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D47EF" w14:textId="2EFE1E99" w:rsidR="00A95652" w:rsidRDefault="00B760CB" w:rsidP="00B760CB">
      <w:pPr>
        <w:pStyle w:val="Heading3"/>
      </w:pPr>
      <w:r>
        <w:t>1</w:t>
      </w:r>
    </w:p>
    <w:p w14:paraId="2774DAE3" w14:textId="4F5EDC6A" w:rsidR="00F04A22" w:rsidRDefault="00F04A22" w:rsidP="00F04A22">
      <w:pPr>
        <w:pStyle w:val="Heading4"/>
      </w:pPr>
      <w:r>
        <w:t xml:space="preserve">Interpretation—the </w:t>
      </w:r>
      <w:proofErr w:type="spellStart"/>
      <w:r>
        <w:t>aff</w:t>
      </w:r>
      <w:proofErr w:type="spellEnd"/>
      <w:r>
        <w:t xml:space="preserve"> must disclose </w:t>
      </w:r>
      <w:r w:rsidR="0031263B">
        <w:t xml:space="preserve">at a minimum their advocacy text 30 minutes before the round. </w:t>
      </w:r>
    </w:p>
    <w:p w14:paraId="48FDF88D" w14:textId="77777777" w:rsidR="00F04A22" w:rsidRDefault="00F04A22" w:rsidP="00F04A22"/>
    <w:p w14:paraId="52351B01" w14:textId="5D85F689" w:rsidR="00F04A22" w:rsidRDefault="00F04A22" w:rsidP="00F04A22">
      <w:pPr>
        <w:pStyle w:val="Heading4"/>
      </w:pPr>
      <w:r>
        <w:t>Violation—they didn’t</w:t>
      </w:r>
      <w:r w:rsidR="002A533E">
        <w:t xml:space="preserve"> – screenshots prove</w:t>
      </w:r>
      <w:r w:rsidR="0031263B">
        <w:rPr>
          <w:noProof/>
        </w:rPr>
        <w:drawing>
          <wp:inline distT="0" distB="0" distL="0" distR="0" wp14:anchorId="774FE0A6" wp14:editId="644A4818">
            <wp:extent cx="8390238" cy="1905529"/>
            <wp:effectExtent l="0" t="0" r="0" b="0"/>
            <wp:docPr id="1" name="Picture 1" descr="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10;&#10;Description automatically generated with low confidence"/>
                    <pic:cNvPicPr/>
                  </pic:nvPicPr>
                  <pic:blipFill>
                    <a:blip r:embed="rId6">
                      <a:extLst>
                        <a:ext uri="{28A0092B-C50C-407E-A947-70E740481C1C}">
                          <a14:useLocalDpi xmlns:a14="http://schemas.microsoft.com/office/drawing/2010/main" val="0"/>
                        </a:ext>
                      </a:extLst>
                    </a:blip>
                    <a:stretch>
                      <a:fillRect/>
                    </a:stretch>
                  </pic:blipFill>
                  <pic:spPr>
                    <a:xfrm>
                      <a:off x="0" y="0"/>
                      <a:ext cx="8405142" cy="1908914"/>
                    </a:xfrm>
                    <a:prstGeom prst="rect">
                      <a:avLst/>
                    </a:prstGeom>
                  </pic:spPr>
                </pic:pic>
              </a:graphicData>
            </a:graphic>
          </wp:inline>
        </w:drawing>
      </w:r>
    </w:p>
    <w:p w14:paraId="5A59D0C6" w14:textId="77777777" w:rsidR="00F04A22" w:rsidRDefault="00F04A22" w:rsidP="00F04A22"/>
    <w:p w14:paraId="42AB2CD9" w14:textId="77777777" w:rsidR="00F04A22" w:rsidRDefault="00F04A22" w:rsidP="00F04A22">
      <w:pPr>
        <w:pStyle w:val="Heading4"/>
      </w:pPr>
      <w:r>
        <w:t>Standard is prep and clash—two internal links—</w:t>
      </w:r>
      <w:r w:rsidRPr="00280F06">
        <w:rPr>
          <w:u w:val="single"/>
        </w:rPr>
        <w:t>a) neg prep</w:t>
      </w:r>
      <w:r>
        <w:t xml:space="preserve">—5 minutes of prep is not enough to put together a coherent 1nc or update generics—30 minutes is necessary to learn a little about the affirmative and piece together what 1nc positions apply and cut and research their applications to the affirmative </w:t>
      </w:r>
      <w:r w:rsidRPr="00280F06">
        <w:rPr>
          <w:u w:val="single"/>
        </w:rPr>
        <w:t xml:space="preserve">b) </w:t>
      </w:r>
      <w:proofErr w:type="spellStart"/>
      <w:r w:rsidRPr="00280F06">
        <w:rPr>
          <w:u w:val="single"/>
        </w:rPr>
        <w:t>aff</w:t>
      </w:r>
      <w:proofErr w:type="spellEnd"/>
      <w:r w:rsidRPr="00280F06">
        <w:rPr>
          <w:u w:val="single"/>
        </w:rPr>
        <w:t xml:space="preserve"> quality</w:t>
      </w:r>
      <w:r>
        <w:t xml:space="preserve">—plan text disclosure discourages cheap shot </w:t>
      </w:r>
      <w:proofErr w:type="spellStart"/>
      <w:r>
        <w:t>affs</w:t>
      </w:r>
      <w:proofErr w:type="spellEnd"/>
      <w:r>
        <w:t xml:space="preserve">. If the </w:t>
      </w:r>
      <w:proofErr w:type="spellStart"/>
      <w:r>
        <w:t>aff</w:t>
      </w:r>
      <w:proofErr w:type="spellEnd"/>
      <w:r>
        <w:t xml:space="preserve"> isn’t inherent or easily defeated by 20 minutes of research, the case should lose—this will answer the 1ar’s claim about innovation—with 30 minutes of prep, there’s still an incentive to find a new strategic, well justified </w:t>
      </w:r>
      <w:proofErr w:type="spellStart"/>
      <w:r>
        <w:t>aff</w:t>
      </w:r>
      <w:proofErr w:type="spellEnd"/>
      <w:r>
        <w:t xml:space="preserve">, but no incentive to cut a horrible, incoherent </w:t>
      </w:r>
      <w:proofErr w:type="spellStart"/>
      <w:r>
        <w:t>aff</w:t>
      </w:r>
      <w:proofErr w:type="spellEnd"/>
      <w:r>
        <w:t xml:space="preserve"> that the neg can’t check against the broader literature.</w:t>
      </w:r>
    </w:p>
    <w:p w14:paraId="3BE45068" w14:textId="053AA3DB" w:rsidR="00F04A22" w:rsidRDefault="00F04A22" w:rsidP="00F04A22"/>
    <w:p w14:paraId="267B5A28" w14:textId="07D56A92" w:rsidR="0031263B" w:rsidRPr="0031263B" w:rsidRDefault="0031263B" w:rsidP="0031263B">
      <w:pPr>
        <w:pStyle w:val="Heading4"/>
        <w:tabs>
          <w:tab w:val="num" w:pos="360"/>
        </w:tabs>
        <w:rPr>
          <w:rFonts w:cs="Calibri"/>
        </w:rPr>
      </w:pPr>
      <w:r>
        <w:t>Fairness is a voter</w:t>
      </w:r>
      <w:r>
        <w:rPr>
          <w:rFonts w:cs="Calibri"/>
        </w:rPr>
        <w:t xml:space="preserve"> </w:t>
      </w:r>
      <w:r w:rsidRPr="00187D00">
        <w:rPr>
          <w:rFonts w:cs="Calibri"/>
        </w:rPr>
        <w:t>– speech times, speaker positions, wins and losses</w:t>
      </w:r>
      <w:r>
        <w:rPr>
          <w:rFonts w:cs="Calibri"/>
        </w:rPr>
        <w:t xml:space="preserve">, and the fact that they’ve asked you to vote for them </w:t>
      </w:r>
      <w:r w:rsidRPr="00187D00">
        <w:rPr>
          <w:rFonts w:cs="Calibri"/>
        </w:rPr>
        <w:t xml:space="preserve">prove </w:t>
      </w:r>
      <w:r>
        <w:t>d</w:t>
      </w:r>
      <w:r w:rsidRPr="008575EF">
        <w:t xml:space="preserve">ebate is a </w:t>
      </w:r>
      <w:r w:rsidRPr="00187D00">
        <w:rPr>
          <w:u w:val="single"/>
        </w:rPr>
        <w:t>game</w:t>
      </w:r>
      <w:r w:rsidRPr="008575EF">
        <w:t xml:space="preserve"> structured around </w:t>
      </w:r>
      <w:r w:rsidRPr="00187D00">
        <w:rPr>
          <w:u w:val="single"/>
        </w:rPr>
        <w:t>competition</w:t>
      </w:r>
      <w:r w:rsidRPr="00187D00">
        <w:rPr>
          <w:rFonts w:cs="Calibri"/>
        </w:rPr>
        <w:t>. P</w:t>
      </w:r>
      <w:r w:rsidRPr="008575EF">
        <w:t xml:space="preserve">rocedural equity is necessary for the </w:t>
      </w:r>
      <w:r w:rsidRPr="00187D00">
        <w:rPr>
          <w:u w:val="single"/>
        </w:rPr>
        <w:t>sustainability</w:t>
      </w:r>
      <w:r w:rsidRPr="0060395F">
        <w:t xml:space="preserve"> and </w:t>
      </w:r>
      <w:r w:rsidRPr="00187D00">
        <w:rPr>
          <w:u w:val="single"/>
        </w:rPr>
        <w:t>value</w:t>
      </w:r>
      <w:r>
        <w:t xml:space="preserve"> </w:t>
      </w:r>
      <w:r w:rsidRPr="0060395F">
        <w:t>of that game</w:t>
      </w:r>
      <w:r w:rsidRPr="008575EF">
        <w:t xml:space="preserve"> </w:t>
      </w:r>
      <w:r>
        <w:t xml:space="preserve">otherwise </w:t>
      </w:r>
      <w:r w:rsidRPr="00187D00">
        <w:rPr>
          <w:u w:val="single"/>
        </w:rPr>
        <w:t>no one will play</w:t>
      </w:r>
      <w:r>
        <w:t xml:space="preserve"> </w:t>
      </w:r>
      <w:r w:rsidRPr="008575EF">
        <w:t xml:space="preserve">– any interpretation that upsets it should </w:t>
      </w:r>
      <w:r w:rsidRPr="00187D00">
        <w:rPr>
          <w:u w:val="single"/>
        </w:rPr>
        <w:t>lose</w:t>
      </w:r>
      <w:r w:rsidRPr="008575EF">
        <w:t>.</w:t>
      </w:r>
      <w:r>
        <w:t xml:space="preserve"> </w:t>
      </w:r>
      <w:r w:rsidRPr="00187D00">
        <w:rPr>
          <w:rFonts w:cs="Calibri"/>
        </w:rPr>
        <w:t xml:space="preserve">Independently, its assessment is </w:t>
      </w:r>
      <w:r w:rsidRPr="00187D00">
        <w:rPr>
          <w:rFonts w:cs="Calibri"/>
          <w:u w:val="single"/>
        </w:rPr>
        <w:t>inevitable</w:t>
      </w:r>
      <w:r w:rsidRPr="00187D00">
        <w:rPr>
          <w:rFonts w:cs="Calibri"/>
        </w:rPr>
        <w:t xml:space="preserve"> because it’s the </w:t>
      </w:r>
      <w:r w:rsidRPr="00187D00">
        <w:rPr>
          <w:rFonts w:cs="Calibri"/>
          <w:u w:val="single"/>
        </w:rPr>
        <w:t>logical evaluative structure</w:t>
      </w:r>
      <w:r w:rsidRPr="00187D00">
        <w:rPr>
          <w:rFonts w:cs="Calibri"/>
        </w:rPr>
        <w:t xml:space="preserve"> that undergirds their arguments. </w:t>
      </w:r>
    </w:p>
    <w:p w14:paraId="601526B8" w14:textId="77777777" w:rsidR="0031263B" w:rsidRPr="0031263B" w:rsidRDefault="0031263B" w:rsidP="0031263B"/>
    <w:p w14:paraId="40ED7BE0" w14:textId="77777777" w:rsidR="00F04A22" w:rsidRDefault="00F04A22" w:rsidP="00F04A22">
      <w:pPr>
        <w:pStyle w:val="Heading4"/>
      </w:pPr>
      <w:r>
        <w:t>Drop the debater—</w:t>
      </w:r>
    </w:p>
    <w:p w14:paraId="71B60EE6" w14:textId="77777777" w:rsidR="00F04A22" w:rsidRDefault="00F04A22" w:rsidP="00F04A22"/>
    <w:p w14:paraId="7066752E" w14:textId="77777777" w:rsidR="00F04A22" w:rsidRDefault="00F04A22" w:rsidP="00F04A22">
      <w:pPr>
        <w:pStyle w:val="Heading4"/>
      </w:pPr>
      <w:r>
        <w:t>Competing interpretations—</w:t>
      </w:r>
    </w:p>
    <w:p w14:paraId="25AA47A5" w14:textId="77777777" w:rsidR="00F04A22" w:rsidRDefault="00F04A22" w:rsidP="00F04A22"/>
    <w:p w14:paraId="108B4801" w14:textId="77777777" w:rsidR="00F04A22" w:rsidRPr="00D55476" w:rsidRDefault="00F04A22" w:rsidP="00F04A22">
      <w:pPr>
        <w:pStyle w:val="Heading4"/>
      </w:pPr>
      <w:r>
        <w:t>No RVIs—</w:t>
      </w:r>
    </w:p>
    <w:p w14:paraId="7A98946C" w14:textId="77777777" w:rsidR="002A628B" w:rsidRPr="002A628B" w:rsidRDefault="002A628B" w:rsidP="002A628B"/>
    <w:p w14:paraId="6D764252" w14:textId="77777777" w:rsidR="00B760CB" w:rsidRPr="00B760CB" w:rsidRDefault="00B760CB" w:rsidP="00B760CB"/>
    <w:sectPr w:rsidR="00B760CB" w:rsidRPr="00B760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C4BBD"/>
    <w:multiLevelType w:val="hybridMultilevel"/>
    <w:tmpl w:val="AB94C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232304"/>
    <w:multiLevelType w:val="hybridMultilevel"/>
    <w:tmpl w:val="96ACE5B0"/>
    <w:lvl w:ilvl="0" w:tplc="B186FE04">
      <w:numFmt w:val="bullet"/>
      <w:lvlText w:val="-"/>
      <w:lvlJc w:val="left"/>
      <w:pPr>
        <w:ind w:left="720" w:hanging="360"/>
      </w:pPr>
      <w:rPr>
        <w:rFonts w:ascii="Georgia" w:eastAsiaTheme="minorHAnsi"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D3F15"/>
    <w:multiLevelType w:val="hybridMultilevel"/>
    <w:tmpl w:val="D388B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15535E"/>
    <w:multiLevelType w:val="hybridMultilevel"/>
    <w:tmpl w:val="C5CA9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23E33"/>
    <w:multiLevelType w:val="hybridMultilevel"/>
    <w:tmpl w:val="6D3AE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307BEB"/>
    <w:multiLevelType w:val="hybridMultilevel"/>
    <w:tmpl w:val="3DD8D7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320232"/>
    <w:multiLevelType w:val="hybridMultilevel"/>
    <w:tmpl w:val="DD70CDC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9B532E"/>
    <w:multiLevelType w:val="hybridMultilevel"/>
    <w:tmpl w:val="6694C28A"/>
    <w:lvl w:ilvl="0" w:tplc="FADEE4A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1C4485F"/>
    <w:multiLevelType w:val="hybridMultilevel"/>
    <w:tmpl w:val="D8B06A2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D3137"/>
    <w:multiLevelType w:val="hybridMultilevel"/>
    <w:tmpl w:val="BF3E57D0"/>
    <w:lvl w:ilvl="0" w:tplc="817603A8">
      <w:numFmt w:val="bullet"/>
      <w:lvlText w:val="-"/>
      <w:lvlJc w:val="left"/>
      <w:pPr>
        <w:ind w:left="428" w:hanging="360"/>
      </w:pPr>
      <w:rPr>
        <w:rFonts w:ascii="Georgia" w:eastAsiaTheme="majorEastAsia" w:hAnsi="Georgia" w:cstheme="majorBidi" w:hint="default"/>
      </w:rPr>
    </w:lvl>
    <w:lvl w:ilvl="1" w:tplc="04090003" w:tentative="1">
      <w:start w:val="1"/>
      <w:numFmt w:val="bullet"/>
      <w:lvlText w:val="o"/>
      <w:lvlJc w:val="left"/>
      <w:pPr>
        <w:ind w:left="1148" w:hanging="360"/>
      </w:pPr>
      <w:rPr>
        <w:rFonts w:ascii="Courier New" w:hAnsi="Courier New" w:cs="Courier New" w:hint="default"/>
      </w:rPr>
    </w:lvl>
    <w:lvl w:ilvl="2" w:tplc="04090005" w:tentative="1">
      <w:start w:val="1"/>
      <w:numFmt w:val="bullet"/>
      <w:lvlText w:val=""/>
      <w:lvlJc w:val="left"/>
      <w:pPr>
        <w:ind w:left="1868" w:hanging="360"/>
      </w:pPr>
      <w:rPr>
        <w:rFonts w:ascii="Wingdings" w:hAnsi="Wingdings" w:hint="default"/>
      </w:rPr>
    </w:lvl>
    <w:lvl w:ilvl="3" w:tplc="04090001" w:tentative="1">
      <w:start w:val="1"/>
      <w:numFmt w:val="bullet"/>
      <w:lvlText w:val=""/>
      <w:lvlJc w:val="left"/>
      <w:pPr>
        <w:ind w:left="2588" w:hanging="360"/>
      </w:pPr>
      <w:rPr>
        <w:rFonts w:ascii="Symbol" w:hAnsi="Symbol" w:hint="default"/>
      </w:rPr>
    </w:lvl>
    <w:lvl w:ilvl="4" w:tplc="04090003" w:tentative="1">
      <w:start w:val="1"/>
      <w:numFmt w:val="bullet"/>
      <w:lvlText w:val="o"/>
      <w:lvlJc w:val="left"/>
      <w:pPr>
        <w:ind w:left="3308" w:hanging="360"/>
      </w:pPr>
      <w:rPr>
        <w:rFonts w:ascii="Courier New" w:hAnsi="Courier New" w:cs="Courier New" w:hint="default"/>
      </w:rPr>
    </w:lvl>
    <w:lvl w:ilvl="5" w:tplc="04090005" w:tentative="1">
      <w:start w:val="1"/>
      <w:numFmt w:val="bullet"/>
      <w:lvlText w:val=""/>
      <w:lvlJc w:val="left"/>
      <w:pPr>
        <w:ind w:left="4028" w:hanging="360"/>
      </w:pPr>
      <w:rPr>
        <w:rFonts w:ascii="Wingdings" w:hAnsi="Wingdings" w:hint="default"/>
      </w:rPr>
    </w:lvl>
    <w:lvl w:ilvl="6" w:tplc="04090001" w:tentative="1">
      <w:start w:val="1"/>
      <w:numFmt w:val="bullet"/>
      <w:lvlText w:val=""/>
      <w:lvlJc w:val="left"/>
      <w:pPr>
        <w:ind w:left="4748" w:hanging="360"/>
      </w:pPr>
      <w:rPr>
        <w:rFonts w:ascii="Symbol" w:hAnsi="Symbol" w:hint="default"/>
      </w:rPr>
    </w:lvl>
    <w:lvl w:ilvl="7" w:tplc="04090003" w:tentative="1">
      <w:start w:val="1"/>
      <w:numFmt w:val="bullet"/>
      <w:lvlText w:val="o"/>
      <w:lvlJc w:val="left"/>
      <w:pPr>
        <w:ind w:left="5468" w:hanging="360"/>
      </w:pPr>
      <w:rPr>
        <w:rFonts w:ascii="Courier New" w:hAnsi="Courier New" w:cs="Courier New" w:hint="default"/>
      </w:rPr>
    </w:lvl>
    <w:lvl w:ilvl="8" w:tplc="04090005" w:tentative="1">
      <w:start w:val="1"/>
      <w:numFmt w:val="bullet"/>
      <w:lvlText w:val=""/>
      <w:lvlJc w:val="left"/>
      <w:pPr>
        <w:ind w:left="6188" w:hanging="360"/>
      </w:pPr>
      <w:rPr>
        <w:rFonts w:ascii="Wingdings" w:hAnsi="Wingdings" w:hint="default"/>
      </w:rPr>
    </w:lvl>
  </w:abstractNum>
  <w:abstractNum w:abstractNumId="26" w15:restartNumberingAfterBreak="0">
    <w:nsid w:val="69C2750C"/>
    <w:multiLevelType w:val="hybridMultilevel"/>
    <w:tmpl w:val="6AF22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3C32FE"/>
    <w:multiLevelType w:val="hybridMultilevel"/>
    <w:tmpl w:val="9FEA4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7278D7"/>
    <w:multiLevelType w:val="hybridMultilevel"/>
    <w:tmpl w:val="52EE09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245A44"/>
    <w:multiLevelType w:val="multilevel"/>
    <w:tmpl w:val="542ED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7"/>
  </w:num>
  <w:num w:numId="12">
    <w:abstractNumId w:val="0"/>
  </w:num>
  <w:num w:numId="13">
    <w:abstractNumId w:val="19"/>
  </w:num>
  <w:num w:numId="14">
    <w:abstractNumId w:val="14"/>
  </w:num>
  <w:num w:numId="15">
    <w:abstractNumId w:val="18"/>
  </w:num>
  <w:num w:numId="16">
    <w:abstractNumId w:val="16"/>
  </w:num>
  <w:num w:numId="17">
    <w:abstractNumId w:val="21"/>
  </w:num>
  <w:num w:numId="18">
    <w:abstractNumId w:val="17"/>
  </w:num>
  <w:num w:numId="19">
    <w:abstractNumId w:val="20"/>
  </w:num>
  <w:num w:numId="20">
    <w:abstractNumId w:val="23"/>
  </w:num>
  <w:num w:numId="21">
    <w:abstractNumId w:val="24"/>
  </w:num>
  <w:num w:numId="22">
    <w:abstractNumId w:val="22"/>
  </w:num>
  <w:num w:numId="23">
    <w:abstractNumId w:val="12"/>
  </w:num>
  <w:num w:numId="24">
    <w:abstractNumId w:val="15"/>
  </w:num>
  <w:num w:numId="25">
    <w:abstractNumId w:val="11"/>
  </w:num>
  <w:num w:numId="26">
    <w:abstractNumId w:val="28"/>
  </w:num>
  <w:num w:numId="27">
    <w:abstractNumId w:val="25"/>
  </w:num>
  <w:num w:numId="28">
    <w:abstractNumId w:val="13"/>
  </w:num>
  <w:num w:numId="29">
    <w:abstractNumId w:val="29"/>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32B3D"/>
    <w:rsid w:val="000139A3"/>
    <w:rsid w:val="00100833"/>
    <w:rsid w:val="00104529"/>
    <w:rsid w:val="00105942"/>
    <w:rsid w:val="00107396"/>
    <w:rsid w:val="00144A4C"/>
    <w:rsid w:val="00176AB0"/>
    <w:rsid w:val="00177B7D"/>
    <w:rsid w:val="0018322D"/>
    <w:rsid w:val="001B5776"/>
    <w:rsid w:val="001E527A"/>
    <w:rsid w:val="001E66DB"/>
    <w:rsid w:val="001F78CE"/>
    <w:rsid w:val="00233150"/>
    <w:rsid w:val="00251FC7"/>
    <w:rsid w:val="002855A7"/>
    <w:rsid w:val="002A533E"/>
    <w:rsid w:val="002A628B"/>
    <w:rsid w:val="002B146A"/>
    <w:rsid w:val="002B5E17"/>
    <w:rsid w:val="0031263B"/>
    <w:rsid w:val="00315690"/>
    <w:rsid w:val="00316B75"/>
    <w:rsid w:val="00325646"/>
    <w:rsid w:val="003460F2"/>
    <w:rsid w:val="0038158C"/>
    <w:rsid w:val="003902BA"/>
    <w:rsid w:val="003A09E2"/>
    <w:rsid w:val="00407037"/>
    <w:rsid w:val="004605D6"/>
    <w:rsid w:val="0049468F"/>
    <w:rsid w:val="004C6090"/>
    <w:rsid w:val="004C60E8"/>
    <w:rsid w:val="004E3579"/>
    <w:rsid w:val="004E728B"/>
    <w:rsid w:val="004F39E0"/>
    <w:rsid w:val="00537BD5"/>
    <w:rsid w:val="0055274D"/>
    <w:rsid w:val="0057268A"/>
    <w:rsid w:val="005D2912"/>
    <w:rsid w:val="006065BD"/>
    <w:rsid w:val="006270F9"/>
    <w:rsid w:val="00632B3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535F"/>
    <w:rsid w:val="00A93661"/>
    <w:rsid w:val="00A95652"/>
    <w:rsid w:val="00AA0DA7"/>
    <w:rsid w:val="00AC0AB8"/>
    <w:rsid w:val="00AE734D"/>
    <w:rsid w:val="00B33C6D"/>
    <w:rsid w:val="00B4508F"/>
    <w:rsid w:val="00B55AD5"/>
    <w:rsid w:val="00B579BA"/>
    <w:rsid w:val="00B760CB"/>
    <w:rsid w:val="00B8057C"/>
    <w:rsid w:val="00BD6238"/>
    <w:rsid w:val="00BF593B"/>
    <w:rsid w:val="00BF773A"/>
    <w:rsid w:val="00BF7E81"/>
    <w:rsid w:val="00C13773"/>
    <w:rsid w:val="00C17CC8"/>
    <w:rsid w:val="00C83417"/>
    <w:rsid w:val="00C9604F"/>
    <w:rsid w:val="00CA1483"/>
    <w:rsid w:val="00CA19AA"/>
    <w:rsid w:val="00CC5298"/>
    <w:rsid w:val="00CD736E"/>
    <w:rsid w:val="00CD798D"/>
    <w:rsid w:val="00CE161E"/>
    <w:rsid w:val="00CF59A8"/>
    <w:rsid w:val="00D119E6"/>
    <w:rsid w:val="00D325A9"/>
    <w:rsid w:val="00D36A8A"/>
    <w:rsid w:val="00D61409"/>
    <w:rsid w:val="00D6691E"/>
    <w:rsid w:val="00D705BF"/>
    <w:rsid w:val="00D71170"/>
    <w:rsid w:val="00DA1C92"/>
    <w:rsid w:val="00DA25D4"/>
    <w:rsid w:val="00DA6538"/>
    <w:rsid w:val="00E15E75"/>
    <w:rsid w:val="00E2527E"/>
    <w:rsid w:val="00E5262C"/>
    <w:rsid w:val="00EC7DC4"/>
    <w:rsid w:val="00ED30CF"/>
    <w:rsid w:val="00F04A22"/>
    <w:rsid w:val="00F176EF"/>
    <w:rsid w:val="00F45E10"/>
    <w:rsid w:val="00F6364A"/>
    <w:rsid w:val="00F9113A"/>
    <w:rsid w:val="00FA076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2594E"/>
  <w15:chartTrackingRefBased/>
  <w15:docId w15:val="{1CAF5362-A2FE-41BF-8F72-DA5EB9DB4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5274D"/>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5527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5527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 Char"/>
    <w:basedOn w:val="Normal"/>
    <w:next w:val="Normal"/>
    <w:link w:val="Heading3Char"/>
    <w:uiPriority w:val="2"/>
    <w:unhideWhenUsed/>
    <w:qFormat/>
    <w:rsid w:val="005527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Ch,No Spacing211,No Spacing12,No Spacing2111,Heading 2 Char2 Char,No Spacing4,No Spacing11111,No Spacing5,No Spacing21,tags,No Spacing1111,Heading 2 Char1 Char Char,TAG,Card,Ta,t,T"/>
    <w:basedOn w:val="Normal"/>
    <w:next w:val="Normal"/>
    <w:link w:val="Heading4Char"/>
    <w:uiPriority w:val="3"/>
    <w:unhideWhenUsed/>
    <w:qFormat/>
    <w:rsid w:val="0055274D"/>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4C6090"/>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4C6090"/>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C6090"/>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C6090"/>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C6090"/>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5527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274D"/>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55274D"/>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55274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
    <w:basedOn w:val="DefaultParagraphFont"/>
    <w:link w:val="Heading3"/>
    <w:uiPriority w:val="2"/>
    <w:rsid w:val="0055274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Ch Char,No Spacing211 Char,No Spacing12 Char,No Spacing2111 Char,Heading 2 Char2 Char Char,No Spacing4 Char,No Spacing11111 Char,Ta Char"/>
    <w:basedOn w:val="DefaultParagraphFont"/>
    <w:link w:val="Heading4"/>
    <w:uiPriority w:val="3"/>
    <w:rsid w:val="0055274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55274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55274D"/>
    <w:rPr>
      <w:b/>
      <w:bCs/>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6"/>
    <w:qFormat/>
    <w:rsid w:val="0055274D"/>
    <w:rPr>
      <w:b/>
      <w:sz w:val="26"/>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
    <w:basedOn w:val="DefaultParagraphFont"/>
    <w:uiPriority w:val="99"/>
    <w:unhideWhenUsed/>
    <w:rsid w:val="0055274D"/>
    <w:rPr>
      <w:color w:val="auto"/>
      <w:u w:val="none"/>
    </w:rPr>
  </w:style>
  <w:style w:type="character" w:styleId="FollowedHyperlink">
    <w:name w:val="FollowedHyperlink"/>
    <w:basedOn w:val="DefaultParagraphFont"/>
    <w:uiPriority w:val="99"/>
    <w:unhideWhenUsed/>
    <w:rsid w:val="0055274D"/>
    <w:rPr>
      <w:color w:val="auto"/>
      <w:u w:val="none"/>
    </w:rPr>
  </w:style>
  <w:style w:type="character" w:customStyle="1" w:styleId="Heading5Char">
    <w:name w:val="Heading 5 Char"/>
    <w:aliases w:val="Text Char"/>
    <w:basedOn w:val="DefaultParagraphFont"/>
    <w:link w:val="Heading5"/>
    <w:rsid w:val="004C6090"/>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4C6090"/>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4C6090"/>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4C6090"/>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4C6090"/>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7"/>
    <w:qFormat/>
    <w:rsid w:val="004C6090"/>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autoRedefine/>
    <w:uiPriority w:val="7"/>
    <w:qFormat/>
    <w:rsid w:val="004C6090"/>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paragraph" w:styleId="DocumentMap">
    <w:name w:val="Document Map"/>
    <w:basedOn w:val="Normal"/>
    <w:link w:val="DocumentMapChar"/>
    <w:uiPriority w:val="99"/>
    <w:unhideWhenUsed/>
    <w:rsid w:val="004C6090"/>
    <w:rPr>
      <w:rFonts w:ascii="Lucida Grande" w:hAnsi="Lucida Grande" w:cs="Lucida Grande"/>
      <w:sz w:val="24"/>
    </w:rPr>
  </w:style>
  <w:style w:type="character" w:customStyle="1" w:styleId="DocumentMapChar">
    <w:name w:val="Document Map Char"/>
    <w:basedOn w:val="DefaultParagraphFont"/>
    <w:link w:val="DocumentMap"/>
    <w:uiPriority w:val="99"/>
    <w:rsid w:val="004C6090"/>
    <w:rPr>
      <w:rFonts w:ascii="Lucida Grande" w:hAnsi="Lucida Grande" w:cs="Lucida Grande"/>
      <w:sz w:val="24"/>
    </w:rPr>
  </w:style>
  <w:style w:type="character" w:customStyle="1" w:styleId="UNDERLINECharChar">
    <w:name w:val="UNDERLINE Char Char"/>
    <w:rsid w:val="004C6090"/>
    <w:rPr>
      <w:bCs/>
      <w:kern w:val="28"/>
      <w:szCs w:val="32"/>
      <w:u w:val="single"/>
    </w:rPr>
  </w:style>
  <w:style w:type="character" w:customStyle="1" w:styleId="m941651773554099154gmail-style13ptbold">
    <w:name w:val="m_941651773554099154gmail-style13ptbold"/>
    <w:basedOn w:val="DefaultParagraphFont"/>
    <w:rsid w:val="004C6090"/>
  </w:style>
  <w:style w:type="character" w:customStyle="1" w:styleId="m941651773554099154gmail-styleunderline">
    <w:name w:val="m_941651773554099154gmail-styleunderline"/>
    <w:basedOn w:val="DefaultParagraphFont"/>
    <w:rsid w:val="004C6090"/>
  </w:style>
  <w:style w:type="paragraph" w:styleId="Title">
    <w:name w:val="Title"/>
    <w:aliases w:val="Cites and Cards,UNDERLINE,Bold Underlined,title,Block Heading,Read This"/>
    <w:basedOn w:val="Normal"/>
    <w:link w:val="TitleChar"/>
    <w:uiPriority w:val="6"/>
    <w:qFormat/>
    <w:rsid w:val="004C6090"/>
    <w:pPr>
      <w:widowControl w:val="0"/>
      <w:autoSpaceDE w:val="0"/>
      <w:autoSpaceDN w:val="0"/>
      <w:adjustRightInd w:val="0"/>
      <w:spacing w:before="240" w:after="60"/>
      <w:jc w:val="center"/>
      <w:outlineLvl w:val="0"/>
    </w:pPr>
    <w:rPr>
      <w:rFonts w:ascii="Arial" w:hAnsi="Arial" w:cs="Arial"/>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4C6090"/>
    <w:rPr>
      <w:rFonts w:ascii="Arial" w:hAnsi="Arial" w:cs="Arial"/>
      <w:sz w:val="24"/>
      <w:u w:val="single"/>
    </w:rPr>
  </w:style>
  <w:style w:type="paragraph" w:customStyle="1" w:styleId="Analytic">
    <w:name w:val="Analytic"/>
    <w:basedOn w:val="Normal"/>
    <w:link w:val="AnalyticChar"/>
    <w:autoRedefine/>
    <w:qFormat/>
    <w:rsid w:val="004C6090"/>
    <w:rPr>
      <w:rFonts w:ascii="Arial" w:hAnsi="Arial" w:cs="Arial"/>
      <w:b/>
      <w:sz w:val="24"/>
    </w:rPr>
  </w:style>
  <w:style w:type="character" w:customStyle="1" w:styleId="AnalyticChar">
    <w:name w:val="Analytic Char"/>
    <w:basedOn w:val="DefaultParagraphFont"/>
    <w:link w:val="Analytic"/>
    <w:rsid w:val="004C6090"/>
    <w:rPr>
      <w:rFonts w:ascii="Arial" w:hAnsi="Arial" w:cs="Arial"/>
      <w:b/>
      <w:sz w:val="24"/>
    </w:rPr>
  </w:style>
  <w:style w:type="paragraph" w:styleId="ListParagraph">
    <w:name w:val="List Paragraph"/>
    <w:aliases w:val="6 font"/>
    <w:basedOn w:val="Normal"/>
    <w:uiPriority w:val="99"/>
    <w:unhideWhenUsed/>
    <w:qFormat/>
    <w:rsid w:val="004C6090"/>
    <w:pPr>
      <w:ind w:left="720"/>
      <w:contextualSpacing/>
    </w:pPr>
  </w:style>
  <w:style w:type="character" w:styleId="IntenseEmphasis">
    <w:name w:val="Intense Emphasis"/>
    <w:aliases w:val="cites Char Ch,Intense Emphasis4,9.5 pt,Intense Emphasi,Box Out,Intense Emphasis5,Char Char Char1,Sty,cite,Style Underli,Minimized Char,cites Char Char,Underlined Text Char,Title Char1,Block Heading Char1,title Char1"/>
    <w:uiPriority w:val="5"/>
    <w:qFormat/>
    <w:rsid w:val="004C6090"/>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4C6090"/>
    <w:pPr>
      <w:spacing w:before="100" w:beforeAutospacing="1" w:after="100" w:afterAutospacing="1"/>
    </w:pPr>
    <w:rPr>
      <w:rFonts w:eastAsia="Times New Roman"/>
      <w:sz w:val="24"/>
    </w:rPr>
  </w:style>
  <w:style w:type="paragraph" w:customStyle="1" w:styleId="UnderlinePara">
    <w:name w:val="Underline Para"/>
    <w:basedOn w:val="Normal"/>
    <w:autoRedefine/>
    <w:uiPriority w:val="6"/>
    <w:qFormat/>
    <w:rsid w:val="004C6090"/>
    <w:pPr>
      <w:widowControl w:val="0"/>
      <w:suppressAutoHyphens/>
      <w:spacing w:after="200" w:line="256" w:lineRule="auto"/>
      <w:contextualSpacing/>
    </w:pPr>
    <w:rPr>
      <w:rFonts w:asciiTheme="minorHAnsi" w:hAnsiTheme="minorHAnsi"/>
      <w:u w:val="single"/>
    </w:rPr>
  </w:style>
  <w:style w:type="paragraph" w:customStyle="1" w:styleId="card">
    <w:name w:val="card"/>
    <w:aliases w:val="Medium Grid 21"/>
    <w:basedOn w:val="Normal"/>
    <w:next w:val="Normal"/>
    <w:link w:val="cardChar"/>
    <w:qFormat/>
    <w:rsid w:val="004C6090"/>
    <w:pPr>
      <w:ind w:left="288" w:right="288"/>
    </w:pPr>
    <w:rPr>
      <w:u w:val="single"/>
    </w:rPr>
  </w:style>
  <w:style w:type="paragraph" w:styleId="BalloonText">
    <w:name w:val="Balloon Text"/>
    <w:basedOn w:val="Normal"/>
    <w:link w:val="BalloonTextChar"/>
    <w:uiPriority w:val="99"/>
    <w:unhideWhenUsed/>
    <w:rsid w:val="004C6090"/>
    <w:rPr>
      <w:rFonts w:ascii="Tahoma" w:hAnsi="Tahoma" w:cs="Tahoma"/>
      <w:szCs w:val="16"/>
    </w:rPr>
  </w:style>
  <w:style w:type="character" w:customStyle="1" w:styleId="BalloonTextChar">
    <w:name w:val="Balloon Text Char"/>
    <w:basedOn w:val="DefaultParagraphFont"/>
    <w:link w:val="BalloonText"/>
    <w:uiPriority w:val="99"/>
    <w:rsid w:val="004C6090"/>
    <w:rPr>
      <w:rFonts w:ascii="Tahoma" w:hAnsi="Tahoma" w:cs="Tahoma"/>
      <w:szCs w:val="16"/>
    </w:rPr>
  </w:style>
  <w:style w:type="paragraph" w:styleId="Header">
    <w:name w:val="header"/>
    <w:basedOn w:val="Normal"/>
    <w:link w:val="HeaderChar"/>
    <w:uiPriority w:val="99"/>
    <w:unhideWhenUsed/>
    <w:qFormat/>
    <w:rsid w:val="004C6090"/>
    <w:pPr>
      <w:tabs>
        <w:tab w:val="center" w:pos="4680"/>
        <w:tab w:val="right" w:pos="9360"/>
      </w:tabs>
    </w:pPr>
  </w:style>
  <w:style w:type="character" w:customStyle="1" w:styleId="HeaderChar">
    <w:name w:val="Header Char"/>
    <w:basedOn w:val="DefaultParagraphFont"/>
    <w:link w:val="Header"/>
    <w:uiPriority w:val="99"/>
    <w:rsid w:val="004C6090"/>
    <w:rPr>
      <w:rFonts w:ascii="Calibri" w:hAnsi="Calibri" w:cs="Calibri"/>
    </w:rPr>
  </w:style>
  <w:style w:type="paragraph" w:styleId="Footer">
    <w:name w:val="footer"/>
    <w:basedOn w:val="Normal"/>
    <w:link w:val="FooterChar"/>
    <w:uiPriority w:val="99"/>
    <w:unhideWhenUsed/>
    <w:rsid w:val="004C6090"/>
    <w:pPr>
      <w:tabs>
        <w:tab w:val="center" w:pos="4680"/>
        <w:tab w:val="right" w:pos="9360"/>
      </w:tabs>
    </w:pPr>
  </w:style>
  <w:style w:type="character" w:customStyle="1" w:styleId="FooterChar">
    <w:name w:val="Footer Char"/>
    <w:basedOn w:val="DefaultParagraphFont"/>
    <w:link w:val="Footer"/>
    <w:uiPriority w:val="99"/>
    <w:rsid w:val="004C6090"/>
    <w:rPr>
      <w:rFonts w:ascii="Calibri" w:hAnsi="Calibri" w:cs="Calibri"/>
    </w:rPr>
  </w:style>
  <w:style w:type="character" w:styleId="PageNumber">
    <w:name w:val="page number"/>
    <w:aliases w:val="card ununderlined"/>
    <w:basedOn w:val="DefaultParagraphFont"/>
    <w:uiPriority w:val="99"/>
    <w:unhideWhenUsed/>
    <w:rsid w:val="004C6090"/>
  </w:style>
  <w:style w:type="character" w:customStyle="1" w:styleId="underline">
    <w:name w:val="underline"/>
    <w:qFormat/>
    <w:rsid w:val="004C6090"/>
    <w:rPr>
      <w:u w:val="single"/>
    </w:rPr>
  </w:style>
  <w:style w:type="character" w:customStyle="1" w:styleId="m4841727538114946087gmail-styleunderline">
    <w:name w:val="m_4841727538114946087gmail-styleunderline"/>
    <w:basedOn w:val="DefaultParagraphFont"/>
    <w:rsid w:val="004C6090"/>
  </w:style>
  <w:style w:type="paragraph" w:customStyle="1" w:styleId="BreakTag">
    <w:name w:val="Break Tag"/>
    <w:basedOn w:val="Normal"/>
    <w:autoRedefine/>
    <w:uiPriority w:val="4"/>
    <w:qFormat/>
    <w:rsid w:val="004C6090"/>
    <w:pPr>
      <w:spacing w:before="240"/>
    </w:pPr>
    <w:rPr>
      <w:b/>
    </w:rPr>
  </w:style>
  <w:style w:type="paragraph" w:customStyle="1" w:styleId="BreakBlock">
    <w:name w:val="Break Block"/>
    <w:basedOn w:val="Normal"/>
    <w:link w:val="BreakBlockChar"/>
    <w:autoRedefine/>
    <w:qFormat/>
    <w:rsid w:val="004C609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C6090"/>
    <w:rPr>
      <w:rFonts w:ascii="Arial Bold" w:hAnsi="Arial Bold" w:cs="Calibri"/>
      <w:b/>
      <w:caps/>
      <w:sz w:val="32"/>
      <w:u w:val="single"/>
    </w:rPr>
  </w:style>
  <w:style w:type="character" w:customStyle="1" w:styleId="Mention1">
    <w:name w:val="Mention1"/>
    <w:basedOn w:val="DefaultParagraphFont"/>
    <w:uiPriority w:val="99"/>
    <w:semiHidden/>
    <w:unhideWhenUsed/>
    <w:rsid w:val="004C6090"/>
    <w:rPr>
      <w:color w:val="2B579A"/>
      <w:shd w:val="clear" w:color="auto" w:fill="E6E6E6"/>
    </w:rPr>
  </w:style>
  <w:style w:type="character" w:customStyle="1" w:styleId="UnresolvedMention1">
    <w:name w:val="Unresolved Mention1"/>
    <w:basedOn w:val="DefaultParagraphFont"/>
    <w:uiPriority w:val="99"/>
    <w:unhideWhenUsed/>
    <w:rsid w:val="004C6090"/>
    <w:rPr>
      <w:color w:val="808080"/>
      <w:shd w:val="clear" w:color="auto" w:fill="E6E6E6"/>
    </w:rPr>
  </w:style>
  <w:style w:type="paragraph" w:customStyle="1" w:styleId="evidencetext">
    <w:name w:val="evidence text"/>
    <w:basedOn w:val="Normal"/>
    <w:link w:val="evidencetextChar1"/>
    <w:qFormat/>
    <w:rsid w:val="004C6090"/>
    <w:pPr>
      <w:ind w:left="432" w:right="432"/>
    </w:pPr>
    <w:rPr>
      <w:color w:val="000000"/>
      <w:lang w:val="x-none" w:eastAsia="x-none"/>
    </w:rPr>
  </w:style>
  <w:style w:type="character" w:customStyle="1" w:styleId="evidencetextChar1">
    <w:name w:val="evidence text Char1"/>
    <w:link w:val="evidencetext"/>
    <w:rsid w:val="004C6090"/>
    <w:rPr>
      <w:rFonts w:ascii="Calibri" w:hAnsi="Calibri" w:cs="Calibri"/>
      <w:color w:val="000000"/>
      <w:lang w:val="x-none" w:eastAsia="x-none"/>
    </w:rPr>
  </w:style>
  <w:style w:type="character" w:customStyle="1" w:styleId="Author-Date">
    <w:name w:val="Author-Date"/>
    <w:qFormat/>
    <w:rsid w:val="004C6090"/>
    <w:rPr>
      <w:b/>
      <w:sz w:val="24"/>
    </w:rPr>
  </w:style>
  <w:style w:type="paragraph" w:customStyle="1" w:styleId="Nothing">
    <w:name w:val="Nothing"/>
    <w:link w:val="NothingChar"/>
    <w:qFormat/>
    <w:rsid w:val="004C6090"/>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4C6090"/>
    <w:rPr>
      <w:rFonts w:eastAsia="Times New Roman"/>
      <w:u w:val="single"/>
    </w:rPr>
  </w:style>
  <w:style w:type="character" w:customStyle="1" w:styleId="Style4Char">
    <w:name w:val="Style4 Char"/>
    <w:link w:val="Style4"/>
    <w:rsid w:val="004C6090"/>
    <w:rPr>
      <w:rFonts w:ascii="Calibri" w:eastAsia="Times New Roman" w:hAnsi="Calibri" w:cs="Calibri"/>
      <w:u w:val="single"/>
    </w:rPr>
  </w:style>
  <w:style w:type="character" w:customStyle="1" w:styleId="cardChar">
    <w:name w:val="card Char"/>
    <w:aliases w:val="Bold Cite Char Char,Speed Cite Char"/>
    <w:basedOn w:val="DefaultParagraphFont"/>
    <w:link w:val="card"/>
    <w:rsid w:val="004C6090"/>
    <w:rPr>
      <w:rFonts w:ascii="Calibri" w:hAnsi="Calibri" w:cs="Calibri"/>
      <w:u w:val="single"/>
    </w:rPr>
  </w:style>
  <w:style w:type="character" w:customStyle="1" w:styleId="term">
    <w:name w:val="term"/>
    <w:basedOn w:val="DefaultParagraphFont"/>
    <w:rsid w:val="004C6090"/>
  </w:style>
  <w:style w:type="character" w:customStyle="1" w:styleId="Style1Char">
    <w:name w:val="Style1 Char"/>
    <w:rsid w:val="004C6090"/>
    <w:rPr>
      <w:rFonts w:ascii="Times New Roman" w:eastAsia="SimSun" w:hAnsi="Times New Roman" w:cs="Times New Roman"/>
      <w:sz w:val="20"/>
      <w:szCs w:val="24"/>
      <w:u w:val="single"/>
      <w:lang w:eastAsia="zh-CN"/>
    </w:rPr>
  </w:style>
  <w:style w:type="character" w:customStyle="1" w:styleId="Styleunderline11pt">
    <w:name w:val="Style underline + 11 pt"/>
    <w:rsid w:val="004C6090"/>
    <w:rPr>
      <w:rFonts w:ascii="Times New Roman" w:hAnsi="Times New Roman"/>
      <w:sz w:val="20"/>
      <w:u w:val="single"/>
    </w:rPr>
  </w:style>
  <w:style w:type="paragraph" w:customStyle="1" w:styleId="Stylecard11pt">
    <w:name w:val="Style card + 11 pt"/>
    <w:basedOn w:val="Normal"/>
    <w:link w:val="Stylecard11ptChar"/>
    <w:qFormat/>
    <w:rsid w:val="004C6090"/>
    <w:pPr>
      <w:ind w:left="288" w:right="288"/>
    </w:pPr>
    <w:rPr>
      <w:rFonts w:eastAsia="SimSun"/>
      <w:lang w:eastAsia="zh-CN"/>
    </w:rPr>
  </w:style>
  <w:style w:type="character" w:customStyle="1" w:styleId="Stylecard11ptChar">
    <w:name w:val="Style card + 11 pt Char"/>
    <w:link w:val="Stylecard11pt"/>
    <w:rsid w:val="004C6090"/>
    <w:rPr>
      <w:rFonts w:ascii="Calibri" w:eastAsia="SimSun" w:hAnsi="Calibri" w:cs="Calibri"/>
      <w:lang w:eastAsia="zh-CN"/>
    </w:rPr>
  </w:style>
  <w:style w:type="paragraph" w:customStyle="1" w:styleId="Minimize">
    <w:name w:val="Minimize"/>
    <w:basedOn w:val="Normal"/>
    <w:next w:val="Normal"/>
    <w:link w:val="MinimizeChar"/>
    <w:qFormat/>
    <w:rsid w:val="004C6090"/>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4C6090"/>
    <w:rPr>
      <w:rFonts w:ascii="Calibri" w:hAnsi="Calibri"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4C6090"/>
    <w:pPr>
      <w:spacing w:after="0" w:line="240" w:lineRule="auto"/>
    </w:pPr>
    <w:rPr>
      <w:rFonts w:ascii="Arial" w:hAnsi="Arial" w:cs="Arial"/>
      <w:u w:val="single"/>
    </w:rPr>
  </w:style>
  <w:style w:type="paragraph" w:customStyle="1" w:styleId="cardtext">
    <w:name w:val="card text"/>
    <w:basedOn w:val="Normal"/>
    <w:link w:val="cardtextChar"/>
    <w:qFormat/>
    <w:rsid w:val="004C6090"/>
    <w:pPr>
      <w:ind w:left="288" w:right="288"/>
    </w:pPr>
  </w:style>
  <w:style w:type="character" w:customStyle="1" w:styleId="cardtextChar">
    <w:name w:val="card text Char"/>
    <w:basedOn w:val="DefaultParagraphFont"/>
    <w:link w:val="cardtext"/>
    <w:rsid w:val="004C6090"/>
    <w:rPr>
      <w:rFonts w:ascii="Calibri" w:hAnsi="Calibri" w:cs="Calibri"/>
    </w:rPr>
  </w:style>
  <w:style w:type="character" w:customStyle="1" w:styleId="byline">
    <w:name w:val="byline"/>
    <w:basedOn w:val="DefaultParagraphFont"/>
    <w:rsid w:val="004C6090"/>
  </w:style>
  <w:style w:type="paragraph" w:customStyle="1" w:styleId="StyleStyle411pt">
    <w:name w:val="Style Style4 + 11 pt"/>
    <w:basedOn w:val="Normal"/>
    <w:link w:val="StyleStyle411ptChar"/>
    <w:qFormat/>
    <w:rsid w:val="004C6090"/>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4C6090"/>
    <w:rPr>
      <w:rFonts w:ascii="Calibri" w:eastAsia="Times New Roman" w:hAnsi="Calibri" w:cs="Calibri"/>
      <w:u w:val="single"/>
    </w:rPr>
  </w:style>
  <w:style w:type="character" w:customStyle="1" w:styleId="Style11ptUnderline">
    <w:name w:val="Style 11 pt Underline"/>
    <w:rsid w:val="004C6090"/>
    <w:rPr>
      <w:sz w:val="20"/>
      <w:u w:val="single"/>
    </w:rPr>
  </w:style>
  <w:style w:type="character" w:customStyle="1" w:styleId="Style11ptBoldUnderline">
    <w:name w:val="Style 11 pt Bold Underline"/>
    <w:rsid w:val="004C6090"/>
    <w:rPr>
      <w:b/>
      <w:bCs/>
      <w:sz w:val="20"/>
      <w:u w:val="single"/>
    </w:rPr>
  </w:style>
  <w:style w:type="character" w:customStyle="1" w:styleId="Style11pt">
    <w:name w:val="Style 11 pt"/>
    <w:rsid w:val="004C6090"/>
    <w:rPr>
      <w:sz w:val="20"/>
    </w:rPr>
  </w:style>
  <w:style w:type="paragraph" w:customStyle="1" w:styleId="StyleStyle411ptBold">
    <w:name w:val="Style Style4 + 11 pt Bold"/>
    <w:basedOn w:val="Normal"/>
    <w:link w:val="StyleStyle411ptBoldChar"/>
    <w:qFormat/>
    <w:rsid w:val="004C6090"/>
    <w:rPr>
      <w:rFonts w:eastAsia="Times New Roman"/>
      <w:b/>
      <w:bCs/>
      <w:u w:val="single"/>
    </w:rPr>
  </w:style>
  <w:style w:type="character" w:customStyle="1" w:styleId="StyleStyle411ptBoldChar">
    <w:name w:val="Style Style4 + 11 pt Bold Char"/>
    <w:basedOn w:val="DefaultParagraphFont"/>
    <w:link w:val="StyleStyle411ptBold"/>
    <w:rsid w:val="004C6090"/>
    <w:rPr>
      <w:rFonts w:ascii="Calibri" w:eastAsia="Times New Roman" w:hAnsi="Calibri" w:cs="Calibri"/>
      <w:b/>
      <w:bCs/>
      <w:u w:val="single"/>
    </w:rPr>
  </w:style>
  <w:style w:type="paragraph" w:customStyle="1" w:styleId="BlockTitle">
    <w:name w:val="Block Title"/>
    <w:basedOn w:val="Normal"/>
    <w:next w:val="Normal"/>
    <w:qFormat/>
    <w:rsid w:val="004C6090"/>
    <w:pPr>
      <w:spacing w:after="120"/>
      <w:jc w:val="center"/>
      <w:outlineLvl w:val="0"/>
    </w:pPr>
    <w:rPr>
      <w:rFonts w:eastAsia="Times New Roman"/>
      <w:b/>
      <w:sz w:val="32"/>
      <w:szCs w:val="20"/>
      <w:u w:val="single"/>
    </w:rPr>
  </w:style>
  <w:style w:type="character" w:customStyle="1" w:styleId="Emphasis2">
    <w:name w:val="Emphasis2"/>
    <w:basedOn w:val="DefaultParagraphFont"/>
    <w:rsid w:val="004C6090"/>
    <w:rPr>
      <w:rFonts w:ascii="Franklin Gothic Heavy" w:hAnsi="Franklin Gothic Heavy"/>
      <w:iCs/>
      <w:u w:val="single"/>
    </w:rPr>
  </w:style>
  <w:style w:type="paragraph" w:customStyle="1" w:styleId="Cards">
    <w:name w:val="Cards"/>
    <w:basedOn w:val="Normal"/>
    <w:link w:val="CardsChar1"/>
    <w:qFormat/>
    <w:rsid w:val="004C6090"/>
    <w:pPr>
      <w:autoSpaceDE w:val="0"/>
      <w:autoSpaceDN w:val="0"/>
      <w:adjustRightInd w:val="0"/>
      <w:ind w:left="432" w:right="432"/>
      <w:jc w:val="both"/>
    </w:pPr>
    <w:rPr>
      <w:rFonts w:eastAsia="Times New Roman"/>
      <w:sz w:val="20"/>
      <w:szCs w:val="20"/>
    </w:rPr>
  </w:style>
  <w:style w:type="character" w:customStyle="1" w:styleId="CardsChar">
    <w:name w:val="Cards Char"/>
    <w:locked/>
    <w:rsid w:val="004C6090"/>
    <w:rPr>
      <w:rFonts w:ascii="Times New Roman" w:eastAsia="Times New Roman" w:hAnsi="Times New Roman" w:cs="Times New Roman"/>
      <w:sz w:val="20"/>
      <w:szCs w:val="24"/>
    </w:rPr>
  </w:style>
  <w:style w:type="character" w:customStyle="1" w:styleId="pmterms1">
    <w:name w:val="pmterms1"/>
    <w:basedOn w:val="DefaultParagraphFont"/>
    <w:rsid w:val="004C6090"/>
  </w:style>
  <w:style w:type="character" w:customStyle="1" w:styleId="hilite1">
    <w:name w:val="hilite1"/>
    <w:basedOn w:val="DefaultParagraphFont"/>
    <w:rsid w:val="004C6090"/>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4C6090"/>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4C6090"/>
    <w:rPr>
      <w:rFonts w:ascii="Times New Roman" w:eastAsia="Malgun Gothic" w:hAnsi="Times New Roman" w:cs="Times New Roman"/>
      <w:sz w:val="21"/>
      <w:szCs w:val="24"/>
      <w:u w:val="single"/>
    </w:rPr>
  </w:style>
  <w:style w:type="paragraph" w:styleId="NoSpacing">
    <w:name w:val="No Spacing"/>
    <w:aliases w:val="ClearFormatting,Tag and Cite,Card Format,No Spacing3,No Spacing31,CD - Cite,Clear,DDI Tag,Tag Title,No Spacing51,No Spacing22,No Spacing111111,No Spacing6,No Spacing7,Very Small Text,No Spacing8,Dont u,No Spacing311,Tags"/>
    <w:link w:val="NoSpacingChar"/>
    <w:uiPriority w:val="1"/>
    <w:qFormat/>
    <w:rsid w:val="004C6090"/>
    <w:pPr>
      <w:spacing w:after="0" w:line="240" w:lineRule="auto"/>
    </w:pPr>
    <w:rPr>
      <w:rFonts w:ascii="Times New Roman" w:eastAsia="Times New Roman" w:hAnsi="Times New Roman" w:cs="Times New Roman"/>
      <w:sz w:val="24"/>
      <w:szCs w:val="24"/>
    </w:rPr>
  </w:style>
  <w:style w:type="paragraph" w:customStyle="1" w:styleId="Normaltag">
    <w:name w:val="Normal tag"/>
    <w:basedOn w:val="Normal"/>
    <w:link w:val="NormaltagChar"/>
    <w:uiPriority w:val="99"/>
    <w:qFormat/>
    <w:rsid w:val="004C6090"/>
    <w:rPr>
      <w:rFonts w:eastAsia="Times New Roman"/>
      <w:b/>
      <w:szCs w:val="20"/>
    </w:rPr>
  </w:style>
  <w:style w:type="character" w:customStyle="1" w:styleId="NormaltagChar">
    <w:name w:val="Normal tag Char"/>
    <w:basedOn w:val="DefaultParagraphFont"/>
    <w:link w:val="Normaltag"/>
    <w:uiPriority w:val="99"/>
    <w:locked/>
    <w:rsid w:val="004C6090"/>
    <w:rPr>
      <w:rFonts w:ascii="Calibri" w:eastAsia="Times New Roman" w:hAnsi="Calibri" w:cs="Calibri"/>
      <w:b/>
      <w:szCs w:val="20"/>
    </w:rPr>
  </w:style>
  <w:style w:type="character" w:customStyle="1" w:styleId="DebateUnderline">
    <w:name w:val="Debate Underline"/>
    <w:qFormat/>
    <w:rsid w:val="004C6090"/>
    <w:rPr>
      <w:rFonts w:ascii="Times New Roman" w:hAnsi="Times New Roman"/>
      <w:sz w:val="20"/>
      <w:szCs w:val="24"/>
      <w:u w:val="thick"/>
    </w:rPr>
  </w:style>
  <w:style w:type="character" w:customStyle="1" w:styleId="blue">
    <w:name w:val="blue"/>
    <w:basedOn w:val="DefaultParagraphFont"/>
    <w:rsid w:val="004C6090"/>
    <w:rPr>
      <w:rFonts w:cs="Times New Roman"/>
    </w:rPr>
  </w:style>
  <w:style w:type="paragraph" w:customStyle="1" w:styleId="cites">
    <w:name w:val="cites"/>
    <w:link w:val="Heading1Char3"/>
    <w:autoRedefine/>
    <w:qFormat/>
    <w:rsid w:val="004C6090"/>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4C6090"/>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4C6090"/>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4C6090"/>
    <w:rPr>
      <w:rFonts w:ascii="Times New Roman" w:eastAsia="Malgun Gothic" w:hAnsi="Times New Roman" w:cs="Times New Roman"/>
      <w:sz w:val="12"/>
      <w:szCs w:val="24"/>
    </w:rPr>
  </w:style>
  <w:style w:type="character" w:customStyle="1" w:styleId="CitesChar2">
    <w:name w:val="Cites Char2"/>
    <w:link w:val="Cites0"/>
    <w:rsid w:val="004C6090"/>
    <w:rPr>
      <w:rFonts w:eastAsia="Times New Roman" w:cs="Times New Roman"/>
      <w:b/>
      <w:bCs/>
      <w:sz w:val="20"/>
      <w:szCs w:val="20"/>
    </w:rPr>
  </w:style>
  <w:style w:type="character" w:customStyle="1" w:styleId="Heading1Char1">
    <w:name w:val="Heading 1 Char1"/>
    <w:aliases w:val="Pocket Char1"/>
    <w:basedOn w:val="DefaultParagraphFont"/>
    <w:uiPriority w:val="1"/>
    <w:rsid w:val="004C6090"/>
    <w:rPr>
      <w:rFonts w:ascii="Arial" w:hAnsi="Arial" w:cs="Arial"/>
      <w:b/>
      <w:bCs/>
      <w:kern w:val="32"/>
      <w:sz w:val="28"/>
      <w:szCs w:val="32"/>
      <w:lang w:bidi="en-US"/>
    </w:rPr>
  </w:style>
  <w:style w:type="paragraph" w:customStyle="1" w:styleId="BlockTitle2">
    <w:name w:val="Block Title2"/>
    <w:basedOn w:val="Normal"/>
    <w:next w:val="Normal"/>
    <w:qFormat/>
    <w:rsid w:val="004C6090"/>
    <w:pPr>
      <w:spacing w:after="240"/>
      <w:jc w:val="center"/>
    </w:pPr>
    <w:rPr>
      <w:rFonts w:eastAsia="Times New Roman"/>
      <w:b/>
      <w:sz w:val="32"/>
      <w:u w:val="single"/>
      <w:lang w:bidi="en-US"/>
    </w:rPr>
  </w:style>
  <w:style w:type="paragraph" w:styleId="TOC1">
    <w:name w:val="toc 1"/>
    <w:basedOn w:val="Normal"/>
    <w:next w:val="Normal"/>
    <w:autoRedefine/>
    <w:uiPriority w:val="39"/>
    <w:rsid w:val="004C6090"/>
    <w:pPr>
      <w:spacing w:before="120" w:after="120"/>
    </w:pPr>
    <w:rPr>
      <w:rFonts w:eastAsia="Times New Roman"/>
      <w:b/>
      <w:u w:val="single"/>
      <w:lang w:bidi="en-US"/>
    </w:rPr>
  </w:style>
  <w:style w:type="paragraph" w:styleId="TOC9">
    <w:name w:val="toc 9"/>
    <w:basedOn w:val="Normal"/>
    <w:next w:val="Normal"/>
    <w:autoRedefine/>
    <w:rsid w:val="004C6090"/>
    <w:pPr>
      <w:ind w:left="1600"/>
    </w:pPr>
    <w:rPr>
      <w:rFonts w:eastAsia="Times New Roman"/>
      <w:sz w:val="20"/>
      <w:lang w:bidi="en-US"/>
    </w:rPr>
  </w:style>
  <w:style w:type="paragraph" w:customStyle="1" w:styleId="TxBrp1">
    <w:name w:val="TxBr_p1"/>
    <w:basedOn w:val="Normal"/>
    <w:qFormat/>
    <w:rsid w:val="004C6090"/>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4C6090"/>
    <w:pPr>
      <w:spacing w:before="100" w:beforeAutospacing="1" w:after="100" w:afterAutospacing="1"/>
    </w:pPr>
    <w:rPr>
      <w:rFonts w:eastAsia="Times New Roman"/>
      <w:lang w:bidi="en-US"/>
    </w:rPr>
  </w:style>
  <w:style w:type="paragraph" w:customStyle="1" w:styleId="fullstory">
    <w:name w:val="fullstory"/>
    <w:basedOn w:val="Normal"/>
    <w:qFormat/>
    <w:rsid w:val="004C6090"/>
    <w:pPr>
      <w:spacing w:before="100" w:beforeAutospacing="1" w:after="100" w:afterAutospacing="1"/>
    </w:pPr>
    <w:rPr>
      <w:rFonts w:eastAsia="Times New Roman"/>
      <w:lang w:bidi="en-US"/>
    </w:rPr>
  </w:style>
  <w:style w:type="character" w:customStyle="1" w:styleId="standardcontent">
    <w:name w:val="standardcontent"/>
    <w:basedOn w:val="DefaultParagraphFont"/>
    <w:rsid w:val="004C6090"/>
  </w:style>
  <w:style w:type="paragraph" w:customStyle="1" w:styleId="hat">
    <w:name w:val="hat"/>
    <w:basedOn w:val="Normal"/>
    <w:next w:val="Normal"/>
    <w:link w:val="hatChar"/>
    <w:qFormat/>
    <w:rsid w:val="004C6090"/>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C6090"/>
  </w:style>
  <w:style w:type="paragraph" w:customStyle="1" w:styleId="HotRouteChar">
    <w:name w:val="Hot Route! Char"/>
    <w:basedOn w:val="Normal"/>
    <w:qFormat/>
    <w:rsid w:val="004C6090"/>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4C6090"/>
    <w:rPr>
      <w:rFonts w:cs="Times New Roman"/>
      <w:b/>
      <w:bCs/>
    </w:rPr>
  </w:style>
  <w:style w:type="paragraph" w:customStyle="1" w:styleId="Default">
    <w:name w:val="Default"/>
    <w:qFormat/>
    <w:rsid w:val="004C609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4C6090"/>
    <w:rPr>
      <w:rFonts w:ascii="Cambria" w:hAnsi="Cambria" w:cs="Times New Roman"/>
      <w:b/>
      <w:bCs/>
      <w:sz w:val="26"/>
      <w:szCs w:val="26"/>
    </w:rPr>
  </w:style>
  <w:style w:type="character" w:customStyle="1" w:styleId="UnderliningChar">
    <w:name w:val="Underlining Char"/>
    <w:basedOn w:val="DefaultParagraphFont"/>
    <w:link w:val="Underlining"/>
    <w:rsid w:val="004C6090"/>
    <w:rPr>
      <w:rFonts w:ascii="Arial Narrow" w:hAnsi="Arial Narrow" w:cs="Times New Roman"/>
      <w:u w:val="single"/>
    </w:rPr>
  </w:style>
  <w:style w:type="character" w:customStyle="1" w:styleId="CardCharChar1">
    <w:name w:val="Card Char Char1"/>
    <w:basedOn w:val="DefaultParagraphFont"/>
    <w:rsid w:val="004C6090"/>
    <w:rPr>
      <w:rFonts w:cs="Times New Roman"/>
      <w:b/>
      <w:bCs/>
      <w:sz w:val="28"/>
      <w:szCs w:val="28"/>
    </w:rPr>
  </w:style>
  <w:style w:type="paragraph" w:customStyle="1" w:styleId="Cites0">
    <w:name w:val="Cites"/>
    <w:basedOn w:val="Normal"/>
    <w:link w:val="CitesChar2"/>
    <w:qFormat/>
    <w:rsid w:val="004C6090"/>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4C6090"/>
    <w:rPr>
      <w:rFonts w:ascii="Times New Roman" w:eastAsia="Calibri" w:hAnsi="Times New Roman" w:cs="Times New Roman"/>
      <w:sz w:val="24"/>
      <w:szCs w:val="24"/>
    </w:rPr>
  </w:style>
  <w:style w:type="character" w:customStyle="1" w:styleId="apple-converted-space">
    <w:name w:val="apple-converted-space"/>
    <w:basedOn w:val="DefaultParagraphFont"/>
    <w:rsid w:val="004C6090"/>
  </w:style>
  <w:style w:type="character" w:customStyle="1" w:styleId="hit">
    <w:name w:val="hit"/>
    <w:basedOn w:val="DefaultParagraphFont"/>
    <w:rsid w:val="004C6090"/>
    <w:rPr>
      <w:rFonts w:cs="Times New Roman"/>
    </w:rPr>
  </w:style>
  <w:style w:type="paragraph" w:customStyle="1" w:styleId="SmallFont">
    <w:name w:val="Small Font"/>
    <w:basedOn w:val="Normal"/>
    <w:link w:val="SmallFontChar"/>
    <w:qFormat/>
    <w:rsid w:val="004C6090"/>
    <w:pPr>
      <w:spacing w:after="200"/>
      <w:jc w:val="both"/>
    </w:pPr>
    <w:rPr>
      <w:rFonts w:eastAsia="Calibri"/>
      <w:szCs w:val="18"/>
    </w:rPr>
  </w:style>
  <w:style w:type="character" w:customStyle="1" w:styleId="SmallFontChar">
    <w:name w:val="Small Font Char"/>
    <w:basedOn w:val="DefaultParagraphFont"/>
    <w:link w:val="SmallFont"/>
    <w:locked/>
    <w:rsid w:val="004C6090"/>
    <w:rPr>
      <w:rFonts w:ascii="Calibri" w:eastAsia="Calibri" w:hAnsi="Calibri" w:cs="Calibri"/>
      <w:szCs w:val="18"/>
    </w:rPr>
  </w:style>
  <w:style w:type="character" w:customStyle="1" w:styleId="CircleChar1">
    <w:name w:val="Circle Char1"/>
    <w:basedOn w:val="DefaultParagraphFont"/>
    <w:rsid w:val="004C6090"/>
    <w:rPr>
      <w:rFonts w:cs="Times New Roman"/>
      <w:b/>
      <w:i/>
      <w:sz w:val="18"/>
      <w:szCs w:val="18"/>
      <w:u w:val="single"/>
      <w:lang w:val="en-US" w:eastAsia="en-US" w:bidi="ar-SA"/>
    </w:rPr>
  </w:style>
  <w:style w:type="paragraph" w:styleId="BodyText">
    <w:name w:val="Body Text"/>
    <w:basedOn w:val="Normal"/>
    <w:link w:val="BodyTextChar"/>
    <w:uiPriority w:val="99"/>
    <w:unhideWhenUsed/>
    <w:rsid w:val="004C6090"/>
    <w:pPr>
      <w:spacing w:after="120"/>
    </w:pPr>
  </w:style>
  <w:style w:type="character" w:customStyle="1" w:styleId="BodyTextChar">
    <w:name w:val="Body Text Char"/>
    <w:basedOn w:val="DefaultParagraphFont"/>
    <w:link w:val="BodyText"/>
    <w:uiPriority w:val="99"/>
    <w:rsid w:val="004C6090"/>
    <w:rPr>
      <w:rFonts w:ascii="Calibri" w:hAnsi="Calibri" w:cs="Calibri"/>
    </w:rPr>
  </w:style>
  <w:style w:type="character" w:customStyle="1" w:styleId="verdana">
    <w:name w:val="verdana"/>
    <w:basedOn w:val="DefaultParagraphFont"/>
    <w:rsid w:val="004C6090"/>
  </w:style>
  <w:style w:type="character" w:customStyle="1" w:styleId="CardsChar1">
    <w:name w:val="Cards Char1"/>
    <w:link w:val="Cards"/>
    <w:rsid w:val="004C6090"/>
    <w:rPr>
      <w:rFonts w:ascii="Calibri" w:eastAsia="Times New Roman" w:hAnsi="Calibri" w:cs="Calibri"/>
      <w:sz w:val="20"/>
      <w:szCs w:val="20"/>
    </w:rPr>
  </w:style>
  <w:style w:type="paragraph" w:customStyle="1" w:styleId="BlockHeadings">
    <w:name w:val="Block Headings"/>
    <w:basedOn w:val="Normal"/>
    <w:link w:val="BlockHeadingsChar"/>
    <w:qFormat/>
    <w:rsid w:val="004C6090"/>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4C6090"/>
    <w:rPr>
      <w:rFonts w:ascii="Calibri" w:eastAsia="Times New Roman" w:hAnsi="Calibri" w:cs="Calibri"/>
      <w:b/>
      <w:sz w:val="20"/>
      <w:szCs w:val="20"/>
    </w:rPr>
  </w:style>
  <w:style w:type="paragraph" w:customStyle="1" w:styleId="loose">
    <w:name w:val="loose"/>
    <w:basedOn w:val="Normal"/>
    <w:qFormat/>
    <w:rsid w:val="004C6090"/>
    <w:pPr>
      <w:spacing w:before="210"/>
    </w:pPr>
    <w:rPr>
      <w:rFonts w:eastAsia="Times New Roman"/>
      <w:lang w:eastAsia="zh-CN" w:bidi="he-IL"/>
    </w:rPr>
  </w:style>
  <w:style w:type="character" w:customStyle="1" w:styleId="hit1">
    <w:name w:val="hit1"/>
    <w:basedOn w:val="DefaultParagraphFont"/>
    <w:rsid w:val="004C6090"/>
    <w:rPr>
      <w:b/>
      <w:bCs/>
      <w:color w:val="CC0033"/>
    </w:rPr>
  </w:style>
  <w:style w:type="character" w:customStyle="1" w:styleId="upper">
    <w:name w:val="upper"/>
    <w:basedOn w:val="DefaultParagraphFont"/>
    <w:rsid w:val="004C6090"/>
  </w:style>
  <w:style w:type="character" w:customStyle="1" w:styleId="Author">
    <w:name w:val="Author"/>
    <w:aliases w:val="Style Date"/>
    <w:basedOn w:val="DefaultParagraphFont"/>
    <w:qFormat/>
    <w:rsid w:val="004C6090"/>
    <w:rPr>
      <w:b/>
      <w:sz w:val="24"/>
    </w:rPr>
  </w:style>
  <w:style w:type="character" w:customStyle="1" w:styleId="SmallFont7pt">
    <w:name w:val="Small Font (7 pt)"/>
    <w:basedOn w:val="DefaultParagraphFont"/>
    <w:rsid w:val="004C6090"/>
    <w:rPr>
      <w:sz w:val="14"/>
    </w:rPr>
  </w:style>
  <w:style w:type="paragraph" w:customStyle="1" w:styleId="UnderlinedText">
    <w:name w:val="Underlined Text"/>
    <w:basedOn w:val="Normal"/>
    <w:qFormat/>
    <w:rsid w:val="004C6090"/>
    <w:rPr>
      <w:rFonts w:eastAsia="Times New Roman"/>
      <w:b/>
      <w:szCs w:val="20"/>
    </w:rPr>
  </w:style>
  <w:style w:type="character" w:customStyle="1" w:styleId="SmallText-New">
    <w:name w:val="Small Text - New"/>
    <w:basedOn w:val="DefaultParagraphFont"/>
    <w:rsid w:val="004C6090"/>
    <w:rPr>
      <w:rFonts w:ascii="Arial Narrow" w:hAnsi="Arial Narrow"/>
      <w:sz w:val="14"/>
    </w:rPr>
  </w:style>
  <w:style w:type="paragraph" w:customStyle="1" w:styleId="Smalltext">
    <w:name w:val="Small text"/>
    <w:aliases w:val="Quote1,Quote11"/>
    <w:basedOn w:val="Normal"/>
    <w:link w:val="SmalltextChar"/>
    <w:qFormat/>
    <w:rsid w:val="004C6090"/>
    <w:rPr>
      <w:rFonts w:ascii="Arial Narrow" w:eastAsia="Times New Roman" w:hAnsi="Arial Narrow"/>
    </w:rPr>
  </w:style>
  <w:style w:type="character" w:customStyle="1" w:styleId="Underlined-New">
    <w:name w:val="Underlined - New"/>
    <w:basedOn w:val="DefaultParagraphFont"/>
    <w:rsid w:val="004C6090"/>
    <w:rPr>
      <w:rFonts w:ascii="Arial Narrow" w:hAnsi="Arial Narrow"/>
      <w:sz w:val="16"/>
      <w:u w:val="single"/>
    </w:rPr>
  </w:style>
  <w:style w:type="paragraph" w:styleId="TOC2">
    <w:name w:val="toc 2"/>
    <w:basedOn w:val="Normal"/>
    <w:next w:val="Normal"/>
    <w:autoRedefine/>
    <w:uiPriority w:val="39"/>
    <w:rsid w:val="004C6090"/>
    <w:pPr>
      <w:ind w:left="200"/>
    </w:pPr>
    <w:rPr>
      <w:rFonts w:eastAsia="Times New Roman"/>
      <w:sz w:val="20"/>
      <w:lang w:bidi="en-US"/>
    </w:rPr>
  </w:style>
  <w:style w:type="paragraph" w:styleId="Caption">
    <w:name w:val="caption"/>
    <w:basedOn w:val="Normal"/>
    <w:next w:val="Normal"/>
    <w:qFormat/>
    <w:rsid w:val="004C6090"/>
    <w:rPr>
      <w:rFonts w:eastAsia="Times New Roman"/>
      <w:b/>
      <w:bCs/>
      <w:sz w:val="18"/>
      <w:szCs w:val="18"/>
      <w:lang w:bidi="en-US"/>
    </w:rPr>
  </w:style>
  <w:style w:type="paragraph" w:styleId="TOCHeading">
    <w:name w:val="TOC Heading"/>
    <w:basedOn w:val="Heading1"/>
    <w:next w:val="Normal"/>
    <w:uiPriority w:val="39"/>
    <w:qFormat/>
    <w:rsid w:val="004C609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C6090"/>
    <w:rPr>
      <w:rFonts w:ascii="Arial Narrow" w:hAnsi="Arial Narrow"/>
      <w:dstrike w:val="0"/>
      <w:sz w:val="20"/>
      <w:bdr w:val="single" w:sz="2" w:space="0" w:color="auto"/>
      <w:vertAlign w:val="baseline"/>
    </w:rPr>
  </w:style>
  <w:style w:type="character" w:customStyle="1" w:styleId="style65">
    <w:name w:val="style65"/>
    <w:basedOn w:val="DefaultParagraphFont"/>
    <w:rsid w:val="004C6090"/>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4C6090"/>
    <w:rPr>
      <w:rFonts w:cs="Arial"/>
      <w:bCs/>
      <w:szCs w:val="26"/>
      <w:u w:val="single"/>
      <w:lang w:val="en-US" w:eastAsia="en-US" w:bidi="ar-SA"/>
    </w:rPr>
  </w:style>
  <w:style w:type="character" w:customStyle="1" w:styleId="qlabel">
    <w:name w:val="q_label"/>
    <w:basedOn w:val="DefaultParagraphFont"/>
    <w:rsid w:val="004C6090"/>
  </w:style>
  <w:style w:type="character" w:customStyle="1" w:styleId="alabel">
    <w:name w:val="a_label"/>
    <w:basedOn w:val="DefaultParagraphFont"/>
    <w:rsid w:val="004C6090"/>
  </w:style>
  <w:style w:type="character" w:customStyle="1" w:styleId="Style1Char1">
    <w:name w:val="Style1 Char1"/>
    <w:basedOn w:val="DefaultParagraphFont"/>
    <w:rsid w:val="004C6090"/>
    <w:rPr>
      <w:rFonts w:eastAsia="SimSun"/>
      <w:sz w:val="20"/>
      <w:szCs w:val="24"/>
      <w:u w:val="single"/>
      <w:lang w:val="en-US" w:eastAsia="zh-CN" w:bidi="ar-SA"/>
    </w:rPr>
  </w:style>
  <w:style w:type="character" w:customStyle="1" w:styleId="UnderlineCharChar0">
    <w:name w:val="Underline Char Char"/>
    <w:basedOn w:val="DefaultParagraphFont"/>
    <w:rsid w:val="004C6090"/>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4C6090"/>
    <w:rPr>
      <w:rFonts w:eastAsia="MS Mincho"/>
      <w:b/>
      <w:u w:val="single"/>
      <w:lang w:val="en-US" w:eastAsia="en-US" w:bidi="ar-SA"/>
    </w:rPr>
  </w:style>
  <w:style w:type="character" w:customStyle="1" w:styleId="CardTextChar0">
    <w:name w:val="Card Text Char"/>
    <w:basedOn w:val="DefaultParagraphFont"/>
    <w:rsid w:val="004C6090"/>
    <w:rPr>
      <w:rFonts w:ascii="Times New Roman" w:eastAsia="Times New Roman" w:hAnsi="Times New Roman" w:cs="Times New Roman"/>
      <w:szCs w:val="24"/>
    </w:rPr>
  </w:style>
  <w:style w:type="character" w:customStyle="1" w:styleId="reduce2">
    <w:name w:val="reduce2"/>
    <w:basedOn w:val="DefaultParagraphFont"/>
    <w:rsid w:val="004C6090"/>
    <w:rPr>
      <w:rFonts w:ascii="Arial" w:hAnsi="Arial" w:cs="Arial"/>
      <w:color w:val="000000"/>
      <w:sz w:val="10"/>
      <w:szCs w:val="22"/>
    </w:rPr>
  </w:style>
  <w:style w:type="paragraph" w:customStyle="1" w:styleId="BoldUnderline">
    <w:name w:val="BoldUnderline"/>
    <w:link w:val="BoldUnderlineChar"/>
    <w:uiPriority w:val="99"/>
    <w:qFormat/>
    <w:rsid w:val="004C6090"/>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4C6090"/>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4C6090"/>
    <w:rPr>
      <w:rFonts w:cs="Arial"/>
      <w:bCs/>
      <w:szCs w:val="26"/>
      <w:u w:val="single"/>
      <w:lang w:val="en-US" w:eastAsia="en-US" w:bidi="ar-SA"/>
    </w:rPr>
  </w:style>
  <w:style w:type="paragraph" w:customStyle="1" w:styleId="evidencetextChar">
    <w:name w:val="evidence text Char"/>
    <w:basedOn w:val="Normal"/>
    <w:qFormat/>
    <w:rsid w:val="004C6090"/>
    <w:pPr>
      <w:ind w:left="1728" w:right="1008"/>
    </w:pPr>
    <w:rPr>
      <w:rFonts w:eastAsia="Times New Roman"/>
      <w:color w:val="000000"/>
      <w:sz w:val="18"/>
    </w:rPr>
  </w:style>
  <w:style w:type="character" w:customStyle="1" w:styleId="underline2">
    <w:name w:val="underline2"/>
    <w:basedOn w:val="DefaultParagraphFont"/>
    <w:rsid w:val="004C6090"/>
    <w:rPr>
      <w:u w:val="single"/>
    </w:rPr>
  </w:style>
  <w:style w:type="character" w:customStyle="1" w:styleId="Style11ptUnderlineBorderSinglesolidlineAuto05pt">
    <w:name w:val="Style 11 pt Underline Border: : (Single solid line Auto  0.5 pt..."/>
    <w:rsid w:val="004C609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4C6090"/>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4C6090"/>
    <w:rPr>
      <w:rFonts w:ascii="Calibri" w:eastAsia="Times New Roman" w:hAnsi="Calibri" w:cs="Calibri"/>
      <w:u w:val="single"/>
      <w:bdr w:val="single" w:sz="4" w:space="0" w:color="auto"/>
    </w:rPr>
  </w:style>
  <w:style w:type="character" w:customStyle="1" w:styleId="UnderlineChar4Char">
    <w:name w:val="Underline Char4 Char"/>
    <w:basedOn w:val="DefaultParagraphFont"/>
    <w:link w:val="UnderlineChar4"/>
    <w:rsid w:val="004C6090"/>
    <w:rPr>
      <w:u w:val="single"/>
    </w:rPr>
  </w:style>
  <w:style w:type="paragraph" w:customStyle="1" w:styleId="UnderlineChar4">
    <w:name w:val="Underline Char4"/>
    <w:basedOn w:val="Normal"/>
    <w:link w:val="UnderlineChar4Char"/>
    <w:qFormat/>
    <w:rsid w:val="004C6090"/>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4C6090"/>
    <w:rPr>
      <w:b/>
      <w:u w:val="single"/>
    </w:rPr>
  </w:style>
  <w:style w:type="paragraph" w:customStyle="1" w:styleId="BoldandUnderlineChar3">
    <w:name w:val="Bold and Underline Char3"/>
    <w:basedOn w:val="Normal"/>
    <w:link w:val="BoldandUnderlineChar3Char2"/>
    <w:qFormat/>
    <w:rsid w:val="004C6090"/>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4C6090"/>
    <w:rPr>
      <w:rFonts w:eastAsia="Times New Roman"/>
      <w:u w:val="single"/>
    </w:rPr>
  </w:style>
  <w:style w:type="character" w:customStyle="1" w:styleId="StyleUnderlineChar11ptChar">
    <w:name w:val="Style Underline Char + 11 pt Char"/>
    <w:basedOn w:val="DefaultParagraphFont"/>
    <w:link w:val="StyleUnderlineChar11pt"/>
    <w:rsid w:val="004C6090"/>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4C6090"/>
    <w:rPr>
      <w:rFonts w:eastAsia="Times New Roman"/>
      <w:b/>
      <w:bCs/>
      <w:u w:val="single"/>
    </w:rPr>
  </w:style>
  <w:style w:type="character" w:customStyle="1" w:styleId="StyleUnderlineChar11ptBoldChar">
    <w:name w:val="Style Underline Char + 11 pt Bold Char"/>
    <w:basedOn w:val="DefaultParagraphFont"/>
    <w:link w:val="StyleUnderlineChar11ptBold"/>
    <w:rsid w:val="004C6090"/>
    <w:rPr>
      <w:rFonts w:ascii="Calibri" w:eastAsia="Times New Roman" w:hAnsi="Calibri" w:cs="Calibri"/>
      <w:b/>
      <w:bCs/>
      <w:u w:val="single"/>
    </w:rPr>
  </w:style>
  <w:style w:type="character" w:customStyle="1" w:styleId="inside-head">
    <w:name w:val="inside-head"/>
    <w:basedOn w:val="DefaultParagraphFont"/>
    <w:rsid w:val="004C6090"/>
  </w:style>
  <w:style w:type="paragraph" w:customStyle="1" w:styleId="Style3">
    <w:name w:val="Style3"/>
    <w:basedOn w:val="Normal"/>
    <w:link w:val="Style3Char"/>
    <w:qFormat/>
    <w:rsid w:val="004C6090"/>
    <w:rPr>
      <w:rFonts w:ascii="Arial Narrow" w:eastAsia="Times New Roman" w:hAnsi="Arial Narrow"/>
      <w:b/>
    </w:rPr>
  </w:style>
  <w:style w:type="character" w:customStyle="1" w:styleId="Style3Char">
    <w:name w:val="Style3 Char"/>
    <w:basedOn w:val="DefaultParagraphFont"/>
    <w:link w:val="Style3"/>
    <w:rsid w:val="004C6090"/>
    <w:rPr>
      <w:rFonts w:ascii="Arial Narrow" w:eastAsia="Times New Roman" w:hAnsi="Arial Narrow" w:cs="Calibri"/>
      <w:b/>
    </w:rPr>
  </w:style>
  <w:style w:type="character" w:customStyle="1" w:styleId="7TimesNewRoman">
    <w:name w:val="7 Times New Roman"/>
    <w:rsid w:val="004C609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4C6090"/>
  </w:style>
  <w:style w:type="character" w:customStyle="1" w:styleId="officialsbureau">
    <w:name w:val="official_s_bureau"/>
    <w:basedOn w:val="DefaultParagraphFont"/>
    <w:rsid w:val="004C6090"/>
  </w:style>
  <w:style w:type="paragraph" w:customStyle="1" w:styleId="Stylecard11ptUnderline">
    <w:name w:val="Style card + 11 pt Underline"/>
    <w:basedOn w:val="Normal"/>
    <w:link w:val="Stylecard11ptUnderlineChar"/>
    <w:qFormat/>
    <w:rsid w:val="004C6090"/>
    <w:pPr>
      <w:ind w:left="288" w:right="288"/>
    </w:pPr>
    <w:rPr>
      <w:rFonts w:eastAsia="SimSun"/>
      <w:u w:val="single"/>
      <w:lang w:eastAsia="zh-CN"/>
    </w:rPr>
  </w:style>
  <w:style w:type="character" w:customStyle="1" w:styleId="Stylecard11ptUnderlineChar">
    <w:name w:val="Style card + 11 pt Underline Char"/>
    <w:link w:val="Stylecard11ptUnderline"/>
    <w:rsid w:val="004C6090"/>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4C6090"/>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4C6090"/>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4C609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4C6090"/>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4C6090"/>
    <w:rPr>
      <w:rFonts w:ascii="Calibri" w:eastAsia="SimSun" w:hAnsi="Calibri" w:cs="Calibri"/>
      <w:u w:val="single"/>
      <w:lang w:eastAsia="zh-CN"/>
    </w:rPr>
  </w:style>
  <w:style w:type="paragraph" w:styleId="HTMLPreformatted">
    <w:name w:val="HTML Preformatted"/>
    <w:basedOn w:val="Normal"/>
    <w:link w:val="HTMLPreformattedChar"/>
    <w:rsid w:val="004C6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C6090"/>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4C6090"/>
    <w:rPr>
      <w:u w:val="single"/>
    </w:rPr>
  </w:style>
  <w:style w:type="character" w:customStyle="1" w:styleId="StyleUnderlining11ptChar">
    <w:name w:val="Style Underlining + 11 pt Char"/>
    <w:basedOn w:val="DefaultParagraphFont"/>
    <w:link w:val="StyleUnderlining11pt"/>
    <w:rsid w:val="004C6090"/>
    <w:rPr>
      <w:rFonts w:ascii="Calibri" w:hAnsi="Calibri" w:cs="Calibri"/>
      <w:u w:val="single"/>
    </w:rPr>
  </w:style>
  <w:style w:type="paragraph" w:customStyle="1" w:styleId="StyleCardText9pt">
    <w:name w:val="Style Card Text + 9 pt"/>
    <w:basedOn w:val="Normal"/>
    <w:link w:val="StyleCardText9ptChar"/>
    <w:qFormat/>
    <w:rsid w:val="004C6090"/>
    <w:pPr>
      <w:spacing w:after="200"/>
      <w:contextualSpacing/>
    </w:pPr>
    <w:rPr>
      <w:rFonts w:eastAsia="Calibri"/>
    </w:rPr>
  </w:style>
  <w:style w:type="character" w:customStyle="1" w:styleId="StyleCardText9ptChar">
    <w:name w:val="Style Card Text + 9 pt Char"/>
    <w:basedOn w:val="DefaultParagraphFont"/>
    <w:link w:val="StyleCardText9pt"/>
    <w:rsid w:val="004C6090"/>
    <w:rPr>
      <w:rFonts w:ascii="Calibri" w:eastAsia="Calibri" w:hAnsi="Calibri" w:cs="Calibri"/>
    </w:rPr>
  </w:style>
  <w:style w:type="paragraph" w:styleId="Quote">
    <w:name w:val="Quote"/>
    <w:basedOn w:val="Normal"/>
    <w:next w:val="Normal"/>
    <w:link w:val="QuoteChar"/>
    <w:uiPriority w:val="29"/>
    <w:qFormat/>
    <w:rsid w:val="004C6090"/>
    <w:pPr>
      <w:widowControl w:val="0"/>
    </w:pPr>
    <w:rPr>
      <w:rFonts w:eastAsia="Times New Roman"/>
      <w:iCs/>
      <w:color w:val="000000"/>
      <w:lang w:bidi="en-US"/>
    </w:rPr>
  </w:style>
  <w:style w:type="character" w:customStyle="1" w:styleId="QuoteChar">
    <w:name w:val="Quote Char"/>
    <w:basedOn w:val="DefaultParagraphFont"/>
    <w:link w:val="Quote"/>
    <w:uiPriority w:val="29"/>
    <w:rsid w:val="004C6090"/>
    <w:rPr>
      <w:rFonts w:ascii="Calibri" w:eastAsia="Times New Roman" w:hAnsi="Calibri" w:cs="Calibri"/>
      <w:iCs/>
      <w:color w:val="000000"/>
      <w:lang w:bidi="en-US"/>
    </w:rPr>
  </w:style>
  <w:style w:type="paragraph" w:customStyle="1" w:styleId="Underlining">
    <w:name w:val="Underlining"/>
    <w:basedOn w:val="Normal"/>
    <w:link w:val="UnderliningChar"/>
    <w:qFormat/>
    <w:rsid w:val="004C6090"/>
    <w:rPr>
      <w:rFonts w:ascii="Arial Narrow" w:hAnsi="Arial Narrow" w:cs="Times New Roman"/>
      <w:u w:val="single"/>
    </w:rPr>
  </w:style>
  <w:style w:type="character" w:customStyle="1" w:styleId="ital-inline">
    <w:name w:val="ital-inline"/>
    <w:basedOn w:val="DefaultParagraphFont"/>
    <w:rsid w:val="004C6090"/>
  </w:style>
  <w:style w:type="character" w:customStyle="1" w:styleId="underlineChar">
    <w:name w:val="underline Char"/>
    <w:basedOn w:val="DefaultParagraphFont"/>
    <w:rsid w:val="004C609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C609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C6090"/>
    <w:rPr>
      <w:sz w:val="20"/>
      <w:u w:val="single"/>
    </w:rPr>
  </w:style>
  <w:style w:type="paragraph" w:styleId="BodyTextIndent2">
    <w:name w:val="Body Text Indent 2"/>
    <w:basedOn w:val="Normal"/>
    <w:link w:val="BodyTextIndent2Char"/>
    <w:unhideWhenUsed/>
    <w:rsid w:val="004C6090"/>
    <w:pPr>
      <w:spacing w:after="120" w:line="480" w:lineRule="auto"/>
      <w:ind w:left="360"/>
    </w:pPr>
  </w:style>
  <w:style w:type="character" w:customStyle="1" w:styleId="BodyTextIndent2Char">
    <w:name w:val="Body Text Indent 2 Char"/>
    <w:basedOn w:val="DefaultParagraphFont"/>
    <w:link w:val="BodyTextIndent2"/>
    <w:rsid w:val="004C6090"/>
    <w:rPr>
      <w:rFonts w:ascii="Calibri" w:hAnsi="Calibri" w:cs="Calibri"/>
    </w:rPr>
  </w:style>
  <w:style w:type="paragraph" w:styleId="BodyTextIndent3">
    <w:name w:val="Body Text Indent 3"/>
    <w:basedOn w:val="Normal"/>
    <w:link w:val="BodyTextIndent3Char"/>
    <w:uiPriority w:val="99"/>
    <w:semiHidden/>
    <w:unhideWhenUsed/>
    <w:rsid w:val="004C6090"/>
    <w:pPr>
      <w:spacing w:after="120"/>
      <w:ind w:left="360"/>
    </w:pPr>
    <w:rPr>
      <w:szCs w:val="16"/>
    </w:rPr>
  </w:style>
  <w:style w:type="character" w:customStyle="1" w:styleId="BodyTextIndent3Char">
    <w:name w:val="Body Text Indent 3 Char"/>
    <w:basedOn w:val="DefaultParagraphFont"/>
    <w:link w:val="BodyTextIndent3"/>
    <w:uiPriority w:val="99"/>
    <w:semiHidden/>
    <w:rsid w:val="004C6090"/>
    <w:rPr>
      <w:rFonts w:ascii="Calibri" w:hAnsi="Calibri" w:cs="Calibri"/>
      <w:szCs w:val="16"/>
    </w:rPr>
  </w:style>
  <w:style w:type="paragraph" w:styleId="BodyText2">
    <w:name w:val="Body Text 2"/>
    <w:basedOn w:val="Normal"/>
    <w:link w:val="BodyText2Char"/>
    <w:unhideWhenUsed/>
    <w:rsid w:val="004C6090"/>
    <w:pPr>
      <w:spacing w:after="120" w:line="480" w:lineRule="auto"/>
    </w:pPr>
  </w:style>
  <w:style w:type="character" w:customStyle="1" w:styleId="BodyText2Char">
    <w:name w:val="Body Text 2 Char"/>
    <w:basedOn w:val="DefaultParagraphFont"/>
    <w:link w:val="BodyText2"/>
    <w:rsid w:val="004C6090"/>
    <w:rPr>
      <w:rFonts w:ascii="Calibri" w:hAnsi="Calibri" w:cs="Calibri"/>
    </w:rPr>
  </w:style>
  <w:style w:type="paragraph" w:styleId="BodyTextIndent">
    <w:name w:val="Body Text Indent"/>
    <w:basedOn w:val="Normal"/>
    <w:link w:val="BodyTextIndentChar"/>
    <w:uiPriority w:val="99"/>
    <w:unhideWhenUsed/>
    <w:rsid w:val="004C6090"/>
    <w:pPr>
      <w:spacing w:after="120"/>
      <w:ind w:left="360"/>
    </w:pPr>
  </w:style>
  <w:style w:type="character" w:customStyle="1" w:styleId="BodyTextIndentChar">
    <w:name w:val="Body Text Indent Char"/>
    <w:basedOn w:val="DefaultParagraphFont"/>
    <w:link w:val="BodyTextIndent"/>
    <w:uiPriority w:val="99"/>
    <w:rsid w:val="004C6090"/>
    <w:rPr>
      <w:rFonts w:ascii="Calibri" w:hAnsi="Calibri" w:cs="Calibri"/>
    </w:rPr>
  </w:style>
  <w:style w:type="paragraph" w:styleId="BodyText3">
    <w:name w:val="Body Text 3"/>
    <w:basedOn w:val="Normal"/>
    <w:link w:val="BodyText3Char"/>
    <w:unhideWhenUsed/>
    <w:rsid w:val="004C6090"/>
    <w:pPr>
      <w:spacing w:after="120"/>
    </w:pPr>
    <w:rPr>
      <w:szCs w:val="16"/>
    </w:rPr>
  </w:style>
  <w:style w:type="character" w:customStyle="1" w:styleId="BodyText3Char">
    <w:name w:val="Body Text 3 Char"/>
    <w:basedOn w:val="DefaultParagraphFont"/>
    <w:link w:val="BodyText3"/>
    <w:rsid w:val="004C6090"/>
    <w:rPr>
      <w:rFonts w:ascii="Calibri" w:hAnsi="Calibri" w:cs="Calibri"/>
      <w:szCs w:val="16"/>
    </w:rPr>
  </w:style>
  <w:style w:type="character" w:customStyle="1" w:styleId="StyleBold">
    <w:name w:val="Style Bold"/>
    <w:basedOn w:val="DefaultParagraphFont"/>
    <w:uiPriority w:val="9"/>
    <w:semiHidden/>
    <w:rsid w:val="004C6090"/>
    <w:rPr>
      <w:b/>
      <w:bCs/>
    </w:rPr>
  </w:style>
  <w:style w:type="character" w:customStyle="1" w:styleId="body-text">
    <w:name w:val="body-text"/>
    <w:basedOn w:val="DefaultParagraphFont"/>
    <w:rsid w:val="004C6090"/>
  </w:style>
  <w:style w:type="paragraph" w:customStyle="1" w:styleId="StyleStyle411ptBoldBorderSinglesolidlineAuto0">
    <w:name w:val="Style Style4 + 11 pt Bold Border: : (Single solid line Auto  0...."/>
    <w:basedOn w:val="Normal"/>
    <w:link w:val="StyleStyle411ptBoldBorderSinglesolidlineAuto0Char"/>
    <w:qFormat/>
    <w:rsid w:val="004C609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C6090"/>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4C6090"/>
    <w:rPr>
      <w:rFonts w:ascii="Tahoma" w:hAnsi="Tahoma" w:cs="Tahoma"/>
      <w:sz w:val="16"/>
      <w:szCs w:val="16"/>
    </w:rPr>
  </w:style>
  <w:style w:type="character" w:customStyle="1" w:styleId="globalcontentbody">
    <w:name w:val="globalcontentbody"/>
    <w:basedOn w:val="DefaultParagraphFont"/>
    <w:rsid w:val="004C6090"/>
  </w:style>
  <w:style w:type="paragraph" w:customStyle="1" w:styleId="StyleStyle112pt">
    <w:name w:val="Style Style1 + 12 pt"/>
    <w:basedOn w:val="Normal"/>
    <w:link w:val="StyleStyle112ptChar"/>
    <w:qFormat/>
    <w:rsid w:val="004C6090"/>
    <w:rPr>
      <w:rFonts w:eastAsia="SimSun"/>
      <w:u w:val="single"/>
      <w:lang w:eastAsia="zh-CN"/>
    </w:rPr>
  </w:style>
  <w:style w:type="character" w:customStyle="1" w:styleId="StyleStyle112ptChar">
    <w:name w:val="Style Style1 + 12 pt Char"/>
    <w:basedOn w:val="DefaultParagraphFont"/>
    <w:link w:val="StyleStyle112pt"/>
    <w:rsid w:val="004C6090"/>
    <w:rPr>
      <w:rFonts w:ascii="Calibri" w:eastAsia="SimSun" w:hAnsi="Calibri" w:cs="Calibri"/>
      <w:u w:val="single"/>
      <w:lang w:eastAsia="zh-CN"/>
    </w:rPr>
  </w:style>
  <w:style w:type="paragraph" w:customStyle="1" w:styleId="MinimizedText">
    <w:name w:val="Minimized Text"/>
    <w:basedOn w:val="Normal"/>
    <w:link w:val="MinimizedTextChar"/>
    <w:qFormat/>
    <w:rsid w:val="004C6090"/>
    <w:rPr>
      <w:rFonts w:eastAsia="Times New Roman"/>
    </w:rPr>
  </w:style>
  <w:style w:type="character" w:customStyle="1" w:styleId="MinimizedTextChar">
    <w:name w:val="Minimized Text Char"/>
    <w:basedOn w:val="DefaultParagraphFont"/>
    <w:link w:val="MinimizedText"/>
    <w:rsid w:val="004C6090"/>
    <w:rPr>
      <w:rFonts w:ascii="Calibri" w:eastAsia="Times New Roman" w:hAnsi="Calibri" w:cs="Calibri"/>
    </w:rPr>
  </w:style>
  <w:style w:type="character" w:customStyle="1" w:styleId="term1">
    <w:name w:val="term1"/>
    <w:basedOn w:val="DefaultParagraphFont"/>
    <w:rsid w:val="004C6090"/>
    <w:rPr>
      <w:b/>
      <w:bCs/>
    </w:rPr>
  </w:style>
  <w:style w:type="character" w:customStyle="1" w:styleId="Styleterm111ptUnderline">
    <w:name w:val="Style term1 + 11 pt Underline"/>
    <w:basedOn w:val="term1"/>
    <w:rsid w:val="004C6090"/>
    <w:rPr>
      <w:b/>
      <w:bCs/>
      <w:sz w:val="20"/>
      <w:u w:val="single"/>
    </w:rPr>
  </w:style>
  <w:style w:type="paragraph" w:customStyle="1" w:styleId="StyleMinimizedTextArialNarrow10pt">
    <w:name w:val="Style Minimized Text + Arial Narrow 10 pt"/>
    <w:basedOn w:val="MinimizedText"/>
    <w:link w:val="StyleMinimizedTextArialNarrow10ptChar"/>
    <w:qFormat/>
    <w:rsid w:val="004C6090"/>
    <w:rPr>
      <w:sz w:val="20"/>
    </w:rPr>
  </w:style>
  <w:style w:type="character" w:customStyle="1" w:styleId="StyleMinimizedTextArialNarrow10ptChar">
    <w:name w:val="Style Minimized Text + Arial Narrow 10 pt Char"/>
    <w:basedOn w:val="MinimizedTextChar"/>
    <w:link w:val="StyleMinimizedTextArialNarrow10pt"/>
    <w:rsid w:val="004C6090"/>
    <w:rPr>
      <w:rFonts w:ascii="Calibri" w:eastAsia="Times New Roman" w:hAnsi="Calibri" w:cs="Calibri"/>
      <w:sz w:val="20"/>
    </w:rPr>
  </w:style>
  <w:style w:type="character" w:customStyle="1" w:styleId="Styleunderline11ptBold">
    <w:name w:val="Style underline + 11 pt Bold"/>
    <w:basedOn w:val="underline"/>
    <w:rsid w:val="004C6090"/>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C6090"/>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C6090"/>
    <w:rPr>
      <w:rFonts w:ascii="Calibri" w:eastAsia="Times New Roman" w:hAnsi="Calibri" w:cs="Calibri"/>
      <w:u w:val="single"/>
      <w:bdr w:val="single" w:sz="4" w:space="0" w:color="auto"/>
    </w:rPr>
  </w:style>
  <w:style w:type="character" w:customStyle="1" w:styleId="Style9pt">
    <w:name w:val="Style 9 pt"/>
    <w:basedOn w:val="DefaultParagraphFont"/>
    <w:rsid w:val="004C6090"/>
    <w:rPr>
      <w:rFonts w:ascii="Times New Roman" w:hAnsi="Times New Roman"/>
      <w:sz w:val="20"/>
    </w:rPr>
  </w:style>
  <w:style w:type="paragraph" w:customStyle="1" w:styleId="StyleStyle49pt3">
    <w:name w:val="Style Style4 + 9 pt3"/>
    <w:basedOn w:val="Style4"/>
    <w:link w:val="StyleStyle49pt3Char"/>
    <w:qFormat/>
    <w:rsid w:val="004C6090"/>
  </w:style>
  <w:style w:type="character" w:customStyle="1" w:styleId="StyleStyle49pt3Char">
    <w:name w:val="Style Style4 + 9 pt3 Char"/>
    <w:basedOn w:val="Style4Char"/>
    <w:link w:val="StyleStyle49pt3"/>
    <w:rsid w:val="004C6090"/>
    <w:rPr>
      <w:rFonts w:ascii="Calibri" w:eastAsia="Times New Roman" w:hAnsi="Calibri" w:cs="Calibri"/>
      <w:u w:val="single"/>
    </w:rPr>
  </w:style>
  <w:style w:type="paragraph" w:customStyle="1" w:styleId="StyleStyle4Bold">
    <w:name w:val="Style Style4 + Bold"/>
    <w:basedOn w:val="Style4"/>
    <w:link w:val="StyleStyle4BoldChar"/>
    <w:qFormat/>
    <w:rsid w:val="004C6090"/>
    <w:rPr>
      <w:b/>
      <w:bCs/>
    </w:rPr>
  </w:style>
  <w:style w:type="character" w:customStyle="1" w:styleId="StyleStyle4BoldChar">
    <w:name w:val="Style Style4 + Bold Char"/>
    <w:basedOn w:val="Style4Char"/>
    <w:link w:val="StyleStyle4Bold"/>
    <w:rsid w:val="004C6090"/>
    <w:rPr>
      <w:rFonts w:ascii="Calibri" w:eastAsia="Times New Roman" w:hAnsi="Calibri" w:cs="Calibri"/>
      <w:b/>
      <w:bCs/>
      <w:u w:val="single"/>
    </w:rPr>
  </w:style>
  <w:style w:type="character" w:customStyle="1" w:styleId="CharChar11">
    <w:name w:val="Char Char11"/>
    <w:basedOn w:val="DefaultParagraphFont"/>
    <w:rsid w:val="004C6090"/>
    <w:rPr>
      <w:rFonts w:cs="Arial"/>
      <w:bCs/>
      <w:szCs w:val="26"/>
      <w:u w:val="single"/>
      <w:lang w:val="en-US" w:eastAsia="en-US" w:bidi="ar-SA"/>
    </w:rPr>
  </w:style>
  <w:style w:type="character" w:customStyle="1" w:styleId="authorbio">
    <w:name w:val="authorbio"/>
    <w:basedOn w:val="DefaultParagraphFont"/>
    <w:rsid w:val="004C6090"/>
  </w:style>
  <w:style w:type="character" w:customStyle="1" w:styleId="a">
    <w:name w:val="a"/>
    <w:basedOn w:val="DefaultParagraphFont"/>
    <w:rsid w:val="004C6090"/>
  </w:style>
  <w:style w:type="character" w:customStyle="1" w:styleId="StyleStyleUnderline411pt">
    <w:name w:val="Style Style Underline4 + 11 pt"/>
    <w:basedOn w:val="DefaultParagraphFont"/>
    <w:rsid w:val="004C6090"/>
    <w:rPr>
      <w:sz w:val="20"/>
      <w:u w:val="single"/>
    </w:rPr>
  </w:style>
  <w:style w:type="character" w:customStyle="1" w:styleId="StyleStyleUnderline411ptBold">
    <w:name w:val="Style Style Underline4 + 11 pt Bold"/>
    <w:basedOn w:val="DefaultParagraphFont"/>
    <w:rsid w:val="004C6090"/>
    <w:rPr>
      <w:b/>
      <w:bCs/>
      <w:sz w:val="20"/>
      <w:u w:val="single"/>
    </w:rPr>
  </w:style>
  <w:style w:type="character" w:customStyle="1" w:styleId="StyleStyleUnderline311pt">
    <w:name w:val="Style Style Underline3 + 11 pt"/>
    <w:basedOn w:val="DefaultParagraphFont"/>
    <w:rsid w:val="004C6090"/>
    <w:rPr>
      <w:sz w:val="20"/>
      <w:u w:val="single"/>
    </w:rPr>
  </w:style>
  <w:style w:type="character" w:customStyle="1" w:styleId="StyleStyleUnderline311ptBold">
    <w:name w:val="Style Style Underline3 + 11 pt Bold"/>
    <w:basedOn w:val="DefaultParagraphFont"/>
    <w:rsid w:val="004C6090"/>
    <w:rPr>
      <w:b/>
      <w:bCs/>
      <w:sz w:val="20"/>
      <w:u w:val="single"/>
    </w:rPr>
  </w:style>
  <w:style w:type="character" w:customStyle="1" w:styleId="StyleUnderline3">
    <w:name w:val="Style Underline3"/>
    <w:basedOn w:val="DefaultParagraphFont"/>
    <w:rsid w:val="004C6090"/>
    <w:rPr>
      <w:u w:val="single"/>
    </w:rPr>
  </w:style>
  <w:style w:type="paragraph" w:customStyle="1" w:styleId="StyleStyle111ptBorderSinglesolidlineAuto05ptL">
    <w:name w:val="Style Style1 + 11 pt Border: : (Single solid line Auto  0.5 pt L..."/>
    <w:link w:val="StyleStyle111ptBorderSinglesolidlineAuto05ptLChar"/>
    <w:qFormat/>
    <w:rsid w:val="004C6090"/>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C609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4C6090"/>
    <w:rPr>
      <w:u w:val="single"/>
    </w:rPr>
  </w:style>
  <w:style w:type="character" w:customStyle="1" w:styleId="NothingChar">
    <w:name w:val="Nothing Char"/>
    <w:basedOn w:val="DefaultParagraphFont"/>
    <w:link w:val="Nothing"/>
    <w:rsid w:val="004C6090"/>
    <w:rPr>
      <w:rFonts w:ascii="Times New Roman" w:eastAsia="Times New Roman" w:hAnsi="Times New Roman" w:cs="Times New Roman"/>
      <w:sz w:val="20"/>
      <w:szCs w:val="24"/>
    </w:rPr>
  </w:style>
  <w:style w:type="character" w:customStyle="1" w:styleId="CardsFont12pt0">
    <w:name w:val="Cards + Font 12pt"/>
    <w:basedOn w:val="DefaultParagraphFont"/>
    <w:rsid w:val="004C6090"/>
    <w:rPr>
      <w:rFonts w:ascii="Times New Roman" w:eastAsia="Calibri" w:hAnsi="Times New Roman" w:cs="Times New Roman"/>
      <w:sz w:val="24"/>
      <w:szCs w:val="20"/>
      <w:u w:val="single"/>
    </w:rPr>
  </w:style>
  <w:style w:type="paragraph" w:customStyle="1" w:styleId="SmallText0">
    <w:name w:val="Small Text"/>
    <w:link w:val="SmallTextChar0"/>
    <w:qFormat/>
    <w:rsid w:val="004C6090"/>
    <w:pPr>
      <w:spacing w:after="200" w:line="276" w:lineRule="auto"/>
    </w:pPr>
    <w:rPr>
      <w:rFonts w:ascii="Times New Roman" w:eastAsia="MS Mincho" w:hAnsi="Times New Roman" w:cs="Times New Roman"/>
      <w:sz w:val="15"/>
      <w:szCs w:val="24"/>
      <w:lang w:eastAsia="ja-JP"/>
    </w:rPr>
  </w:style>
  <w:style w:type="character" w:customStyle="1" w:styleId="SmallTextChar0">
    <w:name w:val="Small Text Char"/>
    <w:basedOn w:val="CardTextChar0"/>
    <w:link w:val="SmallText0"/>
    <w:rsid w:val="004C6090"/>
    <w:rPr>
      <w:rFonts w:ascii="Times New Roman" w:eastAsia="MS Mincho" w:hAnsi="Times New Roman" w:cs="Times New Roman"/>
      <w:sz w:val="15"/>
      <w:szCs w:val="24"/>
      <w:lang w:eastAsia="ja-JP"/>
    </w:rPr>
  </w:style>
  <w:style w:type="paragraph" w:customStyle="1" w:styleId="Circled">
    <w:name w:val="Circled"/>
    <w:link w:val="CircledChar"/>
    <w:qFormat/>
    <w:rsid w:val="004C6090"/>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4C6090"/>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4C6090"/>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4C6090"/>
  </w:style>
  <w:style w:type="character" w:customStyle="1" w:styleId="part-of-speech">
    <w:name w:val="part-of-speech"/>
    <w:basedOn w:val="DefaultParagraphFont"/>
    <w:rsid w:val="004C6090"/>
  </w:style>
  <w:style w:type="character" w:customStyle="1" w:styleId="sep">
    <w:name w:val="sep"/>
    <w:basedOn w:val="DefaultParagraphFont"/>
    <w:rsid w:val="004C6090"/>
  </w:style>
  <w:style w:type="character" w:customStyle="1" w:styleId="pron">
    <w:name w:val="pron"/>
    <w:basedOn w:val="DefaultParagraphFont"/>
    <w:rsid w:val="004C6090"/>
  </w:style>
  <w:style w:type="paragraph" w:customStyle="1" w:styleId="StyleStyle4LatinTimesNewRomanAsianSimSun">
    <w:name w:val="Style Style4 + (Latin) Times New Roman (Asian) SimSun"/>
    <w:basedOn w:val="Normal"/>
    <w:link w:val="StyleStyle4LatinTimesNewRomanAsianSimSunChar"/>
    <w:qFormat/>
    <w:rsid w:val="004C609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C6090"/>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C609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C6090"/>
    <w:rPr>
      <w:rFonts w:ascii="Calibri" w:eastAsia="SimSun" w:hAnsi="Calibri" w:cs="Calibri"/>
      <w:b/>
      <w:bCs/>
      <w:u w:val="single"/>
    </w:rPr>
  </w:style>
  <w:style w:type="character" w:customStyle="1" w:styleId="CharChar3">
    <w:name w:val="Char Char3"/>
    <w:basedOn w:val="DefaultParagraphFont"/>
    <w:rsid w:val="004C6090"/>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4C6090"/>
    <w:rPr>
      <w:bCs/>
      <w:szCs w:val="26"/>
      <w:u w:val="single"/>
    </w:rPr>
  </w:style>
  <w:style w:type="paragraph" w:styleId="Subtitle">
    <w:name w:val="Subtitle"/>
    <w:aliases w:val="Underlined card text"/>
    <w:basedOn w:val="Normal"/>
    <w:next w:val="Normal"/>
    <w:link w:val="SubtitleChar"/>
    <w:uiPriority w:val="99"/>
    <w:qFormat/>
    <w:rsid w:val="004C6090"/>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4C6090"/>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4C6090"/>
  </w:style>
  <w:style w:type="character" w:customStyle="1" w:styleId="StyleStyle411pt1Char">
    <w:name w:val="Style Style4 + 11 pt1 Char"/>
    <w:basedOn w:val="Style4Char"/>
    <w:link w:val="StyleStyle411pt1"/>
    <w:rsid w:val="004C6090"/>
    <w:rPr>
      <w:rFonts w:ascii="Calibri" w:eastAsia="Times New Roman" w:hAnsi="Calibri" w:cs="Calibri"/>
      <w:u w:val="single"/>
    </w:rPr>
  </w:style>
  <w:style w:type="character" w:customStyle="1" w:styleId="BoldandUnderlineCharChar2">
    <w:name w:val="Bold and Underline Char Char2"/>
    <w:basedOn w:val="DefaultParagraphFont"/>
    <w:rsid w:val="004C6090"/>
    <w:rPr>
      <w:b/>
      <w:u w:val="single"/>
      <w:lang w:val="en-US" w:eastAsia="en-US" w:bidi="ar-SA"/>
    </w:rPr>
  </w:style>
  <w:style w:type="character" w:customStyle="1" w:styleId="StyleUnderlineCharChar111pt">
    <w:name w:val="Style Underline Char Char1 + 11 pt"/>
    <w:basedOn w:val="DefaultParagraphFont"/>
    <w:rsid w:val="004C609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C6090"/>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4C6090"/>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4C6090"/>
    <w:rPr>
      <w:sz w:val="22"/>
      <w:u w:val="single"/>
    </w:rPr>
  </w:style>
  <w:style w:type="paragraph" w:customStyle="1" w:styleId="StyleMinimizedTextArialNarrow9pt">
    <w:name w:val="Style Minimized Text + Arial Narrow 9 pt"/>
    <w:basedOn w:val="Normal"/>
    <w:link w:val="StyleMinimizedTextArialNarrow9ptChar"/>
    <w:qFormat/>
    <w:rsid w:val="004C6090"/>
    <w:rPr>
      <w:rFonts w:eastAsia="Times New Roman"/>
    </w:rPr>
  </w:style>
  <w:style w:type="character" w:customStyle="1" w:styleId="StyleMinimizedTextArialNarrow9ptChar">
    <w:name w:val="Style Minimized Text + Arial Narrow 9 pt Char"/>
    <w:basedOn w:val="DefaultParagraphFont"/>
    <w:link w:val="StyleMinimizedTextArialNarrow9pt"/>
    <w:rsid w:val="004C6090"/>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4C6090"/>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C6090"/>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C609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C6090"/>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4C609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4C6090"/>
    <w:rPr>
      <w:b w:val="0"/>
      <w:bCs/>
      <w:sz w:val="20"/>
      <w:u w:val="single"/>
      <w:lang w:val="en-US" w:eastAsia="en-US" w:bidi="ar-SA"/>
    </w:rPr>
  </w:style>
  <w:style w:type="character" w:customStyle="1" w:styleId="Styleunderline9pt">
    <w:name w:val="Style underline + 9 pt"/>
    <w:basedOn w:val="underline"/>
    <w:rsid w:val="004C6090"/>
    <w:rPr>
      <w:rFonts w:ascii="Times New Roman" w:hAnsi="Times New Roman" w:cs="Times New Roman"/>
      <w:b/>
      <w:sz w:val="20"/>
      <w:u w:val="single"/>
    </w:rPr>
  </w:style>
  <w:style w:type="character" w:customStyle="1" w:styleId="StyleTimesNewRoman9pt">
    <w:name w:val="Style Times New Roman 9 pt"/>
    <w:basedOn w:val="DefaultParagraphFont"/>
    <w:rsid w:val="004C6090"/>
    <w:rPr>
      <w:rFonts w:ascii="Times New Roman" w:hAnsi="Times New Roman"/>
      <w:sz w:val="20"/>
    </w:rPr>
  </w:style>
  <w:style w:type="character" w:customStyle="1" w:styleId="Styleunderline9pt1">
    <w:name w:val="Style underline + 9 pt1"/>
    <w:basedOn w:val="underline"/>
    <w:rsid w:val="004C6090"/>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4C6090"/>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0"/>
    <w:link w:val="StyleUnderlineChar11pt2"/>
    <w:rsid w:val="004C6090"/>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4C6090"/>
    <w:rPr>
      <w:b/>
      <w:bCs/>
      <w:noProof w:val="0"/>
      <w:sz w:val="20"/>
      <w:u w:val="single"/>
      <w:lang w:val="en-US" w:eastAsia="en-US" w:bidi="ar-SA"/>
    </w:rPr>
  </w:style>
  <w:style w:type="character" w:customStyle="1" w:styleId="Hyperlink23">
    <w:name w:val="Hyperlink23"/>
    <w:basedOn w:val="DefaultParagraphFont"/>
    <w:rsid w:val="004C6090"/>
    <w:rPr>
      <w:color w:val="3300CC"/>
      <w:u w:val="single"/>
    </w:rPr>
  </w:style>
  <w:style w:type="paragraph" w:customStyle="1" w:styleId="cardCharChar">
    <w:name w:val="card Char Char"/>
    <w:basedOn w:val="Normal"/>
    <w:link w:val="cardCharCharChar"/>
    <w:qFormat/>
    <w:rsid w:val="004C6090"/>
    <w:pPr>
      <w:ind w:left="288" w:right="288"/>
    </w:pPr>
    <w:rPr>
      <w:rFonts w:eastAsia="Times New Roman"/>
      <w:szCs w:val="20"/>
    </w:rPr>
  </w:style>
  <w:style w:type="character" w:customStyle="1" w:styleId="cardCharCharChar">
    <w:name w:val="card Char Char Char"/>
    <w:basedOn w:val="DefaultParagraphFont"/>
    <w:link w:val="cardCharChar"/>
    <w:rsid w:val="004C6090"/>
    <w:rPr>
      <w:rFonts w:ascii="Calibri" w:eastAsia="Times New Roman" w:hAnsi="Calibri" w:cs="Calibri"/>
      <w:szCs w:val="20"/>
    </w:rPr>
  </w:style>
  <w:style w:type="character" w:customStyle="1" w:styleId="StyleunderlineArialNarrow9ptBold">
    <w:name w:val="Style underline + Arial Narrow 9 pt Bold"/>
    <w:basedOn w:val="underline"/>
    <w:rsid w:val="004C6090"/>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4C6090"/>
  </w:style>
  <w:style w:type="character" w:customStyle="1" w:styleId="StylecardCharCharArialNarrow9ptChar">
    <w:name w:val="Style card Char Char + Arial Narrow 9 pt Char"/>
    <w:basedOn w:val="cardCharCharChar"/>
    <w:link w:val="StylecardCharCharArialNarrow9pt"/>
    <w:rsid w:val="004C6090"/>
    <w:rPr>
      <w:rFonts w:ascii="Calibri" w:eastAsia="Times New Roman" w:hAnsi="Calibri" w:cs="Calibri"/>
      <w:szCs w:val="20"/>
    </w:rPr>
  </w:style>
  <w:style w:type="character" w:customStyle="1" w:styleId="UnderlineCharCharChar">
    <w:name w:val="Underline Char Char Char"/>
    <w:basedOn w:val="DefaultParagraphFont"/>
    <w:rsid w:val="004C6090"/>
    <w:rPr>
      <w:noProof w:val="0"/>
      <w:u w:val="single"/>
      <w:lang w:val="en-US" w:eastAsia="en-US" w:bidi="ar-SA"/>
    </w:rPr>
  </w:style>
  <w:style w:type="character" w:customStyle="1" w:styleId="CardTextChar1">
    <w:name w:val="Card Text Char1"/>
    <w:basedOn w:val="DefaultParagraphFont"/>
    <w:rsid w:val="004C609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C6090"/>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4C609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C609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4C609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4C609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4C6090"/>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4C609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C6090"/>
    <w:rPr>
      <w:rFonts w:eastAsia="Times New Roman"/>
    </w:rPr>
  </w:style>
  <w:style w:type="character" w:customStyle="1" w:styleId="TextsmallChar">
    <w:name w:val="Textsmall Char"/>
    <w:basedOn w:val="DefaultParagraphFont"/>
    <w:link w:val="Textsmall"/>
    <w:rsid w:val="004C6090"/>
    <w:rPr>
      <w:rFonts w:ascii="Calibri" w:eastAsia="Times New Roman" w:hAnsi="Calibri" w:cs="Calibri"/>
    </w:rPr>
  </w:style>
  <w:style w:type="character" w:customStyle="1" w:styleId="CharChar111">
    <w:name w:val="Char Char111"/>
    <w:basedOn w:val="DefaultParagraphFont"/>
    <w:rsid w:val="004C6090"/>
    <w:rPr>
      <w:rFonts w:cs="Arial"/>
      <w:bCs/>
      <w:szCs w:val="26"/>
      <w:u w:val="single"/>
      <w:lang w:val="en-US" w:eastAsia="en-US" w:bidi="ar-SA"/>
    </w:rPr>
  </w:style>
  <w:style w:type="character" w:customStyle="1" w:styleId="UnderlineBold">
    <w:name w:val="Underline + Bold"/>
    <w:uiPriority w:val="1"/>
    <w:qFormat/>
    <w:rsid w:val="004C6090"/>
    <w:rPr>
      <w:b/>
      <w:sz w:val="20"/>
      <w:u w:val="single"/>
    </w:rPr>
  </w:style>
  <w:style w:type="paragraph" w:customStyle="1" w:styleId="cardtextsmall">
    <w:name w:val="card text small"/>
    <w:basedOn w:val="Normal"/>
    <w:qFormat/>
    <w:rsid w:val="004C6090"/>
    <w:rPr>
      <w:rFonts w:ascii="Arial Narrow" w:eastAsia="Times New Roman" w:hAnsi="Arial Narrow"/>
    </w:rPr>
  </w:style>
  <w:style w:type="character" w:customStyle="1" w:styleId="AUnterdline">
    <w:name w:val="AUnterdline"/>
    <w:qFormat/>
    <w:rsid w:val="004C609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C6090"/>
    <w:rPr>
      <w:rFonts w:ascii="Times New Roman" w:hAnsi="Times New Roman"/>
      <w:b/>
      <w:bCs/>
      <w:sz w:val="20"/>
      <w:u w:val="single"/>
      <w:bdr w:val="single" w:sz="4" w:space="0" w:color="auto"/>
    </w:rPr>
  </w:style>
  <w:style w:type="character" w:customStyle="1" w:styleId="highlightedsearchterm">
    <w:name w:val="highlightedsearchterm"/>
    <w:rsid w:val="004C6090"/>
  </w:style>
  <w:style w:type="character" w:customStyle="1" w:styleId="StyleUnderline1">
    <w:name w:val="Style Underline1"/>
    <w:basedOn w:val="DefaultParagraphFont"/>
    <w:rsid w:val="004C6090"/>
    <w:rPr>
      <w:rFonts w:ascii="Times New Roman" w:hAnsi="Times New Roman"/>
      <w:sz w:val="20"/>
      <w:u w:val="single"/>
    </w:rPr>
  </w:style>
  <w:style w:type="paragraph" w:customStyle="1" w:styleId="CardIndented">
    <w:name w:val="Card (Indented)"/>
    <w:basedOn w:val="Normal"/>
    <w:link w:val="CardIndentedChar"/>
    <w:qFormat/>
    <w:rsid w:val="004C6090"/>
    <w:pPr>
      <w:ind w:left="288"/>
    </w:pPr>
  </w:style>
  <w:style w:type="paragraph" w:customStyle="1" w:styleId="StyleStyle49pt10">
    <w:name w:val="Style Style4 + 9 pt10"/>
    <w:basedOn w:val="Style4"/>
    <w:link w:val="StyleStyle49pt10Char"/>
    <w:qFormat/>
    <w:rsid w:val="004C6090"/>
  </w:style>
  <w:style w:type="character" w:customStyle="1" w:styleId="StyleStyle49pt10Char">
    <w:name w:val="Style Style4 + 9 pt10 Char"/>
    <w:basedOn w:val="Style4Char"/>
    <w:link w:val="StyleStyle49pt10"/>
    <w:rsid w:val="004C6090"/>
    <w:rPr>
      <w:rFonts w:ascii="Calibri" w:eastAsia="Times New Roman" w:hAnsi="Calibri" w:cs="Calibri"/>
      <w:u w:val="single"/>
    </w:rPr>
  </w:style>
  <w:style w:type="paragraph" w:customStyle="1" w:styleId="StyleStyle49ptBold7">
    <w:name w:val="Style Style4 + 9 pt Bold7"/>
    <w:basedOn w:val="Style4"/>
    <w:link w:val="StyleStyle49ptBold7Char"/>
    <w:qFormat/>
    <w:rsid w:val="004C6090"/>
    <w:rPr>
      <w:b/>
      <w:bCs/>
    </w:rPr>
  </w:style>
  <w:style w:type="character" w:customStyle="1" w:styleId="StyleStyle49ptBold7Char">
    <w:name w:val="Style Style4 + 9 pt Bold7 Char"/>
    <w:link w:val="StyleStyle49ptBold7"/>
    <w:rsid w:val="004C6090"/>
    <w:rPr>
      <w:rFonts w:ascii="Calibri" w:eastAsia="Times New Roman" w:hAnsi="Calibri" w:cs="Calibri"/>
      <w:b/>
      <w:bCs/>
      <w:u w:val="single"/>
    </w:rPr>
  </w:style>
  <w:style w:type="paragraph" w:customStyle="1" w:styleId="NormalUnderline">
    <w:name w:val="Normal Underline"/>
    <w:basedOn w:val="Normal"/>
    <w:link w:val="NormalUnderlineChar"/>
    <w:qFormat/>
    <w:rsid w:val="004C6090"/>
    <w:pPr>
      <w:ind w:left="288"/>
    </w:pPr>
    <w:rPr>
      <w:rFonts w:eastAsia="Times New Roman"/>
      <w:u w:val="single"/>
    </w:rPr>
  </w:style>
  <w:style w:type="character" w:customStyle="1" w:styleId="NormalUnderlineChar">
    <w:name w:val="Normal Underline Char"/>
    <w:link w:val="NormalUnderline"/>
    <w:rsid w:val="004C6090"/>
    <w:rPr>
      <w:rFonts w:ascii="Calibri" w:eastAsia="Times New Roman" w:hAnsi="Calibri" w:cs="Calibri"/>
      <w:u w:val="single"/>
    </w:rPr>
  </w:style>
  <w:style w:type="character" w:customStyle="1" w:styleId="DontRead">
    <w:name w:val="Don't Read"/>
    <w:qFormat/>
    <w:rsid w:val="004C6090"/>
    <w:rPr>
      <w:rFonts w:ascii="Times New Roman" w:hAnsi="Times New Roman"/>
      <w:sz w:val="16"/>
    </w:rPr>
  </w:style>
  <w:style w:type="paragraph" w:customStyle="1" w:styleId="Underlinestyle">
    <w:name w:val="Underline style"/>
    <w:basedOn w:val="Normal"/>
    <w:qFormat/>
    <w:rsid w:val="004C6090"/>
    <w:rPr>
      <w:rFonts w:eastAsia="Times New Roman"/>
      <w:u w:val="single"/>
    </w:rPr>
  </w:style>
  <w:style w:type="character" w:customStyle="1" w:styleId="Style11ptUnderline3">
    <w:name w:val="Style 11 pt Underline3"/>
    <w:rsid w:val="004C6090"/>
    <w:rPr>
      <w:sz w:val="20"/>
      <w:u w:val="single"/>
    </w:rPr>
  </w:style>
  <w:style w:type="character" w:customStyle="1" w:styleId="27">
    <w:name w:val="27"/>
    <w:rsid w:val="004C6090"/>
    <w:rPr>
      <w:rFonts w:cs="Arial"/>
      <w:bCs/>
      <w:sz w:val="20"/>
      <w:u w:val="single"/>
      <w:lang w:val="en-US" w:eastAsia="en-US" w:bidi="ar-SA"/>
    </w:rPr>
  </w:style>
  <w:style w:type="character" w:customStyle="1" w:styleId="2">
    <w:name w:val="2"/>
    <w:rsid w:val="004C6090"/>
    <w:rPr>
      <w:rFonts w:cs="Arial"/>
      <w:bCs/>
      <w:sz w:val="20"/>
      <w:u w:val="single"/>
      <w:lang w:val="en-US" w:eastAsia="en-US" w:bidi="ar-SA"/>
    </w:rPr>
  </w:style>
  <w:style w:type="character" w:customStyle="1" w:styleId="Style9ptUnderline11">
    <w:name w:val="Style 9 pt Underline11"/>
    <w:basedOn w:val="DefaultParagraphFont"/>
    <w:rsid w:val="004C6090"/>
    <w:rPr>
      <w:sz w:val="20"/>
      <w:u w:val="single"/>
    </w:rPr>
  </w:style>
  <w:style w:type="character" w:customStyle="1" w:styleId="Style9ptBoldUnderline5">
    <w:name w:val="Style 9 pt Bold Underline5"/>
    <w:basedOn w:val="DefaultParagraphFont"/>
    <w:rsid w:val="004C6090"/>
    <w:rPr>
      <w:b/>
      <w:bCs/>
      <w:sz w:val="20"/>
      <w:u w:val="single"/>
    </w:rPr>
  </w:style>
  <w:style w:type="character" w:customStyle="1" w:styleId="CharChar114">
    <w:name w:val="Char Char114"/>
    <w:basedOn w:val="DefaultParagraphFont"/>
    <w:rsid w:val="004C6090"/>
    <w:rPr>
      <w:rFonts w:cs="Arial"/>
      <w:bCs/>
      <w:szCs w:val="26"/>
      <w:u w:val="single"/>
      <w:lang w:val="en-US" w:eastAsia="en-US" w:bidi="ar-SA"/>
    </w:rPr>
  </w:style>
  <w:style w:type="character" w:customStyle="1" w:styleId="CharChar113">
    <w:name w:val="Char Char113"/>
    <w:basedOn w:val="DefaultParagraphFont"/>
    <w:rsid w:val="004C6090"/>
    <w:rPr>
      <w:rFonts w:cs="Arial"/>
      <w:bCs/>
      <w:szCs w:val="26"/>
      <w:u w:val="single"/>
      <w:lang w:val="en-US" w:eastAsia="en-US" w:bidi="ar-SA"/>
    </w:rPr>
  </w:style>
  <w:style w:type="character" w:customStyle="1" w:styleId="CharChar112">
    <w:name w:val="Char Char112"/>
    <w:basedOn w:val="DefaultParagraphFont"/>
    <w:rsid w:val="004C6090"/>
    <w:rPr>
      <w:rFonts w:cs="Arial"/>
      <w:bCs/>
      <w:szCs w:val="26"/>
      <w:u w:val="single"/>
      <w:lang w:val="en-US" w:eastAsia="en-US" w:bidi="ar-SA"/>
    </w:rPr>
  </w:style>
  <w:style w:type="character" w:customStyle="1" w:styleId="ssl0">
    <w:name w:val="ss_l0"/>
    <w:basedOn w:val="DefaultParagraphFont"/>
    <w:rsid w:val="004C6090"/>
  </w:style>
  <w:style w:type="paragraph" w:styleId="CommentText">
    <w:name w:val="annotation text"/>
    <w:basedOn w:val="Normal"/>
    <w:link w:val="CommentTextChar"/>
    <w:uiPriority w:val="99"/>
    <w:rsid w:val="004C6090"/>
    <w:rPr>
      <w:szCs w:val="20"/>
    </w:rPr>
  </w:style>
  <w:style w:type="character" w:customStyle="1" w:styleId="CommentTextChar">
    <w:name w:val="Comment Text Char"/>
    <w:basedOn w:val="DefaultParagraphFont"/>
    <w:link w:val="CommentText"/>
    <w:uiPriority w:val="99"/>
    <w:rsid w:val="004C6090"/>
    <w:rPr>
      <w:rFonts w:ascii="Calibri" w:hAnsi="Calibri" w:cs="Calibri"/>
      <w:szCs w:val="20"/>
    </w:rPr>
  </w:style>
  <w:style w:type="character" w:customStyle="1" w:styleId="CommentSubjectChar">
    <w:name w:val="Comment Subject Char"/>
    <w:basedOn w:val="CommentTextChar"/>
    <w:link w:val="CommentSubject"/>
    <w:rsid w:val="004C6090"/>
    <w:rPr>
      <w:rFonts w:ascii="Times New Roman" w:hAnsi="Times New Roman" w:cs="Times New Roman"/>
      <w:b/>
      <w:bCs/>
      <w:szCs w:val="20"/>
    </w:rPr>
  </w:style>
  <w:style w:type="paragraph" w:styleId="CommentSubject">
    <w:name w:val="annotation subject"/>
    <w:basedOn w:val="CommentText"/>
    <w:next w:val="CommentText"/>
    <w:link w:val="CommentSubjectChar"/>
    <w:rsid w:val="004C6090"/>
    <w:rPr>
      <w:rFonts w:ascii="Times New Roman" w:hAnsi="Times New Roman" w:cs="Times New Roman"/>
      <w:b/>
      <w:bCs/>
    </w:rPr>
  </w:style>
  <w:style w:type="character" w:customStyle="1" w:styleId="CommentSubjectChar1">
    <w:name w:val="Comment Subject Char1"/>
    <w:basedOn w:val="CommentTextChar"/>
    <w:uiPriority w:val="99"/>
    <w:semiHidden/>
    <w:rsid w:val="004C6090"/>
    <w:rPr>
      <w:rFonts w:ascii="Calibri" w:hAnsi="Calibri" w:cs="Calibri"/>
      <w:b/>
      <w:bCs/>
      <w:szCs w:val="20"/>
    </w:rPr>
  </w:style>
  <w:style w:type="paragraph" w:customStyle="1" w:styleId="WW-Default1">
    <w:name w:val="WW-Default1"/>
    <w:basedOn w:val="Normal"/>
    <w:qFormat/>
    <w:rsid w:val="004C6090"/>
    <w:pPr>
      <w:suppressAutoHyphens/>
    </w:pPr>
    <w:rPr>
      <w:rFonts w:eastAsia="Times New Roman"/>
      <w:b/>
      <w:bCs/>
      <w:szCs w:val="20"/>
      <w:lang w:eastAsia="ar-SA"/>
    </w:rPr>
  </w:style>
  <w:style w:type="paragraph" w:customStyle="1" w:styleId="Normal1">
    <w:name w:val="Normal1"/>
    <w:basedOn w:val="BodyText"/>
    <w:qFormat/>
    <w:rsid w:val="004C6090"/>
  </w:style>
  <w:style w:type="character" w:customStyle="1" w:styleId="zoomme">
    <w:name w:val="zoomme"/>
    <w:basedOn w:val="DefaultParagraphFont"/>
    <w:rsid w:val="004C6090"/>
  </w:style>
  <w:style w:type="character" w:customStyle="1" w:styleId="Date1">
    <w:name w:val="Date1"/>
    <w:basedOn w:val="DefaultParagraphFont"/>
    <w:rsid w:val="004C6090"/>
  </w:style>
  <w:style w:type="character" w:customStyle="1" w:styleId="classauthor">
    <w:name w:val="class=&quot;author&quot;"/>
    <w:basedOn w:val="DefaultParagraphFont"/>
    <w:rsid w:val="004C6090"/>
  </w:style>
  <w:style w:type="paragraph" w:customStyle="1" w:styleId="CardStyle">
    <w:name w:val="Card Style"/>
    <w:basedOn w:val="Normal"/>
    <w:link w:val="CardStyleChar"/>
    <w:qFormat/>
    <w:rsid w:val="004C6090"/>
    <w:rPr>
      <w:rFonts w:eastAsia="Times New Roman"/>
    </w:rPr>
  </w:style>
  <w:style w:type="character" w:customStyle="1" w:styleId="BoldUnderlineChar0">
    <w:name w:val="Bold Underline Char"/>
    <w:rsid w:val="004C6090"/>
    <w:rPr>
      <w:rFonts w:ascii="Times New Roman" w:eastAsia="Times New Roman" w:hAnsi="Times New Roman"/>
      <w:b/>
      <w:bCs/>
      <w:szCs w:val="24"/>
      <w:u w:val="single"/>
    </w:rPr>
  </w:style>
  <w:style w:type="character" w:customStyle="1" w:styleId="texto1">
    <w:name w:val="texto1"/>
    <w:rsid w:val="004C6090"/>
  </w:style>
  <w:style w:type="character" w:customStyle="1" w:styleId="apple-style-span">
    <w:name w:val="apple-style-span"/>
    <w:rsid w:val="004C6090"/>
  </w:style>
  <w:style w:type="paragraph" w:customStyle="1" w:styleId="citenon-bold">
    <w:name w:val="cite non-bold"/>
    <w:basedOn w:val="Normal"/>
    <w:link w:val="citenon-boldChar"/>
    <w:qFormat/>
    <w:rsid w:val="004C6090"/>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C6090"/>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C6090"/>
    <w:rPr>
      <w:rFonts w:ascii="Calibri" w:eastAsia="Times New Roman" w:hAnsi="Calibri" w:cs="Arial"/>
      <w:b/>
      <w:bCs/>
      <w:sz w:val="24"/>
      <w:szCs w:val="28"/>
    </w:rPr>
  </w:style>
  <w:style w:type="paragraph" w:customStyle="1" w:styleId="Style23">
    <w:name w:val="Style23"/>
    <w:basedOn w:val="Normal"/>
    <w:uiPriority w:val="99"/>
    <w:qFormat/>
    <w:rsid w:val="004C6090"/>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C6090"/>
    <w:rPr>
      <w:rFonts w:ascii="Calibri" w:eastAsia="Times New Roman" w:hAnsi="Calibri" w:cs="Calibri"/>
      <w:lang w:bidi="en-US"/>
    </w:rPr>
  </w:style>
  <w:style w:type="character" w:customStyle="1" w:styleId="gray">
    <w:name w:val="gray"/>
    <w:basedOn w:val="DefaultParagraphFont"/>
    <w:rsid w:val="004C6090"/>
  </w:style>
  <w:style w:type="paragraph" w:customStyle="1" w:styleId="Tagtemplate">
    <w:name w:val="Tagtemplate"/>
    <w:basedOn w:val="Normal"/>
    <w:link w:val="TagtemplateChar"/>
    <w:autoRedefine/>
    <w:qFormat/>
    <w:rsid w:val="004C6090"/>
    <w:pPr>
      <w:keepNext/>
      <w:keepLines/>
    </w:pPr>
    <w:rPr>
      <w:rFonts w:eastAsia="Calibri"/>
      <w:b/>
    </w:rPr>
  </w:style>
  <w:style w:type="character" w:customStyle="1" w:styleId="TagtemplateChar">
    <w:name w:val="Tagtemplate Char"/>
    <w:basedOn w:val="DefaultParagraphFont"/>
    <w:link w:val="Tagtemplate"/>
    <w:rsid w:val="004C6090"/>
    <w:rPr>
      <w:rFonts w:ascii="Calibri" w:eastAsia="Calibri" w:hAnsi="Calibri" w:cs="Calibri"/>
      <w:b/>
    </w:rPr>
  </w:style>
  <w:style w:type="character" w:customStyle="1" w:styleId="Styleunderline11ptBorderSinglesolidlineAuto05p">
    <w:name w:val="Style underline + 11 pt Border: : (Single solid line Auto  0.5 p..."/>
    <w:rsid w:val="004C6090"/>
    <w:rPr>
      <w:sz w:val="20"/>
      <w:u w:val="single"/>
      <w:bdr w:val="single" w:sz="4" w:space="0" w:color="auto"/>
    </w:rPr>
  </w:style>
  <w:style w:type="paragraph" w:customStyle="1" w:styleId="Citation-FirstLine">
    <w:name w:val="Citation - First Line"/>
    <w:basedOn w:val="Normal"/>
    <w:next w:val="Normal"/>
    <w:autoRedefine/>
    <w:qFormat/>
    <w:rsid w:val="004C6090"/>
    <w:pPr>
      <w:spacing w:line="240" w:lineRule="atLeast"/>
      <w:jc w:val="both"/>
    </w:pPr>
    <w:rPr>
      <w:rFonts w:ascii="Book Antiqua" w:eastAsia="Times New Roman" w:hAnsi="Book Antiqua"/>
    </w:rPr>
  </w:style>
  <w:style w:type="character" w:customStyle="1" w:styleId="CardText-Underlined">
    <w:name w:val="Card Text - Underlined"/>
    <w:rsid w:val="004C6090"/>
    <w:rPr>
      <w:b/>
      <w:sz w:val="20"/>
      <w:u w:val="single"/>
    </w:rPr>
  </w:style>
  <w:style w:type="paragraph" w:customStyle="1" w:styleId="Citation-Complete">
    <w:name w:val="Citation - Complete"/>
    <w:basedOn w:val="Normal"/>
    <w:next w:val="Normal"/>
    <w:link w:val="Citation-CompleteChar"/>
    <w:autoRedefine/>
    <w:qFormat/>
    <w:rsid w:val="004C6090"/>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C6090"/>
    <w:rPr>
      <w:rFonts w:ascii="Book Antiqua" w:eastAsia="Times New Roman" w:hAnsi="Book Antiqua" w:cs="Calibri"/>
    </w:rPr>
  </w:style>
  <w:style w:type="character" w:customStyle="1" w:styleId="MicroTextChar">
    <w:name w:val="MicroText Char"/>
    <w:link w:val="MicroText"/>
    <w:rsid w:val="004C6090"/>
    <w:rPr>
      <w:rFonts w:ascii="Arial Narrow" w:hAnsi="Arial Narrow"/>
      <w:sz w:val="12"/>
    </w:rPr>
  </w:style>
  <w:style w:type="paragraph" w:customStyle="1" w:styleId="TagCite">
    <w:name w:val="Tag/Cite"/>
    <w:basedOn w:val="Normal"/>
    <w:qFormat/>
    <w:rsid w:val="004C6090"/>
    <w:rPr>
      <w:rFonts w:eastAsia="Times New Roman"/>
      <w:b/>
    </w:rPr>
  </w:style>
  <w:style w:type="character" w:customStyle="1" w:styleId="Style11ptItalicUnderline">
    <w:name w:val="Style 11 pt Italic Underline"/>
    <w:basedOn w:val="DefaultParagraphFont"/>
    <w:rsid w:val="004C6090"/>
    <w:rPr>
      <w:i/>
      <w:iCs/>
      <w:sz w:val="20"/>
      <w:u w:val="single"/>
    </w:rPr>
  </w:style>
  <w:style w:type="character" w:customStyle="1" w:styleId="Style11ptItalic">
    <w:name w:val="Style 11 pt Italic"/>
    <w:basedOn w:val="DefaultParagraphFont"/>
    <w:rsid w:val="004C6090"/>
    <w:rPr>
      <w:rFonts w:ascii="Times New Roman" w:hAnsi="Times New Roman"/>
      <w:i/>
      <w:iCs/>
      <w:sz w:val="20"/>
    </w:rPr>
  </w:style>
  <w:style w:type="character" w:customStyle="1" w:styleId="BoldandUnderlineChar">
    <w:name w:val="Bold and Underline Char"/>
    <w:basedOn w:val="DefaultParagraphFont"/>
    <w:link w:val="BoldandUnderline"/>
    <w:locked/>
    <w:rsid w:val="004C6090"/>
    <w:rPr>
      <w:b/>
      <w:u w:val="single"/>
    </w:rPr>
  </w:style>
  <w:style w:type="paragraph" w:customStyle="1" w:styleId="BoldandUnderline">
    <w:name w:val="Bold and Underline"/>
    <w:basedOn w:val="Normal"/>
    <w:link w:val="BoldandUnderlineChar"/>
    <w:qFormat/>
    <w:rsid w:val="004C6090"/>
    <w:rPr>
      <w:rFonts w:asciiTheme="minorHAnsi" w:hAnsiTheme="minorHAnsi" w:cstheme="minorBidi"/>
      <w:b/>
      <w:u w:val="single"/>
    </w:rPr>
  </w:style>
  <w:style w:type="character" w:customStyle="1" w:styleId="hdr">
    <w:name w:val="hdr"/>
    <w:basedOn w:val="DefaultParagraphFont"/>
    <w:rsid w:val="004C6090"/>
  </w:style>
  <w:style w:type="paragraph" w:customStyle="1" w:styleId="StyleStyle49ptBold3">
    <w:name w:val="Style Style4 + 9 pt Bold3"/>
    <w:basedOn w:val="Style4"/>
    <w:link w:val="StyleStyle49ptBold3Char"/>
    <w:qFormat/>
    <w:rsid w:val="004C6090"/>
    <w:rPr>
      <w:b/>
      <w:bCs/>
    </w:rPr>
  </w:style>
  <w:style w:type="character" w:customStyle="1" w:styleId="StyleStyle49ptBold3Char">
    <w:name w:val="Style Style4 + 9 pt Bold3 Char"/>
    <w:basedOn w:val="Style4Char"/>
    <w:link w:val="StyleStyle49ptBold3"/>
    <w:rsid w:val="004C6090"/>
    <w:rPr>
      <w:rFonts w:ascii="Calibri" w:eastAsia="Times New Roman" w:hAnsi="Calibri" w:cs="Calibri"/>
      <w:b/>
      <w:bCs/>
      <w:u w:val="single"/>
    </w:rPr>
  </w:style>
  <w:style w:type="character" w:customStyle="1" w:styleId="Style9ptUnderline6">
    <w:name w:val="Style 9 pt Underline6"/>
    <w:basedOn w:val="DefaultParagraphFont"/>
    <w:rsid w:val="004C6090"/>
    <w:rPr>
      <w:sz w:val="20"/>
      <w:u w:val="single"/>
    </w:rPr>
  </w:style>
  <w:style w:type="character" w:customStyle="1" w:styleId="ct-with-fmlt">
    <w:name w:val="ct-with-fmlt"/>
    <w:basedOn w:val="DefaultParagraphFont"/>
    <w:rsid w:val="004C6090"/>
  </w:style>
  <w:style w:type="paragraph" w:customStyle="1" w:styleId="TagText">
    <w:name w:val="TagText"/>
    <w:basedOn w:val="Normal"/>
    <w:uiPriority w:val="99"/>
    <w:qFormat/>
    <w:rsid w:val="004C6090"/>
    <w:rPr>
      <w:b/>
    </w:rPr>
  </w:style>
  <w:style w:type="paragraph" w:customStyle="1" w:styleId="StyleStyle49pt">
    <w:name w:val="Style Style4 + 9 pt"/>
    <w:basedOn w:val="Normal"/>
    <w:link w:val="StyleStyle49ptChar"/>
    <w:qFormat/>
    <w:rsid w:val="004C6090"/>
    <w:rPr>
      <w:rFonts w:eastAsia="Times New Roman"/>
      <w:u w:val="single"/>
    </w:rPr>
  </w:style>
  <w:style w:type="character" w:customStyle="1" w:styleId="StyleStyle49ptChar">
    <w:name w:val="Style Style4 + 9 pt Char"/>
    <w:basedOn w:val="DefaultParagraphFont"/>
    <w:link w:val="StyleStyle49pt"/>
    <w:rsid w:val="004C6090"/>
    <w:rPr>
      <w:rFonts w:ascii="Calibri" w:eastAsia="Times New Roman" w:hAnsi="Calibri" w:cs="Calibri"/>
      <w:u w:val="single"/>
    </w:rPr>
  </w:style>
  <w:style w:type="paragraph" w:customStyle="1" w:styleId="StyleStyle49ptBold">
    <w:name w:val="Style Style4 + 9 pt Bold"/>
    <w:basedOn w:val="Normal"/>
    <w:link w:val="StyleStyle49ptBoldChar"/>
    <w:qFormat/>
    <w:rsid w:val="004C6090"/>
    <w:rPr>
      <w:rFonts w:eastAsia="Times New Roman"/>
      <w:b/>
      <w:bCs/>
      <w:u w:val="single"/>
    </w:rPr>
  </w:style>
  <w:style w:type="character" w:customStyle="1" w:styleId="StyleStyle49ptBoldChar">
    <w:name w:val="Style Style4 + 9 pt Bold Char"/>
    <w:basedOn w:val="DefaultParagraphFont"/>
    <w:link w:val="StyleStyle49ptBold"/>
    <w:rsid w:val="004C6090"/>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4C609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C6090"/>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4C6090"/>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4C6090"/>
    <w:rPr>
      <w:rFonts w:ascii="Arial" w:eastAsia="Times New Roman" w:hAnsi="Arial" w:cs="Arial"/>
      <w:b/>
      <w:bCs/>
      <w:szCs w:val="24"/>
      <w:u w:val="single"/>
    </w:rPr>
  </w:style>
  <w:style w:type="paragraph" w:customStyle="1" w:styleId="StyleUnderlined11pt">
    <w:name w:val="Style Underlined + 11 pt"/>
    <w:link w:val="StyleUnderlined11ptChar"/>
    <w:qFormat/>
    <w:rsid w:val="004C6090"/>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4C6090"/>
    <w:rPr>
      <w:rFonts w:ascii="Arial" w:eastAsia="Times New Roman" w:hAnsi="Arial" w:cs="Arial"/>
      <w:szCs w:val="24"/>
      <w:u w:val="single"/>
    </w:rPr>
  </w:style>
  <w:style w:type="character" w:customStyle="1" w:styleId="newscontent">
    <w:name w:val="newscontent"/>
    <w:rsid w:val="004C6090"/>
  </w:style>
  <w:style w:type="character" w:customStyle="1" w:styleId="StyleUnderlinePatternClearYellow">
    <w:name w:val="Style Underline Pattern: Clear (Yellow)"/>
    <w:basedOn w:val="DefaultParagraphFont"/>
    <w:rsid w:val="004C6090"/>
    <w:rPr>
      <w:u w:val="single"/>
      <w:shd w:val="clear" w:color="auto" w:fill="00FF00"/>
    </w:rPr>
  </w:style>
  <w:style w:type="paragraph" w:customStyle="1" w:styleId="StyleUnderlineChar11pt3">
    <w:name w:val="Style Underline Char + 11 pt3"/>
    <w:link w:val="StyleUnderlineChar11pt3Char"/>
    <w:qFormat/>
    <w:rsid w:val="004C6090"/>
    <w:rPr>
      <w:rFonts w:ascii="Arial Narrow" w:eastAsia="Times New Roman" w:hAnsi="Arial Narrow" w:cs="Arial"/>
      <w:szCs w:val="24"/>
      <w:u w:val="single"/>
    </w:rPr>
  </w:style>
  <w:style w:type="character" w:customStyle="1" w:styleId="StyleUnderlineChar11pt3Char">
    <w:name w:val="Style Underline Char + 11 pt3 Char"/>
    <w:basedOn w:val="UnderlineCharChar0"/>
    <w:link w:val="StyleUnderlineChar11pt3"/>
    <w:rsid w:val="004C6090"/>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4C6090"/>
    <w:rPr>
      <w:b w:val="0"/>
      <w:bCs/>
      <w:u w:val="single"/>
    </w:rPr>
  </w:style>
  <w:style w:type="character" w:customStyle="1" w:styleId="date-display-single">
    <w:name w:val="date-display-single"/>
    <w:basedOn w:val="DefaultParagraphFont"/>
    <w:rsid w:val="004C6090"/>
  </w:style>
  <w:style w:type="character" w:customStyle="1" w:styleId="CommentTextChar1">
    <w:name w:val="Comment Text Char1"/>
    <w:basedOn w:val="DefaultParagraphFont"/>
    <w:uiPriority w:val="99"/>
    <w:rsid w:val="004C6090"/>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4C6090"/>
    <w:rPr>
      <w:rFonts w:ascii="Times New Roman" w:hAnsi="Times New Roman" w:cs="Times New Roman"/>
      <w:sz w:val="20"/>
    </w:rPr>
  </w:style>
  <w:style w:type="paragraph" w:customStyle="1" w:styleId="Cite2">
    <w:name w:val="Cite 2"/>
    <w:basedOn w:val="Normal"/>
    <w:qFormat/>
    <w:rsid w:val="004C6090"/>
    <w:rPr>
      <w:rFonts w:eastAsia="MS Mincho"/>
      <w:b/>
      <w:u w:val="single"/>
    </w:rPr>
  </w:style>
  <w:style w:type="character" w:customStyle="1" w:styleId="StyleunderlineBold">
    <w:name w:val="Style underline + Bold"/>
    <w:basedOn w:val="underline"/>
    <w:rsid w:val="004C6090"/>
    <w:rPr>
      <w:rFonts w:ascii="Times New Roman" w:hAnsi="Times New Roman" w:cs="Times New Roman"/>
      <w:bCs/>
      <w:sz w:val="20"/>
      <w:u w:val="single"/>
    </w:rPr>
  </w:style>
  <w:style w:type="paragraph" w:customStyle="1" w:styleId="cards0">
    <w:name w:val="cards"/>
    <w:basedOn w:val="Cites0"/>
    <w:qFormat/>
    <w:rsid w:val="004C6090"/>
    <w:pPr>
      <w:widowControl/>
      <w:jc w:val="left"/>
    </w:pPr>
    <w:rPr>
      <w:szCs w:val="22"/>
    </w:rPr>
  </w:style>
  <w:style w:type="character" w:customStyle="1" w:styleId="Style10ptUnderline">
    <w:name w:val="Style 10 pt Underline"/>
    <w:basedOn w:val="DefaultParagraphFont"/>
    <w:rsid w:val="004C6090"/>
    <w:rPr>
      <w:sz w:val="20"/>
      <w:u w:val="single"/>
    </w:rPr>
  </w:style>
  <w:style w:type="character" w:styleId="HTMLCite">
    <w:name w:val="HTML Cite"/>
    <w:uiPriority w:val="99"/>
    <w:rsid w:val="004C6090"/>
    <w:rPr>
      <w:i/>
      <w:iCs/>
    </w:rPr>
  </w:style>
  <w:style w:type="character" w:customStyle="1" w:styleId="slug-pub-date">
    <w:name w:val="slug-pub-date"/>
    <w:basedOn w:val="DefaultParagraphFont"/>
    <w:rsid w:val="004C6090"/>
  </w:style>
  <w:style w:type="character" w:customStyle="1" w:styleId="slug-vol">
    <w:name w:val="slug-vol"/>
    <w:basedOn w:val="DefaultParagraphFont"/>
    <w:rsid w:val="004C6090"/>
  </w:style>
  <w:style w:type="character" w:customStyle="1" w:styleId="slug-issue">
    <w:name w:val="slug-issue"/>
    <w:basedOn w:val="DefaultParagraphFont"/>
    <w:rsid w:val="004C6090"/>
  </w:style>
  <w:style w:type="character" w:customStyle="1" w:styleId="slug-pages">
    <w:name w:val="slug-pages"/>
    <w:basedOn w:val="DefaultParagraphFont"/>
    <w:rsid w:val="004C609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C6090"/>
    <w:rPr>
      <w:b/>
      <w:bCs/>
      <w:strike w:val="0"/>
      <w:dstrike w:val="0"/>
      <w:sz w:val="24"/>
      <w:u w:val="none"/>
      <w:effect w:val="none"/>
    </w:rPr>
  </w:style>
  <w:style w:type="paragraph" w:customStyle="1" w:styleId="Tag2">
    <w:name w:val="Tag2"/>
    <w:basedOn w:val="Normal"/>
    <w:autoRedefine/>
    <w:qFormat/>
    <w:rsid w:val="004C6090"/>
    <w:pPr>
      <w:spacing w:before="120"/>
    </w:pPr>
    <w:rPr>
      <w:b/>
    </w:rPr>
  </w:style>
  <w:style w:type="character" w:customStyle="1" w:styleId="tagchar">
    <w:name w:val="tagchar"/>
    <w:basedOn w:val="DefaultParagraphFont"/>
    <w:rsid w:val="004C6090"/>
  </w:style>
  <w:style w:type="paragraph" w:customStyle="1" w:styleId="NormalText">
    <w:name w:val="Normal Text"/>
    <w:basedOn w:val="Normal"/>
    <w:link w:val="NormalTextChar"/>
    <w:autoRedefine/>
    <w:qFormat/>
    <w:rsid w:val="004C6090"/>
    <w:pPr>
      <w:jc w:val="both"/>
    </w:pPr>
    <w:rPr>
      <w:rFonts w:eastAsia="Times New Roman"/>
      <w:szCs w:val="26"/>
    </w:rPr>
  </w:style>
  <w:style w:type="character" w:customStyle="1" w:styleId="pmterms11">
    <w:name w:val="pmterms11"/>
    <w:basedOn w:val="DefaultParagraphFont"/>
    <w:rsid w:val="004C6090"/>
    <w:rPr>
      <w:b/>
      <w:bCs/>
      <w:i w:val="0"/>
      <w:iCs w:val="0"/>
      <w:color w:val="000000"/>
    </w:rPr>
  </w:style>
  <w:style w:type="character" w:customStyle="1" w:styleId="StyleUnderlineChar9ptBold">
    <w:name w:val="Style Underline Char + 9 pt Bold"/>
    <w:basedOn w:val="DefaultParagraphFont"/>
    <w:rsid w:val="004C6090"/>
    <w:rPr>
      <w:rFonts w:ascii="Times New Roman" w:hAnsi="Times New Roman"/>
      <w:b/>
      <w:bCs/>
      <w:sz w:val="20"/>
      <w:u w:val="single"/>
      <w:lang w:val="en-US" w:eastAsia="en-US" w:bidi="ar-SA"/>
    </w:rPr>
  </w:style>
  <w:style w:type="character" w:customStyle="1" w:styleId="Style8pt">
    <w:name w:val="Style 8 pt"/>
    <w:basedOn w:val="DefaultParagraphFont"/>
    <w:rsid w:val="004C6090"/>
    <w:rPr>
      <w:sz w:val="20"/>
    </w:rPr>
  </w:style>
  <w:style w:type="character" w:customStyle="1" w:styleId="UnderlineChar5Char">
    <w:name w:val="Underline Char5 Char"/>
    <w:basedOn w:val="DefaultParagraphFont"/>
    <w:rsid w:val="004C6090"/>
    <w:rPr>
      <w:szCs w:val="24"/>
      <w:u w:val="single"/>
      <w:lang w:val="en-US" w:eastAsia="en-US" w:bidi="ar-SA"/>
    </w:rPr>
  </w:style>
  <w:style w:type="character" w:customStyle="1" w:styleId="BoldandUnderlineChar2Char1">
    <w:name w:val="Bold and Underline Char2 Char1"/>
    <w:basedOn w:val="DefaultParagraphFont"/>
    <w:rsid w:val="004C609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C609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C6090"/>
    <w:rPr>
      <w:szCs w:val="24"/>
      <w:u w:val="single"/>
      <w:lang w:val="en-US" w:eastAsia="en-US" w:bidi="ar-SA"/>
    </w:rPr>
  </w:style>
  <w:style w:type="paragraph" w:customStyle="1" w:styleId="Language">
    <w:name w:val="Language"/>
    <w:basedOn w:val="Normal"/>
    <w:link w:val="LanguageChar"/>
    <w:qFormat/>
    <w:rsid w:val="004C6090"/>
    <w:rPr>
      <w:rFonts w:eastAsia="Times New Roman"/>
      <w:strike/>
      <w:szCs w:val="20"/>
    </w:rPr>
  </w:style>
  <w:style w:type="character" w:customStyle="1" w:styleId="LanguageChar">
    <w:name w:val="Language Char"/>
    <w:basedOn w:val="DefaultParagraphFont"/>
    <w:link w:val="Language"/>
    <w:rsid w:val="004C6090"/>
    <w:rPr>
      <w:rFonts w:ascii="Calibri" w:eastAsia="Times New Roman" w:hAnsi="Calibri" w:cs="Calibri"/>
      <w:strike/>
      <w:szCs w:val="20"/>
    </w:rPr>
  </w:style>
  <w:style w:type="paragraph" w:customStyle="1" w:styleId="UnderlineChar3">
    <w:name w:val="Underline Char3"/>
    <w:basedOn w:val="Normal"/>
    <w:link w:val="UnderlineChar3Char"/>
    <w:qFormat/>
    <w:rsid w:val="004C6090"/>
    <w:rPr>
      <w:rFonts w:eastAsia="Times New Roman"/>
      <w:u w:val="single"/>
    </w:rPr>
  </w:style>
  <w:style w:type="character" w:customStyle="1" w:styleId="UnderlineChar3Char">
    <w:name w:val="Underline Char3 Char"/>
    <w:basedOn w:val="DefaultParagraphFont"/>
    <w:link w:val="UnderlineChar3"/>
    <w:rsid w:val="004C6090"/>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4C6090"/>
    <w:rPr>
      <w:rFonts w:eastAsia="Times New Roman"/>
      <w:b/>
      <w:u w:val="single"/>
    </w:rPr>
  </w:style>
  <w:style w:type="character" w:customStyle="1" w:styleId="BoldandUnderlineChar3CharChar">
    <w:name w:val="Bold and Underline Char3 Char Char"/>
    <w:basedOn w:val="DefaultParagraphFont"/>
    <w:link w:val="BoldandUnderlineChar3Char"/>
    <w:rsid w:val="004C6090"/>
    <w:rPr>
      <w:rFonts w:ascii="Calibri" w:eastAsia="Times New Roman" w:hAnsi="Calibri" w:cs="Calibri"/>
      <w:b/>
      <w:u w:val="single"/>
    </w:rPr>
  </w:style>
  <w:style w:type="character" w:customStyle="1" w:styleId="UnderlineChar1">
    <w:name w:val="Underline Char1"/>
    <w:basedOn w:val="DefaultParagraphFont"/>
    <w:rsid w:val="004C6090"/>
    <w:rPr>
      <w:szCs w:val="24"/>
      <w:u w:val="single"/>
      <w:lang w:val="en-US" w:eastAsia="en-US" w:bidi="ar-SA"/>
    </w:rPr>
  </w:style>
  <w:style w:type="character" w:customStyle="1" w:styleId="BoldandUnderlineChar1Char2Char">
    <w:name w:val="Bold and Underline Char1 Char2 Char"/>
    <w:basedOn w:val="DefaultParagraphFont"/>
    <w:rsid w:val="004C6090"/>
    <w:rPr>
      <w:b/>
      <w:szCs w:val="24"/>
      <w:u w:val="single"/>
      <w:lang w:val="en-US" w:eastAsia="en-US" w:bidi="ar-SA"/>
    </w:rPr>
  </w:style>
  <w:style w:type="character" w:customStyle="1" w:styleId="SmalltextChar">
    <w:name w:val="Small text Char"/>
    <w:aliases w:val="Quote1 Char1"/>
    <w:link w:val="Smalltext"/>
    <w:rsid w:val="004C6090"/>
    <w:rPr>
      <w:rFonts w:ascii="Arial Narrow" w:eastAsia="Times New Roman" w:hAnsi="Arial Narrow" w:cs="Calibri"/>
    </w:rPr>
  </w:style>
  <w:style w:type="paragraph" w:customStyle="1" w:styleId="HotRoute">
    <w:name w:val="Hot Route"/>
    <w:basedOn w:val="Normal"/>
    <w:link w:val="HotRouteChar0"/>
    <w:qFormat/>
    <w:rsid w:val="004C6090"/>
    <w:pPr>
      <w:ind w:left="144"/>
    </w:pPr>
    <w:rPr>
      <w:rFonts w:eastAsia="Times New Roman"/>
    </w:rPr>
  </w:style>
  <w:style w:type="paragraph" w:customStyle="1" w:styleId="Cardstyle0">
    <w:name w:val="Cardstyle"/>
    <w:basedOn w:val="Normal"/>
    <w:next w:val="Normal"/>
    <w:qFormat/>
    <w:rsid w:val="004C6090"/>
    <w:rPr>
      <w:rFonts w:eastAsia="Times New Roman"/>
    </w:rPr>
  </w:style>
  <w:style w:type="character" w:customStyle="1" w:styleId="Style12ptBoldUnderline1">
    <w:name w:val="Style 12 pt Bold Underline1"/>
    <w:basedOn w:val="DefaultParagraphFont"/>
    <w:rsid w:val="004C6090"/>
    <w:rPr>
      <w:b/>
      <w:bCs/>
      <w:sz w:val="24"/>
      <w:u w:val="single"/>
    </w:rPr>
  </w:style>
  <w:style w:type="character" w:customStyle="1" w:styleId="StyleEmphasisArial12ptBoldNotItalic">
    <w:name w:val="Style Emphasis + Arial 12 pt Bold Not Italic"/>
    <w:basedOn w:val="Emphasis"/>
    <w:rsid w:val="004C6090"/>
    <w:rPr>
      <w:rFonts w:ascii="Arial" w:hAnsi="Arial" w:cs="Times New Roman"/>
      <w:b w:val="0"/>
      <w:bCs/>
      <w:i/>
      <w:iCs/>
      <w:sz w:val="24"/>
      <w:u w:val="single"/>
      <w:bdr w:val="single" w:sz="8" w:space="0" w:color="auto"/>
    </w:rPr>
  </w:style>
  <w:style w:type="character" w:customStyle="1" w:styleId="DebateHighlighted">
    <w:name w:val="Debate Highlighted"/>
    <w:qFormat/>
    <w:rsid w:val="004C609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4C6090"/>
    <w:rPr>
      <w:rFonts w:ascii="SimSun" w:eastAsia="SimSun" w:hAnsi="SimSun"/>
      <w:sz w:val="15"/>
      <w:lang w:eastAsia="zh-CN"/>
    </w:rPr>
  </w:style>
  <w:style w:type="paragraph" w:customStyle="1" w:styleId="UnreadText">
    <w:name w:val="Unread Text"/>
    <w:basedOn w:val="Normal"/>
    <w:next w:val="Normal"/>
    <w:link w:val="UnreadTextChar"/>
    <w:autoRedefine/>
    <w:qFormat/>
    <w:rsid w:val="004C6090"/>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4C6090"/>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4C6090"/>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4C6090"/>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4C6090"/>
    <w:rPr>
      <w:rFonts w:ascii="Times New Roman" w:hAnsi="Times New Roman"/>
      <w:sz w:val="20"/>
      <w:u w:val="single"/>
      <w:bdr w:val="none" w:sz="0" w:space="0" w:color="auto"/>
      <w:shd w:val="clear" w:color="auto" w:fill="C0C0C0"/>
    </w:rPr>
  </w:style>
  <w:style w:type="character" w:customStyle="1" w:styleId="smallChar">
    <w:name w:val="small Char"/>
    <w:rsid w:val="004C6090"/>
    <w:rPr>
      <w:rFonts w:ascii="Calibri" w:eastAsia="Calibri" w:hAnsi="Calibri" w:cs="Calibri"/>
      <w:sz w:val="16"/>
      <w:szCs w:val="20"/>
      <w:lang w:val="x-none" w:eastAsia="x-none"/>
    </w:rPr>
  </w:style>
  <w:style w:type="paragraph" w:customStyle="1" w:styleId="HotRoute0">
    <w:name w:val="Hot Route!"/>
    <w:basedOn w:val="Normal"/>
    <w:qFormat/>
    <w:rsid w:val="004C6090"/>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C6090"/>
    <w:rPr>
      <w:rFonts w:ascii="Times New Roman" w:hAnsi="Times New Roman" w:cs="Times New Roman"/>
      <w:sz w:val="16"/>
      <w:szCs w:val="16"/>
    </w:rPr>
  </w:style>
  <w:style w:type="character" w:customStyle="1" w:styleId="BodyText2Char1">
    <w:name w:val="Body Text 2 Char1"/>
    <w:basedOn w:val="DefaultParagraphFont"/>
    <w:semiHidden/>
    <w:rsid w:val="004C6090"/>
    <w:rPr>
      <w:rFonts w:ascii="Times New Roman" w:hAnsi="Times New Roman" w:cs="Times New Roman"/>
      <w:sz w:val="20"/>
    </w:rPr>
  </w:style>
  <w:style w:type="character" w:customStyle="1" w:styleId="Heading2Char1CharCharCharCharCharC">
    <w:name w:val="Heading 2 Char1 Char Char Char Char Char C"/>
    <w:rsid w:val="004C6090"/>
    <w:rPr>
      <w:rFonts w:cs="Arial"/>
      <w:b/>
      <w:bCs/>
      <w:iCs/>
      <w:sz w:val="24"/>
      <w:szCs w:val="28"/>
      <w:lang w:val="en-US" w:eastAsia="en-US" w:bidi="ar-SA"/>
    </w:rPr>
  </w:style>
  <w:style w:type="character" w:customStyle="1" w:styleId="underline1">
    <w:name w:val="underline1"/>
    <w:basedOn w:val="DefaultParagraphFont"/>
    <w:rsid w:val="004C6090"/>
    <w:rPr>
      <w:u w:val="single"/>
    </w:rPr>
  </w:style>
  <w:style w:type="character" w:customStyle="1" w:styleId="author0">
    <w:name w:val="author"/>
    <w:basedOn w:val="DefaultParagraphFont"/>
    <w:rsid w:val="004C6090"/>
    <w:rPr>
      <w:rFonts w:ascii="Times New Roman" w:hAnsi="Times New Roman"/>
      <w:b/>
      <w:sz w:val="24"/>
    </w:rPr>
  </w:style>
  <w:style w:type="character" w:customStyle="1" w:styleId="FontStyle291">
    <w:name w:val="Font Style291"/>
    <w:basedOn w:val="DefaultParagraphFont"/>
    <w:uiPriority w:val="99"/>
    <w:rsid w:val="004C609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C609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C6090"/>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C6090"/>
    <w:rPr>
      <w:rFonts w:ascii="Calibri" w:eastAsia="Times New Roman" w:hAnsi="Calibri" w:cs="Calibri"/>
    </w:rPr>
  </w:style>
  <w:style w:type="paragraph" w:customStyle="1" w:styleId="Cards1">
    <w:name w:val="Cards1"/>
    <w:basedOn w:val="Normal"/>
    <w:link w:val="Cards1Char"/>
    <w:qFormat/>
    <w:rsid w:val="004C6090"/>
    <w:pPr>
      <w:ind w:left="288"/>
    </w:pPr>
    <w:rPr>
      <w:rFonts w:eastAsia="Times New Roman"/>
      <w:u w:val="single"/>
    </w:rPr>
  </w:style>
  <w:style w:type="character" w:customStyle="1" w:styleId="Cards1Char">
    <w:name w:val="Cards1 Char"/>
    <w:basedOn w:val="DefaultParagraphFont"/>
    <w:link w:val="Cards1"/>
    <w:rsid w:val="004C6090"/>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4C6090"/>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4C6090"/>
    <w:rPr>
      <w:rFonts w:ascii="Arial" w:eastAsia="Calibri" w:hAnsi="Arial" w:cs="Arial"/>
      <w:u w:val="single"/>
    </w:rPr>
  </w:style>
  <w:style w:type="character" w:customStyle="1" w:styleId="EmphasizeThis">
    <w:name w:val="EmphasizeThis"/>
    <w:rsid w:val="004C6090"/>
    <w:rPr>
      <w:rFonts w:ascii="Georgia" w:hAnsi="Georgia"/>
      <w:b/>
      <w:iCs/>
      <w:sz w:val="24"/>
      <w:u w:val="thick"/>
    </w:rPr>
  </w:style>
  <w:style w:type="paragraph" w:customStyle="1" w:styleId="Stylecard8pt">
    <w:name w:val="Style card + 8 pt"/>
    <w:basedOn w:val="Normal"/>
    <w:link w:val="Stylecard8ptChar"/>
    <w:qFormat/>
    <w:rsid w:val="004C6090"/>
    <w:pPr>
      <w:ind w:left="288" w:right="288"/>
    </w:pPr>
    <w:rPr>
      <w:color w:val="000000"/>
      <w:u w:val="single"/>
      <w:lang w:eastAsia="ar-SA"/>
    </w:rPr>
  </w:style>
  <w:style w:type="character" w:customStyle="1" w:styleId="Stylecard8ptChar">
    <w:name w:val="Style card + 8 pt Char"/>
    <w:basedOn w:val="cardChar"/>
    <w:link w:val="Stylecard8pt"/>
    <w:rsid w:val="004C6090"/>
    <w:rPr>
      <w:rFonts w:ascii="Calibri" w:hAnsi="Calibri" w:cs="Calibri"/>
      <w:color w:val="000000"/>
      <w:u w:val="single"/>
      <w:lang w:eastAsia="ar-SA"/>
    </w:rPr>
  </w:style>
  <w:style w:type="character" w:customStyle="1" w:styleId="bhl">
    <w:name w:val="bhl"/>
    <w:basedOn w:val="DefaultParagraphFont"/>
    <w:rsid w:val="004C6090"/>
  </w:style>
  <w:style w:type="paragraph" w:customStyle="1" w:styleId="TagGA11">
    <w:name w:val="Tag GA 11"/>
    <w:basedOn w:val="TOC1"/>
    <w:qFormat/>
    <w:rsid w:val="004C6090"/>
    <w:pPr>
      <w:spacing w:before="0" w:after="160"/>
    </w:pPr>
    <w:rPr>
      <w:rFonts w:eastAsia="Calibri"/>
      <w:u w:val="none"/>
      <w:lang w:bidi="ar-SA"/>
    </w:rPr>
  </w:style>
  <w:style w:type="paragraph" w:customStyle="1" w:styleId="CiteCard">
    <w:name w:val="Cite/Card"/>
    <w:basedOn w:val="TOC2"/>
    <w:qFormat/>
    <w:rsid w:val="004C6090"/>
    <w:pPr>
      <w:tabs>
        <w:tab w:val="left" w:pos="4360"/>
      </w:tabs>
      <w:ind w:left="220"/>
    </w:pPr>
    <w:rPr>
      <w:rFonts w:eastAsia="Calibri"/>
      <w:sz w:val="22"/>
      <w:lang w:bidi="ar-SA"/>
    </w:rPr>
  </w:style>
  <w:style w:type="character" w:customStyle="1" w:styleId="CardTextUnderlinedChar">
    <w:name w:val="Card Text Underlined Char"/>
    <w:basedOn w:val="DefaultParagraphFont"/>
    <w:rsid w:val="004C6090"/>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4C6090"/>
    <w:rPr>
      <w:sz w:val="16"/>
      <w:szCs w:val="16"/>
    </w:rPr>
  </w:style>
  <w:style w:type="character" w:customStyle="1" w:styleId="DocumentMapChar1">
    <w:name w:val="Document Map Char1"/>
    <w:basedOn w:val="DefaultParagraphFont"/>
    <w:uiPriority w:val="99"/>
    <w:rsid w:val="004C6090"/>
    <w:rPr>
      <w:rFonts w:ascii="Tahoma" w:hAnsi="Tahoma" w:cs="Tahoma"/>
      <w:sz w:val="16"/>
      <w:szCs w:val="16"/>
    </w:rPr>
  </w:style>
  <w:style w:type="character" w:customStyle="1" w:styleId="addmd">
    <w:name w:val="addmd"/>
    <w:basedOn w:val="DefaultParagraphFont"/>
    <w:rsid w:val="004C6090"/>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4C6090"/>
    <w:rPr>
      <w:rFonts w:ascii="Arial" w:hAnsi="Arial"/>
      <w:b/>
      <w:sz w:val="26"/>
    </w:rPr>
  </w:style>
  <w:style w:type="paragraph" w:styleId="FootnoteText">
    <w:name w:val="footnote text"/>
    <w:basedOn w:val="Normal"/>
    <w:link w:val="FootnoteTextChar"/>
    <w:unhideWhenUsed/>
    <w:rsid w:val="004C6090"/>
    <w:rPr>
      <w:rFonts w:eastAsia="Calibri"/>
      <w:szCs w:val="20"/>
      <w:lang w:eastAsia="zh-CN"/>
    </w:rPr>
  </w:style>
  <w:style w:type="character" w:customStyle="1" w:styleId="FootnoteTextChar">
    <w:name w:val="Footnote Text Char"/>
    <w:basedOn w:val="DefaultParagraphFont"/>
    <w:link w:val="FootnoteText"/>
    <w:rsid w:val="004C6090"/>
    <w:rPr>
      <w:rFonts w:ascii="Calibri" w:eastAsia="Calibri" w:hAnsi="Calibri" w:cs="Calibri"/>
      <w:szCs w:val="20"/>
      <w:lang w:eastAsia="zh-CN"/>
    </w:rPr>
  </w:style>
  <w:style w:type="character" w:customStyle="1" w:styleId="UnderlinedTextCharChar">
    <w:name w:val="Underlined Text Char Char"/>
    <w:basedOn w:val="DefaultParagraphFont"/>
    <w:rsid w:val="004C6090"/>
    <w:rPr>
      <w:rFonts w:cs="Arial"/>
      <w:bCs/>
      <w:noProof w:val="0"/>
      <w:szCs w:val="26"/>
      <w:u w:val="single"/>
      <w:lang w:val="en-US" w:eastAsia="en-US" w:bidi="ar-SA"/>
    </w:rPr>
  </w:style>
  <w:style w:type="character" w:customStyle="1" w:styleId="StyleTimesNewRoman12ptBold">
    <w:name w:val="Style Times New Roman 12 pt Bold"/>
    <w:rsid w:val="004C6090"/>
    <w:rPr>
      <w:b/>
      <w:bCs/>
      <w:sz w:val="24"/>
    </w:rPr>
  </w:style>
  <w:style w:type="character" w:customStyle="1" w:styleId="CardText1Char">
    <w:name w:val="Card Text 1 Char"/>
    <w:rsid w:val="004C6090"/>
    <w:rPr>
      <w:rFonts w:ascii="Georgia" w:hAnsi="Georgia"/>
      <w:color w:val="000000"/>
      <w:sz w:val="22"/>
      <w:szCs w:val="22"/>
      <w:u w:val="single"/>
    </w:rPr>
  </w:style>
  <w:style w:type="character" w:customStyle="1" w:styleId="BoldUnderlining">
    <w:name w:val="Bold Underlining"/>
    <w:rsid w:val="004C6090"/>
    <w:rPr>
      <w:u w:val="single"/>
    </w:rPr>
  </w:style>
  <w:style w:type="character" w:customStyle="1" w:styleId="Intemphasis">
    <w:name w:val="Intemphasis"/>
    <w:uiPriority w:val="1"/>
    <w:qFormat/>
    <w:rsid w:val="004C609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4C6090"/>
    <w:pPr>
      <w:ind w:left="288" w:right="288"/>
    </w:pPr>
    <w:rPr>
      <w:szCs w:val="16"/>
    </w:rPr>
  </w:style>
  <w:style w:type="character" w:customStyle="1" w:styleId="cardtextChar2">
    <w:name w:val="cardtext Char"/>
    <w:basedOn w:val="DefaultParagraphFont"/>
    <w:link w:val="cardtext0"/>
    <w:rsid w:val="004C6090"/>
    <w:rPr>
      <w:rFonts w:ascii="Calibri" w:hAnsi="Calibri" w:cs="Calibri"/>
      <w:szCs w:val="16"/>
    </w:rPr>
  </w:style>
  <w:style w:type="character" w:customStyle="1" w:styleId="BoldUnderlineChar1">
    <w:name w:val="BoldUnderline Char1"/>
    <w:rsid w:val="004C609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C6090"/>
    <w:pPr>
      <w:spacing w:after="200"/>
      <w:contextualSpacing/>
    </w:pPr>
    <w:rPr>
      <w:rFonts w:eastAsia="Calibri"/>
      <w:u w:val="single"/>
    </w:rPr>
  </w:style>
  <w:style w:type="character" w:customStyle="1" w:styleId="UnderlinedCardTextChar">
    <w:name w:val="Underlined Card Text Char"/>
    <w:link w:val="UnderlinedCardText"/>
    <w:rsid w:val="004C6090"/>
    <w:rPr>
      <w:rFonts w:ascii="Calibri" w:eastAsia="Calibri" w:hAnsi="Calibri" w:cs="Calibri"/>
      <w:u w:val="single"/>
    </w:rPr>
  </w:style>
  <w:style w:type="character" w:customStyle="1" w:styleId="Hyperlink6">
    <w:name w:val="Hyperlink6"/>
    <w:basedOn w:val="DefaultParagraphFont"/>
    <w:rsid w:val="004C6090"/>
    <w:rPr>
      <w:color w:val="3300CC"/>
      <w:u w:val="single"/>
    </w:rPr>
  </w:style>
  <w:style w:type="paragraph" w:customStyle="1" w:styleId="Tag12">
    <w:name w:val="Tag12"/>
    <w:basedOn w:val="Normal"/>
    <w:qFormat/>
    <w:rsid w:val="004C6090"/>
    <w:pPr>
      <w:contextualSpacing/>
    </w:pPr>
    <w:rPr>
      <w:rFonts w:eastAsia="Cambria"/>
      <w:b/>
    </w:rPr>
  </w:style>
  <w:style w:type="paragraph" w:customStyle="1" w:styleId="Shrink8">
    <w:name w:val="Shrink8"/>
    <w:basedOn w:val="Normal"/>
    <w:qFormat/>
    <w:rsid w:val="004C6090"/>
    <w:rPr>
      <w:rFonts w:eastAsia="Cambria"/>
    </w:rPr>
  </w:style>
  <w:style w:type="character" w:customStyle="1" w:styleId="highlight2">
    <w:name w:val="highlight2"/>
    <w:rsid w:val="004C6090"/>
    <w:rPr>
      <w:rFonts w:ascii="Arial" w:hAnsi="Arial"/>
      <w:b/>
      <w:sz w:val="19"/>
      <w:u w:val="thick"/>
      <w:bdr w:val="none" w:sz="0" w:space="0" w:color="auto"/>
      <w:shd w:val="clear" w:color="auto" w:fill="auto"/>
    </w:rPr>
  </w:style>
  <w:style w:type="character" w:customStyle="1" w:styleId="citation">
    <w:name w:val="citation"/>
    <w:basedOn w:val="DefaultParagraphFont"/>
    <w:rsid w:val="004C6090"/>
  </w:style>
  <w:style w:type="paragraph" w:customStyle="1" w:styleId="UnderlineText">
    <w:name w:val="Underline Text"/>
    <w:basedOn w:val="Normal"/>
    <w:link w:val="UnderlineTextChar"/>
    <w:qFormat/>
    <w:rsid w:val="004C6090"/>
    <w:pPr>
      <w:ind w:left="288"/>
    </w:pPr>
    <w:rPr>
      <w:rFonts w:eastAsia="Times New Roman"/>
      <w:u w:val="single"/>
    </w:rPr>
  </w:style>
  <w:style w:type="character" w:customStyle="1" w:styleId="UnderlineTextChar">
    <w:name w:val="Underline Text Char"/>
    <w:basedOn w:val="DefaultParagraphFont"/>
    <w:link w:val="UnderlineText"/>
    <w:rsid w:val="004C6090"/>
    <w:rPr>
      <w:rFonts w:ascii="Calibri" w:eastAsia="Times New Roman" w:hAnsi="Calibri" w:cs="Calibri"/>
      <w:u w:val="single"/>
    </w:rPr>
  </w:style>
  <w:style w:type="character" w:customStyle="1" w:styleId="il">
    <w:name w:val="il"/>
    <w:basedOn w:val="DefaultParagraphFont"/>
    <w:rsid w:val="004C6090"/>
  </w:style>
  <w:style w:type="character" w:customStyle="1" w:styleId="commentstext">
    <w:name w:val="comments_text"/>
    <w:uiPriority w:val="99"/>
    <w:rsid w:val="004C6090"/>
    <w:rPr>
      <w:rFonts w:cs="Times New Roman"/>
    </w:rPr>
  </w:style>
  <w:style w:type="paragraph" w:customStyle="1" w:styleId="Heading42">
    <w:name w:val="Heading 42"/>
    <w:basedOn w:val="Normal"/>
    <w:qFormat/>
    <w:rsid w:val="004C6090"/>
    <w:rPr>
      <w:rFonts w:eastAsia="Times New Roman"/>
    </w:rPr>
  </w:style>
  <w:style w:type="paragraph" w:customStyle="1" w:styleId="DebateNormal">
    <w:name w:val="DebateNormal"/>
    <w:basedOn w:val="Normal"/>
    <w:link w:val="DebateNormalChar"/>
    <w:qFormat/>
    <w:rsid w:val="004C6090"/>
    <w:pPr>
      <w:spacing w:line="276" w:lineRule="auto"/>
    </w:pPr>
    <w:rPr>
      <w:rFonts w:eastAsia="Calibri"/>
      <w:szCs w:val="20"/>
    </w:rPr>
  </w:style>
  <w:style w:type="character" w:customStyle="1" w:styleId="DebateNormalChar">
    <w:name w:val="DebateNormal Char"/>
    <w:basedOn w:val="DefaultParagraphFont"/>
    <w:link w:val="DebateNormal"/>
    <w:rsid w:val="004C6090"/>
    <w:rPr>
      <w:rFonts w:ascii="Calibri" w:eastAsia="Calibri" w:hAnsi="Calibri" w:cs="Calibri"/>
      <w:szCs w:val="20"/>
    </w:rPr>
  </w:style>
  <w:style w:type="paragraph" w:customStyle="1" w:styleId="DebateEmphasis">
    <w:name w:val="DebateEmphasis"/>
    <w:basedOn w:val="Normal"/>
    <w:link w:val="DebateEmphasisChar"/>
    <w:qFormat/>
    <w:rsid w:val="004C609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C6090"/>
    <w:rPr>
      <w:rFonts w:ascii="Calibri" w:eastAsia="Calibri" w:hAnsi="Calibri" w:cs="Calibri"/>
      <w:b/>
      <w:szCs w:val="20"/>
      <w:u w:val="single"/>
    </w:rPr>
  </w:style>
  <w:style w:type="paragraph" w:customStyle="1" w:styleId="NormalCite">
    <w:name w:val="NormalCite"/>
    <w:link w:val="NormalCiteChar"/>
    <w:qFormat/>
    <w:rsid w:val="004C6090"/>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4C6090"/>
    <w:rPr>
      <w:rFonts w:ascii="Times New Roman" w:hAnsi="Times New Roman" w:cs="Times New Roman"/>
      <w:sz w:val="18"/>
    </w:rPr>
  </w:style>
  <w:style w:type="character" w:customStyle="1" w:styleId="articletext">
    <w:name w:val="articletext"/>
    <w:basedOn w:val="DefaultParagraphFont"/>
    <w:rsid w:val="004C6090"/>
  </w:style>
  <w:style w:type="character" w:customStyle="1" w:styleId="grey10">
    <w:name w:val="grey10"/>
    <w:basedOn w:val="DefaultParagraphFont"/>
    <w:rsid w:val="004C6090"/>
  </w:style>
  <w:style w:type="character" w:customStyle="1" w:styleId="navy13bd">
    <w:name w:val="navy13bd"/>
    <w:basedOn w:val="DefaultParagraphFont"/>
    <w:rsid w:val="004C6090"/>
  </w:style>
  <w:style w:type="character" w:customStyle="1" w:styleId="Style9ptUnderline2">
    <w:name w:val="Style 9 pt Underline2"/>
    <w:basedOn w:val="DefaultParagraphFont"/>
    <w:rsid w:val="004C6090"/>
    <w:rPr>
      <w:sz w:val="20"/>
      <w:u w:val="single"/>
    </w:rPr>
  </w:style>
  <w:style w:type="character" w:customStyle="1" w:styleId="Style9ptBoldUnderline1">
    <w:name w:val="Style 9 pt Bold Underline1"/>
    <w:basedOn w:val="DefaultParagraphFont"/>
    <w:rsid w:val="004C6090"/>
    <w:rPr>
      <w:b/>
      <w:bCs/>
      <w:sz w:val="20"/>
      <w:u w:val="single"/>
    </w:rPr>
  </w:style>
  <w:style w:type="character" w:customStyle="1" w:styleId="TagsCharChar">
    <w:name w:val="Tags Char Char"/>
    <w:basedOn w:val="DefaultParagraphFont"/>
    <w:rsid w:val="004C6090"/>
    <w:rPr>
      <w:rFonts w:eastAsia="SimSun"/>
      <w:b/>
      <w:sz w:val="24"/>
      <w:lang w:val="en-US" w:eastAsia="zh-CN" w:bidi="ar-SA"/>
    </w:rPr>
  </w:style>
  <w:style w:type="paragraph" w:customStyle="1" w:styleId="cardCharCharCharChar">
    <w:name w:val="card Char Char Char Char"/>
    <w:basedOn w:val="Normal"/>
    <w:qFormat/>
    <w:rsid w:val="004C6090"/>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4C6090"/>
    <w:rPr>
      <w:rFonts w:ascii="Times" w:eastAsia="Times New Roman" w:hAnsi="Times"/>
    </w:rPr>
  </w:style>
  <w:style w:type="paragraph" w:customStyle="1" w:styleId="CARD0">
    <w:name w:val="CARD"/>
    <w:basedOn w:val="Normal"/>
    <w:link w:val="CARDChar0"/>
    <w:qFormat/>
    <w:rsid w:val="004C6090"/>
    <w:rPr>
      <w:rFonts w:eastAsia="Times New Roman"/>
      <w:u w:val="single"/>
    </w:rPr>
  </w:style>
  <w:style w:type="character" w:customStyle="1" w:styleId="CARDChar0">
    <w:name w:val="CARD Char"/>
    <w:basedOn w:val="DefaultParagraphFont"/>
    <w:link w:val="CARD0"/>
    <w:rsid w:val="004C6090"/>
    <w:rPr>
      <w:rFonts w:ascii="Calibri" w:eastAsia="Times New Roman" w:hAnsi="Calibri" w:cs="Calibri"/>
      <w:u w:val="single"/>
    </w:rPr>
  </w:style>
  <w:style w:type="paragraph" w:customStyle="1" w:styleId="Normal2">
    <w:name w:val="Normal2"/>
    <w:basedOn w:val="Normal"/>
    <w:qFormat/>
    <w:rsid w:val="004C6090"/>
    <w:rPr>
      <w:rFonts w:eastAsia="Times New Roman"/>
    </w:rPr>
  </w:style>
  <w:style w:type="character" w:customStyle="1" w:styleId="Style11ptThickunderline">
    <w:name w:val="Style 11 pt Thick underline"/>
    <w:rsid w:val="004C6090"/>
    <w:rPr>
      <w:rFonts w:ascii="Times New Roman" w:hAnsi="Times New Roman"/>
      <w:sz w:val="20"/>
      <w:u w:val="single"/>
    </w:rPr>
  </w:style>
  <w:style w:type="character" w:customStyle="1" w:styleId="Style11ptBoldThickunderline">
    <w:name w:val="Style 11 pt Bold Thick underline"/>
    <w:rsid w:val="004C6090"/>
    <w:rPr>
      <w:rFonts w:ascii="Times New Roman" w:hAnsi="Times New Roman"/>
      <w:b/>
      <w:bCs/>
      <w:sz w:val="20"/>
      <w:u w:val="single"/>
    </w:rPr>
  </w:style>
  <w:style w:type="character" w:styleId="FootnoteReference">
    <w:name w:val="footnote reference"/>
    <w:unhideWhenUsed/>
    <w:rsid w:val="004C6090"/>
    <w:rPr>
      <w:vertAlign w:val="superscript"/>
    </w:rPr>
  </w:style>
  <w:style w:type="character" w:customStyle="1" w:styleId="CharChar5">
    <w:name w:val="Char Char5"/>
    <w:rsid w:val="004C609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4C609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C6090"/>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4C6090"/>
    <w:rPr>
      <w:u w:val="single"/>
    </w:rPr>
  </w:style>
  <w:style w:type="character" w:customStyle="1" w:styleId="StyleUnderlineBoldIndent11ptChar">
    <w:name w:val="Style Underline + Bold Indent + 11 pt Char"/>
    <w:link w:val="StyleUnderlineBoldIndent11pt"/>
    <w:rsid w:val="004C6090"/>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4C6090"/>
    <w:rPr>
      <w:b/>
      <w:bCs/>
      <w:u w:val="single"/>
    </w:rPr>
  </w:style>
  <w:style w:type="character" w:customStyle="1" w:styleId="StyleUnderlineBoldIndent11ptBoldChar">
    <w:name w:val="Style Underline + Bold Indent + 11 pt Bold Char"/>
    <w:link w:val="StyleUnderlineBoldIndent11ptBold"/>
    <w:rsid w:val="004C6090"/>
    <w:rPr>
      <w:rFonts w:ascii="Calibri" w:eastAsia="Times New Roman" w:hAnsi="Calibri" w:cs="Calibri"/>
      <w:b/>
      <w:bCs/>
      <w:szCs w:val="20"/>
      <w:u w:val="single"/>
    </w:rPr>
  </w:style>
  <w:style w:type="paragraph" w:customStyle="1" w:styleId="Normal20pt">
    <w:name w:val="Normal  + 20 pt"/>
    <w:basedOn w:val="Normal"/>
    <w:uiPriority w:val="6"/>
    <w:qFormat/>
    <w:rsid w:val="004C6090"/>
    <w:rPr>
      <w:bCs/>
      <w:u w:val="single"/>
    </w:rPr>
  </w:style>
  <w:style w:type="character" w:customStyle="1" w:styleId="StyleStyle4CharTimesNewRoman11pt">
    <w:name w:val="Style Style4 Char + Times New Roman 11 pt"/>
    <w:basedOn w:val="DefaultParagraphFont"/>
    <w:rsid w:val="004C6090"/>
    <w:rPr>
      <w:rFonts w:ascii="Times New Roman" w:hAnsi="Times New Roman"/>
      <w:sz w:val="20"/>
      <w:szCs w:val="24"/>
      <w:u w:val="single"/>
      <w:lang w:val="en-US" w:eastAsia="en-US" w:bidi="ar-SA"/>
    </w:rPr>
  </w:style>
  <w:style w:type="paragraph" w:customStyle="1" w:styleId="author-name">
    <w:name w:val="author-name"/>
    <w:basedOn w:val="Normal"/>
    <w:qFormat/>
    <w:rsid w:val="004C6090"/>
    <w:pPr>
      <w:spacing w:before="100" w:beforeAutospacing="1" w:after="100" w:afterAutospacing="1"/>
    </w:pPr>
    <w:rPr>
      <w:rFonts w:eastAsia="Times New Roman"/>
    </w:rPr>
  </w:style>
  <w:style w:type="paragraph" w:customStyle="1" w:styleId="author-credentials">
    <w:name w:val="author-credentials"/>
    <w:basedOn w:val="Normal"/>
    <w:qFormat/>
    <w:rsid w:val="004C6090"/>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C6090"/>
    <w:rPr>
      <w:rFonts w:ascii="Consolas" w:hAnsi="Consolas" w:cs="Consolas"/>
      <w:sz w:val="20"/>
      <w:szCs w:val="20"/>
    </w:rPr>
  </w:style>
  <w:style w:type="character" w:customStyle="1" w:styleId="StyleStyle4CharTimesNewRoman11ptBold">
    <w:name w:val="Style Style4 Char + Times New Roman 11 pt Bold"/>
    <w:basedOn w:val="DefaultParagraphFont"/>
    <w:rsid w:val="004C609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4C6090"/>
    <w:rPr>
      <w:rFonts w:ascii="Times New Roman" w:hAnsi="Times New Roman"/>
      <w:i/>
      <w:iCs/>
      <w:sz w:val="20"/>
      <w:szCs w:val="24"/>
      <w:u w:val="single"/>
      <w:lang w:val="en-US" w:eastAsia="en-US" w:bidi="ar-SA"/>
    </w:rPr>
  </w:style>
  <w:style w:type="character" w:customStyle="1" w:styleId="headline">
    <w:name w:val="headline"/>
    <w:basedOn w:val="DefaultParagraphFont"/>
    <w:rsid w:val="004C6090"/>
  </w:style>
  <w:style w:type="character" w:customStyle="1" w:styleId="CharChar4">
    <w:name w:val="Char Char4"/>
    <w:basedOn w:val="DefaultParagraphFont"/>
    <w:rsid w:val="004C6090"/>
    <w:rPr>
      <w:rFonts w:cs="Arial"/>
      <w:b/>
      <w:bCs/>
      <w:iCs/>
      <w:szCs w:val="28"/>
      <w:lang w:val="en-US" w:eastAsia="en-US" w:bidi="ar-SA"/>
    </w:rPr>
  </w:style>
  <w:style w:type="character" w:customStyle="1" w:styleId="yshortcuts">
    <w:name w:val="yshortcuts"/>
    <w:basedOn w:val="DefaultParagraphFont"/>
    <w:rsid w:val="004C6090"/>
  </w:style>
  <w:style w:type="character" w:customStyle="1" w:styleId="HotRouteChar0">
    <w:name w:val="Hot Route Char"/>
    <w:link w:val="HotRoute"/>
    <w:rsid w:val="004C6090"/>
    <w:rPr>
      <w:rFonts w:ascii="Calibri" w:eastAsia="Times New Roman" w:hAnsi="Calibri" w:cs="Calibri"/>
    </w:rPr>
  </w:style>
  <w:style w:type="paragraph" w:styleId="PlainText">
    <w:name w:val="Plain Text"/>
    <w:basedOn w:val="Normal"/>
    <w:link w:val="PlainTextChar"/>
    <w:rsid w:val="004C6090"/>
    <w:rPr>
      <w:rFonts w:ascii="Courier New" w:eastAsia="Times New Roman" w:hAnsi="Courier New" w:cs="Courier New"/>
      <w:szCs w:val="20"/>
    </w:rPr>
  </w:style>
  <w:style w:type="character" w:customStyle="1" w:styleId="PlainTextChar">
    <w:name w:val="Plain Text Char"/>
    <w:basedOn w:val="DefaultParagraphFont"/>
    <w:link w:val="PlainText"/>
    <w:rsid w:val="004C6090"/>
    <w:rPr>
      <w:rFonts w:ascii="Courier New" w:eastAsia="Times New Roman" w:hAnsi="Courier New" w:cs="Courier New"/>
      <w:szCs w:val="20"/>
    </w:rPr>
  </w:style>
  <w:style w:type="character" w:customStyle="1" w:styleId="senselabelstart">
    <w:name w:val="sense_label start"/>
    <w:basedOn w:val="DefaultParagraphFont"/>
    <w:rsid w:val="004C6090"/>
  </w:style>
  <w:style w:type="character" w:customStyle="1" w:styleId="sensecontent">
    <w:name w:val="sense_content"/>
    <w:basedOn w:val="DefaultParagraphFont"/>
    <w:rsid w:val="004C6090"/>
  </w:style>
  <w:style w:type="character" w:customStyle="1" w:styleId="vi">
    <w:name w:val="vi"/>
    <w:basedOn w:val="DefaultParagraphFont"/>
    <w:rsid w:val="004C6090"/>
  </w:style>
  <w:style w:type="character" w:customStyle="1" w:styleId="italic">
    <w:name w:val="italic"/>
    <w:basedOn w:val="DefaultParagraphFont"/>
    <w:rsid w:val="004C6090"/>
  </w:style>
  <w:style w:type="paragraph" w:customStyle="1" w:styleId="Microtext0">
    <w:name w:val="Microtext"/>
    <w:basedOn w:val="Normal"/>
    <w:next w:val="Normal"/>
    <w:link w:val="MicrotextChar0"/>
    <w:qFormat/>
    <w:rsid w:val="004C6090"/>
    <w:rPr>
      <w:sz w:val="12"/>
    </w:rPr>
  </w:style>
  <w:style w:type="character" w:customStyle="1" w:styleId="MicrotextChar0">
    <w:name w:val="Microtext Char"/>
    <w:link w:val="Microtext0"/>
    <w:rsid w:val="004C6090"/>
    <w:rPr>
      <w:rFonts w:ascii="Calibri" w:hAnsi="Calibri" w:cs="Calibri"/>
      <w:sz w:val="12"/>
    </w:rPr>
  </w:style>
  <w:style w:type="character" w:customStyle="1" w:styleId="st">
    <w:name w:val="st"/>
    <w:basedOn w:val="DefaultParagraphFont"/>
    <w:rsid w:val="004C6090"/>
  </w:style>
  <w:style w:type="paragraph" w:customStyle="1" w:styleId="Style6">
    <w:name w:val="Style6"/>
    <w:basedOn w:val="Normal"/>
    <w:link w:val="Style6Char"/>
    <w:autoRedefine/>
    <w:qFormat/>
    <w:rsid w:val="004C6090"/>
    <w:rPr>
      <w:b/>
    </w:rPr>
  </w:style>
  <w:style w:type="character" w:customStyle="1" w:styleId="Style6Char">
    <w:name w:val="Style6 Char"/>
    <w:basedOn w:val="DefaultParagraphFont"/>
    <w:link w:val="Style6"/>
    <w:rsid w:val="004C6090"/>
    <w:rPr>
      <w:rFonts w:ascii="Calibri" w:hAnsi="Calibri" w:cs="Calibri"/>
      <w:b/>
    </w:rPr>
  </w:style>
  <w:style w:type="paragraph" w:customStyle="1" w:styleId="Style11">
    <w:name w:val="Style11"/>
    <w:basedOn w:val="Normal"/>
    <w:link w:val="Style11Char"/>
    <w:qFormat/>
    <w:rsid w:val="004C6090"/>
    <w:rPr>
      <w:rFonts w:eastAsia="Times New Roman"/>
      <w:b/>
      <w:szCs w:val="20"/>
      <w:u w:val="thick"/>
    </w:rPr>
  </w:style>
  <w:style w:type="paragraph" w:customStyle="1" w:styleId="Style12">
    <w:name w:val="Style12"/>
    <w:basedOn w:val="Normal"/>
    <w:link w:val="Style12Char"/>
    <w:qFormat/>
    <w:rsid w:val="004C6090"/>
    <w:rPr>
      <w:rFonts w:eastAsia="Times New Roman"/>
      <w:b/>
      <w:u w:val="thick"/>
    </w:rPr>
  </w:style>
  <w:style w:type="character" w:customStyle="1" w:styleId="Style11Char">
    <w:name w:val="Style11 Char"/>
    <w:basedOn w:val="DefaultParagraphFont"/>
    <w:link w:val="Style11"/>
    <w:rsid w:val="004C6090"/>
    <w:rPr>
      <w:rFonts w:ascii="Calibri" w:eastAsia="Times New Roman" w:hAnsi="Calibri" w:cs="Calibri"/>
      <w:b/>
      <w:szCs w:val="20"/>
      <w:u w:val="thick"/>
    </w:rPr>
  </w:style>
  <w:style w:type="character" w:customStyle="1" w:styleId="Style12Char">
    <w:name w:val="Style12 Char"/>
    <w:basedOn w:val="DefaultParagraphFont"/>
    <w:link w:val="Style12"/>
    <w:rsid w:val="004C6090"/>
    <w:rPr>
      <w:rFonts w:ascii="Calibri" w:eastAsia="Times New Roman" w:hAnsi="Calibri" w:cs="Calibri"/>
      <w:b/>
      <w:u w:val="thick"/>
    </w:rPr>
  </w:style>
  <w:style w:type="character" w:customStyle="1" w:styleId="caps-label">
    <w:name w:val="caps-label"/>
    <w:basedOn w:val="DefaultParagraphFont"/>
    <w:rsid w:val="004C6090"/>
  </w:style>
  <w:style w:type="character" w:customStyle="1" w:styleId="wikiexternallink">
    <w:name w:val="wikiexternallink"/>
    <w:basedOn w:val="DefaultParagraphFont"/>
    <w:rsid w:val="004C6090"/>
  </w:style>
  <w:style w:type="character" w:customStyle="1" w:styleId="wikigeneratedlinkcontent">
    <w:name w:val="wikigeneratedlinkcontent"/>
    <w:basedOn w:val="DefaultParagraphFont"/>
    <w:rsid w:val="004C6090"/>
  </w:style>
  <w:style w:type="character" w:customStyle="1" w:styleId="ShrinkChar">
    <w:name w:val="Shrink Char"/>
    <w:link w:val="Shrink"/>
    <w:locked/>
    <w:rsid w:val="004C6090"/>
    <w:rPr>
      <w:rFonts w:ascii="Garamond" w:eastAsia="Times New Roman" w:hAnsi="Garamond"/>
      <w:sz w:val="12"/>
    </w:rPr>
  </w:style>
  <w:style w:type="paragraph" w:customStyle="1" w:styleId="Shrink">
    <w:name w:val="Shrink"/>
    <w:link w:val="ShrinkChar"/>
    <w:qFormat/>
    <w:rsid w:val="004C6090"/>
    <w:pPr>
      <w:spacing w:after="0" w:line="240" w:lineRule="auto"/>
      <w:ind w:left="288" w:right="288"/>
    </w:pPr>
    <w:rPr>
      <w:rFonts w:ascii="Garamond" w:eastAsia="Times New Roman" w:hAnsi="Garamond"/>
      <w:sz w:val="12"/>
    </w:rPr>
  </w:style>
  <w:style w:type="character" w:customStyle="1" w:styleId="aqj">
    <w:name w:val="aqj"/>
    <w:basedOn w:val="DefaultParagraphFont"/>
    <w:rsid w:val="004C6090"/>
  </w:style>
  <w:style w:type="character" w:customStyle="1" w:styleId="StyleStyleBoldUnderlineIntenseEmphasisUnderlineapple-style-s">
    <w:name w:val="Style Style Bold UnderlineIntense EmphasisUnderlineapple-style-s..."/>
    <w:basedOn w:val="DefaultParagraphFont"/>
    <w:rsid w:val="004C6090"/>
    <w:rPr>
      <w:b w:val="0"/>
      <w:bCs w:val="0"/>
      <w:sz w:val="22"/>
      <w:u w:val="single"/>
      <w:bdr w:val="none" w:sz="0" w:space="0" w:color="auto"/>
    </w:rPr>
  </w:style>
  <w:style w:type="paragraph" w:customStyle="1" w:styleId="blocktitle0">
    <w:name w:val="block title"/>
    <w:basedOn w:val="Normal"/>
    <w:link w:val="blocktitleChar"/>
    <w:autoRedefine/>
    <w:qFormat/>
    <w:rsid w:val="004C6090"/>
    <w:pPr>
      <w:spacing w:after="240"/>
      <w:jc w:val="center"/>
      <w:outlineLvl w:val="0"/>
    </w:pPr>
    <w:rPr>
      <w:rFonts w:eastAsia="Calibri"/>
      <w:b/>
      <w:caps/>
      <w:sz w:val="28"/>
      <w:szCs w:val="28"/>
      <w:lang w:val="es-ES"/>
    </w:rPr>
  </w:style>
  <w:style w:type="character" w:customStyle="1" w:styleId="Boxed">
    <w:name w:val="Boxed"/>
    <w:qFormat/>
    <w:rsid w:val="004C6090"/>
    <w:rPr>
      <w:rFonts w:ascii="Times New Roman" w:hAnsi="Times New Roman"/>
      <w:sz w:val="20"/>
      <w:bdr w:val="single" w:sz="6" w:space="0" w:color="auto"/>
    </w:rPr>
  </w:style>
  <w:style w:type="character" w:customStyle="1" w:styleId="UnderlineCard">
    <w:name w:val="Underline Card"/>
    <w:uiPriority w:val="6"/>
    <w:qFormat/>
    <w:rsid w:val="004C6090"/>
    <w:rPr>
      <w:rFonts w:ascii="Arial" w:hAnsi="Arial"/>
      <w:b w:val="0"/>
      <w:bCs/>
      <w:sz w:val="20"/>
      <w:u w:val="single"/>
    </w:rPr>
  </w:style>
  <w:style w:type="character" w:customStyle="1" w:styleId="story-author">
    <w:name w:val="story-author"/>
    <w:basedOn w:val="DefaultParagraphFont"/>
    <w:rsid w:val="004C6090"/>
  </w:style>
  <w:style w:type="paragraph" w:customStyle="1" w:styleId="type">
    <w:name w:val="type"/>
    <w:basedOn w:val="Normal"/>
    <w:qFormat/>
    <w:rsid w:val="004C6090"/>
    <w:pPr>
      <w:spacing w:before="100" w:beforeAutospacing="1" w:after="100" w:afterAutospacing="1"/>
    </w:pPr>
    <w:rPr>
      <w:rFonts w:eastAsia="Times New Roman"/>
    </w:rPr>
  </w:style>
  <w:style w:type="character" w:customStyle="1" w:styleId="institution">
    <w:name w:val="institution"/>
    <w:basedOn w:val="DefaultParagraphFont"/>
    <w:rsid w:val="004C6090"/>
  </w:style>
  <w:style w:type="character" w:customStyle="1" w:styleId="abodyblack3">
    <w:name w:val="abodyblack3"/>
    <w:basedOn w:val="DefaultParagraphFont"/>
    <w:rsid w:val="004C6090"/>
  </w:style>
  <w:style w:type="paragraph" w:customStyle="1" w:styleId="UnderlineChar2CharChar">
    <w:name w:val="Underline Char2 Char Char"/>
    <w:basedOn w:val="Normal"/>
    <w:link w:val="UnderlineChar2CharCharChar"/>
    <w:qFormat/>
    <w:rsid w:val="004C6090"/>
    <w:rPr>
      <w:rFonts w:eastAsia="MS Mincho"/>
      <w:szCs w:val="20"/>
      <w:u w:val="single"/>
    </w:rPr>
  </w:style>
  <w:style w:type="character" w:customStyle="1" w:styleId="UnderlineChar2CharCharChar">
    <w:name w:val="Underline Char2 Char Char Char"/>
    <w:link w:val="UnderlineChar2CharChar"/>
    <w:rsid w:val="004C6090"/>
    <w:rPr>
      <w:rFonts w:ascii="Calibri" w:eastAsia="MS Mincho" w:hAnsi="Calibri" w:cs="Calibri"/>
      <w:szCs w:val="20"/>
      <w:u w:val="single"/>
    </w:rPr>
  </w:style>
  <w:style w:type="character" w:customStyle="1" w:styleId="CharacterStyle1">
    <w:name w:val="Character Style 1"/>
    <w:rsid w:val="004C6090"/>
    <w:rPr>
      <w:sz w:val="20"/>
      <w:szCs w:val="20"/>
    </w:rPr>
  </w:style>
  <w:style w:type="character" w:customStyle="1" w:styleId="FontStyle177">
    <w:name w:val="Font Style177"/>
    <w:basedOn w:val="DefaultParagraphFont"/>
    <w:uiPriority w:val="99"/>
    <w:rsid w:val="004C6090"/>
    <w:rPr>
      <w:rFonts w:ascii="Times New Roman" w:hAnsi="Times New Roman" w:cs="Times New Roman"/>
      <w:sz w:val="20"/>
      <w:szCs w:val="20"/>
    </w:rPr>
  </w:style>
  <w:style w:type="character" w:customStyle="1" w:styleId="FontStyle173">
    <w:name w:val="Font Style173"/>
    <w:basedOn w:val="DefaultParagraphFont"/>
    <w:uiPriority w:val="99"/>
    <w:rsid w:val="004C6090"/>
    <w:rPr>
      <w:rFonts w:ascii="Times New Roman" w:hAnsi="Times New Roman" w:cs="Times New Roman"/>
      <w:sz w:val="14"/>
      <w:szCs w:val="14"/>
    </w:rPr>
  </w:style>
  <w:style w:type="character" w:customStyle="1" w:styleId="FontStyle151">
    <w:name w:val="Font Style151"/>
    <w:basedOn w:val="DefaultParagraphFont"/>
    <w:uiPriority w:val="99"/>
    <w:rsid w:val="004C6090"/>
    <w:rPr>
      <w:rFonts w:ascii="Arial Narrow" w:hAnsi="Arial Narrow" w:cs="Arial Narrow"/>
      <w:b/>
      <w:bCs/>
      <w:sz w:val="12"/>
      <w:szCs w:val="12"/>
    </w:rPr>
  </w:style>
  <w:style w:type="character" w:customStyle="1" w:styleId="FontStyle156">
    <w:name w:val="Font Style156"/>
    <w:basedOn w:val="DefaultParagraphFont"/>
    <w:uiPriority w:val="99"/>
    <w:rsid w:val="004C6090"/>
    <w:rPr>
      <w:rFonts w:ascii="Arial Narrow" w:hAnsi="Arial Narrow" w:cs="Arial Narrow"/>
      <w:sz w:val="8"/>
      <w:szCs w:val="8"/>
    </w:rPr>
  </w:style>
  <w:style w:type="character" w:customStyle="1" w:styleId="FontStyle160">
    <w:name w:val="Font Style160"/>
    <w:basedOn w:val="DefaultParagraphFont"/>
    <w:uiPriority w:val="99"/>
    <w:rsid w:val="004C6090"/>
    <w:rPr>
      <w:rFonts w:ascii="Times New Roman" w:hAnsi="Times New Roman" w:cs="Times New Roman"/>
      <w:b/>
      <w:bCs/>
      <w:sz w:val="20"/>
      <w:szCs w:val="20"/>
    </w:rPr>
  </w:style>
  <w:style w:type="character" w:customStyle="1" w:styleId="FontStyle178">
    <w:name w:val="Font Style178"/>
    <w:basedOn w:val="DefaultParagraphFont"/>
    <w:uiPriority w:val="99"/>
    <w:rsid w:val="004C6090"/>
    <w:rPr>
      <w:rFonts w:ascii="Times New Roman" w:hAnsi="Times New Roman" w:cs="Times New Roman"/>
      <w:sz w:val="18"/>
      <w:szCs w:val="18"/>
    </w:rPr>
  </w:style>
  <w:style w:type="paragraph" w:customStyle="1" w:styleId="Style14">
    <w:name w:val="Style14"/>
    <w:basedOn w:val="Normal"/>
    <w:uiPriority w:val="99"/>
    <w:qFormat/>
    <w:rsid w:val="004C6090"/>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C6090"/>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C6090"/>
    <w:rPr>
      <w:rFonts w:ascii="Times New Roman" w:hAnsi="Times New Roman" w:cs="Times New Roman"/>
      <w:sz w:val="12"/>
      <w:szCs w:val="12"/>
    </w:rPr>
  </w:style>
  <w:style w:type="paragraph" w:customStyle="1" w:styleId="Style9">
    <w:name w:val="Style9"/>
    <w:basedOn w:val="Normal"/>
    <w:uiPriority w:val="99"/>
    <w:qFormat/>
    <w:rsid w:val="004C6090"/>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C6090"/>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C6090"/>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C6090"/>
    <w:rPr>
      <w:rFonts w:ascii="Times New Roman" w:hAnsi="Times New Roman" w:cs="Times New Roman"/>
      <w:sz w:val="16"/>
      <w:szCs w:val="16"/>
    </w:rPr>
  </w:style>
  <w:style w:type="character" w:customStyle="1" w:styleId="f">
    <w:name w:val="f"/>
    <w:basedOn w:val="DefaultParagraphFont"/>
    <w:rsid w:val="004C6090"/>
  </w:style>
  <w:style w:type="character" w:customStyle="1" w:styleId="TagsChar2">
    <w:name w:val="Tags Char2"/>
    <w:rsid w:val="004C6090"/>
    <w:rPr>
      <w:b/>
      <w:sz w:val="24"/>
    </w:rPr>
  </w:style>
  <w:style w:type="paragraph" w:customStyle="1" w:styleId="CardsFont6ptChar">
    <w:name w:val="Cards + Font: 6 pt Char"/>
    <w:basedOn w:val="Normal"/>
    <w:link w:val="CardsFont6ptCharChar"/>
    <w:qFormat/>
    <w:rsid w:val="004C6090"/>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C6090"/>
    <w:rPr>
      <w:rFonts w:ascii="Calibri" w:eastAsia="Times New Roman" w:hAnsi="Calibri" w:cs="Calibri"/>
      <w:sz w:val="12"/>
    </w:rPr>
  </w:style>
  <w:style w:type="character" w:customStyle="1" w:styleId="FontStyle172">
    <w:name w:val="Font Style172"/>
    <w:basedOn w:val="DefaultParagraphFont"/>
    <w:uiPriority w:val="99"/>
    <w:rsid w:val="004C6090"/>
    <w:rPr>
      <w:rFonts w:ascii="Times New Roman" w:hAnsi="Times New Roman" w:cs="Times New Roman"/>
      <w:b/>
      <w:bCs/>
      <w:sz w:val="16"/>
      <w:szCs w:val="16"/>
    </w:rPr>
  </w:style>
  <w:style w:type="paragraph" w:customStyle="1" w:styleId="Style18">
    <w:name w:val="Style18"/>
    <w:basedOn w:val="Normal"/>
    <w:uiPriority w:val="99"/>
    <w:qFormat/>
    <w:rsid w:val="004C6090"/>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C6090"/>
    <w:rPr>
      <w:rFonts w:ascii="Times New Roman" w:hAnsi="Times New Roman" w:cs="Times New Roman"/>
      <w:i/>
      <w:iCs/>
      <w:sz w:val="16"/>
      <w:szCs w:val="16"/>
    </w:rPr>
  </w:style>
  <w:style w:type="character" w:customStyle="1" w:styleId="FontStyle162">
    <w:name w:val="Font Style162"/>
    <w:basedOn w:val="DefaultParagraphFont"/>
    <w:uiPriority w:val="99"/>
    <w:rsid w:val="004C6090"/>
    <w:rPr>
      <w:rFonts w:ascii="Times New Roman" w:hAnsi="Times New Roman" w:cs="Times New Roman"/>
      <w:b/>
      <w:bCs/>
      <w:sz w:val="18"/>
      <w:szCs w:val="18"/>
    </w:rPr>
  </w:style>
  <w:style w:type="character" w:customStyle="1" w:styleId="FontStyle167">
    <w:name w:val="Font Style167"/>
    <w:basedOn w:val="DefaultParagraphFont"/>
    <w:uiPriority w:val="99"/>
    <w:rsid w:val="004C6090"/>
    <w:rPr>
      <w:rFonts w:ascii="Times New Roman" w:hAnsi="Times New Roman" w:cs="Times New Roman"/>
      <w:sz w:val="10"/>
      <w:szCs w:val="10"/>
    </w:rPr>
  </w:style>
  <w:style w:type="character" w:customStyle="1" w:styleId="FontStyle174">
    <w:name w:val="Font Style174"/>
    <w:basedOn w:val="DefaultParagraphFont"/>
    <w:uiPriority w:val="99"/>
    <w:rsid w:val="004C6090"/>
    <w:rPr>
      <w:rFonts w:ascii="Arial Narrow" w:hAnsi="Arial Narrow" w:cs="Arial Narrow"/>
      <w:b/>
      <w:bCs/>
      <w:sz w:val="18"/>
      <w:szCs w:val="18"/>
    </w:rPr>
  </w:style>
  <w:style w:type="paragraph" w:customStyle="1" w:styleId="Style47">
    <w:name w:val="Style47"/>
    <w:basedOn w:val="Normal"/>
    <w:uiPriority w:val="99"/>
    <w:qFormat/>
    <w:rsid w:val="004C6090"/>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C6090"/>
    <w:rPr>
      <w:rFonts w:ascii="Times New Roman" w:hAnsi="Times New Roman" w:cs="Times New Roman"/>
      <w:sz w:val="12"/>
      <w:szCs w:val="12"/>
    </w:rPr>
  </w:style>
  <w:style w:type="paragraph" w:customStyle="1" w:styleId="Style24">
    <w:name w:val="Style24"/>
    <w:basedOn w:val="Normal"/>
    <w:uiPriority w:val="99"/>
    <w:qFormat/>
    <w:rsid w:val="004C6090"/>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C6090"/>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C6090"/>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C6090"/>
    <w:rPr>
      <w:rFonts w:ascii="Times New Roman" w:hAnsi="Times New Roman" w:cs="Times New Roman"/>
      <w:b/>
      <w:bCs/>
      <w:sz w:val="18"/>
      <w:szCs w:val="18"/>
    </w:rPr>
  </w:style>
  <w:style w:type="paragraph" w:customStyle="1" w:styleId="Style21">
    <w:name w:val="Style21"/>
    <w:basedOn w:val="Normal"/>
    <w:uiPriority w:val="99"/>
    <w:qFormat/>
    <w:rsid w:val="004C6090"/>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C6090"/>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4C6090"/>
    <w:rPr>
      <w:rFonts w:ascii="Calibri" w:hAnsi="Calibri"/>
      <w:sz w:val="20"/>
      <w:szCs w:val="20"/>
    </w:rPr>
  </w:style>
  <w:style w:type="paragraph" w:customStyle="1" w:styleId="Standard">
    <w:name w:val="Standard"/>
    <w:qFormat/>
    <w:rsid w:val="004C6090"/>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4C6090"/>
    <w:rPr>
      <w:color w:val="000000"/>
      <w:sz w:val="32"/>
      <w:szCs w:val="32"/>
    </w:rPr>
  </w:style>
  <w:style w:type="paragraph" w:customStyle="1" w:styleId="Cardnon-underlined">
    <w:name w:val="Card non-underlined"/>
    <w:basedOn w:val="Normal"/>
    <w:link w:val="Cardnon-underlinedChar"/>
    <w:autoRedefine/>
    <w:uiPriority w:val="99"/>
    <w:qFormat/>
    <w:rsid w:val="004C6090"/>
    <w:rPr>
      <w:rFonts w:eastAsia="Times New Roman"/>
      <w:szCs w:val="20"/>
    </w:rPr>
  </w:style>
  <w:style w:type="character" w:customStyle="1" w:styleId="Cardnon-underlinedChar">
    <w:name w:val="Card non-underlined Char"/>
    <w:basedOn w:val="DefaultParagraphFont"/>
    <w:link w:val="Cardnon-underlined"/>
    <w:uiPriority w:val="99"/>
    <w:rsid w:val="004C6090"/>
    <w:rPr>
      <w:rFonts w:ascii="Calibri" w:eastAsia="Times New Roman" w:hAnsi="Calibri" w:cs="Calibri"/>
      <w:szCs w:val="20"/>
    </w:rPr>
  </w:style>
  <w:style w:type="numbering" w:customStyle="1" w:styleId="NoList1">
    <w:name w:val="No List1"/>
    <w:next w:val="NoList"/>
    <w:semiHidden/>
    <w:unhideWhenUsed/>
    <w:rsid w:val="004C6090"/>
  </w:style>
  <w:style w:type="character" w:customStyle="1" w:styleId="TitleChar2">
    <w:name w:val="Title Char2"/>
    <w:basedOn w:val="DefaultParagraphFont"/>
    <w:uiPriority w:val="10"/>
    <w:qFormat/>
    <w:locked/>
    <w:rsid w:val="004C6090"/>
    <w:rPr>
      <w:b/>
      <w:bCs/>
      <w:u w:val="single"/>
    </w:rPr>
  </w:style>
  <w:style w:type="paragraph" w:styleId="TOC3">
    <w:name w:val="toc 3"/>
    <w:basedOn w:val="Normal"/>
    <w:next w:val="Normal"/>
    <w:autoRedefine/>
    <w:rsid w:val="004C6090"/>
    <w:pPr>
      <w:ind w:left="400"/>
    </w:pPr>
    <w:rPr>
      <w:rFonts w:eastAsia="Times New Roman"/>
      <w:szCs w:val="20"/>
    </w:rPr>
  </w:style>
  <w:style w:type="paragraph" w:styleId="TOC4">
    <w:name w:val="toc 4"/>
    <w:basedOn w:val="Normal"/>
    <w:next w:val="Normal"/>
    <w:autoRedefine/>
    <w:rsid w:val="004C6090"/>
    <w:pPr>
      <w:ind w:left="600"/>
    </w:pPr>
    <w:rPr>
      <w:rFonts w:eastAsia="Times New Roman"/>
      <w:szCs w:val="20"/>
    </w:rPr>
  </w:style>
  <w:style w:type="paragraph" w:styleId="TOC5">
    <w:name w:val="toc 5"/>
    <w:basedOn w:val="Normal"/>
    <w:next w:val="Normal"/>
    <w:autoRedefine/>
    <w:rsid w:val="004C6090"/>
    <w:pPr>
      <w:ind w:left="800"/>
    </w:pPr>
    <w:rPr>
      <w:rFonts w:eastAsia="Times New Roman"/>
      <w:szCs w:val="20"/>
    </w:rPr>
  </w:style>
  <w:style w:type="paragraph" w:styleId="TOC6">
    <w:name w:val="toc 6"/>
    <w:basedOn w:val="Normal"/>
    <w:next w:val="Normal"/>
    <w:autoRedefine/>
    <w:rsid w:val="004C6090"/>
    <w:pPr>
      <w:ind w:left="1000"/>
    </w:pPr>
    <w:rPr>
      <w:rFonts w:eastAsia="Times New Roman"/>
      <w:szCs w:val="20"/>
    </w:rPr>
  </w:style>
  <w:style w:type="paragraph" w:styleId="TOC7">
    <w:name w:val="toc 7"/>
    <w:basedOn w:val="Normal"/>
    <w:next w:val="Normal"/>
    <w:autoRedefine/>
    <w:rsid w:val="004C6090"/>
    <w:pPr>
      <w:ind w:left="1200"/>
    </w:pPr>
    <w:rPr>
      <w:rFonts w:eastAsia="Times New Roman"/>
      <w:szCs w:val="20"/>
    </w:rPr>
  </w:style>
  <w:style w:type="paragraph" w:styleId="TOC8">
    <w:name w:val="toc 8"/>
    <w:basedOn w:val="Normal"/>
    <w:next w:val="Normal"/>
    <w:autoRedefine/>
    <w:rsid w:val="004C6090"/>
    <w:pPr>
      <w:ind w:left="1400"/>
    </w:pPr>
    <w:rPr>
      <w:rFonts w:eastAsia="Times New Roman"/>
      <w:szCs w:val="20"/>
    </w:rPr>
  </w:style>
  <w:style w:type="character" w:customStyle="1" w:styleId="allocatoragentsleft">
    <w:name w:val="al_locatoragentsleft"/>
    <w:basedOn w:val="DefaultParagraphFont"/>
    <w:rsid w:val="004C6090"/>
  </w:style>
  <w:style w:type="character" w:styleId="HTMLTypewriter">
    <w:name w:val="HTML Typewriter"/>
    <w:basedOn w:val="DefaultParagraphFont"/>
    <w:unhideWhenUsed/>
    <w:rsid w:val="004C6090"/>
    <w:rPr>
      <w:rFonts w:ascii="Courier New" w:eastAsia="Times New Roman" w:hAnsi="Courier New" w:cs="Courier New"/>
      <w:sz w:val="20"/>
      <w:szCs w:val="20"/>
    </w:rPr>
  </w:style>
  <w:style w:type="character" w:customStyle="1" w:styleId="caps">
    <w:name w:val="caps"/>
    <w:basedOn w:val="DefaultParagraphFont"/>
    <w:rsid w:val="004C6090"/>
  </w:style>
  <w:style w:type="character" w:customStyle="1" w:styleId="UnderlinesCharChar">
    <w:name w:val="Underlines Char Char"/>
    <w:basedOn w:val="DefaultParagraphFont"/>
    <w:rsid w:val="004C6090"/>
    <w:rPr>
      <w:rFonts w:cs="Arial"/>
      <w:b/>
      <w:bCs/>
      <w:noProof w:val="0"/>
      <w:sz w:val="22"/>
      <w:szCs w:val="26"/>
      <w:u w:val="single"/>
      <w:lang w:val="en-US" w:eastAsia="en-US" w:bidi="ar-SA"/>
    </w:rPr>
  </w:style>
  <w:style w:type="paragraph" w:customStyle="1" w:styleId="Carding">
    <w:name w:val="Carding"/>
    <w:basedOn w:val="Normal"/>
    <w:uiPriority w:val="99"/>
    <w:qFormat/>
    <w:rsid w:val="004C6090"/>
    <w:rPr>
      <w:rFonts w:eastAsia="Times New Roman"/>
      <w:sz w:val="18"/>
    </w:rPr>
  </w:style>
  <w:style w:type="character" w:customStyle="1" w:styleId="TagsChar1">
    <w:name w:val="Tags Char1"/>
    <w:basedOn w:val="DefaultParagraphFont"/>
    <w:rsid w:val="004C6090"/>
    <w:rPr>
      <w:rFonts w:ascii="Arial Narrow" w:hAnsi="Arial Narrow"/>
      <w:b/>
      <w:noProof w:val="0"/>
      <w:sz w:val="22"/>
      <w:szCs w:val="60"/>
      <w:lang w:val="en-US" w:eastAsia="en-US" w:bidi="ar-SA"/>
    </w:rPr>
  </w:style>
  <w:style w:type="character" w:customStyle="1" w:styleId="aunderline">
    <w:name w:val="aunderline"/>
    <w:basedOn w:val="DefaultParagraphFont"/>
    <w:qFormat/>
    <w:rsid w:val="004C6090"/>
    <w:rPr>
      <w:rFonts w:ascii="Times New Roman" w:hAnsi="Times New Roman"/>
      <w:sz w:val="20"/>
      <w:szCs w:val="24"/>
      <w:u w:val="thick"/>
    </w:rPr>
  </w:style>
  <w:style w:type="character" w:customStyle="1" w:styleId="tagChar1">
    <w:name w:val="tag Char1"/>
    <w:basedOn w:val="DefaultParagraphFont"/>
    <w:rsid w:val="004C6090"/>
    <w:rPr>
      <w:b/>
      <w:noProof w:val="0"/>
      <w:sz w:val="24"/>
      <w:lang w:val="en-US" w:eastAsia="en-US" w:bidi="ar-SA"/>
    </w:rPr>
  </w:style>
  <w:style w:type="character" w:customStyle="1" w:styleId="tagChar2">
    <w:name w:val="tag Char2"/>
    <w:basedOn w:val="DefaultParagraphFont"/>
    <w:qFormat/>
    <w:rsid w:val="004C6090"/>
    <w:rPr>
      <w:b/>
      <w:noProof w:val="0"/>
      <w:sz w:val="24"/>
      <w:lang w:val="en-US" w:eastAsia="en-US" w:bidi="ar-SA"/>
    </w:rPr>
  </w:style>
  <w:style w:type="character" w:customStyle="1" w:styleId="Taggin-New">
    <w:name w:val="Taggin - New"/>
    <w:basedOn w:val="DefaultParagraphFont"/>
    <w:rsid w:val="004C6090"/>
    <w:rPr>
      <w:rFonts w:ascii="Arial Narrow" w:hAnsi="Arial Narrow"/>
      <w:b/>
      <w:sz w:val="22"/>
    </w:rPr>
  </w:style>
  <w:style w:type="character" w:customStyle="1" w:styleId="Boxing-New">
    <w:name w:val="Boxing - New"/>
    <w:basedOn w:val="DefaultParagraphFont"/>
    <w:rsid w:val="004C6090"/>
    <w:rPr>
      <w:rFonts w:ascii="Arial Narrow" w:hAnsi="Arial Narrow"/>
      <w:sz w:val="16"/>
      <w:u w:val="none"/>
      <w:bdr w:val="single" w:sz="4" w:space="0" w:color="auto"/>
    </w:rPr>
  </w:style>
  <w:style w:type="character" w:customStyle="1" w:styleId="ilad">
    <w:name w:val="il_ad"/>
    <w:rsid w:val="004C6090"/>
  </w:style>
  <w:style w:type="paragraph" w:customStyle="1" w:styleId="CardsHighlighted">
    <w:name w:val="Cards Highlighted"/>
    <w:next w:val="Normal"/>
    <w:link w:val="CardsHighlightedChar"/>
    <w:qFormat/>
    <w:rsid w:val="004C6090"/>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4C6090"/>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4C6090"/>
    <w:rPr>
      <w:rFonts w:ascii="Garamond" w:hAnsi="Garamond"/>
      <w:sz w:val="22"/>
      <w:szCs w:val="24"/>
      <w:u w:val="single"/>
      <w:lang w:val="en-US" w:eastAsia="en-US" w:bidi="ar-SA"/>
    </w:rPr>
  </w:style>
  <w:style w:type="paragraph" w:customStyle="1" w:styleId="Style2">
    <w:name w:val="Style2"/>
    <w:basedOn w:val="Heading4"/>
    <w:qFormat/>
    <w:rsid w:val="004C6090"/>
    <w:pPr>
      <w:spacing w:before="0"/>
    </w:pPr>
    <w:rPr>
      <w:rFonts w:eastAsia="Times New Roman" w:cs="Times New Roman"/>
      <w:iCs w:val="0"/>
      <w:caps/>
      <w:szCs w:val="20"/>
    </w:rPr>
  </w:style>
  <w:style w:type="character" w:customStyle="1" w:styleId="pagetitle">
    <w:name w:val="pagetitle"/>
    <w:basedOn w:val="DefaultParagraphFont"/>
    <w:rsid w:val="004C6090"/>
  </w:style>
  <w:style w:type="paragraph" w:customStyle="1" w:styleId="text">
    <w:name w:val="text"/>
    <w:basedOn w:val="Normal"/>
    <w:uiPriority w:val="99"/>
    <w:qFormat/>
    <w:rsid w:val="004C6090"/>
    <w:pPr>
      <w:spacing w:before="100" w:beforeAutospacing="1" w:after="100" w:afterAutospacing="1"/>
    </w:pPr>
    <w:rPr>
      <w:rFonts w:eastAsia="Times New Roman"/>
    </w:rPr>
  </w:style>
  <w:style w:type="character" w:customStyle="1" w:styleId="StyleUnderlineCharChar9ptBold1">
    <w:name w:val="Style Underline Char Char + 9 pt Bold1"/>
    <w:rsid w:val="004C609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C6090"/>
    <w:rPr>
      <w:rFonts w:ascii="Times New Roman" w:hAnsi="Times New Roman"/>
      <w:sz w:val="20"/>
      <w:szCs w:val="24"/>
      <w:u w:val="single"/>
      <w:lang w:val="en-US" w:eastAsia="en-US" w:bidi="ar-SA"/>
    </w:rPr>
  </w:style>
  <w:style w:type="character" w:customStyle="1" w:styleId="Style9ptBoldUnderline">
    <w:name w:val="Style 9 pt Bold Underline"/>
    <w:rsid w:val="004C6090"/>
    <w:rPr>
      <w:b/>
      <w:bCs/>
      <w:sz w:val="20"/>
      <w:u w:val="single"/>
    </w:rPr>
  </w:style>
  <w:style w:type="paragraph" w:customStyle="1" w:styleId="StyleUnderline9pt0">
    <w:name w:val="Style Underline + 9 pt"/>
    <w:link w:val="StyleUnderline9ptChar"/>
    <w:qFormat/>
    <w:rsid w:val="004C6090"/>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4C6090"/>
    <w:rPr>
      <w:rFonts w:ascii="Arial" w:eastAsia="Times New Roman" w:hAnsi="Arial" w:cs="Times New Roman"/>
      <w:szCs w:val="20"/>
      <w:u w:val="single"/>
    </w:rPr>
  </w:style>
  <w:style w:type="character" w:customStyle="1" w:styleId="StyleUnderlineChar1Bold">
    <w:name w:val="Style Underline Char1 + Bold"/>
    <w:rsid w:val="004C609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4C6090"/>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4C6090"/>
    <w:rPr>
      <w:rFonts w:ascii="Calibri" w:hAnsi="Calibri" w:cs="Calibri"/>
      <w:kern w:val="32"/>
      <w:szCs w:val="20"/>
      <w:u w:val="single"/>
      <w:lang w:eastAsia="ar-SA"/>
    </w:rPr>
  </w:style>
  <w:style w:type="character" w:customStyle="1" w:styleId="TagsCharCharChar">
    <w:name w:val="Tags Char Char Char"/>
    <w:basedOn w:val="DefaultParagraphFont"/>
    <w:rsid w:val="004C609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C6090"/>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4C6090"/>
    <w:rPr>
      <w:color w:val="000000"/>
      <w:sz w:val="20"/>
      <w:u w:val="single"/>
    </w:rPr>
  </w:style>
  <w:style w:type="character" w:customStyle="1" w:styleId="Style11ptBlack">
    <w:name w:val="Style 11 pt Black"/>
    <w:basedOn w:val="DefaultParagraphFont"/>
    <w:rsid w:val="004C6090"/>
    <w:rPr>
      <w:color w:val="000000"/>
      <w:sz w:val="20"/>
    </w:rPr>
  </w:style>
  <w:style w:type="character" w:customStyle="1" w:styleId="StyleUnderlineCharTimesBold">
    <w:name w:val="Style Underline Char + Times Bold"/>
    <w:basedOn w:val="DefaultParagraphFont"/>
    <w:rsid w:val="004C6090"/>
    <w:rPr>
      <w:rFonts w:ascii="Times" w:hAnsi="Times"/>
      <w:b w:val="0"/>
      <w:bCs/>
      <w:sz w:val="20"/>
      <w:u w:val="single"/>
    </w:rPr>
  </w:style>
  <w:style w:type="character" w:customStyle="1" w:styleId="blubigktbiz">
    <w:name w:val="blubigktbiz"/>
    <w:rsid w:val="004C609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C6090"/>
  </w:style>
  <w:style w:type="character" w:customStyle="1" w:styleId="StyleevidencetextBorderSinglesolidlineAuto05ptLChar">
    <w:name w:val="Style evidence text + Border: : (Single solid line Auto  0.5 pt L... Char"/>
    <w:link w:val="StyleevidencetextBorderSinglesolidlineAuto05ptL"/>
    <w:rsid w:val="004C6090"/>
    <w:rPr>
      <w:rFonts w:ascii="Calibri" w:hAnsi="Calibri" w:cs="Calibri"/>
      <w:color w:val="000000"/>
      <w:lang w:val="x-none" w:eastAsia="x-none"/>
    </w:rPr>
  </w:style>
  <w:style w:type="character" w:customStyle="1" w:styleId="Style4CharChar">
    <w:name w:val="Style4 Char Char"/>
    <w:basedOn w:val="DefaultParagraphFont"/>
    <w:rsid w:val="004C609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C6090"/>
    <w:rPr>
      <w:rFonts w:ascii="Times New Roman" w:hAnsi="Times New Roman" w:cs="Times New Roman"/>
      <w:sz w:val="16"/>
      <w:szCs w:val="16"/>
    </w:rPr>
  </w:style>
  <w:style w:type="character" w:customStyle="1" w:styleId="StyleEmphasisArial12ptBold">
    <w:name w:val="Style Emphasis + Arial 12 pt Bold"/>
    <w:rsid w:val="004C6090"/>
    <w:rPr>
      <w:rFonts w:ascii="Arial" w:hAnsi="Arial"/>
      <w:b/>
      <w:bCs/>
      <w:i/>
      <w:iCs/>
      <w:sz w:val="24"/>
    </w:rPr>
  </w:style>
  <w:style w:type="character" w:customStyle="1" w:styleId="super">
    <w:name w:val="super"/>
    <w:rsid w:val="004C6090"/>
  </w:style>
  <w:style w:type="character" w:customStyle="1" w:styleId="text30">
    <w:name w:val="text30"/>
    <w:rsid w:val="004C6090"/>
  </w:style>
  <w:style w:type="character" w:customStyle="1" w:styleId="uppercase">
    <w:name w:val="uppercase"/>
    <w:rsid w:val="004C6090"/>
  </w:style>
  <w:style w:type="character" w:customStyle="1" w:styleId="bodytext0">
    <w:name w:val="bodytext"/>
    <w:rsid w:val="004C6090"/>
  </w:style>
  <w:style w:type="character" w:customStyle="1" w:styleId="entry-title">
    <w:name w:val="entry-title"/>
    <w:rsid w:val="004C6090"/>
  </w:style>
  <w:style w:type="character" w:customStyle="1" w:styleId="BodyTextIndentChar1">
    <w:name w:val="Body Text Indent Char1"/>
    <w:basedOn w:val="DefaultParagraphFont"/>
    <w:uiPriority w:val="99"/>
    <w:semiHidden/>
    <w:rsid w:val="004C6090"/>
    <w:rPr>
      <w:rFonts w:ascii="Times New Roman" w:hAnsi="Times New Roman" w:cs="Times New Roman"/>
      <w:sz w:val="20"/>
    </w:rPr>
  </w:style>
  <w:style w:type="character" w:customStyle="1" w:styleId="Style6pt">
    <w:name w:val="Style 6 pt"/>
    <w:basedOn w:val="DefaultParagraphFont"/>
    <w:qFormat/>
    <w:rsid w:val="004C6090"/>
    <w:rPr>
      <w:sz w:val="12"/>
    </w:rPr>
  </w:style>
  <w:style w:type="character" w:customStyle="1" w:styleId="CiteCharCharCharCharCharChar">
    <w:name w:val="Cite Char Char Char Char Char Char"/>
    <w:basedOn w:val="DefaultParagraphFont"/>
    <w:rsid w:val="004C6090"/>
    <w:rPr>
      <w:b/>
      <w:noProof w:val="0"/>
      <w:sz w:val="22"/>
      <w:szCs w:val="24"/>
      <w:u w:val="single"/>
      <w:lang w:val="en-US" w:eastAsia="en-US" w:bidi="ar-SA"/>
    </w:rPr>
  </w:style>
  <w:style w:type="character" w:customStyle="1" w:styleId="mainbody1">
    <w:name w:val="mainbody1"/>
    <w:basedOn w:val="DefaultParagraphFont"/>
    <w:rsid w:val="004C6090"/>
    <w:rPr>
      <w:rFonts w:ascii="Verdana" w:hAnsi="Verdana" w:hint="default"/>
      <w:color w:val="000000"/>
      <w:sz w:val="22"/>
      <w:szCs w:val="22"/>
    </w:rPr>
  </w:style>
  <w:style w:type="character" w:customStyle="1" w:styleId="ssl4">
    <w:name w:val="ss_l4"/>
    <w:basedOn w:val="DefaultParagraphFont"/>
    <w:rsid w:val="004C6090"/>
  </w:style>
  <w:style w:type="paragraph" w:customStyle="1" w:styleId="StyleNormalWeb11ptUnderline">
    <w:name w:val="Style Normal (Web) + 11 pt Underline"/>
    <w:basedOn w:val="NormalWeb"/>
    <w:link w:val="StyleNormalWeb11ptUnderlineChar"/>
    <w:qFormat/>
    <w:rsid w:val="004C6090"/>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4C6090"/>
    <w:rPr>
      <w:rFonts w:ascii="Calibri" w:eastAsia="Calibri" w:hAnsi="Calibri" w:cs="Calibri"/>
      <w:u w:val="single"/>
    </w:rPr>
  </w:style>
  <w:style w:type="character" w:customStyle="1" w:styleId="cit-first-element">
    <w:name w:val="cit-first-element"/>
    <w:basedOn w:val="DefaultParagraphFont"/>
    <w:rsid w:val="004C6090"/>
  </w:style>
  <w:style w:type="character" w:customStyle="1" w:styleId="title1">
    <w:name w:val="title1"/>
    <w:basedOn w:val="DefaultParagraphFont"/>
    <w:rsid w:val="004C6090"/>
  </w:style>
  <w:style w:type="character" w:customStyle="1" w:styleId="StyleThickunderline1">
    <w:name w:val="Style Thick underline1"/>
    <w:basedOn w:val="DefaultParagraphFont"/>
    <w:rsid w:val="004C609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C6090"/>
    <w:rPr>
      <w:rFonts w:ascii="Georgia" w:hAnsi="Georgia"/>
    </w:rPr>
  </w:style>
  <w:style w:type="character" w:customStyle="1" w:styleId="FooterChar1">
    <w:name w:val="Footer Char1"/>
    <w:basedOn w:val="DefaultParagraphFont"/>
    <w:uiPriority w:val="99"/>
    <w:semiHidden/>
    <w:rsid w:val="004C6090"/>
    <w:rPr>
      <w:rFonts w:ascii="Georgia" w:hAnsi="Georgia"/>
    </w:rPr>
  </w:style>
  <w:style w:type="character" w:customStyle="1" w:styleId="UnderlineBold0">
    <w:name w:val="Underline Bold"/>
    <w:uiPriority w:val="6"/>
    <w:qFormat/>
    <w:rsid w:val="004C6090"/>
    <w:rPr>
      <w:b/>
      <w:sz w:val="20"/>
      <w:u w:val="single"/>
    </w:rPr>
  </w:style>
  <w:style w:type="paragraph" w:customStyle="1" w:styleId="Underline20">
    <w:name w:val="Underline2"/>
    <w:basedOn w:val="Normal"/>
    <w:link w:val="Underline2Char"/>
    <w:autoRedefine/>
    <w:uiPriority w:val="4"/>
    <w:qFormat/>
    <w:rsid w:val="004C6090"/>
    <w:rPr>
      <w:b/>
      <w:u w:val="single"/>
    </w:rPr>
  </w:style>
  <w:style w:type="character" w:customStyle="1" w:styleId="Underline2Char">
    <w:name w:val="Underline2 Char"/>
    <w:basedOn w:val="DefaultParagraphFont"/>
    <w:link w:val="Underline20"/>
    <w:uiPriority w:val="4"/>
    <w:rsid w:val="004C6090"/>
    <w:rPr>
      <w:rFonts w:ascii="Calibri" w:hAnsi="Calibri" w:cs="Calibri"/>
      <w:b/>
      <w:u w:val="single"/>
    </w:rPr>
  </w:style>
  <w:style w:type="character" w:customStyle="1" w:styleId="NormalTextChar">
    <w:name w:val="Normal Text Char"/>
    <w:link w:val="NormalText"/>
    <w:rsid w:val="004C6090"/>
    <w:rPr>
      <w:rFonts w:ascii="Calibri" w:eastAsia="Times New Roman" w:hAnsi="Calibri" w:cs="Calibri"/>
      <w:szCs w:val="26"/>
    </w:rPr>
  </w:style>
  <w:style w:type="paragraph" w:customStyle="1" w:styleId="TableParagraph">
    <w:name w:val="Table Paragraph"/>
    <w:basedOn w:val="Normal"/>
    <w:uiPriority w:val="1"/>
    <w:qFormat/>
    <w:rsid w:val="004C6090"/>
    <w:pPr>
      <w:widowControl w:val="0"/>
    </w:pPr>
  </w:style>
  <w:style w:type="character" w:customStyle="1" w:styleId="UnderlineChar0">
    <w:name w:val="UnderlineChar"/>
    <w:rsid w:val="004C6090"/>
    <w:rPr>
      <w:sz w:val="24"/>
      <w:u w:val="single"/>
      <w:shd w:val="clear" w:color="auto" w:fill="auto"/>
    </w:rPr>
  </w:style>
  <w:style w:type="character" w:customStyle="1" w:styleId="foreground">
    <w:name w:val="foreground"/>
    <w:basedOn w:val="DefaultParagraphFont"/>
    <w:rsid w:val="004C6090"/>
  </w:style>
  <w:style w:type="paragraph" w:customStyle="1" w:styleId="StyleCircled11pt">
    <w:name w:val="Style Circled + 11 pt"/>
    <w:basedOn w:val="Normal"/>
    <w:link w:val="StyleCircled11ptChar"/>
    <w:qFormat/>
    <w:rsid w:val="004C6090"/>
    <w:rPr>
      <w:rFonts w:eastAsia="Times New Roman"/>
      <w:b/>
      <w:bCs/>
      <w:sz w:val="20"/>
      <w:u w:val="single"/>
    </w:rPr>
  </w:style>
  <w:style w:type="character" w:customStyle="1" w:styleId="StyleCircled11ptChar">
    <w:name w:val="Style Circled + 11 pt Char"/>
    <w:link w:val="StyleCircled11pt"/>
    <w:rsid w:val="004C6090"/>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4C6090"/>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C6090"/>
    <w:rPr>
      <w:rFonts w:ascii="Times" w:eastAsia="Times New Roman" w:hAnsi="Times" w:cs="Calibri"/>
      <w:sz w:val="20"/>
      <w:szCs w:val="28"/>
      <w:u w:val="single"/>
    </w:rPr>
  </w:style>
  <w:style w:type="paragraph" w:customStyle="1" w:styleId="cite20">
    <w:name w:val="cite2"/>
    <w:basedOn w:val="Normal"/>
    <w:uiPriority w:val="99"/>
    <w:qFormat/>
    <w:rsid w:val="004C6090"/>
    <w:rPr>
      <w:rFonts w:eastAsia="Times New Roman"/>
      <w:color w:val="000000"/>
      <w:sz w:val="20"/>
      <w:szCs w:val="20"/>
    </w:rPr>
  </w:style>
  <w:style w:type="character" w:customStyle="1" w:styleId="postby">
    <w:name w:val="post_by"/>
    <w:basedOn w:val="DefaultParagraphFont"/>
    <w:rsid w:val="004C6090"/>
  </w:style>
  <w:style w:type="character" w:customStyle="1" w:styleId="Style11ptBorderSinglesolidlineAuto05ptLinewidth">
    <w:name w:val="Style 11 pt Border: : (Single solid line Auto  0.5 pt Line width)"/>
    <w:rsid w:val="004C6090"/>
    <w:rPr>
      <w:sz w:val="20"/>
      <w:bdr w:val="single" w:sz="4" w:space="0" w:color="auto" w:frame="1"/>
    </w:rPr>
  </w:style>
  <w:style w:type="character" w:customStyle="1" w:styleId="StyleUnderlineChar9ptBorderSinglesolidlineAuto0">
    <w:name w:val="Style Underline Char + 9 pt Border: : (Single solid line Auto  0..."/>
    <w:rsid w:val="004C609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C609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C609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C609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C6090"/>
    <w:rPr>
      <w:sz w:val="20"/>
      <w:szCs w:val="24"/>
      <w:u w:val="single"/>
      <w:bdr w:val="single" w:sz="4" w:space="0" w:color="auto"/>
      <w:lang w:val="en-US" w:eastAsia="en-US" w:bidi="ar-SA"/>
    </w:rPr>
  </w:style>
  <w:style w:type="character" w:customStyle="1" w:styleId="StyleLatinGaramondUnderline">
    <w:name w:val="Style (Latin) Garamond Underline"/>
    <w:rsid w:val="004C6090"/>
    <w:rPr>
      <w:rFonts w:ascii="Times New Roman" w:hAnsi="Times New Roman"/>
      <w:sz w:val="20"/>
      <w:u w:val="single"/>
    </w:rPr>
  </w:style>
  <w:style w:type="character" w:customStyle="1" w:styleId="StyleLatinGaramond">
    <w:name w:val="Style (Latin) Garamond"/>
    <w:rsid w:val="004C6090"/>
    <w:rPr>
      <w:rFonts w:ascii="Times New Roman" w:hAnsi="Times New Roman"/>
      <w:sz w:val="20"/>
    </w:rPr>
  </w:style>
  <w:style w:type="character" w:customStyle="1" w:styleId="styletimesnewroman12ptbold0">
    <w:name w:val="styletimesnewroman12ptbold"/>
    <w:basedOn w:val="DefaultParagraphFont"/>
    <w:rsid w:val="004C6090"/>
  </w:style>
  <w:style w:type="character" w:customStyle="1" w:styleId="CharCharCharCharChar">
    <w:name w:val="Char Char Char Char Char"/>
    <w:aliases w:val="Char Char Char Char,Char Char Char Char Char Char Char1,Heading 2 Char1 Char Char Char Char Char Char"/>
    <w:basedOn w:val="DefaultParagraphFont"/>
    <w:rsid w:val="004C6090"/>
    <w:rPr>
      <w:rFonts w:cs="Arial"/>
      <w:b/>
      <w:bCs/>
      <w:iCs/>
      <w:sz w:val="24"/>
      <w:szCs w:val="28"/>
      <w:lang w:val="en-US" w:eastAsia="en-US" w:bidi="ar-SA"/>
    </w:rPr>
  </w:style>
  <w:style w:type="character" w:customStyle="1" w:styleId="mainheading">
    <w:name w:val="mainheading"/>
    <w:basedOn w:val="DefaultParagraphFont"/>
    <w:rsid w:val="004C6090"/>
  </w:style>
  <w:style w:type="paragraph" w:customStyle="1" w:styleId="BoldandUnderlineChar2CharChar">
    <w:name w:val="Bold and Underline Char2 Char Char"/>
    <w:basedOn w:val="Normal"/>
    <w:link w:val="BoldandUnderlineChar2CharCharChar"/>
    <w:qFormat/>
    <w:rsid w:val="004C6090"/>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C6090"/>
    <w:rPr>
      <w:rFonts w:ascii="Calibri" w:eastAsia="Times New Roman" w:hAnsi="Calibri" w:cs="Calibri"/>
      <w:b/>
      <w:u w:val="single"/>
    </w:rPr>
  </w:style>
  <w:style w:type="character" w:customStyle="1" w:styleId="StyleUnderlineChar9ptChar">
    <w:name w:val="Style Underline Char + 9 pt Char"/>
    <w:basedOn w:val="UnderlineCharChar0"/>
    <w:rsid w:val="004C609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0"/>
    <w:rsid w:val="004C609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C6090"/>
    <w:rPr>
      <w:sz w:val="16"/>
    </w:rPr>
  </w:style>
  <w:style w:type="paragraph" w:customStyle="1" w:styleId="Reduce8pt">
    <w:name w:val="Reduce 8pt"/>
    <w:basedOn w:val="Normal"/>
    <w:link w:val="Reduce8ptCharChar"/>
    <w:qFormat/>
    <w:rsid w:val="004C6090"/>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4C6090"/>
    <w:pPr>
      <w:contextualSpacing/>
    </w:pPr>
    <w:rPr>
      <w:rFonts w:eastAsia="Calibri"/>
    </w:rPr>
  </w:style>
  <w:style w:type="character" w:customStyle="1" w:styleId="CardIndentedChar">
    <w:name w:val="Card (Indented) Char"/>
    <w:link w:val="CardIndented"/>
    <w:locked/>
    <w:rsid w:val="004C6090"/>
    <w:rPr>
      <w:rFonts w:ascii="Calibri" w:hAnsi="Calibri" w:cs="Calibri"/>
    </w:rPr>
  </w:style>
  <w:style w:type="character" w:customStyle="1" w:styleId="citenon-boldChar">
    <w:name w:val="cite non-bold Char"/>
    <w:basedOn w:val="DefaultParagraphFont"/>
    <w:link w:val="citenon-bold"/>
    <w:locked/>
    <w:rsid w:val="004C6090"/>
    <w:rPr>
      <w:rFonts w:ascii="Garamond" w:eastAsia="Times New Roman" w:hAnsi="Garamond" w:cs="Calibri"/>
      <w:szCs w:val="20"/>
    </w:rPr>
  </w:style>
  <w:style w:type="character" w:customStyle="1" w:styleId="boldciteChar4">
    <w:name w:val="bold cite Char4"/>
    <w:link w:val="boldcite"/>
    <w:locked/>
    <w:rsid w:val="004C6090"/>
    <w:rPr>
      <w:rFonts w:eastAsia="Times New Roman" w:cs="Times New Roman"/>
      <w:b/>
      <w:color w:val="000000"/>
      <w:sz w:val="20"/>
      <w:u w:val="thick" w:color="000000"/>
    </w:rPr>
  </w:style>
  <w:style w:type="paragraph" w:customStyle="1" w:styleId="boldcite">
    <w:name w:val="bold cite"/>
    <w:basedOn w:val="Normal"/>
    <w:link w:val="boldciteChar4"/>
    <w:qFormat/>
    <w:rsid w:val="004C609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4C6090"/>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4C6090"/>
    <w:rPr>
      <w:rFonts w:eastAsia="Calibri"/>
      <w:b/>
    </w:rPr>
  </w:style>
  <w:style w:type="character" w:customStyle="1" w:styleId="HeadingsBaseChar">
    <w:name w:val="Headings Base Char"/>
    <w:basedOn w:val="DefaultParagraphFont"/>
    <w:link w:val="HeadingsBase"/>
    <w:locked/>
    <w:rsid w:val="004C6090"/>
    <w:rPr>
      <w:rFonts w:ascii="Times New Roman" w:hAnsi="Times New Roman" w:cs="Times New Roman"/>
      <w:b/>
      <w:sz w:val="32"/>
    </w:rPr>
  </w:style>
  <w:style w:type="paragraph" w:customStyle="1" w:styleId="HeadingsBase">
    <w:name w:val="Headings Base"/>
    <w:basedOn w:val="Normal"/>
    <w:link w:val="HeadingsBaseChar"/>
    <w:qFormat/>
    <w:rsid w:val="004C609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4C6090"/>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4C6090"/>
    <w:pPr>
      <w:spacing w:line="480" w:lineRule="auto"/>
      <w:ind w:firstLine="720"/>
    </w:pPr>
    <w:rPr>
      <w:rFonts w:eastAsia="Calibri"/>
    </w:rPr>
  </w:style>
  <w:style w:type="paragraph" w:customStyle="1" w:styleId="SchoolBlockQuote">
    <w:name w:val="School Block Quote"/>
    <w:basedOn w:val="SchoolPaper"/>
    <w:qFormat/>
    <w:rsid w:val="004C6090"/>
  </w:style>
  <w:style w:type="paragraph" w:customStyle="1" w:styleId="SchoolWorksCited">
    <w:name w:val="School Works Cited"/>
    <w:basedOn w:val="SchoolPaper"/>
    <w:qFormat/>
    <w:rsid w:val="004C6090"/>
  </w:style>
  <w:style w:type="paragraph" w:customStyle="1" w:styleId="BlockQuote">
    <w:name w:val="Block Quote"/>
    <w:basedOn w:val="Normal"/>
    <w:qFormat/>
    <w:rsid w:val="004C6090"/>
    <w:pPr>
      <w:ind w:left="720" w:right="720"/>
    </w:pPr>
    <w:rPr>
      <w:rFonts w:eastAsia="Calibri"/>
    </w:rPr>
  </w:style>
  <w:style w:type="paragraph" w:customStyle="1" w:styleId="PaperBody">
    <w:name w:val="Paper Body"/>
    <w:basedOn w:val="Normal"/>
    <w:qFormat/>
    <w:rsid w:val="004C6090"/>
    <w:pPr>
      <w:spacing w:line="480" w:lineRule="auto"/>
      <w:ind w:firstLine="720"/>
    </w:pPr>
    <w:rPr>
      <w:rFonts w:eastAsia="Calibri"/>
    </w:rPr>
  </w:style>
  <w:style w:type="paragraph" w:customStyle="1" w:styleId="PaperCitation">
    <w:name w:val="Paper Citation"/>
    <w:basedOn w:val="Normal"/>
    <w:qFormat/>
    <w:rsid w:val="004C6090"/>
    <w:pPr>
      <w:spacing w:line="480" w:lineRule="auto"/>
      <w:ind w:left="720" w:hanging="720"/>
    </w:pPr>
    <w:rPr>
      <w:rFonts w:eastAsia="Calibri"/>
    </w:rPr>
  </w:style>
  <w:style w:type="character" w:customStyle="1" w:styleId="hatChar">
    <w:name w:val="hat Char"/>
    <w:basedOn w:val="DefaultParagraphFont"/>
    <w:link w:val="hat"/>
    <w:locked/>
    <w:rsid w:val="004C6090"/>
    <w:rPr>
      <w:rFonts w:ascii="Calibri" w:eastAsia="Times New Roman" w:hAnsi="Calibri" w:cs="Calibri"/>
      <w:b/>
      <w:bCs/>
      <w:sz w:val="32"/>
      <w:u w:val="single"/>
      <w:lang w:bidi="en-US"/>
    </w:rPr>
  </w:style>
  <w:style w:type="paragraph" w:customStyle="1" w:styleId="WW-Default">
    <w:name w:val="WW-Default"/>
    <w:qFormat/>
    <w:rsid w:val="004C6090"/>
    <w:pPr>
      <w:suppressAutoHyphens/>
      <w:spacing w:after="0" w:line="240" w:lineRule="auto"/>
    </w:pPr>
    <w:rPr>
      <w:rFonts w:ascii="Georgia" w:eastAsia="Calibri" w:hAnsi="Georgia" w:cs="Calibri"/>
      <w:lang w:eastAsia="ar-SA"/>
    </w:rPr>
  </w:style>
  <w:style w:type="paragraph" w:customStyle="1" w:styleId="B-TagCite">
    <w:name w:val="B-TagCite"/>
    <w:qFormat/>
    <w:rsid w:val="004C609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4C6090"/>
    <w:rPr>
      <w:rFonts w:ascii="Times New Roman" w:hAnsi="Times New Roman" w:cs="Times New Roman"/>
      <w:b/>
      <w:sz w:val="20"/>
    </w:rPr>
  </w:style>
  <w:style w:type="paragraph" w:customStyle="1" w:styleId="MicroText">
    <w:name w:val="MicroText"/>
    <w:basedOn w:val="Normal"/>
    <w:next w:val="Normal"/>
    <w:link w:val="MicroTextChar"/>
    <w:qFormat/>
    <w:rsid w:val="004C6090"/>
    <w:rPr>
      <w:rFonts w:ascii="Arial Narrow" w:hAnsi="Arial Narrow" w:cstheme="minorBidi"/>
      <w:sz w:val="12"/>
    </w:rPr>
  </w:style>
  <w:style w:type="character" w:customStyle="1" w:styleId="Footnote2Char">
    <w:name w:val="Footnote2 Char"/>
    <w:link w:val="Footnote2"/>
    <w:locked/>
    <w:rsid w:val="004C6090"/>
  </w:style>
  <w:style w:type="paragraph" w:customStyle="1" w:styleId="Footnote2">
    <w:name w:val="Footnote2"/>
    <w:basedOn w:val="Normal"/>
    <w:next w:val="Normal"/>
    <w:link w:val="Footnote2Char"/>
    <w:autoRedefine/>
    <w:qFormat/>
    <w:rsid w:val="004C6090"/>
    <w:pPr>
      <w:spacing w:after="120" w:line="480" w:lineRule="auto"/>
    </w:pPr>
    <w:rPr>
      <w:rFonts w:asciiTheme="minorHAnsi" w:hAnsiTheme="minorHAnsi" w:cstheme="minorBidi"/>
    </w:rPr>
  </w:style>
  <w:style w:type="paragraph" w:customStyle="1" w:styleId="indent">
    <w:name w:val="indent"/>
    <w:basedOn w:val="Normal"/>
    <w:qFormat/>
    <w:rsid w:val="004C6090"/>
    <w:pPr>
      <w:spacing w:before="100" w:beforeAutospacing="1" w:after="100" w:afterAutospacing="1"/>
    </w:pPr>
    <w:rPr>
      <w:rFonts w:eastAsia="Times New Roman"/>
    </w:rPr>
  </w:style>
  <w:style w:type="paragraph" w:customStyle="1" w:styleId="PageHeaderLine1">
    <w:name w:val="PageHeaderLine1"/>
    <w:basedOn w:val="Normal"/>
    <w:qFormat/>
    <w:rsid w:val="004C6090"/>
    <w:pPr>
      <w:tabs>
        <w:tab w:val="right" w:pos="10800"/>
      </w:tabs>
    </w:pPr>
    <w:rPr>
      <w:rFonts w:eastAsia="Calibri"/>
      <w:b/>
    </w:rPr>
  </w:style>
  <w:style w:type="paragraph" w:customStyle="1" w:styleId="PageHeaderLine2">
    <w:name w:val="PageHeaderLine2"/>
    <w:basedOn w:val="Normal"/>
    <w:next w:val="Normal"/>
    <w:link w:val="PageHeaderLine2Char"/>
    <w:qFormat/>
    <w:rsid w:val="004C6090"/>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4C6090"/>
    <w:rPr>
      <w:rFonts w:ascii="Times New Roman" w:hAnsi="Times New Roman" w:cs="Times New Roman"/>
      <w:sz w:val="20"/>
    </w:rPr>
  </w:style>
  <w:style w:type="paragraph" w:customStyle="1" w:styleId="CardText1">
    <w:name w:val="CardText"/>
    <w:basedOn w:val="Normal"/>
    <w:link w:val="CardTextChar3"/>
    <w:qFormat/>
    <w:rsid w:val="004C6090"/>
    <w:pPr>
      <w:ind w:left="288"/>
    </w:pPr>
    <w:rPr>
      <w:rFonts w:ascii="Times New Roman" w:hAnsi="Times New Roman" w:cs="Times New Roman"/>
      <w:sz w:val="20"/>
    </w:rPr>
  </w:style>
  <w:style w:type="character" w:customStyle="1" w:styleId="stylestylebold12pt">
    <w:name w:val="stylestylebold12pt"/>
    <w:basedOn w:val="DefaultParagraphFont"/>
    <w:rsid w:val="004C6090"/>
  </w:style>
  <w:style w:type="character" w:customStyle="1" w:styleId="styleboldunderline">
    <w:name w:val="styleboldunderline"/>
    <w:basedOn w:val="DefaultParagraphFont"/>
    <w:rsid w:val="004C6090"/>
  </w:style>
  <w:style w:type="character" w:customStyle="1" w:styleId="box">
    <w:name w:val="box"/>
    <w:basedOn w:val="DefaultParagraphFont"/>
    <w:rsid w:val="004C609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C6090"/>
    <w:rPr>
      <w:rFonts w:ascii="Arial Narrow" w:hAnsi="Arial Narrow" w:cs="Arial Narrow" w:hint="default"/>
      <w:sz w:val="18"/>
      <w:szCs w:val="18"/>
    </w:rPr>
  </w:style>
  <w:style w:type="character" w:customStyle="1" w:styleId="FontStyle14">
    <w:name w:val="Font Style14"/>
    <w:basedOn w:val="DefaultParagraphFont"/>
    <w:uiPriority w:val="99"/>
    <w:rsid w:val="004C609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C6090"/>
    <w:rPr>
      <w:rFonts w:ascii="Arial Narrow" w:hAnsi="Arial Narrow" w:cs="Arial Narrow" w:hint="default"/>
      <w:b/>
      <w:bCs/>
      <w:sz w:val="10"/>
      <w:szCs w:val="10"/>
    </w:rPr>
  </w:style>
  <w:style w:type="character" w:customStyle="1" w:styleId="CardTagandCiteChar">
    <w:name w:val="Card Tag and Cite Char"/>
    <w:basedOn w:val="DefaultParagraphFont"/>
    <w:rsid w:val="004C609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4C6090"/>
    <w:rPr>
      <w:rFonts w:ascii="Arial Narrow" w:hAnsi="Arial Narrow"/>
      <w:b/>
      <w:color w:val="000000"/>
      <w:sz w:val="22"/>
      <w:szCs w:val="22"/>
      <w:u w:val="single"/>
    </w:rPr>
  </w:style>
  <w:style w:type="character" w:customStyle="1" w:styleId="SmallText1">
    <w:name w:val="SmallText"/>
    <w:rsid w:val="004C6090"/>
    <w:rPr>
      <w:color w:val="000000"/>
    </w:rPr>
  </w:style>
  <w:style w:type="character" w:customStyle="1" w:styleId="CitesChar1">
    <w:name w:val="Cites Char1"/>
    <w:basedOn w:val="DefaultParagraphFont"/>
    <w:rsid w:val="004C6090"/>
    <w:rPr>
      <w:b/>
      <w:bCs w:val="0"/>
      <w:szCs w:val="24"/>
      <w:u w:val="single"/>
      <w:lang w:val="en-US" w:eastAsia="en-US" w:bidi="ar-SA"/>
    </w:rPr>
  </w:style>
  <w:style w:type="character" w:customStyle="1" w:styleId="CardUnderlinedChar">
    <w:name w:val="Card Underlined Char"/>
    <w:basedOn w:val="DefaultParagraphFont"/>
    <w:rsid w:val="004C6090"/>
    <w:rPr>
      <w:rFonts w:ascii="Arial Narrow" w:hAnsi="Arial Narrow" w:hint="default"/>
      <w:sz w:val="22"/>
      <w:szCs w:val="24"/>
      <w:u w:val="single"/>
      <w:lang w:val="en-US" w:eastAsia="en-US" w:bidi="ar-SA"/>
    </w:rPr>
  </w:style>
  <w:style w:type="character" w:customStyle="1" w:styleId="underline3">
    <w:name w:val="underline3"/>
    <w:basedOn w:val="underline2"/>
    <w:rsid w:val="004C6090"/>
    <w:rPr>
      <w:rFonts w:ascii="Arial" w:hAnsi="Arial"/>
      <w:sz w:val="18"/>
      <w:u w:val="single"/>
      <w:bdr w:val="none" w:sz="0" w:space="0" w:color="auto" w:frame="1"/>
      <w:shd w:val="clear" w:color="auto" w:fill="FFFF00"/>
    </w:rPr>
  </w:style>
  <w:style w:type="character" w:customStyle="1" w:styleId="menu">
    <w:name w:val="menu"/>
    <w:basedOn w:val="DefaultParagraphFont"/>
    <w:rsid w:val="004C6090"/>
  </w:style>
  <w:style w:type="character" w:customStyle="1" w:styleId="itxtrst">
    <w:name w:val="itxtrst"/>
    <w:rsid w:val="004C6090"/>
  </w:style>
  <w:style w:type="character" w:customStyle="1" w:styleId="A-Underlining">
    <w:name w:val="A-Underlining"/>
    <w:basedOn w:val="DefaultParagraphFont"/>
    <w:rsid w:val="004C6090"/>
    <w:rPr>
      <w:rFonts w:ascii="Garamond" w:hAnsi="Garamond" w:hint="default"/>
      <w:color w:val="auto"/>
      <w:sz w:val="24"/>
      <w:u w:val="single"/>
    </w:rPr>
  </w:style>
  <w:style w:type="character" w:customStyle="1" w:styleId="StyleUnderlineBold0">
    <w:name w:val="Style Underline + Bold"/>
    <w:rsid w:val="004C6090"/>
    <w:rPr>
      <w:b/>
      <w:bCs/>
      <w:u w:val="single"/>
    </w:rPr>
  </w:style>
  <w:style w:type="character" w:customStyle="1" w:styleId="Underline-Highlighted">
    <w:name w:val="Underline-Highlighted"/>
    <w:uiPriority w:val="1"/>
    <w:qFormat/>
    <w:rsid w:val="004C609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C6090"/>
  </w:style>
  <w:style w:type="character" w:customStyle="1" w:styleId="newsmain">
    <w:name w:val="news_main"/>
    <w:basedOn w:val="DefaultParagraphFont"/>
    <w:rsid w:val="004C6090"/>
  </w:style>
  <w:style w:type="character" w:customStyle="1" w:styleId="vitstoryheadline">
    <w:name w:val="vitstoryheadline"/>
    <w:rsid w:val="004C6090"/>
  </w:style>
  <w:style w:type="character" w:customStyle="1" w:styleId="AuthorDate0">
    <w:name w:val="Author Date"/>
    <w:rsid w:val="004C6090"/>
    <w:rPr>
      <w:b/>
      <w:bCs w:val="0"/>
      <w:sz w:val="24"/>
      <w:u w:val="thick"/>
    </w:rPr>
  </w:style>
  <w:style w:type="character" w:customStyle="1" w:styleId="red">
    <w:name w:val="red"/>
    <w:basedOn w:val="DefaultParagraphFont"/>
    <w:rsid w:val="004C6090"/>
  </w:style>
  <w:style w:type="character" w:customStyle="1" w:styleId="at">
    <w:name w:val="at"/>
    <w:rsid w:val="004C6090"/>
  </w:style>
  <w:style w:type="character" w:customStyle="1" w:styleId="org">
    <w:name w:val="org"/>
    <w:rsid w:val="004C6090"/>
  </w:style>
  <w:style w:type="character" w:customStyle="1" w:styleId="pnumber">
    <w:name w:val="pnumber"/>
    <w:rsid w:val="004C6090"/>
  </w:style>
  <w:style w:type="character" w:customStyle="1" w:styleId="ital">
    <w:name w:val="ital"/>
    <w:rsid w:val="004C6090"/>
  </w:style>
  <w:style w:type="character" w:customStyle="1" w:styleId="orgdiv">
    <w:name w:val="orgdiv"/>
    <w:rsid w:val="004C6090"/>
  </w:style>
  <w:style w:type="character" w:customStyle="1" w:styleId="orgname">
    <w:name w:val="orgname"/>
    <w:rsid w:val="004C6090"/>
  </w:style>
  <w:style w:type="character" w:customStyle="1" w:styleId="city">
    <w:name w:val="city"/>
    <w:rsid w:val="004C6090"/>
  </w:style>
  <w:style w:type="character" w:customStyle="1" w:styleId="state">
    <w:name w:val="state"/>
    <w:rsid w:val="004C6090"/>
  </w:style>
  <w:style w:type="character" w:customStyle="1" w:styleId="country">
    <w:name w:val="country"/>
    <w:rsid w:val="004C6090"/>
  </w:style>
  <w:style w:type="character" w:customStyle="1" w:styleId="articletitle">
    <w:name w:val="articletitle"/>
    <w:rsid w:val="004C6090"/>
    <w:rPr>
      <w:rFonts w:ascii="Times New Roman" w:hAnsi="Times New Roman" w:cs="Times New Roman" w:hint="default"/>
    </w:rPr>
  </w:style>
  <w:style w:type="character" w:customStyle="1" w:styleId="6pointChar">
    <w:name w:val="6 point Char"/>
    <w:rsid w:val="004C6090"/>
    <w:rPr>
      <w:rFonts w:ascii="Times New Roman" w:hAnsi="Times New Roman" w:cs="Times New Roman" w:hint="default"/>
      <w:sz w:val="12"/>
      <w:lang w:val="en-US" w:eastAsia="en-US"/>
    </w:rPr>
  </w:style>
  <w:style w:type="character" w:customStyle="1" w:styleId="StyleThickunderline">
    <w:name w:val="Style Thick underline"/>
    <w:qFormat/>
    <w:rsid w:val="004C6090"/>
    <w:rPr>
      <w:u w:val="thick"/>
    </w:rPr>
  </w:style>
  <w:style w:type="character" w:customStyle="1" w:styleId="Box0">
    <w:name w:val="Box!"/>
    <w:rsid w:val="004C6090"/>
    <w:rPr>
      <w:rFonts w:ascii="Garamond" w:hAnsi="Garamond" w:hint="default"/>
      <w:sz w:val="24"/>
      <w:u w:val="single"/>
      <w:bdr w:val="single" w:sz="4" w:space="0" w:color="auto" w:frame="1"/>
    </w:rPr>
  </w:style>
  <w:style w:type="character" w:customStyle="1" w:styleId="citechar">
    <w:name w:val="citechar"/>
    <w:basedOn w:val="DefaultParagraphFont"/>
    <w:rsid w:val="004C6090"/>
  </w:style>
  <w:style w:type="character" w:customStyle="1" w:styleId="underlinechar2">
    <w:name w:val="underlinechar"/>
    <w:basedOn w:val="DefaultParagraphFont"/>
    <w:rsid w:val="004C6090"/>
  </w:style>
  <w:style w:type="character" w:customStyle="1" w:styleId="CardUnderlineChar">
    <w:name w:val="Card Underline Char"/>
    <w:rsid w:val="004C6090"/>
    <w:rPr>
      <w:szCs w:val="24"/>
      <w:u w:val="single"/>
      <w:lang w:val="en-US" w:eastAsia="en-US" w:bidi="ar-SA"/>
    </w:rPr>
  </w:style>
  <w:style w:type="character" w:customStyle="1" w:styleId="tagciteChar">
    <w:name w:val="tag/cite Char"/>
    <w:basedOn w:val="DefaultParagraphFont"/>
    <w:rsid w:val="004C6090"/>
    <w:rPr>
      <w:b/>
      <w:bCs w:val="0"/>
      <w:sz w:val="24"/>
      <w:lang w:val="en-US" w:eastAsia="en-US" w:bidi="ar-SA"/>
    </w:rPr>
  </w:style>
  <w:style w:type="character" w:customStyle="1" w:styleId="8pointChar">
    <w:name w:val="8 point Char"/>
    <w:basedOn w:val="DefaultParagraphFont"/>
    <w:rsid w:val="004C6090"/>
    <w:rPr>
      <w:sz w:val="16"/>
      <w:lang w:val="en-US" w:eastAsia="en-US" w:bidi="ar-SA"/>
    </w:rPr>
  </w:style>
  <w:style w:type="character" w:customStyle="1" w:styleId="BoldText12pt">
    <w:name w:val="Bold Text 12 pt"/>
    <w:rsid w:val="004C609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C6090"/>
  </w:style>
  <w:style w:type="table" w:styleId="TableGrid">
    <w:name w:val="Table Grid"/>
    <w:basedOn w:val="TableNormal"/>
    <w:rsid w:val="004C60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C6090"/>
    <w:rPr>
      <w:b/>
      <w:bCs w:val="0"/>
      <w:sz w:val="24"/>
      <w:lang w:val="en-US" w:eastAsia="en-US" w:bidi="ar-SA"/>
    </w:rPr>
  </w:style>
  <w:style w:type="character" w:customStyle="1" w:styleId="Mention11">
    <w:name w:val="Mention11"/>
    <w:basedOn w:val="DefaultParagraphFont"/>
    <w:uiPriority w:val="99"/>
    <w:semiHidden/>
    <w:unhideWhenUsed/>
    <w:rsid w:val="004C6090"/>
    <w:rPr>
      <w:color w:val="2B579A"/>
      <w:shd w:val="clear" w:color="auto" w:fill="E6E6E6"/>
    </w:rPr>
  </w:style>
  <w:style w:type="paragraph" w:customStyle="1" w:styleId="Emphasize">
    <w:name w:val="Emphasize"/>
    <w:basedOn w:val="Normal"/>
    <w:uiPriority w:val="7"/>
    <w:qFormat/>
    <w:rsid w:val="004C609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4C609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C6090"/>
  </w:style>
  <w:style w:type="character" w:customStyle="1" w:styleId="Mention2">
    <w:name w:val="Mention2"/>
    <w:basedOn w:val="DefaultParagraphFont"/>
    <w:uiPriority w:val="99"/>
    <w:semiHidden/>
    <w:unhideWhenUsed/>
    <w:rsid w:val="004C6090"/>
    <w:rPr>
      <w:color w:val="2B579A"/>
      <w:shd w:val="clear" w:color="auto" w:fill="E6E6E6"/>
    </w:rPr>
  </w:style>
  <w:style w:type="paragraph" w:customStyle="1" w:styleId="FlashTag">
    <w:name w:val="FlashTag"/>
    <w:basedOn w:val="Normal"/>
    <w:link w:val="FlashTagChar"/>
    <w:autoRedefine/>
    <w:uiPriority w:val="4"/>
    <w:qFormat/>
    <w:rsid w:val="004C6090"/>
    <w:rPr>
      <w:rFonts w:asciiTheme="majorHAnsi" w:hAnsiTheme="majorHAnsi"/>
      <w:b/>
      <w:sz w:val="28"/>
    </w:rPr>
  </w:style>
  <w:style w:type="character" w:customStyle="1" w:styleId="FlashTagChar">
    <w:name w:val="FlashTag Char"/>
    <w:basedOn w:val="DefaultParagraphFont"/>
    <w:link w:val="FlashTag"/>
    <w:uiPriority w:val="4"/>
    <w:rsid w:val="004C6090"/>
    <w:rPr>
      <w:rFonts w:asciiTheme="majorHAnsi" w:hAnsiTheme="majorHAnsi" w:cs="Calibri"/>
      <w:b/>
      <w:sz w:val="28"/>
    </w:rPr>
  </w:style>
  <w:style w:type="paragraph" w:customStyle="1" w:styleId="Warrant">
    <w:name w:val="Warrant"/>
    <w:autoRedefine/>
    <w:uiPriority w:val="4"/>
    <w:qFormat/>
    <w:rsid w:val="004C6090"/>
    <w:pPr>
      <w:ind w:left="720"/>
    </w:pPr>
    <w:rPr>
      <w:rFonts w:ascii="Calibri" w:hAnsi="Calibri" w:cs="Arial"/>
    </w:rPr>
  </w:style>
  <w:style w:type="character" w:customStyle="1" w:styleId="m-8793234324905335251gmail-style13ptbold">
    <w:name w:val="m_-8793234324905335251gmail-style13ptbold"/>
    <w:basedOn w:val="DefaultParagraphFont"/>
    <w:rsid w:val="004C6090"/>
  </w:style>
  <w:style w:type="character" w:customStyle="1" w:styleId="m3965771245576658108gmail-styleunderline">
    <w:name w:val="m_3965771245576658108gmail-styleunderline"/>
    <w:basedOn w:val="DefaultParagraphFont"/>
    <w:rsid w:val="004C6090"/>
  </w:style>
  <w:style w:type="paragraph" w:customStyle="1" w:styleId="Header1">
    <w:name w:val="Header1"/>
    <w:aliases w:val="Header Char Char,Header Char Char Char Char Char Char Char Cha,Header Char2,Header Char1 Char,Char Char Char Cha"/>
    <w:basedOn w:val="Normal"/>
    <w:qFormat/>
    <w:rsid w:val="004C6090"/>
    <w:pPr>
      <w:tabs>
        <w:tab w:val="center" w:pos="4680"/>
        <w:tab w:val="right" w:pos="9360"/>
      </w:tabs>
    </w:pPr>
  </w:style>
  <w:style w:type="character" w:customStyle="1" w:styleId="EndnoteTextChar">
    <w:name w:val="Endnote Text Char"/>
    <w:basedOn w:val="DefaultParagraphFont"/>
    <w:link w:val="EndnoteText"/>
    <w:locked/>
    <w:rsid w:val="004C6090"/>
    <w:rPr>
      <w:rFonts w:ascii="Georgia" w:eastAsia="Times New Roman" w:hAnsi="Georgia"/>
      <w:szCs w:val="20"/>
    </w:rPr>
  </w:style>
  <w:style w:type="paragraph" w:styleId="EndnoteText">
    <w:name w:val="endnote text"/>
    <w:basedOn w:val="Normal"/>
    <w:link w:val="EndnoteTextChar"/>
    <w:unhideWhenUsed/>
    <w:rsid w:val="004C6090"/>
    <w:rPr>
      <w:rFonts w:ascii="Georgia" w:eastAsia="Times New Roman" w:hAnsi="Georgia" w:cstheme="minorBidi"/>
      <w:szCs w:val="20"/>
    </w:rPr>
  </w:style>
  <w:style w:type="character" w:customStyle="1" w:styleId="EndnoteTextChar1">
    <w:name w:val="Endnote Text Char1"/>
    <w:basedOn w:val="DefaultParagraphFont"/>
    <w:semiHidden/>
    <w:rsid w:val="004C6090"/>
    <w:rPr>
      <w:rFonts w:ascii="Calibri" w:hAnsi="Calibri" w:cs="Calibri"/>
      <w:sz w:val="20"/>
      <w:szCs w:val="20"/>
    </w:rPr>
  </w:style>
  <w:style w:type="character" w:customStyle="1" w:styleId="DateChar">
    <w:name w:val="Date Char"/>
    <w:aliases w:val="date Char"/>
    <w:basedOn w:val="DefaultParagraphFont"/>
    <w:link w:val="Date"/>
    <w:uiPriority w:val="99"/>
    <w:locked/>
    <w:rsid w:val="004C6090"/>
    <w:rPr>
      <w:rFonts w:ascii="Georgia" w:eastAsia="Times New Roman" w:hAnsi="Georgia"/>
    </w:rPr>
  </w:style>
  <w:style w:type="paragraph" w:styleId="Date">
    <w:name w:val="Date"/>
    <w:aliases w:val="date"/>
    <w:basedOn w:val="Normal"/>
    <w:next w:val="Normal"/>
    <w:link w:val="DateChar"/>
    <w:uiPriority w:val="99"/>
    <w:unhideWhenUsed/>
    <w:rsid w:val="004C6090"/>
    <w:rPr>
      <w:rFonts w:ascii="Georgia" w:eastAsia="Times New Roman" w:hAnsi="Georgia" w:cstheme="minorBidi"/>
    </w:rPr>
  </w:style>
  <w:style w:type="character" w:customStyle="1" w:styleId="DateChar1">
    <w:name w:val="Date Char1"/>
    <w:basedOn w:val="DefaultParagraphFont"/>
    <w:uiPriority w:val="99"/>
    <w:semiHidden/>
    <w:rsid w:val="004C6090"/>
    <w:rPr>
      <w:rFonts w:ascii="Calibri" w:hAnsi="Calibri" w:cs="Calibri"/>
    </w:rPr>
  </w:style>
  <w:style w:type="character" w:customStyle="1" w:styleId="BodyTextFirstIndentChar">
    <w:name w:val="Body Text First Indent Char"/>
    <w:basedOn w:val="BodyTextChar"/>
    <w:link w:val="BodyTextFirstIndent"/>
    <w:locked/>
    <w:rsid w:val="004C6090"/>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4C6090"/>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4C6090"/>
    <w:rPr>
      <w:rFonts w:ascii="Calibri" w:hAnsi="Calibri" w:cs="Calibri"/>
    </w:rPr>
  </w:style>
  <w:style w:type="character" w:customStyle="1" w:styleId="BodyTextIndent2Char1">
    <w:name w:val="Body Text Indent 2 Char1"/>
    <w:basedOn w:val="DefaultParagraphFont"/>
    <w:semiHidden/>
    <w:rsid w:val="004C6090"/>
    <w:rPr>
      <w:rFonts w:ascii="Calibri" w:hAnsi="Calibri" w:cs="Calibri"/>
    </w:rPr>
  </w:style>
  <w:style w:type="character" w:customStyle="1" w:styleId="PlainTextChar1">
    <w:name w:val="Plain Text Char1"/>
    <w:basedOn w:val="DefaultParagraphFont"/>
    <w:semiHidden/>
    <w:rsid w:val="004C6090"/>
    <w:rPr>
      <w:rFonts w:ascii="Consolas" w:hAnsi="Consolas" w:cs="Calibri"/>
      <w:sz w:val="21"/>
      <w:szCs w:val="21"/>
    </w:rPr>
  </w:style>
  <w:style w:type="character" w:customStyle="1" w:styleId="NoSpacingChar">
    <w:name w:val="No Spacing Char"/>
    <w:aliases w:val="ClearFormatting Char,Tag and Cite Char1,Card Format Char,No Spacing3 Char,No Spacing31 Char,CD - Cite Char,Clear Char,DDI Tag Char,Tag Title Char,No Spacing51 Char,No Spacing22 Char,No Spacing111111 Char,No Spacing6 Char,No Spacing7 Char"/>
    <w:link w:val="NoSpacing"/>
    <w:uiPriority w:val="1"/>
    <w:qFormat/>
    <w:locked/>
    <w:rsid w:val="004C6090"/>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4C609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C6090"/>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C6090"/>
    <w:rPr>
      <w:rFonts w:ascii="Calibri" w:hAnsi="Calibri" w:cs="Calibri"/>
      <w:i/>
      <w:iCs/>
      <w:color w:val="000000" w:themeColor="text1"/>
    </w:rPr>
  </w:style>
  <w:style w:type="paragraph" w:customStyle="1" w:styleId="CiteSpacing">
    <w:name w:val="Cite Spacing"/>
    <w:basedOn w:val="Normal"/>
    <w:uiPriority w:val="4"/>
    <w:qFormat/>
    <w:rsid w:val="004C6090"/>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4C6090"/>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4C6090"/>
    <w:rPr>
      <w:rFonts w:ascii="Calibri" w:eastAsia="Calibri" w:hAnsi="Calibri" w:cs="Calibri"/>
      <w:b/>
    </w:rPr>
  </w:style>
  <w:style w:type="paragraph" w:customStyle="1" w:styleId="Heading2-Bold">
    <w:name w:val="Heading 2 - Bold"/>
    <w:basedOn w:val="Normal"/>
    <w:autoRedefine/>
    <w:uiPriority w:val="99"/>
    <w:qFormat/>
    <w:rsid w:val="004C6090"/>
    <w:rPr>
      <w:rFonts w:ascii="Garamond" w:eastAsia="Calibri" w:hAnsi="Garamond"/>
      <w:b/>
    </w:rPr>
  </w:style>
  <w:style w:type="paragraph" w:customStyle="1" w:styleId="tag">
    <w:name w:val="%tag"/>
    <w:basedOn w:val="Normal"/>
    <w:next w:val="Normal"/>
    <w:uiPriority w:val="99"/>
    <w:qFormat/>
    <w:rsid w:val="004C6090"/>
    <w:rPr>
      <w:rFonts w:ascii="Garamond" w:eastAsia="Calibri" w:hAnsi="Garamond"/>
      <w:bCs/>
      <w:sz w:val="18"/>
    </w:rPr>
  </w:style>
  <w:style w:type="character" w:customStyle="1" w:styleId="Style2Char">
    <w:name w:val="Style 2 Char"/>
    <w:link w:val="Style20"/>
    <w:uiPriority w:val="99"/>
    <w:locked/>
    <w:rsid w:val="004C609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C6090"/>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4C609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C6090"/>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4C6090"/>
    <w:rPr>
      <w:rFonts w:ascii="Georgia" w:eastAsia="Times New Roman" w:hAnsi="Georgia"/>
      <w:sz w:val="18"/>
      <w:szCs w:val="20"/>
      <w:lang w:val="x-none" w:eastAsia="x-none"/>
    </w:rPr>
  </w:style>
  <w:style w:type="paragraph" w:customStyle="1" w:styleId="textsmall0">
    <w:name w:val="textsmall"/>
    <w:basedOn w:val="Normal"/>
    <w:link w:val="textsmallChar0"/>
    <w:qFormat/>
    <w:rsid w:val="004C6090"/>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4C609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C6090"/>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4C6090"/>
    <w:rPr>
      <w:rFonts w:ascii="Arial" w:eastAsia="Times New Roman" w:hAnsi="Arial" w:cs="Arial"/>
      <w:sz w:val="12"/>
    </w:rPr>
  </w:style>
  <w:style w:type="paragraph" w:customStyle="1" w:styleId="Micro">
    <w:name w:val="Micro"/>
    <w:basedOn w:val="Normal"/>
    <w:next w:val="Normal"/>
    <w:link w:val="MicroChar"/>
    <w:qFormat/>
    <w:rsid w:val="004C6090"/>
    <w:rPr>
      <w:rFonts w:ascii="Arial" w:eastAsia="Times New Roman" w:hAnsi="Arial" w:cs="Arial"/>
      <w:sz w:val="12"/>
    </w:rPr>
  </w:style>
  <w:style w:type="character" w:customStyle="1" w:styleId="CardNotUnderlinedChar1">
    <w:name w:val="Card Not Underlined Char1"/>
    <w:link w:val="CardNotUnderlined"/>
    <w:locked/>
    <w:rsid w:val="004C6090"/>
    <w:rPr>
      <w:rFonts w:ascii="Bell MT" w:eastAsia="Calibri" w:hAnsi="Bell MT"/>
      <w:szCs w:val="20"/>
    </w:rPr>
  </w:style>
  <w:style w:type="paragraph" w:customStyle="1" w:styleId="CardNotUnderlined">
    <w:name w:val="Card Not Underlined"/>
    <w:basedOn w:val="Normal"/>
    <w:link w:val="CardNotUnderlinedChar1"/>
    <w:autoRedefine/>
    <w:qFormat/>
    <w:rsid w:val="004C6090"/>
    <w:rPr>
      <w:rFonts w:ascii="Bell MT" w:eastAsia="Calibri" w:hAnsi="Bell MT" w:cstheme="minorBidi"/>
      <w:szCs w:val="20"/>
    </w:rPr>
  </w:style>
  <w:style w:type="paragraph" w:customStyle="1" w:styleId="h-lead">
    <w:name w:val="h-lead"/>
    <w:basedOn w:val="Normal"/>
    <w:uiPriority w:val="99"/>
    <w:qFormat/>
    <w:rsid w:val="004C6090"/>
    <w:pPr>
      <w:spacing w:before="100" w:beforeAutospacing="1" w:after="100" w:afterAutospacing="1"/>
    </w:pPr>
    <w:rPr>
      <w:rFonts w:eastAsia="Times New Roman"/>
      <w:sz w:val="24"/>
    </w:rPr>
  </w:style>
  <w:style w:type="paragraph" w:customStyle="1" w:styleId="intro">
    <w:name w:val="intro"/>
    <w:basedOn w:val="Normal"/>
    <w:uiPriority w:val="99"/>
    <w:qFormat/>
    <w:rsid w:val="004C6090"/>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C6090"/>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C609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C6090"/>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4C6090"/>
    <w:rPr>
      <w:rFonts w:eastAsia="Calibri"/>
    </w:rPr>
  </w:style>
  <w:style w:type="paragraph" w:customStyle="1" w:styleId="F3-TagAuthor">
    <w:name w:val="F3 - Tag/Author"/>
    <w:basedOn w:val="Normal"/>
    <w:uiPriority w:val="99"/>
    <w:qFormat/>
    <w:rsid w:val="004C6090"/>
    <w:rPr>
      <w:rFonts w:eastAsia="Times New Roman"/>
      <w:b/>
    </w:rPr>
  </w:style>
  <w:style w:type="paragraph" w:customStyle="1" w:styleId="F5-UnderlineNormal">
    <w:name w:val="F5 - Underline Normal"/>
    <w:basedOn w:val="Normal"/>
    <w:uiPriority w:val="99"/>
    <w:qFormat/>
    <w:rsid w:val="004C6090"/>
    <w:rPr>
      <w:rFonts w:eastAsia="Calibri"/>
      <w:u w:val="single"/>
    </w:rPr>
  </w:style>
  <w:style w:type="paragraph" w:customStyle="1" w:styleId="Brief-PrimarySource">
    <w:name w:val="Brief - Primary Source"/>
    <w:basedOn w:val="Normal"/>
    <w:uiPriority w:val="99"/>
    <w:qFormat/>
    <w:rsid w:val="004C6090"/>
    <w:rPr>
      <w:rFonts w:eastAsia="Times New Roman"/>
      <w:b/>
      <w:sz w:val="24"/>
      <w:u w:val="single"/>
    </w:rPr>
  </w:style>
  <w:style w:type="paragraph" w:customStyle="1" w:styleId="Brief-Underline">
    <w:name w:val="Brief - Underline"/>
    <w:basedOn w:val="Normal"/>
    <w:uiPriority w:val="99"/>
    <w:qFormat/>
    <w:rsid w:val="004C6090"/>
    <w:rPr>
      <w:rFonts w:eastAsia="Times New Roman"/>
      <w:u w:val="single"/>
    </w:rPr>
  </w:style>
  <w:style w:type="paragraph" w:customStyle="1" w:styleId="Brief">
    <w:name w:val="Brief"/>
    <w:basedOn w:val="Brief-PrimarySource"/>
    <w:uiPriority w:val="99"/>
    <w:qFormat/>
    <w:rsid w:val="004C6090"/>
    <w:rPr>
      <w:b w:val="0"/>
    </w:rPr>
  </w:style>
  <w:style w:type="paragraph" w:customStyle="1" w:styleId="CM2">
    <w:name w:val="CM2"/>
    <w:basedOn w:val="Normal"/>
    <w:next w:val="Normal"/>
    <w:uiPriority w:val="99"/>
    <w:qFormat/>
    <w:rsid w:val="004C609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C609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C609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C609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C609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C6090"/>
    <w:pPr>
      <w:widowControl w:val="0"/>
      <w:spacing w:line="276" w:lineRule="atLeast"/>
    </w:pPr>
    <w:rPr>
      <w:color w:val="auto"/>
    </w:rPr>
  </w:style>
  <w:style w:type="paragraph" w:customStyle="1" w:styleId="CM34">
    <w:name w:val="CM34"/>
    <w:basedOn w:val="Default"/>
    <w:next w:val="Default"/>
    <w:uiPriority w:val="99"/>
    <w:qFormat/>
    <w:rsid w:val="004C6090"/>
    <w:pPr>
      <w:widowControl w:val="0"/>
    </w:pPr>
    <w:rPr>
      <w:color w:val="auto"/>
    </w:rPr>
  </w:style>
  <w:style w:type="paragraph" w:customStyle="1" w:styleId="CM56">
    <w:name w:val="CM56"/>
    <w:basedOn w:val="Default"/>
    <w:next w:val="Default"/>
    <w:uiPriority w:val="99"/>
    <w:qFormat/>
    <w:rsid w:val="004C6090"/>
    <w:pPr>
      <w:widowControl w:val="0"/>
    </w:pPr>
    <w:rPr>
      <w:rFonts w:eastAsia="Calibri"/>
      <w:color w:val="auto"/>
    </w:rPr>
  </w:style>
  <w:style w:type="paragraph" w:customStyle="1" w:styleId="CM58">
    <w:name w:val="CM58"/>
    <w:basedOn w:val="Default"/>
    <w:next w:val="Default"/>
    <w:uiPriority w:val="99"/>
    <w:qFormat/>
    <w:rsid w:val="004C6090"/>
    <w:pPr>
      <w:widowControl w:val="0"/>
    </w:pPr>
    <w:rPr>
      <w:rFonts w:eastAsia="Calibri"/>
      <w:color w:val="auto"/>
    </w:rPr>
  </w:style>
  <w:style w:type="paragraph" w:customStyle="1" w:styleId="CM57">
    <w:name w:val="CM57"/>
    <w:basedOn w:val="Default"/>
    <w:next w:val="Default"/>
    <w:uiPriority w:val="99"/>
    <w:qFormat/>
    <w:rsid w:val="004C6090"/>
    <w:pPr>
      <w:widowControl w:val="0"/>
    </w:pPr>
    <w:rPr>
      <w:rFonts w:eastAsia="Calibri"/>
      <w:color w:val="auto"/>
    </w:rPr>
  </w:style>
  <w:style w:type="paragraph" w:customStyle="1" w:styleId="CM1">
    <w:name w:val="CM1"/>
    <w:basedOn w:val="Default"/>
    <w:next w:val="Default"/>
    <w:uiPriority w:val="99"/>
    <w:qFormat/>
    <w:rsid w:val="004C6090"/>
    <w:pPr>
      <w:widowControl w:val="0"/>
    </w:pPr>
    <w:rPr>
      <w:rFonts w:eastAsia="Calibri"/>
      <w:color w:val="auto"/>
    </w:rPr>
  </w:style>
  <w:style w:type="paragraph" w:customStyle="1" w:styleId="CM49">
    <w:name w:val="CM49"/>
    <w:basedOn w:val="Default"/>
    <w:next w:val="Default"/>
    <w:uiPriority w:val="99"/>
    <w:qFormat/>
    <w:rsid w:val="004C6090"/>
    <w:pPr>
      <w:widowControl w:val="0"/>
    </w:pPr>
    <w:rPr>
      <w:rFonts w:eastAsia="Calibri"/>
      <w:color w:val="auto"/>
    </w:rPr>
  </w:style>
  <w:style w:type="paragraph" w:customStyle="1" w:styleId="CM41">
    <w:name w:val="CM41"/>
    <w:basedOn w:val="Default"/>
    <w:next w:val="Default"/>
    <w:uiPriority w:val="99"/>
    <w:qFormat/>
    <w:rsid w:val="004C6090"/>
    <w:pPr>
      <w:widowControl w:val="0"/>
    </w:pPr>
    <w:rPr>
      <w:rFonts w:eastAsia="Calibri"/>
      <w:color w:val="auto"/>
    </w:rPr>
  </w:style>
  <w:style w:type="paragraph" w:customStyle="1" w:styleId="3rdOrderPara">
    <w:name w:val="3rd Order Para"/>
    <w:basedOn w:val="Default"/>
    <w:next w:val="Default"/>
    <w:qFormat/>
    <w:rsid w:val="004C6090"/>
    <w:pPr>
      <w:widowControl w:val="0"/>
    </w:pPr>
    <w:rPr>
      <w:rFonts w:eastAsia="Calibri"/>
      <w:color w:val="auto"/>
    </w:rPr>
  </w:style>
  <w:style w:type="paragraph" w:customStyle="1" w:styleId="2ndOrderPara">
    <w:name w:val="2nd Order Para"/>
    <w:basedOn w:val="Default"/>
    <w:next w:val="Default"/>
    <w:qFormat/>
    <w:rsid w:val="004C6090"/>
    <w:pPr>
      <w:widowControl w:val="0"/>
    </w:pPr>
    <w:rPr>
      <w:rFonts w:eastAsia="Calibri"/>
      <w:color w:val="auto"/>
    </w:rPr>
  </w:style>
  <w:style w:type="paragraph" w:customStyle="1" w:styleId="Normal-SIGN2">
    <w:name w:val="Normal-SIGN2"/>
    <w:basedOn w:val="Default"/>
    <w:next w:val="Default"/>
    <w:qFormat/>
    <w:rsid w:val="004C6090"/>
    <w:pPr>
      <w:widowControl w:val="0"/>
    </w:pPr>
    <w:rPr>
      <w:rFonts w:eastAsia="Calibri"/>
      <w:color w:val="auto"/>
    </w:rPr>
  </w:style>
  <w:style w:type="paragraph" w:customStyle="1" w:styleId="Normal-SIGN1">
    <w:name w:val="Normal-SIGN1"/>
    <w:basedOn w:val="Default"/>
    <w:next w:val="Default"/>
    <w:uiPriority w:val="99"/>
    <w:qFormat/>
    <w:rsid w:val="004C6090"/>
    <w:pPr>
      <w:widowControl w:val="0"/>
    </w:pPr>
    <w:rPr>
      <w:rFonts w:eastAsia="Calibri"/>
      <w:color w:val="auto"/>
    </w:rPr>
  </w:style>
  <w:style w:type="paragraph" w:customStyle="1" w:styleId="CM3">
    <w:name w:val="CM3"/>
    <w:basedOn w:val="Default"/>
    <w:next w:val="Default"/>
    <w:uiPriority w:val="99"/>
    <w:qFormat/>
    <w:rsid w:val="004C6090"/>
    <w:pPr>
      <w:widowControl w:val="0"/>
      <w:spacing w:line="553" w:lineRule="atLeast"/>
    </w:pPr>
    <w:rPr>
      <w:rFonts w:eastAsia="Calibri"/>
      <w:color w:val="auto"/>
    </w:rPr>
  </w:style>
  <w:style w:type="paragraph" w:customStyle="1" w:styleId="CM33">
    <w:name w:val="CM33"/>
    <w:basedOn w:val="Default"/>
    <w:next w:val="Default"/>
    <w:uiPriority w:val="99"/>
    <w:qFormat/>
    <w:rsid w:val="004C6090"/>
    <w:pPr>
      <w:widowControl w:val="0"/>
    </w:pPr>
    <w:rPr>
      <w:rFonts w:eastAsia="Calibri"/>
      <w:color w:val="auto"/>
    </w:rPr>
  </w:style>
  <w:style w:type="paragraph" w:customStyle="1" w:styleId="CM37">
    <w:name w:val="CM37"/>
    <w:basedOn w:val="Default"/>
    <w:next w:val="Default"/>
    <w:uiPriority w:val="99"/>
    <w:qFormat/>
    <w:rsid w:val="004C6090"/>
    <w:pPr>
      <w:widowControl w:val="0"/>
    </w:pPr>
    <w:rPr>
      <w:rFonts w:eastAsia="Calibri"/>
      <w:color w:val="auto"/>
    </w:rPr>
  </w:style>
  <w:style w:type="paragraph" w:customStyle="1" w:styleId="CM7">
    <w:name w:val="CM7"/>
    <w:basedOn w:val="Default"/>
    <w:next w:val="Default"/>
    <w:uiPriority w:val="99"/>
    <w:qFormat/>
    <w:rsid w:val="004C6090"/>
    <w:pPr>
      <w:widowControl w:val="0"/>
      <w:spacing w:line="553" w:lineRule="atLeast"/>
    </w:pPr>
    <w:rPr>
      <w:rFonts w:eastAsia="Calibri"/>
      <w:color w:val="auto"/>
    </w:rPr>
  </w:style>
  <w:style w:type="paragraph" w:customStyle="1" w:styleId="Brief-SecondarySource">
    <w:name w:val="Brief - Secondary Source"/>
    <w:basedOn w:val="Normal"/>
    <w:qFormat/>
    <w:rsid w:val="004C6090"/>
    <w:rPr>
      <w:rFonts w:eastAsia="Times New Roman"/>
      <w:sz w:val="14"/>
      <w:szCs w:val="20"/>
    </w:rPr>
  </w:style>
  <w:style w:type="paragraph" w:customStyle="1" w:styleId="Brief-Card">
    <w:name w:val="Brief - Card"/>
    <w:basedOn w:val="Normal"/>
    <w:uiPriority w:val="99"/>
    <w:qFormat/>
    <w:rsid w:val="004C6090"/>
    <w:rPr>
      <w:rFonts w:eastAsia="Times New Roman"/>
    </w:rPr>
  </w:style>
  <w:style w:type="paragraph" w:customStyle="1" w:styleId="Pa2">
    <w:name w:val="Pa2"/>
    <w:basedOn w:val="Default"/>
    <w:next w:val="Default"/>
    <w:uiPriority w:val="99"/>
    <w:qFormat/>
    <w:rsid w:val="004C609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C6090"/>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C609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C609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C6090"/>
    <w:pPr>
      <w:widowControl w:val="0"/>
    </w:pPr>
    <w:rPr>
      <w:rFonts w:ascii="Arial Black" w:hAnsi="Arial Black"/>
      <w:color w:val="auto"/>
    </w:rPr>
  </w:style>
  <w:style w:type="paragraph" w:customStyle="1" w:styleId="Cover1">
    <w:name w:val="Cover 1"/>
    <w:basedOn w:val="Normal"/>
    <w:next w:val="Normal"/>
    <w:uiPriority w:val="99"/>
    <w:qFormat/>
    <w:rsid w:val="004C6090"/>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4C6090"/>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4C6090"/>
    <w:pPr>
      <w:widowControl w:val="0"/>
    </w:pPr>
    <w:rPr>
      <w:color w:val="auto"/>
    </w:rPr>
  </w:style>
  <w:style w:type="paragraph" w:customStyle="1" w:styleId="Pa11">
    <w:name w:val="Pa11"/>
    <w:basedOn w:val="Normal"/>
    <w:next w:val="Normal"/>
    <w:uiPriority w:val="99"/>
    <w:qFormat/>
    <w:rsid w:val="004C609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C609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C609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4C6090"/>
    <w:pPr>
      <w:widowControl w:val="0"/>
    </w:pPr>
    <w:rPr>
      <w:rFonts w:eastAsia="Calibri"/>
      <w:color w:val="auto"/>
    </w:rPr>
  </w:style>
  <w:style w:type="paragraph" w:customStyle="1" w:styleId="CM5">
    <w:name w:val="CM5"/>
    <w:basedOn w:val="Default"/>
    <w:next w:val="Default"/>
    <w:qFormat/>
    <w:rsid w:val="004C6090"/>
    <w:pPr>
      <w:widowControl w:val="0"/>
      <w:spacing w:line="553" w:lineRule="atLeast"/>
    </w:pPr>
    <w:rPr>
      <w:rFonts w:eastAsia="Calibri"/>
      <w:color w:val="auto"/>
    </w:rPr>
  </w:style>
  <w:style w:type="paragraph" w:customStyle="1" w:styleId="CM28">
    <w:name w:val="CM28"/>
    <w:basedOn w:val="Default"/>
    <w:next w:val="Default"/>
    <w:uiPriority w:val="99"/>
    <w:qFormat/>
    <w:rsid w:val="004C6090"/>
    <w:pPr>
      <w:widowControl w:val="0"/>
    </w:pPr>
    <w:rPr>
      <w:rFonts w:eastAsia="Calibri"/>
      <w:color w:val="auto"/>
    </w:rPr>
  </w:style>
  <w:style w:type="paragraph" w:customStyle="1" w:styleId="CM8">
    <w:name w:val="CM8"/>
    <w:basedOn w:val="Default"/>
    <w:next w:val="Default"/>
    <w:uiPriority w:val="99"/>
    <w:qFormat/>
    <w:rsid w:val="004C6090"/>
    <w:pPr>
      <w:widowControl w:val="0"/>
    </w:pPr>
    <w:rPr>
      <w:rFonts w:eastAsia="Calibri"/>
      <w:color w:val="auto"/>
    </w:rPr>
  </w:style>
  <w:style w:type="paragraph" w:customStyle="1" w:styleId="CM6">
    <w:name w:val="CM6"/>
    <w:basedOn w:val="Default"/>
    <w:next w:val="Default"/>
    <w:uiPriority w:val="99"/>
    <w:qFormat/>
    <w:rsid w:val="004C6090"/>
    <w:pPr>
      <w:widowControl w:val="0"/>
      <w:spacing w:line="553" w:lineRule="atLeast"/>
    </w:pPr>
    <w:rPr>
      <w:rFonts w:eastAsia="Calibri"/>
      <w:color w:val="auto"/>
    </w:rPr>
  </w:style>
  <w:style w:type="paragraph" w:customStyle="1" w:styleId="CM22">
    <w:name w:val="CM22"/>
    <w:basedOn w:val="Default"/>
    <w:next w:val="Default"/>
    <w:uiPriority w:val="99"/>
    <w:qFormat/>
    <w:rsid w:val="004C6090"/>
    <w:pPr>
      <w:widowControl w:val="0"/>
    </w:pPr>
    <w:rPr>
      <w:rFonts w:eastAsia="Calibri"/>
      <w:color w:val="auto"/>
    </w:rPr>
  </w:style>
  <w:style w:type="paragraph" w:customStyle="1" w:styleId="DoubleUnderlined">
    <w:name w:val="Double Underlined"/>
    <w:basedOn w:val="Heading2"/>
    <w:autoRedefine/>
    <w:uiPriority w:val="99"/>
    <w:qFormat/>
    <w:rsid w:val="004C6090"/>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4C609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4C6090"/>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4C609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C609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C6090"/>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C6090"/>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4C6090"/>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C609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4C6090"/>
  </w:style>
  <w:style w:type="paragraph" w:customStyle="1" w:styleId="StyleUnderliningTimesNewRomanBoldNounderlineKernat16">
    <w:name w:val="Style Underlining + Times New Roman Bold No underline Kern at 16..."/>
    <w:basedOn w:val="Normal"/>
    <w:uiPriority w:val="99"/>
    <w:qFormat/>
    <w:rsid w:val="004C609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C6090"/>
    <w:rPr>
      <w:rFonts w:eastAsia="Times New Roman"/>
      <w:b/>
      <w:bCs/>
      <w:kern w:val="32"/>
      <w:sz w:val="32"/>
      <w:szCs w:val="32"/>
    </w:rPr>
  </w:style>
  <w:style w:type="paragraph" w:customStyle="1" w:styleId="StyleBoldUnderliningKernat16pt">
    <w:name w:val="Style Bold Underlining + Kern at 16 pt"/>
    <w:uiPriority w:val="99"/>
    <w:qFormat/>
    <w:rsid w:val="004C6090"/>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C6090"/>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4C6090"/>
    <w:pPr>
      <w:spacing w:line="256" w:lineRule="auto"/>
      <w:ind w:left="0" w:right="0"/>
      <w:jc w:val="left"/>
    </w:pPr>
    <w:rPr>
      <w:rFonts w:cs="Times New Roman"/>
      <w:sz w:val="12"/>
      <w:szCs w:val="24"/>
    </w:rPr>
  </w:style>
  <w:style w:type="paragraph" w:customStyle="1" w:styleId="TxBr6p1">
    <w:name w:val="TxBr_6p1"/>
    <w:basedOn w:val="Normal"/>
    <w:uiPriority w:val="99"/>
    <w:qFormat/>
    <w:rsid w:val="004C609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C6090"/>
    <w:pPr>
      <w:ind w:left="400"/>
    </w:pPr>
    <w:rPr>
      <w:rFonts w:eastAsia="Times New Roman"/>
      <w:szCs w:val="20"/>
    </w:rPr>
  </w:style>
  <w:style w:type="paragraph" w:customStyle="1" w:styleId="Paste">
    <w:name w:val="Paste"/>
    <w:basedOn w:val="Normal"/>
    <w:qFormat/>
    <w:rsid w:val="004C6090"/>
    <w:rPr>
      <w:rFonts w:ascii="Arial Narrow" w:eastAsia="Times New Roman" w:hAnsi="Arial Narrow"/>
      <w:szCs w:val="20"/>
      <w:lang w:val="x-none" w:eastAsia="x-none"/>
    </w:rPr>
  </w:style>
  <w:style w:type="character" w:customStyle="1" w:styleId="UnderlineStyleChar">
    <w:name w:val="Underline Style Char"/>
    <w:link w:val="UnderlineStyle0"/>
    <w:locked/>
    <w:rsid w:val="004C6090"/>
    <w:rPr>
      <w:rFonts w:ascii="Georgia" w:eastAsia="Times New Roman" w:hAnsi="Georgia"/>
      <w:b/>
      <w:u w:val="single"/>
    </w:rPr>
  </w:style>
  <w:style w:type="paragraph" w:customStyle="1" w:styleId="UnderlineStyle0">
    <w:name w:val="Underline Style"/>
    <w:basedOn w:val="Normal"/>
    <w:link w:val="UnderlineStyleChar"/>
    <w:qFormat/>
    <w:rsid w:val="004C6090"/>
    <w:rPr>
      <w:rFonts w:ascii="Georgia" w:eastAsia="Times New Roman" w:hAnsi="Georgia" w:cstheme="minorBidi"/>
      <w:b/>
      <w:u w:val="single"/>
    </w:rPr>
  </w:style>
  <w:style w:type="paragraph" w:customStyle="1" w:styleId="Normalization">
    <w:name w:val="Normalization"/>
    <w:basedOn w:val="Normal"/>
    <w:uiPriority w:val="99"/>
    <w:qFormat/>
    <w:rsid w:val="004C6090"/>
    <w:rPr>
      <w:rFonts w:eastAsia="Times New Roman"/>
      <w:sz w:val="18"/>
    </w:rPr>
  </w:style>
  <w:style w:type="paragraph" w:customStyle="1" w:styleId="BreifTitle">
    <w:name w:val="Breif Title"/>
    <w:basedOn w:val="Normal"/>
    <w:autoRedefine/>
    <w:uiPriority w:val="99"/>
    <w:qFormat/>
    <w:rsid w:val="004C609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C609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C609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C6090"/>
    <w:rPr>
      <w:rFonts w:eastAsia="Times New Roman"/>
      <w:color w:val="333333"/>
    </w:rPr>
  </w:style>
  <w:style w:type="paragraph" w:customStyle="1" w:styleId="StyleTagandCiteFranklinGothicDemi">
    <w:name w:val="Style Tag and Cite + Franklin Gothic Demi"/>
    <w:basedOn w:val="Normal"/>
    <w:autoRedefine/>
    <w:uiPriority w:val="99"/>
    <w:qFormat/>
    <w:rsid w:val="004C609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C6090"/>
    <w:rPr>
      <w:bCs/>
    </w:rPr>
  </w:style>
  <w:style w:type="paragraph" w:customStyle="1" w:styleId="tagCharCharCharCharCharCharChar">
    <w:name w:val="tag Char Char Char Char Char Char Char"/>
    <w:basedOn w:val="Normal"/>
    <w:uiPriority w:val="99"/>
    <w:qFormat/>
    <w:rsid w:val="004C6090"/>
    <w:rPr>
      <w:rFonts w:eastAsia="Times New Roman"/>
      <w:b/>
      <w:sz w:val="24"/>
      <w:szCs w:val="20"/>
    </w:rPr>
  </w:style>
  <w:style w:type="paragraph" w:customStyle="1" w:styleId="title-bold-medium">
    <w:name w:val="title-bold-medium"/>
    <w:basedOn w:val="Normal"/>
    <w:uiPriority w:val="99"/>
    <w:qFormat/>
    <w:rsid w:val="004C6090"/>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C6090"/>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C6090"/>
    <w:rPr>
      <w:rFonts w:ascii="Arial Narrow" w:eastAsia="Times New Roman" w:hAnsi="Arial Narrow"/>
      <w:b/>
      <w:sz w:val="24"/>
    </w:rPr>
  </w:style>
  <w:style w:type="paragraph" w:customStyle="1" w:styleId="BLOCKTITLE1">
    <w:name w:val="BLOCK TITLE"/>
    <w:basedOn w:val="Heading1"/>
    <w:uiPriority w:val="99"/>
    <w:qFormat/>
    <w:rsid w:val="004C609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4C6090"/>
    <w:pPr>
      <w:widowControl w:val="0"/>
      <w:autoSpaceDE w:val="0"/>
      <w:autoSpaceDN w:val="0"/>
      <w:adjustRightInd w:val="0"/>
    </w:pPr>
    <w:rPr>
      <w:sz w:val="24"/>
      <w:szCs w:val="20"/>
    </w:rPr>
  </w:style>
  <w:style w:type="paragraph" w:customStyle="1" w:styleId="BriefTitle1">
    <w:name w:val="Brief Title 1"/>
    <w:basedOn w:val="Normal"/>
    <w:uiPriority w:val="99"/>
    <w:qFormat/>
    <w:rsid w:val="004C609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C6090"/>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C609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C609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C6090"/>
    <w:pPr>
      <w:spacing w:before="100" w:beforeAutospacing="1" w:after="100" w:afterAutospacing="1"/>
    </w:pPr>
    <w:rPr>
      <w:rFonts w:eastAsia="Times New Roman"/>
    </w:rPr>
  </w:style>
  <w:style w:type="paragraph" w:customStyle="1" w:styleId="ToRead">
    <w:name w:val="To Read"/>
    <w:basedOn w:val="Normal"/>
    <w:uiPriority w:val="99"/>
    <w:qFormat/>
    <w:rsid w:val="004C6090"/>
    <w:pPr>
      <w:ind w:left="720"/>
    </w:pPr>
    <w:rPr>
      <w:rFonts w:eastAsia="Times New Roman"/>
      <w:b/>
      <w:u w:val="single"/>
    </w:rPr>
  </w:style>
  <w:style w:type="paragraph" w:customStyle="1" w:styleId="Style1">
    <w:name w:val="Style 1"/>
    <w:basedOn w:val="Normal"/>
    <w:uiPriority w:val="99"/>
    <w:qFormat/>
    <w:rsid w:val="004C6090"/>
    <w:pPr>
      <w:widowControl w:val="0"/>
      <w:ind w:firstLine="216"/>
    </w:pPr>
    <w:rPr>
      <w:rFonts w:eastAsia="Times New Roman"/>
      <w:noProof/>
      <w:color w:val="000000"/>
      <w:szCs w:val="20"/>
    </w:rPr>
  </w:style>
  <w:style w:type="paragraph" w:customStyle="1" w:styleId="Style40">
    <w:name w:val="Style 4"/>
    <w:basedOn w:val="Normal"/>
    <w:uiPriority w:val="99"/>
    <w:qFormat/>
    <w:rsid w:val="004C609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C6090"/>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C6090"/>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C6090"/>
    <w:pPr>
      <w:ind w:left="1660"/>
    </w:pPr>
  </w:style>
  <w:style w:type="paragraph" w:customStyle="1" w:styleId="PageNumber1">
    <w:name w:val="Page Number1"/>
    <w:basedOn w:val="Normal"/>
    <w:next w:val="Normal"/>
    <w:uiPriority w:val="99"/>
    <w:qFormat/>
    <w:rsid w:val="004C6090"/>
    <w:rPr>
      <w:rFonts w:eastAsia="Times New Roman"/>
    </w:rPr>
  </w:style>
  <w:style w:type="paragraph" w:customStyle="1" w:styleId="Card1">
    <w:name w:val="Card1"/>
    <w:uiPriority w:val="99"/>
    <w:qFormat/>
    <w:rsid w:val="004C6090"/>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C6090"/>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4C6090"/>
    <w:pPr>
      <w:ind w:left="288" w:right="288"/>
    </w:pPr>
    <w:rPr>
      <w:rFonts w:eastAsia="Times New Roman"/>
    </w:rPr>
  </w:style>
  <w:style w:type="paragraph" w:customStyle="1" w:styleId="CaseListNormal">
    <w:name w:val="Case List Normal"/>
    <w:basedOn w:val="Normal"/>
    <w:uiPriority w:val="99"/>
    <w:qFormat/>
    <w:rsid w:val="004C6090"/>
    <w:rPr>
      <w:rFonts w:ascii="Times" w:eastAsia="Times New Roman" w:hAnsi="Times"/>
      <w:szCs w:val="26"/>
    </w:rPr>
  </w:style>
  <w:style w:type="paragraph" w:customStyle="1" w:styleId="Body">
    <w:name w:val="Body"/>
    <w:basedOn w:val="Normal"/>
    <w:uiPriority w:val="99"/>
    <w:qFormat/>
    <w:rsid w:val="004C6090"/>
    <w:pPr>
      <w:outlineLvl w:val="3"/>
    </w:pPr>
    <w:rPr>
      <w:rFonts w:eastAsia="Times New Roman"/>
      <w:szCs w:val="20"/>
    </w:rPr>
  </w:style>
  <w:style w:type="paragraph" w:customStyle="1" w:styleId="3text">
    <w:name w:val="3text"/>
    <w:basedOn w:val="Normal"/>
    <w:uiPriority w:val="99"/>
    <w:qFormat/>
    <w:rsid w:val="004C6090"/>
    <w:pPr>
      <w:spacing w:before="100" w:beforeAutospacing="1" w:after="100" w:afterAutospacing="1"/>
    </w:pPr>
    <w:rPr>
      <w:rFonts w:eastAsia="Times New Roman"/>
      <w:sz w:val="24"/>
    </w:rPr>
  </w:style>
  <w:style w:type="paragraph" w:customStyle="1" w:styleId="TimesNewRoman12">
    <w:name w:val="TimesNewRoman12"/>
    <w:uiPriority w:val="99"/>
    <w:qFormat/>
    <w:rsid w:val="004C6090"/>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4C6090"/>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C609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C6090"/>
    <w:rPr>
      <w:rFonts w:eastAsia="Times New Roman"/>
      <w:color w:val="000000"/>
      <w:sz w:val="18"/>
    </w:rPr>
  </w:style>
  <w:style w:type="paragraph" w:customStyle="1" w:styleId="text1">
    <w:name w:val="text1"/>
    <w:basedOn w:val="Normal"/>
    <w:autoRedefine/>
    <w:uiPriority w:val="99"/>
    <w:qFormat/>
    <w:rsid w:val="004C6090"/>
    <w:rPr>
      <w:rFonts w:eastAsia="Times New Roman"/>
      <w:szCs w:val="20"/>
    </w:rPr>
  </w:style>
  <w:style w:type="paragraph" w:customStyle="1" w:styleId="RepeatBlockHeading">
    <w:name w:val="Repeat Block Heading"/>
    <w:basedOn w:val="Normal"/>
    <w:autoRedefine/>
    <w:uiPriority w:val="99"/>
    <w:qFormat/>
    <w:rsid w:val="004C6090"/>
    <w:pPr>
      <w:jc w:val="center"/>
    </w:pPr>
    <w:rPr>
      <w:rFonts w:eastAsia="Times New Roman"/>
      <w:b/>
      <w:smallCaps/>
      <w:color w:val="000000"/>
      <w:sz w:val="24"/>
      <w:u w:val="thick"/>
    </w:rPr>
  </w:style>
  <w:style w:type="paragraph" w:customStyle="1" w:styleId="story-headline">
    <w:name w:val="story-headline"/>
    <w:basedOn w:val="Normal"/>
    <w:uiPriority w:val="99"/>
    <w:qFormat/>
    <w:rsid w:val="004C6090"/>
    <w:pPr>
      <w:spacing w:before="72" w:after="72"/>
    </w:pPr>
    <w:rPr>
      <w:rFonts w:eastAsia="Times New Roman"/>
      <w:b/>
      <w:bCs/>
      <w:szCs w:val="26"/>
    </w:rPr>
  </w:style>
  <w:style w:type="paragraph" w:customStyle="1" w:styleId="story-body">
    <w:name w:val="story-body"/>
    <w:basedOn w:val="Normal"/>
    <w:uiPriority w:val="99"/>
    <w:qFormat/>
    <w:rsid w:val="004C6090"/>
    <w:pPr>
      <w:spacing w:before="100" w:beforeAutospacing="1" w:after="100" w:afterAutospacing="1"/>
    </w:pPr>
    <w:rPr>
      <w:rFonts w:eastAsia="Times New Roman"/>
    </w:rPr>
  </w:style>
  <w:style w:type="paragraph" w:customStyle="1" w:styleId="story-dateline">
    <w:name w:val="story-dateline"/>
    <w:basedOn w:val="Normal"/>
    <w:uiPriority w:val="99"/>
    <w:qFormat/>
    <w:rsid w:val="004C6090"/>
    <w:rPr>
      <w:rFonts w:eastAsia="Times New Roman"/>
      <w:b/>
      <w:bCs/>
    </w:rPr>
  </w:style>
  <w:style w:type="paragraph" w:customStyle="1" w:styleId="TextofCards">
    <w:name w:val="Text of Cards"/>
    <w:basedOn w:val="Normal"/>
    <w:uiPriority w:val="99"/>
    <w:qFormat/>
    <w:rsid w:val="004C6090"/>
    <w:rPr>
      <w:rFonts w:eastAsia="Times New Roman"/>
      <w:color w:val="000000"/>
      <w:spacing w:val="6"/>
      <w:szCs w:val="23"/>
    </w:rPr>
  </w:style>
  <w:style w:type="paragraph" w:customStyle="1" w:styleId="Corpotesto">
    <w:name w:val="Corpo testo"/>
    <w:basedOn w:val="Normal"/>
    <w:uiPriority w:val="99"/>
    <w:qFormat/>
    <w:rsid w:val="004C6090"/>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4C6090"/>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4C6090"/>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4C6090"/>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C609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C6090"/>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C6090"/>
    <w:rPr>
      <w:rFonts w:ascii="Arial" w:hAnsi="Arial"/>
      <w:b w:val="0"/>
      <w:caps w:val="0"/>
      <w:sz w:val="20"/>
    </w:rPr>
  </w:style>
  <w:style w:type="paragraph" w:customStyle="1" w:styleId="ProjectTitleLine">
    <w:name w:val="Project Title Line"/>
    <w:basedOn w:val="Normal"/>
    <w:next w:val="Normal"/>
    <w:autoRedefine/>
    <w:uiPriority w:val="99"/>
    <w:qFormat/>
    <w:rsid w:val="004C6090"/>
    <w:pPr>
      <w:jc w:val="center"/>
    </w:pPr>
    <w:rPr>
      <w:rFonts w:eastAsia="Times New Roman"/>
      <w:caps/>
      <w:szCs w:val="20"/>
    </w:rPr>
  </w:style>
  <w:style w:type="paragraph" w:customStyle="1" w:styleId="LanguageStrike">
    <w:name w:val="Language Strike"/>
    <w:basedOn w:val="Normal"/>
    <w:next w:val="Normal"/>
    <w:uiPriority w:val="99"/>
    <w:qFormat/>
    <w:rsid w:val="004C6090"/>
    <w:rPr>
      <w:rFonts w:ascii="Arial Narrow" w:eastAsia="Times New Roman" w:hAnsi="Arial Narrow"/>
      <w:strike/>
    </w:rPr>
  </w:style>
  <w:style w:type="paragraph" w:customStyle="1" w:styleId="NormalVerdana">
    <w:name w:val="Normal + Verdana"/>
    <w:aliases w:val="10 pt,White,Normal + Arial"/>
    <w:basedOn w:val="Normal"/>
    <w:uiPriority w:val="99"/>
    <w:qFormat/>
    <w:rsid w:val="004C6090"/>
    <w:rPr>
      <w:rFonts w:eastAsia="Times New Roman"/>
      <w:szCs w:val="20"/>
      <w:u w:val="single"/>
    </w:rPr>
  </w:style>
  <w:style w:type="paragraph" w:customStyle="1" w:styleId="Normal10pt">
    <w:name w:val="Normal + 10 pt"/>
    <w:basedOn w:val="Normal"/>
    <w:uiPriority w:val="99"/>
    <w:qFormat/>
    <w:rsid w:val="004C6090"/>
    <w:rPr>
      <w:rFonts w:eastAsia="Times New Roman"/>
      <w:szCs w:val="20"/>
    </w:rPr>
  </w:style>
  <w:style w:type="paragraph" w:customStyle="1" w:styleId="cardChar1Char">
    <w:name w:val="card Char1 Char"/>
    <w:basedOn w:val="Normal"/>
    <w:uiPriority w:val="99"/>
    <w:qFormat/>
    <w:rsid w:val="004C6090"/>
    <w:pPr>
      <w:ind w:left="288" w:right="288"/>
    </w:pPr>
    <w:rPr>
      <w:rFonts w:eastAsia="Times New Roman"/>
      <w:szCs w:val="20"/>
    </w:rPr>
  </w:style>
  <w:style w:type="paragraph" w:customStyle="1" w:styleId="CM12">
    <w:name w:val="CM12"/>
    <w:basedOn w:val="Default"/>
    <w:next w:val="Default"/>
    <w:uiPriority w:val="99"/>
    <w:qFormat/>
    <w:rsid w:val="004C609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C6090"/>
    <w:pPr>
      <w:widowControl w:val="0"/>
      <w:spacing w:after="480"/>
    </w:pPr>
    <w:rPr>
      <w:rFonts w:ascii="Granjon LT Std" w:hAnsi="Granjon LT Std"/>
      <w:color w:val="auto"/>
    </w:rPr>
  </w:style>
  <w:style w:type="paragraph" w:customStyle="1" w:styleId="CM10">
    <w:name w:val="CM10"/>
    <w:basedOn w:val="Default"/>
    <w:next w:val="Default"/>
    <w:uiPriority w:val="99"/>
    <w:qFormat/>
    <w:rsid w:val="004C6090"/>
    <w:pPr>
      <w:widowControl w:val="0"/>
      <w:spacing w:line="320" w:lineRule="atLeast"/>
    </w:pPr>
    <w:rPr>
      <w:rFonts w:ascii="Granjon LT Std" w:hAnsi="Granjon LT Std"/>
      <w:color w:val="auto"/>
    </w:rPr>
  </w:style>
  <w:style w:type="paragraph" w:customStyle="1" w:styleId="bold">
    <w:name w:val="bold"/>
    <w:basedOn w:val="Normal"/>
    <w:uiPriority w:val="99"/>
    <w:qFormat/>
    <w:rsid w:val="004C609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C6090"/>
    <w:rPr>
      <w:rFonts w:ascii="Arial Narrow" w:eastAsia="Times New Roman" w:hAnsi="Arial Narrow"/>
      <w:strike/>
      <w:szCs w:val="20"/>
    </w:rPr>
  </w:style>
  <w:style w:type="paragraph" w:customStyle="1" w:styleId="textbodyblack">
    <w:name w:val="textbodyblack"/>
    <w:basedOn w:val="Normal"/>
    <w:uiPriority w:val="99"/>
    <w:qFormat/>
    <w:rsid w:val="004C6090"/>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C609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C60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4C60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C609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C6090"/>
    <w:rPr>
      <w:rFonts w:ascii="Georgia" w:eastAsia="Times New Roman" w:hAnsi="Georgia"/>
      <w:b/>
      <w:bCs/>
      <w:szCs w:val="16"/>
      <w:u w:val="single"/>
    </w:rPr>
  </w:style>
  <w:style w:type="paragraph" w:customStyle="1" w:styleId="CiteCorrected">
    <w:name w:val="Cite Corrected"/>
    <w:basedOn w:val="Normal"/>
    <w:link w:val="CiteCorrectedChar"/>
    <w:qFormat/>
    <w:rsid w:val="004C6090"/>
    <w:rPr>
      <w:rFonts w:ascii="Georgia" w:eastAsia="Times New Roman" w:hAnsi="Georgia" w:cstheme="minorBidi"/>
      <w:b/>
      <w:bCs/>
      <w:szCs w:val="16"/>
      <w:u w:val="single"/>
    </w:rPr>
  </w:style>
  <w:style w:type="paragraph" w:customStyle="1" w:styleId="CardText2">
    <w:name w:val="Card Text 2"/>
    <w:basedOn w:val="CardText10"/>
    <w:link w:val="CardText2Char"/>
    <w:qFormat/>
    <w:rsid w:val="004C609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4C6090"/>
    <w:pPr>
      <w:ind w:left="288"/>
    </w:pPr>
    <w:rPr>
      <w:rFonts w:eastAsia="SimSun"/>
      <w:szCs w:val="20"/>
      <w:lang w:eastAsia="zh-CN"/>
    </w:rPr>
  </w:style>
  <w:style w:type="paragraph" w:customStyle="1" w:styleId="story-body-text">
    <w:name w:val="story-body-text"/>
    <w:basedOn w:val="Normal"/>
    <w:uiPriority w:val="99"/>
    <w:qFormat/>
    <w:rsid w:val="004C6090"/>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4C609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4C6090"/>
    <w:rPr>
      <w:u w:val="single"/>
    </w:rPr>
  </w:style>
  <w:style w:type="paragraph" w:customStyle="1" w:styleId="StyleCardText11ptUnderline">
    <w:name w:val="Style Card Text + 11 pt Underline"/>
    <w:link w:val="StyleCardText11ptUnderlineChar"/>
    <w:qFormat/>
    <w:rsid w:val="004C6090"/>
    <w:pPr>
      <w:spacing w:line="254" w:lineRule="auto"/>
    </w:pPr>
    <w:rPr>
      <w:u w:val="single"/>
    </w:rPr>
  </w:style>
  <w:style w:type="character" w:customStyle="1" w:styleId="StyleMinimizedText11ptChar">
    <w:name w:val="Style Minimized Text + 11 pt Char"/>
    <w:basedOn w:val="DefaultParagraphFont"/>
    <w:link w:val="StyleMinimizedText11pt"/>
    <w:locked/>
    <w:rsid w:val="004C6090"/>
    <w:rPr>
      <w:rFonts w:ascii="Georgia" w:hAnsi="Georgia"/>
      <w:sz w:val="16"/>
    </w:rPr>
  </w:style>
  <w:style w:type="paragraph" w:customStyle="1" w:styleId="StyleMinimizedText11pt">
    <w:name w:val="Style Minimized Text + 11 pt"/>
    <w:basedOn w:val="Normal"/>
    <w:link w:val="StyleMinimizedText11ptChar"/>
    <w:qFormat/>
    <w:rsid w:val="004C6090"/>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4C6090"/>
    <w:rPr>
      <w:rFonts w:ascii="Georgia" w:hAnsi="Georgia"/>
      <w:sz w:val="16"/>
    </w:rPr>
  </w:style>
  <w:style w:type="paragraph" w:customStyle="1" w:styleId="StyleMinimizedText11pt1">
    <w:name w:val="Style Minimized Text + 11 pt1"/>
    <w:basedOn w:val="Normal"/>
    <w:link w:val="StyleMinimizedText11pt1Char"/>
    <w:qFormat/>
    <w:rsid w:val="004C6090"/>
    <w:rPr>
      <w:rFonts w:ascii="Georgia" w:hAnsi="Georgia" w:cstheme="minorBidi"/>
      <w:sz w:val="16"/>
    </w:rPr>
  </w:style>
  <w:style w:type="character" w:customStyle="1" w:styleId="Debate-CardSmalltextF2Char">
    <w:name w:val="Debate- Card Small text F2 Char"/>
    <w:link w:val="Debate-CardSmalltextF2"/>
    <w:locked/>
    <w:rsid w:val="004C6090"/>
    <w:rPr>
      <w:rFonts w:ascii="Arial Narrow" w:hAnsi="Arial Narrow"/>
      <w:sz w:val="16"/>
    </w:rPr>
  </w:style>
  <w:style w:type="paragraph" w:customStyle="1" w:styleId="Debate-CardSmalltextF2">
    <w:name w:val="Debate- Card Small text F2"/>
    <w:basedOn w:val="Normal"/>
    <w:next w:val="Normal"/>
    <w:link w:val="Debate-CardSmalltextF2Char"/>
    <w:qFormat/>
    <w:rsid w:val="004C6090"/>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4C6090"/>
    <w:rPr>
      <w:rFonts w:ascii="Arial Narrow" w:hAnsi="Arial Narrow"/>
      <w:b/>
      <w:sz w:val="18"/>
      <w:u w:val="single"/>
    </w:rPr>
  </w:style>
  <w:style w:type="paragraph" w:customStyle="1" w:styleId="Debate-EmphasizedText-F5">
    <w:name w:val="Debate- Emphasized Text- F5"/>
    <w:basedOn w:val="Normal"/>
    <w:link w:val="Debate-EmphasizedText-F5Char"/>
    <w:qFormat/>
    <w:rsid w:val="004C6090"/>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4C609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C6090"/>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4C609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C6090"/>
    <w:rPr>
      <w:rFonts w:ascii="Times New Roman" w:eastAsia="Times New Roman" w:hAnsi="Times New Roman"/>
      <w:sz w:val="16"/>
    </w:rPr>
  </w:style>
  <w:style w:type="character" w:customStyle="1" w:styleId="CardStyleChar">
    <w:name w:val="Card Style Char"/>
    <w:link w:val="CardStyle"/>
    <w:locked/>
    <w:rsid w:val="004C6090"/>
    <w:rPr>
      <w:rFonts w:ascii="Calibri" w:eastAsia="Times New Roman" w:hAnsi="Calibri" w:cs="Calibri"/>
    </w:rPr>
  </w:style>
  <w:style w:type="paragraph" w:customStyle="1" w:styleId="emactive">
    <w:name w:val="emactive"/>
    <w:basedOn w:val="Normal"/>
    <w:uiPriority w:val="99"/>
    <w:qFormat/>
    <w:rsid w:val="004C6090"/>
    <w:pPr>
      <w:spacing w:before="100" w:beforeAutospacing="1" w:after="100" w:afterAutospacing="1"/>
    </w:pPr>
    <w:rPr>
      <w:rFonts w:eastAsia="Times New Roman"/>
      <w:sz w:val="24"/>
    </w:rPr>
  </w:style>
  <w:style w:type="paragraph" w:customStyle="1" w:styleId="emready">
    <w:name w:val="emready"/>
    <w:basedOn w:val="Normal"/>
    <w:uiPriority w:val="99"/>
    <w:qFormat/>
    <w:rsid w:val="004C6090"/>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C609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C6090"/>
    <w:rPr>
      <w:rFonts w:ascii="Georgia" w:eastAsia="Times New Roman" w:hAnsi="Georgia" w:cs="Times New Roman"/>
      <w:b/>
      <w:u w:val="single"/>
    </w:rPr>
  </w:style>
  <w:style w:type="character" w:customStyle="1" w:styleId="CardHighlightChar">
    <w:name w:val="Card Highlight Char"/>
    <w:link w:val="CardHighlight"/>
    <w:locked/>
    <w:rsid w:val="004C609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C6090"/>
    <w:pPr>
      <w:shd w:val="clear" w:color="auto" w:fill="66FFFF"/>
    </w:pPr>
    <w:rPr>
      <w:rFonts w:eastAsia="Calibri"/>
      <w:u w:val="single"/>
    </w:rPr>
  </w:style>
  <w:style w:type="character" w:customStyle="1" w:styleId="BlockHeaderHiddenChar">
    <w:name w:val="Block Header Hidden Char"/>
    <w:link w:val="BlockHeaderHidden"/>
    <w:locked/>
    <w:rsid w:val="004C609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C6090"/>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C6090"/>
    <w:pPr>
      <w:spacing w:before="100" w:beforeAutospacing="1" w:after="100" w:afterAutospacing="1"/>
    </w:pPr>
    <w:rPr>
      <w:rFonts w:eastAsia="Times New Roman"/>
      <w:sz w:val="24"/>
    </w:rPr>
  </w:style>
  <w:style w:type="paragraph" w:customStyle="1" w:styleId="norma">
    <w:name w:val="norma"/>
    <w:basedOn w:val="Heading3"/>
    <w:uiPriority w:val="99"/>
    <w:qFormat/>
    <w:rsid w:val="004C6090"/>
    <w:rPr>
      <w:rFonts w:eastAsia="MS Gothic" w:cs="Arial"/>
      <w:sz w:val="24"/>
    </w:rPr>
  </w:style>
  <w:style w:type="paragraph" w:customStyle="1" w:styleId="nromal">
    <w:name w:val="nromal"/>
    <w:basedOn w:val="Normal"/>
    <w:uiPriority w:val="99"/>
    <w:qFormat/>
    <w:rsid w:val="004C6090"/>
    <w:pPr>
      <w:keepNext/>
      <w:keepLines/>
      <w:spacing w:before="200"/>
      <w:outlineLvl w:val="3"/>
    </w:pPr>
    <w:rPr>
      <w:rFonts w:eastAsia="Times New Roman" w:cs="Cambria"/>
      <w:b/>
      <w:iCs/>
    </w:rPr>
  </w:style>
  <w:style w:type="paragraph" w:customStyle="1" w:styleId="natural">
    <w:name w:val="natural"/>
    <w:basedOn w:val="Normal"/>
    <w:uiPriority w:val="99"/>
    <w:qFormat/>
    <w:rsid w:val="004C6090"/>
    <w:pPr>
      <w:keepNext/>
      <w:keepLines/>
      <w:spacing w:before="200"/>
      <w:outlineLvl w:val="3"/>
    </w:pPr>
    <w:rPr>
      <w:rFonts w:eastAsia="Times New Roman"/>
      <w:b/>
      <w:iCs/>
    </w:rPr>
  </w:style>
  <w:style w:type="paragraph" w:customStyle="1" w:styleId="nroaml">
    <w:name w:val="nroaml"/>
    <w:basedOn w:val="Normal"/>
    <w:uiPriority w:val="99"/>
    <w:qFormat/>
    <w:rsid w:val="004C6090"/>
    <w:pPr>
      <w:keepNext/>
      <w:keepLines/>
      <w:spacing w:before="200"/>
      <w:outlineLvl w:val="3"/>
    </w:pPr>
    <w:rPr>
      <w:rFonts w:eastAsia="Times New Roman"/>
      <w:b/>
      <w:iCs/>
    </w:rPr>
  </w:style>
  <w:style w:type="paragraph" w:customStyle="1" w:styleId="noraml">
    <w:name w:val="noraml"/>
    <w:basedOn w:val="Normal"/>
    <w:uiPriority w:val="99"/>
    <w:qFormat/>
    <w:rsid w:val="004C6090"/>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C6090"/>
    <w:rPr>
      <w:rFonts w:ascii="Georgia" w:eastAsia="Calibri" w:hAnsi="Georgia"/>
      <w:sz w:val="16"/>
      <w:szCs w:val="16"/>
    </w:rPr>
  </w:style>
  <w:style w:type="paragraph" w:customStyle="1" w:styleId="SmallSizeParagraph">
    <w:name w:val="Small Size Paragraph"/>
    <w:basedOn w:val="Normal"/>
    <w:link w:val="SmallSizeParagraphChar"/>
    <w:qFormat/>
    <w:rsid w:val="004C6090"/>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C609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C6090"/>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4C609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C6090"/>
    <w:rPr>
      <w:rFonts w:ascii="Times New Roman" w:eastAsia="Times New Roman" w:hAnsi="Times New Roman" w:cs="Times New Roman"/>
      <w:strike/>
      <w:sz w:val="20"/>
    </w:rPr>
  </w:style>
  <w:style w:type="character" w:customStyle="1" w:styleId="CardT1Char">
    <w:name w:val="CardT1 Char"/>
    <w:link w:val="CardT1"/>
    <w:locked/>
    <w:rsid w:val="004C6090"/>
    <w:rPr>
      <w:rFonts w:ascii="Arial" w:eastAsia="Calibri" w:hAnsi="Arial" w:cs="Arial"/>
      <w:kern w:val="2"/>
      <w:sz w:val="14"/>
      <w:szCs w:val="14"/>
      <w:lang w:eastAsia="zh-TW"/>
    </w:rPr>
  </w:style>
  <w:style w:type="paragraph" w:customStyle="1" w:styleId="CardT1">
    <w:name w:val="CardT1"/>
    <w:basedOn w:val="Normal"/>
    <w:link w:val="CardT1Char"/>
    <w:qFormat/>
    <w:rsid w:val="004C609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C609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C6090"/>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4C6090"/>
    <w:pPr>
      <w:spacing w:before="100" w:beforeAutospacing="1" w:after="100" w:afterAutospacing="1"/>
    </w:pPr>
    <w:rPr>
      <w:rFonts w:eastAsia="Times New Roman"/>
      <w:sz w:val="24"/>
    </w:rPr>
  </w:style>
  <w:style w:type="paragraph" w:customStyle="1" w:styleId="CiteReal">
    <w:name w:val="Cite Real"/>
    <w:basedOn w:val="Normal"/>
    <w:next w:val="Normal"/>
    <w:qFormat/>
    <w:rsid w:val="004C6090"/>
    <w:rPr>
      <w:rFonts w:eastAsia="MS Mincho"/>
      <w:b/>
      <w:sz w:val="24"/>
      <w:u w:val="single"/>
    </w:rPr>
  </w:style>
  <w:style w:type="paragraph" w:customStyle="1" w:styleId="2909F619802848F09E01365C32F34654">
    <w:name w:val="2909F619802848F09E01365C32F34654"/>
    <w:uiPriority w:val="99"/>
    <w:qFormat/>
    <w:rsid w:val="004C6090"/>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4C6090"/>
    <w:rPr>
      <w:rFonts w:ascii="Georgia" w:eastAsia="Calibri" w:hAnsi="Georgia"/>
      <w:u w:val="single"/>
      <w:lang w:val="x-none" w:eastAsia="zh-CN"/>
    </w:rPr>
  </w:style>
  <w:style w:type="paragraph" w:customStyle="1" w:styleId="UnderlineS">
    <w:name w:val="Underline S"/>
    <w:basedOn w:val="Normal"/>
    <w:link w:val="UnderlineSChar"/>
    <w:qFormat/>
    <w:rsid w:val="004C6090"/>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4C6090"/>
    <w:rPr>
      <w:rFonts w:ascii="Georgia" w:eastAsia="SimSun" w:hAnsi="Georgia"/>
      <w:sz w:val="12"/>
    </w:rPr>
  </w:style>
  <w:style w:type="paragraph" w:customStyle="1" w:styleId="Ununderlined">
    <w:name w:val="Ununderlined"/>
    <w:basedOn w:val="Normal"/>
    <w:link w:val="UnunderlinedChar"/>
    <w:qFormat/>
    <w:rsid w:val="004C6090"/>
    <w:rPr>
      <w:rFonts w:ascii="Georgia" w:eastAsia="SimSun" w:hAnsi="Georgia" w:cstheme="minorBidi"/>
      <w:sz w:val="12"/>
    </w:rPr>
  </w:style>
  <w:style w:type="character" w:customStyle="1" w:styleId="HighlightingChar">
    <w:name w:val="Highlighting Char"/>
    <w:link w:val="Highlighting"/>
    <w:locked/>
    <w:rsid w:val="004C6090"/>
    <w:rPr>
      <w:rFonts w:ascii="Georgia" w:eastAsia="SimSun" w:hAnsi="Georgia"/>
      <w:u w:val="thick"/>
    </w:rPr>
  </w:style>
  <w:style w:type="paragraph" w:customStyle="1" w:styleId="Highlighting">
    <w:name w:val="Highlighting"/>
    <w:basedOn w:val="Normal"/>
    <w:link w:val="HighlightingChar"/>
    <w:autoRedefine/>
    <w:qFormat/>
    <w:rsid w:val="004C6090"/>
    <w:rPr>
      <w:rFonts w:ascii="Georgia" w:eastAsia="SimSun" w:hAnsi="Georgia" w:cstheme="minorBidi"/>
      <w:u w:val="thick"/>
    </w:rPr>
  </w:style>
  <w:style w:type="character" w:customStyle="1" w:styleId="CITEChar0">
    <w:name w:val="CITE Char"/>
    <w:link w:val="CITE"/>
    <w:locked/>
    <w:rsid w:val="004C6090"/>
    <w:rPr>
      <w:rFonts w:ascii="Arial" w:eastAsia="Times New Roman" w:hAnsi="Arial" w:cs="Arial"/>
      <w:iCs/>
      <w:smallCaps/>
      <w:sz w:val="20"/>
      <w:szCs w:val="20"/>
      <w:u w:val="double"/>
    </w:rPr>
  </w:style>
  <w:style w:type="paragraph" w:customStyle="1" w:styleId="CITE">
    <w:name w:val="CITE"/>
    <w:basedOn w:val="Heading2"/>
    <w:link w:val="CITEChar0"/>
    <w:autoRedefine/>
    <w:qFormat/>
    <w:rsid w:val="004C6090"/>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4C6090"/>
    <w:pPr>
      <w:spacing w:before="100" w:beforeAutospacing="1" w:after="100" w:afterAutospacing="1"/>
    </w:pPr>
    <w:rPr>
      <w:rFonts w:eastAsia="Times New Roman"/>
      <w:sz w:val="24"/>
      <w:lang w:eastAsia="zh-CN"/>
    </w:rPr>
  </w:style>
  <w:style w:type="paragraph" w:customStyle="1" w:styleId="Analytics">
    <w:name w:val="Analytics"/>
    <w:basedOn w:val="Normal"/>
    <w:qFormat/>
    <w:rsid w:val="004C6090"/>
    <w:rPr>
      <w:rFonts w:eastAsia="Calibri"/>
      <w:b/>
      <w:sz w:val="24"/>
    </w:rPr>
  </w:style>
  <w:style w:type="paragraph" w:customStyle="1" w:styleId="D345FF3D873148C5AE3FBF3267827368">
    <w:name w:val="D345FF3D873148C5AE3FBF3267827368"/>
    <w:uiPriority w:val="99"/>
    <w:qFormat/>
    <w:rsid w:val="004C6090"/>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4C609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C6090"/>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C609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C6090"/>
    <w:rPr>
      <w:b/>
      <w:sz w:val="28"/>
    </w:rPr>
  </w:style>
  <w:style w:type="character" w:customStyle="1" w:styleId="SourcenameChar">
    <w:name w:val="Source name Char"/>
    <w:link w:val="Sourcename"/>
    <w:locked/>
    <w:rsid w:val="004C609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C6090"/>
    <w:rPr>
      <w:b/>
      <w:bCs/>
      <w:sz w:val="20"/>
    </w:rPr>
  </w:style>
  <w:style w:type="character" w:customStyle="1" w:styleId="underlinedcardChar">
    <w:name w:val="underlined card Char"/>
    <w:link w:val="underlinedcard0"/>
    <w:locked/>
    <w:rsid w:val="004C609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C6090"/>
    <w:rPr>
      <w:sz w:val="22"/>
      <w:u w:val="single"/>
    </w:rPr>
  </w:style>
  <w:style w:type="paragraph" w:customStyle="1" w:styleId="FullText">
    <w:name w:val="Full Text"/>
    <w:basedOn w:val="Normal"/>
    <w:uiPriority w:val="99"/>
    <w:qFormat/>
    <w:rsid w:val="004C6090"/>
    <w:rPr>
      <w:rFonts w:eastAsia="Times New Roman"/>
    </w:rPr>
  </w:style>
  <w:style w:type="character" w:customStyle="1" w:styleId="TextUnderlineChar">
    <w:name w:val="Text Underline Char"/>
    <w:link w:val="TextUnderline"/>
    <w:locked/>
    <w:rsid w:val="004C609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C6090"/>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4C609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C6090"/>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4C609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C6090"/>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4C6090"/>
    <w:pPr>
      <w:spacing w:before="240"/>
      <w:outlineLvl w:val="2"/>
    </w:pPr>
    <w:rPr>
      <w:rFonts w:eastAsia="Times New Roman"/>
      <w:b/>
    </w:rPr>
  </w:style>
  <w:style w:type="character" w:customStyle="1" w:styleId="CiteCardChar">
    <w:name w:val="Cite_Card Char"/>
    <w:link w:val="CiteCard0"/>
    <w:locked/>
    <w:rsid w:val="004C6090"/>
    <w:rPr>
      <w:rFonts w:ascii="Times New Roman" w:eastAsia="Times New Roman" w:hAnsi="Times New Roman" w:cs="Arial"/>
      <w:bCs/>
      <w:sz w:val="20"/>
      <w:szCs w:val="20"/>
    </w:rPr>
  </w:style>
  <w:style w:type="paragraph" w:customStyle="1" w:styleId="CiteCard0">
    <w:name w:val="Cite_Card"/>
    <w:link w:val="CiteCardChar"/>
    <w:qFormat/>
    <w:rsid w:val="004C6090"/>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C6090"/>
    <w:pPr>
      <w:widowControl w:val="0"/>
    </w:pPr>
    <w:rPr>
      <w:rFonts w:eastAsia="MS Mincho"/>
      <w:color w:val="auto"/>
    </w:rPr>
  </w:style>
  <w:style w:type="paragraph" w:customStyle="1" w:styleId="dropcap">
    <w:name w:val="dropcap"/>
    <w:basedOn w:val="Normal"/>
    <w:uiPriority w:val="99"/>
    <w:qFormat/>
    <w:rsid w:val="004C6090"/>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4C6090"/>
    <w:rPr>
      <w:rFonts w:ascii="Calibri" w:eastAsia="Times New Roman" w:hAnsi="Calibri" w:cs="Calibri"/>
      <w:u w:val="single"/>
    </w:rPr>
  </w:style>
  <w:style w:type="paragraph" w:customStyle="1" w:styleId="StyleStyle49pt6">
    <w:name w:val="Style Style4 + 9 pt6"/>
    <w:basedOn w:val="Style4"/>
    <w:link w:val="StyleStyle49pt6Char"/>
    <w:qFormat/>
    <w:rsid w:val="004C6090"/>
  </w:style>
  <w:style w:type="character" w:customStyle="1" w:styleId="UnderlineCharCharCharCharChar">
    <w:name w:val="Underline Char Char Char Char Char"/>
    <w:link w:val="UnderlineCharCharCharChar"/>
    <w:locked/>
    <w:rsid w:val="004C609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C6090"/>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4C609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C6090"/>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C609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C6090"/>
    <w:rPr>
      <w:rFonts w:ascii="Georgia" w:hAnsi="Georgia"/>
      <w:b/>
      <w:bCs/>
      <w:u w:val="single"/>
    </w:rPr>
  </w:style>
  <w:style w:type="character" w:customStyle="1" w:styleId="DebatenoramlChar">
    <w:name w:val="Debatenoraml Char"/>
    <w:link w:val="Debatenoraml"/>
    <w:locked/>
    <w:rsid w:val="004C6090"/>
    <w:rPr>
      <w:rFonts w:ascii="Times New Roman" w:hAnsi="Times New Roman" w:cs="Times New Roman"/>
    </w:rPr>
  </w:style>
  <w:style w:type="paragraph" w:customStyle="1" w:styleId="Debatenoraml">
    <w:name w:val="Debatenoraml"/>
    <w:basedOn w:val="NoSpacing"/>
    <w:link w:val="DebatenoramlChar"/>
    <w:qFormat/>
    <w:rsid w:val="004C6090"/>
    <w:rPr>
      <w:rFonts w:eastAsiaTheme="minorHAnsi"/>
      <w:sz w:val="22"/>
      <w:szCs w:val="22"/>
    </w:rPr>
  </w:style>
  <w:style w:type="paragraph" w:customStyle="1" w:styleId="SynergyTag">
    <w:name w:val="SynergyTag"/>
    <w:basedOn w:val="Normal"/>
    <w:uiPriority w:val="99"/>
    <w:qFormat/>
    <w:rsid w:val="004C6090"/>
    <w:rPr>
      <w:rFonts w:eastAsia="Calibri"/>
      <w:b/>
    </w:rPr>
  </w:style>
  <w:style w:type="character" w:customStyle="1" w:styleId="QualsChar">
    <w:name w:val="Quals Char"/>
    <w:link w:val="Quals"/>
    <w:locked/>
    <w:rsid w:val="004C6090"/>
    <w:rPr>
      <w:rFonts w:ascii="Georgia" w:eastAsia="Calibri" w:hAnsi="Georgia"/>
      <w:sz w:val="18"/>
    </w:rPr>
  </w:style>
  <w:style w:type="paragraph" w:customStyle="1" w:styleId="Quals">
    <w:name w:val="Quals"/>
    <w:basedOn w:val="Normal"/>
    <w:link w:val="QualsChar"/>
    <w:qFormat/>
    <w:rsid w:val="004C6090"/>
    <w:rPr>
      <w:rFonts w:ascii="Georgia" w:eastAsia="Calibri" w:hAnsi="Georgia" w:cstheme="minorBidi"/>
      <w:sz w:val="18"/>
    </w:rPr>
  </w:style>
  <w:style w:type="paragraph" w:customStyle="1" w:styleId="times">
    <w:name w:val="times"/>
    <w:basedOn w:val="Normal"/>
    <w:qFormat/>
    <w:rsid w:val="004C6090"/>
    <w:pPr>
      <w:spacing w:before="100" w:beforeAutospacing="1" w:after="100" w:afterAutospacing="1"/>
    </w:pPr>
    <w:rPr>
      <w:rFonts w:eastAsia="Times New Roman"/>
      <w:sz w:val="24"/>
    </w:rPr>
  </w:style>
  <w:style w:type="paragraph" w:customStyle="1" w:styleId="BodyA">
    <w:name w:val="Body A"/>
    <w:uiPriority w:val="99"/>
    <w:qFormat/>
    <w:rsid w:val="004C6090"/>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4C6090"/>
    <w:rPr>
      <w:rFonts w:ascii="Georgia" w:eastAsia="Times New Roman" w:hAnsi="Georgia"/>
      <w:b/>
      <w:caps/>
      <w:szCs w:val="28"/>
      <w:u w:val="single"/>
    </w:rPr>
  </w:style>
  <w:style w:type="paragraph" w:customStyle="1" w:styleId="Starred">
    <w:name w:val="Starred"/>
    <w:basedOn w:val="Normal"/>
    <w:link w:val="StarredChar"/>
    <w:qFormat/>
    <w:rsid w:val="004C6090"/>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4C6090"/>
    <w:rPr>
      <w:rFonts w:ascii="Georgia" w:eastAsia="Times New Roman" w:hAnsi="Georgia"/>
      <w:b/>
      <w:caps/>
      <w:szCs w:val="28"/>
      <w:u w:val="single"/>
    </w:rPr>
  </w:style>
  <w:style w:type="paragraph" w:customStyle="1" w:styleId="NotStarred">
    <w:name w:val="NotStarred"/>
    <w:basedOn w:val="Normal"/>
    <w:link w:val="NotStarredChar"/>
    <w:qFormat/>
    <w:rsid w:val="004C6090"/>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4C609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C609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C6090"/>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4C6090"/>
    <w:rPr>
      <w:rFonts w:ascii="Georgia" w:eastAsia="Calibri" w:hAnsi="Georgia"/>
      <w:b/>
    </w:rPr>
  </w:style>
  <w:style w:type="paragraph" w:customStyle="1" w:styleId="H4Tag">
    <w:name w:val="H4 (Tag)"/>
    <w:basedOn w:val="Normal"/>
    <w:link w:val="H4TagChar1"/>
    <w:qFormat/>
    <w:rsid w:val="004C6090"/>
    <w:rPr>
      <w:rFonts w:ascii="Georgia" w:eastAsia="Calibri" w:hAnsi="Georgia" w:cstheme="minorBidi"/>
      <w:b/>
    </w:rPr>
  </w:style>
  <w:style w:type="paragraph" w:customStyle="1" w:styleId="CM25">
    <w:name w:val="CM25"/>
    <w:basedOn w:val="Default"/>
    <w:next w:val="Default"/>
    <w:qFormat/>
    <w:rsid w:val="004C609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C6090"/>
    <w:rPr>
      <w:rFonts w:ascii="Georgia" w:hAnsi="Georgia"/>
      <w:b/>
    </w:rPr>
  </w:style>
  <w:style w:type="paragraph" w:customStyle="1" w:styleId="Debate-CardTagandCite-F6">
    <w:name w:val="Debate- Card Tag and Cite- F6"/>
    <w:basedOn w:val="Normal"/>
    <w:link w:val="Debate-CardTagandCite-F6Char"/>
    <w:qFormat/>
    <w:rsid w:val="004C6090"/>
    <w:pPr>
      <w:contextualSpacing/>
    </w:pPr>
    <w:rPr>
      <w:rFonts w:ascii="Georgia" w:hAnsi="Georgia" w:cstheme="minorBidi"/>
      <w:b/>
    </w:rPr>
  </w:style>
  <w:style w:type="character" w:customStyle="1" w:styleId="CardtextChar4">
    <w:name w:val="Card text Char"/>
    <w:link w:val="Cardtext3"/>
    <w:locked/>
    <w:rsid w:val="004C6090"/>
    <w:rPr>
      <w:rFonts w:ascii="Arial Narrow" w:hAnsi="Arial Narrow"/>
      <w:u w:val="single"/>
    </w:rPr>
  </w:style>
  <w:style w:type="paragraph" w:customStyle="1" w:styleId="Cardtext3">
    <w:name w:val="Card text"/>
    <w:link w:val="CardtextChar4"/>
    <w:qFormat/>
    <w:rsid w:val="004C6090"/>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4C6090"/>
    <w:rPr>
      <w:rFonts w:ascii="Georgia" w:eastAsia="Times New Roman" w:hAnsi="Georgia"/>
      <w:b/>
      <w:szCs w:val="28"/>
      <w:u w:val="single"/>
    </w:rPr>
  </w:style>
  <w:style w:type="paragraph" w:customStyle="1" w:styleId="NewHeading2">
    <w:name w:val="NewHeading2"/>
    <w:basedOn w:val="Normal"/>
    <w:link w:val="NewHeading2Char"/>
    <w:qFormat/>
    <w:rsid w:val="004C6090"/>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4C609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C6090"/>
    <w:rPr>
      <w:rFonts w:eastAsia="Calibri"/>
    </w:rPr>
  </w:style>
  <w:style w:type="paragraph" w:customStyle="1" w:styleId="TagLine">
    <w:name w:val="Tag Line"/>
    <w:basedOn w:val="Normal"/>
    <w:next w:val="FullText"/>
    <w:uiPriority w:val="99"/>
    <w:qFormat/>
    <w:rsid w:val="004C6090"/>
    <w:rPr>
      <w:rFonts w:ascii="Arial Narrow" w:eastAsia="Times New Roman" w:hAnsi="Arial Narrow"/>
      <w:b/>
      <w:sz w:val="28"/>
    </w:rPr>
  </w:style>
  <w:style w:type="paragraph" w:customStyle="1" w:styleId="Card6pt">
    <w:name w:val="Card 6pt"/>
    <w:basedOn w:val="Normal"/>
    <w:uiPriority w:val="99"/>
    <w:qFormat/>
    <w:rsid w:val="004C6090"/>
    <w:pPr>
      <w:ind w:left="288" w:right="288"/>
    </w:pPr>
    <w:rPr>
      <w:rFonts w:eastAsia="Calibri"/>
      <w:color w:val="000000"/>
      <w:sz w:val="12"/>
      <w:szCs w:val="20"/>
    </w:rPr>
  </w:style>
  <w:style w:type="character" w:customStyle="1" w:styleId="FullCiteChar">
    <w:name w:val="Full Cite Char"/>
    <w:link w:val="FullCite"/>
    <w:locked/>
    <w:rsid w:val="004C6090"/>
    <w:rPr>
      <w:rFonts w:ascii="Garamond" w:eastAsia="Calibri" w:hAnsi="Garamond"/>
    </w:rPr>
  </w:style>
  <w:style w:type="paragraph" w:customStyle="1" w:styleId="FullCite">
    <w:name w:val="Full Cite"/>
    <w:basedOn w:val="Normal"/>
    <w:next w:val="Normal"/>
    <w:link w:val="FullCiteChar"/>
    <w:qFormat/>
    <w:rsid w:val="004C6090"/>
    <w:rPr>
      <w:rFonts w:ascii="Garamond" w:eastAsia="Calibri" w:hAnsi="Garamond" w:cstheme="minorBidi"/>
    </w:rPr>
  </w:style>
  <w:style w:type="character" w:customStyle="1" w:styleId="StyleCardStyleBlackUnderlineChar">
    <w:name w:val="Style Card Style + Black Underline Char"/>
    <w:link w:val="StyleCardStyleBlackUnderline"/>
    <w:locked/>
    <w:rsid w:val="004C609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C6090"/>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4C6090"/>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4C6090"/>
    <w:rPr>
      <w:rFonts w:ascii="Century Gothic" w:eastAsia="Times New Roman" w:hAnsi="Century Gothic"/>
    </w:rPr>
  </w:style>
  <w:style w:type="character" w:customStyle="1" w:styleId="StylecardThickunderlineChar">
    <w:name w:val="Style card + Thick underline Char"/>
    <w:link w:val="StylecardThickunderline"/>
    <w:locked/>
    <w:rsid w:val="004C609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4C6090"/>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4C609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4C6090"/>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4C6090"/>
    <w:pPr>
      <w:spacing w:after="200" w:line="276" w:lineRule="auto"/>
    </w:pPr>
    <w:rPr>
      <w:rFonts w:eastAsia="Calibri"/>
      <w:color w:val="auto"/>
      <w:sz w:val="22"/>
    </w:rPr>
  </w:style>
  <w:style w:type="paragraph" w:customStyle="1" w:styleId="font-null">
    <w:name w:val="font-null"/>
    <w:basedOn w:val="Normal"/>
    <w:uiPriority w:val="99"/>
    <w:qFormat/>
    <w:rsid w:val="004C6090"/>
    <w:pPr>
      <w:spacing w:before="100" w:beforeAutospacing="1" w:after="100" w:afterAutospacing="1"/>
    </w:pPr>
    <w:rPr>
      <w:rFonts w:eastAsia="Times New Roman"/>
      <w:sz w:val="24"/>
    </w:rPr>
  </w:style>
  <w:style w:type="paragraph" w:customStyle="1" w:styleId="rteindent1">
    <w:name w:val="rteindent1"/>
    <w:basedOn w:val="Normal"/>
    <w:uiPriority w:val="99"/>
    <w:qFormat/>
    <w:rsid w:val="004C6090"/>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C609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C6090"/>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C609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C609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C6090"/>
    <w:pPr>
      <w:spacing w:before="100" w:beforeAutospacing="1" w:after="100" w:afterAutospacing="1"/>
    </w:pPr>
    <w:rPr>
      <w:rFonts w:eastAsia="Times New Roman"/>
      <w:sz w:val="24"/>
    </w:rPr>
  </w:style>
  <w:style w:type="paragraph" w:customStyle="1" w:styleId="class">
    <w:name w:val="class"/>
    <w:basedOn w:val="Normal"/>
    <w:uiPriority w:val="99"/>
    <w:qFormat/>
    <w:rsid w:val="004C6090"/>
    <w:pPr>
      <w:spacing w:before="100" w:beforeAutospacing="1" w:after="100" w:afterAutospacing="1"/>
    </w:pPr>
    <w:rPr>
      <w:rFonts w:eastAsia="Times New Roman"/>
      <w:sz w:val="24"/>
    </w:rPr>
  </w:style>
  <w:style w:type="character" w:customStyle="1" w:styleId="blocktitleChar">
    <w:name w:val="block title Char"/>
    <w:link w:val="blocktitle0"/>
    <w:locked/>
    <w:rsid w:val="004C6090"/>
    <w:rPr>
      <w:rFonts w:ascii="Calibri" w:eastAsia="Calibri" w:hAnsi="Calibri" w:cs="Calibri"/>
      <w:b/>
      <w:caps/>
      <w:sz w:val="28"/>
      <w:szCs w:val="28"/>
      <w:lang w:val="es-ES"/>
    </w:rPr>
  </w:style>
  <w:style w:type="paragraph" w:customStyle="1" w:styleId="Pa6">
    <w:name w:val="Pa6"/>
    <w:basedOn w:val="Normal"/>
    <w:next w:val="Normal"/>
    <w:uiPriority w:val="99"/>
    <w:qFormat/>
    <w:rsid w:val="004C609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C609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C609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C609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C609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C6090"/>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C609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C6090"/>
    <w:rPr>
      <w:rFonts w:ascii="Georgia" w:eastAsia="SimSun" w:hAnsi="Georgia" w:cstheme="minorBidi"/>
      <w:b/>
      <w:bCs/>
    </w:rPr>
  </w:style>
  <w:style w:type="paragraph" w:customStyle="1" w:styleId="summary">
    <w:name w:val="summary"/>
    <w:basedOn w:val="Normal"/>
    <w:uiPriority w:val="99"/>
    <w:qFormat/>
    <w:rsid w:val="004C6090"/>
    <w:pPr>
      <w:spacing w:before="100" w:beforeAutospacing="1" w:after="100" w:afterAutospacing="1"/>
    </w:pPr>
    <w:rPr>
      <w:rFonts w:eastAsia="Times New Roman"/>
      <w:sz w:val="24"/>
    </w:rPr>
  </w:style>
  <w:style w:type="paragraph" w:customStyle="1" w:styleId="Caption2">
    <w:name w:val="Caption2"/>
    <w:basedOn w:val="Normal"/>
    <w:uiPriority w:val="99"/>
    <w:qFormat/>
    <w:rsid w:val="004C6090"/>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C609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C6090"/>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4C6090"/>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4C6090"/>
    <w:pPr>
      <w:keepNext/>
      <w:ind w:left="288" w:right="288"/>
    </w:pPr>
    <w:rPr>
      <w:rFonts w:eastAsia="MS Gothic"/>
      <w:szCs w:val="20"/>
    </w:rPr>
  </w:style>
  <w:style w:type="paragraph" w:customStyle="1" w:styleId="Little">
    <w:name w:val="Little"/>
    <w:basedOn w:val="Normal"/>
    <w:next w:val="Normal"/>
    <w:link w:val="LittleChar"/>
    <w:qFormat/>
    <w:rsid w:val="004C6090"/>
    <w:pPr>
      <w:ind w:left="288"/>
    </w:pPr>
    <w:rPr>
      <w:rFonts w:ascii="Garamond" w:eastAsia="Times New Roman" w:hAnsi="Garamond"/>
    </w:rPr>
  </w:style>
  <w:style w:type="paragraph" w:customStyle="1" w:styleId="AAAcard">
    <w:name w:val="AAAcard"/>
    <w:basedOn w:val="Normal"/>
    <w:uiPriority w:val="99"/>
    <w:qFormat/>
    <w:rsid w:val="004C6090"/>
    <w:pPr>
      <w:ind w:left="288" w:right="288"/>
    </w:pPr>
    <w:rPr>
      <w:rFonts w:eastAsia="Times New Roman"/>
    </w:rPr>
  </w:style>
  <w:style w:type="paragraph" w:customStyle="1" w:styleId="Caption3">
    <w:name w:val="Caption3"/>
    <w:basedOn w:val="Normal"/>
    <w:uiPriority w:val="99"/>
    <w:qFormat/>
    <w:rsid w:val="004C6090"/>
    <w:pPr>
      <w:spacing w:before="100" w:beforeAutospacing="1" w:after="100" w:afterAutospacing="1"/>
    </w:pPr>
    <w:rPr>
      <w:rFonts w:eastAsia="Times New Roman"/>
      <w:sz w:val="24"/>
    </w:rPr>
  </w:style>
  <w:style w:type="paragraph" w:customStyle="1" w:styleId="body-12-5">
    <w:name w:val="body-12-5"/>
    <w:basedOn w:val="Normal"/>
    <w:uiPriority w:val="99"/>
    <w:qFormat/>
    <w:rsid w:val="004C6090"/>
    <w:pPr>
      <w:spacing w:before="100" w:beforeAutospacing="1" w:after="100" w:afterAutospacing="1"/>
    </w:pPr>
    <w:rPr>
      <w:rFonts w:eastAsia="Times New Roman"/>
      <w:sz w:val="24"/>
    </w:rPr>
  </w:style>
  <w:style w:type="paragraph" w:customStyle="1" w:styleId="infuse">
    <w:name w:val="infuse"/>
    <w:basedOn w:val="Normal"/>
    <w:uiPriority w:val="99"/>
    <w:qFormat/>
    <w:rsid w:val="004C6090"/>
    <w:pPr>
      <w:spacing w:before="100" w:beforeAutospacing="1" w:after="100" w:afterAutospacing="1"/>
    </w:pPr>
    <w:rPr>
      <w:rFonts w:eastAsia="Times New Roman"/>
      <w:sz w:val="24"/>
    </w:rPr>
  </w:style>
  <w:style w:type="paragraph" w:customStyle="1" w:styleId="fontreg">
    <w:name w:val="font_reg"/>
    <w:basedOn w:val="Normal"/>
    <w:uiPriority w:val="99"/>
    <w:qFormat/>
    <w:rsid w:val="004C6090"/>
    <w:pPr>
      <w:spacing w:before="100" w:beforeAutospacing="1" w:after="100" w:afterAutospacing="1"/>
    </w:pPr>
    <w:rPr>
      <w:rFonts w:eastAsia="Times New Roman"/>
      <w:sz w:val="24"/>
    </w:rPr>
  </w:style>
  <w:style w:type="paragraph" w:customStyle="1" w:styleId="CITEF3">
    <w:name w:val="CITE F3"/>
    <w:uiPriority w:val="99"/>
    <w:qFormat/>
    <w:rsid w:val="004C6090"/>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4C609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C609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C609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C6090"/>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4C6090"/>
    <w:pPr>
      <w:ind w:left="144"/>
    </w:pPr>
    <w:rPr>
      <w:rFonts w:ascii="Cambria" w:eastAsia="Calibri" w:hAnsi="Cambria"/>
      <w:sz w:val="24"/>
    </w:rPr>
  </w:style>
  <w:style w:type="paragraph" w:customStyle="1" w:styleId="FreeFormA">
    <w:name w:val="Free Form A"/>
    <w:autoRedefine/>
    <w:uiPriority w:val="99"/>
    <w:qFormat/>
    <w:rsid w:val="004C6090"/>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4C6090"/>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4C609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4C6090"/>
    <w:rPr>
      <w:rFonts w:ascii="Times New Roman" w:eastAsia="Times New Roman" w:hAnsi="Times New Roman" w:cs="Times New Roman"/>
      <w:sz w:val="10"/>
    </w:rPr>
  </w:style>
  <w:style w:type="paragraph" w:customStyle="1" w:styleId="subheader">
    <w:name w:val="subheader"/>
    <w:basedOn w:val="Normal"/>
    <w:uiPriority w:val="99"/>
    <w:qFormat/>
    <w:rsid w:val="004C6090"/>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C6090"/>
    <w:pPr>
      <w:spacing w:before="100" w:beforeAutospacing="1" w:after="100" w:afterAutospacing="1"/>
    </w:pPr>
    <w:rPr>
      <w:rFonts w:eastAsia="Times New Roman"/>
      <w:sz w:val="24"/>
    </w:rPr>
  </w:style>
  <w:style w:type="paragraph" w:customStyle="1" w:styleId="more">
    <w:name w:val="more"/>
    <w:basedOn w:val="Normal"/>
    <w:uiPriority w:val="99"/>
    <w:qFormat/>
    <w:rsid w:val="004C6090"/>
    <w:pPr>
      <w:spacing w:before="100" w:beforeAutospacing="1" w:after="100" w:afterAutospacing="1"/>
    </w:pPr>
    <w:rPr>
      <w:rFonts w:eastAsia="Times New Roman"/>
      <w:sz w:val="24"/>
    </w:rPr>
  </w:style>
  <w:style w:type="paragraph" w:customStyle="1" w:styleId="story">
    <w:name w:val="story"/>
    <w:basedOn w:val="Normal"/>
    <w:uiPriority w:val="99"/>
    <w:qFormat/>
    <w:rsid w:val="004C6090"/>
    <w:pPr>
      <w:spacing w:before="100" w:beforeAutospacing="1" w:after="100" w:afterAutospacing="1"/>
    </w:pPr>
    <w:rPr>
      <w:rFonts w:eastAsia="Times New Roman"/>
      <w:sz w:val="24"/>
    </w:rPr>
  </w:style>
  <w:style w:type="paragraph" w:customStyle="1" w:styleId="H1numbered">
    <w:name w:val="H1 numbered"/>
    <w:basedOn w:val="Normal"/>
    <w:uiPriority w:val="99"/>
    <w:qFormat/>
    <w:rsid w:val="004C6090"/>
    <w:pPr>
      <w:pageBreakBefore/>
      <w:widowControl w:val="0"/>
      <w:numPr>
        <w:numId w:val="19"/>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4C6090"/>
    <w:pPr>
      <w:widowControl w:val="0"/>
      <w:numPr>
        <w:ilvl w:val="1"/>
        <w:numId w:val="19"/>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C6090"/>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C6090"/>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C6090"/>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C609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C609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C6090"/>
    <w:pPr>
      <w:widowControl w:val="0"/>
      <w:spacing w:after="63"/>
    </w:pPr>
    <w:rPr>
      <w:rFonts w:ascii="Arial" w:hAnsi="Arial"/>
      <w:color w:val="auto"/>
    </w:rPr>
  </w:style>
  <w:style w:type="paragraph" w:customStyle="1" w:styleId="CM35">
    <w:name w:val="CM35"/>
    <w:basedOn w:val="Default"/>
    <w:next w:val="Default"/>
    <w:uiPriority w:val="99"/>
    <w:qFormat/>
    <w:rsid w:val="004C609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C609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C609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C6090"/>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C609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C6090"/>
    <w:rPr>
      <w:rFonts w:ascii="Georgia" w:hAnsi="Georgia" w:cs="Times New Roman"/>
      <w:sz w:val="22"/>
      <w:szCs w:val="22"/>
      <w:lang w:val="x-none" w:eastAsia="x-none"/>
    </w:rPr>
  </w:style>
  <w:style w:type="character" w:customStyle="1" w:styleId="StyleCards11ptUnderlineChar">
    <w:name w:val="Style Cards + 11 pt Underline Char"/>
    <w:link w:val="StyleCards11ptUnderline"/>
    <w:locked/>
    <w:rsid w:val="004C609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C6090"/>
    <w:rPr>
      <w:rFonts w:ascii="Georgia" w:hAnsi="Georgia" w:cs="Times New Roman"/>
      <w:sz w:val="22"/>
      <w:u w:val="single"/>
      <w:lang w:val="x-none" w:eastAsia="x-none"/>
    </w:rPr>
  </w:style>
  <w:style w:type="character" w:customStyle="1" w:styleId="StyleCards11ptBoldUnderlineChar">
    <w:name w:val="Style Cards + 11 pt Bold Underline Char"/>
    <w:link w:val="StyleCards11ptBoldUnderline"/>
    <w:locked/>
    <w:rsid w:val="004C609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C6090"/>
    <w:rPr>
      <w:rFonts w:ascii="Georgia" w:hAnsi="Georgia" w:cs="Times New Roman"/>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C609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C6090"/>
    <w:pPr>
      <w:pBdr>
        <w:top w:val="single" w:sz="4" w:space="0" w:color="auto"/>
        <w:left w:val="single" w:sz="4" w:space="0" w:color="auto"/>
        <w:bottom w:val="single" w:sz="4" w:space="0" w:color="auto"/>
        <w:right w:val="single" w:sz="4" w:space="0" w:color="auto"/>
      </w:pBdr>
    </w:pPr>
    <w:rPr>
      <w:rFonts w:ascii="Georgia" w:hAnsi="Georgia" w:cs="Times New Roman"/>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4C609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C6090"/>
    <w:rPr>
      <w:rFonts w:ascii="Georgia" w:hAnsi="Georgia" w:cstheme="minorBidi"/>
      <w:lang w:val="x-none" w:eastAsia="x-none"/>
    </w:rPr>
  </w:style>
  <w:style w:type="character" w:customStyle="1" w:styleId="NormalFontChar">
    <w:name w:val="Normal Font Char"/>
    <w:link w:val="NormalFont"/>
    <w:locked/>
    <w:rsid w:val="004C6090"/>
    <w:rPr>
      <w:rFonts w:ascii="Times New Roman" w:eastAsia="Times New Roman" w:hAnsi="Times New Roman" w:cs="Times New Roman"/>
      <w:sz w:val="20"/>
      <w:szCs w:val="20"/>
    </w:rPr>
  </w:style>
  <w:style w:type="paragraph" w:customStyle="1" w:styleId="NormalFont">
    <w:name w:val="Normal Font"/>
    <w:link w:val="NormalFontChar"/>
    <w:qFormat/>
    <w:rsid w:val="004C6090"/>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4C6090"/>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4C609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C6090"/>
    <w:rPr>
      <w:u w:val="single"/>
      <w:lang w:val="x-none" w:eastAsia="x-none"/>
    </w:rPr>
  </w:style>
  <w:style w:type="character" w:customStyle="1" w:styleId="StyleNormalFont11ptBoldUnderlineChar">
    <w:name w:val="Style Normal Font + 11 pt Bold Underline Char"/>
    <w:link w:val="StyleNormalFont11ptBoldUnderline"/>
    <w:locked/>
    <w:rsid w:val="004C609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C6090"/>
    <w:rPr>
      <w:b/>
      <w:bCs/>
      <w:u w:val="single"/>
      <w:lang w:val="x-none" w:eastAsia="x-none"/>
    </w:rPr>
  </w:style>
  <w:style w:type="paragraph" w:customStyle="1" w:styleId="Smallfont0">
    <w:name w:val="Smallfont"/>
    <w:basedOn w:val="Normal"/>
    <w:uiPriority w:val="99"/>
    <w:qFormat/>
    <w:rsid w:val="004C6090"/>
    <w:rPr>
      <w:rFonts w:eastAsia="Times New Roman"/>
      <w:sz w:val="15"/>
    </w:rPr>
  </w:style>
  <w:style w:type="paragraph" w:customStyle="1" w:styleId="formatvorlage2">
    <w:name w:val="formatvorlage2"/>
    <w:basedOn w:val="Normal"/>
    <w:uiPriority w:val="99"/>
    <w:qFormat/>
    <w:rsid w:val="004C6090"/>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C609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C6090"/>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4C609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C6090"/>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4C609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C6090"/>
    <w:pPr>
      <w:ind w:left="144"/>
    </w:pPr>
    <w:rPr>
      <w:rFonts w:ascii="Georgia" w:eastAsia="Times New Roman" w:hAnsi="Georgia" w:cstheme="minorBidi"/>
      <w:lang w:val="x-none" w:eastAsia="x-none"/>
    </w:rPr>
  </w:style>
  <w:style w:type="paragraph" w:customStyle="1" w:styleId="deck">
    <w:name w:val="deck"/>
    <w:basedOn w:val="Normal"/>
    <w:uiPriority w:val="99"/>
    <w:qFormat/>
    <w:rsid w:val="004C6090"/>
    <w:pPr>
      <w:spacing w:before="100" w:beforeAutospacing="1" w:after="100" w:afterAutospacing="1"/>
    </w:pPr>
    <w:rPr>
      <w:rFonts w:eastAsia="Times New Roman"/>
      <w:sz w:val="24"/>
    </w:rPr>
  </w:style>
  <w:style w:type="paragraph" w:customStyle="1" w:styleId="i1">
    <w:name w:val="i1"/>
    <w:basedOn w:val="Normal"/>
    <w:uiPriority w:val="99"/>
    <w:qFormat/>
    <w:rsid w:val="004C6090"/>
    <w:pPr>
      <w:spacing w:before="100" w:beforeAutospacing="1" w:after="100" w:afterAutospacing="1"/>
    </w:pPr>
    <w:rPr>
      <w:rFonts w:eastAsia="Times New Roman"/>
      <w:sz w:val="24"/>
    </w:rPr>
  </w:style>
  <w:style w:type="paragraph" w:customStyle="1" w:styleId="question">
    <w:name w:val="question"/>
    <w:basedOn w:val="Normal"/>
    <w:uiPriority w:val="99"/>
    <w:qFormat/>
    <w:rsid w:val="004C6090"/>
    <w:pPr>
      <w:spacing w:before="100" w:beforeAutospacing="1" w:after="100" w:afterAutospacing="1"/>
    </w:pPr>
    <w:rPr>
      <w:rFonts w:eastAsia="Times New Roman"/>
      <w:sz w:val="24"/>
    </w:rPr>
  </w:style>
  <w:style w:type="paragraph" w:customStyle="1" w:styleId="bodycopy">
    <w:name w:val="bodycopy"/>
    <w:basedOn w:val="Normal"/>
    <w:uiPriority w:val="99"/>
    <w:qFormat/>
    <w:rsid w:val="004C6090"/>
    <w:pPr>
      <w:spacing w:before="100" w:beforeAutospacing="1" w:after="100" w:afterAutospacing="1"/>
    </w:pPr>
    <w:rPr>
      <w:rFonts w:eastAsia="Times New Roman"/>
      <w:sz w:val="24"/>
    </w:rPr>
  </w:style>
  <w:style w:type="paragraph" w:customStyle="1" w:styleId="Fifth">
    <w:name w:val="Fifth"/>
    <w:basedOn w:val="Normal"/>
    <w:link w:val="FifthChar"/>
    <w:qFormat/>
    <w:rsid w:val="004C6090"/>
    <w:rPr>
      <w:rFonts w:eastAsia="Calibri"/>
    </w:rPr>
  </w:style>
  <w:style w:type="paragraph" w:customStyle="1" w:styleId="NoteLevel22">
    <w:name w:val="Note Level 22"/>
    <w:basedOn w:val="Normal"/>
    <w:next w:val="Normal"/>
    <w:uiPriority w:val="99"/>
    <w:qFormat/>
    <w:rsid w:val="004C6090"/>
    <w:pPr>
      <w:keepNext/>
      <w:ind w:left="288" w:right="288"/>
    </w:pPr>
    <w:rPr>
      <w:rFonts w:eastAsia="MS Gothic"/>
      <w:szCs w:val="20"/>
    </w:rPr>
  </w:style>
  <w:style w:type="paragraph" w:customStyle="1" w:styleId="wp-caption-text">
    <w:name w:val="wp-caption-text"/>
    <w:basedOn w:val="Normal"/>
    <w:qFormat/>
    <w:rsid w:val="004C6090"/>
    <w:pPr>
      <w:spacing w:before="100" w:beforeAutospacing="1" w:after="100" w:afterAutospacing="1"/>
    </w:pPr>
    <w:rPr>
      <w:rFonts w:eastAsia="Times New Roman"/>
      <w:sz w:val="24"/>
    </w:rPr>
  </w:style>
  <w:style w:type="paragraph" w:customStyle="1" w:styleId="svarticle">
    <w:name w:val="svarticle"/>
    <w:basedOn w:val="Normal"/>
    <w:uiPriority w:val="99"/>
    <w:qFormat/>
    <w:rsid w:val="004C6090"/>
    <w:pPr>
      <w:spacing w:before="100" w:beforeAutospacing="1" w:after="100" w:afterAutospacing="1"/>
    </w:pPr>
    <w:rPr>
      <w:rFonts w:eastAsia="Times New Roman"/>
      <w:sz w:val="24"/>
    </w:rPr>
  </w:style>
  <w:style w:type="paragraph" w:customStyle="1" w:styleId="canvas-atom">
    <w:name w:val="canvas-atom"/>
    <w:basedOn w:val="Normal"/>
    <w:uiPriority w:val="99"/>
    <w:qFormat/>
    <w:rsid w:val="004C6090"/>
    <w:pPr>
      <w:spacing w:before="100" w:beforeAutospacing="1" w:after="100" w:afterAutospacing="1"/>
    </w:pPr>
    <w:rPr>
      <w:sz w:val="24"/>
    </w:rPr>
  </w:style>
  <w:style w:type="paragraph" w:customStyle="1" w:styleId="tweet-text">
    <w:name w:val="tweet-text"/>
    <w:basedOn w:val="Normal"/>
    <w:uiPriority w:val="99"/>
    <w:qFormat/>
    <w:rsid w:val="004C6090"/>
    <w:pPr>
      <w:spacing w:before="100" w:beforeAutospacing="1" w:after="100" w:afterAutospacing="1"/>
    </w:pPr>
  </w:style>
  <w:style w:type="paragraph" w:customStyle="1" w:styleId="description">
    <w:name w:val="description"/>
    <w:basedOn w:val="Normal"/>
    <w:uiPriority w:val="99"/>
    <w:qFormat/>
    <w:rsid w:val="004C6090"/>
    <w:pPr>
      <w:spacing w:before="100" w:beforeAutospacing="1" w:after="100" w:afterAutospacing="1"/>
    </w:pPr>
  </w:style>
  <w:style w:type="paragraph" w:customStyle="1" w:styleId="graf">
    <w:name w:val="graf"/>
    <w:basedOn w:val="Normal"/>
    <w:uiPriority w:val="99"/>
    <w:qFormat/>
    <w:rsid w:val="004C6090"/>
    <w:pPr>
      <w:spacing w:before="100" w:beforeAutospacing="1" w:after="100" w:afterAutospacing="1"/>
    </w:pPr>
  </w:style>
  <w:style w:type="paragraph" w:customStyle="1" w:styleId="column">
    <w:name w:val="column"/>
    <w:basedOn w:val="Normal"/>
    <w:uiPriority w:val="99"/>
    <w:qFormat/>
    <w:rsid w:val="004C6090"/>
    <w:pPr>
      <w:spacing w:before="100" w:beforeAutospacing="1" w:after="100" w:afterAutospacing="1"/>
    </w:pPr>
  </w:style>
  <w:style w:type="paragraph" w:customStyle="1" w:styleId="recirc-container">
    <w:name w:val="recirc-container"/>
    <w:basedOn w:val="Normal"/>
    <w:uiPriority w:val="99"/>
    <w:qFormat/>
    <w:rsid w:val="004C6090"/>
    <w:pPr>
      <w:spacing w:before="100" w:beforeAutospacing="1" w:after="100" w:afterAutospacing="1"/>
    </w:pPr>
    <w:rPr>
      <w:sz w:val="24"/>
    </w:rPr>
  </w:style>
  <w:style w:type="paragraph" w:customStyle="1" w:styleId="selectionshareable">
    <w:name w:val="selectionshareable"/>
    <w:basedOn w:val="Normal"/>
    <w:uiPriority w:val="99"/>
    <w:qFormat/>
    <w:rsid w:val="004C6090"/>
    <w:pPr>
      <w:spacing w:before="100" w:beforeAutospacing="1" w:after="100" w:afterAutospacing="1"/>
    </w:pPr>
    <w:rPr>
      <w:sz w:val="24"/>
    </w:rPr>
  </w:style>
  <w:style w:type="paragraph" w:customStyle="1" w:styleId="interstitial-link">
    <w:name w:val="interstitial-link"/>
    <w:basedOn w:val="Normal"/>
    <w:uiPriority w:val="99"/>
    <w:qFormat/>
    <w:rsid w:val="004C6090"/>
    <w:pPr>
      <w:spacing w:before="100" w:beforeAutospacing="1" w:after="100" w:afterAutospacing="1"/>
    </w:pPr>
    <w:rPr>
      <w:sz w:val="24"/>
    </w:rPr>
  </w:style>
  <w:style w:type="paragraph" w:customStyle="1" w:styleId="see-also">
    <w:name w:val="see-also"/>
    <w:basedOn w:val="Normal"/>
    <w:uiPriority w:val="99"/>
    <w:qFormat/>
    <w:rsid w:val="004C6090"/>
    <w:pPr>
      <w:spacing w:before="100" w:beforeAutospacing="1" w:after="100" w:afterAutospacing="1"/>
    </w:pPr>
    <w:rPr>
      <w:sz w:val="24"/>
    </w:rPr>
  </w:style>
  <w:style w:type="character" w:styleId="SubtleEmphasis">
    <w:name w:val="Subtle Emphasis"/>
    <w:uiPriority w:val="19"/>
    <w:qFormat/>
    <w:rsid w:val="004C6090"/>
    <w:rPr>
      <w:rFonts w:ascii="Georgia" w:hAnsi="Georgia" w:hint="default"/>
      <w:i/>
      <w:iCs/>
      <w:color w:val="808080"/>
    </w:rPr>
  </w:style>
  <w:style w:type="character" w:customStyle="1" w:styleId="cardchar00">
    <w:name w:val="cardchar0"/>
    <w:basedOn w:val="DefaultParagraphFont"/>
    <w:rsid w:val="004C6090"/>
  </w:style>
  <w:style w:type="character" w:customStyle="1" w:styleId="UnderlineNon-bold">
    <w:name w:val="Underline Non - bold"/>
    <w:rsid w:val="004C6090"/>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4C6090"/>
  </w:style>
  <w:style w:type="character" w:customStyle="1" w:styleId="StyleHeading4UnderlinedsmalltextGaramondChar">
    <w:name w:val="Style Heading 4Underlinedsmall text + Garamond Char"/>
    <w:link w:val="StyleHeading4UnderlinedsmalltextGaramond"/>
    <w:locked/>
    <w:rsid w:val="004C6090"/>
    <w:rPr>
      <w:rFonts w:ascii="Calibri" w:hAnsi="Calibri" w:cs="Calibri"/>
    </w:rPr>
  </w:style>
  <w:style w:type="character" w:customStyle="1" w:styleId="Heading5Char2">
    <w:name w:val="Heading 5 Char2"/>
    <w:rsid w:val="004C609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C6090"/>
    <w:rPr>
      <w:rFonts w:ascii="Arial" w:hAnsi="Arial" w:cs="Arial"/>
      <w:vanish/>
      <w:sz w:val="16"/>
      <w:szCs w:val="16"/>
    </w:rPr>
  </w:style>
  <w:style w:type="paragraph" w:styleId="z-TopofForm">
    <w:name w:val="HTML Top of Form"/>
    <w:basedOn w:val="Normal"/>
    <w:next w:val="Normal"/>
    <w:link w:val="z-TopofFormChar"/>
    <w:hidden/>
    <w:uiPriority w:val="99"/>
    <w:unhideWhenUsed/>
    <w:rsid w:val="004C609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C6090"/>
    <w:rPr>
      <w:rFonts w:ascii="Arial" w:hAnsi="Arial" w:cs="Arial"/>
      <w:vanish/>
      <w:sz w:val="16"/>
      <w:szCs w:val="16"/>
    </w:rPr>
  </w:style>
  <w:style w:type="character" w:customStyle="1" w:styleId="z-BottomofFormChar">
    <w:name w:val="z-Bottom of Form Char"/>
    <w:basedOn w:val="DefaultParagraphFont"/>
    <w:link w:val="z-BottomofForm"/>
    <w:uiPriority w:val="99"/>
    <w:rsid w:val="004C609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C609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C6090"/>
    <w:rPr>
      <w:rFonts w:ascii="Arial" w:hAnsi="Arial" w:cs="Arial"/>
      <w:vanish/>
      <w:sz w:val="16"/>
      <w:szCs w:val="16"/>
    </w:rPr>
  </w:style>
  <w:style w:type="character" w:customStyle="1" w:styleId="Style2CharChar">
    <w:name w:val="Style2 Char Char"/>
    <w:rsid w:val="004C6090"/>
    <w:rPr>
      <w:u w:val="thick"/>
      <w:lang w:val="en-US" w:eastAsia="en-US" w:bidi="ar-SA"/>
    </w:rPr>
  </w:style>
  <w:style w:type="character" w:customStyle="1" w:styleId="authordate1">
    <w:name w:val="authordate"/>
    <w:rsid w:val="004C6090"/>
  </w:style>
  <w:style w:type="character" w:customStyle="1" w:styleId="underline0">
    <w:name w:val="%underline"/>
    <w:qFormat/>
    <w:rsid w:val="004C6090"/>
    <w:rPr>
      <w:rFonts w:ascii="Times New Roman" w:hAnsi="Times New Roman" w:cs="Times New Roman" w:hint="default"/>
      <w:strike w:val="0"/>
      <w:dstrike w:val="0"/>
      <w:sz w:val="16"/>
      <w:u w:val="none"/>
      <w:effect w:val="none"/>
    </w:rPr>
  </w:style>
  <w:style w:type="character" w:customStyle="1" w:styleId="AUNDERLINE0">
    <w:name w:val="AUNDERLINE"/>
    <w:qFormat/>
    <w:rsid w:val="004C6090"/>
    <w:rPr>
      <w:rFonts w:ascii="Times New Roman" w:hAnsi="Times New Roman" w:cs="Times New Roman" w:hint="default"/>
      <w:sz w:val="20"/>
      <w:u w:val="single"/>
    </w:rPr>
  </w:style>
  <w:style w:type="character" w:customStyle="1" w:styleId="UnderlinedCharChar">
    <w:name w:val="Underlined Char Char"/>
    <w:rsid w:val="004C6090"/>
    <w:rPr>
      <w:rFonts w:ascii="Garamond" w:hAnsi="Garamond" w:hint="default"/>
      <w:szCs w:val="28"/>
      <w:u w:val="single"/>
      <w:lang w:val="en-US" w:eastAsia="en-US" w:bidi="ar-SA"/>
    </w:rPr>
  </w:style>
  <w:style w:type="character" w:customStyle="1" w:styleId="slug-doi">
    <w:name w:val="slug-doi"/>
    <w:basedOn w:val="DefaultParagraphFont"/>
    <w:rsid w:val="004C6090"/>
  </w:style>
  <w:style w:type="character" w:customStyle="1" w:styleId="af">
    <w:name w:val="af"/>
    <w:basedOn w:val="DefaultParagraphFont"/>
    <w:rsid w:val="004C6090"/>
  </w:style>
  <w:style w:type="character" w:customStyle="1" w:styleId="ab">
    <w:name w:val="ab"/>
    <w:basedOn w:val="DefaultParagraphFont"/>
    <w:rsid w:val="004C6090"/>
  </w:style>
  <w:style w:type="character" w:customStyle="1" w:styleId="em">
    <w:name w:val="em"/>
    <w:basedOn w:val="DefaultParagraphFont"/>
    <w:rsid w:val="004C6090"/>
  </w:style>
  <w:style w:type="character" w:customStyle="1" w:styleId="au">
    <w:name w:val="au"/>
    <w:basedOn w:val="DefaultParagraphFont"/>
    <w:rsid w:val="004C6090"/>
  </w:style>
  <w:style w:type="character" w:customStyle="1" w:styleId="ti">
    <w:name w:val="ti"/>
    <w:basedOn w:val="DefaultParagraphFont"/>
    <w:rsid w:val="004C6090"/>
  </w:style>
  <w:style w:type="character" w:customStyle="1" w:styleId="subheadblue">
    <w:name w:val="subhead_blue"/>
    <w:basedOn w:val="DefaultParagraphFont"/>
    <w:rsid w:val="004C6090"/>
  </w:style>
  <w:style w:type="character" w:customStyle="1" w:styleId="affiliation">
    <w:name w:val="affiliation"/>
    <w:basedOn w:val="DefaultParagraphFont"/>
    <w:rsid w:val="004C6090"/>
  </w:style>
  <w:style w:type="character" w:customStyle="1" w:styleId="slug-doi-wrapper">
    <w:name w:val="slug-doi-wrapper"/>
    <w:basedOn w:val="DefaultParagraphFont"/>
    <w:rsid w:val="004C6090"/>
  </w:style>
  <w:style w:type="character" w:customStyle="1" w:styleId="slug-metadata-noteahead-of-print">
    <w:name w:val="slug-metadata-note ahead-of-print"/>
    <w:basedOn w:val="DefaultParagraphFont"/>
    <w:rsid w:val="004C6090"/>
  </w:style>
  <w:style w:type="character" w:customStyle="1" w:styleId="slug-ahead-of-print-date">
    <w:name w:val="slug-ahead-of-print-date"/>
    <w:basedOn w:val="DefaultParagraphFont"/>
    <w:rsid w:val="004C6090"/>
  </w:style>
  <w:style w:type="character" w:customStyle="1" w:styleId="medium-bold">
    <w:name w:val="medium-bold"/>
    <w:basedOn w:val="DefaultParagraphFont"/>
    <w:rsid w:val="004C6090"/>
  </w:style>
  <w:style w:type="character" w:customStyle="1" w:styleId="updated-short-citation">
    <w:name w:val="updated-short-citation"/>
    <w:basedOn w:val="DefaultParagraphFont"/>
    <w:rsid w:val="004C6090"/>
  </w:style>
  <w:style w:type="character" w:customStyle="1" w:styleId="goohl0">
    <w:name w:val="goohl0"/>
    <w:basedOn w:val="DefaultParagraphFont"/>
    <w:rsid w:val="004C6090"/>
  </w:style>
  <w:style w:type="character" w:customStyle="1" w:styleId="CharChar6">
    <w:name w:val="Char Char6"/>
    <w:rsid w:val="004C6090"/>
    <w:rPr>
      <w:rFonts w:ascii="Arial" w:hAnsi="Arial" w:cs="Arial" w:hint="default"/>
      <w:bCs/>
      <w:sz w:val="16"/>
      <w:szCs w:val="26"/>
      <w:lang w:val="en-US" w:eastAsia="en-US" w:bidi="ar-SA"/>
    </w:rPr>
  </w:style>
  <w:style w:type="character" w:customStyle="1" w:styleId="TagCharChar1">
    <w:name w:val="Tag Char Char1"/>
    <w:rsid w:val="004C6090"/>
    <w:rPr>
      <w:b/>
      <w:bCs w:val="0"/>
      <w:sz w:val="24"/>
      <w:szCs w:val="24"/>
      <w:lang w:val="en-US" w:eastAsia="en-US" w:bidi="ar-SA"/>
    </w:rPr>
  </w:style>
  <w:style w:type="character" w:customStyle="1" w:styleId="12TimesNewRoman">
    <w:name w:val="12 Times New Roman"/>
    <w:rsid w:val="004C609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C609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C6090"/>
    <w:rPr>
      <w:rFonts w:ascii="Times New Roman" w:hAnsi="Times New Roman" w:cs="Times New Roman" w:hint="default"/>
      <w:strike w:val="0"/>
      <w:dstrike w:val="0"/>
      <w:sz w:val="14"/>
      <w:u w:val="none"/>
      <w:effect w:val="none"/>
    </w:rPr>
  </w:style>
  <w:style w:type="character" w:customStyle="1" w:styleId="F8-UnderlineBold">
    <w:name w:val="F8 - Underline/Bold"/>
    <w:rsid w:val="004C6090"/>
    <w:rPr>
      <w:rFonts w:ascii="Times New Roman" w:hAnsi="Times New Roman" w:cs="Times New Roman" w:hint="default"/>
      <w:b/>
      <w:bCs w:val="0"/>
      <w:sz w:val="20"/>
      <w:u w:val="single"/>
    </w:rPr>
  </w:style>
  <w:style w:type="character" w:customStyle="1" w:styleId="F7-SmallFont">
    <w:name w:val="F7 - Small Font"/>
    <w:rsid w:val="004C6090"/>
    <w:rPr>
      <w:rFonts w:ascii="Times New Roman" w:hAnsi="Times New Roman" w:cs="Times New Roman" w:hint="default"/>
      <w:sz w:val="14"/>
    </w:rPr>
  </w:style>
  <w:style w:type="character" w:customStyle="1" w:styleId="Brief-Bold">
    <w:name w:val="Brief - Bold"/>
    <w:rsid w:val="004C6090"/>
    <w:rPr>
      <w:rFonts w:ascii="Times New Roman" w:hAnsi="Times New Roman" w:cs="Times New Roman" w:hint="default"/>
      <w:b/>
      <w:bCs w:val="0"/>
    </w:rPr>
  </w:style>
  <w:style w:type="character" w:customStyle="1" w:styleId="Card-Underline">
    <w:name w:val="Card - Underline"/>
    <w:rsid w:val="004C6090"/>
    <w:rPr>
      <w:rFonts w:ascii="Times New Roman" w:hAnsi="Times New Roman" w:cs="Times New Roman" w:hint="default"/>
      <w:u w:val="single"/>
    </w:rPr>
  </w:style>
  <w:style w:type="character" w:customStyle="1" w:styleId="beriefunderline">
    <w:name w:val="berief = underline"/>
    <w:rsid w:val="004C6090"/>
    <w:rPr>
      <w:rFonts w:ascii="Times New Roman" w:eastAsia="Times New Roman" w:hAnsi="Times New Roman" w:cs="Times New Roman" w:hint="default"/>
      <w:sz w:val="20"/>
      <w:u w:val="single"/>
    </w:rPr>
  </w:style>
  <w:style w:type="character" w:customStyle="1" w:styleId="BoldText10pt">
    <w:name w:val="Bold Text 10 pt"/>
    <w:rsid w:val="004C609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4C6090"/>
    <w:rPr>
      <w:i/>
      <w:iCs w:val="0"/>
    </w:rPr>
  </w:style>
  <w:style w:type="character" w:customStyle="1" w:styleId="eoeaheader">
    <w:name w:val="eoea_header"/>
    <w:basedOn w:val="DefaultParagraphFont"/>
    <w:rsid w:val="004C6090"/>
  </w:style>
  <w:style w:type="character" w:customStyle="1" w:styleId="SC4208902">
    <w:name w:val="SC.4.208902"/>
    <w:rsid w:val="004C6090"/>
    <w:rPr>
      <w:rFonts w:ascii="Century" w:hAnsi="Century" w:cs="Century" w:hint="default"/>
      <w:color w:val="000000"/>
      <w:sz w:val="22"/>
      <w:szCs w:val="22"/>
    </w:rPr>
  </w:style>
  <w:style w:type="character" w:customStyle="1" w:styleId="SC4208915">
    <w:name w:val="SC.4.208915"/>
    <w:rsid w:val="004C6090"/>
    <w:rPr>
      <w:rFonts w:ascii="Century" w:hAnsi="Century" w:cs="Century" w:hint="default"/>
      <w:color w:val="000000"/>
      <w:sz w:val="13"/>
      <w:szCs w:val="13"/>
    </w:rPr>
  </w:style>
  <w:style w:type="character" w:customStyle="1" w:styleId="SC273764">
    <w:name w:val="SC.2.73764"/>
    <w:rsid w:val="004C6090"/>
    <w:rPr>
      <w:rFonts w:ascii="Century" w:hAnsi="Century" w:cs="Century" w:hint="default"/>
      <w:color w:val="000000"/>
      <w:sz w:val="72"/>
      <w:szCs w:val="72"/>
    </w:rPr>
  </w:style>
  <w:style w:type="character" w:customStyle="1" w:styleId="SC273779">
    <w:name w:val="SC.2.73779"/>
    <w:rsid w:val="004C6090"/>
    <w:rPr>
      <w:rFonts w:ascii="Century" w:hAnsi="Century" w:cs="Century" w:hint="default"/>
      <w:color w:val="000000"/>
      <w:sz w:val="40"/>
      <w:szCs w:val="40"/>
    </w:rPr>
  </w:style>
  <w:style w:type="character" w:customStyle="1" w:styleId="SC273763">
    <w:name w:val="SC.2.73763"/>
    <w:rsid w:val="004C6090"/>
    <w:rPr>
      <w:rFonts w:ascii="Century" w:hAnsi="Century" w:cs="Century" w:hint="default"/>
      <w:b/>
      <w:bCs/>
      <w:color w:val="000000"/>
    </w:rPr>
  </w:style>
  <w:style w:type="character" w:customStyle="1" w:styleId="SC4208910">
    <w:name w:val="SC.4.208910"/>
    <w:rsid w:val="004C6090"/>
    <w:rPr>
      <w:rFonts w:ascii="Century" w:hAnsi="Century" w:cs="Century" w:hint="default"/>
      <w:color w:val="000000"/>
      <w:sz w:val="28"/>
      <w:szCs w:val="28"/>
    </w:rPr>
  </w:style>
  <w:style w:type="character" w:customStyle="1" w:styleId="SC4208911">
    <w:name w:val="SC.4.208911"/>
    <w:rsid w:val="004C6090"/>
    <w:rPr>
      <w:rFonts w:ascii="Century" w:hAnsi="Century" w:cs="Century" w:hint="default"/>
      <w:color w:val="000000"/>
    </w:rPr>
  </w:style>
  <w:style w:type="character" w:customStyle="1" w:styleId="articlesubtitle">
    <w:name w:val="article_sub_title"/>
    <w:basedOn w:val="DefaultParagraphFont"/>
    <w:rsid w:val="004C6090"/>
  </w:style>
  <w:style w:type="character" w:customStyle="1" w:styleId="newsdate2">
    <w:name w:val="news_date2"/>
    <w:basedOn w:val="DefaultParagraphFont"/>
    <w:rsid w:val="004C6090"/>
  </w:style>
  <w:style w:type="character" w:customStyle="1" w:styleId="readarticleheader">
    <w:name w:val="readarticleheader"/>
    <w:basedOn w:val="DefaultParagraphFont"/>
    <w:rsid w:val="004C6090"/>
  </w:style>
  <w:style w:type="character" w:customStyle="1" w:styleId="UnderlineChar20">
    <w:name w:val="Underline Char2"/>
    <w:rsid w:val="004C6090"/>
    <w:rPr>
      <w:rFonts w:ascii="Trebuchet MS" w:hAnsi="Trebuchet MS" w:hint="default"/>
      <w:u w:val="thick"/>
      <w:lang w:val="en-US" w:eastAsia="zh-CN" w:bidi="ar-SA"/>
    </w:rPr>
  </w:style>
  <w:style w:type="character" w:customStyle="1" w:styleId="BoldUnderliningChar">
    <w:name w:val="Bold Underlining Char"/>
    <w:rsid w:val="004C6090"/>
    <w:rPr>
      <w:rFonts w:ascii="Arial Narrow" w:eastAsia="Times New Roman" w:hAnsi="Arial Narrow" w:hint="default"/>
      <w:b/>
      <w:bCs w:val="0"/>
      <w:szCs w:val="24"/>
      <w:u w:val="single"/>
      <w:lang w:val="en-GB" w:eastAsia="en-US" w:bidi="ar-SA"/>
    </w:rPr>
  </w:style>
  <w:style w:type="character" w:customStyle="1" w:styleId="medium-normal1">
    <w:name w:val="medium-normal1"/>
    <w:rsid w:val="004C6090"/>
    <w:rPr>
      <w:rFonts w:ascii="Arial" w:hAnsi="Arial" w:cs="Arial" w:hint="default"/>
      <w:b w:val="0"/>
      <w:bCs w:val="0"/>
      <w:i w:val="0"/>
      <w:iCs w:val="0"/>
      <w:sz w:val="20"/>
      <w:szCs w:val="20"/>
    </w:rPr>
  </w:style>
  <w:style w:type="character" w:customStyle="1" w:styleId="UnderlinedCardChar0">
    <w:name w:val="Underlined Card Char"/>
    <w:rsid w:val="004C6090"/>
    <w:rPr>
      <w:rFonts w:ascii="Palatino Linotype" w:hAnsi="Palatino Linotype" w:hint="default"/>
      <w:u w:val="single"/>
      <w:lang w:val="en-US" w:eastAsia="en-US" w:bidi="ar-SA"/>
    </w:rPr>
  </w:style>
  <w:style w:type="character" w:customStyle="1" w:styleId="char">
    <w:name w:val="char"/>
    <w:basedOn w:val="DefaultParagraphFont"/>
    <w:rsid w:val="004C6090"/>
  </w:style>
  <w:style w:type="character" w:customStyle="1" w:styleId="UnderlineCharCharCharCharCharChar">
    <w:name w:val="Underline Char Char Char Char Char Char"/>
    <w:rsid w:val="004C6090"/>
    <w:rPr>
      <w:rFonts w:ascii="Arial Narrow" w:hAnsi="Arial Narrow" w:hint="default"/>
      <w:szCs w:val="24"/>
      <w:u w:val="single"/>
      <w:lang w:val="en-US" w:eastAsia="en-US" w:bidi="ar-SA"/>
    </w:rPr>
  </w:style>
  <w:style w:type="character" w:customStyle="1" w:styleId="klink">
    <w:name w:val="klink"/>
    <w:basedOn w:val="DefaultParagraphFont"/>
    <w:rsid w:val="004C6090"/>
  </w:style>
  <w:style w:type="character" w:customStyle="1" w:styleId="date10">
    <w:name w:val="date1"/>
    <w:basedOn w:val="DefaultParagraphFont"/>
    <w:rsid w:val="004C6090"/>
  </w:style>
  <w:style w:type="character" w:customStyle="1" w:styleId="bolding1">
    <w:name w:val="bolding1"/>
    <w:rsid w:val="004C6090"/>
    <w:rPr>
      <w:b/>
      <w:bCs/>
    </w:rPr>
  </w:style>
  <w:style w:type="character" w:customStyle="1" w:styleId="bookoptions1">
    <w:name w:val="book_options1"/>
    <w:rsid w:val="004C6090"/>
    <w:rPr>
      <w:b/>
      <w:bCs/>
      <w:color w:val="333366"/>
    </w:rPr>
  </w:style>
  <w:style w:type="character" w:customStyle="1" w:styleId="descriptionblock">
    <w:name w:val="description block"/>
    <w:basedOn w:val="DefaultParagraphFont"/>
    <w:rsid w:val="004C6090"/>
  </w:style>
  <w:style w:type="character" w:customStyle="1" w:styleId="detailsboxblock">
    <w:name w:val="detailsbox block"/>
    <w:basedOn w:val="DefaultParagraphFont"/>
    <w:rsid w:val="004C6090"/>
  </w:style>
  <w:style w:type="character" w:customStyle="1" w:styleId="Char3">
    <w:name w:val="Char3"/>
    <w:rsid w:val="004C6090"/>
    <w:rPr>
      <w:rFonts w:ascii="Arial" w:hAnsi="Arial" w:cs="Arial" w:hint="default"/>
      <w:bCs/>
      <w:u w:val="thick"/>
      <w:lang w:val="en-US" w:eastAsia="en-US" w:bidi="ar-SA"/>
    </w:rPr>
  </w:style>
  <w:style w:type="character" w:customStyle="1" w:styleId="texto11">
    <w:name w:val="texto11"/>
    <w:rsid w:val="004C6090"/>
    <w:rPr>
      <w:rFonts w:ascii="Arial" w:hAnsi="Arial" w:cs="Arial" w:hint="default"/>
      <w:b w:val="0"/>
      <w:bCs w:val="0"/>
      <w:i w:val="0"/>
      <w:iCs w:val="0"/>
      <w:caps w:val="0"/>
      <w:color w:val="000000"/>
      <w:sz w:val="26"/>
      <w:szCs w:val="26"/>
    </w:rPr>
  </w:style>
  <w:style w:type="character" w:customStyle="1" w:styleId="CardTagChar">
    <w:name w:val="Card Tag Char"/>
    <w:rsid w:val="004C6090"/>
    <w:rPr>
      <w:rFonts w:ascii="Arial Narrow" w:hAnsi="Arial Narrow" w:hint="default"/>
      <w:b/>
      <w:bCs w:val="0"/>
      <w:sz w:val="24"/>
      <w:szCs w:val="24"/>
      <w:lang w:val="en-US" w:eastAsia="en-US" w:bidi="ar-SA"/>
    </w:rPr>
  </w:style>
  <w:style w:type="character" w:customStyle="1" w:styleId="DebateCiteCharCharChar">
    <w:name w:val="Debate Cite Char Char Char"/>
    <w:rsid w:val="004C6090"/>
    <w:rPr>
      <w:b/>
      <w:bCs w:val="0"/>
      <w:sz w:val="32"/>
      <w:szCs w:val="32"/>
      <w:lang w:val="en-US" w:eastAsia="en-US" w:bidi="ar-SA"/>
    </w:rPr>
  </w:style>
  <w:style w:type="character" w:customStyle="1" w:styleId="TagChar3">
    <w:name w:val="Tag Char3"/>
    <w:rsid w:val="004C6090"/>
    <w:rPr>
      <w:rFonts w:ascii="Palatino Linotype" w:hAnsi="Palatino Linotype" w:hint="default"/>
      <w:b/>
      <w:bCs w:val="0"/>
      <w:sz w:val="24"/>
      <w:szCs w:val="24"/>
      <w:lang w:val="en-US" w:eastAsia="en-US" w:bidi="ar-SA"/>
    </w:rPr>
  </w:style>
  <w:style w:type="character" w:customStyle="1" w:styleId="TagandCiteChar">
    <w:name w:val="Tag and Cite Char"/>
    <w:rsid w:val="004C6090"/>
    <w:rPr>
      <w:color w:val="333333"/>
      <w:sz w:val="22"/>
      <w:szCs w:val="22"/>
      <w:lang w:val="en-US" w:eastAsia="en-US" w:bidi="ar-SA"/>
    </w:rPr>
  </w:style>
  <w:style w:type="character" w:customStyle="1" w:styleId="Style10ptBold">
    <w:name w:val="Style 10 pt Bold"/>
    <w:rsid w:val="004C6090"/>
    <w:rPr>
      <w:b/>
      <w:bCs/>
      <w:sz w:val="20"/>
    </w:rPr>
  </w:style>
  <w:style w:type="character" w:customStyle="1" w:styleId="text9">
    <w:name w:val="text9"/>
    <w:basedOn w:val="DefaultParagraphFont"/>
    <w:rsid w:val="004C6090"/>
  </w:style>
  <w:style w:type="character" w:customStyle="1" w:styleId="text21">
    <w:name w:val="text21"/>
    <w:basedOn w:val="DefaultParagraphFont"/>
    <w:rsid w:val="004C6090"/>
  </w:style>
  <w:style w:type="character" w:customStyle="1" w:styleId="text19">
    <w:name w:val="text19"/>
    <w:basedOn w:val="DefaultParagraphFont"/>
    <w:rsid w:val="004C6090"/>
  </w:style>
  <w:style w:type="character" w:customStyle="1" w:styleId="term2">
    <w:name w:val="term2"/>
    <w:rsid w:val="004C6090"/>
    <w:rPr>
      <w:b/>
      <w:bCs/>
    </w:rPr>
  </w:style>
  <w:style w:type="character" w:customStyle="1" w:styleId="pmterms12">
    <w:name w:val="pmterms12"/>
    <w:rsid w:val="004C6090"/>
    <w:rPr>
      <w:b/>
      <w:bCs/>
      <w:i w:val="0"/>
      <w:iCs w:val="0"/>
      <w:color w:val="000000"/>
    </w:rPr>
  </w:style>
  <w:style w:type="character" w:customStyle="1" w:styleId="ToReadChar">
    <w:name w:val="To Read Char"/>
    <w:rsid w:val="004C6090"/>
    <w:rPr>
      <w:rFonts w:ascii="Verdana" w:hAnsi="Verdana" w:hint="default"/>
      <w:b/>
      <w:bCs w:val="0"/>
      <w:szCs w:val="24"/>
      <w:u w:val="single"/>
      <w:lang w:val="en-US" w:eastAsia="en-US" w:bidi="ar-SA"/>
    </w:rPr>
  </w:style>
  <w:style w:type="character" w:customStyle="1" w:styleId="ToReadCharChar">
    <w:name w:val="To Read Char Char"/>
    <w:rsid w:val="004C6090"/>
    <w:rPr>
      <w:rFonts w:ascii="Verdana" w:hAnsi="Verdana" w:hint="default"/>
      <w:b/>
      <w:bCs w:val="0"/>
      <w:szCs w:val="24"/>
      <w:u w:val="single"/>
      <w:lang w:val="en-US" w:eastAsia="en-US" w:bidi="ar-SA"/>
    </w:rPr>
  </w:style>
  <w:style w:type="character" w:customStyle="1" w:styleId="bio">
    <w:name w:val="bio"/>
    <w:basedOn w:val="DefaultParagraphFont"/>
    <w:rsid w:val="004C6090"/>
  </w:style>
  <w:style w:type="character" w:customStyle="1" w:styleId="storytextstyle">
    <w:name w:val="storytextstyle"/>
    <w:basedOn w:val="DefaultParagraphFont"/>
    <w:rsid w:val="004C6090"/>
  </w:style>
  <w:style w:type="character" w:customStyle="1" w:styleId="cardunderlinedCharChar">
    <w:name w:val="card underlined Char Char"/>
    <w:rsid w:val="004C6090"/>
    <w:rPr>
      <w:rFonts w:ascii="Arial" w:hAnsi="Arial" w:cs="Arial" w:hint="default"/>
      <w:sz w:val="22"/>
      <w:szCs w:val="24"/>
      <w:u w:val="single"/>
      <w:lang w:val="en-US" w:eastAsia="en-US" w:bidi="ar-SA"/>
    </w:rPr>
  </w:style>
  <w:style w:type="character" w:customStyle="1" w:styleId="Style2Char0">
    <w:name w:val="Style2 Char"/>
    <w:rsid w:val="004C6090"/>
    <w:rPr>
      <w:rFonts w:ascii="Book Antiqua" w:hAnsi="Book Antiqua" w:hint="default"/>
      <w:u w:val="thick"/>
      <w:lang w:val="en-US" w:eastAsia="en-US" w:bidi="ar-SA"/>
    </w:rPr>
  </w:style>
  <w:style w:type="character" w:customStyle="1" w:styleId="Style2Char1">
    <w:name w:val="Style2 Char1"/>
    <w:rsid w:val="004C6090"/>
    <w:rPr>
      <w:rFonts w:ascii="Book Antiqua" w:hAnsi="Book Antiqua" w:hint="default"/>
      <w:szCs w:val="24"/>
      <w:u w:val="thick"/>
      <w:lang w:val="en-US" w:eastAsia="en-US" w:bidi="ar-SA"/>
    </w:rPr>
  </w:style>
  <w:style w:type="character" w:customStyle="1" w:styleId="articlehead21">
    <w:name w:val="articlehead21"/>
    <w:rsid w:val="004C6090"/>
    <w:rPr>
      <w:rFonts w:ascii="Arial" w:hAnsi="Arial" w:cs="Arial" w:hint="default"/>
      <w:b/>
      <w:bCs/>
      <w:color w:val="660000"/>
      <w:sz w:val="20"/>
      <w:szCs w:val="20"/>
    </w:rPr>
  </w:style>
  <w:style w:type="character" w:customStyle="1" w:styleId="TagCiteChar1">
    <w:name w:val="Tag/Cite Char1"/>
    <w:rsid w:val="004C6090"/>
    <w:rPr>
      <w:b/>
      <w:bCs w:val="0"/>
      <w:lang w:val="en-US" w:eastAsia="en-US" w:bidi="ar-SA"/>
    </w:rPr>
  </w:style>
  <w:style w:type="character" w:customStyle="1" w:styleId="goohl2">
    <w:name w:val="goohl2"/>
    <w:basedOn w:val="DefaultParagraphFont"/>
    <w:rsid w:val="004C6090"/>
  </w:style>
  <w:style w:type="character" w:customStyle="1" w:styleId="CardCharChar0">
    <w:name w:val="Card Char Char"/>
    <w:rsid w:val="004C6090"/>
    <w:rPr>
      <w:lang w:val="en-US" w:eastAsia="en-US" w:bidi="ar-SA"/>
    </w:rPr>
  </w:style>
  <w:style w:type="character" w:customStyle="1" w:styleId="BriefTitle1Char">
    <w:name w:val="Brief Title 1 Char"/>
    <w:rsid w:val="004C6090"/>
    <w:rPr>
      <w:b/>
      <w:bCs w:val="0"/>
      <w:u w:val="single"/>
      <w:lang w:val="en-US" w:eastAsia="en-US" w:bidi="ar-SA"/>
    </w:rPr>
  </w:style>
  <w:style w:type="character" w:customStyle="1" w:styleId="TagCiteCharChar">
    <w:name w:val="Tag/Cite Char Char"/>
    <w:rsid w:val="004C6090"/>
    <w:rPr>
      <w:b/>
      <w:bCs w:val="0"/>
      <w:lang w:val="en-US" w:eastAsia="en-US" w:bidi="ar-SA"/>
    </w:rPr>
  </w:style>
  <w:style w:type="character" w:customStyle="1" w:styleId="btx">
    <w:name w:val="btx"/>
    <w:basedOn w:val="DefaultParagraphFont"/>
    <w:rsid w:val="004C6090"/>
  </w:style>
  <w:style w:type="character" w:customStyle="1" w:styleId="prodgeneral1">
    <w:name w:val="prodgeneral1"/>
    <w:rsid w:val="004C6090"/>
    <w:rPr>
      <w:rFonts w:ascii="Verdana" w:hAnsi="Verdana" w:hint="default"/>
      <w:b w:val="0"/>
      <w:bCs w:val="0"/>
      <w:caps w:val="0"/>
      <w:color w:val="000000"/>
      <w:spacing w:val="0"/>
      <w:sz w:val="16"/>
      <w:szCs w:val="16"/>
    </w:rPr>
  </w:style>
  <w:style w:type="character" w:customStyle="1" w:styleId="summary1">
    <w:name w:val="summary1"/>
    <w:rsid w:val="004C6090"/>
    <w:rPr>
      <w:rFonts w:ascii="Arial" w:hAnsi="Arial" w:cs="Arial" w:hint="default"/>
      <w:sz w:val="18"/>
      <w:szCs w:val="18"/>
    </w:rPr>
  </w:style>
  <w:style w:type="character" w:customStyle="1" w:styleId="text3">
    <w:name w:val="text3"/>
    <w:basedOn w:val="DefaultParagraphFont"/>
    <w:rsid w:val="004C6090"/>
  </w:style>
  <w:style w:type="character" w:customStyle="1" w:styleId="cardtextsmallChar">
    <w:name w:val="card text small Char"/>
    <w:rsid w:val="004C6090"/>
    <w:rPr>
      <w:rFonts w:ascii="Arial Narrow" w:hAnsi="Arial Narrow" w:hint="default"/>
      <w:sz w:val="16"/>
      <w:szCs w:val="24"/>
      <w:lang w:val="en-US" w:eastAsia="en-US" w:bidi="ar-SA"/>
    </w:rPr>
  </w:style>
  <w:style w:type="character" w:customStyle="1" w:styleId="countrytitle1">
    <w:name w:val="countrytitle1"/>
    <w:rsid w:val="004C6090"/>
    <w:rPr>
      <w:rFonts w:ascii="Verdana" w:hAnsi="Verdana" w:hint="default"/>
      <w:b/>
      <w:bCs/>
      <w:color w:val="293643"/>
      <w:sz w:val="24"/>
      <w:szCs w:val="24"/>
    </w:rPr>
  </w:style>
  <w:style w:type="character" w:customStyle="1" w:styleId="storyheader1">
    <w:name w:val="storyheader1"/>
    <w:rsid w:val="004C6090"/>
    <w:rPr>
      <w:rFonts w:ascii="Verdana" w:hAnsi="Verdana" w:hint="default"/>
      <w:b/>
      <w:bCs/>
      <w:color w:val="000000"/>
      <w:sz w:val="21"/>
      <w:szCs w:val="21"/>
    </w:rPr>
  </w:style>
  <w:style w:type="character" w:customStyle="1" w:styleId="cardunderlinedChar0">
    <w:name w:val="card underlined Char"/>
    <w:rsid w:val="004C6090"/>
    <w:rPr>
      <w:rFonts w:ascii="Arial" w:hAnsi="Arial" w:cs="Arial" w:hint="default"/>
      <w:sz w:val="22"/>
      <w:szCs w:val="24"/>
      <w:u w:val="single"/>
      <w:lang w:val="en-US" w:eastAsia="en-US" w:bidi="ar-SA"/>
    </w:rPr>
  </w:style>
  <w:style w:type="character" w:customStyle="1" w:styleId="article1">
    <w:name w:val="article1"/>
    <w:rsid w:val="004C6090"/>
    <w:rPr>
      <w:rFonts w:ascii="Verdana" w:hAnsi="Verdana" w:hint="default"/>
      <w:color w:val="333333"/>
      <w:sz w:val="16"/>
      <w:szCs w:val="16"/>
    </w:rPr>
  </w:style>
  <w:style w:type="character" w:customStyle="1" w:styleId="story-posted-date1">
    <w:name w:val="story-posted-date1"/>
    <w:rsid w:val="004C609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C609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C6090"/>
  </w:style>
  <w:style w:type="character" w:customStyle="1" w:styleId="textmedium">
    <w:name w:val="textmedium"/>
    <w:basedOn w:val="DefaultParagraphFont"/>
    <w:rsid w:val="004C6090"/>
  </w:style>
  <w:style w:type="character" w:customStyle="1" w:styleId="citation1">
    <w:name w:val="citation1"/>
    <w:rsid w:val="004C6090"/>
    <w:rPr>
      <w:rFonts w:ascii="Verdana" w:hAnsi="Verdana" w:hint="default"/>
      <w:sz w:val="17"/>
      <w:szCs w:val="17"/>
    </w:rPr>
  </w:style>
  <w:style w:type="character" w:customStyle="1" w:styleId="hithighlite">
    <w:name w:val="hithighlite"/>
    <w:basedOn w:val="DefaultParagraphFont"/>
    <w:rsid w:val="004C6090"/>
  </w:style>
  <w:style w:type="character" w:customStyle="1" w:styleId="articlecontent">
    <w:name w:val="articlecontent"/>
    <w:basedOn w:val="DefaultParagraphFont"/>
    <w:rsid w:val="004C6090"/>
  </w:style>
  <w:style w:type="character" w:customStyle="1" w:styleId="fource1">
    <w:name w:val="fource1"/>
    <w:rsid w:val="004C6090"/>
    <w:rPr>
      <w:sz w:val="34"/>
      <w:szCs w:val="34"/>
    </w:rPr>
  </w:style>
  <w:style w:type="character" w:customStyle="1" w:styleId="LanguageStrikeChar">
    <w:name w:val="Language Strike Char"/>
    <w:rsid w:val="004C6090"/>
    <w:rPr>
      <w:rFonts w:ascii="Arial Narrow" w:hAnsi="Arial Narrow" w:hint="default"/>
      <w:strike/>
      <w:szCs w:val="24"/>
      <w:lang w:val="en-US" w:eastAsia="en-US" w:bidi="ar-SA"/>
    </w:rPr>
  </w:style>
  <w:style w:type="character" w:customStyle="1" w:styleId="normal11">
    <w:name w:val="normal1"/>
    <w:basedOn w:val="DefaultParagraphFont"/>
    <w:rsid w:val="004C6090"/>
  </w:style>
  <w:style w:type="character" w:customStyle="1" w:styleId="ds">
    <w:name w:val="ds"/>
    <w:basedOn w:val="DefaultParagraphFont"/>
    <w:rsid w:val="004C6090"/>
  </w:style>
  <w:style w:type="character" w:customStyle="1" w:styleId="UnderliningChar1">
    <w:name w:val="Underlining Char1"/>
    <w:rsid w:val="004C6090"/>
    <w:rPr>
      <w:rFonts w:ascii="Arial Narrow" w:hAnsi="Arial Narrow" w:hint="default"/>
      <w:szCs w:val="24"/>
      <w:u w:val="single"/>
      <w:lang w:val="en-US" w:eastAsia="en-US" w:bidi="ar-SA"/>
    </w:rPr>
  </w:style>
  <w:style w:type="character" w:customStyle="1" w:styleId="UnderliningChar2">
    <w:name w:val="Underlining Char2"/>
    <w:rsid w:val="004C6090"/>
    <w:rPr>
      <w:rFonts w:ascii="Arial Narrow" w:hAnsi="Arial Narrow" w:hint="default"/>
      <w:szCs w:val="24"/>
      <w:u w:val="single"/>
      <w:lang w:val="en-US" w:eastAsia="en-US" w:bidi="ar-SA"/>
    </w:rPr>
  </w:style>
  <w:style w:type="character" w:customStyle="1" w:styleId="MicroTextChar1">
    <w:name w:val="MicroText Char1"/>
    <w:rsid w:val="004C6090"/>
    <w:rPr>
      <w:rFonts w:ascii="Arial Narrow" w:hAnsi="Arial Narrow" w:hint="default"/>
      <w:sz w:val="12"/>
      <w:szCs w:val="24"/>
      <w:lang w:val="en-US" w:eastAsia="en-US" w:bidi="ar-SA"/>
    </w:rPr>
  </w:style>
  <w:style w:type="character" w:customStyle="1" w:styleId="DefaultPara">
    <w:name w:val="Default Para"/>
    <w:rsid w:val="004C6090"/>
    <w:rPr>
      <w:sz w:val="20"/>
    </w:rPr>
  </w:style>
  <w:style w:type="character" w:customStyle="1" w:styleId="SYSHYPERTEXT">
    <w:name w:val="SYS_HYPERTEXT"/>
    <w:rsid w:val="004C6090"/>
    <w:rPr>
      <w:color w:val="0000FF"/>
      <w:u w:val="single"/>
    </w:rPr>
  </w:style>
  <w:style w:type="character" w:customStyle="1" w:styleId="Hyperlink1">
    <w:name w:val="Hyperlink1"/>
    <w:rsid w:val="004C609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C609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C6090"/>
    <w:rPr>
      <w:rFonts w:ascii="Arial Narrow" w:hAnsi="Arial Narrow" w:hint="default"/>
      <w:noProof w:val="0"/>
      <w:szCs w:val="24"/>
      <w:u w:val="single"/>
      <w:lang w:val="en-US" w:eastAsia="en-US" w:bidi="ar-SA"/>
    </w:rPr>
  </w:style>
  <w:style w:type="character" w:customStyle="1" w:styleId="BlockHeading1Char">
    <w:name w:val="Block Heading 1 Char"/>
    <w:rsid w:val="004C609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C6090"/>
    <w:rPr>
      <w:b/>
      <w:bCs w:val="0"/>
      <w:sz w:val="24"/>
      <w:szCs w:val="24"/>
      <w:u w:val="single"/>
      <w:lang w:val="en-US" w:eastAsia="en-US" w:bidi="ar-SA"/>
    </w:rPr>
  </w:style>
  <w:style w:type="character" w:customStyle="1" w:styleId="StyleTagTimesNewRomanChar">
    <w:name w:val="Style Tag + Times New Roman Char"/>
    <w:rsid w:val="004C609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C6090"/>
    <w:rPr>
      <w:rFonts w:ascii="Arial Narrow" w:hAnsi="Arial Narrow" w:cs="Arial" w:hint="default"/>
      <w:b/>
      <w:bCs/>
      <w:iCs/>
      <w:sz w:val="24"/>
      <w:szCs w:val="28"/>
      <w:lang w:val="en-US" w:eastAsia="en-US" w:bidi="ar-SA"/>
    </w:rPr>
  </w:style>
  <w:style w:type="character" w:customStyle="1" w:styleId="UnderliningCharChar">
    <w:name w:val="Underlining Char Char"/>
    <w:rsid w:val="004C6090"/>
    <w:rPr>
      <w:rFonts w:ascii="Arial Narrow" w:hAnsi="Arial Narrow" w:hint="default"/>
      <w:szCs w:val="24"/>
      <w:u w:val="single"/>
      <w:lang w:val="en-US" w:eastAsia="en-US" w:bidi="ar-SA"/>
    </w:rPr>
  </w:style>
  <w:style w:type="character" w:customStyle="1" w:styleId="StyleArialNarrow12ptBold">
    <w:name w:val="Style Arial Narrow 12 pt Bold"/>
    <w:rsid w:val="004C6090"/>
    <w:rPr>
      <w:rFonts w:ascii="Arial Narrow" w:hAnsi="Arial Narrow" w:hint="default"/>
      <w:b/>
      <w:bCs/>
      <w:sz w:val="24"/>
    </w:rPr>
  </w:style>
  <w:style w:type="character" w:customStyle="1" w:styleId="Style1CharChar">
    <w:name w:val="Style1 Char Char"/>
    <w:rsid w:val="004C609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4C609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C6090"/>
    <w:rPr>
      <w:noProof w:val="0"/>
      <w:u w:val="single"/>
      <w:lang w:val="en-US" w:eastAsia="en-US" w:bidi="ar-SA"/>
    </w:rPr>
  </w:style>
  <w:style w:type="character" w:customStyle="1" w:styleId="UnderlinedCharChar1">
    <w:name w:val="Underlined Char Char1"/>
    <w:rsid w:val="004C6090"/>
    <w:rPr>
      <w:rFonts w:ascii="Bell MT" w:eastAsia="Times New Roman" w:hAnsi="Bell MT" w:hint="default"/>
      <w:bCs/>
      <w:iCs/>
      <w:sz w:val="22"/>
      <w:u w:val="single"/>
    </w:rPr>
  </w:style>
  <w:style w:type="character" w:customStyle="1" w:styleId="Heading2CharChar2">
    <w:name w:val="Heading 2 Char Char2"/>
    <w:rsid w:val="004C6090"/>
    <w:rPr>
      <w:rFonts w:ascii="Arial" w:hAnsi="Arial" w:cs="Arial" w:hint="default"/>
      <w:b/>
      <w:bCs/>
      <w:iCs/>
      <w:sz w:val="22"/>
      <w:szCs w:val="28"/>
      <w:lang w:val="en-US" w:eastAsia="en-US" w:bidi="ar-SA"/>
    </w:rPr>
  </w:style>
  <w:style w:type="character" w:customStyle="1" w:styleId="doctitle">
    <w:name w:val="doctitle"/>
    <w:rsid w:val="004C6090"/>
  </w:style>
  <w:style w:type="character" w:customStyle="1" w:styleId="cardtext-underlined0">
    <w:name w:val="card text- underlined"/>
    <w:rsid w:val="004C6090"/>
    <w:rPr>
      <w:rFonts w:ascii="Garamond" w:hAnsi="Garamond" w:hint="default"/>
      <w:u w:val="single"/>
    </w:rPr>
  </w:style>
  <w:style w:type="character" w:customStyle="1" w:styleId="BodyText1">
    <w:name w:val="Body Text1"/>
    <w:basedOn w:val="DefaultParagraphFont"/>
    <w:rsid w:val="004C609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C6090"/>
  </w:style>
  <w:style w:type="character" w:customStyle="1" w:styleId="BriefTitleChar">
    <w:name w:val="Brief Title Char"/>
    <w:basedOn w:val="DefaultParagraphFont"/>
    <w:rsid w:val="004C6090"/>
    <w:rPr>
      <w:b/>
      <w:bCs w:val="0"/>
      <w:sz w:val="24"/>
      <w:szCs w:val="24"/>
      <w:u w:val="single"/>
      <w:lang w:val="en-US" w:eastAsia="en-US" w:bidi="ar-SA"/>
    </w:rPr>
  </w:style>
  <w:style w:type="character" w:customStyle="1" w:styleId="BriefTitle2Char">
    <w:name w:val="Brief Title 2 Char"/>
    <w:basedOn w:val="BriefTitleChar"/>
    <w:rsid w:val="004C609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C609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4C6090"/>
    <w:rPr>
      <w:rFonts w:ascii="Georgia" w:hAnsi="Georgia" w:hint="default"/>
      <w:b/>
      <w:bCs w:val="0"/>
      <w:sz w:val="24"/>
    </w:rPr>
  </w:style>
  <w:style w:type="character" w:customStyle="1" w:styleId="Emphasis20">
    <w:name w:val="Emphasis 2"/>
    <w:uiPriority w:val="1"/>
    <w:qFormat/>
    <w:rsid w:val="004C609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C6090"/>
    <w:rPr>
      <w:rFonts w:ascii="AGaramond" w:hAnsi="AGaramond" w:cs="AGaramond" w:hint="default"/>
      <w:color w:val="211D1E"/>
      <w:sz w:val="14"/>
      <w:szCs w:val="14"/>
    </w:rPr>
  </w:style>
  <w:style w:type="character" w:customStyle="1" w:styleId="CharacterStyle2">
    <w:name w:val="Character Style 2"/>
    <w:uiPriority w:val="99"/>
    <w:rsid w:val="004C6090"/>
    <w:rPr>
      <w:sz w:val="20"/>
      <w:szCs w:val="20"/>
    </w:rPr>
  </w:style>
  <w:style w:type="character" w:customStyle="1" w:styleId="cross-head">
    <w:name w:val="cross-head"/>
    <w:rsid w:val="004C6090"/>
  </w:style>
  <w:style w:type="character" w:customStyle="1" w:styleId="dateline">
    <w:name w:val="dateline"/>
    <w:rsid w:val="004C6090"/>
  </w:style>
  <w:style w:type="character" w:customStyle="1" w:styleId="Subtitle1">
    <w:name w:val="Subtitle1"/>
    <w:rsid w:val="004C6090"/>
  </w:style>
  <w:style w:type="character" w:customStyle="1" w:styleId="metaorigin">
    <w:name w:val="meta_origin"/>
    <w:rsid w:val="004C6090"/>
  </w:style>
  <w:style w:type="character" w:customStyle="1" w:styleId="mandelbrotrefrag">
    <w:name w:val="mandelbrot_refrag"/>
    <w:rsid w:val="004C6090"/>
  </w:style>
  <w:style w:type="character" w:customStyle="1" w:styleId="eminfo">
    <w:name w:val="eminfo"/>
    <w:rsid w:val="004C6090"/>
  </w:style>
  <w:style w:type="character" w:customStyle="1" w:styleId="emhighlight">
    <w:name w:val="emhighlight"/>
    <w:rsid w:val="004C6090"/>
  </w:style>
  <w:style w:type="character" w:customStyle="1" w:styleId="name">
    <w:name w:val="name"/>
    <w:rsid w:val="004C6090"/>
  </w:style>
  <w:style w:type="character" w:customStyle="1" w:styleId="tkrname">
    <w:name w:val="tkrname"/>
    <w:rsid w:val="004C6090"/>
  </w:style>
  <w:style w:type="character" w:customStyle="1" w:styleId="tkrchange">
    <w:name w:val="tkrchange"/>
    <w:rsid w:val="004C6090"/>
  </w:style>
  <w:style w:type="character" w:customStyle="1" w:styleId="source-org">
    <w:name w:val="source-org"/>
    <w:rsid w:val="004C6090"/>
  </w:style>
  <w:style w:type="character" w:customStyle="1" w:styleId="updated">
    <w:name w:val="updated"/>
    <w:rsid w:val="004C6090"/>
  </w:style>
  <w:style w:type="character" w:customStyle="1" w:styleId="last">
    <w:name w:val="last"/>
    <w:rsid w:val="004C6090"/>
  </w:style>
  <w:style w:type="character" w:customStyle="1" w:styleId="Style11ptBoldUnderline1">
    <w:name w:val="Style 11 pt Bold Underline1"/>
    <w:rsid w:val="004C6090"/>
    <w:rPr>
      <w:b/>
      <w:bCs/>
      <w:sz w:val="20"/>
      <w:u w:val="single"/>
    </w:rPr>
  </w:style>
  <w:style w:type="character" w:customStyle="1" w:styleId="StyleStyleunderlineBold11pt">
    <w:name w:val="Style Style underline + Bold + 11 pt"/>
    <w:rsid w:val="004C6090"/>
    <w:rPr>
      <w:bCs/>
      <w:sz w:val="20"/>
      <w:u w:val="single"/>
    </w:rPr>
  </w:style>
  <w:style w:type="character" w:customStyle="1" w:styleId="StyleunderlineAsianTimesNewRomanBold">
    <w:name w:val="Style underline + (Asian) Times New Roman Bold"/>
    <w:rsid w:val="004C609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C6090"/>
    <w:rPr>
      <w:b/>
      <w:bCs/>
      <w:sz w:val="20"/>
      <w:u w:val="single"/>
      <w:bdr w:val="single" w:sz="4" w:space="0" w:color="auto" w:frame="1"/>
    </w:rPr>
  </w:style>
  <w:style w:type="character" w:customStyle="1" w:styleId="A5">
    <w:name w:val="A5"/>
    <w:uiPriority w:val="99"/>
    <w:rsid w:val="004C6090"/>
    <w:rPr>
      <w:rFonts w:ascii="Times New Roman" w:hAnsi="Times New Roman" w:cs="Times New Roman" w:hint="default"/>
      <w:color w:val="000000"/>
      <w:sz w:val="13"/>
      <w:szCs w:val="13"/>
    </w:rPr>
  </w:style>
  <w:style w:type="character" w:customStyle="1" w:styleId="quotepeekbase">
    <w:name w:val="quotepeekbase"/>
    <w:rsid w:val="004C6090"/>
  </w:style>
  <w:style w:type="character" w:customStyle="1" w:styleId="cardChar1">
    <w:name w:val="card Char1"/>
    <w:rsid w:val="004C6090"/>
    <w:rPr>
      <w:rFonts w:ascii="Calibri" w:eastAsia="Calibri" w:hAnsi="Calibri" w:cs="Calibri" w:hint="default"/>
      <w:sz w:val="24"/>
      <w:szCs w:val="22"/>
      <w:lang w:val="x-none" w:eastAsia="x-none"/>
    </w:rPr>
  </w:style>
  <w:style w:type="character" w:customStyle="1" w:styleId="NormalCard">
    <w:name w:val="Normal Card"/>
    <w:uiPriority w:val="1"/>
    <w:qFormat/>
    <w:rsid w:val="004C6090"/>
    <w:rPr>
      <w:rFonts w:ascii="Times New Roman" w:hAnsi="Times New Roman" w:cs="Times New Roman" w:hint="default"/>
      <w:sz w:val="24"/>
    </w:rPr>
  </w:style>
  <w:style w:type="character" w:customStyle="1" w:styleId="HighlightedUnderline0">
    <w:name w:val="Highlighted Underline"/>
    <w:uiPriority w:val="1"/>
    <w:qFormat/>
    <w:rsid w:val="004C609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C6090"/>
    <w:rPr>
      <w:rFonts w:ascii="Times New Roman" w:hAnsi="Times New Roman" w:cs="Times New Roman" w:hint="default"/>
      <w:sz w:val="16"/>
      <w:szCs w:val="16"/>
    </w:rPr>
  </w:style>
  <w:style w:type="character" w:customStyle="1" w:styleId="timebox">
    <w:name w:val="timebox"/>
    <w:rsid w:val="004C6090"/>
  </w:style>
  <w:style w:type="character" w:customStyle="1" w:styleId="Heading2Subtext">
    <w:name w:val="Heading 2 Subtext"/>
    <w:rsid w:val="004C6090"/>
    <w:rPr>
      <w:rFonts w:ascii="Times New Roman" w:hAnsi="Times New Roman" w:cs="Times New Roman" w:hint="default"/>
      <w:sz w:val="16"/>
    </w:rPr>
  </w:style>
  <w:style w:type="character" w:customStyle="1" w:styleId="-SmallText-">
    <w:name w:val="-Small Text-"/>
    <w:rsid w:val="004C6090"/>
    <w:rPr>
      <w:rFonts w:ascii="Garamond" w:hAnsi="Garamond" w:hint="default"/>
      <w:sz w:val="16"/>
    </w:rPr>
  </w:style>
  <w:style w:type="character" w:customStyle="1" w:styleId="label">
    <w:name w:val="label"/>
    <w:rsid w:val="004C6090"/>
  </w:style>
  <w:style w:type="character" w:customStyle="1" w:styleId="BoldUnderlineCharChar">
    <w:name w:val="BoldUnderline Char Char"/>
    <w:rsid w:val="004C609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C6090"/>
  </w:style>
  <w:style w:type="character" w:customStyle="1" w:styleId="FontStyle477">
    <w:name w:val="Font Style477"/>
    <w:basedOn w:val="DefaultParagraphFont"/>
    <w:uiPriority w:val="99"/>
    <w:rsid w:val="004C6090"/>
    <w:rPr>
      <w:rFonts w:ascii="Times New Roman" w:hAnsi="Times New Roman" w:cs="Times New Roman" w:hint="default"/>
      <w:sz w:val="18"/>
      <w:szCs w:val="18"/>
    </w:rPr>
  </w:style>
  <w:style w:type="character" w:customStyle="1" w:styleId="FontStyle505">
    <w:name w:val="Font Style505"/>
    <w:basedOn w:val="DefaultParagraphFont"/>
    <w:uiPriority w:val="99"/>
    <w:rsid w:val="004C6090"/>
    <w:rPr>
      <w:rFonts w:ascii="Times New Roman" w:hAnsi="Times New Roman" w:cs="Times New Roman" w:hint="default"/>
      <w:sz w:val="18"/>
      <w:szCs w:val="18"/>
    </w:rPr>
  </w:style>
  <w:style w:type="character" w:customStyle="1" w:styleId="FontStyle514">
    <w:name w:val="Font Style514"/>
    <w:basedOn w:val="DefaultParagraphFont"/>
    <w:uiPriority w:val="99"/>
    <w:rsid w:val="004C6090"/>
    <w:rPr>
      <w:rFonts w:ascii="Times New Roman" w:hAnsi="Times New Roman" w:cs="Times New Roman" w:hint="default"/>
      <w:sz w:val="14"/>
      <w:szCs w:val="14"/>
    </w:rPr>
  </w:style>
  <w:style w:type="character" w:customStyle="1" w:styleId="FontStyle500">
    <w:name w:val="Font Style500"/>
    <w:basedOn w:val="DefaultParagraphFont"/>
    <w:uiPriority w:val="99"/>
    <w:rsid w:val="004C6090"/>
    <w:rPr>
      <w:rFonts w:ascii="Times New Roman" w:hAnsi="Times New Roman" w:cs="Times New Roman" w:hint="default"/>
      <w:b/>
      <w:bCs/>
      <w:sz w:val="16"/>
      <w:szCs w:val="16"/>
    </w:rPr>
  </w:style>
  <w:style w:type="character" w:customStyle="1" w:styleId="CardCite1">
    <w:name w:val="CardCite1"/>
    <w:qFormat/>
    <w:rsid w:val="004C609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C609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C6090"/>
    <w:rPr>
      <w:rFonts w:ascii="Times New Roman" w:hAnsi="Times New Roman" w:cs="Times New Roman" w:hint="default"/>
      <w:b/>
      <w:bCs/>
      <w:sz w:val="22"/>
      <w:szCs w:val="22"/>
    </w:rPr>
  </w:style>
  <w:style w:type="character" w:customStyle="1" w:styleId="CharacterStyle3">
    <w:name w:val="Character Style 3"/>
    <w:uiPriority w:val="99"/>
    <w:rsid w:val="004C6090"/>
    <w:rPr>
      <w:rFonts w:ascii="Bookman Old Style" w:hAnsi="Bookman Old Style" w:cs="Bookman Old Style" w:hint="default"/>
      <w:spacing w:val="-5"/>
      <w:sz w:val="18"/>
      <w:szCs w:val="18"/>
    </w:rPr>
  </w:style>
  <w:style w:type="character" w:customStyle="1" w:styleId="Style8pt1">
    <w:name w:val="Style 8 pt1"/>
    <w:rsid w:val="004C6090"/>
    <w:rPr>
      <w:rFonts w:ascii="Georgia" w:hAnsi="Georgia" w:hint="default"/>
      <w:sz w:val="16"/>
    </w:rPr>
  </w:style>
  <w:style w:type="character" w:customStyle="1" w:styleId="UnderlineStyleChar7">
    <w:name w:val="Underline Style Char7"/>
    <w:rsid w:val="004C6090"/>
    <w:rPr>
      <w:rFonts w:ascii="Garamond" w:hAnsi="Garamond" w:hint="default"/>
      <w:sz w:val="22"/>
      <w:szCs w:val="24"/>
      <w:u w:val="single"/>
      <w:lang w:val="en-US" w:eastAsia="en-US" w:bidi="ar-SA"/>
    </w:rPr>
  </w:style>
  <w:style w:type="character" w:customStyle="1" w:styleId="StyleArial6ptBold">
    <w:name w:val="Style Arial 6 pt Bold"/>
    <w:rsid w:val="004C6090"/>
    <w:rPr>
      <w:rFonts w:ascii="Arial" w:hAnsi="Arial" w:cs="Arial" w:hint="default"/>
      <w:bCs/>
      <w:sz w:val="12"/>
    </w:rPr>
  </w:style>
  <w:style w:type="character" w:customStyle="1" w:styleId="Heading2Char5">
    <w:name w:val="Heading 2 Char5"/>
    <w:rsid w:val="004C6090"/>
    <w:rPr>
      <w:rFonts w:ascii="Garamond" w:hAnsi="Garamond" w:cs="Arial" w:hint="default"/>
      <w:b/>
      <w:bCs/>
      <w:iCs/>
      <w:sz w:val="24"/>
      <w:szCs w:val="28"/>
      <w:lang w:val="en-US" w:eastAsia="en-US" w:bidi="ar-SA"/>
    </w:rPr>
  </w:style>
  <w:style w:type="character" w:customStyle="1" w:styleId="TagGreg">
    <w:name w:val="TagGreg"/>
    <w:uiPriority w:val="1"/>
    <w:qFormat/>
    <w:rsid w:val="004C6090"/>
    <w:rPr>
      <w:b/>
      <w:bCs w:val="0"/>
      <w:sz w:val="24"/>
    </w:rPr>
  </w:style>
  <w:style w:type="character" w:customStyle="1" w:styleId="StyleDebateUnderline10pt">
    <w:name w:val="Style Debate Underline + 10 pt"/>
    <w:rsid w:val="004C6090"/>
    <w:rPr>
      <w:rFonts w:ascii="Times New Roman" w:hAnsi="Times New Roman" w:cs="Times New Roman" w:hint="default"/>
      <w:sz w:val="20"/>
      <w:szCs w:val="20"/>
      <w:u w:val="single"/>
    </w:rPr>
  </w:style>
  <w:style w:type="character" w:customStyle="1" w:styleId="underlinedCharChar0">
    <w:name w:val="underlined Char Char"/>
    <w:locked/>
    <w:rsid w:val="004C6090"/>
    <w:rPr>
      <w:u w:val="single"/>
    </w:rPr>
  </w:style>
  <w:style w:type="character" w:customStyle="1" w:styleId="SourceBold">
    <w:name w:val="Source Bold"/>
    <w:rsid w:val="004C6090"/>
    <w:rPr>
      <w:rFonts w:ascii="Arial Narrow" w:hAnsi="Arial Narrow" w:hint="default"/>
      <w:b/>
      <w:bCs w:val="0"/>
      <w:strike w:val="0"/>
      <w:dstrike w:val="0"/>
      <w:sz w:val="24"/>
      <w:u w:val="none"/>
      <w:effect w:val="none"/>
    </w:rPr>
  </w:style>
  <w:style w:type="character" w:customStyle="1" w:styleId="2xBoldUnderline">
    <w:name w:val="2x_Bold_Underline"/>
    <w:rsid w:val="004C6090"/>
    <w:rPr>
      <w:b/>
      <w:bCs/>
      <w:sz w:val="24"/>
      <w:u w:val="thick"/>
    </w:rPr>
  </w:style>
  <w:style w:type="character" w:customStyle="1" w:styleId="Dottedunderline">
    <w:name w:val="Dotted underline"/>
    <w:rsid w:val="004C6090"/>
    <w:rPr>
      <w:u w:val="dotted"/>
    </w:rPr>
  </w:style>
  <w:style w:type="character" w:customStyle="1" w:styleId="readChar">
    <w:name w:val="read Char"/>
    <w:rsid w:val="004C6090"/>
    <w:rPr>
      <w:szCs w:val="22"/>
      <w:u w:val="single"/>
      <w:lang w:val="en-US" w:eastAsia="en-US" w:bidi="ar-SA"/>
    </w:rPr>
  </w:style>
  <w:style w:type="character" w:customStyle="1" w:styleId="underlining0">
    <w:name w:val="underlining"/>
    <w:rsid w:val="004C6090"/>
    <w:rPr>
      <w:u w:val="single"/>
    </w:rPr>
  </w:style>
  <w:style w:type="character" w:customStyle="1" w:styleId="btitle">
    <w:name w:val="btitle"/>
    <w:rsid w:val="004C6090"/>
  </w:style>
  <w:style w:type="character" w:customStyle="1" w:styleId="green">
    <w:name w:val="green"/>
    <w:rsid w:val="004C6090"/>
  </w:style>
  <w:style w:type="character" w:customStyle="1" w:styleId="BodyText20">
    <w:name w:val="Body Text2"/>
    <w:rsid w:val="004C609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4C609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C609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C609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C609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C609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C609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C6090"/>
    <w:rPr>
      <w:rFonts w:ascii="Sylfaen" w:hAnsi="Sylfaen" w:cs="Sylfaen" w:hint="default"/>
      <w:i/>
      <w:iCs/>
      <w:strike w:val="0"/>
      <w:dstrike w:val="0"/>
      <w:sz w:val="19"/>
      <w:szCs w:val="19"/>
      <w:u w:val="none"/>
      <w:effect w:val="none"/>
      <w:shd w:val="clear" w:color="auto" w:fill="FFFFFF"/>
    </w:rPr>
  </w:style>
  <w:style w:type="character" w:customStyle="1" w:styleId="1">
    <w:name w:val="1"/>
    <w:rsid w:val="004C6090"/>
    <w:rPr>
      <w:rFonts w:ascii="Arial" w:hAnsi="Arial" w:cs="Arial" w:hint="default"/>
      <w:bCs/>
      <w:sz w:val="20"/>
      <w:u w:val="single"/>
      <w:lang w:val="en-US" w:eastAsia="en-US" w:bidi="ar-SA"/>
    </w:rPr>
  </w:style>
  <w:style w:type="character" w:customStyle="1" w:styleId="CharChar31">
    <w:name w:val="Char Char31"/>
    <w:rsid w:val="004C6090"/>
    <w:rPr>
      <w:rFonts w:ascii="Arial" w:hAnsi="Arial" w:cs="Arial" w:hint="default"/>
      <w:b/>
      <w:bCs/>
      <w:iCs/>
      <w:lang w:val="en-US" w:eastAsia="en-US" w:bidi="ar-SA"/>
    </w:rPr>
  </w:style>
  <w:style w:type="character" w:customStyle="1" w:styleId="Subtitle2">
    <w:name w:val="Subtitle2"/>
    <w:rsid w:val="004C6090"/>
  </w:style>
  <w:style w:type="character" w:customStyle="1" w:styleId="drop">
    <w:name w:val="drop"/>
    <w:rsid w:val="004C6090"/>
  </w:style>
  <w:style w:type="character" w:customStyle="1" w:styleId="bioline">
    <w:name w:val="bioline"/>
    <w:rsid w:val="004C6090"/>
  </w:style>
  <w:style w:type="character" w:customStyle="1" w:styleId="articletitle0">
    <w:name w:val="article_title"/>
    <w:rsid w:val="004C6090"/>
  </w:style>
  <w:style w:type="character" w:customStyle="1" w:styleId="A4">
    <w:name w:val="A4"/>
    <w:uiPriority w:val="99"/>
    <w:rsid w:val="004C6090"/>
    <w:rPr>
      <w:color w:val="000000"/>
    </w:rPr>
  </w:style>
  <w:style w:type="character" w:customStyle="1" w:styleId="s2">
    <w:name w:val="s2"/>
    <w:rsid w:val="004C6090"/>
  </w:style>
  <w:style w:type="character" w:customStyle="1" w:styleId="s4">
    <w:name w:val="s4"/>
    <w:rsid w:val="004C6090"/>
  </w:style>
  <w:style w:type="character" w:customStyle="1" w:styleId="s5">
    <w:name w:val="s5"/>
    <w:rsid w:val="004C6090"/>
  </w:style>
  <w:style w:type="character" w:customStyle="1" w:styleId="cap">
    <w:name w:val="cap"/>
    <w:rsid w:val="004C6090"/>
  </w:style>
  <w:style w:type="character" w:customStyle="1" w:styleId="rightsnotice">
    <w:name w:val="rightsnotice"/>
    <w:rsid w:val="004C6090"/>
  </w:style>
  <w:style w:type="character" w:customStyle="1" w:styleId="Caption1">
    <w:name w:val="Caption1"/>
    <w:rsid w:val="004C6090"/>
  </w:style>
  <w:style w:type="character" w:customStyle="1" w:styleId="credit">
    <w:name w:val="credit"/>
    <w:rsid w:val="004C6090"/>
  </w:style>
  <w:style w:type="character" w:customStyle="1" w:styleId="scaps">
    <w:name w:val="scaps"/>
    <w:rsid w:val="004C6090"/>
  </w:style>
  <w:style w:type="character" w:customStyle="1" w:styleId="current-article">
    <w:name w:val="current-article"/>
    <w:rsid w:val="004C6090"/>
  </w:style>
  <w:style w:type="character" w:customStyle="1" w:styleId="related-current-indicator">
    <w:name w:val="related-current-indicator"/>
    <w:rsid w:val="004C6090"/>
  </w:style>
  <w:style w:type="character" w:customStyle="1" w:styleId="bylclear">
    <w:name w:val="bylclear"/>
    <w:rsid w:val="004C6090"/>
  </w:style>
  <w:style w:type="character" w:customStyle="1" w:styleId="timestamp">
    <w:name w:val="timestamp"/>
    <w:rsid w:val="004C6090"/>
  </w:style>
  <w:style w:type="character" w:customStyle="1" w:styleId="comments">
    <w:name w:val="comments"/>
    <w:rsid w:val="004C6090"/>
  </w:style>
  <w:style w:type="character" w:customStyle="1" w:styleId="essaytext">
    <w:name w:val="essaytext"/>
    <w:rsid w:val="004C6090"/>
  </w:style>
  <w:style w:type="character" w:customStyle="1" w:styleId="username">
    <w:name w:val="username"/>
    <w:rsid w:val="004C6090"/>
  </w:style>
  <w:style w:type="character" w:customStyle="1" w:styleId="toplinks">
    <w:name w:val="toplinks"/>
    <w:rsid w:val="004C6090"/>
  </w:style>
  <w:style w:type="character" w:customStyle="1" w:styleId="A3">
    <w:name w:val="A3"/>
    <w:uiPriority w:val="99"/>
    <w:rsid w:val="004C6090"/>
    <w:rPr>
      <w:rFonts w:ascii="Perpetua" w:hAnsi="Perpetua" w:cs="Perpetua" w:hint="default"/>
      <w:color w:val="000000"/>
      <w:sz w:val="15"/>
      <w:szCs w:val="15"/>
    </w:rPr>
  </w:style>
  <w:style w:type="character" w:customStyle="1" w:styleId="see">
    <w:name w:val="see"/>
    <w:rsid w:val="004C6090"/>
  </w:style>
  <w:style w:type="character" w:customStyle="1" w:styleId="first-letter">
    <w:name w:val="first-letter"/>
    <w:rsid w:val="004C6090"/>
  </w:style>
  <w:style w:type="character" w:customStyle="1" w:styleId="focusparagraph">
    <w:name w:val="focusparagraph"/>
    <w:rsid w:val="004C6090"/>
  </w:style>
  <w:style w:type="character" w:customStyle="1" w:styleId="lightblue">
    <w:name w:val="lightblue"/>
    <w:rsid w:val="004C6090"/>
  </w:style>
  <w:style w:type="character" w:customStyle="1" w:styleId="StyleUnderlineCharChar9pt">
    <w:name w:val="Style Underline Char Char + 9 pt"/>
    <w:rsid w:val="004C609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C6090"/>
  </w:style>
  <w:style w:type="character" w:customStyle="1" w:styleId="Title10">
    <w:name w:val="Title1"/>
    <w:rsid w:val="004C6090"/>
  </w:style>
  <w:style w:type="character" w:customStyle="1" w:styleId="BoldandUnderlineCharCharCharChar">
    <w:name w:val="Bold and Underline Char Char Char Char"/>
    <w:rsid w:val="004C6090"/>
    <w:rPr>
      <w:b/>
      <w:bCs w:val="0"/>
      <w:noProof w:val="0"/>
      <w:u w:val="single"/>
      <w:lang w:val="en-US" w:eastAsia="en-US" w:bidi="ar-SA"/>
    </w:rPr>
  </w:style>
  <w:style w:type="character" w:customStyle="1" w:styleId="FontStyle29">
    <w:name w:val="Font Style29"/>
    <w:uiPriority w:val="99"/>
    <w:rsid w:val="004C6090"/>
    <w:rPr>
      <w:rFonts w:ascii="Arial" w:hAnsi="Arial" w:cs="Arial" w:hint="default"/>
      <w:sz w:val="14"/>
      <w:szCs w:val="14"/>
    </w:rPr>
  </w:style>
  <w:style w:type="character" w:customStyle="1" w:styleId="CardsUnderlined">
    <w:name w:val="Cards Underlined"/>
    <w:rsid w:val="004C6090"/>
    <w:rPr>
      <w:rFonts w:ascii="Helvetica" w:hAnsi="Helvetica" w:cs="Helvetica" w:hint="default"/>
      <w:sz w:val="22"/>
      <w:szCs w:val="24"/>
      <w:u w:val="thick"/>
    </w:rPr>
  </w:style>
  <w:style w:type="character" w:customStyle="1" w:styleId="titles">
    <w:name w:val="titles"/>
    <w:rsid w:val="004C6090"/>
  </w:style>
  <w:style w:type="character" w:customStyle="1" w:styleId="articletext0">
    <w:name w:val="article_text"/>
    <w:rsid w:val="004C6090"/>
  </w:style>
  <w:style w:type="character" w:customStyle="1" w:styleId="contentauthor">
    <w:name w:val="contentauthor"/>
    <w:rsid w:val="004C6090"/>
  </w:style>
  <w:style w:type="character" w:customStyle="1" w:styleId="subarticleheader">
    <w:name w:val="subarticleheader"/>
    <w:rsid w:val="004C6090"/>
  </w:style>
  <w:style w:type="character" w:customStyle="1" w:styleId="spelle">
    <w:name w:val="spelle"/>
    <w:rsid w:val="004C6090"/>
  </w:style>
  <w:style w:type="character" w:customStyle="1" w:styleId="grame">
    <w:name w:val="grame"/>
    <w:rsid w:val="004C6090"/>
  </w:style>
  <w:style w:type="character" w:customStyle="1" w:styleId="newstitle1">
    <w:name w:val="newstitle1"/>
    <w:rsid w:val="004C6090"/>
  </w:style>
  <w:style w:type="character" w:customStyle="1" w:styleId="copy">
    <w:name w:val="copy"/>
    <w:rsid w:val="004C6090"/>
  </w:style>
  <w:style w:type="character" w:customStyle="1" w:styleId="topheadline">
    <w:name w:val="topheadline"/>
    <w:rsid w:val="004C6090"/>
  </w:style>
  <w:style w:type="character" w:customStyle="1" w:styleId="Stylereduce27pt">
    <w:name w:val="Style reduce2 + 7 pt"/>
    <w:rsid w:val="004C6090"/>
    <w:rPr>
      <w:rFonts w:ascii="Times New Roman" w:hAnsi="Times New Roman" w:cs="Arial" w:hint="default"/>
      <w:color w:val="000000"/>
      <w:sz w:val="14"/>
      <w:szCs w:val="22"/>
    </w:rPr>
  </w:style>
  <w:style w:type="character" w:customStyle="1" w:styleId="srtitle">
    <w:name w:val="srtitle"/>
    <w:rsid w:val="004C6090"/>
  </w:style>
  <w:style w:type="character" w:customStyle="1" w:styleId="st1">
    <w:name w:val="st1"/>
    <w:rsid w:val="004C6090"/>
  </w:style>
  <w:style w:type="character" w:customStyle="1" w:styleId="StyleStyleGaramond">
    <w:name w:val="Style Style Garamond +"/>
    <w:rsid w:val="004C6090"/>
    <w:rPr>
      <w:rFonts w:ascii="Garamond" w:hAnsi="Garamond" w:cs="Times New Roman" w:hint="default"/>
      <w:sz w:val="20"/>
    </w:rPr>
  </w:style>
  <w:style w:type="character" w:customStyle="1" w:styleId="quotechar0">
    <w:name w:val="quotechar"/>
    <w:rsid w:val="004C6090"/>
  </w:style>
  <w:style w:type="character" w:customStyle="1" w:styleId="boldunderline0">
    <w:name w:val="boldunderline"/>
    <w:rsid w:val="004C6090"/>
  </w:style>
  <w:style w:type="character" w:customStyle="1" w:styleId="A8">
    <w:name w:val="A8"/>
    <w:rsid w:val="004C6090"/>
    <w:rPr>
      <w:rFonts w:ascii="Scala" w:hAnsi="Scala" w:cs="Scala" w:hint="default"/>
      <w:color w:val="000000"/>
      <w:sz w:val="15"/>
      <w:szCs w:val="15"/>
    </w:rPr>
  </w:style>
  <w:style w:type="character" w:customStyle="1" w:styleId="A0">
    <w:name w:val="A0"/>
    <w:uiPriority w:val="99"/>
    <w:rsid w:val="004C6090"/>
    <w:rPr>
      <w:rFonts w:ascii="Scala" w:hAnsi="Scala" w:cs="Scala" w:hint="default"/>
      <w:color w:val="000000"/>
      <w:sz w:val="16"/>
      <w:szCs w:val="16"/>
    </w:rPr>
  </w:style>
  <w:style w:type="character" w:customStyle="1" w:styleId="Date11">
    <w:name w:val="Date11"/>
    <w:rsid w:val="004C6090"/>
  </w:style>
  <w:style w:type="character" w:customStyle="1" w:styleId="Boxout">
    <w:name w:val="Box out"/>
    <w:uiPriority w:val="1"/>
    <w:qFormat/>
    <w:rsid w:val="004C6090"/>
    <w:rPr>
      <w:rFonts w:ascii="Tahoma" w:hAnsi="Tahoma" w:cs="Tahoma" w:hint="default"/>
      <w:b/>
      <w:bCs w:val="0"/>
      <w:sz w:val="20"/>
      <w:u w:val="single"/>
      <w:bdr w:val="none" w:sz="0" w:space="0" w:color="auto" w:frame="1"/>
      <w:shd w:val="clear" w:color="auto" w:fill="A9E8F5"/>
    </w:rPr>
  </w:style>
  <w:style w:type="character" w:customStyle="1" w:styleId="metad">
    <w:name w:val="metad"/>
    <w:rsid w:val="004C6090"/>
  </w:style>
  <w:style w:type="character" w:customStyle="1" w:styleId="sifr-alternate">
    <w:name w:val="sifr-alternate"/>
    <w:rsid w:val="004C6090"/>
  </w:style>
  <w:style w:type="character" w:customStyle="1" w:styleId="justify1">
    <w:name w:val="justify1"/>
    <w:rsid w:val="004C6090"/>
  </w:style>
  <w:style w:type="character" w:customStyle="1" w:styleId="artbody1">
    <w:name w:val="art_body1"/>
    <w:rsid w:val="004C6090"/>
    <w:rPr>
      <w:rFonts w:ascii="Arial" w:hAnsi="Arial" w:cs="Arial" w:hint="default"/>
    </w:rPr>
  </w:style>
  <w:style w:type="character" w:customStyle="1" w:styleId="A1">
    <w:name w:val="A1"/>
    <w:uiPriority w:val="99"/>
    <w:rsid w:val="004C6090"/>
    <w:rPr>
      <w:rFonts w:ascii="Book Antiqua" w:hAnsi="Book Antiqua" w:cs="Book Antiqua" w:hint="default"/>
      <w:color w:val="221E1F"/>
      <w:sz w:val="22"/>
      <w:szCs w:val="22"/>
    </w:rPr>
  </w:style>
  <w:style w:type="character" w:customStyle="1" w:styleId="reality">
    <w:name w:val="reality"/>
    <w:rsid w:val="004C6090"/>
  </w:style>
  <w:style w:type="character" w:customStyle="1" w:styleId="text2">
    <w:name w:val="text2"/>
    <w:rsid w:val="004C6090"/>
  </w:style>
  <w:style w:type="character" w:customStyle="1" w:styleId="StyleUnderlineChar2CharChar11pt">
    <w:name w:val="Style Underline Char2 Char Char + 11 pt"/>
    <w:rsid w:val="004C6090"/>
    <w:rPr>
      <w:rFonts w:ascii="Times New Roman" w:hAnsi="Times New Roman" w:cs="Times New Roman" w:hint="default"/>
      <w:sz w:val="20"/>
      <w:u w:val="single"/>
    </w:rPr>
  </w:style>
  <w:style w:type="character" w:customStyle="1" w:styleId="StyleStyleBoldUnderline11pt">
    <w:name w:val="Style Style Bold Underline + 11 pt"/>
    <w:rsid w:val="004C6090"/>
    <w:rPr>
      <w:b/>
      <w:bCs/>
      <w:sz w:val="20"/>
      <w:u w:val="single"/>
    </w:rPr>
  </w:style>
  <w:style w:type="character" w:customStyle="1" w:styleId="articlehead2">
    <w:name w:val="articlehead2"/>
    <w:rsid w:val="004C6090"/>
  </w:style>
  <w:style w:type="character" w:customStyle="1" w:styleId="pronset">
    <w:name w:val="pronset"/>
    <w:rsid w:val="004C6090"/>
  </w:style>
  <w:style w:type="character" w:customStyle="1" w:styleId="prondelim">
    <w:name w:val="prondelim"/>
    <w:rsid w:val="004C6090"/>
  </w:style>
  <w:style w:type="character" w:customStyle="1" w:styleId="prontoggle">
    <w:name w:val="pron_toggle"/>
    <w:rsid w:val="004C6090"/>
  </w:style>
  <w:style w:type="character" w:customStyle="1" w:styleId="boldface">
    <w:name w:val="boldface"/>
    <w:rsid w:val="004C6090"/>
  </w:style>
  <w:style w:type="character" w:customStyle="1" w:styleId="secondary-bf">
    <w:name w:val="secondary-bf"/>
    <w:rsid w:val="004C6090"/>
  </w:style>
  <w:style w:type="table" w:styleId="ColorfulGrid-Accent1">
    <w:name w:val="Colorful Grid Accent 1"/>
    <w:basedOn w:val="TableNormal"/>
    <w:link w:val="ColorfulGrid-Accent1Char"/>
    <w:uiPriority w:val="29"/>
    <w:unhideWhenUsed/>
    <w:rsid w:val="004C6090"/>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C6090"/>
    <w:rPr>
      <w:rFonts w:ascii="Times New Roman" w:hAnsi="Times New Roman" w:cs="Times New Roman" w:hint="default"/>
      <w:iCs/>
      <w:color w:val="000000"/>
      <w:sz w:val="16"/>
    </w:rPr>
  </w:style>
  <w:style w:type="character" w:customStyle="1" w:styleId="Boxout0">
    <w:name w:val="Boxout"/>
    <w:uiPriority w:val="1"/>
    <w:qFormat/>
    <w:rsid w:val="004C609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C6090"/>
  </w:style>
  <w:style w:type="character" w:customStyle="1" w:styleId="pg">
    <w:name w:val="pg"/>
    <w:rsid w:val="004C6090"/>
  </w:style>
  <w:style w:type="character" w:customStyle="1" w:styleId="detailtitle">
    <w:name w:val="detailtitle"/>
    <w:rsid w:val="004C6090"/>
  </w:style>
  <w:style w:type="character" w:customStyle="1" w:styleId="storydate">
    <w:name w:val="storydate"/>
    <w:rsid w:val="004C6090"/>
  </w:style>
  <w:style w:type="character" w:customStyle="1" w:styleId="preloadwrap">
    <w:name w:val="preloadwrap"/>
    <w:rsid w:val="004C6090"/>
  </w:style>
  <w:style w:type="character" w:customStyle="1" w:styleId="creditwrap">
    <w:name w:val="creditwrap"/>
    <w:rsid w:val="004C6090"/>
  </w:style>
  <w:style w:type="character" w:customStyle="1" w:styleId="DefaultChar1">
    <w:name w:val="Default Char1"/>
    <w:rsid w:val="004C6090"/>
    <w:rPr>
      <w:noProof w:val="0"/>
      <w:color w:val="000000"/>
      <w:lang w:val="en-US" w:eastAsia="en-US" w:bidi="ar-SA"/>
    </w:rPr>
  </w:style>
  <w:style w:type="character" w:customStyle="1" w:styleId="textunderlineChar0">
    <w:name w:val="text underline Char"/>
    <w:rsid w:val="004C6090"/>
    <w:rPr>
      <w:sz w:val="24"/>
      <w:szCs w:val="22"/>
      <w:u w:val="thick"/>
      <w:lang w:val="en-US" w:eastAsia="en-US" w:bidi="ar-SA"/>
    </w:rPr>
  </w:style>
  <w:style w:type="character" w:customStyle="1" w:styleId="BoldChar">
    <w:name w:val="Bold Char"/>
    <w:rsid w:val="004C6090"/>
    <w:rPr>
      <w:rFonts w:ascii="Times New Roman" w:eastAsia="Times New Roman" w:hAnsi="Times New Roman" w:cs="Times New Roman" w:hint="default"/>
      <w:b/>
      <w:bCs w:val="0"/>
      <w:szCs w:val="24"/>
    </w:rPr>
  </w:style>
  <w:style w:type="character" w:customStyle="1" w:styleId="pmterms31">
    <w:name w:val="pmterms31"/>
    <w:rsid w:val="004C6090"/>
    <w:rPr>
      <w:b/>
      <w:bCs/>
      <w:i w:val="0"/>
      <w:iCs w:val="0"/>
      <w:color w:val="000000"/>
    </w:rPr>
  </w:style>
  <w:style w:type="character" w:customStyle="1" w:styleId="copyrightdescription">
    <w:name w:val="copyrightdescription"/>
    <w:rsid w:val="004C6090"/>
  </w:style>
  <w:style w:type="character" w:customStyle="1" w:styleId="ft01">
    <w:name w:val="ft01"/>
    <w:rsid w:val="004C6090"/>
    <w:rPr>
      <w:rFonts w:ascii="Times" w:hAnsi="Times" w:cs="Times" w:hint="default"/>
      <w:color w:val="000000"/>
      <w:sz w:val="14"/>
      <w:szCs w:val="14"/>
    </w:rPr>
  </w:style>
  <w:style w:type="character" w:customStyle="1" w:styleId="ft11">
    <w:name w:val="ft11"/>
    <w:rsid w:val="004C6090"/>
    <w:rPr>
      <w:rFonts w:ascii="Times" w:hAnsi="Times" w:cs="Times" w:hint="default"/>
      <w:color w:val="000000"/>
      <w:sz w:val="17"/>
      <w:szCs w:val="17"/>
    </w:rPr>
  </w:style>
  <w:style w:type="character" w:customStyle="1" w:styleId="ft21">
    <w:name w:val="ft21"/>
    <w:rsid w:val="004C6090"/>
    <w:rPr>
      <w:rFonts w:ascii="Times" w:hAnsi="Times" w:cs="Times" w:hint="default"/>
      <w:color w:val="000000"/>
      <w:sz w:val="15"/>
      <w:szCs w:val="15"/>
    </w:rPr>
  </w:style>
  <w:style w:type="character" w:customStyle="1" w:styleId="ft31">
    <w:name w:val="ft31"/>
    <w:rsid w:val="004C6090"/>
    <w:rPr>
      <w:rFonts w:ascii="Times" w:hAnsi="Times" w:cs="Times" w:hint="default"/>
      <w:color w:val="000000"/>
      <w:sz w:val="15"/>
      <w:szCs w:val="15"/>
    </w:rPr>
  </w:style>
  <w:style w:type="character" w:customStyle="1" w:styleId="dquo">
    <w:name w:val="dquo"/>
    <w:rsid w:val="004C6090"/>
  </w:style>
  <w:style w:type="character" w:customStyle="1" w:styleId="caps2">
    <w:name w:val="caps2"/>
    <w:rsid w:val="004C6090"/>
  </w:style>
  <w:style w:type="character" w:customStyle="1" w:styleId="CardsFont12ptCharCharCharChar">
    <w:name w:val="Cards + Font: 12 pt Char Char Char Char"/>
    <w:rsid w:val="004C6090"/>
    <w:rPr>
      <w:sz w:val="24"/>
      <w:szCs w:val="24"/>
      <w:u w:val="thick"/>
      <w:lang w:val="en-US" w:eastAsia="en-US" w:bidi="ar-SA"/>
    </w:rPr>
  </w:style>
  <w:style w:type="character" w:customStyle="1" w:styleId="ccs">
    <w:name w:val="c cs"/>
    <w:rsid w:val="004C6090"/>
  </w:style>
  <w:style w:type="character" w:customStyle="1" w:styleId="UnderlinedEvChar">
    <w:name w:val="Underlined Ev Char"/>
    <w:rsid w:val="004C6090"/>
    <w:rPr>
      <w:rFonts w:ascii="Times New Roman" w:eastAsia="Times New Roman" w:hAnsi="Times New Roman" w:cs="Times New Roman" w:hint="default"/>
      <w:szCs w:val="24"/>
      <w:u w:val="single"/>
    </w:rPr>
  </w:style>
  <w:style w:type="character" w:customStyle="1" w:styleId="dropshadow">
    <w:name w:val="dropshadow"/>
    <w:rsid w:val="004C6090"/>
  </w:style>
  <w:style w:type="character" w:customStyle="1" w:styleId="d05ws">
    <w:name w:val="d05ws"/>
    <w:rsid w:val="004C6090"/>
  </w:style>
  <w:style w:type="character" w:customStyle="1" w:styleId="rzibod">
    <w:name w:val="rzibod"/>
    <w:rsid w:val="004C6090"/>
  </w:style>
  <w:style w:type="character" w:customStyle="1" w:styleId="StyleBold1">
    <w:name w:val="Style Bold1"/>
    <w:rsid w:val="004C6090"/>
    <w:rPr>
      <w:rFonts w:ascii="Georgia" w:hAnsi="Georgia" w:hint="default"/>
      <w:b/>
      <w:bCs/>
      <w:sz w:val="22"/>
    </w:rPr>
  </w:style>
  <w:style w:type="character" w:customStyle="1" w:styleId="headertext">
    <w:name w:val="headertext"/>
    <w:rsid w:val="004C6090"/>
  </w:style>
  <w:style w:type="character" w:customStyle="1" w:styleId="endnote-reference">
    <w:name w:val="endnote-reference"/>
    <w:rsid w:val="004C6090"/>
  </w:style>
  <w:style w:type="character" w:customStyle="1" w:styleId="officialsname">
    <w:name w:val="official_s_name"/>
    <w:rsid w:val="004C6090"/>
  </w:style>
  <w:style w:type="character" w:customStyle="1" w:styleId="audience">
    <w:name w:val="audience"/>
    <w:rsid w:val="004C6090"/>
  </w:style>
  <w:style w:type="character" w:customStyle="1" w:styleId="A7">
    <w:name w:val="A7"/>
    <w:uiPriority w:val="99"/>
    <w:rsid w:val="004C6090"/>
    <w:rPr>
      <w:rFonts w:ascii="Myriad Pro" w:hAnsi="Myriad Pro" w:cs="Myriad Pro" w:hint="default"/>
      <w:color w:val="0066B1"/>
      <w:sz w:val="22"/>
      <w:szCs w:val="22"/>
    </w:rPr>
  </w:style>
  <w:style w:type="character" w:customStyle="1" w:styleId="normalchar">
    <w:name w:val="normal__char"/>
    <w:rsid w:val="004C6090"/>
  </w:style>
  <w:style w:type="character" w:customStyle="1" w:styleId="hyperlink002cheading0020100200028block0020title0029char">
    <w:name w:val="hyperlink_002cheading_00201_0020_0028block_0020title_0029__char"/>
    <w:rsid w:val="004C6090"/>
  </w:style>
  <w:style w:type="character" w:customStyle="1" w:styleId="underline002cstyle0020bold0020underlinechar">
    <w:name w:val="underline_002cstyle_0020bold_0020underline__char"/>
    <w:rsid w:val="004C6090"/>
  </w:style>
  <w:style w:type="character" w:customStyle="1" w:styleId="copyboldblack">
    <w:name w:val="copyboldblack"/>
    <w:rsid w:val="004C6090"/>
  </w:style>
  <w:style w:type="character" w:customStyle="1" w:styleId="copybold">
    <w:name w:val="copybold"/>
    <w:rsid w:val="004C6090"/>
  </w:style>
  <w:style w:type="character" w:customStyle="1" w:styleId="author-date0">
    <w:name w:val="author-date"/>
    <w:rsid w:val="004C6090"/>
  </w:style>
  <w:style w:type="character" w:customStyle="1" w:styleId="hidden">
    <w:name w:val="hidden"/>
    <w:rsid w:val="004C6090"/>
  </w:style>
  <w:style w:type="character" w:customStyle="1" w:styleId="articlebegin">
    <w:name w:val="articlebegin"/>
    <w:rsid w:val="004C6090"/>
  </w:style>
  <w:style w:type="character" w:customStyle="1" w:styleId="mediaoverlay">
    <w:name w:val="mediaoverlay"/>
    <w:rsid w:val="004C6090"/>
  </w:style>
  <w:style w:type="character" w:customStyle="1" w:styleId="blogcaption">
    <w:name w:val="blog_caption"/>
    <w:rsid w:val="004C6090"/>
  </w:style>
  <w:style w:type="character" w:customStyle="1" w:styleId="commnet-abuzz">
    <w:name w:val="commnet-abuzz"/>
    <w:rsid w:val="004C6090"/>
  </w:style>
  <w:style w:type="character" w:customStyle="1" w:styleId="fbconnectbuttontext">
    <w:name w:val="fbconnectbutton_text"/>
    <w:rsid w:val="004C6090"/>
  </w:style>
  <w:style w:type="character" w:customStyle="1" w:styleId="fbsharecountinner">
    <w:name w:val="fb_share_count_inner"/>
    <w:rsid w:val="004C6090"/>
  </w:style>
  <w:style w:type="character" w:customStyle="1" w:styleId="stbuttontext">
    <w:name w:val="stbuttontext"/>
    <w:rsid w:val="004C6090"/>
  </w:style>
  <w:style w:type="character" w:customStyle="1" w:styleId="source">
    <w:name w:val="source"/>
    <w:rsid w:val="004C6090"/>
  </w:style>
  <w:style w:type="character" w:customStyle="1" w:styleId="pubdate">
    <w:name w:val="pubdate"/>
    <w:rsid w:val="004C6090"/>
  </w:style>
  <w:style w:type="character" w:customStyle="1" w:styleId="grey">
    <w:name w:val="grey"/>
    <w:rsid w:val="004C6090"/>
  </w:style>
  <w:style w:type="character" w:customStyle="1" w:styleId="postdate">
    <w:name w:val="post_date"/>
    <w:rsid w:val="004C6090"/>
  </w:style>
  <w:style w:type="character" w:customStyle="1" w:styleId="bdx">
    <w:name w:val="bdx"/>
    <w:rsid w:val="004C6090"/>
  </w:style>
  <w:style w:type="character" w:customStyle="1" w:styleId="bdl">
    <w:name w:val="bdl"/>
    <w:rsid w:val="004C6090"/>
  </w:style>
  <w:style w:type="character" w:customStyle="1" w:styleId="breadcrumbitemcurrent">
    <w:name w:val="breadcrumbitemcurrent"/>
    <w:rsid w:val="004C6090"/>
  </w:style>
  <w:style w:type="character" w:customStyle="1" w:styleId="bbl">
    <w:name w:val="bbl"/>
    <w:rsid w:val="004C6090"/>
  </w:style>
  <w:style w:type="character" w:customStyle="1" w:styleId="Date2">
    <w:name w:val="Date2"/>
    <w:rsid w:val="004C6090"/>
  </w:style>
  <w:style w:type="character" w:customStyle="1" w:styleId="company">
    <w:name w:val="company"/>
    <w:rsid w:val="004C6090"/>
  </w:style>
  <w:style w:type="character" w:customStyle="1" w:styleId="itxtnewhookspan">
    <w:name w:val="itxtnewhookspan"/>
    <w:rsid w:val="004C6090"/>
  </w:style>
  <w:style w:type="character" w:customStyle="1" w:styleId="gstxthlt">
    <w:name w:val="gstxt_hlt"/>
    <w:rsid w:val="004C6090"/>
  </w:style>
  <w:style w:type="character" w:customStyle="1" w:styleId="SubtleEmphasis1">
    <w:name w:val="Subtle Emphasis1"/>
    <w:uiPriority w:val="19"/>
    <w:qFormat/>
    <w:rsid w:val="004C6090"/>
    <w:rPr>
      <w:rFonts w:ascii="Times New Roman" w:hAnsi="Times New Roman" w:cs="Times New Roman" w:hint="default"/>
      <w:b/>
      <w:bCs w:val="0"/>
      <w:iCs/>
      <w:color w:val="auto"/>
      <w:sz w:val="22"/>
    </w:rPr>
  </w:style>
  <w:style w:type="character" w:customStyle="1" w:styleId="StyleBoldRed">
    <w:name w:val="Style Bold Red"/>
    <w:rsid w:val="004C6090"/>
    <w:rPr>
      <w:b/>
      <w:bCs/>
      <w:color w:val="auto"/>
    </w:rPr>
  </w:style>
  <w:style w:type="character" w:customStyle="1" w:styleId="StyleTimesNewRoman8pt">
    <w:name w:val="Style Times New Roman 8 pt"/>
    <w:rsid w:val="004C6090"/>
    <w:rPr>
      <w:rFonts w:ascii="Georgia" w:hAnsi="Georgia" w:hint="default"/>
      <w:sz w:val="16"/>
    </w:rPr>
  </w:style>
  <w:style w:type="character" w:customStyle="1" w:styleId="StyleStyle7pt8pt">
    <w:name w:val="Style Style 7 pt + 8 pt"/>
    <w:rsid w:val="004C6090"/>
    <w:rPr>
      <w:sz w:val="16"/>
    </w:rPr>
  </w:style>
  <w:style w:type="character" w:customStyle="1" w:styleId="StyleStyleThickunderlineBold1">
    <w:name w:val="Style Style Thick underline + Bold1"/>
    <w:rsid w:val="004C6090"/>
    <w:rPr>
      <w:b/>
      <w:bCs/>
      <w:u w:val="thick"/>
    </w:rPr>
  </w:style>
  <w:style w:type="character" w:customStyle="1" w:styleId="StyleUnderline2">
    <w:name w:val="Style Underline2"/>
    <w:rsid w:val="004C6090"/>
    <w:rPr>
      <w:u w:val="single"/>
    </w:rPr>
  </w:style>
  <w:style w:type="character" w:customStyle="1" w:styleId="ShrinkText">
    <w:name w:val="Shrink Text"/>
    <w:rsid w:val="004C6090"/>
    <w:rPr>
      <w:sz w:val="16"/>
    </w:rPr>
  </w:style>
  <w:style w:type="character" w:customStyle="1" w:styleId="smallcaps">
    <w:name w:val="smallcaps"/>
    <w:rsid w:val="004C6090"/>
  </w:style>
  <w:style w:type="character" w:customStyle="1" w:styleId="goldbldtext">
    <w:name w:val="goldbldtext"/>
    <w:rsid w:val="004C6090"/>
  </w:style>
  <w:style w:type="character" w:customStyle="1" w:styleId="cardshighlight0">
    <w:name w:val="cardshighlight"/>
    <w:rsid w:val="004C6090"/>
  </w:style>
  <w:style w:type="character" w:customStyle="1" w:styleId="cardsfont12pt1">
    <w:name w:val="cardsfont12pt"/>
    <w:rsid w:val="004C6090"/>
  </w:style>
  <w:style w:type="character" w:customStyle="1" w:styleId="ft1">
    <w:name w:val="ft1"/>
    <w:rsid w:val="004C6090"/>
  </w:style>
  <w:style w:type="character" w:customStyle="1" w:styleId="ft6">
    <w:name w:val="ft6"/>
    <w:rsid w:val="004C6090"/>
  </w:style>
  <w:style w:type="character" w:customStyle="1" w:styleId="kicker">
    <w:name w:val="kicker"/>
    <w:rsid w:val="004C6090"/>
  </w:style>
  <w:style w:type="character" w:customStyle="1" w:styleId="backcontent">
    <w:name w:val="backcontent"/>
    <w:rsid w:val="004C6090"/>
  </w:style>
  <w:style w:type="character" w:customStyle="1" w:styleId="daystmp">
    <w:name w:val="daystmp"/>
    <w:rsid w:val="004C6090"/>
  </w:style>
  <w:style w:type="character" w:customStyle="1" w:styleId="cardsfont12ptchar">
    <w:name w:val="cardsfont12ptchar"/>
    <w:rsid w:val="004C6090"/>
  </w:style>
  <w:style w:type="character" w:customStyle="1" w:styleId="gal">
    <w:name w:val="gal"/>
    <w:rsid w:val="004C6090"/>
  </w:style>
  <w:style w:type="character" w:customStyle="1" w:styleId="submitted">
    <w:name w:val="submitted"/>
    <w:rsid w:val="004C6090"/>
  </w:style>
  <w:style w:type="character" w:customStyle="1" w:styleId="imagedateline">
    <w:name w:val="image_dateline"/>
    <w:rsid w:val="004C6090"/>
  </w:style>
  <w:style w:type="character" w:customStyle="1" w:styleId="authordatecharchar">
    <w:name w:val="authordatecharchar"/>
    <w:rsid w:val="004C6090"/>
  </w:style>
  <w:style w:type="character" w:customStyle="1" w:styleId="style1char0">
    <w:name w:val="style1char"/>
    <w:rsid w:val="004C6090"/>
  </w:style>
  <w:style w:type="character" w:customStyle="1" w:styleId="tagcharchar0">
    <w:name w:val="tagcharchar"/>
    <w:rsid w:val="004C6090"/>
  </w:style>
  <w:style w:type="character" w:customStyle="1" w:styleId="underlinedcharchar2">
    <w:name w:val="underlinedcharchar"/>
    <w:rsid w:val="004C6090"/>
  </w:style>
  <w:style w:type="character" w:customStyle="1" w:styleId="BoxedChar">
    <w:name w:val="Boxed Char"/>
    <w:rsid w:val="004C6090"/>
    <w:rPr>
      <w:rFonts w:ascii="Arial Narrow" w:hAnsi="Arial Narrow" w:hint="default"/>
      <w:b/>
      <w:bCs w:val="0"/>
      <w:sz w:val="18"/>
      <w:bdr w:val="single" w:sz="6" w:space="0" w:color="auto" w:frame="1"/>
    </w:rPr>
  </w:style>
  <w:style w:type="character" w:customStyle="1" w:styleId="Style11ptUnderline2">
    <w:name w:val="Style 11 pt Underline2"/>
    <w:rsid w:val="004C6090"/>
    <w:rPr>
      <w:sz w:val="20"/>
      <w:u w:val="single"/>
    </w:rPr>
  </w:style>
  <w:style w:type="character" w:customStyle="1" w:styleId="Style11ptBoldUnderline2">
    <w:name w:val="Style 11 pt Bold Underline2"/>
    <w:rsid w:val="004C6090"/>
    <w:rPr>
      <w:b/>
      <w:bCs/>
      <w:sz w:val="20"/>
      <w:u w:val="single"/>
    </w:rPr>
  </w:style>
  <w:style w:type="character" w:customStyle="1" w:styleId="nw">
    <w:name w:val="nw"/>
    <w:rsid w:val="004C6090"/>
  </w:style>
  <w:style w:type="character" w:customStyle="1" w:styleId="Styleunderline11ptBoldBorderSinglesolidlineAuto">
    <w:name w:val="Style underline + 11 pt Bold Border: : (Single solid line Auto ..."/>
    <w:rsid w:val="004C6090"/>
    <w:rPr>
      <w:b/>
      <w:bCs/>
      <w:sz w:val="20"/>
      <w:u w:val="single"/>
      <w:bdr w:val="single" w:sz="4" w:space="0" w:color="auto" w:frame="1"/>
    </w:rPr>
  </w:style>
  <w:style w:type="character" w:customStyle="1" w:styleId="cardCharCharChar1">
    <w:name w:val="card Char Char Char1"/>
    <w:rsid w:val="004C6090"/>
    <w:rPr>
      <w:lang w:val="en-US" w:eastAsia="en-US" w:bidi="ar-SA"/>
    </w:rPr>
  </w:style>
  <w:style w:type="character" w:customStyle="1" w:styleId="authors1">
    <w:name w:val="authors1"/>
    <w:rsid w:val="004C6090"/>
    <w:rPr>
      <w:rFonts w:ascii="Verdana" w:hAnsi="Verdana" w:hint="default"/>
      <w:b/>
      <w:bCs/>
      <w:color w:val="006699"/>
      <w:sz w:val="20"/>
      <w:szCs w:val="20"/>
    </w:rPr>
  </w:style>
  <w:style w:type="character" w:customStyle="1" w:styleId="headlinesectionlarge">
    <w:name w:val="headline_section_large"/>
    <w:rsid w:val="004C6090"/>
  </w:style>
  <w:style w:type="character" w:customStyle="1" w:styleId="Styleunderline11ptBlack">
    <w:name w:val="Style underline + 11 pt Black"/>
    <w:rsid w:val="004C6090"/>
    <w:rPr>
      <w:color w:val="000000"/>
      <w:sz w:val="20"/>
      <w:u w:val="single"/>
    </w:rPr>
  </w:style>
  <w:style w:type="character" w:customStyle="1" w:styleId="Styleunderline11ptBoldBlack">
    <w:name w:val="Style underline + 11 pt Bold Black"/>
    <w:rsid w:val="004C6090"/>
    <w:rPr>
      <w:b/>
      <w:bCs/>
      <w:color w:val="000000"/>
      <w:sz w:val="20"/>
      <w:u w:val="single"/>
    </w:rPr>
  </w:style>
  <w:style w:type="character" w:customStyle="1" w:styleId="Style11ptBoldBlackUnderline">
    <w:name w:val="Style 11 pt Bold Black Underline"/>
    <w:rsid w:val="004C6090"/>
    <w:rPr>
      <w:b/>
      <w:bCs/>
      <w:color w:val="000000"/>
      <w:sz w:val="20"/>
      <w:u w:val="single"/>
    </w:rPr>
  </w:style>
  <w:style w:type="character" w:customStyle="1" w:styleId="Style11ptBoldBlackUnderlineBorderSinglesolidline">
    <w:name w:val="Style 11 pt Bold Black Underline Border: : (Single solid line ..."/>
    <w:rsid w:val="004C6090"/>
    <w:rPr>
      <w:b/>
      <w:bCs/>
      <w:color w:val="000000"/>
      <w:sz w:val="20"/>
      <w:u w:val="single"/>
      <w:bdr w:val="single" w:sz="4" w:space="0" w:color="auto" w:frame="1"/>
    </w:rPr>
  </w:style>
  <w:style w:type="character" w:customStyle="1" w:styleId="StyleLatinMeridien-Italic11ptItalicUnderline">
    <w:name w:val="Style (Latin) Meridien-Italic 11 pt Italic Underline"/>
    <w:rsid w:val="004C6090"/>
    <w:rPr>
      <w:rFonts w:ascii="Meridien-Italic" w:hAnsi="Meridien-Italic" w:hint="default"/>
      <w:i/>
      <w:iCs/>
      <w:sz w:val="20"/>
      <w:u w:val="single"/>
    </w:rPr>
  </w:style>
  <w:style w:type="character" w:customStyle="1" w:styleId="Citation-AuthorDate">
    <w:name w:val="Citation - Author/Date"/>
    <w:rsid w:val="004C6090"/>
    <w:rPr>
      <w:b/>
      <w:bCs w:val="0"/>
      <w:smallCaps/>
      <w:sz w:val="24"/>
      <w:u w:val="single"/>
    </w:rPr>
  </w:style>
  <w:style w:type="character" w:customStyle="1" w:styleId="underlinestylechar0">
    <w:name w:val="underlinestylechar"/>
    <w:rsid w:val="004C6090"/>
  </w:style>
  <w:style w:type="character" w:customStyle="1" w:styleId="highlight">
    <w:name w:val="highlight"/>
    <w:rsid w:val="004C6090"/>
  </w:style>
  <w:style w:type="character" w:customStyle="1" w:styleId="DottedUnderline0">
    <w:name w:val="Dotted Underline"/>
    <w:rsid w:val="004C6090"/>
    <w:rPr>
      <w:rFonts w:ascii="Times New Roman" w:hAnsi="Times New Roman" w:cs="Times New Roman" w:hint="default"/>
      <w:sz w:val="20"/>
      <w:u w:val="dottedHeavy"/>
    </w:rPr>
  </w:style>
  <w:style w:type="character" w:customStyle="1" w:styleId="titleauthoretc">
    <w:name w:val="titleauthoretc"/>
    <w:rsid w:val="004C6090"/>
  </w:style>
  <w:style w:type="character" w:customStyle="1" w:styleId="labeltext">
    <w:name w:val="labeltext"/>
    <w:rsid w:val="004C6090"/>
  </w:style>
  <w:style w:type="character" w:customStyle="1" w:styleId="viewlink">
    <w:name w:val="viewlink"/>
    <w:rsid w:val="004C6090"/>
  </w:style>
  <w:style w:type="character" w:customStyle="1" w:styleId="share">
    <w:name w:val="share"/>
    <w:rsid w:val="004C6090"/>
  </w:style>
  <w:style w:type="character" w:customStyle="1" w:styleId="inlinkchart">
    <w:name w:val="inlink_chart"/>
    <w:rsid w:val="004C6090"/>
  </w:style>
  <w:style w:type="character" w:customStyle="1" w:styleId="underLight">
    <w:name w:val="underLight"/>
    <w:uiPriority w:val="1"/>
    <w:qFormat/>
    <w:rsid w:val="004C609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C6090"/>
  </w:style>
  <w:style w:type="character" w:customStyle="1" w:styleId="author-rss">
    <w:name w:val="author-rss"/>
    <w:rsid w:val="004C6090"/>
  </w:style>
  <w:style w:type="character" w:customStyle="1" w:styleId="fbsharecountwrapper">
    <w:name w:val="fb_share_count_wrapper"/>
    <w:rsid w:val="004C6090"/>
  </w:style>
  <w:style w:type="character" w:customStyle="1" w:styleId="fbbuttontext">
    <w:name w:val="fb_button_text"/>
    <w:rsid w:val="004C6090"/>
  </w:style>
  <w:style w:type="character" w:customStyle="1" w:styleId="hw">
    <w:name w:val="hw"/>
    <w:rsid w:val="004C6090"/>
  </w:style>
  <w:style w:type="character" w:customStyle="1" w:styleId="linktotop">
    <w:name w:val="linktotop"/>
    <w:rsid w:val="004C6090"/>
  </w:style>
  <w:style w:type="character" w:customStyle="1" w:styleId="maintextbldleft">
    <w:name w:val="maintextbldleft"/>
    <w:rsid w:val="004C6090"/>
  </w:style>
  <w:style w:type="character" w:customStyle="1" w:styleId="maintextleft">
    <w:name w:val="maintextleft"/>
    <w:rsid w:val="004C6090"/>
  </w:style>
  <w:style w:type="character" w:customStyle="1" w:styleId="descriptionstyle1block">
    <w:name w:val="description style1 block"/>
    <w:rsid w:val="004C6090"/>
  </w:style>
  <w:style w:type="character" w:customStyle="1" w:styleId="gutter-right-1">
    <w:name w:val="gutter-right-1"/>
    <w:basedOn w:val="DefaultParagraphFont"/>
    <w:rsid w:val="004C6090"/>
  </w:style>
  <w:style w:type="character" w:customStyle="1" w:styleId="ssl3">
    <w:name w:val="ss_l3"/>
    <w:rsid w:val="004C6090"/>
  </w:style>
  <w:style w:type="character" w:customStyle="1" w:styleId="FontStyle39">
    <w:name w:val="Font Style39"/>
    <w:uiPriority w:val="99"/>
    <w:rsid w:val="004C6090"/>
    <w:rPr>
      <w:rFonts w:ascii="Constantia" w:hAnsi="Constantia" w:cs="Constantia" w:hint="default"/>
      <w:b/>
      <w:bCs/>
      <w:sz w:val="18"/>
      <w:szCs w:val="18"/>
    </w:rPr>
  </w:style>
  <w:style w:type="character" w:customStyle="1" w:styleId="6">
    <w:name w:val="6"/>
    <w:rsid w:val="004C6090"/>
    <w:rPr>
      <w:rFonts w:ascii="Arial" w:hAnsi="Arial" w:cs="Arial" w:hint="default"/>
      <w:bCs/>
      <w:sz w:val="20"/>
      <w:u w:val="single"/>
      <w:lang w:val="en-US" w:eastAsia="en-US" w:bidi="ar-SA"/>
    </w:rPr>
  </w:style>
  <w:style w:type="character" w:customStyle="1" w:styleId="Header11">
    <w:name w:val="Header11"/>
    <w:rsid w:val="004C6090"/>
  </w:style>
  <w:style w:type="character" w:customStyle="1" w:styleId="posa">
    <w:name w:val="pos(a)"/>
    <w:basedOn w:val="DefaultParagraphFont"/>
    <w:rsid w:val="004C6090"/>
  </w:style>
  <w:style w:type="character" w:customStyle="1" w:styleId="u-hiddeninnarrowenv">
    <w:name w:val="u-hiddeninnarrowenv"/>
    <w:basedOn w:val="DefaultParagraphFont"/>
    <w:rsid w:val="004C6090"/>
  </w:style>
  <w:style w:type="character" w:customStyle="1" w:styleId="followbutton-bird">
    <w:name w:val="followbutton-bird"/>
    <w:basedOn w:val="DefaultParagraphFont"/>
    <w:rsid w:val="004C6090"/>
  </w:style>
  <w:style w:type="character" w:customStyle="1" w:styleId="tweetauthor-name">
    <w:name w:val="tweetauthor-name"/>
    <w:basedOn w:val="DefaultParagraphFont"/>
    <w:rsid w:val="004C6090"/>
  </w:style>
  <w:style w:type="character" w:customStyle="1" w:styleId="tweetauthor-verifiedbadge">
    <w:name w:val="tweetauthor-verifiedbadge"/>
    <w:basedOn w:val="DefaultParagraphFont"/>
    <w:rsid w:val="004C6090"/>
  </w:style>
  <w:style w:type="character" w:customStyle="1" w:styleId="tweetauthor-screenname">
    <w:name w:val="tweetauthor-screenname"/>
    <w:basedOn w:val="DefaultParagraphFont"/>
    <w:rsid w:val="004C6090"/>
  </w:style>
  <w:style w:type="character" w:customStyle="1" w:styleId="u-hiddenvisually">
    <w:name w:val="u-hiddenvisually"/>
    <w:basedOn w:val="DefaultParagraphFont"/>
    <w:rsid w:val="004C6090"/>
  </w:style>
  <w:style w:type="character" w:customStyle="1" w:styleId="tweetaction-stat">
    <w:name w:val="tweetaction-stat"/>
    <w:basedOn w:val="DefaultParagraphFont"/>
    <w:rsid w:val="004C6090"/>
  </w:style>
  <w:style w:type="character" w:customStyle="1" w:styleId="related">
    <w:name w:val="related"/>
    <w:basedOn w:val="DefaultParagraphFont"/>
    <w:rsid w:val="004C6090"/>
  </w:style>
  <w:style w:type="character" w:customStyle="1" w:styleId="related-content">
    <w:name w:val="related-content"/>
    <w:basedOn w:val="DefaultParagraphFont"/>
    <w:rsid w:val="004C6090"/>
  </w:style>
  <w:style w:type="character" w:customStyle="1" w:styleId="name-of-author">
    <w:name w:val="name-of-author"/>
    <w:basedOn w:val="DefaultParagraphFont"/>
    <w:rsid w:val="004C6090"/>
  </w:style>
  <w:style w:type="character" w:customStyle="1" w:styleId="first-name">
    <w:name w:val="first-name"/>
    <w:basedOn w:val="DefaultParagraphFont"/>
    <w:rsid w:val="004C6090"/>
  </w:style>
  <w:style w:type="character" w:customStyle="1" w:styleId="last-name">
    <w:name w:val="last-name"/>
    <w:basedOn w:val="DefaultParagraphFont"/>
    <w:rsid w:val="004C6090"/>
  </w:style>
  <w:style w:type="character" w:customStyle="1" w:styleId="caption10">
    <w:name w:val="caption1"/>
    <w:basedOn w:val="DefaultParagraphFont"/>
    <w:rsid w:val="004C6090"/>
  </w:style>
  <w:style w:type="character" w:customStyle="1" w:styleId="recirc-text">
    <w:name w:val="&quot;recirc-text”"/>
    <w:basedOn w:val="DefaultParagraphFont"/>
    <w:rsid w:val="004C6090"/>
  </w:style>
  <w:style w:type="character" w:customStyle="1" w:styleId="video-icon">
    <w:name w:val="video-icon"/>
    <w:basedOn w:val="DefaultParagraphFont"/>
    <w:rsid w:val="004C6090"/>
  </w:style>
  <w:style w:type="character" w:customStyle="1" w:styleId="powa-shot-play-btn-text">
    <w:name w:val="powa-shot-play-btn-text"/>
    <w:basedOn w:val="DefaultParagraphFont"/>
    <w:rsid w:val="004C6090"/>
  </w:style>
  <w:style w:type="character" w:customStyle="1" w:styleId="powa-shot-click">
    <w:name w:val="powa-shot-click"/>
    <w:basedOn w:val="DefaultParagraphFont"/>
    <w:rsid w:val="004C6090"/>
  </w:style>
  <w:style w:type="character" w:customStyle="1" w:styleId="wpv-blurb">
    <w:name w:val="wpv-blurb"/>
    <w:basedOn w:val="DefaultParagraphFont"/>
    <w:rsid w:val="004C6090"/>
  </w:style>
  <w:style w:type="character" w:customStyle="1" w:styleId="pb-caption">
    <w:name w:val="pb-caption"/>
    <w:basedOn w:val="DefaultParagraphFont"/>
    <w:rsid w:val="004C6090"/>
  </w:style>
  <w:style w:type="character" w:customStyle="1" w:styleId="Heading5Char1">
    <w:name w:val="Heading 5 Char1"/>
    <w:aliases w:val="Text Char1"/>
    <w:basedOn w:val="DefaultParagraphFont"/>
    <w:semiHidden/>
    <w:rsid w:val="004C6090"/>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4C6090"/>
    <w:rPr>
      <w:vertAlign w:val="baseline"/>
    </w:rPr>
  </w:style>
  <w:style w:type="character" w:customStyle="1" w:styleId="Heading7Char1">
    <w:name w:val="Heading 7 Char1"/>
    <w:basedOn w:val="DefaultParagraphFont"/>
    <w:semiHidden/>
    <w:rsid w:val="004C6090"/>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4C609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C609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C6090"/>
    <w:rPr>
      <w:rFonts w:ascii="Calibri" w:hAnsi="Calibri" w:cs="Calibri"/>
    </w:rPr>
  </w:style>
  <w:style w:type="numbering" w:customStyle="1" w:styleId="NoList2">
    <w:name w:val="No List2"/>
    <w:next w:val="NoList"/>
    <w:uiPriority w:val="99"/>
    <w:semiHidden/>
    <w:unhideWhenUsed/>
    <w:rsid w:val="004C6090"/>
  </w:style>
  <w:style w:type="numbering" w:customStyle="1" w:styleId="NoList3">
    <w:name w:val="No List3"/>
    <w:next w:val="NoList"/>
    <w:uiPriority w:val="99"/>
    <w:semiHidden/>
    <w:unhideWhenUsed/>
    <w:rsid w:val="004C6090"/>
  </w:style>
  <w:style w:type="numbering" w:customStyle="1" w:styleId="NoList4">
    <w:name w:val="No List4"/>
    <w:next w:val="NoList"/>
    <w:uiPriority w:val="99"/>
    <w:semiHidden/>
    <w:unhideWhenUsed/>
    <w:rsid w:val="004C6090"/>
  </w:style>
  <w:style w:type="numbering" w:customStyle="1" w:styleId="NoList5">
    <w:name w:val="No List5"/>
    <w:next w:val="NoList"/>
    <w:semiHidden/>
    <w:unhideWhenUsed/>
    <w:rsid w:val="004C6090"/>
  </w:style>
  <w:style w:type="paragraph" w:styleId="BlockText">
    <w:name w:val="Block Text"/>
    <w:basedOn w:val="Normal"/>
    <w:rsid w:val="004C6090"/>
    <w:pPr>
      <w:ind w:left="229" w:right="229"/>
    </w:pPr>
    <w:rPr>
      <w:rFonts w:eastAsia="Times New Roman"/>
      <w:szCs w:val="20"/>
    </w:rPr>
  </w:style>
  <w:style w:type="paragraph" w:styleId="NormalIndent">
    <w:name w:val="Normal Indent"/>
    <w:basedOn w:val="Normal"/>
    <w:rsid w:val="004C6090"/>
    <w:pPr>
      <w:ind w:left="720"/>
    </w:pPr>
    <w:rPr>
      <w:rFonts w:eastAsia="Times New Roman"/>
      <w:szCs w:val="20"/>
    </w:rPr>
  </w:style>
  <w:style w:type="paragraph" w:styleId="EnvelopeReturn">
    <w:name w:val="envelope return"/>
    <w:basedOn w:val="Normal"/>
    <w:rsid w:val="004C6090"/>
    <w:rPr>
      <w:rFonts w:eastAsia="Times New Roman"/>
      <w:sz w:val="24"/>
      <w:szCs w:val="20"/>
    </w:rPr>
  </w:style>
  <w:style w:type="paragraph" w:styleId="EnvelopeAddress">
    <w:name w:val="envelope address"/>
    <w:basedOn w:val="Normal"/>
    <w:rsid w:val="004C6090"/>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4C6090"/>
  </w:style>
  <w:style w:type="numbering" w:customStyle="1" w:styleId="NoList7">
    <w:name w:val="No List7"/>
    <w:next w:val="NoList"/>
    <w:semiHidden/>
    <w:unhideWhenUsed/>
    <w:rsid w:val="004C6090"/>
  </w:style>
  <w:style w:type="paragraph" w:styleId="ListBullet">
    <w:name w:val="List Bullet"/>
    <w:basedOn w:val="Normal"/>
    <w:link w:val="ListBulletChar"/>
    <w:uiPriority w:val="99"/>
    <w:unhideWhenUsed/>
    <w:rsid w:val="004C6090"/>
    <w:pPr>
      <w:tabs>
        <w:tab w:val="num" w:pos="360"/>
      </w:tabs>
      <w:ind w:left="360" w:hanging="360"/>
      <w:contextualSpacing/>
    </w:pPr>
    <w:rPr>
      <w:rFonts w:eastAsia="Calibri"/>
    </w:rPr>
  </w:style>
  <w:style w:type="table" w:styleId="MediumGrid1">
    <w:name w:val="Medium Grid 1"/>
    <w:basedOn w:val="TableNormal"/>
    <w:uiPriority w:val="67"/>
    <w:rsid w:val="004C6090"/>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4C6090"/>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4C6090"/>
  </w:style>
  <w:style w:type="numbering" w:customStyle="1" w:styleId="NoList111">
    <w:name w:val="No List111"/>
    <w:next w:val="NoList"/>
    <w:uiPriority w:val="99"/>
    <w:semiHidden/>
    <w:unhideWhenUsed/>
    <w:rsid w:val="004C6090"/>
  </w:style>
  <w:style w:type="numbering" w:customStyle="1" w:styleId="NoList1111">
    <w:name w:val="No List1111"/>
    <w:next w:val="NoList"/>
    <w:uiPriority w:val="99"/>
    <w:semiHidden/>
    <w:unhideWhenUsed/>
    <w:rsid w:val="004C6090"/>
  </w:style>
  <w:style w:type="numbering" w:customStyle="1" w:styleId="NoList11111">
    <w:name w:val="No List11111"/>
    <w:next w:val="NoList"/>
    <w:uiPriority w:val="99"/>
    <w:semiHidden/>
    <w:unhideWhenUsed/>
    <w:rsid w:val="004C6090"/>
  </w:style>
  <w:style w:type="numbering" w:customStyle="1" w:styleId="NoList111111">
    <w:name w:val="No List111111"/>
    <w:next w:val="NoList"/>
    <w:uiPriority w:val="99"/>
    <w:semiHidden/>
    <w:unhideWhenUsed/>
    <w:rsid w:val="004C6090"/>
  </w:style>
  <w:style w:type="numbering" w:customStyle="1" w:styleId="NoList1111111">
    <w:name w:val="No List1111111"/>
    <w:next w:val="NoList"/>
    <w:uiPriority w:val="99"/>
    <w:semiHidden/>
    <w:unhideWhenUsed/>
    <w:rsid w:val="004C6090"/>
  </w:style>
  <w:style w:type="numbering" w:customStyle="1" w:styleId="NoList11111111">
    <w:name w:val="No List11111111"/>
    <w:next w:val="NoList"/>
    <w:uiPriority w:val="99"/>
    <w:semiHidden/>
    <w:unhideWhenUsed/>
    <w:rsid w:val="004C6090"/>
  </w:style>
  <w:style w:type="numbering" w:customStyle="1" w:styleId="NoList111111111">
    <w:name w:val="No List111111111"/>
    <w:next w:val="NoList"/>
    <w:uiPriority w:val="99"/>
    <w:semiHidden/>
    <w:unhideWhenUsed/>
    <w:rsid w:val="004C6090"/>
  </w:style>
  <w:style w:type="numbering" w:customStyle="1" w:styleId="NoList1111111111">
    <w:name w:val="No List1111111111"/>
    <w:next w:val="NoList"/>
    <w:uiPriority w:val="99"/>
    <w:semiHidden/>
    <w:unhideWhenUsed/>
    <w:rsid w:val="004C6090"/>
  </w:style>
  <w:style w:type="numbering" w:customStyle="1" w:styleId="NoList11111111111">
    <w:name w:val="No List11111111111"/>
    <w:next w:val="NoList"/>
    <w:uiPriority w:val="99"/>
    <w:semiHidden/>
    <w:unhideWhenUsed/>
    <w:rsid w:val="004C6090"/>
  </w:style>
  <w:style w:type="numbering" w:customStyle="1" w:styleId="NoList111111111111">
    <w:name w:val="No List111111111111"/>
    <w:next w:val="NoList"/>
    <w:uiPriority w:val="99"/>
    <w:semiHidden/>
    <w:unhideWhenUsed/>
    <w:rsid w:val="004C6090"/>
  </w:style>
  <w:style w:type="numbering" w:customStyle="1" w:styleId="NoList1111111111111">
    <w:name w:val="No List1111111111111"/>
    <w:next w:val="NoList"/>
    <w:uiPriority w:val="99"/>
    <w:semiHidden/>
    <w:unhideWhenUsed/>
    <w:rsid w:val="004C6090"/>
  </w:style>
  <w:style w:type="numbering" w:customStyle="1" w:styleId="NoList11111111111111">
    <w:name w:val="No List11111111111111"/>
    <w:next w:val="NoList"/>
    <w:uiPriority w:val="99"/>
    <w:semiHidden/>
    <w:unhideWhenUsed/>
    <w:rsid w:val="004C6090"/>
  </w:style>
  <w:style w:type="numbering" w:customStyle="1" w:styleId="NoList111111111111111">
    <w:name w:val="No List111111111111111"/>
    <w:next w:val="NoList"/>
    <w:uiPriority w:val="99"/>
    <w:semiHidden/>
    <w:unhideWhenUsed/>
    <w:rsid w:val="004C6090"/>
  </w:style>
  <w:style w:type="numbering" w:customStyle="1" w:styleId="NoList1111111111111111">
    <w:name w:val="No List1111111111111111"/>
    <w:next w:val="NoList"/>
    <w:uiPriority w:val="99"/>
    <w:semiHidden/>
    <w:unhideWhenUsed/>
    <w:rsid w:val="004C6090"/>
  </w:style>
  <w:style w:type="numbering" w:customStyle="1" w:styleId="NoList11111111111111111">
    <w:name w:val="No List11111111111111111"/>
    <w:next w:val="NoList"/>
    <w:uiPriority w:val="99"/>
    <w:semiHidden/>
    <w:unhideWhenUsed/>
    <w:rsid w:val="004C6090"/>
  </w:style>
  <w:style w:type="character" w:customStyle="1" w:styleId="FontStyle220">
    <w:name w:val="Font Style220"/>
    <w:basedOn w:val="DefaultParagraphFont"/>
    <w:uiPriority w:val="99"/>
    <w:rsid w:val="004C6090"/>
    <w:rPr>
      <w:rFonts w:ascii="Candara" w:hAnsi="Candara" w:cs="Candara" w:hint="default"/>
      <w:i/>
      <w:iCs/>
      <w:sz w:val="18"/>
      <w:szCs w:val="18"/>
    </w:rPr>
  </w:style>
  <w:style w:type="character" w:customStyle="1" w:styleId="FontStyle290">
    <w:name w:val="Font Style290"/>
    <w:basedOn w:val="DefaultParagraphFont"/>
    <w:uiPriority w:val="99"/>
    <w:rsid w:val="004C609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C6090"/>
    <w:rPr>
      <w:rFonts w:ascii="Arial" w:hAnsi="Arial" w:cs="Arial"/>
      <w:b/>
      <w:bCs/>
      <w:sz w:val="16"/>
      <w:szCs w:val="16"/>
    </w:rPr>
  </w:style>
  <w:style w:type="paragraph" w:customStyle="1" w:styleId="analytic0">
    <w:name w:val="analytic"/>
    <w:basedOn w:val="Normal"/>
    <w:link w:val="analyticChar0"/>
    <w:uiPriority w:val="4"/>
    <w:qFormat/>
    <w:rsid w:val="004C6090"/>
    <w:pPr>
      <w:spacing w:before="120"/>
    </w:pPr>
    <w:rPr>
      <w:b/>
      <w:sz w:val="20"/>
    </w:rPr>
  </w:style>
  <w:style w:type="character" w:customStyle="1" w:styleId="analyticChar0">
    <w:name w:val="analytic Char"/>
    <w:basedOn w:val="DefaultParagraphFont"/>
    <w:link w:val="analytic0"/>
    <w:uiPriority w:val="4"/>
    <w:rsid w:val="004C6090"/>
    <w:rPr>
      <w:rFonts w:ascii="Calibri" w:hAnsi="Calibri" w:cs="Calibri"/>
      <w:b/>
      <w:sz w:val="20"/>
    </w:rPr>
  </w:style>
  <w:style w:type="character" w:customStyle="1" w:styleId="m-5498913268213319940gmail-styleunderline">
    <w:name w:val="m_-5498913268213319940gmail-styleunderline"/>
    <w:basedOn w:val="DefaultParagraphFont"/>
    <w:rsid w:val="004C6090"/>
  </w:style>
  <w:style w:type="paragraph" w:customStyle="1" w:styleId="speakable">
    <w:name w:val="speakable"/>
    <w:basedOn w:val="Normal"/>
    <w:uiPriority w:val="99"/>
    <w:qFormat/>
    <w:rsid w:val="004C6090"/>
    <w:pPr>
      <w:spacing w:before="100" w:beforeAutospacing="1" w:after="100" w:afterAutospacing="1"/>
    </w:pPr>
    <w:rPr>
      <w:rFonts w:eastAsia="Times New Roman"/>
      <w:sz w:val="24"/>
    </w:rPr>
  </w:style>
  <w:style w:type="character" w:customStyle="1" w:styleId="overlay">
    <w:name w:val="overlay"/>
    <w:basedOn w:val="DefaultParagraphFont"/>
    <w:rsid w:val="004C6090"/>
  </w:style>
  <w:style w:type="character" w:customStyle="1" w:styleId="copyright">
    <w:name w:val="copyright"/>
    <w:basedOn w:val="DefaultParagraphFont"/>
    <w:rsid w:val="004C6090"/>
  </w:style>
  <w:style w:type="character" w:customStyle="1" w:styleId="TagCharCharCharChar">
    <w:name w:val="Tag Char Char Char Char"/>
    <w:basedOn w:val="DefaultParagraphFont"/>
    <w:rsid w:val="004C6090"/>
    <w:rPr>
      <w:rFonts w:ascii="Calibri" w:hAnsi="Calibri" w:cs="Calibri"/>
      <w:b/>
      <w:sz w:val="24"/>
    </w:rPr>
  </w:style>
  <w:style w:type="paragraph" w:customStyle="1" w:styleId="g-body">
    <w:name w:val="g-body"/>
    <w:basedOn w:val="Normal"/>
    <w:uiPriority w:val="99"/>
    <w:qFormat/>
    <w:rsid w:val="004C6090"/>
    <w:pPr>
      <w:spacing w:before="100" w:beforeAutospacing="1" w:after="100" w:afterAutospacing="1"/>
    </w:pPr>
    <w:rPr>
      <w:rFonts w:eastAsia="Times New Roman"/>
      <w:sz w:val="24"/>
    </w:rPr>
  </w:style>
  <w:style w:type="paragraph" w:customStyle="1" w:styleId="g-pstyle0">
    <w:name w:val="g-pstyle0"/>
    <w:basedOn w:val="Normal"/>
    <w:uiPriority w:val="99"/>
    <w:qFormat/>
    <w:rsid w:val="004C6090"/>
    <w:pPr>
      <w:spacing w:before="100" w:beforeAutospacing="1" w:after="100" w:afterAutospacing="1"/>
    </w:pPr>
    <w:rPr>
      <w:rFonts w:eastAsia="Times New Roman"/>
      <w:sz w:val="24"/>
    </w:rPr>
  </w:style>
  <w:style w:type="paragraph" w:customStyle="1" w:styleId="g-pstyle1">
    <w:name w:val="g-pstyle1"/>
    <w:basedOn w:val="Normal"/>
    <w:uiPriority w:val="99"/>
    <w:qFormat/>
    <w:rsid w:val="004C6090"/>
    <w:pPr>
      <w:spacing w:before="100" w:beforeAutospacing="1" w:after="100" w:afterAutospacing="1"/>
    </w:pPr>
    <w:rPr>
      <w:rFonts w:eastAsia="Times New Roman"/>
      <w:sz w:val="24"/>
    </w:rPr>
  </w:style>
  <w:style w:type="paragraph" w:customStyle="1" w:styleId="g-asset-hed">
    <w:name w:val="g-asset-hed"/>
    <w:basedOn w:val="Normal"/>
    <w:uiPriority w:val="99"/>
    <w:qFormat/>
    <w:rsid w:val="004C6090"/>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C6090"/>
    <w:pPr>
      <w:spacing w:before="100" w:beforeAutospacing="1" w:after="100" w:afterAutospacing="1"/>
    </w:pPr>
    <w:rPr>
      <w:sz w:val="24"/>
    </w:rPr>
  </w:style>
  <w:style w:type="paragraph" w:customStyle="1" w:styleId="style41">
    <w:name w:val="style4"/>
    <w:basedOn w:val="Normal"/>
    <w:uiPriority w:val="99"/>
    <w:qFormat/>
    <w:rsid w:val="004C6090"/>
    <w:pPr>
      <w:spacing w:before="100" w:beforeAutospacing="1" w:after="100" w:afterAutospacing="1"/>
    </w:pPr>
    <w:rPr>
      <w:sz w:val="24"/>
    </w:rPr>
  </w:style>
  <w:style w:type="paragraph" w:customStyle="1" w:styleId="speech">
    <w:name w:val="speech"/>
    <w:basedOn w:val="Normal"/>
    <w:uiPriority w:val="99"/>
    <w:qFormat/>
    <w:rsid w:val="004C6090"/>
    <w:pPr>
      <w:spacing w:before="100" w:beforeAutospacing="1" w:after="100" w:afterAutospacing="1"/>
    </w:pPr>
    <w:rPr>
      <w:sz w:val="24"/>
    </w:rPr>
  </w:style>
  <w:style w:type="character" w:customStyle="1" w:styleId="adtext">
    <w:name w:val="adtext"/>
    <w:basedOn w:val="DefaultParagraphFont"/>
    <w:rsid w:val="004C6090"/>
  </w:style>
  <w:style w:type="character" w:customStyle="1" w:styleId="UL-Bold">
    <w:name w:val="UL-Bold"/>
    <w:basedOn w:val="DefaultParagraphFont"/>
    <w:rsid w:val="004C6090"/>
    <w:rPr>
      <w:u w:val="thick"/>
    </w:rPr>
  </w:style>
  <w:style w:type="character" w:customStyle="1" w:styleId="UL-None">
    <w:name w:val="UL-None"/>
    <w:basedOn w:val="DefaultParagraphFont"/>
    <w:rsid w:val="004C6090"/>
    <w:rPr>
      <w:strike w:val="0"/>
      <w:dstrike w:val="0"/>
      <w:u w:val="none"/>
      <w:effect w:val="none"/>
    </w:rPr>
  </w:style>
  <w:style w:type="character" w:customStyle="1" w:styleId="gl">
    <w:name w:val="gl"/>
    <w:basedOn w:val="DefaultParagraphFont"/>
    <w:rsid w:val="004C6090"/>
  </w:style>
  <w:style w:type="character" w:customStyle="1" w:styleId="qu730rj69h">
    <w:name w:val="qu730rj69h"/>
    <w:basedOn w:val="DefaultParagraphFont"/>
    <w:rsid w:val="004C6090"/>
  </w:style>
  <w:style w:type="paragraph" w:customStyle="1" w:styleId="optext">
    <w:name w:val="optext"/>
    <w:basedOn w:val="Normal"/>
    <w:uiPriority w:val="99"/>
    <w:qFormat/>
    <w:rsid w:val="004C6090"/>
    <w:pPr>
      <w:spacing w:before="100" w:beforeAutospacing="1" w:after="100" w:afterAutospacing="1"/>
    </w:pPr>
    <w:rPr>
      <w:sz w:val="24"/>
    </w:rPr>
  </w:style>
  <w:style w:type="character" w:customStyle="1" w:styleId="lmy74qr12z">
    <w:name w:val="lmy74qr12z"/>
    <w:basedOn w:val="DefaultParagraphFont"/>
    <w:rsid w:val="004C6090"/>
  </w:style>
  <w:style w:type="character" w:customStyle="1" w:styleId="icr880">
    <w:name w:val="icr880"/>
    <w:basedOn w:val="DefaultParagraphFont"/>
    <w:rsid w:val="004C6090"/>
  </w:style>
  <w:style w:type="character" w:customStyle="1" w:styleId="hx23q54">
    <w:name w:val="hx23q54"/>
    <w:basedOn w:val="DefaultParagraphFont"/>
    <w:rsid w:val="004C6090"/>
  </w:style>
  <w:style w:type="character" w:customStyle="1" w:styleId="m-5348258726587825636gmail-style13ptbold">
    <w:name w:val="m_-5348258726587825636gmail-style13ptbold"/>
    <w:basedOn w:val="DefaultParagraphFont"/>
    <w:rsid w:val="004C6090"/>
  </w:style>
  <w:style w:type="character" w:customStyle="1" w:styleId="m-5348258726587825636gmail-styleunderline">
    <w:name w:val="m_-5348258726587825636gmail-styleunderline"/>
    <w:basedOn w:val="DefaultParagraphFont"/>
    <w:rsid w:val="004C6090"/>
  </w:style>
  <w:style w:type="paragraph" w:customStyle="1" w:styleId="NoteLevel2">
    <w:name w:val="Note Level 2"/>
    <w:basedOn w:val="Normal"/>
    <w:next w:val="Normal"/>
    <w:uiPriority w:val="99"/>
    <w:qFormat/>
    <w:rsid w:val="004C6090"/>
    <w:pPr>
      <w:keepNext/>
      <w:ind w:left="288" w:right="288"/>
    </w:pPr>
    <w:rPr>
      <w:rFonts w:eastAsia="MS Gothic"/>
      <w:szCs w:val="20"/>
    </w:rPr>
  </w:style>
  <w:style w:type="character" w:customStyle="1" w:styleId="UnderlineCharChar1">
    <w:name w:val="Underline Char Char1"/>
    <w:basedOn w:val="DefaultParagraphFont"/>
    <w:rsid w:val="004C6090"/>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4C6090"/>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4C6090"/>
  </w:style>
  <w:style w:type="character" w:customStyle="1" w:styleId="CardsFont12ptCharChar">
    <w:name w:val="Cards + Font: 12 pt Char Char"/>
    <w:basedOn w:val="DefaultParagraphFont"/>
    <w:rsid w:val="004C6090"/>
    <w:rPr>
      <w:sz w:val="24"/>
      <w:szCs w:val="24"/>
      <w:u w:val="thick"/>
      <w:lang w:val="en-US" w:eastAsia="en-US" w:bidi="ar-SA"/>
    </w:rPr>
  </w:style>
  <w:style w:type="character" w:customStyle="1" w:styleId="NothingChar1">
    <w:name w:val="Nothing Char1"/>
    <w:basedOn w:val="DefaultParagraphFont"/>
    <w:rsid w:val="004C6090"/>
    <w:rPr>
      <w:lang w:val="en-US" w:eastAsia="en-US" w:bidi="ar-SA"/>
    </w:rPr>
  </w:style>
  <w:style w:type="paragraph" w:customStyle="1" w:styleId="useless">
    <w:name w:val="useless"/>
    <w:basedOn w:val="Normal"/>
    <w:uiPriority w:val="99"/>
    <w:qFormat/>
    <w:rsid w:val="004C6090"/>
    <w:rPr>
      <w:rFonts w:eastAsia="Times New Roman"/>
      <w:sz w:val="12"/>
    </w:rPr>
  </w:style>
  <w:style w:type="character" w:customStyle="1" w:styleId="DDIUnderline">
    <w:name w:val="DDI Underline"/>
    <w:qFormat/>
    <w:rsid w:val="004C6090"/>
    <w:rPr>
      <w:rFonts w:ascii="Times New Roman" w:hAnsi="Times New Roman"/>
      <w:sz w:val="24"/>
      <w:u w:val="single"/>
    </w:rPr>
  </w:style>
  <w:style w:type="paragraph" w:customStyle="1" w:styleId="ALLCAPS">
    <w:name w:val="ALL CAPS"/>
    <w:basedOn w:val="Normal"/>
    <w:link w:val="ALLCAPSChar"/>
    <w:qFormat/>
    <w:rsid w:val="004C6090"/>
    <w:rPr>
      <w:rFonts w:eastAsia="Times New Roman"/>
      <w:b/>
      <w:caps/>
    </w:rPr>
  </w:style>
  <w:style w:type="character" w:customStyle="1" w:styleId="ALLCAPSChar">
    <w:name w:val="ALL CAPS Char"/>
    <w:basedOn w:val="DefaultParagraphFont"/>
    <w:link w:val="ALLCAPS"/>
    <w:rsid w:val="004C6090"/>
    <w:rPr>
      <w:rFonts w:ascii="Calibri" w:eastAsia="Times New Roman" w:hAnsi="Calibri" w:cs="Calibri"/>
      <w:b/>
      <w:caps/>
    </w:rPr>
  </w:style>
  <w:style w:type="paragraph" w:customStyle="1" w:styleId="TagCharCharCharCharCharCharChar0">
    <w:name w:val="Tag Char Char Char Char Char Char Char"/>
    <w:basedOn w:val="Normal"/>
    <w:link w:val="TagCharCharCharCharCharCharCharChar"/>
    <w:qFormat/>
    <w:rsid w:val="004C6090"/>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C6090"/>
    <w:rPr>
      <w:rFonts w:ascii="Calibri" w:eastAsia="Times New Roman" w:hAnsi="Calibri" w:cs="Calibri"/>
      <w:b/>
      <w:sz w:val="24"/>
    </w:rPr>
  </w:style>
  <w:style w:type="character" w:customStyle="1" w:styleId="10ptnotbold">
    <w:name w:val="10ptnotbold"/>
    <w:basedOn w:val="DefaultParagraphFont"/>
    <w:rsid w:val="004C6090"/>
    <w:rPr>
      <w:sz w:val="20"/>
    </w:rPr>
  </w:style>
  <w:style w:type="character" w:customStyle="1" w:styleId="Cites-AuthorDate">
    <w:name w:val="Cites-Author/Date"/>
    <w:rsid w:val="004C6090"/>
    <w:rPr>
      <w:rFonts w:ascii="Helvetica" w:hAnsi="Helvetica"/>
      <w:b/>
      <w:sz w:val="22"/>
      <w:szCs w:val="24"/>
      <w:u w:val="thick"/>
    </w:rPr>
  </w:style>
  <w:style w:type="paragraph" w:customStyle="1" w:styleId="CiteTag">
    <w:name w:val="Cite/Tag"/>
    <w:basedOn w:val="Normal"/>
    <w:uiPriority w:val="99"/>
    <w:qFormat/>
    <w:rsid w:val="004C6090"/>
    <w:rPr>
      <w:rFonts w:eastAsia="Cambria"/>
      <w:b/>
    </w:rPr>
  </w:style>
  <w:style w:type="character" w:customStyle="1" w:styleId="CardsFont6ptChar1">
    <w:name w:val="Cards + Font: 6 pt Char1"/>
    <w:basedOn w:val="CardsChar"/>
    <w:link w:val="CardsFont6pt"/>
    <w:rsid w:val="004C6090"/>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4C6090"/>
  </w:style>
  <w:style w:type="character" w:customStyle="1" w:styleId="m489902567989944824gmail-styleunderline">
    <w:name w:val="m_489902567989944824gmail-styleunderline"/>
    <w:basedOn w:val="DefaultParagraphFont"/>
    <w:rsid w:val="004C6090"/>
  </w:style>
  <w:style w:type="character" w:customStyle="1" w:styleId="UnresolvedMention2">
    <w:name w:val="Unresolved Mention2"/>
    <w:basedOn w:val="DefaultParagraphFont"/>
    <w:uiPriority w:val="99"/>
    <w:semiHidden/>
    <w:rsid w:val="004C6090"/>
    <w:rPr>
      <w:color w:val="808080"/>
      <w:shd w:val="clear" w:color="auto" w:fill="E6E6E6"/>
    </w:rPr>
  </w:style>
  <w:style w:type="character" w:customStyle="1" w:styleId="swauthor">
    <w:name w:val="sw_author"/>
    <w:rsid w:val="004C6090"/>
  </w:style>
  <w:style w:type="character" w:customStyle="1" w:styleId="UnderlineCharChar3">
    <w:name w:val="Underline Char Char3"/>
    <w:rsid w:val="004C6090"/>
    <w:rPr>
      <w:szCs w:val="24"/>
      <w:u w:val="single"/>
      <w:lang w:val="en-US" w:eastAsia="en-US" w:bidi="ar-SA"/>
    </w:rPr>
  </w:style>
  <w:style w:type="character" w:customStyle="1" w:styleId="tl8wme">
    <w:name w:val="tl8wme"/>
    <w:basedOn w:val="DefaultParagraphFont"/>
    <w:rsid w:val="004C6090"/>
  </w:style>
  <w:style w:type="character" w:customStyle="1" w:styleId="Mention3">
    <w:name w:val="Mention3"/>
    <w:basedOn w:val="DefaultParagraphFont"/>
    <w:uiPriority w:val="99"/>
    <w:semiHidden/>
    <w:unhideWhenUsed/>
    <w:rsid w:val="004C6090"/>
    <w:rPr>
      <w:color w:val="2B579A"/>
      <w:shd w:val="clear" w:color="auto" w:fill="E6E6E6"/>
    </w:rPr>
  </w:style>
  <w:style w:type="character" w:customStyle="1" w:styleId="m-5251091010484660064gmail-style13ptbold">
    <w:name w:val="m_-5251091010484660064gmail-style13ptbold"/>
    <w:basedOn w:val="DefaultParagraphFont"/>
    <w:rsid w:val="004C6090"/>
  </w:style>
  <w:style w:type="character" w:customStyle="1" w:styleId="m-5251091010484660064gmail-styleunderline">
    <w:name w:val="m_-5251091010484660064gmail-styleunderline"/>
    <w:basedOn w:val="DefaultParagraphFont"/>
    <w:rsid w:val="004C6090"/>
  </w:style>
  <w:style w:type="character" w:customStyle="1" w:styleId="tablecaption">
    <w:name w:val="tablecaption"/>
    <w:basedOn w:val="DefaultParagraphFont"/>
    <w:rsid w:val="004C6090"/>
  </w:style>
  <w:style w:type="character" w:customStyle="1" w:styleId="StyleLatinHelvetica105ptBlack">
    <w:name w:val="Style (Latin) Helvetica 10.5 pt Black"/>
    <w:basedOn w:val="DefaultParagraphFont"/>
    <w:rsid w:val="004C6090"/>
    <w:rPr>
      <w:rFonts w:ascii="Times New Roman" w:hAnsi="Times New Roman"/>
      <w:color w:val="000000"/>
      <w:sz w:val="21"/>
    </w:rPr>
  </w:style>
  <w:style w:type="character" w:customStyle="1" w:styleId="m-413333960618644972gmail-style13ptbold">
    <w:name w:val="m_-413333960618644972gmail-style13ptbold"/>
    <w:basedOn w:val="DefaultParagraphFont"/>
    <w:rsid w:val="004C6090"/>
  </w:style>
  <w:style w:type="character" w:customStyle="1" w:styleId="m-413333960618644972gmail-styleunderline">
    <w:name w:val="m_-413333960618644972gmail-styleunderline"/>
    <w:basedOn w:val="DefaultParagraphFont"/>
    <w:rsid w:val="004C6090"/>
  </w:style>
  <w:style w:type="character" w:customStyle="1" w:styleId="m8314098763611656848gmail-stylestylebold12pt">
    <w:name w:val="m_8314098763611656848gmail-stylestylebold12pt"/>
    <w:basedOn w:val="DefaultParagraphFont"/>
    <w:rsid w:val="004C6090"/>
  </w:style>
  <w:style w:type="character" w:customStyle="1" w:styleId="m8314098763611656848gmail-styleboldunderline">
    <w:name w:val="m_8314098763611656848gmail-styleboldunderline"/>
    <w:basedOn w:val="DefaultParagraphFont"/>
    <w:rsid w:val="004C6090"/>
  </w:style>
  <w:style w:type="paragraph" w:customStyle="1" w:styleId="Spacer">
    <w:name w:val="Spacer"/>
    <w:basedOn w:val="Heading1"/>
    <w:link w:val="SpacerChar"/>
    <w:autoRedefine/>
    <w:uiPriority w:val="4"/>
    <w:qFormat/>
    <w:rsid w:val="004C6090"/>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4C6090"/>
    <w:rPr>
      <w:rFonts w:ascii="Calibri" w:eastAsiaTheme="majorEastAsia" w:hAnsi="Calibri" w:cstheme="majorBidi"/>
      <w:b/>
      <w:sz w:val="24"/>
      <w:szCs w:val="32"/>
    </w:rPr>
  </w:style>
  <w:style w:type="paragraph" w:customStyle="1" w:styleId="msonormal0">
    <w:name w:val="msonormal"/>
    <w:basedOn w:val="Normal"/>
    <w:rsid w:val="004C6090"/>
    <w:pPr>
      <w:spacing w:before="100" w:beforeAutospacing="1" w:after="100" w:afterAutospacing="1"/>
    </w:pPr>
    <w:rPr>
      <w:rFonts w:eastAsia="Times New Roman"/>
      <w:sz w:val="24"/>
    </w:rPr>
  </w:style>
  <w:style w:type="paragraph" w:customStyle="1" w:styleId="TxBr41p1">
    <w:name w:val="TxBr_41p1"/>
    <w:basedOn w:val="Normal"/>
    <w:qFormat/>
    <w:rsid w:val="004C6090"/>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C6090"/>
    <w:rPr>
      <w:rFonts w:ascii="Georgia" w:eastAsia="Times New Roman" w:hAnsi="Georgia" w:cs="Arial" w:hint="default"/>
      <w:b/>
      <w:bCs/>
      <w:kern w:val="32"/>
      <w:sz w:val="28"/>
      <w:szCs w:val="32"/>
    </w:rPr>
  </w:style>
  <w:style w:type="character" w:customStyle="1" w:styleId="SmallChar0">
    <w:name w:val="Small Char"/>
    <w:aliases w:val="Read stuff Char"/>
    <w:qFormat/>
    <w:rsid w:val="004C6090"/>
    <w:rPr>
      <w:rFonts w:ascii="Arial Narrow" w:hAnsi="Arial Narrow" w:cs="Times New Roman"/>
      <w:color w:val="000000"/>
      <w:sz w:val="16"/>
    </w:rPr>
  </w:style>
  <w:style w:type="character" w:customStyle="1" w:styleId="CiteReal0">
    <w:name w:val="CiteReal"/>
    <w:uiPriority w:val="1"/>
    <w:qFormat/>
    <w:rsid w:val="004C6090"/>
    <w:rPr>
      <w:rFonts w:ascii="Arial" w:hAnsi="Arial"/>
      <w:b/>
      <w:sz w:val="24"/>
      <w:u w:val="single"/>
    </w:rPr>
  </w:style>
  <w:style w:type="character" w:customStyle="1" w:styleId="dropcap1">
    <w:name w:val="dropcap1"/>
    <w:rsid w:val="004C6090"/>
  </w:style>
  <w:style w:type="paragraph" w:customStyle="1" w:styleId="Style31">
    <w:name w:val="Style31"/>
    <w:basedOn w:val="Normal"/>
    <w:uiPriority w:val="99"/>
    <w:rsid w:val="004C6090"/>
    <w:pPr>
      <w:spacing w:line="197" w:lineRule="exact"/>
      <w:jc w:val="both"/>
    </w:pPr>
    <w:rPr>
      <w:rFonts w:ascii="Palatino Linotype" w:hAnsi="Palatino Linotype" w:cs="Palatino Linotype"/>
    </w:rPr>
  </w:style>
  <w:style w:type="paragraph" w:customStyle="1" w:styleId="Style42">
    <w:name w:val="Style42"/>
    <w:basedOn w:val="Normal"/>
    <w:uiPriority w:val="99"/>
    <w:rsid w:val="004C6090"/>
    <w:pPr>
      <w:spacing w:line="202" w:lineRule="exact"/>
      <w:jc w:val="both"/>
    </w:pPr>
    <w:rPr>
      <w:rFonts w:ascii="Palatino Linotype" w:hAnsi="Palatino Linotype" w:cs="Palatino Linotype"/>
    </w:rPr>
  </w:style>
  <w:style w:type="paragraph" w:customStyle="1" w:styleId="Style51">
    <w:name w:val="Style51"/>
    <w:basedOn w:val="Normal"/>
    <w:uiPriority w:val="99"/>
    <w:rsid w:val="004C6090"/>
    <w:pPr>
      <w:spacing w:line="200" w:lineRule="exact"/>
      <w:jc w:val="both"/>
    </w:pPr>
    <w:rPr>
      <w:rFonts w:ascii="Palatino Linotype" w:hAnsi="Palatino Linotype" w:cs="Palatino Linotype"/>
    </w:rPr>
  </w:style>
  <w:style w:type="character" w:customStyle="1" w:styleId="FontStyle72">
    <w:name w:val="Font Style72"/>
    <w:uiPriority w:val="99"/>
    <w:rsid w:val="004C6090"/>
    <w:rPr>
      <w:rFonts w:ascii="Cambria" w:hAnsi="Cambria" w:cs="Cambria" w:hint="default"/>
      <w:sz w:val="16"/>
      <w:szCs w:val="16"/>
    </w:rPr>
  </w:style>
  <w:style w:type="character" w:customStyle="1" w:styleId="FontStyle73">
    <w:name w:val="Font Style73"/>
    <w:uiPriority w:val="99"/>
    <w:rsid w:val="004C6090"/>
    <w:rPr>
      <w:rFonts w:ascii="Cambria" w:hAnsi="Cambria" w:cs="Cambria" w:hint="default"/>
      <w:i/>
      <w:iCs/>
      <w:sz w:val="16"/>
      <w:szCs w:val="16"/>
    </w:rPr>
  </w:style>
  <w:style w:type="character" w:customStyle="1" w:styleId="UnderlinestyleChar2">
    <w:name w:val="Underline style Char2"/>
    <w:rsid w:val="004C6090"/>
    <w:rPr>
      <w:sz w:val="22"/>
      <w:szCs w:val="24"/>
      <w:u w:val="single"/>
      <w:lang w:val="en-US" w:eastAsia="en-US" w:bidi="ar-SA"/>
    </w:rPr>
  </w:style>
  <w:style w:type="paragraph" w:customStyle="1" w:styleId="CitationCharChar">
    <w:name w:val="Citation Char Char"/>
    <w:basedOn w:val="Normal"/>
    <w:uiPriority w:val="6"/>
    <w:qFormat/>
    <w:rsid w:val="004C6090"/>
    <w:pPr>
      <w:ind w:left="1440" w:right="1440"/>
    </w:pPr>
    <w:rPr>
      <w:rFonts w:ascii="Cambria" w:eastAsia="Verdana" w:hAnsi="Cambria" w:cs="Cambria"/>
      <w:szCs w:val="20"/>
      <w:u w:val="single"/>
    </w:rPr>
  </w:style>
  <w:style w:type="character" w:customStyle="1" w:styleId="FontStyle49">
    <w:name w:val="Font Style49"/>
    <w:uiPriority w:val="99"/>
    <w:rsid w:val="004C6090"/>
    <w:rPr>
      <w:rFonts w:ascii="Cambria" w:hAnsi="Cambria" w:cs="Cambria"/>
      <w:sz w:val="20"/>
      <w:szCs w:val="20"/>
    </w:rPr>
  </w:style>
  <w:style w:type="character" w:customStyle="1" w:styleId="FontStyle50">
    <w:name w:val="Font Style50"/>
    <w:uiPriority w:val="99"/>
    <w:rsid w:val="004C609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C609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C6090"/>
    <w:rPr>
      <w:rFonts w:ascii="Cambria" w:eastAsia="Cambria" w:hAnsi="Cambria" w:cs="Cambria"/>
      <w:spacing w:val="-3"/>
      <w:szCs w:val="20"/>
    </w:rPr>
  </w:style>
  <w:style w:type="character" w:customStyle="1" w:styleId="kn">
    <w:name w:val="kn"/>
    <w:basedOn w:val="DefaultParagraphFont"/>
    <w:rsid w:val="004C6090"/>
  </w:style>
  <w:style w:type="character" w:customStyle="1" w:styleId="StyleStyleUnderlineUnderlineStyleBoldUnderlineIntenseEmphas">
    <w:name w:val="Style Style UnderlineUnderlineStyle Bold UnderlineIntense Emphas..."/>
    <w:basedOn w:val="DefaultParagraphFont"/>
    <w:rsid w:val="004C6090"/>
    <w:rPr>
      <w:b/>
      <w:bCs/>
      <w:sz w:val="26"/>
      <w:u w:val="single"/>
    </w:rPr>
  </w:style>
  <w:style w:type="character" w:customStyle="1" w:styleId="articoloinside">
    <w:name w:val="articolo_inside"/>
    <w:rsid w:val="004C6090"/>
  </w:style>
  <w:style w:type="paragraph" w:customStyle="1" w:styleId="pagetools">
    <w:name w:val="pagetools"/>
    <w:basedOn w:val="Normal"/>
    <w:rsid w:val="004C6090"/>
    <w:pPr>
      <w:spacing w:before="100" w:beforeAutospacing="1" w:after="100" w:afterAutospacing="1"/>
    </w:pPr>
    <w:rPr>
      <w:rFonts w:ascii="Cambria" w:eastAsia="Cambria" w:hAnsi="Cambria"/>
      <w:sz w:val="24"/>
    </w:rPr>
  </w:style>
  <w:style w:type="character" w:customStyle="1" w:styleId="desc">
    <w:name w:val="desc"/>
    <w:basedOn w:val="DefaultParagraphFont"/>
    <w:rsid w:val="004C6090"/>
  </w:style>
  <w:style w:type="character" w:customStyle="1" w:styleId="job">
    <w:name w:val="job"/>
    <w:basedOn w:val="DefaultParagraphFont"/>
    <w:rsid w:val="004C6090"/>
  </w:style>
  <w:style w:type="character" w:customStyle="1" w:styleId="publisher">
    <w:name w:val="publisher"/>
    <w:basedOn w:val="DefaultParagraphFont"/>
    <w:rsid w:val="004C6090"/>
  </w:style>
  <w:style w:type="character" w:customStyle="1" w:styleId="pubyear">
    <w:name w:val="pubyear"/>
    <w:basedOn w:val="DefaultParagraphFont"/>
    <w:rsid w:val="004C6090"/>
  </w:style>
  <w:style w:type="character" w:customStyle="1" w:styleId="pubcity">
    <w:name w:val="pubcity"/>
    <w:basedOn w:val="DefaultParagraphFont"/>
    <w:rsid w:val="004C6090"/>
  </w:style>
  <w:style w:type="character" w:customStyle="1" w:styleId="bodycontentlink">
    <w:name w:val="bodycontentlink"/>
    <w:basedOn w:val="DefaultParagraphFont"/>
    <w:rsid w:val="004C6090"/>
  </w:style>
  <w:style w:type="paragraph" w:customStyle="1" w:styleId="C-Text">
    <w:name w:val="C-Text"/>
    <w:basedOn w:val="Normal"/>
    <w:rsid w:val="004C6090"/>
    <w:pPr>
      <w:tabs>
        <w:tab w:val="num" w:pos="720"/>
      </w:tabs>
      <w:ind w:left="720" w:hanging="360"/>
    </w:pPr>
    <w:rPr>
      <w:rFonts w:ascii="Book Antiqua" w:hAnsi="Book Antiqua"/>
      <w:sz w:val="24"/>
    </w:rPr>
  </w:style>
  <w:style w:type="character" w:customStyle="1" w:styleId="ecdate">
    <w:name w:val="ec_date"/>
    <w:basedOn w:val="DefaultParagraphFont"/>
    <w:rsid w:val="004C6090"/>
    <w:rPr>
      <w:rFonts w:ascii="Symbol" w:hAnsi="Symbol" w:hint="default"/>
      <w:sz w:val="20"/>
      <w:szCs w:val="20"/>
      <w:shd w:val="clear" w:color="auto" w:fill="FFFFFF"/>
    </w:rPr>
  </w:style>
  <w:style w:type="paragraph" w:customStyle="1" w:styleId="ecmsonormal">
    <w:name w:val="ec_msonormal"/>
    <w:basedOn w:val="Normal"/>
    <w:rsid w:val="004C609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C6090"/>
  </w:style>
  <w:style w:type="character" w:customStyle="1" w:styleId="articleheadline">
    <w:name w:val="articleheadline"/>
    <w:basedOn w:val="DefaultParagraphFont"/>
    <w:rsid w:val="004C6090"/>
  </w:style>
  <w:style w:type="paragraph" w:customStyle="1" w:styleId="u-intro">
    <w:name w:val="u-intro"/>
    <w:basedOn w:val="Normal"/>
    <w:rsid w:val="004C6090"/>
    <w:pPr>
      <w:spacing w:before="100" w:beforeAutospacing="1" w:after="100" w:afterAutospacing="1"/>
    </w:pPr>
    <w:rPr>
      <w:sz w:val="24"/>
    </w:rPr>
  </w:style>
  <w:style w:type="character" w:customStyle="1" w:styleId="u-byline">
    <w:name w:val="u-byline"/>
    <w:basedOn w:val="DefaultParagraphFont"/>
    <w:rsid w:val="004C6090"/>
  </w:style>
  <w:style w:type="character" w:customStyle="1" w:styleId="articlebya">
    <w:name w:val="articleby_a"/>
    <w:basedOn w:val="DefaultParagraphFont"/>
    <w:rsid w:val="004C6090"/>
  </w:style>
  <w:style w:type="character" w:customStyle="1" w:styleId="popupwinby">
    <w:name w:val="popupwinby"/>
    <w:basedOn w:val="DefaultParagraphFont"/>
    <w:rsid w:val="004C6090"/>
  </w:style>
  <w:style w:type="character" w:customStyle="1" w:styleId="storyheader">
    <w:name w:val="storyheader"/>
    <w:basedOn w:val="DefaultParagraphFont"/>
    <w:rsid w:val="004C6090"/>
  </w:style>
  <w:style w:type="character" w:customStyle="1" w:styleId="marron">
    <w:name w:val="marron"/>
    <w:basedOn w:val="DefaultParagraphFont"/>
    <w:rsid w:val="004C6090"/>
  </w:style>
  <w:style w:type="paragraph" w:customStyle="1" w:styleId="StyleNormalWeb10pt">
    <w:name w:val="Style Normal (Web) + 10 pt"/>
    <w:basedOn w:val="NormalWeb"/>
    <w:next w:val="Normal"/>
    <w:rsid w:val="004C6090"/>
    <w:rPr>
      <w:rFonts w:ascii="Bookman Old Style" w:eastAsiaTheme="minorHAnsi" w:hAnsi="Bookman Old Style"/>
      <w:sz w:val="20"/>
      <w:lang w:bidi="ar-SA"/>
    </w:rPr>
  </w:style>
  <w:style w:type="character" w:customStyle="1" w:styleId="StyleNormalWeb10ptChar">
    <w:name w:val="Style Normal (Web) + 10 pt Char"/>
    <w:basedOn w:val="DefaultParagraphFont"/>
    <w:rsid w:val="004C6090"/>
    <w:rPr>
      <w:szCs w:val="24"/>
      <w:lang w:val="en-US" w:eastAsia="en-US" w:bidi="ar-SA"/>
    </w:rPr>
  </w:style>
  <w:style w:type="paragraph" w:customStyle="1" w:styleId="TagCiteShells">
    <w:name w:val="Tag/Cite/Shells"/>
    <w:basedOn w:val="Normal"/>
    <w:rsid w:val="004C6090"/>
    <w:rPr>
      <w:b/>
    </w:rPr>
  </w:style>
  <w:style w:type="paragraph" w:customStyle="1" w:styleId="DefinitionTerm">
    <w:name w:val="Definition Term"/>
    <w:basedOn w:val="Normal"/>
    <w:next w:val="Normal"/>
    <w:rsid w:val="004C6090"/>
    <w:rPr>
      <w:snapToGrid w:val="0"/>
      <w:sz w:val="24"/>
    </w:rPr>
  </w:style>
  <w:style w:type="character" w:customStyle="1" w:styleId="Style3CharChar">
    <w:name w:val="Style3 Char Char"/>
    <w:basedOn w:val="DefaultParagraphFont"/>
    <w:rsid w:val="004C609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C6090"/>
    <w:pPr>
      <w:spacing w:after="60"/>
    </w:pPr>
    <w:rPr>
      <w:rFonts w:eastAsia="Segoe UI" w:cs="Cambria"/>
      <w:caps/>
      <w:sz w:val="20"/>
      <w:lang w:eastAsia="zh-CN"/>
    </w:rPr>
  </w:style>
  <w:style w:type="character" w:customStyle="1" w:styleId="NormalChar0">
    <w:name w:val="Normal Char"/>
    <w:basedOn w:val="DefaultParagraphFont"/>
    <w:rsid w:val="004C6090"/>
    <w:rPr>
      <w:lang w:eastAsia="en-US"/>
    </w:rPr>
  </w:style>
  <w:style w:type="character" w:customStyle="1" w:styleId="BoldUnderlineChar2">
    <w:name w:val="Bold + Underline Char"/>
    <w:basedOn w:val="DefaultParagraphFont"/>
    <w:rsid w:val="004C6090"/>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4C6090"/>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4C6090"/>
  </w:style>
  <w:style w:type="character" w:customStyle="1" w:styleId="CharacterStyle7">
    <w:name w:val="Character Style 7"/>
    <w:rsid w:val="004C6090"/>
    <w:rPr>
      <w:rFonts w:ascii="Trebuchet MS" w:hAnsi="Trebuchet MS" w:cs="Trebuchet MS"/>
      <w:sz w:val="20"/>
      <w:szCs w:val="20"/>
      <w:u w:val="single"/>
    </w:rPr>
  </w:style>
  <w:style w:type="character" w:customStyle="1" w:styleId="StyleStyle4Char">
    <w:name w:val="Style Style4 + Char"/>
    <w:basedOn w:val="DefaultParagraphFont"/>
    <w:rsid w:val="004C609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C609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C6090"/>
    <w:rPr>
      <w:rFonts w:ascii="Symbol" w:hAnsi="Symbol"/>
      <w:sz w:val="21"/>
      <w:szCs w:val="21"/>
      <w:u w:val="thick"/>
    </w:rPr>
  </w:style>
  <w:style w:type="character" w:customStyle="1" w:styleId="UnderlinedEvidenceCharChar">
    <w:name w:val="Underlined Evidence Char Char"/>
    <w:basedOn w:val="DefaultParagraphFont"/>
    <w:rsid w:val="004C6090"/>
    <w:rPr>
      <w:rFonts w:ascii="Symbol" w:hAnsi="Symbol"/>
      <w:sz w:val="21"/>
      <w:szCs w:val="21"/>
      <w:u w:val="thick"/>
      <w:lang w:val="en-US" w:eastAsia="en-US" w:bidi="ar-SA"/>
    </w:rPr>
  </w:style>
  <w:style w:type="character" w:styleId="PlaceholderText">
    <w:name w:val="Placeholder Text"/>
    <w:basedOn w:val="DefaultParagraphFont"/>
    <w:uiPriority w:val="99"/>
    <w:rsid w:val="004C6090"/>
    <w:rPr>
      <w:color w:val="808080"/>
    </w:rPr>
  </w:style>
  <w:style w:type="paragraph" w:customStyle="1" w:styleId="Cite8">
    <w:name w:val="Cite8"/>
    <w:basedOn w:val="Normal"/>
    <w:autoRedefine/>
    <w:qFormat/>
    <w:rsid w:val="004C6090"/>
    <w:rPr>
      <w:rFonts w:ascii="Trebuchet MS" w:eastAsia="Verdana" w:hAnsi="Trebuchet MS" w:cs="Cambria"/>
    </w:rPr>
  </w:style>
  <w:style w:type="paragraph" w:customStyle="1" w:styleId="8font">
    <w:name w:val="8font"/>
    <w:basedOn w:val="Normal"/>
    <w:next w:val="Normal"/>
    <w:autoRedefine/>
    <w:qFormat/>
    <w:rsid w:val="004C6090"/>
    <w:rPr>
      <w:rFonts w:eastAsia="Cambria Math" w:cs="Cambria"/>
      <w:szCs w:val="16"/>
    </w:rPr>
  </w:style>
  <w:style w:type="character" w:customStyle="1" w:styleId="NoterefInText">
    <w:name w:val="_NoterefInText"/>
    <w:uiPriority w:val="99"/>
    <w:rsid w:val="004C6090"/>
    <w:rPr>
      <w:rFonts w:cs="AKDPE C+ Utopia"/>
      <w:color w:val="000000"/>
    </w:rPr>
  </w:style>
  <w:style w:type="character" w:customStyle="1" w:styleId="postauthor">
    <w:name w:val="postauthor"/>
    <w:basedOn w:val="DefaultParagraphFont"/>
    <w:rsid w:val="004C6090"/>
  </w:style>
  <w:style w:type="paragraph" w:customStyle="1" w:styleId="notes-source-hasnotes">
    <w:name w:val="notes-source-hasnotes"/>
    <w:basedOn w:val="Normal"/>
    <w:rsid w:val="004C6090"/>
    <w:pPr>
      <w:spacing w:before="100" w:beforeAutospacing="1" w:after="100" w:afterAutospacing="1"/>
    </w:pPr>
    <w:rPr>
      <w:rFonts w:ascii="Tahoma" w:hAnsi="Tahoma"/>
      <w:szCs w:val="20"/>
    </w:rPr>
  </w:style>
  <w:style w:type="character" w:customStyle="1" w:styleId="span">
    <w:name w:val="span"/>
    <w:basedOn w:val="DefaultParagraphFont"/>
    <w:rsid w:val="004C6090"/>
  </w:style>
  <w:style w:type="character" w:customStyle="1" w:styleId="maintitle">
    <w:name w:val="maintitle"/>
    <w:basedOn w:val="DefaultParagraphFont"/>
    <w:rsid w:val="004C6090"/>
  </w:style>
  <w:style w:type="character" w:customStyle="1" w:styleId="thirdparty-logo">
    <w:name w:val="thirdparty-logo"/>
    <w:basedOn w:val="DefaultParagraphFont"/>
    <w:rsid w:val="004C6090"/>
  </w:style>
  <w:style w:type="character" w:customStyle="1" w:styleId="posted">
    <w:name w:val="posted"/>
    <w:basedOn w:val="DefaultParagraphFont"/>
    <w:rsid w:val="004C6090"/>
  </w:style>
  <w:style w:type="character" w:customStyle="1" w:styleId="ticker">
    <w:name w:val="ticker"/>
    <w:basedOn w:val="DefaultParagraphFont"/>
    <w:rsid w:val="004C6090"/>
  </w:style>
  <w:style w:type="paragraph" w:customStyle="1" w:styleId="articlemeta">
    <w:name w:val="articlemeta"/>
    <w:basedOn w:val="Normal"/>
    <w:rsid w:val="004C6090"/>
    <w:pPr>
      <w:spacing w:before="100" w:beforeAutospacing="1" w:after="100" w:afterAutospacing="1"/>
    </w:pPr>
    <w:rPr>
      <w:rFonts w:ascii="Tahoma" w:hAnsi="Tahoma"/>
      <w:szCs w:val="20"/>
    </w:rPr>
  </w:style>
  <w:style w:type="character" w:customStyle="1" w:styleId="vcard">
    <w:name w:val="vcard"/>
    <w:basedOn w:val="DefaultParagraphFont"/>
    <w:rsid w:val="004C6090"/>
  </w:style>
  <w:style w:type="character" w:customStyle="1" w:styleId="print-footnote">
    <w:name w:val="print-footnote"/>
    <w:basedOn w:val="DefaultParagraphFont"/>
    <w:rsid w:val="004C6090"/>
  </w:style>
  <w:style w:type="character" w:customStyle="1" w:styleId="datestring">
    <w:name w:val="datestring"/>
    <w:basedOn w:val="DefaultParagraphFont"/>
    <w:rsid w:val="004C6090"/>
  </w:style>
  <w:style w:type="paragraph" w:customStyle="1" w:styleId="noindent0">
    <w:name w:val="no_indent"/>
    <w:basedOn w:val="Normal"/>
    <w:rsid w:val="004C6090"/>
    <w:pPr>
      <w:spacing w:before="100" w:beforeAutospacing="1" w:after="100" w:afterAutospacing="1"/>
    </w:pPr>
    <w:rPr>
      <w:rFonts w:ascii="Tahoma" w:hAnsi="Tahoma"/>
      <w:szCs w:val="20"/>
    </w:rPr>
  </w:style>
  <w:style w:type="character" w:customStyle="1" w:styleId="email">
    <w:name w:val="email"/>
    <w:basedOn w:val="DefaultParagraphFont"/>
    <w:rsid w:val="004C6090"/>
  </w:style>
  <w:style w:type="paragraph" w:customStyle="1" w:styleId="left">
    <w:name w:val="left"/>
    <w:basedOn w:val="Normal"/>
    <w:rsid w:val="004C6090"/>
    <w:pPr>
      <w:spacing w:before="100" w:beforeAutospacing="1" w:after="100" w:afterAutospacing="1"/>
    </w:pPr>
    <w:rPr>
      <w:rFonts w:ascii="Tahoma" w:hAnsi="Tahoma"/>
      <w:szCs w:val="20"/>
    </w:rPr>
  </w:style>
  <w:style w:type="paragraph" w:customStyle="1" w:styleId="right">
    <w:name w:val="right"/>
    <w:basedOn w:val="Normal"/>
    <w:rsid w:val="004C6090"/>
    <w:pPr>
      <w:spacing w:before="100" w:beforeAutospacing="1" w:after="100" w:afterAutospacing="1"/>
    </w:pPr>
    <w:rPr>
      <w:rFonts w:ascii="Tahoma" w:hAnsi="Tahoma"/>
      <w:szCs w:val="20"/>
    </w:rPr>
  </w:style>
  <w:style w:type="character" w:customStyle="1" w:styleId="gptad">
    <w:name w:val="gptad"/>
    <w:basedOn w:val="DefaultParagraphFont"/>
    <w:rsid w:val="004C6090"/>
  </w:style>
  <w:style w:type="paragraph" w:customStyle="1" w:styleId="creditpostedmodified">
    <w:name w:val="credit_posted_modified"/>
    <w:basedOn w:val="Normal"/>
    <w:rsid w:val="004C6090"/>
    <w:pPr>
      <w:spacing w:before="100" w:beforeAutospacing="1" w:after="100" w:afterAutospacing="1"/>
    </w:pPr>
    <w:rPr>
      <w:rFonts w:ascii="Tahoma" w:hAnsi="Tahoma"/>
      <w:szCs w:val="20"/>
    </w:rPr>
  </w:style>
  <w:style w:type="character" w:customStyle="1" w:styleId="creditline">
    <w:name w:val="creditline"/>
    <w:basedOn w:val="DefaultParagraphFont"/>
    <w:rsid w:val="004C6090"/>
  </w:style>
  <w:style w:type="character" w:customStyle="1" w:styleId="grd">
    <w:name w:val="grd"/>
    <w:basedOn w:val="DefaultParagraphFont"/>
    <w:rsid w:val="004C6090"/>
  </w:style>
  <w:style w:type="paragraph" w:customStyle="1" w:styleId="hs-text-container">
    <w:name w:val="hs-text-container"/>
    <w:basedOn w:val="Normal"/>
    <w:rsid w:val="004C6090"/>
    <w:pPr>
      <w:spacing w:before="100" w:beforeAutospacing="1" w:after="100" w:afterAutospacing="1"/>
    </w:pPr>
    <w:rPr>
      <w:rFonts w:ascii="Tahoma" w:hAnsi="Tahoma"/>
      <w:szCs w:val="20"/>
    </w:rPr>
  </w:style>
  <w:style w:type="character" w:customStyle="1" w:styleId="created">
    <w:name w:val="created"/>
    <w:basedOn w:val="DefaultParagraphFont"/>
    <w:rsid w:val="004C6090"/>
  </w:style>
  <w:style w:type="character" w:customStyle="1" w:styleId="changed">
    <w:name w:val="changed"/>
    <w:basedOn w:val="DefaultParagraphFont"/>
    <w:rsid w:val="004C6090"/>
  </w:style>
  <w:style w:type="character" w:customStyle="1" w:styleId="article-author-name">
    <w:name w:val="article-author-name"/>
    <w:basedOn w:val="DefaultParagraphFont"/>
    <w:rsid w:val="004C6090"/>
  </w:style>
  <w:style w:type="character" w:customStyle="1" w:styleId="bioexcerpt">
    <w:name w:val="bio_excerpt"/>
    <w:basedOn w:val="DefaultParagraphFont"/>
    <w:rsid w:val="004C6090"/>
  </w:style>
  <w:style w:type="character" w:customStyle="1" w:styleId="commentcount">
    <w:name w:val="comment_count"/>
    <w:basedOn w:val="DefaultParagraphFont"/>
    <w:rsid w:val="004C6090"/>
  </w:style>
  <w:style w:type="character" w:customStyle="1" w:styleId="searchtermshighlighted">
    <w:name w:val="searchtermshighlighted"/>
    <w:basedOn w:val="DefaultParagraphFont"/>
    <w:rsid w:val="004C6090"/>
  </w:style>
  <w:style w:type="character" w:customStyle="1" w:styleId="contributornametrigger">
    <w:name w:val="contributornametrigger"/>
    <w:basedOn w:val="DefaultParagraphFont"/>
    <w:rsid w:val="004C6090"/>
  </w:style>
  <w:style w:type="character" w:customStyle="1" w:styleId="bylinepipe">
    <w:name w:val="bylinepipe"/>
    <w:basedOn w:val="DefaultParagraphFont"/>
    <w:rsid w:val="004C6090"/>
  </w:style>
  <w:style w:type="character" w:customStyle="1" w:styleId="lucenesearchresulturlb">
    <w:name w:val="lucene_search_result_url_b"/>
    <w:basedOn w:val="DefaultParagraphFont"/>
    <w:rsid w:val="004C6090"/>
  </w:style>
  <w:style w:type="character" w:customStyle="1" w:styleId="faculty-title">
    <w:name w:val="faculty-title"/>
    <w:basedOn w:val="DefaultParagraphFont"/>
    <w:rsid w:val="004C6090"/>
  </w:style>
  <w:style w:type="character" w:customStyle="1" w:styleId="count">
    <w:name w:val="count"/>
    <w:basedOn w:val="DefaultParagraphFont"/>
    <w:rsid w:val="004C6090"/>
  </w:style>
  <w:style w:type="character" w:customStyle="1" w:styleId="volume">
    <w:name w:val="volume"/>
    <w:basedOn w:val="DefaultParagraphFont"/>
    <w:rsid w:val="004C6090"/>
  </w:style>
  <w:style w:type="character" w:customStyle="1" w:styleId="issue">
    <w:name w:val="issue"/>
    <w:basedOn w:val="DefaultParagraphFont"/>
    <w:rsid w:val="004C6090"/>
  </w:style>
  <w:style w:type="character" w:customStyle="1" w:styleId="pages">
    <w:name w:val="pages"/>
    <w:basedOn w:val="DefaultParagraphFont"/>
    <w:rsid w:val="004C6090"/>
  </w:style>
  <w:style w:type="character" w:customStyle="1" w:styleId="field-content">
    <w:name w:val="field-content"/>
    <w:basedOn w:val="DefaultParagraphFont"/>
    <w:rsid w:val="004C6090"/>
  </w:style>
  <w:style w:type="character" w:customStyle="1" w:styleId="person">
    <w:name w:val="person"/>
    <w:basedOn w:val="DefaultParagraphFont"/>
    <w:rsid w:val="004C6090"/>
  </w:style>
  <w:style w:type="character" w:customStyle="1" w:styleId="corresponding">
    <w:name w:val="corresponding"/>
    <w:basedOn w:val="DefaultParagraphFont"/>
    <w:rsid w:val="004C6090"/>
  </w:style>
  <w:style w:type="character" w:customStyle="1" w:styleId="entry-date">
    <w:name w:val="entry-date"/>
    <w:basedOn w:val="DefaultParagraphFont"/>
    <w:rsid w:val="004C6090"/>
  </w:style>
  <w:style w:type="paragraph" w:customStyle="1" w:styleId="entry-meta">
    <w:name w:val="entry-meta"/>
    <w:basedOn w:val="Normal"/>
    <w:rsid w:val="004C6090"/>
    <w:pPr>
      <w:spacing w:before="100" w:beforeAutospacing="1" w:after="100" w:afterAutospacing="1"/>
    </w:pPr>
    <w:rPr>
      <w:rFonts w:ascii="Tahoma" w:hAnsi="Tahoma"/>
      <w:szCs w:val="20"/>
    </w:rPr>
  </w:style>
  <w:style w:type="character" w:customStyle="1" w:styleId="post-time">
    <w:name w:val="post-time"/>
    <w:basedOn w:val="DefaultParagraphFont"/>
    <w:rsid w:val="004C6090"/>
  </w:style>
  <w:style w:type="character" w:customStyle="1" w:styleId="post-category">
    <w:name w:val="post-category"/>
    <w:basedOn w:val="DefaultParagraphFont"/>
    <w:rsid w:val="004C6090"/>
  </w:style>
  <w:style w:type="character" w:customStyle="1" w:styleId="post-author">
    <w:name w:val="post-author"/>
    <w:basedOn w:val="DefaultParagraphFont"/>
    <w:rsid w:val="004C6090"/>
  </w:style>
  <w:style w:type="character" w:customStyle="1" w:styleId="A10">
    <w:name w:val="A10"/>
    <w:uiPriority w:val="99"/>
    <w:rsid w:val="004C6090"/>
    <w:rPr>
      <w:rFonts w:cs="MS Mincho"/>
      <w:color w:val="000000"/>
      <w:sz w:val="11"/>
      <w:szCs w:val="11"/>
    </w:rPr>
  </w:style>
  <w:style w:type="paragraph" w:customStyle="1" w:styleId="Pa10">
    <w:name w:val="Pa10"/>
    <w:basedOn w:val="Default"/>
    <w:next w:val="Default"/>
    <w:uiPriority w:val="99"/>
    <w:rsid w:val="004C6090"/>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4C6090"/>
    <w:pPr>
      <w:widowControl w:val="0"/>
      <w:spacing w:line="241" w:lineRule="atLeast"/>
    </w:pPr>
    <w:rPr>
      <w:rFonts w:ascii="Verdana" w:eastAsiaTheme="minorEastAsia" w:hAnsi="Verdana" w:cs="Cambria"/>
      <w:color w:val="auto"/>
    </w:rPr>
  </w:style>
  <w:style w:type="character" w:customStyle="1" w:styleId="A9">
    <w:name w:val="A9"/>
    <w:uiPriority w:val="99"/>
    <w:rsid w:val="004C6090"/>
    <w:rPr>
      <w:rFonts w:cs="MS Mincho"/>
      <w:color w:val="000000"/>
      <w:sz w:val="14"/>
      <w:szCs w:val="14"/>
    </w:rPr>
  </w:style>
  <w:style w:type="paragraph" w:customStyle="1" w:styleId="articledetails">
    <w:name w:val="articledetails"/>
    <w:basedOn w:val="Normal"/>
    <w:rsid w:val="004C6090"/>
    <w:pPr>
      <w:spacing w:before="100" w:beforeAutospacing="1" w:after="100" w:afterAutospacing="1"/>
    </w:pPr>
    <w:rPr>
      <w:rFonts w:ascii="Tahoma" w:hAnsi="Tahoma"/>
      <w:szCs w:val="20"/>
    </w:rPr>
  </w:style>
  <w:style w:type="character" w:customStyle="1" w:styleId="posted-and-updated">
    <w:name w:val="posted-and-updated"/>
    <w:basedOn w:val="DefaultParagraphFont"/>
    <w:rsid w:val="004C6090"/>
  </w:style>
  <w:style w:type="paragraph" w:customStyle="1" w:styleId="aff">
    <w:name w:val="aff"/>
    <w:basedOn w:val="Normal"/>
    <w:rsid w:val="004C6090"/>
    <w:pPr>
      <w:spacing w:before="100" w:beforeAutospacing="1" w:after="100" w:afterAutospacing="1"/>
    </w:pPr>
    <w:rPr>
      <w:rFonts w:ascii="Tahoma" w:hAnsi="Tahoma"/>
      <w:szCs w:val="20"/>
    </w:rPr>
  </w:style>
  <w:style w:type="character" w:customStyle="1" w:styleId="entry-author">
    <w:name w:val="entry-author"/>
    <w:basedOn w:val="DefaultParagraphFont"/>
    <w:rsid w:val="004C6090"/>
  </w:style>
  <w:style w:type="character" w:customStyle="1" w:styleId="entry-author-name">
    <w:name w:val="entry-author-name"/>
    <w:basedOn w:val="DefaultParagraphFont"/>
    <w:rsid w:val="004C6090"/>
  </w:style>
  <w:style w:type="character" w:customStyle="1" w:styleId="arial11">
    <w:name w:val="arial_11"/>
    <w:basedOn w:val="DefaultParagraphFont"/>
    <w:rsid w:val="004C6090"/>
  </w:style>
  <w:style w:type="character" w:customStyle="1" w:styleId="contrib-degrees">
    <w:name w:val="contrib-degrees"/>
    <w:basedOn w:val="DefaultParagraphFont"/>
    <w:rsid w:val="004C6090"/>
  </w:style>
  <w:style w:type="character" w:customStyle="1" w:styleId="contrib-on-behalf-of">
    <w:name w:val="contrib-on-behalf-of"/>
    <w:basedOn w:val="DefaultParagraphFont"/>
    <w:rsid w:val="004C6090"/>
  </w:style>
  <w:style w:type="character" w:customStyle="1" w:styleId="pubtime">
    <w:name w:val="pubtime"/>
    <w:basedOn w:val="DefaultParagraphFont"/>
    <w:rsid w:val="004C6090"/>
  </w:style>
  <w:style w:type="character" w:customStyle="1" w:styleId="time">
    <w:name w:val="time"/>
    <w:basedOn w:val="DefaultParagraphFont"/>
    <w:rsid w:val="004C6090"/>
  </w:style>
  <w:style w:type="character" w:customStyle="1" w:styleId="fbcommentscount">
    <w:name w:val="fb_comments_count"/>
    <w:basedOn w:val="DefaultParagraphFont"/>
    <w:rsid w:val="004C6090"/>
  </w:style>
  <w:style w:type="character" w:customStyle="1" w:styleId="stsharethiscustom">
    <w:name w:val="st_sharethis_custom"/>
    <w:basedOn w:val="DefaultParagraphFont"/>
    <w:rsid w:val="004C6090"/>
  </w:style>
  <w:style w:type="paragraph" w:customStyle="1" w:styleId="permalinkable">
    <w:name w:val="permalinkable"/>
    <w:basedOn w:val="Normal"/>
    <w:rsid w:val="004C6090"/>
    <w:pPr>
      <w:spacing w:before="100" w:beforeAutospacing="1" w:after="100" w:afterAutospacing="1"/>
    </w:pPr>
    <w:rPr>
      <w:rFonts w:ascii="Tahoma" w:hAnsi="Tahoma"/>
      <w:szCs w:val="20"/>
    </w:rPr>
  </w:style>
  <w:style w:type="character" w:customStyle="1" w:styleId="post-date">
    <w:name w:val="post-date"/>
    <w:basedOn w:val="DefaultParagraphFont"/>
    <w:rsid w:val="004C6090"/>
  </w:style>
  <w:style w:type="character" w:customStyle="1" w:styleId="link-external">
    <w:name w:val="link-external"/>
    <w:basedOn w:val="DefaultParagraphFont"/>
    <w:rsid w:val="004C6090"/>
  </w:style>
  <w:style w:type="character" w:customStyle="1" w:styleId="articleauthor">
    <w:name w:val="article_author"/>
    <w:basedOn w:val="DefaultParagraphFont"/>
    <w:rsid w:val="004C6090"/>
  </w:style>
  <w:style w:type="character" w:customStyle="1" w:styleId="articleissue">
    <w:name w:val="article_issue"/>
    <w:basedOn w:val="DefaultParagraphFont"/>
    <w:rsid w:val="004C6090"/>
  </w:style>
  <w:style w:type="character" w:customStyle="1" w:styleId="a-size-large">
    <w:name w:val="a-size-large"/>
    <w:basedOn w:val="DefaultParagraphFont"/>
    <w:rsid w:val="004C6090"/>
  </w:style>
  <w:style w:type="character" w:customStyle="1" w:styleId="a-size-medium">
    <w:name w:val="a-size-medium"/>
    <w:basedOn w:val="DefaultParagraphFont"/>
    <w:rsid w:val="004C6090"/>
  </w:style>
  <w:style w:type="character" w:customStyle="1" w:styleId="contribution">
    <w:name w:val="contribution"/>
    <w:basedOn w:val="DefaultParagraphFont"/>
    <w:rsid w:val="004C6090"/>
  </w:style>
  <w:style w:type="character" w:customStyle="1" w:styleId="a-color-secondary">
    <w:name w:val="a-color-secondary"/>
    <w:basedOn w:val="DefaultParagraphFont"/>
    <w:rsid w:val="004C6090"/>
  </w:style>
  <w:style w:type="paragraph" w:customStyle="1" w:styleId="sbyline">
    <w:name w:val="sbyline"/>
    <w:basedOn w:val="Normal"/>
    <w:rsid w:val="004C6090"/>
    <w:pPr>
      <w:spacing w:before="100" w:beforeAutospacing="1" w:after="100" w:afterAutospacing="1"/>
    </w:pPr>
    <w:rPr>
      <w:rFonts w:ascii="Tahoma" w:hAnsi="Tahoma"/>
      <w:szCs w:val="20"/>
    </w:rPr>
  </w:style>
  <w:style w:type="character" w:customStyle="1" w:styleId="ui-author">
    <w:name w:val="ui-author"/>
    <w:basedOn w:val="DefaultParagraphFont"/>
    <w:rsid w:val="004C6090"/>
  </w:style>
  <w:style w:type="character" w:customStyle="1" w:styleId="ui-staffline">
    <w:name w:val="ui-staffline"/>
    <w:basedOn w:val="DefaultParagraphFont"/>
    <w:rsid w:val="004C6090"/>
  </w:style>
  <w:style w:type="paragraph" w:customStyle="1" w:styleId="promotion-tag-p">
    <w:name w:val="promotion-tag-p"/>
    <w:basedOn w:val="Normal"/>
    <w:rsid w:val="004C6090"/>
    <w:pPr>
      <w:spacing w:before="100" w:beforeAutospacing="1" w:after="100" w:afterAutospacing="1"/>
    </w:pPr>
    <w:rPr>
      <w:rFonts w:ascii="Tahoma" w:hAnsi="Tahoma"/>
      <w:szCs w:val="20"/>
    </w:rPr>
  </w:style>
  <w:style w:type="paragraph" w:customStyle="1" w:styleId="heading">
    <w:name w:val="heading"/>
    <w:basedOn w:val="Normal"/>
    <w:rsid w:val="004C6090"/>
    <w:pPr>
      <w:spacing w:before="100" w:beforeAutospacing="1" w:after="100" w:afterAutospacing="1"/>
    </w:pPr>
    <w:rPr>
      <w:rFonts w:ascii="Tahoma" w:hAnsi="Tahoma"/>
      <w:szCs w:val="20"/>
    </w:rPr>
  </w:style>
  <w:style w:type="character" w:customStyle="1" w:styleId="value">
    <w:name w:val="value"/>
    <w:basedOn w:val="DefaultParagraphFont"/>
    <w:rsid w:val="004C6090"/>
  </w:style>
  <w:style w:type="character" w:customStyle="1" w:styleId="specialissuelabel">
    <w:name w:val="specialissuelabel"/>
    <w:basedOn w:val="DefaultParagraphFont"/>
    <w:rsid w:val="004C6090"/>
  </w:style>
  <w:style w:type="character" w:customStyle="1" w:styleId="referencediv">
    <w:name w:val="referencediv"/>
    <w:basedOn w:val="DefaultParagraphFont"/>
    <w:rsid w:val="004C6090"/>
  </w:style>
  <w:style w:type="character" w:customStyle="1" w:styleId="wp-smiley">
    <w:name w:val="wp-smiley"/>
    <w:basedOn w:val="DefaultParagraphFont"/>
    <w:rsid w:val="004C6090"/>
  </w:style>
  <w:style w:type="character" w:customStyle="1" w:styleId="meta-prep">
    <w:name w:val="meta-prep"/>
    <w:basedOn w:val="DefaultParagraphFont"/>
    <w:rsid w:val="004C6090"/>
  </w:style>
  <w:style w:type="character" w:customStyle="1" w:styleId="artjournal">
    <w:name w:val="art_journal"/>
    <w:basedOn w:val="DefaultParagraphFont"/>
    <w:rsid w:val="004C6090"/>
  </w:style>
  <w:style w:type="character" w:customStyle="1" w:styleId="artdatevolumeissuepart">
    <w:name w:val="art_datevolumeissuepart"/>
    <w:basedOn w:val="DefaultParagraphFont"/>
    <w:rsid w:val="004C6090"/>
  </w:style>
  <w:style w:type="character" w:customStyle="1" w:styleId="artpages">
    <w:name w:val="art_pages"/>
    <w:basedOn w:val="DefaultParagraphFont"/>
    <w:rsid w:val="004C6090"/>
  </w:style>
  <w:style w:type="character" w:customStyle="1" w:styleId="singlehighlightclass">
    <w:name w:val="single_highlight_class"/>
    <w:basedOn w:val="DefaultParagraphFont"/>
    <w:rsid w:val="004C6090"/>
  </w:style>
  <w:style w:type="character" w:customStyle="1" w:styleId="degree">
    <w:name w:val="degree"/>
    <w:basedOn w:val="DefaultParagraphFont"/>
    <w:rsid w:val="004C6090"/>
  </w:style>
  <w:style w:type="character" w:customStyle="1" w:styleId="major">
    <w:name w:val="major"/>
    <w:basedOn w:val="DefaultParagraphFont"/>
    <w:rsid w:val="004C6090"/>
  </w:style>
  <w:style w:type="character" w:customStyle="1" w:styleId="authors">
    <w:name w:val="authors"/>
    <w:basedOn w:val="DefaultParagraphFont"/>
    <w:rsid w:val="004C6090"/>
  </w:style>
  <w:style w:type="character" w:customStyle="1" w:styleId="views">
    <w:name w:val="views"/>
    <w:basedOn w:val="DefaultParagraphFont"/>
    <w:rsid w:val="004C6090"/>
  </w:style>
  <w:style w:type="character" w:customStyle="1" w:styleId="stmainservices">
    <w:name w:val="stmainservices"/>
    <w:basedOn w:val="DefaultParagraphFont"/>
    <w:rsid w:val="004C6090"/>
  </w:style>
  <w:style w:type="character" w:customStyle="1" w:styleId="stbubblehcount">
    <w:name w:val="stbubble_hcount"/>
    <w:basedOn w:val="DefaultParagraphFont"/>
    <w:rsid w:val="004C6090"/>
  </w:style>
  <w:style w:type="paragraph" w:customStyle="1" w:styleId="Document">
    <w:name w:val="_Document"/>
    <w:basedOn w:val="Default"/>
    <w:next w:val="Default"/>
    <w:uiPriority w:val="99"/>
    <w:rsid w:val="004C6090"/>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4C6090"/>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4C6090"/>
    <w:pPr>
      <w:widowControl w:val="0"/>
    </w:pPr>
    <w:rPr>
      <w:rFonts w:ascii="AKDPE C+ Utopia" w:eastAsiaTheme="minorEastAsia" w:hAnsi="AKDPE C+ Utopia" w:cs="Cambria"/>
      <w:color w:val="auto"/>
    </w:rPr>
  </w:style>
  <w:style w:type="paragraph" w:customStyle="1" w:styleId="collapsed-hide">
    <w:name w:val="collapsed-hide"/>
    <w:basedOn w:val="Normal"/>
    <w:rsid w:val="004C6090"/>
    <w:pPr>
      <w:spacing w:before="100" w:beforeAutospacing="1" w:after="100" w:afterAutospacing="1"/>
    </w:pPr>
    <w:rPr>
      <w:rFonts w:ascii="Tahoma" w:hAnsi="Tahoma"/>
      <w:szCs w:val="20"/>
    </w:rPr>
  </w:style>
  <w:style w:type="paragraph" w:customStyle="1" w:styleId="Pa7">
    <w:name w:val="Pa7"/>
    <w:basedOn w:val="Default"/>
    <w:next w:val="Default"/>
    <w:uiPriority w:val="99"/>
    <w:rsid w:val="004C6090"/>
    <w:pPr>
      <w:widowControl w:val="0"/>
      <w:spacing w:line="211" w:lineRule="atLeast"/>
    </w:pPr>
    <w:rPr>
      <w:rFonts w:ascii="Courier New" w:eastAsiaTheme="minorEastAsia" w:hAnsi="Courier New" w:cs="Cambria"/>
      <w:color w:val="auto"/>
    </w:rPr>
  </w:style>
  <w:style w:type="paragraph" w:customStyle="1" w:styleId="odd">
    <w:name w:val="odd"/>
    <w:basedOn w:val="Normal"/>
    <w:rsid w:val="004C6090"/>
    <w:pPr>
      <w:spacing w:before="100" w:beforeAutospacing="1" w:after="100" w:afterAutospacing="1"/>
    </w:pPr>
    <w:rPr>
      <w:rFonts w:ascii="Tahoma" w:hAnsi="Tahoma"/>
      <w:szCs w:val="20"/>
    </w:rPr>
  </w:style>
  <w:style w:type="character" w:customStyle="1" w:styleId="article-date">
    <w:name w:val="article-date"/>
    <w:basedOn w:val="DefaultParagraphFont"/>
    <w:rsid w:val="004C6090"/>
  </w:style>
  <w:style w:type="character" w:customStyle="1" w:styleId="article-author">
    <w:name w:val="article-author"/>
    <w:basedOn w:val="DefaultParagraphFont"/>
    <w:rsid w:val="004C6090"/>
  </w:style>
  <w:style w:type="character" w:customStyle="1" w:styleId="tolocaltime">
    <w:name w:val="tolocaltime"/>
    <w:basedOn w:val="DefaultParagraphFont"/>
    <w:rsid w:val="004C6090"/>
  </w:style>
  <w:style w:type="character" w:customStyle="1" w:styleId="pb-byline">
    <w:name w:val="pb-byline"/>
    <w:basedOn w:val="DefaultParagraphFont"/>
    <w:rsid w:val="004C6090"/>
  </w:style>
  <w:style w:type="character" w:customStyle="1" w:styleId="pb-timestamp">
    <w:name w:val="pb-timestamp"/>
    <w:basedOn w:val="DefaultParagraphFont"/>
    <w:rsid w:val="004C6090"/>
  </w:style>
  <w:style w:type="paragraph" w:customStyle="1" w:styleId="Pa8">
    <w:name w:val="Pa8"/>
    <w:basedOn w:val="Default"/>
    <w:next w:val="Default"/>
    <w:uiPriority w:val="99"/>
    <w:rsid w:val="004C6090"/>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4C6090"/>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4C6090"/>
  </w:style>
  <w:style w:type="character" w:customStyle="1" w:styleId="even">
    <w:name w:val="even"/>
    <w:basedOn w:val="DefaultParagraphFont"/>
    <w:rsid w:val="004C6090"/>
  </w:style>
  <w:style w:type="paragraph" w:customStyle="1" w:styleId="volissue">
    <w:name w:val="volissue"/>
    <w:basedOn w:val="Normal"/>
    <w:rsid w:val="004C6090"/>
    <w:pPr>
      <w:spacing w:before="100" w:beforeAutospacing="1" w:after="100" w:afterAutospacing="1"/>
    </w:pPr>
    <w:rPr>
      <w:rFonts w:ascii="Tahoma" w:hAnsi="Tahoma"/>
      <w:szCs w:val="20"/>
    </w:rPr>
  </w:style>
  <w:style w:type="character" w:customStyle="1" w:styleId="view-count">
    <w:name w:val="view-count"/>
    <w:basedOn w:val="DefaultParagraphFont"/>
    <w:rsid w:val="004C6090"/>
  </w:style>
  <w:style w:type="character" w:customStyle="1" w:styleId="tChar">
    <w:name w:val="t Char"/>
    <w:rsid w:val="004C6090"/>
    <w:rPr>
      <w:rFonts w:ascii="Georgia" w:eastAsia="Times New Roman" w:hAnsi="Georgia" w:cs="Calibri"/>
      <w:b/>
      <w:lang w:val="x-none" w:eastAsia="x-none"/>
    </w:rPr>
  </w:style>
  <w:style w:type="paragraph" w:customStyle="1" w:styleId="BoldUnderlineChar20">
    <w:name w:val="BoldUnderline Char2"/>
    <w:link w:val="BoldUnderlineChar2Char"/>
    <w:rsid w:val="004C6090"/>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4C6090"/>
    <w:rPr>
      <w:rFonts w:ascii="Times New Roman" w:eastAsia="Times New Roman" w:hAnsi="Times New Roman" w:cs="Times New Roman"/>
      <w:b/>
      <w:sz w:val="20"/>
      <w:szCs w:val="24"/>
      <w:u w:val="single"/>
    </w:rPr>
  </w:style>
  <w:style w:type="character" w:customStyle="1" w:styleId="UnderlineCharChar4">
    <w:name w:val="Underline Char Char4"/>
    <w:rsid w:val="004C6090"/>
    <w:rPr>
      <w:szCs w:val="24"/>
      <w:u w:val="single"/>
      <w:lang w:val="en-US" w:eastAsia="en-US" w:bidi="ar-SA"/>
    </w:rPr>
  </w:style>
  <w:style w:type="character" w:customStyle="1" w:styleId="BoldUnderlineCharChar3">
    <w:name w:val="BoldUnderline Char Char3"/>
    <w:rsid w:val="004C6090"/>
    <w:rPr>
      <w:b/>
      <w:szCs w:val="24"/>
      <w:u w:val="single"/>
      <w:lang w:val="en-US" w:eastAsia="en-US" w:bidi="ar-SA"/>
    </w:rPr>
  </w:style>
  <w:style w:type="character" w:customStyle="1" w:styleId="BoldUnderlineCharChar2">
    <w:name w:val="BoldUnderline Char Char2"/>
    <w:rsid w:val="004C6090"/>
    <w:rPr>
      <w:b/>
      <w:szCs w:val="24"/>
      <w:u w:val="single"/>
      <w:lang w:val="en-US" w:eastAsia="en-US" w:bidi="ar-SA"/>
    </w:rPr>
  </w:style>
  <w:style w:type="paragraph" w:customStyle="1" w:styleId="UnderlineCard0">
    <w:name w:val="UnderlineCard"/>
    <w:basedOn w:val="Heading3"/>
    <w:link w:val="UnderlineCardChar"/>
    <w:qFormat/>
    <w:rsid w:val="004C6090"/>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4C6090"/>
    <w:rPr>
      <w:rFonts w:ascii="Calibri" w:eastAsia="Calibri" w:hAnsi="Calibri" w:cs="Times New Roman"/>
      <w:bCs/>
      <w:sz w:val="20"/>
      <w:szCs w:val="20"/>
      <w:u w:val="single"/>
      <w:lang w:val="x-none" w:eastAsia="x-none"/>
    </w:rPr>
  </w:style>
  <w:style w:type="character" w:customStyle="1" w:styleId="5Notunderlined">
    <w:name w:val="5 Not underlined"/>
    <w:rsid w:val="004C6090"/>
    <w:rPr>
      <w:rFonts w:ascii="Times New Roman" w:hAnsi="Times New Roman"/>
      <w:sz w:val="16"/>
    </w:rPr>
  </w:style>
  <w:style w:type="character" w:customStyle="1" w:styleId="volume-issue">
    <w:name w:val="volume-issue"/>
    <w:rsid w:val="004C6090"/>
    <w:rPr>
      <w:rFonts w:cs="Times New Roman"/>
    </w:rPr>
  </w:style>
  <w:style w:type="character" w:customStyle="1" w:styleId="i">
    <w:name w:val="i"/>
    <w:basedOn w:val="DefaultParagraphFont"/>
    <w:uiPriority w:val="99"/>
    <w:rsid w:val="004C6090"/>
  </w:style>
  <w:style w:type="character" w:customStyle="1" w:styleId="storytext">
    <w:name w:val="storytext"/>
    <w:basedOn w:val="DefaultParagraphFont"/>
    <w:rsid w:val="004C6090"/>
  </w:style>
  <w:style w:type="character" w:customStyle="1" w:styleId="heading3char0">
    <w:name w:val="heading3char"/>
    <w:rsid w:val="004C6090"/>
  </w:style>
  <w:style w:type="character" w:customStyle="1" w:styleId="boldness1">
    <w:name w:val="boldness1"/>
    <w:rsid w:val="004C6090"/>
  </w:style>
  <w:style w:type="paragraph" w:customStyle="1" w:styleId="Cardd">
    <w:name w:val="Cardd"/>
    <w:basedOn w:val="Normal"/>
    <w:uiPriority w:val="4"/>
    <w:qFormat/>
    <w:rsid w:val="004C6090"/>
    <w:pPr>
      <w:ind w:left="288" w:right="288"/>
    </w:pPr>
  </w:style>
  <w:style w:type="paragraph" w:customStyle="1" w:styleId="document0">
    <w:name w:val="document"/>
    <w:basedOn w:val="Normal"/>
    <w:rsid w:val="004C6090"/>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4C6090"/>
    <w:rPr>
      <w:rFonts w:cs="Arial"/>
      <w:bCs/>
      <w:szCs w:val="26"/>
      <w:u w:val="single"/>
      <w:lang w:val="en-US" w:eastAsia="en-US" w:bidi="ar-SA"/>
    </w:rPr>
  </w:style>
  <w:style w:type="character" w:customStyle="1" w:styleId="current-selection">
    <w:name w:val="current-selection"/>
    <w:basedOn w:val="DefaultParagraphFont"/>
    <w:rsid w:val="004C6090"/>
  </w:style>
  <w:style w:type="character" w:customStyle="1" w:styleId="a2">
    <w:name w:val="_"/>
    <w:basedOn w:val="DefaultParagraphFont"/>
    <w:rsid w:val="004C6090"/>
  </w:style>
  <w:style w:type="paragraph" w:customStyle="1" w:styleId="Shrink6">
    <w:name w:val="Shrink 6"/>
    <w:basedOn w:val="Normal"/>
    <w:qFormat/>
    <w:rsid w:val="004C6090"/>
    <w:rPr>
      <w:rFonts w:eastAsia="Calibri"/>
      <w:sz w:val="12"/>
    </w:rPr>
  </w:style>
  <w:style w:type="character" w:customStyle="1" w:styleId="messagecontent">
    <w:name w:val="message_content"/>
    <w:rsid w:val="004C6090"/>
  </w:style>
  <w:style w:type="character" w:customStyle="1" w:styleId="StyleUnderlineChar">
    <w:name w:val="Style Underline Char"/>
    <w:basedOn w:val="DefaultParagraphFont"/>
    <w:rsid w:val="004C6090"/>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4C609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4C6090"/>
    <w:rPr>
      <w:rFonts w:ascii="Calibri" w:eastAsia="Times New Roman" w:hAnsi="Calibri" w:cs="Arial"/>
      <w:b/>
      <w:kern w:val="32"/>
      <w:sz w:val="24"/>
      <w:szCs w:val="32"/>
      <w:u w:val="single"/>
    </w:rPr>
  </w:style>
  <w:style w:type="character" w:customStyle="1" w:styleId="twelptblackblack1">
    <w:name w:val="twelptblackblack1"/>
    <w:basedOn w:val="DefaultParagraphFont"/>
    <w:rsid w:val="004C6090"/>
    <w:rPr>
      <w:rFonts w:ascii="Verdana" w:hAnsi="Verdana" w:hint="default"/>
      <w:color w:val="000000"/>
      <w:sz w:val="16"/>
      <w:szCs w:val="16"/>
    </w:rPr>
  </w:style>
  <w:style w:type="character" w:customStyle="1" w:styleId="Heading3CharCharCharChar1">
    <w:name w:val="Heading 3 Char Char Char Char1"/>
    <w:rsid w:val="004C6090"/>
    <w:rPr>
      <w:rFonts w:cs="Arial"/>
      <w:bCs/>
      <w:szCs w:val="26"/>
      <w:u w:val="single"/>
      <w:lang w:val="en-US" w:eastAsia="en-US" w:bidi="ar-SA"/>
    </w:rPr>
  </w:style>
  <w:style w:type="paragraph" w:customStyle="1" w:styleId="conintrotext">
    <w:name w:val="conintrotext"/>
    <w:basedOn w:val="Normal"/>
    <w:uiPriority w:val="99"/>
    <w:rsid w:val="004C6090"/>
    <w:pPr>
      <w:spacing w:before="100" w:beforeAutospacing="1" w:after="100" w:afterAutospacing="1"/>
    </w:pPr>
    <w:rPr>
      <w:rFonts w:eastAsia="Times New Roman"/>
      <w:sz w:val="24"/>
    </w:rPr>
  </w:style>
  <w:style w:type="character" w:customStyle="1" w:styleId="comment-body">
    <w:name w:val="comment-body"/>
    <w:rsid w:val="004C6090"/>
  </w:style>
  <w:style w:type="character" w:customStyle="1" w:styleId="UnderlineCharCharChar1">
    <w:name w:val="Underline Char Char Char1"/>
    <w:rsid w:val="004C609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C609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C6090"/>
    <w:rPr>
      <w:rFonts w:asciiTheme="minorHAnsi" w:eastAsia="MS Mincho" w:hAnsiTheme="minorHAnsi" w:cstheme="minorBidi"/>
      <w:b/>
      <w:u w:val="single"/>
    </w:rPr>
  </w:style>
  <w:style w:type="character" w:customStyle="1" w:styleId="mw-headline">
    <w:name w:val="mw-headline"/>
    <w:rsid w:val="004C6090"/>
  </w:style>
  <w:style w:type="character" w:customStyle="1" w:styleId="flagicon">
    <w:name w:val="flagicon"/>
    <w:rsid w:val="004C6090"/>
  </w:style>
  <w:style w:type="paragraph" w:customStyle="1" w:styleId="assert">
    <w:name w:val="assert"/>
    <w:basedOn w:val="Normal"/>
    <w:uiPriority w:val="99"/>
    <w:rsid w:val="004C6090"/>
    <w:pPr>
      <w:spacing w:before="100" w:beforeAutospacing="1" w:after="100" w:afterAutospacing="1"/>
    </w:pPr>
    <w:rPr>
      <w:rFonts w:eastAsia="Times New Roman"/>
      <w:sz w:val="24"/>
    </w:rPr>
  </w:style>
  <w:style w:type="character" w:customStyle="1" w:styleId="apturelink">
    <w:name w:val="apturelink"/>
    <w:rsid w:val="004C6090"/>
  </w:style>
  <w:style w:type="character" w:customStyle="1" w:styleId="apturelinkicon">
    <w:name w:val="apturelinkicon"/>
    <w:rsid w:val="004C6090"/>
  </w:style>
  <w:style w:type="paragraph" w:customStyle="1" w:styleId="Default1">
    <w:name w:val="Default1"/>
    <w:basedOn w:val="Default"/>
    <w:next w:val="Default"/>
    <w:uiPriority w:val="99"/>
    <w:rsid w:val="004C6090"/>
    <w:rPr>
      <w:color w:val="auto"/>
    </w:rPr>
  </w:style>
  <w:style w:type="paragraph" w:customStyle="1" w:styleId="center">
    <w:name w:val="center"/>
    <w:basedOn w:val="Normal"/>
    <w:uiPriority w:val="99"/>
    <w:rsid w:val="004C6090"/>
    <w:pPr>
      <w:spacing w:before="100" w:beforeAutospacing="1" w:after="100" w:afterAutospacing="1"/>
    </w:pPr>
    <w:rPr>
      <w:rFonts w:eastAsia="Times New Roman"/>
      <w:sz w:val="24"/>
    </w:rPr>
  </w:style>
  <w:style w:type="character" w:customStyle="1" w:styleId="LittleChar">
    <w:name w:val="Little Char"/>
    <w:link w:val="Little"/>
    <w:rsid w:val="004C6090"/>
    <w:rPr>
      <w:rFonts w:ascii="Garamond" w:eastAsia="Times New Roman" w:hAnsi="Garamond" w:cs="Calibri"/>
    </w:rPr>
  </w:style>
  <w:style w:type="character" w:customStyle="1" w:styleId="UnderlineChar1Char">
    <w:name w:val="Underline Char1 Char"/>
    <w:rsid w:val="004C609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C609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C6090"/>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C609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C6090"/>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C609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C6090"/>
    <w:rPr>
      <w:rFonts w:asciiTheme="minorHAnsi" w:eastAsia="MS Mincho" w:hAnsiTheme="minorHAnsi" w:cstheme="minorBidi"/>
      <w:b/>
      <w:u w:val="single"/>
    </w:rPr>
  </w:style>
  <w:style w:type="paragraph" w:customStyle="1" w:styleId="CardBody">
    <w:name w:val="Card Body"/>
    <w:basedOn w:val="Normal"/>
    <w:link w:val="CardBodyChar"/>
    <w:rsid w:val="004C6090"/>
    <w:rPr>
      <w:rFonts w:eastAsia="Times New Roman"/>
    </w:rPr>
  </w:style>
  <w:style w:type="character" w:customStyle="1" w:styleId="CardBodyChar">
    <w:name w:val="Card Body Char"/>
    <w:link w:val="CardBody"/>
    <w:rsid w:val="004C6090"/>
    <w:rPr>
      <w:rFonts w:ascii="Calibri" w:eastAsia="Times New Roman" w:hAnsi="Calibri" w:cs="Calibri"/>
    </w:rPr>
  </w:style>
  <w:style w:type="character" w:customStyle="1" w:styleId="ptitleinside">
    <w:name w:val="p_title_inside"/>
    <w:rsid w:val="004C6090"/>
  </w:style>
  <w:style w:type="paragraph" w:customStyle="1" w:styleId="StyleBoldandUnderlineChar11ptBorderSinglesolidline">
    <w:name w:val="Style Bold and Underline Char + 11 pt Border: : (Single solid line..."/>
    <w:link w:val="StyleBoldandUnderlineChar11ptBorderSinglesolidlineChar"/>
    <w:rsid w:val="004C6090"/>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C6090"/>
    <w:rPr>
      <w:rFonts w:eastAsia="Times New Roman"/>
      <w:b/>
      <w:bCs/>
      <w:szCs w:val="20"/>
      <w:u w:val="single"/>
      <w:bdr w:val="single" w:sz="4" w:space="0" w:color="auto"/>
    </w:rPr>
  </w:style>
  <w:style w:type="character" w:customStyle="1" w:styleId="Heading1CharChar1">
    <w:name w:val="Heading 1 Char Char1"/>
    <w:rsid w:val="004C6090"/>
    <w:rPr>
      <w:rFonts w:cs="Arial"/>
      <w:b/>
      <w:bCs/>
      <w:szCs w:val="32"/>
      <w:lang w:val="en-US" w:eastAsia="en-US" w:bidi="ar-SA"/>
    </w:rPr>
  </w:style>
  <w:style w:type="paragraph" w:customStyle="1" w:styleId="Indentation">
    <w:name w:val="Indentation"/>
    <w:basedOn w:val="Normal"/>
    <w:uiPriority w:val="99"/>
    <w:rsid w:val="004C6090"/>
    <w:pPr>
      <w:ind w:left="288" w:right="288"/>
    </w:pPr>
  </w:style>
  <w:style w:type="character" w:customStyle="1" w:styleId="StyleUnderlineCharChar9ptBold">
    <w:name w:val="Style Underline Char Char + 9 pt Bold"/>
    <w:rsid w:val="004C609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C6090"/>
    <w:rPr>
      <w:rFonts w:eastAsia="Times New Roman"/>
      <w:u w:val="single"/>
    </w:rPr>
  </w:style>
  <w:style w:type="character" w:customStyle="1" w:styleId="StyleStyle4ArialNarrow9ptChar">
    <w:name w:val="Style Style4 + Arial Narrow 9 pt Char"/>
    <w:link w:val="StyleStyle4ArialNarrow9pt"/>
    <w:rsid w:val="004C6090"/>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4C6090"/>
    <w:rPr>
      <w:rFonts w:eastAsia="Times New Roman"/>
      <w:b/>
      <w:bCs/>
      <w:u w:val="single"/>
    </w:rPr>
  </w:style>
  <w:style w:type="character" w:customStyle="1" w:styleId="StyleStyle4ArialNarrow9ptBoldChar">
    <w:name w:val="Style Style4 + Arial Narrow 9 pt Bold Char"/>
    <w:link w:val="StyleStyle4ArialNarrow9ptBold"/>
    <w:rsid w:val="004C6090"/>
    <w:rPr>
      <w:rFonts w:ascii="Calibri" w:eastAsia="Times New Roman" w:hAnsi="Calibri" w:cs="Calibri"/>
      <w:b/>
      <w:bCs/>
      <w:u w:val="single"/>
    </w:rPr>
  </w:style>
  <w:style w:type="character" w:customStyle="1" w:styleId="StyleBoldandUnderlineCharChar29pt">
    <w:name w:val="Style Bold and Underline Char Char2 + 9 pt"/>
    <w:rsid w:val="004C6090"/>
    <w:rPr>
      <w:rFonts w:ascii="Times New Roman" w:hAnsi="Times New Roman"/>
      <w:b/>
      <w:bCs/>
      <w:noProof w:val="0"/>
      <w:sz w:val="20"/>
      <w:u w:val="single"/>
    </w:rPr>
  </w:style>
  <w:style w:type="character" w:customStyle="1" w:styleId="StyleUnderlineCharChar19pt">
    <w:name w:val="Style Underline Char Char1 + 9 pt"/>
    <w:rsid w:val="004C609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C609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C6090"/>
    <w:rPr>
      <w:rFonts w:ascii="Georgia" w:eastAsia="Times New Roman" w:hAnsi="Georgia"/>
      <w:b/>
      <w:smallCaps/>
      <w:sz w:val="24"/>
      <w:szCs w:val="24"/>
      <w:u w:val="single"/>
    </w:rPr>
  </w:style>
  <w:style w:type="character" w:customStyle="1" w:styleId="CardTextCharChar">
    <w:name w:val="Card Text Char Char"/>
    <w:rsid w:val="004C6090"/>
    <w:rPr>
      <w:rFonts w:ascii="Times New Roman" w:eastAsia="Times New Roman" w:hAnsi="Times New Roman" w:cs="Times New Roman"/>
      <w:sz w:val="20"/>
      <w:szCs w:val="20"/>
    </w:rPr>
  </w:style>
  <w:style w:type="character" w:customStyle="1" w:styleId="citeChar1">
    <w:name w:val="cite Char"/>
    <w:locked/>
    <w:rsid w:val="004C6090"/>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4C609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C6090"/>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4C6090"/>
    <w:rPr>
      <w:i/>
      <w:iCs/>
      <w:sz w:val="20"/>
      <w:u w:val="single"/>
    </w:rPr>
  </w:style>
  <w:style w:type="character" w:customStyle="1" w:styleId="HIGHLIGHT0">
    <w:name w:val="HIGHLIGHT"/>
    <w:uiPriority w:val="1"/>
    <w:rsid w:val="004C6090"/>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4C6090"/>
    <w:pPr>
      <w:widowControl w:val="0"/>
      <w:autoSpaceDE/>
      <w:autoSpaceDN/>
      <w:adjustRightInd/>
      <w:outlineLvl w:val="9"/>
    </w:pPr>
    <w:rPr>
      <w:sz w:val="28"/>
      <w:szCs w:val="24"/>
    </w:rPr>
  </w:style>
  <w:style w:type="character" w:customStyle="1" w:styleId="HiddenBlockHeaderChar">
    <w:name w:val="Hidden Block Header Char"/>
    <w:link w:val="HiddenBlockHeader"/>
    <w:rsid w:val="004C6090"/>
    <w:rPr>
      <w:rFonts w:ascii="Calibri" w:eastAsia="Times New Roman" w:hAnsi="Calibri" w:cs="Calibri"/>
      <w:b/>
      <w:sz w:val="28"/>
      <w:szCs w:val="24"/>
    </w:rPr>
  </w:style>
  <w:style w:type="character" w:customStyle="1" w:styleId="FifthChar">
    <w:name w:val="Fifth Char"/>
    <w:link w:val="Fifth"/>
    <w:rsid w:val="004C6090"/>
    <w:rPr>
      <w:rFonts w:ascii="Calibri" w:eastAsia="Calibri" w:hAnsi="Calibri" w:cs="Calibri"/>
    </w:rPr>
  </w:style>
  <w:style w:type="paragraph" w:customStyle="1" w:styleId="Third">
    <w:name w:val="Third"/>
    <w:basedOn w:val="Normal"/>
    <w:link w:val="ThirdChar"/>
    <w:rsid w:val="004C6090"/>
    <w:rPr>
      <w:rFonts w:eastAsia="Times New Roman"/>
      <w:b/>
      <w:u w:val="single"/>
      <w:lang w:val="x-none" w:eastAsia="x-none"/>
    </w:rPr>
  </w:style>
  <w:style w:type="character" w:customStyle="1" w:styleId="ThirdChar">
    <w:name w:val="Third Char"/>
    <w:link w:val="Third"/>
    <w:rsid w:val="004C6090"/>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4C609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4C6090"/>
    <w:rPr>
      <w:rFonts w:ascii="Times New Roman" w:eastAsia="Times New Roman" w:hAnsi="Times New Roman"/>
      <w:szCs w:val="24"/>
    </w:rPr>
  </w:style>
  <w:style w:type="character" w:customStyle="1" w:styleId="article-record-publication-volume-issue">
    <w:name w:val="article-record-publication-volume-issue"/>
    <w:rsid w:val="004C6090"/>
  </w:style>
  <w:style w:type="character" w:customStyle="1" w:styleId="NothingCharChar">
    <w:name w:val="Nothing Char Char"/>
    <w:link w:val="NothingCharCharChar"/>
    <w:rsid w:val="004C6090"/>
  </w:style>
  <w:style w:type="paragraph" w:customStyle="1" w:styleId="DebateUnderlineBoldChar">
    <w:name w:val="Debate Underline Bold Char"/>
    <w:basedOn w:val="Normal"/>
    <w:link w:val="DebateUnderlineBoldCharChar"/>
    <w:rsid w:val="004C6090"/>
    <w:pPr>
      <w:jc w:val="both"/>
    </w:pPr>
    <w:rPr>
      <w:rFonts w:eastAsia="Times New Roman"/>
      <w:b/>
      <w:u w:val="thick"/>
    </w:rPr>
  </w:style>
  <w:style w:type="character" w:customStyle="1" w:styleId="DebateUnderlineBoldCharChar">
    <w:name w:val="Debate Underline Bold Char Char"/>
    <w:link w:val="DebateUnderlineBoldChar"/>
    <w:rsid w:val="004C6090"/>
    <w:rPr>
      <w:rFonts w:ascii="Calibri" w:eastAsia="Times New Roman" w:hAnsi="Calibri" w:cs="Calibri"/>
      <w:b/>
      <w:u w:val="thick"/>
    </w:rPr>
  </w:style>
  <w:style w:type="character" w:customStyle="1" w:styleId="resultbodyblack">
    <w:name w:val="resultbodyblack"/>
    <w:rsid w:val="004C6090"/>
    <w:rPr>
      <w:rFonts w:cs="Times New Roman"/>
    </w:rPr>
  </w:style>
  <w:style w:type="paragraph" w:customStyle="1" w:styleId="bloctitles">
    <w:name w:val="bloc titles"/>
    <w:basedOn w:val="Heading1"/>
    <w:next w:val="Normal"/>
    <w:link w:val="bloctitlesChar"/>
    <w:autoRedefine/>
    <w:rsid w:val="004C6090"/>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4C6090"/>
    <w:rPr>
      <w:rFonts w:ascii="Calibri" w:eastAsia="Malgun Gothic" w:hAnsi="Calibri" w:cs="Arial"/>
      <w:b/>
      <w:sz w:val="28"/>
      <w:szCs w:val="32"/>
      <w:u w:val="single"/>
    </w:rPr>
  </w:style>
  <w:style w:type="paragraph" w:customStyle="1" w:styleId="CiteSmallText">
    <w:name w:val="Cite Small Text"/>
    <w:basedOn w:val="Normal"/>
    <w:uiPriority w:val="99"/>
    <w:rsid w:val="004C6090"/>
    <w:pPr>
      <w:widowControl w:val="0"/>
      <w:spacing w:after="200"/>
    </w:pPr>
    <w:rPr>
      <w:rFonts w:ascii="Helvetica Neue" w:hAnsi="Helvetica Neue"/>
      <w:b/>
      <w:sz w:val="18"/>
    </w:rPr>
  </w:style>
  <w:style w:type="character" w:customStyle="1" w:styleId="3TagCite">
    <w:name w:val="3 Tag/Cite"/>
    <w:rsid w:val="004C6090"/>
    <w:rPr>
      <w:rFonts w:ascii="Times New Roman" w:hAnsi="Times New Roman"/>
      <w:b/>
    </w:rPr>
  </w:style>
  <w:style w:type="character" w:customStyle="1" w:styleId="4Qualifications">
    <w:name w:val="4 Qualifications"/>
    <w:rsid w:val="004C6090"/>
    <w:rPr>
      <w:rFonts w:ascii="Times New Roman" w:hAnsi="Times New Roman"/>
      <w:sz w:val="19"/>
    </w:rPr>
  </w:style>
  <w:style w:type="character" w:customStyle="1" w:styleId="6Underlined">
    <w:name w:val="6 Underlined"/>
    <w:rsid w:val="004C6090"/>
    <w:rPr>
      <w:rFonts w:ascii="Times New Roman" w:hAnsi="Times New Roman"/>
      <w:b/>
      <w:sz w:val="21"/>
      <w:u w:val="single"/>
    </w:rPr>
  </w:style>
  <w:style w:type="paragraph" w:customStyle="1" w:styleId="Cards1CharChar">
    <w:name w:val="Cards1 Char Char"/>
    <w:basedOn w:val="Normal"/>
    <w:link w:val="Cards1CharCharChar"/>
    <w:rsid w:val="004C6090"/>
    <w:pPr>
      <w:autoSpaceDE w:val="0"/>
      <w:autoSpaceDN w:val="0"/>
      <w:adjustRightInd w:val="0"/>
      <w:ind w:left="432" w:right="432"/>
      <w:jc w:val="both"/>
    </w:pPr>
    <w:rPr>
      <w:lang w:val="x-none"/>
    </w:rPr>
  </w:style>
  <w:style w:type="character" w:customStyle="1" w:styleId="Cards1CharCharChar">
    <w:name w:val="Cards1 Char Char Char"/>
    <w:link w:val="Cards1CharChar"/>
    <w:rsid w:val="004C6090"/>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4C6090"/>
    <w:rPr>
      <w:u w:val="single"/>
    </w:rPr>
  </w:style>
  <w:style w:type="paragraph" w:customStyle="1" w:styleId="UnderlineCharCharCharCharCharCharChar">
    <w:name w:val="Underline Char Char Char Char Char Char Char"/>
    <w:basedOn w:val="Normal"/>
    <w:link w:val="UnderlineCharCharCharCharCharCharCharChar"/>
    <w:rsid w:val="004C6090"/>
    <w:rPr>
      <w:rFonts w:asciiTheme="minorHAnsi" w:hAnsiTheme="minorHAnsi" w:cstheme="minorBidi"/>
      <w:u w:val="single"/>
    </w:rPr>
  </w:style>
  <w:style w:type="paragraph" w:customStyle="1" w:styleId="CitesCharChar">
    <w:name w:val="Cites Char Char"/>
    <w:next w:val="Normal"/>
    <w:link w:val="CitesCharCharChar"/>
    <w:rsid w:val="004C6090"/>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4C6090"/>
    <w:rPr>
      <w:rFonts w:ascii="Times New Roman" w:eastAsia="Times New Roman" w:hAnsi="Times New Roman" w:cs="Times New Roman"/>
      <w:sz w:val="20"/>
      <w:szCs w:val="24"/>
    </w:rPr>
  </w:style>
  <w:style w:type="character" w:customStyle="1" w:styleId="nohighlighting">
    <w:name w:val="no highlighting"/>
    <w:rsid w:val="004C609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C6090"/>
    <w:rPr>
      <w:rFonts w:ascii="Cambria" w:hAnsi="Cambria" w:hint="default"/>
      <w:sz w:val="21"/>
      <w:u w:val="single"/>
    </w:rPr>
  </w:style>
  <w:style w:type="paragraph" w:customStyle="1" w:styleId="Swag">
    <w:name w:val="Swag"/>
    <w:basedOn w:val="Normal"/>
    <w:link w:val="SwagChar"/>
    <w:qFormat/>
    <w:rsid w:val="004C6090"/>
    <w:rPr>
      <w:color w:val="0000FF"/>
      <w:sz w:val="12"/>
      <w:u w:val="single"/>
    </w:rPr>
  </w:style>
  <w:style w:type="character" w:customStyle="1" w:styleId="SwagChar">
    <w:name w:val="Swag Char"/>
    <w:link w:val="Swag"/>
    <w:rsid w:val="004C6090"/>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4C6090"/>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4C6090"/>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4C6090"/>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4C6090"/>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4C6090"/>
    <w:rPr>
      <w:rFonts w:ascii="Garamond" w:eastAsia="MS Mincho" w:hAnsi="Garamond"/>
    </w:rPr>
  </w:style>
  <w:style w:type="character" w:customStyle="1" w:styleId="StyleStyleCardTextLeft-075Right0Char">
    <w:name w:val="Style Style Card Text + Left:  -0.75&quot; + Right:  0&quot; Char"/>
    <w:link w:val="StyleStyleCardTextLeft-075Right0"/>
    <w:rsid w:val="004C6090"/>
    <w:rPr>
      <w:rFonts w:ascii="Garamond" w:eastAsia="MS Mincho" w:hAnsi="Garamond" w:cs="Calibri"/>
    </w:rPr>
  </w:style>
  <w:style w:type="character" w:customStyle="1" w:styleId="CharChar61">
    <w:name w:val="Char Char61"/>
    <w:rsid w:val="004C6090"/>
    <w:rPr>
      <w:rFonts w:cs="Arial"/>
      <w:bCs/>
      <w:sz w:val="16"/>
      <w:szCs w:val="26"/>
      <w:lang w:val="en-US" w:eastAsia="en-US" w:bidi="ar-SA"/>
    </w:rPr>
  </w:style>
  <w:style w:type="character" w:customStyle="1" w:styleId="ListBulletChar">
    <w:name w:val="List Bullet Char"/>
    <w:link w:val="ListBullet"/>
    <w:uiPriority w:val="99"/>
    <w:rsid w:val="004C6090"/>
    <w:rPr>
      <w:rFonts w:ascii="Calibri" w:eastAsia="Calibri" w:hAnsi="Calibri" w:cs="Calibri"/>
    </w:rPr>
  </w:style>
  <w:style w:type="paragraph" w:customStyle="1" w:styleId="subhead10">
    <w:name w:val="subhead1"/>
    <w:basedOn w:val="Normal"/>
    <w:uiPriority w:val="99"/>
    <w:rsid w:val="004C6090"/>
    <w:pPr>
      <w:spacing w:before="100" w:beforeAutospacing="1" w:after="100" w:afterAutospacing="1"/>
    </w:pPr>
    <w:rPr>
      <w:rFonts w:eastAsia="Times New Roman"/>
      <w:sz w:val="24"/>
    </w:rPr>
  </w:style>
  <w:style w:type="character" w:customStyle="1" w:styleId="styledate">
    <w:name w:val="styledate"/>
    <w:rsid w:val="004C6090"/>
  </w:style>
  <w:style w:type="character" w:customStyle="1" w:styleId="BoldandUnderlineChar1">
    <w:name w:val="Bold and Underline Char1"/>
    <w:rsid w:val="004C6090"/>
    <w:rPr>
      <w:b/>
      <w:szCs w:val="24"/>
      <w:u w:val="single"/>
      <w:lang w:val="en-US" w:eastAsia="en-US" w:bidi="ar-SA"/>
    </w:rPr>
  </w:style>
  <w:style w:type="character" w:customStyle="1" w:styleId="BoldandUnderlineChar1Char2">
    <w:name w:val="Bold and Underline Char1 Char2"/>
    <w:rsid w:val="004C6090"/>
    <w:rPr>
      <w:b/>
      <w:szCs w:val="24"/>
      <w:u w:val="single"/>
      <w:lang w:val="en-US" w:eastAsia="en-US" w:bidi="ar-SA"/>
    </w:rPr>
  </w:style>
  <w:style w:type="character" w:customStyle="1" w:styleId="BoldandUnderlineCharChar1">
    <w:name w:val="Bold and Underline Char Char1"/>
    <w:rsid w:val="004C6090"/>
    <w:rPr>
      <w:b/>
      <w:szCs w:val="24"/>
      <w:u w:val="single"/>
      <w:lang w:val="en-US" w:eastAsia="en-US" w:bidi="ar-SA"/>
    </w:rPr>
  </w:style>
  <w:style w:type="character" w:customStyle="1" w:styleId="BoldandUnderlineChar6">
    <w:name w:val="Bold and Underline Char6"/>
    <w:rsid w:val="004C6090"/>
    <w:rPr>
      <w:b/>
      <w:szCs w:val="24"/>
      <w:u w:val="single"/>
      <w:lang w:val="en-US" w:eastAsia="en-US" w:bidi="ar-SA"/>
    </w:rPr>
  </w:style>
  <w:style w:type="character" w:customStyle="1" w:styleId="title-link-wrapper">
    <w:name w:val="title-link-wrapper"/>
    <w:rsid w:val="004C6090"/>
  </w:style>
  <w:style w:type="character" w:customStyle="1" w:styleId="medium-font">
    <w:name w:val="medium-font"/>
    <w:rsid w:val="004C6090"/>
  </w:style>
  <w:style w:type="paragraph" w:customStyle="1" w:styleId="abstract">
    <w:name w:val="abstract"/>
    <w:basedOn w:val="Normal"/>
    <w:uiPriority w:val="99"/>
    <w:rsid w:val="004C6090"/>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4C6090"/>
    <w:rPr>
      <w:rFonts w:eastAsia="Times New Roman"/>
      <w:b/>
      <w:bCs/>
      <w:u w:val="single"/>
    </w:rPr>
  </w:style>
  <w:style w:type="character" w:customStyle="1" w:styleId="StyleUnderlineChar11ptBold2Char">
    <w:name w:val="Style Underline Char + 11 pt Bold2 Char"/>
    <w:link w:val="StyleUnderlineChar11ptBold2"/>
    <w:rsid w:val="004C6090"/>
    <w:rPr>
      <w:rFonts w:ascii="Calibri" w:eastAsia="Times New Roman" w:hAnsi="Calibri" w:cs="Calibri"/>
      <w:b/>
      <w:bCs/>
      <w:u w:val="single"/>
    </w:rPr>
  </w:style>
  <w:style w:type="character" w:customStyle="1" w:styleId="ReallySamllTextChar">
    <w:name w:val="ReallySamllText Char"/>
    <w:rsid w:val="004C6090"/>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4C6090"/>
    <w:rPr>
      <w:rFonts w:eastAsia="Times New Roman"/>
      <w:u w:val="single"/>
    </w:rPr>
  </w:style>
  <w:style w:type="character" w:customStyle="1" w:styleId="StyleStyleUnderlineTimesNewRoman11ptChar">
    <w:name w:val="Style Style Underline + Times New Roman + 11 pt Char"/>
    <w:link w:val="StyleStyleUnderlineTimesNewRoman11pt"/>
    <w:rsid w:val="004C6090"/>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C6090"/>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4C6090"/>
    <w:rPr>
      <w:rFonts w:ascii="Calibri" w:eastAsia="Times New Roman" w:hAnsi="Calibri" w:cs="Calibri"/>
      <w:u w:val="single"/>
    </w:rPr>
  </w:style>
  <w:style w:type="character" w:customStyle="1" w:styleId="style10">
    <w:name w:val="style1"/>
    <w:rsid w:val="004C6090"/>
  </w:style>
  <w:style w:type="character" w:customStyle="1" w:styleId="pmtermsel">
    <w:name w:val="pmtermsel"/>
    <w:rsid w:val="004C6090"/>
  </w:style>
  <w:style w:type="character" w:customStyle="1" w:styleId="showipapr">
    <w:name w:val="show_ipapr"/>
    <w:rsid w:val="004C6090"/>
  </w:style>
  <w:style w:type="character" w:customStyle="1" w:styleId="dnindex">
    <w:name w:val="dnindex"/>
    <w:rsid w:val="004C6090"/>
  </w:style>
  <w:style w:type="character" w:customStyle="1" w:styleId="23">
    <w:name w:val="23"/>
    <w:rsid w:val="004C6090"/>
    <w:rPr>
      <w:rFonts w:ascii="Times New Roman" w:hAnsi="Times New Roman" w:cs="Arial"/>
      <w:bCs/>
      <w:sz w:val="20"/>
      <w:u w:val="single"/>
      <w:lang w:val="en-US" w:eastAsia="en-US" w:bidi="ar-SA"/>
    </w:rPr>
  </w:style>
  <w:style w:type="character" w:customStyle="1" w:styleId="33">
    <w:name w:val="33"/>
    <w:rsid w:val="004C6090"/>
    <w:rPr>
      <w:rFonts w:ascii="Times New Roman" w:hAnsi="Times New Roman" w:cs="Arial"/>
      <w:b/>
      <w:bCs/>
      <w:sz w:val="20"/>
      <w:u w:val="single"/>
      <w:lang w:val="en-US" w:eastAsia="en-US" w:bidi="ar-SA"/>
    </w:rPr>
  </w:style>
  <w:style w:type="character" w:customStyle="1" w:styleId="55">
    <w:name w:val="55"/>
    <w:rsid w:val="004C6090"/>
    <w:rPr>
      <w:rFonts w:cs="Arial"/>
      <w:bCs/>
      <w:sz w:val="20"/>
      <w:u w:val="single"/>
      <w:lang w:val="en-US" w:eastAsia="en-US" w:bidi="ar-SA"/>
    </w:rPr>
  </w:style>
  <w:style w:type="character" w:customStyle="1" w:styleId="authoraffil">
    <w:name w:val="authoraffil"/>
    <w:rsid w:val="004C6090"/>
  </w:style>
  <w:style w:type="character" w:customStyle="1" w:styleId="CharChar8">
    <w:name w:val="Char Char8"/>
    <w:rsid w:val="004C6090"/>
    <w:rPr>
      <w:rFonts w:ascii="Georgia" w:eastAsia="Times New Roman" w:hAnsi="Georgia"/>
      <w:b/>
      <w:bCs/>
      <w:sz w:val="30"/>
      <w:szCs w:val="28"/>
      <w:u w:val="single"/>
    </w:rPr>
  </w:style>
  <w:style w:type="character" w:customStyle="1" w:styleId="FontStyle13">
    <w:name w:val="Font Style13"/>
    <w:uiPriority w:val="99"/>
    <w:rsid w:val="004C6090"/>
    <w:rPr>
      <w:rFonts w:ascii="Constantia" w:hAnsi="Constantia" w:cs="Constantia"/>
      <w:sz w:val="18"/>
      <w:szCs w:val="18"/>
    </w:rPr>
  </w:style>
  <w:style w:type="character" w:customStyle="1" w:styleId="TagsCharCharCharChar">
    <w:name w:val="Tags Char Char Char Char"/>
    <w:rsid w:val="004C6090"/>
    <w:rPr>
      <w:rFonts w:ascii="Times New Roman" w:eastAsia="Times New Roman" w:hAnsi="Times New Roman" w:cs="Times New Roman"/>
      <w:b/>
      <w:sz w:val="24"/>
      <w:szCs w:val="24"/>
    </w:rPr>
  </w:style>
  <w:style w:type="character" w:customStyle="1" w:styleId="Citation1Char">
    <w:name w:val="Citation1 Char"/>
    <w:link w:val="Citation10"/>
    <w:locked/>
    <w:rsid w:val="004C6090"/>
    <w:rPr>
      <w:rFonts w:ascii="Georgia" w:hAnsi="Georgia"/>
      <w:b/>
      <w:u w:val="single"/>
    </w:rPr>
  </w:style>
  <w:style w:type="paragraph" w:customStyle="1" w:styleId="Citation10">
    <w:name w:val="Citation1"/>
    <w:basedOn w:val="Normal"/>
    <w:link w:val="Citation1Char"/>
    <w:qFormat/>
    <w:rsid w:val="004C6090"/>
    <w:rPr>
      <w:rFonts w:ascii="Georgia" w:hAnsi="Georgia" w:cstheme="minorBidi"/>
      <w:b/>
      <w:u w:val="single"/>
    </w:rPr>
  </w:style>
  <w:style w:type="character" w:customStyle="1" w:styleId="TaglineChar">
    <w:name w:val="Tagline Char"/>
    <w:link w:val="Tagline0"/>
    <w:locked/>
    <w:rsid w:val="004C6090"/>
    <w:rPr>
      <w:rFonts w:ascii="Georgia" w:hAnsi="Georgia"/>
      <w:b/>
    </w:rPr>
  </w:style>
  <w:style w:type="paragraph" w:customStyle="1" w:styleId="Tagline0">
    <w:name w:val="Tagline"/>
    <w:basedOn w:val="Normal"/>
    <w:link w:val="TaglineChar"/>
    <w:qFormat/>
    <w:rsid w:val="004C6090"/>
    <w:rPr>
      <w:rFonts w:ascii="Georgia" w:hAnsi="Georgia" w:cstheme="minorBidi"/>
      <w:b/>
    </w:rPr>
  </w:style>
  <w:style w:type="paragraph" w:customStyle="1" w:styleId="NothingCharCharChar">
    <w:name w:val="Nothing Char Char Char"/>
    <w:link w:val="NothingCharChar"/>
    <w:rsid w:val="004C6090"/>
    <w:pPr>
      <w:spacing w:after="0" w:line="240" w:lineRule="auto"/>
      <w:jc w:val="both"/>
    </w:pPr>
  </w:style>
  <w:style w:type="paragraph" w:customStyle="1" w:styleId="StyleLeft021">
    <w:name w:val="Style Left:  0.2&quot;1"/>
    <w:basedOn w:val="Normal"/>
    <w:uiPriority w:val="99"/>
    <w:rsid w:val="004C6090"/>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C6090"/>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C6090"/>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C6090"/>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C6090"/>
    <w:rPr>
      <w:rFonts w:ascii="Calibri" w:eastAsia="Times New Roman" w:hAnsi="Calibri" w:cs="Calibri"/>
      <w:u w:val="single"/>
      <w:bdr w:val="single" w:sz="4" w:space="0" w:color="auto"/>
    </w:rPr>
  </w:style>
  <w:style w:type="character" w:customStyle="1" w:styleId="boldcitationChar">
    <w:name w:val="bold citation Char"/>
    <w:rsid w:val="004C6090"/>
    <w:rPr>
      <w:rFonts w:ascii="Arial" w:hAnsi="Arial"/>
      <w:b/>
      <w:sz w:val="28"/>
      <w:szCs w:val="24"/>
      <w:u w:val="thick"/>
      <w:lang w:val="en-US" w:eastAsia="en-US" w:bidi="ar-SA"/>
    </w:rPr>
  </w:style>
  <w:style w:type="paragraph" w:customStyle="1" w:styleId="BlockTitle20">
    <w:name w:val="Block Title #2"/>
    <w:basedOn w:val="Normal"/>
    <w:uiPriority w:val="99"/>
    <w:rsid w:val="004C6090"/>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4C6090"/>
    <w:rPr>
      <w:b/>
    </w:rPr>
  </w:style>
  <w:style w:type="character" w:customStyle="1" w:styleId="BoldunderlineChar3">
    <w:name w:val="Bold/underline Char"/>
    <w:rsid w:val="004C6090"/>
    <w:rPr>
      <w:rFonts w:eastAsia="SimSun"/>
      <w:b/>
      <w:noProof w:val="0"/>
      <w:sz w:val="24"/>
      <w:szCs w:val="24"/>
      <w:u w:val="single"/>
      <w:lang w:val="en-US" w:eastAsia="zh-CN" w:bidi="ar-SA"/>
    </w:rPr>
  </w:style>
  <w:style w:type="character" w:customStyle="1" w:styleId="underlinetextchar0">
    <w:name w:val="underlinetextchar"/>
    <w:rsid w:val="004C6090"/>
  </w:style>
  <w:style w:type="character" w:customStyle="1" w:styleId="boldciteChar1">
    <w:name w:val="bold cite Char1"/>
    <w:rsid w:val="004C6090"/>
    <w:rPr>
      <w:b/>
      <w:sz w:val="28"/>
      <w:u w:val="thick" w:color="000000"/>
    </w:rPr>
  </w:style>
  <w:style w:type="character" w:customStyle="1" w:styleId="tagCharCharChar1">
    <w:name w:val="tag Char Char Char1"/>
    <w:rsid w:val="004C6090"/>
    <w:rPr>
      <w:b/>
      <w:sz w:val="24"/>
      <w:lang w:val="en-US" w:eastAsia="en-US" w:bidi="ar-SA"/>
    </w:rPr>
  </w:style>
  <w:style w:type="character" w:customStyle="1" w:styleId="underlinecardChar0">
    <w:name w:val="underline card Char"/>
    <w:rsid w:val="004C6090"/>
    <w:rPr>
      <w:rFonts w:ascii="Arial" w:hAnsi="Arial"/>
      <w:sz w:val="18"/>
      <w:szCs w:val="24"/>
      <w:u w:val="single"/>
      <w:lang w:val="en-US" w:eastAsia="en-US" w:bidi="ar-SA"/>
    </w:rPr>
  </w:style>
  <w:style w:type="paragraph" w:customStyle="1" w:styleId="date-comments">
    <w:name w:val="date-comments"/>
    <w:basedOn w:val="Normal"/>
    <w:uiPriority w:val="99"/>
    <w:rsid w:val="004C6090"/>
    <w:pPr>
      <w:spacing w:before="100" w:beforeAutospacing="1" w:after="100" w:afterAutospacing="1"/>
    </w:pPr>
    <w:rPr>
      <w:rFonts w:ascii="Times" w:hAnsi="Times"/>
      <w:szCs w:val="20"/>
    </w:rPr>
  </w:style>
  <w:style w:type="character" w:customStyle="1" w:styleId="articleauthor0">
    <w:name w:val="articleauthor"/>
    <w:rsid w:val="004C6090"/>
  </w:style>
  <w:style w:type="character" w:customStyle="1" w:styleId="bodysubtoc">
    <w:name w:val="bodysubtoc"/>
    <w:rsid w:val="004C6090"/>
  </w:style>
  <w:style w:type="character" w:customStyle="1" w:styleId="lefttitlesmaller">
    <w:name w:val="lefttitlesmaller"/>
    <w:rsid w:val="004C6090"/>
  </w:style>
  <w:style w:type="character" w:customStyle="1" w:styleId="mb">
    <w:name w:val="mb"/>
    <w:rsid w:val="004C6090"/>
  </w:style>
  <w:style w:type="character" w:customStyle="1" w:styleId="submitted-date">
    <w:name w:val="submitted-date"/>
    <w:rsid w:val="004C6090"/>
  </w:style>
  <w:style w:type="character" w:customStyle="1" w:styleId="submitted-time">
    <w:name w:val="submitted-time"/>
    <w:rsid w:val="004C6090"/>
  </w:style>
  <w:style w:type="character" w:customStyle="1" w:styleId="A20">
    <w:name w:val="A2"/>
    <w:uiPriority w:val="99"/>
    <w:rsid w:val="004C6090"/>
    <w:rPr>
      <w:rFonts w:ascii="Sabon LT Std" w:hAnsi="Sabon LT Std" w:cs="Sabon LT Std" w:hint="default"/>
      <w:color w:val="000000"/>
      <w:sz w:val="15"/>
      <w:szCs w:val="15"/>
    </w:rPr>
  </w:style>
  <w:style w:type="character" w:customStyle="1" w:styleId="searchword">
    <w:name w:val="searchword"/>
    <w:rsid w:val="004C6090"/>
  </w:style>
  <w:style w:type="paragraph" w:customStyle="1" w:styleId="Heading2Char2CharChar12">
    <w:name w:val="Heading 2 Char2 Char Char12"/>
    <w:aliases w:val="Char Char Char Char Char Char1 Char Char Char Char Char1,Char Char22"/>
    <w:next w:val="Normal"/>
    <w:uiPriority w:val="99"/>
    <w:rsid w:val="004C609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4C6090"/>
    <w:rPr>
      <w:rFonts w:ascii="Times New Roman" w:hAnsi="Times New Roman" w:cs="Times New Roman"/>
      <w:sz w:val="18"/>
      <w:szCs w:val="18"/>
    </w:rPr>
  </w:style>
  <w:style w:type="character" w:customStyle="1" w:styleId="bylines">
    <w:name w:val="bylines"/>
    <w:basedOn w:val="DefaultParagraphFont"/>
    <w:rsid w:val="004C6090"/>
  </w:style>
  <w:style w:type="character" w:customStyle="1" w:styleId="StyleStyleBoldUnderlineUnderlineIntenseEmphasis1apple-style-2">
    <w:name w:val="Style Style Bold UnderlineUnderlineIntense Emphasis1apple-style-...2"/>
    <w:basedOn w:val="DefaultParagraphFont"/>
    <w:rsid w:val="004C6090"/>
    <w:rPr>
      <w:b w:val="0"/>
      <w:bCs/>
      <w:sz w:val="22"/>
      <w:u w:val="single"/>
    </w:rPr>
  </w:style>
  <w:style w:type="character" w:customStyle="1" w:styleId="FontStyle57">
    <w:name w:val="Font Style57"/>
    <w:rsid w:val="004C6090"/>
    <w:rPr>
      <w:rFonts w:ascii="Georgia" w:hAnsi="Georgia" w:cs="Georgia"/>
      <w:b/>
      <w:bCs/>
      <w:sz w:val="14"/>
      <w:szCs w:val="14"/>
    </w:rPr>
  </w:style>
  <w:style w:type="character" w:customStyle="1" w:styleId="FontStyle89">
    <w:name w:val="Font Style89"/>
    <w:rsid w:val="004C6090"/>
    <w:rPr>
      <w:rFonts w:ascii="Times New Roman" w:hAnsi="Times New Roman" w:cs="Times New Roman"/>
      <w:b/>
      <w:bCs/>
      <w:smallCaps/>
      <w:spacing w:val="40"/>
      <w:sz w:val="16"/>
      <w:szCs w:val="16"/>
    </w:rPr>
  </w:style>
  <w:style w:type="character" w:customStyle="1" w:styleId="style3Char0">
    <w:name w:val="style 3 Char"/>
    <w:rsid w:val="004C6090"/>
    <w:rPr>
      <w:sz w:val="18"/>
      <w:szCs w:val="24"/>
      <w:lang w:val="en-US" w:eastAsia="en-US" w:bidi="ar-SA"/>
    </w:rPr>
  </w:style>
  <w:style w:type="paragraph" w:customStyle="1" w:styleId="003Cite">
    <w:name w:val="003Cite"/>
    <w:basedOn w:val="Normal"/>
    <w:qFormat/>
    <w:rsid w:val="004C6090"/>
    <w:rPr>
      <w:rFonts w:eastAsia="Calibri"/>
      <w:szCs w:val="16"/>
    </w:rPr>
  </w:style>
  <w:style w:type="paragraph" w:customStyle="1" w:styleId="NormalBold">
    <w:name w:val="Normal + Bold"/>
    <w:aliases w:val="Double Underline"/>
    <w:basedOn w:val="Normal"/>
    <w:link w:val="NormalBoldChar"/>
    <w:rsid w:val="004C6090"/>
    <w:pPr>
      <w:jc w:val="both"/>
    </w:pPr>
    <w:rPr>
      <w:b/>
      <w:color w:val="000000"/>
      <w:u w:val="single"/>
    </w:rPr>
  </w:style>
  <w:style w:type="character" w:customStyle="1" w:styleId="NormalBoldChar">
    <w:name w:val="Normal + Bold Char"/>
    <w:aliases w:val="Double Underline Char"/>
    <w:basedOn w:val="DefaultParagraphFont"/>
    <w:link w:val="NormalBold"/>
    <w:rsid w:val="004C6090"/>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rsid w:val="004C6090"/>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4C6090"/>
    <w:rPr>
      <w:rFonts w:ascii="Calibri" w:eastAsia="Times New Roman" w:hAnsi="Calibri" w:cs="Calibri"/>
      <w:sz w:val="24"/>
      <w:u w:val="thick"/>
      <w:lang w:val="x-none" w:eastAsia="x-none"/>
    </w:rPr>
  </w:style>
  <w:style w:type="character" w:customStyle="1" w:styleId="BlockHeadingsChar1">
    <w:name w:val="Block Headings Char1"/>
    <w:rsid w:val="004C6090"/>
    <w:rPr>
      <w:b/>
      <w:caps/>
    </w:rPr>
  </w:style>
  <w:style w:type="character" w:customStyle="1" w:styleId="Longcite">
    <w:name w:val="Longcite"/>
    <w:rsid w:val="004C6090"/>
    <w:rPr>
      <w:sz w:val="16"/>
    </w:rPr>
  </w:style>
  <w:style w:type="paragraph" w:customStyle="1" w:styleId="NormalUnderline0">
    <w:name w:val="Normal + Underline"/>
    <w:basedOn w:val="Normal"/>
    <w:link w:val="NormalUnderlineChar0"/>
    <w:rsid w:val="004C6090"/>
    <w:pPr>
      <w:ind w:left="720"/>
    </w:pPr>
    <w:rPr>
      <w:rFonts w:eastAsia="Times New Roman"/>
      <w:b/>
      <w:sz w:val="24"/>
      <w:u w:val="single"/>
      <w:lang w:val="x-none" w:eastAsia="x-none"/>
    </w:rPr>
  </w:style>
  <w:style w:type="character" w:customStyle="1" w:styleId="NormalUnderlineChar0">
    <w:name w:val="Normal + Underline Char"/>
    <w:link w:val="NormalUnderline0"/>
    <w:rsid w:val="004C6090"/>
    <w:rPr>
      <w:rFonts w:ascii="Calibri" w:eastAsia="Times New Roman" w:hAnsi="Calibri" w:cs="Calibri"/>
      <w:b/>
      <w:sz w:val="24"/>
      <w:u w:val="single"/>
      <w:lang w:val="x-none" w:eastAsia="x-none"/>
    </w:rPr>
  </w:style>
  <w:style w:type="character" w:customStyle="1" w:styleId="FontStyle170">
    <w:name w:val="Font Style170"/>
    <w:uiPriority w:val="99"/>
    <w:rsid w:val="004C6090"/>
    <w:rPr>
      <w:rFonts w:ascii="Bookman Old Style" w:hAnsi="Bookman Old Style" w:cs="Bookman Old Style"/>
      <w:sz w:val="16"/>
      <w:szCs w:val="16"/>
    </w:rPr>
  </w:style>
  <w:style w:type="character" w:customStyle="1" w:styleId="FontStyle17">
    <w:name w:val="Font Style17"/>
    <w:uiPriority w:val="99"/>
    <w:rsid w:val="004C6090"/>
    <w:rPr>
      <w:rFonts w:ascii="Book Antiqua" w:hAnsi="Book Antiqua" w:cs="Book Antiqua"/>
      <w:i/>
      <w:iCs/>
      <w:spacing w:val="10"/>
      <w:sz w:val="22"/>
      <w:szCs w:val="22"/>
    </w:rPr>
  </w:style>
  <w:style w:type="character" w:customStyle="1" w:styleId="FontStyle329">
    <w:name w:val="Font Style329"/>
    <w:basedOn w:val="DefaultParagraphFont"/>
    <w:uiPriority w:val="99"/>
    <w:rsid w:val="004C6090"/>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4C6090"/>
  </w:style>
  <w:style w:type="character" w:customStyle="1" w:styleId="DateTimeChar">
    <w:name w:val="DateTime Char"/>
    <w:basedOn w:val="DefaultParagraphFont"/>
    <w:link w:val="DateTime"/>
    <w:uiPriority w:val="4"/>
    <w:rsid w:val="004C6090"/>
    <w:rPr>
      <w:rFonts w:ascii="Calibri" w:hAnsi="Calibri" w:cs="Calibri"/>
    </w:rPr>
  </w:style>
  <w:style w:type="paragraph" w:customStyle="1" w:styleId="Lecture">
    <w:name w:val="Lecture"/>
    <w:next w:val="BodyText"/>
    <w:link w:val="LectureChar"/>
    <w:autoRedefine/>
    <w:uiPriority w:val="4"/>
    <w:qFormat/>
    <w:rsid w:val="004C6090"/>
    <w:pPr>
      <w:spacing w:after="0"/>
      <w:outlineLvl w:val="5"/>
    </w:pPr>
    <w:rPr>
      <w:rFonts w:ascii="Arial" w:hAnsi="Arial" w:cs="Arial"/>
      <w:spacing w:val="-10"/>
    </w:rPr>
  </w:style>
  <w:style w:type="character" w:customStyle="1" w:styleId="LectureChar">
    <w:name w:val="Lecture Char"/>
    <w:basedOn w:val="DateTimeChar"/>
    <w:link w:val="Lecture"/>
    <w:uiPriority w:val="4"/>
    <w:rsid w:val="004C6090"/>
    <w:rPr>
      <w:rFonts w:ascii="Arial" w:hAnsi="Arial" w:cs="Arial"/>
      <w:spacing w:val="-10"/>
    </w:rPr>
  </w:style>
  <w:style w:type="character" w:customStyle="1" w:styleId="m3262662096238345512gmail-style13ptbold">
    <w:name w:val="m_3262662096238345512gmail-style13ptbold"/>
    <w:basedOn w:val="DefaultParagraphFont"/>
    <w:rsid w:val="004C6090"/>
  </w:style>
  <w:style w:type="character" w:customStyle="1" w:styleId="CharCharChar">
    <w:name w:val="Char Char Char"/>
    <w:basedOn w:val="DefaultParagraphFont"/>
    <w:rsid w:val="004C6090"/>
    <w:rPr>
      <w:rFonts w:cs="Arial"/>
      <w:bCs/>
      <w:szCs w:val="26"/>
      <w:u w:val="single"/>
      <w:lang w:val="en-US" w:eastAsia="en-US" w:bidi="ar-SA"/>
    </w:rPr>
  </w:style>
  <w:style w:type="character" w:customStyle="1" w:styleId="CardChar2">
    <w:name w:val="Card Char"/>
    <w:aliases w:val="tags Char,Heading 2 Char Char Char Char Char Char Char Char Char,Heading 2 Char Char Char Char Char Char,TAG Ch,No Spacing2 Char"/>
    <w:basedOn w:val="DefaultParagraphFont"/>
    <w:locked/>
    <w:rsid w:val="004C6090"/>
    <w:rPr>
      <w:rFonts w:ascii="Times New Roman" w:eastAsia="Cambria" w:hAnsi="Times New Roman" w:cs="Times New Roman"/>
      <w:sz w:val="20"/>
      <w:szCs w:val="22"/>
    </w:rPr>
  </w:style>
  <w:style w:type="character" w:customStyle="1" w:styleId="Char1">
    <w:name w:val="Char1"/>
    <w:basedOn w:val="DefaultParagraphFont"/>
    <w:rsid w:val="004C6090"/>
    <w:rPr>
      <w:rFonts w:cs="Arial"/>
      <w:b/>
      <w:bCs/>
      <w:iCs/>
      <w:sz w:val="24"/>
      <w:szCs w:val="2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461</Words>
  <Characters>922</Characters>
  <Application>Microsoft Office Word</Application>
  <DocSecurity>0</DocSecurity>
  <Lines>461</Lines>
  <Paragraphs>460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17</cp:revision>
  <dcterms:created xsi:type="dcterms:W3CDTF">2022-01-22T16:44:00Z</dcterms:created>
  <dcterms:modified xsi:type="dcterms:W3CDTF">2022-01-23T15:27:00Z</dcterms:modified>
</cp:coreProperties>
</file>