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47C50" w14:textId="0CAE6D73" w:rsidR="009C29FB" w:rsidRDefault="009C29FB" w:rsidP="009C29FB">
      <w:pPr>
        <w:pStyle w:val="Heading3"/>
      </w:pPr>
      <w:r>
        <w:t>Cap K</w:t>
      </w:r>
    </w:p>
    <w:p w14:paraId="0B5A7742" w14:textId="626C494A" w:rsidR="009C29FB" w:rsidRPr="00BF513A" w:rsidRDefault="009C29FB" w:rsidP="009C29FB">
      <w:pPr>
        <w:pStyle w:val="Heading4"/>
        <w:rPr>
          <w:rFonts w:asciiTheme="minorHAnsi" w:hAnsiTheme="minorHAnsi" w:cstheme="minorHAnsi"/>
        </w:rPr>
      </w:pPr>
      <w:r w:rsidRPr="00BF513A">
        <w:rPr>
          <w:rFonts w:asciiTheme="minorHAnsi" w:hAnsiTheme="minorHAnsi" w:cstheme="minorHAnsi"/>
        </w:rPr>
        <w:t>Their idea that by hacking the resolution and debate they can challenge capitalist capture is false. Capitalism thrives on that narrative of “escape”. Disrupting a logic or social system cannot solve, boring analysis of structures is necessary.</w:t>
      </w:r>
    </w:p>
    <w:p w14:paraId="289DCDA9" w14:textId="77777777" w:rsidR="009C29FB" w:rsidRPr="00BF513A" w:rsidRDefault="009C29FB" w:rsidP="009C29FB">
      <w:pPr>
        <w:rPr>
          <w:rFonts w:asciiTheme="minorHAnsi" w:hAnsiTheme="minorHAnsi" w:cstheme="minorHAnsi"/>
          <w:sz w:val="16"/>
        </w:rPr>
      </w:pPr>
      <w:proofErr w:type="spellStart"/>
      <w:r w:rsidRPr="00BF513A">
        <w:rPr>
          <w:rStyle w:val="Style13ptBold"/>
          <w:rFonts w:asciiTheme="minorHAnsi" w:hAnsiTheme="minorHAnsi" w:cstheme="minorHAnsi"/>
        </w:rPr>
        <w:t>Bluhdorn</w:t>
      </w:r>
      <w:proofErr w:type="spellEnd"/>
      <w:r w:rsidRPr="00BF513A">
        <w:rPr>
          <w:rStyle w:val="Style13ptBold"/>
          <w:rFonts w:asciiTheme="minorHAnsi" w:hAnsiTheme="minorHAnsi" w:cstheme="minorHAnsi"/>
        </w:rPr>
        <w:t xml:space="preserve"> 07</w:t>
      </w:r>
      <w:r w:rsidRPr="00BF513A">
        <w:rPr>
          <w:rFonts w:asciiTheme="minorHAnsi" w:hAnsiTheme="minorHAnsi" w:cstheme="minorHAnsi"/>
          <w:sz w:val="16"/>
        </w:rPr>
        <w:t xml:space="preserve"> – (May 2007, </w:t>
      </w:r>
      <w:proofErr w:type="spellStart"/>
      <w:r w:rsidRPr="00BF513A">
        <w:rPr>
          <w:rFonts w:asciiTheme="minorHAnsi" w:hAnsiTheme="minorHAnsi" w:cstheme="minorHAnsi"/>
          <w:sz w:val="16"/>
        </w:rPr>
        <w:t>Ingolfur</w:t>
      </w:r>
      <w:proofErr w:type="spellEnd"/>
      <w:r w:rsidRPr="00BF513A">
        <w:rPr>
          <w:rFonts w:asciiTheme="minorHAnsi" w:hAnsiTheme="minorHAnsi" w:cstheme="minorHAnsi"/>
          <w:sz w:val="16"/>
        </w:rPr>
        <w:t>, PhD, Reader in Politics/Political Sociology, University of Bath, “Self-description, Self-deception, Simulation: A Systems-theoretical Perspective on Contemporary Discourses of Radical Change,” Social Movement Studies, Vol. 6, No. 1, 1–20, May 2007, google scholar)</w:t>
      </w:r>
    </w:p>
    <w:p w14:paraId="48E78617" w14:textId="77777777" w:rsidR="009C29FB" w:rsidRPr="00BF513A" w:rsidRDefault="009C29FB" w:rsidP="009C29FB">
      <w:pPr>
        <w:rPr>
          <w:rFonts w:asciiTheme="minorHAnsi" w:hAnsiTheme="minorHAnsi" w:cstheme="minorHAnsi"/>
          <w:b/>
          <w:u w:val="single"/>
        </w:rPr>
      </w:pPr>
      <w:r w:rsidRPr="00BF513A">
        <w:rPr>
          <w:rFonts w:asciiTheme="minorHAnsi" w:hAnsiTheme="minorHAnsi" w:cstheme="minorHAnsi"/>
          <w:sz w:val="12"/>
        </w:rPr>
        <w:t xml:space="preserve">Yet the </w:t>
      </w:r>
      <w:r w:rsidRPr="00BF513A">
        <w:rPr>
          <w:rFonts w:asciiTheme="minorHAnsi" w:hAnsiTheme="minorHAnsi" w:cstheme="minorHAnsi"/>
          <w:b/>
          <w:u w:val="single"/>
        </w:rPr>
        <w:t>established patterns of self-construction, which</w:t>
      </w:r>
      <w:r w:rsidRPr="00BF513A">
        <w:rPr>
          <w:rFonts w:asciiTheme="minorHAnsi" w:hAnsiTheme="minorHAnsi" w:cstheme="minorHAnsi"/>
          <w:sz w:val="12"/>
        </w:rPr>
        <w:t xml:space="preserve"> thus </w:t>
      </w:r>
      <w:r w:rsidRPr="00BF513A">
        <w:rPr>
          <w:rFonts w:asciiTheme="minorHAnsi" w:hAnsiTheme="minorHAnsi" w:cstheme="minorHAnsi"/>
          <w:b/>
          <w:u w:val="single"/>
        </w:rPr>
        <w:t>have to be defended and</w:t>
      </w:r>
      <w:r w:rsidRPr="00BF513A">
        <w:rPr>
          <w:rFonts w:asciiTheme="minorHAnsi" w:hAnsiTheme="minorHAnsi" w:cstheme="minorHAnsi"/>
          <w:sz w:val="12"/>
        </w:rPr>
        <w:t xml:space="preserve"> further </w:t>
      </w:r>
      <w:r w:rsidRPr="00BF513A">
        <w:rPr>
          <w:rFonts w:asciiTheme="minorHAnsi" w:hAnsiTheme="minorHAnsi" w:cstheme="minorHAnsi"/>
          <w:b/>
          <w:u w:val="single"/>
        </w:rPr>
        <w:t xml:space="preserve">developed </w:t>
      </w:r>
      <w:r w:rsidRPr="00BF513A">
        <w:rPr>
          <w:rFonts w:asciiTheme="minorHAnsi" w:hAnsiTheme="minorHAnsi" w:cstheme="minorHAnsi"/>
          <w:sz w:val="12"/>
        </w:rPr>
        <w:t xml:space="preserve">at any price, </w:t>
      </w:r>
      <w:r w:rsidRPr="00BF513A">
        <w:rPr>
          <w:rFonts w:asciiTheme="minorHAnsi" w:hAnsiTheme="minorHAnsi" w:cstheme="minorHAnsi"/>
          <w:b/>
          <w:u w:val="single"/>
        </w:rPr>
        <w:t>have fundamental problems</w:t>
      </w:r>
      <w:r w:rsidRPr="00BF513A">
        <w:rPr>
          <w:rFonts w:asciiTheme="minorHAnsi" w:hAnsiTheme="minorHAnsi" w:cstheme="minorHAnsi"/>
          <w:sz w:val="12"/>
        </w:rPr>
        <w:t xml:space="preserve"> attached to them: ﬁrstly, </w:t>
      </w:r>
      <w:r w:rsidRPr="00847AF8">
        <w:rPr>
          <w:rFonts w:asciiTheme="minorHAnsi" w:hAnsiTheme="minorHAnsi" w:cstheme="minorHAnsi"/>
          <w:b/>
          <w:highlight w:val="green"/>
          <w:u w:val="single"/>
        </w:rPr>
        <w:t>the attempt to constitute</w:t>
      </w:r>
      <w:r w:rsidRPr="00BF513A">
        <w:rPr>
          <w:rFonts w:asciiTheme="minorHAnsi" w:hAnsiTheme="minorHAnsi" w:cstheme="minorHAnsi"/>
          <w:b/>
          <w:u w:val="single"/>
        </w:rPr>
        <w:t>, on the basis of</w:t>
      </w:r>
      <w:r w:rsidRPr="00BF513A">
        <w:rPr>
          <w:rFonts w:asciiTheme="minorHAnsi" w:hAnsiTheme="minorHAnsi" w:cstheme="minorHAnsi"/>
          <w:sz w:val="12"/>
        </w:rPr>
        <w:t xml:space="preserve"> product choices and acts of </w:t>
      </w:r>
      <w:r w:rsidRPr="00847AF8">
        <w:rPr>
          <w:rFonts w:asciiTheme="minorHAnsi" w:hAnsiTheme="minorHAnsi" w:cstheme="minorHAnsi"/>
          <w:b/>
          <w:highlight w:val="green"/>
          <w:u w:val="single"/>
        </w:rPr>
        <w:t>consumption, a Self and identity</w:t>
      </w:r>
      <w:r w:rsidRPr="00BF513A">
        <w:rPr>
          <w:rFonts w:asciiTheme="minorHAnsi" w:hAnsiTheme="minorHAnsi" w:cstheme="minorHAnsi"/>
          <w:sz w:val="12"/>
        </w:rPr>
        <w:t xml:space="preserve"> that are </w:t>
      </w:r>
      <w:r w:rsidRPr="00847AF8">
        <w:rPr>
          <w:rFonts w:asciiTheme="minorHAnsi" w:hAnsiTheme="minorHAnsi" w:cstheme="minorHAnsi"/>
          <w:b/>
          <w:highlight w:val="green"/>
          <w:u w:val="single"/>
        </w:rPr>
        <w:t>distinct from</w:t>
      </w:r>
      <w:r w:rsidRPr="00BF513A">
        <w:rPr>
          <w:rFonts w:asciiTheme="minorHAnsi" w:hAnsiTheme="minorHAnsi" w:cstheme="minorHAnsi"/>
          <w:b/>
          <w:u w:val="single"/>
        </w:rPr>
        <w:t xml:space="preserve"> and autonomous vis-a`-vis </w:t>
      </w:r>
      <w:r w:rsidRPr="00847AF8">
        <w:rPr>
          <w:rFonts w:asciiTheme="minorHAnsi" w:hAnsiTheme="minorHAnsi" w:cstheme="minorHAnsi"/>
          <w:b/>
          <w:highlight w:val="green"/>
          <w:u w:val="single"/>
        </w:rPr>
        <w:t>the market is a contradiction</w:t>
      </w:r>
      <w:r w:rsidRPr="00BF513A">
        <w:rPr>
          <w:rFonts w:asciiTheme="minorHAnsi" w:hAnsiTheme="minorHAnsi" w:cstheme="minorHAnsi"/>
          <w:b/>
          <w:u w:val="single"/>
        </w:rPr>
        <w:t xml:space="preserve"> in terms</w:t>
      </w:r>
      <w:r w:rsidRPr="00BF513A">
        <w:rPr>
          <w:rFonts w:asciiTheme="minorHAnsi" w:hAnsiTheme="minorHAnsi" w:cstheme="minorHAnsi"/>
          <w:sz w:val="12"/>
        </w:rPr>
        <w:t xml:space="preserve">. Secondly, </w:t>
      </w:r>
      <w:r w:rsidRPr="00BF513A">
        <w:rPr>
          <w:rFonts w:asciiTheme="minorHAnsi" w:hAnsiTheme="minorHAnsi" w:cstheme="minorHAnsi"/>
          <w:b/>
          <w:u w:val="single"/>
        </w:rPr>
        <w:t xml:space="preserve">late-modern society’s established </w:t>
      </w:r>
      <w:r w:rsidRPr="00847AF8">
        <w:rPr>
          <w:rFonts w:asciiTheme="minorHAnsi" w:hAnsiTheme="minorHAnsi" w:cstheme="minorHAnsi"/>
          <w:b/>
          <w:highlight w:val="green"/>
          <w:u w:val="single"/>
        </w:rPr>
        <w:t>patterns of consumption are known to be socially exclusive and</w:t>
      </w:r>
      <w:r w:rsidRPr="00BF513A">
        <w:rPr>
          <w:rFonts w:asciiTheme="minorHAnsi" w:hAnsiTheme="minorHAnsi" w:cstheme="minorHAnsi"/>
          <w:b/>
          <w:u w:val="single"/>
        </w:rPr>
        <w:t xml:space="preserve"> environmentally </w:t>
      </w:r>
      <w:r w:rsidRPr="00847AF8">
        <w:rPr>
          <w:rFonts w:asciiTheme="minorHAnsi" w:hAnsiTheme="minorHAnsi" w:cstheme="minorHAnsi"/>
          <w:b/>
          <w:highlight w:val="green"/>
          <w:u w:val="single"/>
        </w:rPr>
        <w:t>destructive</w:t>
      </w:r>
      <w:r w:rsidRPr="00BF513A">
        <w:rPr>
          <w:rFonts w:asciiTheme="minorHAnsi" w:hAnsiTheme="minorHAnsi" w:cstheme="minorHAnsi"/>
          <w:sz w:val="12"/>
        </w:rPr>
        <w:t xml:space="preserve">. Despite all hopes for ecological modernization and revolutionary improvements in resource efﬁciency (e.g. </w:t>
      </w:r>
      <w:proofErr w:type="spellStart"/>
      <w:r w:rsidRPr="00BF513A">
        <w:rPr>
          <w:rFonts w:asciiTheme="minorHAnsi" w:hAnsiTheme="minorHAnsi" w:cstheme="minorHAnsi"/>
          <w:sz w:val="12"/>
        </w:rPr>
        <w:t>Weizsa¨cker</w:t>
      </w:r>
      <w:proofErr w:type="spellEnd"/>
      <w:r w:rsidRPr="00BF513A">
        <w:rPr>
          <w:rFonts w:asciiTheme="minorHAnsi" w:hAnsiTheme="minorHAnsi" w:cstheme="minorHAnsi"/>
          <w:sz w:val="12"/>
        </w:rPr>
        <w:t xml:space="preserve"> et al., 1998; </w:t>
      </w:r>
      <w:proofErr w:type="spellStart"/>
      <w:r w:rsidRPr="00BF513A">
        <w:rPr>
          <w:rFonts w:asciiTheme="minorHAnsi" w:hAnsiTheme="minorHAnsi" w:cstheme="minorHAnsi"/>
          <w:sz w:val="12"/>
        </w:rPr>
        <w:t>Hawkenet</w:t>
      </w:r>
      <w:proofErr w:type="spellEnd"/>
      <w:r w:rsidRPr="00BF513A">
        <w:rPr>
          <w:rFonts w:asciiTheme="minorHAnsi" w:hAnsiTheme="minorHAnsi" w:cstheme="minorHAnsi"/>
          <w:sz w:val="12"/>
        </w:rPr>
        <w:t xml:space="preserve"> al., 1999; Lomborg, 2001), </w:t>
      </w:r>
      <w:r w:rsidRPr="00BF513A">
        <w:rPr>
          <w:rFonts w:asciiTheme="minorHAnsi" w:hAnsiTheme="minorHAnsi" w:cstheme="minorHAnsi"/>
          <w:b/>
          <w:u w:val="single"/>
        </w:rPr>
        <w:t xml:space="preserve">physical environmental limits imply that the </w:t>
      </w:r>
      <w:r w:rsidRPr="00847AF8">
        <w:rPr>
          <w:rFonts w:asciiTheme="minorHAnsi" w:hAnsiTheme="minorHAnsi" w:cstheme="minorHAnsi"/>
          <w:b/>
          <w:highlight w:val="green"/>
          <w:u w:val="single"/>
        </w:rPr>
        <w:t>lifestyles and established patterns of consumption</w:t>
      </w:r>
      <w:r w:rsidRPr="00BF513A">
        <w:rPr>
          <w:rFonts w:asciiTheme="minorHAnsi" w:hAnsiTheme="minorHAnsi" w:cstheme="minorHAnsi"/>
          <w:sz w:val="12"/>
        </w:rPr>
        <w:t xml:space="preserve"> cherished by advanced modern societies </w:t>
      </w:r>
      <w:r w:rsidRPr="00847AF8">
        <w:rPr>
          <w:rFonts w:asciiTheme="minorHAnsi" w:hAnsiTheme="minorHAnsi" w:cstheme="minorHAnsi"/>
          <w:b/>
          <w:highlight w:val="green"/>
          <w:u w:val="single"/>
        </w:rPr>
        <w:t xml:space="preserve">cannot even be extended to all </w:t>
      </w:r>
      <w:r w:rsidRPr="00BF513A">
        <w:rPr>
          <w:rFonts w:asciiTheme="minorHAnsi" w:hAnsiTheme="minorHAnsi" w:cstheme="minorHAnsi"/>
          <w:b/>
          <w:u w:val="single"/>
        </w:rPr>
        <w:t>residents of the richest countries</w:t>
      </w:r>
      <w:r w:rsidRPr="00BF513A">
        <w:rPr>
          <w:rFonts w:asciiTheme="minorHAnsi" w:hAnsiTheme="minorHAnsi" w:cstheme="minorHAnsi"/>
          <w:sz w:val="12"/>
        </w:rPr>
        <w:t xml:space="preserve">, let alone to the populations of the developing world. For the sake of the (re)construction of an ever elusive Self, </w:t>
      </w:r>
      <w:r w:rsidRPr="00847AF8">
        <w:rPr>
          <w:rFonts w:asciiTheme="minorHAnsi" w:hAnsiTheme="minorHAnsi" w:cstheme="minorHAnsi"/>
          <w:b/>
          <w:highlight w:val="green"/>
          <w:u w:val="single"/>
        </w:rPr>
        <w:t>in their struggle</w:t>
      </w:r>
      <w:r w:rsidRPr="00BF513A">
        <w:rPr>
          <w:rFonts w:asciiTheme="minorHAnsi" w:hAnsiTheme="minorHAnsi" w:cstheme="minorHAnsi"/>
          <w:b/>
          <w:u w:val="single"/>
        </w:rPr>
        <w:t xml:space="preserve"> against self-referentiality</w:t>
      </w:r>
      <w:r w:rsidRPr="00BF513A">
        <w:rPr>
          <w:rFonts w:asciiTheme="minorHAnsi" w:hAnsiTheme="minorHAnsi" w:cstheme="minorHAnsi"/>
          <w:sz w:val="12"/>
        </w:rPr>
        <w:t xml:space="preserve"> and in pursuit of the regeneration of difference, </w:t>
      </w:r>
      <w:r w:rsidRPr="00BF513A">
        <w:rPr>
          <w:rFonts w:asciiTheme="minorHAnsi" w:hAnsiTheme="minorHAnsi" w:cstheme="minorHAnsi"/>
          <w:b/>
          <w:u w:val="single"/>
        </w:rPr>
        <w:t xml:space="preserve">late-modern </w:t>
      </w:r>
      <w:r w:rsidRPr="00847AF8">
        <w:rPr>
          <w:rFonts w:asciiTheme="minorHAnsi" w:hAnsiTheme="minorHAnsi" w:cstheme="minorHAnsi"/>
          <w:b/>
          <w:highlight w:val="green"/>
          <w:u w:val="single"/>
        </w:rPr>
        <w:t>societies are</w:t>
      </w:r>
      <w:r w:rsidRPr="00847AF8">
        <w:rPr>
          <w:rFonts w:asciiTheme="minorHAnsi" w:hAnsiTheme="minorHAnsi" w:cstheme="minorHAnsi"/>
          <w:sz w:val="12"/>
          <w:highlight w:val="green"/>
        </w:rPr>
        <w:t xml:space="preserve"> </w:t>
      </w:r>
      <w:r w:rsidRPr="00BF513A">
        <w:rPr>
          <w:rFonts w:asciiTheme="minorHAnsi" w:hAnsiTheme="minorHAnsi" w:cstheme="minorHAnsi"/>
          <w:sz w:val="12"/>
        </w:rPr>
        <w:t xml:space="preserve">thus </w:t>
      </w:r>
      <w:r w:rsidRPr="00847AF8">
        <w:rPr>
          <w:rFonts w:asciiTheme="minorHAnsi" w:hAnsiTheme="minorHAnsi" w:cstheme="minorHAnsi"/>
          <w:b/>
          <w:highlight w:val="green"/>
          <w:u w:val="single"/>
        </w:rPr>
        <w:t>locked into</w:t>
      </w:r>
      <w:r w:rsidRPr="00BF513A">
        <w:rPr>
          <w:rFonts w:asciiTheme="minorHAnsi" w:hAnsiTheme="minorHAnsi" w:cstheme="minorHAnsi"/>
          <w:b/>
          <w:u w:val="single"/>
        </w:rPr>
        <w:t xml:space="preserve"> the imperative of </w:t>
      </w:r>
      <w:r w:rsidRPr="00847AF8">
        <w:rPr>
          <w:rFonts w:asciiTheme="minorHAnsi" w:hAnsiTheme="minorHAnsi" w:cstheme="minorHAnsi"/>
          <w:b/>
          <w:highlight w:val="green"/>
          <w:u w:val="single"/>
        </w:rPr>
        <w:t>maintaining</w:t>
      </w:r>
      <w:r w:rsidRPr="00BF513A">
        <w:rPr>
          <w:rFonts w:asciiTheme="minorHAnsi" w:hAnsiTheme="minorHAnsi" w:cstheme="minorHAnsi"/>
          <w:sz w:val="12"/>
        </w:rPr>
        <w:t xml:space="preserve"> and further developing the principle of </w:t>
      </w:r>
      <w:r w:rsidRPr="00847AF8">
        <w:rPr>
          <w:rFonts w:asciiTheme="minorHAnsi" w:hAnsiTheme="minorHAnsi" w:cstheme="minorHAnsi"/>
          <w:b/>
          <w:highlight w:val="green"/>
          <w:u w:val="single"/>
        </w:rPr>
        <w:t>exclusion</w:t>
      </w:r>
      <w:r w:rsidRPr="00BF513A">
        <w:rPr>
          <w:rFonts w:asciiTheme="minorHAnsi" w:hAnsiTheme="minorHAnsi" w:cstheme="minorHAnsi"/>
          <w:sz w:val="12"/>
        </w:rPr>
        <w:t xml:space="preserve"> (</w:t>
      </w:r>
      <w:proofErr w:type="spellStart"/>
      <w:r w:rsidRPr="00BF513A">
        <w:rPr>
          <w:rFonts w:asciiTheme="minorHAnsi" w:hAnsiTheme="minorHAnsi" w:cstheme="minorHAnsi"/>
          <w:sz w:val="12"/>
        </w:rPr>
        <w:t>Blu¨hdorn</w:t>
      </w:r>
      <w:proofErr w:type="spellEnd"/>
      <w:r w:rsidRPr="00BF513A">
        <w:rPr>
          <w:rFonts w:asciiTheme="minorHAnsi" w:hAnsiTheme="minorHAnsi" w:cstheme="minorHAnsi"/>
          <w:sz w:val="12"/>
        </w:rPr>
        <w:t xml:space="preserve">, 2002, 2003). At any price they have to, and indeed do, defend </w:t>
      </w:r>
      <w:r w:rsidRPr="00BF513A">
        <w:rPr>
          <w:rFonts w:asciiTheme="minorHAnsi" w:hAnsiTheme="minorHAnsi" w:cstheme="minorHAnsi"/>
          <w:b/>
          <w:u w:val="single"/>
        </w:rPr>
        <w:t xml:space="preserve">a lifestyle </w:t>
      </w:r>
      <w:r w:rsidRPr="00847AF8">
        <w:rPr>
          <w:rFonts w:asciiTheme="minorHAnsi" w:hAnsiTheme="minorHAnsi" w:cstheme="minorHAnsi"/>
          <w:b/>
          <w:highlight w:val="green"/>
          <w:u w:val="single"/>
        </w:rPr>
        <w:t>that</w:t>
      </w:r>
      <w:r w:rsidRPr="00BF513A">
        <w:rPr>
          <w:rFonts w:asciiTheme="minorHAnsi" w:hAnsiTheme="minorHAnsi" w:cstheme="minorHAnsi"/>
          <w:b/>
          <w:u w:val="single"/>
        </w:rPr>
        <w:t xml:space="preserve"> </w:t>
      </w:r>
      <w:r w:rsidRPr="00847AF8">
        <w:rPr>
          <w:rFonts w:asciiTheme="minorHAnsi" w:hAnsiTheme="minorHAnsi" w:cstheme="minorHAnsi"/>
          <w:b/>
          <w:highlight w:val="green"/>
          <w:u w:val="single"/>
        </w:rPr>
        <w:t xml:space="preserve">requires </w:t>
      </w:r>
      <w:r w:rsidRPr="00847AF8">
        <w:rPr>
          <w:rFonts w:asciiTheme="minorHAnsi" w:hAnsiTheme="minorHAnsi" w:cstheme="minorHAnsi"/>
          <w:b/>
          <w:highlight w:val="green"/>
          <w:u w:val="single"/>
          <w:bdr w:val="single" w:sz="4" w:space="0" w:color="auto"/>
        </w:rPr>
        <w:t>ever increasing social inequality</w:t>
      </w:r>
      <w:r w:rsidRPr="00BF513A">
        <w:rPr>
          <w:rFonts w:asciiTheme="minorHAnsi" w:hAnsiTheme="minorHAnsi" w:cstheme="minorHAnsi"/>
          <w:b/>
          <w:u w:val="single"/>
          <w:bdr w:val="single" w:sz="4" w:space="0" w:color="auto"/>
        </w:rPr>
        <w:t xml:space="preserve">, environmental </w:t>
      </w:r>
      <w:r w:rsidRPr="00847AF8">
        <w:rPr>
          <w:rFonts w:asciiTheme="minorHAnsi" w:hAnsiTheme="minorHAnsi" w:cstheme="minorHAnsi"/>
          <w:b/>
          <w:highlight w:val="green"/>
          <w:u w:val="single"/>
          <w:bdr w:val="single" w:sz="4" w:space="0" w:color="auto"/>
        </w:rPr>
        <w:t>degradation,</w:t>
      </w:r>
      <w:r w:rsidRPr="00BF513A">
        <w:rPr>
          <w:rFonts w:asciiTheme="minorHAnsi" w:hAnsiTheme="minorHAnsi" w:cstheme="minorHAnsi"/>
          <w:b/>
          <w:u w:val="single"/>
          <w:bdr w:val="single" w:sz="4" w:space="0" w:color="auto"/>
        </w:rPr>
        <w:t xml:space="preserve"> predatory </w:t>
      </w:r>
      <w:r w:rsidRPr="00847AF8">
        <w:rPr>
          <w:rFonts w:asciiTheme="minorHAnsi" w:hAnsiTheme="minorHAnsi" w:cstheme="minorHAnsi"/>
          <w:b/>
          <w:highlight w:val="green"/>
          <w:u w:val="single"/>
          <w:bdr w:val="single" w:sz="4" w:space="0" w:color="auto"/>
        </w:rPr>
        <w:t>resource wars</w:t>
      </w:r>
      <w:r w:rsidRPr="00BF513A">
        <w:rPr>
          <w:rFonts w:asciiTheme="minorHAnsi" w:hAnsiTheme="minorHAnsi" w:cstheme="minorHAnsi"/>
          <w:b/>
          <w:u w:val="single"/>
          <w:bdr w:val="single" w:sz="4" w:space="0" w:color="auto"/>
        </w:rPr>
        <w:t xml:space="preserve">, </w:t>
      </w:r>
      <w:r w:rsidRPr="00847AF8">
        <w:rPr>
          <w:rFonts w:asciiTheme="minorHAnsi" w:hAnsiTheme="minorHAnsi" w:cstheme="minorHAnsi"/>
          <w:b/>
          <w:highlight w:val="green"/>
          <w:u w:val="single"/>
          <w:bdr w:val="single" w:sz="4" w:space="0" w:color="auto"/>
        </w:rPr>
        <w:t>and</w:t>
      </w:r>
      <w:r w:rsidRPr="00BF513A">
        <w:rPr>
          <w:rFonts w:asciiTheme="minorHAnsi" w:hAnsiTheme="minorHAnsi" w:cstheme="minorHAnsi"/>
          <w:b/>
          <w:u w:val="single"/>
          <w:bdr w:val="single" w:sz="4" w:space="0" w:color="auto"/>
        </w:rPr>
        <w:t xml:space="preserve"> the tight policing of potential internal and external </w:t>
      </w:r>
      <w:r w:rsidRPr="00847AF8">
        <w:rPr>
          <w:rFonts w:asciiTheme="minorHAnsi" w:hAnsiTheme="minorHAnsi" w:cstheme="minorHAnsi"/>
          <w:b/>
          <w:highlight w:val="green"/>
          <w:u w:val="single"/>
          <w:bdr w:val="single" w:sz="4" w:space="0" w:color="auto"/>
        </w:rPr>
        <w:t>enemies</w:t>
      </w:r>
      <w:r w:rsidRPr="00BF513A">
        <w:rPr>
          <w:rFonts w:asciiTheme="minorHAnsi" w:hAnsiTheme="minorHAnsi" w:cstheme="minorHAnsi"/>
          <w:sz w:val="12"/>
        </w:rPr>
        <w:t xml:space="preserve">.14 For this effort, </w:t>
      </w:r>
      <w:r w:rsidRPr="00BF513A">
        <w:rPr>
          <w:rFonts w:asciiTheme="minorHAnsi" w:hAnsiTheme="minorHAnsi" w:cstheme="minorHAnsi"/>
          <w:b/>
          <w:u w:val="single"/>
        </w:rPr>
        <w:t>military and surveillance technology provide ever more sophisticated and efﬁcient means</w:t>
      </w:r>
      <w:r w:rsidRPr="00BF513A">
        <w:rPr>
          <w:rFonts w:asciiTheme="minorHAnsi" w:hAnsiTheme="minorHAnsi" w:cstheme="minorHAnsi"/>
          <w:sz w:val="12"/>
        </w:rPr>
        <w:t xml:space="preserve">. Nevertheless, the principle of </w:t>
      </w:r>
      <w:r w:rsidRPr="00BF513A">
        <w:rPr>
          <w:rFonts w:asciiTheme="minorHAnsi" w:hAnsiTheme="minorHAnsi" w:cstheme="minorHAnsi"/>
          <w:b/>
          <w:u w:val="single"/>
        </w:rPr>
        <w:t xml:space="preserve">exclusion is ultimately still unsustainable, not only because of </w:t>
      </w:r>
      <w:proofErr w:type="spellStart"/>
      <w:r w:rsidRPr="00BF513A">
        <w:rPr>
          <w:rFonts w:asciiTheme="minorHAnsi" w:hAnsiTheme="minorHAnsi" w:cstheme="minorHAnsi"/>
          <w:b/>
          <w:u w:val="single"/>
        </w:rPr>
        <w:t>spiralling</w:t>
      </w:r>
      <w:proofErr w:type="spellEnd"/>
      <w:r w:rsidRPr="00BF513A">
        <w:rPr>
          <w:rFonts w:asciiTheme="minorHAnsi" w:hAnsiTheme="minorHAnsi" w:cstheme="minorHAnsi"/>
          <w:b/>
          <w:u w:val="single"/>
        </w:rPr>
        <w:t xml:space="preserve"> ‘security’ expenses but also because it</w:t>
      </w:r>
      <w:r w:rsidRPr="00BF513A">
        <w:rPr>
          <w:rFonts w:asciiTheme="minorHAnsi" w:hAnsiTheme="minorHAnsi" w:cstheme="minorHAnsi"/>
          <w:sz w:val="12"/>
        </w:rPr>
        <w:t xml:space="preserve"> directly </w:t>
      </w:r>
      <w:r w:rsidRPr="00BF513A">
        <w:rPr>
          <w:rFonts w:asciiTheme="minorHAnsi" w:hAnsiTheme="minorHAnsi" w:cstheme="minorHAnsi"/>
          <w:b/>
          <w:u w:val="single"/>
        </w:rPr>
        <w:t>contradicts the</w:t>
      </w:r>
      <w:r w:rsidRPr="00BF513A">
        <w:rPr>
          <w:rFonts w:asciiTheme="minorHAnsi" w:hAnsiTheme="minorHAnsi" w:cstheme="minorHAnsi"/>
          <w:sz w:val="12"/>
        </w:rPr>
        <w:t xml:space="preserve"> modernist </w:t>
      </w:r>
      <w:r w:rsidRPr="00BF513A">
        <w:rPr>
          <w:rFonts w:asciiTheme="minorHAnsi" w:hAnsiTheme="minorHAnsi" w:cstheme="minorHAnsi"/>
          <w:b/>
          <w:u w:val="single"/>
        </w:rPr>
        <w:t>notion of the free and autonomous individual</w:t>
      </w:r>
      <w:r w:rsidRPr="00BF513A">
        <w:rPr>
          <w:rFonts w:asciiTheme="minorHAnsi" w:hAnsiTheme="minorHAnsi" w:cstheme="minorHAnsi"/>
          <w:sz w:val="12"/>
        </w:rPr>
        <w:t xml:space="preserve"> that late-modern society desperately aims to sustain. For this reason, late-modern society is confronted with the task of having to sustain both the late-modern principle of exclusion as well as its opposite, i.e. the modernist principle of inclusion. Very importantly, the conﬂict between the principles of exclusion and inclusion is not simply one between different individuals, political actors or sections of society. Instead, it is a politically irresolvable conﬂict that resides right within the late-modern individual, the late-modern economy and late-modern politics. And if, as Touraine notes, late-modern society no longer believes in nor even desires political transcendence, the particular challenge is that the two principles can also no longer be attributed to different dimensions of time, i.e. the former to the present, and the latter to some future society. Instead, late-modern society needs to represent and reproduce itself and its opposite at the same time. If considered </w:t>
      </w:r>
      <w:r w:rsidRPr="00BF513A">
        <w:rPr>
          <w:rFonts w:asciiTheme="minorHAnsi" w:hAnsiTheme="minorHAnsi" w:cstheme="minorHAnsi"/>
          <w:b/>
          <w:u w:val="single"/>
        </w:rPr>
        <w:t>within this framework</w:t>
      </w:r>
      <w:r w:rsidRPr="00BF513A">
        <w:rPr>
          <w:rFonts w:asciiTheme="minorHAnsi" w:hAnsiTheme="minorHAnsi" w:cstheme="minorHAnsi"/>
          <w:sz w:val="12"/>
        </w:rPr>
        <w:t xml:space="preserve"> of this analysis, the function of </w:t>
      </w:r>
      <w:proofErr w:type="spellStart"/>
      <w:r w:rsidRPr="00BF513A">
        <w:rPr>
          <w:rFonts w:asciiTheme="minorHAnsi" w:hAnsiTheme="minorHAnsi" w:cstheme="minorHAnsi"/>
          <w:sz w:val="12"/>
        </w:rPr>
        <w:t>Luhmann’s</w:t>
      </w:r>
      <w:proofErr w:type="spellEnd"/>
      <w:r w:rsidRPr="00BF513A">
        <w:rPr>
          <w:rFonts w:asciiTheme="minorHAnsi" w:hAnsiTheme="minorHAnsi" w:cstheme="minorHAnsi"/>
          <w:sz w:val="12"/>
        </w:rPr>
        <w:t xml:space="preserve"> system of protest communication, or in the terms of this article, </w:t>
      </w:r>
      <w:r w:rsidRPr="00BF513A">
        <w:rPr>
          <w:rFonts w:asciiTheme="minorHAnsi" w:hAnsiTheme="minorHAnsi" w:cstheme="minorHAnsi"/>
          <w:b/>
          <w:u w:val="single"/>
        </w:rPr>
        <w:t>the signiﬁcance of</w:t>
      </w:r>
      <w:r w:rsidRPr="00BF513A">
        <w:rPr>
          <w:rFonts w:asciiTheme="minorHAnsi" w:hAnsiTheme="minorHAnsi" w:cstheme="minorHAnsi"/>
          <w:sz w:val="12"/>
        </w:rPr>
        <w:t xml:space="preserve"> late-modern societies’ </w:t>
      </w:r>
      <w:r w:rsidRPr="00847AF8">
        <w:rPr>
          <w:rFonts w:asciiTheme="minorHAnsi" w:hAnsiTheme="minorHAnsi" w:cstheme="minorHAnsi"/>
          <w:b/>
          <w:highlight w:val="green"/>
          <w:u w:val="single"/>
        </w:rPr>
        <w:t>discourses of radical change becomes</w:t>
      </w:r>
      <w:r w:rsidRPr="00BF513A">
        <w:rPr>
          <w:rFonts w:asciiTheme="minorHAnsi" w:hAnsiTheme="minorHAnsi" w:cstheme="minorHAnsi"/>
          <w:b/>
          <w:u w:val="single"/>
        </w:rPr>
        <w:t xml:space="preserve"> immediately </w:t>
      </w:r>
      <w:r w:rsidRPr="00847AF8">
        <w:rPr>
          <w:rFonts w:asciiTheme="minorHAnsi" w:hAnsiTheme="minorHAnsi" w:cstheme="minorHAnsi"/>
          <w:b/>
          <w:highlight w:val="green"/>
          <w:u w:val="single"/>
        </w:rPr>
        <w:t>evident</w:t>
      </w:r>
      <w:r w:rsidRPr="00BF513A">
        <w:rPr>
          <w:rFonts w:asciiTheme="minorHAnsi" w:hAnsiTheme="minorHAnsi" w:cstheme="minorHAnsi"/>
          <w:sz w:val="12"/>
        </w:rPr>
        <w:t xml:space="preserve">. </w:t>
      </w:r>
      <w:r w:rsidRPr="00BF513A">
        <w:rPr>
          <w:rFonts w:asciiTheme="minorHAnsi" w:hAnsiTheme="minorHAnsi" w:cstheme="minorHAnsi"/>
          <w:b/>
          <w:u w:val="single"/>
        </w:rPr>
        <w:t>At a stage when the possibility</w:t>
      </w:r>
      <w:r w:rsidRPr="00BF513A">
        <w:rPr>
          <w:rFonts w:asciiTheme="minorHAnsi" w:hAnsiTheme="minorHAnsi" w:cstheme="minorHAnsi"/>
          <w:sz w:val="12"/>
        </w:rPr>
        <w:t xml:space="preserve"> and desirability </w:t>
      </w:r>
      <w:r w:rsidRPr="00BF513A">
        <w:rPr>
          <w:rFonts w:asciiTheme="minorHAnsi" w:hAnsiTheme="minorHAnsi" w:cstheme="minorHAnsi"/>
          <w:b/>
          <w:u w:val="single"/>
        </w:rPr>
        <w:t>of transcending</w:t>
      </w:r>
      <w:r w:rsidRPr="00BF513A">
        <w:rPr>
          <w:rFonts w:asciiTheme="minorHAnsi" w:hAnsiTheme="minorHAnsi" w:cstheme="minorHAnsi"/>
          <w:sz w:val="12"/>
        </w:rPr>
        <w:t xml:space="preserve"> the principle of </w:t>
      </w:r>
      <w:r w:rsidRPr="00BF513A">
        <w:rPr>
          <w:rFonts w:asciiTheme="minorHAnsi" w:hAnsiTheme="minorHAnsi" w:cstheme="minorHAnsi"/>
          <w:b/>
          <w:u w:val="single"/>
        </w:rPr>
        <w:t>exclusion has been pulled into</w:t>
      </w:r>
      <w:r w:rsidRPr="00BF513A">
        <w:rPr>
          <w:rFonts w:asciiTheme="minorHAnsi" w:hAnsiTheme="minorHAnsi" w:cstheme="minorHAnsi"/>
          <w:sz w:val="12"/>
        </w:rPr>
        <w:t xml:space="preserve"> radical </w:t>
      </w:r>
      <w:r w:rsidRPr="00BF513A">
        <w:rPr>
          <w:rFonts w:asciiTheme="minorHAnsi" w:hAnsiTheme="minorHAnsi" w:cstheme="minorHAnsi"/>
          <w:b/>
          <w:u w:val="single"/>
        </w:rPr>
        <w:t>doubt but when</w:t>
      </w:r>
      <w:r w:rsidRPr="00BF513A">
        <w:rPr>
          <w:rFonts w:asciiTheme="minorHAnsi" w:hAnsiTheme="minorHAnsi" w:cstheme="minorHAnsi"/>
          <w:sz w:val="12"/>
        </w:rPr>
        <w:t xml:space="preserve">, at the same time, the principle of </w:t>
      </w:r>
      <w:r w:rsidRPr="00BF513A">
        <w:rPr>
          <w:rFonts w:asciiTheme="minorHAnsi" w:hAnsiTheme="minorHAnsi" w:cstheme="minorHAnsi"/>
          <w:b/>
          <w:u w:val="single"/>
        </w:rPr>
        <w:t>inclusion is vitally important</w:t>
      </w:r>
      <w:r w:rsidRPr="00BF513A">
        <w:rPr>
          <w:rFonts w:asciiTheme="minorHAnsi" w:hAnsiTheme="minorHAnsi" w:cstheme="minorHAnsi"/>
          <w:sz w:val="12"/>
        </w:rPr>
        <w:t xml:space="preserve">, </w:t>
      </w:r>
      <w:r w:rsidRPr="00BF513A">
        <w:rPr>
          <w:rFonts w:asciiTheme="minorHAnsi" w:hAnsiTheme="minorHAnsi" w:cstheme="minorHAnsi"/>
          <w:b/>
          <w:u w:val="single"/>
        </w:rPr>
        <w:t xml:space="preserve">these </w:t>
      </w:r>
      <w:r w:rsidRPr="00847AF8">
        <w:rPr>
          <w:rFonts w:asciiTheme="minorHAnsi" w:hAnsiTheme="minorHAnsi" w:cstheme="minorHAnsi"/>
          <w:b/>
          <w:highlight w:val="green"/>
          <w:u w:val="single"/>
        </w:rPr>
        <w:t>discourses simulate the validity of the</w:t>
      </w:r>
      <w:r w:rsidRPr="00BF513A">
        <w:rPr>
          <w:rFonts w:asciiTheme="minorHAnsi" w:hAnsiTheme="minorHAnsi" w:cstheme="minorHAnsi"/>
          <w:b/>
          <w:u w:val="single"/>
        </w:rPr>
        <w:t xml:space="preserve"> latter as a </w:t>
      </w:r>
      <w:r w:rsidRPr="00847AF8">
        <w:rPr>
          <w:rFonts w:asciiTheme="minorHAnsi" w:hAnsiTheme="minorHAnsi" w:cstheme="minorHAnsi"/>
          <w:b/>
          <w:highlight w:val="green"/>
          <w:u w:val="single"/>
        </w:rPr>
        <w:t>social ideal</w:t>
      </w:r>
      <w:r w:rsidRPr="00BF513A">
        <w:rPr>
          <w:rFonts w:asciiTheme="minorHAnsi" w:hAnsiTheme="minorHAnsi" w:cstheme="minorHAnsi"/>
          <w:sz w:val="12"/>
        </w:rPr>
        <w:t xml:space="preserve">. In other words, </w:t>
      </w:r>
      <w:proofErr w:type="spellStart"/>
      <w:r w:rsidRPr="00847AF8">
        <w:rPr>
          <w:rFonts w:asciiTheme="minorHAnsi" w:hAnsiTheme="minorHAnsi" w:cstheme="minorHAnsi"/>
          <w:b/>
          <w:highlight w:val="green"/>
          <w:u w:val="single"/>
        </w:rPr>
        <w:t>latemodern</w:t>
      </w:r>
      <w:proofErr w:type="spellEnd"/>
      <w:r w:rsidRPr="00847AF8">
        <w:rPr>
          <w:rFonts w:asciiTheme="minorHAnsi" w:hAnsiTheme="minorHAnsi" w:cstheme="minorHAnsi"/>
          <w:b/>
          <w:highlight w:val="green"/>
          <w:u w:val="single"/>
        </w:rPr>
        <w:t xml:space="preserve"> society reconciles</w:t>
      </w:r>
      <w:r w:rsidRPr="00BF513A">
        <w:rPr>
          <w:rFonts w:asciiTheme="minorHAnsi" w:hAnsiTheme="minorHAnsi" w:cstheme="minorHAnsi"/>
          <w:b/>
          <w:u w:val="single"/>
        </w:rPr>
        <w:t xml:space="preserve"> the </w:t>
      </w:r>
      <w:r w:rsidRPr="00847AF8">
        <w:rPr>
          <w:rFonts w:asciiTheme="minorHAnsi" w:hAnsiTheme="minorHAnsi" w:cstheme="minorHAnsi"/>
          <w:b/>
          <w:highlight w:val="green"/>
          <w:u w:val="single"/>
        </w:rPr>
        <w:t>tension</w:t>
      </w:r>
      <w:r w:rsidRPr="00BF513A">
        <w:rPr>
          <w:rFonts w:asciiTheme="minorHAnsi" w:hAnsiTheme="minorHAnsi" w:cstheme="minorHAnsi"/>
          <w:b/>
          <w:u w:val="single"/>
        </w:rPr>
        <w:t xml:space="preserve"> between the</w:t>
      </w:r>
      <w:r w:rsidRPr="00BF513A">
        <w:rPr>
          <w:rFonts w:asciiTheme="minorHAnsi" w:hAnsiTheme="minorHAnsi" w:cstheme="minorHAnsi"/>
          <w:sz w:val="12"/>
        </w:rPr>
        <w:t xml:space="preserve"> cherished but exclusive </w:t>
      </w:r>
      <w:r w:rsidRPr="00BF513A">
        <w:rPr>
          <w:rFonts w:asciiTheme="minorHAnsi" w:hAnsiTheme="minorHAnsi" w:cstheme="minorHAnsi"/>
          <w:b/>
          <w:u w:val="single"/>
        </w:rPr>
        <w:t>status quo</w:t>
      </w:r>
      <w:r w:rsidRPr="00BF513A">
        <w:rPr>
          <w:rFonts w:asciiTheme="minorHAnsi" w:hAnsiTheme="minorHAnsi" w:cstheme="minorHAnsi"/>
          <w:sz w:val="12"/>
        </w:rPr>
        <w:t xml:space="preserve"> – for which there is no alternative – </w:t>
      </w:r>
      <w:r w:rsidRPr="00BF513A">
        <w:rPr>
          <w:rFonts w:asciiTheme="minorHAnsi" w:hAnsiTheme="minorHAnsi" w:cstheme="minorHAnsi"/>
          <w:b/>
          <w:u w:val="single"/>
        </w:rPr>
        <w:t>and the non-existent</w:t>
      </w:r>
      <w:r w:rsidRPr="00BF513A">
        <w:rPr>
          <w:rFonts w:asciiTheme="minorHAnsi" w:hAnsiTheme="minorHAnsi" w:cstheme="minorHAnsi"/>
          <w:sz w:val="12"/>
        </w:rPr>
        <w:t xml:space="preserve"> inclusive </w:t>
      </w:r>
      <w:r w:rsidRPr="00BF513A">
        <w:rPr>
          <w:rFonts w:asciiTheme="minorHAnsi" w:hAnsiTheme="minorHAnsi" w:cstheme="minorHAnsi"/>
          <w:b/>
          <w:u w:val="single"/>
        </w:rPr>
        <w:t xml:space="preserve">alternative </w:t>
      </w:r>
      <w:r w:rsidRPr="00BF513A">
        <w:rPr>
          <w:rFonts w:asciiTheme="minorHAnsi" w:hAnsiTheme="minorHAnsi" w:cstheme="minorHAnsi"/>
          <w:sz w:val="12"/>
        </w:rPr>
        <w:t xml:space="preserve">– on whose existence it depends – </w:t>
      </w:r>
      <w:r w:rsidRPr="00847AF8">
        <w:rPr>
          <w:rFonts w:asciiTheme="minorHAnsi" w:hAnsiTheme="minorHAnsi" w:cstheme="minorHAnsi"/>
          <w:b/>
          <w:highlight w:val="green"/>
          <w:u w:val="single"/>
          <w:bdr w:val="single" w:sz="4" w:space="0" w:color="auto"/>
        </w:rPr>
        <w:t>by</w:t>
      </w:r>
      <w:r w:rsidRPr="00BF513A">
        <w:rPr>
          <w:rFonts w:asciiTheme="minorHAnsi" w:hAnsiTheme="minorHAnsi" w:cstheme="minorHAnsi"/>
          <w:b/>
          <w:u w:val="single"/>
          <w:bdr w:val="single" w:sz="4" w:space="0" w:color="auto"/>
        </w:rPr>
        <w:t xml:space="preserve"> means of </w:t>
      </w:r>
      <w:r w:rsidRPr="00847AF8">
        <w:rPr>
          <w:rFonts w:asciiTheme="minorHAnsi" w:hAnsiTheme="minorHAnsi" w:cstheme="minorHAnsi"/>
          <w:b/>
          <w:highlight w:val="green"/>
          <w:u w:val="single"/>
          <w:bdr w:val="single" w:sz="4" w:space="0" w:color="auto"/>
        </w:rPr>
        <w:t>simulation</w:t>
      </w:r>
      <w:r w:rsidRPr="00BF513A">
        <w:rPr>
          <w:rFonts w:asciiTheme="minorHAnsi" w:hAnsiTheme="minorHAnsi" w:cstheme="minorHAnsi"/>
          <w:sz w:val="12"/>
        </w:rPr>
        <w:t xml:space="preserve">. The analysis of </w:t>
      </w:r>
      <w:proofErr w:type="spellStart"/>
      <w:r w:rsidRPr="00BF513A">
        <w:rPr>
          <w:rFonts w:asciiTheme="minorHAnsi" w:hAnsiTheme="minorHAnsi" w:cstheme="minorHAnsi"/>
          <w:sz w:val="12"/>
        </w:rPr>
        <w:t>Luhmann’s</w:t>
      </w:r>
      <w:proofErr w:type="spellEnd"/>
      <w:r w:rsidRPr="00BF513A">
        <w:rPr>
          <w:rFonts w:asciiTheme="minorHAnsi" w:hAnsiTheme="minorHAnsi" w:cstheme="minorHAnsi"/>
          <w:sz w:val="12"/>
        </w:rPr>
        <w:t xml:space="preserve"> work has demonstrated how the societal self-descriptions produced by the system of protest communication, or late-modern society’s discourses of radical change, fulﬁl this function exactly. </w:t>
      </w:r>
      <w:r w:rsidRPr="00BF513A">
        <w:rPr>
          <w:rFonts w:asciiTheme="minorHAnsi" w:hAnsiTheme="minorHAnsi" w:cstheme="minorHAnsi"/>
          <w:b/>
          <w:u w:val="single"/>
        </w:rPr>
        <w:t>They are</w:t>
      </w:r>
      <w:r w:rsidRPr="00BF513A">
        <w:rPr>
          <w:rFonts w:asciiTheme="minorHAnsi" w:hAnsiTheme="minorHAnsi" w:cstheme="minorHAnsi"/>
          <w:sz w:val="12"/>
        </w:rPr>
        <w:t xml:space="preserve"> an </w:t>
      </w:r>
      <w:r w:rsidRPr="00BF513A">
        <w:rPr>
          <w:rFonts w:asciiTheme="minorHAnsi" w:hAnsiTheme="minorHAnsi" w:cstheme="minorHAnsi"/>
          <w:b/>
          <w:u w:val="single"/>
        </w:rPr>
        <w:t xml:space="preserve">indispensable </w:t>
      </w:r>
      <w:r w:rsidRPr="00BF513A">
        <w:rPr>
          <w:rFonts w:asciiTheme="minorHAnsi" w:hAnsiTheme="minorHAnsi" w:cstheme="minorHAnsi"/>
          <w:sz w:val="12"/>
        </w:rPr>
        <w:t xml:space="preserve">function system not so much because they help to resolve late-modern society’s problems of mal-coordination, but </w:t>
      </w:r>
      <w:r w:rsidRPr="00BF513A">
        <w:rPr>
          <w:rStyle w:val="StyleUnderline"/>
          <w:rFonts w:asciiTheme="minorHAnsi" w:hAnsiTheme="minorHAnsi" w:cstheme="minorHAnsi"/>
        </w:rPr>
        <w:t xml:space="preserve">because </w:t>
      </w:r>
      <w:r w:rsidRPr="00847AF8">
        <w:rPr>
          <w:rStyle w:val="StyleUnderline"/>
          <w:rFonts w:asciiTheme="minorHAnsi" w:hAnsiTheme="minorHAnsi" w:cstheme="minorHAnsi"/>
          <w:highlight w:val="green"/>
        </w:rPr>
        <w:t>by performing the possibility of the alternative they</w:t>
      </w:r>
      <w:r w:rsidRPr="00BF513A">
        <w:rPr>
          <w:rStyle w:val="StyleUnderline"/>
          <w:rFonts w:asciiTheme="minorHAnsi" w:hAnsiTheme="minorHAnsi" w:cstheme="minorHAnsi"/>
        </w:rPr>
        <w:t xml:space="preserve"> help to </w:t>
      </w:r>
      <w:r w:rsidRPr="00847AF8">
        <w:rPr>
          <w:rStyle w:val="StyleUnderline"/>
          <w:rFonts w:asciiTheme="minorHAnsi" w:hAnsiTheme="minorHAnsi" w:cstheme="minorHAnsi"/>
          <w:highlight w:val="green"/>
        </w:rPr>
        <w:t>cope with the fundamental problem</w:t>
      </w:r>
      <w:r w:rsidRPr="00BF513A">
        <w:rPr>
          <w:rStyle w:val="StyleUnderline"/>
          <w:rFonts w:asciiTheme="minorHAnsi" w:hAnsiTheme="minorHAnsi" w:cstheme="minorHAnsi"/>
        </w:rPr>
        <w:t xml:space="preserve"> of self-referentiality</w:t>
      </w:r>
      <w:r w:rsidRPr="00BF513A">
        <w:rPr>
          <w:rFonts w:asciiTheme="minorHAnsi" w:hAnsiTheme="minorHAnsi" w:cstheme="minorHAnsi"/>
          <w:sz w:val="12"/>
        </w:rPr>
        <w:t xml:space="preserve">. In this sense, late-modern society’s discourses of sustainability, democratic renewal, social inclusion or global justice, to name but a few, suggest that advanced modern society is working towards an environmentally and socially inclusive alternative – genuinely modern – society, but they do not deny the fact that the big utopia and project of late-modern society is the reproduction and further enhancement of the status quo, i.e. the sustainability of the principle of exclusion. Protest movements as networks of physical actors and actions complement the purely communicative </w:t>
      </w:r>
      <w:r w:rsidRPr="00847AF8">
        <w:rPr>
          <w:rFonts w:asciiTheme="minorHAnsi" w:hAnsiTheme="minorHAnsi" w:cstheme="minorHAnsi"/>
          <w:b/>
          <w:highlight w:val="green"/>
          <w:u w:val="single"/>
        </w:rPr>
        <w:t>discourses of radical change</w:t>
      </w:r>
      <w:r w:rsidRPr="00BF513A">
        <w:rPr>
          <w:rFonts w:asciiTheme="minorHAnsi" w:hAnsiTheme="minorHAnsi" w:cstheme="minorHAnsi"/>
          <w:sz w:val="12"/>
        </w:rPr>
        <w:t xml:space="preserve"> in that they bring their narrative and societal </w:t>
      </w:r>
      <w:proofErr w:type="spellStart"/>
      <w:r w:rsidRPr="00BF513A">
        <w:rPr>
          <w:rFonts w:asciiTheme="minorHAnsi" w:hAnsiTheme="minorHAnsi" w:cstheme="minorHAnsi"/>
          <w:sz w:val="12"/>
        </w:rPr>
        <w:t>selfdescription</w:t>
      </w:r>
      <w:proofErr w:type="spellEnd"/>
      <w:r w:rsidRPr="00BF513A">
        <w:rPr>
          <w:rFonts w:asciiTheme="minorHAnsi" w:hAnsiTheme="minorHAnsi" w:cstheme="minorHAnsi"/>
          <w:sz w:val="12"/>
        </w:rPr>
        <w:t xml:space="preserve"> to life. Whilst the declarations of institutionalized mainstream politics cannot escape the generalized suspicion that they are purely rhetorical, social movements </w:t>
      </w:r>
      <w:r w:rsidRPr="00847AF8">
        <w:rPr>
          <w:rFonts w:asciiTheme="minorHAnsi" w:hAnsiTheme="minorHAnsi" w:cstheme="minorHAnsi"/>
          <w:b/>
          <w:highlight w:val="green"/>
          <w:u w:val="single"/>
        </w:rPr>
        <w:t>provide an arena for</w:t>
      </w:r>
      <w:r w:rsidRPr="00BF513A">
        <w:rPr>
          <w:rFonts w:asciiTheme="minorHAnsi" w:hAnsiTheme="minorHAnsi" w:cstheme="minorHAnsi"/>
          <w:b/>
          <w:u w:val="single"/>
        </w:rPr>
        <w:t xml:space="preserve"> </w:t>
      </w:r>
      <w:r w:rsidRPr="00BF513A">
        <w:rPr>
          <w:rFonts w:asciiTheme="minorHAnsi" w:hAnsiTheme="minorHAnsi" w:cstheme="minorHAnsi"/>
          <w:sz w:val="12"/>
        </w:rPr>
        <w:t xml:space="preserve">the physical expression and </w:t>
      </w:r>
      <w:r w:rsidRPr="00847AF8">
        <w:rPr>
          <w:rFonts w:asciiTheme="minorHAnsi" w:hAnsiTheme="minorHAnsi" w:cstheme="minorHAnsi"/>
          <w:b/>
          <w:highlight w:val="green"/>
          <w:u w:val="single"/>
        </w:rPr>
        <w:t xml:space="preserve">experience of </w:t>
      </w:r>
      <w:r w:rsidRPr="00BF513A">
        <w:rPr>
          <w:rFonts w:asciiTheme="minorHAnsi" w:hAnsiTheme="minorHAnsi" w:cstheme="minorHAnsi"/>
          <w:b/>
          <w:u w:val="single"/>
        </w:rPr>
        <w:t xml:space="preserve">the </w:t>
      </w:r>
      <w:r w:rsidRPr="00847AF8">
        <w:rPr>
          <w:rFonts w:asciiTheme="minorHAnsi" w:hAnsiTheme="minorHAnsi" w:cstheme="minorHAnsi"/>
          <w:b/>
          <w:highlight w:val="green"/>
          <w:u w:val="single"/>
        </w:rPr>
        <w:t>authenticity</w:t>
      </w:r>
      <w:r w:rsidRPr="00BF513A">
        <w:rPr>
          <w:rFonts w:asciiTheme="minorHAnsi" w:hAnsiTheme="minorHAnsi" w:cstheme="minorHAnsi"/>
          <w:b/>
          <w:u w:val="single"/>
        </w:rPr>
        <w:t xml:space="preserve"> and reality of the alternative</w:t>
      </w:r>
    </w:p>
    <w:p w14:paraId="750FF4F2" w14:textId="77777777" w:rsidR="009C29FB" w:rsidRPr="00BF513A" w:rsidRDefault="009C29FB" w:rsidP="009C29FB">
      <w:pPr>
        <w:pStyle w:val="Heading4"/>
        <w:rPr>
          <w:rFonts w:asciiTheme="minorHAnsi" w:hAnsiTheme="minorHAnsi" w:cstheme="minorHAnsi"/>
        </w:rPr>
      </w:pPr>
      <w:r w:rsidRPr="00BF513A">
        <w:rPr>
          <w:rFonts w:asciiTheme="minorHAnsi" w:hAnsiTheme="minorHAnsi" w:cstheme="minorHAnsi"/>
        </w:rPr>
        <w:t xml:space="preserve">Claims of metaphysical ontology are inherently depoliticizing, locking in politics rather than opening up the possibility of a pragmatics of becoming acting directly upon the contingencies of power relations that make up the status quo. </w:t>
      </w:r>
    </w:p>
    <w:p w14:paraId="0034EAE5" w14:textId="77777777" w:rsidR="009C29FB" w:rsidRPr="00BF513A" w:rsidRDefault="009C29FB" w:rsidP="009C29FB">
      <w:pPr>
        <w:rPr>
          <w:rFonts w:asciiTheme="minorHAnsi" w:hAnsiTheme="minorHAnsi" w:cstheme="minorHAnsi"/>
        </w:rPr>
      </w:pPr>
      <w:r w:rsidRPr="00BF513A">
        <w:rPr>
          <w:rStyle w:val="Style13ptBold"/>
          <w:rFonts w:asciiTheme="minorHAnsi" w:hAnsiTheme="minorHAnsi" w:cstheme="minorHAnsi"/>
        </w:rPr>
        <w:t>Buck-</w:t>
      </w:r>
      <w:proofErr w:type="spellStart"/>
      <w:r w:rsidRPr="00BF513A">
        <w:rPr>
          <w:rStyle w:val="Style13ptBold"/>
          <w:rFonts w:asciiTheme="minorHAnsi" w:hAnsiTheme="minorHAnsi" w:cstheme="minorHAnsi"/>
        </w:rPr>
        <w:t>Morss</w:t>
      </w:r>
      <w:proofErr w:type="spellEnd"/>
      <w:r w:rsidRPr="00BF513A">
        <w:rPr>
          <w:rStyle w:val="Style13ptBold"/>
          <w:rFonts w:asciiTheme="minorHAnsi" w:hAnsiTheme="minorHAnsi" w:cstheme="minorHAnsi"/>
        </w:rPr>
        <w:t xml:space="preserve"> 13.</w:t>
      </w:r>
      <w:r w:rsidRPr="00BF513A">
        <w:rPr>
          <w:rFonts w:asciiTheme="minorHAnsi" w:hAnsiTheme="minorHAnsi" w:cstheme="minorHAnsi"/>
        </w:rPr>
        <w:t xml:space="preserve"> Susan Buck-</w:t>
      </w:r>
      <w:proofErr w:type="spellStart"/>
      <w:r w:rsidRPr="00BF513A">
        <w:rPr>
          <w:rFonts w:asciiTheme="minorHAnsi" w:hAnsiTheme="minorHAnsi" w:cstheme="minorHAnsi"/>
        </w:rPr>
        <w:t>Morss</w:t>
      </w:r>
      <w:proofErr w:type="spellEnd"/>
      <w:r w:rsidRPr="00BF513A">
        <w:rPr>
          <w:rFonts w:asciiTheme="minorHAnsi" w:hAnsiTheme="minorHAnsi" w:cstheme="minorHAnsi"/>
        </w:rPr>
        <w:t xml:space="preserve">, Distinguished Professor of Political Science at the CUNY Graduate Center, NYC, “A </w:t>
      </w:r>
      <w:proofErr w:type="spellStart"/>
      <w:r w:rsidRPr="00BF513A">
        <w:rPr>
          <w:rFonts w:asciiTheme="minorHAnsi" w:hAnsiTheme="minorHAnsi" w:cstheme="minorHAnsi"/>
        </w:rPr>
        <w:t>Commonist</w:t>
      </w:r>
      <w:proofErr w:type="spellEnd"/>
      <w:r w:rsidRPr="00BF513A">
        <w:rPr>
          <w:rFonts w:asciiTheme="minorHAnsi" w:hAnsiTheme="minorHAnsi" w:cstheme="minorHAnsi"/>
        </w:rPr>
        <w:t xml:space="preserve"> Ethics,” in The Idea of Communism, 2013, http://susanbuckmorss.info/text/commonist-ethics/</w:t>
      </w:r>
    </w:p>
    <w:p w14:paraId="0923F3CA" w14:textId="77777777" w:rsidR="009C29FB" w:rsidRPr="00BF513A" w:rsidRDefault="009C29FB" w:rsidP="009C29FB">
      <w:pPr>
        <w:rPr>
          <w:rFonts w:asciiTheme="minorHAnsi" w:hAnsiTheme="minorHAnsi" w:cstheme="minorHAnsi"/>
          <w:sz w:val="16"/>
        </w:rPr>
      </w:pPr>
      <w:r w:rsidRPr="00BF513A">
        <w:rPr>
          <w:rStyle w:val="StyleUnderline"/>
          <w:rFonts w:asciiTheme="minorHAnsi" w:hAnsiTheme="minorHAnsi" w:cstheme="minorHAnsi"/>
        </w:rPr>
        <w:t xml:space="preserve">The First Point: </w:t>
      </w:r>
      <w:r w:rsidRPr="00847AF8">
        <w:rPr>
          <w:rStyle w:val="Emphasis"/>
          <w:rFonts w:asciiTheme="minorHAnsi" w:hAnsiTheme="minorHAnsi" w:cstheme="minorHAnsi"/>
          <w:highlight w:val="green"/>
        </w:rPr>
        <w:t>Politics is not an ontology</w:t>
      </w:r>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The claim that </w:t>
      </w:r>
      <w:r w:rsidRPr="00BF513A">
        <w:rPr>
          <w:rStyle w:val="Emphasis"/>
          <w:rFonts w:asciiTheme="minorHAnsi" w:hAnsiTheme="minorHAnsi" w:cstheme="minorHAnsi"/>
        </w:rPr>
        <w:t>the political</w:t>
      </w:r>
      <w:r w:rsidRPr="00BF513A">
        <w:rPr>
          <w:rStyle w:val="StyleUnderline"/>
          <w:rFonts w:asciiTheme="minorHAnsi" w:hAnsiTheme="minorHAnsi" w:cstheme="minorHAnsi"/>
        </w:rPr>
        <w:t xml:space="preserve"> is </w:t>
      </w:r>
      <w:r w:rsidRPr="00BF513A">
        <w:rPr>
          <w:rStyle w:val="Emphasis"/>
          <w:rFonts w:asciiTheme="minorHAnsi" w:hAnsiTheme="minorHAnsi" w:cstheme="minorHAnsi"/>
        </w:rPr>
        <w:t>always ontological</w:t>
      </w:r>
      <w:r w:rsidRPr="00BF513A">
        <w:rPr>
          <w:rStyle w:val="StyleUnderline"/>
          <w:rFonts w:asciiTheme="minorHAnsi" w:hAnsiTheme="minorHAnsi" w:cstheme="minorHAnsi"/>
        </w:rPr>
        <w:t xml:space="preserve"> needs to be </w:t>
      </w:r>
      <w:r w:rsidRPr="00BF513A">
        <w:rPr>
          <w:rStyle w:val="Emphasis"/>
          <w:rFonts w:asciiTheme="minorHAnsi" w:hAnsiTheme="minorHAnsi" w:cstheme="minorHAnsi"/>
        </w:rPr>
        <w:t>challenged</w:t>
      </w:r>
      <w:r w:rsidRPr="00BF513A">
        <w:rPr>
          <w:rFonts w:asciiTheme="minorHAnsi" w:hAnsiTheme="minorHAnsi" w:cstheme="minorHAnsi"/>
          <w:sz w:val="16"/>
        </w:rPr>
        <w:t>.</w:t>
      </w:r>
      <w:hyperlink r:id="rId6" w:anchor="fn:1" w:history="1">
        <w:r w:rsidRPr="00BF513A">
          <w:rPr>
            <w:rFonts w:asciiTheme="minorHAnsi" w:hAnsiTheme="minorHAnsi" w:cstheme="minorHAnsi"/>
            <w:sz w:val="16"/>
          </w:rPr>
          <w:t>1</w:t>
        </w:r>
      </w:hyperlink>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It is </w:t>
      </w:r>
      <w:r w:rsidRPr="00BF513A">
        <w:rPr>
          <w:rStyle w:val="Emphasis"/>
          <w:rFonts w:asciiTheme="minorHAnsi" w:hAnsiTheme="minorHAnsi" w:cstheme="minorHAnsi"/>
        </w:rPr>
        <w:t>not merely</w:t>
      </w:r>
      <w:r w:rsidRPr="00BF513A">
        <w:rPr>
          <w:rStyle w:val="StyleUnderline"/>
          <w:rFonts w:asciiTheme="minorHAnsi" w:hAnsiTheme="minorHAnsi" w:cstheme="minorHAnsi"/>
        </w:rPr>
        <w:t xml:space="preserve"> that the </w:t>
      </w:r>
      <w:r w:rsidRPr="00BF513A">
        <w:rPr>
          <w:rStyle w:val="Emphasis"/>
          <w:rFonts w:asciiTheme="minorHAnsi" w:hAnsiTheme="minorHAnsi" w:cstheme="minorHAnsi"/>
        </w:rPr>
        <w:t>negative</w:t>
      </w:r>
      <w:r w:rsidRPr="00BF513A">
        <w:rPr>
          <w:rStyle w:val="StyleUnderline"/>
          <w:rFonts w:asciiTheme="minorHAnsi" w:hAnsiTheme="minorHAnsi" w:cstheme="minorHAnsi"/>
        </w:rPr>
        <w:t xml:space="preserve"> the case — that the political is </w:t>
      </w:r>
      <w:r w:rsidRPr="00BF513A">
        <w:rPr>
          <w:rStyle w:val="Emphasis"/>
          <w:rFonts w:asciiTheme="minorHAnsi" w:hAnsiTheme="minorHAnsi" w:cstheme="minorHAnsi"/>
        </w:rPr>
        <w:t>never ontological</w:t>
      </w:r>
      <w:hyperlink r:id="rId7" w:anchor="fn:2" w:history="1">
        <w:r w:rsidRPr="00BF513A">
          <w:rPr>
            <w:rStyle w:val="Emphasis"/>
            <w:rFonts w:asciiTheme="minorHAnsi" w:hAnsiTheme="minorHAnsi" w:cstheme="minorHAnsi"/>
          </w:rPr>
          <w:t>2</w:t>
        </w:r>
      </w:hyperlink>
      <w:r w:rsidRPr="00BF513A">
        <w:rPr>
          <w:rStyle w:val="Emphasis"/>
          <w:rFonts w:asciiTheme="minorHAnsi" w:hAnsiTheme="minorHAnsi" w:cstheme="minorHAnsi"/>
        </w:rPr>
        <w:t xml:space="preserve"> </w:t>
      </w:r>
      <w:r w:rsidRPr="00BF513A">
        <w:rPr>
          <w:rFonts w:asciiTheme="minorHAnsi" w:hAnsiTheme="minorHAnsi" w:cstheme="minorHAnsi"/>
          <w:sz w:val="16"/>
        </w:rPr>
        <w:t xml:space="preserve">(as </w:t>
      </w:r>
      <w:proofErr w:type="spellStart"/>
      <w:r w:rsidRPr="00BF513A">
        <w:rPr>
          <w:rFonts w:asciiTheme="minorHAnsi" w:hAnsiTheme="minorHAnsi" w:cstheme="minorHAnsi"/>
          <w:sz w:val="16"/>
        </w:rPr>
        <w:t>Badiou</w:t>
      </w:r>
      <w:proofErr w:type="spellEnd"/>
      <w:r w:rsidRPr="00BF513A">
        <w:rPr>
          <w:rFonts w:asciiTheme="minorHAnsi" w:hAnsiTheme="minorHAnsi" w:cstheme="minorHAnsi"/>
          <w:sz w:val="16"/>
        </w:rPr>
        <w:t xml:space="preserve"> points out, a simple negation leaves everything in place</w:t>
      </w:r>
      <w:hyperlink r:id="rId8" w:anchor="fn:3" w:history="1">
        <w:r w:rsidRPr="00BF513A">
          <w:rPr>
            <w:rFonts w:asciiTheme="minorHAnsi" w:hAnsiTheme="minorHAnsi" w:cstheme="minorHAnsi"/>
            <w:sz w:val="16"/>
          </w:rPr>
          <w:t>3</w:t>
        </w:r>
      </w:hyperlink>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Instead, what is called for is a reversal of the negation: </w:t>
      </w:r>
      <w:r w:rsidRPr="00847AF8">
        <w:rPr>
          <w:rStyle w:val="StyleUnderline"/>
          <w:rFonts w:asciiTheme="minorHAnsi" w:hAnsiTheme="minorHAnsi" w:cstheme="minorHAnsi"/>
          <w:highlight w:val="green"/>
        </w:rPr>
        <w:t xml:space="preserve">The </w:t>
      </w:r>
      <w:r w:rsidRPr="00847AF8">
        <w:rPr>
          <w:rStyle w:val="Emphasis"/>
          <w:rFonts w:asciiTheme="minorHAnsi" w:hAnsiTheme="minorHAnsi" w:cstheme="minorHAnsi"/>
          <w:highlight w:val="green"/>
        </w:rPr>
        <w:t>ontological is never political</w:t>
      </w:r>
      <w:r w:rsidRPr="00BF513A">
        <w:rPr>
          <w:rStyle w:val="Emphasis"/>
          <w:rFonts w:asciiTheme="minorHAnsi" w:hAnsiTheme="minorHAnsi" w:cstheme="minorHAnsi"/>
        </w:rPr>
        <w:t>.</w:t>
      </w:r>
      <w:r w:rsidRPr="00BF513A">
        <w:rPr>
          <w:rStyle w:val="StyleUnderline"/>
          <w:rFonts w:asciiTheme="minorHAnsi" w:hAnsiTheme="minorHAnsi" w:cstheme="minorHAnsi"/>
        </w:rPr>
        <w:t xml:space="preserve"> </w:t>
      </w:r>
      <w:r w:rsidRPr="00BF513A">
        <w:rPr>
          <w:rFonts w:asciiTheme="minorHAnsi" w:hAnsiTheme="minorHAnsi" w:cstheme="minorHAnsi"/>
          <w:sz w:val="16"/>
        </w:rPr>
        <w:t xml:space="preserve">It follows that </w:t>
      </w:r>
      <w:r w:rsidRPr="00847AF8">
        <w:rPr>
          <w:rStyle w:val="StyleUnderline"/>
          <w:rFonts w:asciiTheme="minorHAnsi" w:hAnsiTheme="minorHAnsi" w:cstheme="minorHAnsi"/>
          <w:highlight w:val="green"/>
        </w:rPr>
        <w:t xml:space="preserve">the </w:t>
      </w:r>
      <w:r w:rsidRPr="00847AF8">
        <w:rPr>
          <w:rStyle w:val="Emphasis"/>
          <w:rFonts w:asciiTheme="minorHAnsi" w:hAnsiTheme="minorHAnsi" w:cstheme="minorHAnsi"/>
          <w:highlight w:val="green"/>
        </w:rPr>
        <w:t>move</w:t>
      </w:r>
      <w:r w:rsidRPr="00847AF8">
        <w:rPr>
          <w:rStyle w:val="StyleUnderline"/>
          <w:rFonts w:asciiTheme="minorHAnsi" w:hAnsiTheme="minorHAnsi" w:cstheme="minorHAnsi"/>
          <w:highlight w:val="green"/>
        </w:rPr>
        <w:t xml:space="preserve"> from</w:t>
      </w:r>
      <w:r w:rsidRPr="00BF513A">
        <w:rPr>
          <w:rStyle w:val="StyleUnderline"/>
          <w:rFonts w:asciiTheme="minorHAnsi" w:hAnsiTheme="minorHAnsi" w:cstheme="minorHAnsi"/>
        </w:rPr>
        <w:t xml:space="preserve"> la politique (</w:t>
      </w:r>
      <w:r w:rsidRPr="00847AF8">
        <w:rPr>
          <w:rStyle w:val="Emphasis"/>
          <w:rFonts w:asciiTheme="minorHAnsi" w:hAnsiTheme="minorHAnsi" w:cstheme="minorHAnsi"/>
          <w:highlight w:val="green"/>
        </w:rPr>
        <w:t>everyday politics</w:t>
      </w:r>
      <w:r w:rsidRPr="00847AF8">
        <w:rPr>
          <w:rStyle w:val="StyleUnderline"/>
          <w:rFonts w:asciiTheme="minorHAnsi" w:hAnsiTheme="minorHAnsi" w:cstheme="minorHAnsi"/>
          <w:highlight w:val="green"/>
        </w:rPr>
        <w:t>) to</w:t>
      </w:r>
      <w:r w:rsidRPr="00BF513A">
        <w:rPr>
          <w:rStyle w:val="StyleUnderline"/>
          <w:rFonts w:asciiTheme="minorHAnsi" w:hAnsiTheme="minorHAnsi" w:cstheme="minorHAnsi"/>
        </w:rPr>
        <w:t xml:space="preserve"> le politique (</w:t>
      </w:r>
      <w:r w:rsidRPr="00847AF8">
        <w:rPr>
          <w:rStyle w:val="Emphasis"/>
          <w:rFonts w:asciiTheme="minorHAnsi" w:hAnsiTheme="minorHAnsi" w:cstheme="minorHAnsi"/>
          <w:highlight w:val="green"/>
        </w:rPr>
        <w:t>the</w:t>
      </w:r>
      <w:r w:rsidRPr="00BF513A">
        <w:rPr>
          <w:rStyle w:val="Emphasis"/>
          <w:rFonts w:asciiTheme="minorHAnsi" w:hAnsiTheme="minorHAnsi" w:cstheme="minorHAnsi"/>
        </w:rPr>
        <w:t xml:space="preserve"> very </w:t>
      </w:r>
      <w:r w:rsidRPr="00847AF8">
        <w:rPr>
          <w:rStyle w:val="Emphasis"/>
          <w:rFonts w:asciiTheme="minorHAnsi" w:hAnsiTheme="minorHAnsi" w:cstheme="minorHAnsi"/>
          <w:highlight w:val="green"/>
        </w:rPr>
        <w:t>meaning of the political</w:t>
      </w:r>
      <w:r w:rsidRPr="00847AF8">
        <w:rPr>
          <w:rStyle w:val="StyleUnderline"/>
          <w:rFonts w:asciiTheme="minorHAnsi" w:hAnsiTheme="minorHAnsi" w:cstheme="minorHAnsi"/>
          <w:highlight w:val="green"/>
        </w:rPr>
        <w:t xml:space="preserve">) is a </w:t>
      </w:r>
      <w:r w:rsidRPr="00847AF8">
        <w:rPr>
          <w:rStyle w:val="Emphasis"/>
          <w:rFonts w:asciiTheme="minorHAnsi" w:hAnsiTheme="minorHAnsi" w:cstheme="minorHAnsi"/>
          <w:highlight w:val="green"/>
        </w:rPr>
        <w:t>one-way street</w:t>
      </w:r>
      <w:r w:rsidRPr="00BF513A">
        <w:rPr>
          <w:rFonts w:asciiTheme="minorHAnsi" w:hAnsiTheme="minorHAnsi" w:cstheme="minorHAnsi"/>
          <w:sz w:val="16"/>
        </w:rPr>
        <w:t xml:space="preserve">. With all due respect to Marcel </w:t>
      </w:r>
      <w:proofErr w:type="spellStart"/>
      <w:r w:rsidRPr="00BF513A">
        <w:rPr>
          <w:rFonts w:asciiTheme="minorHAnsi" w:hAnsiTheme="minorHAnsi" w:cstheme="minorHAnsi"/>
          <w:sz w:val="16"/>
        </w:rPr>
        <w:t>Gauchet</w:t>
      </w:r>
      <w:proofErr w:type="spellEnd"/>
      <w:r w:rsidRPr="00BF513A">
        <w:rPr>
          <w:rFonts w:asciiTheme="minorHAnsi" w:hAnsiTheme="minorHAnsi" w:cstheme="minorHAnsi"/>
          <w:sz w:val="16"/>
        </w:rPr>
        <w:t xml:space="preserve">, Chantal </w:t>
      </w:r>
      <w:proofErr w:type="spellStart"/>
      <w:r w:rsidRPr="00BF513A">
        <w:rPr>
          <w:rFonts w:asciiTheme="minorHAnsi" w:hAnsiTheme="minorHAnsi" w:cstheme="minorHAnsi"/>
          <w:sz w:val="16"/>
        </w:rPr>
        <w:t>Mouffe</w:t>
      </w:r>
      <w:proofErr w:type="spellEnd"/>
      <w:r w:rsidRPr="00BF513A">
        <w:rPr>
          <w:rFonts w:asciiTheme="minorHAnsi" w:hAnsiTheme="minorHAnsi" w:cstheme="minorHAnsi"/>
          <w:sz w:val="16"/>
        </w:rPr>
        <w:t xml:space="preserve">, Giorgio Agamben, and a whole slew of others, </w:t>
      </w:r>
      <w:r w:rsidRPr="00847AF8">
        <w:rPr>
          <w:rStyle w:val="StyleUnderline"/>
          <w:rFonts w:asciiTheme="minorHAnsi" w:hAnsiTheme="minorHAnsi" w:cstheme="minorHAnsi"/>
          <w:highlight w:val="green"/>
        </w:rPr>
        <w:t xml:space="preserve">the </w:t>
      </w:r>
      <w:r w:rsidRPr="00847AF8">
        <w:rPr>
          <w:rStyle w:val="Emphasis"/>
          <w:rFonts w:asciiTheme="minorHAnsi" w:hAnsiTheme="minorHAnsi" w:cstheme="minorHAnsi"/>
          <w:highlight w:val="green"/>
        </w:rPr>
        <w:t>attempt to</w:t>
      </w:r>
      <w:r w:rsidRPr="00BF513A">
        <w:rPr>
          <w:rStyle w:val="Emphasis"/>
          <w:rFonts w:asciiTheme="minorHAnsi" w:hAnsiTheme="minorHAnsi" w:cstheme="minorHAnsi"/>
        </w:rPr>
        <w:t xml:space="preserve"> </w:t>
      </w:r>
      <w:r w:rsidRPr="00847AF8">
        <w:rPr>
          <w:rStyle w:val="Emphasis"/>
          <w:rFonts w:asciiTheme="minorHAnsi" w:hAnsiTheme="minorHAnsi" w:cstheme="minorHAnsi"/>
          <w:highlight w:val="green"/>
        </w:rPr>
        <w:t>discover</w:t>
      </w:r>
      <w:r w:rsidRPr="00BF513A">
        <w:rPr>
          <w:rStyle w:val="StyleUnderline"/>
          <w:rFonts w:asciiTheme="minorHAnsi" w:hAnsiTheme="minorHAnsi" w:cstheme="minorHAnsi"/>
        </w:rPr>
        <w:t xml:space="preserve"> within </w:t>
      </w:r>
      <w:r w:rsidRPr="00BF513A">
        <w:rPr>
          <w:rStyle w:val="Emphasis"/>
          <w:rFonts w:asciiTheme="minorHAnsi" w:hAnsiTheme="minorHAnsi" w:cstheme="minorHAnsi"/>
        </w:rPr>
        <w:t>empirical political life</w:t>
      </w:r>
      <w:r w:rsidRPr="00BF513A">
        <w:rPr>
          <w:rStyle w:val="StyleUnderline"/>
          <w:rFonts w:asciiTheme="minorHAnsi" w:hAnsiTheme="minorHAnsi" w:cstheme="minorHAnsi"/>
        </w:rPr>
        <w:t xml:space="preserve"> (la politique) </w:t>
      </w:r>
      <w:r w:rsidRPr="00847AF8">
        <w:rPr>
          <w:rStyle w:val="StyleUnderline"/>
          <w:rFonts w:asciiTheme="minorHAnsi" w:hAnsiTheme="minorHAnsi" w:cstheme="minorHAnsi"/>
          <w:highlight w:val="green"/>
        </w:rPr>
        <w:t xml:space="preserve">the </w:t>
      </w:r>
      <w:r w:rsidRPr="00847AF8">
        <w:rPr>
          <w:rStyle w:val="Emphasis"/>
          <w:rFonts w:asciiTheme="minorHAnsi" w:hAnsiTheme="minorHAnsi" w:cstheme="minorHAnsi"/>
          <w:highlight w:val="green"/>
        </w:rPr>
        <w:t>ontological essence</w:t>
      </w:r>
      <w:r w:rsidRPr="00847AF8">
        <w:rPr>
          <w:rStyle w:val="StyleUnderline"/>
          <w:rFonts w:asciiTheme="minorHAnsi" w:hAnsiTheme="minorHAnsi" w:cstheme="minorHAnsi"/>
          <w:highlight w:val="green"/>
        </w:rPr>
        <w:t xml:space="preserve"> of </w:t>
      </w:r>
      <w:r w:rsidRPr="00847AF8">
        <w:rPr>
          <w:rStyle w:val="Emphasis"/>
          <w:rFonts w:asciiTheme="minorHAnsi" w:hAnsiTheme="minorHAnsi" w:cstheme="minorHAnsi"/>
          <w:highlight w:val="green"/>
        </w:rPr>
        <w:t>the political</w:t>
      </w:r>
      <w:r w:rsidRPr="00BF513A">
        <w:rPr>
          <w:rStyle w:val="StyleUnderline"/>
          <w:rFonts w:asciiTheme="minorHAnsi" w:hAnsiTheme="minorHAnsi" w:cstheme="minorHAnsi"/>
        </w:rPr>
        <w:t xml:space="preserve"> (le politique) </w:t>
      </w:r>
      <w:r w:rsidRPr="00847AF8">
        <w:rPr>
          <w:rStyle w:val="Emphasis"/>
          <w:rFonts w:asciiTheme="minorHAnsi" w:hAnsiTheme="minorHAnsi" w:cstheme="minorHAnsi"/>
          <w:highlight w:val="green"/>
        </w:rPr>
        <w:t>leads</w:t>
      </w:r>
      <w:r w:rsidRPr="00BF513A">
        <w:rPr>
          <w:rStyle w:val="Emphasis"/>
          <w:rFonts w:asciiTheme="minorHAnsi" w:hAnsiTheme="minorHAnsi" w:cstheme="minorHAnsi"/>
        </w:rPr>
        <w:t xml:space="preserve"> </w:t>
      </w:r>
      <w:r w:rsidRPr="00847AF8">
        <w:rPr>
          <w:rStyle w:val="Emphasis"/>
          <w:rFonts w:asciiTheme="minorHAnsi" w:hAnsiTheme="minorHAnsi" w:cstheme="minorHAnsi"/>
          <w:highlight w:val="green"/>
        </w:rPr>
        <w:t>theory into a dead end</w:t>
      </w:r>
      <w:r w:rsidRPr="00847AF8">
        <w:rPr>
          <w:rStyle w:val="StyleUnderline"/>
          <w:rFonts w:asciiTheme="minorHAnsi" w:hAnsiTheme="minorHAnsi" w:cstheme="minorHAnsi"/>
          <w:highlight w:val="green"/>
        </w:rPr>
        <w:t xml:space="preserve"> from which there is</w:t>
      </w:r>
      <w:r w:rsidRPr="00BF513A">
        <w:rPr>
          <w:rStyle w:val="StyleUnderline"/>
          <w:rFonts w:asciiTheme="minorHAnsi" w:hAnsiTheme="minorHAnsi" w:cstheme="minorHAnsi"/>
        </w:rPr>
        <w:t xml:space="preserve"> </w:t>
      </w:r>
      <w:r w:rsidRPr="00847AF8">
        <w:rPr>
          <w:rStyle w:val="Emphasis"/>
          <w:rFonts w:asciiTheme="minorHAnsi" w:hAnsiTheme="minorHAnsi" w:cstheme="minorHAnsi"/>
          <w:highlight w:val="green"/>
        </w:rPr>
        <w:t>no return</w:t>
      </w:r>
      <w:r w:rsidRPr="00847AF8">
        <w:rPr>
          <w:rStyle w:val="StyleUnderline"/>
          <w:rFonts w:asciiTheme="minorHAnsi" w:hAnsiTheme="minorHAnsi" w:cstheme="minorHAnsi"/>
          <w:highlight w:val="green"/>
        </w:rPr>
        <w:t xml:space="preserve"> to </w:t>
      </w:r>
      <w:r w:rsidRPr="00847AF8">
        <w:rPr>
          <w:rStyle w:val="Emphasis"/>
          <w:rFonts w:asciiTheme="minorHAnsi" w:hAnsiTheme="minorHAnsi" w:cstheme="minorHAnsi"/>
          <w:highlight w:val="green"/>
        </w:rPr>
        <w:t>actual, political practice</w:t>
      </w:r>
      <w:r w:rsidRPr="00BF513A">
        <w:rPr>
          <w:rFonts w:asciiTheme="minorHAnsi" w:hAnsiTheme="minorHAnsi" w:cstheme="minorHAnsi"/>
          <w:sz w:val="16"/>
        </w:rPr>
        <w:t xml:space="preserve">. There is nothing gained by this move from the feminine to the masculine form. </w:t>
      </w:r>
      <w:r w:rsidRPr="00BF513A">
        <w:rPr>
          <w:rStyle w:val="StyleUnderline"/>
          <w:rFonts w:asciiTheme="minorHAnsi" w:hAnsiTheme="minorHAnsi" w:cstheme="minorHAnsi"/>
        </w:rPr>
        <w:t xml:space="preserve">The </w:t>
      </w:r>
      <w:r w:rsidRPr="00BF513A">
        <w:rPr>
          <w:rStyle w:val="Emphasis"/>
          <w:rFonts w:asciiTheme="minorHAnsi" w:hAnsiTheme="minorHAnsi" w:cstheme="minorHAnsi"/>
        </w:rPr>
        <w:t>post-metaphysical project</w:t>
      </w:r>
      <w:r w:rsidRPr="00BF513A">
        <w:rPr>
          <w:rStyle w:val="StyleUnderline"/>
          <w:rFonts w:asciiTheme="minorHAnsi" w:hAnsiTheme="minorHAnsi" w:cstheme="minorHAnsi"/>
        </w:rPr>
        <w:t xml:space="preserve"> of </w:t>
      </w:r>
      <w:r w:rsidRPr="00BF513A">
        <w:rPr>
          <w:rStyle w:val="Emphasis"/>
          <w:rFonts w:asciiTheme="minorHAnsi" w:hAnsiTheme="minorHAnsi" w:cstheme="minorHAnsi"/>
        </w:rPr>
        <w:t>discovering ontological truth</w:t>
      </w:r>
      <w:r w:rsidRPr="00BF513A">
        <w:rPr>
          <w:rStyle w:val="StyleUnderline"/>
          <w:rFonts w:asciiTheme="minorHAnsi" w:hAnsiTheme="minorHAnsi" w:cstheme="minorHAnsi"/>
        </w:rPr>
        <w:t xml:space="preserve"> within </w:t>
      </w:r>
      <w:r w:rsidRPr="00BF513A">
        <w:rPr>
          <w:rStyle w:val="Emphasis"/>
          <w:rFonts w:asciiTheme="minorHAnsi" w:hAnsiTheme="minorHAnsi" w:cstheme="minorHAnsi"/>
        </w:rPr>
        <w:t>lived existence fails politically</w:t>
      </w:r>
      <w:r w:rsidRPr="00BF513A">
        <w:rPr>
          <w:rFonts w:asciiTheme="minorHAnsi" w:hAnsiTheme="minorHAnsi" w:cstheme="minorHAnsi"/>
          <w:sz w:val="16"/>
        </w:rPr>
        <w:t xml:space="preserve">. It fails in the socially disengaged </w:t>
      </w:r>
      <w:proofErr w:type="spellStart"/>
      <w:r w:rsidRPr="00BF513A">
        <w:rPr>
          <w:rFonts w:asciiTheme="minorHAnsi" w:hAnsiTheme="minorHAnsi" w:cstheme="minorHAnsi"/>
          <w:sz w:val="16"/>
        </w:rPr>
        <w:t>Husserlian-Heidegerian</w:t>
      </w:r>
      <w:proofErr w:type="spellEnd"/>
      <w:r w:rsidRPr="00BF513A">
        <w:rPr>
          <w:rFonts w:asciiTheme="minorHAnsi" w:hAnsiTheme="minorHAnsi" w:cstheme="minorHAnsi"/>
          <w:sz w:val="16"/>
        </w:rPr>
        <w:t xml:space="preserve"> mode of bracketing the </w:t>
      </w:r>
      <w:proofErr w:type="spellStart"/>
      <w:r w:rsidRPr="00BF513A">
        <w:rPr>
          <w:rFonts w:asciiTheme="minorHAnsi" w:hAnsiTheme="minorHAnsi" w:cstheme="minorHAnsi"/>
          <w:sz w:val="16"/>
        </w:rPr>
        <w:t>existenziell</w:t>
      </w:r>
      <w:proofErr w:type="spellEnd"/>
      <w:r w:rsidRPr="00BF513A">
        <w:rPr>
          <w:rFonts w:asciiTheme="minorHAnsi" w:hAnsiTheme="minorHAnsi" w:cstheme="minorHAnsi"/>
          <w:sz w:val="16"/>
        </w:rPr>
        <w:t xml:space="preserve"> to discover the essential nature of what “the political” is. </w:t>
      </w:r>
      <w:r w:rsidRPr="00BF513A">
        <w:rPr>
          <w:rStyle w:val="StyleUnderline"/>
          <w:rFonts w:asciiTheme="minorHAnsi" w:hAnsiTheme="minorHAnsi" w:cstheme="minorHAnsi"/>
        </w:rPr>
        <w:t xml:space="preserve">And it fails in the </w:t>
      </w:r>
      <w:r w:rsidRPr="00BF513A">
        <w:rPr>
          <w:rStyle w:val="Emphasis"/>
          <w:rFonts w:asciiTheme="minorHAnsi" w:hAnsiTheme="minorHAnsi" w:cstheme="minorHAnsi"/>
        </w:rPr>
        <w:t>socially critical</w:t>
      </w:r>
      <w:r w:rsidRPr="00BF513A">
        <w:rPr>
          <w:rStyle w:val="StyleUnderline"/>
          <w:rFonts w:asciiTheme="minorHAnsi" w:hAnsiTheme="minorHAnsi" w:cstheme="minorHAnsi"/>
        </w:rPr>
        <w:t xml:space="preserve">, post-Foucauldian mode of </w:t>
      </w:r>
      <w:r w:rsidRPr="00BF513A">
        <w:rPr>
          <w:rStyle w:val="Emphasis"/>
          <w:rFonts w:asciiTheme="minorHAnsi" w:hAnsiTheme="minorHAnsi" w:cstheme="minorHAnsi"/>
        </w:rPr>
        <w:t xml:space="preserve">historicized </w:t>
      </w:r>
      <w:r w:rsidRPr="00847AF8">
        <w:rPr>
          <w:rStyle w:val="Emphasis"/>
          <w:rFonts w:asciiTheme="minorHAnsi" w:hAnsiTheme="minorHAnsi" w:cstheme="minorHAnsi"/>
          <w:highlight w:val="green"/>
        </w:rPr>
        <w:t>ontology</w:t>
      </w:r>
      <w:r w:rsidRPr="00847AF8">
        <w:rPr>
          <w:rStyle w:val="StyleUnderline"/>
          <w:rFonts w:asciiTheme="minorHAnsi" w:hAnsiTheme="minorHAnsi" w:cstheme="minorHAnsi"/>
          <w:highlight w:val="green"/>
        </w:rPr>
        <w:t xml:space="preserve">, </w:t>
      </w:r>
      <w:r w:rsidRPr="00847AF8">
        <w:rPr>
          <w:rStyle w:val="Emphasis"/>
          <w:rFonts w:asciiTheme="minorHAnsi" w:hAnsiTheme="minorHAnsi" w:cstheme="minorHAnsi"/>
          <w:highlight w:val="green"/>
        </w:rPr>
        <w:t>disclosing</w:t>
      </w:r>
      <w:r w:rsidRPr="00847AF8">
        <w:rPr>
          <w:rStyle w:val="StyleUnderline"/>
          <w:rFonts w:asciiTheme="minorHAnsi" w:hAnsiTheme="minorHAnsi" w:cstheme="minorHAnsi"/>
          <w:highlight w:val="green"/>
        </w:rPr>
        <w:t xml:space="preserve"> the </w:t>
      </w:r>
      <w:r w:rsidRPr="00847AF8">
        <w:rPr>
          <w:rStyle w:val="Emphasis"/>
          <w:rFonts w:asciiTheme="minorHAnsi" w:hAnsiTheme="minorHAnsi" w:cstheme="minorHAnsi"/>
          <w:highlight w:val="green"/>
        </w:rPr>
        <w:t>multiple ways</w:t>
      </w:r>
      <w:r w:rsidRPr="00847AF8">
        <w:rPr>
          <w:rStyle w:val="StyleUnderline"/>
          <w:rFonts w:asciiTheme="minorHAnsi" w:hAnsiTheme="minorHAnsi" w:cstheme="minorHAnsi"/>
          <w:highlight w:val="green"/>
        </w:rPr>
        <w:t xml:space="preserve"> of </w:t>
      </w:r>
      <w:r w:rsidRPr="00847AF8">
        <w:rPr>
          <w:rStyle w:val="Emphasis"/>
          <w:rFonts w:asciiTheme="minorHAnsi" w:hAnsiTheme="minorHAnsi" w:cstheme="minorHAnsi"/>
          <w:highlight w:val="green"/>
        </w:rPr>
        <w:t>political</w:t>
      </w:r>
      <w:r w:rsidRPr="00BF513A">
        <w:rPr>
          <w:rStyle w:val="Emphasis"/>
          <w:rFonts w:asciiTheme="minorHAnsi" w:hAnsiTheme="minorHAnsi" w:cstheme="minorHAnsi"/>
        </w:rPr>
        <w:t xml:space="preserve"> being-in-the-world</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 xml:space="preserve">within </w:t>
      </w:r>
      <w:r w:rsidRPr="00847AF8">
        <w:rPr>
          <w:rStyle w:val="Emphasis"/>
          <w:rFonts w:asciiTheme="minorHAnsi" w:hAnsiTheme="minorHAnsi" w:cstheme="minorHAnsi"/>
          <w:highlight w:val="green"/>
        </w:rPr>
        <w:t>particular</w:t>
      </w:r>
      <w:r w:rsidRPr="00847AF8">
        <w:rPr>
          <w:rStyle w:val="StyleUnderline"/>
          <w:rFonts w:asciiTheme="minorHAnsi" w:hAnsiTheme="minorHAnsi" w:cstheme="minorHAnsi"/>
          <w:highlight w:val="green"/>
        </w:rPr>
        <w:t xml:space="preserve">, </w:t>
      </w:r>
      <w:r w:rsidRPr="00847AF8">
        <w:rPr>
          <w:rStyle w:val="Emphasis"/>
          <w:rFonts w:asciiTheme="minorHAnsi" w:hAnsiTheme="minorHAnsi" w:cstheme="minorHAnsi"/>
          <w:highlight w:val="green"/>
        </w:rPr>
        <w:t>cultural</w:t>
      </w:r>
      <w:r w:rsidRPr="00847AF8">
        <w:rPr>
          <w:rStyle w:val="StyleUnderline"/>
          <w:rFonts w:asciiTheme="minorHAnsi" w:hAnsiTheme="minorHAnsi" w:cstheme="minorHAnsi"/>
          <w:highlight w:val="green"/>
        </w:rPr>
        <w:t xml:space="preserve"> and </w:t>
      </w:r>
      <w:r w:rsidRPr="00847AF8">
        <w:rPr>
          <w:rStyle w:val="Emphasis"/>
          <w:rFonts w:asciiTheme="minorHAnsi" w:hAnsiTheme="minorHAnsi" w:cstheme="minorHAnsi"/>
          <w:highlight w:val="green"/>
        </w:rPr>
        <w:t>temporal configurations</w:t>
      </w:r>
      <w:r w:rsidRPr="00BF513A">
        <w:rPr>
          <w:rStyle w:val="StyleUnderline"/>
          <w:rFonts w:asciiTheme="minorHAnsi" w:hAnsiTheme="minorHAnsi" w:cstheme="minorHAnsi"/>
        </w:rPr>
        <w:t xml:space="preserve">. </w:t>
      </w:r>
      <w:r w:rsidRPr="00BF513A">
        <w:rPr>
          <w:rFonts w:asciiTheme="minorHAnsi" w:hAnsiTheme="minorHAnsi" w:cstheme="minorHAnsi"/>
          <w:sz w:val="16"/>
        </w:rPr>
        <w:t xml:space="preserve">This is not news. From the mid-1930s on, </w:t>
      </w:r>
      <w:r w:rsidRPr="00BF513A">
        <w:rPr>
          <w:rStyle w:val="StyleUnderline"/>
          <w:rFonts w:asciiTheme="minorHAnsi" w:hAnsiTheme="minorHAnsi" w:cstheme="minorHAnsi"/>
        </w:rPr>
        <w:t>it was Adorno’s obsessive concern</w:t>
      </w:r>
      <w:r w:rsidRPr="00BF513A">
        <w:rPr>
          <w:rFonts w:asciiTheme="minorHAnsi" w:hAnsiTheme="minorHAnsi" w:cstheme="minorHAnsi"/>
          <w:sz w:val="16"/>
        </w:rPr>
        <w:t xml:space="preserve">, in the context of the rise of fascism, </w:t>
      </w:r>
      <w:r w:rsidRPr="00BF513A">
        <w:rPr>
          <w:rStyle w:val="StyleUnderline"/>
          <w:rFonts w:asciiTheme="minorHAnsi" w:hAnsiTheme="minorHAnsi" w:cstheme="minorHAnsi"/>
        </w:rPr>
        <w:t xml:space="preserve">to demonstrate the </w:t>
      </w:r>
      <w:r w:rsidRPr="00BF513A">
        <w:rPr>
          <w:rFonts w:asciiTheme="minorHAnsi" w:hAnsiTheme="minorHAnsi" w:cstheme="minorHAnsi"/>
          <w:sz w:val="16"/>
        </w:rPr>
        <w:t>failure of the ontological attempt</w:t>
      </w:r>
      <w:r w:rsidRPr="00BF513A">
        <w:rPr>
          <w:rStyle w:val="StyleUnderline"/>
          <w:rFonts w:asciiTheme="minorHAnsi" w:hAnsiTheme="minorHAnsi" w:cstheme="minorHAnsi"/>
        </w:rPr>
        <w:t xml:space="preserve"> to </w:t>
      </w:r>
      <w:r w:rsidRPr="00BF513A">
        <w:rPr>
          <w:rStyle w:val="Emphasis"/>
          <w:rFonts w:asciiTheme="minorHAnsi" w:hAnsiTheme="minorHAnsi" w:cstheme="minorHAnsi"/>
        </w:rPr>
        <w:t>ground a philosophy</w:t>
      </w:r>
      <w:r w:rsidRPr="00BF513A">
        <w:rPr>
          <w:rStyle w:val="StyleUnderline"/>
          <w:rFonts w:asciiTheme="minorHAnsi" w:hAnsiTheme="minorHAnsi" w:cstheme="minorHAnsi"/>
        </w:rPr>
        <w:t xml:space="preserve"> of Being by </w:t>
      </w:r>
      <w:r w:rsidRPr="00BF513A">
        <w:rPr>
          <w:rStyle w:val="Emphasis"/>
          <w:rFonts w:asciiTheme="minorHAnsi" w:hAnsiTheme="minorHAnsi" w:cstheme="minorHAnsi"/>
        </w:rPr>
        <w:t>starting from the given world</w:t>
      </w:r>
      <w:r w:rsidRPr="00BF513A">
        <w:rPr>
          <w:rStyle w:val="StyleUnderline"/>
          <w:rFonts w:asciiTheme="minorHAnsi" w:hAnsiTheme="minorHAnsi" w:cstheme="minorHAnsi"/>
        </w:rPr>
        <w:t>, or</w:t>
      </w:r>
      <w:r w:rsidRPr="00BF513A">
        <w:rPr>
          <w:rFonts w:asciiTheme="minorHAnsi" w:hAnsiTheme="minorHAnsi" w:cstheme="minorHAnsi"/>
          <w:sz w:val="16"/>
        </w:rPr>
        <w:t xml:space="preserve">, in Heideggerian language, </w:t>
      </w:r>
      <w:r w:rsidRPr="00BF513A">
        <w:rPr>
          <w:rStyle w:val="StyleUnderline"/>
          <w:rFonts w:asciiTheme="minorHAnsi" w:hAnsiTheme="minorHAnsi" w:cstheme="minorHAnsi"/>
        </w:rPr>
        <w:t>to move from the ontic, that is, being</w:t>
      </w:r>
      <w:r w:rsidRPr="00BF513A">
        <w:rPr>
          <w:rFonts w:asciiTheme="minorHAnsi" w:hAnsiTheme="minorHAnsi" w:cstheme="minorHAnsi"/>
          <w:sz w:val="16"/>
        </w:rPr>
        <w:t xml:space="preserve"> [</w:t>
      </w:r>
      <w:proofErr w:type="spellStart"/>
      <w:r w:rsidRPr="00BF513A">
        <w:rPr>
          <w:rFonts w:asciiTheme="minorHAnsi" w:hAnsiTheme="minorHAnsi" w:cstheme="minorHAnsi"/>
          <w:sz w:val="16"/>
        </w:rPr>
        <w:t>seiend</w:t>
      </w:r>
      <w:proofErr w:type="spellEnd"/>
      <w:r w:rsidRPr="00BF513A">
        <w:rPr>
          <w:rFonts w:asciiTheme="minorHAnsi" w:hAnsiTheme="minorHAnsi" w:cstheme="minorHAnsi"/>
          <w:sz w:val="16"/>
        </w:rPr>
        <w:t xml:space="preserve">] </w:t>
      </w:r>
      <w:r w:rsidRPr="00BF513A">
        <w:rPr>
          <w:rStyle w:val="StyleUnderline"/>
          <w:rFonts w:asciiTheme="minorHAnsi" w:hAnsiTheme="minorHAnsi" w:cstheme="minorHAnsi"/>
        </w:rPr>
        <w:t>in the sense of that which is empirically given, to the ontological, that which is essentially true of existence (Dasein as the “a priori structure” of “existentially</w:t>
      </w:r>
      <w:r w:rsidRPr="00BF513A">
        <w:rPr>
          <w:rFonts w:asciiTheme="minorHAnsi" w:hAnsiTheme="minorHAnsi" w:cstheme="minorHAnsi"/>
          <w:sz w:val="16"/>
        </w:rPr>
        <w:t>”</w:t>
      </w:r>
      <w:hyperlink r:id="rId9" w:anchor="fn:4" w:history="1">
        <w:r w:rsidRPr="00BF513A">
          <w:rPr>
            <w:rFonts w:asciiTheme="minorHAnsi" w:hAnsiTheme="minorHAnsi" w:cstheme="minorHAnsi"/>
            <w:sz w:val="16"/>
          </w:rPr>
          <w:t>4</w:t>
        </w:r>
      </w:hyperlink>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Adorno argued that </w:t>
      </w:r>
      <w:r w:rsidRPr="00847AF8">
        <w:rPr>
          <w:rStyle w:val="Emphasis"/>
          <w:rFonts w:asciiTheme="minorHAnsi" w:hAnsiTheme="minorHAnsi" w:cstheme="minorHAnsi"/>
          <w:highlight w:val="green"/>
        </w:rPr>
        <w:t>any ontology</w:t>
      </w:r>
      <w:r w:rsidRPr="00BF513A">
        <w:rPr>
          <w:rStyle w:val="Emphasis"/>
          <w:rFonts w:asciiTheme="minorHAnsi" w:hAnsiTheme="minorHAnsi" w:cstheme="minorHAnsi"/>
        </w:rPr>
        <w:t xml:space="preserve"> derived</w:t>
      </w:r>
      <w:r w:rsidRPr="00BF513A">
        <w:rPr>
          <w:rStyle w:val="StyleUnderline"/>
          <w:rFonts w:asciiTheme="minorHAnsi" w:hAnsiTheme="minorHAnsi" w:cstheme="minorHAnsi"/>
        </w:rPr>
        <w:t xml:space="preserve"> (or reduced5) from the ontic, </w:t>
      </w:r>
      <w:r w:rsidRPr="00847AF8">
        <w:rPr>
          <w:rStyle w:val="Emphasis"/>
          <w:rFonts w:asciiTheme="minorHAnsi" w:hAnsiTheme="minorHAnsi" w:cstheme="minorHAnsi"/>
          <w:highlight w:val="green"/>
        </w:rPr>
        <w:t>turns the philosophical project</w:t>
      </w:r>
      <w:r w:rsidRPr="00847AF8">
        <w:rPr>
          <w:rStyle w:val="StyleUnderline"/>
          <w:rFonts w:asciiTheme="minorHAnsi" w:hAnsiTheme="minorHAnsi" w:cstheme="minorHAnsi"/>
          <w:highlight w:val="green"/>
        </w:rPr>
        <w:t xml:space="preserve"> into </w:t>
      </w:r>
      <w:r w:rsidRPr="00847AF8">
        <w:rPr>
          <w:rStyle w:val="Emphasis"/>
          <w:rFonts w:asciiTheme="minorHAnsi" w:hAnsiTheme="minorHAnsi" w:cstheme="minorHAnsi"/>
          <w:highlight w:val="green"/>
        </w:rPr>
        <w:t>one big tautology</w:t>
      </w:r>
      <w:r w:rsidRPr="00BF513A">
        <w:rPr>
          <w:rFonts w:asciiTheme="minorHAnsi" w:hAnsiTheme="minorHAnsi" w:cstheme="minorHAnsi"/>
          <w:sz w:val="16"/>
        </w:rPr>
        <w:t>.</w:t>
      </w:r>
      <w:hyperlink r:id="rId10" w:anchor="fn:6" w:history="1">
        <w:r w:rsidRPr="00BF513A">
          <w:rPr>
            <w:rFonts w:asciiTheme="minorHAnsi" w:hAnsiTheme="minorHAnsi" w:cstheme="minorHAnsi"/>
            <w:sz w:val="16"/>
          </w:rPr>
          <w:t>6</w:t>
        </w:r>
      </w:hyperlink>
      <w:r w:rsidRPr="00BF513A">
        <w:rPr>
          <w:rFonts w:asciiTheme="minorHAnsi" w:hAnsiTheme="minorHAnsi" w:cstheme="minorHAnsi"/>
          <w:sz w:val="16"/>
        </w:rPr>
        <w:t xml:space="preserve"> He has a point, and </w:t>
      </w:r>
      <w:r w:rsidRPr="00847AF8">
        <w:rPr>
          <w:rStyle w:val="StyleUnderline"/>
          <w:rFonts w:asciiTheme="minorHAnsi" w:hAnsiTheme="minorHAnsi" w:cstheme="minorHAnsi"/>
          <w:highlight w:val="green"/>
        </w:rPr>
        <w:t>the political implications are</w:t>
      </w:r>
      <w:r w:rsidRPr="00BF513A">
        <w:rPr>
          <w:rStyle w:val="StyleUnderline"/>
          <w:rFonts w:asciiTheme="minorHAnsi" w:hAnsiTheme="minorHAnsi" w:cstheme="minorHAnsi"/>
        </w:rPr>
        <w:t xml:space="preserve"> </w:t>
      </w:r>
      <w:r w:rsidRPr="00847AF8">
        <w:rPr>
          <w:rStyle w:val="Emphasis"/>
          <w:rFonts w:asciiTheme="minorHAnsi" w:hAnsiTheme="minorHAnsi" w:cstheme="minorHAnsi"/>
          <w:highlight w:val="green"/>
        </w:rPr>
        <w:t>serious</w:t>
      </w:r>
      <w:r w:rsidRPr="00BF513A">
        <w:rPr>
          <w:rFonts w:asciiTheme="minorHAnsi" w:hAnsiTheme="minorHAnsi" w:cstheme="minorHAnsi"/>
          <w:sz w:val="16"/>
        </w:rPr>
        <w:t xml:space="preserve">. </w:t>
      </w:r>
      <w:r w:rsidRPr="00BF513A">
        <w:rPr>
          <w:rStyle w:val="Emphasis"/>
          <w:rFonts w:asciiTheme="minorHAnsi" w:hAnsiTheme="minorHAnsi" w:cstheme="minorHAnsi"/>
        </w:rPr>
        <w:t>Ontology identifies</w:t>
      </w:r>
      <w:r w:rsidRPr="00BF513A">
        <w:rPr>
          <w:rFonts w:asciiTheme="minorHAnsi" w:hAnsiTheme="minorHAnsi" w:cstheme="minorHAnsi"/>
          <w:sz w:val="16"/>
        </w:rPr>
        <w:t xml:space="preserve">. Identity was anathema to Adorno, and nowhere more so than in its political implications, the identity between ruler and ruled that fascism affirmed. Indeed, </w:t>
      </w:r>
      <w:r w:rsidRPr="00BF513A">
        <w:rPr>
          <w:rStyle w:val="StyleUnderline"/>
          <w:rFonts w:asciiTheme="minorHAnsi" w:hAnsiTheme="minorHAnsi" w:cstheme="minorHAnsi"/>
        </w:rPr>
        <w:t xml:space="preserve">even </w:t>
      </w:r>
      <w:r w:rsidRPr="00BF513A">
        <w:rPr>
          <w:rStyle w:val="Emphasis"/>
          <w:rFonts w:asciiTheme="minorHAnsi" w:hAnsiTheme="minorHAnsi" w:cstheme="minorHAnsi"/>
        </w:rPr>
        <w:t>parliamentary rule</w:t>
      </w:r>
      <w:r w:rsidRPr="00BF513A">
        <w:rPr>
          <w:rStyle w:val="StyleUnderline"/>
          <w:rFonts w:asciiTheme="minorHAnsi" w:hAnsiTheme="minorHAnsi" w:cstheme="minorHAnsi"/>
        </w:rPr>
        <w:t xml:space="preserve"> can be seen to </w:t>
      </w:r>
      <w:r w:rsidRPr="00BF513A">
        <w:rPr>
          <w:rStyle w:val="Emphasis"/>
          <w:rFonts w:asciiTheme="minorHAnsi" w:hAnsiTheme="minorHAnsi" w:cstheme="minorHAnsi"/>
        </w:rPr>
        <w:t>presuppose</w:t>
      </w:r>
      <w:r w:rsidRPr="00BF513A">
        <w:rPr>
          <w:rStyle w:val="StyleUnderline"/>
          <w:rFonts w:asciiTheme="minorHAnsi" w:hAnsiTheme="minorHAnsi" w:cstheme="minorHAnsi"/>
        </w:rPr>
        <w:t xml:space="preserve"> a </w:t>
      </w:r>
      <w:r w:rsidRPr="00BF513A">
        <w:rPr>
          <w:rStyle w:val="Emphasis"/>
          <w:rFonts w:asciiTheme="minorHAnsi" w:hAnsiTheme="minorHAnsi" w:cstheme="minorHAnsi"/>
        </w:rPr>
        <w:t>striving for identity</w:t>
      </w:r>
      <w:r w:rsidRPr="00BF513A">
        <w:rPr>
          <w:rStyle w:val="StyleUnderline"/>
          <w:rFonts w:asciiTheme="minorHAnsi" w:hAnsiTheme="minorHAnsi" w:cstheme="minorHAnsi"/>
        </w:rPr>
        <w:t xml:space="preserve">, whereby </w:t>
      </w:r>
      <w:r w:rsidRPr="00BF513A">
        <w:rPr>
          <w:rStyle w:val="Emphasis"/>
          <w:rFonts w:asciiTheme="minorHAnsi" w:hAnsiTheme="minorHAnsi" w:cstheme="minorHAnsi"/>
        </w:rPr>
        <w:t>consensus</w:t>
      </w:r>
      <w:r w:rsidRPr="00BF513A">
        <w:rPr>
          <w:rStyle w:val="StyleUnderline"/>
          <w:rFonts w:asciiTheme="minorHAnsi" w:hAnsiTheme="minorHAnsi" w:cstheme="minorHAnsi"/>
        </w:rPr>
        <w:t xml:space="preserve"> becomes </w:t>
      </w:r>
      <w:r w:rsidRPr="00BF513A">
        <w:rPr>
          <w:rStyle w:val="Emphasis"/>
          <w:rFonts w:asciiTheme="minorHAnsi" w:hAnsiTheme="minorHAnsi" w:cstheme="minorHAnsi"/>
        </w:rPr>
        <w:t>an end in itself</w:t>
      </w:r>
      <w:r w:rsidRPr="00BF513A">
        <w:rPr>
          <w:rStyle w:val="StyleUnderline"/>
          <w:rFonts w:asciiTheme="minorHAnsi" w:hAnsiTheme="minorHAnsi" w:cstheme="minorHAnsi"/>
        </w:rPr>
        <w:t xml:space="preserve">, regardless of the </w:t>
      </w:r>
      <w:r w:rsidRPr="00BF513A">
        <w:rPr>
          <w:rStyle w:val="Emphasis"/>
          <w:rFonts w:asciiTheme="minorHAnsi" w:hAnsiTheme="minorHAnsi" w:cstheme="minorHAnsi"/>
        </w:rPr>
        <w:t>truth content</w:t>
      </w:r>
      <w:r w:rsidRPr="00BF513A">
        <w:rPr>
          <w:rStyle w:val="StyleUnderline"/>
          <w:rFonts w:asciiTheme="minorHAnsi" w:hAnsiTheme="minorHAnsi" w:cstheme="minorHAnsi"/>
        </w:rPr>
        <w:t xml:space="preserve"> of that consensus</w:t>
      </w:r>
      <w:r w:rsidRPr="00BF513A">
        <w:rPr>
          <w:rFonts w:asciiTheme="minorHAnsi" w:hAnsiTheme="minorHAnsi" w:cstheme="minorHAnsi"/>
          <w:sz w:val="16"/>
        </w:rPr>
        <w:t>.</w:t>
      </w:r>
      <w:hyperlink r:id="rId11" w:anchor="fn:7" w:history="1">
        <w:r w:rsidRPr="00BF513A">
          <w:rPr>
            <w:rFonts w:asciiTheme="minorHAnsi" w:hAnsiTheme="minorHAnsi" w:cstheme="minorHAnsi"/>
            <w:sz w:val="16"/>
          </w:rPr>
          <w:t>7</w:t>
        </w:r>
      </w:hyperlink>
      <w:r w:rsidRPr="00BF513A">
        <w:rPr>
          <w:rFonts w:asciiTheme="minorHAnsi" w:hAnsiTheme="minorHAnsi" w:cstheme="minorHAnsi"/>
          <w:sz w:val="16"/>
        </w:rPr>
        <w:t xml:space="preserve"> It is not that Heidegger’s philosophy (or any existential ontology) is in-itself fascist (that would be an ontological claim). Rather, </w:t>
      </w:r>
      <w:r w:rsidRPr="00847AF8">
        <w:rPr>
          <w:rStyle w:val="StyleUnderline"/>
          <w:rFonts w:asciiTheme="minorHAnsi" w:hAnsiTheme="minorHAnsi" w:cstheme="minorHAnsi"/>
          <w:highlight w:val="green"/>
        </w:rPr>
        <w:t xml:space="preserve">by </w:t>
      </w:r>
      <w:r w:rsidRPr="00847AF8">
        <w:rPr>
          <w:rStyle w:val="Emphasis"/>
          <w:rFonts w:asciiTheme="minorHAnsi" w:hAnsiTheme="minorHAnsi" w:cstheme="minorHAnsi"/>
          <w:highlight w:val="green"/>
        </w:rPr>
        <w:t>resolving the question</w:t>
      </w:r>
      <w:r w:rsidRPr="00847AF8">
        <w:rPr>
          <w:rStyle w:val="StyleUnderline"/>
          <w:rFonts w:asciiTheme="minorHAnsi" w:hAnsiTheme="minorHAnsi" w:cstheme="minorHAnsi"/>
          <w:highlight w:val="green"/>
        </w:rPr>
        <w:t xml:space="preserve"> of </w:t>
      </w:r>
      <w:r w:rsidRPr="00847AF8">
        <w:rPr>
          <w:rStyle w:val="Emphasis"/>
          <w:rFonts w:asciiTheme="minorHAnsi" w:hAnsiTheme="minorHAnsi" w:cstheme="minorHAnsi"/>
          <w:highlight w:val="green"/>
        </w:rPr>
        <w:t>Being</w:t>
      </w:r>
      <w:r w:rsidRPr="00847AF8">
        <w:rPr>
          <w:rStyle w:val="StyleUnderline"/>
          <w:rFonts w:asciiTheme="minorHAnsi" w:hAnsiTheme="minorHAnsi" w:cstheme="minorHAnsi"/>
          <w:highlight w:val="green"/>
        </w:rPr>
        <w:t xml:space="preserve"> before</w:t>
      </w:r>
      <w:r w:rsidRPr="00BF513A">
        <w:rPr>
          <w:rStyle w:val="StyleUnderline"/>
          <w:rFonts w:asciiTheme="minorHAnsi" w:hAnsiTheme="minorHAnsi" w:cstheme="minorHAnsi"/>
        </w:rPr>
        <w:t xml:space="preserve"> </w:t>
      </w:r>
      <w:r w:rsidRPr="00BF513A">
        <w:rPr>
          <w:rStyle w:val="Emphasis"/>
          <w:rFonts w:asciiTheme="minorHAnsi" w:hAnsiTheme="minorHAnsi" w:cstheme="minorHAnsi"/>
        </w:rPr>
        <w:t xml:space="preserve">subsequent </w:t>
      </w:r>
      <w:r w:rsidRPr="00847AF8">
        <w:rPr>
          <w:rStyle w:val="Emphasis"/>
          <w:rFonts w:asciiTheme="minorHAnsi" w:hAnsiTheme="minorHAnsi" w:cstheme="minorHAnsi"/>
          <w:highlight w:val="green"/>
        </w:rPr>
        <w:t>political analyses</w:t>
      </w:r>
      <w:r w:rsidRPr="00BF513A">
        <w:rPr>
          <w:rStyle w:val="StyleUnderline"/>
          <w:rFonts w:asciiTheme="minorHAnsi" w:hAnsiTheme="minorHAnsi" w:cstheme="minorHAnsi"/>
        </w:rPr>
        <w:t xml:space="preserve">, the latter have </w:t>
      </w:r>
      <w:r w:rsidRPr="00BF513A">
        <w:rPr>
          <w:rStyle w:val="Emphasis"/>
          <w:rFonts w:asciiTheme="minorHAnsi" w:hAnsiTheme="minorHAnsi" w:cstheme="minorHAnsi"/>
        </w:rPr>
        <w:t>no philosophical traction</w:t>
      </w:r>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They are </w:t>
      </w:r>
      <w:r w:rsidRPr="00BF513A">
        <w:rPr>
          <w:rStyle w:val="Emphasis"/>
          <w:rFonts w:asciiTheme="minorHAnsi" w:hAnsiTheme="minorHAnsi" w:cstheme="minorHAnsi"/>
        </w:rPr>
        <w:t>subsumed</w:t>
      </w:r>
      <w:r w:rsidRPr="00BF513A">
        <w:rPr>
          <w:rStyle w:val="StyleUnderline"/>
          <w:rFonts w:asciiTheme="minorHAnsi" w:hAnsiTheme="minorHAnsi" w:cstheme="minorHAnsi"/>
        </w:rPr>
        <w:t xml:space="preserve"> under </w:t>
      </w:r>
      <w:r w:rsidRPr="00BF513A">
        <w:rPr>
          <w:rStyle w:val="Emphasis"/>
          <w:rFonts w:asciiTheme="minorHAnsi" w:hAnsiTheme="minorHAnsi" w:cstheme="minorHAnsi"/>
        </w:rPr>
        <w:t xml:space="preserve">the </w:t>
      </w:r>
      <w:r w:rsidRPr="00847AF8">
        <w:rPr>
          <w:rStyle w:val="Emphasis"/>
          <w:rFonts w:asciiTheme="minorHAnsi" w:hAnsiTheme="minorHAnsi" w:cstheme="minorHAnsi"/>
          <w:highlight w:val="green"/>
        </w:rPr>
        <w:t xml:space="preserve">ontological a </w:t>
      </w:r>
      <w:proofErr w:type="spellStart"/>
      <w:r w:rsidRPr="00847AF8">
        <w:rPr>
          <w:rStyle w:val="Emphasis"/>
          <w:rFonts w:asciiTheme="minorHAnsi" w:hAnsiTheme="minorHAnsi" w:cstheme="minorHAnsi"/>
          <w:highlight w:val="green"/>
        </w:rPr>
        <w:t>prioris</w:t>
      </w:r>
      <w:proofErr w:type="spellEnd"/>
      <w:r w:rsidRPr="00BF513A">
        <w:rPr>
          <w:rStyle w:val="Emphasis"/>
          <w:rFonts w:asciiTheme="minorHAnsi" w:hAnsiTheme="minorHAnsi" w:cstheme="minorHAnsi"/>
        </w:rPr>
        <w:t xml:space="preserve"> </w:t>
      </w:r>
      <w:r w:rsidRPr="00BF513A">
        <w:rPr>
          <w:rStyle w:val="StyleUnderline"/>
          <w:rFonts w:asciiTheme="minorHAnsi" w:hAnsiTheme="minorHAnsi" w:cstheme="minorHAnsi"/>
        </w:rPr>
        <w:t xml:space="preserve">that </w:t>
      </w:r>
      <w:r w:rsidRPr="00BF513A">
        <w:rPr>
          <w:rStyle w:val="Emphasis"/>
          <w:rFonts w:asciiTheme="minorHAnsi" w:hAnsiTheme="minorHAnsi" w:cstheme="minorHAnsi"/>
        </w:rPr>
        <w:t>themselves</w:t>
      </w:r>
      <w:r w:rsidRPr="00BF513A">
        <w:rPr>
          <w:rStyle w:val="StyleUnderline"/>
          <w:rFonts w:asciiTheme="minorHAnsi" w:hAnsiTheme="minorHAnsi" w:cstheme="minorHAnsi"/>
        </w:rPr>
        <w:t xml:space="preserve"> must </w:t>
      </w:r>
      <w:r w:rsidRPr="00847AF8">
        <w:rPr>
          <w:rStyle w:val="Emphasis"/>
          <w:rFonts w:asciiTheme="minorHAnsi" w:hAnsiTheme="minorHAnsi" w:cstheme="minorHAnsi"/>
          <w:highlight w:val="green"/>
        </w:rPr>
        <w:t>remain indifferent</w:t>
      </w:r>
      <w:r w:rsidRPr="00847AF8">
        <w:rPr>
          <w:rStyle w:val="StyleUnderline"/>
          <w:rFonts w:asciiTheme="minorHAnsi" w:hAnsiTheme="minorHAnsi" w:cstheme="minorHAnsi"/>
          <w:highlight w:val="green"/>
        </w:rPr>
        <w:t xml:space="preserve"> to their </w:t>
      </w:r>
      <w:r w:rsidRPr="00847AF8">
        <w:rPr>
          <w:rStyle w:val="Emphasis"/>
          <w:rFonts w:asciiTheme="minorHAnsi" w:hAnsiTheme="minorHAnsi" w:cstheme="minorHAnsi"/>
          <w:highlight w:val="green"/>
        </w:rPr>
        <w:t>content</w:t>
      </w:r>
      <w:r w:rsidRPr="00BF513A">
        <w:rPr>
          <w:rFonts w:asciiTheme="minorHAnsi" w:hAnsiTheme="minorHAnsi" w:cstheme="minorHAnsi"/>
          <w:sz w:val="16"/>
        </w:rPr>
        <w:t>.</w:t>
      </w:r>
      <w:hyperlink r:id="rId12" w:anchor="fn:8" w:history="1">
        <w:r w:rsidRPr="00BF513A">
          <w:rPr>
            <w:rFonts w:asciiTheme="minorHAnsi" w:hAnsiTheme="minorHAnsi" w:cstheme="minorHAnsi"/>
            <w:sz w:val="16"/>
          </w:rPr>
          <w:t>8</w:t>
        </w:r>
      </w:hyperlink>
      <w:r w:rsidRPr="00BF513A">
        <w:rPr>
          <w:rFonts w:asciiTheme="minorHAnsi" w:hAnsiTheme="minorHAnsi" w:cstheme="minorHAnsi"/>
          <w:sz w:val="16"/>
        </w:rPr>
        <w:t xml:space="preserve"> </w:t>
      </w:r>
      <w:r w:rsidRPr="00BF513A">
        <w:rPr>
          <w:rStyle w:val="Emphasis"/>
          <w:rFonts w:asciiTheme="minorHAnsi" w:hAnsiTheme="minorHAnsi" w:cstheme="minorHAnsi"/>
        </w:rPr>
        <w:t>Existential ontology</w:t>
      </w:r>
      <w:r w:rsidRPr="00BF513A">
        <w:rPr>
          <w:rStyle w:val="StyleUnderline"/>
          <w:rFonts w:asciiTheme="minorHAnsi" w:hAnsiTheme="minorHAnsi" w:cstheme="minorHAnsi"/>
        </w:rPr>
        <w:t xml:space="preserve"> is </w:t>
      </w:r>
      <w:r w:rsidRPr="00BF513A">
        <w:rPr>
          <w:rStyle w:val="Emphasis"/>
          <w:rFonts w:asciiTheme="minorHAnsi" w:hAnsiTheme="minorHAnsi" w:cstheme="minorHAnsi"/>
        </w:rPr>
        <w:t>mistaken</w:t>
      </w:r>
      <w:r w:rsidRPr="00BF513A">
        <w:rPr>
          <w:rStyle w:val="StyleUnderline"/>
          <w:rFonts w:asciiTheme="minorHAnsi" w:hAnsiTheme="minorHAnsi" w:cstheme="minorHAnsi"/>
        </w:rPr>
        <w:t xml:space="preserve"> in </w:t>
      </w:r>
      <w:r w:rsidRPr="00847AF8">
        <w:rPr>
          <w:rStyle w:val="StyleUnderline"/>
          <w:rFonts w:asciiTheme="minorHAnsi" w:hAnsiTheme="minorHAnsi" w:cstheme="minorHAnsi"/>
          <w:highlight w:val="green"/>
        </w:rPr>
        <w:t>assuming that, once</w:t>
      </w:r>
      <w:r w:rsidRPr="00BF513A">
        <w:rPr>
          <w:rStyle w:val="StyleUnderline"/>
          <w:rFonts w:asciiTheme="minorHAnsi" w:hAnsiTheme="minorHAnsi" w:cstheme="minorHAnsi"/>
        </w:rPr>
        <w:t xml:space="preserve"> “the </w:t>
      </w:r>
      <w:r w:rsidRPr="00BF513A">
        <w:rPr>
          <w:rStyle w:val="Emphasis"/>
          <w:rFonts w:asciiTheme="minorHAnsi" w:hAnsiTheme="minorHAnsi" w:cstheme="minorHAnsi"/>
        </w:rPr>
        <w:t xml:space="preserve">character of </w:t>
      </w:r>
      <w:r w:rsidRPr="00847AF8">
        <w:rPr>
          <w:rStyle w:val="Emphasis"/>
          <w:rFonts w:asciiTheme="minorHAnsi" w:hAnsiTheme="minorHAnsi" w:cstheme="minorHAnsi"/>
          <w:highlight w:val="green"/>
        </w:rPr>
        <w:t>being</w:t>
      </w:r>
      <w:r w:rsidRPr="00BF513A">
        <w:rPr>
          <w:rFonts w:asciiTheme="minorHAnsi" w:hAnsiTheme="minorHAnsi" w:cstheme="minorHAnsi"/>
          <w:sz w:val="16"/>
        </w:rPr>
        <w:t xml:space="preserve">” (Heidegger) </w:t>
      </w:r>
      <w:r w:rsidRPr="00847AF8">
        <w:rPr>
          <w:rStyle w:val="StyleUnderline"/>
          <w:rFonts w:asciiTheme="minorHAnsi" w:hAnsiTheme="minorHAnsi" w:cstheme="minorHAnsi"/>
          <w:highlight w:val="green"/>
        </w:rPr>
        <w:t>is</w:t>
      </w:r>
      <w:r w:rsidRPr="00BF513A">
        <w:rPr>
          <w:rStyle w:val="StyleUnderline"/>
          <w:rFonts w:asciiTheme="minorHAnsi" w:hAnsiTheme="minorHAnsi" w:cstheme="minorHAnsi"/>
        </w:rPr>
        <w:t xml:space="preserve"> </w:t>
      </w:r>
      <w:r w:rsidRPr="00BF513A">
        <w:rPr>
          <w:rStyle w:val="Emphasis"/>
          <w:rFonts w:asciiTheme="minorHAnsi" w:hAnsiTheme="minorHAnsi" w:cstheme="minorHAnsi"/>
        </w:rPr>
        <w:t xml:space="preserve">conceptually </w:t>
      </w:r>
      <w:r w:rsidRPr="00847AF8">
        <w:rPr>
          <w:rStyle w:val="Emphasis"/>
          <w:rFonts w:asciiTheme="minorHAnsi" w:hAnsiTheme="minorHAnsi" w:cstheme="minorHAnsi"/>
          <w:highlight w:val="green"/>
        </w:rPr>
        <w:t>grasped</w:t>
      </w:r>
      <w:r w:rsidRPr="00847AF8">
        <w:rPr>
          <w:rStyle w:val="StyleUnderline"/>
          <w:rFonts w:asciiTheme="minorHAnsi" w:hAnsiTheme="minorHAnsi" w:cstheme="minorHAnsi"/>
          <w:highlight w:val="green"/>
        </w:rPr>
        <w:t xml:space="preserve">, it will </w:t>
      </w:r>
      <w:r w:rsidRPr="00847AF8">
        <w:rPr>
          <w:rStyle w:val="Emphasis"/>
          <w:rFonts w:asciiTheme="minorHAnsi" w:hAnsiTheme="minorHAnsi" w:cstheme="minorHAnsi"/>
          <w:highlight w:val="green"/>
        </w:rPr>
        <w:t>return us</w:t>
      </w:r>
      <w:r w:rsidRPr="00847AF8">
        <w:rPr>
          <w:rStyle w:val="StyleUnderline"/>
          <w:rFonts w:asciiTheme="minorHAnsi" w:hAnsiTheme="minorHAnsi" w:cstheme="minorHAnsi"/>
          <w:highlight w:val="green"/>
        </w:rPr>
        <w:t xml:space="preserve"> to</w:t>
      </w:r>
      <w:r w:rsidRPr="00BF513A">
        <w:rPr>
          <w:rStyle w:val="StyleUnderline"/>
          <w:rFonts w:asciiTheme="minorHAnsi" w:hAnsiTheme="minorHAnsi" w:cstheme="minorHAnsi"/>
        </w:rPr>
        <w:t xml:space="preserve"> the </w:t>
      </w:r>
      <w:r w:rsidRPr="00BF513A">
        <w:rPr>
          <w:rStyle w:val="Emphasis"/>
          <w:rFonts w:asciiTheme="minorHAnsi" w:hAnsiTheme="minorHAnsi" w:cstheme="minorHAnsi"/>
        </w:rPr>
        <w:t>material</w:t>
      </w:r>
      <w:r w:rsidRPr="00BF513A">
        <w:rPr>
          <w:rStyle w:val="StyleUnderline"/>
          <w:rFonts w:asciiTheme="minorHAnsi" w:hAnsiTheme="minorHAnsi" w:cstheme="minorHAnsi"/>
        </w:rPr>
        <w:t xml:space="preserve">, </w:t>
      </w:r>
      <w:r w:rsidRPr="00BF513A">
        <w:rPr>
          <w:rStyle w:val="Emphasis"/>
          <w:rFonts w:asciiTheme="minorHAnsi" w:hAnsiTheme="minorHAnsi" w:cstheme="minorHAnsi"/>
        </w:rPr>
        <w:t>empirical world</w:t>
      </w:r>
      <w:r w:rsidRPr="00BF513A">
        <w:rPr>
          <w:rStyle w:val="StyleUnderline"/>
          <w:rFonts w:asciiTheme="minorHAnsi" w:hAnsiTheme="minorHAnsi" w:cstheme="minorHAnsi"/>
        </w:rPr>
        <w:t xml:space="preserve"> and allow us to </w:t>
      </w:r>
      <w:r w:rsidRPr="00BF513A">
        <w:rPr>
          <w:rStyle w:val="Emphasis"/>
          <w:rFonts w:asciiTheme="minorHAnsi" w:hAnsiTheme="minorHAnsi" w:cstheme="minorHAnsi"/>
        </w:rPr>
        <w:t>gather its diversities</w:t>
      </w:r>
      <w:r w:rsidRPr="00BF513A">
        <w:rPr>
          <w:rStyle w:val="StyleUnderline"/>
          <w:rFonts w:asciiTheme="minorHAnsi" w:hAnsiTheme="minorHAnsi" w:cstheme="minorHAnsi"/>
        </w:rPr>
        <w:t xml:space="preserve"> and </w:t>
      </w:r>
      <w:r w:rsidRPr="00BF513A">
        <w:rPr>
          <w:rStyle w:val="Emphasis"/>
          <w:rFonts w:asciiTheme="minorHAnsi" w:hAnsiTheme="minorHAnsi" w:cstheme="minorHAnsi"/>
        </w:rPr>
        <w:t>multiplicities</w:t>
      </w:r>
      <w:r w:rsidRPr="00BF513A">
        <w:rPr>
          <w:rStyle w:val="StyleUnderline"/>
          <w:rFonts w:asciiTheme="minorHAnsi" w:hAnsiTheme="minorHAnsi" w:cstheme="minorHAnsi"/>
        </w:rPr>
        <w:t xml:space="preserve"> under philosophy’s own pre-understandings in ways adequate to the exigencies of </w:t>
      </w:r>
      <w:r w:rsidRPr="00847AF8">
        <w:rPr>
          <w:rStyle w:val="StyleUnderline"/>
          <w:rFonts w:asciiTheme="minorHAnsi" w:hAnsiTheme="minorHAnsi" w:cstheme="minorHAnsi"/>
          <w:highlight w:val="green"/>
        </w:rPr>
        <w:t>collective action</w:t>
      </w:r>
      <w:r w:rsidRPr="00BF513A">
        <w:rPr>
          <w:rStyle w:val="StyleUnderline"/>
          <w:rFonts w:asciiTheme="minorHAnsi" w:hAnsiTheme="minorHAnsi" w:cstheme="minorHAnsi"/>
        </w:rPr>
        <w:t xml:space="preserve">, the </w:t>
      </w:r>
      <w:r w:rsidRPr="00BF513A">
        <w:rPr>
          <w:rStyle w:val="Emphasis"/>
          <w:rFonts w:asciiTheme="minorHAnsi" w:hAnsiTheme="minorHAnsi" w:cstheme="minorHAnsi"/>
        </w:rPr>
        <w:t>demands of actual political life</w:t>
      </w:r>
      <w:r w:rsidRPr="00BF513A">
        <w:rPr>
          <w:rFonts w:asciiTheme="minorHAnsi" w:hAnsiTheme="minorHAnsi" w:cstheme="minorHAnsi"/>
          <w:sz w:val="16"/>
        </w:rPr>
        <w:t xml:space="preserve">. In fact, </w:t>
      </w:r>
      <w:r w:rsidRPr="00847AF8">
        <w:rPr>
          <w:rStyle w:val="Emphasis"/>
          <w:rFonts w:asciiTheme="minorHAnsi" w:hAnsiTheme="minorHAnsi" w:cstheme="minorHAnsi"/>
          <w:highlight w:val="green"/>
        </w:rPr>
        <w:t>the ontological is never political</w:t>
      </w:r>
      <w:r w:rsidRPr="00BF513A">
        <w:rPr>
          <w:rStyle w:val="StyleUnderline"/>
          <w:rFonts w:asciiTheme="minorHAnsi" w:hAnsiTheme="minorHAnsi" w:cstheme="minorHAnsi"/>
        </w:rPr>
        <w:t xml:space="preserve">. A </w:t>
      </w:r>
      <w:proofErr w:type="spellStart"/>
      <w:r w:rsidRPr="00BF513A">
        <w:rPr>
          <w:rStyle w:val="Emphasis"/>
          <w:rFonts w:asciiTheme="minorHAnsi" w:hAnsiTheme="minorHAnsi" w:cstheme="minorHAnsi"/>
        </w:rPr>
        <w:t>commonist</w:t>
      </w:r>
      <w:proofErr w:type="spellEnd"/>
      <w:r w:rsidRPr="00BF513A">
        <w:rPr>
          <w:rFonts w:asciiTheme="minorHAnsi" w:hAnsiTheme="minorHAnsi" w:cstheme="minorHAnsi"/>
          <w:sz w:val="16"/>
        </w:rPr>
        <w:t xml:space="preserve"> (or communist) </w:t>
      </w:r>
      <w:r w:rsidRPr="00BF513A">
        <w:rPr>
          <w:rStyle w:val="Emphasis"/>
          <w:rFonts w:asciiTheme="minorHAnsi" w:hAnsiTheme="minorHAnsi" w:cstheme="minorHAnsi"/>
        </w:rPr>
        <w:t>ontology</w:t>
      </w:r>
      <w:r w:rsidRPr="00BF513A">
        <w:rPr>
          <w:rStyle w:val="StyleUnderline"/>
          <w:rFonts w:asciiTheme="minorHAnsi" w:hAnsiTheme="minorHAnsi" w:cstheme="minorHAnsi"/>
        </w:rPr>
        <w:t xml:space="preserve"> is a </w:t>
      </w:r>
      <w:r w:rsidRPr="00BF513A">
        <w:rPr>
          <w:rStyle w:val="Emphasis"/>
          <w:rFonts w:asciiTheme="minorHAnsi" w:hAnsiTheme="minorHAnsi" w:cstheme="minorHAnsi"/>
        </w:rPr>
        <w:t>contradiction in terms</w:t>
      </w:r>
      <w:r w:rsidRPr="00BF513A">
        <w:rPr>
          <w:rFonts w:asciiTheme="minorHAnsi" w:hAnsiTheme="minorHAnsi" w:cstheme="minorHAnsi"/>
          <w:sz w:val="16"/>
        </w:rPr>
        <w:t xml:space="preserve">. But, you may ask, did not Marx himself outline in his early writings a full ontology based on the classical, Aristotelian claim that man is by nature a social animal? </w:t>
      </w:r>
      <w:r w:rsidRPr="00BF513A">
        <w:rPr>
          <w:rStyle w:val="StyleUnderline"/>
          <w:rFonts w:asciiTheme="minorHAnsi" w:hAnsiTheme="minorHAnsi" w:cstheme="minorHAnsi"/>
        </w:rPr>
        <w:t xml:space="preserve">Are not the 1844 manuscripts an elaboration of that claim, mediated by a historically specific critique, hence an extended, </w:t>
      </w:r>
      <w:proofErr w:type="spellStart"/>
      <w:r w:rsidRPr="00BF513A">
        <w:rPr>
          <w:rStyle w:val="StyleUnderline"/>
          <w:rFonts w:asciiTheme="minorHAnsi" w:hAnsiTheme="minorHAnsi" w:cstheme="minorHAnsi"/>
        </w:rPr>
        <w:t>socialontology</w:t>
      </w:r>
      <w:proofErr w:type="spellEnd"/>
      <w:r w:rsidRPr="00BF513A">
        <w:rPr>
          <w:rStyle w:val="StyleUnderline"/>
          <w:rFonts w:asciiTheme="minorHAnsi" w:hAnsiTheme="minorHAnsi" w:cstheme="minorHAnsi"/>
        </w:rPr>
        <w:t xml:space="preserve"> of man’s alienation from nature (including his own) and from his fellow man? Yes, but in actual, political life, this </w:t>
      </w:r>
      <w:r w:rsidRPr="00BF513A">
        <w:rPr>
          <w:rStyle w:val="Emphasis"/>
          <w:rFonts w:asciiTheme="minorHAnsi" w:hAnsiTheme="minorHAnsi" w:cstheme="minorHAnsi"/>
        </w:rPr>
        <w:t xml:space="preserve">ontological “man” does not exist. </w:t>
      </w:r>
      <w:r w:rsidRPr="00BF513A">
        <w:rPr>
          <w:rStyle w:val="StyleUnderline"/>
          <w:rFonts w:asciiTheme="minorHAnsi" w:hAnsiTheme="minorHAnsi" w:cstheme="minorHAnsi"/>
        </w:rPr>
        <w:t xml:space="preserve">Instead, </w:t>
      </w:r>
      <w:r w:rsidRPr="00847AF8">
        <w:rPr>
          <w:rStyle w:val="Emphasis"/>
          <w:rFonts w:asciiTheme="minorHAnsi" w:hAnsiTheme="minorHAnsi" w:cstheme="minorHAnsi"/>
          <w:highlight w:val="green"/>
        </w:rPr>
        <w:t>we existing creatures</w:t>
      </w:r>
      <w:r w:rsidRPr="00847AF8">
        <w:rPr>
          <w:rStyle w:val="StyleUnderline"/>
          <w:rFonts w:asciiTheme="minorHAnsi" w:hAnsiTheme="minorHAnsi" w:cstheme="minorHAnsi"/>
          <w:highlight w:val="green"/>
        </w:rPr>
        <w:t xml:space="preserve"> are </w:t>
      </w:r>
      <w:r w:rsidRPr="00847AF8">
        <w:rPr>
          <w:rStyle w:val="Emphasis"/>
          <w:rFonts w:asciiTheme="minorHAnsi" w:hAnsiTheme="minorHAnsi" w:cstheme="minorHAnsi"/>
          <w:highlight w:val="green"/>
        </w:rPr>
        <w:t>men</w:t>
      </w:r>
      <w:r w:rsidRPr="00847AF8">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and </w:t>
      </w:r>
      <w:r w:rsidRPr="00847AF8">
        <w:rPr>
          <w:rStyle w:val="Emphasis"/>
          <w:rFonts w:asciiTheme="minorHAnsi" w:hAnsiTheme="minorHAnsi" w:cstheme="minorHAnsi"/>
          <w:highlight w:val="green"/>
        </w:rPr>
        <w:t>women</w:t>
      </w:r>
      <w:r w:rsidRPr="00847AF8">
        <w:rPr>
          <w:rStyle w:val="StyleUnderline"/>
          <w:rFonts w:asciiTheme="minorHAnsi" w:hAnsiTheme="minorHAnsi" w:cstheme="minorHAnsi"/>
          <w:highlight w:val="green"/>
        </w:rPr>
        <w:t xml:space="preserve">, </w:t>
      </w:r>
      <w:r w:rsidRPr="00847AF8">
        <w:rPr>
          <w:rStyle w:val="Emphasis"/>
          <w:rFonts w:asciiTheme="minorHAnsi" w:hAnsiTheme="minorHAnsi" w:cstheme="minorHAnsi"/>
          <w:highlight w:val="green"/>
        </w:rPr>
        <w:t>black</w:t>
      </w:r>
      <w:r w:rsidRPr="00847AF8">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and </w:t>
      </w:r>
      <w:r w:rsidRPr="00847AF8">
        <w:rPr>
          <w:rStyle w:val="Emphasis"/>
          <w:rFonts w:asciiTheme="minorHAnsi" w:hAnsiTheme="minorHAnsi" w:cstheme="minorHAnsi"/>
          <w:highlight w:val="green"/>
        </w:rPr>
        <w:t>brown</w:t>
      </w:r>
      <w:r w:rsidRPr="00847AF8">
        <w:rPr>
          <w:rStyle w:val="StyleUnderline"/>
          <w:rFonts w:asciiTheme="minorHAnsi" w:hAnsiTheme="minorHAnsi" w:cstheme="minorHAnsi"/>
          <w:highlight w:val="green"/>
        </w:rPr>
        <w:t xml:space="preserve">, </w:t>
      </w:r>
      <w:r w:rsidRPr="00847AF8">
        <w:rPr>
          <w:rStyle w:val="Emphasis"/>
          <w:rFonts w:asciiTheme="minorHAnsi" w:hAnsiTheme="minorHAnsi" w:cstheme="minorHAnsi"/>
          <w:highlight w:val="green"/>
        </w:rPr>
        <w:t>capitalists</w:t>
      </w:r>
      <w:r w:rsidRPr="00847AF8">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and </w:t>
      </w:r>
      <w:r w:rsidRPr="00847AF8">
        <w:rPr>
          <w:rStyle w:val="Emphasis"/>
          <w:rFonts w:asciiTheme="minorHAnsi" w:hAnsiTheme="minorHAnsi" w:cstheme="minorHAnsi"/>
          <w:highlight w:val="green"/>
        </w:rPr>
        <w:t>workers</w:t>
      </w:r>
      <w:r w:rsidRPr="00847AF8">
        <w:rPr>
          <w:rStyle w:val="StyleUnderline"/>
          <w:rFonts w:asciiTheme="minorHAnsi" w:hAnsiTheme="minorHAnsi" w:cstheme="minorHAnsi"/>
          <w:highlight w:val="green"/>
        </w:rPr>
        <w:t xml:space="preserve">, </w:t>
      </w:r>
      <w:r w:rsidRPr="00847AF8">
        <w:rPr>
          <w:rStyle w:val="Emphasis"/>
          <w:rFonts w:asciiTheme="minorHAnsi" w:hAnsiTheme="minorHAnsi" w:cstheme="minorHAnsi"/>
          <w:highlight w:val="green"/>
        </w:rPr>
        <w:t>gay</w:t>
      </w:r>
      <w:r w:rsidRPr="00847AF8">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and </w:t>
      </w:r>
      <w:r w:rsidRPr="00847AF8">
        <w:rPr>
          <w:rStyle w:val="Emphasis"/>
          <w:rFonts w:asciiTheme="minorHAnsi" w:hAnsiTheme="minorHAnsi" w:cstheme="minorHAnsi"/>
          <w:highlight w:val="green"/>
        </w:rPr>
        <w:t>straight</w:t>
      </w:r>
      <w:r w:rsidRPr="00847AF8">
        <w:rPr>
          <w:rStyle w:val="StyleUnderline"/>
          <w:rFonts w:asciiTheme="minorHAnsi" w:hAnsiTheme="minorHAnsi" w:cstheme="minorHAnsi"/>
          <w:highlight w:val="green"/>
        </w:rPr>
        <w:t xml:space="preserve">, and </w:t>
      </w:r>
      <w:r w:rsidRPr="00BF513A">
        <w:rPr>
          <w:rStyle w:val="StyleUnderline"/>
          <w:rFonts w:asciiTheme="minorHAnsi" w:hAnsiTheme="minorHAnsi" w:cstheme="minorHAnsi"/>
        </w:rPr>
        <w:t xml:space="preserve">the </w:t>
      </w:r>
      <w:r w:rsidRPr="00BF513A">
        <w:rPr>
          <w:rStyle w:val="Emphasis"/>
          <w:rFonts w:asciiTheme="minorHAnsi" w:hAnsiTheme="minorHAnsi" w:cstheme="minorHAnsi"/>
        </w:rPr>
        <w:t>meaning</w:t>
      </w:r>
      <w:r w:rsidRPr="00BF513A">
        <w:rPr>
          <w:rStyle w:val="StyleUnderline"/>
          <w:rFonts w:asciiTheme="minorHAnsi" w:hAnsiTheme="minorHAnsi" w:cstheme="minorHAnsi"/>
        </w:rPr>
        <w:t xml:space="preserve"> of </w:t>
      </w:r>
      <w:r w:rsidRPr="00847AF8">
        <w:rPr>
          <w:rStyle w:val="Emphasis"/>
          <w:rFonts w:asciiTheme="minorHAnsi" w:hAnsiTheme="minorHAnsi" w:cstheme="minorHAnsi"/>
          <w:highlight w:val="green"/>
        </w:rPr>
        <w:t>the</w:t>
      </w:r>
      <w:r w:rsidRPr="00BF513A">
        <w:rPr>
          <w:rStyle w:val="Emphasis"/>
          <w:rFonts w:asciiTheme="minorHAnsi" w:hAnsiTheme="minorHAnsi" w:cstheme="minorHAnsi"/>
        </w:rPr>
        <w:t>se</w:t>
      </w:r>
      <w:r w:rsidRPr="00847AF8">
        <w:rPr>
          <w:rStyle w:val="Emphasis"/>
          <w:rFonts w:asciiTheme="minorHAnsi" w:hAnsiTheme="minorHAnsi" w:cstheme="minorHAnsi"/>
          <w:highlight w:val="green"/>
        </w:rPr>
        <w:t xml:space="preserve"> categories</w:t>
      </w:r>
      <w:r w:rsidRPr="00847AF8">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of </w:t>
      </w:r>
      <w:r w:rsidRPr="00BF513A">
        <w:rPr>
          <w:rStyle w:val="Emphasis"/>
          <w:rFonts w:asciiTheme="minorHAnsi" w:hAnsiTheme="minorHAnsi" w:cstheme="minorHAnsi"/>
        </w:rPr>
        <w:t>being</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 xml:space="preserve">is in </w:t>
      </w:r>
      <w:r w:rsidRPr="00847AF8">
        <w:rPr>
          <w:rStyle w:val="Emphasis"/>
          <w:rFonts w:asciiTheme="minorHAnsi" w:hAnsiTheme="minorHAnsi" w:cstheme="minorHAnsi"/>
          <w:highlight w:val="green"/>
        </w:rPr>
        <w:t>no way stable</w:t>
      </w:r>
      <w:r w:rsidRPr="00BF513A">
        <w:rPr>
          <w:rFonts w:asciiTheme="minorHAnsi" w:hAnsiTheme="minorHAnsi" w:cstheme="minorHAnsi"/>
          <w:sz w:val="16"/>
        </w:rPr>
        <w:t xml:space="preserve">. Moreover, </w:t>
      </w:r>
      <w:r w:rsidRPr="00BF513A">
        <w:rPr>
          <w:rStyle w:val="StyleUnderline"/>
          <w:rFonts w:asciiTheme="minorHAnsi" w:hAnsiTheme="minorHAnsi" w:cstheme="minorHAnsi"/>
        </w:rPr>
        <w:t xml:space="preserve">these </w:t>
      </w:r>
      <w:r w:rsidRPr="00847AF8">
        <w:rPr>
          <w:rStyle w:val="StyleUnderline"/>
          <w:rFonts w:asciiTheme="minorHAnsi" w:hAnsiTheme="minorHAnsi" w:cstheme="minorHAnsi"/>
          <w:highlight w:val="green"/>
        </w:rPr>
        <w:t xml:space="preserve">differences </w:t>
      </w:r>
      <w:r w:rsidRPr="00847AF8">
        <w:rPr>
          <w:rStyle w:val="Emphasis"/>
          <w:rFonts w:asciiTheme="minorHAnsi" w:hAnsiTheme="minorHAnsi" w:cstheme="minorHAnsi"/>
          <w:highlight w:val="green"/>
        </w:rPr>
        <w:t>matter less</w:t>
      </w:r>
      <w:r w:rsidRPr="00847AF8">
        <w:rPr>
          <w:rStyle w:val="StyleUnderline"/>
          <w:rFonts w:asciiTheme="minorHAnsi" w:hAnsiTheme="minorHAnsi" w:cstheme="minorHAnsi"/>
          <w:highlight w:val="green"/>
        </w:rPr>
        <w:t xml:space="preserve"> that whether we are </w:t>
      </w:r>
      <w:r w:rsidRPr="00847AF8">
        <w:rPr>
          <w:rStyle w:val="Emphasis"/>
          <w:rFonts w:asciiTheme="minorHAnsi" w:hAnsiTheme="minorHAnsi" w:cstheme="minorHAnsi"/>
          <w:highlight w:val="green"/>
        </w:rPr>
        <w:t>unemployed</w:t>
      </w:r>
      <w:r w:rsidRPr="00847AF8">
        <w:rPr>
          <w:rStyle w:val="StyleUnderline"/>
          <w:rFonts w:asciiTheme="minorHAnsi" w:hAnsiTheme="minorHAnsi" w:cstheme="minorHAnsi"/>
          <w:highlight w:val="green"/>
        </w:rPr>
        <w:t xml:space="preserve">, have </w:t>
      </w:r>
      <w:r w:rsidRPr="00847AF8">
        <w:rPr>
          <w:rStyle w:val="Emphasis"/>
          <w:rFonts w:asciiTheme="minorHAnsi" w:hAnsiTheme="minorHAnsi" w:cstheme="minorHAnsi"/>
          <w:highlight w:val="green"/>
        </w:rPr>
        <w:t>prison records</w:t>
      </w:r>
      <w:r w:rsidRPr="00847AF8">
        <w:rPr>
          <w:rStyle w:val="StyleUnderline"/>
          <w:rFonts w:asciiTheme="minorHAnsi" w:hAnsiTheme="minorHAnsi" w:cstheme="minorHAnsi"/>
          <w:highlight w:val="green"/>
        </w:rPr>
        <w:t xml:space="preserve">, or are </w:t>
      </w:r>
      <w:r w:rsidRPr="00847AF8">
        <w:rPr>
          <w:rStyle w:val="Emphasis"/>
          <w:rFonts w:asciiTheme="minorHAnsi" w:hAnsiTheme="minorHAnsi" w:cstheme="minorHAnsi"/>
          <w:highlight w:val="green"/>
        </w:rPr>
        <w:t>in danger of being exported</w:t>
      </w:r>
      <w:r w:rsidRPr="00BF513A">
        <w:rPr>
          <w:rFonts w:asciiTheme="minorHAnsi" w:hAnsiTheme="minorHAnsi" w:cstheme="minorHAnsi"/>
          <w:sz w:val="16"/>
        </w:rPr>
        <w:t xml:space="preserve">. And </w:t>
      </w:r>
      <w:r w:rsidRPr="00BF513A">
        <w:rPr>
          <w:rStyle w:val="Emphasis"/>
          <w:rFonts w:asciiTheme="minorHAnsi" w:hAnsiTheme="minorHAnsi" w:cstheme="minorHAnsi"/>
        </w:rPr>
        <w:t>no matter what</w:t>
      </w:r>
      <w:r w:rsidRPr="00BF513A">
        <w:rPr>
          <w:rStyle w:val="StyleUnderline"/>
          <w:rFonts w:asciiTheme="minorHAnsi" w:hAnsiTheme="minorHAnsi" w:cstheme="minorHAnsi"/>
        </w:rPr>
        <w:t xml:space="preserve"> we are in these </w:t>
      </w:r>
      <w:r w:rsidRPr="00BF513A">
        <w:rPr>
          <w:rStyle w:val="Emphasis"/>
          <w:rFonts w:asciiTheme="minorHAnsi" w:hAnsiTheme="minorHAnsi" w:cstheme="minorHAnsi"/>
        </w:rPr>
        <w:t>ontic ways</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 xml:space="preserve">our </w:t>
      </w:r>
      <w:r w:rsidRPr="00847AF8">
        <w:rPr>
          <w:rStyle w:val="Emphasis"/>
          <w:rFonts w:asciiTheme="minorHAnsi" w:hAnsiTheme="minorHAnsi" w:cstheme="minorHAnsi"/>
          <w:highlight w:val="green"/>
        </w:rPr>
        <w:t>beings</w:t>
      </w:r>
      <w:r w:rsidRPr="00847AF8">
        <w:rPr>
          <w:rStyle w:val="StyleUnderline"/>
          <w:rFonts w:asciiTheme="minorHAnsi" w:hAnsiTheme="minorHAnsi" w:cstheme="minorHAnsi"/>
          <w:highlight w:val="green"/>
        </w:rPr>
        <w:t xml:space="preserve"> do not </w:t>
      </w:r>
      <w:r w:rsidRPr="00847AF8">
        <w:rPr>
          <w:rStyle w:val="Emphasis"/>
          <w:rFonts w:asciiTheme="minorHAnsi" w:hAnsiTheme="minorHAnsi" w:cstheme="minorHAnsi"/>
          <w:highlight w:val="green"/>
        </w:rPr>
        <w:t>fit neatly</w:t>
      </w:r>
      <w:r w:rsidRPr="00847AF8">
        <w:rPr>
          <w:rStyle w:val="StyleUnderline"/>
          <w:rFonts w:asciiTheme="minorHAnsi" w:hAnsiTheme="minorHAnsi" w:cstheme="minorHAnsi"/>
          <w:highlight w:val="green"/>
        </w:rPr>
        <w:t xml:space="preserve"> into our </w:t>
      </w:r>
      <w:r w:rsidRPr="00847AF8">
        <w:rPr>
          <w:rStyle w:val="Emphasis"/>
          <w:rFonts w:asciiTheme="minorHAnsi" w:hAnsiTheme="minorHAnsi" w:cstheme="minorHAnsi"/>
          <w:highlight w:val="green"/>
        </w:rPr>
        <w:t>politics</w:t>
      </w:r>
      <w:r w:rsidRPr="00BF513A">
        <w:rPr>
          <w:rStyle w:val="Emphasis"/>
          <w:rFonts w:asciiTheme="minorHAnsi" w:hAnsiTheme="minorHAnsi" w:cstheme="minorHAnsi"/>
        </w:rPr>
        <w:t xml:space="preserve"> as conservatives</w:t>
      </w:r>
      <w:r w:rsidRPr="00BF513A">
        <w:rPr>
          <w:rStyle w:val="StyleUnderline"/>
          <w:rFonts w:asciiTheme="minorHAnsi" w:hAnsiTheme="minorHAnsi" w:cstheme="minorHAnsi"/>
        </w:rPr>
        <w:t xml:space="preserve">, </w:t>
      </w:r>
      <w:r w:rsidRPr="00BF513A">
        <w:rPr>
          <w:rStyle w:val="Emphasis"/>
          <w:rFonts w:asciiTheme="minorHAnsi" w:hAnsiTheme="minorHAnsi" w:cstheme="minorHAnsi"/>
        </w:rPr>
        <w:t>anarchists</w:t>
      </w:r>
      <w:r w:rsidRPr="00BF513A">
        <w:rPr>
          <w:rStyle w:val="StyleUnderline"/>
          <w:rFonts w:asciiTheme="minorHAnsi" w:hAnsiTheme="minorHAnsi" w:cstheme="minorHAnsi"/>
        </w:rPr>
        <w:t xml:space="preserve">, </w:t>
      </w:r>
      <w:r w:rsidRPr="00BF513A">
        <w:rPr>
          <w:rStyle w:val="Emphasis"/>
          <w:rFonts w:asciiTheme="minorHAnsi" w:hAnsiTheme="minorHAnsi" w:cstheme="minorHAnsi"/>
        </w:rPr>
        <w:t>evangelicals</w:t>
      </w:r>
      <w:r w:rsidRPr="00BF513A">
        <w:rPr>
          <w:rStyle w:val="StyleUnderline"/>
          <w:rFonts w:asciiTheme="minorHAnsi" w:hAnsiTheme="minorHAnsi" w:cstheme="minorHAnsi"/>
        </w:rPr>
        <w:t xml:space="preserve">, </w:t>
      </w:r>
      <w:proofErr w:type="spellStart"/>
      <w:r w:rsidRPr="00BF513A">
        <w:rPr>
          <w:rStyle w:val="Emphasis"/>
          <w:rFonts w:asciiTheme="minorHAnsi" w:hAnsiTheme="minorHAnsi" w:cstheme="minorHAnsi"/>
        </w:rPr>
        <w:t>Teaparty</w:t>
      </w:r>
      <w:proofErr w:type="spellEnd"/>
      <w:r w:rsidRPr="00BF513A">
        <w:rPr>
          <w:rStyle w:val="Emphasis"/>
          <w:rFonts w:asciiTheme="minorHAnsi" w:hAnsiTheme="minorHAnsi" w:cstheme="minorHAnsi"/>
        </w:rPr>
        <w:t>-supporters</w:t>
      </w:r>
      <w:r w:rsidRPr="00BF513A">
        <w:rPr>
          <w:rStyle w:val="StyleUnderline"/>
          <w:rFonts w:asciiTheme="minorHAnsi" w:hAnsiTheme="minorHAnsi" w:cstheme="minorHAnsi"/>
        </w:rPr>
        <w:t xml:space="preserve">, </w:t>
      </w:r>
      <w:r w:rsidRPr="00BF513A">
        <w:rPr>
          <w:rStyle w:val="Emphasis"/>
          <w:rFonts w:asciiTheme="minorHAnsi" w:hAnsiTheme="minorHAnsi" w:cstheme="minorHAnsi"/>
        </w:rPr>
        <w:t>Zionists</w:t>
      </w:r>
      <w:r w:rsidRPr="00BF513A">
        <w:rPr>
          <w:rStyle w:val="StyleUnderline"/>
          <w:rFonts w:asciiTheme="minorHAnsi" w:hAnsiTheme="minorHAnsi" w:cstheme="minorHAnsi"/>
        </w:rPr>
        <w:t xml:space="preserve">, </w:t>
      </w:r>
      <w:r w:rsidRPr="00BF513A">
        <w:rPr>
          <w:rStyle w:val="Emphasis"/>
          <w:rFonts w:asciiTheme="minorHAnsi" w:hAnsiTheme="minorHAnsi" w:cstheme="minorHAnsi"/>
        </w:rPr>
        <w:t>Islamists</w:t>
      </w:r>
      <w:r w:rsidRPr="00BF513A">
        <w:rPr>
          <w:rStyle w:val="StyleUnderline"/>
          <w:rFonts w:asciiTheme="minorHAnsi" w:hAnsiTheme="minorHAnsi" w:cstheme="minorHAnsi"/>
        </w:rPr>
        <w:t xml:space="preserve">, and (a few) </w:t>
      </w:r>
      <w:r w:rsidRPr="00BF513A">
        <w:rPr>
          <w:rStyle w:val="Emphasis"/>
          <w:rFonts w:asciiTheme="minorHAnsi" w:hAnsiTheme="minorHAnsi" w:cstheme="minorHAnsi"/>
        </w:rPr>
        <w:t>Communists</w:t>
      </w:r>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We are </w:t>
      </w:r>
      <w:r w:rsidRPr="00BF513A">
        <w:rPr>
          <w:rStyle w:val="Emphasis"/>
          <w:rFonts w:asciiTheme="minorHAnsi" w:hAnsiTheme="minorHAnsi" w:cstheme="minorHAnsi"/>
        </w:rPr>
        <w:t>social animals</w:t>
      </w:r>
      <w:r w:rsidRPr="00BF513A">
        <w:rPr>
          <w:rStyle w:val="StyleUnderline"/>
          <w:rFonts w:asciiTheme="minorHAnsi" w:hAnsiTheme="minorHAnsi" w:cstheme="minorHAnsi"/>
        </w:rPr>
        <w:t xml:space="preserve">, yes, but we are </w:t>
      </w:r>
      <w:r w:rsidRPr="00BF513A">
        <w:rPr>
          <w:rStyle w:val="Emphasis"/>
          <w:rFonts w:asciiTheme="minorHAnsi" w:hAnsiTheme="minorHAnsi" w:cstheme="minorHAnsi"/>
        </w:rPr>
        <w:t>also anti-social</w:t>
      </w:r>
      <w:r w:rsidRPr="00BF513A">
        <w:rPr>
          <w:rStyle w:val="StyleUnderline"/>
          <w:rFonts w:asciiTheme="minorHAnsi" w:hAnsiTheme="minorHAnsi" w:cstheme="minorHAnsi"/>
        </w:rPr>
        <w:t xml:space="preserve">, and 0 are </w:t>
      </w:r>
      <w:r w:rsidRPr="00BF513A">
        <w:rPr>
          <w:rStyle w:val="Emphasis"/>
          <w:rFonts w:asciiTheme="minorHAnsi" w:hAnsiTheme="minorHAnsi" w:cstheme="minorHAnsi"/>
        </w:rPr>
        <w:t xml:space="preserve">thoroughly </w:t>
      </w:r>
      <w:r w:rsidRPr="00847AF8">
        <w:rPr>
          <w:rStyle w:val="Emphasis"/>
          <w:rFonts w:asciiTheme="minorHAnsi" w:hAnsiTheme="minorHAnsi" w:cstheme="minorHAnsi"/>
          <w:highlight w:val="green"/>
        </w:rPr>
        <w:t>mediated</w:t>
      </w:r>
      <w:r w:rsidRPr="00847AF8">
        <w:rPr>
          <w:rStyle w:val="StyleUnderline"/>
          <w:rFonts w:asciiTheme="minorHAnsi" w:hAnsiTheme="minorHAnsi" w:cstheme="minorHAnsi"/>
          <w:highlight w:val="green"/>
        </w:rPr>
        <w:t xml:space="preserve"> by society’s </w:t>
      </w:r>
      <w:r w:rsidRPr="00847AF8">
        <w:rPr>
          <w:rStyle w:val="Emphasis"/>
          <w:rFonts w:asciiTheme="minorHAnsi" w:hAnsiTheme="minorHAnsi" w:cstheme="minorHAnsi"/>
          <w:highlight w:val="green"/>
        </w:rPr>
        <w:t>contingent forms</w:t>
      </w:r>
      <w:r w:rsidRPr="00BF513A">
        <w:rPr>
          <w:rFonts w:asciiTheme="minorHAnsi" w:hAnsiTheme="minorHAnsi" w:cstheme="minorHAnsi"/>
          <w:sz w:val="16"/>
        </w:rPr>
        <w:t xml:space="preserve">. </w:t>
      </w:r>
      <w:r w:rsidRPr="00BF513A">
        <w:rPr>
          <w:rStyle w:val="StyleUnderline"/>
          <w:rFonts w:asciiTheme="minorHAnsi" w:hAnsiTheme="minorHAnsi" w:cstheme="minorHAnsi"/>
        </w:rPr>
        <w:t>Yes, the early Marx developed a philosophical ontology. Nothing follows from this politically. Philosopher-king-styled party leaders are not thereby legitimated, and the whole thorny issue of false consciousness (empirical vs. imputed/ascribed</w:t>
      </w:r>
      <w:r w:rsidRPr="00BF513A">
        <w:rPr>
          <w:rFonts w:asciiTheme="minorHAnsi" w:hAnsiTheme="minorHAnsi" w:cstheme="minorHAnsi"/>
          <w:sz w:val="16"/>
        </w:rPr>
        <w:t xml:space="preserve"> [</w:t>
      </w:r>
      <w:proofErr w:type="spellStart"/>
      <w:r w:rsidRPr="00BF513A">
        <w:rPr>
          <w:rFonts w:asciiTheme="minorHAnsi" w:hAnsiTheme="minorHAnsi" w:cstheme="minorHAnsi"/>
          <w:sz w:val="16"/>
        </w:rPr>
        <w:t>zugerechnectes</w:t>
      </w:r>
      <w:proofErr w:type="spellEnd"/>
      <w:r w:rsidRPr="00BF513A">
        <w:rPr>
          <w:rFonts w:asciiTheme="minorHAnsi" w:hAnsiTheme="minorHAnsi" w:cstheme="minorHAnsi"/>
          <w:sz w:val="16"/>
        </w:rPr>
        <w:t xml:space="preserve">] consciousness) </w:t>
      </w:r>
      <w:r w:rsidRPr="00BF513A">
        <w:rPr>
          <w:rStyle w:val="StyleUnderline"/>
          <w:rFonts w:asciiTheme="minorHAnsi" w:hAnsiTheme="minorHAnsi" w:cstheme="minorHAnsi"/>
        </w:rPr>
        <w:t>cannot force a political resolution</w:t>
      </w:r>
      <w:r w:rsidRPr="00BF513A">
        <w:rPr>
          <w:rFonts w:asciiTheme="minorHAnsi" w:hAnsiTheme="minorHAnsi" w:cstheme="minorHAnsi"/>
          <w:sz w:val="16"/>
        </w:rPr>
        <w:t xml:space="preserve">. At the same time, </w:t>
      </w:r>
      <w:r w:rsidRPr="00847AF8">
        <w:rPr>
          <w:rStyle w:val="Emphasis"/>
          <w:rFonts w:asciiTheme="minorHAnsi" w:hAnsiTheme="minorHAnsi" w:cstheme="minorHAnsi"/>
          <w:highlight w:val="green"/>
        </w:rPr>
        <w:t>philosophical thought</w:t>
      </w:r>
      <w:r w:rsidRPr="00847AF8">
        <w:rPr>
          <w:rStyle w:val="StyleUnderline"/>
          <w:rFonts w:asciiTheme="minorHAnsi" w:hAnsiTheme="minorHAnsi" w:cstheme="minorHAnsi"/>
          <w:highlight w:val="green"/>
        </w:rPr>
        <w:t xml:space="preserve"> has</w:t>
      </w:r>
      <w:r w:rsidRPr="00BF513A">
        <w:rPr>
          <w:rStyle w:val="StyleUnderline"/>
          <w:rFonts w:asciiTheme="minorHAnsi" w:hAnsiTheme="minorHAnsi" w:cstheme="minorHAnsi"/>
        </w:rPr>
        <w:t xml:space="preserve"> </w:t>
      </w:r>
      <w:r w:rsidRPr="00847AF8">
        <w:rPr>
          <w:rStyle w:val="Emphasis"/>
          <w:rFonts w:asciiTheme="minorHAnsi" w:hAnsiTheme="minorHAnsi" w:cstheme="minorHAnsi"/>
          <w:highlight w:val="green"/>
        </w:rPr>
        <w:t>every</w:t>
      </w:r>
      <w:r w:rsidRPr="00BF513A">
        <w:rPr>
          <w:rStyle w:val="Emphasis"/>
          <w:rFonts w:asciiTheme="minorHAnsi" w:hAnsiTheme="minorHAnsi" w:cstheme="minorHAnsi"/>
        </w:rPr>
        <w:t xml:space="preserve"> right</w:t>
      </w:r>
      <w:r w:rsidRPr="00BF513A">
        <w:rPr>
          <w:rStyle w:val="StyleUnderline"/>
          <w:rFonts w:asciiTheme="minorHAnsi" w:hAnsiTheme="minorHAnsi" w:cstheme="minorHAnsi"/>
        </w:rPr>
        <w:t xml:space="preserve"> – and </w:t>
      </w:r>
      <w:r w:rsidRPr="00847AF8">
        <w:rPr>
          <w:rStyle w:val="Emphasis"/>
          <w:rFonts w:asciiTheme="minorHAnsi" w:hAnsiTheme="minorHAnsi" w:cstheme="minorHAnsi"/>
          <w:highlight w:val="green"/>
        </w:rPr>
        <w:t>obligation</w:t>
      </w:r>
      <w:r w:rsidRPr="00847AF8">
        <w:rPr>
          <w:rStyle w:val="StyleUnderline"/>
          <w:rFonts w:asciiTheme="minorHAnsi" w:hAnsiTheme="minorHAnsi" w:cstheme="minorHAnsi"/>
          <w:highlight w:val="green"/>
        </w:rPr>
        <w:t xml:space="preserve"> — to </w:t>
      </w:r>
      <w:r w:rsidRPr="00847AF8">
        <w:rPr>
          <w:rStyle w:val="Emphasis"/>
          <w:rFonts w:asciiTheme="minorHAnsi" w:hAnsiTheme="minorHAnsi" w:cstheme="minorHAnsi"/>
          <w:highlight w:val="green"/>
        </w:rPr>
        <w:t>intervene actively</w:t>
      </w:r>
      <w:r w:rsidRPr="00847AF8">
        <w:rPr>
          <w:rStyle w:val="StyleUnderline"/>
          <w:rFonts w:asciiTheme="minorHAnsi" w:hAnsiTheme="minorHAnsi" w:cstheme="minorHAnsi"/>
          <w:highlight w:val="green"/>
        </w:rPr>
        <w:t xml:space="preserve"> into </w:t>
      </w:r>
      <w:r w:rsidRPr="00847AF8">
        <w:rPr>
          <w:rStyle w:val="Emphasis"/>
          <w:rFonts w:asciiTheme="minorHAnsi" w:hAnsiTheme="minorHAnsi" w:cstheme="minorHAnsi"/>
          <w:highlight w:val="green"/>
        </w:rPr>
        <w:t>political life</w:t>
      </w:r>
      <w:r w:rsidRPr="00BF513A">
        <w:rPr>
          <w:rFonts w:asciiTheme="minorHAnsi" w:hAnsiTheme="minorHAnsi" w:cstheme="minorHAnsi"/>
          <w:sz w:val="16"/>
        </w:rPr>
        <w:t xml:space="preserve">. Here is Marx on the subject of intellectual practice, including philosophizing: But again when I am active scientifically, </w:t>
      </w:r>
      <w:proofErr w:type="spellStart"/>
      <w:r w:rsidRPr="00BF513A">
        <w:rPr>
          <w:rFonts w:asciiTheme="minorHAnsi" w:hAnsiTheme="minorHAnsi" w:cstheme="minorHAnsi"/>
          <w:sz w:val="16"/>
        </w:rPr>
        <w:t>etc</w:t>
      </w:r>
      <w:proofErr w:type="spellEnd"/>
      <w:r w:rsidRPr="00BF513A">
        <w:rPr>
          <w:rFonts w:asciiTheme="minorHAnsi" w:hAnsiTheme="minorHAnsi" w:cstheme="minorHAnsi"/>
          <w:sz w:val="16"/>
        </w:rPr>
        <w:t>, — when I am engaged in activity which I can seldom perform in direct community with others –- then I am social, because I am active as a man [human being</w:t>
      </w:r>
      <w:hyperlink r:id="rId13" w:anchor="fn:9" w:history="1">
        <w:r w:rsidRPr="00BF513A">
          <w:rPr>
            <w:rFonts w:asciiTheme="minorHAnsi" w:hAnsiTheme="minorHAnsi" w:cstheme="minorHAnsi"/>
            <w:sz w:val="16"/>
          </w:rPr>
          <w:t>9</w:t>
        </w:r>
      </w:hyperlink>
      <w:r w:rsidRPr="00BF513A">
        <w:rPr>
          <w:rFonts w:asciiTheme="minorHAnsi" w:hAnsiTheme="minorHAnsi" w:cstheme="minorHAnsi"/>
          <w:sz w:val="16"/>
        </w:rPr>
        <w:t xml:space="preserve">]. Not only is the material of my activity given to me as a social product (as is even the language in which the thinker is active): my own existence is social activity, and therefore that which I make of myself, I make of myself for society and with the consciousness </w:t>
      </w:r>
      <w:proofErr w:type="spellStart"/>
      <w:r w:rsidRPr="00BF513A">
        <w:rPr>
          <w:rFonts w:asciiTheme="minorHAnsi" w:hAnsiTheme="minorHAnsi" w:cstheme="minorHAnsi"/>
          <w:sz w:val="16"/>
        </w:rPr>
        <w:t>ofmyself</w:t>
      </w:r>
      <w:proofErr w:type="spellEnd"/>
      <w:r w:rsidRPr="00BF513A">
        <w:rPr>
          <w:rFonts w:asciiTheme="minorHAnsi" w:hAnsiTheme="minorHAnsi" w:cstheme="minorHAnsi"/>
          <w:sz w:val="16"/>
        </w:rPr>
        <w:t xml:space="preserve"> as a social being. </w:t>
      </w:r>
      <w:hyperlink r:id="rId14" w:anchor="fn:10" w:history="1">
        <w:r w:rsidRPr="00BF513A">
          <w:rPr>
            <w:rFonts w:asciiTheme="minorHAnsi" w:hAnsiTheme="minorHAnsi" w:cstheme="minorHAnsi"/>
            <w:sz w:val="16"/>
          </w:rPr>
          <w:t>10</w:t>
        </w:r>
      </w:hyperlink>
      <w:r w:rsidRPr="00BF513A">
        <w:rPr>
          <w:rFonts w:asciiTheme="minorHAnsi" w:hAnsiTheme="minorHAnsi" w:cstheme="minorHAnsi"/>
          <w:sz w:val="16"/>
        </w:rPr>
        <w:t xml:space="preserve"> Again, </w:t>
      </w:r>
      <w:r w:rsidRPr="00BF513A">
        <w:rPr>
          <w:rStyle w:val="Emphasis"/>
          <w:rFonts w:asciiTheme="minorHAnsi" w:hAnsiTheme="minorHAnsi" w:cstheme="minorHAnsi"/>
        </w:rPr>
        <w:t>no matter how deeply</w:t>
      </w:r>
      <w:r w:rsidRPr="00BF513A">
        <w:rPr>
          <w:rStyle w:val="StyleUnderline"/>
          <w:rFonts w:asciiTheme="minorHAnsi" w:hAnsiTheme="minorHAnsi" w:cstheme="minorHAnsi"/>
        </w:rPr>
        <w:t xml:space="preserve"> one </w:t>
      </w:r>
      <w:r w:rsidRPr="00BF513A">
        <w:rPr>
          <w:rStyle w:val="Emphasis"/>
          <w:rFonts w:asciiTheme="minorHAnsi" w:hAnsiTheme="minorHAnsi" w:cstheme="minorHAnsi"/>
        </w:rPr>
        <w:t>thinks one’s way</w:t>
      </w:r>
      <w:r w:rsidRPr="00BF513A">
        <w:rPr>
          <w:rStyle w:val="StyleUnderline"/>
          <w:rFonts w:asciiTheme="minorHAnsi" w:hAnsiTheme="minorHAnsi" w:cstheme="minorHAnsi"/>
        </w:rPr>
        <w:t xml:space="preserve"> into this </w:t>
      </w:r>
      <w:r w:rsidRPr="00BF513A">
        <w:rPr>
          <w:rStyle w:val="Emphasis"/>
          <w:rFonts w:asciiTheme="minorHAnsi" w:hAnsiTheme="minorHAnsi" w:cstheme="minorHAnsi"/>
        </w:rPr>
        <w:t>ontological generalization</w:t>
      </w:r>
      <w:r w:rsidRPr="00BF513A">
        <w:rPr>
          <w:rStyle w:val="StyleUnderline"/>
          <w:rFonts w:asciiTheme="minorHAnsi" w:hAnsiTheme="minorHAnsi" w:cstheme="minorHAnsi"/>
        </w:rPr>
        <w:t xml:space="preserve">, no </w:t>
      </w:r>
      <w:r w:rsidRPr="00BF513A">
        <w:rPr>
          <w:rStyle w:val="Emphasis"/>
          <w:rFonts w:asciiTheme="minorHAnsi" w:hAnsiTheme="minorHAnsi" w:cstheme="minorHAnsi"/>
        </w:rPr>
        <w:t>specific political orientation</w:t>
      </w:r>
      <w:r w:rsidRPr="00BF513A">
        <w:rPr>
          <w:rStyle w:val="StyleUnderline"/>
          <w:rFonts w:asciiTheme="minorHAnsi" w:hAnsiTheme="minorHAnsi" w:cstheme="minorHAnsi"/>
        </w:rPr>
        <w:t xml:space="preserve"> follows as a </w:t>
      </w:r>
      <w:r w:rsidRPr="00BF513A">
        <w:rPr>
          <w:rStyle w:val="Emphasis"/>
          <w:rFonts w:asciiTheme="minorHAnsi" w:hAnsiTheme="minorHAnsi" w:cstheme="minorHAnsi"/>
        </w:rPr>
        <w:t>consequence</w:t>
      </w:r>
      <w:r w:rsidRPr="00BF513A">
        <w:rPr>
          <w:rStyle w:val="StyleUnderline"/>
          <w:rFonts w:asciiTheme="minorHAnsi" w:hAnsiTheme="minorHAnsi" w:cstheme="minorHAnsi"/>
        </w:rPr>
        <w:t xml:space="preserve">. It </w:t>
      </w:r>
      <w:r w:rsidRPr="00BF513A">
        <w:rPr>
          <w:rStyle w:val="Emphasis"/>
          <w:rFonts w:asciiTheme="minorHAnsi" w:hAnsiTheme="minorHAnsi" w:cstheme="minorHAnsi"/>
        </w:rPr>
        <w:t>describes the intellectual work</w:t>
      </w:r>
      <w:r w:rsidRPr="00BF513A">
        <w:rPr>
          <w:rStyle w:val="StyleUnderline"/>
          <w:rFonts w:asciiTheme="minorHAnsi" w:hAnsiTheme="minorHAnsi" w:cstheme="minorHAnsi"/>
        </w:rPr>
        <w:t xml:space="preserve"> of Heidegger and Schmitt every bit as much as it does that of Marx or of us ourselves.</w:t>
      </w:r>
      <w:r w:rsidRPr="00BF513A">
        <w:rPr>
          <w:rFonts w:asciiTheme="minorHAnsi" w:hAnsiTheme="minorHAnsi" w:cstheme="minorHAnsi"/>
          <w:sz w:val="16"/>
        </w:rPr>
        <w:t xml:space="preserve"> </w:t>
      </w:r>
    </w:p>
    <w:p w14:paraId="434C4062" w14:textId="77777777" w:rsidR="009C29FB" w:rsidRPr="00BF513A" w:rsidRDefault="009C29FB" w:rsidP="009C29FB">
      <w:pPr>
        <w:pStyle w:val="Heading4"/>
        <w:rPr>
          <w:rFonts w:asciiTheme="minorHAnsi" w:hAnsiTheme="minorHAnsi" w:cstheme="minorHAnsi"/>
        </w:rPr>
      </w:pPr>
      <w:r w:rsidRPr="00BF513A">
        <w:rPr>
          <w:rFonts w:asciiTheme="minorHAnsi" w:hAnsiTheme="minorHAnsi" w:cstheme="minorHAnsi"/>
        </w:rPr>
        <w:t xml:space="preserve">The </w:t>
      </w:r>
      <w:proofErr w:type="spellStart"/>
      <w:r w:rsidRPr="00BF513A">
        <w:rPr>
          <w:rFonts w:asciiTheme="minorHAnsi" w:hAnsiTheme="minorHAnsi" w:cstheme="minorHAnsi"/>
        </w:rPr>
        <w:t>aff’s</w:t>
      </w:r>
      <w:proofErr w:type="spellEnd"/>
      <w:r w:rsidRPr="00BF513A">
        <w:rPr>
          <w:rFonts w:asciiTheme="minorHAnsi" w:hAnsiTheme="minorHAnsi" w:cstheme="minorHAnsi"/>
        </w:rPr>
        <w:t xml:space="preserve"> anti-institutional politics re-entrenches the power of capital by leaving intact broader structures of global political economy—it creates catharsis that prevents action against ecological catastrophe and crises of neoliberalism</w:t>
      </w:r>
    </w:p>
    <w:p w14:paraId="5F4EDA10" w14:textId="77777777" w:rsidR="009C29FB" w:rsidRPr="00BF513A" w:rsidRDefault="009C29FB" w:rsidP="009C29FB">
      <w:pPr>
        <w:rPr>
          <w:rFonts w:asciiTheme="minorHAnsi" w:hAnsiTheme="minorHAnsi" w:cstheme="minorHAnsi"/>
          <w:b/>
          <w:bCs/>
        </w:rPr>
      </w:pPr>
      <w:r w:rsidRPr="00BF513A">
        <w:rPr>
          <w:rStyle w:val="Style13ptBold"/>
          <w:rFonts w:asciiTheme="minorHAnsi" w:hAnsiTheme="minorHAnsi" w:cstheme="minorHAnsi"/>
        </w:rPr>
        <w:t xml:space="preserve">Parenti and Emanuele 15 </w:t>
      </w:r>
      <w:r w:rsidRPr="00BF513A">
        <w:rPr>
          <w:rFonts w:asciiTheme="minorHAnsi" w:hAnsiTheme="minorHAnsi" w:cstheme="minorHAnsi"/>
        </w:rPr>
        <w:t>(Christian Parenti, former visiting fellow at CUNY's Center for Place, Culture and Politics, as well as a Soros Senior Justice Fellow, teaches in the Liberal Studies program at New York University, interview with Vincent Emanuele, writer, activist and radio journalist who lives and works in the Rust Belt, “Climate Change, Militarism, Neoliberalism and the State,” May 17, 2015, http://ouleft.sp-mesolite.tilted.net/?p=1980)</w:t>
      </w:r>
    </w:p>
    <w:p w14:paraId="6F108CFF" w14:textId="1AA993A5" w:rsidR="009C29FB" w:rsidRDefault="009C29FB" w:rsidP="009C29FB">
      <w:pPr>
        <w:rPr>
          <w:rFonts w:asciiTheme="minorHAnsi" w:hAnsiTheme="minorHAnsi" w:cstheme="minorHAnsi"/>
          <w:sz w:val="10"/>
        </w:rPr>
      </w:pPr>
      <w:r w:rsidRPr="00BF513A">
        <w:rPr>
          <w:rFonts w:asciiTheme="minorHAnsi" w:hAnsiTheme="minorHAnsi" w:cstheme="minorHAnsi"/>
          <w:sz w:val="10"/>
          <w:szCs w:val="12"/>
        </w:rPr>
        <w:t>You mention mutual aid and how it was overhyped by the left in the aftermath of Katrina. I’m thinking of the same thing in the aftermath of Hurricane Sandy. You’ve been critical of the left in the US for not approaching and using the state apparatus when dealing with climate change and other ecological issues. Can you talk about your critique of the US left and why you think the state can, and should, be used in a positive manner? Just to be clear, I think it is absolutely heroic and noble what activists have done. My critique is not of peoples’ actions, or of people; it’s of a lack of sophistication, and I hold myself partly accountable, as part of the US left, for our deficiencies.</w:t>
      </w:r>
      <w:r w:rsidRPr="00BF513A">
        <w:rPr>
          <w:rFonts w:asciiTheme="minorHAnsi" w:hAnsiTheme="minorHAnsi" w:cstheme="minorHAnsi"/>
          <w:sz w:val="10"/>
        </w:rPr>
        <w:t xml:space="preserve"> </w:t>
      </w:r>
      <w:r w:rsidRPr="00BF513A">
        <w:rPr>
          <w:rStyle w:val="StyleUnderline"/>
          <w:rFonts w:asciiTheme="minorHAnsi" w:hAnsiTheme="minorHAnsi" w:cstheme="minorHAnsi"/>
        </w:rPr>
        <w:t>With Hurricane Sandy, the Occupy folks did some amazing stuff. Yet, at a certain level, their actions became charity</w:t>
      </w:r>
      <w:r w:rsidRPr="00BF513A">
        <w:rPr>
          <w:rFonts w:asciiTheme="minorHAnsi" w:hAnsiTheme="minorHAnsi" w:cstheme="minorHAnsi"/>
          <w:sz w:val="10"/>
        </w:rPr>
        <w:t xml:space="preserve">. People were talking about how many meals they distributed. That’s charity. </w:t>
      </w:r>
      <w:r w:rsidRPr="00BF513A">
        <w:rPr>
          <w:rStyle w:val="StyleUnderline"/>
          <w:rFonts w:asciiTheme="minorHAnsi" w:hAnsiTheme="minorHAnsi" w:cstheme="minorHAnsi"/>
        </w:rPr>
        <w:t>That is</w:t>
      </w:r>
      <w:r w:rsidRPr="00BF513A">
        <w:rPr>
          <w:rFonts w:asciiTheme="minorHAnsi" w:hAnsiTheme="minorHAnsi" w:cstheme="minorHAnsi"/>
          <w:sz w:val="10"/>
        </w:rPr>
        <w:t xml:space="preserve">, in many ways, </w:t>
      </w:r>
      <w:r w:rsidRPr="00BF513A">
        <w:rPr>
          <w:rStyle w:val="StyleUnderline"/>
          <w:rFonts w:asciiTheme="minorHAnsi" w:hAnsiTheme="minorHAnsi" w:cstheme="minorHAnsi"/>
        </w:rPr>
        <w:t>a neoliberal solution</w:t>
      </w:r>
      <w:r w:rsidRPr="00BF513A">
        <w:rPr>
          <w:rFonts w:asciiTheme="minorHAnsi" w:hAnsiTheme="minorHAnsi" w:cstheme="minorHAnsi"/>
          <w:sz w:val="10"/>
        </w:rPr>
        <w:t xml:space="preserve">. That’s exactly what </w:t>
      </w:r>
      <w:r w:rsidRPr="00847AF8">
        <w:rPr>
          <w:rStyle w:val="StyleUnderline"/>
          <w:rFonts w:asciiTheme="minorHAnsi" w:hAnsiTheme="minorHAnsi" w:cstheme="minorHAnsi"/>
          <w:highlight w:val="green"/>
        </w:rPr>
        <w:t>the capitalist system</w:t>
      </w:r>
      <w:r w:rsidRPr="00BF513A">
        <w:rPr>
          <w:rStyle w:val="StyleUnderline"/>
          <w:rFonts w:asciiTheme="minorHAnsi" w:hAnsiTheme="minorHAnsi" w:cstheme="minorHAnsi"/>
        </w:rPr>
        <w:t xml:space="preserve"> in the US </w:t>
      </w:r>
      <w:r w:rsidRPr="00847AF8">
        <w:rPr>
          <w:rStyle w:val="StyleUnderline"/>
          <w:rFonts w:asciiTheme="minorHAnsi" w:hAnsiTheme="minorHAnsi" w:cstheme="minorHAnsi"/>
          <w:highlight w:val="green"/>
        </w:rPr>
        <w:t>would like</w:t>
      </w:r>
      <w:r w:rsidRPr="00BF513A">
        <w:rPr>
          <w:rFonts w:asciiTheme="minorHAnsi" w:hAnsiTheme="minorHAnsi" w:cstheme="minorHAnsi"/>
          <w:sz w:val="10"/>
        </w:rPr>
        <w:t xml:space="preserve">: </w:t>
      </w:r>
      <w:r w:rsidRPr="00BF513A">
        <w:rPr>
          <w:rStyle w:val="StyleUnderline"/>
          <w:rFonts w:asciiTheme="minorHAnsi" w:hAnsiTheme="minorHAnsi" w:cstheme="minorHAnsi"/>
        </w:rPr>
        <w:t xml:space="preserve">US </w:t>
      </w:r>
      <w:r w:rsidRPr="00847AF8">
        <w:rPr>
          <w:rStyle w:val="StyleUnderline"/>
          <w:rFonts w:asciiTheme="minorHAnsi" w:hAnsiTheme="minorHAnsi" w:cstheme="minorHAnsi"/>
          <w:highlight w:val="green"/>
        </w:rPr>
        <w:t>citizens not demanding the</w:t>
      </w:r>
      <w:r w:rsidRPr="00BF513A">
        <w:rPr>
          <w:rStyle w:val="StyleUnderline"/>
          <w:rFonts w:asciiTheme="minorHAnsi" w:hAnsiTheme="minorHAnsi" w:cstheme="minorHAnsi"/>
        </w:rPr>
        <w:t xml:space="preserve">ir </w:t>
      </w:r>
      <w:r w:rsidRPr="00847AF8">
        <w:rPr>
          <w:rStyle w:val="StyleUnderline"/>
          <w:rFonts w:asciiTheme="minorHAnsi" w:hAnsiTheme="minorHAnsi" w:cstheme="minorHAnsi"/>
          <w:highlight w:val="green"/>
        </w:rPr>
        <w:t>government redistribute wealth</w:t>
      </w:r>
      <w:r w:rsidRPr="00BF513A">
        <w:rPr>
          <w:rStyle w:val="StyleUnderline"/>
          <w:rFonts w:asciiTheme="minorHAnsi" w:hAnsiTheme="minorHAnsi" w:cstheme="minorHAnsi"/>
        </w:rPr>
        <w:t xml:space="preserve"> from the 1% to the 99%</w:t>
      </w:r>
      <w:r w:rsidRPr="00BF513A">
        <w:rPr>
          <w:rFonts w:asciiTheme="minorHAnsi" w:hAnsiTheme="minorHAnsi" w:cstheme="minorHAnsi"/>
          <w:sz w:val="10"/>
        </w:rPr>
        <w:t xml:space="preserve">. </w:t>
      </w:r>
      <w:r w:rsidRPr="00BF513A">
        <w:rPr>
          <w:rStyle w:val="Emphasis"/>
          <w:rFonts w:asciiTheme="minorHAnsi" w:hAnsiTheme="minorHAnsi" w:cstheme="minorHAnsi"/>
        </w:rPr>
        <w:t>The capitalists love to see people turn to each other for money and aid</w:t>
      </w:r>
      <w:r w:rsidRPr="00BF513A">
        <w:rPr>
          <w:rFonts w:asciiTheme="minorHAnsi" w:hAnsiTheme="minorHAnsi" w:cstheme="minorHAnsi"/>
          <w:sz w:val="10"/>
        </w:rPr>
        <w:t xml:space="preserve">. Unwittingly, that’s what the anarcho-liberal left fell into. </w:t>
      </w:r>
      <w:r w:rsidRPr="00BF513A">
        <w:rPr>
          <w:rStyle w:val="StyleUnderline"/>
          <w:rFonts w:asciiTheme="minorHAnsi" w:hAnsiTheme="minorHAnsi" w:cstheme="minorHAnsi"/>
        </w:rPr>
        <w:t xml:space="preserve">This is partly due a very American style of </w:t>
      </w:r>
      <w:r w:rsidRPr="00847AF8">
        <w:rPr>
          <w:rStyle w:val="Emphasis"/>
          <w:rFonts w:asciiTheme="minorHAnsi" w:hAnsiTheme="minorHAnsi" w:cstheme="minorHAnsi"/>
          <w:highlight w:val="green"/>
        </w:rPr>
        <w:t>anti-state rhetoric</w:t>
      </w:r>
      <w:r w:rsidRPr="00BF513A">
        <w:rPr>
          <w:rFonts w:asciiTheme="minorHAnsi" w:hAnsiTheme="minorHAnsi" w:cstheme="minorHAnsi"/>
          <w:sz w:val="10"/>
        </w:rPr>
        <w:t xml:space="preserve"> that transcends left and right. </w:t>
      </w:r>
      <w:r w:rsidRPr="00BF513A">
        <w:rPr>
          <w:rStyle w:val="Emphasis"/>
          <w:rFonts w:asciiTheme="minorHAnsi" w:hAnsiTheme="minorHAnsi" w:cstheme="minorHAnsi"/>
        </w:rPr>
        <w:t>The state is not just prisons or the military</w:t>
      </w:r>
      <w:r w:rsidRPr="00BF513A">
        <w:rPr>
          <w:rFonts w:asciiTheme="minorHAnsi" w:hAnsiTheme="minorHAnsi" w:cstheme="minorHAnsi"/>
          <w:sz w:val="10"/>
        </w:rPr>
        <w:t xml:space="preserve">. </w:t>
      </w:r>
      <w:r w:rsidRPr="00BF513A">
        <w:rPr>
          <w:rFonts w:asciiTheme="minorHAnsi" w:hAnsiTheme="minorHAnsi" w:cstheme="minorHAnsi"/>
          <w:sz w:val="10"/>
          <w:szCs w:val="12"/>
        </w:rPr>
        <w:t>It’s also Head Start, quality public education, the library, clean water, the EPA, the City University of New York system – a superb, affordable set of schools that turns out top-notch, working-class students with the lowest debt burdens in the country. There’s a reason the right is attacking these institutions</w:t>
      </w:r>
      <w:r w:rsidRPr="00BF513A">
        <w:rPr>
          <w:rFonts w:asciiTheme="minorHAnsi" w:hAnsiTheme="minorHAnsi" w:cstheme="minorHAnsi"/>
          <w:sz w:val="10"/>
        </w:rPr>
        <w:t xml:space="preserve">. </w:t>
      </w:r>
      <w:r w:rsidRPr="00BF513A">
        <w:rPr>
          <w:rStyle w:val="StyleUnderline"/>
          <w:rFonts w:asciiTheme="minorHAnsi" w:hAnsiTheme="minorHAnsi" w:cstheme="minorHAnsi"/>
        </w:rPr>
        <w:t xml:space="preserve">Why does </w:t>
      </w:r>
      <w:r w:rsidRPr="00847AF8">
        <w:rPr>
          <w:rStyle w:val="StyleUnderline"/>
          <w:rFonts w:asciiTheme="minorHAnsi" w:hAnsiTheme="minorHAnsi" w:cstheme="minorHAnsi"/>
          <w:highlight w:val="green"/>
        </w:rPr>
        <w:t xml:space="preserve">the right </w:t>
      </w:r>
      <w:r w:rsidRPr="00BF513A">
        <w:rPr>
          <w:rStyle w:val="StyleUnderline"/>
          <w:rFonts w:asciiTheme="minorHAnsi" w:hAnsiTheme="minorHAnsi" w:cstheme="minorHAnsi"/>
        </w:rPr>
        <w:t>hate the EPA and public education</w:t>
      </w:r>
      <w:r w:rsidRPr="00BF513A">
        <w:rPr>
          <w:rFonts w:asciiTheme="minorHAnsi" w:hAnsiTheme="minorHAnsi" w:cstheme="minorHAnsi"/>
          <w:sz w:val="10"/>
        </w:rPr>
        <w:t xml:space="preserve">? </w:t>
      </w:r>
      <w:r w:rsidRPr="00BF513A">
        <w:rPr>
          <w:rStyle w:val="StyleUnderline"/>
          <w:rFonts w:asciiTheme="minorHAnsi" w:hAnsiTheme="minorHAnsi" w:cstheme="minorHAnsi"/>
        </w:rPr>
        <w:t xml:space="preserve">Because they </w:t>
      </w:r>
      <w:r w:rsidRPr="00847AF8">
        <w:rPr>
          <w:rStyle w:val="StyleUnderline"/>
          <w:rFonts w:asciiTheme="minorHAnsi" w:hAnsiTheme="minorHAnsi" w:cstheme="minorHAnsi"/>
          <w:highlight w:val="green"/>
        </w:rPr>
        <w:t>don’t want to</w:t>
      </w:r>
      <w:r w:rsidRPr="00BF513A">
        <w:rPr>
          <w:rStyle w:val="StyleUnderline"/>
          <w:rFonts w:asciiTheme="minorHAnsi" w:hAnsiTheme="minorHAnsi" w:cstheme="minorHAnsi"/>
        </w:rPr>
        <w:t xml:space="preserve"> pay to </w:t>
      </w:r>
      <w:r w:rsidRPr="00847AF8">
        <w:rPr>
          <w:rStyle w:val="StyleUnderline"/>
          <w:rFonts w:asciiTheme="minorHAnsi" w:hAnsiTheme="minorHAnsi" w:cstheme="minorHAnsi"/>
          <w:highlight w:val="green"/>
        </w:rPr>
        <w:t>educate the working class, and</w:t>
      </w:r>
      <w:r w:rsidRPr="00BF513A">
        <w:rPr>
          <w:rStyle w:val="StyleUnderline"/>
          <w:rFonts w:asciiTheme="minorHAnsi" w:hAnsiTheme="minorHAnsi" w:cstheme="minorHAnsi"/>
        </w:rPr>
        <w:t xml:space="preserve"> they don’t want the working class educated. They don’t want to pay to </w:t>
      </w:r>
      <w:r w:rsidRPr="00847AF8">
        <w:rPr>
          <w:rStyle w:val="StyleUnderline"/>
          <w:rFonts w:asciiTheme="minorHAnsi" w:hAnsiTheme="minorHAnsi" w:cstheme="minorHAnsi"/>
          <w:highlight w:val="green"/>
        </w:rPr>
        <w:t>clean up industry</w:t>
      </w:r>
      <w:r w:rsidRPr="00BF513A">
        <w:rPr>
          <w:rFonts w:asciiTheme="minorHAnsi" w:hAnsiTheme="minorHAnsi" w:cstheme="minorHAnsi"/>
          <w:sz w:val="10"/>
        </w:rPr>
        <w:t xml:space="preserve">, and that’s what the EPA forces them to do. </w:t>
      </w:r>
      <w:r w:rsidRPr="00BF513A">
        <w:rPr>
          <w:rStyle w:val="Emphasis"/>
          <w:rFonts w:asciiTheme="minorHAnsi" w:hAnsiTheme="minorHAnsi" w:cstheme="minorHAnsi"/>
        </w:rPr>
        <w:t xml:space="preserve">When </w:t>
      </w:r>
      <w:r w:rsidRPr="00847AF8">
        <w:rPr>
          <w:rStyle w:val="Emphasis"/>
          <w:rFonts w:asciiTheme="minorHAnsi" w:hAnsiTheme="minorHAnsi" w:cstheme="minorHAnsi"/>
          <w:highlight w:val="green"/>
        </w:rPr>
        <w:t xml:space="preserve">the left embraces </w:t>
      </w:r>
      <w:r w:rsidRPr="00BF513A">
        <w:rPr>
          <w:rStyle w:val="Emphasis"/>
          <w:rFonts w:asciiTheme="minorHAnsi" w:hAnsiTheme="minorHAnsi" w:cstheme="minorHAnsi"/>
        </w:rPr>
        <w:t xml:space="preserve">anarcho-liberal notions of self-help and fantasies of </w:t>
      </w:r>
      <w:r w:rsidRPr="00847AF8">
        <w:rPr>
          <w:rStyle w:val="Emphasis"/>
          <w:rFonts w:asciiTheme="minorHAnsi" w:hAnsiTheme="minorHAnsi" w:cstheme="minorHAnsi"/>
          <w:highlight w:val="green"/>
        </w:rPr>
        <w:t>being outside</w:t>
      </w:r>
      <w:r w:rsidRPr="00BF513A">
        <w:rPr>
          <w:rStyle w:val="Emphasis"/>
          <w:rFonts w:asciiTheme="minorHAnsi" w:hAnsiTheme="minorHAnsi" w:cstheme="minorHAnsi"/>
        </w:rPr>
        <w:t xml:space="preserve"> of both </w:t>
      </w:r>
      <w:r w:rsidRPr="00847AF8">
        <w:rPr>
          <w:rStyle w:val="Emphasis"/>
          <w:rFonts w:asciiTheme="minorHAnsi" w:hAnsiTheme="minorHAnsi" w:cstheme="minorHAnsi"/>
          <w:highlight w:val="green"/>
        </w:rPr>
        <w:t>government</w:t>
      </w:r>
      <w:r w:rsidRPr="00BF513A">
        <w:rPr>
          <w:rStyle w:val="Emphasis"/>
          <w:rFonts w:asciiTheme="minorHAnsi" w:hAnsiTheme="minorHAnsi" w:cstheme="minorHAnsi"/>
        </w:rPr>
        <w:t xml:space="preserve"> and the market, </w:t>
      </w:r>
      <w:r w:rsidRPr="00847AF8">
        <w:rPr>
          <w:rStyle w:val="Emphasis"/>
          <w:rFonts w:asciiTheme="minorHAnsi" w:hAnsiTheme="minorHAnsi" w:cstheme="minorHAnsi"/>
          <w:highlight w:val="green"/>
        </w:rPr>
        <w:t xml:space="preserve">it cuts </w:t>
      </w:r>
      <w:r w:rsidRPr="00BF513A">
        <w:rPr>
          <w:rStyle w:val="Emphasis"/>
          <w:rFonts w:asciiTheme="minorHAnsi" w:hAnsiTheme="minorHAnsi" w:cstheme="minorHAnsi"/>
        </w:rPr>
        <w:t xml:space="preserve">itself </w:t>
      </w:r>
      <w:r w:rsidRPr="00847AF8">
        <w:rPr>
          <w:rStyle w:val="Emphasis"/>
          <w:rFonts w:asciiTheme="minorHAnsi" w:hAnsiTheme="minorHAnsi" w:cstheme="minorHAnsi"/>
          <w:highlight w:val="green"/>
        </w:rPr>
        <w:t xml:space="preserve">off </w:t>
      </w:r>
      <w:r w:rsidRPr="00BF513A">
        <w:rPr>
          <w:rStyle w:val="Emphasis"/>
          <w:rFonts w:asciiTheme="minorHAnsi" w:hAnsiTheme="minorHAnsi" w:cstheme="minorHAnsi"/>
        </w:rPr>
        <w:t xml:space="preserve">from important </w:t>
      </w:r>
      <w:r w:rsidRPr="00847AF8">
        <w:rPr>
          <w:rStyle w:val="Emphasis"/>
          <w:rFonts w:asciiTheme="minorHAnsi" w:hAnsiTheme="minorHAnsi" w:cstheme="minorHAnsi"/>
          <w:highlight w:val="green"/>
        </w:rPr>
        <w:t>democratic resources</w:t>
      </w:r>
      <w:r w:rsidRPr="00BF513A">
        <w:rPr>
          <w:rStyle w:val="Emphasis"/>
          <w:rFonts w:asciiTheme="minorHAnsi" w:hAnsiTheme="minorHAnsi" w:cstheme="minorHAnsi"/>
        </w:rPr>
        <w:t>.</w:t>
      </w:r>
      <w:r w:rsidRPr="00BF513A">
        <w:rPr>
          <w:rFonts w:asciiTheme="minorHAnsi" w:hAnsiTheme="minorHAnsi" w:cstheme="minorHAnsi"/>
          <w:sz w:val="10"/>
        </w:rPr>
        <w:t xml:space="preserve"> </w:t>
      </w:r>
      <w:r w:rsidRPr="00847AF8">
        <w:rPr>
          <w:rStyle w:val="StyleUnderline"/>
          <w:rFonts w:asciiTheme="minorHAnsi" w:hAnsiTheme="minorHAnsi" w:cstheme="minorHAnsi"/>
          <w:highlight w:val="green"/>
        </w:rPr>
        <w:t>The state should be</w:t>
      </w:r>
      <w:r w:rsidRPr="00BF513A">
        <w:rPr>
          <w:rStyle w:val="StyleUnderline"/>
          <w:rFonts w:asciiTheme="minorHAnsi" w:hAnsiTheme="minorHAnsi" w:cstheme="minorHAnsi"/>
        </w:rPr>
        <w:t xml:space="preserve"> seen as </w:t>
      </w:r>
      <w:r w:rsidRPr="00847AF8">
        <w:rPr>
          <w:rStyle w:val="StyleUnderline"/>
          <w:rFonts w:asciiTheme="minorHAnsi" w:hAnsiTheme="minorHAnsi" w:cstheme="minorHAnsi"/>
          <w:highlight w:val="green"/>
        </w:rPr>
        <w:t>an arena of class struggle</w:t>
      </w:r>
      <w:r w:rsidRPr="00BF513A">
        <w:rPr>
          <w:rFonts w:asciiTheme="minorHAnsi" w:hAnsiTheme="minorHAnsi" w:cstheme="minorHAnsi"/>
          <w:sz w:val="10"/>
        </w:rPr>
        <w:t xml:space="preserve">. </w:t>
      </w:r>
      <w:r w:rsidRPr="00BF513A">
        <w:rPr>
          <w:rStyle w:val="StyleUnderline"/>
          <w:rFonts w:asciiTheme="minorHAnsi" w:hAnsiTheme="minorHAnsi" w:cstheme="minorHAnsi"/>
        </w:rPr>
        <w:t xml:space="preserve">When </w:t>
      </w:r>
      <w:r w:rsidRPr="00847AF8">
        <w:rPr>
          <w:rStyle w:val="StyleUnderline"/>
          <w:rFonts w:asciiTheme="minorHAnsi" w:hAnsiTheme="minorHAnsi" w:cstheme="minorHAnsi"/>
          <w:highlight w:val="green"/>
        </w:rPr>
        <w:t>the left turns</w:t>
      </w:r>
      <w:r w:rsidRPr="00BF513A">
        <w:rPr>
          <w:rStyle w:val="StyleUnderline"/>
          <w:rFonts w:asciiTheme="minorHAnsi" w:hAnsiTheme="minorHAnsi" w:cstheme="minorHAnsi"/>
        </w:rPr>
        <w:t xml:space="preserve"> its back </w:t>
      </w:r>
      <w:r w:rsidRPr="00847AF8">
        <w:rPr>
          <w:rStyle w:val="StyleUnderline"/>
          <w:rFonts w:asciiTheme="minorHAnsi" w:hAnsiTheme="minorHAnsi" w:cstheme="minorHAnsi"/>
          <w:highlight w:val="green"/>
        </w:rPr>
        <w:t>on</w:t>
      </w:r>
      <w:r w:rsidRPr="00BF513A">
        <w:rPr>
          <w:rStyle w:val="StyleUnderline"/>
          <w:rFonts w:asciiTheme="minorHAnsi" w:hAnsiTheme="minorHAnsi" w:cstheme="minorHAnsi"/>
        </w:rPr>
        <w:t xml:space="preserve"> the social democratic features of </w:t>
      </w:r>
      <w:r w:rsidRPr="00847AF8">
        <w:rPr>
          <w:rStyle w:val="StyleUnderline"/>
          <w:rFonts w:asciiTheme="minorHAnsi" w:hAnsiTheme="minorHAnsi" w:cstheme="minorHAnsi"/>
          <w:highlight w:val="green"/>
        </w:rPr>
        <w:t>government</w:t>
      </w:r>
      <w:r w:rsidRPr="00BF513A">
        <w:rPr>
          <w:rFonts w:asciiTheme="minorHAnsi" w:hAnsiTheme="minorHAnsi" w:cstheme="minorHAnsi"/>
          <w:sz w:val="10"/>
        </w:rPr>
        <w:t xml:space="preserve">, </w:t>
      </w:r>
      <w:r w:rsidRPr="00BF513A">
        <w:rPr>
          <w:rFonts w:asciiTheme="minorHAnsi" w:hAnsiTheme="minorHAnsi" w:cstheme="minorHAnsi"/>
          <w:sz w:val="10"/>
          <w:szCs w:val="12"/>
        </w:rPr>
        <w:t>stops making demands of the state, and fails to reshape government by using the government for progressive ends,</w:t>
      </w:r>
      <w:r w:rsidRPr="00BF513A">
        <w:rPr>
          <w:rFonts w:asciiTheme="minorHAnsi" w:hAnsiTheme="minorHAnsi" w:cstheme="minorHAnsi"/>
          <w:sz w:val="10"/>
        </w:rPr>
        <w:t xml:space="preserve"> </w:t>
      </w:r>
      <w:r w:rsidRPr="00BF513A">
        <w:rPr>
          <w:rStyle w:val="StyleUnderline"/>
          <w:rFonts w:asciiTheme="minorHAnsi" w:hAnsiTheme="minorHAnsi" w:cstheme="minorHAnsi"/>
        </w:rPr>
        <w:t>it risks playing into the hands of the right</w:t>
      </w:r>
      <w:r w:rsidRPr="00BF513A">
        <w:rPr>
          <w:rFonts w:asciiTheme="minorHAnsi" w:hAnsiTheme="minorHAnsi" w:cstheme="minorHAnsi"/>
          <w:sz w:val="10"/>
        </w:rPr>
        <w:t xml:space="preserve">. </w:t>
      </w:r>
      <w:r w:rsidRPr="00BF513A">
        <w:rPr>
          <w:rStyle w:val="StyleUnderline"/>
          <w:rFonts w:asciiTheme="minorHAnsi" w:hAnsiTheme="minorHAnsi" w:cstheme="minorHAnsi"/>
        </w:rPr>
        <w:t xml:space="preserve">The central message of the American right is that government is bad and must be limited. </w:t>
      </w:r>
      <w:r w:rsidRPr="00847AF8">
        <w:rPr>
          <w:rStyle w:val="Emphasis"/>
          <w:rFonts w:asciiTheme="minorHAnsi" w:hAnsiTheme="minorHAnsi" w:cstheme="minorHAnsi"/>
          <w:highlight w:val="green"/>
        </w:rPr>
        <w:t>This</w:t>
      </w:r>
      <w:r w:rsidRPr="00BF513A">
        <w:rPr>
          <w:rStyle w:val="Emphasis"/>
          <w:rFonts w:asciiTheme="minorHAnsi" w:hAnsiTheme="minorHAnsi" w:cstheme="minorHAnsi"/>
        </w:rPr>
        <w:t xml:space="preserve"> message </w:t>
      </w:r>
      <w:r w:rsidRPr="00847AF8">
        <w:rPr>
          <w:rStyle w:val="Emphasis"/>
          <w:rFonts w:asciiTheme="minorHAnsi" w:hAnsiTheme="minorHAnsi" w:cstheme="minorHAnsi"/>
          <w:highlight w:val="green"/>
        </w:rPr>
        <w:t>is used to justify austerity</w:t>
      </w:r>
      <w:r w:rsidRPr="00BF513A">
        <w:rPr>
          <w:rFonts w:asciiTheme="minorHAnsi" w:hAnsiTheme="minorHAnsi" w:cstheme="minorHAnsi"/>
          <w:sz w:val="10"/>
        </w:rPr>
        <w:t>.</w:t>
      </w:r>
      <w:r w:rsidRPr="00BF513A">
        <w:rPr>
          <w:rFonts w:asciiTheme="minorHAnsi" w:hAnsiTheme="minorHAnsi" w:cstheme="minorHAnsi"/>
          <w:sz w:val="10"/>
          <w:szCs w:val="12"/>
        </w:rPr>
        <w:t xml:space="preserve"> However, in most cases, neoliberal austerity does not actually involve a reduction of government. Typically, restructuring in the name of austerity is really just a transformation of government, not a reduction of it. Over the last 35 years, the state has been profoundly transformed, but it has not been reduced. The size of the government in the economy has not gone down.</w:t>
      </w:r>
      <w:r w:rsidRPr="00BF513A">
        <w:rPr>
          <w:rFonts w:asciiTheme="minorHAnsi" w:hAnsiTheme="minorHAnsi" w:cstheme="minorHAnsi"/>
          <w:sz w:val="10"/>
        </w:rPr>
        <w:t xml:space="preserve"> </w:t>
      </w:r>
      <w:r w:rsidRPr="00BF513A">
        <w:rPr>
          <w:rStyle w:val="StyleUnderline"/>
          <w:rFonts w:asciiTheme="minorHAnsi" w:hAnsiTheme="minorHAnsi" w:cstheme="minorHAnsi"/>
        </w:rPr>
        <w:t>The state has become less redistributive, more punitive</w:t>
      </w:r>
      <w:r w:rsidRPr="00BF513A">
        <w:rPr>
          <w:rFonts w:asciiTheme="minorHAnsi" w:hAnsiTheme="minorHAnsi" w:cstheme="minorHAnsi"/>
          <w:sz w:val="10"/>
        </w:rPr>
        <w:t xml:space="preserve">. </w:t>
      </w:r>
      <w:r w:rsidRPr="00BF513A">
        <w:rPr>
          <w:rFonts w:asciiTheme="minorHAnsi" w:hAnsiTheme="minorHAnsi" w:cstheme="minorHAnsi"/>
          <w:sz w:val="10"/>
          <w:szCs w:val="12"/>
        </w:rPr>
        <w:t>Instead of a robust program of government-subsidized and public housing, we have the prison system. Instead of well-funded public hospitals, we have profiteering private hospitals funded by enormous amounts of public money. Instead of large numbers of well-paid public workers, we have large budgets for private firms that now subcontract tasks formerly conducted by the government.</w:t>
      </w:r>
      <w:r w:rsidRPr="00BF513A">
        <w:rPr>
          <w:rFonts w:asciiTheme="minorHAnsi" w:hAnsiTheme="minorHAnsi" w:cstheme="minorHAnsi"/>
          <w:sz w:val="10"/>
        </w:rPr>
        <w:t xml:space="preserve"> </w:t>
      </w:r>
      <w:r w:rsidRPr="00BF513A">
        <w:rPr>
          <w:rStyle w:val="StyleUnderline"/>
          <w:rFonts w:asciiTheme="minorHAnsi" w:hAnsiTheme="minorHAnsi" w:cstheme="minorHAnsi"/>
        </w:rPr>
        <w:t>We need to defend the progressive work of government</w:t>
      </w:r>
      <w:r w:rsidRPr="00BF513A">
        <w:rPr>
          <w:rFonts w:asciiTheme="minorHAnsi" w:hAnsiTheme="minorHAnsi" w:cstheme="minorHAnsi"/>
          <w:sz w:val="10"/>
        </w:rPr>
        <w:t xml:space="preserve">, </w:t>
      </w:r>
      <w:r w:rsidRPr="00BF513A">
        <w:rPr>
          <w:rFonts w:asciiTheme="minorHAnsi" w:hAnsiTheme="minorHAnsi" w:cstheme="minorHAnsi"/>
          <w:sz w:val="10"/>
          <w:szCs w:val="12"/>
        </w:rPr>
        <w:t>which, for me, means immediately defending public education. To be clear, I do not mean merely vote or ask nicely, I mean</w:t>
      </w:r>
      <w:r w:rsidRPr="00BF513A">
        <w:rPr>
          <w:rFonts w:asciiTheme="minorHAnsi" w:hAnsiTheme="minorHAnsi" w:cstheme="minorHAnsi"/>
          <w:sz w:val="10"/>
        </w:rPr>
        <w:t xml:space="preserve"> </w:t>
      </w:r>
      <w:r w:rsidRPr="00BF513A">
        <w:rPr>
          <w:rStyle w:val="StyleUnderline"/>
          <w:rFonts w:asciiTheme="minorHAnsi" w:hAnsiTheme="minorHAnsi" w:cstheme="minorHAnsi"/>
        </w:rPr>
        <w:t>movements should attack government and government officials</w:t>
      </w:r>
      <w:r w:rsidRPr="00BF513A">
        <w:rPr>
          <w:rFonts w:asciiTheme="minorHAnsi" w:hAnsiTheme="minorHAnsi" w:cstheme="minorHAnsi"/>
          <w:sz w:val="10"/>
        </w:rPr>
        <w:t xml:space="preserve">, target them with protests, </w:t>
      </w:r>
      <w:r w:rsidRPr="00BF513A">
        <w:rPr>
          <w:rStyle w:val="StyleUnderline"/>
          <w:rFonts w:asciiTheme="minorHAnsi" w:hAnsiTheme="minorHAnsi" w:cstheme="minorHAnsi"/>
        </w:rPr>
        <w:t>make their lives impossible until they comply</w:t>
      </w:r>
      <w:r w:rsidRPr="00BF513A">
        <w:rPr>
          <w:rFonts w:asciiTheme="minorHAnsi" w:hAnsiTheme="minorHAnsi" w:cstheme="minorHAnsi"/>
          <w:sz w:val="10"/>
        </w:rPr>
        <w:t xml:space="preserve">. </w:t>
      </w:r>
      <w:r w:rsidRPr="00BF513A">
        <w:rPr>
          <w:rFonts w:asciiTheme="minorHAnsi" w:hAnsiTheme="minorHAnsi" w:cstheme="minorHAnsi"/>
          <w:sz w:val="10"/>
          <w:szCs w:val="12"/>
        </w:rPr>
        <w:t>This was done very well with the FCC. And my hat goes off to the activists who saved the internet for us.</w:t>
      </w:r>
      <w:r w:rsidRPr="00BF513A">
        <w:rPr>
          <w:rFonts w:asciiTheme="minorHAnsi" w:hAnsiTheme="minorHAnsi" w:cstheme="minorHAnsi"/>
          <w:sz w:val="10"/>
        </w:rPr>
        <w:t xml:space="preserve"> </w:t>
      </w:r>
      <w:r w:rsidRPr="00BF513A">
        <w:rPr>
          <w:rStyle w:val="StyleUnderline"/>
          <w:rFonts w:asciiTheme="minorHAnsi" w:hAnsiTheme="minorHAnsi" w:cstheme="minorHAnsi"/>
        </w:rPr>
        <w:t>The left should be thinking about</w:t>
      </w:r>
      <w:r w:rsidRPr="00BF513A">
        <w:rPr>
          <w:rFonts w:asciiTheme="minorHAnsi" w:hAnsiTheme="minorHAnsi" w:cstheme="minorHAnsi"/>
          <w:sz w:val="10"/>
        </w:rPr>
        <w:t xml:space="preserve"> the </w:t>
      </w:r>
      <w:r w:rsidRPr="00BF513A">
        <w:rPr>
          <w:rStyle w:val="StyleUnderline"/>
          <w:rFonts w:asciiTheme="minorHAnsi" w:hAnsiTheme="minorHAnsi" w:cstheme="minorHAnsi"/>
        </w:rPr>
        <w:t>ways</w:t>
      </w:r>
      <w:r w:rsidRPr="00BF513A">
        <w:rPr>
          <w:rFonts w:asciiTheme="minorHAnsi" w:hAnsiTheme="minorHAnsi" w:cstheme="minorHAnsi"/>
          <w:sz w:val="10"/>
        </w:rPr>
        <w:t xml:space="preserve"> in which </w:t>
      </w:r>
      <w:r w:rsidRPr="00BF513A">
        <w:rPr>
          <w:rStyle w:val="StyleUnderline"/>
          <w:rFonts w:asciiTheme="minorHAnsi" w:hAnsiTheme="minorHAnsi" w:cstheme="minorHAnsi"/>
        </w:rPr>
        <w:t>it can leverage government</w:t>
      </w:r>
      <w:r w:rsidRPr="00BF513A">
        <w:rPr>
          <w:rFonts w:asciiTheme="minorHAnsi" w:hAnsiTheme="minorHAnsi" w:cstheme="minorHAnsi"/>
          <w:sz w:val="10"/>
        </w:rPr>
        <w:t xml:space="preserve">. </w:t>
      </w:r>
      <w:r w:rsidRPr="00BF513A">
        <w:rPr>
          <w:rStyle w:val="StyleUnderline"/>
          <w:rFonts w:asciiTheme="minorHAnsi" w:hAnsiTheme="minorHAnsi" w:cstheme="minorHAnsi"/>
        </w:rPr>
        <w:t>The utility of government was very apparent in Vermont during the aftermath of Hurricane Irene. The rains from that storm destroyed or damaged over a hundred bridges, many miles of road and rail, and swept away houses.</w:t>
      </w:r>
      <w:r w:rsidRPr="00BF513A">
        <w:rPr>
          <w:rFonts w:asciiTheme="minorHAnsi" w:hAnsiTheme="minorHAnsi" w:cstheme="minorHAnsi"/>
          <w:sz w:val="10"/>
        </w:rPr>
        <w:t xml:space="preserve"> Thirteen towns were totally stranded. There was a lot of incredible mutual aid; people just started clearing debris and helping each other out. But within all this, town government was a crucial connective tissue. Due to the tradition of New England town meeting, people are quite involved with their local government. Anarchists should love town meetings. It is no coincidence that Murray Bookchin spent much of his life in Vermont. Town meetings are a form of participatory budgeting without the lefty rigmarole. More importantly, the state government managed to get a huge amount of support from the federal government. The state in turn pushed this down to the town level. </w:t>
      </w:r>
      <w:r w:rsidRPr="00BF513A">
        <w:rPr>
          <w:rStyle w:val="StyleUnderline"/>
          <w:rFonts w:asciiTheme="minorHAnsi" w:hAnsiTheme="minorHAnsi" w:cstheme="minorHAnsi"/>
        </w:rPr>
        <w:t>Without that federal aid, Vermont would still be in ruins</w:t>
      </w:r>
      <w:r w:rsidRPr="00BF513A">
        <w:rPr>
          <w:rFonts w:asciiTheme="minorHAnsi" w:hAnsiTheme="minorHAnsi" w:cstheme="minorHAnsi"/>
          <w:sz w:val="10"/>
        </w:rPr>
        <w:t xml:space="preserve">. Vermont is not a big enough political entity to shake down General Electric, a huge employer in Vermont. </w:t>
      </w:r>
      <w:r w:rsidRPr="00BF513A">
        <w:rPr>
          <w:rStyle w:val="StyleUnderline"/>
          <w:rFonts w:asciiTheme="minorHAnsi" w:hAnsiTheme="minorHAnsi" w:cstheme="minorHAnsi"/>
        </w:rPr>
        <w:t>The Vermont government can’t pressure GE to pay for the rebuilding of local infrastructure</w:t>
      </w:r>
      <w:r w:rsidRPr="00BF513A">
        <w:rPr>
          <w:rFonts w:asciiTheme="minorHAnsi" w:hAnsiTheme="minorHAnsi" w:cstheme="minorHAnsi"/>
          <w:sz w:val="10"/>
        </w:rPr>
        <w:t xml:space="preserve">, but the federal government can. </w:t>
      </w:r>
      <w:r w:rsidRPr="00BF513A">
        <w:rPr>
          <w:rStyle w:val="StyleUnderline"/>
          <w:rFonts w:asciiTheme="minorHAnsi" w:hAnsiTheme="minorHAnsi" w:cstheme="minorHAnsi"/>
        </w:rPr>
        <w:t>Vermont would still be a disaster if it didn’t get a transfer of funds and materials from the federal government.</w:t>
      </w:r>
      <w:r w:rsidRPr="00BF513A">
        <w:rPr>
          <w:rFonts w:asciiTheme="minorHAnsi" w:hAnsiTheme="minorHAnsi" w:cstheme="minorHAnsi"/>
          <w:sz w:val="10"/>
        </w:rPr>
        <w:t xml:space="preserve"> Similarly in New York City, the public sector does not get enough praise for the many things it did well after super storm Sandy. Huge parts of the subway system were flooded, yet it was all up and running within the month. As an aside, one of the dirty little secrets about the Vermont economy is that it’s heavily tied-up with the military industrial complex. People think Vermont is all about farming and boutique food processing. Vermont has a pretty diverse economy, but agriculture plays a much smaller role than you might think, about 2 percent of employment. Meanwhile, the state’s industrial sector, along with the government, is one of the top employers, at about 13 percent of all employment. Most of this work is in what’s called precision manufacturing, making stuff like: high performance nozzles, switches, calibrators, and stuff like the lenses used in satellites, or handcrafting the blades that go in GE jet engines. But I digress … </w:t>
      </w:r>
      <w:r w:rsidRPr="00847AF8">
        <w:rPr>
          <w:rStyle w:val="StyleUnderline"/>
          <w:rFonts w:asciiTheme="minorHAnsi" w:hAnsiTheme="minorHAnsi" w:cstheme="minorHAnsi"/>
          <w:highlight w:val="green"/>
        </w:rPr>
        <w:t>As we enter the crisis of climate change</w:t>
      </w:r>
      <w:r w:rsidRPr="00BF513A">
        <w:rPr>
          <w:rStyle w:val="StyleUnderline"/>
          <w:rFonts w:asciiTheme="minorHAnsi" w:hAnsiTheme="minorHAnsi" w:cstheme="minorHAnsi"/>
        </w:rPr>
        <w:t xml:space="preserve">, it’s important to be aware of the </w:t>
      </w:r>
      <w:r w:rsidRPr="00BF513A">
        <w:rPr>
          <w:rStyle w:val="Emphasis"/>
          <w:rFonts w:asciiTheme="minorHAnsi" w:hAnsiTheme="minorHAnsi" w:cstheme="minorHAnsi"/>
        </w:rPr>
        <w:t xml:space="preserve">actually </w:t>
      </w:r>
      <w:r w:rsidRPr="00847AF8">
        <w:rPr>
          <w:rStyle w:val="Emphasis"/>
          <w:rFonts w:asciiTheme="minorHAnsi" w:hAnsiTheme="minorHAnsi" w:cstheme="minorHAnsi"/>
          <w:highlight w:val="green"/>
        </w:rPr>
        <w:t>existing legal</w:t>
      </w:r>
      <w:r w:rsidRPr="00BF513A">
        <w:rPr>
          <w:rStyle w:val="Emphasis"/>
          <w:rFonts w:asciiTheme="minorHAnsi" w:hAnsiTheme="minorHAnsi" w:cstheme="minorHAnsi"/>
        </w:rPr>
        <w:t xml:space="preserve"> and institutional </w:t>
      </w:r>
      <w:r w:rsidRPr="00847AF8">
        <w:rPr>
          <w:rStyle w:val="Emphasis"/>
          <w:rFonts w:asciiTheme="minorHAnsi" w:hAnsiTheme="minorHAnsi" w:cstheme="minorHAnsi"/>
          <w:highlight w:val="green"/>
        </w:rPr>
        <w:t>mechanisms</w:t>
      </w:r>
      <w:r w:rsidRPr="00847AF8">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with which we </w:t>
      </w:r>
      <w:r w:rsidRPr="00847AF8">
        <w:rPr>
          <w:rStyle w:val="Emphasis"/>
          <w:rFonts w:asciiTheme="minorHAnsi" w:hAnsiTheme="minorHAnsi" w:cstheme="minorHAnsi"/>
          <w:highlight w:val="green"/>
        </w:rPr>
        <w:t>can</w:t>
      </w:r>
      <w:r w:rsidRPr="00BF513A">
        <w:rPr>
          <w:rStyle w:val="Emphasis"/>
          <w:rFonts w:asciiTheme="minorHAnsi" w:hAnsiTheme="minorHAnsi" w:cstheme="minorHAnsi"/>
        </w:rPr>
        <w:t xml:space="preserve"> </w:t>
      </w:r>
      <w:r w:rsidRPr="00847AF8">
        <w:rPr>
          <w:rStyle w:val="Emphasis"/>
          <w:rFonts w:asciiTheme="minorHAnsi" w:hAnsiTheme="minorHAnsi" w:cstheme="minorHAnsi"/>
          <w:highlight w:val="green"/>
        </w:rPr>
        <w:t>contain</w:t>
      </w:r>
      <w:r w:rsidRPr="00BF513A">
        <w:rPr>
          <w:rStyle w:val="StyleUnderline"/>
          <w:rFonts w:asciiTheme="minorHAnsi" w:hAnsiTheme="minorHAnsi" w:cstheme="minorHAnsi"/>
        </w:rPr>
        <w:t xml:space="preserve"> and control </w:t>
      </w:r>
      <w:r w:rsidRPr="00847AF8">
        <w:rPr>
          <w:rStyle w:val="StyleUnderline"/>
          <w:rFonts w:asciiTheme="minorHAnsi" w:hAnsiTheme="minorHAnsi" w:cstheme="minorHAnsi"/>
          <w:highlight w:val="green"/>
        </w:rPr>
        <w:t>capital</w:t>
      </w:r>
      <w:r w:rsidRPr="00BF513A">
        <w:rPr>
          <w:rFonts w:asciiTheme="minorHAnsi" w:hAnsiTheme="minorHAnsi" w:cstheme="minorHAnsi"/>
          <w:sz w:val="10"/>
        </w:rPr>
        <w:t xml:space="preserve">. I often joke with my anarchist and libertarian friends and ask if their mutual-aid collectives can run Chicago’s sanitation system or operate satellites. Of course, on one level, I’m joking, but on another level, I’m being quite serious. I </w:t>
      </w:r>
      <w:r w:rsidRPr="00BF513A">
        <w:rPr>
          <w:rStyle w:val="StyleUnderline"/>
          <w:rFonts w:asciiTheme="minorHAnsi" w:hAnsiTheme="minorHAnsi" w:cstheme="minorHAnsi"/>
        </w:rPr>
        <w:t>don’t think activists on the left properly understand the complexity of modern society. A simple example would be how much sewage is produced in a single day in a country with 330 million people</w:t>
      </w:r>
      <w:r w:rsidRPr="00BF513A">
        <w:rPr>
          <w:rFonts w:asciiTheme="minorHAnsi" w:hAnsiTheme="minorHAnsi" w:cstheme="minorHAnsi"/>
          <w:sz w:val="10"/>
        </w:rPr>
        <w:t xml:space="preserve">. How do people expect to manage these day-to-day issues? In your opinion, is there a lack of sophistication on the left in terms of what, exactly, the state does and how it functions in our day-to-day lives? It’s sobering to reflect on just how complex the physical systems of modern society are. And though it is very unpopular to say among most American activists, </w:t>
      </w:r>
      <w:r w:rsidRPr="00847AF8">
        <w:rPr>
          <w:rStyle w:val="StyleUnderline"/>
          <w:rFonts w:asciiTheme="minorHAnsi" w:hAnsiTheme="minorHAnsi" w:cstheme="minorHAnsi"/>
          <w:highlight w:val="green"/>
        </w:rPr>
        <w:t>it is important to think about</w:t>
      </w:r>
      <w:r w:rsidRPr="00BF513A">
        <w:rPr>
          <w:rStyle w:val="StyleUnderline"/>
          <w:rFonts w:asciiTheme="minorHAnsi" w:hAnsiTheme="minorHAnsi" w:cstheme="minorHAnsi"/>
        </w:rPr>
        <w:t xml:space="preserve"> the hierarchies and </w:t>
      </w:r>
      <w:r w:rsidRPr="00847AF8">
        <w:rPr>
          <w:rStyle w:val="StyleUnderline"/>
          <w:rFonts w:asciiTheme="minorHAnsi" w:hAnsiTheme="minorHAnsi" w:cstheme="minorHAnsi"/>
          <w:highlight w:val="green"/>
        </w:rPr>
        <w:t>bureaucracies that are</w:t>
      </w:r>
      <w:r w:rsidRPr="00BF513A">
        <w:rPr>
          <w:rStyle w:val="StyleUnderline"/>
          <w:rFonts w:asciiTheme="minorHAnsi" w:hAnsiTheme="minorHAnsi" w:cstheme="minorHAnsi"/>
        </w:rPr>
        <w:t xml:space="preserve"> necessarily </w:t>
      </w:r>
      <w:r w:rsidRPr="00847AF8">
        <w:rPr>
          <w:rStyle w:val="StyleUnderline"/>
          <w:rFonts w:asciiTheme="minorHAnsi" w:hAnsiTheme="minorHAnsi" w:cstheme="minorHAnsi"/>
          <w:highlight w:val="green"/>
        </w:rPr>
        <w:t>part of</w:t>
      </w:r>
      <w:r w:rsidRPr="00BF513A">
        <w:rPr>
          <w:rStyle w:val="StyleUnderline"/>
          <w:rFonts w:asciiTheme="minorHAnsi" w:hAnsiTheme="minorHAnsi" w:cstheme="minorHAnsi"/>
        </w:rPr>
        <w:t xml:space="preserve"> technologically </w:t>
      </w:r>
      <w:r w:rsidRPr="00847AF8">
        <w:rPr>
          <w:rStyle w:val="StyleUnderline"/>
          <w:rFonts w:asciiTheme="minorHAnsi" w:hAnsiTheme="minorHAnsi" w:cstheme="minorHAnsi"/>
          <w:highlight w:val="green"/>
        </w:rPr>
        <w:t>complex systems</w:t>
      </w:r>
      <w:r w:rsidRPr="00BF513A">
        <w:rPr>
          <w:rFonts w:asciiTheme="minorHAnsi" w:hAnsiTheme="minorHAnsi" w:cstheme="minorHAnsi"/>
          <w:sz w:val="10"/>
        </w:rPr>
        <w:t xml:space="preserve">. A friend of mine is a water engineer in Detroit, and he was talking to me about exactly what you’re mentioning. </w:t>
      </w:r>
      <w:r w:rsidRPr="00BF513A">
        <w:rPr>
          <w:rStyle w:val="StyleUnderline"/>
          <w:rFonts w:asciiTheme="minorHAnsi" w:hAnsiTheme="minorHAnsi" w:cstheme="minorHAnsi"/>
        </w:rPr>
        <w:t>The sewer system in Detroit is mind-bogglingly enormous and also very dilapidated and very expensive. To not have infrastructure publicly maintained, even though the capitalist class might not admit this, would ultimately undermine capital accumulation</w:t>
      </w:r>
      <w:r w:rsidRPr="00BF513A">
        <w:rPr>
          <w:rFonts w:asciiTheme="minorHAnsi" w:hAnsiTheme="minorHAnsi" w:cstheme="minorHAnsi"/>
          <w:sz w:val="10"/>
        </w:rPr>
        <w:t xml:space="preserve">. You asked if there is a lack of sophistication. Look, I’m trying to make helpful criticisms to my comrades on the left, particularly to activists who work so hard and valiantly. I’ve criticized divestment as a strategy, yet I support it. I criticized the false claims that divesting fossil fuels stocks would hurt fossil fuel companies. The fossil fuel divestment movement started out making that claim. To its credit, the movement has stopped making such claims. Now, they say that it will remove the industries "social license," which is a problematic concept that comes from the odious world of "corporate social responsibility." However, now, </w:t>
      </w:r>
      <w:r w:rsidRPr="00847AF8">
        <w:rPr>
          <w:rStyle w:val="StyleUnderline"/>
          <w:rFonts w:asciiTheme="minorHAnsi" w:hAnsiTheme="minorHAnsi" w:cstheme="minorHAnsi"/>
          <w:highlight w:val="green"/>
        </w:rPr>
        <w:t>students</w:t>
      </w:r>
      <w:r w:rsidRPr="00BF513A">
        <w:rPr>
          <w:rFonts w:asciiTheme="minorHAnsi" w:hAnsiTheme="minorHAnsi" w:cstheme="minorHAnsi"/>
          <w:sz w:val="10"/>
        </w:rPr>
        <w:t xml:space="preserve"> are becoming politicized, and that’s always great news. For several years, some of us have been trying to get climate activists, the climate left, to take the EPA and the Clean Air Act seriously. The EPA has the power to actually de-carbonize the economy. The divestment logic is: Schools will divest, then fossil fuel companies will be held in greater contempt than they are now? Honestly, they’re already hated by everybody. That does what? That creates the political pressure to stop polluting? We already have those regulations: the Clean Air Act. There was a Supreme Court Case, Massachusetts v. EPA, that was ruled on in 2007. It said the EPA must regulate greenhouse gas emissions. Lots of professional activists in the climate movement, at least up until very recently, have been totally unaware of this. Consequently, </w:t>
      </w:r>
      <w:r w:rsidRPr="00BF513A">
        <w:rPr>
          <w:rStyle w:val="StyleUnderline"/>
          <w:rFonts w:asciiTheme="minorHAnsi" w:hAnsiTheme="minorHAnsi" w:cstheme="minorHAnsi"/>
        </w:rPr>
        <w:t xml:space="preserve">they </w:t>
      </w:r>
      <w:r w:rsidRPr="00847AF8">
        <w:rPr>
          <w:rStyle w:val="StyleUnderline"/>
          <w:rFonts w:asciiTheme="minorHAnsi" w:hAnsiTheme="minorHAnsi" w:cstheme="minorHAnsi"/>
          <w:highlight w:val="green"/>
        </w:rPr>
        <w:t>are not making demands of the EPA</w:t>
      </w:r>
      <w:r w:rsidRPr="00BF513A">
        <w:rPr>
          <w:rStyle w:val="StyleUnderline"/>
          <w:rFonts w:asciiTheme="minorHAnsi" w:hAnsiTheme="minorHAnsi" w:cstheme="minorHAnsi"/>
        </w:rPr>
        <w:t>. They are not making demands of their various</w:t>
      </w:r>
      <w:r w:rsidRPr="00BF513A">
        <w:rPr>
          <w:rFonts w:asciiTheme="minorHAnsi" w:hAnsiTheme="minorHAnsi" w:cstheme="minorHAnsi"/>
          <w:sz w:val="10"/>
        </w:rPr>
        <w:t xml:space="preserve"> local, state and federal </w:t>
      </w:r>
      <w:r w:rsidRPr="00BF513A">
        <w:rPr>
          <w:rStyle w:val="StyleUnderline"/>
          <w:rFonts w:asciiTheme="minorHAnsi" w:hAnsiTheme="minorHAnsi" w:cstheme="minorHAnsi"/>
        </w:rPr>
        <w:t>environmental agencies. These entities should be enforcing the laws. They have the power. It’s not because the people in the climate movement are bad people or unintelligent</w:t>
      </w:r>
      <w:r w:rsidRPr="00BF513A">
        <w:rPr>
          <w:rFonts w:asciiTheme="minorHAnsi" w:hAnsiTheme="minorHAnsi" w:cstheme="minorHAnsi"/>
          <w:sz w:val="10"/>
        </w:rPr>
        <w:t xml:space="preserve">. They’re dedicated and extremely smart. </w:t>
      </w:r>
      <w:r w:rsidRPr="00BF513A">
        <w:rPr>
          <w:rStyle w:val="Emphasis"/>
          <w:rFonts w:asciiTheme="minorHAnsi" w:hAnsiTheme="minorHAnsi" w:cstheme="minorHAnsi"/>
        </w:rPr>
        <w:t xml:space="preserve">It’s </w:t>
      </w:r>
      <w:r w:rsidRPr="00847AF8">
        <w:rPr>
          <w:rStyle w:val="Emphasis"/>
          <w:rFonts w:asciiTheme="minorHAnsi" w:hAnsiTheme="minorHAnsi" w:cstheme="minorHAnsi"/>
          <w:highlight w:val="green"/>
        </w:rPr>
        <w:t>because there’s an anti-state ethos</w:t>
      </w:r>
      <w:r w:rsidRPr="00BF513A">
        <w:rPr>
          <w:rStyle w:val="StyleUnderline"/>
          <w:rFonts w:asciiTheme="minorHAnsi" w:hAnsiTheme="minorHAnsi" w:cstheme="minorHAnsi"/>
        </w:rPr>
        <w:t xml:space="preserve"> within the environmental movement and a </w:t>
      </w:r>
      <w:r w:rsidRPr="00847AF8">
        <w:rPr>
          <w:rStyle w:val="StyleUnderline"/>
          <w:rFonts w:asciiTheme="minorHAnsi" w:hAnsiTheme="minorHAnsi" w:cstheme="minorHAnsi"/>
          <w:highlight w:val="green"/>
        </w:rPr>
        <w:t>romanticization of the local</w:t>
      </w:r>
      <w:r w:rsidRPr="00BF513A">
        <w:rPr>
          <w:rStyle w:val="StyleUnderline"/>
          <w:rFonts w:asciiTheme="minorHAnsi" w:hAnsiTheme="minorHAnsi" w:cstheme="minorHAnsi"/>
        </w:rPr>
        <w:t>.</w:t>
      </w:r>
      <w:r w:rsidRPr="00BF513A">
        <w:rPr>
          <w:rFonts w:asciiTheme="minorHAnsi" w:hAnsiTheme="minorHAnsi" w:cstheme="minorHAnsi"/>
          <w:sz w:val="10"/>
        </w:rPr>
        <w:t xml:space="preserve"> On a side note, I don’t think </w:t>
      </w:r>
      <w:r w:rsidRPr="00BF513A">
        <w:rPr>
          <w:rStyle w:val="StyleUnderline"/>
          <w:rFonts w:asciiTheme="minorHAnsi" w:hAnsiTheme="minorHAnsi" w:cstheme="minorHAnsi"/>
        </w:rPr>
        <w:t>all of this stuff about local economies</w:t>
      </w:r>
      <w:r w:rsidRPr="00BF513A">
        <w:rPr>
          <w:rFonts w:asciiTheme="minorHAnsi" w:hAnsiTheme="minorHAnsi" w:cstheme="minorHAnsi"/>
          <w:sz w:val="10"/>
        </w:rPr>
        <w:t xml:space="preserve"> is helpful. Sometimes I think this sort of thinking </w:t>
      </w:r>
      <w:r w:rsidRPr="00847AF8">
        <w:rPr>
          <w:rStyle w:val="StyleUnderline"/>
          <w:rFonts w:asciiTheme="minorHAnsi" w:hAnsiTheme="minorHAnsi" w:cstheme="minorHAnsi"/>
          <w:highlight w:val="green"/>
        </w:rPr>
        <w:t>doesn’t recognize how the global political economy works</w:t>
      </w:r>
      <w:r w:rsidRPr="00847AF8">
        <w:rPr>
          <w:rFonts w:asciiTheme="minorHAnsi" w:hAnsiTheme="minorHAnsi" w:cstheme="minorHAnsi"/>
          <w:sz w:val="10"/>
          <w:highlight w:val="green"/>
        </w:rPr>
        <w:t>.</w:t>
      </w:r>
      <w:r w:rsidRPr="00BF513A">
        <w:rPr>
          <w:rFonts w:asciiTheme="minorHAnsi" w:hAnsiTheme="minorHAnsi" w:cstheme="minorHAnsi"/>
          <w:sz w:val="10"/>
        </w:rPr>
        <w:t xml:space="preserve"> The comrades at Jacobin magazine have called this anarcho-liberalism. I think that is a great way to describe </w:t>
      </w:r>
      <w:r w:rsidRPr="00BF513A">
        <w:rPr>
          <w:rStyle w:val="StyleUnderline"/>
          <w:rFonts w:asciiTheme="minorHAnsi" w:hAnsiTheme="minorHAnsi" w:cstheme="minorHAnsi"/>
        </w:rPr>
        <w:t>the dominant ideology of US left</w:t>
      </w:r>
      <w:r w:rsidRPr="00BF513A">
        <w:rPr>
          <w:rFonts w:asciiTheme="minorHAnsi" w:hAnsiTheme="minorHAnsi" w:cstheme="minorHAnsi"/>
          <w:sz w:val="10"/>
        </w:rPr>
        <w:t xml:space="preserve">, which is both anarchist and liberal in its sensibilities. This ideology </w:t>
      </w:r>
      <w:r w:rsidRPr="00BF513A">
        <w:rPr>
          <w:rStyle w:val="StyleUnderline"/>
          <w:rFonts w:asciiTheme="minorHAnsi" w:hAnsiTheme="minorHAnsi" w:cstheme="minorHAnsi"/>
        </w:rPr>
        <w:t>is fundamentally about ignoring government</w:t>
      </w:r>
      <w:r w:rsidRPr="00BF513A">
        <w:rPr>
          <w:rFonts w:asciiTheme="minorHAnsi" w:hAnsiTheme="minorHAnsi" w:cstheme="minorHAnsi"/>
          <w:sz w:val="10"/>
        </w:rPr>
        <w:t xml:space="preserve">, and </w:t>
      </w:r>
      <w:r w:rsidRPr="00BF513A">
        <w:rPr>
          <w:rStyle w:val="StyleUnderline"/>
          <w:rFonts w:asciiTheme="minorHAnsi" w:hAnsiTheme="minorHAnsi" w:cstheme="minorHAnsi"/>
        </w:rPr>
        <w:t>instead</w:t>
      </w:r>
      <w:r w:rsidRPr="00BF513A">
        <w:rPr>
          <w:rFonts w:asciiTheme="minorHAnsi" w:hAnsiTheme="minorHAnsi" w:cstheme="minorHAnsi"/>
          <w:sz w:val="10"/>
        </w:rPr>
        <w:t xml:space="preserve">, being </w:t>
      </w:r>
      <w:r w:rsidRPr="00BF513A">
        <w:rPr>
          <w:rStyle w:val="StyleUnderline"/>
          <w:rFonts w:asciiTheme="minorHAnsi" w:hAnsiTheme="minorHAnsi" w:cstheme="minorHAnsi"/>
        </w:rPr>
        <w:t>obsessed with</w:t>
      </w:r>
      <w:r w:rsidRPr="00BF513A">
        <w:rPr>
          <w:rFonts w:asciiTheme="minorHAnsi" w:hAnsiTheme="minorHAnsi" w:cstheme="minorHAnsi"/>
          <w:sz w:val="10"/>
        </w:rPr>
        <w:t xml:space="preserve"> scale, size, and, by extension, </w:t>
      </w:r>
      <w:r w:rsidRPr="00BF513A">
        <w:rPr>
          <w:rStyle w:val="StyleUnderline"/>
          <w:rFonts w:asciiTheme="minorHAnsi" w:hAnsiTheme="minorHAnsi" w:cstheme="minorHAnsi"/>
        </w:rPr>
        <w:t>authenticity</w:t>
      </w:r>
      <w:r w:rsidRPr="00BF513A">
        <w:rPr>
          <w:rFonts w:asciiTheme="minorHAnsi" w:hAnsiTheme="minorHAnsi" w:cstheme="minorHAnsi"/>
          <w:sz w:val="10"/>
        </w:rPr>
        <w:t xml:space="preserve">. </w:t>
      </w:r>
      <w:r w:rsidRPr="00BF513A">
        <w:rPr>
          <w:rStyle w:val="StyleUnderline"/>
          <w:rFonts w:asciiTheme="minorHAnsi" w:hAnsiTheme="minorHAnsi" w:cstheme="minorHAnsi"/>
        </w:rPr>
        <w:t xml:space="preserve">Big things are bad. Small things are good. Planning is bad. Spontaneity is good. It is as insidious as it is ridiculous. But it is the </w:t>
      </w:r>
      <w:r w:rsidRPr="00BF513A">
        <w:rPr>
          <w:rStyle w:val="Emphasis"/>
          <w:rFonts w:asciiTheme="minorHAnsi" w:hAnsiTheme="minorHAnsi" w:cstheme="minorHAnsi"/>
        </w:rPr>
        <w:t>dominant worldview</w:t>
      </w:r>
      <w:r w:rsidRPr="00BF513A">
        <w:rPr>
          <w:rStyle w:val="StyleUnderline"/>
          <w:rFonts w:asciiTheme="minorHAnsi" w:hAnsiTheme="minorHAnsi" w:cstheme="minorHAnsi"/>
        </w:rPr>
        <w:t xml:space="preserve"> among the US left</w:t>
      </w:r>
      <w:r w:rsidRPr="00BF513A">
        <w:rPr>
          <w:rFonts w:asciiTheme="minorHAnsi" w:hAnsiTheme="minorHAnsi" w:cstheme="minorHAnsi"/>
          <w:sz w:val="10"/>
        </w:rPr>
        <w:t xml:space="preserve">. Do you really think that this is the best way to approach the industry, through mobilizing state resources? Look, </w:t>
      </w:r>
      <w:r w:rsidRPr="00847AF8">
        <w:rPr>
          <w:rStyle w:val="StyleUnderline"/>
          <w:rFonts w:asciiTheme="minorHAnsi" w:hAnsiTheme="minorHAnsi" w:cstheme="minorHAnsi"/>
          <w:highlight w:val="green"/>
        </w:rPr>
        <w:t>the fossil fuel industry is</w:t>
      </w:r>
      <w:r w:rsidRPr="00BF513A">
        <w:rPr>
          <w:rStyle w:val="StyleUnderline"/>
          <w:rFonts w:asciiTheme="minorHAnsi" w:hAnsiTheme="minorHAnsi" w:cstheme="minorHAnsi"/>
        </w:rPr>
        <w:t xml:space="preserve"> the most </w:t>
      </w:r>
      <w:r w:rsidRPr="00847AF8">
        <w:rPr>
          <w:rStyle w:val="StyleUnderline"/>
          <w:rFonts w:asciiTheme="minorHAnsi" w:hAnsiTheme="minorHAnsi" w:cstheme="minorHAnsi"/>
          <w:highlight w:val="green"/>
        </w:rPr>
        <w:t>powerful</w:t>
      </w:r>
      <w:r w:rsidRPr="00BF513A">
        <w:rPr>
          <w:rStyle w:val="StyleUnderline"/>
          <w:rFonts w:asciiTheme="minorHAnsi" w:hAnsiTheme="minorHAnsi" w:cstheme="minorHAnsi"/>
        </w:rPr>
        <w:t xml:space="preserve"> force the world has ever seen</w:t>
      </w:r>
      <w:r w:rsidRPr="00BF513A">
        <w:rPr>
          <w:rFonts w:asciiTheme="minorHAnsi" w:hAnsiTheme="minorHAnsi" w:cstheme="minorHAnsi"/>
          <w:sz w:val="10"/>
        </w:rPr>
        <w:t xml:space="preserve">. Be honest, </w:t>
      </w:r>
      <w:r w:rsidRPr="00847AF8">
        <w:rPr>
          <w:rStyle w:val="StyleUnderline"/>
          <w:rFonts w:asciiTheme="minorHAnsi" w:hAnsiTheme="minorHAnsi" w:cstheme="minorHAnsi"/>
          <w:highlight w:val="green"/>
        </w:rPr>
        <w:t>what institution could possibly</w:t>
      </w:r>
      <w:r w:rsidRPr="00BF513A">
        <w:rPr>
          <w:rStyle w:val="StyleUnderline"/>
          <w:rFonts w:asciiTheme="minorHAnsi" w:hAnsiTheme="minorHAnsi" w:cstheme="minorHAnsi"/>
        </w:rPr>
        <w:t xml:space="preserve"> </w:t>
      </w:r>
      <w:r w:rsidRPr="00BF513A">
        <w:rPr>
          <w:rStyle w:val="StyleUnderline"/>
          <w:rFonts w:asciiTheme="minorHAnsi" w:hAnsiTheme="minorHAnsi" w:cstheme="minorHAnsi"/>
          <w:strike/>
        </w:rPr>
        <w:t>stand up to</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rebuff</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them?</w:t>
      </w:r>
      <w:r w:rsidRPr="00BF513A">
        <w:rPr>
          <w:rStyle w:val="StyleUnderline"/>
          <w:rFonts w:asciiTheme="minorHAnsi" w:hAnsiTheme="minorHAnsi" w:cstheme="minorHAnsi"/>
        </w:rPr>
        <w:t xml:space="preserve"> The state</w:t>
      </w:r>
      <w:r w:rsidRPr="00BF513A">
        <w:rPr>
          <w:rFonts w:asciiTheme="minorHAnsi" w:hAnsiTheme="minorHAnsi" w:cstheme="minorHAnsi"/>
          <w:sz w:val="10"/>
        </w:rPr>
        <w:t xml:space="preserve">. That doesn’t mean it will. Right now, government is captured by these corporate entities. But, it has, at least in theory, an obligation to the people. And </w:t>
      </w:r>
      <w:r w:rsidRPr="00BF513A">
        <w:rPr>
          <w:rStyle w:val="StyleUnderline"/>
          <w:rFonts w:asciiTheme="minorHAnsi" w:hAnsiTheme="minorHAnsi" w:cstheme="minorHAnsi"/>
        </w:rPr>
        <w:t>it</w:t>
      </w:r>
      <w:r w:rsidRPr="00BF513A">
        <w:rPr>
          <w:rFonts w:asciiTheme="minorHAnsi" w:hAnsiTheme="minorHAnsi" w:cstheme="minorHAnsi"/>
          <w:sz w:val="10"/>
        </w:rPr>
        <w:t xml:space="preserve"> also </w:t>
      </w:r>
      <w:r w:rsidRPr="00BF513A">
        <w:rPr>
          <w:rStyle w:val="StyleUnderline"/>
          <w:rFonts w:asciiTheme="minorHAnsi" w:hAnsiTheme="minorHAnsi" w:cstheme="minorHAnsi"/>
        </w:rPr>
        <w:t>has the laws that we need to wipe out the fossil fuel industrial complex</w:t>
      </w:r>
      <w:r w:rsidRPr="00BF513A">
        <w:rPr>
          <w:rFonts w:asciiTheme="minorHAnsi" w:hAnsiTheme="minorHAnsi" w:cstheme="minorHAnsi"/>
          <w:sz w:val="10"/>
        </w:rPr>
        <w:t xml:space="preserve">. This sounds fantastical and nuts, but I don’t think it is. I’ve been harping on this in articles and a little bit at the end of Tropic of Chaos. According to the Center for Biological Diversity, Nixon-era laws can be used to sue developers, polluters, etc. You might not be able to stop them, but you can slow them down. The </w:t>
      </w:r>
      <w:r w:rsidRPr="00BF513A">
        <w:rPr>
          <w:rStyle w:val="StyleUnderline"/>
          <w:rFonts w:asciiTheme="minorHAnsi" w:hAnsiTheme="minorHAnsi" w:cstheme="minorHAnsi"/>
        </w:rPr>
        <w:t>Clean Air Act basically says that if science can show that smoke-stack pollution is harmful to human health, it has to be regulated</w:t>
      </w:r>
      <w:r w:rsidRPr="00BF513A">
        <w:rPr>
          <w:rFonts w:asciiTheme="minorHAnsi" w:hAnsiTheme="minorHAnsi" w:cstheme="minorHAnsi"/>
          <w:sz w:val="10"/>
        </w:rPr>
        <w:t xml:space="preserve">. </w:t>
      </w:r>
      <w:r w:rsidRPr="00BF513A">
        <w:rPr>
          <w:rStyle w:val="StyleUnderline"/>
          <w:rFonts w:asciiTheme="minorHAnsi" w:hAnsiTheme="minorHAnsi" w:cstheme="minorHAnsi"/>
        </w:rPr>
        <w:t>If there was a movement really pushing the government</w:t>
      </w:r>
      <w:r w:rsidRPr="00BF513A">
        <w:rPr>
          <w:rFonts w:asciiTheme="minorHAnsi" w:hAnsiTheme="minorHAnsi" w:cstheme="minorHAnsi"/>
          <w:sz w:val="10"/>
        </w:rPr>
        <w:t xml:space="preserve">, and making the argument that the only safe level of CO2 emissions is essentially zero … </w:t>
      </w:r>
      <w:r w:rsidRPr="00BF513A">
        <w:rPr>
          <w:rStyle w:val="StyleUnderline"/>
          <w:rFonts w:asciiTheme="minorHAnsi" w:hAnsiTheme="minorHAnsi" w:cstheme="minorHAnsi"/>
        </w:rPr>
        <w:t xml:space="preserve">We have the laws in place. We have the enabling legislation to shut down the fossil fuel industry. We should </w:t>
      </w:r>
      <w:r w:rsidRPr="00BF513A">
        <w:rPr>
          <w:rStyle w:val="Emphasis"/>
          <w:rFonts w:asciiTheme="minorHAnsi" w:hAnsiTheme="minorHAnsi" w:cstheme="minorHAnsi"/>
        </w:rPr>
        <w:t>use the government to</w:t>
      </w:r>
      <w:r w:rsidRPr="00BF513A">
        <w:rPr>
          <w:rStyle w:val="StyleUnderline"/>
          <w:rFonts w:asciiTheme="minorHAnsi" w:hAnsiTheme="minorHAnsi" w:cstheme="minorHAnsi"/>
        </w:rPr>
        <w:t xml:space="preserve"> levy astronomical fines on the fossil fuel companies for pollution</w:t>
      </w:r>
      <w:r w:rsidRPr="00BF513A">
        <w:rPr>
          <w:rFonts w:asciiTheme="minorHAnsi" w:hAnsiTheme="minorHAnsi" w:cstheme="minorHAnsi"/>
          <w:sz w:val="10"/>
        </w:rPr>
        <w:t xml:space="preserve">. And we should impose them at such a level that it would undermine their ability to remain competitive and profitable. Part Two: Vincent Emanuele: Much of the green washing, or capitalism’s attempt to brand itself as green, focuses on localism and anti-government, market-driven programs. Do you think this phobia of the state among the US left is a result of previous failed political experiments? How much of this ideology is imposed from outside forces? Christian Parenti: Some state phobia comes from the American political mythology of rugged individualism; some comes from the fundamentally Southern, Jeffersonian tradition of states’ rights. Fear of the federal government by Southern elites goes back to the founding of the country. The Hamiltonian versus Jeffersonian positions on government are fundamental to understanding American politics. I wrote about this for Jacobin magazine in a piece called "Reading Hamilton from the Left." Lurking just beneath the surface of states’ rights is, of course, plantation rights. Those plantations, places like Monticello, were America’s equivalent of feudal manors where, in a de facto sense, economic, legal and military power were all bound up together and located in the private household of the planter. Those Virginian planters were the original </w:t>
      </w:r>
      <w:proofErr w:type="spellStart"/>
      <w:r w:rsidRPr="00BF513A">
        <w:rPr>
          <w:rFonts w:asciiTheme="minorHAnsi" w:hAnsiTheme="minorHAnsi" w:cstheme="minorHAnsi"/>
          <w:sz w:val="10"/>
        </w:rPr>
        <w:t>localistas</w:t>
      </w:r>
      <w:proofErr w:type="spellEnd"/>
      <w:r w:rsidRPr="00BF513A">
        <w:rPr>
          <w:rFonts w:asciiTheme="minorHAnsi" w:hAnsiTheme="minorHAnsi" w:cstheme="minorHAnsi"/>
          <w:sz w:val="10"/>
        </w:rPr>
        <w:t xml:space="preserve">. Nor did that project end with the fall of slavery, or the end of de jure segregation in the 1960s. Southern elites didn’t want Yankees telling them what to do; how to treat their slaves, how to organize their towns, how to run their elections, how to treat the environment – none of that! The South is a resource colony and its regional elites, some of them now running multinational corporations and holding important posts in the US government, believe they have a right to do what they wish with the people and landscape. Historically, that’s a large part of what localism and local democracy meant in the South. It meant that White local elites were "free" – free to push Black people around, free to feed racist fantasies to the White working class. They didn’t want interference from the outside. So, some of that anti-statist ideology comes from that plantation tradition. Another part of it comes from the real failures and crimes of state socialism, though state socialism also had, and in Cuba still has, many successes. The social welfare record of what we used to call "actually existing socialism" was pretty impressive. But there were also the problems of repression, surveillance and bureaucratization, which were partly the result of capitalist encirclement, partly the result of the ideological hubris rooted in ideological overconfidence in the allegedly scientific power of Marxism, partly the result of simple corruption among socialism’s political class. These real problems were central themes in the Cold War West’s educational and ideological apparatus of (generally right-wing) messaging from the press and the political class. In this discourse, communism was the state, while freedom was the private sector. Thus, the United States and freedom became embodied in popular notions of the private sector and individualism. Of course, the great, unmentioned contradiction in this self-fantasy is the fact that American capitalism has always been heavily, heavily dependent on the state. Modern society, despite its fantasies about itself, is intensely cooperative and collective. Look at how complex its physical systems are; that cannot be achieved without massive levels of coordination and collective cooperation, much of it provided by the rules and regulations of government. The knee-jerk </w:t>
      </w:r>
      <w:r w:rsidRPr="00BF513A">
        <w:rPr>
          <w:rStyle w:val="StyleUnderline"/>
          <w:rFonts w:asciiTheme="minorHAnsi" w:hAnsiTheme="minorHAnsi" w:cstheme="minorHAnsi"/>
        </w:rPr>
        <w:t>anti-statism</w:t>
      </w:r>
      <w:r w:rsidRPr="00BF513A">
        <w:rPr>
          <w:rFonts w:asciiTheme="minorHAnsi" w:hAnsiTheme="minorHAnsi" w:cstheme="minorHAnsi"/>
          <w:sz w:val="10"/>
        </w:rPr>
        <w:t xml:space="preserve">, what the folks at Jacobin call "anarcho-liberalism," </w:t>
      </w:r>
      <w:r w:rsidRPr="00BF513A">
        <w:rPr>
          <w:rStyle w:val="StyleUnderline"/>
          <w:rFonts w:asciiTheme="minorHAnsi" w:hAnsiTheme="minorHAnsi" w:cstheme="minorHAnsi"/>
        </w:rPr>
        <w:t>is</w:t>
      </w:r>
      <w:r w:rsidRPr="00BF513A">
        <w:rPr>
          <w:rFonts w:asciiTheme="minorHAnsi" w:hAnsiTheme="minorHAnsi" w:cstheme="minorHAnsi"/>
          <w:sz w:val="10"/>
        </w:rPr>
        <w:t xml:space="preserve"> also </w:t>
      </w:r>
      <w:r w:rsidRPr="00BF513A">
        <w:rPr>
          <w:rStyle w:val="StyleUnderline"/>
          <w:rFonts w:asciiTheme="minorHAnsi" w:hAnsiTheme="minorHAnsi" w:cstheme="minorHAnsi"/>
        </w:rPr>
        <w:t>rooted in experience. The less social power you have, the more the state is experienced as an invasive, demeaning, oppressive and potentially, very violent bureaucracy</w:t>
      </w:r>
      <w:r w:rsidRPr="00BF513A">
        <w:rPr>
          <w:rFonts w:asciiTheme="minorHAnsi" w:hAnsiTheme="minorHAnsi" w:cstheme="minorHAnsi"/>
          <w:sz w:val="10"/>
        </w:rPr>
        <w:t xml:space="preserve">. Neoliberalism would not have gotten this far if there wasn’t an element of truth to this critique of its bureaucracy and regulation. It has also used ideas that have old cultural tractions, like freedom. </w:t>
      </w:r>
      <w:r w:rsidRPr="00BF513A">
        <w:rPr>
          <w:rStyle w:val="StyleUnderline"/>
          <w:rFonts w:asciiTheme="minorHAnsi" w:hAnsiTheme="minorHAnsi" w:cstheme="minorHAnsi"/>
        </w:rPr>
        <w:t>Such are the contradictions of the modern</w:t>
      </w:r>
      <w:r w:rsidRPr="00BF513A">
        <w:rPr>
          <w:rFonts w:asciiTheme="minorHAnsi" w:hAnsiTheme="minorHAnsi" w:cstheme="minorHAnsi"/>
          <w:sz w:val="10"/>
        </w:rPr>
        <w:t xml:space="preserve"> democratic </w:t>
      </w:r>
      <w:r w:rsidRPr="00BF513A">
        <w:rPr>
          <w:rStyle w:val="StyleUnderline"/>
          <w:rFonts w:asciiTheme="minorHAnsi" w:hAnsiTheme="minorHAnsi" w:cstheme="minorHAnsi"/>
        </w:rPr>
        <w:t>state</w:t>
      </w:r>
      <w:r w:rsidRPr="00BF513A">
        <w:rPr>
          <w:rFonts w:asciiTheme="minorHAnsi" w:hAnsiTheme="minorHAnsi" w:cstheme="minorHAnsi"/>
          <w:sz w:val="10"/>
        </w:rPr>
        <w:t xml:space="preserve"> in capitalist society. </w:t>
      </w:r>
      <w:r w:rsidRPr="00BF513A">
        <w:rPr>
          <w:rStyle w:val="StyleUnderline"/>
          <w:rFonts w:asciiTheme="minorHAnsi" w:hAnsiTheme="minorHAnsi" w:cstheme="minorHAnsi"/>
        </w:rPr>
        <w:t>Government</w:t>
      </w:r>
      <w:r w:rsidRPr="00BF513A">
        <w:rPr>
          <w:rFonts w:asciiTheme="minorHAnsi" w:hAnsiTheme="minorHAnsi" w:cstheme="minorHAnsi"/>
          <w:sz w:val="10"/>
        </w:rPr>
        <w:t xml:space="preserve"> is rational, supportive, humane, [and </w:t>
      </w:r>
      <w:r w:rsidRPr="00BF513A">
        <w:rPr>
          <w:rStyle w:val="StyleUnderline"/>
          <w:rFonts w:asciiTheme="minorHAnsi" w:hAnsiTheme="minorHAnsi" w:cstheme="minorHAnsi"/>
        </w:rPr>
        <w:t>offers</w:t>
      </w:r>
      <w:r w:rsidRPr="00BF513A">
        <w:rPr>
          <w:rFonts w:asciiTheme="minorHAnsi" w:hAnsiTheme="minorHAnsi" w:cstheme="minorHAnsi"/>
          <w:sz w:val="10"/>
        </w:rPr>
        <w:t xml:space="preserve">] </w:t>
      </w:r>
      <w:r w:rsidRPr="00BF513A">
        <w:rPr>
          <w:rStyle w:val="StyleUnderline"/>
          <w:rFonts w:asciiTheme="minorHAnsi" w:hAnsiTheme="minorHAnsi" w:cstheme="minorHAnsi"/>
        </w:rPr>
        <w:t>redistribution</w:t>
      </w:r>
      <w:r w:rsidRPr="00BF513A">
        <w:rPr>
          <w:rFonts w:asciiTheme="minorHAnsi" w:hAnsiTheme="minorHAnsi" w:cstheme="minorHAnsi"/>
          <w:sz w:val="10"/>
        </w:rPr>
        <w:t xml:space="preserve"> in the form of Social Security, </w:t>
      </w:r>
      <w:r w:rsidRPr="00BF513A">
        <w:rPr>
          <w:rStyle w:val="StyleUnderline"/>
          <w:rFonts w:asciiTheme="minorHAnsi" w:hAnsiTheme="minorHAnsi" w:cstheme="minorHAnsi"/>
        </w:rPr>
        <w:t>high-quality public schools, environmental regulation, the Voting Rights Act and other federal civil rights laws that have helped break hegemonic power of local and regional bigots</w:t>
      </w:r>
      <w:r w:rsidRPr="00BF513A">
        <w:rPr>
          <w:rFonts w:asciiTheme="minorHAnsi" w:hAnsiTheme="minorHAnsi" w:cstheme="minorHAnsi"/>
          <w:sz w:val="10"/>
        </w:rPr>
        <w:t xml:space="preserve">. </w:t>
      </w:r>
      <w:r w:rsidRPr="00BF513A">
        <w:rPr>
          <w:rStyle w:val="StyleUnderline"/>
          <w:rFonts w:asciiTheme="minorHAnsi" w:hAnsiTheme="minorHAnsi" w:cstheme="minorHAnsi"/>
        </w:rPr>
        <w:t>But government is also militarized policing, the bloated prison system, spying on a vast scale</w:t>
      </w:r>
      <w:r w:rsidRPr="00BF513A">
        <w:rPr>
          <w:rFonts w:asciiTheme="minorHAnsi" w:hAnsiTheme="minorHAnsi" w:cstheme="minorHAnsi"/>
          <w:sz w:val="10"/>
        </w:rPr>
        <w:t xml:space="preserve">; it is child protective services taking children from loving mothers on the basis of bureaucratic traps, corrupt corporate welfare at every level from town government to federal military contracting. The racist, sexist, plutocratic and techno-bureaucratic features of the state create fertile ground for people to turn their backs on the whole idea of government. What has been the impact of the right’s ability to effectively propagandize the White working class in the US? Rightist intellectuals, academics, journalists, media tycoons, university presidents and loudmouth politicians work diligently to capture and form the raw experience of everyday oppression into an ideological common sense. To be clear, I use that term in the Gramscian sense, in which common sense refers to ruling class ideology that is so hegemonic as to be absorbed and naturalized by the people. The constant libertarian assault on the radio, in newspapers, on the television, </w:t>
      </w:r>
      <w:r w:rsidRPr="00BF513A">
        <w:rPr>
          <w:rStyle w:val="StyleUnderline"/>
          <w:rFonts w:asciiTheme="minorHAnsi" w:hAnsiTheme="minorHAnsi" w:cstheme="minorHAnsi"/>
        </w:rPr>
        <w:t>this drumbeat of anti-government discourse is an old story</w:t>
      </w:r>
      <w:r w:rsidRPr="00BF513A">
        <w:rPr>
          <w:rFonts w:asciiTheme="minorHAnsi" w:hAnsiTheme="minorHAnsi" w:cstheme="minorHAnsi"/>
          <w:sz w:val="10"/>
        </w:rPr>
        <w:t xml:space="preserve"> – but still very important for understanding the anarcho-liberal sensibility. Just tune in to AM radio late on a weekday evening and listen to the anti-government vitriol. It’s sort of wild. Someone could do an interesting study, Ph.D., in unpacking the cultural history of all this. It is tempting to speculate that deindustrialization, having disempowered and made anxious many huge sections of the working class, opens the way for fantasies of empowerment. </w:t>
      </w:r>
      <w:r w:rsidRPr="00BF513A">
        <w:rPr>
          <w:rStyle w:val="StyleUnderline"/>
          <w:rFonts w:asciiTheme="minorHAnsi" w:hAnsiTheme="minorHAnsi" w:cstheme="minorHAnsi"/>
        </w:rPr>
        <w:t>The anti-statist</w:t>
      </w:r>
      <w:r w:rsidRPr="00BF513A">
        <w:rPr>
          <w:rFonts w:asciiTheme="minorHAnsi" w:hAnsiTheme="minorHAnsi" w:cstheme="minorHAnsi"/>
          <w:sz w:val="10"/>
        </w:rPr>
        <w:t xml:space="preserve">, rugged individualist </w:t>
      </w:r>
      <w:r w:rsidRPr="00BF513A">
        <w:rPr>
          <w:rStyle w:val="StyleUnderline"/>
          <w:rFonts w:asciiTheme="minorHAnsi" w:hAnsiTheme="minorHAnsi" w:cstheme="minorHAnsi"/>
        </w:rPr>
        <w:t>common sense is</w:t>
      </w:r>
      <w:r w:rsidRPr="00BF513A">
        <w:rPr>
          <w:rFonts w:asciiTheme="minorHAnsi" w:hAnsiTheme="minorHAnsi" w:cstheme="minorHAnsi"/>
          <w:sz w:val="10"/>
        </w:rPr>
        <w:t xml:space="preserve"> also always simultaneously </w:t>
      </w:r>
      <w:r w:rsidRPr="00BF513A">
        <w:rPr>
          <w:rStyle w:val="StyleUnderline"/>
          <w:rFonts w:asciiTheme="minorHAnsi" w:hAnsiTheme="minorHAnsi" w:cstheme="minorHAnsi"/>
        </w:rPr>
        <w:t>a fantasy of empowerment</w:t>
      </w:r>
      <w:r w:rsidRPr="00BF513A">
        <w:rPr>
          <w:rFonts w:asciiTheme="minorHAnsi" w:hAnsiTheme="minorHAnsi" w:cstheme="minorHAnsi"/>
          <w:sz w:val="10"/>
        </w:rPr>
        <w:t xml:space="preserve">. White men are particularly vulnerable to these fantasies. The classic guy who calls into the batshit crazy, late night, right-wing talk radio show is a middle-aged White man. Listen closely to the rage and you hear fantasies of independence. In this rhetoric, guns and gun rights become an obviously phallic symbol of individual empowerment, agency, </w:t>
      </w:r>
      <w:proofErr w:type="spellStart"/>
      <w:r w:rsidRPr="00BF513A">
        <w:rPr>
          <w:rFonts w:asciiTheme="minorHAnsi" w:hAnsiTheme="minorHAnsi" w:cstheme="minorHAnsi"/>
          <w:sz w:val="10"/>
        </w:rPr>
        <w:t>self worth</w:t>
      </w:r>
      <w:proofErr w:type="spellEnd"/>
      <w:r w:rsidRPr="00BF513A">
        <w:rPr>
          <w:rFonts w:asciiTheme="minorHAnsi" w:hAnsiTheme="minorHAnsi" w:cstheme="minorHAnsi"/>
          <w:sz w:val="10"/>
        </w:rPr>
        <w:t xml:space="preserve">, responsibility etc. But most importantly, we have to think about how all of this anti-state ideology is being stirred up with investments from elites. </w:t>
      </w:r>
      <w:r w:rsidRPr="00BF513A">
        <w:rPr>
          <w:rStyle w:val="StyleUnderline"/>
          <w:rFonts w:asciiTheme="minorHAnsi" w:hAnsiTheme="minorHAnsi" w:cstheme="minorHAnsi"/>
        </w:rPr>
        <w:t xml:space="preserve">The neoliberal project is to transform the state </w:t>
      </w:r>
      <w:r w:rsidRPr="00847AF8">
        <w:rPr>
          <w:rStyle w:val="StyleUnderline"/>
          <w:rFonts w:asciiTheme="minorHAnsi" w:hAnsiTheme="minorHAnsi" w:cstheme="minorHAnsi"/>
          <w:highlight w:val="green"/>
        </w:rPr>
        <w:t>through anti-statist rhetoric</w:t>
      </w:r>
      <w:r w:rsidRPr="00BF513A">
        <w:rPr>
          <w:rStyle w:val="StyleUnderline"/>
          <w:rFonts w:asciiTheme="minorHAnsi" w:hAnsiTheme="minorHAnsi" w:cstheme="minorHAnsi"/>
        </w:rPr>
        <w:t xml:space="preserve"> and narratives. </w:t>
      </w:r>
      <w:r w:rsidRPr="00847AF8">
        <w:rPr>
          <w:rStyle w:val="StyleUnderline"/>
          <w:rFonts w:asciiTheme="minorHAnsi" w:hAnsiTheme="minorHAnsi" w:cstheme="minorHAnsi"/>
          <w:highlight w:val="green"/>
        </w:rPr>
        <w:t>They sell the idea that people need to be liberated</w:t>
      </w:r>
      <w:r w:rsidRPr="00BF513A">
        <w:rPr>
          <w:rStyle w:val="StyleUnderline"/>
          <w:rFonts w:asciiTheme="minorHAnsi" w:hAnsiTheme="minorHAnsi" w:cstheme="minorHAnsi"/>
        </w:rPr>
        <w:t xml:space="preserve"> from the state. But then push policies that imprison people while liberating and pampering capital. It is hard for the left to see itself in this sketch</w:t>
      </w:r>
      <w:r w:rsidRPr="00BF513A">
        <w:rPr>
          <w:rFonts w:asciiTheme="minorHAnsi" w:hAnsiTheme="minorHAnsi" w:cstheme="minorHAnsi"/>
          <w:sz w:val="10"/>
        </w:rPr>
        <w:t xml:space="preserve"> – the angry, beaten-down, middle-aged White guy calling in from his basement or garage. But I think these much-documented corporate efforts to build neoliberal consent permeate the entire culture and infect us all, if even just a little bit. </w:t>
      </w:r>
      <w:r w:rsidRPr="00BF513A">
        <w:rPr>
          <w:rStyle w:val="StyleUnderline"/>
          <w:rFonts w:asciiTheme="minorHAnsi" w:hAnsiTheme="minorHAnsi" w:cstheme="minorHAnsi"/>
        </w:rPr>
        <w:t xml:space="preserve">This is the intellectually toxic environment in which young activists are approaching the question of the climate emergency. Young activists should be approaching the climate crisis the way the left approached the economic crisis during the Great Depression. </w:t>
      </w:r>
      <w:r w:rsidRPr="00847AF8">
        <w:rPr>
          <w:rStyle w:val="StyleUnderline"/>
          <w:rFonts w:asciiTheme="minorHAnsi" w:hAnsiTheme="minorHAnsi" w:cstheme="minorHAnsi"/>
          <w:highlight w:val="green"/>
        </w:rPr>
        <w:t>We need to</w:t>
      </w:r>
      <w:r w:rsidRPr="00BF513A">
        <w:rPr>
          <w:rFonts w:asciiTheme="minorHAnsi" w:hAnsiTheme="minorHAnsi" w:cstheme="minorHAnsi"/>
          <w:sz w:val="10"/>
        </w:rPr>
        <w:t xml:space="preserve"> drastically </w:t>
      </w:r>
      <w:r w:rsidRPr="00847AF8">
        <w:rPr>
          <w:rStyle w:val="Emphasis"/>
          <w:rFonts w:asciiTheme="minorHAnsi" w:hAnsiTheme="minorHAnsi" w:cstheme="minorHAnsi"/>
          <w:highlight w:val="green"/>
        </w:rPr>
        <w:t>restructure the state.</w:t>
      </w:r>
      <w:r w:rsidRPr="00BF513A">
        <w:rPr>
          <w:rStyle w:val="Emphasis"/>
          <w:rFonts w:asciiTheme="minorHAnsi" w:hAnsiTheme="minorHAnsi" w:cstheme="minorHAnsi"/>
        </w:rPr>
        <w:t xml:space="preserve"> We need it mobilized</w:t>
      </w:r>
      <w:r w:rsidRPr="00BF513A">
        <w:rPr>
          <w:rFonts w:asciiTheme="minorHAnsi" w:hAnsiTheme="minorHAnsi" w:cstheme="minorHAnsi"/>
          <w:sz w:val="10"/>
        </w:rPr>
        <w:t xml:space="preserve"> and able to transform the economy. The New Deal was imperfect, of course. It left domestic workers and farm workers out of the Fair Labor Standards Act. It was inherently racist. It dammed rivers and was environmentally destructive. However, the New Deal was radical in its general empowerment of labor; its distributional outcomes were progressive and it achieved a modernizing transformation of American capitalism. Not to overstate the case, but </w:t>
      </w:r>
      <w:r w:rsidRPr="00BF513A">
        <w:rPr>
          <w:rStyle w:val="StyleUnderline"/>
          <w:rFonts w:asciiTheme="minorHAnsi" w:hAnsiTheme="minorHAnsi" w:cstheme="minorHAnsi"/>
        </w:rPr>
        <w:t>the New Deal could be a reference point for thinking about the beginning of a green transformation that seeks to euthanize the fossil fuel industry</w:t>
      </w:r>
      <w:r w:rsidRPr="00BF513A">
        <w:rPr>
          <w:rFonts w:asciiTheme="minorHAnsi" w:hAnsiTheme="minorHAnsi" w:cstheme="minorHAnsi"/>
          <w:sz w:val="10"/>
        </w:rPr>
        <w:t>. We have to precipitously reduce greenhouse gas emissions and build a new power sector. That much is very clear. However, let me be clear: Shutting down the fossil fuel industry – mitigating the climate crisis – is not a solution for the environmental crisis. Climate change is only one part of the multifaceted environmental crisis. Shutting down the fossil fuel industry would not automatically end overfishing, deforestation, soil erosion, habitat loss, toxification of the environment etc. But carbon mitigation is the most immediately pressing issue we face. The science is very clear on this. Climate change is the portion of the overall crisis that must be solved immediately so as to buy time to deal with all the other aspects of the crisis. Because I take the political implications of climate science very seriously, I am something of a carbon fundamentalist.</w:t>
      </w:r>
    </w:p>
    <w:p w14:paraId="7691E3A0" w14:textId="77777777" w:rsidR="009C29FB" w:rsidRPr="006F0401" w:rsidRDefault="009C29FB" w:rsidP="009C29FB"/>
    <w:p w14:paraId="68FE1622" w14:textId="77777777" w:rsidR="009C29FB" w:rsidRPr="00BF513A" w:rsidRDefault="009C29FB" w:rsidP="009C29FB">
      <w:pPr>
        <w:pStyle w:val="Heading4"/>
        <w:rPr>
          <w:rFonts w:asciiTheme="minorHAnsi" w:hAnsiTheme="minorHAnsi" w:cstheme="minorHAnsi"/>
        </w:rPr>
      </w:pPr>
      <w:r w:rsidRPr="00BF513A">
        <w:rPr>
          <w:rFonts w:asciiTheme="minorHAnsi" w:hAnsiTheme="minorHAnsi" w:cstheme="minorHAnsi"/>
        </w:rPr>
        <w:t xml:space="preserve">The alternative is to build class solidarity around a new socialist movement focused on making concrete demands and progress that can transform American society.  That vision is necessary to propel movements to challenge Trump, dismantle </w:t>
      </w:r>
      <w:r>
        <w:rPr>
          <w:rFonts w:asciiTheme="minorHAnsi" w:hAnsiTheme="minorHAnsi" w:cstheme="minorHAnsi"/>
        </w:rPr>
        <w:t>ableist</w:t>
      </w:r>
      <w:r w:rsidRPr="00BF513A">
        <w:rPr>
          <w:rFonts w:asciiTheme="minorHAnsi" w:hAnsiTheme="minorHAnsi" w:cstheme="minorHAnsi"/>
        </w:rPr>
        <w:t xml:space="preserve"> political formations, and save lives. </w:t>
      </w:r>
    </w:p>
    <w:p w14:paraId="76A40E29" w14:textId="77777777" w:rsidR="009C29FB" w:rsidRPr="00BF513A" w:rsidRDefault="009C29FB" w:rsidP="009C29FB">
      <w:pPr>
        <w:rPr>
          <w:rFonts w:asciiTheme="minorHAnsi" w:hAnsiTheme="minorHAnsi" w:cstheme="minorHAnsi"/>
          <w:sz w:val="16"/>
        </w:rPr>
      </w:pPr>
      <w:r w:rsidRPr="00BF513A">
        <w:rPr>
          <w:rStyle w:val="Style13ptBold"/>
          <w:rFonts w:asciiTheme="minorHAnsi" w:hAnsiTheme="minorHAnsi" w:cstheme="minorHAnsi"/>
        </w:rPr>
        <w:t>Schwartz and Sunkara 17</w:t>
      </w:r>
      <w:r w:rsidRPr="00BF513A">
        <w:rPr>
          <w:rFonts w:asciiTheme="minorHAnsi" w:hAnsiTheme="minorHAnsi" w:cstheme="minorHAnsi"/>
          <w:sz w:val="16"/>
        </w:rPr>
        <w:t xml:space="preserve"> [August 1, 2017; JOSEPH M. SCHWARTZ (Joseph M. Schwartz is the national vice-chair of the Democratic Socialists of America, and professor of political science at Temple) and BHASKAR SUNKARA (Bhaskar Sunkara is an American political writer, founding editor and publisher of Jacobin magazine and the publisher of Catalyst: A Journal of Theory and Strategy. He is a former vice-chair of the Democratic Socialists of America); “What Should Socialists Do?”; </w:t>
      </w:r>
      <w:hyperlink r:id="rId15" w:history="1">
        <w:r w:rsidRPr="00BF513A">
          <w:rPr>
            <w:rStyle w:val="Hyperlink"/>
            <w:rFonts w:asciiTheme="minorHAnsi" w:hAnsiTheme="minorHAnsi" w:cstheme="minorHAnsi"/>
            <w:sz w:val="16"/>
          </w:rPr>
          <w:t>https://jacobinmag.com/2017/08/socialist-left-democratic-socialists-america-dsa</w:t>
        </w:r>
      </w:hyperlink>
      <w:r w:rsidRPr="00BF513A">
        <w:rPr>
          <w:rFonts w:asciiTheme="minorHAnsi" w:hAnsiTheme="minorHAnsi" w:cstheme="minorHAnsi"/>
          <w:sz w:val="16"/>
        </w:rPr>
        <w:t>; //BWSWJ]</w:t>
      </w:r>
    </w:p>
    <w:p w14:paraId="0EC025BF" w14:textId="77777777" w:rsidR="009C29FB" w:rsidRPr="00BF513A" w:rsidRDefault="009C29FB" w:rsidP="009C29FB">
      <w:pPr>
        <w:rPr>
          <w:rFonts w:asciiTheme="minorHAnsi" w:hAnsiTheme="minorHAnsi" w:cstheme="minorHAnsi"/>
          <w:sz w:val="14"/>
        </w:rPr>
      </w:pPr>
      <w:r w:rsidRPr="00BF513A">
        <w:rPr>
          <w:rStyle w:val="StyleUnderline"/>
          <w:rFonts w:asciiTheme="minorHAnsi" w:hAnsiTheme="minorHAnsi" w:cstheme="minorHAnsi"/>
        </w:rPr>
        <w:t>The Democratic Socialists of America (DSA) has 25,000 members. Its growth over the past year</w:t>
      </w:r>
      <w:r w:rsidRPr="00BF513A">
        <w:rPr>
          <w:rFonts w:asciiTheme="minorHAnsi" w:hAnsiTheme="minorHAnsi" w:cstheme="minorHAnsi"/>
          <w:sz w:val="14"/>
        </w:rPr>
        <w:t xml:space="preserve"> has been massive — tripling in size — and </w:t>
      </w:r>
      <w:r w:rsidRPr="00BF513A">
        <w:rPr>
          <w:rStyle w:val="StyleUnderline"/>
          <w:rFonts w:asciiTheme="minorHAnsi" w:hAnsiTheme="minorHAnsi" w:cstheme="minorHAnsi"/>
        </w:rPr>
        <w:t>no doubt a product of the increasing rejection of a bipartisan neoliberal consensus that has visited severe economic insecurity on the vast majority, particularly among young workers</w:t>
      </w:r>
      <w:r w:rsidRPr="00BF513A">
        <w:rPr>
          <w:rFonts w:asciiTheme="minorHAnsi" w:hAnsiTheme="minorHAnsi" w:cstheme="minorHAnsi"/>
          <w:sz w:val="14"/>
        </w:rPr>
        <w:t xml:space="preserve">. No socialist organization has been this large in decades. </w:t>
      </w:r>
      <w:r w:rsidRPr="00847AF8">
        <w:rPr>
          <w:rStyle w:val="Emphasis"/>
          <w:rFonts w:asciiTheme="minorHAnsi" w:hAnsiTheme="minorHAnsi" w:cstheme="minorHAnsi"/>
          <w:highlight w:val="green"/>
        </w:rPr>
        <w:t>The possibilities for transforming</w:t>
      </w:r>
      <w:r w:rsidRPr="00BF513A">
        <w:rPr>
          <w:rStyle w:val="Emphasis"/>
          <w:rFonts w:asciiTheme="minorHAnsi" w:hAnsiTheme="minorHAnsi" w:cstheme="minorHAnsi"/>
        </w:rPr>
        <w:t xml:space="preserve"> American </w:t>
      </w:r>
      <w:r w:rsidRPr="00847AF8">
        <w:rPr>
          <w:rStyle w:val="Emphasis"/>
          <w:rFonts w:asciiTheme="minorHAnsi" w:hAnsiTheme="minorHAnsi" w:cstheme="minorHAnsi"/>
          <w:highlight w:val="green"/>
        </w:rPr>
        <w:t>politics are exhilarating</w:t>
      </w:r>
      <w:r w:rsidRPr="00BF513A">
        <w:rPr>
          <w:rFonts w:asciiTheme="minorHAnsi" w:hAnsiTheme="minorHAnsi" w:cstheme="minorHAnsi"/>
          <w:sz w:val="14"/>
        </w:rPr>
        <w:t xml:space="preserve">. In considering how to make such a transformation happen, we might be tempted to usher those ranks of new socialists into existing vehicles for social change: community organizations, trade unions, or electoral campaigns — organizations more likely to win immediate victories for the workers that are at the center of our vision. Why not put our energy and hone our skills where they seem to be needed the most? Workers’ needs are incredibly urgent; shouldn’t we drop everything and join in these existing struggles right now? While it’s crucial to be deeply involved in such struggles as socialists, </w:t>
      </w:r>
      <w:r w:rsidRPr="00BF513A">
        <w:rPr>
          <w:rStyle w:val="StyleUnderline"/>
          <w:rFonts w:asciiTheme="minorHAnsi" w:hAnsiTheme="minorHAnsi" w:cstheme="minorHAnsi"/>
        </w:rPr>
        <w:t>we also have something unique to offer the working class, harnessing a logic that supports but is different from the one that organizers for those existing vehicles operate under</w:t>
      </w:r>
      <w:r w:rsidRPr="00BF513A">
        <w:rPr>
          <w:rFonts w:asciiTheme="minorHAnsi" w:hAnsiTheme="minorHAnsi" w:cstheme="minorHAnsi"/>
          <w:sz w:val="14"/>
        </w:rPr>
        <w:t xml:space="preserve">. Here’s a sketch of a practical approach rooted in that vision that can win support for democratic social change in the short run and a majority for socialist transformation in the long run. </w:t>
      </w:r>
      <w:r w:rsidRPr="00BF513A">
        <w:rPr>
          <w:rStyle w:val="Emphasis"/>
          <w:rFonts w:asciiTheme="minorHAnsi" w:hAnsiTheme="minorHAnsi" w:cstheme="minorHAnsi"/>
        </w:rPr>
        <w:t>Fighting for “Non-Reformist Reforms</w:t>
      </w:r>
      <w:r w:rsidRPr="00BF513A">
        <w:rPr>
          <w:rFonts w:asciiTheme="minorHAnsi" w:hAnsiTheme="minorHAnsi" w:cstheme="minorHAnsi"/>
          <w:sz w:val="14"/>
        </w:rPr>
        <w:t xml:space="preserve">” For socialists, theory and practice must be joined at the hip. </w:t>
      </w:r>
      <w:r w:rsidRPr="00BF513A">
        <w:rPr>
          <w:rStyle w:val="StyleUnderline"/>
          <w:rFonts w:asciiTheme="minorHAnsi" w:hAnsiTheme="minorHAnsi" w:cstheme="minorHAnsi"/>
        </w:rPr>
        <w:t xml:space="preserve">Socialists work for </w:t>
      </w:r>
      <w:r w:rsidRPr="00847AF8">
        <w:rPr>
          <w:rStyle w:val="StyleUnderline"/>
          <w:rFonts w:asciiTheme="minorHAnsi" w:hAnsiTheme="minorHAnsi" w:cstheme="minorHAnsi"/>
          <w:highlight w:val="green"/>
        </w:rPr>
        <w:t xml:space="preserve">reforms </w:t>
      </w:r>
      <w:r w:rsidRPr="00BF513A">
        <w:rPr>
          <w:rStyle w:val="StyleUnderline"/>
          <w:rFonts w:asciiTheme="minorHAnsi" w:hAnsiTheme="minorHAnsi" w:cstheme="minorHAnsi"/>
        </w:rPr>
        <w:t xml:space="preserve">that </w:t>
      </w:r>
      <w:r w:rsidRPr="00847AF8">
        <w:rPr>
          <w:rStyle w:val="StyleUnderline"/>
          <w:rFonts w:asciiTheme="minorHAnsi" w:hAnsiTheme="minorHAnsi" w:cstheme="minorHAnsi"/>
          <w:highlight w:val="green"/>
        </w:rPr>
        <w:t>weaken</w:t>
      </w:r>
      <w:r w:rsidRPr="00BF513A">
        <w:rPr>
          <w:rStyle w:val="StyleUnderline"/>
          <w:rFonts w:asciiTheme="minorHAnsi" w:hAnsiTheme="minorHAnsi" w:cstheme="minorHAnsi"/>
        </w:rPr>
        <w:t xml:space="preserve"> the power of </w:t>
      </w:r>
      <w:r w:rsidRPr="00847AF8">
        <w:rPr>
          <w:rStyle w:val="StyleUnderline"/>
          <w:rFonts w:asciiTheme="minorHAnsi" w:hAnsiTheme="minorHAnsi" w:cstheme="minorHAnsi"/>
          <w:highlight w:val="green"/>
        </w:rPr>
        <w:t xml:space="preserve">capital and enhance </w:t>
      </w:r>
      <w:r w:rsidRPr="00BF513A">
        <w:rPr>
          <w:rStyle w:val="StyleUnderline"/>
          <w:rFonts w:asciiTheme="minorHAnsi" w:hAnsiTheme="minorHAnsi" w:cstheme="minorHAnsi"/>
        </w:rPr>
        <w:t xml:space="preserve">the power of </w:t>
      </w:r>
      <w:r w:rsidRPr="00847AF8">
        <w:rPr>
          <w:rStyle w:val="StyleUnderline"/>
          <w:rFonts w:asciiTheme="minorHAnsi" w:hAnsiTheme="minorHAnsi" w:cstheme="minorHAnsi"/>
          <w:highlight w:val="green"/>
        </w:rPr>
        <w:t>working people</w:t>
      </w:r>
      <w:r w:rsidRPr="00BF513A">
        <w:rPr>
          <w:rStyle w:val="StyleUnderline"/>
          <w:rFonts w:asciiTheme="minorHAnsi" w:hAnsiTheme="minorHAnsi" w:cstheme="minorHAnsi"/>
        </w:rPr>
        <w:t>, with the aim of winning further demands</w:t>
      </w:r>
      <w:r w:rsidRPr="00BF513A">
        <w:rPr>
          <w:rFonts w:asciiTheme="minorHAnsi" w:hAnsiTheme="minorHAnsi" w:cstheme="minorHAnsi"/>
          <w:sz w:val="14"/>
        </w:rPr>
        <w:t xml:space="preserve"> — what André </w:t>
      </w:r>
      <w:proofErr w:type="spellStart"/>
      <w:r w:rsidRPr="00BF513A">
        <w:rPr>
          <w:rFonts w:asciiTheme="minorHAnsi" w:hAnsiTheme="minorHAnsi" w:cstheme="minorHAnsi"/>
          <w:sz w:val="14"/>
        </w:rPr>
        <w:t>Gorz</w:t>
      </w:r>
      <w:proofErr w:type="spellEnd"/>
      <w:r w:rsidRPr="00BF513A">
        <w:rPr>
          <w:rFonts w:asciiTheme="minorHAnsi" w:hAnsiTheme="minorHAnsi" w:cstheme="minorHAnsi"/>
          <w:sz w:val="14"/>
        </w:rPr>
        <w:t xml:space="preserve"> called “</w:t>
      </w:r>
      <w:r w:rsidRPr="00BF513A">
        <w:rPr>
          <w:rStyle w:val="Emphasis"/>
          <w:rFonts w:asciiTheme="minorHAnsi" w:hAnsiTheme="minorHAnsi" w:cstheme="minorHAnsi"/>
        </w:rPr>
        <w:t>non-reformist reforms</w:t>
      </w:r>
      <w:r w:rsidRPr="00BF513A">
        <w:rPr>
          <w:rFonts w:asciiTheme="minorHAnsi" w:hAnsiTheme="minorHAnsi" w:cstheme="minorHAnsi"/>
          <w:sz w:val="14"/>
        </w:rPr>
        <w:t xml:space="preserve">.” </w:t>
      </w:r>
      <w:r w:rsidRPr="00BF513A">
        <w:rPr>
          <w:rStyle w:val="StyleUnderline"/>
          <w:rFonts w:asciiTheme="minorHAnsi" w:hAnsiTheme="minorHAnsi" w:cstheme="minorHAnsi"/>
        </w:rPr>
        <w:t>We want to move towards a complete break with the capitalist system</w:t>
      </w:r>
      <w:r w:rsidRPr="00BF513A">
        <w:rPr>
          <w:rFonts w:asciiTheme="minorHAnsi" w:hAnsiTheme="minorHAnsi" w:cstheme="minorHAnsi"/>
          <w:sz w:val="14"/>
        </w:rPr>
        <w:t xml:space="preserve">. Socialists, unlike single-issue activists, know that </w:t>
      </w:r>
      <w:r w:rsidRPr="00847AF8">
        <w:rPr>
          <w:rStyle w:val="StyleUnderline"/>
          <w:rFonts w:asciiTheme="minorHAnsi" w:hAnsiTheme="minorHAnsi" w:cstheme="minorHAnsi"/>
          <w:highlight w:val="green"/>
        </w:rPr>
        <w:t xml:space="preserve">democratic victories must be followed </w:t>
      </w:r>
      <w:r w:rsidRPr="00BF513A">
        <w:rPr>
          <w:rStyle w:val="StyleUnderline"/>
          <w:rFonts w:asciiTheme="minorHAnsi" w:hAnsiTheme="minorHAnsi" w:cstheme="minorHAnsi"/>
        </w:rPr>
        <w:t>by more democratic victories, or they will be rolled back</w:t>
      </w:r>
      <w:r w:rsidRPr="00BF513A">
        <w:rPr>
          <w:rFonts w:asciiTheme="minorHAnsi" w:hAnsiTheme="minorHAnsi" w:cstheme="minorHAnsi"/>
          <w:sz w:val="14"/>
        </w:rPr>
        <w:t xml:space="preserve">. </w:t>
      </w:r>
      <w:r w:rsidRPr="00847AF8">
        <w:rPr>
          <w:rStyle w:val="Emphasis"/>
          <w:rFonts w:asciiTheme="minorHAnsi" w:hAnsiTheme="minorHAnsi" w:cstheme="minorHAnsi"/>
          <w:highlight w:val="green"/>
        </w:rPr>
        <w:t>Single-payer health care</w:t>
      </w:r>
      <w:r w:rsidRPr="00BF513A">
        <w:rPr>
          <w:rFonts w:asciiTheme="minorHAnsi" w:hAnsiTheme="minorHAnsi" w:cstheme="minorHAnsi"/>
          <w:sz w:val="14"/>
        </w:rPr>
        <w:t xml:space="preserve"> is a classic example of a “non-reformist” reform, </w:t>
      </w:r>
      <w:r w:rsidRPr="00BF513A">
        <w:rPr>
          <w:rStyle w:val="StyleUnderline"/>
          <w:rFonts w:asciiTheme="minorHAnsi" w:hAnsiTheme="minorHAnsi" w:cstheme="minorHAnsi"/>
        </w:rPr>
        <w:t>one that would pry our health system free from capital’s iron grip and empower the working class by nationalizing the private health insurance industry</w:t>
      </w:r>
      <w:r w:rsidRPr="00BF513A">
        <w:rPr>
          <w:rFonts w:asciiTheme="minorHAnsi" w:hAnsiTheme="minorHAnsi" w:cstheme="minorHAnsi"/>
          <w:sz w:val="14"/>
        </w:rPr>
        <w:t xml:space="preserve">. But socialists conceive of this struggle differently than single-issue advocates of Medicare for All. Socialists understand that single payer alone cannot deal with the cost spiral driven by for-profit hospital and pharmaceutical companies. If we do achieve a national (or state-level) single-payer system, the fight wouldn’t be over; socialists would then fight for </w:t>
      </w:r>
      <w:r w:rsidRPr="00847AF8">
        <w:rPr>
          <w:rStyle w:val="StyleUnderline"/>
          <w:rFonts w:asciiTheme="minorHAnsi" w:hAnsiTheme="minorHAnsi" w:cstheme="minorHAnsi"/>
          <w:highlight w:val="green"/>
        </w:rPr>
        <w:t xml:space="preserve">nationalization of </w:t>
      </w:r>
      <w:r w:rsidRPr="00BF513A">
        <w:rPr>
          <w:rStyle w:val="StyleUnderline"/>
          <w:rFonts w:asciiTheme="minorHAnsi" w:hAnsiTheme="minorHAnsi" w:cstheme="minorHAnsi"/>
        </w:rPr>
        <w:t xml:space="preserve">the pharmaceutical </w:t>
      </w:r>
      <w:r w:rsidRPr="00847AF8">
        <w:rPr>
          <w:rStyle w:val="StyleUnderline"/>
          <w:rFonts w:asciiTheme="minorHAnsi" w:hAnsiTheme="minorHAnsi" w:cstheme="minorHAnsi"/>
          <w:highlight w:val="green"/>
        </w:rPr>
        <w:t>industry</w:t>
      </w:r>
      <w:r w:rsidRPr="00BF513A">
        <w:rPr>
          <w:rFonts w:asciiTheme="minorHAnsi" w:hAnsiTheme="minorHAnsi" w:cstheme="minorHAnsi"/>
          <w:sz w:val="14"/>
        </w:rPr>
        <w:t xml:space="preserve">. A truly socialized health care system (as in Britain and Sweden) would nationalize hospitals and clinics staffed by </w:t>
      </w:r>
      <w:r w:rsidRPr="00BF513A">
        <w:rPr>
          <w:rStyle w:val="StyleUnderline"/>
          <w:rFonts w:asciiTheme="minorHAnsi" w:hAnsiTheme="minorHAnsi" w:cstheme="minorHAnsi"/>
        </w:rPr>
        <w:t>well-paid, unionized health care workers</w:t>
      </w:r>
      <w:r w:rsidRPr="00847AF8">
        <w:rPr>
          <w:rFonts w:asciiTheme="minorHAnsi" w:hAnsiTheme="minorHAnsi" w:cstheme="minorHAnsi"/>
          <w:sz w:val="14"/>
          <w:highlight w:val="green"/>
        </w:rPr>
        <w:t xml:space="preserve">. </w:t>
      </w:r>
      <w:r w:rsidRPr="00847AF8">
        <w:rPr>
          <w:rStyle w:val="Emphasis"/>
          <w:rFonts w:asciiTheme="minorHAnsi" w:hAnsiTheme="minorHAnsi" w:cstheme="minorHAnsi"/>
          <w:highlight w:val="green"/>
        </w:rPr>
        <w:t xml:space="preserve">Socialists </w:t>
      </w:r>
      <w:r w:rsidRPr="00BF513A">
        <w:rPr>
          <w:rStyle w:val="Emphasis"/>
          <w:rFonts w:asciiTheme="minorHAnsi" w:hAnsiTheme="minorHAnsi" w:cstheme="minorHAnsi"/>
        </w:rPr>
        <w:t xml:space="preserve">can and </w:t>
      </w:r>
      <w:r w:rsidRPr="00847AF8">
        <w:rPr>
          <w:rStyle w:val="Emphasis"/>
          <w:rFonts w:asciiTheme="minorHAnsi" w:hAnsiTheme="minorHAnsi" w:cstheme="minorHAnsi"/>
          <w:highlight w:val="green"/>
        </w:rPr>
        <w:t xml:space="preserve">should be at the forefront of fights </w:t>
      </w:r>
      <w:r w:rsidRPr="00BF513A">
        <w:rPr>
          <w:rStyle w:val="Emphasis"/>
          <w:rFonts w:asciiTheme="minorHAnsi" w:hAnsiTheme="minorHAnsi" w:cstheme="minorHAnsi"/>
        </w:rPr>
        <w:t>like this today</w:t>
      </w:r>
      <w:r w:rsidRPr="00BF513A">
        <w:rPr>
          <w:rFonts w:asciiTheme="minorHAnsi" w:hAnsiTheme="minorHAnsi" w:cstheme="minorHAnsi"/>
          <w:sz w:val="14"/>
        </w:rPr>
        <w:t xml:space="preserve">. To do so, </w:t>
      </w:r>
      <w:r w:rsidRPr="00BF513A">
        <w:rPr>
          <w:rStyle w:val="StyleUnderline"/>
          <w:rFonts w:asciiTheme="minorHAnsi" w:hAnsiTheme="minorHAnsi" w:cstheme="minorHAnsi"/>
        </w:rPr>
        <w:t>we must gain the skills needed to define who holds power in a given sector and how to organize those who have a stake in taking it away from them</w:t>
      </w:r>
      <w:r w:rsidRPr="00BF513A">
        <w:rPr>
          <w:rFonts w:asciiTheme="minorHAnsi" w:hAnsiTheme="minorHAnsi" w:cstheme="minorHAnsi"/>
          <w:sz w:val="14"/>
        </w:rPr>
        <w:t xml:space="preserve">. But </w:t>
      </w:r>
      <w:r w:rsidRPr="00847AF8">
        <w:rPr>
          <w:rStyle w:val="Emphasis"/>
          <w:rFonts w:asciiTheme="minorHAnsi" w:hAnsiTheme="minorHAnsi" w:cstheme="minorHAnsi"/>
          <w:highlight w:val="green"/>
        </w:rPr>
        <w:t>we can’t simply</w:t>
      </w:r>
      <w:r w:rsidRPr="00BF513A">
        <w:rPr>
          <w:rStyle w:val="Emphasis"/>
          <w:rFonts w:asciiTheme="minorHAnsi" w:hAnsiTheme="minorHAnsi" w:cstheme="minorHAnsi"/>
        </w:rPr>
        <w:t xml:space="preserve"> </w:t>
      </w:r>
      <w:r w:rsidRPr="00847AF8">
        <w:rPr>
          <w:rStyle w:val="Emphasis"/>
          <w:rFonts w:asciiTheme="minorHAnsi" w:hAnsiTheme="minorHAnsi" w:cstheme="minorHAnsi"/>
          <w:highlight w:val="green"/>
        </w:rPr>
        <w:t>be the best activists</w:t>
      </w:r>
      <w:r w:rsidRPr="00BF513A">
        <w:rPr>
          <w:rFonts w:asciiTheme="minorHAnsi" w:hAnsiTheme="minorHAnsi" w:cstheme="minorHAnsi"/>
          <w:sz w:val="14"/>
        </w:rPr>
        <w:t xml:space="preserve"> in mass struggles. Single-issue groups too often attack a few particularly bad corporate actors without also arguing that a given crisis cannot be solved without curtailing capitalist power. </w:t>
      </w:r>
      <w:r w:rsidRPr="00847AF8">
        <w:rPr>
          <w:rStyle w:val="StyleUnderline"/>
          <w:rFonts w:asciiTheme="minorHAnsi" w:hAnsiTheme="minorHAnsi" w:cstheme="minorHAnsi"/>
          <w:highlight w:val="green"/>
        </w:rPr>
        <w:t>Socialists</w:t>
      </w:r>
      <w:r w:rsidRPr="00BF513A">
        <w:rPr>
          <w:rStyle w:val="StyleUnderline"/>
          <w:rFonts w:asciiTheme="minorHAnsi" w:hAnsiTheme="minorHAnsi" w:cstheme="minorHAnsi"/>
        </w:rPr>
        <w:t xml:space="preserve"> not only have to be the most competent organizers in struggle, but </w:t>
      </w:r>
      <w:r w:rsidRPr="00BF513A">
        <w:rPr>
          <w:rStyle w:val="Emphasis"/>
          <w:rFonts w:asciiTheme="minorHAnsi" w:hAnsiTheme="minorHAnsi" w:cstheme="minorHAnsi"/>
        </w:rPr>
        <w:t xml:space="preserve">they </w:t>
      </w:r>
      <w:r w:rsidRPr="00847AF8">
        <w:rPr>
          <w:rStyle w:val="Emphasis"/>
          <w:rFonts w:asciiTheme="minorHAnsi" w:hAnsiTheme="minorHAnsi" w:cstheme="minorHAnsi"/>
          <w:highlight w:val="green"/>
        </w:rPr>
        <w:t>have to offer an analysis</w:t>
      </w:r>
      <w:r w:rsidRPr="00847AF8">
        <w:rPr>
          <w:rStyle w:val="StyleUnderline"/>
          <w:rFonts w:asciiTheme="minorHAnsi" w:hAnsiTheme="minorHAnsi" w:cstheme="minorHAnsi"/>
          <w:highlight w:val="green"/>
        </w:rPr>
        <w:t xml:space="preserve"> that reveals </w:t>
      </w:r>
      <w:r w:rsidRPr="00BF513A">
        <w:rPr>
          <w:rStyle w:val="Emphasis"/>
          <w:rFonts w:asciiTheme="minorHAnsi" w:hAnsiTheme="minorHAnsi" w:cstheme="minorHAnsi"/>
        </w:rPr>
        <w:t xml:space="preserve">the </w:t>
      </w:r>
      <w:r w:rsidRPr="00847AF8">
        <w:rPr>
          <w:rStyle w:val="Emphasis"/>
          <w:rFonts w:asciiTheme="minorHAnsi" w:hAnsiTheme="minorHAnsi" w:cstheme="minorHAnsi"/>
          <w:highlight w:val="green"/>
        </w:rPr>
        <w:t>systemic roots</w:t>
      </w:r>
      <w:r w:rsidRPr="00847AF8">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of a particular crisis </w:t>
      </w:r>
      <w:r w:rsidRPr="00847AF8">
        <w:rPr>
          <w:rStyle w:val="StyleUnderline"/>
          <w:rFonts w:asciiTheme="minorHAnsi" w:hAnsiTheme="minorHAnsi" w:cstheme="minorHAnsi"/>
          <w:highlight w:val="green"/>
        </w:rPr>
        <w:t xml:space="preserve">and </w:t>
      </w:r>
      <w:r w:rsidRPr="00847AF8">
        <w:rPr>
          <w:rStyle w:val="Emphasis"/>
          <w:rFonts w:asciiTheme="minorHAnsi" w:hAnsiTheme="minorHAnsi" w:cstheme="minorHAnsi"/>
          <w:highlight w:val="green"/>
        </w:rPr>
        <w:t>offer reforms</w:t>
      </w:r>
      <w:r w:rsidRPr="00BF513A">
        <w:rPr>
          <w:rStyle w:val="StyleUnderline"/>
          <w:rFonts w:asciiTheme="minorHAnsi" w:hAnsiTheme="minorHAnsi" w:cstheme="minorHAnsi"/>
        </w:rPr>
        <w:t xml:space="preserve"> that challenge the logic of capitalism</w:t>
      </w:r>
      <w:r w:rsidRPr="00BF513A">
        <w:rPr>
          <w:rFonts w:asciiTheme="minorHAnsi" w:hAnsiTheme="minorHAnsi" w:cstheme="minorHAnsi"/>
          <w:sz w:val="14"/>
        </w:rPr>
        <w:t xml:space="preserve">. Building a Majority As socialists, </w:t>
      </w:r>
      <w:r w:rsidRPr="00BF513A">
        <w:rPr>
          <w:rStyle w:val="StyleUnderline"/>
          <w:rFonts w:asciiTheme="minorHAnsi" w:hAnsiTheme="minorHAnsi" w:cstheme="minorHAnsi"/>
        </w:rPr>
        <w:t xml:space="preserve">our analysis of capitalism leads us to not just a moral and ethical critique of the system, but to </w:t>
      </w:r>
      <w:r w:rsidRPr="00847AF8">
        <w:rPr>
          <w:rStyle w:val="StyleUnderline"/>
          <w:rFonts w:asciiTheme="minorHAnsi" w:hAnsiTheme="minorHAnsi" w:cstheme="minorHAnsi"/>
          <w:highlight w:val="green"/>
        </w:rPr>
        <w:t xml:space="preserve">seeing workers as the central agents of </w:t>
      </w:r>
      <w:r w:rsidRPr="00BF513A">
        <w:rPr>
          <w:rStyle w:val="StyleUnderline"/>
          <w:rFonts w:asciiTheme="minorHAnsi" w:hAnsiTheme="minorHAnsi" w:cstheme="minorHAnsi"/>
        </w:rPr>
        <w:t xml:space="preserve">winning </w:t>
      </w:r>
      <w:r w:rsidRPr="00847AF8">
        <w:rPr>
          <w:rStyle w:val="StyleUnderline"/>
          <w:rFonts w:asciiTheme="minorHAnsi" w:hAnsiTheme="minorHAnsi" w:cstheme="minorHAnsi"/>
          <w:highlight w:val="green"/>
        </w:rPr>
        <w:t>change</w:t>
      </w:r>
      <w:r w:rsidRPr="00BF513A">
        <w:rPr>
          <w:rFonts w:asciiTheme="minorHAnsi" w:hAnsiTheme="minorHAnsi" w:cstheme="minorHAnsi"/>
          <w:sz w:val="14"/>
        </w:rPr>
        <w:t xml:space="preserve">. This isn’t a random fetishizing of workers — it’s based on their structural position in the economy. </w:t>
      </w:r>
      <w:r w:rsidRPr="00BF513A">
        <w:rPr>
          <w:rStyle w:val="StyleUnderline"/>
          <w:rFonts w:asciiTheme="minorHAnsi" w:hAnsiTheme="minorHAnsi" w:cstheme="minorHAnsi"/>
        </w:rPr>
        <w:t>Workers have the ability to disrupt production and exchange</w:t>
      </w:r>
      <w:r w:rsidRPr="00BF513A">
        <w:rPr>
          <w:rFonts w:asciiTheme="minorHAnsi" w:hAnsiTheme="minorHAnsi" w:cstheme="minorHAnsi"/>
          <w:sz w:val="14"/>
        </w:rPr>
        <w:t xml:space="preserve">, and they have an interest in </w:t>
      </w:r>
      <w:r w:rsidRPr="00BF513A">
        <w:rPr>
          <w:rStyle w:val="Emphasis"/>
          <w:rFonts w:asciiTheme="minorHAnsi" w:hAnsiTheme="minorHAnsi" w:cstheme="minorHAnsi"/>
        </w:rPr>
        <w:t xml:space="preserve">banding together </w:t>
      </w:r>
      <w:r w:rsidRPr="00847AF8">
        <w:rPr>
          <w:rStyle w:val="Emphasis"/>
          <w:rFonts w:asciiTheme="minorHAnsi" w:hAnsiTheme="minorHAnsi" w:cstheme="minorHAnsi"/>
          <w:highlight w:val="green"/>
        </w:rPr>
        <w:t>and articulating collective demands</w:t>
      </w:r>
      <w:r w:rsidRPr="00BF513A">
        <w:rPr>
          <w:rFonts w:asciiTheme="minorHAnsi" w:hAnsiTheme="minorHAnsi" w:cstheme="minorHAnsi"/>
          <w:sz w:val="14"/>
        </w:rPr>
        <w:t xml:space="preserve">. This makes them the key agents of change under capitalism. </w:t>
      </w:r>
      <w:r w:rsidRPr="00BF513A">
        <w:rPr>
          <w:rStyle w:val="StyleUnderline"/>
          <w:rFonts w:asciiTheme="minorHAnsi" w:hAnsiTheme="minorHAnsi" w:cstheme="minorHAnsi"/>
        </w:rPr>
        <w:t xml:space="preserve">This view </w:t>
      </w:r>
      <w:r w:rsidRPr="00847AF8">
        <w:rPr>
          <w:rStyle w:val="StyleUnderline"/>
          <w:rFonts w:asciiTheme="minorHAnsi" w:hAnsiTheme="minorHAnsi" w:cstheme="minorHAnsi"/>
          <w:highlight w:val="green"/>
        </w:rPr>
        <w:t xml:space="preserve">can be </w:t>
      </w:r>
      <w:r w:rsidRPr="00847AF8">
        <w:rPr>
          <w:rStyle w:val="Emphasis"/>
          <w:rFonts w:asciiTheme="minorHAnsi" w:hAnsiTheme="minorHAnsi" w:cstheme="minorHAnsi"/>
          <w:highlight w:val="green"/>
        </w:rPr>
        <w:t>caricatured as ignoring</w:t>
      </w:r>
      <w:r w:rsidRPr="00BF513A">
        <w:rPr>
          <w:rStyle w:val="Emphasis"/>
          <w:rFonts w:asciiTheme="minorHAnsi" w:hAnsiTheme="minorHAnsi" w:cstheme="minorHAnsi"/>
        </w:rPr>
        <w:t xml:space="preserve"> struggles</w:t>
      </w:r>
      <w:r w:rsidRPr="00BF513A">
        <w:rPr>
          <w:rStyle w:val="StyleUnderline"/>
          <w:rFonts w:asciiTheme="minorHAnsi" w:hAnsiTheme="minorHAnsi" w:cstheme="minorHAnsi"/>
        </w:rPr>
        <w:t xml:space="preserve"> for </w:t>
      </w:r>
      <w:r w:rsidRPr="00847AF8">
        <w:rPr>
          <w:rStyle w:val="StyleUnderline"/>
          <w:rFonts w:asciiTheme="minorHAnsi" w:hAnsiTheme="minorHAnsi" w:cstheme="minorHAnsi"/>
          <w:highlight w:val="green"/>
        </w:rPr>
        <w:t>racial justice</w:t>
      </w:r>
      <w:r w:rsidRPr="00BF513A">
        <w:rPr>
          <w:rStyle w:val="StyleUnderline"/>
          <w:rFonts w:asciiTheme="minorHAnsi" w:hAnsiTheme="minorHAnsi" w:cstheme="minorHAnsi"/>
        </w:rPr>
        <w:t>, immigrant rights, reproductive freedom, and more</w:t>
      </w:r>
      <w:r w:rsidRPr="00BF513A">
        <w:rPr>
          <w:rFonts w:asciiTheme="minorHAnsi" w:hAnsiTheme="minorHAnsi" w:cstheme="minorHAnsi"/>
          <w:sz w:val="14"/>
        </w:rPr>
        <w:t xml:space="preserve">. But </w:t>
      </w:r>
      <w:r w:rsidRPr="00BF513A">
        <w:rPr>
          <w:rStyle w:val="Emphasis"/>
          <w:rFonts w:asciiTheme="minorHAnsi" w:hAnsiTheme="minorHAnsi" w:cstheme="minorHAnsi"/>
        </w:rPr>
        <w:t>nothing could be further from the truth</w:t>
      </w:r>
      <w:r w:rsidRPr="00BF513A">
        <w:rPr>
          <w:rFonts w:asciiTheme="minorHAnsi" w:hAnsiTheme="minorHAnsi" w:cstheme="minorHAnsi"/>
          <w:sz w:val="14"/>
        </w:rPr>
        <w:t xml:space="preserve">. </w:t>
      </w:r>
      <w:r w:rsidRPr="00847AF8">
        <w:rPr>
          <w:rStyle w:val="StyleUnderline"/>
          <w:rFonts w:asciiTheme="minorHAnsi" w:hAnsiTheme="minorHAnsi" w:cstheme="minorHAnsi"/>
          <w:highlight w:val="green"/>
        </w:rPr>
        <w:t xml:space="preserve">The working class is </w:t>
      </w:r>
      <w:r w:rsidRPr="00BF513A">
        <w:rPr>
          <w:rStyle w:val="StyleUnderline"/>
          <w:rFonts w:asciiTheme="minorHAnsi" w:hAnsiTheme="minorHAnsi" w:cstheme="minorHAnsi"/>
        </w:rPr>
        <w:t xml:space="preserve">majority women and </w:t>
      </w:r>
      <w:r w:rsidRPr="00847AF8">
        <w:rPr>
          <w:rStyle w:val="StyleUnderline"/>
          <w:rFonts w:asciiTheme="minorHAnsi" w:hAnsiTheme="minorHAnsi" w:cstheme="minorHAnsi"/>
          <w:highlight w:val="green"/>
        </w:rPr>
        <w:t xml:space="preserve">disproportionately brown </w:t>
      </w:r>
      <w:r w:rsidRPr="00BF513A">
        <w:rPr>
          <w:rStyle w:val="StyleUnderline"/>
          <w:rFonts w:asciiTheme="minorHAnsi" w:hAnsiTheme="minorHAnsi" w:cstheme="minorHAnsi"/>
        </w:rPr>
        <w:t xml:space="preserve">and </w:t>
      </w:r>
      <w:r w:rsidRPr="00847AF8">
        <w:rPr>
          <w:rStyle w:val="StyleUnderline"/>
          <w:rFonts w:asciiTheme="minorHAnsi" w:hAnsiTheme="minorHAnsi" w:cstheme="minorHAnsi"/>
          <w:highlight w:val="green"/>
        </w:rPr>
        <w:t>black and immigrant</w:t>
      </w:r>
      <w:r w:rsidRPr="00BF513A">
        <w:rPr>
          <w:rFonts w:asciiTheme="minorHAnsi" w:hAnsiTheme="minorHAnsi" w:cstheme="minorHAnsi"/>
          <w:sz w:val="14"/>
        </w:rPr>
        <w:t xml:space="preserve">; </w:t>
      </w:r>
      <w:r w:rsidRPr="00847AF8">
        <w:rPr>
          <w:rStyle w:val="StyleUnderline"/>
          <w:rFonts w:asciiTheme="minorHAnsi" w:hAnsiTheme="minorHAnsi" w:cstheme="minorHAnsi"/>
          <w:highlight w:val="green"/>
        </w:rPr>
        <w:t>fighting</w:t>
      </w:r>
      <w:r w:rsidRPr="00BF513A">
        <w:rPr>
          <w:rStyle w:val="StyleUnderline"/>
          <w:rFonts w:asciiTheme="minorHAnsi" w:hAnsiTheme="minorHAnsi" w:cstheme="minorHAnsi"/>
        </w:rPr>
        <w:t xml:space="preserve"> for the working class </w:t>
      </w:r>
      <w:r w:rsidRPr="00847AF8">
        <w:rPr>
          <w:rStyle w:val="StyleUnderline"/>
          <w:rFonts w:asciiTheme="minorHAnsi" w:hAnsiTheme="minorHAnsi" w:cstheme="minorHAnsi"/>
          <w:highlight w:val="green"/>
        </w:rPr>
        <w:t xml:space="preserve">means fighting on </w:t>
      </w:r>
      <w:r w:rsidRPr="00847AF8">
        <w:rPr>
          <w:rStyle w:val="Emphasis"/>
          <w:rFonts w:asciiTheme="minorHAnsi" w:hAnsiTheme="minorHAnsi" w:cstheme="minorHAnsi"/>
          <w:highlight w:val="green"/>
        </w:rPr>
        <w:t>precisely these issues</w:t>
      </w:r>
      <w:r w:rsidRPr="00BF513A">
        <w:rPr>
          <w:rStyle w:val="StyleUnderline"/>
          <w:rFonts w:asciiTheme="minorHAnsi" w:hAnsiTheme="minorHAnsi" w:cstheme="minorHAnsi"/>
        </w:rPr>
        <w:t>, as well as for the rights of children, the elderly, and all those who cannot participate</w:t>
      </w:r>
      <w:r w:rsidRPr="00BF513A">
        <w:rPr>
          <w:rFonts w:asciiTheme="minorHAnsi" w:hAnsiTheme="minorHAnsi" w:cstheme="minorHAnsi"/>
          <w:sz w:val="14"/>
        </w:rPr>
        <w:t xml:space="preserve"> in the paid labor market. Socialists must also fight on the ideological front. </w:t>
      </w:r>
      <w:r w:rsidRPr="00847AF8">
        <w:rPr>
          <w:rStyle w:val="StyleUnderline"/>
          <w:rFonts w:asciiTheme="minorHAnsi" w:hAnsiTheme="minorHAnsi" w:cstheme="minorHAnsi"/>
          <w:highlight w:val="green"/>
        </w:rPr>
        <w:t xml:space="preserve">We must combat the dominant ideology </w:t>
      </w:r>
      <w:r w:rsidRPr="00BF513A">
        <w:rPr>
          <w:rStyle w:val="StyleUnderline"/>
          <w:rFonts w:asciiTheme="minorHAnsi" w:hAnsiTheme="minorHAnsi" w:cstheme="minorHAnsi"/>
        </w:rPr>
        <w:t xml:space="preserve">of market individualism </w:t>
      </w:r>
      <w:r w:rsidRPr="00847AF8">
        <w:rPr>
          <w:rStyle w:val="StyleUnderline"/>
          <w:rFonts w:asciiTheme="minorHAnsi" w:hAnsiTheme="minorHAnsi" w:cstheme="minorHAnsi"/>
          <w:highlight w:val="green"/>
        </w:rPr>
        <w:t xml:space="preserve">with </w:t>
      </w:r>
      <w:r w:rsidRPr="00BF513A">
        <w:rPr>
          <w:rStyle w:val="StyleUnderline"/>
          <w:rFonts w:asciiTheme="minorHAnsi" w:hAnsiTheme="minorHAnsi" w:cstheme="minorHAnsi"/>
        </w:rPr>
        <w:t xml:space="preserve">a compelling vision of </w:t>
      </w:r>
      <w:r w:rsidRPr="00847AF8">
        <w:rPr>
          <w:rStyle w:val="StyleUnderline"/>
          <w:rFonts w:asciiTheme="minorHAnsi" w:hAnsiTheme="minorHAnsi" w:cstheme="minorHAnsi"/>
          <w:highlight w:val="green"/>
        </w:rPr>
        <w:t>democracy and freedom</w:t>
      </w:r>
      <w:r w:rsidRPr="00BF513A">
        <w:rPr>
          <w:rStyle w:val="StyleUnderline"/>
          <w:rFonts w:asciiTheme="minorHAnsi" w:hAnsiTheme="minorHAnsi" w:cstheme="minorHAnsi"/>
        </w:rPr>
        <w:t xml:space="preserve">, and show how only in a society characterized by </w:t>
      </w:r>
      <w:r w:rsidRPr="00BF513A">
        <w:rPr>
          <w:rStyle w:val="Emphasis"/>
          <w:rFonts w:asciiTheme="minorHAnsi" w:hAnsiTheme="minorHAnsi" w:cstheme="minorHAnsi"/>
        </w:rPr>
        <w:t xml:space="preserve">democratic decision-making </w:t>
      </w:r>
      <w:r w:rsidRPr="00847AF8">
        <w:rPr>
          <w:rStyle w:val="Emphasis"/>
          <w:rFonts w:asciiTheme="minorHAnsi" w:hAnsiTheme="minorHAnsi" w:cstheme="minorHAnsi"/>
          <w:highlight w:val="green"/>
        </w:rPr>
        <w:t>and universal</w:t>
      </w:r>
      <w:r w:rsidRPr="00BF513A">
        <w:rPr>
          <w:rStyle w:val="Emphasis"/>
          <w:rFonts w:asciiTheme="minorHAnsi" w:hAnsiTheme="minorHAnsi" w:cstheme="minorHAnsi"/>
        </w:rPr>
        <w:t xml:space="preserve"> political, civil, and social </w:t>
      </w:r>
      <w:r w:rsidRPr="00847AF8">
        <w:rPr>
          <w:rStyle w:val="Emphasis"/>
          <w:rFonts w:asciiTheme="minorHAnsi" w:hAnsiTheme="minorHAnsi" w:cstheme="minorHAnsi"/>
          <w:highlight w:val="green"/>
        </w:rPr>
        <w:t>rights</w:t>
      </w:r>
      <w:r w:rsidRPr="00BF513A">
        <w:rPr>
          <w:rStyle w:val="StyleUnderline"/>
          <w:rFonts w:asciiTheme="minorHAnsi" w:hAnsiTheme="minorHAnsi" w:cstheme="minorHAnsi"/>
        </w:rPr>
        <w:t xml:space="preserve"> can individuals truly flourish</w:t>
      </w:r>
      <w:r w:rsidRPr="00BF513A">
        <w:rPr>
          <w:rFonts w:asciiTheme="minorHAnsi" w:hAnsiTheme="minorHAnsi" w:cstheme="minorHAnsi"/>
          <w:sz w:val="14"/>
        </w:rPr>
        <w:t xml:space="preserve">. If socialist activists cannot articulate an attractive vision of socialist freedom, we will not be able to overcome popular suspicion that socialism would be a drab, pseudo-egalitarian, authoritarian society. Thus we must model in our own socialist organizations </w:t>
      </w:r>
      <w:r w:rsidRPr="00BF513A">
        <w:rPr>
          <w:rStyle w:val="StyleUnderline"/>
          <w:rFonts w:asciiTheme="minorHAnsi" w:hAnsiTheme="minorHAnsi" w:cstheme="minorHAnsi"/>
        </w:rPr>
        <w:t>the democratic debate, peaceful conflict, and social solidarity that would characterize a socialist world</w:t>
      </w:r>
      <w:r w:rsidRPr="00BF513A">
        <w:rPr>
          <w:rFonts w:asciiTheme="minorHAnsi" w:hAnsiTheme="minorHAnsi" w:cstheme="minorHAnsi"/>
          <w:sz w:val="14"/>
        </w:rPr>
        <w:t xml:space="preserve">. A democratic socialist organization that doesn’t have a rich and accessible internal educational life will not develop an activist core who can be public tribunes for socialism. </w:t>
      </w:r>
      <w:r w:rsidRPr="00BF513A">
        <w:rPr>
          <w:rStyle w:val="StyleUnderline"/>
          <w:rFonts w:asciiTheme="minorHAnsi" w:hAnsiTheme="minorHAnsi" w:cstheme="minorHAnsi"/>
        </w:rPr>
        <w:t>Activists don’t stay committed to building a socialist organization unless they can articulate to themselves and others why even a reformed capitalism remains a flawed, undemocratic society</w:t>
      </w:r>
      <w:r w:rsidRPr="00BF513A">
        <w:rPr>
          <w:rFonts w:asciiTheme="minorHAnsi" w:hAnsiTheme="minorHAnsi" w:cstheme="minorHAnsi"/>
          <w:sz w:val="14"/>
        </w:rPr>
        <w:t xml:space="preserve">. The Power of a Minority But socialists must also be front and center in struggles to win the short-term victories that empower people and lead them to demand more. Socialists today are a minority building and pushing forward a potential, progressive anti-corporate majority. We have no illusions that the dominant wing of the Democrats are our friends. Of course, most levels of government are now run by Republicans well to the right of them. But taking on neoliberal Democrats must be part of a strategy to defeat the far right. Take the Democrats, who are showing what woeful supposed leaders of “the resistance” they are every day. Contrary to the party leadership’s single-note insistence, the Russians did not steal the election for Trump; rather, </w:t>
      </w:r>
      <w:r w:rsidRPr="00BF513A">
        <w:rPr>
          <w:rStyle w:val="StyleUnderline"/>
          <w:rFonts w:asciiTheme="minorHAnsi" w:hAnsiTheme="minorHAnsi" w:cstheme="minorHAnsi"/>
        </w:rPr>
        <w:t>a tepid Democratic candidate who ran on expertise and competence lost because her corporate ties precluded her articulation of a program that would aid the working class</w:t>
      </w:r>
      <w:r w:rsidRPr="00BF513A">
        <w:rPr>
          <w:rFonts w:asciiTheme="minorHAnsi" w:hAnsiTheme="minorHAnsi" w:cstheme="minorHAnsi"/>
          <w:sz w:val="14"/>
        </w:rPr>
        <w:t xml:space="preserve"> — a $15 minimum wage, </w:t>
      </w:r>
      <w:r w:rsidRPr="00BF513A">
        <w:rPr>
          <w:rStyle w:val="StyleUnderline"/>
          <w:rFonts w:asciiTheme="minorHAnsi" w:hAnsiTheme="minorHAnsi" w:cstheme="minorHAnsi"/>
        </w:rPr>
        <w:t>Medicare for All, free public higher education</w:t>
      </w:r>
      <w:r w:rsidRPr="00BF513A">
        <w:rPr>
          <w:rFonts w:asciiTheme="minorHAnsi" w:hAnsiTheme="minorHAnsi" w:cstheme="minorHAnsi"/>
          <w:sz w:val="14"/>
        </w:rPr>
        <w:t xml:space="preserve">. </w:t>
      </w:r>
      <w:r w:rsidRPr="00847AF8">
        <w:rPr>
          <w:rStyle w:val="Emphasis"/>
          <w:rFonts w:asciiTheme="minorHAnsi" w:hAnsiTheme="minorHAnsi" w:cstheme="minorHAnsi"/>
          <w:highlight w:val="green"/>
        </w:rPr>
        <w:t>Clinton failed to gain</w:t>
      </w:r>
      <w:r w:rsidRPr="00BF513A">
        <w:rPr>
          <w:rStyle w:val="Emphasis"/>
          <w:rFonts w:asciiTheme="minorHAnsi" w:hAnsiTheme="minorHAnsi" w:cstheme="minorHAnsi"/>
        </w:rPr>
        <w:t xml:space="preserve"> enough </w:t>
      </w:r>
      <w:r w:rsidRPr="00847AF8">
        <w:rPr>
          <w:rStyle w:val="Emphasis"/>
          <w:rFonts w:asciiTheme="minorHAnsi" w:hAnsiTheme="minorHAnsi" w:cstheme="minorHAnsi"/>
          <w:highlight w:val="green"/>
        </w:rPr>
        <w:t xml:space="preserve">working-class votes </w:t>
      </w:r>
      <w:r w:rsidRPr="00BF513A">
        <w:rPr>
          <w:rStyle w:val="Emphasis"/>
          <w:rFonts w:asciiTheme="minorHAnsi" w:hAnsiTheme="minorHAnsi" w:cstheme="minorHAnsi"/>
        </w:rPr>
        <w:t>of all races to win the key states in the former industrial heartland; she ended up losing to the most disliked, buffoonish presidential candidate in history</w:t>
      </w:r>
      <w:r w:rsidRPr="00BF513A">
        <w:rPr>
          <w:rFonts w:asciiTheme="minorHAnsi" w:hAnsiTheme="minorHAnsi" w:cstheme="minorHAnsi"/>
          <w:sz w:val="14"/>
        </w:rPr>
        <w:t xml:space="preserve">. </w:t>
      </w:r>
      <w:r w:rsidRPr="00847AF8">
        <w:rPr>
          <w:rStyle w:val="StyleUnderline"/>
          <w:rFonts w:asciiTheme="minorHAnsi" w:hAnsiTheme="minorHAnsi" w:cstheme="minorHAnsi"/>
          <w:highlight w:val="green"/>
        </w:rPr>
        <w:t xml:space="preserve">If we remain enthralled to </w:t>
      </w:r>
      <w:r w:rsidRPr="00BF513A">
        <w:rPr>
          <w:rStyle w:val="StyleUnderline"/>
          <w:rFonts w:asciiTheme="minorHAnsi" w:hAnsiTheme="minorHAnsi" w:cstheme="minorHAnsi"/>
        </w:rPr>
        <w:t xml:space="preserve">Democratic </w:t>
      </w:r>
      <w:r w:rsidRPr="00847AF8">
        <w:rPr>
          <w:rStyle w:val="Emphasis"/>
          <w:rFonts w:asciiTheme="minorHAnsi" w:hAnsiTheme="minorHAnsi" w:cstheme="minorHAnsi"/>
          <w:highlight w:val="green"/>
        </w:rPr>
        <w:t>politics-as-usual</w:t>
      </w:r>
      <w:r w:rsidRPr="00847AF8">
        <w:rPr>
          <w:rStyle w:val="StyleUnderline"/>
          <w:rFonts w:asciiTheme="minorHAnsi" w:hAnsiTheme="minorHAnsi" w:cstheme="minorHAnsi"/>
          <w:highlight w:val="green"/>
        </w:rPr>
        <w:t xml:space="preserve">, we’re going to continue being stuck with </w:t>
      </w:r>
      <w:r w:rsidRPr="00BF513A">
        <w:rPr>
          <w:rStyle w:val="StyleUnderline"/>
          <w:rFonts w:asciiTheme="minorHAnsi" w:hAnsiTheme="minorHAnsi" w:cstheme="minorHAnsi"/>
        </w:rPr>
        <w:t xml:space="preserve">cretins like Donald </w:t>
      </w:r>
      <w:r w:rsidRPr="00847AF8">
        <w:rPr>
          <w:rStyle w:val="StyleUnderline"/>
          <w:rFonts w:asciiTheme="minorHAnsi" w:hAnsiTheme="minorHAnsi" w:cstheme="minorHAnsi"/>
          <w:highlight w:val="green"/>
        </w:rPr>
        <w:t>Trump</w:t>
      </w:r>
      <w:r w:rsidRPr="00BF513A">
        <w:rPr>
          <w:rFonts w:asciiTheme="minorHAnsi" w:hAnsiTheme="minorHAnsi" w:cstheme="minorHAnsi"/>
          <w:sz w:val="14"/>
        </w:rPr>
        <w:t xml:space="preserve">. Of course, progressive and socialist candidates who openly reject the neoliberal mainstream Democratic agenda may choose for pragmatic reasons to use the Democratic Party ballot line in partisan races. But whatever ballot line the movement chooses to use, we must always be working to increase the independent power of labor and the Left. Sanders provides an example: it’s hard to imagine him offering a radical opening to using the “s” word in American politics for his openly independent campaign if he had run on an independent line. Bernie also showed the strength of socialists using coalition politics to build a short-term progressive majority and to win people over to a social-democratic program and, sometimes, to socialism. Sanders gained the support of six major unions; if we had real social movement unionism in this country, he would have carried the banner of the entire organized working-class movement. Bernie’s weaker performance than Clinton among voters of color — though not among millennials of color — derived mostly from his being a less known commodity. But it also demonstrated that </w:t>
      </w:r>
      <w:r w:rsidRPr="00BF513A">
        <w:rPr>
          <w:rStyle w:val="Emphasis"/>
          <w:rFonts w:asciiTheme="minorHAnsi" w:hAnsiTheme="minorHAnsi" w:cstheme="minorHAnsi"/>
        </w:rPr>
        <w:t>socialists need deeper social roots among older women and communities of color</w:t>
      </w:r>
      <w:r w:rsidRPr="00BF513A">
        <w:rPr>
          <w:rFonts w:asciiTheme="minorHAnsi" w:hAnsiTheme="minorHAnsi" w:cstheme="minorHAnsi"/>
          <w:sz w:val="14"/>
        </w:rPr>
        <w:t xml:space="preserve">. That means </w:t>
      </w:r>
      <w:r w:rsidRPr="00847AF8">
        <w:rPr>
          <w:rStyle w:val="StyleUnderline"/>
          <w:rFonts w:asciiTheme="minorHAnsi" w:hAnsiTheme="minorHAnsi" w:cstheme="minorHAnsi"/>
          <w:highlight w:val="green"/>
        </w:rPr>
        <w:t xml:space="preserve">developing </w:t>
      </w:r>
      <w:r w:rsidRPr="00BF513A">
        <w:rPr>
          <w:rStyle w:val="StyleUnderline"/>
          <w:rFonts w:asciiTheme="minorHAnsi" w:hAnsiTheme="minorHAnsi" w:cstheme="minorHAnsi"/>
        </w:rPr>
        <w:t xml:space="preserve">the organizing </w:t>
      </w:r>
      <w:r w:rsidRPr="00847AF8">
        <w:rPr>
          <w:rStyle w:val="StyleUnderline"/>
          <w:rFonts w:asciiTheme="minorHAnsi" w:hAnsiTheme="minorHAnsi" w:cstheme="minorHAnsi"/>
          <w:highlight w:val="green"/>
        </w:rPr>
        <w:t xml:space="preserve">strategies </w:t>
      </w:r>
      <w:r w:rsidRPr="00BF513A">
        <w:rPr>
          <w:rStyle w:val="StyleUnderline"/>
          <w:rFonts w:asciiTheme="minorHAnsi" w:hAnsiTheme="minorHAnsi" w:cstheme="minorHAnsi"/>
        </w:rPr>
        <w:t xml:space="preserve">that </w:t>
      </w:r>
      <w:r w:rsidRPr="00847AF8">
        <w:rPr>
          <w:rStyle w:val="StyleUnderline"/>
          <w:rFonts w:asciiTheme="minorHAnsi" w:hAnsiTheme="minorHAnsi" w:cstheme="minorHAnsi"/>
          <w:highlight w:val="green"/>
        </w:rPr>
        <w:t>will</w:t>
      </w:r>
      <w:r w:rsidRPr="00BF513A">
        <w:rPr>
          <w:rStyle w:val="StyleUnderline"/>
          <w:rFonts w:asciiTheme="minorHAnsi" w:hAnsiTheme="minorHAnsi" w:cstheme="minorHAnsi"/>
        </w:rPr>
        <w:t xml:space="preserve"> better </w:t>
      </w:r>
      <w:r w:rsidRPr="00847AF8">
        <w:rPr>
          <w:rStyle w:val="StyleUnderline"/>
          <w:rFonts w:asciiTheme="minorHAnsi" w:hAnsiTheme="minorHAnsi" w:cstheme="minorHAnsi"/>
          <w:highlight w:val="green"/>
        </w:rPr>
        <w:t>implant us in</w:t>
      </w:r>
      <w:r w:rsidRPr="00BF513A">
        <w:rPr>
          <w:rStyle w:val="StyleUnderline"/>
          <w:rFonts w:asciiTheme="minorHAnsi" w:hAnsiTheme="minorHAnsi" w:cstheme="minorHAnsi"/>
        </w:rPr>
        <w:t xml:space="preserve"> the labor movement and working-class communities, as well as </w:t>
      </w:r>
      <w:r w:rsidRPr="00847AF8">
        <w:rPr>
          <w:rStyle w:val="StyleUnderline"/>
          <w:rFonts w:asciiTheme="minorHAnsi" w:hAnsiTheme="minorHAnsi" w:cstheme="minorHAnsi"/>
          <w:highlight w:val="green"/>
        </w:rPr>
        <w:t xml:space="preserve">struggles for racial </w:t>
      </w:r>
      <w:r w:rsidRPr="00BF513A">
        <w:rPr>
          <w:rStyle w:val="StyleUnderline"/>
          <w:rFonts w:asciiTheme="minorHAnsi" w:hAnsiTheme="minorHAnsi" w:cstheme="minorHAnsi"/>
        </w:rPr>
        <w:t xml:space="preserve">justice </w:t>
      </w:r>
      <w:r w:rsidRPr="00BF513A">
        <w:rPr>
          <w:rStyle w:val="Emphasis"/>
          <w:rFonts w:asciiTheme="minorHAnsi" w:hAnsiTheme="minorHAnsi" w:cstheme="minorHAnsi"/>
        </w:rPr>
        <w:t xml:space="preserve">and </w:t>
      </w:r>
      <w:r w:rsidRPr="00847AF8">
        <w:rPr>
          <w:rStyle w:val="Emphasis"/>
          <w:rFonts w:asciiTheme="minorHAnsi" w:hAnsiTheme="minorHAnsi" w:cstheme="minorHAnsi"/>
          <w:highlight w:val="green"/>
        </w:rPr>
        <w:t>gender and sexual emancipation</w:t>
      </w:r>
      <w:r w:rsidRPr="00BF513A">
        <w:rPr>
          <w:rFonts w:asciiTheme="minorHAnsi" w:hAnsiTheme="minorHAnsi" w:cstheme="minorHAnsi"/>
          <w:sz w:val="14"/>
        </w:rPr>
        <w:t xml:space="preserve">. Socialists have the incumbent obligation to broaden out the post-Sanders, anti-corporate trend in US politics into a working-class “rainbow coalition.” We must also fight our government’s imperialist foreign policy and push to massively cut wasteful “defense” spending. We should be involved in multiracial coalitions, fighting for reforms like equitable public education and affordable housing. Democratic socialists can be </w:t>
      </w:r>
      <w:r w:rsidRPr="00BF513A">
        <w:rPr>
          <w:rStyle w:val="StyleUnderline"/>
          <w:rFonts w:asciiTheme="minorHAnsi" w:hAnsiTheme="minorHAnsi" w:cstheme="minorHAnsi"/>
        </w:rPr>
        <w:t>the glue that brings together disparate social movement that share an interest in democratizing corporate power</w:t>
      </w:r>
      <w:r w:rsidRPr="00BF513A">
        <w:rPr>
          <w:rFonts w:asciiTheme="minorHAnsi" w:hAnsiTheme="minorHAnsi" w:cstheme="minorHAnsi"/>
          <w:sz w:val="14"/>
        </w:rPr>
        <w:t xml:space="preserve">. We can see the class relations that pervade society and how they offer common avenues of struggle. But at 25,000 members, we can’t substitute ourselves for the broader currents needed to break the power of both far-right nativist Republicans and pro-corporate neoliberal Democrats. </w:t>
      </w:r>
      <w:r w:rsidRPr="00847AF8">
        <w:rPr>
          <w:rStyle w:val="StyleUnderline"/>
          <w:rFonts w:asciiTheme="minorHAnsi" w:hAnsiTheme="minorHAnsi" w:cstheme="minorHAnsi"/>
          <w:highlight w:val="green"/>
        </w:rPr>
        <w:t>We have to</w:t>
      </w:r>
      <w:r w:rsidRPr="00BF513A">
        <w:rPr>
          <w:rStyle w:val="StyleUnderline"/>
          <w:rFonts w:asciiTheme="minorHAnsi" w:hAnsiTheme="minorHAnsi" w:cstheme="minorHAnsi"/>
        </w:rPr>
        <w:t xml:space="preserve"> work together with broader movements that may not be anti-capitalist but </w:t>
      </w:r>
      <w:r w:rsidRPr="00847AF8">
        <w:rPr>
          <w:rStyle w:val="StyleUnderline"/>
          <w:rFonts w:asciiTheme="minorHAnsi" w:hAnsiTheme="minorHAnsi" w:cstheme="minorHAnsi"/>
          <w:highlight w:val="green"/>
        </w:rPr>
        <w:t xml:space="preserve">remain </w:t>
      </w:r>
      <w:r w:rsidRPr="00847AF8">
        <w:rPr>
          <w:rStyle w:val="Emphasis"/>
          <w:rFonts w:asciiTheme="minorHAnsi" w:hAnsiTheme="minorHAnsi" w:cstheme="minorHAnsi"/>
          <w:highlight w:val="green"/>
        </w:rPr>
        <w:t>committed to reforms</w:t>
      </w:r>
      <w:r w:rsidRPr="00BF513A">
        <w:rPr>
          <w:rFonts w:asciiTheme="minorHAnsi" w:hAnsiTheme="minorHAnsi" w:cstheme="minorHAnsi"/>
          <w:sz w:val="14"/>
        </w:rPr>
        <w:t xml:space="preserve">. These movements have the potential to win material improvements for workers’ lives. If we stay isolated from them, we will slide into sectarian irrelevance. Of course, socialists should endeavor to build their own organizational strength and to operate as an independent political force. We cannot mute our criticism against business unionist trends in the labor movement and the middle-class professional leadership of many advocacy groups. But in the here and now, </w:t>
      </w:r>
      <w:r w:rsidRPr="00BF513A">
        <w:rPr>
          <w:rStyle w:val="StyleUnderline"/>
          <w:rFonts w:asciiTheme="minorHAnsi" w:hAnsiTheme="minorHAnsi" w:cstheme="minorHAnsi"/>
        </w:rPr>
        <w:t xml:space="preserve">we must also help </w:t>
      </w:r>
      <w:r w:rsidRPr="00847AF8">
        <w:rPr>
          <w:rStyle w:val="StyleUnderline"/>
          <w:rFonts w:asciiTheme="minorHAnsi" w:hAnsiTheme="minorHAnsi" w:cstheme="minorHAnsi"/>
          <w:highlight w:val="green"/>
        </w:rPr>
        <w:t>win</w:t>
      </w:r>
      <w:r w:rsidRPr="00BF513A">
        <w:rPr>
          <w:rStyle w:val="StyleUnderline"/>
          <w:rFonts w:asciiTheme="minorHAnsi" w:hAnsiTheme="minorHAnsi" w:cstheme="minorHAnsi"/>
        </w:rPr>
        <w:t xml:space="preserve"> those </w:t>
      </w:r>
      <w:r w:rsidRPr="00847AF8">
        <w:rPr>
          <w:rStyle w:val="StyleUnderline"/>
          <w:rFonts w:asciiTheme="minorHAnsi" w:hAnsiTheme="minorHAnsi" w:cstheme="minorHAnsi"/>
          <w:highlight w:val="green"/>
        </w:rPr>
        <w:t>victories that will empower workers</w:t>
      </w:r>
      <w:r w:rsidRPr="00BF513A">
        <w:rPr>
          <w:rStyle w:val="StyleUnderline"/>
          <w:rFonts w:asciiTheme="minorHAnsi" w:hAnsiTheme="minorHAnsi" w:cstheme="minorHAnsi"/>
        </w:rPr>
        <w:t xml:space="preserve"> to conceive of more radical democratic gains</w:t>
      </w:r>
      <w:r w:rsidRPr="00BF513A">
        <w:rPr>
          <w:rFonts w:asciiTheme="minorHAnsi" w:hAnsiTheme="minorHAnsi" w:cstheme="minorHAnsi"/>
          <w:sz w:val="14"/>
        </w:rPr>
        <w:t xml:space="preserve">. Our members are disproportionately highly educated, young, male, and white. To win victories, we must pursue a strategy and orientation that makes us more representative of the working class. Grasping the Moment In the final analysis, socialists must be both tribunes for socialism and the best organizers. That’s how the Communist Party grew rapidly from 1935-1939. They set themselves up as the left wing of the CIO and of the New Deal coalition, and grew from twenty thousand to one hundred thousand members during that period. </w:t>
      </w:r>
      <w:r w:rsidRPr="00BF513A">
        <w:rPr>
          <w:rStyle w:val="StyleUnderline"/>
          <w:rFonts w:asciiTheme="minorHAnsi" w:hAnsiTheme="minorHAnsi" w:cstheme="minorHAnsi"/>
        </w:rPr>
        <w:t>The Socialist Party, on the other hand, condemned the New Deal as “a restoration of capitalism</w:t>
      </w:r>
      <w:r w:rsidRPr="00BF513A">
        <w:rPr>
          <w:rFonts w:asciiTheme="minorHAnsi" w:hAnsiTheme="minorHAnsi" w:cstheme="minorHAnsi"/>
          <w:sz w:val="14"/>
        </w:rPr>
        <w:t xml:space="preserve">.” In saying so they were partly right: the New Deal was in part about saving capitalism from itself. </w:t>
      </w:r>
      <w:r w:rsidRPr="00BF513A">
        <w:rPr>
          <w:rStyle w:val="StyleUnderline"/>
          <w:rFonts w:asciiTheme="minorHAnsi" w:hAnsiTheme="minorHAnsi" w:cstheme="minorHAnsi"/>
        </w:rPr>
        <w:t>But such a stance was also profoundly wrong in that it distanced the Socialist Party from popular struggles from below, including those for workers’ rights and racial equality</w:t>
      </w:r>
      <w:r w:rsidRPr="00BF513A">
        <w:rPr>
          <w:rFonts w:asciiTheme="minorHAnsi" w:hAnsiTheme="minorHAnsi" w:cstheme="minorHAnsi"/>
          <w:sz w:val="14"/>
        </w:rPr>
        <w:t xml:space="preserve"> that forced capital to make important concessions. This </w:t>
      </w:r>
      <w:r w:rsidRPr="00BF513A">
        <w:rPr>
          <w:rStyle w:val="Emphasis"/>
          <w:rFonts w:asciiTheme="minorHAnsi" w:hAnsiTheme="minorHAnsi" w:cstheme="minorHAnsi"/>
        </w:rPr>
        <w:t>rejection was rooted in a concern that those struggles were “reformist</w:t>
      </w:r>
      <w:r w:rsidRPr="00BF513A">
        <w:rPr>
          <w:rFonts w:asciiTheme="minorHAnsi" w:hAnsiTheme="minorHAnsi" w:cstheme="minorHAnsi"/>
          <w:sz w:val="14"/>
        </w:rPr>
        <w:t xml:space="preserve">”; it led the SP to fall from twenty thousand members in 1935 to three thousand in 1939. Of course, there are also negative lessons to be learned from the Communist growth during the Popular Front period. They hid their socialist identity in an attempt to appeal to the broadest swath of Americans possible. When forced to reveal it, they referred to an authoritarian Soviet Union as their model. And by following Moscow’s line on the Hitler-Stalin Pact and then the no-strike pledge during World War II, the party abandoned the most militant sectors of the working class. Thus, the Communists put themselves in a position that prevented them from ever winning hegemony within the US working-class movement from liberal forces. Still, the Popular Front was the last time socialism had any mass presence in the United States — in part because, in its own way, the Communists rooted their struggles for democracy within US political culture while trying to build a truly multiracial working-class movement. The road to DSA becoming a real working-class organization runs through us becoming the openly socialist wing of a mass movement opposed to a bipartisan neoliberal consensus. If we only become better organizers, with more practical skills in door-knocking and phone-banking and one-on-one conversations, we will likely see the defection of many of our most skilled organizers who will take those skills and get jobs doing “mass work” in reformist organizations. Such a defection bedeviled DSA in the 1980s, leading to a “donut” phenomenon — thousands of members embedded in mass movements, but few building the center of DSA as an organization. We must avoid this. Simultaneously, </w:t>
      </w:r>
      <w:r w:rsidRPr="00847AF8">
        <w:rPr>
          <w:rStyle w:val="StyleUnderline"/>
          <w:rFonts w:asciiTheme="minorHAnsi" w:hAnsiTheme="minorHAnsi" w:cstheme="minorHAnsi"/>
          <w:highlight w:val="green"/>
        </w:rPr>
        <w:t>if we don’t relate</w:t>
      </w:r>
      <w:r w:rsidRPr="00BF513A">
        <w:rPr>
          <w:rStyle w:val="StyleUnderline"/>
          <w:rFonts w:asciiTheme="minorHAnsi" w:hAnsiTheme="minorHAnsi" w:cstheme="minorHAnsi"/>
        </w:rPr>
        <w:t xml:space="preserve"> politically </w:t>
      </w:r>
      <w:r w:rsidRPr="00847AF8">
        <w:rPr>
          <w:rStyle w:val="Emphasis"/>
          <w:rFonts w:asciiTheme="minorHAnsi" w:hAnsiTheme="minorHAnsi" w:cstheme="minorHAnsi"/>
          <w:highlight w:val="green"/>
        </w:rPr>
        <w:t>to social forces bigger than our own</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DSA could devolve</w:t>
      </w:r>
      <w:r w:rsidRPr="00BF513A">
        <w:rPr>
          <w:rStyle w:val="StyleUnderline"/>
          <w:rFonts w:asciiTheme="minorHAnsi" w:hAnsiTheme="minorHAnsi" w:cstheme="minorHAnsi"/>
        </w:rPr>
        <w:t xml:space="preserve"> into merely a large socialist sect or subculture</w:t>
      </w:r>
      <w:r w:rsidRPr="00BF513A">
        <w:rPr>
          <w:rFonts w:asciiTheme="minorHAnsi" w:hAnsiTheme="minorHAnsi" w:cstheme="minorHAnsi"/>
          <w:sz w:val="14"/>
        </w:rPr>
        <w:t>. The choice to adopt a strategy that would move us towards becoming a mass socialist organization with working-class roots is ours. This is the most promising moment for the socialist left in decades. If we take advantage of it, we can make our own history.</w:t>
      </w:r>
    </w:p>
    <w:p w14:paraId="023FE4C4" w14:textId="17C50055" w:rsidR="009C29FB" w:rsidRDefault="003454CC" w:rsidP="003454CC">
      <w:pPr>
        <w:pStyle w:val="Heading4"/>
      </w:pPr>
      <w:r>
        <w:t xml:space="preserve">On </w:t>
      </w:r>
      <w:proofErr w:type="spellStart"/>
      <w:r>
        <w:t>culp</w:t>
      </w:r>
      <w:proofErr w:type="spellEnd"/>
      <w:r>
        <w:t xml:space="preserve"> – just </w:t>
      </w:r>
      <w:proofErr w:type="spellStart"/>
      <w:r>
        <w:t>bc</w:t>
      </w:r>
      <w:proofErr w:type="spellEnd"/>
      <w:r>
        <w:t xml:space="preserve"> your methods are sort of aligned doesn’t mean you dodge the links – the </w:t>
      </w:r>
      <w:proofErr w:type="spellStart"/>
      <w:r>
        <w:t>aff</w:t>
      </w:r>
      <w:proofErr w:type="spellEnd"/>
      <w:r>
        <w:t xml:space="preserve"> is a perfect example of symbolic resistance against oppression which doesn’t bother to try to gain material action, and just tagging along to other movements broadcasts the wrong message.</w:t>
      </w:r>
    </w:p>
    <w:p w14:paraId="7BAA816F" w14:textId="77777777" w:rsidR="003454CC" w:rsidRPr="003454CC" w:rsidRDefault="003454CC" w:rsidP="003454CC"/>
    <w:p w14:paraId="1AA104E1" w14:textId="29339E59" w:rsidR="009C29FB" w:rsidRDefault="009C29FB" w:rsidP="000B219E">
      <w:pPr>
        <w:pStyle w:val="Heading2"/>
      </w:pPr>
      <w:r>
        <w:t>Case</w:t>
      </w:r>
    </w:p>
    <w:p w14:paraId="3C4E8277" w14:textId="119F6C3E" w:rsidR="000B219E" w:rsidRPr="000B219E" w:rsidRDefault="000B219E" w:rsidP="000B219E">
      <w:pPr>
        <w:pStyle w:val="Heading3"/>
      </w:pPr>
      <w:r>
        <w:t>Framing</w:t>
      </w:r>
    </w:p>
    <w:p w14:paraId="0E0F6435" w14:textId="4F36E7A0" w:rsidR="009C29FB" w:rsidRDefault="009C29FB" w:rsidP="009C29FB">
      <w:pPr>
        <w:pStyle w:val="Heading4"/>
      </w:pPr>
      <w:r>
        <w:t xml:space="preserve">The Role of the ballot is to vote for whoever does the </w:t>
      </w:r>
      <w:r w:rsidRPr="005B2E40">
        <w:rPr>
          <w:u w:val="single"/>
        </w:rPr>
        <w:t>better debating</w:t>
      </w:r>
      <w:r>
        <w:t xml:space="preserve"> – any alternative framework must explain why we </w:t>
      </w:r>
      <w:r w:rsidRPr="00F26373">
        <w:rPr>
          <w:u w:val="single"/>
        </w:rPr>
        <w:t>switch sides</w:t>
      </w:r>
      <w:r>
        <w:t xml:space="preserve">, why there </w:t>
      </w:r>
      <w:r w:rsidRPr="00F26373">
        <w:rPr>
          <w:u w:val="single"/>
        </w:rPr>
        <w:t>has</w:t>
      </w:r>
      <w:r>
        <w:t xml:space="preserve"> to be a winner and a loser, and why there are </w:t>
      </w:r>
      <w:r w:rsidRPr="00F26373">
        <w:rPr>
          <w:u w:val="single"/>
        </w:rPr>
        <w:t>structural rules</w:t>
      </w:r>
      <w:r>
        <w:t xml:space="preserve">. The frame for evaluating offense is that debate is a game and we’re all here to </w:t>
      </w:r>
      <w:r w:rsidRPr="00D02DAC">
        <w:rPr>
          <w:u w:val="single"/>
        </w:rPr>
        <w:t>win</w:t>
      </w:r>
      <w:r>
        <w:t xml:space="preserve"> – that means procedural questions come </w:t>
      </w:r>
      <w:r w:rsidRPr="00D02DAC">
        <w:rPr>
          <w:u w:val="single"/>
        </w:rPr>
        <w:t>first</w:t>
      </w:r>
      <w:r>
        <w:t xml:space="preserve">. Anything else is arbitrary and kills </w:t>
      </w:r>
      <w:proofErr w:type="spellStart"/>
      <w:r>
        <w:t>decisionmaking</w:t>
      </w:r>
      <w:proofErr w:type="spellEnd"/>
      <w:r>
        <w:t xml:space="preserve"> by skewing heavily towards </w:t>
      </w:r>
      <w:proofErr w:type="spellStart"/>
      <w:r>
        <w:t>aff</w:t>
      </w:r>
      <w:proofErr w:type="spellEnd"/>
      <w:r>
        <w:t xml:space="preserve"> impacts.</w:t>
      </w:r>
      <w:r w:rsidR="003454CC">
        <w:t xml:space="preserve"> Quickly on the Delgado evidence – this is just a string of claims without any warrants force them to explain the argument with lines from the card</w:t>
      </w:r>
    </w:p>
    <w:p w14:paraId="04BEE65C" w14:textId="2A981CBB" w:rsidR="00AD1BFF" w:rsidRDefault="004529FC" w:rsidP="004529FC">
      <w:pPr>
        <w:pStyle w:val="Heading4"/>
        <w:rPr>
          <w:rFonts w:asciiTheme="minorHAnsi" w:hAnsiTheme="minorHAnsi" w:cstheme="minorHAnsi"/>
        </w:rPr>
      </w:pPr>
      <w:r w:rsidRPr="004F769F">
        <w:rPr>
          <w:rFonts w:asciiTheme="minorHAnsi" w:hAnsiTheme="minorHAnsi" w:cstheme="minorHAnsi"/>
        </w:rPr>
        <w:t xml:space="preserve">The standard is to </w:t>
      </w:r>
      <w:r w:rsidRPr="004F769F">
        <w:rPr>
          <w:rFonts w:asciiTheme="minorHAnsi" w:hAnsiTheme="minorHAnsi" w:cstheme="minorHAnsi"/>
          <w:u w:val="single"/>
        </w:rPr>
        <w:t>maximize expected well-being</w:t>
      </w:r>
      <w:r>
        <w:rPr>
          <w:rFonts w:asciiTheme="minorHAnsi" w:hAnsiTheme="minorHAnsi" w:cstheme="minorHAnsi"/>
        </w:rPr>
        <w:t xml:space="preserve"> – this is what determines your ballot, so it competes with their role of the ballot</w:t>
      </w:r>
      <w:r w:rsidR="00AD1BFF">
        <w:rPr>
          <w:rFonts w:asciiTheme="minorHAnsi" w:hAnsiTheme="minorHAnsi" w:cstheme="minorHAnsi"/>
        </w:rPr>
        <w:t>.</w:t>
      </w:r>
    </w:p>
    <w:p w14:paraId="5B568B94" w14:textId="2C02E3F9" w:rsidR="004529FC" w:rsidRPr="00AD1BFF" w:rsidRDefault="004529FC" w:rsidP="004529FC">
      <w:pPr>
        <w:pStyle w:val="Heading4"/>
        <w:rPr>
          <w:rFonts w:asciiTheme="minorHAnsi" w:hAnsiTheme="minorHAnsi" w:cstheme="minorHAnsi"/>
        </w:rPr>
      </w:pPr>
      <w:r w:rsidRPr="00DE2492">
        <w:rPr>
          <w:rFonts w:cstheme="majorHAnsi"/>
          <w:szCs w:val="28"/>
        </w:rPr>
        <w:t xml:space="preserve">Extinction </w:t>
      </w:r>
      <w:r>
        <w:rPr>
          <w:rFonts w:cstheme="majorHAnsi"/>
          <w:szCs w:val="28"/>
        </w:rPr>
        <w:t xml:space="preserve">first and matters under their </w:t>
      </w:r>
      <w:proofErr w:type="spellStart"/>
      <w:r>
        <w:rPr>
          <w:rFonts w:cstheme="majorHAnsi"/>
          <w:szCs w:val="28"/>
        </w:rPr>
        <w:t>fw</w:t>
      </w:r>
      <w:proofErr w:type="spellEnd"/>
      <w:r>
        <w:rPr>
          <w:rFonts w:cstheme="majorHAnsi"/>
          <w:szCs w:val="28"/>
        </w:rPr>
        <w:t xml:space="preserve"> – it’s a prior question to the ability to do the </w:t>
      </w:r>
      <w:proofErr w:type="spellStart"/>
      <w:r>
        <w:rPr>
          <w:rFonts w:cstheme="majorHAnsi"/>
          <w:szCs w:val="28"/>
        </w:rPr>
        <w:t>aff</w:t>
      </w:r>
      <w:proofErr w:type="spellEnd"/>
      <w:r>
        <w:rPr>
          <w:rFonts w:cstheme="majorHAnsi"/>
          <w:szCs w:val="28"/>
        </w:rPr>
        <w:t xml:space="preserve">, or to get anything from the </w:t>
      </w:r>
      <w:proofErr w:type="spellStart"/>
      <w:r>
        <w:rPr>
          <w:rFonts w:cstheme="majorHAnsi"/>
          <w:szCs w:val="28"/>
        </w:rPr>
        <w:t>aff</w:t>
      </w:r>
      <w:proofErr w:type="spellEnd"/>
      <w:r>
        <w:rPr>
          <w:rFonts w:cstheme="majorHAnsi"/>
          <w:szCs w:val="28"/>
        </w:rPr>
        <w:t>.</w:t>
      </w:r>
      <w:r w:rsidR="00AD1BFF">
        <w:rPr>
          <w:rFonts w:cstheme="majorHAnsi"/>
          <w:szCs w:val="28"/>
        </w:rPr>
        <w:t xml:space="preserve"> Also no matter how bad the world is, they shouldn’t be able to make the decision of whether millions of people live or die for those people. Physical death outweighs on reversibility – once you die you can never come back.</w:t>
      </w:r>
    </w:p>
    <w:p w14:paraId="6D693B66" w14:textId="77777777" w:rsidR="004529FC" w:rsidRDefault="004529FC" w:rsidP="004529FC">
      <w:pPr>
        <w:pStyle w:val="Heading4"/>
      </w:pPr>
      <w:r>
        <w:t>Consequences first — anything else is irresponsible and escapes valuable discussions.</w:t>
      </w:r>
    </w:p>
    <w:p w14:paraId="7918A9DE" w14:textId="77777777" w:rsidR="004529FC" w:rsidRPr="008C2AD6" w:rsidRDefault="004529FC" w:rsidP="004529FC">
      <w:pPr>
        <w:rPr>
          <w:rFonts w:asciiTheme="majorHAnsi" w:hAnsiTheme="majorHAnsi" w:cstheme="majorHAnsi"/>
          <w:sz w:val="16"/>
        </w:rPr>
      </w:pPr>
      <w:r w:rsidRPr="008C2AD6">
        <w:rPr>
          <w:rFonts w:asciiTheme="majorHAnsi" w:hAnsiTheme="majorHAnsi" w:cstheme="majorHAnsi"/>
          <w:sz w:val="16"/>
        </w:rPr>
        <w:t xml:space="preserve">Christopher A. </w:t>
      </w:r>
      <w:r w:rsidRPr="008C2AD6">
        <w:rPr>
          <w:rStyle w:val="Style13ptBold"/>
          <w:rFonts w:asciiTheme="majorHAnsi" w:hAnsiTheme="majorHAnsi" w:cstheme="majorHAnsi"/>
        </w:rPr>
        <w:t>Bracey 6</w:t>
      </w:r>
      <w:r w:rsidRPr="008C2AD6">
        <w:rPr>
          <w:rFonts w:asciiTheme="majorHAnsi" w:hAnsiTheme="majorHAnsi" w:cstheme="majorHAnsi"/>
          <w:sz w:val="16"/>
        </w:rPr>
        <w:t>, Associate Professor of Law, Associate Professor of African &amp; African American Studies, Washington University in St. Louis, September, Southern California Law Review, 79 S. Cal. L. Rev. 1231, p. 1318</w:t>
      </w:r>
    </w:p>
    <w:p w14:paraId="4239A68E" w14:textId="77777777" w:rsidR="004529FC" w:rsidRDefault="004529FC" w:rsidP="004529FC">
      <w:pPr>
        <w:rPr>
          <w:sz w:val="16"/>
        </w:rPr>
      </w:pPr>
      <w:r w:rsidRPr="00F05FDC">
        <w:rPr>
          <w:sz w:val="16"/>
        </w:rPr>
        <w:t xml:space="preserve">Second, </w:t>
      </w:r>
      <w:r w:rsidRPr="0017716F">
        <w:rPr>
          <w:rStyle w:val="underline"/>
          <w:rFonts w:asciiTheme="majorHAnsi" w:hAnsiTheme="majorHAnsi" w:cstheme="majorHAnsi"/>
          <w:highlight w:val="green"/>
        </w:rPr>
        <w:t xml:space="preserve">reducing conversation </w:t>
      </w:r>
      <w:r w:rsidRPr="00F05FDC">
        <w:rPr>
          <w:rStyle w:val="underline"/>
          <w:rFonts w:asciiTheme="majorHAnsi" w:hAnsiTheme="majorHAnsi" w:cstheme="majorHAnsi"/>
        </w:rPr>
        <w:t>on race</w:t>
      </w:r>
      <w:r w:rsidRPr="00F05FDC">
        <w:rPr>
          <w:sz w:val="16"/>
        </w:rPr>
        <w:t xml:space="preserve"> matters </w:t>
      </w:r>
      <w:r w:rsidRPr="0017716F">
        <w:rPr>
          <w:rStyle w:val="underline"/>
          <w:rFonts w:asciiTheme="majorHAnsi" w:hAnsiTheme="majorHAnsi" w:cstheme="majorHAnsi"/>
          <w:highlight w:val="green"/>
        </w:rPr>
        <w:t xml:space="preserve">to </w:t>
      </w:r>
      <w:r w:rsidRPr="00F05FDC">
        <w:rPr>
          <w:rStyle w:val="underline"/>
          <w:rFonts w:asciiTheme="majorHAnsi" w:hAnsiTheme="majorHAnsi" w:cstheme="majorHAnsi"/>
        </w:rPr>
        <w:t xml:space="preserve">an </w:t>
      </w:r>
      <w:r w:rsidRPr="0017716F">
        <w:rPr>
          <w:rStyle w:val="underline"/>
          <w:rFonts w:asciiTheme="majorHAnsi" w:hAnsiTheme="majorHAnsi" w:cstheme="majorHAnsi"/>
          <w:highlight w:val="green"/>
        </w:rPr>
        <w:t>ideologi</w:t>
      </w:r>
      <w:r w:rsidRPr="00F05FDC">
        <w:rPr>
          <w:rStyle w:val="underline"/>
          <w:rFonts w:asciiTheme="majorHAnsi" w:hAnsiTheme="majorHAnsi" w:cstheme="majorHAnsi"/>
        </w:rPr>
        <w:t xml:space="preserve">cal contest </w:t>
      </w:r>
      <w:r w:rsidRPr="0017716F">
        <w:rPr>
          <w:rStyle w:val="underline"/>
          <w:rFonts w:asciiTheme="majorHAnsi" w:hAnsiTheme="majorHAnsi" w:cstheme="majorHAnsi"/>
          <w:highlight w:val="green"/>
        </w:rPr>
        <w:t xml:space="preserve">allows opponents to elide </w:t>
      </w:r>
      <w:r w:rsidRPr="00F05FDC">
        <w:rPr>
          <w:rStyle w:val="underline"/>
          <w:rFonts w:asciiTheme="majorHAnsi" w:hAnsiTheme="majorHAnsi" w:cstheme="majorHAnsi"/>
        </w:rPr>
        <w:t xml:space="preserve">inquiry into </w:t>
      </w:r>
      <w:r w:rsidRPr="0017716F">
        <w:rPr>
          <w:rStyle w:val="underline"/>
          <w:rFonts w:asciiTheme="majorHAnsi" w:hAnsiTheme="majorHAnsi" w:cstheme="majorHAnsi"/>
          <w:highlight w:val="green"/>
        </w:rPr>
        <w:t>whether</w:t>
      </w:r>
      <w:r w:rsidRPr="00F05FDC">
        <w:rPr>
          <w:rStyle w:val="underline"/>
          <w:rFonts w:asciiTheme="majorHAnsi" w:hAnsiTheme="majorHAnsi" w:cstheme="majorHAnsi"/>
        </w:rPr>
        <w:t xml:space="preserve"> the results of a </w:t>
      </w:r>
      <w:r w:rsidRPr="0017716F">
        <w:rPr>
          <w:rStyle w:val="underline"/>
          <w:rFonts w:asciiTheme="majorHAnsi" w:hAnsiTheme="majorHAnsi" w:cstheme="majorHAnsi"/>
          <w:highlight w:val="green"/>
        </w:rPr>
        <w:t>particular</w:t>
      </w:r>
      <w:r w:rsidRPr="00F05FDC">
        <w:rPr>
          <w:sz w:val="16"/>
        </w:rPr>
        <w:t xml:space="preserve"> preference </w:t>
      </w:r>
      <w:r w:rsidRPr="0017716F">
        <w:rPr>
          <w:rStyle w:val="underline"/>
          <w:rFonts w:asciiTheme="majorHAnsi" w:hAnsiTheme="majorHAnsi" w:cstheme="majorHAnsi"/>
          <w:highlight w:val="green"/>
        </w:rPr>
        <w:t>policy are desirable</w:t>
      </w:r>
      <w:r w:rsidRPr="00F05FDC">
        <w:rPr>
          <w:rStyle w:val="underline"/>
          <w:rFonts w:asciiTheme="majorHAnsi" w:hAnsiTheme="majorHAnsi" w:cstheme="majorHAnsi"/>
        </w:rPr>
        <w:t xml:space="preserve">. </w:t>
      </w:r>
      <w:r w:rsidRPr="0017716F">
        <w:rPr>
          <w:rStyle w:val="Emphasis"/>
          <w:rFonts w:asciiTheme="majorHAnsi" w:hAnsiTheme="majorHAnsi" w:cstheme="majorHAnsi"/>
          <w:highlight w:val="green"/>
        </w:rPr>
        <w:t>Policy positions</w:t>
      </w:r>
      <w:r w:rsidRPr="00F05FDC">
        <w:rPr>
          <w:rStyle w:val="underline"/>
          <w:rFonts w:asciiTheme="majorHAnsi" w:hAnsiTheme="majorHAnsi" w:cstheme="majorHAnsi"/>
        </w:rPr>
        <w:t xml:space="preserve"> </w:t>
      </w:r>
      <w:r w:rsidRPr="0017716F">
        <w:rPr>
          <w:rStyle w:val="Emphasis"/>
          <w:rFonts w:asciiTheme="majorHAnsi" w:hAnsiTheme="majorHAnsi" w:cstheme="majorHAnsi"/>
          <w:highlight w:val="green"/>
        </w:rPr>
        <w:t>masquerading as principled</w:t>
      </w:r>
      <w:r w:rsidRPr="00F05FDC">
        <w:rPr>
          <w:rStyle w:val="Emphasis"/>
          <w:rFonts w:asciiTheme="majorHAnsi" w:hAnsiTheme="majorHAnsi" w:cstheme="majorHAnsi"/>
        </w:rPr>
        <w:t xml:space="preserve"> ideological </w:t>
      </w:r>
      <w:r w:rsidRPr="0017716F">
        <w:rPr>
          <w:rStyle w:val="Emphasis"/>
          <w:rFonts w:asciiTheme="majorHAnsi" w:hAnsiTheme="majorHAnsi" w:cstheme="majorHAnsi"/>
          <w:highlight w:val="green"/>
        </w:rPr>
        <w:t>stances</w:t>
      </w:r>
      <w:r w:rsidRPr="0017716F">
        <w:rPr>
          <w:rStyle w:val="underline"/>
          <w:rFonts w:asciiTheme="majorHAnsi" w:hAnsiTheme="majorHAnsi" w:cstheme="majorHAnsi"/>
          <w:highlight w:val="green"/>
        </w:rPr>
        <w:t xml:space="preserve"> create the impression that</w:t>
      </w:r>
      <w:r w:rsidRPr="00F05FDC">
        <w:rPr>
          <w:rStyle w:val="underline"/>
          <w:rFonts w:asciiTheme="majorHAnsi" w:hAnsiTheme="majorHAnsi" w:cstheme="majorHAnsi"/>
        </w:rPr>
        <w:t xml:space="preserve"> a </w:t>
      </w:r>
      <w:r w:rsidRPr="0017716F">
        <w:rPr>
          <w:rStyle w:val="underline"/>
          <w:rFonts w:asciiTheme="majorHAnsi" w:hAnsiTheme="majorHAnsi" w:cstheme="majorHAnsi"/>
          <w:highlight w:val="green"/>
        </w:rPr>
        <w:t>racial policy is not</w:t>
      </w:r>
      <w:r w:rsidRPr="00F05FDC">
        <w:rPr>
          <w:rStyle w:val="underline"/>
          <w:rFonts w:asciiTheme="majorHAnsi" w:hAnsiTheme="majorHAnsi" w:cstheme="majorHAnsi"/>
        </w:rPr>
        <w:t xml:space="preserve"> simply </w:t>
      </w:r>
      <w:r w:rsidRPr="0017716F">
        <w:rPr>
          <w:rStyle w:val="underline"/>
          <w:rFonts w:asciiTheme="majorHAnsi" w:hAnsiTheme="majorHAnsi" w:cstheme="majorHAnsi"/>
          <w:highlight w:val="green"/>
        </w:rPr>
        <w:t>a choice</w:t>
      </w:r>
      <w:r w:rsidRPr="00F05FDC">
        <w:rPr>
          <w:rStyle w:val="underline"/>
          <w:rFonts w:asciiTheme="majorHAnsi" w:hAnsiTheme="majorHAnsi" w:cstheme="majorHAnsi"/>
        </w:rPr>
        <w:t xml:space="preserve"> among available alternatives, but the embodiment of some higher moral principle</w:t>
      </w:r>
      <w:r w:rsidRPr="00F05FDC">
        <w:rPr>
          <w:sz w:val="16"/>
        </w:rPr>
        <w:t xml:space="preserve">. Thus, </w:t>
      </w:r>
      <w:r w:rsidRPr="0017716F">
        <w:rPr>
          <w:rStyle w:val="underline"/>
          <w:rFonts w:asciiTheme="majorHAnsi" w:hAnsiTheme="majorHAnsi" w:cstheme="majorHAnsi"/>
          <w:highlight w:val="green"/>
        </w:rPr>
        <w:t>the "principle" becomes an end in itself</w:t>
      </w:r>
      <w:r w:rsidRPr="00F05FDC">
        <w:rPr>
          <w:rStyle w:val="underline"/>
          <w:rFonts w:asciiTheme="majorHAnsi" w:hAnsiTheme="majorHAnsi" w:cstheme="majorHAnsi"/>
        </w:rPr>
        <w:t>, without reference to outcomes. Consider the prevailing view of colorblindness in constitutional discourse. Colorblindness has come to be understood as the embodiment of what is morally just</w:t>
      </w:r>
      <w:r w:rsidRPr="00F05FDC">
        <w:rPr>
          <w:sz w:val="1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281 For Thomas, there is no meaningful difference between laws designed to entrench racial subordination and those designed to alleviate conditions of oppression. </w:t>
      </w:r>
      <w:r w:rsidRPr="00F05FDC">
        <w:rPr>
          <w:rStyle w:val="underline"/>
          <w:rFonts w:asciiTheme="majorHAnsi" w:hAnsiTheme="majorHAnsi" w:cstheme="majorHAnsi"/>
        </w:rPr>
        <w:t>Critics may point out that colorblindness in practice has the effect of entrenching existing racial disparities</w:t>
      </w:r>
      <w:r w:rsidRPr="00F05FDC">
        <w:rPr>
          <w:sz w:val="16"/>
        </w:rPr>
        <w:t xml:space="preserve"> in health, wealth, and society. </w:t>
      </w:r>
      <w:r w:rsidRPr="00F05FDC">
        <w:rPr>
          <w:rStyle w:val="underline"/>
          <w:rFonts w:asciiTheme="majorHAnsi" w:hAnsiTheme="majorHAnsi" w:cstheme="majorHAnsi"/>
        </w:rPr>
        <w:t xml:space="preserve">But </w:t>
      </w:r>
      <w:r w:rsidRPr="0017716F">
        <w:rPr>
          <w:rStyle w:val="underline"/>
          <w:rFonts w:asciiTheme="majorHAnsi" w:hAnsiTheme="majorHAnsi" w:cstheme="majorHAnsi"/>
          <w:highlight w:val="green"/>
        </w:rPr>
        <w:t xml:space="preserve">in framing the debate </w:t>
      </w:r>
      <w:r w:rsidRPr="00F05FDC">
        <w:rPr>
          <w:rStyle w:val="underline"/>
          <w:rFonts w:asciiTheme="majorHAnsi" w:hAnsiTheme="majorHAnsi" w:cstheme="majorHAnsi"/>
        </w:rPr>
        <w:t xml:space="preserve">in purely ideological terms, </w:t>
      </w:r>
      <w:r w:rsidRPr="0017716F">
        <w:rPr>
          <w:rStyle w:val="underline"/>
          <w:rFonts w:asciiTheme="majorHAnsi" w:hAnsiTheme="majorHAnsi" w:cstheme="majorHAnsi"/>
          <w:highlight w:val="green"/>
        </w:rPr>
        <w:t>opponents</w:t>
      </w:r>
      <w:r w:rsidRPr="00F05FDC">
        <w:rPr>
          <w:rStyle w:val="underline"/>
          <w:rFonts w:asciiTheme="majorHAnsi" w:hAnsiTheme="majorHAnsi" w:cstheme="majorHAnsi"/>
        </w:rPr>
        <w:t xml:space="preserve"> are able to avoid the contentious issue of outcomes and </w:t>
      </w:r>
      <w:r w:rsidRPr="0017716F">
        <w:rPr>
          <w:rStyle w:val="underline"/>
          <w:rFonts w:asciiTheme="majorHAnsi" w:hAnsiTheme="majorHAnsi" w:cstheme="majorHAnsi"/>
          <w:highlight w:val="green"/>
        </w:rPr>
        <w:t>make viability determinations based exclusively on whether racially progressive measures exude fidelity to</w:t>
      </w:r>
      <w:r w:rsidRPr="00F05FDC">
        <w:rPr>
          <w:rStyle w:val="underline"/>
          <w:rFonts w:asciiTheme="majorHAnsi" w:hAnsiTheme="majorHAnsi" w:cstheme="majorHAnsi"/>
        </w:rPr>
        <w:t xml:space="preserve"> the ideological </w:t>
      </w:r>
      <w:r w:rsidRPr="0017716F">
        <w:rPr>
          <w:rStyle w:val="underline"/>
          <w:rFonts w:asciiTheme="majorHAnsi" w:hAnsiTheme="majorHAnsi" w:cstheme="majorHAnsi"/>
          <w:highlight w:val="green"/>
        </w:rPr>
        <w:t>principle</w:t>
      </w:r>
      <w:r w:rsidRPr="00F05FDC">
        <w:rPr>
          <w:rStyle w:val="underline"/>
          <w:rFonts w:asciiTheme="majorHAnsi" w:hAnsiTheme="majorHAnsi" w:cstheme="majorHAnsi"/>
        </w:rPr>
        <w:t xml:space="preserve"> of colorblindness. Meaningful policy debate is replaced by ideological exchange, which further exacerbates hostilities and deepens the cycle of resentment</w:t>
      </w:r>
      <w:r w:rsidRPr="00F05FDC">
        <w:rPr>
          <w:sz w:val="16"/>
        </w:rPr>
        <w:t>.</w:t>
      </w:r>
    </w:p>
    <w:p w14:paraId="1929372A" w14:textId="5D361156" w:rsidR="004529FC" w:rsidRDefault="004529FC" w:rsidP="004529FC"/>
    <w:p w14:paraId="7E43EA3A" w14:textId="77777777" w:rsidR="004529FC" w:rsidRPr="004529FC" w:rsidRDefault="004529FC" w:rsidP="004529FC"/>
    <w:p w14:paraId="309F3236" w14:textId="66560BCB" w:rsidR="009C29FB" w:rsidRDefault="009C29FB" w:rsidP="009C29FB">
      <w:pPr>
        <w:pStyle w:val="Heading4"/>
        <w:rPr>
          <w:rFonts w:asciiTheme="minorHAnsi" w:hAnsiTheme="minorHAnsi" w:cstheme="minorHAnsi"/>
        </w:rPr>
      </w:pPr>
      <w:r w:rsidRPr="007011C3">
        <w:rPr>
          <w:rFonts w:asciiTheme="minorHAnsi" w:hAnsiTheme="minorHAnsi" w:cstheme="minorHAnsi"/>
        </w:rPr>
        <w:t xml:space="preserve">Frame the 1AC through </w:t>
      </w:r>
      <w:r w:rsidRPr="007011C3">
        <w:rPr>
          <w:rFonts w:asciiTheme="minorHAnsi" w:hAnsiTheme="minorHAnsi" w:cstheme="minorHAnsi"/>
          <w:u w:val="single"/>
        </w:rPr>
        <w:t>solvency</w:t>
      </w:r>
      <w:r w:rsidRPr="007011C3">
        <w:rPr>
          <w:rFonts w:asciiTheme="minorHAnsi" w:hAnsiTheme="minorHAnsi" w:cstheme="minorHAnsi"/>
        </w:rPr>
        <w:t xml:space="preserve">, </w:t>
      </w:r>
      <w:r w:rsidRPr="007011C3">
        <w:rPr>
          <w:rFonts w:asciiTheme="minorHAnsi" w:hAnsiTheme="minorHAnsi" w:cstheme="minorHAnsi"/>
          <w:u w:val="single"/>
        </w:rPr>
        <w:t>not impacts</w:t>
      </w:r>
      <w:r w:rsidRPr="007011C3">
        <w:rPr>
          <w:rFonts w:asciiTheme="minorHAnsi" w:hAnsiTheme="minorHAnsi" w:cstheme="minorHAnsi"/>
        </w:rPr>
        <w:t xml:space="preserve"> – any attempt to filter offense through the </w:t>
      </w:r>
      <w:proofErr w:type="spellStart"/>
      <w:r w:rsidRPr="007011C3">
        <w:rPr>
          <w:rFonts w:asciiTheme="minorHAnsi" w:hAnsiTheme="minorHAnsi" w:cstheme="minorHAnsi"/>
        </w:rPr>
        <w:t>RotB</w:t>
      </w:r>
      <w:proofErr w:type="spellEnd"/>
      <w:r w:rsidRPr="007011C3">
        <w:rPr>
          <w:rFonts w:asciiTheme="minorHAnsi" w:hAnsiTheme="minorHAnsi" w:cstheme="minorHAnsi"/>
        </w:rPr>
        <w:t xml:space="preserve"> or the speech act of the </w:t>
      </w:r>
      <w:proofErr w:type="spellStart"/>
      <w:r w:rsidRPr="007011C3">
        <w:rPr>
          <w:rFonts w:asciiTheme="minorHAnsi" w:hAnsiTheme="minorHAnsi" w:cstheme="minorHAnsi"/>
        </w:rPr>
        <w:t>aff</w:t>
      </w:r>
      <w:proofErr w:type="spellEnd"/>
      <w:r w:rsidRPr="007011C3">
        <w:rPr>
          <w:rFonts w:asciiTheme="minorHAnsi" w:hAnsiTheme="minorHAnsi" w:cstheme="minorHAnsi"/>
        </w:rPr>
        <w:t xml:space="preserve"> is an </w:t>
      </w:r>
      <w:r w:rsidRPr="007011C3">
        <w:rPr>
          <w:rFonts w:asciiTheme="minorHAnsi" w:hAnsiTheme="minorHAnsi" w:cstheme="minorHAnsi"/>
          <w:u w:val="single"/>
        </w:rPr>
        <w:t>arbitrary goalpost</w:t>
      </w:r>
      <w:r w:rsidRPr="007011C3">
        <w:rPr>
          <w:rFonts w:asciiTheme="minorHAnsi" w:hAnsiTheme="minorHAnsi" w:cstheme="minorHAnsi"/>
        </w:rPr>
        <w:t xml:space="preserve"> that only serves to </w:t>
      </w:r>
      <w:r w:rsidRPr="007011C3">
        <w:rPr>
          <w:rFonts w:asciiTheme="minorHAnsi" w:hAnsiTheme="minorHAnsi" w:cstheme="minorHAnsi"/>
          <w:u w:val="single"/>
        </w:rPr>
        <w:t>insulate</w:t>
      </w:r>
      <w:r w:rsidRPr="007011C3">
        <w:rPr>
          <w:rFonts w:asciiTheme="minorHAnsi" w:hAnsiTheme="minorHAnsi" w:cstheme="minorHAnsi"/>
        </w:rPr>
        <w:t xml:space="preserve"> it from criticism and nuanced testing – forcing us to negate the efficacy of </w:t>
      </w:r>
      <w:r w:rsidRPr="007011C3">
        <w:rPr>
          <w:rFonts w:asciiTheme="minorHAnsi" w:hAnsiTheme="minorHAnsi" w:cstheme="minorHAnsi"/>
          <w:u w:val="single"/>
        </w:rPr>
        <w:t>personal strategies</w:t>
      </w:r>
      <w:r w:rsidRPr="007011C3">
        <w:rPr>
          <w:rFonts w:asciiTheme="minorHAnsi" w:hAnsiTheme="minorHAnsi" w:cstheme="minorHAnsi"/>
        </w:rPr>
        <w:t xml:space="preserve"> is at best </w:t>
      </w:r>
      <w:r w:rsidRPr="007011C3">
        <w:rPr>
          <w:rFonts w:asciiTheme="minorHAnsi" w:hAnsiTheme="minorHAnsi" w:cstheme="minorHAnsi"/>
          <w:u w:val="single"/>
        </w:rPr>
        <w:t>impossible</w:t>
      </w:r>
      <w:r w:rsidRPr="007011C3">
        <w:rPr>
          <w:rFonts w:asciiTheme="minorHAnsi" w:hAnsiTheme="minorHAnsi" w:cstheme="minorHAnsi"/>
        </w:rPr>
        <w:t xml:space="preserve"> and at worst </w:t>
      </w:r>
      <w:r w:rsidRPr="007011C3">
        <w:rPr>
          <w:rFonts w:asciiTheme="minorHAnsi" w:hAnsiTheme="minorHAnsi" w:cstheme="minorHAnsi"/>
          <w:u w:val="single"/>
        </w:rPr>
        <w:t>violent</w:t>
      </w:r>
      <w:r w:rsidRPr="007011C3">
        <w:rPr>
          <w:rFonts w:asciiTheme="minorHAnsi" w:hAnsiTheme="minorHAnsi" w:cstheme="minorHAnsi"/>
        </w:rPr>
        <w:t xml:space="preserve">– no warrant for how the </w:t>
      </w:r>
      <w:proofErr w:type="spellStart"/>
      <w:r w:rsidRPr="007011C3">
        <w:rPr>
          <w:rFonts w:asciiTheme="minorHAnsi" w:hAnsiTheme="minorHAnsi" w:cstheme="minorHAnsi"/>
        </w:rPr>
        <w:t>aff</w:t>
      </w:r>
      <w:proofErr w:type="spellEnd"/>
      <w:r w:rsidRPr="007011C3">
        <w:rPr>
          <w:rFonts w:asciiTheme="minorHAnsi" w:hAnsiTheme="minorHAnsi" w:cstheme="minorHAnsi"/>
        </w:rPr>
        <w:t xml:space="preserve"> spills </w:t>
      </w:r>
      <w:r w:rsidRPr="007011C3">
        <w:rPr>
          <w:rFonts w:asciiTheme="minorHAnsi" w:hAnsiTheme="minorHAnsi" w:cstheme="minorHAnsi"/>
          <w:u w:val="single"/>
        </w:rPr>
        <w:t>up</w:t>
      </w:r>
      <w:r w:rsidRPr="007011C3">
        <w:rPr>
          <w:rFonts w:asciiTheme="minorHAnsi" w:hAnsiTheme="minorHAnsi" w:cstheme="minorHAnsi"/>
        </w:rPr>
        <w:t xml:space="preserve"> to impact structures of politics writ large or </w:t>
      </w:r>
      <w:r w:rsidRPr="007011C3">
        <w:rPr>
          <w:rFonts w:asciiTheme="minorHAnsi" w:hAnsiTheme="minorHAnsi" w:cstheme="minorHAnsi"/>
          <w:u w:val="single"/>
        </w:rPr>
        <w:t>out</w:t>
      </w:r>
      <w:r w:rsidRPr="007011C3">
        <w:rPr>
          <w:rFonts w:asciiTheme="minorHAnsi" w:hAnsiTheme="minorHAnsi" w:cstheme="minorHAnsi"/>
        </w:rPr>
        <w:t xml:space="preserve"> of debate means you vote neg on </w:t>
      </w:r>
      <w:r w:rsidRPr="007011C3">
        <w:rPr>
          <w:rFonts w:asciiTheme="minorHAnsi" w:hAnsiTheme="minorHAnsi" w:cstheme="minorHAnsi"/>
          <w:u w:val="single"/>
        </w:rPr>
        <w:t>presumption</w:t>
      </w:r>
      <w:r w:rsidRPr="007011C3">
        <w:rPr>
          <w:rFonts w:asciiTheme="minorHAnsi" w:hAnsiTheme="minorHAnsi" w:cstheme="minorHAnsi"/>
        </w:rPr>
        <w:t>.</w:t>
      </w:r>
    </w:p>
    <w:p w14:paraId="1E3AE4BB" w14:textId="6F2841FA" w:rsidR="009C29FB" w:rsidRPr="004529FC" w:rsidRDefault="004529FC" w:rsidP="009C29FB">
      <w:pPr>
        <w:pStyle w:val="Heading4"/>
      </w:pPr>
      <w:r>
        <w:t>No</w:t>
      </w:r>
      <w:r w:rsidR="009C29FB" w:rsidRPr="00E133B3">
        <w:rPr>
          <w:rFonts w:cs="Calibri"/>
        </w:rPr>
        <w:t xml:space="preserve"> evidence for the power of the ballot –</w:t>
      </w:r>
      <w:r w:rsidR="009C29FB">
        <w:rPr>
          <w:rFonts w:cs="Calibri"/>
        </w:rPr>
        <w:t xml:space="preserve"> </w:t>
      </w:r>
      <w:r w:rsidR="009C29FB" w:rsidRPr="00E133B3">
        <w:rPr>
          <w:rFonts w:cs="Calibri"/>
          <w:u w:val="single"/>
        </w:rPr>
        <w:t>debate specific</w:t>
      </w:r>
      <w:r w:rsidR="009C29FB">
        <w:rPr>
          <w:rFonts w:cs="Calibri"/>
        </w:rPr>
        <w:t xml:space="preserve"> – negate on presumption.</w:t>
      </w:r>
    </w:p>
    <w:p w14:paraId="5465AC94" w14:textId="77777777" w:rsidR="009C29FB" w:rsidRPr="00E133B3" w:rsidRDefault="009C29FB" w:rsidP="009C29FB">
      <w:pPr>
        <w:rPr>
          <w:rStyle w:val="Style13ptBold"/>
          <w:b w:val="0"/>
        </w:rPr>
      </w:pPr>
      <w:r w:rsidRPr="00E133B3">
        <w:rPr>
          <w:rStyle w:val="Style13ptBold"/>
        </w:rPr>
        <w:t xml:space="preserve">Ritter 13 </w:t>
      </w:r>
      <w:r w:rsidRPr="00E133B3">
        <w:rPr>
          <w:sz w:val="16"/>
          <w:szCs w:val="16"/>
        </w:rPr>
        <w:t xml:space="preserve">[Michael, JD </w:t>
      </w:r>
      <w:proofErr w:type="spellStart"/>
      <w:r w:rsidRPr="00E133B3">
        <w:rPr>
          <w:sz w:val="16"/>
          <w:szCs w:val="16"/>
        </w:rPr>
        <w:t>UTexas</w:t>
      </w:r>
      <w:proofErr w:type="spellEnd"/>
      <w:r w:rsidRPr="00E133B3">
        <w:rPr>
          <w:sz w:val="16"/>
          <w:szCs w:val="16"/>
        </w:rPr>
        <w:t xml:space="preserve"> Law, B.A. cum laude Trinity University. September 2013. “Overcoming the Fiction of ‘Social Change Through Debate’: What’s to Learn From 2Pac’s Changes?” https://docs.wixstatic.com/ugd/9896ec_8b2b993ec42440ecaab1b07645385db5.pdf]</w:t>
      </w:r>
    </w:p>
    <w:p w14:paraId="5918BB8C" w14:textId="0860CD81" w:rsidR="009C29FB" w:rsidRDefault="009C29FB" w:rsidP="009C29FB">
      <w:pPr>
        <w:rPr>
          <w:sz w:val="12"/>
        </w:rPr>
      </w:pPr>
      <w:r w:rsidRPr="00BB7494">
        <w:rPr>
          <w:sz w:val="12"/>
        </w:rPr>
        <w:t xml:space="preserve">Up to this point, this article has shown how </w:t>
      </w:r>
      <w:r w:rsidRPr="00E133B3">
        <w:rPr>
          <w:rStyle w:val="StyleUnderline"/>
        </w:rPr>
        <w:t xml:space="preserve">each of </w:t>
      </w:r>
      <w:r w:rsidRPr="00976C17">
        <w:rPr>
          <w:rStyle w:val="StyleUnderline"/>
          <w:highlight w:val="green"/>
        </w:rPr>
        <w:t>the essential components of</w:t>
      </w:r>
      <w:r w:rsidRPr="00BB7494">
        <w:rPr>
          <w:sz w:val="12"/>
        </w:rPr>
        <w:t xml:space="preserve"> “</w:t>
      </w:r>
      <w:r w:rsidRPr="005607E1">
        <w:rPr>
          <w:rStyle w:val="Emphasis"/>
        </w:rPr>
        <w:t xml:space="preserve">competitive </w:t>
      </w:r>
      <w:r w:rsidRPr="00976C17">
        <w:rPr>
          <w:rStyle w:val="Emphasis"/>
          <w:highlight w:val="green"/>
        </w:rPr>
        <w:t>interscholastic debate</w:t>
      </w:r>
      <w:r w:rsidRPr="00BB7494">
        <w:rPr>
          <w:sz w:val="12"/>
        </w:rPr>
        <w:t xml:space="preserve">” </w:t>
      </w:r>
      <w:r w:rsidRPr="00976C17">
        <w:rPr>
          <w:rStyle w:val="StyleUnderline"/>
          <w:highlight w:val="green"/>
        </w:rPr>
        <w:t>make</w:t>
      </w:r>
      <w:r w:rsidRPr="00BB7494">
        <w:rPr>
          <w:sz w:val="12"/>
        </w:rPr>
        <w:t xml:space="preserve">s </w:t>
      </w:r>
      <w:r w:rsidRPr="00976C17">
        <w:rPr>
          <w:rStyle w:val="StyleUnderline"/>
          <w:highlight w:val="green"/>
        </w:rPr>
        <w:t>it</w:t>
      </w:r>
      <w:r w:rsidRPr="00E133B3">
        <w:rPr>
          <w:rStyle w:val="StyleUnderline"/>
        </w:rPr>
        <w:t xml:space="preserve"> very </w:t>
      </w:r>
      <w:r w:rsidRPr="00976C17">
        <w:rPr>
          <w:rStyle w:val="StyleUnderline"/>
          <w:highlight w:val="green"/>
        </w:rPr>
        <w:t>different</w:t>
      </w:r>
      <w:r w:rsidRPr="009320F7">
        <w:rPr>
          <w:rStyle w:val="StyleUnderline"/>
        </w:rPr>
        <w:t xml:space="preserve"> from any other kind</w:t>
      </w:r>
      <w:r w:rsidRPr="00E133B3">
        <w:rPr>
          <w:rStyle w:val="StyleUnderline"/>
        </w:rPr>
        <w:t xml:space="preserve"> of debate</w:t>
      </w:r>
      <w:r w:rsidRPr="00BB7494">
        <w:rPr>
          <w:sz w:val="12"/>
        </w:rPr>
        <w:t xml:space="preserve">. But one thing that is persuasive in any kind of debate is some sort of properly conducted study (or even a mere survey) that provides empirical proof or even substantial anecdotal support. </w:t>
      </w:r>
      <w:r w:rsidRPr="00BB7494">
        <w:rPr>
          <w:sz w:val="12"/>
          <w:szCs w:val="12"/>
        </w:rPr>
        <w:t>To date</w:t>
      </w:r>
      <w:r w:rsidRPr="00BB7494">
        <w:rPr>
          <w:sz w:val="12"/>
        </w:rPr>
        <w:t xml:space="preserve">, </w:t>
      </w:r>
      <w:r w:rsidRPr="00976C17">
        <w:rPr>
          <w:rStyle w:val="Emphasis"/>
          <w:highlight w:val="green"/>
        </w:rPr>
        <w:t>no</w:t>
      </w:r>
      <w:r w:rsidRPr="009320F7">
        <w:rPr>
          <w:rStyle w:val="Emphasis"/>
        </w:rPr>
        <w:t xml:space="preserve">ne of the many </w:t>
      </w:r>
      <w:r w:rsidRPr="00976C17">
        <w:rPr>
          <w:rStyle w:val="Emphasis"/>
          <w:highlight w:val="green"/>
        </w:rPr>
        <w:t>academics</w:t>
      </w:r>
      <w:r w:rsidRPr="00E133B3">
        <w:rPr>
          <w:rStyle w:val="StyleUnderline"/>
        </w:rPr>
        <w:t xml:space="preserve"> who coach or participate in the debate community </w:t>
      </w:r>
      <w:r w:rsidRPr="00976C17">
        <w:rPr>
          <w:rStyle w:val="StyleUnderline"/>
          <w:highlight w:val="green"/>
        </w:rPr>
        <w:t>have published a study</w:t>
      </w:r>
      <w:r w:rsidRPr="00E133B3">
        <w:rPr>
          <w:rStyle w:val="StyleUnderline"/>
        </w:rPr>
        <w:t xml:space="preserve"> or survey </w:t>
      </w:r>
      <w:r w:rsidRPr="00976C17">
        <w:rPr>
          <w:rStyle w:val="StyleUnderline"/>
          <w:highlight w:val="green"/>
        </w:rPr>
        <w:t>to support</w:t>
      </w:r>
      <w:r w:rsidRPr="000C5096">
        <w:rPr>
          <w:rStyle w:val="StyleUnderline"/>
        </w:rPr>
        <w:t xml:space="preserve"> </w:t>
      </w:r>
      <w:r w:rsidRPr="000C5096">
        <w:rPr>
          <w:rStyle w:val="Emphasis"/>
        </w:rPr>
        <w:t xml:space="preserve">the </w:t>
      </w:r>
      <w:r w:rsidRPr="00976C17">
        <w:rPr>
          <w:rStyle w:val="Emphasis"/>
          <w:highlight w:val="green"/>
        </w:rPr>
        <w:t>social change fiction</w:t>
      </w:r>
      <w:r w:rsidRPr="00BB7494">
        <w:rPr>
          <w:sz w:val="12"/>
        </w:rPr>
        <w:t xml:space="preserve">. (Perhaps they have tried, and discovered they were just wrong.) </w:t>
      </w:r>
      <w:r w:rsidRPr="00FE25ED">
        <w:rPr>
          <w:rStyle w:val="StyleUnderline"/>
        </w:rPr>
        <w:t>But</w:t>
      </w:r>
      <w:r w:rsidRPr="00E133B3">
        <w:rPr>
          <w:rStyle w:val="StyleUnderline"/>
        </w:rPr>
        <w:t xml:space="preserve"> </w:t>
      </w:r>
      <w:r w:rsidRPr="00976C17">
        <w:rPr>
          <w:rStyle w:val="StyleUnderline"/>
          <w:highlight w:val="green"/>
        </w:rPr>
        <w:t>until such an</w:t>
      </w:r>
      <w:r w:rsidRPr="00E133B3">
        <w:rPr>
          <w:rStyle w:val="StyleUnderline"/>
        </w:rPr>
        <w:t xml:space="preserve"> empirical </w:t>
      </w:r>
      <w:r w:rsidRPr="00976C17">
        <w:rPr>
          <w:rStyle w:val="StyleUnderline"/>
          <w:highlight w:val="green"/>
        </w:rPr>
        <w:t>study</w:t>
      </w:r>
      <w:r w:rsidRPr="00E133B3">
        <w:rPr>
          <w:rStyle w:val="StyleUnderline"/>
        </w:rPr>
        <w:t xml:space="preserve"> of competitive interscholastic debate </w:t>
      </w:r>
      <w:r w:rsidRPr="00976C17">
        <w:rPr>
          <w:rStyle w:val="StyleUnderline"/>
          <w:highlight w:val="green"/>
        </w:rPr>
        <w:t>is conducted</w:t>
      </w:r>
      <w:r w:rsidRPr="00BB7494">
        <w:rPr>
          <w:sz w:val="12"/>
        </w:rPr>
        <w:t xml:space="preserve">, </w:t>
      </w:r>
      <w:r w:rsidRPr="000C5096">
        <w:rPr>
          <w:rStyle w:val="Emphasis"/>
        </w:rPr>
        <w:t xml:space="preserve">students, </w:t>
      </w:r>
      <w:r w:rsidRPr="00976C17">
        <w:rPr>
          <w:rStyle w:val="Emphasis"/>
          <w:highlight w:val="green"/>
        </w:rPr>
        <w:t>judges</w:t>
      </w:r>
      <w:r w:rsidRPr="000C5096">
        <w:rPr>
          <w:rStyle w:val="Emphasis"/>
        </w:rPr>
        <w:t xml:space="preserve">, and coaches </w:t>
      </w:r>
      <w:r w:rsidRPr="00976C17">
        <w:rPr>
          <w:rStyle w:val="Emphasis"/>
          <w:highlight w:val="green"/>
        </w:rPr>
        <w:t>should not take it for granted</w:t>
      </w:r>
      <w:r w:rsidRPr="00BB7494">
        <w:rPr>
          <w:sz w:val="12"/>
        </w:rPr>
        <w:t>.</w:t>
      </w:r>
    </w:p>
    <w:p w14:paraId="04B88251" w14:textId="05C6E1C1" w:rsidR="003454CC" w:rsidRPr="004529FC" w:rsidRDefault="003454CC" w:rsidP="003454CC">
      <w:pPr>
        <w:pStyle w:val="Heading4"/>
      </w:pPr>
      <w:r>
        <w:t xml:space="preserve">No </w:t>
      </w:r>
      <w:proofErr w:type="spellStart"/>
      <w:r>
        <w:t>brightlines</w:t>
      </w:r>
      <w:proofErr w:type="spellEnd"/>
      <w:r>
        <w:t xml:space="preserve"> to how many times you have to vote </w:t>
      </w:r>
      <w:proofErr w:type="spellStart"/>
      <w:r>
        <w:t>aff</w:t>
      </w:r>
      <w:proofErr w:type="spellEnd"/>
      <w:r>
        <w:t xml:space="preserve"> on this sort of case to have any material impacts – just </w:t>
      </w:r>
      <w:proofErr w:type="spellStart"/>
      <w:r>
        <w:t>bc</w:t>
      </w:r>
      <w:proofErr w:type="spellEnd"/>
      <w:r>
        <w:t xml:space="preserve"> more people are reading the </w:t>
      </w:r>
      <w:proofErr w:type="spellStart"/>
      <w:r>
        <w:t>aff</w:t>
      </w:r>
      <w:proofErr w:type="spellEnd"/>
      <w:r>
        <w:t xml:space="preserve"> doesn’t necessarily mean you solve any violence, and also no real impact to just one more win in that case.</w:t>
      </w:r>
    </w:p>
    <w:p w14:paraId="0770B283" w14:textId="77777777" w:rsidR="009C29FB" w:rsidRPr="000A1192" w:rsidRDefault="009C29FB" w:rsidP="009C29FB">
      <w:pPr>
        <w:pStyle w:val="Heading4"/>
      </w:pPr>
      <w:r>
        <w:t xml:space="preserve">Presumption and permissibility negate – a. the </w:t>
      </w:r>
      <w:proofErr w:type="spellStart"/>
      <w:r>
        <w:t>aff</w:t>
      </w:r>
      <w:proofErr w:type="spellEnd"/>
      <w:r>
        <w:t xml:space="preserve"> has to prove the resolution true, b. For every true statement there are infinite false ones, </w:t>
      </w:r>
      <w:proofErr w:type="spellStart"/>
      <w:r>
        <w:t>ie</w:t>
      </w:r>
      <w:proofErr w:type="spellEnd"/>
      <w:r>
        <w:t xml:space="preserve"> if something is a pen it isn’t a car, cat </w:t>
      </w:r>
      <w:proofErr w:type="spellStart"/>
      <w:r>
        <w:t>etc</w:t>
      </w:r>
      <w:proofErr w:type="spellEnd"/>
    </w:p>
    <w:p w14:paraId="53814517" w14:textId="2144776C" w:rsidR="009C29FB" w:rsidRDefault="009C29FB" w:rsidP="00B55AD5"/>
    <w:p w14:paraId="5AA62B92" w14:textId="5E577CC8" w:rsidR="009C29FB" w:rsidRDefault="004529FC" w:rsidP="004529FC">
      <w:pPr>
        <w:pStyle w:val="Heading3"/>
      </w:pPr>
      <w:r>
        <w:t>Ontology</w:t>
      </w:r>
    </w:p>
    <w:p w14:paraId="055DDA0D" w14:textId="3DEE42BF" w:rsidR="00AD1BFF" w:rsidRPr="00FE6D7F" w:rsidRDefault="00AD1BFF" w:rsidP="00AD1BFF">
      <w:pPr>
        <w:pStyle w:val="Heading4"/>
      </w:pPr>
      <w:r>
        <w:t xml:space="preserve">They misrepresent what representing the image of the disabled child looks like: as per their evidence it’s saying that using the image of a disabled child to justify “curing” or eradicating disability because people would want them to have a “better future” is bad and demeaning, not that stopping people from dying is bad – that’s a </w:t>
      </w:r>
      <w:proofErr w:type="spellStart"/>
      <w:r>
        <w:t>maaajor</w:t>
      </w:r>
      <w:proofErr w:type="spellEnd"/>
      <w:r>
        <w:t xml:space="preserve"> stretch which isn’t warranted anywhere – north </w:t>
      </w:r>
      <w:proofErr w:type="spellStart"/>
      <w:r>
        <w:t>meck</w:t>
      </w:r>
      <w:proofErr w:type="spellEnd"/>
      <w:r>
        <w:t xml:space="preserve"> PM in yellow</w:t>
      </w:r>
    </w:p>
    <w:p w14:paraId="7C82C9A9" w14:textId="77777777" w:rsidR="00AD1BFF" w:rsidRPr="009802CC" w:rsidRDefault="00AD1BFF" w:rsidP="00AD1BFF">
      <w:pPr>
        <w:spacing w:line="276" w:lineRule="auto"/>
        <w:rPr>
          <w:b/>
          <w:sz w:val="16"/>
          <w:szCs w:val="16"/>
        </w:rPr>
      </w:pPr>
      <w:proofErr w:type="spellStart"/>
      <w:r w:rsidRPr="009802CC">
        <w:rPr>
          <w:rStyle w:val="Heading4Char"/>
          <w:rFonts w:cs="Times New Roman"/>
          <w:sz w:val="26"/>
        </w:rPr>
        <w:t>Mollow</w:t>
      </w:r>
      <w:proofErr w:type="spellEnd"/>
      <w:r w:rsidRPr="009802CC">
        <w:rPr>
          <w:rStyle w:val="Heading4Char"/>
          <w:rFonts w:cs="Times New Roman"/>
          <w:sz w:val="26"/>
        </w:rPr>
        <w:t xml:space="preserve"> 2</w:t>
      </w:r>
      <w:r w:rsidRPr="00275AFF">
        <w:rPr>
          <w:rStyle w:val="Style13ptBold"/>
          <w:b w:val="0"/>
          <w:bCs w:val="0"/>
          <w:szCs w:val="26"/>
        </w:rPr>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407F474A" w14:textId="77777777" w:rsidR="00AD1BFF" w:rsidRPr="002E3A75" w:rsidRDefault="00AD1BFF" w:rsidP="00AD1BFF">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304AE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304AEE">
        <w:rPr>
          <w:rStyle w:val="Emphasis"/>
          <w:highlight w:val="yellow"/>
        </w:rPr>
        <w:t>the Child makes an excellent alibi for ableism</w:t>
      </w:r>
      <w:r w:rsidRPr="00304AEE">
        <w:rPr>
          <w:rStyle w:val="StyleUnderline"/>
          <w:highlight w:val="yellow"/>
        </w:rPr>
        <w:t xml:space="preserve">, perhaps this is </w:t>
      </w:r>
      <w:r w:rsidRPr="00304AEE">
        <w:rPr>
          <w:rStyle w:val="Emphasis"/>
          <w:highlight w:val="yellow"/>
        </w:rPr>
        <w:t>because</w:t>
      </w:r>
      <w:r w:rsidRPr="00304AEE">
        <w:rPr>
          <w:rStyle w:val="StyleUnderline"/>
          <w:highlight w:val="yellow"/>
        </w:rPr>
        <w:t xml:space="preserve">, as Edelman points out, </w:t>
      </w:r>
      <w:r w:rsidRPr="00304AEE">
        <w:rPr>
          <w:rStyle w:val="Emphasis"/>
          <w:highlight w:val="yellow"/>
        </w:rPr>
        <w:t>the idea of not fighting for</w:t>
      </w:r>
      <w:r w:rsidRPr="00304AEE">
        <w:rPr>
          <w:rStyle w:val="StyleUnderline"/>
          <w:highlight w:val="yellow"/>
        </w:rPr>
        <w:t xml:space="preserve"> this figure </w:t>
      </w:r>
      <w:r w:rsidRPr="00304AEE">
        <w:rPr>
          <w:rStyle w:val="Emphasis"/>
          <w:highlight w:val="yellow"/>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304AEE">
        <w:rPr>
          <w:rStyle w:val="Emphasis"/>
          <w:highlight w:val="yellow"/>
        </w:rPr>
        <w:t>why would</w:t>
      </w:r>
      <w:r w:rsidRPr="00304AEE">
        <w:rPr>
          <w:rStyle w:val="StyleUnderline"/>
          <w:highlight w:val="yellow"/>
        </w:rPr>
        <w:t xml:space="preserve"> any</w:t>
      </w:r>
      <w:r w:rsidRPr="00304AEE">
        <w:rPr>
          <w:rStyle w:val="Emphasis"/>
          <w:highlight w:val="yellow"/>
        </w:rPr>
        <w:t>one come out for disability,</w:t>
      </w:r>
      <w:r w:rsidRPr="00304AEE">
        <w:rPr>
          <w:rStyle w:val="StyleUnderline"/>
          <w:highlight w:val="yellow"/>
        </w:rPr>
        <w:t xml:space="preserve"> and so against the Child </w:t>
      </w:r>
      <w:r w:rsidRPr="00304AEE">
        <w:rPr>
          <w:rStyle w:val="Emphasis"/>
          <w:highlight w:val="yellow"/>
        </w:rPr>
        <w:t>who</w:t>
      </w:r>
      <w:r w:rsidRPr="00304AEE">
        <w:rPr>
          <w:rStyle w:val="StyleUnderline"/>
          <w:highlight w:val="yellow"/>
        </w:rPr>
        <w:t xml:space="preserve">, </w:t>
      </w:r>
      <w:r w:rsidRPr="00304AEE">
        <w:rPr>
          <w:rStyle w:val="Emphasis"/>
          <w:highlight w:val="yellow"/>
        </w:rPr>
        <w:t>without a cure, might never</w:t>
      </w:r>
      <w:r w:rsidRPr="00304AEE">
        <w:rPr>
          <w:rStyle w:val="StyleUnderline"/>
          <w:highlight w:val="yellow"/>
        </w:rPr>
        <w:t xml:space="preserve"> walk, might never lead a normal life, </w:t>
      </w:r>
      <w:r w:rsidRPr="00304AEE">
        <w:rPr>
          <w:rStyle w:val="Emphasis"/>
          <w:highlight w:val="yellow"/>
        </w:rPr>
        <w:t>might not</w:t>
      </w:r>
      <w:r w:rsidRPr="00304AEE">
        <w:rPr>
          <w:rStyle w:val="StyleUnderline"/>
          <w:highlight w:val="yellow"/>
        </w:rPr>
        <w:t xml:space="preserve"> even </w:t>
      </w:r>
      <w:r w:rsidRPr="00304AEE">
        <w:rPr>
          <w:rStyle w:val="Emphasis"/>
          <w:highlight w:val="yellow"/>
        </w:rPr>
        <w:t>have a future</w:t>
      </w:r>
      <w:r w:rsidRPr="00304AEE">
        <w:rPr>
          <w:rStyle w:val="StyleUnderline"/>
          <w:highlight w:val="yellow"/>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w:t>
      </w:r>
      <w:r w:rsidRPr="00304AEE">
        <w:rPr>
          <w:rStyle w:val="StyleUnderline"/>
          <w:highlight w:val="yellow"/>
        </w:rPr>
        <w:t xml:space="preserve">in other words, </w:t>
      </w:r>
      <w:r w:rsidRPr="00304AEE">
        <w:rPr>
          <w:rStyle w:val="Emphasis"/>
          <w:highlight w:val="yellow"/>
        </w:rPr>
        <w:t>relies on</w:t>
      </w:r>
      <w:r w:rsidRPr="00717F04">
        <w:rPr>
          <w:rStyle w:val="StyleUnderline"/>
        </w:rPr>
        <w:t xml:space="preserve"> an ideology that might be defined as </w:t>
      </w:r>
      <w:r w:rsidRPr="00717F04">
        <w:rPr>
          <w:rStyle w:val="Emphasis"/>
          <w:highlight w:val="green"/>
        </w:rPr>
        <w:t xml:space="preserve">“rehabilitative </w:t>
      </w:r>
      <w:r w:rsidRPr="00304AEE">
        <w:rPr>
          <w:rStyle w:val="Emphasis"/>
          <w:highlight w:val="yellow"/>
        </w:rPr>
        <w:t>futurism</w:t>
      </w:r>
      <w:r w:rsidRPr="00717F04">
        <w:rPr>
          <w:rStyle w:val="Emphasis"/>
          <w:highlight w:val="green"/>
        </w:rPr>
        <w:t>,”</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5D5AF45F" w14:textId="12710FAC" w:rsidR="00AD1BFF" w:rsidRDefault="00AD1BFF" w:rsidP="00AD1BFF">
      <w:pPr>
        <w:pStyle w:val="Heading4"/>
      </w:pPr>
      <w:r>
        <w:t xml:space="preserve">St. </w:t>
      </w:r>
      <w:proofErr w:type="spellStart"/>
      <w:r>
        <w:t>pierre</w:t>
      </w:r>
      <w:proofErr w:type="spellEnd"/>
      <w:r>
        <w:t xml:space="preserve"> 17 – this debate disproves this argument – it’s centered around disability.</w:t>
      </w:r>
      <w:r w:rsidR="000B219E">
        <w:t xml:space="preserve"> Only evaluate this insofar as it matters in this round – anything else is unpredictable and in this round there aren’t any attempts to enforce semiotic norms.</w:t>
      </w:r>
      <w:r>
        <w:t xml:space="preserve"> So were the other rounds in which you read this </w:t>
      </w:r>
      <w:proofErr w:type="spellStart"/>
      <w:r>
        <w:t>aff</w:t>
      </w:r>
      <w:proofErr w:type="spellEnd"/>
      <w:r>
        <w:t xml:space="preserve"> presumably. Losing rounds sometimes isn’t a rejection of your theory, just a call to refine your arguments.</w:t>
      </w:r>
    </w:p>
    <w:p w14:paraId="113A1CD7" w14:textId="7C8ED5E3" w:rsidR="00AD1BFF" w:rsidRDefault="00AD1BFF" w:rsidP="00AD1BFF"/>
    <w:p w14:paraId="0EB06020" w14:textId="1E0FB98C" w:rsidR="000B219E" w:rsidRDefault="000B219E" w:rsidP="000B219E">
      <w:pPr>
        <w:pStyle w:val="Heading4"/>
      </w:pPr>
      <w:r>
        <w:t xml:space="preserve">On the </w:t>
      </w:r>
      <w:proofErr w:type="spellStart"/>
      <w:r>
        <w:t>seibers</w:t>
      </w:r>
      <w:proofErr w:type="spellEnd"/>
      <w:r>
        <w:t xml:space="preserve"> </w:t>
      </w:r>
      <w:proofErr w:type="spellStart"/>
      <w:r>
        <w:t>ev</w:t>
      </w:r>
      <w:proofErr w:type="spellEnd"/>
      <w:r>
        <w:t xml:space="preserve"> – one form of violence can’t control the internal link to every other form, there are so many reasons people do things for and we won’t ever know why another person does the things they do for sure which means their </w:t>
      </w:r>
      <w:proofErr w:type="spellStart"/>
      <w:r>
        <w:t>ev</w:t>
      </w:r>
      <w:proofErr w:type="spellEnd"/>
      <w:r>
        <w:t xml:space="preserve"> is at best guesswork.</w:t>
      </w:r>
    </w:p>
    <w:p w14:paraId="5C4E014E" w14:textId="3794F82F" w:rsidR="000B219E" w:rsidRDefault="000B219E" w:rsidP="000B219E"/>
    <w:p w14:paraId="6901FDA9" w14:textId="6F81E5B3" w:rsidR="000B219E" w:rsidRDefault="000B219E" w:rsidP="000B219E">
      <w:pPr>
        <w:pStyle w:val="Heading4"/>
      </w:pPr>
      <w:r>
        <w:t xml:space="preserve">On </w:t>
      </w:r>
      <w:proofErr w:type="spellStart"/>
      <w:r>
        <w:t>conquergood</w:t>
      </w:r>
      <w:proofErr w:type="spellEnd"/>
      <w:r>
        <w:t xml:space="preserve"> 13 – </w:t>
      </w:r>
      <w:proofErr w:type="spellStart"/>
      <w:r>
        <w:t>im</w:t>
      </w:r>
      <w:proofErr w:type="spellEnd"/>
      <w:r>
        <w:t xml:space="preserve"> not enforcing a specific conception of topicality – I didn’t read a t shell</w:t>
      </w:r>
    </w:p>
    <w:p w14:paraId="6555EB5A" w14:textId="2C32C81E" w:rsidR="000B219E" w:rsidRDefault="000B219E" w:rsidP="000B219E"/>
    <w:p w14:paraId="3333FA5F" w14:textId="77777777" w:rsidR="000B219E" w:rsidRPr="000B219E" w:rsidRDefault="000B219E" w:rsidP="000B219E"/>
    <w:p w14:paraId="56602AE7" w14:textId="0AA0995C" w:rsidR="004529FC" w:rsidRDefault="00B914AF" w:rsidP="004529FC">
      <w:pPr>
        <w:pStyle w:val="Heading4"/>
      </w:pPr>
      <w:r>
        <w:t xml:space="preserve">[psycho non falsifiable – if I answer 1,  </w:t>
      </w:r>
      <w:r w:rsidR="004529FC">
        <w:t>the psychoanalyst will always just shift to another</w:t>
      </w:r>
    </w:p>
    <w:p w14:paraId="0FDDC48C" w14:textId="77777777" w:rsidR="009C29FB" w:rsidRPr="00B55AD5" w:rsidRDefault="009C29FB" w:rsidP="00B55AD5"/>
    <w:sectPr w:rsidR="009C29FB"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7"/>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42ECB"/>
    <w:rsid w:val="000139A3"/>
    <w:rsid w:val="000B219E"/>
    <w:rsid w:val="00100833"/>
    <w:rsid w:val="00104529"/>
    <w:rsid w:val="00105942"/>
    <w:rsid w:val="00107396"/>
    <w:rsid w:val="00144A4C"/>
    <w:rsid w:val="00176AB0"/>
    <w:rsid w:val="00177B7D"/>
    <w:rsid w:val="0018322D"/>
    <w:rsid w:val="001B5776"/>
    <w:rsid w:val="001E527A"/>
    <w:rsid w:val="001F78CE"/>
    <w:rsid w:val="00223EAA"/>
    <w:rsid w:val="00251FC7"/>
    <w:rsid w:val="002855A7"/>
    <w:rsid w:val="002B146A"/>
    <w:rsid w:val="002B5E17"/>
    <w:rsid w:val="00315690"/>
    <w:rsid w:val="00316B75"/>
    <w:rsid w:val="00325646"/>
    <w:rsid w:val="003454CC"/>
    <w:rsid w:val="003460F2"/>
    <w:rsid w:val="0038158C"/>
    <w:rsid w:val="003902BA"/>
    <w:rsid w:val="003A09E2"/>
    <w:rsid w:val="003B324B"/>
    <w:rsid w:val="00407037"/>
    <w:rsid w:val="004529FC"/>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B08E2"/>
    <w:rsid w:val="009C0DD5"/>
    <w:rsid w:val="009C29FB"/>
    <w:rsid w:val="009D2EAD"/>
    <w:rsid w:val="009D54B2"/>
    <w:rsid w:val="009E1922"/>
    <w:rsid w:val="009F7ED2"/>
    <w:rsid w:val="00A93661"/>
    <w:rsid w:val="00A95652"/>
    <w:rsid w:val="00AC0AB8"/>
    <w:rsid w:val="00AD1BFF"/>
    <w:rsid w:val="00B33C6D"/>
    <w:rsid w:val="00B42ECB"/>
    <w:rsid w:val="00B4508F"/>
    <w:rsid w:val="00B55AD5"/>
    <w:rsid w:val="00B8057C"/>
    <w:rsid w:val="00B914AF"/>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C40"/>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17403"/>
  <w15:chartTrackingRefBased/>
  <w15:docId w15:val="{3C1BCF33-3C5F-407F-AE2C-39B41F5E5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914AF"/>
    <w:pPr>
      <w:spacing w:after="0" w:line="240" w:lineRule="auto"/>
    </w:pPr>
    <w:rPr>
      <w:rFonts w:ascii="Calibri" w:hAnsi="Calibri" w:cs="Calibri"/>
    </w:rPr>
  </w:style>
  <w:style w:type="paragraph" w:styleId="Heading1">
    <w:name w:val="heading 1"/>
    <w:aliases w:val="Pocket"/>
    <w:basedOn w:val="Normal"/>
    <w:next w:val="Normal"/>
    <w:link w:val="Heading1Char"/>
    <w:qFormat/>
    <w:rsid w:val="00B914A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914AF"/>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Heading 3 Char Char Char,Heading 3 Char Char,Tags v 2,3: Cite,Char1, Char Char Char Char Char Char Char Char, Char Char Char Char Char Char Char,Char Char Char Char Char Char Char Char,Char Char Char Char Char Char Char,Underlines,Char,n"/>
    <w:basedOn w:val="Normal"/>
    <w:next w:val="Normal"/>
    <w:link w:val="Heading3Char"/>
    <w:uiPriority w:val="2"/>
    <w:unhideWhenUsed/>
    <w:qFormat/>
    <w:rsid w:val="00B914AF"/>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B914AF"/>
    <w:pPr>
      <w:keepNext/>
      <w:keepLines/>
      <w:spacing w:before="200"/>
      <w:outlineLvl w:val="3"/>
    </w:pPr>
    <w:rPr>
      <w:rFonts w:eastAsiaTheme="majorEastAsia" w:cstheme="majorBidi"/>
      <w:b/>
      <w:iCs/>
      <w:sz w:val="28"/>
    </w:rPr>
  </w:style>
  <w:style w:type="character" w:default="1" w:styleId="DefaultParagraphFont">
    <w:name w:val="Default Paragraph Font"/>
    <w:uiPriority w:val="1"/>
    <w:semiHidden/>
    <w:unhideWhenUsed/>
    <w:rsid w:val="00B914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14AF"/>
  </w:style>
  <w:style w:type="character" w:customStyle="1" w:styleId="Heading1Char">
    <w:name w:val="Heading 1 Char"/>
    <w:aliases w:val="Pocket Char"/>
    <w:basedOn w:val="DefaultParagraphFont"/>
    <w:link w:val="Heading1"/>
    <w:rsid w:val="00B914A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914AF"/>
    <w:rPr>
      <w:rFonts w:ascii="Calibri" w:eastAsiaTheme="majorEastAsia" w:hAnsi="Calibri" w:cstheme="majorBidi"/>
      <w:b/>
      <w:sz w:val="44"/>
      <w:szCs w:val="26"/>
      <w:u w:val="double"/>
    </w:rPr>
  </w:style>
  <w:style w:type="character" w:customStyle="1" w:styleId="Heading3Char">
    <w:name w:val="Heading 3 Char"/>
    <w:aliases w:val="Block Char,Heading 3 Char Char Char Char,Heading 3 Char Char Char1,Tags v 2 Char,3: Cite Char,Char1 Char, Char Char Char Char Char Char Char Char Char, Char Char Char Char Char Char Char Char1,Char Char Char Char Char Char Char Char Char"/>
    <w:basedOn w:val="DefaultParagraphFont"/>
    <w:link w:val="Heading3"/>
    <w:uiPriority w:val="2"/>
    <w:rsid w:val="00B914AF"/>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B914AF"/>
    <w:rPr>
      <w:rFonts w:ascii="Calibri" w:eastAsiaTheme="majorEastAsia" w:hAnsi="Calibri" w:cstheme="majorBidi"/>
      <w:b/>
      <w:iCs/>
      <w:sz w:val="28"/>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
    <w:basedOn w:val="DefaultParagraphFont"/>
    <w:link w:val="textbold"/>
    <w:uiPriority w:val="7"/>
    <w:qFormat/>
    <w:rsid w:val="00B914AF"/>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5"/>
    <w:qFormat/>
    <w:rsid w:val="00B914AF"/>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B914AF"/>
    <w:rPr>
      <w:b w:val="0"/>
      <w:sz w:val="26"/>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No Spacing2 Char,Medium Grid 21 Char"/>
    <w:basedOn w:val="DefaultParagraphFont"/>
    <w:link w:val="NoSpacing"/>
    <w:uiPriority w:val="99"/>
    <w:unhideWhenUsed/>
    <w:rsid w:val="00B914AF"/>
    <w:rPr>
      <w:color w:val="auto"/>
      <w:u w:val="none"/>
    </w:rPr>
  </w:style>
  <w:style w:type="character" w:styleId="FollowedHyperlink">
    <w:name w:val="FollowedHyperlink"/>
    <w:basedOn w:val="DefaultParagraphFont"/>
    <w:uiPriority w:val="99"/>
    <w:semiHidden/>
    <w:unhideWhenUsed/>
    <w:rsid w:val="00B914AF"/>
    <w:rPr>
      <w:color w:val="auto"/>
      <w:u w:val="none"/>
    </w:rPr>
  </w:style>
  <w:style w:type="paragraph" w:customStyle="1" w:styleId="textbold">
    <w:name w:val="text bold"/>
    <w:basedOn w:val="Normal"/>
    <w:link w:val="Emphasis"/>
    <w:uiPriority w:val="7"/>
    <w:qFormat/>
    <w:rsid w:val="009C29FB"/>
    <w:pPr>
      <w:widowControl w:val="0"/>
      <w:ind w:left="720"/>
      <w:jc w:val="both"/>
    </w:pPr>
    <w:rPr>
      <w:b/>
      <w:iCs/>
      <w:sz w:val="26"/>
      <w:u w:val="single"/>
    </w:rPr>
  </w:style>
  <w:style w:type="paragraph" w:customStyle="1" w:styleId="Emphasize">
    <w:name w:val="Emphasize"/>
    <w:basedOn w:val="Normal"/>
    <w:autoRedefine/>
    <w:uiPriority w:val="7"/>
    <w:qFormat/>
    <w:rsid w:val="009C29FB"/>
    <w:pPr>
      <w:pBdr>
        <w:top w:val="single" w:sz="18" w:space="0" w:color="auto"/>
        <w:left w:val="single" w:sz="18" w:space="0" w:color="auto"/>
        <w:bottom w:val="single" w:sz="18" w:space="0" w:color="auto"/>
        <w:right w:val="single" w:sz="18" w:space="0" w:color="auto"/>
      </w:pBdr>
      <w:spacing w:line="252" w:lineRule="auto"/>
      <w:ind w:left="720"/>
      <w:jc w:val="both"/>
    </w:pPr>
    <w:rPr>
      <w:b/>
      <w:iCs/>
      <w:sz w:val="26"/>
      <w:u w:val="single"/>
    </w:rPr>
  </w:style>
  <w:style w:type="paragraph" w:customStyle="1" w:styleId="Emphasis1">
    <w:name w:val="Emphasis1"/>
    <w:basedOn w:val="Normal"/>
    <w:autoRedefine/>
    <w:uiPriority w:val="7"/>
    <w:qFormat/>
    <w:rsid w:val="009C29FB"/>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customStyle="1" w:styleId="underline">
    <w:name w:val="underline"/>
    <w:qFormat/>
    <w:rsid w:val="004529FC"/>
    <w:rPr>
      <w:u w:val="single"/>
    </w:rPr>
  </w:style>
  <w:style w:type="paragraph" w:styleId="NoSpacing">
    <w:name w:val="No Spacing"/>
    <w:aliases w:val="Note Level 2,Small Text,Card Format,Note Level 21,ClearFormatting,Clear,DDI Tag,Tag Title,No Spacing51,No Spacing11211,Card,No Spacing2,Medium Grid 21,No Spacing31,No Spacing22,No Spacing3,Dont use,No Spacing41,No Spacing111112,Debate Text"/>
    <w:basedOn w:val="Heading1"/>
    <w:link w:val="Hyperlink"/>
    <w:autoRedefine/>
    <w:uiPriority w:val="99"/>
    <w:qFormat/>
    <w:rsid w:val="00AD1BF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anbuckmorss.info/text/commonist-ethics/" TargetMode="External"/><Relationship Id="rId13" Type="http://schemas.openxmlformats.org/officeDocument/2006/relationships/hyperlink" Target="http://susanbuckmorss.info/text/commonist-ethics/" TargetMode="External"/><Relationship Id="rId3" Type="http://schemas.openxmlformats.org/officeDocument/2006/relationships/styles" Target="styles.xml"/><Relationship Id="rId7" Type="http://schemas.openxmlformats.org/officeDocument/2006/relationships/hyperlink" Target="http://susanbuckmorss.info/text/commonist-ethics/" TargetMode="External"/><Relationship Id="rId12" Type="http://schemas.openxmlformats.org/officeDocument/2006/relationships/hyperlink" Target="http://susanbuckmorss.info/text/commonist-ethic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usanbuckmorss.info/text/commonist-ethics/" TargetMode="External"/><Relationship Id="rId11" Type="http://schemas.openxmlformats.org/officeDocument/2006/relationships/hyperlink" Target="http://susanbuckmorss.info/text/commonist-ethics/" TargetMode="External"/><Relationship Id="rId5" Type="http://schemas.openxmlformats.org/officeDocument/2006/relationships/webSettings" Target="webSettings.xml"/><Relationship Id="rId15" Type="http://schemas.openxmlformats.org/officeDocument/2006/relationships/hyperlink" Target="https://jacobinmag.com/2017/08/socialist-left-democratic-socialists-america-dsa" TargetMode="External"/><Relationship Id="rId10" Type="http://schemas.openxmlformats.org/officeDocument/2006/relationships/hyperlink" Target="http://susanbuckmorss.info/text/commonist-ethics/" TargetMode="External"/><Relationship Id="rId4" Type="http://schemas.openxmlformats.org/officeDocument/2006/relationships/settings" Target="settings.xml"/><Relationship Id="rId9" Type="http://schemas.openxmlformats.org/officeDocument/2006/relationships/hyperlink" Target="http://susanbuckmorss.info/text/commonist-ethics/" TargetMode="External"/><Relationship Id="rId14" Type="http://schemas.openxmlformats.org/officeDocument/2006/relationships/hyperlink" Target="http://susanbuckmorss.info/text/commonist-eth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8601</Words>
  <Characters>49029</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5.1.1</cp:keywords>
  <dc:description/>
  <cp:lastModifiedBy>cal mays</cp:lastModifiedBy>
  <cp:revision>3</cp:revision>
  <dcterms:created xsi:type="dcterms:W3CDTF">2022-02-20T21:26:00Z</dcterms:created>
  <dcterms:modified xsi:type="dcterms:W3CDTF">2022-02-20T22:21:00Z</dcterms:modified>
</cp:coreProperties>
</file>