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D18B6" w14:textId="77777777" w:rsidR="002358B1" w:rsidRDefault="002358B1" w:rsidP="002358B1">
      <w:pPr>
        <w:pStyle w:val="Heading3"/>
      </w:pPr>
      <w:r>
        <w:t>Advocacy</w:t>
      </w:r>
    </w:p>
    <w:p w14:paraId="5A6A0536" w14:textId="290A8E92" w:rsidR="002358B1" w:rsidRPr="005D5365" w:rsidRDefault="002358B1" w:rsidP="002358B1">
      <w:pPr>
        <w:pStyle w:val="Heading4"/>
        <w:rPr>
          <w:color w:val="000000" w:themeColor="text1"/>
        </w:rPr>
      </w:pPr>
      <w:r>
        <w:rPr>
          <w:color w:val="000000" w:themeColor="text1"/>
        </w:rPr>
        <w:t>I defend the resolution as a gene</w:t>
      </w:r>
      <w:r w:rsidRPr="000115CB">
        <w:t>ral principle</w:t>
      </w:r>
      <w:r w:rsidR="000115CB" w:rsidRPr="000115CB">
        <w:t>: The appropriation of outer space by private entities is unjust.</w:t>
      </w:r>
    </w:p>
    <w:p w14:paraId="3056D5A4" w14:textId="77777777" w:rsidR="002358B1" w:rsidRPr="005D5365" w:rsidRDefault="002358B1" w:rsidP="002358B1">
      <w:pPr>
        <w:pStyle w:val="Heading4"/>
        <w:rPr>
          <w:rFonts w:eastAsia="Times New Roman"/>
          <w:color w:val="000000" w:themeColor="text1"/>
          <w:sz w:val="24"/>
          <w:szCs w:val="24"/>
        </w:rPr>
      </w:pPr>
      <w:r w:rsidRPr="005D5365">
        <w:rPr>
          <w:rFonts w:eastAsia="Times New Roman"/>
          <w:color w:val="000000" w:themeColor="text1"/>
        </w:rPr>
        <w:t xml:space="preserve">“Appropriation of outer space” by private entities refers to the exercise of exclusive control of space. </w:t>
      </w:r>
    </w:p>
    <w:p w14:paraId="0E4EB312" w14:textId="77777777" w:rsidR="002358B1" w:rsidRPr="005D5365" w:rsidRDefault="002358B1" w:rsidP="002358B1">
      <w:pPr>
        <w:rPr>
          <w:color w:val="000000" w:themeColor="text1"/>
        </w:rPr>
      </w:pPr>
      <w:r w:rsidRPr="005D5365">
        <w:rPr>
          <w:rStyle w:val="Emphasis"/>
          <w:color w:val="000000" w:themeColor="text1"/>
        </w:rPr>
        <w:t>Trapp 13</w:t>
      </w:r>
      <w:r w:rsidRPr="005D5365">
        <w:rPr>
          <w:color w:val="000000" w:themeColor="text1"/>
        </w:rPr>
        <w:t xml:space="preserve"> TIMOTHY JUSTIN TRAPP, JD Candidate @ UIUC Law, ’13, TAKING UP SPACE BY ANY OTHER MEANS: COMING TO TERMS WITH THE NONAPPROPRIATION ARTICLE OF THE OUTER SPACE TREATY UNIVERSITY OF ILLINOIS LAW REVIEW [Vol. 2013 No. 4]</w:t>
      </w:r>
    </w:p>
    <w:p w14:paraId="7C387FBE" w14:textId="77777777" w:rsidR="002358B1" w:rsidRDefault="002358B1" w:rsidP="002358B1">
      <w:pPr>
        <w:spacing w:before="240" w:after="240"/>
        <w:rPr>
          <w:rFonts w:eastAsia="Times New Roman" w:cstheme="minorHAnsi"/>
          <w:color w:val="000000" w:themeColor="text1"/>
          <w:sz w:val="12"/>
          <w:szCs w:val="12"/>
        </w:rPr>
      </w:pPr>
      <w:r w:rsidRPr="005D5365">
        <w:rPr>
          <w:rFonts w:eastAsia="Times New Roman" w:cstheme="minorHAnsi"/>
          <w:color w:val="000000" w:themeColor="text1"/>
          <w:sz w:val="12"/>
          <w:szCs w:val="12"/>
        </w:rPr>
        <w:t xml:space="preserve">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005D5365">
        <w:rPr>
          <w:rFonts w:eastAsia="Times New Roman" w:cstheme="minorHAnsi"/>
          <w:color w:val="000000" w:themeColor="text1"/>
          <w:sz w:val="24"/>
          <w:szCs w:val="24"/>
        </w:rPr>
        <w:t>(“</w:t>
      </w:r>
      <w:r w:rsidRPr="005D5365">
        <w:rPr>
          <w:rFonts w:eastAsia="Times New Roman" w:cstheme="minorHAnsi"/>
          <w:b/>
          <w:bCs/>
          <w:color w:val="000000" w:themeColor="text1"/>
          <w:u w:val="single"/>
          <w:shd w:val="clear" w:color="auto" w:fill="FFFF00"/>
        </w:rPr>
        <w:t>Appropriation of outer space</w:t>
      </w:r>
      <w:r w:rsidRPr="005D5365">
        <w:rPr>
          <w:rFonts w:eastAsia="Times New Roman" w:cstheme="minorHAnsi"/>
          <w:color w:val="000000" w:themeColor="text1"/>
          <w:sz w:val="24"/>
          <w:szCs w:val="24"/>
        </w:rPr>
        <w:t xml:space="preserve">, </w:t>
      </w:r>
      <w:r w:rsidRPr="005D5365">
        <w:rPr>
          <w:rFonts w:eastAsia="Times New Roman" w:cstheme="minorHAnsi"/>
          <w:color w:val="000000" w:themeColor="text1"/>
        </w:rPr>
        <w:t>therefore,</w:t>
      </w:r>
      <w:r w:rsidRPr="005D5365">
        <w:rPr>
          <w:rFonts w:eastAsia="Times New Roman" w:cstheme="minorHAnsi"/>
          <w:b/>
          <w:bCs/>
          <w:color w:val="000000" w:themeColor="text1"/>
          <w:u w:val="single"/>
          <w:shd w:val="clear" w:color="auto" w:fill="FFFF00"/>
        </w:rPr>
        <w:t xml:space="preserve"> is ‘the exercise of exclusive control </w:t>
      </w:r>
      <w:r w:rsidRPr="005D5365">
        <w:rPr>
          <w:rFonts w:eastAsia="Times New Roman" w:cstheme="minorHAnsi"/>
          <w:color w:val="000000" w:themeColor="text1"/>
        </w:rPr>
        <w:t>or exclusive use’</w:t>
      </w:r>
      <w:r w:rsidRPr="005D5365">
        <w:rPr>
          <w:rFonts w:eastAsia="Times New Roman" w:cstheme="minorHAnsi"/>
          <w:b/>
          <w:bCs/>
          <w:color w:val="000000" w:themeColor="text1"/>
          <w:u w:val="single"/>
        </w:rPr>
        <w:t xml:space="preserve"> </w:t>
      </w:r>
      <w:r w:rsidRPr="005D5365">
        <w:rPr>
          <w:rFonts w:eastAsia="Times New Roman" w:cstheme="minorHAnsi"/>
          <w:b/>
          <w:bCs/>
          <w:color w:val="000000" w:themeColor="text1"/>
          <w:u w:val="single"/>
          <w:shd w:val="clear" w:color="auto" w:fill="FFFF00"/>
        </w:rPr>
        <w:t>with a sense of permanence, which limits other nations’ access</w:t>
      </w:r>
      <w:r w:rsidRPr="005D5365">
        <w:rPr>
          <w:rFonts w:eastAsia="Times New Roman" w:cstheme="minorHAnsi"/>
          <w:color w:val="000000" w:themeColor="text1"/>
        </w:rPr>
        <w:t xml:space="preserve"> </w:t>
      </w:r>
      <w:r w:rsidRPr="005D5365">
        <w:rPr>
          <w:rFonts w:eastAsia="Times New Roman" w:cstheme="minorHAnsi"/>
          <w:color w:val="000000" w:themeColor="text1"/>
          <w:sz w:val="12"/>
          <w:szCs w:val="12"/>
        </w:rPr>
        <w:t>to it.”)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E89A3CC" w14:textId="77777777" w:rsidR="002358B1" w:rsidRDefault="002358B1" w:rsidP="002358B1">
      <w:pPr>
        <w:pStyle w:val="Heading4"/>
      </w:pPr>
      <w:r>
        <w:t xml:space="preserve">Private entities are </w:t>
      </w:r>
      <w:r w:rsidRPr="00B265A4">
        <w:rPr>
          <w:u w:val="single"/>
        </w:rPr>
        <w:t>non-governmental</w:t>
      </w:r>
      <w:r>
        <w:t>.</w:t>
      </w:r>
    </w:p>
    <w:p w14:paraId="215D81AF" w14:textId="77777777" w:rsidR="002358B1" w:rsidRPr="00B83284" w:rsidRDefault="002358B1" w:rsidP="002358B1">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1B44CF5F" w14:textId="77777777" w:rsidR="002358B1" w:rsidRDefault="002358B1" w:rsidP="002358B1">
      <w:pPr>
        <w:rPr>
          <w:sz w:val="16"/>
        </w:rPr>
      </w:pPr>
      <w:r w:rsidRPr="00B83284">
        <w:rPr>
          <w:sz w:val="16"/>
        </w:rPr>
        <w:t xml:space="preserve">4. </w:t>
      </w:r>
      <w:r w:rsidRPr="0071279A">
        <w:rPr>
          <w:highlight w:val="yellow"/>
          <w:u w:val="single"/>
        </w:rPr>
        <w:t>Interpreting</w:t>
      </w:r>
      <w:r w:rsidRPr="00B83284">
        <w:rPr>
          <w:u w:val="single"/>
        </w:rPr>
        <w:t xml:space="preserve"> Article VI of </w:t>
      </w:r>
      <w:r w:rsidRPr="0071279A">
        <w:rPr>
          <w:highlight w:val="yellow"/>
          <w:u w:val="single"/>
        </w:rPr>
        <w:t xml:space="preserve">the </w:t>
      </w:r>
      <w:r w:rsidRPr="0071279A">
        <w:rPr>
          <w:rStyle w:val="Emphasis"/>
          <w:highlight w:val="yellow"/>
        </w:rPr>
        <w:t>Outer</w:t>
      </w:r>
      <w:r w:rsidRPr="0071279A">
        <w:rPr>
          <w:highlight w:val="yellow"/>
          <w:u w:val="single"/>
        </w:rPr>
        <w:t xml:space="preserve"> </w:t>
      </w:r>
      <w:r w:rsidRPr="0071279A">
        <w:rPr>
          <w:rStyle w:val="Emphasis"/>
          <w:highlight w:val="yellow"/>
        </w:rPr>
        <w:t>Space</w:t>
      </w:r>
      <w:r w:rsidRPr="0071279A">
        <w:rPr>
          <w:highlight w:val="yellow"/>
          <w:u w:val="single"/>
        </w:rPr>
        <w:t xml:space="preserve"> </w:t>
      </w:r>
      <w:r w:rsidRPr="0071279A">
        <w:rPr>
          <w:rStyle w:val="Emphasis"/>
          <w:highlight w:val="yellow"/>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71279A">
        <w:rPr>
          <w:rStyle w:val="Emphasis"/>
          <w:highlight w:val="yellow"/>
        </w:rPr>
        <w:t>private actors</w:t>
      </w:r>
      <w:r w:rsidRPr="00B83284">
        <w:rPr>
          <w:rStyle w:val="Emphasis"/>
        </w:rPr>
        <w:t xml:space="preserve"> (. . . “or by </w:t>
      </w:r>
      <w:r w:rsidRPr="0071279A">
        <w:rPr>
          <w:rStyle w:val="Emphasis"/>
          <w:highlight w:val="yellow"/>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27512A86" w14:textId="77777777" w:rsidR="00731855" w:rsidRPr="00731855" w:rsidRDefault="00731855" w:rsidP="00731855">
      <w:pPr>
        <w:spacing w:before="240" w:after="240"/>
        <w:rPr>
          <w:rFonts w:ascii="Times New Roman" w:eastAsia="Times New Roman" w:hAnsi="Times New Roman" w:cs="Times New Roman"/>
          <w:sz w:val="24"/>
          <w:szCs w:val="24"/>
        </w:rPr>
      </w:pPr>
      <w:r w:rsidRPr="00731855">
        <w:rPr>
          <w:rFonts w:eastAsia="Times New Roman"/>
          <w:b/>
          <w:bCs/>
          <w:color w:val="000000"/>
          <w:sz w:val="26"/>
          <w:szCs w:val="26"/>
        </w:rPr>
        <w:t>Cambridge dictionary defines outer space as:</w:t>
      </w:r>
    </w:p>
    <w:p w14:paraId="6FD92414" w14:textId="77777777" w:rsidR="00731855" w:rsidRPr="00731855" w:rsidRDefault="00731855" w:rsidP="00731855">
      <w:pPr>
        <w:spacing w:before="240" w:after="240"/>
        <w:rPr>
          <w:rFonts w:ascii="Times New Roman" w:eastAsia="Times New Roman" w:hAnsi="Times New Roman" w:cs="Times New Roman"/>
          <w:sz w:val="24"/>
          <w:szCs w:val="24"/>
        </w:rPr>
      </w:pPr>
      <w:r w:rsidRPr="00731855">
        <w:rPr>
          <w:rFonts w:eastAsia="Times New Roman"/>
          <w:color w:val="000000"/>
          <w:sz w:val="16"/>
          <w:szCs w:val="16"/>
        </w:rPr>
        <w:t>Cambridge Dictionary. N.d. “Outer Space”. https://dictionary.cambridge.org/us/dictionary/english/outer-space</w:t>
      </w:r>
    </w:p>
    <w:p w14:paraId="784A0574" w14:textId="77777777" w:rsidR="00731855" w:rsidRPr="00731855" w:rsidRDefault="00731855" w:rsidP="00731855">
      <w:pPr>
        <w:spacing w:before="240" w:after="240"/>
        <w:rPr>
          <w:rFonts w:ascii="Times New Roman" w:eastAsia="Times New Roman" w:hAnsi="Times New Roman" w:cs="Times New Roman"/>
          <w:sz w:val="24"/>
          <w:szCs w:val="24"/>
        </w:rPr>
      </w:pPr>
      <w:r w:rsidRPr="00731855">
        <w:rPr>
          <w:rFonts w:eastAsia="Times New Roman"/>
          <w:color w:val="000000"/>
          <w:sz w:val="16"/>
          <w:szCs w:val="16"/>
        </w:rPr>
        <w:t>outer space noun [ U ] US  /ˈɑʊ·tər ˈspeɪs/</w:t>
      </w:r>
      <w:r w:rsidRPr="00731855">
        <w:rPr>
          <w:rFonts w:eastAsia="Times New Roman"/>
          <w:color w:val="000000"/>
          <w:sz w:val="26"/>
          <w:szCs w:val="26"/>
        </w:rPr>
        <w:t xml:space="preserve"> </w:t>
      </w:r>
      <w:r w:rsidRPr="00731855">
        <w:rPr>
          <w:rFonts w:eastAsia="Times New Roman"/>
          <w:color w:val="000000"/>
          <w:sz w:val="26"/>
          <w:szCs w:val="26"/>
          <w:u w:val="single"/>
          <w:shd w:val="clear" w:color="auto" w:fill="FFFF00"/>
        </w:rPr>
        <w:t>the universe beyond the earth’s atmosphere</w:t>
      </w:r>
      <w:r w:rsidRPr="00731855">
        <w:rPr>
          <w:rFonts w:eastAsia="Times New Roman"/>
          <w:color w:val="000000"/>
          <w:sz w:val="26"/>
          <w:szCs w:val="26"/>
        </w:rPr>
        <w:t xml:space="preserve"> </w:t>
      </w:r>
      <w:r w:rsidRPr="00731855">
        <w:rPr>
          <w:rFonts w:eastAsia="Times New Roman"/>
          <w:color w:val="000000"/>
          <w:sz w:val="16"/>
          <w:szCs w:val="16"/>
        </w:rPr>
        <w:t>(= the air surrounding the earth).</w:t>
      </w:r>
    </w:p>
    <w:p w14:paraId="39D43D37" w14:textId="77777777" w:rsidR="002358B1" w:rsidRPr="005D5365" w:rsidRDefault="002358B1" w:rsidP="002358B1"/>
    <w:p w14:paraId="1E3D2852" w14:textId="77777777" w:rsidR="002358B1" w:rsidRDefault="002358B1" w:rsidP="002358B1">
      <w:pPr>
        <w:pStyle w:val="Heading3"/>
        <w:rPr>
          <w:rFonts w:eastAsia="Times New Roman"/>
          <w:shd w:val="clear" w:color="auto" w:fill="FFFFFF"/>
        </w:rPr>
      </w:pPr>
      <w:r>
        <w:rPr>
          <w:rFonts w:eastAsia="Times New Roman"/>
          <w:shd w:val="clear" w:color="auto" w:fill="FFFFFF"/>
        </w:rPr>
        <w:t>Framing</w:t>
      </w:r>
    </w:p>
    <w:p w14:paraId="2B409441" w14:textId="77777777" w:rsidR="002358B1" w:rsidRPr="00FF0ABB" w:rsidRDefault="002358B1" w:rsidP="002358B1">
      <w:pPr>
        <w:pStyle w:val="Heading4"/>
        <w:rPr>
          <w:rFonts w:ascii="Times New Roman" w:eastAsia="Times New Roman" w:hAnsi="Times New Roman" w:cs="Times New Roman"/>
        </w:rPr>
      </w:pPr>
      <w:r w:rsidRPr="00FF0ABB">
        <w:rPr>
          <w:rFonts w:eastAsia="Times New Roman"/>
          <w:shd w:val="clear" w:color="auto" w:fill="FFFFFF"/>
        </w:rPr>
        <w:t>The standard is consistency with conditions of non-alienation.</w:t>
      </w:r>
    </w:p>
    <w:p w14:paraId="67843982" w14:textId="77777777" w:rsidR="002358B1" w:rsidRPr="00FF0ABB" w:rsidRDefault="002358B1" w:rsidP="002358B1">
      <w:pPr>
        <w:rPr>
          <w:rFonts w:ascii="Times New Roman" w:eastAsia="Times New Roman" w:hAnsi="Times New Roman" w:cs="Times New Roman"/>
          <w:sz w:val="24"/>
          <w:szCs w:val="24"/>
        </w:rPr>
      </w:pPr>
    </w:p>
    <w:p w14:paraId="640C2CD2" w14:textId="437D05A9" w:rsidR="00731855" w:rsidRPr="00731855" w:rsidRDefault="00731855" w:rsidP="00731855">
      <w:pPr>
        <w:pStyle w:val="Heading4"/>
        <w:rPr>
          <w:rFonts w:ascii="Times New Roman" w:eastAsia="Times New Roman" w:hAnsi="Times New Roman" w:cs="Times New Roman"/>
          <w:sz w:val="24"/>
          <w:szCs w:val="24"/>
        </w:rPr>
      </w:pPr>
      <w:r w:rsidRPr="00731855">
        <w:rPr>
          <w:rFonts w:eastAsia="Times New Roman"/>
        </w:rPr>
        <w:t xml:space="preserve">Subjectivity is defined only through volitional relationships. Therefore, subjects and their volition </w:t>
      </w:r>
      <w:r w:rsidR="00A5220C" w:rsidRPr="00731855">
        <w:rPr>
          <w:rFonts w:eastAsia="Times New Roman"/>
        </w:rPr>
        <w:t>are</w:t>
      </w:r>
      <w:r w:rsidRPr="00731855">
        <w:rPr>
          <w:rFonts w:eastAsia="Times New Roman"/>
        </w:rPr>
        <w:t xml:space="preserve"> the basis for ethics. Jaeggi:</w:t>
      </w:r>
    </w:p>
    <w:p w14:paraId="42205865" w14:textId="77777777" w:rsidR="00731855" w:rsidRPr="00731855" w:rsidRDefault="00731855" w:rsidP="00731855">
      <w:pPr>
        <w:shd w:val="clear" w:color="auto" w:fill="FFFFFF"/>
        <w:rPr>
          <w:rFonts w:ascii="Times New Roman" w:eastAsia="Times New Roman" w:hAnsi="Times New Roman" w:cs="Times New Roman"/>
          <w:sz w:val="24"/>
          <w:szCs w:val="24"/>
        </w:rPr>
      </w:pPr>
      <w:r w:rsidRPr="00731855">
        <w:rPr>
          <w:rFonts w:eastAsia="Times New Roman"/>
          <w:color w:val="000000"/>
          <w:sz w:val="16"/>
          <w:szCs w:val="16"/>
        </w:rPr>
        <w:t>[Rahel Jaeggi</w:t>
      </w:r>
      <w:r w:rsidRPr="00731855">
        <w:rPr>
          <w:rFonts w:eastAsia="Times New Roman"/>
          <w:b/>
          <w:bCs/>
          <w:color w:val="000000"/>
          <w:sz w:val="16"/>
          <w:szCs w:val="16"/>
        </w:rPr>
        <w:t xml:space="preserve"> </w:t>
      </w:r>
      <w:r w:rsidRPr="00731855">
        <w:rPr>
          <w:rFonts w:eastAsia="Times New Roman"/>
          <w:color w:val="000000"/>
          <w:sz w:val="16"/>
          <w:szCs w:val="16"/>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6DEBE7F1" w14:textId="77777777" w:rsidR="00731855" w:rsidRPr="00731855" w:rsidRDefault="00731855" w:rsidP="00731855">
      <w:pPr>
        <w:rPr>
          <w:rFonts w:ascii="Times New Roman" w:eastAsia="Times New Roman" w:hAnsi="Times New Roman" w:cs="Times New Roman"/>
          <w:sz w:val="24"/>
          <w:szCs w:val="24"/>
        </w:rPr>
      </w:pPr>
      <w:r w:rsidRPr="00731855">
        <w:rPr>
          <w:rFonts w:eastAsia="Times New Roman"/>
          <w:color w:val="1D1C1D"/>
          <w:sz w:val="12"/>
          <w:szCs w:val="12"/>
          <w:shd w:val="clear" w:color="auto" w:fill="FFFFFF"/>
        </w:rPr>
        <w:t>The positions of both authors can be reduced to the following common denominator</w:t>
      </w:r>
      <w:r w:rsidRPr="00731855">
        <w:rPr>
          <w:rFonts w:eastAsia="Times New Roman"/>
          <w:color w:val="1D1C1D"/>
          <w:sz w:val="23"/>
          <w:szCs w:val="23"/>
          <w:shd w:val="clear" w:color="auto" w:fill="FFFFFF"/>
        </w:rPr>
        <w:t>:</w:t>
      </w:r>
      <w:r w:rsidRPr="00731855">
        <w:rPr>
          <w:rFonts w:eastAsia="Times New Roman"/>
          <w:color w:val="1D1C1D"/>
          <w:sz w:val="23"/>
          <w:szCs w:val="23"/>
          <w:u w:val="single"/>
          <w:shd w:val="clear" w:color="auto" w:fill="FFFFFF"/>
        </w:rPr>
        <w:t xml:space="preserve"> </w:t>
      </w:r>
      <w:r w:rsidRPr="00731855">
        <w:rPr>
          <w:rFonts w:eastAsia="Times New Roman"/>
          <w:b/>
          <w:bCs/>
          <w:color w:val="1D1C1D"/>
          <w:sz w:val="23"/>
          <w:szCs w:val="23"/>
          <w:u w:val="single"/>
          <w:shd w:val="clear" w:color="auto" w:fill="FFFF00"/>
        </w:rPr>
        <w:t>roles are less alienating than constitutive for the development of persons and personality</w:t>
      </w:r>
      <w:r w:rsidRPr="00731855">
        <w:rPr>
          <w:rFonts w:eastAsia="Times New Roman"/>
          <w:color w:val="1D1C1D"/>
          <w:sz w:val="23"/>
          <w:szCs w:val="23"/>
          <w:u w:val="single"/>
          <w:shd w:val="clear" w:color="auto" w:fill="FFFF00"/>
        </w:rPr>
        <w:t>.</w:t>
      </w:r>
      <w:r w:rsidRPr="00731855">
        <w:rPr>
          <w:rFonts w:eastAsia="Times New Roman"/>
          <w:color w:val="1D1C1D"/>
          <w:sz w:val="23"/>
          <w:szCs w:val="23"/>
          <w:shd w:val="clear" w:color="auto" w:fill="FFFF00"/>
        </w:rPr>
        <w:t xml:space="preserve"> </w:t>
      </w:r>
      <w:r w:rsidRPr="00731855">
        <w:rPr>
          <w:rFonts w:eastAsia="Times New Roman"/>
          <w:b/>
          <w:bCs/>
          <w:color w:val="1D1C1D"/>
          <w:sz w:val="23"/>
          <w:szCs w:val="23"/>
          <w:u w:val="single"/>
          <w:shd w:val="clear" w:color="auto" w:fill="FFFF00"/>
        </w:rPr>
        <w:t>They</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are constitutive in the sense that they</w:t>
      </w:r>
      <w:r w:rsidRPr="00731855">
        <w:rPr>
          <w:rFonts w:eastAsia="Times New Roman"/>
          <w:color w:val="1D1C1D"/>
          <w:sz w:val="23"/>
          <w:szCs w:val="23"/>
          <w:shd w:val="clear" w:color="auto" w:fill="FFFF00"/>
        </w:rPr>
        <w:t xml:space="preserve"> </w:t>
      </w:r>
      <w:r w:rsidRPr="00731855">
        <w:rPr>
          <w:rFonts w:eastAsia="Times New Roman"/>
          <w:b/>
          <w:bCs/>
          <w:color w:val="1D1C1D"/>
          <w:sz w:val="23"/>
          <w:szCs w:val="23"/>
          <w:u w:val="single"/>
          <w:shd w:val="clear" w:color="auto" w:fill="FFFF00"/>
        </w:rPr>
        <w:t xml:space="preserve">are directly bound </w:t>
      </w:r>
      <w:r w:rsidRPr="00731855">
        <w:rPr>
          <w:rFonts w:eastAsia="Times New Roman"/>
          <w:b/>
          <w:bCs/>
          <w:color w:val="1D1C1D"/>
          <w:sz w:val="23"/>
          <w:szCs w:val="23"/>
          <w:u w:val="single"/>
          <w:shd w:val="clear" w:color="auto" w:fill="FFFFFF"/>
        </w:rPr>
        <w:t xml:space="preserve">up </w:t>
      </w:r>
      <w:r w:rsidRPr="00731855">
        <w:rPr>
          <w:rFonts w:eastAsia="Times New Roman"/>
          <w:b/>
          <w:bCs/>
          <w:color w:val="1D1C1D"/>
          <w:sz w:val="23"/>
          <w:szCs w:val="23"/>
          <w:u w:val="single"/>
          <w:shd w:val="clear" w:color="auto" w:fill="FFFF00"/>
        </w:rPr>
        <w:t>with a person’s development</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731855">
        <w:rPr>
          <w:rFonts w:eastAsia="Times New Roman"/>
          <w:color w:val="1D1C1D"/>
          <w:sz w:val="23"/>
          <w:szCs w:val="23"/>
          <w:shd w:val="clear" w:color="auto" w:fill="FFFFFF"/>
        </w:rPr>
        <w:t>“</w:t>
      </w:r>
      <w:r w:rsidRPr="00731855">
        <w:rPr>
          <w:rFonts w:eastAsia="Times New Roman"/>
          <w:b/>
          <w:bCs/>
          <w:color w:val="1D1C1D"/>
          <w:sz w:val="23"/>
          <w:szCs w:val="23"/>
          <w:shd w:val="clear" w:color="auto" w:fill="FFFF00"/>
        </w:rPr>
        <w:t>T</w:t>
      </w:r>
      <w:r w:rsidRPr="00731855">
        <w:rPr>
          <w:rFonts w:eastAsia="Times New Roman"/>
          <w:b/>
          <w:bCs/>
          <w:color w:val="1D1C1D"/>
          <w:sz w:val="23"/>
          <w:szCs w:val="23"/>
          <w:u w:val="single"/>
          <w:shd w:val="clear" w:color="auto" w:fill="FFFF00"/>
        </w:rPr>
        <w:t>he human being is always</w:t>
      </w:r>
      <w:r w:rsidRPr="00731855">
        <w:rPr>
          <w:rFonts w:eastAsia="Times New Roman"/>
          <w:color w:val="1D1C1D"/>
          <w:sz w:val="23"/>
          <w:szCs w:val="23"/>
          <w:shd w:val="clear" w:color="auto" w:fill="FFFF00"/>
        </w:rPr>
        <w:t xml:space="preserve"> </w:t>
      </w:r>
      <w:r w:rsidRPr="00731855">
        <w:rPr>
          <w:rFonts w:eastAsia="Times New Roman"/>
          <w:color w:val="1D1C1D"/>
          <w:sz w:val="12"/>
          <w:szCs w:val="12"/>
          <w:shd w:val="clear" w:color="auto" w:fill="FFFFFF"/>
        </w:rPr>
        <w:t>himself only in</w:t>
      </w:r>
      <w:r w:rsidRPr="00731855">
        <w:rPr>
          <w:rFonts w:eastAsia="Times New Roman"/>
          <w:color w:val="1D1C1D"/>
          <w:sz w:val="23"/>
          <w:szCs w:val="23"/>
          <w:shd w:val="clear" w:color="auto" w:fill="FFFF00"/>
        </w:rPr>
        <w:t xml:space="preserve"> </w:t>
      </w:r>
      <w:r w:rsidRPr="00731855">
        <w:rPr>
          <w:rFonts w:eastAsia="Times New Roman"/>
          <w:b/>
          <w:bCs/>
          <w:color w:val="1D1C1D"/>
          <w:sz w:val="23"/>
          <w:szCs w:val="23"/>
          <w:u w:val="single"/>
          <w:shd w:val="clear" w:color="auto" w:fill="FFFF00"/>
        </w:rPr>
        <w:t>‘doubling’ in relation to a role</w:t>
      </w:r>
      <w:r w:rsidRPr="00731855">
        <w:rPr>
          <w:rFonts w:eastAsia="Times New Roman"/>
          <w:b/>
          <w:bCs/>
          <w:color w:val="1D1C1D"/>
          <w:sz w:val="23"/>
          <w:szCs w:val="23"/>
          <w:shd w:val="clear" w:color="auto" w:fill="FFFFFF"/>
        </w:rPr>
        <w:t xml:space="preserve"> </w:t>
      </w:r>
      <w:r w:rsidRPr="00731855">
        <w:rPr>
          <w:rFonts w:eastAsia="Times New Roman"/>
          <w:color w:val="1D1C1D"/>
          <w:sz w:val="23"/>
          <w:szCs w:val="23"/>
          <w:shd w:val="clear" w:color="auto" w:fill="FFFFFF"/>
        </w:rPr>
        <w:t>figure</w:t>
      </w:r>
      <w:r w:rsidRPr="00731855">
        <w:rPr>
          <w:rFonts w:eastAsia="Times New Roman"/>
          <w:color w:val="1D1C1D"/>
          <w:sz w:val="23"/>
          <w:szCs w:val="23"/>
          <w:shd w:val="clear" w:color="auto" w:fill="FFFF00"/>
        </w:rPr>
        <w:t xml:space="preserve"> </w:t>
      </w:r>
      <w:r w:rsidRPr="00731855">
        <w:rPr>
          <w:rFonts w:eastAsia="Times New Roman"/>
          <w:b/>
          <w:bCs/>
          <w:color w:val="1D1C1D"/>
          <w:sz w:val="23"/>
          <w:szCs w:val="23"/>
          <w:u w:val="single"/>
          <w:shd w:val="clear" w:color="auto" w:fill="FFFF00"/>
        </w:rPr>
        <w:t>he can experience</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Also, all that he sees as comprising his authenticity is but the role he plays before himself and others.2</w:t>
      </w:r>
      <w:r w:rsidRPr="00731855">
        <w:rPr>
          <w:rFonts w:eastAsia="Times New Roman"/>
          <w:b/>
          <w:bCs/>
          <w:color w:val="1D1C1D"/>
          <w:sz w:val="12"/>
          <w:szCs w:val="12"/>
          <w:u w:val="single"/>
          <w:shd w:val="clear" w:color="auto" w:fill="FFFFFF"/>
        </w:rPr>
        <w:t>2</w:t>
      </w:r>
      <w:r w:rsidRPr="00731855">
        <w:rPr>
          <w:rFonts w:eastAsia="Times New Roman"/>
          <w:b/>
          <w:bCs/>
          <w:color w:val="1D1C1D"/>
          <w:sz w:val="23"/>
          <w:szCs w:val="23"/>
          <w:u w:val="single"/>
          <w:shd w:val="clear" w:color="auto" w:fill="FFFFFF"/>
        </w:rPr>
        <w:t xml:space="preserve"> </w:t>
      </w:r>
      <w:r w:rsidRPr="00731855">
        <w:rPr>
          <w:rFonts w:eastAsia="Times New Roman"/>
          <w:b/>
          <w:bCs/>
          <w:color w:val="1D1C1D"/>
          <w:sz w:val="23"/>
          <w:szCs w:val="23"/>
          <w:u w:val="single"/>
          <w:shd w:val="clear" w:color="auto" w:fill="FFFF00"/>
        </w:rPr>
        <w:t>Roles</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on this view</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00"/>
        </w:rPr>
        <w:t xml:space="preserve">are </w:t>
      </w:r>
      <w:r w:rsidRPr="00731855">
        <w:rPr>
          <w:rFonts w:eastAsia="Times New Roman"/>
          <w:b/>
          <w:bCs/>
          <w:color w:val="1D1C1D"/>
          <w:sz w:val="23"/>
          <w:szCs w:val="23"/>
          <w:shd w:val="clear" w:color="auto" w:fill="FFFFFF"/>
        </w:rPr>
        <w:t>not only</w:t>
      </w:r>
      <w:r w:rsidRPr="00731855">
        <w:rPr>
          <w:rFonts w:eastAsia="Times New Roman"/>
          <w:b/>
          <w:bCs/>
          <w:color w:val="1D1C1D"/>
          <w:sz w:val="23"/>
          <w:szCs w:val="23"/>
          <w:shd w:val="clear" w:color="auto" w:fill="FFFF00"/>
        </w:rPr>
        <w:t xml:space="preserve"> </w:t>
      </w:r>
      <w:r w:rsidRPr="00731855">
        <w:rPr>
          <w:rFonts w:eastAsia="Times New Roman"/>
          <w:b/>
          <w:bCs/>
          <w:color w:val="1D1C1D"/>
          <w:sz w:val="23"/>
          <w:szCs w:val="23"/>
          <w:u w:val="single"/>
          <w:shd w:val="clear" w:color="auto" w:fill="FFFF00"/>
        </w:rPr>
        <w:t>necessary</w:t>
      </w:r>
      <w:r w:rsidRPr="00731855">
        <w:rPr>
          <w:rFonts w:eastAsia="Times New Roman"/>
          <w:b/>
          <w:bCs/>
          <w:color w:val="1D1C1D"/>
          <w:sz w:val="23"/>
          <w:szCs w:val="23"/>
          <w:u w:val="single"/>
          <w:shd w:val="clear" w:color="auto" w:fill="FFFFFF"/>
        </w:rPr>
        <w:t xml:space="preserve"> </w:t>
      </w:r>
      <w:r w:rsidRPr="00731855">
        <w:rPr>
          <w:rFonts w:eastAsia="Times New Roman"/>
          <w:b/>
          <w:bCs/>
          <w:color w:val="1D1C1D"/>
          <w:sz w:val="23"/>
          <w:szCs w:val="23"/>
          <w:shd w:val="clear" w:color="auto" w:fill="FFFFFF"/>
        </w:rPr>
        <w:t xml:space="preserve">in order </w:t>
      </w:r>
      <w:r w:rsidRPr="00731855">
        <w:rPr>
          <w:rFonts w:eastAsia="Times New Roman"/>
          <w:b/>
          <w:bCs/>
          <w:color w:val="1D1C1D"/>
          <w:sz w:val="23"/>
          <w:szCs w:val="23"/>
          <w:u w:val="single"/>
          <w:shd w:val="clear" w:color="auto" w:fill="FFFF00"/>
        </w:rPr>
        <w:t>to</w:t>
      </w:r>
      <w:r w:rsidRPr="00731855">
        <w:rPr>
          <w:rFonts w:eastAsia="Times New Roman"/>
          <w:b/>
          <w:bCs/>
          <w:color w:val="1D1C1D"/>
          <w:sz w:val="23"/>
          <w:szCs w:val="23"/>
          <w:shd w:val="clear" w:color="auto" w:fill="FFFFFF"/>
        </w:rPr>
        <w:t xml:space="preserve"> make </w:t>
      </w:r>
      <w:r w:rsidRPr="00731855">
        <w:rPr>
          <w:rFonts w:eastAsia="Times New Roman"/>
          <w:b/>
          <w:bCs/>
          <w:color w:val="1D1C1D"/>
          <w:sz w:val="23"/>
          <w:szCs w:val="23"/>
          <w:u w:val="single"/>
          <w:shd w:val="clear" w:color="auto" w:fill="FFFF00"/>
        </w:rPr>
        <w:t>social interaction</w:t>
      </w:r>
      <w:r w:rsidRPr="00731855">
        <w:rPr>
          <w:rFonts w:eastAsia="Times New Roman"/>
          <w:b/>
          <w:bCs/>
          <w:color w:val="1D1C1D"/>
          <w:sz w:val="23"/>
          <w:szCs w:val="23"/>
          <w:shd w:val="clear" w:color="auto" w:fill="FFFF00"/>
        </w:rPr>
        <w:t xml:space="preserve"> </w:t>
      </w:r>
      <w:r w:rsidRPr="00731855">
        <w:rPr>
          <w:rFonts w:eastAsia="Times New Roman"/>
          <w:b/>
          <w:bCs/>
          <w:color w:val="1D1C1D"/>
          <w:sz w:val="23"/>
          <w:szCs w:val="23"/>
          <w:shd w:val="clear" w:color="auto" w:fill="FFFFFF"/>
        </w:rPr>
        <w:t>possible</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whether this be a “being together” of individuals or a benign “passing each other by;”</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FF"/>
        </w:rPr>
        <w:t>interaction</w:t>
      </w:r>
    </w:p>
    <w:p w14:paraId="0E2DECCF" w14:textId="77777777" w:rsidR="00731855" w:rsidRPr="00731855" w:rsidRDefault="00731855" w:rsidP="00731855">
      <w:pPr>
        <w:rPr>
          <w:rFonts w:ascii="Times New Roman" w:eastAsia="Times New Roman" w:hAnsi="Times New Roman" w:cs="Times New Roman"/>
          <w:sz w:val="24"/>
          <w:szCs w:val="24"/>
        </w:rPr>
      </w:pPr>
      <w:r w:rsidRPr="00731855">
        <w:rPr>
          <w:rFonts w:eastAsia="Times New Roman"/>
          <w:b/>
          <w:bCs/>
          <w:color w:val="1D1C1D"/>
          <w:sz w:val="23"/>
          <w:szCs w:val="23"/>
          <w:u w:val="single"/>
          <w:shd w:val="clear" w:color="auto" w:fill="FFFFFF"/>
        </w:rPr>
        <w:t>mediated by roles is also constitutive of an individual’s relation to herself</w:t>
      </w:r>
      <w:r w:rsidRPr="00731855">
        <w:rPr>
          <w:rFonts w:eastAsia="Times New Roman"/>
          <w:color w:val="1D1C1D"/>
          <w:sz w:val="23"/>
          <w:szCs w:val="23"/>
          <w:u w:val="single"/>
          <w:shd w:val="clear" w:color="auto" w:fill="FFFFFF"/>
        </w:rPr>
        <w:t>.</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FF"/>
        </w:rPr>
        <w:t>The distance that the role creates in family life, as well as in one’s profession</w:t>
      </w:r>
      <w:r w:rsidRPr="00731855">
        <w:rPr>
          <w:rFonts w:eastAsia="Times New Roman"/>
          <w:color w:val="1D1C1D"/>
          <w:sz w:val="23"/>
          <w:szCs w:val="23"/>
          <w:shd w:val="clear" w:color="auto" w:fill="FFFFFF"/>
        </w:rPr>
        <w:t>,</w:t>
      </w:r>
      <w:r w:rsidRPr="00731855">
        <w:rPr>
          <w:rFonts w:eastAsia="Times New Roman"/>
          <w:color w:val="1D1C1D"/>
          <w:sz w:val="12"/>
          <w:szCs w:val="12"/>
          <w:shd w:val="clear" w:color="auto" w:fill="FFFFFF"/>
        </w:rPr>
        <w:t xml:space="preserve"> work, or public offices,</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FF"/>
        </w:rPr>
        <w:t>is</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FF"/>
        </w:rPr>
        <w:t>the human</w:t>
      </w:r>
      <w:r w:rsidRPr="00731855">
        <w:rPr>
          <w:rFonts w:eastAsia="Times New Roman"/>
          <w:color w:val="1D1C1D"/>
          <w:sz w:val="23"/>
          <w:szCs w:val="23"/>
          <w:shd w:val="clear" w:color="auto" w:fill="FFFFFF"/>
        </w:rPr>
        <w:t xml:space="preserve"> </w:t>
      </w:r>
      <w:r w:rsidRPr="00731855">
        <w:rPr>
          <w:rFonts w:eastAsia="Times New Roman"/>
          <w:color w:val="1D1C1D"/>
          <w:sz w:val="12"/>
          <w:szCs w:val="12"/>
          <w:shd w:val="clear" w:color="auto" w:fill="FFFFFF"/>
        </w:rPr>
        <w:t xml:space="preserve">being’s characteristic </w:t>
      </w:r>
      <w:r w:rsidRPr="00731855">
        <w:rPr>
          <w:rFonts w:eastAsia="Times New Roman"/>
          <w:b/>
          <w:bCs/>
          <w:color w:val="1D1C1D"/>
          <w:sz w:val="23"/>
          <w:szCs w:val="23"/>
          <w:u w:val="single"/>
          <w:shd w:val="clear" w:color="auto" w:fill="FFFFFF"/>
        </w:rPr>
        <w:t>detour to his fellow human bein</w:t>
      </w:r>
      <w:r w:rsidRPr="00731855">
        <w:rPr>
          <w:rFonts w:eastAsia="Times New Roman"/>
          <w:color w:val="1D1C1D"/>
          <w:sz w:val="23"/>
          <w:szCs w:val="23"/>
          <w:shd w:val="clear" w:color="auto" w:fill="FFFFFF"/>
        </w:rPr>
        <w:t>g;</w:t>
      </w:r>
      <w:r w:rsidRPr="00731855">
        <w:rPr>
          <w:rFonts w:eastAsia="Times New Roman"/>
          <w:color w:val="1D1C1D"/>
          <w:sz w:val="12"/>
          <w:szCs w:val="12"/>
          <w:shd w:val="clear" w:color="auto" w:fill="FFFFFF"/>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shd w:val="clear" w:color="auto" w:fill="FFFF00"/>
        </w:rPr>
        <w:t>t</w:t>
      </w:r>
      <w:r w:rsidRPr="00731855">
        <w:rPr>
          <w:rFonts w:eastAsia="Times New Roman"/>
          <w:b/>
          <w:bCs/>
          <w:color w:val="1D1C1D"/>
          <w:sz w:val="23"/>
          <w:szCs w:val="23"/>
          <w:u w:val="single"/>
          <w:shd w:val="clear" w:color="auto" w:fill="FFFF00"/>
        </w:rPr>
        <w:t xml:space="preserve">he Doppelgänger character of human beings is illusory </w:t>
      </w:r>
      <w:r w:rsidRPr="00731855">
        <w:rPr>
          <w:rFonts w:eastAsia="Times New Roman"/>
          <w:b/>
          <w:bCs/>
          <w:color w:val="1D1C1D"/>
          <w:sz w:val="23"/>
          <w:szCs w:val="23"/>
          <w:u w:val="single"/>
          <w:shd w:val="clear" w:color="auto" w:fill="FFFFFF"/>
        </w:rPr>
        <w:t xml:space="preserve">because there are not two real entities there; </w:t>
      </w:r>
      <w:r w:rsidRPr="00731855">
        <w:rPr>
          <w:rFonts w:eastAsia="Times New Roman"/>
          <w:b/>
          <w:bCs/>
          <w:color w:val="1D1C1D"/>
          <w:sz w:val="23"/>
          <w:szCs w:val="23"/>
          <w:u w:val="single"/>
          <w:shd w:val="clear" w:color="auto" w:fill="FFFF00"/>
        </w:rPr>
        <w:t>our character as a “double” is a construct.</w:t>
      </w:r>
      <w:r w:rsidRPr="00731855">
        <w:rPr>
          <w:rFonts w:eastAsia="Times New Roman"/>
          <w:b/>
          <w:bCs/>
          <w:color w:val="1D1C1D"/>
          <w:sz w:val="23"/>
          <w:szCs w:val="23"/>
          <w:u w:val="single"/>
          <w:shd w:val="clear" w:color="auto" w:fill="FFFFFF"/>
        </w:rPr>
        <w:t xml:space="preserve"> </w:t>
      </w:r>
      <w:r w:rsidRPr="00731855">
        <w:rPr>
          <w:rFonts w:eastAsia="Times New Roman"/>
          <w:b/>
          <w:bCs/>
          <w:color w:val="1D1C1D"/>
          <w:sz w:val="23"/>
          <w:szCs w:val="23"/>
          <w:u w:val="single"/>
          <w:shd w:val="clear" w:color="auto" w:fill="FFFF00"/>
        </w:rPr>
        <w:t>There is no</w:t>
      </w:r>
      <w:r w:rsidRPr="00731855">
        <w:rPr>
          <w:rFonts w:eastAsia="Times New Roman"/>
          <w:color w:val="1D1C1D"/>
          <w:sz w:val="12"/>
          <w:szCs w:val="12"/>
          <w:shd w:val="clear" w:color="auto" w:fill="FFFFFF"/>
        </w:rPr>
        <w:t>t an</w:t>
      </w:r>
      <w:r w:rsidRPr="00731855">
        <w:rPr>
          <w:rFonts w:eastAsia="Times New Roman"/>
          <w:color w:val="1D1C1D"/>
          <w:sz w:val="12"/>
          <w:szCs w:val="12"/>
          <w:shd w:val="clear" w:color="auto" w:fill="FFFF00"/>
        </w:rPr>
        <w:t xml:space="preserve"> </w:t>
      </w:r>
      <w:r w:rsidRPr="00731855">
        <w:rPr>
          <w:rFonts w:eastAsia="Times New Roman"/>
          <w:b/>
          <w:bCs/>
          <w:color w:val="1D1C1D"/>
          <w:sz w:val="23"/>
          <w:szCs w:val="23"/>
          <w:u w:val="single"/>
          <w:shd w:val="clear" w:color="auto" w:fill="FFFF00"/>
        </w:rPr>
        <w:t>internal division</w:t>
      </w:r>
      <w:r w:rsidRPr="00731855">
        <w:rPr>
          <w:rFonts w:eastAsia="Times New Roman"/>
          <w:color w:val="1D1C1D"/>
          <w:sz w:val="23"/>
          <w:szCs w:val="23"/>
          <w:shd w:val="clear" w:color="auto" w:fill="FFFFFF"/>
        </w:rPr>
        <w:t xml:space="preserve"> here to be overcome; </w:t>
      </w:r>
      <w:r w:rsidRPr="00731855">
        <w:rPr>
          <w:rFonts w:eastAsia="Times New Roman"/>
          <w:b/>
          <w:bCs/>
          <w:color w:val="1D1C1D"/>
          <w:sz w:val="23"/>
          <w:szCs w:val="23"/>
          <w:u w:val="single"/>
          <w:shd w:val="clear" w:color="auto" w:fill="FFFFFF"/>
        </w:rPr>
        <w:t>rather, doubling is constitutive of the human</w:t>
      </w:r>
      <w:r w:rsidRPr="00731855">
        <w:rPr>
          <w:rFonts w:eastAsia="Times New Roman"/>
          <w:b/>
          <w:bCs/>
          <w:color w:val="1D1C1D"/>
          <w:sz w:val="23"/>
          <w:szCs w:val="23"/>
          <w:u w:val="single"/>
          <w:shd w:val="clear" w:color="auto" w:fill="FFFF00"/>
        </w:rPr>
        <w:t xml:space="preserve"> </w:t>
      </w:r>
      <w:r w:rsidRPr="00731855">
        <w:rPr>
          <w:rFonts w:eastAsia="Times New Roman"/>
          <w:b/>
          <w:bCs/>
          <w:color w:val="1D1C1D"/>
          <w:sz w:val="23"/>
          <w:szCs w:val="23"/>
          <w:shd w:val="clear" w:color="auto" w:fill="FFFFFF"/>
        </w:rPr>
        <w:t>self. “</w:t>
      </w:r>
      <w:r w:rsidRPr="00731855">
        <w:rPr>
          <w:rFonts w:eastAsia="Times New Roman"/>
          <w:color w:val="1D1C1D"/>
          <w:sz w:val="12"/>
          <w:szCs w:val="12"/>
          <w:shd w:val="clear" w:color="auto" w:fill="FFFFFF"/>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731855">
        <w:rPr>
          <w:rFonts w:eastAsia="Times New Roman"/>
          <w:color w:val="1D1C1D"/>
          <w:sz w:val="23"/>
          <w:szCs w:val="23"/>
          <w:u w:val="single"/>
          <w:shd w:val="clear" w:color="auto" w:fill="FFFFFF"/>
        </w:rPr>
        <w:t xml:space="preserve"> </w:t>
      </w:r>
      <w:r w:rsidRPr="00731855">
        <w:rPr>
          <w:rFonts w:eastAsia="Times New Roman"/>
          <w:b/>
          <w:bCs/>
          <w:color w:val="1D1C1D"/>
          <w:sz w:val="23"/>
          <w:szCs w:val="23"/>
          <w:u w:val="single"/>
          <w:shd w:val="clear" w:color="auto" w:fill="FFFF00"/>
        </w:rPr>
        <w:t>The human being gets a hold of himself in others. He encounters these others</w:t>
      </w:r>
      <w:r w:rsidRPr="00731855">
        <w:rPr>
          <w:rFonts w:eastAsia="Times New Roman"/>
          <w:b/>
          <w:bCs/>
          <w:color w:val="1D1C1D"/>
          <w:sz w:val="23"/>
          <w:szCs w:val="23"/>
          <w:u w:val="single"/>
          <w:shd w:val="clear" w:color="auto" w:fill="FFFFFF"/>
        </w:rPr>
        <w:t xml:space="preserve"> </w:t>
      </w:r>
      <w:r w:rsidRPr="00731855">
        <w:rPr>
          <w:rFonts w:eastAsia="Times New Roman"/>
          <w:color w:val="1D1C1D"/>
          <w:sz w:val="12"/>
          <w:szCs w:val="12"/>
          <w:shd w:val="clear" w:color="auto" w:fill="FFFFFF"/>
        </w:rPr>
        <w:t>on a detour via roles, exactl</w:t>
      </w:r>
      <w:r w:rsidRPr="00731855">
        <w:rPr>
          <w:rFonts w:eastAsia="Times New Roman"/>
          <w:color w:val="1D1C1D"/>
          <w:sz w:val="12"/>
          <w:szCs w:val="12"/>
          <w:shd w:val="clear" w:color="auto" w:fill="FFFF00"/>
        </w:rPr>
        <w:t>y</w:t>
      </w:r>
      <w:r w:rsidRPr="00731855">
        <w:rPr>
          <w:rFonts w:eastAsia="Times New Roman"/>
          <w:b/>
          <w:bCs/>
          <w:color w:val="1D1C1D"/>
          <w:sz w:val="23"/>
          <w:szCs w:val="23"/>
          <w:shd w:val="clear" w:color="auto" w:fill="FFFF00"/>
        </w:rPr>
        <w:t xml:space="preserve"> </w:t>
      </w:r>
      <w:r w:rsidRPr="00731855">
        <w:rPr>
          <w:rFonts w:eastAsia="Times New Roman"/>
          <w:b/>
          <w:bCs/>
          <w:color w:val="1D1C1D"/>
          <w:sz w:val="23"/>
          <w:szCs w:val="23"/>
          <w:u w:val="single"/>
          <w:shd w:val="clear" w:color="auto" w:fill="FFFF00"/>
        </w:rPr>
        <w:t>as the others encounter him</w:t>
      </w:r>
      <w:r w:rsidRPr="00731855">
        <w:rPr>
          <w:rFonts w:eastAsia="Times New Roman"/>
          <w:b/>
          <w:bCs/>
          <w:color w:val="1D1C1D"/>
          <w:sz w:val="23"/>
          <w:szCs w:val="23"/>
          <w:u w:val="single"/>
          <w:shd w:val="clear" w:color="auto" w:fill="FFFFFF"/>
        </w:rPr>
        <w:t>.</w:t>
      </w:r>
      <w:r w:rsidRPr="00731855">
        <w:rPr>
          <w:rFonts w:eastAsia="Times New Roman"/>
          <w:color w:val="1D1C1D"/>
          <w:sz w:val="23"/>
          <w:szCs w:val="23"/>
          <w:shd w:val="clear" w:color="auto" w:fill="FFFFFF"/>
        </w:rPr>
        <w:t xml:space="preserve">”25 </w:t>
      </w:r>
      <w:r w:rsidRPr="00731855">
        <w:rPr>
          <w:rFonts w:eastAsia="Times New Roman"/>
          <w:color w:val="1D1C1D"/>
          <w:sz w:val="12"/>
          <w:szCs w:val="12"/>
          <w:shd w:val="clear" w:color="auto" w:fill="FFFFFF"/>
        </w:rPr>
        <w:t xml:space="preserve">If the other “gets a hold of himself” in the other, and if these two can encounter each other only through roles, then </w:t>
      </w:r>
      <w:r w:rsidRPr="00731855">
        <w:rPr>
          <w:rFonts w:eastAsia="Times New Roman"/>
          <w:b/>
          <w:bCs/>
          <w:color w:val="1D1C1D"/>
          <w:sz w:val="12"/>
          <w:szCs w:val="12"/>
          <w:shd w:val="clear" w:color="auto" w:fill="FFFFFF"/>
        </w:rPr>
        <w:t>a self that is prior to or outside roles is a fiction</w:t>
      </w:r>
      <w:r w:rsidRPr="00731855">
        <w:rPr>
          <w:rFonts w:eastAsia="Times New Roman"/>
          <w:color w:val="1D1C1D"/>
          <w:sz w:val="12"/>
          <w:szCs w:val="12"/>
          <w:shd w:val="clear" w:color="auto" w:fill="FFFFFF"/>
        </w:rPr>
        <w:t xml:space="preserve">. When Plessner says that “I can be one only with something, with someone, even if it is only myself,”26 he is referring to a constitutive internal division that precedes all possible unity—it points to the fact that </w:t>
      </w:r>
      <w:r w:rsidRPr="00731855">
        <w:rPr>
          <w:rFonts w:eastAsia="Times New Roman"/>
          <w:b/>
          <w:bCs/>
          <w:color w:val="1D1C1D"/>
          <w:sz w:val="12"/>
          <w:szCs w:val="12"/>
          <w:shd w:val="clear" w:color="auto" w:fill="FFFFFF"/>
        </w:rPr>
        <w:t xml:space="preserve">one’s relation to </w:t>
      </w:r>
      <w:r w:rsidRPr="00731855">
        <w:rPr>
          <w:rFonts w:eastAsia="Times New Roman"/>
          <w:b/>
          <w:bCs/>
          <w:color w:val="1D1C1D"/>
          <w:sz w:val="23"/>
          <w:szCs w:val="23"/>
          <w:u w:val="single"/>
          <w:shd w:val="clear" w:color="auto" w:fill="FFFF00"/>
        </w:rPr>
        <w:t>oneself must also be conceived</w:t>
      </w:r>
      <w:r w:rsidRPr="00731855">
        <w:rPr>
          <w:rFonts w:eastAsia="Times New Roman"/>
          <w:b/>
          <w:bCs/>
          <w:color w:val="1D1C1D"/>
          <w:sz w:val="23"/>
          <w:szCs w:val="23"/>
          <w:u w:val="single"/>
          <w:shd w:val="clear" w:color="auto" w:fill="FFFFFF"/>
        </w:rPr>
        <w:t xml:space="preserve"> of </w:t>
      </w:r>
      <w:r w:rsidRPr="00731855">
        <w:rPr>
          <w:rFonts w:eastAsia="Times New Roman"/>
          <w:b/>
          <w:bCs/>
          <w:color w:val="1D1C1D"/>
          <w:sz w:val="23"/>
          <w:szCs w:val="23"/>
          <w:u w:val="single"/>
          <w:shd w:val="clear" w:color="auto" w:fill="FFFF00"/>
        </w:rPr>
        <w:t>as a</w:t>
      </w:r>
      <w:r w:rsidRPr="00731855">
        <w:rPr>
          <w:rFonts w:eastAsia="Times New Roman"/>
          <w:b/>
          <w:bCs/>
          <w:color w:val="1D1C1D"/>
          <w:sz w:val="23"/>
          <w:szCs w:val="23"/>
          <w:u w:val="single"/>
          <w:shd w:val="clear" w:color="auto" w:fill="FFFFFF"/>
        </w:rPr>
        <w:t xml:space="preserve"> certain kind of </w:t>
      </w:r>
      <w:r w:rsidRPr="00731855">
        <w:rPr>
          <w:rFonts w:eastAsia="Times New Roman"/>
          <w:b/>
          <w:bCs/>
          <w:color w:val="1D1C1D"/>
          <w:sz w:val="23"/>
          <w:szCs w:val="23"/>
          <w:u w:val="single"/>
          <w:shd w:val="clear" w:color="auto" w:fill="FFFF00"/>
        </w:rPr>
        <w:t>relation</w:t>
      </w:r>
      <w:r w:rsidRPr="00731855">
        <w:rPr>
          <w:rFonts w:eastAsia="Times New Roman"/>
          <w:b/>
          <w:bCs/>
          <w:color w:val="1D1C1D"/>
          <w:sz w:val="23"/>
          <w:szCs w:val="23"/>
          <w:shd w:val="clear" w:color="auto" w:fill="FFFFFF"/>
        </w:rPr>
        <w:t xml:space="preserve">, </w:t>
      </w:r>
      <w:r w:rsidRPr="00731855">
        <w:rPr>
          <w:rFonts w:eastAsia="Times New Roman"/>
          <w:b/>
          <w:bCs/>
          <w:color w:val="1D1C1D"/>
          <w:sz w:val="23"/>
          <w:szCs w:val="23"/>
          <w:u w:val="single"/>
          <w:shd w:val="clear" w:color="auto" w:fill="FFFFFF"/>
        </w:rPr>
        <w:t>namely,</w:t>
      </w:r>
      <w:r w:rsidRPr="00731855">
        <w:rPr>
          <w:rFonts w:eastAsia="Times New Roman"/>
          <w:b/>
          <w:bCs/>
          <w:color w:val="1D1C1D"/>
          <w:sz w:val="23"/>
          <w:szCs w:val="23"/>
          <w:u w:val="single"/>
          <w:shd w:val="clear" w:color="auto" w:fill="FFFF00"/>
        </w:rPr>
        <w:t xml:space="preserve"> one mediated by </w:t>
      </w:r>
      <w:r w:rsidRPr="00731855">
        <w:rPr>
          <w:rFonts w:eastAsia="Times New Roman"/>
          <w:b/>
          <w:bCs/>
          <w:color w:val="1D1C1D"/>
          <w:sz w:val="23"/>
          <w:szCs w:val="23"/>
          <w:u w:val="single"/>
          <w:shd w:val="clear" w:color="auto" w:fill="FFFFFF"/>
        </w:rPr>
        <w:t>a relation to</w:t>
      </w:r>
      <w:r w:rsidRPr="00731855">
        <w:rPr>
          <w:rFonts w:eastAsia="Times New Roman"/>
          <w:b/>
          <w:bCs/>
          <w:color w:val="1D1C1D"/>
          <w:sz w:val="23"/>
          <w:szCs w:val="23"/>
          <w:u w:val="single"/>
          <w:shd w:val="clear" w:color="auto" w:fill="FFFF00"/>
        </w:rPr>
        <w:t xml:space="preserve"> the outside </w:t>
      </w:r>
      <w:r w:rsidRPr="00731855">
        <w:rPr>
          <w:rFonts w:eastAsia="Times New Roman"/>
          <w:b/>
          <w:bCs/>
          <w:color w:val="1D1C1D"/>
          <w:sz w:val="23"/>
          <w:szCs w:val="23"/>
          <w:u w:val="single"/>
          <w:shd w:val="clear" w:color="auto" w:fill="FFFFFF"/>
        </w:rPr>
        <w:t>or to others. Thus I am not “someone” already at the outset;</w:t>
      </w:r>
      <w:r w:rsidRPr="00731855">
        <w:rPr>
          <w:rFonts w:eastAsia="Times New Roman"/>
          <w:b/>
          <w:bCs/>
          <w:color w:val="1D1C1D"/>
          <w:sz w:val="23"/>
          <w:szCs w:val="23"/>
          <w:u w:val="single"/>
          <w:shd w:val="clear" w:color="auto" w:fill="FFFF00"/>
        </w:rPr>
        <w:t xml:space="preserve"> I can become someone only in relation to others</w:t>
      </w:r>
      <w:r w:rsidRPr="00731855">
        <w:rPr>
          <w:rFonts w:eastAsia="Times New Roman"/>
          <w:b/>
          <w:bCs/>
          <w:color w:val="1D1C1D"/>
          <w:sz w:val="23"/>
          <w:szCs w:val="23"/>
          <w:u w:val="single"/>
          <w:shd w:val="clear" w:color="auto" w:fill="FFFFFF"/>
        </w:rPr>
        <w:t xml:space="preserve"> </w:t>
      </w:r>
      <w:r w:rsidRPr="00731855">
        <w:rPr>
          <w:rFonts w:eastAsia="Times New Roman"/>
          <w:b/>
          <w:bCs/>
          <w:color w:val="1D1C1D"/>
          <w:sz w:val="23"/>
          <w:szCs w:val="23"/>
          <w:shd w:val="clear" w:color="auto" w:fill="FFFFFF"/>
        </w:rPr>
        <w:t>and hence only via the roles in which we reciprocally encounter one another</w:t>
      </w:r>
      <w:r w:rsidRPr="00731855">
        <w:rPr>
          <w:rFonts w:eastAsia="Times New Roman"/>
          <w:color w:val="1D1C1D"/>
          <w:sz w:val="23"/>
          <w:szCs w:val="23"/>
          <w:shd w:val="clear" w:color="auto" w:fill="FFFFFF"/>
        </w:rPr>
        <w:t>: “</w:t>
      </w:r>
      <w:r w:rsidRPr="00731855">
        <w:rPr>
          <w:rFonts w:eastAsia="Times New Roman"/>
          <w:color w:val="1D1C1D"/>
          <w:sz w:val="12"/>
          <w:szCs w:val="12"/>
          <w:shd w:val="clear" w:color="auto" w:fill="FFFFFF"/>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731855">
        <w:rPr>
          <w:rFonts w:eastAsia="Times New Roman"/>
          <w:color w:val="1D1C1D"/>
          <w:sz w:val="23"/>
          <w:szCs w:val="23"/>
          <w:shd w:val="clear" w:color="auto" w:fill="FFFFFF"/>
        </w:rPr>
        <w:t xml:space="preserve">” </w:t>
      </w:r>
      <w:r w:rsidRPr="00731855">
        <w:rPr>
          <w:rFonts w:eastAsia="Times New Roman"/>
          <w:b/>
          <w:bCs/>
          <w:color w:val="1D1C1D"/>
          <w:sz w:val="23"/>
          <w:szCs w:val="23"/>
          <w:u w:val="single"/>
          <w:shd w:val="clear" w:color="auto" w:fill="FFFFFF"/>
        </w:rPr>
        <w:t xml:space="preserve">We could call this an onion conception of the self: </w:t>
      </w:r>
      <w:r w:rsidRPr="00731855">
        <w:rPr>
          <w:rFonts w:eastAsia="Times New Roman"/>
          <w:b/>
          <w:bCs/>
          <w:color w:val="1D1C1D"/>
          <w:sz w:val="23"/>
          <w:szCs w:val="23"/>
          <w:highlight w:val="yellow"/>
          <w:shd w:val="clear" w:color="auto" w:fill="FFFFFF"/>
        </w:rPr>
        <w:t>t</w:t>
      </w:r>
      <w:r w:rsidRPr="00731855">
        <w:rPr>
          <w:rFonts w:eastAsia="Times New Roman"/>
          <w:b/>
          <w:bCs/>
          <w:color w:val="1D1C1D"/>
          <w:sz w:val="23"/>
          <w:szCs w:val="23"/>
          <w:highlight w:val="yellow"/>
          <w:u w:val="single"/>
          <w:shd w:val="clear" w:color="auto" w:fill="FFFF00"/>
        </w:rPr>
        <w:t>here are</w:t>
      </w:r>
      <w:r w:rsidRPr="00731855">
        <w:rPr>
          <w:rFonts w:eastAsia="Times New Roman"/>
          <w:b/>
          <w:bCs/>
          <w:color w:val="1D1C1D"/>
          <w:sz w:val="23"/>
          <w:szCs w:val="23"/>
          <w:u w:val="single"/>
          <w:shd w:val="clear" w:color="auto" w:fill="FFFF00"/>
        </w:rPr>
        <w:t xml:space="preserve"> various layers </w:t>
      </w:r>
      <w:r w:rsidRPr="00731855">
        <w:rPr>
          <w:rFonts w:eastAsia="Times New Roman"/>
          <w:b/>
          <w:bCs/>
          <w:color w:val="1D1C1D"/>
          <w:sz w:val="23"/>
          <w:szCs w:val="23"/>
          <w:highlight w:val="yellow"/>
          <w:u w:val="single"/>
          <w:shd w:val="clear" w:color="auto" w:fill="FFFF00"/>
        </w:rPr>
        <w:t>but no</w:t>
      </w:r>
      <w:r w:rsidRPr="00731855">
        <w:rPr>
          <w:rFonts w:eastAsia="Times New Roman"/>
          <w:b/>
          <w:bCs/>
          <w:color w:val="1D1C1D"/>
          <w:sz w:val="23"/>
          <w:szCs w:val="23"/>
          <w:highlight w:val="yellow"/>
          <w:u w:val="single"/>
          <w:shd w:val="clear" w:color="auto" w:fill="FFFFFF"/>
        </w:rPr>
        <w:t xml:space="preserve"> inner </w:t>
      </w:r>
      <w:r w:rsidRPr="00731855">
        <w:rPr>
          <w:rFonts w:eastAsia="Times New Roman"/>
          <w:b/>
          <w:bCs/>
          <w:color w:val="1D1C1D"/>
          <w:sz w:val="23"/>
          <w:szCs w:val="23"/>
          <w:highlight w:val="yellow"/>
          <w:u w:val="single"/>
          <w:shd w:val="clear" w:color="auto" w:fill="FFFF00"/>
        </w:rPr>
        <w:t>core</w:t>
      </w:r>
      <w:r w:rsidRPr="00731855">
        <w:rPr>
          <w:rFonts w:eastAsia="Times New Roman"/>
          <w:color w:val="1D1C1D"/>
          <w:sz w:val="23"/>
          <w:szCs w:val="23"/>
          <w:u w:val="single"/>
          <w:shd w:val="clear" w:color="auto" w:fill="FFFFFF"/>
        </w:rPr>
        <w:t>.</w:t>
      </w:r>
    </w:p>
    <w:p w14:paraId="31379E7C" w14:textId="1D02B02A" w:rsidR="002358B1" w:rsidRDefault="002358B1" w:rsidP="002358B1">
      <w:pPr>
        <w:pStyle w:val="Heading4"/>
        <w:rPr>
          <w:rFonts w:eastAsia="Times New Roman"/>
          <w:shd w:val="clear" w:color="auto" w:fill="FFFFFF"/>
        </w:rPr>
      </w:pPr>
      <w:r w:rsidRPr="00FF0ABB">
        <w:rPr>
          <w:rFonts w:eastAsia="Times New Roman"/>
          <w:shd w:val="clear" w:color="auto" w:fill="FFFFFF"/>
        </w:rPr>
        <w:t>Alienation is an intrinsic violation of the subject and their volition. Jaeggi</w:t>
      </w:r>
      <w:r w:rsidR="00731855">
        <w:rPr>
          <w:rFonts w:eastAsia="Times New Roman"/>
          <w:shd w:val="clear" w:color="auto" w:fill="FFFFFF"/>
        </w:rPr>
        <w:t xml:space="preserve"> 2</w:t>
      </w:r>
      <w:r>
        <w:rPr>
          <w:rFonts w:eastAsia="Times New Roman"/>
          <w:shd w:val="clear" w:color="auto" w:fill="FFFFFF"/>
        </w:rPr>
        <w:t>:</w:t>
      </w:r>
      <w:r w:rsidRPr="00FF0ABB">
        <w:rPr>
          <w:rFonts w:eastAsia="Times New Roman"/>
          <w:shd w:val="clear" w:color="auto" w:fill="FFFFFF"/>
        </w:rPr>
        <w:t xml:space="preserve"> </w:t>
      </w:r>
    </w:p>
    <w:p w14:paraId="3DC7B903" w14:textId="77777777" w:rsidR="002358B1" w:rsidRDefault="002358B1" w:rsidP="002358B1">
      <w:pPr>
        <w:shd w:val="clear" w:color="auto" w:fill="FFFFFF"/>
        <w:rPr>
          <w:rFonts w:eastAsia="Times New Roman" w:cstheme="minorHAnsi"/>
          <w:color w:val="000000" w:themeColor="text1"/>
          <w:sz w:val="16"/>
          <w:szCs w:val="24"/>
        </w:rPr>
      </w:pPr>
      <w:r w:rsidRPr="00873C85">
        <w:rPr>
          <w:rFonts w:eastAsia="Times New Roman" w:cstheme="minorHAnsi"/>
          <w:color w:val="000000" w:themeColor="text1"/>
          <w:sz w:val="16"/>
          <w:szCs w:val="10"/>
        </w:rPr>
        <w:t>[Rahel Jaeggi</w:t>
      </w:r>
      <w:r w:rsidRPr="00873C85">
        <w:rPr>
          <w:rFonts w:eastAsia="Times New Roman" w:cstheme="minorHAnsi"/>
          <w:b/>
          <w:bCs/>
          <w:color w:val="000000" w:themeColor="text1"/>
          <w:sz w:val="16"/>
          <w:szCs w:val="10"/>
        </w:rPr>
        <w:t xml:space="preserve"> </w:t>
      </w:r>
      <w:r w:rsidRPr="00873C85">
        <w:rPr>
          <w:rFonts w:eastAsia="Times New Roman" w:cstheme="minorHAnsi"/>
          <w:color w:val="000000" w:themeColor="text1"/>
          <w:sz w:val="16"/>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r w:rsidRPr="00873C85">
        <w:rPr>
          <w:rFonts w:eastAsia="Times New Roman" w:cstheme="minorHAnsi"/>
          <w:color w:val="000000" w:themeColor="text1"/>
          <w:sz w:val="16"/>
          <w:szCs w:val="12"/>
        </w:rPr>
        <w:t xml:space="preserve"> </w:t>
      </w:r>
      <w:r w:rsidRPr="00873C85">
        <w:rPr>
          <w:rFonts w:eastAsia="Times New Roman" w:cstheme="minorHAnsi"/>
          <w:color w:val="000000" w:themeColor="text1"/>
          <w:sz w:val="16"/>
          <w:szCs w:val="10"/>
        </w:rPr>
        <w:t>LHP JW]</w:t>
      </w:r>
      <w:r w:rsidRPr="00873C85">
        <w:rPr>
          <w:rFonts w:eastAsia="Times New Roman" w:cstheme="minorHAnsi"/>
          <w:color w:val="000000" w:themeColor="text1"/>
          <w:sz w:val="16"/>
          <w:szCs w:val="24"/>
        </w:rPr>
        <w:t xml:space="preserve"> </w:t>
      </w:r>
    </w:p>
    <w:p w14:paraId="32118A3F" w14:textId="77777777" w:rsidR="002358B1" w:rsidRPr="00FF0ABB" w:rsidRDefault="002358B1" w:rsidP="002358B1">
      <w:pPr>
        <w:rPr>
          <w:rFonts w:ascii="Times New Roman" w:eastAsia="Times New Roman" w:hAnsi="Times New Roman" w:cs="Times New Roman"/>
          <w:sz w:val="24"/>
          <w:szCs w:val="24"/>
        </w:rPr>
      </w:pPr>
      <w:r w:rsidRPr="00FF0ABB">
        <w:rPr>
          <w:rFonts w:eastAsia="Times New Roman"/>
          <w:color w:val="000000"/>
          <w:sz w:val="12"/>
          <w:szCs w:val="12"/>
          <w:shd w:val="clear" w:color="auto" w:fill="FFFFFF"/>
        </w:rPr>
        <w:t>In “The Ethics of Antiquity and Modernity” Tugendhat raises the problem of whether it is possible to reformulate antiquity’s inquiry into the nature of happiness (or the good life) under modern conditions.</w:t>
      </w:r>
      <w:r w:rsidRPr="00FF0ABB">
        <w:rPr>
          <w:rFonts w:eastAsia="Times New Roman"/>
          <w:color w:val="000000"/>
          <w:sz w:val="23"/>
          <w:szCs w:val="23"/>
          <w:shd w:val="clear" w:color="auto" w:fill="FFFFFF"/>
        </w:rPr>
        <w:t xml:space="preserve"> </w:t>
      </w:r>
      <w:r w:rsidRPr="00E73C88">
        <w:rPr>
          <w:rFonts w:eastAsia="Times New Roman"/>
          <w:b/>
          <w:bCs/>
          <w:color w:val="000000"/>
          <w:sz w:val="23"/>
          <w:szCs w:val="23"/>
          <w:highlight w:val="yellow"/>
          <w:u w:val="single"/>
          <w:shd w:val="clear" w:color="auto" w:fill="FFFF00"/>
        </w:rPr>
        <w:t>A</w:t>
      </w:r>
      <w:r w:rsidRPr="00E73C88">
        <w:rPr>
          <w:rFonts w:eastAsia="Times New Roman"/>
          <w:b/>
          <w:bCs/>
          <w:color w:val="000000"/>
          <w:sz w:val="23"/>
          <w:szCs w:val="23"/>
          <w:highlight w:val="yellow"/>
          <w:u w:val="single"/>
          <w:shd w:val="clear" w:color="auto" w:fill="FFFFFF"/>
        </w:rPr>
        <w:t xml:space="preserve"> moder</w:t>
      </w:r>
      <w:r w:rsidRPr="00E73C88">
        <w:rPr>
          <w:rFonts w:eastAsia="Times New Roman"/>
          <w:b/>
          <w:bCs/>
          <w:color w:val="000000"/>
          <w:sz w:val="23"/>
          <w:szCs w:val="23"/>
          <w:highlight w:val="yellow"/>
          <w:u w:val="single"/>
          <w:shd w:val="clear" w:color="auto" w:fill="FFFF00"/>
        </w:rPr>
        <w:t>n</w:t>
      </w:r>
      <w:r w:rsidRPr="00FF0ABB">
        <w:rPr>
          <w:rFonts w:eastAsia="Times New Roman"/>
          <w:b/>
          <w:bCs/>
          <w:color w:val="000000"/>
          <w:sz w:val="23"/>
          <w:szCs w:val="23"/>
          <w:u w:val="single"/>
          <w:shd w:val="clear" w:color="auto" w:fill="FFFF00"/>
        </w:rPr>
        <w:t xml:space="preserve"> inquiry into the good life must</w:t>
      </w:r>
      <w:r w:rsidRPr="00FF0ABB">
        <w:rPr>
          <w:rFonts w:eastAsia="Times New Roman"/>
          <w:color w:val="000000"/>
          <w:sz w:val="23"/>
          <w:szCs w:val="23"/>
          <w:shd w:val="clear" w:color="auto" w:fill="FFFF00"/>
        </w:rPr>
        <w: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on the one hand, do justice to the view that its answer can</w:t>
      </w:r>
      <w:r w:rsidRPr="00FF0ABB">
        <w:rPr>
          <w:rFonts w:eastAsia="Times New Roman"/>
          <w:b/>
          <w:bCs/>
          <w:color w:val="000000"/>
          <w:sz w:val="23"/>
          <w:szCs w:val="23"/>
          <w:u w:val="single"/>
          <w:shd w:val="clear" w:color="auto" w:fill="FFFF00"/>
        </w:rPr>
        <w:t xml:space="preserve">not “deny </w:t>
      </w:r>
      <w:r w:rsidRPr="00FF0ABB">
        <w:rPr>
          <w:rFonts w:eastAsia="Times New Roman"/>
          <w:b/>
          <w:bCs/>
          <w:color w:val="000000"/>
          <w:sz w:val="23"/>
          <w:szCs w:val="23"/>
          <w:u w:val="single"/>
          <w:shd w:val="clear" w:color="auto" w:fill="FFFFFF"/>
        </w:rPr>
        <w:t>the</w:t>
      </w:r>
      <w:r w:rsidRPr="00FF0ABB">
        <w:rPr>
          <w:rFonts w:eastAsia="Times New Roman"/>
          <w:b/>
          <w:bCs/>
          <w:color w:val="000000"/>
          <w:sz w:val="23"/>
          <w:szCs w:val="23"/>
          <w:u w:val="single"/>
          <w:shd w:val="clear" w:color="auto" w:fill="FFFF00"/>
        </w:rPr>
        <w:t xml:space="preserve"> autonomy</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and thus the interpretive sovereignty</w:t>
      </w:r>
      <w:r w:rsidRPr="00FF0ABB">
        <w:rPr>
          <w:rFonts w:eastAsia="Times New Roman"/>
          <w:b/>
          <w:bCs/>
          <w:color w:val="000000"/>
          <w:sz w:val="12"/>
          <w:szCs w:val="12"/>
          <w:u w:val="single"/>
          <w:shd w:val="clear" w:color="auto" w:fill="FFFFFF"/>
        </w:rPr>
        <w:t xml:space="preserve"> </w:t>
      </w:r>
      <w:r w:rsidRPr="00FF0ABB">
        <w:rPr>
          <w:rFonts w:eastAsia="Times New Roman"/>
          <w:b/>
          <w:bCs/>
          <w:color w:val="000000"/>
          <w:sz w:val="23"/>
          <w:szCs w:val="23"/>
          <w:u w:val="single"/>
          <w:shd w:val="clear" w:color="auto" w:fill="FFFFFF"/>
        </w:rPr>
        <w:t>of those concerned</w:t>
      </w:r>
      <w:r w:rsidRPr="00FF0ABB">
        <w:rPr>
          <w:rFonts w:eastAsia="Times New Roman"/>
          <w:color w:val="000000"/>
          <w:sz w:val="23"/>
          <w:szCs w:val="23"/>
          <w:shd w:val="clear" w:color="auto" w:fill="FFFFFF"/>
        </w:rPr>
        <w:t xml:space="preserve">,” </w:t>
      </w:r>
      <w:r w:rsidRPr="00FF0ABB">
        <w:rPr>
          <w:rFonts w:eastAsia="Times New Roman"/>
          <w:b/>
          <w:bCs/>
          <w:color w:val="000000"/>
          <w:sz w:val="23"/>
          <w:szCs w:val="23"/>
          <w:u w:val="single"/>
          <w:shd w:val="clear" w:color="auto" w:fill="FFFF00"/>
        </w:rPr>
        <w:t xml:space="preserve">and </w:t>
      </w:r>
      <w:r w:rsidRPr="00FF0ABB">
        <w:rPr>
          <w:rFonts w:eastAsia="Times New Roman"/>
          <w:color w:val="000000"/>
          <w:sz w:val="23"/>
          <w:szCs w:val="23"/>
          <w:shd w:val="clear" w:color="auto" w:fill="FFFFFF"/>
        </w:rPr>
        <w:t xml:space="preserve">its method </w:t>
      </w:r>
      <w:r w:rsidRPr="00FF0ABB">
        <w:rPr>
          <w:rFonts w:eastAsia="Times New Roman"/>
          <w:b/>
          <w:bCs/>
          <w:color w:val="000000"/>
          <w:sz w:val="23"/>
          <w:szCs w:val="23"/>
          <w:u w:val="single"/>
          <w:shd w:val="clear" w:color="auto" w:fill="FFFF00"/>
        </w:rPr>
        <w:t>must</w:t>
      </w:r>
      <w:r w:rsidRPr="00FF0ABB">
        <w:rPr>
          <w:rFonts w:eastAsia="Times New Roman"/>
          <w:color w:val="000000"/>
          <w:sz w:val="23"/>
          <w:szCs w:val="23"/>
          <w:shd w:val="clear" w:color="auto" w:fill="FFFF00"/>
        </w:rPr>
        <w:t xml:space="preserve"> </w:t>
      </w:r>
      <w:r w:rsidRPr="00FF0ABB">
        <w:rPr>
          <w:rFonts w:eastAsia="Times New Roman"/>
          <w:color w:val="000000"/>
          <w:sz w:val="12"/>
          <w:szCs w:val="12"/>
          <w:shd w:val="clear" w:color="auto" w:fill="FFFFFF"/>
        </w:rPr>
        <w:t xml:space="preserve">be such that it </w:t>
      </w:r>
      <w:r w:rsidRPr="00FF0ABB">
        <w:rPr>
          <w:rFonts w:eastAsia="Times New Roman"/>
          <w:b/>
          <w:bCs/>
          <w:color w:val="000000"/>
          <w:sz w:val="23"/>
          <w:szCs w:val="23"/>
          <w:u w:val="single"/>
          <w:shd w:val="clear" w:color="auto" w:fill="FFFF00"/>
        </w:rPr>
        <w:t>avoid</w:t>
      </w:r>
      <w:r w:rsidRPr="00FF0ABB">
        <w:rPr>
          <w:rFonts w:eastAsia="Times New Roman"/>
          <w:color w:val="000000"/>
          <w:sz w:val="23"/>
          <w:szCs w:val="23"/>
          <w:shd w:val="clear" w:color="auto" w:fill="FFFFFF"/>
        </w:rPr>
        <w:t>s</w:t>
      </w:r>
      <w:r w:rsidRPr="00E73C88">
        <w:t xml:space="preserve"> </w:t>
      </w:r>
      <w:r w:rsidRPr="00FF0ABB">
        <w:rPr>
          <w:rFonts w:eastAsia="Times New Roman"/>
          <w:b/>
          <w:bCs/>
          <w:color w:val="000000"/>
          <w:sz w:val="23"/>
          <w:szCs w:val="23"/>
          <w:u w:val="single"/>
          <w:shd w:val="clear" w:color="auto" w:fill="FFFFFF"/>
        </w:rPr>
        <w:t>committing itself to</w:t>
      </w:r>
      <w:r w:rsidRPr="00FF0ABB">
        <w:rPr>
          <w:rFonts w:eastAsia="Times New Roman"/>
          <w:b/>
          <w:bCs/>
          <w:color w:val="000000"/>
          <w:sz w:val="23"/>
          <w:szCs w:val="23"/>
          <w:u w:val="single"/>
          <w:shd w:val="clear" w:color="auto" w:fill="FFFF00"/>
        </w:rPr>
        <w:t xml:space="preserve"> a </w:t>
      </w:r>
      <w:r w:rsidRPr="00FF0ABB">
        <w:rPr>
          <w:rFonts w:eastAsia="Times New Roman"/>
          <w:color w:val="000000"/>
          <w:sz w:val="23"/>
          <w:szCs w:val="23"/>
          <w:shd w:val="clear" w:color="auto" w:fill="FFFFFF"/>
        </w:rPr>
        <w:t>“specific and</w:t>
      </w:r>
      <w:r w:rsidRPr="00FF0ABB">
        <w:rPr>
          <w:rFonts w:eastAsia="Times New Roman"/>
          <w:b/>
          <w:bCs/>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00"/>
        </w:rPr>
        <w:t xml:space="preserve">unjustifiable picture of the human </w:t>
      </w:r>
      <w:r w:rsidRPr="00FF0ABB">
        <w:rPr>
          <w:rFonts w:eastAsia="Times New Roman"/>
          <w:b/>
          <w:bCs/>
          <w:color w:val="000000"/>
          <w:sz w:val="23"/>
          <w:szCs w:val="23"/>
          <w:u w:val="single"/>
          <w:shd w:val="clear" w:color="auto" w:fill="FFFFFF"/>
        </w:rPr>
        <w:t>being</w:t>
      </w:r>
      <w:r w:rsidRPr="00FF0ABB">
        <w:rPr>
          <w:rFonts w:eastAsia="Times New Roman"/>
          <w:color w:val="000000"/>
          <w:sz w:val="23"/>
          <w:szCs w:val="23"/>
          <w:shd w:val="clear" w:color="auto" w:fill="FFFFFF"/>
        </w:rPr>
        <w:t xml:space="preserve">.”3 </w:t>
      </w:r>
      <w:r w:rsidRPr="00FF0ABB">
        <w:rPr>
          <w:rFonts w:eastAsia="Times New Roman"/>
          <w:color w:val="000000"/>
          <w:sz w:val="12"/>
          <w:szCs w:val="12"/>
          <w:shd w:val="clear" w:color="auto" w:fill="FFFFFF"/>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FF0ABB">
        <w:rPr>
          <w:rFonts w:eastAsia="Times New Roman"/>
          <w:b/>
          <w:bCs/>
          <w:color w:val="000000"/>
          <w:sz w:val="12"/>
          <w:szCs w:val="12"/>
          <w:shd w:val="clear" w:color="auto" w:fill="FFFFFF"/>
        </w:rPr>
        <w:t xml:space="preserve"> </w:t>
      </w:r>
      <w:r w:rsidRPr="00FF0ABB">
        <w:rPr>
          <w:rFonts w:eastAsia="Times New Roman"/>
          <w:b/>
          <w:bCs/>
          <w:color w:val="000000"/>
          <w:sz w:val="12"/>
          <w:szCs w:val="12"/>
          <w:u w:val="single"/>
          <w:shd w:val="clear" w:color="auto" w:fill="FFFFFF"/>
        </w:rPr>
        <w:t>What is needed,</w:t>
      </w:r>
      <w:r w:rsidRPr="00FF0ABB">
        <w:rPr>
          <w:rFonts w:eastAsia="Times New Roman"/>
          <w:b/>
          <w:bCs/>
          <w:color w:val="000000"/>
          <w:sz w:val="12"/>
          <w:szCs w:val="12"/>
          <w:shd w:val="clear" w:color="auto" w:fill="FFFFFF"/>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Tugendhat’s proposed solution is to develop a formal conception of psychological health</w:t>
      </w:r>
      <w:r w:rsidRPr="00FF0ABB">
        <w:rPr>
          <w:rFonts w:eastAsia="Times New Roman"/>
          <w:color w:val="000000"/>
          <w:sz w:val="23"/>
          <w:szCs w:val="23"/>
          <w:shd w:val="clear" w:color="auto" w:fill="FFFFFF"/>
        </w:rPr>
        <w:t>.</w:t>
      </w:r>
      <w:r w:rsidRPr="00FF0ABB">
        <w:rPr>
          <w:rFonts w:eastAsia="Times New Roman"/>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00"/>
        </w:rPr>
        <w:t>Starting from</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(what appears to him to be) an unproblematic definition of physical health in terms of “functional capacity,” he develops for psychological health a conception o</w:t>
      </w:r>
      <w:r w:rsidRPr="00FF0ABB">
        <w:rPr>
          <w:rFonts w:eastAsia="Times New Roman"/>
          <w:color w:val="000000"/>
          <w:sz w:val="23"/>
          <w:szCs w:val="23"/>
          <w:shd w:val="clear" w:color="auto" w:fill="FFFFFF"/>
        </w:rPr>
        <w:t xml:space="preserve">f </w:t>
      </w:r>
      <w:r w:rsidRPr="00FF0ABB">
        <w:rPr>
          <w:rFonts w:eastAsia="Times New Roman"/>
          <w:b/>
          <w:bCs/>
          <w:color w:val="000000"/>
          <w:sz w:val="23"/>
          <w:szCs w:val="23"/>
          <w:u w:val="single"/>
          <w:shd w:val="clear" w:color="auto" w:fill="FFFF00"/>
        </w:rPr>
        <w:t>the “functional capacity of willing” and its possible impairment</w:t>
      </w:r>
      <w:r w:rsidRPr="00FF0ABB">
        <w:rPr>
          <w:rFonts w:eastAsia="Times New Roman"/>
          <w:color w:val="000000"/>
          <w:sz w:val="23"/>
          <w:szCs w:val="23"/>
          <w:shd w:val="clear" w:color="auto" w:fill="FFFFFF"/>
        </w:rPr>
        <w:t>.</w:t>
      </w:r>
      <w:r w:rsidRPr="00FF0ABB">
        <w:rPr>
          <w:rFonts w:eastAsia="Times New Roman"/>
          <w:color w:val="000000"/>
          <w:sz w:val="12"/>
          <w:szCs w:val="12"/>
          <w:shd w:val="clear" w:color="auto" w:fill="FFFFFF"/>
        </w:rPr>
        <w:t>4 Tugendhat elaborates his criterion with the example of compulsive behavior: a volition that is compulsive in some sense would count as impaired and hence as being disturbed in its functional capacity</w:t>
      </w:r>
      <w:r w:rsidRPr="00FF0ABB">
        <w:rPr>
          <w:rFonts w:eastAsia="Times New Roman"/>
          <w:b/>
          <w:bCs/>
          <w:color w:val="000000"/>
          <w:sz w:val="12"/>
          <w:szCs w:val="12"/>
          <w:u w:val="single"/>
          <w:shd w:val="clear" w:color="auto" w:fill="FFFFFF"/>
        </w:rPr>
        <w:t>.</w:t>
      </w:r>
      <w:r w:rsidRPr="00FF0ABB">
        <w:rPr>
          <w:rFonts w:eastAsia="Times New Roman"/>
          <w:b/>
          <w:bCs/>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00"/>
        </w:rPr>
        <w:t>This provides a standpoint that is immanent to the subject’s will and</w:t>
      </w:r>
      <w:r w:rsidRPr="00FF0ABB">
        <w:rPr>
          <w:rFonts w:eastAsia="Times New Roman"/>
          <w:b/>
          <w:bCs/>
          <w:color w:val="000000"/>
          <w:sz w:val="23"/>
          <w:szCs w:val="23"/>
          <w:u w:val="single"/>
          <w:shd w:val="clear" w:color="auto" w:fill="FFFFFF"/>
        </w:rPr>
        <w:t xml:space="preserve">, at the same time, </w:t>
      </w:r>
      <w:r w:rsidRPr="00FF0ABB">
        <w:rPr>
          <w:rFonts w:eastAsia="Times New Roman"/>
          <w:b/>
          <w:bCs/>
          <w:color w:val="000000"/>
          <w:sz w:val="23"/>
          <w:szCs w:val="23"/>
          <w:u w:val="single"/>
          <w:shd w:val="clear" w:color="auto" w:fill="FFFF00"/>
        </w:rPr>
        <w:t>not subjective in the sense in which contingent</w:t>
      </w:r>
      <w:r w:rsidRPr="00FF0ABB">
        <w:rPr>
          <w:rFonts w:eastAsia="Times New Roman"/>
          <w:color w:val="000000"/>
          <w:sz w:val="23"/>
          <w:szCs w:val="23"/>
          <w:shd w:val="clear" w:color="auto" w:fill="FFFF00"/>
        </w:rPr>
        <w:t xml:space="preserve"> </w:t>
      </w:r>
      <w:r w:rsidRPr="00FF0ABB">
        <w:rPr>
          <w:rFonts w:eastAsia="Times New Roman"/>
          <w:color w:val="000000"/>
          <w:sz w:val="23"/>
          <w:szCs w:val="23"/>
          <w:shd w:val="clear" w:color="auto" w:fill="FFFFFF"/>
        </w:rPr>
        <w:t xml:space="preserve">and </w:t>
      </w:r>
      <w:r w:rsidRPr="00FF0ABB">
        <w:rPr>
          <w:rFonts w:eastAsia="Times New Roman"/>
          <w:b/>
          <w:bCs/>
          <w:color w:val="000000"/>
          <w:sz w:val="23"/>
          <w:szCs w:val="23"/>
          <w:u w:val="single"/>
          <w:shd w:val="clear" w:color="auto" w:fill="FFFFFF"/>
        </w:rPr>
        <w:t xml:space="preserve">unevaluated </w:t>
      </w:r>
      <w:r w:rsidRPr="00FF0ABB">
        <w:rPr>
          <w:rFonts w:eastAsia="Times New Roman"/>
          <w:b/>
          <w:bCs/>
          <w:color w:val="000000"/>
          <w:sz w:val="23"/>
          <w:szCs w:val="23"/>
          <w:u w:val="single"/>
          <w:shd w:val="clear" w:color="auto" w:fill="FFFF00"/>
        </w:rPr>
        <w:t>preferences are</w:t>
      </w:r>
      <w:r w:rsidRPr="00FF0ABB">
        <w:rPr>
          <w:rFonts w:eastAsia="Times New Roman"/>
          <w:color w:val="000000"/>
          <w:sz w:val="23"/>
          <w:szCs w:val="23"/>
          <w:shd w:val="clear" w:color="auto" w:fill="FFFF00"/>
        </w:rPr>
        <w: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FF0ABB">
        <w:rPr>
          <w:rFonts w:eastAsia="Times New Roman"/>
          <w:color w:val="000000"/>
          <w:sz w:val="23"/>
          <w:szCs w:val="23"/>
          <w:shd w:val="clear" w:color="auto" w:fill="FFFFFF"/>
        </w:rPr>
        <w:t xml:space="preserve">”5 </w:t>
      </w:r>
      <w:r w:rsidRPr="00FF0ABB">
        <w:rPr>
          <w:rFonts w:eastAsia="Times New Roman"/>
          <w:b/>
          <w:bCs/>
          <w:color w:val="000000"/>
          <w:sz w:val="23"/>
          <w:szCs w:val="23"/>
          <w:shd w:val="clear" w:color="auto" w:fill="FFFFFF"/>
        </w:rPr>
        <w:t>Wit</w:t>
      </w:r>
      <w:r w:rsidRPr="00FF0ABB">
        <w:rPr>
          <w:rFonts w:eastAsia="Times New Roman"/>
          <w:color w:val="000000"/>
          <w:sz w:val="23"/>
          <w:szCs w:val="23"/>
          <w:shd w:val="clear" w:color="auto" w:fill="FFFFFF"/>
        </w:rPr>
        <w:t>h</w:t>
      </w:r>
      <w:r w:rsidRPr="00FF0ABB">
        <w:rPr>
          <w:rFonts w:eastAsia="Times New Roman"/>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FF"/>
        </w:rPr>
        <w:t xml:space="preserve">the standard of </w:t>
      </w:r>
      <w:r w:rsidRPr="00FF0ABB">
        <w:rPr>
          <w:rFonts w:eastAsia="Times New Roman"/>
          <w:b/>
          <w:bCs/>
          <w:color w:val="000000"/>
          <w:sz w:val="23"/>
          <w:szCs w:val="23"/>
          <w:u w:val="single"/>
          <w:shd w:val="clear" w:color="auto" w:fill="FFFF00"/>
        </w:rPr>
        <w:t>the “impairment of the functional capacity of willing</w:t>
      </w:r>
      <w:r w:rsidRPr="00FF0ABB">
        <w:rPr>
          <w:rFonts w:eastAsia="Times New Roman"/>
          <w:b/>
          <w:bCs/>
          <w:color w:val="000000"/>
          <w:sz w:val="23"/>
          <w:szCs w:val="23"/>
          <w:shd w:val="clear" w:color="auto" w:fill="FFFF00"/>
        </w:rPr>
        <w:t>,</w:t>
      </w:r>
      <w:r w:rsidRPr="00FF0ABB">
        <w:rPr>
          <w:rFonts w:eastAsia="Times New Roman"/>
          <w:b/>
          <w:bCs/>
          <w:color w:val="000000"/>
          <w:sz w:val="23"/>
          <w:szCs w:val="23"/>
          <w:shd w:val="clear" w:color="auto" w:fill="FFFFFF"/>
        </w:rPr>
        <w: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which asks whether we have ourselves at our command in what we will, Tugendhat</w:t>
      </w:r>
      <w:r w:rsidRPr="00FF0ABB">
        <w:rPr>
          <w:rFonts w:eastAsia="Times New Roman"/>
          <w:color w:val="000000"/>
          <w:sz w:val="23"/>
          <w:szCs w:val="23"/>
          <w:shd w:val="clear" w:color="auto" w:fill="FFFFFF"/>
        </w:rPr>
        <w:t xml:space="preserve"> </w:t>
      </w:r>
      <w:r w:rsidRPr="00FF0ABB">
        <w:rPr>
          <w:rFonts w:eastAsia="Times New Roman"/>
          <w:b/>
          <w:bCs/>
          <w:color w:val="000000"/>
          <w:sz w:val="23"/>
          <w:szCs w:val="23"/>
          <w:u w:val="single"/>
          <w:shd w:val="clear" w:color="auto" w:fill="FFFF00"/>
        </w:rPr>
        <w:t xml:space="preserve">has achieved </w:t>
      </w:r>
      <w:r w:rsidRPr="00FF0ABB">
        <w:rPr>
          <w:rFonts w:eastAsia="Times New Roman"/>
          <w:b/>
          <w:bCs/>
          <w:color w:val="000000"/>
          <w:sz w:val="23"/>
          <w:szCs w:val="23"/>
          <w:u w:val="single"/>
          <w:shd w:val="clear" w:color="auto" w:fill="FFFFFF"/>
        </w:rPr>
        <w:t>a middle ground between subjectivistic and objectivistic positions</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of the sort he was looking for. One could call such a positio</w:t>
      </w:r>
      <w:r w:rsidRPr="00FF0ABB">
        <w:rPr>
          <w:rFonts w:eastAsia="Times New Roman"/>
          <w:b/>
          <w:bCs/>
          <w:color w:val="000000"/>
          <w:sz w:val="23"/>
          <w:szCs w:val="23"/>
          <w:shd w:val="clear" w:color="auto" w:fill="FFFFFF"/>
        </w:rPr>
        <w:t>n</w:t>
      </w:r>
      <w:r w:rsidRPr="00FF0ABB">
        <w:rPr>
          <w:rFonts w:eastAsia="Times New Roman"/>
          <w:b/>
          <w:bCs/>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00"/>
        </w:rPr>
        <w:t>a “qualified subjectivism</w:t>
      </w:r>
      <w:r w:rsidRPr="00FF0ABB">
        <w:rPr>
          <w:rFonts w:eastAsia="Times New Roman"/>
          <w:b/>
          <w:bCs/>
          <w:color w:val="000000"/>
          <w:sz w:val="23"/>
          <w:szCs w:val="23"/>
          <w:shd w:val="clear" w:color="auto" w:fill="FFFFFF"/>
        </w:rPr>
        <w:t>.”</w:t>
      </w:r>
      <w:r w:rsidRPr="00FF0ABB">
        <w:rPr>
          <w:rFonts w:eastAsia="Times New Roman"/>
          <w:color w:val="000000"/>
          <w:sz w:val="12"/>
          <w:szCs w:val="12"/>
          <w:shd w:val="clear" w:color="auto" w:fill="FFFFFF"/>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FF0ABB">
        <w:rPr>
          <w:rFonts w:eastAsia="Times New Roman"/>
          <w:color w:val="000000"/>
          <w:sz w:val="12"/>
          <w:szCs w:val="12"/>
          <w:shd w:val="clear" w:color="auto" w:fill="FFFF00"/>
        </w:rPr>
        <w:t>s.</w:t>
      </w:r>
      <w:r w:rsidRPr="00FF0ABB">
        <w:rPr>
          <w:rFonts w:eastAsia="Times New Roman"/>
          <w:color w:val="000000"/>
          <w:sz w:val="23"/>
          <w:szCs w:val="23"/>
          <w:shd w:val="clear" w:color="auto" w:fill="FFFF00"/>
        </w:rPr>
        <w:t xml:space="preserve"> </w:t>
      </w:r>
      <w:r w:rsidRPr="00FF0ABB">
        <w:rPr>
          <w:rFonts w:eastAsia="Times New Roman"/>
          <w:b/>
          <w:bCs/>
          <w:color w:val="000000"/>
          <w:sz w:val="23"/>
          <w:szCs w:val="23"/>
          <w:u w:val="single"/>
          <w:shd w:val="clear" w:color="auto" w:fill="FFFF00"/>
        </w:rPr>
        <w:t>I must be free in what I will;</w:t>
      </w:r>
      <w:r w:rsidRPr="00FF0ABB">
        <w:rPr>
          <w:rFonts w:eastAsia="Times New Roman"/>
          <w:b/>
          <w:bCs/>
          <w:color w:val="000000"/>
          <w:sz w:val="23"/>
          <w:szCs w:val="23"/>
          <w:u w:val="single"/>
          <w:shd w:val="clear" w:color="auto" w:fill="FFFFFF"/>
        </w:rPr>
        <w:t xml:space="preserve"> I must have my will</w:t>
      </w:r>
      <w:r w:rsidRPr="00FF0ABB">
        <w:rPr>
          <w:rFonts w:eastAsia="Times New Roman"/>
          <w:b/>
          <w:bCs/>
          <w:color w:val="000000"/>
          <w:sz w:val="23"/>
          <w:szCs w:val="23"/>
          <w:u w:val="single"/>
          <w:shd w:val="clear" w:color="auto" w:fill="FFFF00"/>
        </w:rPr>
        <w:t xml:space="preserve"> at my command </w:t>
      </w:r>
      <w:r w:rsidRPr="00FF0ABB">
        <w:rPr>
          <w:rFonts w:eastAsia="Times New Roman"/>
          <w:b/>
          <w:bCs/>
          <w:color w:val="000000"/>
          <w:sz w:val="23"/>
          <w:szCs w:val="23"/>
          <w:u w:val="single"/>
          <w:shd w:val="clear" w:color="auto" w:fill="FFFFFF"/>
        </w:rPr>
        <w:t xml:space="preserve">if it is to count as my own. </w:t>
      </w:r>
      <w:r w:rsidRPr="00FF0ABB">
        <w:rPr>
          <w:rFonts w:eastAsia="Times New Roman"/>
          <w:b/>
          <w:bCs/>
          <w:color w:val="000000"/>
          <w:sz w:val="23"/>
          <w:szCs w:val="23"/>
          <w:u w:val="single"/>
          <w:shd w:val="clear" w:color="auto" w:fill="FFFF00"/>
        </w:rPr>
        <w:t>This criterion is</w:t>
      </w:r>
      <w:r w:rsidRPr="00FF0ABB">
        <w:rPr>
          <w:rFonts w:eastAsia="Times New Roman"/>
          <w:color w:val="000000"/>
          <w:sz w:val="23"/>
          <w:szCs w:val="23"/>
          <w:shd w:val="clear" w:color="auto" w:fill="FFFFFF"/>
        </w:rPr>
        <w:t xml:space="preserve">, in the first place, </w:t>
      </w:r>
      <w:r w:rsidRPr="00FF0ABB">
        <w:rPr>
          <w:rFonts w:eastAsia="Times New Roman"/>
          <w:b/>
          <w:bCs/>
          <w:color w:val="000000"/>
          <w:sz w:val="23"/>
          <w:szCs w:val="23"/>
          <w:u w:val="single"/>
          <w:shd w:val="clear" w:color="auto" w:fill="FFFF00"/>
        </w:rPr>
        <w:t>formal: it concerns the How, not the What, of willing.</w:t>
      </w:r>
      <w:r w:rsidRPr="00FF0ABB">
        <w:rPr>
          <w:rFonts w:eastAsia="Times New Roman"/>
          <w:b/>
          <w:bCs/>
          <w:color w:val="000000"/>
          <w:sz w:val="23"/>
          <w:szCs w:val="23"/>
          <w:u w:val="single"/>
          <w:shd w:val="clear" w:color="auto" w:fill="FFFFFF"/>
        </w:rPr>
        <w:t xml:space="preserve"> That is, </w:t>
      </w:r>
      <w:r w:rsidRPr="00FF0ABB">
        <w:rPr>
          <w:rFonts w:eastAsia="Times New Roman"/>
          <w:b/>
          <w:bCs/>
          <w:color w:val="000000"/>
          <w:sz w:val="23"/>
          <w:szCs w:val="23"/>
          <w:u w:val="single"/>
          <w:shd w:val="clear" w:color="auto" w:fill="FFFF00"/>
        </w:rPr>
        <w:t>I need not will anything in particular</w:t>
      </w:r>
      <w:r w:rsidRPr="00FF0ABB">
        <w:rPr>
          <w:rFonts w:eastAsia="Times New Roman"/>
          <w:color w:val="000000"/>
          <w:sz w:val="23"/>
          <w:szCs w:val="23"/>
          <w:shd w:val="clear" w:color="auto" w:fill="FFFFFF"/>
        </w:rPr>
        <w:t>;</w:t>
      </w:r>
      <w:r w:rsidRPr="00FF0ABB">
        <w:rPr>
          <w:rFonts w:eastAsia="Times New Roman"/>
          <w:color w:val="000000"/>
          <w:sz w:val="12"/>
          <w:szCs w:val="12"/>
          <w:shd w:val="clear" w:color="auto" w:fill="FFFFFF"/>
        </w:rPr>
        <w:t xml:space="preserve"> rather, I must be able to will what I will in a free or self-determined mann</w:t>
      </w:r>
      <w:r w:rsidRPr="00FF0ABB">
        <w:rPr>
          <w:rFonts w:eastAsia="Times New Roman"/>
          <w:color w:val="000000"/>
          <w:sz w:val="12"/>
          <w:szCs w:val="12"/>
          <w:u w:val="single"/>
          <w:shd w:val="clear" w:color="auto" w:fill="FFFFFF"/>
        </w:rPr>
        <w:t>er</w:t>
      </w:r>
      <w:r w:rsidRPr="00FF0ABB">
        <w:rPr>
          <w:rFonts w:eastAsia="Times New Roman"/>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FF"/>
        </w:rPr>
        <w:t>I</w:t>
      </w:r>
      <w:r w:rsidRPr="00FF0ABB">
        <w:rPr>
          <w:rFonts w:eastAsia="Times New Roman"/>
          <w:b/>
          <w:bCs/>
          <w:color w:val="000000"/>
          <w:sz w:val="23"/>
          <w:szCs w:val="23"/>
          <w:u w:val="single"/>
          <w:shd w:val="clear" w:color="auto" w:fill="FFFF00"/>
        </w:rPr>
        <w:t>t is not necessary</w:t>
      </w:r>
      <w:r w:rsidRPr="00FF0ABB">
        <w:rPr>
          <w:rFonts w:eastAsia="Times New Roman"/>
          <w:b/>
          <w:bCs/>
          <w:color w:val="000000"/>
          <w:sz w:val="23"/>
          <w:szCs w:val="23"/>
          <w:u w:val="single"/>
          <w:shd w:val="clear" w:color="auto" w:fill="FFFFFF"/>
        </w:rPr>
        <w:t>, then, t</w:t>
      </w:r>
      <w:r w:rsidRPr="00FF0ABB">
        <w:rPr>
          <w:rFonts w:eastAsia="Times New Roman"/>
          <w:b/>
          <w:bCs/>
          <w:color w:val="000000"/>
          <w:sz w:val="23"/>
          <w:szCs w:val="23"/>
          <w:u w:val="single"/>
          <w:shd w:val="clear" w:color="auto" w:fill="FFFF00"/>
        </w:rPr>
        <w:t>o identify a “true object of willing,” but only a certain way of relating, in</w:t>
      </w:r>
      <w:r w:rsidRPr="00FF0ABB">
        <w:rPr>
          <w:rFonts w:eastAsia="Times New Roman"/>
          <w:b/>
          <w:bCs/>
          <w:color w:val="000000"/>
          <w:sz w:val="23"/>
          <w:szCs w:val="23"/>
          <w:u w:val="single"/>
          <w:shd w:val="clear" w:color="auto" w:fill="FFFFFF"/>
        </w:rPr>
        <w:t xml:space="preserve"> one’s willing, to oneself and to what one wills</w:t>
      </w:r>
      <w:r w:rsidRPr="00FF0ABB">
        <w:rPr>
          <w:rFonts w:eastAsia="Times New Roman"/>
          <w:color w:val="000000"/>
          <w:sz w:val="23"/>
          <w:szCs w:val="23"/>
          <w:u w:val="single"/>
          <w:shd w:val="clear" w:color="auto" w:fill="FFFFFF"/>
        </w:rPr>
        <w: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As Tugendhat puts it, “the question of what we truly will concerns not the goals of our willing but the How of willing.” Second</w:t>
      </w:r>
      <w:r w:rsidRPr="00FF0ABB">
        <w:rPr>
          <w:rFonts w:eastAsia="Times New Roman"/>
          <w:b/>
          <w:bCs/>
          <w:color w:val="000000"/>
          <w:sz w:val="23"/>
          <w:szCs w:val="23"/>
          <w:shd w:val="clear" w:color="auto" w:fill="FFFFFF"/>
        </w:rPr>
        <w:t xml:space="preserve">, </w:t>
      </w:r>
      <w:r w:rsidRPr="00FF0ABB">
        <w:rPr>
          <w:rFonts w:eastAsia="Times New Roman"/>
          <w:b/>
          <w:bCs/>
          <w:color w:val="000000"/>
          <w:sz w:val="23"/>
          <w:szCs w:val="23"/>
          <w:u w:val="single"/>
          <w:shd w:val="clear" w:color="auto" w:fill="FFFF00"/>
        </w:rPr>
        <w:t>this criterion is immanent:</w:t>
      </w:r>
      <w:r w:rsidRPr="00FF0ABB">
        <w:rPr>
          <w:rFonts w:eastAsia="Times New Roman"/>
          <w:b/>
          <w:bCs/>
          <w:color w:val="000000"/>
          <w:sz w:val="23"/>
          <w:szCs w:val="23"/>
          <w:u w:val="single"/>
          <w:shd w:val="clear" w:color="auto" w:fill="FFFFFF"/>
        </w:rPr>
        <w:t xml:space="preserve"> the criterion is</w:t>
      </w:r>
      <w:r w:rsidRPr="00FF0ABB">
        <w:rPr>
          <w:rFonts w:eastAsia="Times New Roman"/>
          <w:b/>
          <w:bCs/>
          <w:color w:val="000000"/>
          <w:sz w:val="23"/>
          <w:szCs w:val="23"/>
          <w:u w:val="single"/>
          <w:shd w:val="clear" w:color="auto" w:fill="FFFF00"/>
        </w:rPr>
        <w:t xml:space="preserve"> the functional capacity of willing itself</w:t>
      </w:r>
      <w:r w:rsidRPr="00FF0ABB">
        <w:rPr>
          <w:rFonts w:eastAsia="Times New Roman"/>
          <w:color w:val="000000"/>
          <w:sz w:val="23"/>
          <w:szCs w:val="23"/>
          <w:u w:val="single"/>
          <w:shd w:val="clear" w:color="auto" w:fill="FFFFFF"/>
        </w:rPr>
        <w:t xml:space="preserve">, </w:t>
      </w:r>
      <w:r w:rsidRPr="00FF0ABB">
        <w:rPr>
          <w:rFonts w:eastAsia="Times New Roman"/>
          <w:color w:val="000000"/>
          <w:sz w:val="12"/>
          <w:szCs w:val="12"/>
          <w:shd w:val="clear" w:color="auto" w:fill="FFFFFF"/>
        </w:rPr>
        <w:t xml:space="preserve">a claim posited by the act of willing itself. When I say, “I want to be able to do what I will,” I must also mean, “I want to be able—freely—to will.” My account of the problem of </w:t>
      </w:r>
      <w:r w:rsidRPr="00FF0ABB">
        <w:rPr>
          <w:rFonts w:eastAsia="Times New Roman"/>
          <w:b/>
          <w:bCs/>
          <w:color w:val="000000"/>
          <w:sz w:val="12"/>
          <w:szCs w:val="12"/>
          <w:u w:val="single"/>
          <w:shd w:val="clear" w:color="auto" w:fill="FFFFFF"/>
        </w:rPr>
        <w:t>alienation can be linked up with this conception of willing in the following way:</w:t>
      </w:r>
      <w:r w:rsidRPr="00FF0ABB">
        <w:rPr>
          <w:rFonts w:eastAsia="Times New Roman"/>
          <w:b/>
          <w:bCs/>
          <w:color w:val="000000"/>
          <w:sz w:val="23"/>
          <w:szCs w:val="23"/>
          <w:u w:val="single"/>
          <w:shd w:val="clear" w:color="auto" w:fill="FFFFFF"/>
        </w:rPr>
        <w:t xml:space="preserve"> </w:t>
      </w:r>
      <w:r w:rsidRPr="00FF0ABB">
        <w:rPr>
          <w:rFonts w:eastAsia="Times New Roman"/>
          <w:b/>
          <w:bCs/>
          <w:color w:val="000000"/>
          <w:sz w:val="12"/>
          <w:szCs w:val="12"/>
          <w:u w:val="single"/>
          <w:shd w:val="clear" w:color="auto" w:fill="FFFFFF"/>
        </w:rPr>
        <w:t>instances of</w:t>
      </w:r>
      <w:r w:rsidRPr="00FF0ABB">
        <w:rPr>
          <w:rFonts w:eastAsia="Times New Roman"/>
          <w:b/>
          <w:bCs/>
          <w:color w:val="000000"/>
          <w:sz w:val="23"/>
          <w:szCs w:val="23"/>
          <w:u w:val="single"/>
          <w:shd w:val="clear" w:color="auto" w:fill="FFFF00"/>
        </w:rPr>
        <w:t xml:space="preserve"> alienation can be understood as obstructions of volition and </w:t>
      </w:r>
      <w:r w:rsidRPr="00FF0ABB">
        <w:rPr>
          <w:rFonts w:eastAsia="Times New Roman"/>
          <w:b/>
          <w:bCs/>
          <w:color w:val="000000"/>
          <w:sz w:val="23"/>
          <w:szCs w:val="23"/>
          <w:u w:val="single"/>
          <w:shd w:val="clear" w:color="auto" w:fill="FFFFFF"/>
        </w:rPr>
        <w:t>thereb</w:t>
      </w:r>
      <w:r w:rsidRPr="00FF0ABB">
        <w:rPr>
          <w:rFonts w:eastAsia="Times New Roman"/>
          <w:b/>
          <w:bCs/>
          <w:color w:val="000000"/>
          <w:sz w:val="23"/>
          <w:szCs w:val="23"/>
          <w:shd w:val="clear" w:color="auto" w:fill="FFFFFF"/>
        </w:rPr>
        <w:t>y</w:t>
      </w:r>
      <w:r w:rsidRPr="00FF0ABB">
        <w:rPr>
          <w:rFonts w:eastAsia="Times New Roman"/>
          <w:color w:val="000000"/>
          <w:sz w:val="23"/>
          <w:szCs w:val="23"/>
          <w:shd w:val="clear" w:color="auto" w:fill="FFFFFF"/>
        </w:rPr>
        <w:t>—</w:t>
      </w:r>
      <w:r w:rsidRPr="00FF0ABB">
        <w:rPr>
          <w:rFonts w:eastAsia="Times New Roman"/>
          <w:color w:val="000000"/>
          <w:sz w:val="12"/>
          <w:szCs w:val="12"/>
          <w:shd w:val="clear" w:color="auto" w:fill="FFFFFF"/>
        </w:rPr>
        <w:t>formulated more generally</w:t>
      </w:r>
      <w:r w:rsidRPr="00FF0ABB">
        <w:rPr>
          <w:rFonts w:eastAsia="Times New Roman"/>
          <w:color w:val="000000"/>
          <w:sz w:val="23"/>
          <w:szCs w:val="23"/>
          <w:shd w:val="clear" w:color="auto" w:fill="FFFFFF"/>
        </w:rPr>
        <w:t>—</w:t>
      </w:r>
      <w:r w:rsidRPr="00FF0ABB">
        <w:rPr>
          <w:rFonts w:eastAsia="Times New Roman"/>
          <w:b/>
          <w:bCs/>
          <w:color w:val="000000"/>
          <w:sz w:val="23"/>
          <w:szCs w:val="23"/>
          <w:u w:val="single"/>
          <w:shd w:val="clear" w:color="auto" w:fill="FFFFFF"/>
        </w:rPr>
        <w:t>as obstructions</w:t>
      </w:r>
      <w:r w:rsidRPr="00FF0ABB">
        <w:rPr>
          <w:rFonts w:eastAsia="Times New Roman"/>
          <w:b/>
          <w:bCs/>
          <w:color w:val="000000"/>
          <w:sz w:val="23"/>
          <w:szCs w:val="23"/>
          <w:u w:val="single"/>
          <w:shd w:val="clear" w:color="auto" w:fill="FFFF00"/>
        </w:rPr>
        <w:t xml:space="preserve"> in </w:t>
      </w:r>
      <w:r w:rsidRPr="00FF0ABB">
        <w:rPr>
          <w:rFonts w:eastAsia="Times New Roman"/>
          <w:b/>
          <w:bCs/>
          <w:color w:val="000000"/>
          <w:sz w:val="23"/>
          <w:szCs w:val="23"/>
          <w:u w:val="single"/>
          <w:shd w:val="clear" w:color="auto" w:fill="FFFFFF"/>
        </w:rPr>
        <w:t>the</w:t>
      </w:r>
      <w:r w:rsidRPr="00FF0ABB">
        <w:rPr>
          <w:rFonts w:eastAsia="Times New Roman"/>
          <w:b/>
          <w:bCs/>
          <w:color w:val="000000"/>
          <w:sz w:val="23"/>
          <w:szCs w:val="23"/>
          <w:u w:val="single"/>
          <w:shd w:val="clear" w:color="auto" w:fill="FFFF00"/>
        </w:rPr>
        <w:t xml:space="preserve"> relations individuals have to themselves and the world</w:t>
      </w:r>
      <w:r w:rsidRPr="00FF0ABB">
        <w:rPr>
          <w:rFonts w:eastAsia="Times New Roman"/>
          <w:color w:val="000000"/>
          <w:sz w:val="23"/>
          <w:szCs w:val="23"/>
          <w:shd w:val="clear" w:color="auto" w:fill="FFFFFF"/>
        </w:rPr>
        <w:t>.</w:t>
      </w:r>
      <w:r w:rsidRPr="00FF0ABB">
        <w:rPr>
          <w:rFonts w:eastAsia="Times New Roman"/>
          <w:color w:val="000000"/>
          <w:sz w:val="12"/>
          <w:szCs w:val="12"/>
          <w:shd w:val="clear" w:color="auto" w:fill="FFFFFF"/>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FF0ABB">
        <w:rPr>
          <w:rFonts w:eastAsia="Times New Roman"/>
          <w:b/>
          <w:bCs/>
          <w:color w:val="000000"/>
          <w:sz w:val="23"/>
          <w:szCs w:val="23"/>
          <w:u w:val="single"/>
          <w:shd w:val="clear" w:color="auto" w:fill="FFFFFF"/>
        </w:rPr>
        <w:t xml:space="preserve">alienation can be understood as a particular form of </w:t>
      </w:r>
      <w:r w:rsidRPr="00FF0ABB">
        <w:rPr>
          <w:rFonts w:eastAsia="Times New Roman"/>
          <w:b/>
          <w:bCs/>
          <w:color w:val="000000"/>
          <w:sz w:val="23"/>
          <w:szCs w:val="23"/>
          <w:u w:val="single"/>
          <w:shd w:val="clear" w:color="auto" w:fill="FFFF00"/>
        </w:rPr>
        <w:t xml:space="preserve">the loss of </w:t>
      </w:r>
      <w:r w:rsidRPr="00FF0ABB">
        <w:rPr>
          <w:rFonts w:eastAsia="Times New Roman"/>
          <w:b/>
          <w:bCs/>
          <w:color w:val="000000"/>
          <w:sz w:val="23"/>
          <w:szCs w:val="23"/>
          <w:u w:val="single"/>
          <w:shd w:val="clear" w:color="auto" w:fill="FFFFFF"/>
        </w:rPr>
        <w:t>freedom</w:t>
      </w:r>
      <w:r w:rsidRPr="00FF0ABB">
        <w:rPr>
          <w:rFonts w:eastAsia="Times New Roman"/>
          <w:color w:val="000000"/>
          <w:sz w:val="23"/>
          <w:szCs w:val="23"/>
          <w:shd w:val="clear" w:color="auto" w:fill="FFFFFF"/>
        </w:rPr>
        <w:t xml:space="preserve">, as an obstruction of what could be called, following Isaiah Berlin, </w:t>
      </w:r>
      <w:r w:rsidRPr="00FF0ABB">
        <w:rPr>
          <w:rFonts w:eastAsia="Times New Roman"/>
          <w:b/>
          <w:bCs/>
          <w:color w:val="000000"/>
          <w:sz w:val="23"/>
          <w:szCs w:val="23"/>
          <w:u w:val="single"/>
          <w:shd w:val="clear" w:color="auto" w:fill="FFFF00"/>
        </w:rPr>
        <w:t>positive freedom</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 xml:space="preserve">8 Formulating the notoriously controversial distinction as briefly as possible, freedom in this sense refers not (merely negatively) to the absence of external coercion but (positively) </w:t>
      </w:r>
      <w:r w:rsidRPr="00FF0ABB">
        <w:rPr>
          <w:rFonts w:eastAsia="Times New Roman"/>
          <w:b/>
          <w:bCs/>
          <w:color w:val="000000"/>
          <w:sz w:val="23"/>
          <w:szCs w:val="23"/>
          <w:shd w:val="clear" w:color="auto" w:fill="FFFFFF"/>
        </w:rPr>
        <w:t xml:space="preserve">to </w:t>
      </w:r>
      <w:r w:rsidRPr="00FF0ABB">
        <w:rPr>
          <w:rFonts w:eastAsia="Times New Roman"/>
          <w:b/>
          <w:bCs/>
          <w:color w:val="000000"/>
          <w:sz w:val="23"/>
          <w:szCs w:val="23"/>
          <w:u w:val="single"/>
          <w:shd w:val="clear" w:color="auto" w:fill="FFFFFF"/>
        </w:rPr>
        <w:t>th</w:t>
      </w:r>
      <w:r w:rsidRPr="00FF0ABB">
        <w:rPr>
          <w:rFonts w:eastAsia="Times New Roman"/>
          <w:b/>
          <w:bCs/>
          <w:color w:val="000000"/>
          <w:sz w:val="23"/>
          <w:szCs w:val="23"/>
          <w:u w:val="single"/>
          <w:shd w:val="clear" w:color="auto" w:fill="FFFF00"/>
        </w:rPr>
        <w:t>e capacity to realize valuable ends</w:t>
      </w:r>
      <w:r w:rsidRPr="00FF0ABB">
        <w:rPr>
          <w:rFonts w:eastAsia="Times New Roman"/>
          <w:color w:val="000000"/>
          <w:sz w:val="23"/>
          <w:szCs w:val="23"/>
          <w:u w:val="single"/>
          <w:shd w:val="clear" w:color="auto" w:fill="FFFFFF"/>
        </w:rPr>
        <w: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FF0ABB">
        <w:rPr>
          <w:rFonts w:eastAsia="Times New Roman"/>
          <w:color w:val="000000"/>
          <w:sz w:val="23"/>
          <w:szCs w:val="23"/>
          <w:shd w:val="clear" w:color="auto" w:fill="FFFFFF"/>
        </w:rPr>
        <w:t>.</w:t>
      </w:r>
      <w:r w:rsidRPr="00FF0ABB">
        <w:rPr>
          <w:rFonts w:eastAsia="Times New Roman"/>
          <w:b/>
          <w:bCs/>
          <w:color w:val="000000"/>
          <w:sz w:val="23"/>
          <w:szCs w:val="23"/>
          <w:u w:val="single"/>
          <w:shd w:val="clear" w:color="auto" w:fill="FFFFFF"/>
        </w:rPr>
        <w:t xml:space="preserve"> I feel free to the degree that I believe this to be true, and enslaved to the degree that I am made to realize that it is not.</w:t>
      </w:r>
      <w:r w:rsidRPr="00FF0ABB">
        <w:rPr>
          <w:rFonts w:eastAsia="Times New Roman"/>
          <w:color w:val="000000"/>
          <w:sz w:val="23"/>
          <w:szCs w:val="23"/>
          <w:shd w:val="clear" w:color="auto" w:fill="FFFFFF"/>
        </w:rPr>
        <w:t xml:space="preserve"> </w:t>
      </w:r>
      <w:r w:rsidRPr="00FF0ABB">
        <w:rPr>
          <w:rFonts w:eastAsia="Times New Roman"/>
          <w:color w:val="000000"/>
          <w:sz w:val="12"/>
          <w:szCs w:val="12"/>
          <w:shd w:val="clear" w:color="auto" w:fill="FFFFFF"/>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FF0ABB">
        <w:rPr>
          <w:rFonts w:eastAsia="Times New Roman"/>
          <w:color w:val="000000"/>
          <w:sz w:val="23"/>
          <w:szCs w:val="23"/>
          <w:shd w:val="clear" w:color="auto" w:fill="FFFFFF"/>
        </w:rPr>
        <w:t xml:space="preserve"> </w:t>
      </w:r>
      <w:r w:rsidRPr="00FF0ABB">
        <w:rPr>
          <w:rFonts w:eastAsia="Times New Roman"/>
          <w:b/>
          <w:bCs/>
          <w:color w:val="000000"/>
          <w:sz w:val="23"/>
          <w:szCs w:val="23"/>
          <w:u w:val="single"/>
          <w:shd w:val="clear" w:color="auto" w:fill="FFFFFF"/>
        </w:rPr>
        <w:t>alienation concerns itself with the complex conditions of “linking” one’s actions and desires</w:t>
      </w:r>
      <w:r w:rsidRPr="00FF0ABB">
        <w:rPr>
          <w:rFonts w:eastAsia="Times New Roman"/>
          <w:color w:val="000000"/>
          <w:sz w:val="23"/>
          <w:szCs w:val="23"/>
          <w:shd w:val="clear" w:color="auto" w:fill="FFFFFF"/>
        </w:rPr>
        <w:t xml:space="preserve"> (or, more generally, one’s life</w:t>
      </w:r>
      <w:r w:rsidRPr="00FF0ABB">
        <w:rPr>
          <w:rFonts w:eastAsia="Times New Roman"/>
          <w:color w:val="000000"/>
          <w:sz w:val="23"/>
          <w:szCs w:val="23"/>
          <w:u w:val="single"/>
          <w:shd w:val="clear" w:color="auto" w:fill="FFFFFF"/>
        </w:rPr>
        <w:t xml:space="preserve">) </w:t>
      </w:r>
      <w:r w:rsidRPr="00FF0ABB">
        <w:rPr>
          <w:rFonts w:eastAsia="Times New Roman"/>
          <w:b/>
          <w:bCs/>
          <w:color w:val="000000"/>
          <w:sz w:val="23"/>
          <w:szCs w:val="23"/>
          <w:u w:val="single"/>
          <w:shd w:val="clear" w:color="auto" w:fill="FFFFFF"/>
        </w:rPr>
        <w:t>with oneself, “counting them as due to” oneself, or making them “one’s own.</w:t>
      </w:r>
      <w:r w:rsidRPr="00FF0ABB">
        <w:rPr>
          <w:rFonts w:eastAsia="Times New Roman"/>
          <w:b/>
          <w:bCs/>
          <w:color w:val="000000"/>
          <w:sz w:val="23"/>
          <w:szCs w:val="23"/>
          <w:shd w:val="clear" w:color="auto" w:fill="FFFFFF"/>
        </w:rPr>
        <w:t>”</w:t>
      </w:r>
      <w:r w:rsidRPr="00FF0ABB">
        <w:rPr>
          <w:rFonts w:eastAsia="Times New Roman"/>
          <w:color w:val="000000"/>
          <w:sz w:val="12"/>
          <w:szCs w:val="12"/>
          <w:shd w:val="clear" w:color="auto" w:fill="FFFFFF"/>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FF0ABB">
        <w:rPr>
          <w:rFonts w:eastAsia="Times New Roman"/>
          <w:color w:val="000000"/>
          <w:sz w:val="23"/>
          <w:szCs w:val="23"/>
          <w:shd w:val="clear" w:color="auto" w:fill="FFFFFF"/>
        </w:rPr>
        <w:t xml:space="preserve">, </w:t>
      </w:r>
      <w:r w:rsidRPr="00FF0ABB">
        <w:rPr>
          <w:rFonts w:eastAsia="Times New Roman"/>
          <w:b/>
          <w:bCs/>
          <w:color w:val="000000"/>
          <w:sz w:val="23"/>
          <w:szCs w:val="23"/>
          <w:u w:val="single"/>
          <w:shd w:val="clear" w:color="auto" w:fill="FFFF00"/>
        </w:rPr>
        <w:t xml:space="preserve">the absence of alienating impediments </w:t>
      </w:r>
      <w:r w:rsidRPr="00FF0ABB">
        <w:rPr>
          <w:rFonts w:eastAsia="Times New Roman"/>
          <w:b/>
          <w:bCs/>
          <w:color w:val="000000"/>
          <w:sz w:val="23"/>
          <w:szCs w:val="23"/>
          <w:u w:val="single"/>
          <w:shd w:val="clear" w:color="auto" w:fill="FFFFFF"/>
        </w:rPr>
        <w:t>and the possibility of appropriating self and</w:t>
      </w:r>
    </w:p>
    <w:p w14:paraId="65F16AC7" w14:textId="77777777" w:rsidR="002358B1" w:rsidRPr="00FF0ABB" w:rsidRDefault="002358B1" w:rsidP="002358B1">
      <w:pPr>
        <w:rPr>
          <w:rFonts w:ascii="Times New Roman" w:eastAsia="Times New Roman" w:hAnsi="Times New Roman" w:cs="Times New Roman"/>
          <w:sz w:val="24"/>
          <w:szCs w:val="24"/>
        </w:rPr>
      </w:pPr>
      <w:r w:rsidRPr="00FF0ABB">
        <w:rPr>
          <w:rFonts w:eastAsia="Times New Roman"/>
          <w:b/>
          <w:bCs/>
          <w:color w:val="000000"/>
          <w:sz w:val="23"/>
          <w:szCs w:val="23"/>
          <w:u w:val="single"/>
          <w:shd w:val="clear" w:color="auto" w:fill="FFFFFF"/>
        </w:rPr>
        <w:t>world without such impediments is</w:t>
      </w:r>
      <w:r w:rsidRPr="00FF0ABB">
        <w:rPr>
          <w:rFonts w:eastAsia="Times New Roman"/>
          <w:b/>
          <w:bCs/>
          <w:color w:val="000000"/>
          <w:sz w:val="23"/>
          <w:szCs w:val="23"/>
          <w:u w:val="single"/>
          <w:shd w:val="clear" w:color="auto" w:fill="FFFF00"/>
        </w:rPr>
        <w:t xml:space="preserve"> a condition of freedom and self-determination</w:t>
      </w:r>
      <w:r w:rsidRPr="00FF0ABB">
        <w:rPr>
          <w:rFonts w:eastAsia="Times New Roman"/>
          <w:b/>
          <w:bCs/>
          <w:color w:val="000000"/>
          <w:sz w:val="23"/>
          <w:szCs w:val="23"/>
          <w:shd w:val="clear" w:color="auto" w:fill="FFFFFF"/>
        </w:rPr>
        <w:t>.</w:t>
      </w:r>
    </w:p>
    <w:p w14:paraId="799A309A" w14:textId="77777777" w:rsidR="002358B1" w:rsidRDefault="002358B1" w:rsidP="002358B1">
      <w:pPr>
        <w:rPr>
          <w:shd w:val="clear" w:color="auto" w:fill="FFFFFF"/>
        </w:rPr>
      </w:pPr>
    </w:p>
    <w:p w14:paraId="2B477BC2" w14:textId="77777777" w:rsidR="002358B1" w:rsidRPr="00FF0ABB" w:rsidRDefault="002358B1" w:rsidP="002358B1">
      <w:pPr>
        <w:pStyle w:val="Heading4"/>
        <w:rPr>
          <w:rFonts w:ascii="Times New Roman" w:eastAsia="Times New Roman" w:hAnsi="Times New Roman" w:cs="Times New Roman"/>
        </w:rPr>
      </w:pPr>
      <w:r w:rsidRPr="00FF0ABB">
        <w:rPr>
          <w:rFonts w:eastAsia="Times New Roman"/>
          <w:shd w:val="clear" w:color="auto" w:fill="FFFFFF"/>
        </w:rPr>
        <w:t>Conditions of alienation render the subject a commodity, unable to act on or claim our subjectivity</w:t>
      </w:r>
      <w:r>
        <w:rPr>
          <w:rFonts w:eastAsia="Times New Roman"/>
          <w:shd w:val="clear" w:color="auto" w:fill="FFFFFF"/>
        </w:rPr>
        <w:t>, and hence, volition. Lutz:</w:t>
      </w:r>
    </w:p>
    <w:p w14:paraId="70638609" w14:textId="77777777" w:rsidR="002358B1" w:rsidRDefault="002358B1" w:rsidP="002358B1">
      <w:pPr>
        <w:rPr>
          <w:rFonts w:eastAsia="Times New Roman"/>
          <w:b/>
          <w:bCs/>
          <w:color w:val="000000"/>
          <w:sz w:val="26"/>
          <w:szCs w:val="26"/>
          <w:shd w:val="clear" w:color="auto" w:fill="FFFFFF"/>
        </w:rPr>
      </w:pPr>
      <w:r>
        <w:rPr>
          <w:color w:val="000000"/>
          <w:shd w:val="clear" w:color="auto" w:fill="FFFFFF"/>
        </w:rPr>
        <w:t xml:space="preserve">[(John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p>
    <w:p w14:paraId="3519E8D4" w14:textId="77777777" w:rsidR="002358B1" w:rsidRPr="00FF0ABB" w:rsidRDefault="002358B1" w:rsidP="002358B1">
      <w:pPr>
        <w:rPr>
          <w:rFonts w:ascii="Times New Roman" w:eastAsia="Times New Roman" w:hAnsi="Times New Roman" w:cs="Times New Roman"/>
          <w:sz w:val="24"/>
          <w:szCs w:val="24"/>
        </w:rPr>
      </w:pPr>
      <w:r w:rsidRPr="00FF0ABB">
        <w:rPr>
          <w:rFonts w:eastAsia="Times New Roman"/>
          <w:b/>
          <w:bCs/>
          <w:color w:val="000000"/>
          <w:u w:val="single"/>
          <w:shd w:val="clear" w:color="auto" w:fill="FFFF00"/>
        </w:rPr>
        <w:t>Alienated</w:t>
      </w:r>
      <w:r w:rsidRPr="00FF0ABB">
        <w:rPr>
          <w:rFonts w:eastAsia="Times New Roman"/>
          <w:color w:val="000000"/>
          <w:sz w:val="16"/>
          <w:szCs w:val="16"/>
          <w:shd w:val="clear" w:color="auto" w:fill="FFFFFF"/>
        </w:rPr>
        <w:t xml:space="preserve"> in an imaginary other that presents the appearance of a unified self, </w:t>
      </w:r>
      <w:r w:rsidRPr="00FF0ABB">
        <w:rPr>
          <w:rFonts w:eastAsia="Times New Roman"/>
          <w:color w:val="000000"/>
          <w:u w:val="single"/>
          <w:shd w:val="clear" w:color="auto" w:fill="FFFFFF"/>
        </w:rPr>
        <w:t xml:space="preserve">the </w:t>
      </w:r>
      <w:r w:rsidRPr="00FF0ABB">
        <w:rPr>
          <w:rFonts w:eastAsia="Times New Roman"/>
          <w:b/>
          <w:bCs/>
          <w:color w:val="000000"/>
          <w:u w:val="single"/>
          <w:shd w:val="clear" w:color="auto" w:fill="FFFF00"/>
        </w:rPr>
        <w:t xml:space="preserve">subject </w:t>
      </w:r>
      <w:r w:rsidRPr="00FF0ABB">
        <w:rPr>
          <w:rFonts w:eastAsia="Times New Roman"/>
          <w:b/>
          <w:bCs/>
          <w:color w:val="000000"/>
          <w:u w:val="single"/>
          <w:shd w:val="clear" w:color="auto" w:fill="FFFFFF"/>
        </w:rPr>
        <w:t>of capitalism</w:t>
      </w:r>
      <w:r w:rsidRPr="00FF0ABB">
        <w:rPr>
          <w:rFonts w:eastAsia="Times New Roman"/>
          <w:color w:val="000000"/>
          <w:u w:val="single"/>
          <w:shd w:val="clear" w:color="auto" w:fill="FFFFFF"/>
        </w:rPr>
        <w:t xml:space="preserve"> </w:t>
      </w:r>
      <w:r w:rsidRPr="00FF0ABB">
        <w:rPr>
          <w:rFonts w:eastAsia="Times New Roman"/>
          <w:b/>
          <w:bCs/>
          <w:color w:val="000000"/>
          <w:u w:val="single"/>
          <w:shd w:val="clear" w:color="auto" w:fill="FFFF00"/>
        </w:rPr>
        <w:t>understands</w:t>
      </w:r>
      <w:r w:rsidRPr="00FF0ABB">
        <w:rPr>
          <w:rFonts w:eastAsia="Times New Roman"/>
          <w:color w:val="000000"/>
          <w:u w:val="single"/>
          <w:shd w:val="clear" w:color="auto" w:fill="FFFFFF"/>
        </w:rPr>
        <w:t xml:space="preserve"> </w:t>
      </w:r>
      <w:r w:rsidRPr="00FF0ABB">
        <w:rPr>
          <w:rFonts w:eastAsia="Times New Roman"/>
          <w:color w:val="000000"/>
          <w:sz w:val="16"/>
          <w:szCs w:val="16"/>
          <w:shd w:val="clear" w:color="auto" w:fill="FFFFFF"/>
        </w:rPr>
        <w:t xml:space="preserve">his or </w:t>
      </w:r>
      <w:r w:rsidRPr="00FF0ABB">
        <w:rPr>
          <w:rFonts w:eastAsia="Times New Roman"/>
          <w:b/>
          <w:bCs/>
          <w:color w:val="000000"/>
          <w:u w:val="single"/>
          <w:shd w:val="clear" w:color="auto" w:fill="FFFFFF"/>
        </w:rPr>
        <w:t xml:space="preserve">her </w:t>
      </w:r>
      <w:r w:rsidRPr="00FF0ABB">
        <w:rPr>
          <w:rFonts w:eastAsia="Times New Roman"/>
          <w:b/>
          <w:bCs/>
          <w:color w:val="000000"/>
          <w:u w:val="single"/>
          <w:shd w:val="clear" w:color="auto" w:fill="FFFF00"/>
        </w:rPr>
        <w:t>existence through the ‘‘empty speech’’ of</w:t>
      </w:r>
      <w:r w:rsidRPr="00FF0ABB">
        <w:rPr>
          <w:rFonts w:eastAsia="Times New Roman"/>
          <w:b/>
          <w:bCs/>
          <w:color w:val="000000"/>
          <w:u w:val="single"/>
          <w:shd w:val="clear" w:color="auto" w:fill="FFFFFF"/>
        </w:rPr>
        <w:t xml:space="preserve"> the</w:t>
      </w:r>
      <w:r w:rsidRPr="00FF0ABB">
        <w:rPr>
          <w:rFonts w:eastAsia="Times New Roman"/>
          <w:b/>
          <w:bCs/>
          <w:color w:val="000000"/>
          <w:u w:val="single"/>
          <w:shd w:val="clear" w:color="auto" w:fill="FFFF00"/>
        </w:rPr>
        <w:t xml:space="preserve"> commodity</w:t>
      </w:r>
      <w:r w:rsidRPr="00FF0ABB">
        <w:rPr>
          <w:rFonts w:eastAsia="Times New Roman"/>
          <w:color w:val="000000"/>
          <w:sz w:val="16"/>
          <w:szCs w:val="16"/>
          <w:shd w:val="clear" w:color="auto" w:fill="FFFFFF"/>
        </w:rPr>
        <w:t xml:space="preserve">, a me´connaissance that </w:t>
      </w:r>
      <w:r w:rsidRPr="00FF0ABB">
        <w:rPr>
          <w:rFonts w:eastAsia="Times New Roman"/>
          <w:b/>
          <w:bCs/>
          <w:color w:val="000000"/>
          <w:u w:val="single"/>
          <w:shd w:val="clear" w:color="auto" w:fill="FFFF00"/>
        </w:rPr>
        <w:t>reproduce</w:t>
      </w:r>
      <w:r w:rsidRPr="00FF0ABB">
        <w:rPr>
          <w:rFonts w:eastAsia="Times New Roman"/>
          <w:b/>
          <w:bCs/>
          <w:color w:val="000000"/>
          <w:u w:val="single"/>
          <w:shd w:val="clear" w:color="auto" w:fill="FFFFFF"/>
        </w:rPr>
        <w:t>s</w:t>
      </w:r>
      <w:r w:rsidRPr="00FF0ABB">
        <w:rPr>
          <w:rFonts w:eastAsia="Times New Roman"/>
          <w:color w:val="000000"/>
          <w:u w:val="single"/>
          <w:shd w:val="clear" w:color="auto" w:fill="FFFFFF"/>
        </w:rPr>
        <w:t xml:space="preserve"> </w:t>
      </w:r>
      <w:r w:rsidRPr="00FF0ABB">
        <w:rPr>
          <w:rFonts w:eastAsia="Times New Roman"/>
          <w:color w:val="000000"/>
          <w:sz w:val="12"/>
          <w:szCs w:val="12"/>
          <w:shd w:val="clear" w:color="auto" w:fill="FFFFFF"/>
        </w:rPr>
        <w:t>the negative effects of commodity fetishism on human lives.</w:t>
      </w:r>
      <w:r w:rsidRPr="00FF0ABB">
        <w:rPr>
          <w:rFonts w:eastAsia="Times New Roman"/>
          <w:color w:val="000000"/>
          <w:sz w:val="16"/>
          <w:szCs w:val="16"/>
          <w:shd w:val="clear" w:color="auto" w:fill="FFFFFF"/>
        </w:rPr>
        <w:t xml:space="preserve"> Always found alongside commodity fetishism, indeed, a condition that forms an irreducible aspect of its continued existence, is</w:t>
      </w:r>
      <w:r w:rsidRPr="00FF0ABB">
        <w:rPr>
          <w:rFonts w:eastAsia="Times New Roman"/>
          <w:b/>
          <w:bCs/>
          <w:color w:val="000000"/>
          <w:sz w:val="16"/>
          <w:szCs w:val="16"/>
          <w:shd w:val="clear" w:color="auto" w:fill="FFFF00"/>
        </w:rPr>
        <w:t xml:space="preserve"> </w:t>
      </w:r>
      <w:r w:rsidRPr="00FF0ABB">
        <w:rPr>
          <w:rFonts w:eastAsia="Times New Roman"/>
          <w:b/>
          <w:bCs/>
          <w:color w:val="000000"/>
          <w:u w:val="single"/>
          <w:shd w:val="clear" w:color="auto" w:fill="FFFF00"/>
        </w:rPr>
        <w:t>profound psychologica</w:t>
      </w:r>
      <w:r w:rsidRPr="00FF0ABB">
        <w:rPr>
          <w:rFonts w:eastAsia="Times New Roman"/>
          <w:color w:val="000000"/>
          <w:u w:val="single"/>
          <w:shd w:val="clear" w:color="auto" w:fill="FFFFFF"/>
        </w:rPr>
        <w:t>l and physical</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impoverishment</w:t>
      </w:r>
      <w:r w:rsidRPr="00FF0ABB">
        <w:rPr>
          <w:rFonts w:eastAsia="Times New Roman"/>
          <w:color w:val="000000"/>
          <w:sz w:val="16"/>
          <w:szCs w:val="16"/>
          <w:shd w:val="clear" w:color="auto" w:fill="FFFFFF"/>
        </w:rPr>
        <w:t xml:space="preserve">. As a </w:t>
      </w:r>
      <w:r w:rsidRPr="00FF0ABB">
        <w:rPr>
          <w:rFonts w:eastAsia="Times New Roman"/>
          <w:color w:val="000000"/>
          <w:sz w:val="12"/>
          <w:szCs w:val="12"/>
          <w:shd w:val="clear" w:color="auto" w:fill="FFFFFF"/>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Commodities</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operate as objects</w:t>
      </w:r>
      <w:r w:rsidRPr="00FF0ABB">
        <w:rPr>
          <w:rFonts w:eastAsia="Times New Roman"/>
          <w:color w:val="000000"/>
          <w:u w:val="single"/>
          <w:shd w:val="clear" w:color="auto" w:fill="FFFFFF"/>
        </w:rPr>
        <w:t xml:space="preserve"> </w:t>
      </w:r>
      <w:r w:rsidRPr="00FF0ABB">
        <w:rPr>
          <w:rFonts w:eastAsia="Times New Roman"/>
          <w:color w:val="000000"/>
          <w:sz w:val="12"/>
          <w:szCs w:val="12"/>
          <w:shd w:val="clear" w:color="auto" w:fill="FFFFFF"/>
        </w:rPr>
        <w:t>of social desire invested with the magical ability to fulfill desires</w:t>
      </w:r>
      <w:r w:rsidRPr="00FF0ABB">
        <w:rPr>
          <w:rFonts w:eastAsia="Times New Roman"/>
          <w:color w:val="000000"/>
          <w:sz w:val="16"/>
          <w:szCs w:val="16"/>
          <w:shd w:val="clear" w:color="auto" w:fill="FFFF00"/>
        </w:rPr>
        <w:t xml:space="preserve"> </w:t>
      </w:r>
      <w:r w:rsidRPr="00FF0ABB">
        <w:rPr>
          <w:rFonts w:eastAsia="Times New Roman"/>
          <w:b/>
          <w:bCs/>
          <w:color w:val="000000"/>
          <w:u w:val="single"/>
          <w:shd w:val="clear" w:color="auto" w:fill="FFFF00"/>
        </w:rPr>
        <w:t>that</w:t>
      </w:r>
      <w:r w:rsidRPr="00FF0ABB">
        <w:rPr>
          <w:rFonts w:eastAsia="Times New Roman"/>
          <w:color w:val="000000"/>
          <w:sz w:val="16"/>
          <w:szCs w:val="16"/>
          <w:shd w:val="clear" w:color="auto" w:fill="FFFF00"/>
        </w:rPr>
        <w:t>,</w:t>
      </w:r>
      <w:r w:rsidRPr="00FF0ABB">
        <w:rPr>
          <w:rFonts w:eastAsia="Times New Roman"/>
          <w:color w:val="000000"/>
          <w:sz w:val="16"/>
          <w:szCs w:val="16"/>
          <w:shd w:val="clear" w:color="auto" w:fill="FFFFFF"/>
        </w:rPr>
        <w:t xml:space="preserve"> because they are substitutions for basic human needs derived from economic relations that simultaneously engender and negate those same needs, </w:t>
      </w:r>
      <w:r w:rsidRPr="00FF0ABB">
        <w:rPr>
          <w:rFonts w:eastAsia="Times New Roman"/>
          <w:color w:val="000000"/>
          <w:u w:val="single"/>
          <w:shd w:val="clear" w:color="auto" w:fill="FFFFFF"/>
        </w:rPr>
        <w:t xml:space="preserve">can </w:t>
      </w:r>
      <w:r w:rsidRPr="00FF0ABB">
        <w:rPr>
          <w:rFonts w:eastAsia="Times New Roman"/>
          <w:b/>
          <w:bCs/>
          <w:color w:val="000000"/>
          <w:u w:val="single"/>
          <w:shd w:val="clear" w:color="auto" w:fill="FFFFFF"/>
        </w:rPr>
        <w:t xml:space="preserve">only </w:t>
      </w:r>
      <w:r w:rsidRPr="00FF0ABB">
        <w:rPr>
          <w:rFonts w:eastAsia="Times New Roman"/>
          <w:b/>
          <w:bCs/>
          <w:color w:val="000000"/>
          <w:u w:val="single"/>
          <w:shd w:val="clear" w:color="auto" w:fill="FFFF00"/>
        </w:rPr>
        <w:t>result in the deprivation of active, creative human satisfactions</w:t>
      </w:r>
      <w:r w:rsidRPr="00FF0ABB">
        <w:rPr>
          <w:rFonts w:eastAsia="Times New Roman"/>
          <w:color w:val="000000"/>
          <w:sz w:val="16"/>
          <w:szCs w:val="16"/>
          <w:shd w:val="clear" w:color="auto" w:fill="FFFFFF"/>
        </w:rPr>
        <w:t>.</w:t>
      </w:r>
      <w:r w:rsidRPr="00FF0ABB">
        <w:rPr>
          <w:rFonts w:eastAsia="Times New Roman"/>
          <w:color w:val="000000"/>
          <w:sz w:val="12"/>
          <w:szCs w:val="12"/>
          <w:shd w:val="clear" w:color="auto" w:fill="FFFFFF"/>
        </w:rPr>
        <w:t xml:space="preserve"> In this sense, fetishism functions as a mechanism of concealment: ‘‘[t]he fetish itself*/a photograph, a lock of hair, or whatever is chosen*/becomes invested with presence, and so symbolically ‘stands in’ for absence or loss’’ (Gamman and Makinen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FF0ABB">
        <w:rPr>
          <w:rFonts w:eastAsia="Times New Roman"/>
          <w:b/>
          <w:bCs/>
          <w:color w:val="000000"/>
          <w:u w:val="single"/>
          <w:shd w:val="clear" w:color="auto" w:fill="FFFFFF"/>
        </w:rPr>
        <w:t>s</w:t>
      </w:r>
      <w:r w:rsidRPr="00FF0ABB">
        <w:rPr>
          <w:rFonts w:eastAsia="Times New Roman"/>
          <w:color w:val="000000"/>
          <w:sz w:val="16"/>
          <w:szCs w:val="16"/>
          <w:shd w:val="clear" w:color="auto" w:fill="FFFFFF"/>
        </w:rPr>
        <w:t>, and the emancipatory promise that all commodities present in their mystified form. To the extent that</w:t>
      </w:r>
      <w:r w:rsidRPr="00FF0ABB">
        <w:rPr>
          <w:rFonts w:eastAsia="Times New Roman"/>
          <w:color w:val="000000"/>
          <w:sz w:val="16"/>
          <w:szCs w:val="16"/>
          <w:shd w:val="clear" w:color="auto" w:fill="FFFF00"/>
        </w:rPr>
        <w:t xml:space="preserve"> </w:t>
      </w:r>
      <w:r w:rsidRPr="00FF0ABB">
        <w:rPr>
          <w:rFonts w:eastAsia="Times New Roman"/>
          <w:b/>
          <w:bCs/>
          <w:color w:val="000000"/>
          <w:u w:val="single"/>
          <w:shd w:val="clear" w:color="auto" w:fill="FFFF00"/>
        </w:rPr>
        <w:t>capitalism</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requires</w:t>
      </w:r>
      <w:r w:rsidRPr="00FF0ABB">
        <w:rPr>
          <w:rFonts w:eastAsia="Times New Roman"/>
          <w:color w:val="000000"/>
          <w:sz w:val="16"/>
          <w:szCs w:val="16"/>
          <w:shd w:val="clear" w:color="auto" w:fill="FFFFFF"/>
        </w:rPr>
        <w:t xml:space="preserve">, </w:t>
      </w:r>
      <w:r w:rsidRPr="00FF0ABB">
        <w:rPr>
          <w:rFonts w:eastAsia="Times New Roman"/>
          <w:color w:val="000000"/>
          <w:sz w:val="12"/>
          <w:szCs w:val="12"/>
          <w:shd w:val="clear" w:color="auto" w:fill="FFFFFF"/>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FF0ABB">
        <w:rPr>
          <w:rFonts w:eastAsia="Times New Roman"/>
          <w:b/>
          <w:bCs/>
          <w:color w:val="000000"/>
          <w:u w:val="single"/>
          <w:shd w:val="clear" w:color="auto" w:fill="FFFFFF"/>
        </w:rPr>
        <w:t>a</w:t>
      </w:r>
      <w:r w:rsidRPr="00FF0ABB">
        <w:rPr>
          <w:rFonts w:eastAsia="Times New Roman"/>
          <w:b/>
          <w:bCs/>
          <w:color w:val="000000"/>
          <w:u w:val="single"/>
          <w:shd w:val="clear" w:color="auto" w:fill="FFFF00"/>
        </w:rPr>
        <w:t xml:space="preserve"> relationship where individuals</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would</w:t>
      </w:r>
      <w:r w:rsidRPr="00FF0ABB">
        <w:rPr>
          <w:rFonts w:eastAsia="Times New Roman"/>
          <w:b/>
          <w:bCs/>
          <w:color w:val="000000"/>
          <w:u w:val="single"/>
          <w:shd w:val="clear" w:color="auto" w:fill="FFFFFF"/>
        </w:rPr>
        <w:t xml:space="preserve"> </w:t>
      </w:r>
      <w:r w:rsidRPr="00FF0ABB">
        <w:rPr>
          <w:rFonts w:eastAsia="Times New Roman"/>
          <w:color w:val="000000"/>
          <w:sz w:val="12"/>
          <w:szCs w:val="12"/>
          <w:shd w:val="clear" w:color="auto" w:fill="FFFFFF"/>
        </w:rPr>
        <w:t>have the capacity to</w:t>
      </w:r>
      <w:r w:rsidRPr="00FF0ABB">
        <w:rPr>
          <w:rFonts w:eastAsia="Times New Roman"/>
          <w:b/>
          <w:bCs/>
          <w:color w:val="000000"/>
          <w:u w:val="single"/>
          <w:shd w:val="clear" w:color="auto" w:fill="FFFFFF"/>
        </w:rPr>
        <w:t xml:space="preserve"> </w:t>
      </w:r>
      <w:r w:rsidRPr="00FF0ABB">
        <w:rPr>
          <w:rFonts w:eastAsia="Times New Roman"/>
          <w:b/>
          <w:bCs/>
          <w:color w:val="000000"/>
          <w:u w:val="single"/>
          <w:shd w:val="clear" w:color="auto" w:fill="FFFF00"/>
        </w:rPr>
        <w:t>realize themselves through their self-objectification in labor, and undermines their capacity</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to engage in self-originating activities that</w:t>
      </w:r>
      <w:r w:rsidRPr="00FF0ABB">
        <w:rPr>
          <w:rFonts w:eastAsia="Times New Roman"/>
          <w:color w:val="000000"/>
          <w:u w:val="single"/>
          <w:shd w:val="clear" w:color="auto" w:fill="FFFFFF"/>
        </w:rPr>
        <w:t xml:space="preserve"> </w:t>
      </w:r>
      <w:r w:rsidRPr="00FF0ABB">
        <w:rPr>
          <w:rFonts w:eastAsia="Times New Roman"/>
          <w:color w:val="000000"/>
          <w:sz w:val="12"/>
          <w:szCs w:val="12"/>
          <w:shd w:val="clear" w:color="auto" w:fill="FFFFFF"/>
        </w:rPr>
        <w:t>might genuinely</w:t>
      </w:r>
      <w:r w:rsidRPr="00FF0ABB">
        <w:rPr>
          <w:rFonts w:eastAsia="Times New Roman"/>
          <w:color w:val="000000"/>
          <w:u w:val="single"/>
          <w:shd w:val="clear" w:color="auto" w:fill="FFFF00"/>
        </w:rPr>
        <w:t xml:space="preserve"> </w:t>
      </w:r>
      <w:r w:rsidRPr="00FF0ABB">
        <w:rPr>
          <w:rFonts w:eastAsia="Times New Roman"/>
          <w:b/>
          <w:bCs/>
          <w:color w:val="000000"/>
          <w:u w:val="single"/>
          <w:shd w:val="clear" w:color="auto" w:fill="FFFF00"/>
        </w:rPr>
        <w:t>enrich them</w:t>
      </w:r>
      <w:r w:rsidRPr="00FF0ABB">
        <w:rPr>
          <w:rFonts w:eastAsia="Times New Roman"/>
          <w:color w:val="000000"/>
          <w:u w:val="single"/>
          <w:shd w:val="clear" w:color="auto" w:fill="FFFFFF"/>
        </w:rPr>
        <w:t xml:space="preserve"> </w:t>
      </w:r>
      <w:r w:rsidRPr="00FF0ABB">
        <w:rPr>
          <w:rFonts w:eastAsia="Times New Roman"/>
          <w:color w:val="000000"/>
          <w:sz w:val="12"/>
          <w:szCs w:val="12"/>
          <w:shd w:val="clear" w:color="auto" w:fill="FFFFFF"/>
        </w:rPr>
        <w:t>and allow for the creation of an authentic community. To the extent that the commodity continues to serve as an epistemological category, its true character as</w:t>
      </w:r>
      <w:r w:rsidRPr="00FF0ABB">
        <w:rPr>
          <w:rFonts w:eastAsia="Times New Roman"/>
          <w:color w:val="000000"/>
          <w:u w:val="single"/>
          <w:shd w:val="clear" w:color="auto" w:fill="FFFFFF"/>
        </w:rPr>
        <w:t xml:space="preserve"> </w:t>
      </w:r>
      <w:r w:rsidRPr="00FF0ABB">
        <w:rPr>
          <w:rFonts w:eastAsia="Times New Roman"/>
          <w:b/>
          <w:bCs/>
          <w:color w:val="000000"/>
          <w:u w:val="single"/>
          <w:shd w:val="clear" w:color="auto" w:fill="FFFF00"/>
        </w:rPr>
        <w:t>a form of domination remains invisible to the subject of capitalism</w:t>
      </w:r>
      <w:r w:rsidRPr="00FF0ABB">
        <w:rPr>
          <w:rFonts w:eastAsia="Times New Roman"/>
          <w:b/>
          <w:bCs/>
          <w:color w:val="000000"/>
          <w:sz w:val="16"/>
          <w:szCs w:val="16"/>
          <w:shd w:val="clear" w:color="auto" w:fill="FFFF00"/>
        </w:rPr>
        <w:t xml:space="preserve">; </w:t>
      </w:r>
      <w:r w:rsidRPr="00FF0ABB">
        <w:rPr>
          <w:rFonts w:eastAsia="Times New Roman"/>
          <w:color w:val="000000"/>
          <w:sz w:val="12"/>
          <w:szCs w:val="12"/>
          <w:shd w:val="clear" w:color="auto" w:fill="FFFFFF"/>
        </w:rPr>
        <w:t>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Amariglio and Antonio Callari aptly put it, Marx’s theory of ‘‘commodity fetishism depicts the social constitution of the individual as a ‘precondition’ for commodity trade as much as an effect of this trade’’ (1993, 190). </w:t>
      </w:r>
    </w:p>
    <w:p w14:paraId="3E05D3AC" w14:textId="77777777" w:rsidR="002358B1" w:rsidRPr="00FF0ABB" w:rsidRDefault="002358B1" w:rsidP="002358B1">
      <w:pPr>
        <w:rPr>
          <w:rFonts w:ascii="Times New Roman" w:eastAsia="Times New Roman" w:hAnsi="Times New Roman" w:cs="Times New Roman"/>
          <w:sz w:val="24"/>
          <w:szCs w:val="24"/>
        </w:rPr>
      </w:pPr>
    </w:p>
    <w:p w14:paraId="00965258" w14:textId="77777777" w:rsidR="002358B1" w:rsidRPr="00FF0ABB" w:rsidRDefault="002358B1" w:rsidP="002358B1">
      <w:pPr>
        <w:pStyle w:val="Heading4"/>
        <w:rPr>
          <w:rFonts w:ascii="Times New Roman" w:eastAsia="Times New Roman" w:hAnsi="Times New Roman" w:cs="Times New Roman"/>
          <w:sz w:val="24"/>
          <w:szCs w:val="24"/>
        </w:rPr>
      </w:pPr>
      <w:r w:rsidRPr="00FF0ABB">
        <w:rPr>
          <w:rFonts w:eastAsia="Times New Roman"/>
          <w:shd w:val="clear" w:color="auto" w:fill="FFFFFF"/>
        </w:rPr>
        <w:t>Prefer Additionally: </w:t>
      </w:r>
    </w:p>
    <w:p w14:paraId="21B68460" w14:textId="484A1523" w:rsidR="000115CB" w:rsidRPr="000115CB" w:rsidRDefault="000115CB" w:rsidP="000115CB">
      <w:pPr>
        <w:pStyle w:val="Heading4"/>
      </w:pPr>
      <w:r w:rsidRPr="000115CB">
        <w:t>1] Bindingness – volition (or the structure of the will), is the primary source of all our desires, reasons, and beliefs since it generates what counts as motivation to the subject.</w:t>
      </w:r>
    </w:p>
    <w:p w14:paraId="720125D9" w14:textId="77777777" w:rsidR="000115CB" w:rsidRPr="000115CB" w:rsidRDefault="000115CB" w:rsidP="000115CB">
      <w:pPr>
        <w:pStyle w:val="Heading4"/>
      </w:pPr>
      <w:r w:rsidRPr="000115CB">
        <w:t>2] Prerequisite to ethics -- If we don’t meet the aff framework, all pursuits of morality fail and devolve into nothing because people’s volition will be violated, making it impossible to fulfill moral obligations. </w:t>
      </w:r>
    </w:p>
    <w:p w14:paraId="3115E0E8" w14:textId="01F6CF5E" w:rsidR="000115CB" w:rsidRPr="000115CB" w:rsidRDefault="000115CB" w:rsidP="000115CB">
      <w:pPr>
        <w:pStyle w:val="Heading4"/>
      </w:pPr>
      <w:r w:rsidRPr="000115CB">
        <w:t>3] Prerequisite to debate -- (A) participating in debate concedes the primacy of the framework because debaters use the faculty of choice facilitated by my criterion (B) the judge’s structural position as the decider of fact requires non-alienation so without my criterion the debate round can’t happen or be resolved</w:t>
      </w:r>
    </w:p>
    <w:p w14:paraId="2F61ED7D" w14:textId="77777777" w:rsidR="000115CB" w:rsidRPr="000115CB" w:rsidRDefault="000115CB" w:rsidP="000115CB">
      <w:pPr>
        <w:pStyle w:val="Heading4"/>
      </w:pPr>
      <w:r w:rsidRPr="000115CB">
        <w:t>4] The aff controls the internal link to all oppression-based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5AE099A5" w14:textId="77777777" w:rsidR="000115CB" w:rsidRPr="000115CB" w:rsidRDefault="000115CB" w:rsidP="000115CB">
      <w:r w:rsidRPr="000115CB">
        <w:t> </w:t>
      </w:r>
    </w:p>
    <w:p w14:paraId="7573227C" w14:textId="77777777" w:rsidR="000115CB" w:rsidRPr="000115CB" w:rsidRDefault="000115CB" w:rsidP="000115CB">
      <w:pPr>
        <w:pStyle w:val="Heading4"/>
      </w:pPr>
      <w:r w:rsidRPr="000115CB">
        <w:t>Impact calc –</w:t>
      </w:r>
    </w:p>
    <w:p w14:paraId="5CFEDD31" w14:textId="77777777" w:rsidR="000115CB" w:rsidRPr="000115CB" w:rsidRDefault="000115CB" w:rsidP="000115CB">
      <w:pPr>
        <w:pStyle w:val="Heading4"/>
      </w:pPr>
      <w:r w:rsidRPr="000115CB">
        <w:t>1] Don’t evaluate impacts that are justified by chains of consequences, consequentialism fails.</w:t>
      </w:r>
    </w:p>
    <w:p w14:paraId="38787B3D" w14:textId="77777777" w:rsidR="000115CB" w:rsidRPr="000115CB" w:rsidRDefault="000115CB" w:rsidP="000115CB">
      <w:pPr>
        <w:pStyle w:val="Heading4"/>
      </w:pPr>
      <w:r w:rsidRPr="000115CB">
        <w:t>A] Infinite consequences – each consequence causes another consequence which goes on infinitely, plus future consequences might significantly affect whether we would deem an action to be good or bad, which makes consequences unusable since calculation would be infinite. Probability doesn’t solve because that assumes you can accurately judge consequences in the first place, which is circular.</w:t>
      </w:r>
    </w:p>
    <w:p w14:paraId="011CB638" w14:textId="77777777" w:rsidR="000115CB" w:rsidRPr="000115CB" w:rsidRDefault="000115CB" w:rsidP="000115CB">
      <w:pPr>
        <w:pStyle w:val="Heading4"/>
      </w:pPr>
      <w:r w:rsidRPr="000115CB">
        <w:t>B] Retroactivity – you can’t determine whether the consequence of an action is good or bad until after the action has happened which means it can’t assign obligations.</w:t>
      </w:r>
    </w:p>
    <w:p w14:paraId="45873AC4" w14:textId="77777777" w:rsidR="000115CB" w:rsidRPr="000115CB" w:rsidRDefault="000115CB" w:rsidP="000115CB">
      <w:pPr>
        <w:pStyle w:val="Heading4"/>
      </w:pPr>
      <w:r w:rsidRPr="000115CB">
        <w:t>2] Offense under my framework comes from rejecting things which are alienating and or violate volition and affirming conditions of non-alienation and therefore volition. You can use induction or deduction to justify things, but you just can’t weigh consequences.</w:t>
      </w:r>
    </w:p>
    <w:p w14:paraId="6FE6426D" w14:textId="77777777" w:rsidR="000115CB" w:rsidRPr="000115CB" w:rsidRDefault="000115CB" w:rsidP="000115CB">
      <w:pPr>
        <w:pStyle w:val="Heading4"/>
      </w:pPr>
      <w:r w:rsidRPr="000115CB">
        <w:t>3] You can also compare between impacts by evaluating the magnitude of the impact to alienation, assuming the thing you are weighing is intrinsically alienating or intrinsically resolves alienation and you don’t get there after a string of consequences. To clarify, this doesn’t mean the aff tries to maximize or minimize anything, this mechanism just functions to prevent inability to make moral decisions.</w:t>
      </w:r>
    </w:p>
    <w:p w14:paraId="6F8F3100" w14:textId="7C2C0E11" w:rsidR="000115CB" w:rsidRPr="000115CB" w:rsidRDefault="000115CB" w:rsidP="000115CB">
      <w:pPr>
        <w:pStyle w:val="Heading4"/>
      </w:pPr>
      <w:r w:rsidRPr="000115CB">
        <w:t xml:space="preserve">4] Use epistemic confidence – each framework should be a preclusive impact filter, otherwise we have </w:t>
      </w:r>
      <w:r w:rsidR="00897FA1">
        <w:t>n</w:t>
      </w:r>
      <w:r w:rsidRPr="000115CB">
        <w:t>o way of deciding which impacts matter and the debate becomes irresolvable.</w:t>
      </w:r>
    </w:p>
    <w:p w14:paraId="511C0FA7" w14:textId="544513EE" w:rsidR="002358B1" w:rsidRPr="005D5365" w:rsidRDefault="004B61EB" w:rsidP="004B61EB">
      <w:pPr>
        <w:pStyle w:val="Heading3"/>
        <w:rPr>
          <w:rFonts w:eastAsia="Times New Roman"/>
        </w:rPr>
      </w:pPr>
      <w:r>
        <w:rPr>
          <w:rFonts w:eastAsia="Times New Roman"/>
        </w:rPr>
        <w:t>Contention</w:t>
      </w:r>
    </w:p>
    <w:p w14:paraId="3C9152D5" w14:textId="0AE529A5" w:rsidR="002358B1" w:rsidRPr="005D5365" w:rsidRDefault="00707D1C" w:rsidP="002358B1">
      <w:pPr>
        <w:pStyle w:val="Heading4"/>
        <w:rPr>
          <w:rFonts w:eastAsia="Times New Roman"/>
        </w:rPr>
      </w:pPr>
      <w:r>
        <w:rPr>
          <w:rFonts w:eastAsia="Times New Roman"/>
        </w:rPr>
        <w:t>First</w:t>
      </w:r>
      <w:r w:rsidR="007F47C2">
        <w:rPr>
          <w:rFonts w:eastAsia="Times New Roman"/>
        </w:rPr>
        <w:t>,</w:t>
      </w:r>
      <w:r>
        <w:rPr>
          <w:rFonts w:eastAsia="Times New Roman"/>
        </w:rPr>
        <w:t xml:space="preserve"> </w:t>
      </w:r>
      <w:r w:rsidR="001E6B2C">
        <w:rPr>
          <w:rFonts w:eastAsia="Times New Roman"/>
        </w:rPr>
        <w:t>t</w:t>
      </w:r>
      <w:r w:rsidR="002358B1">
        <w:rPr>
          <w:rFonts w:eastAsia="Times New Roman"/>
        </w:rPr>
        <w:t>he</w:t>
      </w:r>
      <w:r w:rsidR="002358B1" w:rsidRPr="005D5365">
        <w:rPr>
          <w:rFonts w:eastAsia="Times New Roman"/>
        </w:rPr>
        <w:t xml:space="preserve"> appropriation of space as private property is inherently alienating </w:t>
      </w:r>
    </w:p>
    <w:p w14:paraId="2E239510"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b/>
          <w:bCs/>
          <w:color w:val="000000" w:themeColor="text1"/>
          <w:sz w:val="26"/>
          <w:szCs w:val="26"/>
          <w:shd w:val="clear" w:color="auto" w:fill="FFFFFF"/>
        </w:rPr>
        <w:t>Wright 1</w:t>
      </w:r>
      <w:r w:rsidRPr="005D5365">
        <w:rPr>
          <w:rFonts w:eastAsia="Times New Roman" w:cstheme="minorHAnsi"/>
          <w:color w:val="000000" w:themeColor="text1"/>
          <w:shd w:val="clear" w:color="auto" w:fill="FFFFFF"/>
        </w:rPr>
        <w:t xml:space="preserve"> [Will Wright, Sage publications, “The Wild West: The Mythical Cowboy and Social Theory,” pgs. 90-91, 2001]/ lm</w:t>
      </w:r>
    </w:p>
    <w:p w14:paraId="261A5EEE"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12"/>
          <w:szCs w:val="12"/>
        </w:rPr>
        <w:t>All forms of class structure are unjust for Marx, but</w:t>
      </w:r>
      <w:r w:rsidRPr="005D5365">
        <w:rPr>
          <w:rFonts w:eastAsia="Times New Roman" w:cstheme="minorHAnsi"/>
          <w:color w:val="000000" w:themeColor="text1"/>
          <w:u w:val="single"/>
          <w:shd w:val="clear" w:color="auto" w:fill="FFFFFF"/>
        </w:rPr>
        <w:t xml:space="preserve"> </w:t>
      </w:r>
      <w:r w:rsidRPr="004B57FB">
        <w:rPr>
          <w:rFonts w:eastAsia="Times New Roman" w:cstheme="minorHAnsi"/>
          <w:b/>
          <w:bCs/>
          <w:color w:val="000000" w:themeColor="text1"/>
          <w:sz w:val="26"/>
          <w:szCs w:val="26"/>
          <w:u w:val="single"/>
          <w:shd w:val="clear" w:color="auto" w:fill="FFFF00"/>
        </w:rPr>
        <w:t xml:space="preserve">the structure of private property is </w:t>
      </w:r>
      <w:r w:rsidRPr="004B57FB">
        <w:rPr>
          <w:rFonts w:eastAsia="Times New Roman" w:cstheme="minorHAnsi"/>
          <w:color w:val="000000" w:themeColor="text1"/>
          <w:sz w:val="26"/>
          <w:szCs w:val="26"/>
          <w:u w:val="single"/>
          <w:shd w:val="clear" w:color="auto" w:fill="FFFFFF"/>
        </w:rPr>
        <w:t xml:space="preserve">the most </w:t>
      </w:r>
      <w:r w:rsidRPr="004B57FB">
        <w:rPr>
          <w:rFonts w:eastAsia="Times New Roman" w:cstheme="minorHAnsi"/>
          <w:b/>
          <w:bCs/>
          <w:color w:val="000000" w:themeColor="text1"/>
          <w:sz w:val="26"/>
          <w:szCs w:val="26"/>
          <w:u w:val="single"/>
          <w:shd w:val="clear" w:color="auto" w:fill="FFFF00"/>
        </w:rPr>
        <w:t>oppressive and unjust, the most alienating</w:t>
      </w:r>
      <w:r w:rsidRPr="004B57FB">
        <w:rPr>
          <w:rFonts w:eastAsia="Times New Roman" w:cstheme="minorHAnsi"/>
          <w:color w:val="000000" w:themeColor="text1"/>
          <w:sz w:val="26"/>
          <w:szCs w:val="26"/>
          <w:shd w:val="clear" w:color="auto" w:fill="FFFFFF"/>
        </w:rPr>
        <w:t xml:space="preserve">. </w:t>
      </w:r>
      <w:r w:rsidRPr="005D5365">
        <w:rPr>
          <w:rFonts w:eastAsia="Times New Roman" w:cstheme="minorHAnsi"/>
          <w:color w:val="000000" w:themeColor="text1"/>
          <w:u w:val="single"/>
          <w:shd w:val="clear" w:color="auto" w:fill="FFFFFF"/>
        </w:rPr>
        <w:t>Humans are ‘naturally’</w:t>
      </w:r>
      <w:r w:rsidRPr="005D5365">
        <w:rPr>
          <w:rFonts w:eastAsia="Times New Roman" w:cstheme="minorHAnsi"/>
          <w:color w:val="000000" w:themeColor="text1"/>
          <w:sz w:val="16"/>
          <w:szCs w:val="16"/>
          <w:shd w:val="clear" w:color="auto" w:fill="FFFFFF"/>
        </w:rPr>
        <w:t xml:space="preserve">, essentially </w:t>
      </w:r>
      <w:r w:rsidRPr="005D5365">
        <w:rPr>
          <w:rFonts w:eastAsia="Times New Roman" w:cstheme="minorHAnsi"/>
          <w:color w:val="000000" w:themeColor="text1"/>
          <w:u w:val="single"/>
          <w:shd w:val="clear" w:color="auto" w:fill="FFFFFF"/>
        </w:rPr>
        <w:t>productive</w:t>
      </w:r>
      <w:r w:rsidRPr="005D5365">
        <w:rPr>
          <w:rFonts w:eastAsia="Times New Roman" w:cstheme="minorHAnsi"/>
          <w:color w:val="000000" w:themeColor="text1"/>
          <w:sz w:val="16"/>
          <w:szCs w:val="16"/>
          <w:shd w:val="clear" w:color="auto" w:fill="FFFFFF"/>
        </w:rPr>
        <w:t xml:space="preserve"> according to Marx. </w:t>
      </w:r>
      <w:r w:rsidRPr="005D5365">
        <w:rPr>
          <w:rFonts w:eastAsia="Times New Roman" w:cstheme="minorHAnsi"/>
          <w:color w:val="000000" w:themeColor="text1"/>
          <w:u w:val="single"/>
          <w:shd w:val="clear" w:color="auto" w:fill="FFFFFF"/>
        </w:rPr>
        <w:t>Humans produce what they need to live, and</w:t>
      </w:r>
      <w:r w:rsidRPr="005D5365">
        <w:rPr>
          <w:rFonts w:eastAsia="Times New Roman" w:cstheme="minorHAnsi"/>
          <w:b/>
          <w:bCs/>
          <w:color w:val="000000" w:themeColor="text1"/>
          <w:u w:val="single"/>
          <w:shd w:val="clear" w:color="auto" w:fill="FFFF00"/>
        </w:rPr>
        <w:t xml:space="preserve"> </w:t>
      </w:r>
      <w:r w:rsidRPr="004B57FB">
        <w:rPr>
          <w:rFonts w:eastAsia="Times New Roman" w:cstheme="minorHAnsi"/>
          <w:b/>
          <w:bCs/>
          <w:color w:val="000000" w:themeColor="text1"/>
          <w:sz w:val="26"/>
          <w:szCs w:val="26"/>
          <w:u w:val="single"/>
          <w:shd w:val="clear" w:color="auto" w:fill="FFFF00"/>
        </w:rPr>
        <w:t>individuals can only be fully human when they are not structurally separated from the products they make</w:t>
      </w:r>
      <w:r w:rsidRPr="004B57FB">
        <w:rPr>
          <w:rFonts w:eastAsia="Times New Roman" w:cstheme="minorHAnsi"/>
          <w:color w:val="000000" w:themeColor="text1"/>
          <w:sz w:val="26"/>
          <w:szCs w:val="26"/>
          <w:shd w:val="clear" w:color="auto" w:fill="FFFFFF"/>
        </w:rPr>
        <w:t xml:space="preserve">. </w:t>
      </w:r>
      <w:r w:rsidRPr="004B57FB">
        <w:rPr>
          <w:rFonts w:eastAsia="Times New Roman" w:cstheme="minorHAnsi"/>
          <w:color w:val="000000" w:themeColor="text1"/>
          <w:sz w:val="26"/>
          <w:szCs w:val="26"/>
          <w:u w:val="single"/>
          <w:shd w:val="clear" w:color="auto" w:fill="FFFFFF"/>
        </w:rPr>
        <w:t>Society can only be just</w:t>
      </w:r>
      <w:r w:rsidRPr="004B57FB">
        <w:rPr>
          <w:rFonts w:eastAsia="Times New Roman" w:cstheme="minorHAnsi"/>
          <w:color w:val="000000" w:themeColor="text1"/>
          <w:sz w:val="26"/>
          <w:szCs w:val="26"/>
          <w:shd w:val="clear" w:color="auto" w:fill="FFFFFF"/>
        </w:rPr>
        <w:t xml:space="preserve"> and individuals truly fulfilled </w:t>
      </w:r>
      <w:r w:rsidRPr="004B57FB">
        <w:rPr>
          <w:rFonts w:eastAsia="Times New Roman" w:cstheme="minorHAnsi"/>
          <w:color w:val="000000" w:themeColor="text1"/>
          <w:sz w:val="26"/>
          <w:szCs w:val="26"/>
          <w:u w:val="single"/>
          <w:shd w:val="clear" w:color="auto" w:fill="FFFFFF"/>
        </w:rPr>
        <w:t>when they all have a sense of ownership and control over the products they make</w:t>
      </w:r>
      <w:r w:rsidRPr="004B57FB">
        <w:rPr>
          <w:rFonts w:eastAsia="Times New Roman" w:cstheme="minorHAnsi"/>
          <w:color w:val="000000" w:themeColor="text1"/>
          <w:sz w:val="26"/>
          <w:szCs w:val="26"/>
          <w:shd w:val="clear" w:color="auto" w:fill="FFFFFF"/>
        </w:rPr>
        <w:t xml:space="preserve">. </w:t>
      </w:r>
      <w:r w:rsidRPr="004B57FB">
        <w:rPr>
          <w:rFonts w:eastAsia="Times New Roman" w:cstheme="minorHAnsi"/>
          <w:color w:val="000000" w:themeColor="text1"/>
          <w:sz w:val="26"/>
          <w:szCs w:val="26"/>
          <w:u w:val="single"/>
          <w:shd w:val="clear" w:color="auto" w:fill="FFFFFF"/>
        </w:rPr>
        <w:t>Any structure of</w:t>
      </w:r>
      <w:r w:rsidRPr="004B57FB">
        <w:rPr>
          <w:rFonts w:eastAsia="Times New Roman" w:cstheme="minorHAnsi"/>
          <w:b/>
          <w:bCs/>
          <w:color w:val="000000" w:themeColor="text1"/>
          <w:sz w:val="26"/>
          <w:szCs w:val="26"/>
          <w:u w:val="single"/>
          <w:shd w:val="clear" w:color="auto" w:fill="FFFF00"/>
        </w:rPr>
        <w:t xml:space="preserve"> class control,</w:t>
      </w:r>
      <w:r w:rsidRPr="004B57FB">
        <w:rPr>
          <w:rFonts w:eastAsia="Times New Roman" w:cstheme="minorHAnsi"/>
          <w:b/>
          <w:bCs/>
          <w:color w:val="000000" w:themeColor="text1"/>
          <w:sz w:val="26"/>
          <w:szCs w:val="26"/>
          <w:u w:val="single"/>
          <w:shd w:val="clear" w:color="auto" w:fill="FFFFFF"/>
        </w:rPr>
        <w:t xml:space="preserve"> therefore,</w:t>
      </w:r>
      <w:r w:rsidRPr="004B57FB">
        <w:rPr>
          <w:rFonts w:eastAsia="Times New Roman" w:cstheme="minorHAnsi"/>
          <w:b/>
          <w:bCs/>
          <w:color w:val="000000" w:themeColor="text1"/>
          <w:sz w:val="26"/>
          <w:szCs w:val="26"/>
          <w:u w:val="single"/>
          <w:shd w:val="clear" w:color="auto" w:fill="FFFF00"/>
        </w:rPr>
        <w:t xml:space="preserve"> distort</w:t>
      </w:r>
      <w:r w:rsidRPr="004B57FB">
        <w:rPr>
          <w:rFonts w:eastAsia="Times New Roman" w:cstheme="minorHAnsi"/>
          <w:b/>
          <w:bCs/>
          <w:color w:val="000000" w:themeColor="text1"/>
          <w:sz w:val="26"/>
          <w:szCs w:val="26"/>
          <w:highlight w:val="yellow"/>
          <w:u w:val="single"/>
          <w:shd w:val="clear" w:color="auto" w:fill="FFFF00"/>
        </w:rPr>
        <w:t>s</w:t>
      </w:r>
      <w:r w:rsidRPr="004B57FB">
        <w:rPr>
          <w:sz w:val="26"/>
          <w:szCs w:val="26"/>
        </w:rPr>
        <w:t xml:space="preserve"> </w:t>
      </w:r>
      <w:r w:rsidRPr="004B57FB">
        <w:rPr>
          <w:rFonts w:eastAsia="Times New Roman" w:cstheme="minorHAnsi"/>
          <w:b/>
          <w:bCs/>
          <w:color w:val="000000" w:themeColor="text1"/>
          <w:sz w:val="26"/>
          <w:szCs w:val="26"/>
          <w:u w:val="single"/>
          <w:shd w:val="clear" w:color="auto" w:fill="FFFFFF"/>
        </w:rPr>
        <w:t xml:space="preserve">this </w:t>
      </w:r>
      <w:r w:rsidRPr="004B57FB">
        <w:rPr>
          <w:rFonts w:eastAsia="Times New Roman" w:cstheme="minorHAnsi"/>
          <w:b/>
          <w:bCs/>
          <w:color w:val="000000" w:themeColor="text1"/>
          <w:sz w:val="26"/>
          <w:szCs w:val="26"/>
          <w:u w:val="single"/>
          <w:shd w:val="clear" w:color="auto" w:fill="FFFF00"/>
        </w:rPr>
        <w:t>human essence since the privileged class owns and controls what the working class produces</w:t>
      </w:r>
      <w:r w:rsidRPr="005D5365">
        <w:rPr>
          <w:rFonts w:eastAsia="Times New Roman" w:cstheme="minorHAnsi"/>
          <w:b/>
          <w:bCs/>
          <w:color w:val="000000" w:themeColor="text1"/>
          <w:sz w:val="12"/>
          <w:szCs w:val="12"/>
          <w:u w:val="single"/>
          <w:shd w:val="clear" w:color="auto" w:fill="FFFF00"/>
        </w:rPr>
        <w:t>.</w:t>
      </w:r>
      <w:r w:rsidRPr="005D5365">
        <w:rPr>
          <w:rFonts w:eastAsia="Times New Roman" w:cstheme="minorHAnsi"/>
          <w:b/>
          <w:bCs/>
          <w:color w:val="000000" w:themeColor="text1"/>
          <w:sz w:val="12"/>
          <w:szCs w:val="12"/>
          <w:u w:val="single"/>
          <w:shd w:val="clear" w:color="auto" w:fill="FFFFFF"/>
        </w:rPr>
        <w:t xml:space="preserve"> </w:t>
      </w:r>
      <w:r w:rsidRPr="005D5365">
        <w:rPr>
          <w:rFonts w:eastAsia="Times New Roman" w:cstheme="minorHAnsi"/>
          <w:color w:val="000000" w:themeColor="text1"/>
          <w:sz w:val="12"/>
          <w:szCs w:val="12"/>
          <w:u w:val="single"/>
          <w:shd w:val="clear" w:color="auto" w:fill="FFFFFF"/>
        </w:rPr>
        <w:t>In</w:t>
      </w:r>
      <w:r w:rsidRPr="005D5365">
        <w:rPr>
          <w:rFonts w:eastAsia="Times New Roman" w:cstheme="minorHAnsi"/>
          <w:color w:val="000000" w:themeColor="text1"/>
          <w:sz w:val="12"/>
          <w:szCs w:val="12"/>
          <w:shd w:val="clear" w:color="auto" w:fill="FFFFFF"/>
        </w:rPr>
        <w:t xml:space="preserve"> all </w:t>
      </w:r>
      <w:r w:rsidRPr="005D5365">
        <w:rPr>
          <w:rFonts w:eastAsia="Times New Roman" w:cstheme="minorHAnsi"/>
          <w:color w:val="000000" w:themeColor="text1"/>
          <w:sz w:val="12"/>
          <w:szCs w:val="12"/>
          <w:u w:val="single"/>
          <w:shd w:val="clear" w:color="auto" w:fill="FFFFFF"/>
        </w:rPr>
        <w:t>class structures before capitalism</w:t>
      </w:r>
      <w:r w:rsidRPr="005D5365">
        <w:rPr>
          <w:rFonts w:eastAsia="Times New Roman" w:cstheme="minorHAnsi"/>
          <w:color w:val="000000" w:themeColor="text1"/>
          <w:sz w:val="12"/>
          <w:szCs w:val="12"/>
          <w:shd w:val="clear" w:color="auto" w:fill="FFFFFF"/>
        </w:rPr>
        <w:t xml:space="preserve">, however, </w:t>
      </w:r>
      <w:r w:rsidRPr="005D5365">
        <w:rPr>
          <w:rFonts w:eastAsia="Times New Roman" w:cstheme="minorHAnsi"/>
          <w:color w:val="000000" w:themeColor="text1"/>
          <w:sz w:val="12"/>
          <w:szCs w:val="12"/>
          <w:u w:val="single"/>
          <w:shd w:val="clear" w:color="auto" w:fill="FFFFFF"/>
        </w:rPr>
        <w:t>the lower class lived on the land and thus had some degree of direct control over what they produced</w:t>
      </w:r>
      <w:r w:rsidRPr="005D5365">
        <w:rPr>
          <w:rFonts w:eastAsia="Times New Roman" w:cstheme="minorHAnsi"/>
          <w:color w:val="000000" w:themeColor="text1"/>
          <w:sz w:val="12"/>
          <w:szCs w:val="12"/>
          <w:shd w:val="clear" w:color="auto" w:fill="FFFFFF"/>
        </w:rPr>
        <w:t xml:space="preserve">. As a result, they could build their own homes, grow their own food, cut wood for heat, and make their own clothes. </w:t>
      </w:r>
      <w:r w:rsidRPr="005D5365">
        <w:rPr>
          <w:rFonts w:eastAsia="Times New Roman" w:cstheme="minorHAnsi"/>
          <w:color w:val="000000" w:themeColor="text1"/>
          <w:sz w:val="12"/>
          <w:szCs w:val="12"/>
          <w:u w:val="single"/>
          <w:shd w:val="clear" w:color="auto" w:fill="FFFFFF"/>
        </w:rPr>
        <w:t xml:space="preserve">But private property inevitably creates industry, </w:t>
      </w:r>
      <w:r w:rsidRPr="004B57FB">
        <w:rPr>
          <w:rFonts w:eastAsia="Times New Roman" w:cstheme="minorHAnsi"/>
          <w:color w:val="000000" w:themeColor="text1"/>
          <w:sz w:val="26"/>
          <w:szCs w:val="26"/>
          <w:u w:val="single"/>
          <w:shd w:val="clear" w:color="auto" w:fill="FFFFFF"/>
        </w:rPr>
        <w:t>and</w:t>
      </w:r>
      <w:r w:rsidRPr="004B57FB">
        <w:rPr>
          <w:rFonts w:eastAsia="Times New Roman" w:cstheme="minorHAnsi"/>
          <w:b/>
          <w:bCs/>
          <w:color w:val="000000" w:themeColor="text1"/>
          <w:sz w:val="26"/>
          <w:szCs w:val="26"/>
          <w:u w:val="single"/>
          <w:shd w:val="clear" w:color="auto" w:fill="FFFF00"/>
        </w:rPr>
        <w:t xml:space="preserve"> </w:t>
      </w:r>
      <w:r w:rsidRPr="004B57FB">
        <w:rPr>
          <w:rFonts w:eastAsia="Times New Roman" w:cstheme="minorHAnsi"/>
          <w:b/>
          <w:bCs/>
          <w:color w:val="000000" w:themeColor="text1"/>
          <w:sz w:val="26"/>
          <w:szCs w:val="26"/>
          <w:highlight w:val="yellow"/>
          <w:u w:val="single"/>
          <w:shd w:val="clear" w:color="auto" w:fill="FFFF00"/>
        </w:rPr>
        <w:t>in</w:t>
      </w:r>
      <w:r w:rsidRPr="004B57FB">
        <w:rPr>
          <w:rFonts w:eastAsia="Times New Roman" w:cstheme="minorHAnsi"/>
          <w:b/>
          <w:bCs/>
          <w:color w:val="000000" w:themeColor="text1"/>
          <w:sz w:val="26"/>
          <w:szCs w:val="26"/>
          <w:highlight w:val="yellow"/>
          <w:u w:val="single"/>
          <w:shd w:val="clear" w:color="auto" w:fill="FFFFFF"/>
        </w:rPr>
        <w:t xml:space="preserve"> an industrial structure of</w:t>
      </w:r>
      <w:r w:rsidRPr="004B57FB">
        <w:rPr>
          <w:rFonts w:eastAsia="Times New Roman" w:cstheme="minorHAnsi"/>
          <w:b/>
          <w:bCs/>
          <w:color w:val="000000" w:themeColor="text1"/>
          <w:sz w:val="26"/>
          <w:szCs w:val="26"/>
          <w:highlight w:val="yellow"/>
          <w:u w:val="single"/>
          <w:shd w:val="clear" w:color="auto" w:fill="FFFF00"/>
        </w:rPr>
        <w:t xml:space="preserve"> private</w:t>
      </w:r>
      <w:r w:rsidRPr="004B57FB">
        <w:rPr>
          <w:rFonts w:eastAsia="Times New Roman" w:cstheme="minorHAnsi"/>
          <w:b/>
          <w:bCs/>
          <w:color w:val="000000" w:themeColor="text1"/>
          <w:sz w:val="26"/>
          <w:szCs w:val="26"/>
          <w:u w:val="single"/>
          <w:shd w:val="clear" w:color="auto" w:fill="FFFF00"/>
        </w:rPr>
        <w:t xml:space="preserve"> property, workers are</w:t>
      </w:r>
      <w:r w:rsidRPr="004B57FB">
        <w:rPr>
          <w:rFonts w:eastAsia="Times New Roman" w:cstheme="minorHAnsi"/>
          <w:color w:val="000000" w:themeColor="text1"/>
          <w:sz w:val="26"/>
          <w:szCs w:val="26"/>
          <w:u w:val="single"/>
          <w:shd w:val="clear" w:color="auto" w:fill="FFFFFF"/>
        </w:rPr>
        <w:t xml:space="preserve"> completely separated, completely </w:t>
      </w:r>
      <w:r w:rsidRPr="004B57FB">
        <w:rPr>
          <w:rFonts w:eastAsia="Times New Roman" w:cstheme="minorHAnsi"/>
          <w:b/>
          <w:bCs/>
          <w:color w:val="000000" w:themeColor="text1"/>
          <w:sz w:val="26"/>
          <w:szCs w:val="26"/>
          <w:u w:val="single"/>
          <w:shd w:val="clear" w:color="auto" w:fill="FFFF00"/>
        </w:rPr>
        <w:t>alienated, from the products they make</w:t>
      </w:r>
      <w:r w:rsidRPr="004B57FB">
        <w:rPr>
          <w:rFonts w:eastAsia="Times New Roman" w:cstheme="minorHAnsi"/>
          <w:b/>
          <w:bCs/>
          <w:color w:val="000000" w:themeColor="text1"/>
          <w:sz w:val="26"/>
          <w:szCs w:val="26"/>
          <w:shd w:val="clear" w:color="auto" w:fill="FFFF00"/>
        </w:rPr>
        <w:t>.</w:t>
      </w:r>
      <w:r w:rsidRPr="005D5365">
        <w:rPr>
          <w:rFonts w:eastAsia="Times New Roman" w:cstheme="minorHAnsi"/>
          <w:color w:val="000000" w:themeColor="text1"/>
          <w:sz w:val="16"/>
          <w:szCs w:val="16"/>
          <w:shd w:val="clear" w:color="auto" w:fill="FFFFFF"/>
        </w:rPr>
        <w:t xml:space="preserve"> Unlike feudal peasants</w:t>
      </w:r>
      <w:r w:rsidRPr="005D5365">
        <w:rPr>
          <w:rFonts w:eastAsia="Times New Roman" w:cstheme="minorHAnsi"/>
          <w:color w:val="000000" w:themeColor="text1"/>
          <w:sz w:val="12"/>
          <w:szCs w:val="12"/>
          <w:shd w:val="clear" w:color="auto" w:fill="FFFFFF"/>
        </w:rPr>
        <w:t xml:space="preserve">, </w:t>
      </w:r>
      <w:r w:rsidRPr="005D5365">
        <w:rPr>
          <w:rFonts w:eastAsia="Times New Roman" w:cstheme="minorHAnsi"/>
          <w:color w:val="000000" w:themeColor="text1"/>
          <w:sz w:val="12"/>
          <w:szCs w:val="12"/>
          <w:u w:val="single"/>
          <w:shd w:val="clear" w:color="auto" w:fill="FFFFFF"/>
        </w:rPr>
        <w:t>industrial workers have no traditional rights, no minimal control, over their own products</w:t>
      </w:r>
      <w:r w:rsidRPr="005D5365">
        <w:rPr>
          <w:rFonts w:eastAsia="Times New Roman" w:cstheme="minorHAnsi"/>
          <w:color w:val="000000" w:themeColor="text1"/>
          <w:sz w:val="12"/>
          <w:szCs w:val="12"/>
          <w:shd w:val="clear" w:color="auto" w:fill="FFFFFF"/>
        </w:rPr>
        <w:t xml:space="preserve">. They are fully alienated from these products; therefore, for Marx, </w:t>
      </w:r>
      <w:r w:rsidRPr="005D5365">
        <w:rPr>
          <w:rFonts w:eastAsia="Times New Roman" w:cstheme="minorHAnsi"/>
          <w:color w:val="000000" w:themeColor="text1"/>
          <w:sz w:val="12"/>
          <w:szCs w:val="12"/>
          <w:u w:val="single"/>
          <w:shd w:val="clear" w:color="auto" w:fill="FFFFFF"/>
        </w:rPr>
        <w:t>they are also alienated from their labor</w:t>
      </w:r>
      <w:r w:rsidRPr="005D5365">
        <w:rPr>
          <w:rFonts w:eastAsia="Times New Roman" w:cstheme="minorHAnsi"/>
          <w:color w:val="000000" w:themeColor="text1"/>
          <w:sz w:val="12"/>
          <w:szCs w:val="12"/>
          <w:shd w:val="clear" w:color="auto" w:fill="FFFFFF"/>
        </w:rPr>
        <w:t xml:space="preserve">, from </w:t>
      </w:r>
      <w:r w:rsidRPr="005D5365">
        <w:rPr>
          <w:rFonts w:eastAsia="Times New Roman" w:cstheme="minorHAnsi"/>
          <w:color w:val="000000" w:themeColor="text1"/>
          <w:sz w:val="12"/>
          <w:szCs w:val="12"/>
          <w:u w:val="single"/>
          <w:shd w:val="clear" w:color="auto" w:fill="FFFFFF"/>
        </w:rPr>
        <w:t>their own human essence</w:t>
      </w:r>
      <w:r w:rsidRPr="005D5365">
        <w:rPr>
          <w:rFonts w:eastAsia="Times New Roman" w:cstheme="minorHAnsi"/>
          <w:color w:val="000000" w:themeColor="text1"/>
          <w:sz w:val="12"/>
          <w:szCs w:val="12"/>
          <w:shd w:val="clear" w:color="auto" w:fill="FFFFFF"/>
        </w:rPr>
        <w:t xml:space="preserve">, from all other humans, from all social relations. </w:t>
      </w:r>
      <w:r w:rsidRPr="005D5365">
        <w:rPr>
          <w:rFonts w:eastAsia="Times New Roman" w:cstheme="minorHAnsi"/>
          <w:color w:val="000000" w:themeColor="text1"/>
          <w:sz w:val="12"/>
          <w:szCs w:val="12"/>
          <w:u w:val="single"/>
          <w:shd w:val="clear" w:color="auto" w:fill="FFFFFF"/>
        </w:rPr>
        <w:t>This is the structure of alienation</w:t>
      </w:r>
      <w:r w:rsidRPr="005D5365">
        <w:rPr>
          <w:rFonts w:eastAsia="Times New Roman" w:cstheme="minorHAnsi"/>
          <w:color w:val="000000" w:themeColor="text1"/>
          <w:sz w:val="12"/>
          <w:szCs w:val="12"/>
          <w:shd w:val="clear" w:color="auto" w:fill="FFFFFF"/>
        </w:rPr>
        <w:t xml:space="preserve"> for </w:t>
      </w:r>
      <w:r w:rsidRPr="005D5365">
        <w:rPr>
          <w:rFonts w:eastAsia="Times New Roman" w:cstheme="minorHAnsi"/>
          <w:color w:val="000000" w:themeColor="text1"/>
          <w:sz w:val="12"/>
          <w:szCs w:val="12"/>
          <w:u w:val="single"/>
          <w:shd w:val="clear" w:color="auto" w:fill="FFFFFF"/>
        </w:rPr>
        <w:t>Marx</w:t>
      </w:r>
      <w:r w:rsidRPr="005D5365">
        <w:rPr>
          <w:rFonts w:eastAsia="Times New Roman" w:cstheme="minorHAnsi"/>
          <w:color w:val="000000" w:themeColor="text1"/>
          <w:sz w:val="12"/>
          <w:szCs w:val="12"/>
          <w:shd w:val="clear" w:color="auto" w:fill="FFFFFF"/>
        </w:rPr>
        <w:t xml:space="preserve">, </w:t>
      </w:r>
      <w:r w:rsidRPr="005D5365">
        <w:rPr>
          <w:rFonts w:eastAsia="Times New Roman" w:cstheme="minorHAnsi"/>
          <w:color w:val="000000" w:themeColor="text1"/>
          <w:sz w:val="12"/>
          <w:szCs w:val="12"/>
          <w:u w:val="single"/>
          <w:shd w:val="clear" w:color="auto" w:fill="FFFFFF"/>
        </w:rPr>
        <w:t>the</w:t>
      </w:r>
      <w:r w:rsidRPr="005D5365">
        <w:rPr>
          <w:rFonts w:eastAsia="Times New Roman" w:cstheme="minorHAnsi"/>
          <w:color w:val="000000" w:themeColor="text1"/>
          <w:u w:val="single"/>
          <w:shd w:val="clear" w:color="auto" w:fill="FFFFFF"/>
        </w:rPr>
        <w:t xml:space="preserve"> </w:t>
      </w:r>
      <w:r w:rsidRPr="004B57FB">
        <w:rPr>
          <w:rFonts w:eastAsia="Times New Roman" w:cstheme="minorHAnsi"/>
          <w:color w:val="000000" w:themeColor="text1"/>
          <w:sz w:val="26"/>
          <w:szCs w:val="26"/>
          <w:u w:val="single"/>
          <w:shd w:val="clear" w:color="auto" w:fill="FFFFFF"/>
        </w:rPr>
        <w:t>structure of</w:t>
      </w:r>
      <w:r w:rsidRPr="004B57FB">
        <w:rPr>
          <w:rFonts w:eastAsia="Times New Roman" w:cstheme="minorHAnsi"/>
          <w:b/>
          <w:bCs/>
          <w:color w:val="000000" w:themeColor="text1"/>
          <w:sz w:val="26"/>
          <w:szCs w:val="26"/>
          <w:u w:val="single"/>
          <w:shd w:val="clear" w:color="auto" w:fill="FFFF00"/>
        </w:rPr>
        <w:t xml:space="preserve"> capitalist oppression</w:t>
      </w:r>
      <w:r w:rsidRPr="004B57FB">
        <w:rPr>
          <w:rFonts w:eastAsia="Times New Roman" w:cstheme="minorHAnsi"/>
          <w:color w:val="000000" w:themeColor="text1"/>
          <w:sz w:val="26"/>
          <w:szCs w:val="26"/>
          <w:u w:val="single"/>
          <w:shd w:val="clear" w:color="auto" w:fill="FFFFFF"/>
        </w:rPr>
        <w:t>, and it</w:t>
      </w:r>
      <w:r w:rsidRPr="004B57FB">
        <w:rPr>
          <w:rFonts w:eastAsia="Times New Roman" w:cstheme="minorHAnsi"/>
          <w:b/>
          <w:bCs/>
          <w:color w:val="000000" w:themeColor="text1"/>
          <w:sz w:val="26"/>
          <w:szCs w:val="26"/>
          <w:u w:val="single"/>
          <w:shd w:val="clear" w:color="auto" w:fill="FFFF00"/>
        </w:rPr>
        <w:t xml:space="preserve"> arises from</w:t>
      </w:r>
      <w:r w:rsidRPr="004B57FB">
        <w:rPr>
          <w:rFonts w:eastAsia="Times New Roman" w:cstheme="minorHAnsi"/>
          <w:color w:val="000000" w:themeColor="text1"/>
          <w:sz w:val="26"/>
          <w:szCs w:val="26"/>
          <w:u w:val="single"/>
          <w:shd w:val="clear" w:color="auto" w:fill="FFFFFF"/>
        </w:rPr>
        <w:t xml:space="preserve"> the structure of</w:t>
      </w:r>
      <w:r w:rsidRPr="004B57FB">
        <w:rPr>
          <w:rFonts w:eastAsia="Times New Roman" w:cstheme="minorHAnsi"/>
          <w:b/>
          <w:bCs/>
          <w:color w:val="000000" w:themeColor="text1"/>
          <w:sz w:val="26"/>
          <w:szCs w:val="26"/>
          <w:u w:val="single"/>
          <w:shd w:val="clear" w:color="auto" w:fill="FFFF00"/>
        </w:rPr>
        <w:t xml:space="preserve"> private property</w:t>
      </w:r>
      <w:r w:rsidRPr="005D5365">
        <w:rPr>
          <w:rFonts w:eastAsia="Times New Roman" w:cstheme="minorHAnsi"/>
          <w:b/>
          <w:bCs/>
          <w:color w:val="000000" w:themeColor="text1"/>
          <w:u w:val="single"/>
          <w:shd w:val="clear" w:color="auto" w:fill="FFFF00"/>
        </w:rPr>
        <w:t>.</w:t>
      </w:r>
      <w:r w:rsidRPr="005D5365">
        <w:rPr>
          <w:rFonts w:eastAsia="Times New Roman" w:cstheme="minorHAnsi"/>
          <w:color w:val="000000" w:themeColor="text1"/>
          <w:u w:val="single"/>
          <w:shd w:val="clear" w:color="auto" w:fill="FFFFFF"/>
        </w:rPr>
        <w:t xml:space="preserve"> </w:t>
      </w:r>
      <w:r w:rsidRPr="005D5365">
        <w:rPr>
          <w:rFonts w:eastAsia="Times New Roman" w:cstheme="minorHAnsi"/>
          <w:color w:val="000000" w:themeColor="text1"/>
          <w:sz w:val="12"/>
          <w:szCs w:val="12"/>
          <w:u w:val="single"/>
        </w:rPr>
        <w:t>Private property is uniquely oppressive because workers are separated from all productive property</w:t>
      </w:r>
      <w:r w:rsidRPr="005D5365">
        <w:rPr>
          <w:rFonts w:eastAsia="Times New Roman" w:cstheme="minorHAnsi"/>
          <w:color w:val="000000" w:themeColor="text1"/>
          <w:sz w:val="12"/>
          <w:szCs w:val="12"/>
        </w:rPr>
        <w:t xml:space="preserve"> – the means of production – and </w:t>
      </w:r>
      <w:r w:rsidRPr="005D5365">
        <w:rPr>
          <w:rFonts w:eastAsia="Times New Roman" w:cstheme="minorHAnsi"/>
          <w:color w:val="000000" w:themeColor="text1"/>
          <w:sz w:val="12"/>
          <w:szCs w:val="12"/>
          <w:u w:val="single"/>
        </w:rPr>
        <w:t>owners can only be self-interested</w:t>
      </w:r>
      <w:r w:rsidRPr="005D5365">
        <w:rPr>
          <w:rFonts w:eastAsia="Times New Roman" w:cstheme="minorHAnsi"/>
          <w:color w:val="000000" w:themeColor="text1"/>
          <w:sz w:val="12"/>
          <w:szCs w:val="12"/>
        </w:rPr>
        <w:t xml:space="preserve">, with no traditional, moral constraints. </w:t>
      </w:r>
      <w:r w:rsidRPr="005D5365">
        <w:rPr>
          <w:rFonts w:eastAsia="Times New Roman" w:cstheme="minorHAnsi"/>
          <w:color w:val="000000" w:themeColor="text1"/>
          <w:sz w:val="12"/>
          <w:szCs w:val="12"/>
          <w:u w:val="single"/>
        </w:rPr>
        <w:t>This means workers become commodities to be bought and sold</w:t>
      </w:r>
      <w:r w:rsidRPr="005D5365">
        <w:rPr>
          <w:rFonts w:eastAsia="Times New Roman" w:cstheme="minorHAnsi"/>
          <w:color w:val="000000" w:themeColor="text1"/>
          <w:sz w:val="12"/>
          <w:szCs w:val="12"/>
        </w:rPr>
        <w:t xml:space="preserve">, and this is another way of saying they are alienated. In another version of this same analysis, </w:t>
      </w:r>
      <w:r w:rsidRPr="005D5365">
        <w:rPr>
          <w:rFonts w:eastAsia="Times New Roman" w:cstheme="minorHAnsi"/>
          <w:color w:val="000000" w:themeColor="text1"/>
          <w:sz w:val="12"/>
          <w:szCs w:val="12"/>
          <w:u w:val="single"/>
        </w:rPr>
        <w:t>Marx argues that private property is a form of theft[!!!] where owners are</w:t>
      </w:r>
    </w:p>
    <w:p w14:paraId="312B3783" w14:textId="73F316C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12"/>
          <w:szCs w:val="12"/>
          <w:u w:val="single"/>
        </w:rPr>
        <w:t>stealing from the workers</w:t>
      </w:r>
      <w:r w:rsidRPr="005D5365">
        <w:rPr>
          <w:rFonts w:eastAsia="Times New Roman" w:cstheme="minorHAnsi"/>
          <w:color w:val="000000" w:themeColor="text1"/>
          <w:sz w:val="12"/>
          <w:szCs w:val="12"/>
        </w:rPr>
        <w:t>. The idea of alienation is Marx’s social critique of the market, and t</w:t>
      </w:r>
      <w:r w:rsidRPr="005D5365">
        <w:rPr>
          <w:rFonts w:eastAsia="Times New Roman" w:cstheme="minorHAnsi"/>
          <w:color w:val="000000" w:themeColor="text1"/>
          <w:sz w:val="16"/>
          <w:szCs w:val="16"/>
          <w:shd w:val="clear" w:color="auto" w:fill="FFFFFF"/>
        </w:rPr>
        <w:t>his idea of theft is his economic critique of the market.</w:t>
      </w:r>
    </w:p>
    <w:p w14:paraId="61FD6232" w14:textId="0AC7A5CF" w:rsidR="002358B1" w:rsidRPr="00707D1C" w:rsidRDefault="002358B1" w:rsidP="00707D1C">
      <w:pPr>
        <w:pStyle w:val="Heading4"/>
      </w:pPr>
      <w:r w:rsidRPr="00707D1C">
        <w:t xml:space="preserve">Private space appropriation facilitates conditions of alienation </w:t>
      </w:r>
      <w:r w:rsidR="007C7ED8">
        <w:t>– it currently serves as an extension of capitalism.</w:t>
      </w:r>
    </w:p>
    <w:p w14:paraId="50AD0E8D" w14:textId="77777777" w:rsidR="002358B1" w:rsidRPr="00E251C8" w:rsidRDefault="002358B1" w:rsidP="002358B1">
      <w:pPr>
        <w:tabs>
          <w:tab w:val="left" w:pos="3774"/>
        </w:tabs>
        <w:rPr>
          <w:rFonts w:eastAsia="Times New Roman" w:cstheme="minorHAnsi"/>
          <w:color w:val="000000" w:themeColor="text1"/>
          <w:sz w:val="24"/>
          <w:szCs w:val="24"/>
        </w:rPr>
      </w:pPr>
      <w:r w:rsidRPr="00E251C8">
        <w:rPr>
          <w:rFonts w:eastAsia="Times New Roman" w:cstheme="minorHAnsi"/>
          <w:b/>
          <w:bCs/>
          <w:color w:val="000000" w:themeColor="text1"/>
          <w:sz w:val="26"/>
          <w:szCs w:val="26"/>
          <w:shd w:val="clear" w:color="auto" w:fill="FFFFFF"/>
        </w:rPr>
        <w:t>Shammas and Holen 19</w:t>
      </w:r>
      <w:r w:rsidRPr="00E251C8">
        <w:rPr>
          <w:rFonts w:eastAsia="Times New Roman" w:cstheme="minorHAnsi"/>
          <w:b/>
          <w:bCs/>
          <w:color w:val="000000" w:themeColor="text1"/>
          <w:sz w:val="26"/>
          <w:szCs w:val="26"/>
          <w:shd w:val="clear" w:color="auto" w:fill="FFFFFF"/>
        </w:rPr>
        <w:tab/>
      </w:r>
    </w:p>
    <w:p w14:paraId="1A1410C4" w14:textId="77777777" w:rsidR="002358B1" w:rsidRPr="0037428E" w:rsidRDefault="002358B1" w:rsidP="002358B1">
      <w:pPr>
        <w:rPr>
          <w:rFonts w:eastAsia="Times New Roman" w:cstheme="minorHAnsi"/>
          <w:color w:val="000000" w:themeColor="text1"/>
          <w:sz w:val="16"/>
          <w:szCs w:val="16"/>
        </w:rPr>
      </w:pPr>
      <w:r w:rsidRPr="00E251C8">
        <w:rPr>
          <w:rFonts w:eastAsia="Times New Roman" w:cstheme="minorHAnsi"/>
          <w:color w:val="000000" w:themeColor="text1"/>
          <w:sz w:val="16"/>
          <w:szCs w:val="16"/>
          <w:shd w:val="clear" w:color="auto" w:fill="FFFFFF"/>
        </w:rPr>
        <w:t>[Victor L. Shammas Oslo Metropolitan University, Work Research Institute (AFI), Oslo, Norway, Tomas B. Holen Independent scholar, Oslo, Norway, nature, Humanities and Social Sciences Communications, “One giant</w:t>
      </w:r>
      <w:r w:rsidRPr="0037428E">
        <w:rPr>
          <w:rFonts w:eastAsia="Times New Roman" w:cstheme="minorHAnsi"/>
          <w:color w:val="000000" w:themeColor="text1"/>
          <w:sz w:val="16"/>
          <w:szCs w:val="16"/>
          <w:shd w:val="clear" w:color="auto" w:fill="FFFFFF"/>
        </w:rPr>
        <w:t xml:space="preserve"> leap for capitalistkind: private enterprise in outer space,” January 29 2019,</w:t>
      </w:r>
      <w:hyperlink r:id="rId5" w:history="1">
        <w:r w:rsidRPr="0037428E">
          <w:rPr>
            <w:rFonts w:eastAsia="Times New Roman" w:cstheme="minorHAnsi"/>
            <w:color w:val="000000" w:themeColor="text1"/>
            <w:sz w:val="16"/>
            <w:szCs w:val="16"/>
            <w:shd w:val="clear" w:color="auto" w:fill="FFFFFF"/>
          </w:rPr>
          <w:t xml:space="preserve"> https://www.nature.com/articles/s41599-019-0218-9]/lm</w:t>
        </w:r>
      </w:hyperlink>
      <w:r w:rsidRPr="0037428E">
        <w:rPr>
          <w:rFonts w:eastAsia="Times New Roman" w:cstheme="minorHAnsi"/>
          <w:color w:val="000000" w:themeColor="text1"/>
          <w:sz w:val="16"/>
          <w:szCs w:val="16"/>
          <w:shd w:val="clear" w:color="auto" w:fill="FFFFFF"/>
        </w:rPr>
        <w:t xml:space="preserve"> </w:t>
      </w:r>
    </w:p>
    <w:p w14:paraId="0ED3E501"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16"/>
          <w:szCs w:val="16"/>
          <w:shd w:val="clear" w:color="auto" w:fill="FFFFFF"/>
        </w:rPr>
        <w:t xml:space="preserve">But how are we to understand NewSpace? In some ways, NewSpace signals the emergence of capitalism in space. The production of carrier rockets, placement of satellites into orbit around Earth, and </w:t>
      </w:r>
      <w:r w:rsidRPr="005D5365">
        <w:rPr>
          <w:rFonts w:eastAsia="Times New Roman" w:cstheme="minorHAnsi"/>
          <w:color w:val="000000" w:themeColor="text1"/>
          <w:u w:val="single"/>
          <w:shd w:val="clear" w:color="auto" w:fill="FFFFFF"/>
        </w:rPr>
        <w:t>the exploration, exploitation, or colonization of outer space</w:t>
      </w:r>
      <w:r w:rsidRPr="005D5365">
        <w:rPr>
          <w:rFonts w:eastAsia="Times New Roman" w:cstheme="minorHAnsi"/>
          <w:color w:val="000000" w:themeColor="text1"/>
          <w:sz w:val="16"/>
          <w:szCs w:val="16"/>
          <w:shd w:val="clear" w:color="auto" w:fill="FFFFFF"/>
        </w:rPr>
        <w:t xml:space="preserve"> (including planets, asteroids, and other celestial objects), </w:t>
      </w:r>
      <w:r w:rsidRPr="005D5365">
        <w:rPr>
          <w:rFonts w:eastAsia="Times New Roman" w:cstheme="minorHAnsi"/>
          <w:color w:val="000000" w:themeColor="text1"/>
          <w:u w:val="single"/>
          <w:shd w:val="clear" w:color="auto" w:fill="FFFFFF"/>
        </w:rPr>
        <w:t>will not be the work of humankind</w:t>
      </w:r>
      <w:r w:rsidRPr="005D5365">
        <w:rPr>
          <w:rFonts w:eastAsia="Times New Roman" w:cstheme="minorHAnsi"/>
          <w:color w:val="000000" w:themeColor="text1"/>
          <w:sz w:val="16"/>
          <w:szCs w:val="16"/>
          <w:shd w:val="clear" w:color="auto" w:fill="FFFFFF"/>
        </w:rPr>
        <w:t xml:space="preserve"> as such, a pure species-being (Gattungswesen), </w:t>
      </w:r>
      <w:r w:rsidRPr="005D5365">
        <w:rPr>
          <w:rFonts w:eastAsia="Times New Roman" w:cstheme="minorHAnsi"/>
          <w:color w:val="000000" w:themeColor="text1"/>
          <w:u w:val="single"/>
          <w:shd w:val="clear" w:color="auto" w:fill="FFFFFF"/>
        </w:rPr>
        <w:t>but of</w:t>
      </w:r>
      <w:r w:rsidRPr="005D5365">
        <w:rPr>
          <w:rFonts w:eastAsia="Times New Roman" w:cstheme="minorHAnsi"/>
          <w:color w:val="000000" w:themeColor="text1"/>
          <w:sz w:val="16"/>
          <w:szCs w:val="16"/>
          <w:shd w:val="clear" w:color="auto" w:fill="FFFFFF"/>
        </w:rPr>
        <w:t xml:space="preserve"> particular </w:t>
      </w:r>
      <w:r w:rsidRPr="005D5365">
        <w:rPr>
          <w:rFonts w:eastAsia="Times New Roman" w:cstheme="minorHAnsi"/>
          <w:color w:val="000000" w:themeColor="text1"/>
          <w:u w:val="single"/>
          <w:shd w:val="clear" w:color="auto" w:fill="FFFFFF"/>
        </w:rPr>
        <w:t>capitalist entrepreneurs</w:t>
      </w:r>
      <w:r w:rsidRPr="005D5365">
        <w:rPr>
          <w:rFonts w:eastAsia="Times New Roman" w:cstheme="minorHAnsi"/>
          <w:color w:val="000000" w:themeColor="text1"/>
          <w:sz w:val="16"/>
          <w:szCs w:val="16"/>
          <w:shd w:val="clear" w:color="auto" w:fill="FFFFFF"/>
        </w:rPr>
        <w:t xml:space="preserve"> who stand in for and represent humanity. Crucially, they will do so in ways </w:t>
      </w:r>
      <w:r w:rsidRPr="005D5365">
        <w:rPr>
          <w:rFonts w:eastAsia="Times New Roman" w:cstheme="minorHAnsi"/>
          <w:color w:val="000000" w:themeColor="text1"/>
          <w:u w:val="single"/>
          <w:shd w:val="clear" w:color="auto" w:fill="FFFFFF"/>
        </w:rPr>
        <w:t>modulated by the exigencies of capital accumulation</w:t>
      </w:r>
      <w:r w:rsidRPr="005D5365">
        <w:rPr>
          <w:rFonts w:eastAsia="Times New Roman" w:cstheme="minorHAnsi"/>
          <w:color w:val="000000" w:themeColor="text1"/>
          <w:sz w:val="16"/>
          <w:szCs w:val="16"/>
          <w:shd w:val="clear" w:color="auto" w:fill="FFFFFF"/>
        </w:rPr>
        <w:t xml:space="preserve">. These enterprising capitalists are </w:t>
      </w:r>
      <w:r w:rsidRPr="005D5365">
        <w:rPr>
          <w:rFonts w:eastAsia="Times New Roman" w:cstheme="minorHAnsi"/>
          <w:color w:val="000000" w:themeColor="text1"/>
          <w:u w:val="single"/>
          <w:shd w:val="clear" w:color="auto" w:fill="FFFFFF"/>
        </w:rPr>
        <w:t>forging a new political-economic regime in space</w:t>
      </w:r>
      <w:r w:rsidRPr="005D5365">
        <w:rPr>
          <w:rFonts w:eastAsia="Times New Roman" w:cstheme="minorHAnsi"/>
          <w:color w:val="000000" w:themeColor="text1"/>
          <w:sz w:val="16"/>
          <w:szCs w:val="16"/>
          <w:shd w:val="clear" w:color="auto" w:fill="FFFFFF"/>
        </w:rPr>
        <w:t xml:space="preserve">, a post-Fordism in space </w:t>
      </w:r>
      <w:r w:rsidRPr="005D5365">
        <w:rPr>
          <w:rFonts w:eastAsia="Times New Roman" w:cstheme="minorHAnsi"/>
          <w:color w:val="000000" w:themeColor="text1"/>
          <w:u w:val="single"/>
          <w:shd w:val="clear" w:color="auto" w:fill="FFFFFF"/>
        </w:rPr>
        <w:t xml:space="preserve">aimed at profit maximization and </w:t>
      </w:r>
      <w:r w:rsidRPr="005D5365">
        <w:rPr>
          <w:rFonts w:eastAsia="Times New Roman" w:cstheme="minorHAnsi"/>
          <w:color w:val="000000" w:themeColor="text1"/>
          <w:sz w:val="16"/>
          <w:szCs w:val="16"/>
          <w:shd w:val="clear" w:color="auto" w:fill="FFFFFF"/>
        </w:rPr>
        <w:t xml:space="preserve">the apparent </w:t>
      </w:r>
      <w:r w:rsidRPr="005D5365">
        <w:rPr>
          <w:rFonts w:eastAsia="Times New Roman" w:cstheme="minorHAnsi"/>
          <w:color w:val="000000" w:themeColor="text1"/>
          <w:u w:val="single"/>
          <w:shd w:val="clear" w:color="auto" w:fill="FFFFFF"/>
        </w:rPr>
        <w:t>minimization of government interference</w:t>
      </w:r>
      <w:r w:rsidRPr="005D5365">
        <w:rPr>
          <w:rFonts w:eastAsia="Times New Roman" w:cstheme="minorHAnsi"/>
          <w:color w:val="000000" w:themeColor="text1"/>
          <w:sz w:val="16"/>
          <w:szCs w:val="16"/>
          <w:shd w:val="clear" w:color="auto" w:fill="FFFFFF"/>
        </w:rPr>
        <w:t xml:space="preserve">. A new breed of charismatic, starry-eyed entrepreneurs, including Musk’s SpaceX, Richard Branson’s Virgin Galactic, and Amazon billionaire Jeff Bezos’s Blue Origin, to name but a selection, aim at becoming ‘capitalists in space' (Parker, </w:t>
      </w:r>
      <w:hyperlink r:id="rId6" w:history="1">
        <w:r w:rsidRPr="005D5365">
          <w:rPr>
            <w:rFonts w:eastAsia="Times New Roman" w:cstheme="minorHAnsi"/>
            <w:color w:val="000000" w:themeColor="text1"/>
            <w:sz w:val="16"/>
            <w:szCs w:val="16"/>
            <w:u w:val="single"/>
            <w:shd w:val="clear" w:color="auto" w:fill="FFFFFF"/>
          </w:rPr>
          <w:t>2009</w:t>
        </w:r>
      </w:hyperlink>
      <w:r w:rsidRPr="005D5365">
        <w:rPr>
          <w:rFonts w:eastAsia="Times New Roman" w:cstheme="minorHAnsi"/>
          <w:color w:val="000000" w:themeColor="text1"/>
          <w:sz w:val="16"/>
          <w:szCs w:val="16"/>
          <w:shd w:val="clear" w:color="auto" w:fill="FFFFFF"/>
        </w:rPr>
        <w:t xml:space="preserve">) or space capitalists. Neil Armstrong’s famous statement will have to be </w:t>
      </w:r>
      <w:r w:rsidRPr="00C407F1">
        <w:rPr>
          <w:sz w:val="16"/>
          <w:szCs w:val="16"/>
        </w:rPr>
        <w:t>reformulated: space will not be the site of ‘one giant leap for mankind', but rather one giant leap for capitalistkind.</w:t>
      </w:r>
      <w:hyperlink r:id="rId7" w:history="1">
        <w:r w:rsidRPr="00C407F1">
          <w:rPr>
            <w:rStyle w:val="Hyperlink"/>
            <w:sz w:val="16"/>
            <w:szCs w:val="16"/>
          </w:rPr>
          <w:t>Footnote5</w:t>
        </w:r>
      </w:hyperlink>
      <w:r w:rsidRPr="00C407F1">
        <w:rPr>
          <w:sz w:val="16"/>
          <w:szCs w:val="16"/>
        </w:rPr>
        <w:t xml:space="preserve"> With</w:t>
      </w:r>
      <w:r w:rsidRPr="005D5365">
        <w:rPr>
          <w:rFonts w:eastAsia="Times New Roman" w:cstheme="minorHAnsi"/>
          <w:color w:val="000000" w:themeColor="text1"/>
          <w:sz w:val="16"/>
          <w:szCs w:val="16"/>
          <w:shd w:val="clear" w:color="auto" w:fill="FFFFFF"/>
        </w:rPr>
        <w:t xml:space="preserve"> the ascendancy of NewSpace, humanity’s future in space will not be ‘ours', benefiting humanity tout court, but will rather be the result of particular capitalists, or capitalistkind,</w:t>
      </w:r>
      <w:hyperlink r:id="rId8" w:history="1">
        <w:r w:rsidRPr="005D5365">
          <w:rPr>
            <w:rFonts w:eastAsia="Times New Roman" w:cstheme="minorHAnsi"/>
            <w:color w:val="000000" w:themeColor="text1"/>
            <w:sz w:val="16"/>
            <w:szCs w:val="16"/>
            <w:u w:val="single"/>
            <w:shd w:val="clear" w:color="auto" w:fill="FFFFFF"/>
          </w:rPr>
          <w:t>Footnote6</w:t>
        </w:r>
      </w:hyperlink>
      <w:r w:rsidRPr="005D5365">
        <w:rPr>
          <w:rFonts w:eastAsia="Times New Roman" w:cstheme="minorHAnsi"/>
          <w:color w:val="000000" w:themeColor="text1"/>
          <w:sz w:val="16"/>
          <w:szCs w:val="16"/>
          <w:shd w:val="clear" w:color="auto" w:fill="FFFFFF"/>
        </w:rPr>
        <w:t xml:space="preserve"> toiling to recuperate space and bring its vast domain into the fold of capital accumulation</w:t>
      </w:r>
      <w:r w:rsidRPr="004B57FB">
        <w:rPr>
          <w:rFonts w:eastAsia="Times New Roman" w:cstheme="minorHAnsi"/>
          <w:color w:val="000000" w:themeColor="text1"/>
          <w:sz w:val="26"/>
          <w:szCs w:val="26"/>
          <w:shd w:val="clear" w:color="auto" w:fill="FFFFFF"/>
        </w:rPr>
        <w:t xml:space="preserve">: </w:t>
      </w:r>
      <w:r w:rsidRPr="004B57FB">
        <w:rPr>
          <w:rFonts w:eastAsia="Times New Roman" w:cstheme="minorHAnsi"/>
          <w:b/>
          <w:bCs/>
          <w:color w:val="000000" w:themeColor="text1"/>
          <w:sz w:val="26"/>
          <w:szCs w:val="26"/>
          <w:highlight w:val="yellow"/>
          <w:u w:val="single"/>
          <w:shd w:val="clear" w:color="auto" w:fill="FFFFFF"/>
        </w:rPr>
        <w:t xml:space="preserve">NewSpace sees outer space as the domain of private enterprise, </w:t>
      </w:r>
      <w:r w:rsidRPr="004B57FB">
        <w:rPr>
          <w:rFonts w:eastAsia="Times New Roman" w:cstheme="minorHAnsi"/>
          <w:b/>
          <w:bCs/>
          <w:color w:val="000000" w:themeColor="text1"/>
          <w:sz w:val="26"/>
          <w:szCs w:val="26"/>
          <w:highlight w:val="yellow"/>
          <w:u w:val="single"/>
          <w:shd w:val="clear" w:color="auto" w:fill="FFFF00"/>
        </w:rPr>
        <w:t>set to</w:t>
      </w:r>
      <w:r w:rsidRPr="004B57FB">
        <w:rPr>
          <w:rFonts w:eastAsia="Times New Roman" w:cstheme="minorHAnsi"/>
          <w:b/>
          <w:bCs/>
          <w:color w:val="000000" w:themeColor="text1"/>
          <w:sz w:val="26"/>
          <w:szCs w:val="26"/>
          <w:u w:val="single"/>
          <w:shd w:val="clear" w:color="auto" w:fill="FFFF00"/>
        </w:rPr>
        <w:t xml:space="preserve"> </w:t>
      </w:r>
      <w:r w:rsidRPr="004B57FB">
        <w:rPr>
          <w:rFonts w:eastAsia="Times New Roman" w:cstheme="minorHAnsi"/>
          <w:b/>
          <w:bCs/>
          <w:color w:val="000000" w:themeColor="text1"/>
          <w:sz w:val="26"/>
          <w:szCs w:val="26"/>
          <w:u w:val="single"/>
          <w:shd w:val="clear" w:color="auto" w:fill="FFFFFF"/>
        </w:rPr>
        <w:t>become the ‘first-trillion dollar industry'</w:t>
      </w:r>
      <w:r w:rsidRPr="004B57FB">
        <w:rPr>
          <w:rFonts w:eastAsia="Times New Roman" w:cstheme="minorHAnsi"/>
          <w:color w:val="000000" w:themeColor="text1"/>
          <w:sz w:val="26"/>
          <w:szCs w:val="26"/>
          <w:shd w:val="clear" w:color="auto" w:fill="FFFFFF"/>
        </w:rPr>
        <w:t xml:space="preserve">, </w:t>
      </w:r>
      <w:r w:rsidRPr="004B57FB">
        <w:rPr>
          <w:rFonts w:eastAsia="Times New Roman" w:cstheme="minorHAnsi"/>
          <w:color w:val="000000" w:themeColor="text1"/>
          <w:sz w:val="16"/>
          <w:szCs w:val="16"/>
          <w:shd w:val="clear" w:color="auto" w:fill="FFFFFF"/>
        </w:rPr>
        <w:t>according to some estimates</w:t>
      </w:r>
      <w:r w:rsidRPr="004B57FB">
        <w:rPr>
          <w:rFonts w:eastAsia="Times New Roman" w:cstheme="minorHAnsi"/>
          <w:color w:val="000000" w:themeColor="text1"/>
          <w:sz w:val="26"/>
          <w:szCs w:val="26"/>
          <w:shd w:val="clear" w:color="auto" w:fill="FFFFFF"/>
        </w:rPr>
        <w:t>,</w:t>
      </w:r>
      <w:r w:rsidRPr="004B57FB">
        <w:rPr>
          <w:rFonts w:eastAsia="Times New Roman" w:cstheme="minorHAnsi"/>
          <w:b/>
          <w:bCs/>
          <w:color w:val="000000" w:themeColor="text1"/>
          <w:sz w:val="26"/>
          <w:szCs w:val="26"/>
          <w:shd w:val="clear" w:color="auto" w:fill="FFFFFF"/>
        </w:rPr>
        <w:t xml:space="preserve"> </w:t>
      </w:r>
      <w:r w:rsidRPr="004B57FB">
        <w:rPr>
          <w:rFonts w:eastAsia="Times New Roman" w:cstheme="minorHAnsi"/>
          <w:b/>
          <w:bCs/>
          <w:color w:val="000000" w:themeColor="text1"/>
          <w:sz w:val="26"/>
          <w:szCs w:val="26"/>
          <w:u w:val="single"/>
          <w:shd w:val="clear" w:color="auto" w:fill="FFFFFF"/>
        </w:rPr>
        <w:t xml:space="preserve">and likely to </w:t>
      </w:r>
      <w:r w:rsidRPr="004B57FB">
        <w:rPr>
          <w:rFonts w:eastAsia="Times New Roman" w:cstheme="minorHAnsi"/>
          <w:b/>
          <w:bCs/>
          <w:color w:val="000000" w:themeColor="text1"/>
          <w:sz w:val="26"/>
          <w:szCs w:val="26"/>
          <w:u w:val="single"/>
          <w:shd w:val="clear" w:color="auto" w:fill="FFFF00"/>
        </w:rPr>
        <w:t xml:space="preserve">produce the </w:t>
      </w:r>
      <w:r w:rsidRPr="004B57FB">
        <w:rPr>
          <w:rFonts w:eastAsia="Times New Roman" w:cstheme="minorHAnsi"/>
          <w:b/>
          <w:bCs/>
          <w:color w:val="000000" w:themeColor="text1"/>
          <w:sz w:val="26"/>
          <w:szCs w:val="26"/>
          <w:u w:val="single"/>
          <w:shd w:val="clear" w:color="auto" w:fill="FFFFFF"/>
        </w:rPr>
        <w:t xml:space="preserve">world’s </w:t>
      </w:r>
      <w:r w:rsidRPr="004B57FB">
        <w:rPr>
          <w:rFonts w:eastAsia="Times New Roman" w:cstheme="minorHAnsi"/>
          <w:b/>
          <w:bCs/>
          <w:color w:val="000000" w:themeColor="text1"/>
          <w:sz w:val="26"/>
          <w:szCs w:val="26"/>
          <w:u w:val="single"/>
          <w:shd w:val="clear" w:color="auto" w:fill="FFFF00"/>
        </w:rPr>
        <w:t>first trillionaires</w:t>
      </w:r>
      <w:r w:rsidRPr="005D5365">
        <w:rPr>
          <w:rFonts w:eastAsia="Times New Roman" w:cstheme="minorHAnsi"/>
          <w:color w:val="000000" w:themeColor="text1"/>
          <w:sz w:val="16"/>
          <w:szCs w:val="16"/>
          <w:shd w:val="clear" w:color="auto" w:fill="FFFFFF"/>
        </w:rPr>
        <w:t xml:space="preserve"> (see, e.g., Honan, </w:t>
      </w:r>
      <w:hyperlink r:id="rId9" w:history="1">
        <w:r w:rsidRPr="005D5365">
          <w:rPr>
            <w:rFonts w:eastAsia="Times New Roman" w:cstheme="minorHAnsi"/>
            <w:color w:val="000000" w:themeColor="text1"/>
            <w:sz w:val="16"/>
            <w:szCs w:val="16"/>
            <w:u w:val="single"/>
            <w:shd w:val="clear" w:color="auto" w:fill="FFFFFF"/>
          </w:rPr>
          <w:t>2018</w:t>
        </w:r>
      </w:hyperlink>
      <w:r w:rsidRPr="005D5365">
        <w:rPr>
          <w:rFonts w:eastAsia="Times New Roman" w:cstheme="minorHAnsi"/>
          <w:color w:val="000000" w:themeColor="text1"/>
          <w:sz w:val="16"/>
          <w:szCs w:val="16"/>
          <w:shd w:val="clear" w:color="auto" w:fill="FFFFFF"/>
        </w:rPr>
        <w:t>)—as opposed to Old Space, a derisive moniker coined by enthusiastic proponents of capitalism-in-space, widely seen to have been the sole preserve of the state and a handful of giant aerospace corporations, including Boeing and Lockheed Martin, in Cold War-era Space Age.</w:t>
      </w:r>
    </w:p>
    <w:p w14:paraId="72051ADF"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u w:val="single"/>
          <w:shd w:val="clear" w:color="auto" w:fill="FFFFFF"/>
        </w:rPr>
        <w:t>No longer terra nullius, space is now the new terra firma of capitalistkind</w:t>
      </w:r>
      <w:r w:rsidRPr="005D5365">
        <w:rPr>
          <w:rFonts w:eastAsia="Times New Roman" w:cstheme="minorHAnsi"/>
          <w:color w:val="000000" w:themeColor="text1"/>
          <w:sz w:val="16"/>
          <w:szCs w:val="16"/>
          <w:shd w:val="clear" w:color="auto" w:fill="FFFFFF"/>
        </w:rPr>
        <w:t>: its naturalized terroir, its next necessary terrain</w:t>
      </w:r>
      <w:r w:rsidRPr="005D5365">
        <w:rPr>
          <w:rFonts w:eastAsia="Times New Roman" w:cstheme="minorHAnsi"/>
          <w:b/>
          <w:bCs/>
          <w:color w:val="000000" w:themeColor="text1"/>
          <w:sz w:val="16"/>
          <w:szCs w:val="16"/>
          <w:shd w:val="clear" w:color="auto" w:fill="FFFFFF"/>
        </w:rPr>
        <w:t xml:space="preserve">. </w:t>
      </w:r>
      <w:r w:rsidRPr="004B57FB">
        <w:rPr>
          <w:rFonts w:eastAsia="Times New Roman" w:cstheme="minorHAnsi"/>
          <w:b/>
          <w:bCs/>
          <w:color w:val="000000" w:themeColor="text1"/>
          <w:sz w:val="26"/>
          <w:szCs w:val="26"/>
          <w:highlight w:val="yellow"/>
          <w:u w:val="single"/>
          <w:shd w:val="clear" w:color="auto" w:fill="FFFFFF"/>
        </w:rPr>
        <w:t xml:space="preserve">The </w:t>
      </w:r>
      <w:r w:rsidRPr="004B57FB">
        <w:rPr>
          <w:rFonts w:eastAsia="Times New Roman" w:cstheme="minorHAnsi"/>
          <w:b/>
          <w:bCs/>
          <w:color w:val="000000" w:themeColor="text1"/>
          <w:sz w:val="26"/>
          <w:szCs w:val="26"/>
          <w:highlight w:val="yellow"/>
          <w:u w:val="single"/>
          <w:shd w:val="clear" w:color="auto" w:fill="FFFF00"/>
        </w:rPr>
        <w:t>logic</w:t>
      </w:r>
      <w:r w:rsidRPr="004B57FB">
        <w:rPr>
          <w:rFonts w:eastAsia="Times New Roman" w:cstheme="minorHAnsi"/>
          <w:b/>
          <w:bCs/>
          <w:color w:val="000000" w:themeColor="text1"/>
          <w:sz w:val="26"/>
          <w:szCs w:val="26"/>
          <w:u w:val="single"/>
          <w:shd w:val="clear" w:color="auto" w:fill="FFFF00"/>
        </w:rPr>
        <w:t xml:space="preserve"> of capitalism dictat</w:t>
      </w:r>
      <w:r w:rsidRPr="004B57FB">
        <w:rPr>
          <w:rFonts w:eastAsia="Times New Roman" w:cstheme="minorHAnsi"/>
          <w:b/>
          <w:bCs/>
          <w:color w:val="000000" w:themeColor="text1"/>
          <w:sz w:val="26"/>
          <w:szCs w:val="26"/>
          <w:highlight w:val="yellow"/>
          <w:u w:val="single"/>
          <w:shd w:val="clear" w:color="auto" w:fill="FFFF00"/>
        </w:rPr>
        <w:t>es</w:t>
      </w:r>
      <w:r w:rsidRPr="004B57FB">
        <w:rPr>
          <w:rFonts w:eastAsia="Times New Roman" w:cstheme="minorHAnsi"/>
          <w:b/>
          <w:bCs/>
          <w:color w:val="000000" w:themeColor="text1"/>
          <w:sz w:val="26"/>
          <w:szCs w:val="26"/>
          <w:highlight w:val="yellow"/>
          <w:u w:val="single"/>
          <w:shd w:val="clear" w:color="auto" w:fill="FFFFFF"/>
        </w:rPr>
        <w:t xml:space="preserve"> that </w:t>
      </w:r>
      <w:r w:rsidRPr="004B57FB">
        <w:rPr>
          <w:rFonts w:eastAsia="Times New Roman" w:cstheme="minorHAnsi"/>
          <w:b/>
          <w:bCs/>
          <w:color w:val="000000" w:themeColor="text1"/>
          <w:sz w:val="26"/>
          <w:szCs w:val="26"/>
          <w:highlight w:val="yellow"/>
          <w:u w:val="single"/>
          <w:shd w:val="clear" w:color="auto" w:fill="FFFF00"/>
        </w:rPr>
        <w:t>capita</w:t>
      </w:r>
      <w:r w:rsidRPr="004B57FB">
        <w:rPr>
          <w:rFonts w:eastAsia="Times New Roman" w:cstheme="minorHAnsi"/>
          <w:b/>
          <w:bCs/>
          <w:color w:val="000000" w:themeColor="text1"/>
          <w:sz w:val="26"/>
          <w:szCs w:val="26"/>
          <w:u w:val="single"/>
          <w:shd w:val="clear" w:color="auto" w:fill="FFFF00"/>
        </w:rPr>
        <w:t xml:space="preserve">l </w:t>
      </w:r>
      <w:r w:rsidRPr="004B57FB">
        <w:rPr>
          <w:rFonts w:eastAsia="Times New Roman" w:cstheme="minorHAnsi"/>
          <w:b/>
          <w:bCs/>
          <w:color w:val="000000" w:themeColor="text1"/>
          <w:sz w:val="26"/>
          <w:szCs w:val="26"/>
          <w:u w:val="single"/>
          <w:shd w:val="clear" w:color="auto" w:fill="FFFFFF"/>
        </w:rPr>
        <w:t xml:space="preserve">should seek to </w:t>
      </w:r>
      <w:r w:rsidRPr="004B57FB">
        <w:rPr>
          <w:rFonts w:eastAsia="Times New Roman" w:cstheme="minorHAnsi"/>
          <w:b/>
          <w:bCs/>
          <w:color w:val="000000" w:themeColor="text1"/>
          <w:sz w:val="26"/>
          <w:szCs w:val="26"/>
          <w:u w:val="single"/>
          <w:shd w:val="clear" w:color="auto" w:fill="FFFF00"/>
        </w:rPr>
        <w:t xml:space="preserve">expand outwards into </w:t>
      </w:r>
      <w:r w:rsidRPr="004B57FB">
        <w:rPr>
          <w:rFonts w:eastAsia="Times New Roman" w:cstheme="minorHAnsi"/>
          <w:b/>
          <w:bCs/>
          <w:color w:val="000000" w:themeColor="text1"/>
          <w:sz w:val="26"/>
          <w:szCs w:val="26"/>
          <w:u w:val="single"/>
          <w:shd w:val="clear" w:color="auto" w:fill="FFFFFF"/>
        </w:rPr>
        <w:t xml:space="preserve">the vastness of </w:t>
      </w:r>
      <w:r w:rsidRPr="004B57FB">
        <w:rPr>
          <w:rFonts w:eastAsia="Times New Roman" w:cstheme="minorHAnsi"/>
          <w:b/>
          <w:bCs/>
          <w:color w:val="000000" w:themeColor="text1"/>
          <w:sz w:val="26"/>
          <w:szCs w:val="26"/>
          <w:u w:val="single"/>
          <w:shd w:val="clear" w:color="auto" w:fill="FFFF00"/>
        </w:rPr>
        <w:t>space</w:t>
      </w:r>
      <w:r w:rsidRPr="004B57FB">
        <w:rPr>
          <w:rFonts w:eastAsia="Times New Roman" w:cstheme="minorHAnsi"/>
          <w:color w:val="000000" w:themeColor="text1"/>
          <w:sz w:val="26"/>
          <w:szCs w:val="26"/>
          <w:u w:val="single"/>
          <w:shd w:val="clear" w:color="auto" w:fill="FFFF00"/>
        </w:rPr>
        <w:t>,</w:t>
      </w:r>
      <w:r w:rsidRPr="005D5365">
        <w:rPr>
          <w:rFonts w:eastAsia="Times New Roman" w:cstheme="minorHAnsi"/>
          <w:color w:val="000000" w:themeColor="text1"/>
          <w:sz w:val="16"/>
          <w:szCs w:val="16"/>
          <w:shd w:val="clear" w:color="auto" w:fill="FFFFFF"/>
        </w:rPr>
        <w:t xml:space="preserve"> a point recognized by a recent ethnography of NewSpace actors (Valentine, </w:t>
      </w:r>
      <w:hyperlink r:id="rId10" w:history="1">
        <w:r w:rsidRPr="005D5365">
          <w:rPr>
            <w:rFonts w:eastAsia="Times New Roman" w:cstheme="minorHAnsi"/>
            <w:color w:val="000000" w:themeColor="text1"/>
            <w:sz w:val="16"/>
            <w:szCs w:val="16"/>
            <w:u w:val="single"/>
            <w:shd w:val="clear" w:color="auto" w:fill="FFFFFF"/>
          </w:rPr>
          <w:t>2016</w:t>
        </w:r>
      </w:hyperlink>
      <w:r w:rsidRPr="005D5365">
        <w:rPr>
          <w:rFonts w:eastAsia="Times New Roman" w:cstheme="minorHAnsi"/>
          <w:color w:val="000000" w:themeColor="text1"/>
          <w:sz w:val="16"/>
          <w:szCs w:val="16"/>
          <w:shd w:val="clear" w:color="auto" w:fill="FFFFFF"/>
        </w:rPr>
        <w:t xml:space="preserve">, p. 1050). The operations of capitalistkind serve </w:t>
      </w:r>
      <w:r w:rsidRPr="005D5365">
        <w:rPr>
          <w:rFonts w:eastAsia="Times New Roman" w:cstheme="minorHAnsi"/>
          <w:color w:val="000000" w:themeColor="text1"/>
          <w:u w:val="single"/>
          <w:shd w:val="clear" w:color="auto" w:fill="FFFFFF"/>
        </w:rPr>
        <w:t xml:space="preserve">to resolve a series of </w:t>
      </w:r>
      <w:r w:rsidRPr="005D5365">
        <w:rPr>
          <w:rFonts w:eastAsia="Times New Roman" w:cstheme="minorHAnsi"/>
          <w:color w:val="000000" w:themeColor="text1"/>
          <w:sz w:val="16"/>
          <w:szCs w:val="16"/>
          <w:shd w:val="clear" w:color="auto" w:fill="FFFFFF"/>
        </w:rPr>
        <w:t xml:space="preserve">(potential) </w:t>
      </w:r>
      <w:r w:rsidRPr="005D5365">
        <w:rPr>
          <w:rFonts w:eastAsia="Times New Roman" w:cstheme="minorHAnsi"/>
          <w:color w:val="000000" w:themeColor="text1"/>
          <w:u w:val="single"/>
          <w:shd w:val="clear" w:color="auto" w:fill="FFFFFF"/>
        </w:rPr>
        <w:t>crises of capitalism, revolving around the slow, steady decline of spatial fixes</w:t>
      </w:r>
      <w:r w:rsidRPr="005D5365">
        <w:rPr>
          <w:rFonts w:eastAsia="Times New Roman" w:cstheme="minorHAnsi"/>
          <w:color w:val="000000" w:themeColor="text1"/>
          <w:sz w:val="16"/>
          <w:szCs w:val="16"/>
          <w:shd w:val="clear" w:color="auto" w:fill="FFFFFF"/>
        </w:rPr>
        <w:t xml:space="preserve"> (see e.g., Harvey, </w:t>
      </w:r>
      <w:hyperlink r:id="rId11" w:history="1">
        <w:r w:rsidRPr="005D5365">
          <w:rPr>
            <w:rFonts w:eastAsia="Times New Roman" w:cstheme="minorHAnsi"/>
            <w:color w:val="000000" w:themeColor="text1"/>
            <w:sz w:val="16"/>
            <w:szCs w:val="16"/>
            <w:u w:val="single"/>
            <w:shd w:val="clear" w:color="auto" w:fill="FFFFFF"/>
          </w:rPr>
          <w:t>1985</w:t>
        </w:r>
      </w:hyperlink>
      <w:r w:rsidRPr="005D5365">
        <w:rPr>
          <w:rFonts w:eastAsia="Times New Roman" w:cstheme="minorHAnsi"/>
          <w:color w:val="000000" w:themeColor="text1"/>
          <w:sz w:val="16"/>
          <w:szCs w:val="16"/>
          <w:shd w:val="clear" w:color="auto" w:fill="FFFFFF"/>
        </w:rPr>
        <w:t xml:space="preserve">, p. 51–66) </w:t>
      </w:r>
      <w:r w:rsidRPr="005D5365">
        <w:rPr>
          <w:rFonts w:eastAsia="Times New Roman" w:cstheme="minorHAnsi"/>
          <w:color w:val="000000" w:themeColor="text1"/>
          <w:u w:val="single"/>
          <w:shd w:val="clear" w:color="auto" w:fill="FFFFFF"/>
        </w:rPr>
        <w:t>as they come crashing up against the quickly vanishing blank spaces remaining on earthly maps and declining</w:t>
      </w:r>
      <w:r w:rsidRPr="005D5365">
        <w:rPr>
          <w:rFonts w:eastAsia="Times New Roman" w:cstheme="minorHAnsi"/>
          <w:color w:val="000000" w:themeColor="text1"/>
          <w:sz w:val="16"/>
          <w:szCs w:val="16"/>
          <w:shd w:val="clear" w:color="auto" w:fill="FFFFFF"/>
        </w:rPr>
        <w:t xml:space="preserve"> (terrestrial) </w:t>
      </w:r>
      <w:r w:rsidRPr="005D5365">
        <w:rPr>
          <w:rFonts w:eastAsia="Times New Roman" w:cstheme="minorHAnsi"/>
          <w:color w:val="000000" w:themeColor="text1"/>
          <w:u w:val="single"/>
          <w:shd w:val="clear" w:color="auto" w:fill="FFFFFF"/>
        </w:rPr>
        <w:t>opportunities for profitable investment of surplus capital</w:t>
      </w:r>
      <w:r w:rsidRPr="005D5365">
        <w:rPr>
          <w:rFonts w:eastAsia="Times New Roman" w:cstheme="minorHAnsi"/>
          <w:color w:val="000000" w:themeColor="text1"/>
          <w:sz w:val="16"/>
          <w:szCs w:val="16"/>
          <w:shd w:val="clear" w:color="auto" w:fill="FFFFFF"/>
        </w:rPr>
        <w:t xml:space="preserve"> (Dickens </w:t>
      </w:r>
      <w:r w:rsidRPr="005D5365">
        <w:rPr>
          <w:rFonts w:eastAsia="Times New Roman" w:cstheme="minorHAnsi"/>
          <w:b/>
          <w:bCs/>
          <w:color w:val="000000" w:themeColor="text1"/>
          <w:sz w:val="16"/>
          <w:szCs w:val="16"/>
          <w:shd w:val="clear" w:color="auto" w:fill="FFFFFF"/>
        </w:rPr>
        <w:t xml:space="preserve">and Ormrod, </w:t>
      </w:r>
      <w:hyperlink r:id="rId12" w:history="1">
        <w:r w:rsidRPr="005D5365">
          <w:rPr>
            <w:rFonts w:eastAsia="Times New Roman" w:cstheme="minorHAnsi"/>
            <w:b/>
            <w:bCs/>
            <w:color w:val="000000" w:themeColor="text1"/>
            <w:sz w:val="16"/>
            <w:szCs w:val="16"/>
            <w:u w:val="single"/>
            <w:shd w:val="clear" w:color="auto" w:fill="FFFFFF"/>
          </w:rPr>
          <w:t>2007a</w:t>
        </w:r>
      </w:hyperlink>
      <w:r w:rsidRPr="005D5365">
        <w:rPr>
          <w:rFonts w:eastAsia="Times New Roman" w:cstheme="minorHAnsi"/>
          <w:b/>
          <w:bCs/>
          <w:color w:val="000000" w:themeColor="text1"/>
          <w:sz w:val="16"/>
          <w:szCs w:val="16"/>
          <w:shd w:val="clear" w:color="auto" w:fill="FFFFFF"/>
        </w:rPr>
        <w:t>, p. 49–78).</w:t>
      </w:r>
    </w:p>
    <w:p w14:paraId="48E4D01A" w14:textId="77777777" w:rsidR="002358B1" w:rsidRPr="005D5365" w:rsidRDefault="002358B1" w:rsidP="002358B1">
      <w:pPr>
        <w:rPr>
          <w:rFonts w:eastAsia="Times New Roman" w:cstheme="minorHAnsi"/>
          <w:color w:val="000000" w:themeColor="text1"/>
          <w:sz w:val="24"/>
          <w:szCs w:val="24"/>
        </w:rPr>
      </w:pPr>
      <w:r w:rsidRPr="004B57FB">
        <w:rPr>
          <w:rFonts w:eastAsia="Times New Roman" w:cstheme="minorHAnsi"/>
          <w:b/>
          <w:bCs/>
          <w:color w:val="000000" w:themeColor="text1"/>
          <w:sz w:val="26"/>
          <w:szCs w:val="26"/>
          <w:u w:val="single"/>
          <w:shd w:val="clear" w:color="auto" w:fill="FFFFFF"/>
        </w:rPr>
        <w:t>A ‘</w:t>
      </w:r>
      <w:r w:rsidRPr="004B57FB">
        <w:rPr>
          <w:rFonts w:eastAsia="Times New Roman" w:cstheme="minorHAnsi"/>
          <w:b/>
          <w:bCs/>
          <w:color w:val="000000" w:themeColor="text1"/>
          <w:sz w:val="26"/>
          <w:szCs w:val="26"/>
          <w:u w:val="single"/>
          <w:shd w:val="clear" w:color="auto" w:fill="FFFF00"/>
        </w:rPr>
        <w:t>spatial fix' involves the</w:t>
      </w:r>
      <w:r w:rsidRPr="004B57FB">
        <w:rPr>
          <w:rFonts w:eastAsia="Times New Roman" w:cstheme="minorHAnsi"/>
          <w:b/>
          <w:bCs/>
          <w:color w:val="000000" w:themeColor="text1"/>
          <w:sz w:val="26"/>
          <w:szCs w:val="26"/>
          <w:u w:val="single"/>
          <w:shd w:val="clear" w:color="auto" w:fill="FFFFFF"/>
        </w:rPr>
        <w:t xml:space="preserve"> geographic</w:t>
      </w:r>
      <w:r w:rsidRPr="004B57FB">
        <w:rPr>
          <w:rFonts w:eastAsia="Times New Roman" w:cstheme="minorHAnsi"/>
          <w:b/>
          <w:bCs/>
          <w:color w:val="000000" w:themeColor="text1"/>
          <w:sz w:val="26"/>
          <w:szCs w:val="26"/>
          <w:u w:val="single"/>
          <w:shd w:val="clear" w:color="auto" w:fill="FFFF00"/>
        </w:rPr>
        <w:t xml:space="preserve"> modulation of capital</w:t>
      </w:r>
      <w:r w:rsidRPr="004B57FB">
        <w:rPr>
          <w:rFonts w:eastAsia="Times New Roman" w:cstheme="minorHAnsi"/>
          <w:b/>
          <w:bCs/>
          <w:color w:val="000000" w:themeColor="text1"/>
          <w:sz w:val="26"/>
          <w:szCs w:val="26"/>
          <w:u w:val="single"/>
          <w:shd w:val="clear" w:color="auto" w:fill="FFFFFF"/>
        </w:rPr>
        <w:t xml:space="preserve"> accumulation, consisting </w:t>
      </w:r>
      <w:r w:rsidRPr="004B57FB">
        <w:rPr>
          <w:rFonts w:eastAsia="Times New Roman" w:cstheme="minorHAnsi"/>
          <w:b/>
          <w:bCs/>
          <w:color w:val="000000" w:themeColor="text1"/>
          <w:sz w:val="26"/>
          <w:szCs w:val="26"/>
          <w:u w:val="single"/>
          <w:shd w:val="clear" w:color="auto" w:fill="FFFF00"/>
        </w:rPr>
        <w:t>in the outward expansion of capital onto new geographic terrains, or into new spaces, with the aim of filling a gap in the home terrains of capital</w:t>
      </w:r>
      <w:r w:rsidRPr="004B57FB">
        <w:rPr>
          <w:rFonts w:eastAsia="Times New Roman" w:cstheme="minorHAnsi"/>
          <w:color w:val="000000" w:themeColor="text1"/>
          <w:sz w:val="26"/>
          <w:szCs w:val="26"/>
          <w:shd w:val="clear" w:color="auto" w:fill="FFFF00"/>
        </w:rPr>
        <w:t>.</w:t>
      </w:r>
      <w:r w:rsidRPr="005D5365">
        <w:rPr>
          <w:rFonts w:eastAsia="Times New Roman" w:cstheme="minorHAnsi"/>
          <w:color w:val="000000" w:themeColor="text1"/>
          <w:sz w:val="16"/>
          <w:szCs w:val="16"/>
          <w:shd w:val="clear" w:color="auto" w:fill="FFFF00"/>
        </w:rPr>
        <w:t xml:space="preserve"> </w:t>
      </w:r>
      <w:r w:rsidRPr="005D5365">
        <w:rPr>
          <w:rFonts w:eastAsia="Times New Roman" w:cstheme="minorHAnsi"/>
          <w:color w:val="000000" w:themeColor="text1"/>
          <w:sz w:val="16"/>
          <w:szCs w:val="16"/>
          <w:shd w:val="clear" w:color="auto" w:fill="FFFFFF"/>
        </w:rPr>
        <w:t>Jessop (</w:t>
      </w:r>
      <w:hyperlink r:id="rId13" w:history="1">
        <w:r w:rsidRPr="005D5365">
          <w:rPr>
            <w:rFonts w:eastAsia="Times New Roman" w:cstheme="minorHAnsi"/>
            <w:color w:val="000000" w:themeColor="text1"/>
            <w:sz w:val="16"/>
            <w:szCs w:val="16"/>
            <w:u w:val="single"/>
            <w:shd w:val="clear" w:color="auto" w:fill="FFFFFF"/>
          </w:rPr>
          <w:t>2006</w:t>
        </w:r>
      </w:hyperlink>
      <w:r w:rsidRPr="005D5365">
        <w:rPr>
          <w:rFonts w:eastAsia="Times New Roman" w:cstheme="minorHAnsi"/>
          <w:color w:val="000000" w:themeColor="text1"/>
          <w:sz w:val="16"/>
          <w:szCs w:val="16"/>
          <w:shd w:val="clear" w:color="auto" w:fill="FFFFFF"/>
        </w:rPr>
        <w:t xml:space="preserve">, p. 149) notes that </w:t>
      </w:r>
      <w:r w:rsidRPr="005D5365">
        <w:rPr>
          <w:rFonts w:eastAsia="Times New Roman" w:cstheme="minorHAnsi"/>
          <w:color w:val="000000" w:themeColor="text1"/>
          <w:u w:val="single"/>
          <w:shd w:val="clear" w:color="auto" w:fill="FFFFFF"/>
        </w:rPr>
        <w:t>spatial fixes</w:t>
      </w:r>
      <w:r w:rsidRPr="005D5365">
        <w:rPr>
          <w:rFonts w:eastAsia="Times New Roman" w:cstheme="minorHAnsi"/>
          <w:color w:val="000000" w:themeColor="text1"/>
          <w:sz w:val="16"/>
          <w:szCs w:val="16"/>
          <w:shd w:val="clear" w:color="auto" w:fill="FFFFFF"/>
        </w:rPr>
        <w:t xml:space="preserve"> may </w:t>
      </w:r>
      <w:r w:rsidRPr="005D5365">
        <w:rPr>
          <w:rFonts w:eastAsia="Times New Roman" w:cstheme="minorHAnsi"/>
          <w:color w:val="000000" w:themeColor="text1"/>
          <w:u w:val="single"/>
          <w:shd w:val="clear" w:color="auto" w:fill="FFFFFF"/>
        </w:rPr>
        <w:t>involve</w:t>
      </w:r>
      <w:r w:rsidRPr="005D5365">
        <w:rPr>
          <w:rFonts w:eastAsia="Times New Roman" w:cstheme="minorHAnsi"/>
          <w:color w:val="000000" w:themeColor="text1"/>
          <w:sz w:val="16"/>
          <w:szCs w:val="16"/>
          <w:shd w:val="clear" w:color="auto" w:fill="FFFFFF"/>
        </w:rPr>
        <w:t xml:space="preserve"> a number of </w:t>
      </w:r>
      <w:r w:rsidRPr="005D5365">
        <w:rPr>
          <w:rFonts w:eastAsia="Times New Roman" w:cstheme="minorHAnsi"/>
          <w:color w:val="000000" w:themeColor="text1"/>
          <w:u w:val="single"/>
          <w:shd w:val="clear" w:color="auto" w:fill="FFFFFF"/>
        </w:rPr>
        <w:t>strategies, including the creation of new markets</w:t>
      </w:r>
      <w:r w:rsidRPr="005D5365">
        <w:rPr>
          <w:rFonts w:eastAsia="Times New Roman" w:cstheme="minorHAnsi"/>
          <w:color w:val="000000" w:themeColor="text1"/>
          <w:sz w:val="16"/>
          <w:szCs w:val="16"/>
          <w:shd w:val="clear" w:color="auto" w:fill="FFFFFF"/>
        </w:rPr>
        <w:t xml:space="preserve"> within the capitalist world, </w:t>
      </w:r>
      <w:r w:rsidRPr="005D5365">
        <w:rPr>
          <w:rFonts w:eastAsia="Times New Roman" w:cstheme="minorHAnsi"/>
          <w:color w:val="000000" w:themeColor="text1"/>
          <w:u w:val="single"/>
          <w:shd w:val="clear" w:color="auto" w:fill="FFFFFF"/>
        </w:rPr>
        <w:t>engaging in trade with non-capitalist economies, and exporting surplus capital to undeveloped or underdeveloped regions</w:t>
      </w:r>
      <w:r w:rsidRPr="005D5365">
        <w:rPr>
          <w:rFonts w:eastAsia="Times New Roman" w:cstheme="minorHAnsi"/>
          <w:color w:val="000000" w:themeColor="text1"/>
          <w:sz w:val="16"/>
          <w:szCs w:val="16"/>
          <w:shd w:val="clear" w:color="auto" w:fill="FFFFFF"/>
        </w:rPr>
        <w:t xml:space="preserve">. The first two address the problem of insufficient demand and the latter option creates a productive (or valorizing) outlet for excess capital. </w:t>
      </w:r>
      <w:r w:rsidRPr="005D5365">
        <w:rPr>
          <w:rFonts w:eastAsia="Times New Roman" w:cstheme="minorHAnsi"/>
          <w:color w:val="000000" w:themeColor="text1"/>
          <w:u w:val="single"/>
          <w:shd w:val="clear" w:color="auto" w:fill="FFFFFF"/>
        </w:rPr>
        <w:t>Capitalism must regularly discover, develop, and appropriate such new spaces because of its inherent tendency to generate surplus capital</w:t>
      </w:r>
      <w:r w:rsidRPr="005D5365">
        <w:rPr>
          <w:rFonts w:eastAsia="Times New Roman" w:cstheme="minorHAnsi"/>
          <w:color w:val="000000" w:themeColor="text1"/>
          <w:sz w:val="16"/>
          <w:szCs w:val="16"/>
          <w:shd w:val="clear" w:color="auto" w:fill="FFFFFF"/>
        </w:rPr>
        <w:t>, i.e., capital bereft of profitable purpose. In Harvey’s (</w:t>
      </w:r>
      <w:hyperlink r:id="rId14" w:history="1">
        <w:r w:rsidRPr="005D5365">
          <w:rPr>
            <w:rFonts w:eastAsia="Times New Roman" w:cstheme="minorHAnsi"/>
            <w:color w:val="000000" w:themeColor="text1"/>
            <w:sz w:val="16"/>
            <w:szCs w:val="16"/>
            <w:u w:val="single"/>
            <w:shd w:val="clear" w:color="auto" w:fill="FFFFFF"/>
          </w:rPr>
          <w:t>2006</w:t>
        </w:r>
      </w:hyperlink>
      <w:r w:rsidRPr="005D5365">
        <w:rPr>
          <w:rFonts w:eastAsia="Times New Roman" w:cstheme="minorHAnsi"/>
          <w:color w:val="000000" w:themeColor="text1"/>
          <w:sz w:val="16"/>
          <w:szCs w:val="16"/>
          <w:shd w:val="clear" w:color="auto" w:fill="FFFFFF"/>
        </w:rPr>
        <w:t>, p. xviii) terms, a spatial fix revolves around ‘geographical expansions and restructuring…as a temporary solution to crises understood…in terms of the overaccumulation of capital'</w:t>
      </w:r>
      <w:r w:rsidRPr="004B57FB">
        <w:rPr>
          <w:rFonts w:eastAsia="Times New Roman" w:cstheme="minorHAnsi"/>
          <w:color w:val="000000" w:themeColor="text1"/>
          <w:sz w:val="26"/>
          <w:szCs w:val="26"/>
          <w:shd w:val="clear" w:color="auto" w:fill="FFFFFF"/>
        </w:rPr>
        <w:t>.</w:t>
      </w:r>
      <w:r w:rsidRPr="004B57FB">
        <w:rPr>
          <w:rFonts w:eastAsia="Times New Roman" w:cstheme="minorHAnsi"/>
          <w:b/>
          <w:bCs/>
          <w:color w:val="000000" w:themeColor="text1"/>
          <w:sz w:val="26"/>
          <w:szCs w:val="26"/>
          <w:shd w:val="clear" w:color="auto" w:fill="FFFF00"/>
        </w:rPr>
        <w:t xml:space="preserve"> </w:t>
      </w:r>
      <w:r w:rsidRPr="004B57FB">
        <w:rPr>
          <w:rFonts w:eastAsia="Times New Roman" w:cstheme="minorHAnsi"/>
          <w:b/>
          <w:bCs/>
          <w:color w:val="000000" w:themeColor="text1"/>
          <w:sz w:val="26"/>
          <w:szCs w:val="26"/>
          <w:u w:val="single"/>
          <w:shd w:val="clear" w:color="auto" w:fill="FFFF00"/>
        </w:rPr>
        <w:t>It is a temporary</w:t>
      </w:r>
      <w:r w:rsidRPr="004B57FB">
        <w:rPr>
          <w:sz w:val="26"/>
          <w:szCs w:val="26"/>
        </w:rPr>
        <w:t xml:space="preserve"> </w:t>
      </w:r>
      <w:r w:rsidRPr="004B57FB">
        <w:rPr>
          <w:rFonts w:eastAsia="Times New Roman" w:cstheme="minorHAnsi"/>
          <w:color w:val="000000" w:themeColor="text1"/>
          <w:sz w:val="26"/>
          <w:szCs w:val="26"/>
          <w:u w:val="single"/>
          <w:shd w:val="clear" w:color="auto" w:fill="FFFFFF"/>
        </w:rPr>
        <w:t xml:space="preserve">solution </w:t>
      </w:r>
      <w:r w:rsidRPr="004B57FB">
        <w:rPr>
          <w:rFonts w:eastAsia="Times New Roman" w:cstheme="minorHAnsi"/>
          <w:b/>
          <w:bCs/>
          <w:color w:val="000000" w:themeColor="text1"/>
          <w:sz w:val="26"/>
          <w:szCs w:val="26"/>
          <w:u w:val="single"/>
          <w:shd w:val="clear" w:color="auto" w:fill="FFFF00"/>
        </w:rPr>
        <w:t>because</w:t>
      </w:r>
      <w:r w:rsidRPr="004B57FB">
        <w:rPr>
          <w:rFonts w:eastAsia="Times New Roman" w:cstheme="minorHAnsi"/>
          <w:color w:val="000000" w:themeColor="text1"/>
          <w:sz w:val="26"/>
          <w:szCs w:val="26"/>
          <w:u w:val="single"/>
          <w:shd w:val="clear" w:color="auto" w:fill="FFFFFF"/>
        </w:rPr>
        <w:t xml:space="preserve"> these newly</w:t>
      </w:r>
      <w:r w:rsidRPr="004B57FB">
        <w:rPr>
          <w:rFonts w:eastAsia="Times New Roman" w:cstheme="minorHAnsi"/>
          <w:b/>
          <w:bCs/>
          <w:color w:val="000000" w:themeColor="text1"/>
          <w:sz w:val="26"/>
          <w:szCs w:val="26"/>
          <w:u w:val="single"/>
          <w:shd w:val="clear" w:color="auto" w:fill="FFFF00"/>
        </w:rPr>
        <w:t xml:space="preserve"> appropriated spaces</w:t>
      </w:r>
      <w:r w:rsidRPr="004B57FB">
        <w:rPr>
          <w:rFonts w:eastAsia="Times New Roman" w:cstheme="minorHAnsi"/>
          <w:color w:val="000000" w:themeColor="text1"/>
          <w:sz w:val="26"/>
          <w:szCs w:val="26"/>
          <w:u w:val="single"/>
          <w:shd w:val="clear" w:color="auto" w:fill="FFFFFF"/>
        </w:rPr>
        <w:t xml:space="preserve"> will in turn </w:t>
      </w:r>
      <w:r w:rsidRPr="004B57FB">
        <w:rPr>
          <w:rFonts w:eastAsia="Times New Roman" w:cstheme="minorHAnsi"/>
          <w:b/>
          <w:bCs/>
          <w:color w:val="000000" w:themeColor="text1"/>
          <w:sz w:val="26"/>
          <w:szCs w:val="26"/>
          <w:u w:val="single"/>
          <w:shd w:val="clear" w:color="auto" w:fill="FFFF00"/>
        </w:rPr>
        <w:t>become exhausted</w:t>
      </w:r>
      <w:r w:rsidRPr="004B57FB">
        <w:rPr>
          <w:rFonts w:eastAsia="Times New Roman" w:cstheme="minorHAnsi"/>
          <w:color w:val="000000" w:themeColor="text1"/>
          <w:sz w:val="26"/>
          <w:szCs w:val="26"/>
          <w:u w:val="single"/>
          <w:shd w:val="clear" w:color="auto" w:fill="FFFFFF"/>
        </w:rPr>
        <w:t xml:space="preserve"> of profitable potential</w:t>
      </w:r>
      <w:r w:rsidRPr="005D5365">
        <w:rPr>
          <w:rFonts w:eastAsia="Times New Roman" w:cstheme="minorHAnsi"/>
          <w:color w:val="000000" w:themeColor="text1"/>
          <w:sz w:val="16"/>
          <w:szCs w:val="16"/>
          <w:shd w:val="clear" w:color="auto" w:fill="FFFFFF"/>
        </w:rPr>
        <w:t xml:space="preserve"> and are likely to produce their own stocks of surplus capital; while ‘capital surpluses that otherwise stood to be devalued, could be absorbed through geographical expansions and spatio-temporal displacements' (Harvey, </w:t>
      </w:r>
      <w:hyperlink r:id="rId15" w:history="1">
        <w:r w:rsidRPr="005D5365">
          <w:rPr>
            <w:rFonts w:eastAsia="Times New Roman" w:cstheme="minorHAnsi"/>
            <w:color w:val="000000" w:themeColor="text1"/>
            <w:sz w:val="16"/>
            <w:szCs w:val="16"/>
            <w:u w:val="single"/>
            <w:shd w:val="clear" w:color="auto" w:fill="FFFFFF"/>
          </w:rPr>
          <w:t>2006</w:t>
        </w:r>
      </w:hyperlink>
      <w:r w:rsidRPr="005D5365">
        <w:rPr>
          <w:rFonts w:eastAsia="Times New Roman" w:cstheme="minorHAnsi"/>
          <w:color w:val="000000" w:themeColor="text1"/>
          <w:sz w:val="16"/>
          <w:szCs w:val="16"/>
          <w:shd w:val="clear" w:color="auto" w:fill="FFFFFF"/>
        </w:rPr>
        <w:t>, p. xviii),</w:t>
      </w:r>
      <w:r w:rsidRPr="005D5365">
        <w:rPr>
          <w:rFonts w:eastAsia="Times New Roman" w:cstheme="minorHAnsi"/>
          <w:b/>
          <w:bCs/>
          <w:color w:val="000000" w:themeColor="text1"/>
          <w:sz w:val="16"/>
          <w:szCs w:val="16"/>
          <w:shd w:val="clear" w:color="auto" w:fill="FFFF00"/>
        </w:rPr>
        <w:t xml:space="preserve"> </w:t>
      </w:r>
      <w:r w:rsidRPr="004B57FB">
        <w:rPr>
          <w:rFonts w:eastAsia="Times New Roman" w:cstheme="minorHAnsi"/>
          <w:b/>
          <w:bCs/>
          <w:color w:val="000000" w:themeColor="text1"/>
          <w:sz w:val="26"/>
          <w:szCs w:val="26"/>
          <w:u w:val="single"/>
          <w:shd w:val="clear" w:color="auto" w:fill="FFFF00"/>
        </w:rPr>
        <w:t xml:space="preserve">this </w:t>
      </w:r>
      <w:r w:rsidRPr="004B57FB">
        <w:rPr>
          <w:rFonts w:eastAsia="Times New Roman" w:cstheme="minorHAnsi"/>
          <w:color w:val="000000" w:themeColor="text1"/>
          <w:sz w:val="26"/>
          <w:szCs w:val="26"/>
          <w:u w:val="single"/>
          <w:shd w:val="clear" w:color="auto" w:fill="FFFFFF"/>
        </w:rPr>
        <w:t xml:space="preserve">outwards </w:t>
      </w:r>
      <w:r w:rsidRPr="004B57FB">
        <w:rPr>
          <w:rFonts w:eastAsia="Times New Roman" w:cstheme="minorHAnsi"/>
          <w:b/>
          <w:bCs/>
          <w:color w:val="000000" w:themeColor="text1"/>
          <w:sz w:val="26"/>
          <w:szCs w:val="26"/>
          <w:u w:val="single"/>
          <w:shd w:val="clear" w:color="auto" w:fill="FFFF00"/>
        </w:rPr>
        <w:t>drive</w:t>
      </w:r>
      <w:r w:rsidRPr="004B57FB">
        <w:rPr>
          <w:rFonts w:eastAsia="Times New Roman" w:cstheme="minorHAnsi"/>
          <w:color w:val="000000" w:themeColor="text1"/>
          <w:sz w:val="26"/>
          <w:szCs w:val="26"/>
          <w:u w:val="single"/>
          <w:shd w:val="clear" w:color="auto" w:fill="FFFFFF"/>
        </w:rPr>
        <w:t xml:space="preserve"> of capitalism</w:t>
      </w:r>
      <w:r w:rsidRPr="004B57FB">
        <w:rPr>
          <w:rFonts w:eastAsia="Times New Roman" w:cstheme="minorHAnsi"/>
          <w:b/>
          <w:bCs/>
          <w:color w:val="000000" w:themeColor="text1"/>
          <w:sz w:val="26"/>
          <w:szCs w:val="26"/>
          <w:u w:val="single"/>
          <w:shd w:val="clear" w:color="auto" w:fill="FFFF00"/>
        </w:rPr>
        <w:t xml:space="preserve"> is inherently limitless</w:t>
      </w:r>
      <w:r w:rsidRPr="005D5365">
        <w:rPr>
          <w:rFonts w:eastAsia="Times New Roman" w:cstheme="minorHAnsi"/>
          <w:color w:val="000000" w:themeColor="text1"/>
          <w:sz w:val="16"/>
          <w:szCs w:val="16"/>
          <w:shd w:val="clear" w:color="auto" w:fill="FFFFFF"/>
        </w:rPr>
        <w:t xml:space="preserve">: there is no end point or final destination for capitalism. Instead, </w:t>
      </w:r>
      <w:r w:rsidRPr="005D5365">
        <w:rPr>
          <w:rFonts w:eastAsia="Times New Roman" w:cstheme="minorHAnsi"/>
          <w:color w:val="000000" w:themeColor="text1"/>
          <w:u w:val="single"/>
          <w:shd w:val="clear" w:color="auto" w:fill="FFFFFF"/>
        </w:rPr>
        <w:t>capitalism must continuously propel</w:t>
      </w:r>
    </w:p>
    <w:p w14:paraId="0D104F4A"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u w:val="single"/>
          <w:shd w:val="clear" w:color="auto" w:fill="FFFFFF"/>
        </w:rPr>
        <w:t>itself onwards in search of pristine sites of renewed capital accumulation</w:t>
      </w:r>
      <w:r w:rsidRPr="005D5365">
        <w:rPr>
          <w:rFonts w:eastAsia="Times New Roman" w:cstheme="minorHAnsi"/>
          <w:color w:val="000000" w:themeColor="text1"/>
          <w:sz w:val="16"/>
          <w:szCs w:val="16"/>
          <w:shd w:val="clear" w:color="auto" w:fill="FFFFFF"/>
        </w:rPr>
        <w:t xml:space="preserve">. In this way, Harvey writes, society constantly ‘creates fresh productive powers elsewhere to absorb its overaccumulated capital' (Harvey, </w:t>
      </w:r>
      <w:hyperlink r:id="rId16" w:history="1">
        <w:r w:rsidRPr="005D5365">
          <w:rPr>
            <w:rFonts w:eastAsia="Times New Roman" w:cstheme="minorHAnsi"/>
            <w:color w:val="000000" w:themeColor="text1"/>
            <w:sz w:val="16"/>
            <w:szCs w:val="16"/>
            <w:u w:val="single"/>
            <w:shd w:val="clear" w:color="auto" w:fill="FFFFFF"/>
          </w:rPr>
          <w:t>1981</w:t>
        </w:r>
      </w:hyperlink>
      <w:r w:rsidRPr="005D5365">
        <w:rPr>
          <w:rFonts w:eastAsia="Times New Roman" w:cstheme="minorHAnsi"/>
          <w:color w:val="000000" w:themeColor="text1"/>
          <w:sz w:val="16"/>
          <w:szCs w:val="16"/>
          <w:shd w:val="clear" w:color="auto" w:fill="FFFFFF"/>
        </w:rPr>
        <w:t>, p. 8).</w:t>
      </w:r>
    </w:p>
    <w:p w14:paraId="45BE7531"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16"/>
          <w:szCs w:val="16"/>
          <w:shd w:val="clear" w:color="auto" w:fill="FFFFFF"/>
        </w:rPr>
        <w:t>Historically</w:t>
      </w:r>
      <w:r w:rsidRPr="004B57FB">
        <w:rPr>
          <w:rFonts w:eastAsia="Times New Roman" w:cstheme="minorHAnsi"/>
          <w:color w:val="000000" w:themeColor="text1"/>
          <w:sz w:val="26"/>
          <w:szCs w:val="26"/>
          <w:shd w:val="clear" w:color="auto" w:fill="FFFF00"/>
        </w:rPr>
        <w:t>,</w:t>
      </w:r>
      <w:r w:rsidRPr="004B57FB">
        <w:rPr>
          <w:rFonts w:eastAsia="Times New Roman" w:cstheme="minorHAnsi"/>
          <w:b/>
          <w:bCs/>
          <w:color w:val="000000" w:themeColor="text1"/>
          <w:sz w:val="26"/>
          <w:szCs w:val="26"/>
          <w:shd w:val="clear" w:color="auto" w:fill="FFFF00"/>
        </w:rPr>
        <w:t xml:space="preserve"> </w:t>
      </w:r>
      <w:r w:rsidRPr="004B57FB">
        <w:rPr>
          <w:rFonts w:eastAsia="Times New Roman" w:cstheme="minorHAnsi"/>
          <w:b/>
          <w:bCs/>
          <w:color w:val="000000" w:themeColor="text1"/>
          <w:sz w:val="26"/>
          <w:szCs w:val="26"/>
          <w:u w:val="single"/>
          <w:shd w:val="clear" w:color="auto" w:fill="FFFF00"/>
        </w:rPr>
        <w:t xml:space="preserve">spatial fixes </w:t>
      </w:r>
      <w:r w:rsidRPr="004B57FB">
        <w:rPr>
          <w:rFonts w:eastAsia="Times New Roman" w:cstheme="minorHAnsi"/>
          <w:b/>
          <w:bCs/>
          <w:color w:val="000000" w:themeColor="text1"/>
          <w:sz w:val="26"/>
          <w:szCs w:val="26"/>
          <w:u w:val="single"/>
          <w:shd w:val="clear" w:color="auto" w:fill="FFFFFF"/>
        </w:rPr>
        <w:t>have</w:t>
      </w:r>
      <w:r w:rsidRPr="004B57FB">
        <w:rPr>
          <w:rFonts w:eastAsia="Times New Roman" w:cstheme="minorHAnsi"/>
          <w:b/>
          <w:bCs/>
          <w:color w:val="000000" w:themeColor="text1"/>
          <w:sz w:val="26"/>
          <w:szCs w:val="26"/>
          <w:u w:val="single"/>
          <w:shd w:val="clear" w:color="auto" w:fill="FFFF00"/>
        </w:rPr>
        <w:t xml:space="preserve"> play</w:t>
      </w:r>
      <w:r w:rsidRPr="004B57FB">
        <w:rPr>
          <w:rFonts w:eastAsia="Times New Roman" w:cstheme="minorHAnsi"/>
          <w:b/>
          <w:bCs/>
          <w:color w:val="000000" w:themeColor="text1"/>
          <w:sz w:val="26"/>
          <w:szCs w:val="26"/>
          <w:u w:val="single"/>
          <w:shd w:val="clear" w:color="auto" w:fill="FFFFFF"/>
        </w:rPr>
        <w:t xml:space="preserve">ed </w:t>
      </w:r>
      <w:r w:rsidRPr="004B57FB">
        <w:rPr>
          <w:rFonts w:eastAsia="Times New Roman" w:cstheme="minorHAnsi"/>
          <w:b/>
          <w:bCs/>
          <w:color w:val="000000" w:themeColor="text1"/>
          <w:sz w:val="26"/>
          <w:szCs w:val="26"/>
          <w:u w:val="single"/>
          <w:shd w:val="clear" w:color="auto" w:fill="FFFF00"/>
        </w:rPr>
        <w:t>an important role in conserving the capitalist system</w:t>
      </w:r>
      <w:r w:rsidRPr="005D5365">
        <w:rPr>
          <w:rFonts w:eastAsia="Times New Roman" w:cstheme="minorHAnsi"/>
          <w:b/>
          <w:bCs/>
          <w:color w:val="000000" w:themeColor="text1"/>
          <w:sz w:val="16"/>
          <w:szCs w:val="16"/>
          <w:shd w:val="clear" w:color="auto" w:fill="FFFFFF"/>
        </w:rPr>
        <w:t>.</w:t>
      </w:r>
      <w:r w:rsidRPr="005D5365">
        <w:rPr>
          <w:rFonts w:eastAsia="Times New Roman" w:cstheme="minorHAnsi"/>
          <w:color w:val="000000" w:themeColor="text1"/>
          <w:sz w:val="16"/>
          <w:szCs w:val="16"/>
          <w:shd w:val="clear" w:color="auto" w:fill="FFFFFF"/>
        </w:rPr>
        <w:t xml:space="preserve"> As Jessop (</w:t>
      </w:r>
      <w:hyperlink r:id="rId17" w:history="1">
        <w:r w:rsidRPr="005D5365">
          <w:rPr>
            <w:rFonts w:eastAsia="Times New Roman" w:cstheme="minorHAnsi"/>
            <w:color w:val="000000" w:themeColor="text1"/>
            <w:sz w:val="16"/>
            <w:szCs w:val="16"/>
            <w:u w:val="single"/>
            <w:shd w:val="clear" w:color="auto" w:fill="FFFFFF"/>
          </w:rPr>
          <w:t>2006</w:t>
        </w:r>
      </w:hyperlink>
      <w:r w:rsidRPr="005D5365">
        <w:rPr>
          <w:rFonts w:eastAsia="Times New Roman" w:cstheme="minorHAnsi"/>
          <w:color w:val="000000" w:themeColor="text1"/>
          <w:sz w:val="16"/>
          <w:szCs w:val="16"/>
          <w:shd w:val="clear" w:color="auto" w:fill="FFFFFF"/>
        </w:rPr>
        <w:t xml:space="preserve">, p. 149) points out, ‘The export of surplus money capital, surplus commodities, and/or surplus labour-power outside the space(s) where they originate enabled capital to avoid, at least for a period, the threat of devaluation'. But </w:t>
      </w:r>
      <w:r w:rsidRPr="005D5365">
        <w:rPr>
          <w:rFonts w:eastAsia="Times New Roman" w:cstheme="minorHAnsi"/>
          <w:color w:val="000000" w:themeColor="text1"/>
          <w:u w:val="single"/>
          <w:shd w:val="clear" w:color="auto" w:fill="FFFFFF"/>
        </w:rPr>
        <w:t xml:space="preserve">these new spaces for capital are not necessarily limited to physical terrains, as with colonial expansion </w:t>
      </w:r>
      <w:r w:rsidRPr="005D5365">
        <w:rPr>
          <w:rFonts w:eastAsia="Times New Roman" w:cstheme="minorHAnsi"/>
          <w:color w:val="000000" w:themeColor="text1"/>
          <w:sz w:val="16"/>
          <w:szCs w:val="16"/>
          <w:shd w:val="clear" w:color="auto" w:fill="FFFFFF"/>
        </w:rPr>
        <w:t>in the nineteenth century; as Greene and Joseph (</w:t>
      </w:r>
      <w:hyperlink r:id="rId18" w:history="1">
        <w:r w:rsidRPr="005D5365">
          <w:rPr>
            <w:rFonts w:eastAsia="Times New Roman" w:cstheme="minorHAnsi"/>
            <w:color w:val="000000" w:themeColor="text1"/>
            <w:sz w:val="16"/>
            <w:szCs w:val="16"/>
            <w:u w:val="single"/>
            <w:shd w:val="clear" w:color="auto" w:fill="FFFFFF"/>
          </w:rPr>
          <w:t>2015</w:t>
        </w:r>
      </w:hyperlink>
      <w:r w:rsidRPr="005D5365">
        <w:rPr>
          <w:rFonts w:eastAsia="Times New Roman" w:cstheme="minorHAnsi"/>
          <w:color w:val="000000" w:themeColor="text1"/>
          <w:sz w:val="16"/>
          <w:szCs w:val="16"/>
          <w:shd w:val="clear" w:color="auto" w:fill="FFFFFF"/>
        </w:rPr>
        <w:t xml:space="preserve">) note, </w:t>
      </w:r>
      <w:r w:rsidRPr="005D5365">
        <w:rPr>
          <w:rFonts w:eastAsia="Times New Roman" w:cstheme="minorHAnsi"/>
          <w:color w:val="000000" w:themeColor="text1"/>
          <w:u w:val="single"/>
          <w:shd w:val="clear" w:color="auto" w:fill="FFFFFF"/>
        </w:rPr>
        <w:t>various digital spaces, such as the Internet, can also be considered as spatial fixes</w:t>
      </w:r>
      <w:r w:rsidRPr="005D5365">
        <w:rPr>
          <w:rFonts w:eastAsia="Times New Roman" w:cstheme="minorHAnsi"/>
          <w:color w:val="000000" w:themeColor="text1"/>
          <w:sz w:val="16"/>
          <w:szCs w:val="16"/>
          <w:shd w:val="clear" w:color="auto" w:fill="FFFFFF"/>
        </w:rPr>
        <w:t xml:space="preserve">: the Web absorbs overaccumulated capital, heightens consumption of virtual and physical goods, and makes inexpensive, flexible sources of labor available to employers. Greene and Joseph offer the example of </w:t>
      </w:r>
      <w:r w:rsidRPr="005D5365">
        <w:rPr>
          <w:rFonts w:eastAsia="Times New Roman" w:cstheme="minorHAnsi"/>
          <w:color w:val="000000" w:themeColor="text1"/>
          <w:u w:val="single"/>
          <w:shd w:val="clear" w:color="auto" w:fill="FFFFFF"/>
        </w:rPr>
        <w:t>online high-speed frequency trading as a digital spatial fix that furthers the ‘annihilation of space by time'</w:t>
      </w:r>
      <w:r w:rsidRPr="005D5365">
        <w:rPr>
          <w:rFonts w:eastAsia="Times New Roman" w:cstheme="minorHAnsi"/>
          <w:color w:val="000000" w:themeColor="text1"/>
          <w:sz w:val="16"/>
          <w:szCs w:val="16"/>
          <w:shd w:val="clear" w:color="auto" w:fill="FFFFFF"/>
        </w:rPr>
        <w:t xml:space="preserve"> first noted by Marx in his Grundrisse (see Marx, </w:t>
      </w:r>
      <w:hyperlink r:id="rId19" w:history="1">
        <w:r w:rsidRPr="005D5365">
          <w:rPr>
            <w:rFonts w:eastAsia="Times New Roman" w:cstheme="minorHAnsi"/>
            <w:color w:val="000000" w:themeColor="text1"/>
            <w:sz w:val="16"/>
            <w:szCs w:val="16"/>
            <w:u w:val="single"/>
            <w:shd w:val="clear" w:color="auto" w:fill="FFFFFF"/>
          </w:rPr>
          <w:t>1973</w:t>
        </w:r>
      </w:hyperlink>
      <w:r w:rsidRPr="005D5365">
        <w:rPr>
          <w:rFonts w:eastAsia="Times New Roman" w:cstheme="minorHAnsi"/>
          <w:color w:val="000000" w:themeColor="text1"/>
          <w:sz w:val="16"/>
          <w:szCs w:val="16"/>
          <w:shd w:val="clear" w:color="auto" w:fill="FFFFFF"/>
        </w:rPr>
        <w:t>, p. 524).</w:t>
      </w:r>
    </w:p>
    <w:p w14:paraId="36A2B231"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16"/>
          <w:szCs w:val="16"/>
          <w:shd w:val="clear" w:color="auto" w:fill="FFFFFF"/>
        </w:rPr>
        <w:t xml:space="preserve">In short, outer space serves as a spatial fix. It swallows up surplus capital, promising to deliver valuable resources, technological innovations, and communication services to capitalists back on Earth. </w:t>
      </w:r>
      <w:r w:rsidRPr="005D5365">
        <w:rPr>
          <w:rFonts w:eastAsia="Times New Roman" w:cstheme="minorHAnsi"/>
          <w:color w:val="000000" w:themeColor="text1"/>
          <w:u w:val="single"/>
          <w:shd w:val="clear" w:color="auto" w:fill="FFFFFF"/>
        </w:rPr>
        <w:t>This places outer space on the same level as traditional colonization</w:t>
      </w:r>
      <w:r w:rsidRPr="005D5365">
        <w:rPr>
          <w:rFonts w:eastAsia="Times New Roman" w:cstheme="minorHAnsi"/>
          <w:color w:val="000000" w:themeColor="text1"/>
          <w:sz w:val="16"/>
          <w:szCs w:val="16"/>
          <w:shd w:val="clear" w:color="auto" w:fill="FFFFFF"/>
        </w:rPr>
        <w:t xml:space="preserve">, analyzed in Hegel’s Philosophy of Right, which Hegel thought of as a product of the ‘inner dialectic of civil society', </w:t>
      </w:r>
      <w:r w:rsidRPr="005D5365">
        <w:rPr>
          <w:rFonts w:eastAsia="Times New Roman" w:cstheme="minorHAnsi"/>
          <w:color w:val="000000" w:themeColor="text1"/>
          <w:u w:val="single"/>
          <w:shd w:val="clear" w:color="auto" w:fill="FFFFFF"/>
        </w:rPr>
        <w:t>which drives the market to ‘push beyond its own limits and seek markets, and so its necessary means of subsistence, in other lands which are either deficient in the goods it has overproduced, or else generally backward in creative industry, etc.'</w:t>
      </w:r>
      <w:r w:rsidRPr="005D5365">
        <w:rPr>
          <w:rFonts w:eastAsia="Times New Roman" w:cstheme="minorHAnsi"/>
          <w:color w:val="000000" w:themeColor="text1"/>
          <w:sz w:val="16"/>
          <w:szCs w:val="16"/>
          <w:shd w:val="clear" w:color="auto" w:fill="FFFFFF"/>
        </w:rPr>
        <w:t xml:space="preserve"> (Hegel, </w:t>
      </w:r>
      <w:hyperlink r:id="rId20" w:history="1">
        <w:r w:rsidRPr="005D5365">
          <w:rPr>
            <w:rFonts w:eastAsia="Times New Roman" w:cstheme="minorHAnsi"/>
            <w:color w:val="000000" w:themeColor="text1"/>
            <w:sz w:val="16"/>
            <w:szCs w:val="16"/>
            <w:u w:val="single"/>
            <w:shd w:val="clear" w:color="auto" w:fill="FFFFFF"/>
          </w:rPr>
          <w:t>2008</w:t>
        </w:r>
      </w:hyperlink>
      <w:r w:rsidRPr="005D5365">
        <w:rPr>
          <w:rFonts w:eastAsia="Times New Roman" w:cstheme="minorHAnsi"/>
          <w:color w:val="000000" w:themeColor="text1"/>
          <w:sz w:val="16"/>
          <w:szCs w:val="16"/>
          <w:shd w:val="clear" w:color="auto" w:fill="FFFFFF"/>
        </w:rPr>
        <w:t xml:space="preserve">, p. 222). </w:t>
      </w:r>
      <w:r w:rsidRPr="005D5365">
        <w:rPr>
          <w:rFonts w:eastAsia="Times New Roman" w:cstheme="minorHAnsi"/>
          <w:color w:val="000000" w:themeColor="text1"/>
          <w:u w:val="single"/>
          <w:shd w:val="clear" w:color="auto" w:fill="FFFFFF"/>
        </w:rPr>
        <w:t>In this regard, SpaceX and related ventures are not so very different from maritime colonialists and the trader-exploiters of the British East India Company</w:t>
      </w:r>
      <w:r w:rsidRPr="005D5365">
        <w:rPr>
          <w:rFonts w:eastAsia="Times New Roman" w:cstheme="minorHAnsi"/>
          <w:color w:val="000000" w:themeColor="text1"/>
          <w:sz w:val="16"/>
          <w:szCs w:val="16"/>
          <w:shd w:val="clear" w:color="auto" w:fill="FFFFFF"/>
        </w:rPr>
        <w:t>. But there is something new at stake. As the Silicon Valley entrepreneur Peter Diamandis has gleefully noted: ‘</w:t>
      </w:r>
      <w:r w:rsidRPr="005D5365">
        <w:rPr>
          <w:rFonts w:eastAsia="Times New Roman" w:cstheme="minorHAnsi"/>
          <w:color w:val="000000" w:themeColor="text1"/>
          <w:u w:val="single"/>
          <w:shd w:val="clear" w:color="auto" w:fill="FFFFFF"/>
        </w:rPr>
        <w:t>There are twenty-trillion-dollar checks up there, waiting to be cashed!'</w:t>
      </w:r>
      <w:r w:rsidRPr="005D5365">
        <w:rPr>
          <w:rFonts w:eastAsia="Times New Roman" w:cstheme="minorHAnsi"/>
          <w:color w:val="000000" w:themeColor="text1"/>
          <w:sz w:val="16"/>
          <w:szCs w:val="16"/>
          <w:shd w:val="clear" w:color="auto" w:fill="FFFFFF"/>
        </w:rPr>
        <w:t xml:space="preserve"> (Seaney and Glendenning, </w:t>
      </w:r>
      <w:hyperlink r:id="rId21" w:history="1">
        <w:r w:rsidRPr="005D5365">
          <w:rPr>
            <w:rFonts w:eastAsia="Times New Roman" w:cstheme="minorHAnsi"/>
            <w:color w:val="000000" w:themeColor="text1"/>
            <w:sz w:val="16"/>
            <w:szCs w:val="16"/>
            <w:u w:val="single"/>
            <w:shd w:val="clear" w:color="auto" w:fill="FFFFFF"/>
          </w:rPr>
          <w:t>2016</w:t>
        </w:r>
      </w:hyperlink>
      <w:r w:rsidRPr="005D5365">
        <w:rPr>
          <w:rFonts w:eastAsia="Times New Roman" w:cstheme="minorHAnsi"/>
          <w:color w:val="000000" w:themeColor="text1"/>
          <w:sz w:val="16"/>
          <w:szCs w:val="16"/>
          <w:shd w:val="clear" w:color="auto" w:fill="FFFFFF"/>
        </w:rPr>
        <w:t xml:space="preserve">). </w:t>
      </w:r>
      <w:r w:rsidRPr="004B57FB">
        <w:rPr>
          <w:rFonts w:eastAsia="Times New Roman" w:cstheme="minorHAnsi"/>
          <w:b/>
          <w:bCs/>
          <w:color w:val="000000" w:themeColor="text1"/>
          <w:sz w:val="26"/>
          <w:szCs w:val="26"/>
          <w:u w:val="single"/>
          <w:shd w:val="clear" w:color="auto" w:fill="FFFF00"/>
        </w:rPr>
        <w:t>Capitalistkind consists in the naturalization of capitalist consciousness and practice,</w:t>
      </w:r>
      <w:r w:rsidRPr="004B57FB">
        <w:rPr>
          <w:sz w:val="26"/>
          <w:szCs w:val="26"/>
        </w:rPr>
        <w:t xml:space="preserve"> </w:t>
      </w:r>
      <w:r w:rsidRPr="004B57FB">
        <w:rPr>
          <w:rFonts w:eastAsia="Times New Roman" w:cstheme="minorHAnsi"/>
          <w:color w:val="000000" w:themeColor="text1"/>
          <w:sz w:val="26"/>
          <w:szCs w:val="26"/>
          <w:u w:val="single"/>
          <w:shd w:val="clear" w:color="auto" w:fill="FFFFFF"/>
        </w:rPr>
        <w:t>the (false) universalization of a particular mode of political economy</w:t>
      </w:r>
      <w:r w:rsidRPr="004B57FB">
        <w:rPr>
          <w:rFonts w:eastAsia="Times New Roman" w:cstheme="minorHAnsi"/>
          <w:b/>
          <w:bCs/>
          <w:color w:val="000000" w:themeColor="text1"/>
          <w:sz w:val="26"/>
          <w:szCs w:val="26"/>
          <w:u w:val="single"/>
          <w:shd w:val="clear" w:color="auto" w:fill="FFFF00"/>
        </w:rPr>
        <w:t xml:space="preserve"> as inherent to the human condition, followed by the projection of this naturalized universality into space</w:t>
      </w:r>
      <w:r w:rsidRPr="005D5365">
        <w:rPr>
          <w:rFonts w:eastAsia="Times New Roman" w:cstheme="minorHAnsi"/>
          <w:color w:val="000000" w:themeColor="text1"/>
          <w:sz w:val="16"/>
          <w:szCs w:val="16"/>
          <w:shd w:val="clear" w:color="auto" w:fill="FFFFFF"/>
        </w:rPr>
        <w:t>—capitalist humanity as a Fukuyamite ‘end of history', the end-point of (earthly) historical unfolding, but the starting point of humanity’s first serious advances in space.</w:t>
      </w:r>
    </w:p>
    <w:p w14:paraId="1A9AD007" w14:textId="77777777" w:rsidR="002358B1" w:rsidRPr="002F3942" w:rsidRDefault="002358B1" w:rsidP="002F3942">
      <w:r w:rsidRPr="005D5365">
        <w:rPr>
          <w:sz w:val="16"/>
          <w:szCs w:val="16"/>
          <w:shd w:val="clear" w:color="auto" w:fill="FFFFFF"/>
        </w:rPr>
        <w:t xml:space="preserve">While some elements of </w:t>
      </w:r>
      <w:r w:rsidRPr="005D5365">
        <w:rPr>
          <w:u w:val="single"/>
          <w:shd w:val="clear" w:color="auto" w:fill="FFFFFF"/>
        </w:rPr>
        <w:t>the astrosociological community</w:t>
      </w:r>
      <w:r w:rsidRPr="005D5365">
        <w:rPr>
          <w:sz w:val="16"/>
          <w:szCs w:val="16"/>
          <w:shd w:val="clear" w:color="auto" w:fill="FFFFFF"/>
        </w:rPr>
        <w:t>, such as the Astrosociology Research Institute (ARI),</w:t>
      </w:r>
      <w:hyperlink r:id="rId22" w:history="1">
        <w:r w:rsidRPr="005D5365">
          <w:rPr>
            <w:sz w:val="16"/>
            <w:szCs w:val="16"/>
            <w:u w:val="single"/>
            <w:shd w:val="clear" w:color="auto" w:fill="FFFFFF"/>
          </w:rPr>
          <w:t>Footnote14</w:t>
        </w:r>
      </w:hyperlink>
      <w:r w:rsidRPr="005D5365">
        <w:rPr>
          <w:sz w:val="16"/>
          <w:szCs w:val="16"/>
          <w:shd w:val="clear" w:color="auto" w:fill="FFFFFF"/>
        </w:rPr>
        <w:t xml:space="preserve"> insist on elucidating the “human dimension” in outer space, Dickens and Ormrod </w:t>
      </w:r>
      <w:r w:rsidRPr="005D5365">
        <w:rPr>
          <w:u w:val="single"/>
          <w:shd w:val="clear" w:color="auto" w:fill="FFFFFF"/>
        </w:rPr>
        <w:t>recognize that this humanization-</w:t>
      </w:r>
      <w:r w:rsidRPr="004B57FB">
        <w:rPr>
          <w:sz w:val="26"/>
          <w:szCs w:val="26"/>
          <w:u w:val="single"/>
          <w:shd w:val="clear" w:color="auto" w:fill="FFFFFF"/>
        </w:rPr>
        <w:t>through</w:t>
      </w:r>
      <w:r w:rsidRPr="004B57FB">
        <w:rPr>
          <w:b/>
          <w:bCs/>
          <w:sz w:val="26"/>
          <w:szCs w:val="26"/>
          <w:u w:val="single"/>
          <w:shd w:val="clear" w:color="auto" w:fill="FFFF00"/>
        </w:rPr>
        <w:t xml:space="preserve">-capitalism </w:t>
      </w:r>
      <w:r w:rsidRPr="004B57FB">
        <w:rPr>
          <w:b/>
          <w:bCs/>
          <w:sz w:val="26"/>
          <w:szCs w:val="26"/>
          <w:shd w:val="clear" w:color="auto" w:fill="FFFF00"/>
        </w:rPr>
        <w:t xml:space="preserve">really </w:t>
      </w:r>
      <w:r w:rsidRPr="004B57FB">
        <w:rPr>
          <w:b/>
          <w:bCs/>
          <w:sz w:val="26"/>
          <w:szCs w:val="26"/>
          <w:u w:val="single"/>
          <w:shd w:val="clear" w:color="auto" w:fill="FFFF00"/>
        </w:rPr>
        <w:t>involves the ‘commodification of the universe'</w:t>
      </w:r>
      <w:r w:rsidRPr="005D5365">
        <w:rPr>
          <w:sz w:val="16"/>
          <w:szCs w:val="16"/>
          <w:shd w:val="clear" w:color="auto" w:fill="FFFFFF"/>
        </w:rPr>
        <w:t xml:space="preserve"> (</w:t>
      </w:r>
      <w:hyperlink r:id="rId23" w:history="1">
        <w:r w:rsidRPr="005D5365">
          <w:rPr>
            <w:sz w:val="16"/>
            <w:szCs w:val="16"/>
            <w:u w:val="single"/>
            <w:shd w:val="clear" w:color="auto" w:fill="FFFFFF"/>
          </w:rPr>
          <w:t>2007b</w:t>
        </w:r>
      </w:hyperlink>
      <w:r w:rsidRPr="005D5365">
        <w:rPr>
          <w:sz w:val="16"/>
          <w:szCs w:val="16"/>
          <w:shd w:val="clear" w:color="auto" w:fill="FFFFFF"/>
        </w:rPr>
        <w:t>, p. 2). While Dickens and Ormrod develop similar arguments to those sketched here—</w:t>
      </w:r>
      <w:r w:rsidRPr="005D5365">
        <w:rPr>
          <w:u w:val="single"/>
          <w:shd w:val="clear" w:color="auto" w:fill="FFFFFF"/>
        </w:rPr>
        <w:t xml:space="preserve">from their concept of an ‘outer spatial fix' to </w:t>
      </w:r>
      <w:r w:rsidRPr="005D5365">
        <w:rPr>
          <w:sz w:val="16"/>
          <w:szCs w:val="16"/>
          <w:shd w:val="clear" w:color="auto" w:fill="FFFFFF"/>
        </w:rPr>
        <w:t>their argument about</w:t>
      </w:r>
      <w:r w:rsidRPr="005D5365">
        <w:rPr>
          <w:b/>
          <w:bCs/>
          <w:sz w:val="16"/>
          <w:szCs w:val="16"/>
          <w:shd w:val="clear" w:color="auto" w:fill="FFFF00"/>
        </w:rPr>
        <w:t xml:space="preserve"> </w:t>
      </w:r>
      <w:r w:rsidRPr="004B57FB">
        <w:rPr>
          <w:b/>
          <w:bCs/>
          <w:sz w:val="26"/>
          <w:szCs w:val="26"/>
          <w:u w:val="single"/>
          <w:shd w:val="clear" w:color="auto" w:fill="FFFF00"/>
        </w:rPr>
        <w:t>outer space becoming woven into circuits of capital accumulation</w:t>
      </w:r>
      <w:r w:rsidRPr="005D5365">
        <w:rPr>
          <w:sz w:val="16"/>
          <w:szCs w:val="16"/>
          <w:shd w:val="clear" w:color="auto" w:fill="FFFFFF"/>
        </w:rPr>
        <w:t xml:space="preserve">—they were writing at a time when their remarks necessarily remained speculative: the commercialization of space was still in its infancy. In an inversion of Hegel’s owl of Minerva, </w:t>
      </w:r>
      <w:r w:rsidRPr="005D5365">
        <w:rPr>
          <w:u w:val="single"/>
          <w:shd w:val="clear" w:color="auto" w:fill="FFFFFF"/>
        </w:rPr>
        <w:t>reality has since largely confirmed their ideas and caught up with theory.</w:t>
      </w:r>
      <w:r w:rsidRPr="005D5365">
        <w:rPr>
          <w:sz w:val="16"/>
          <w:szCs w:val="16"/>
          <w:shd w:val="clear" w:color="auto" w:fill="FFFFFF"/>
        </w:rPr>
        <w:t xml:space="preserve"> Above all, </w:t>
      </w:r>
      <w:r w:rsidRPr="005D5365">
        <w:rPr>
          <w:u w:val="single"/>
          <w:shd w:val="clear" w:color="auto" w:fill="FFFFFF"/>
        </w:rPr>
        <w:t>when considering the various ventures ongoing in space today, it is not so much the universalizing human dimension as the specifically capitalist dimension that is striking</w:t>
      </w:r>
      <w:r w:rsidRPr="005D5365">
        <w:rPr>
          <w:sz w:val="16"/>
          <w:szCs w:val="16"/>
          <w:shd w:val="clear" w:color="auto" w:fill="FFFFFF"/>
        </w:rPr>
        <w:t xml:space="preserve">. </w:t>
      </w:r>
      <w:r w:rsidRPr="005D5365">
        <w:rPr>
          <w:u w:val="single"/>
          <w:shd w:val="clear" w:color="auto" w:fill="FFFFFF"/>
        </w:rPr>
        <w:t>With</w:t>
      </w:r>
      <w:r w:rsidRPr="005D5365">
        <w:rPr>
          <w:sz w:val="16"/>
          <w:szCs w:val="16"/>
          <w:shd w:val="clear" w:color="auto" w:fill="FFFFFF"/>
        </w:rPr>
        <w:t xml:space="preserve"> the advent of </w:t>
      </w:r>
      <w:r w:rsidRPr="005D5365">
        <w:rPr>
          <w:u w:val="single"/>
          <w:shd w:val="clear" w:color="auto" w:fill="FFFFFF"/>
        </w:rPr>
        <w:t>NewSpace, outer space is becoming not the domain of a common humanity but of private capital.</w:t>
      </w:r>
    </w:p>
    <w:p w14:paraId="402B684C" w14:textId="77777777" w:rsidR="002358B1" w:rsidRPr="002F3942" w:rsidRDefault="002358B1" w:rsidP="002F3942">
      <w:pPr>
        <w:rPr>
          <w:sz w:val="16"/>
          <w:szCs w:val="16"/>
        </w:rPr>
      </w:pPr>
      <w:r w:rsidRPr="002F3942">
        <w:rPr>
          <w:sz w:val="16"/>
          <w:szCs w:val="16"/>
        </w:rPr>
        <w:t>The very centrality of these maneuvers has initiated a new phase in the history of capitalist relations, that of ‘charismatic accumulation'—certainly not in the sense of any ‘objective' or inherent charismatic authority, but with a form of illusio, to speak with Bourdieu, vested in the members of capitalistkind by their uncanny ability to spin mythologizing self-narratives. This has always been part of the capitalist game, from Henry Ford and onwards, but the charismatic mission gains a special potency in the grandiose designs of NewSpace’s entrepreneurs. Every SpaceX launch is a quasi-religious spectacle, observed by millions capable of producing a real sense of wonder in a condition of (legitimizing) collective effervescence.</w:t>
      </w:r>
    </w:p>
    <w:p w14:paraId="0FC31661" w14:textId="642F51B3" w:rsidR="002358B1" w:rsidRPr="002F3942" w:rsidRDefault="002358B1" w:rsidP="002F3942">
      <w:pPr>
        <w:rPr>
          <w:sz w:val="16"/>
          <w:szCs w:val="16"/>
        </w:rPr>
      </w:pPr>
      <w:r w:rsidRPr="002F3942">
        <w:rPr>
          <w:sz w:val="16"/>
          <w:szCs w:val="16"/>
        </w:rPr>
        <w:t>We have already noted that it is not humanity, conceived as species-being, a Gattungswesen, that makes its way into space</w:t>
      </w:r>
      <w:r w:rsidRPr="002F3942">
        <w:rPr>
          <w:sz w:val="16"/>
          <w:szCs w:val="16"/>
          <w:shd w:val="clear" w:color="auto" w:fill="FFFFFF"/>
        </w:rPr>
        <w:t xml:space="preserve">. The term Gattungswesen, of course, has a long intellectual pedigree, harking back to Hegel, Feuerbach, Marx, and others. The term can ‘be naturally applied </w:t>
      </w:r>
      <w:r w:rsidRPr="002F3942">
        <w:rPr>
          <w:sz w:val="16"/>
          <w:szCs w:val="16"/>
        </w:rPr>
        <w:t>both to the individual human being and to the common nature or essence which resides in every individual man and woman', Allan Wood (</w:t>
      </w:r>
      <w:hyperlink r:id="rId24" w:history="1">
        <w:r w:rsidRPr="002F3942">
          <w:rPr>
            <w:rStyle w:val="Hyperlink"/>
            <w:sz w:val="16"/>
            <w:szCs w:val="16"/>
          </w:rPr>
          <w:t>2004</w:t>
        </w:r>
      </w:hyperlink>
      <w:r w:rsidRPr="002F3942">
        <w:rPr>
          <w:sz w:val="16"/>
          <w:szCs w:val="16"/>
        </w:rPr>
        <w:t xml:space="preserve">,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(e.g.,Musk, </w:t>
      </w:r>
      <w:hyperlink r:id="rId25" w:history="1">
        <w:r w:rsidRPr="002F3942">
          <w:rPr>
            <w:rStyle w:val="Hyperlink"/>
            <w:sz w:val="16"/>
            <w:szCs w:val="16"/>
          </w:rPr>
          <w:t>2017</w:t>
        </w:r>
      </w:hyperlink>
      <w:r w:rsidRPr="002F3942">
        <w:rPr>
          <w:sz w:val="16"/>
          <w:szCs w:val="16"/>
        </w:rPr>
        <w:t>),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w:t>
      </w:r>
      <w:hyperlink r:id="rId26" w:history="1">
        <w:r w:rsidRPr="002F3942">
          <w:rPr>
            <w:rStyle w:val="Hyperlink"/>
            <w:sz w:val="16"/>
            <w:szCs w:val="16"/>
          </w:rPr>
          <w:t>1998</w:t>
        </w:r>
      </w:hyperlink>
      <w:r w:rsidRPr="002F3942">
        <w:rPr>
          <w:sz w:val="16"/>
          <w:szCs w:val="16"/>
        </w:rPr>
        <w:t>, p. 570). Instead, humans are defined by the ‘ensemble of social relations' in which they are enmeshed. Under NewSpace, it is not humanity, plain and simple, that ventures forth, but a specific set of capitalist entrepreneurs, carrying</w:t>
      </w:r>
      <w:r w:rsidRPr="002F3942">
        <w:rPr>
          <w:sz w:val="16"/>
          <w:szCs w:val="16"/>
          <w:shd w:val="clear" w:color="auto" w:fill="FFFFFF"/>
        </w:rPr>
        <w:t xml:space="preserve"> a particular ideological payload, alongside their satellites, instruments, and supplies, a point noted by other sociologists of outer space, or ‘astrosociologists' (Dickens and Ormrod, </w:t>
      </w:r>
      <w:hyperlink r:id="rId27" w:history="1">
        <w:r w:rsidRPr="002F3942">
          <w:rPr>
            <w:sz w:val="16"/>
            <w:szCs w:val="16"/>
            <w:shd w:val="clear" w:color="auto" w:fill="FFFFFF"/>
          </w:rPr>
          <w:t>2007a</w:t>
        </w:r>
      </w:hyperlink>
      <w:r w:rsidRPr="002F3942">
        <w:rPr>
          <w:sz w:val="16"/>
          <w:szCs w:val="16"/>
          <w:shd w:val="clear" w:color="auto" w:fill="FFFFFF"/>
        </w:rPr>
        <w:t xml:space="preserve">, </w:t>
      </w:r>
      <w:hyperlink r:id="rId28" w:history="1">
        <w:r w:rsidRPr="002F3942">
          <w:rPr>
            <w:sz w:val="16"/>
            <w:szCs w:val="16"/>
            <w:shd w:val="clear" w:color="auto" w:fill="FFFFFF"/>
          </w:rPr>
          <w:t>2007b</w:t>
        </w:r>
      </w:hyperlink>
      <w:r w:rsidRPr="002F3942">
        <w:rPr>
          <w:sz w:val="16"/>
          <w:szCs w:val="16"/>
          <w:shd w:val="clear" w:color="auto" w:fill="FFFFFF"/>
        </w:rPr>
        <w:t>).</w:t>
      </w:r>
    </w:p>
    <w:p w14:paraId="4A3E3565" w14:textId="77777777" w:rsidR="002358B1" w:rsidRPr="005D5365" w:rsidRDefault="002358B1" w:rsidP="002358B1">
      <w:pPr>
        <w:rPr>
          <w:rFonts w:eastAsia="Times New Roman" w:cstheme="minorHAnsi"/>
          <w:color w:val="000000" w:themeColor="text1"/>
          <w:sz w:val="24"/>
          <w:szCs w:val="24"/>
        </w:rPr>
      </w:pPr>
      <w:r w:rsidRPr="005D5365">
        <w:rPr>
          <w:rFonts w:eastAsia="Times New Roman" w:cstheme="minorHAnsi"/>
          <w:color w:val="000000" w:themeColor="text1"/>
          <w:sz w:val="24"/>
          <w:szCs w:val="24"/>
        </w:rPr>
        <w:t> </w:t>
      </w:r>
    </w:p>
    <w:p w14:paraId="4F933955" w14:textId="08C03D38" w:rsidR="002358B1" w:rsidRPr="005D5365" w:rsidRDefault="007C7ED8" w:rsidP="007C7ED8">
      <w:pPr>
        <w:pStyle w:val="Heading4"/>
      </w:pPr>
      <w:r>
        <w:t xml:space="preserve">Second, </w:t>
      </w:r>
      <w:r w:rsidR="007F47C2">
        <w:t>private appropriation of outer space causes alienation from the earth</w:t>
      </w:r>
      <w:r w:rsidR="0088536E">
        <w:t xml:space="preserve"> – 2 warrants</w:t>
      </w:r>
    </w:p>
    <w:p w14:paraId="01645F4E" w14:textId="5F8E17FE" w:rsidR="004E1CB2" w:rsidRPr="004E1CB2" w:rsidRDefault="004E1CB2" w:rsidP="004E1CB2">
      <w:pPr>
        <w:pStyle w:val="NormalWeb"/>
        <w:spacing w:before="0" w:beforeAutospacing="0" w:after="0" w:afterAutospacing="0"/>
      </w:pPr>
      <w:r w:rsidRPr="0088536E">
        <w:rPr>
          <w:rStyle w:val="Emphasis"/>
        </w:rPr>
        <w:t>Arroyo 19</w:t>
      </w:r>
      <w:r w:rsidRPr="004E1CB2">
        <w:rPr>
          <w:rFonts w:ascii="Calibri" w:hAnsi="Calibri" w:cs="Calibri"/>
          <w:color w:val="000000"/>
          <w:sz w:val="22"/>
          <w:szCs w:val="22"/>
        </w:rPr>
        <w:t xml:space="preserve"> Arroyo, Sam, (Bard College, Sociology) "Earth Alienation and Space Exploration: Uncharted Territory for Sociology" (2019). </w:t>
      </w:r>
      <w:hyperlink r:id="rId29" w:history="1">
        <w:r w:rsidR="0088536E" w:rsidRPr="009C689B">
          <w:rPr>
            <w:rStyle w:val="Hyperlink"/>
            <w:rFonts w:ascii="Calibri" w:hAnsi="Calibri" w:cs="Calibri"/>
            <w:sz w:val="22"/>
            <w:szCs w:val="22"/>
          </w:rPr>
          <w:t>Https://digitalcommons.bard.edu/cgi/viewcontent.cgi?article=1018&amp;context=senproj_s2019</w:t>
        </w:r>
      </w:hyperlink>
      <w:r w:rsidR="0088536E">
        <w:rPr>
          <w:rFonts w:ascii="Calibri" w:hAnsi="Calibri" w:cs="Calibri"/>
          <w:color w:val="000000"/>
          <w:sz w:val="22"/>
          <w:szCs w:val="22"/>
        </w:rPr>
        <w:t xml:space="preserve"> [bracketed for sexism</w:t>
      </w:r>
      <w:r w:rsidR="00B63091">
        <w:rPr>
          <w:rFonts w:ascii="Calibri" w:hAnsi="Calibri" w:cs="Calibri"/>
          <w:color w:val="000000"/>
          <w:sz w:val="22"/>
          <w:szCs w:val="22"/>
        </w:rPr>
        <w:t>]</w:t>
      </w:r>
    </w:p>
    <w:p w14:paraId="02A8E2C5" w14:textId="188C6A94" w:rsidR="004E1CB2" w:rsidRPr="004E1CB2" w:rsidRDefault="004E1CB2" w:rsidP="004E1CB2">
      <w:pPr>
        <w:rPr>
          <w:rFonts w:ascii="Times New Roman" w:eastAsia="Times New Roman" w:hAnsi="Times New Roman" w:cs="Times New Roman"/>
          <w:sz w:val="24"/>
          <w:szCs w:val="24"/>
        </w:rPr>
      </w:pPr>
      <w:r w:rsidRPr="004E1CB2">
        <w:rPr>
          <w:rStyle w:val="StyleUnderline"/>
        </w:rPr>
        <w:t xml:space="preserve">In this project, I see </w:t>
      </w:r>
      <w:r w:rsidRPr="004E1CB2">
        <w:rPr>
          <w:rStyle w:val="StyleUnderline"/>
          <w:highlight w:val="yellow"/>
        </w:rPr>
        <w:t>space initiatives</w:t>
      </w:r>
      <w:r w:rsidRPr="004E1CB2">
        <w:rPr>
          <w:rStyle w:val="StyleUnderline"/>
        </w:rPr>
        <w:t xml:space="preserve">, </w:t>
      </w:r>
      <w:r w:rsidRPr="004E1CB2">
        <w:rPr>
          <w:rStyle w:val="StyleUnderline"/>
          <w:highlight w:val="yellow"/>
        </w:rPr>
        <w:t>be it the creation of</w:t>
      </w:r>
      <w:r w:rsidRPr="004E1CB2">
        <w:rPr>
          <w:rStyle w:val="StyleUnderline"/>
        </w:rPr>
        <w:t xml:space="preserve"> habitable </w:t>
      </w:r>
      <w:r w:rsidRPr="004E1CB2">
        <w:rPr>
          <w:rStyle w:val="StyleUnderline"/>
          <w:highlight w:val="yellow"/>
        </w:rPr>
        <w:t>satellites</w:t>
      </w:r>
      <w:r w:rsidRPr="004E1CB2">
        <w:rPr>
          <w:rStyle w:val="StyleUnderline"/>
        </w:rPr>
        <w:t xml:space="preserve"> placed at the Moon or Earth’s orbit, </w:t>
      </w:r>
      <w:r w:rsidRPr="004E1CB2">
        <w:rPr>
          <w:rStyle w:val="StyleUnderline"/>
          <w:highlight w:val="yellow"/>
        </w:rPr>
        <w:t>or the extension of</w:t>
      </w:r>
      <w:r w:rsidRPr="004E1CB2">
        <w:rPr>
          <w:rStyle w:val="StyleUnderline"/>
        </w:rPr>
        <w:t xml:space="preserve"> human </w:t>
      </w:r>
      <w:r w:rsidRPr="004E1CB2">
        <w:rPr>
          <w:rStyle w:val="StyleUnderline"/>
          <w:highlight w:val="yellow"/>
        </w:rPr>
        <w:t>life to Mars</w:t>
      </w:r>
      <w:r w:rsidRPr="004E1CB2">
        <w:rPr>
          <w:rStyle w:val="StyleUnderline"/>
        </w:rPr>
        <w:t xml:space="preserve">, as technological developments that </w:t>
      </w:r>
      <w:r w:rsidRPr="004E1CB2">
        <w:rPr>
          <w:rStyle w:val="StyleUnderline"/>
          <w:highlight w:val="yellow"/>
        </w:rPr>
        <w:t>extend the mapping of our universe</w:t>
      </w:r>
      <w:r w:rsidRPr="004E1CB2">
        <w:rPr>
          <w:rStyle w:val="StyleUnderline"/>
        </w:rPr>
        <w:t xml:space="preserve">, in effect </w:t>
      </w:r>
      <w:r w:rsidRPr="004E1CB2">
        <w:rPr>
          <w:rStyle w:val="StyleUnderline"/>
          <w:highlight w:val="yellow"/>
        </w:rPr>
        <w:t>reducing the meaning of distance in our solar system</w:t>
      </w:r>
      <w:r w:rsidRPr="004E1CB2">
        <w:rPr>
          <w:rStyle w:val="StyleUnderline"/>
        </w:rPr>
        <w:t xml:space="preserve"> and by extension shrinking the solar system. </w:t>
      </w:r>
      <w:r w:rsidRPr="004E1CB2">
        <w:rPr>
          <w:rFonts w:eastAsia="Times New Roman"/>
          <w:color w:val="000000"/>
        </w:rPr>
        <w:t>Arendt explains that to map and chart an area not only shrinks it but also has the effect of removing a person from their surroundings, she writes</w:t>
      </w:r>
      <w:r w:rsidRPr="004E1CB2">
        <w:rPr>
          <w:rFonts w:eastAsia="Times New Roman"/>
          <w:color w:val="000000"/>
          <w:sz w:val="26"/>
          <w:szCs w:val="26"/>
        </w:rPr>
        <w:t>,</w:t>
      </w:r>
      <w:r w:rsidRPr="004E1CB2">
        <w:rPr>
          <w:rFonts w:eastAsia="Times New Roman"/>
          <w:color w:val="000000"/>
          <w:sz w:val="26"/>
          <w:szCs w:val="26"/>
          <w:u w:val="single"/>
        </w:rPr>
        <w:t xml:space="preserve"> “The greater the distance between himself and his surroundings, world or earth, the more he will be able to survey and to measure and the less will worldly, earth-bound space be left to him”. Arendt uses the example of the airplane to show that, “</w:t>
      </w:r>
      <w:r w:rsidRPr="004E1CB2">
        <w:rPr>
          <w:rFonts w:eastAsia="Times New Roman"/>
          <w:color w:val="000000"/>
          <w:sz w:val="26"/>
          <w:szCs w:val="26"/>
          <w:highlight w:val="yellow"/>
          <w:u w:val="single"/>
        </w:rPr>
        <w:t>any decrease of terrestrial distance can be won only at the price of putting decisive distance between</w:t>
      </w:r>
      <w:r w:rsidRPr="004E1CB2">
        <w:rPr>
          <w:rFonts w:eastAsia="Times New Roman"/>
          <w:color w:val="000000"/>
          <w:sz w:val="26"/>
          <w:szCs w:val="26"/>
          <w:u w:val="single"/>
        </w:rPr>
        <w:t xml:space="preserve"> man</w:t>
      </w:r>
      <w:r w:rsidR="00B63091">
        <w:rPr>
          <w:rFonts w:eastAsia="Times New Roman"/>
          <w:color w:val="000000"/>
          <w:sz w:val="26"/>
          <w:szCs w:val="26"/>
          <w:u w:val="single"/>
        </w:rPr>
        <w:t xml:space="preserve"> [</w:t>
      </w:r>
      <w:r w:rsidR="00B63091" w:rsidRPr="00DA6B25">
        <w:rPr>
          <w:rFonts w:eastAsia="Times New Roman"/>
          <w:color w:val="000000"/>
          <w:sz w:val="26"/>
          <w:szCs w:val="26"/>
          <w:highlight w:val="yellow"/>
          <w:u w:val="single"/>
        </w:rPr>
        <w:t>people]</w:t>
      </w:r>
      <w:r w:rsidRPr="004E1CB2">
        <w:rPr>
          <w:rFonts w:eastAsia="Times New Roman"/>
          <w:color w:val="000000"/>
          <w:sz w:val="26"/>
          <w:szCs w:val="26"/>
          <w:highlight w:val="yellow"/>
          <w:u w:val="single"/>
        </w:rPr>
        <w:t xml:space="preserve"> and earth, </w:t>
      </w:r>
      <w:r w:rsidRPr="004E1CB2">
        <w:rPr>
          <w:rFonts w:eastAsia="Times New Roman"/>
          <w:color w:val="000000"/>
          <w:sz w:val="26"/>
          <w:szCs w:val="26"/>
          <w:u w:val="single"/>
        </w:rPr>
        <w:t xml:space="preserve">of </w:t>
      </w:r>
      <w:r w:rsidRPr="004E1CB2">
        <w:rPr>
          <w:rFonts w:eastAsia="Times New Roman"/>
          <w:color w:val="000000"/>
          <w:sz w:val="26"/>
          <w:szCs w:val="26"/>
          <w:highlight w:val="yellow"/>
          <w:u w:val="single"/>
        </w:rPr>
        <w:t>alienating</w:t>
      </w:r>
      <w:r w:rsidRPr="004E1CB2">
        <w:rPr>
          <w:rFonts w:eastAsia="Times New Roman"/>
          <w:color w:val="000000"/>
          <w:sz w:val="26"/>
          <w:szCs w:val="26"/>
          <w:u w:val="single"/>
        </w:rPr>
        <w:t xml:space="preserve"> man </w:t>
      </w:r>
      <w:r w:rsidR="00B63091">
        <w:rPr>
          <w:rFonts w:eastAsia="Times New Roman"/>
          <w:color w:val="000000"/>
          <w:sz w:val="26"/>
          <w:szCs w:val="26"/>
          <w:u w:val="single"/>
        </w:rPr>
        <w:t>[</w:t>
      </w:r>
      <w:r w:rsidR="00B63091" w:rsidRPr="00DA6B25">
        <w:rPr>
          <w:rFonts w:eastAsia="Times New Roman"/>
          <w:color w:val="000000"/>
          <w:sz w:val="26"/>
          <w:szCs w:val="26"/>
          <w:highlight w:val="yellow"/>
          <w:u w:val="single"/>
        </w:rPr>
        <w:t xml:space="preserve">them] </w:t>
      </w:r>
      <w:r w:rsidRPr="004E1CB2">
        <w:rPr>
          <w:rFonts w:eastAsia="Times New Roman"/>
          <w:color w:val="000000"/>
          <w:sz w:val="26"/>
          <w:szCs w:val="26"/>
          <w:highlight w:val="yellow"/>
          <w:u w:val="single"/>
        </w:rPr>
        <w:t>from</w:t>
      </w:r>
      <w:r w:rsidRPr="004E1CB2">
        <w:rPr>
          <w:rFonts w:eastAsia="Times New Roman"/>
          <w:color w:val="000000"/>
          <w:sz w:val="26"/>
          <w:szCs w:val="26"/>
          <w:u w:val="single"/>
        </w:rPr>
        <w:t xml:space="preserve"> his </w:t>
      </w:r>
      <w:r w:rsidR="00B63091">
        <w:rPr>
          <w:rFonts w:eastAsia="Times New Roman"/>
          <w:color w:val="000000"/>
          <w:sz w:val="26"/>
          <w:szCs w:val="26"/>
          <w:u w:val="single"/>
        </w:rPr>
        <w:t>[</w:t>
      </w:r>
      <w:r w:rsidR="00B63091" w:rsidRPr="00DA6B25">
        <w:rPr>
          <w:rFonts w:eastAsia="Times New Roman"/>
          <w:color w:val="000000"/>
          <w:sz w:val="26"/>
          <w:szCs w:val="26"/>
          <w:highlight w:val="yellow"/>
          <w:u w:val="single"/>
        </w:rPr>
        <w:t xml:space="preserve">their] </w:t>
      </w:r>
      <w:r w:rsidRPr="004E1CB2">
        <w:rPr>
          <w:rFonts w:eastAsia="Times New Roman"/>
          <w:color w:val="000000"/>
          <w:sz w:val="26"/>
          <w:szCs w:val="26"/>
          <w:highlight w:val="yellow"/>
          <w:u w:val="single"/>
        </w:rPr>
        <w:t>immediate earthly surroundings</w:t>
      </w:r>
      <w:r w:rsidRPr="004E1CB2">
        <w:rPr>
          <w:rFonts w:eastAsia="Times New Roman"/>
          <w:color w:val="000000"/>
          <w:sz w:val="26"/>
          <w:szCs w:val="26"/>
          <w:u w:val="single"/>
        </w:rPr>
        <w:t>”.</w:t>
      </w:r>
      <w:r w:rsidRPr="004E1CB2">
        <w:rPr>
          <w:rFonts w:eastAsia="Times New Roman"/>
          <w:color w:val="000000"/>
        </w:rPr>
        <w:t xml:space="preserve"> If Arendt is right, the continuation and advancement of human travel within our solar system will not only have the effect of shrinking our solar system in the same way that the airplane shrunk the earth, but it will also have the effect of drastically alienating humans from the Earth.</w:t>
      </w:r>
    </w:p>
    <w:p w14:paraId="24105239" w14:textId="77777777" w:rsidR="004E1CB2" w:rsidRPr="004E1CB2" w:rsidRDefault="004E1CB2" w:rsidP="004E1CB2">
      <w:pPr>
        <w:rPr>
          <w:rFonts w:ascii="Times New Roman" w:eastAsia="Times New Roman" w:hAnsi="Times New Roman" w:cs="Times New Roman"/>
          <w:sz w:val="24"/>
          <w:szCs w:val="24"/>
        </w:rPr>
      </w:pPr>
      <w:r w:rsidRPr="004E1CB2">
        <w:rPr>
          <w:rFonts w:eastAsia="Times New Roman"/>
          <w:color w:val="000000"/>
          <w:sz w:val="26"/>
          <w:szCs w:val="26"/>
          <w:u w:val="single"/>
        </w:rPr>
        <w:t>My concern with outer space and the idea of Earth alienation is not only that humanity is tied to the Earth which in Arendt's view, “</w:t>
      </w:r>
      <w:r w:rsidRPr="004E1CB2">
        <w:rPr>
          <w:rFonts w:eastAsia="Times New Roman"/>
          <w:color w:val="000000"/>
          <w:sz w:val="26"/>
          <w:szCs w:val="26"/>
          <w:highlight w:val="yellow"/>
          <w:u w:val="single"/>
        </w:rPr>
        <w:t>The Earth is the very quintessence of the human condition</w:t>
      </w:r>
      <w:r w:rsidRPr="004E1CB2">
        <w:rPr>
          <w:rFonts w:eastAsia="Times New Roman"/>
          <w:color w:val="000000"/>
          <w:sz w:val="26"/>
          <w:szCs w:val="26"/>
          <w:u w:val="single"/>
        </w:rPr>
        <w:t xml:space="preserve">… a habitat in which they can move and breathe without effort and without artifice”.10 But </w:t>
      </w:r>
      <w:r w:rsidRPr="004E1CB2">
        <w:rPr>
          <w:rFonts w:eastAsia="Times New Roman"/>
          <w:color w:val="000000"/>
          <w:sz w:val="26"/>
          <w:szCs w:val="26"/>
          <w:highlight w:val="yellow"/>
          <w:u w:val="single"/>
        </w:rPr>
        <w:t>also</w:t>
      </w:r>
      <w:r w:rsidRPr="004E1CB2">
        <w:rPr>
          <w:rFonts w:eastAsia="Times New Roman"/>
          <w:color w:val="000000"/>
          <w:sz w:val="26"/>
          <w:szCs w:val="26"/>
          <w:u w:val="single"/>
        </w:rPr>
        <w:t xml:space="preserve">, that </w:t>
      </w:r>
      <w:r w:rsidRPr="004E1CB2">
        <w:rPr>
          <w:rFonts w:eastAsia="Times New Roman"/>
          <w:color w:val="000000"/>
          <w:sz w:val="26"/>
          <w:szCs w:val="26"/>
          <w:highlight w:val="yellow"/>
          <w:u w:val="single"/>
        </w:rPr>
        <w:t xml:space="preserve">extending </w:t>
      </w:r>
      <w:r w:rsidRPr="004E1CB2">
        <w:rPr>
          <w:rFonts w:eastAsia="Times New Roman"/>
          <w:color w:val="000000"/>
          <w:sz w:val="26"/>
          <w:szCs w:val="26"/>
          <w:u w:val="single"/>
        </w:rPr>
        <w:t xml:space="preserve">human </w:t>
      </w:r>
      <w:r w:rsidRPr="004E1CB2">
        <w:rPr>
          <w:rFonts w:eastAsia="Times New Roman"/>
          <w:color w:val="000000"/>
          <w:sz w:val="26"/>
          <w:szCs w:val="26"/>
          <w:highlight w:val="yellow"/>
          <w:u w:val="single"/>
        </w:rPr>
        <w:t xml:space="preserve">travel </w:t>
      </w:r>
      <w:r w:rsidRPr="004E1CB2">
        <w:rPr>
          <w:rFonts w:eastAsia="Times New Roman"/>
          <w:color w:val="000000"/>
          <w:sz w:val="26"/>
          <w:szCs w:val="26"/>
          <w:u w:val="single"/>
        </w:rPr>
        <w:t xml:space="preserve">deeper </w:t>
      </w:r>
      <w:r w:rsidRPr="004E1CB2">
        <w:rPr>
          <w:rFonts w:eastAsia="Times New Roman"/>
          <w:color w:val="000000"/>
          <w:sz w:val="26"/>
          <w:szCs w:val="26"/>
          <w:highlight w:val="yellow"/>
          <w:u w:val="single"/>
        </w:rPr>
        <w:t>into our solar system can further alienate humans from Earth resulting in a relationship</w:t>
      </w:r>
      <w:r w:rsidRPr="004E1CB2">
        <w:rPr>
          <w:rFonts w:eastAsia="Times New Roman"/>
          <w:color w:val="000000"/>
          <w:sz w:val="26"/>
          <w:szCs w:val="26"/>
          <w:u w:val="single"/>
        </w:rPr>
        <w:t xml:space="preserve"> between humanity and Earth </w:t>
      </w:r>
      <w:r w:rsidRPr="004E1CB2">
        <w:rPr>
          <w:rFonts w:eastAsia="Times New Roman"/>
          <w:color w:val="000000"/>
          <w:sz w:val="26"/>
          <w:szCs w:val="26"/>
          <w:highlight w:val="yellow"/>
          <w:u w:val="single"/>
        </w:rPr>
        <w:t>which negatively affects the planet and its living organisms</w:t>
      </w:r>
      <w:r w:rsidRPr="004E1CB2">
        <w:rPr>
          <w:rFonts w:eastAsia="Times New Roman"/>
          <w:color w:val="000000"/>
        </w:rPr>
        <w:t>. To further human’s alienation from Earth raises questions concerning the future of our planet and the future of humanity. Exploring this idea from a perspective of environmental sociology, I engage with the question: what do developments of technology and science for the exploration and exploitation of outer space mean for the future of humanity and planet Earth?</w:t>
      </w:r>
    </w:p>
    <w:p w14:paraId="212F0B98" w14:textId="77777777" w:rsidR="004E1CB2" w:rsidRPr="004E1CB2" w:rsidRDefault="004E1CB2" w:rsidP="004E1CB2">
      <w:pPr>
        <w:rPr>
          <w:rFonts w:ascii="Times New Roman" w:eastAsia="Times New Roman" w:hAnsi="Times New Roman" w:cs="Times New Roman"/>
          <w:sz w:val="24"/>
          <w:szCs w:val="24"/>
        </w:rPr>
      </w:pPr>
      <w:r w:rsidRPr="004E1CB2">
        <w:rPr>
          <w:rFonts w:eastAsia="Times New Roman"/>
          <w:color w:val="000000"/>
        </w:rPr>
        <w:t xml:space="preserve">In this paper, I make two arguments: the first argument is that </w:t>
      </w:r>
      <w:r w:rsidRPr="004E1CB2">
        <w:rPr>
          <w:rFonts w:eastAsia="Times New Roman"/>
          <w:color w:val="000000"/>
          <w:sz w:val="26"/>
          <w:szCs w:val="26"/>
          <w:highlight w:val="yellow"/>
          <w:u w:val="single"/>
        </w:rPr>
        <w:t>we are in a new space age, in which the idea of outer space being the province of all mankind is changing to outer space being a new frontier offering economic opportunity subject to the exploitation of private entities.</w:t>
      </w:r>
      <w:r w:rsidRPr="004E1CB2">
        <w:rPr>
          <w:rFonts w:eastAsia="Times New Roman"/>
          <w:color w:val="000000"/>
          <w:sz w:val="26"/>
          <w:szCs w:val="26"/>
        </w:rPr>
        <w:t xml:space="preserve"> </w:t>
      </w:r>
      <w:r w:rsidRPr="004E1CB2">
        <w:rPr>
          <w:rFonts w:eastAsia="Times New Roman"/>
          <w:color w:val="000000"/>
        </w:rPr>
        <w:t>The second argument I make is that</w:t>
      </w:r>
      <w:r w:rsidRPr="004E1CB2">
        <w:rPr>
          <w:rFonts w:eastAsia="Times New Roman"/>
          <w:color w:val="000000"/>
          <w:sz w:val="26"/>
          <w:szCs w:val="26"/>
        </w:rPr>
        <w:t xml:space="preserve"> </w:t>
      </w:r>
      <w:r w:rsidRPr="004E1CB2">
        <w:rPr>
          <w:rFonts w:eastAsia="Times New Roman"/>
          <w:color w:val="000000"/>
          <w:sz w:val="26"/>
          <w:szCs w:val="26"/>
          <w:u w:val="single"/>
        </w:rPr>
        <w:t xml:space="preserve">technological and scientific </w:t>
      </w:r>
      <w:r w:rsidRPr="004E1CB2">
        <w:rPr>
          <w:rFonts w:eastAsia="Times New Roman"/>
          <w:color w:val="000000"/>
          <w:sz w:val="26"/>
          <w:szCs w:val="26"/>
          <w:highlight w:val="yellow"/>
          <w:u w:val="single"/>
        </w:rPr>
        <w:t>developments</w:t>
      </w:r>
      <w:r w:rsidRPr="004E1CB2">
        <w:rPr>
          <w:rFonts w:eastAsia="Times New Roman"/>
          <w:color w:val="000000"/>
          <w:sz w:val="26"/>
          <w:szCs w:val="26"/>
          <w:u w:val="single"/>
        </w:rPr>
        <w:t xml:space="preserve"> in the field of aerospace are advancing at a speed which </w:t>
      </w:r>
      <w:r w:rsidRPr="004E1CB2">
        <w:rPr>
          <w:rFonts w:eastAsia="Times New Roman"/>
          <w:color w:val="000000"/>
          <w:sz w:val="26"/>
          <w:szCs w:val="26"/>
          <w:highlight w:val="yellow"/>
          <w:u w:val="single"/>
        </w:rPr>
        <w:t>require</w:t>
      </w:r>
      <w:r w:rsidRPr="004E1CB2">
        <w:rPr>
          <w:rFonts w:eastAsia="Times New Roman"/>
          <w:color w:val="000000"/>
          <w:sz w:val="26"/>
          <w:szCs w:val="26"/>
          <w:u w:val="single"/>
        </w:rPr>
        <w:t xml:space="preserve">s </w:t>
      </w:r>
      <w:r w:rsidRPr="004E1CB2">
        <w:rPr>
          <w:rFonts w:eastAsia="Times New Roman"/>
          <w:color w:val="000000"/>
          <w:sz w:val="26"/>
          <w:szCs w:val="26"/>
          <w:highlight w:val="yellow"/>
          <w:u w:val="single"/>
        </w:rPr>
        <w:t>reflection on what</w:t>
      </w:r>
      <w:r w:rsidRPr="004E1CB2">
        <w:rPr>
          <w:rFonts w:eastAsia="Times New Roman"/>
          <w:color w:val="000000"/>
          <w:sz w:val="26"/>
          <w:szCs w:val="26"/>
          <w:u w:val="single"/>
        </w:rPr>
        <w:t xml:space="preserve"> extending human life and artificial creations into outer </w:t>
      </w:r>
      <w:r w:rsidRPr="004E1CB2">
        <w:rPr>
          <w:rFonts w:eastAsia="Times New Roman"/>
          <w:color w:val="000000"/>
          <w:sz w:val="26"/>
          <w:szCs w:val="26"/>
          <w:highlight w:val="yellow"/>
          <w:u w:val="single"/>
        </w:rPr>
        <w:t xml:space="preserve">space means for </w:t>
      </w:r>
      <w:r w:rsidRPr="004E1CB2">
        <w:rPr>
          <w:rFonts w:eastAsia="Times New Roman"/>
          <w:color w:val="000000"/>
          <w:sz w:val="26"/>
          <w:szCs w:val="26"/>
          <w:u w:val="single"/>
        </w:rPr>
        <w:t xml:space="preserve">the future of </w:t>
      </w:r>
      <w:r w:rsidRPr="004E1CB2">
        <w:rPr>
          <w:rFonts w:eastAsia="Times New Roman"/>
          <w:color w:val="000000"/>
          <w:sz w:val="26"/>
          <w:szCs w:val="26"/>
          <w:highlight w:val="yellow"/>
          <w:u w:val="single"/>
        </w:rPr>
        <w:t>humanity</w:t>
      </w:r>
      <w:r w:rsidRPr="004E1CB2">
        <w:rPr>
          <w:rFonts w:eastAsia="Times New Roman"/>
          <w:color w:val="000000"/>
          <w:sz w:val="26"/>
          <w:szCs w:val="26"/>
          <w:u w:val="single"/>
        </w:rPr>
        <w:t>, Earth, and other living organisms</w:t>
      </w:r>
      <w:r w:rsidRPr="004E1CB2">
        <w:rPr>
          <w:rFonts w:eastAsia="Times New Roman"/>
          <w:color w:val="000000"/>
          <w:u w:val="single"/>
        </w:rPr>
        <w:t>.</w:t>
      </w:r>
    </w:p>
    <w:p w14:paraId="5E0B6352" w14:textId="24DC77DC" w:rsidR="002358B1" w:rsidRPr="005D5365" w:rsidRDefault="002358B1" w:rsidP="002358B1">
      <w:pPr>
        <w:rPr>
          <w:rFonts w:eastAsia="Times New Roman" w:cstheme="minorHAnsi"/>
          <w:color w:val="000000" w:themeColor="text1"/>
          <w:sz w:val="24"/>
          <w:szCs w:val="24"/>
        </w:rPr>
      </w:pPr>
    </w:p>
    <w:p w14:paraId="75EE1AC6" w14:textId="591F9C7F" w:rsidR="002358B1" w:rsidRPr="005D5365" w:rsidRDefault="005C74FF" w:rsidP="000115CB">
      <w:pPr>
        <w:pStyle w:val="Heading3"/>
        <w:rPr>
          <w:rFonts w:eastAsia="Times New Roman"/>
        </w:rPr>
      </w:pPr>
      <w:r>
        <w:rPr>
          <w:rFonts w:eastAsia="Times New Roman"/>
        </w:rPr>
        <w:t>Method</w:t>
      </w:r>
    </w:p>
    <w:p w14:paraId="62CD4F55" w14:textId="60F542BB" w:rsidR="00274F56" w:rsidRPr="00F04FFC" w:rsidRDefault="00274F56" w:rsidP="00274F56">
      <w:pPr>
        <w:pStyle w:val="Heading4"/>
      </w:pPr>
      <w:r>
        <w:t>F</w:t>
      </w:r>
      <w:r>
        <w:t>ocusing our politics around human survival against extinction primes us to understand the world through a terminally unsustainable framework.</w:t>
      </w:r>
    </w:p>
    <w:p w14:paraId="79696690" w14:textId="77777777" w:rsidR="00274F56" w:rsidRPr="006E6C7A" w:rsidRDefault="00274F56" w:rsidP="00274F56">
      <w:r w:rsidRPr="006E6C7A">
        <w:t xml:space="preserve">Audra </w:t>
      </w:r>
      <w:r w:rsidRPr="006E6C7A">
        <w:rPr>
          <w:rStyle w:val="Style13ptBold"/>
        </w:rPr>
        <w:t>Mitchell</w:t>
      </w:r>
      <w:r w:rsidRPr="006E6C7A">
        <w:t xml:space="preserve"> Balsillie School of International Affairs, Wilfrid Laurier University </w:t>
      </w:r>
      <w:r w:rsidRPr="006E6C7A">
        <w:rPr>
          <w:rStyle w:val="Style13ptBold"/>
        </w:rPr>
        <w:t>’17</w:t>
      </w:r>
      <w:r w:rsidRPr="006E6C7A">
        <w:t xml:space="preserve"> “Is IR going extinct?” European Journal of International Relations 23 (1) p. 16-23</w:t>
      </w:r>
    </w:p>
    <w:p w14:paraId="5B9097B9" w14:textId="77777777" w:rsidR="00274F56" w:rsidRPr="006A7E47" w:rsidRDefault="00274F56" w:rsidP="00274F56">
      <w:r w:rsidRPr="00CB115C">
        <w:rPr>
          <w:rFonts w:eastAsia="Cambria"/>
        </w:rPr>
        <w:t xml:space="preserve">However, I want to argue that the problem is not only one of cognitive capability: </w:t>
      </w:r>
      <w:r w:rsidRPr="004F5A3B">
        <w:rPr>
          <w:rStyle w:val="Emphasis"/>
          <w:highlight w:val="green"/>
        </w:rPr>
        <w:t>extinction is</w:t>
      </w:r>
      <w:r w:rsidRPr="00CB115C">
        <w:rPr>
          <w:rFonts w:eastAsia="Cambria"/>
          <w:u w:val="single"/>
        </w:rPr>
        <w:t xml:space="preserve"> also </w:t>
      </w:r>
      <w:r w:rsidRPr="004F5A3B">
        <w:rPr>
          <w:rStyle w:val="Emphasis"/>
          <w:highlight w:val="green"/>
        </w:rPr>
        <w:t>made ‘unthinkable’</w:t>
      </w:r>
      <w:r w:rsidRPr="004F5A3B">
        <w:rPr>
          <w:rFonts w:eastAsia="Cambria"/>
          <w:u w:val="single"/>
        </w:rPr>
        <w:t xml:space="preserve"> </w:t>
      </w:r>
      <w:r w:rsidRPr="00F5788C">
        <w:rPr>
          <w:rFonts w:eastAsia="Cambria"/>
          <w:u w:val="single"/>
        </w:rPr>
        <w:t xml:space="preserve">in IR as </w:t>
      </w:r>
      <w:r w:rsidRPr="004F5A3B">
        <w:rPr>
          <w:rStyle w:val="Emphasis"/>
          <w:highlight w:val="green"/>
        </w:rPr>
        <w:t>a result of normative taboos</w:t>
      </w:r>
      <w:r w:rsidRPr="00CB115C">
        <w:rPr>
          <w:rFonts w:eastAsia="Cambria"/>
        </w:rPr>
        <w:t xml:space="preserve">. </w:t>
      </w:r>
      <w:r w:rsidRPr="006A7E47">
        <w:t>These taboos secure the existing ontological and ethical bases of IR — the survival of ‘humanity’ — by prohibiting thinking about (human) extinction, even as it is increasingly recognized as a real possibility. Indeed, according to Claire Colebrook (2014a: 186):</w:t>
      </w:r>
    </w:p>
    <w:p w14:paraId="55198652" w14:textId="77777777" w:rsidR="00274F56" w:rsidRPr="00CB115C" w:rsidRDefault="00274F56" w:rsidP="00274F56">
      <w:pPr>
        <w:rPr>
          <w:rFonts w:eastAsia="Cambria"/>
        </w:rPr>
      </w:pPr>
      <w:r w:rsidRPr="00CB115C">
        <w:rPr>
          <w:rFonts w:eastAsia="Cambria"/>
          <w:u w:val="single"/>
        </w:rPr>
        <w:t>now that life appears to be in danger of disappearance</w:t>
      </w:r>
      <w:r w:rsidRPr="00CB115C">
        <w:rPr>
          <w:rFonts w:eastAsia="Cambria"/>
        </w:rPr>
        <w:t xml:space="preserve">, diminution or mutation beyond recognition, </w:t>
      </w:r>
      <w:r w:rsidRPr="00CB115C">
        <w:rPr>
          <w:rFonts w:eastAsia="Cambria"/>
          <w:u w:val="single"/>
        </w:rPr>
        <w:t>living humans indulge both in greater and greater insistence on the sanctity of life</w:t>
      </w:r>
      <w:r w:rsidRPr="00CB115C">
        <w:rPr>
          <w:rFonts w:eastAsia="Cambria"/>
        </w:rPr>
        <w:t xml:space="preserve">, and seem incapable of directly confronting the intensifying threats that menace the present. What Colebrook presents as a paradox, in fact, seems rational in the context of IR: the sanctity and centrality of human life as the basis of all being, action and ethics creates strong prohibitions against thinking its negation. As Colebrook (2014a: 142) puts it: ‘humanity has been fabricated as the proper ground of all life — so much so that threats to all life on Earth are being dealt with today by focusing on how man may adapt, mitigate and survive’ (Colebrook, 2014a: 142). </w:t>
      </w:r>
      <w:r w:rsidRPr="004F5A3B">
        <w:rPr>
          <w:rStyle w:val="Emphasis"/>
          <w:highlight w:val="green"/>
        </w:rPr>
        <w:t>Security discourses,</w:t>
      </w:r>
      <w:r w:rsidRPr="00CB115C">
        <w:rPr>
          <w:rFonts w:eastAsia="Cambria"/>
        </w:rPr>
        <w:t xml:space="preserve"> in particular, </w:t>
      </w:r>
      <w:r w:rsidRPr="004F5A3B">
        <w:rPr>
          <w:rStyle w:val="Emphasis"/>
          <w:highlight w:val="green"/>
        </w:rPr>
        <w:t>convert questions of whether humans</w:t>
      </w:r>
      <w:r w:rsidRPr="00CB115C">
        <w:rPr>
          <w:rFonts w:eastAsia="Cambria"/>
        </w:rPr>
        <w:t xml:space="preserve"> (or other life forms) </w:t>
      </w:r>
      <w:r w:rsidRPr="004F5A3B">
        <w:rPr>
          <w:rStyle w:val="Emphasis"/>
          <w:highlight w:val="green"/>
        </w:rPr>
        <w:t>can continue to exist into questions of who gets to live and die</w:t>
      </w:r>
      <w:r w:rsidRPr="00CB115C">
        <w:rPr>
          <w:rFonts w:eastAsia="Cambria"/>
        </w:rPr>
        <w:t xml:space="preserve">, and how. In order to function as mobilizing and governing logics, </w:t>
      </w:r>
      <w:r w:rsidRPr="00CB115C">
        <w:rPr>
          <w:rFonts w:eastAsia="Cambria"/>
          <w:u w:val="single"/>
        </w:rPr>
        <w:t>they must portray security as possible, but not guaranteed</w:t>
      </w:r>
      <w:r w:rsidRPr="00CB115C">
        <w:rPr>
          <w:rFonts w:eastAsia="Cambria"/>
        </w:rPr>
        <w:t xml:space="preserve">. As a result, </w:t>
      </w:r>
      <w:r w:rsidRPr="00CB115C">
        <w:rPr>
          <w:rFonts w:eastAsia="Cambria"/>
          <w:u w:val="single"/>
        </w:rPr>
        <w:t>even though human life is treated as contingent, ‘humanity’ as a life form is taken for granted</w:t>
      </w:r>
      <w:r w:rsidRPr="00CB115C">
        <w:rPr>
          <w:rFonts w:eastAsia="Cambria"/>
        </w:rPr>
        <w:t>, both as a practical possibility and as an unquestioned good.</w:t>
      </w:r>
    </w:p>
    <w:p w14:paraId="4F42EA21" w14:textId="77777777" w:rsidR="00274F56" w:rsidRPr="00D82C9C" w:rsidRDefault="00274F56" w:rsidP="00274F56">
      <w:pPr>
        <w:rPr>
          <w:rFonts w:eastAsia="Cambria"/>
          <w:sz w:val="16"/>
          <w:szCs w:val="16"/>
        </w:rPr>
      </w:pPr>
      <w:r w:rsidRPr="00CB115C">
        <w:rPr>
          <w:rFonts w:eastAsia="Cambria"/>
        </w:rPr>
        <w:t xml:space="preserve">For Colebrook, this produces a serious failure of thought: it leaves unquestioned the insistence on dominant modes of existence. In this context, </w:t>
      </w:r>
      <w:r w:rsidRPr="004F5A3B">
        <w:rPr>
          <w:rStyle w:val="Emphasis"/>
          <w:highlight w:val="green"/>
        </w:rPr>
        <w:t>survival is a powerful dogma</w:t>
      </w:r>
      <w:r w:rsidRPr="00CB115C">
        <w:rPr>
          <w:rFonts w:eastAsia="Cambria"/>
        </w:rPr>
        <w:t xml:space="preserve">, to the extent that </w:t>
      </w:r>
      <w:r w:rsidRPr="00CB115C">
        <w:rPr>
          <w:rFonts w:eastAsia="Cambria"/>
          <w:u w:val="single"/>
        </w:rPr>
        <w:t>simply questioning prevailing conceptions of survival is interpreted as an attempt to undermine survival as such</w:t>
      </w:r>
      <w:r w:rsidRPr="00CB115C">
        <w:rPr>
          <w:rFonts w:eastAsia="Cambria"/>
        </w:rPr>
        <w:t xml:space="preserve">. </w:t>
      </w:r>
      <w:r w:rsidRPr="004F5A3B">
        <w:rPr>
          <w:rStyle w:val="Emphasis"/>
          <w:highlight w:val="green"/>
        </w:rPr>
        <w:t>As a result of</w:t>
      </w:r>
      <w:r w:rsidRPr="004F5A3B">
        <w:rPr>
          <w:rFonts w:eastAsia="Cambria"/>
          <w:highlight w:val="green"/>
          <w:u w:val="single"/>
        </w:rPr>
        <w:t xml:space="preserve"> </w:t>
      </w:r>
      <w:r w:rsidRPr="00F5788C">
        <w:rPr>
          <w:rFonts w:eastAsia="Cambria"/>
          <w:u w:val="single"/>
        </w:rPr>
        <w:t xml:space="preserve">the </w:t>
      </w:r>
      <w:r w:rsidRPr="004F5A3B">
        <w:rPr>
          <w:rStyle w:val="Emphasis"/>
          <w:highlight w:val="green"/>
        </w:rPr>
        <w:t>unwillingness to question survival, political action will</w:t>
      </w:r>
      <w:r w:rsidRPr="004F5A3B">
        <w:rPr>
          <w:rFonts w:eastAsia="Cambria"/>
          <w:b/>
          <w:highlight w:val="green"/>
          <w:u w:val="single"/>
        </w:rPr>
        <w:t xml:space="preserve"> </w:t>
      </w:r>
      <w:r w:rsidRPr="00DC261B">
        <w:rPr>
          <w:rFonts w:eastAsia="Cambria"/>
          <w:b/>
          <w:u w:val="single"/>
        </w:rPr>
        <w:t xml:space="preserve">continue to </w:t>
      </w:r>
      <w:r w:rsidRPr="004F5A3B">
        <w:rPr>
          <w:rStyle w:val="Emphasis"/>
          <w:highlight w:val="green"/>
        </w:rPr>
        <w:t>be channelled towards sustaining</w:t>
      </w:r>
      <w:r w:rsidRPr="004F5A3B">
        <w:rPr>
          <w:rFonts w:eastAsia="Cambria"/>
          <w:b/>
          <w:highlight w:val="green"/>
          <w:u w:val="single"/>
        </w:rPr>
        <w:t xml:space="preserve"> </w:t>
      </w:r>
      <w:r w:rsidRPr="00DC261B">
        <w:rPr>
          <w:rFonts w:eastAsia="Cambria"/>
          <w:b/>
          <w:u w:val="single"/>
        </w:rPr>
        <w:t xml:space="preserve">the </w:t>
      </w:r>
      <w:r w:rsidRPr="004F5A3B">
        <w:rPr>
          <w:rStyle w:val="Emphasis"/>
          <w:highlight w:val="green"/>
        </w:rPr>
        <w:t>‘survival mechanisms that</w:t>
      </w:r>
      <w:r w:rsidRPr="004F5A3B">
        <w:rPr>
          <w:rFonts w:eastAsia="Cambria"/>
          <w:highlight w:val="green"/>
          <w:u w:val="single"/>
        </w:rPr>
        <w:t xml:space="preserve"> </w:t>
      </w:r>
      <w:r w:rsidRPr="00DC261B">
        <w:rPr>
          <w:rFonts w:eastAsia="Cambria"/>
          <w:u w:val="single"/>
        </w:rPr>
        <w:t xml:space="preserve">have </w:t>
      </w:r>
      <w:r w:rsidRPr="004F5A3B">
        <w:rPr>
          <w:rStyle w:val="Emphasis"/>
          <w:highlight w:val="green"/>
        </w:rPr>
        <w:t xml:space="preserve">brought </w:t>
      </w:r>
      <w:r w:rsidRPr="00DC261B">
        <w:rPr>
          <w:rFonts w:eastAsia="Cambria"/>
          <w:b/>
          <w:u w:val="single"/>
        </w:rPr>
        <w:t xml:space="preserve">the </w:t>
      </w:r>
      <w:r w:rsidRPr="004F5A3B">
        <w:rPr>
          <w:rStyle w:val="Emphasis"/>
          <w:highlight w:val="green"/>
        </w:rPr>
        <w:t xml:space="preserve">human species </w:t>
      </w:r>
      <w:r w:rsidRPr="00B15BDF">
        <w:rPr>
          <w:rStyle w:val="Emphasis"/>
        </w:rPr>
        <w:t xml:space="preserve">and its milieu </w:t>
      </w:r>
      <w:r w:rsidRPr="004F5A3B">
        <w:rPr>
          <w:rStyle w:val="Emphasis"/>
          <w:highlight w:val="green"/>
        </w:rPr>
        <w:t>to the brink of destruction’</w:t>
      </w:r>
      <w:r w:rsidRPr="00CB115C">
        <w:rPr>
          <w:rFonts w:eastAsia="Cambria"/>
        </w:rPr>
        <w:t xml:space="preserve"> (Colebrook, 2014a: 13). In other words, </w:t>
      </w:r>
      <w:r w:rsidRPr="00CB115C">
        <w:rPr>
          <w:rFonts w:eastAsia="Cambria"/>
          <w:u w:val="single"/>
        </w:rPr>
        <w:t>the unwillingness to question the dominant concept of survival as the continuation of life-as-it-is condemns humans and other life forms to cling tenuously to it</w:t>
      </w:r>
      <w:r w:rsidRPr="00CB115C">
        <w:rPr>
          <w:rFonts w:eastAsia="Cambria"/>
        </w:rPr>
        <w:t xml:space="preserve">. For Colebrook, only questioning the dogma of survival can enable us to critique this condition, and possibly (although not necessarily) to transcend it. In the context of IR </w:t>
      </w:r>
      <w:r w:rsidRPr="00D82C9C">
        <w:rPr>
          <w:rFonts w:eastAsia="Cambria"/>
          <w:sz w:val="16"/>
          <w:szCs w:val="16"/>
        </w:rPr>
        <w:t>and other anthropocentric forms of thought, this is a radical premise. Critics of this approach may object that Colebrook’s perspective is not only antihumanist, but also anti-human, that is, that its manner of contemplating extinction amounts to a misanthropic desire for it. This is far too simplistic a reading. For Colebrook, the point of thinking about the possibilities of extinction — that is, not only its probability, but also the new modes of being that might emerge from it — is to challenge dogmatic assumptions about the value of particular forms of life. She suggests that the ‘scandal’ of anthropocentric thought is:</w:t>
      </w:r>
    </w:p>
    <w:p w14:paraId="551CD4DF" w14:textId="77777777" w:rsidR="00274F56" w:rsidRPr="00D82C9C" w:rsidRDefault="00274F56" w:rsidP="00274F56">
      <w:pPr>
        <w:rPr>
          <w:rFonts w:eastAsia="Cambria"/>
          <w:sz w:val="16"/>
          <w:szCs w:val="16"/>
        </w:rPr>
      </w:pPr>
      <w:r w:rsidRPr="00D82C9C">
        <w:rPr>
          <w:rFonts w:eastAsia="Cambria"/>
          <w:sz w:val="16"/>
          <w:szCs w:val="16"/>
        </w:rPr>
        <w:t>not that humans have placed their own survival as more valuable than other lives, but that at the heart of moral philosophy is an assumption that nothing is more valuable or definitive of value than human life’s capacity to maintain and define itself. (Colebrook, 2014a: 203)</w:t>
      </w:r>
    </w:p>
    <w:p w14:paraId="4E1F4388" w14:textId="77777777" w:rsidR="00274F56" w:rsidRPr="00D82C9C" w:rsidRDefault="00274F56" w:rsidP="00274F56">
      <w:pPr>
        <w:rPr>
          <w:rFonts w:eastAsia="Cambria"/>
          <w:sz w:val="16"/>
          <w:szCs w:val="16"/>
        </w:rPr>
      </w:pPr>
      <w:r w:rsidRPr="00D82C9C">
        <w:rPr>
          <w:rFonts w:eastAsia="Cambria"/>
          <w:sz w:val="16"/>
          <w:szCs w:val="16"/>
        </w:rPr>
        <w:t>In other words, such frameworks elide human existence with the attempt to secure currently existing forms of life, however bare they might become. This, in turn, precludes critical engagement with ‘what the actual death of man might enable, whether “we” ought to live on, and just what or who this saved “we” approaching finality might be’ (Colebrook, 2014a: 13). This argument is post-humanist: it questions the foundations of a belief system in which humans are the sole centre and purpose of being. However, it need not be anti-human: it is possible to reject a particular, normative account of ‘humanity’ while maintaining a benevolent attitude towards humans. Moreover, questioning the survival of dominant conceptions of ‘humanity’ does not equate to suggesting that human life per se — that is, in all of its possible forms and permutations — has no value. Instead, it challenges the belief that there is only one valuable mode of human survival. As I shall argue shortly, this argument may open up new possibilities of survival, of being human — and of being-otherwise. This helps to undercut one of the most powerful taboos against confronting extinction: that it amounts to an extinction-wish, and that it is therefore necessary to preclude serious thought and discussion about it.</w:t>
      </w:r>
    </w:p>
    <w:p w14:paraId="206E8E0D" w14:textId="77777777" w:rsidR="00274F56" w:rsidRPr="00D82C9C" w:rsidRDefault="00274F56" w:rsidP="00274F56">
      <w:pPr>
        <w:rPr>
          <w:rFonts w:eastAsia="Cambria"/>
          <w:sz w:val="16"/>
          <w:szCs w:val="16"/>
        </w:rPr>
      </w:pPr>
      <w:r w:rsidRPr="00D82C9C">
        <w:rPr>
          <w:rFonts w:eastAsia="Cambria"/>
          <w:sz w:val="16"/>
          <w:szCs w:val="16"/>
        </w:rPr>
        <w:t>This discussion has suggested that extinction is not ‘unthinkable’ in itself. It is possible at least to glimpse the inhuman, and the facticity of subjective existence. Moreover, by breaking taboos around the discussion of extinction, it is possible to critique the core assumptions and foundations of IR. With all of this in mind, what would IR look like if it took extinction seriously? Would it survive, and, if so, in what forms?</w:t>
      </w:r>
    </w:p>
    <w:p w14:paraId="4C4C53CD" w14:textId="77777777" w:rsidR="00274F56" w:rsidRPr="00D82C9C" w:rsidRDefault="00274F56" w:rsidP="00274F56">
      <w:pPr>
        <w:rPr>
          <w:rFonts w:eastAsia="Cambria"/>
          <w:sz w:val="16"/>
          <w:szCs w:val="16"/>
        </w:rPr>
      </w:pPr>
      <w:r w:rsidRPr="00D82C9C">
        <w:rPr>
          <w:rFonts w:eastAsia="Cambria"/>
          <w:sz w:val="16"/>
          <w:szCs w:val="16"/>
        </w:rPr>
        <w:t>Is IR going extinct?</w:t>
      </w:r>
    </w:p>
    <w:p w14:paraId="2737B977" w14:textId="77777777" w:rsidR="00274F56" w:rsidRPr="00D82C9C" w:rsidRDefault="00274F56" w:rsidP="00274F56">
      <w:pPr>
        <w:rPr>
          <w:rFonts w:eastAsia="Cambria"/>
          <w:sz w:val="16"/>
          <w:szCs w:val="16"/>
        </w:rPr>
      </w:pPr>
      <w:r w:rsidRPr="00D82C9C">
        <w:rPr>
          <w:rFonts w:eastAsia="Cambria"/>
          <w:sz w:val="16"/>
          <w:szCs w:val="16"/>
        </w:rPr>
        <w:t>So far, I have argued that IR does not engage rigorously with extinction either as a core concept or as a boundary condition; indeed, it renders extinction unthinkable in order to secure its foundational assumptions. I have also argued that it is possible to think extinction in this context by challenging anthropocentric norms and engaging with the inhuman. Doing so would involve transforming IR profoundly, not only in terms of its subject matter, but also with regards to its most basic ontological and metaphysical assumptions. Is such a turn desirable? Earlier, I made this argument from the perspective of necessity: IR must engage seriously with extinction if it is to respond to evidence of a global extinction crisis and the possibility of existential threats, that is, IR must change beyond recognition if it is to avoid going extinct. However, what, if any, are the positive possibilities of such a turn?</w:t>
      </w:r>
    </w:p>
    <w:p w14:paraId="1FD2C37A" w14:textId="77777777" w:rsidR="00274F56" w:rsidRPr="00D82C9C" w:rsidRDefault="00274F56" w:rsidP="00274F56">
      <w:pPr>
        <w:rPr>
          <w:rFonts w:eastAsia="Cambria"/>
          <w:sz w:val="16"/>
          <w:szCs w:val="16"/>
        </w:rPr>
      </w:pPr>
      <w:r w:rsidRPr="00D82C9C">
        <w:rPr>
          <w:rFonts w:eastAsia="Cambria"/>
          <w:sz w:val="16"/>
          <w:szCs w:val="16"/>
        </w:rPr>
        <w:t>In order to explore these questions, it is important to outline the nature and scope of the changes that IR would need to undergo in order to respond to the challenges raised by (mass) extinction. The argument so far suggests several profound transformations. First, it is crucial that IR develops a robust conceptual basis for engaging with (mass) extinction as one of its central concepts and as the fundamental boundary condition of survival. This, in turn, requires moving beyond anthropocentric conceptions of IR to acknowledge the nonhuman and the inhuman. For instance, confronting ancestrality and the potential of a future without subjectivity requires extending the temporal horizons of IR backwards and forwards beyond the scope of human history. Moreover, taking contingency (or Meillassoux’s ‘facticity’) seriously would require a shift in register from an ontic concern with managing and sustaining existing life and death processes to a (weak) ontological concern with the open-ended be(com)ing of life forms. This, in turn, would demand the understanding that survival — as the perpetuation of currently existing life processes — may not be a practicable possibility of instrumental human action in the long term.</w:t>
      </w:r>
    </w:p>
    <w:p w14:paraId="73A1F077" w14:textId="77777777" w:rsidR="00274F56" w:rsidRPr="00CB115C" w:rsidRDefault="00274F56" w:rsidP="00274F56">
      <w:pPr>
        <w:rPr>
          <w:rFonts w:eastAsia="Cambria"/>
        </w:rPr>
      </w:pPr>
      <w:r w:rsidRPr="00CB115C">
        <w:rPr>
          <w:rFonts w:eastAsia="Cambria"/>
        </w:rPr>
        <w:t xml:space="preserve">Perhaps most profoundly, </w:t>
      </w:r>
      <w:r w:rsidRPr="004F5A3B">
        <w:rPr>
          <w:rStyle w:val="Emphasis"/>
          <w:highlight w:val="green"/>
        </w:rPr>
        <w:t>taking extinction seriously</w:t>
      </w:r>
      <w:r w:rsidRPr="004F5A3B">
        <w:rPr>
          <w:rFonts w:eastAsia="Cambria"/>
          <w:highlight w:val="green"/>
          <w:u w:val="single"/>
        </w:rPr>
        <w:t xml:space="preserve"> </w:t>
      </w:r>
      <w:r w:rsidRPr="00DC261B">
        <w:rPr>
          <w:rFonts w:eastAsia="Cambria"/>
          <w:u w:val="single"/>
        </w:rPr>
        <w:t xml:space="preserve">would </w:t>
      </w:r>
      <w:r w:rsidRPr="004F5A3B">
        <w:rPr>
          <w:rStyle w:val="Emphasis"/>
          <w:highlight w:val="green"/>
        </w:rPr>
        <w:t>involve relinquishing</w:t>
      </w:r>
      <w:r w:rsidRPr="004F5A3B">
        <w:rPr>
          <w:rFonts w:eastAsia="Cambria"/>
          <w:highlight w:val="green"/>
          <w:u w:val="single"/>
        </w:rPr>
        <w:t xml:space="preserve"> </w:t>
      </w:r>
      <w:r w:rsidRPr="00DC261B">
        <w:rPr>
          <w:rFonts w:eastAsia="Cambria"/>
          <w:u w:val="single"/>
        </w:rPr>
        <w:t xml:space="preserve">the </w:t>
      </w:r>
      <w:r w:rsidRPr="004F5A3B">
        <w:rPr>
          <w:rStyle w:val="Emphasis"/>
          <w:highlight w:val="green"/>
        </w:rPr>
        <w:t>fetishism of survival as it relates to dominant conceptions of the human rather than</w:t>
      </w:r>
      <w:r w:rsidRPr="00CB115C">
        <w:rPr>
          <w:rFonts w:eastAsia="Cambria"/>
          <w:u w:val="single"/>
        </w:rPr>
        <w:t xml:space="preserve"> simply </w:t>
      </w:r>
      <w:r w:rsidRPr="004F5A3B">
        <w:rPr>
          <w:rStyle w:val="Emphasis"/>
          <w:highlight w:val="green"/>
        </w:rPr>
        <w:t>adapting</w:t>
      </w:r>
      <w:r w:rsidRPr="00CB115C">
        <w:rPr>
          <w:rFonts w:eastAsia="Cambria"/>
          <w:u w:val="single"/>
        </w:rPr>
        <w:t xml:space="preserve"> these </w:t>
      </w:r>
      <w:r w:rsidRPr="004F5A3B">
        <w:rPr>
          <w:rStyle w:val="Emphasis"/>
          <w:highlight w:val="green"/>
        </w:rPr>
        <w:t xml:space="preserve">conceptions to new sources and </w:t>
      </w:r>
      <w:r w:rsidRPr="00750636">
        <w:rPr>
          <w:rStyle w:val="Emphasis"/>
          <w:highlight w:val="green"/>
        </w:rPr>
        <w:t>registers</w:t>
      </w:r>
      <w:r w:rsidRPr="00750636">
        <w:rPr>
          <w:rFonts w:eastAsia="Cambria"/>
          <w:u w:val="single"/>
        </w:rPr>
        <w:t xml:space="preserve"> of threat</w:t>
      </w:r>
      <w:r w:rsidRPr="00CB115C">
        <w:rPr>
          <w:rFonts w:eastAsia="Cambria"/>
        </w:rPr>
        <w:t xml:space="preserve">.6 In other words, it would be necessary to dispense with the imperative to ensure at all costs the survival of currently existing norms and modes of human life. However, why should emancipation from this imperative be desirable? Simply put, </w:t>
      </w:r>
      <w:r w:rsidRPr="00CB115C">
        <w:rPr>
          <w:rFonts w:eastAsia="Cambria"/>
          <w:u w:val="single"/>
        </w:rPr>
        <w:t xml:space="preserve">the </w:t>
      </w:r>
      <w:r w:rsidRPr="004F5A3B">
        <w:rPr>
          <w:rStyle w:val="Emphasis"/>
          <w:highlight w:val="green"/>
        </w:rPr>
        <w:t>imperative to preserve dominant</w:t>
      </w:r>
      <w:r w:rsidRPr="00CB115C">
        <w:rPr>
          <w:rFonts w:eastAsia="Cambria"/>
          <w:u w:val="single"/>
        </w:rPr>
        <w:t xml:space="preserve">, existing </w:t>
      </w:r>
      <w:r w:rsidRPr="004F5A3B">
        <w:rPr>
          <w:rStyle w:val="Emphasis"/>
          <w:highlight w:val="green"/>
        </w:rPr>
        <w:t>modes of</w:t>
      </w:r>
      <w:r w:rsidRPr="00CB115C">
        <w:rPr>
          <w:rFonts w:eastAsia="Cambria"/>
          <w:u w:val="single"/>
        </w:rPr>
        <w:t xml:space="preserve"> human </w:t>
      </w:r>
      <w:r w:rsidRPr="004F5A3B">
        <w:rPr>
          <w:rStyle w:val="Emphasis"/>
          <w:highlight w:val="green"/>
        </w:rPr>
        <w:t>life monopolizes</w:t>
      </w:r>
      <w:r w:rsidRPr="00CB115C">
        <w:rPr>
          <w:rFonts w:eastAsia="Cambria"/>
          <w:u w:val="single"/>
        </w:rPr>
        <w:t xml:space="preserve"> human </w:t>
      </w:r>
      <w:r w:rsidRPr="004F5A3B">
        <w:rPr>
          <w:rStyle w:val="Emphasis"/>
          <w:highlight w:val="green"/>
        </w:rPr>
        <w:t>energy, dominates frameworks of value and imposes stasis</w:t>
      </w:r>
      <w:r w:rsidRPr="00CB115C">
        <w:rPr>
          <w:rFonts w:eastAsia="Cambria"/>
          <w:u w:val="single"/>
        </w:rPr>
        <w:t xml:space="preserve"> on extant life forms</w:t>
      </w:r>
      <w:r w:rsidRPr="00CB115C">
        <w:rPr>
          <w:rFonts w:eastAsia="Cambria"/>
        </w:rPr>
        <w:t xml:space="preserve">. </w:t>
      </w:r>
      <w:r w:rsidRPr="004F5A3B">
        <w:rPr>
          <w:rStyle w:val="Emphasis"/>
          <w:highlight w:val="green"/>
        </w:rPr>
        <w:t xml:space="preserve">This </w:t>
      </w:r>
      <w:r w:rsidRPr="00F5788C">
        <w:rPr>
          <w:rFonts w:eastAsia="Cambria"/>
          <w:u w:val="single"/>
        </w:rPr>
        <w:t xml:space="preserve">imperative </w:t>
      </w:r>
      <w:r w:rsidRPr="004F5A3B">
        <w:rPr>
          <w:rStyle w:val="Emphasis"/>
          <w:highlight w:val="green"/>
        </w:rPr>
        <w:t>imposes a</w:t>
      </w:r>
      <w:r w:rsidRPr="00CB115C">
        <w:rPr>
          <w:rFonts w:eastAsia="Cambria"/>
          <w:u w:val="single"/>
        </w:rPr>
        <w:t xml:space="preserve"> kind of </w:t>
      </w:r>
      <w:r w:rsidRPr="004F5A3B">
        <w:rPr>
          <w:rStyle w:val="Emphasis"/>
          <w:highlight w:val="green"/>
        </w:rPr>
        <w:t>death</w:t>
      </w:r>
      <w:r w:rsidRPr="004F5A3B">
        <w:rPr>
          <w:rStyle w:val="Emphasis"/>
        </w:rPr>
        <w:t xml:space="preserve"> </w:t>
      </w:r>
      <w:r w:rsidRPr="00CB115C">
        <w:rPr>
          <w:rFonts w:eastAsia="Cambria"/>
        </w:rPr>
        <w:t xml:space="preserve">(in the Heideggerian sense) </w:t>
      </w:r>
      <w:r w:rsidRPr="00CB115C">
        <w:rPr>
          <w:rFonts w:eastAsia="Cambria"/>
          <w:u w:val="single"/>
        </w:rPr>
        <w:t xml:space="preserve">on life forms: it prevents them from unfolding into their indeterminate, virtual possibilities, entrapping them </w:t>
      </w:r>
      <w:r w:rsidRPr="004F5A3B">
        <w:rPr>
          <w:rStyle w:val="Emphasis"/>
          <w:highlight w:val="green"/>
        </w:rPr>
        <w:t xml:space="preserve">in </w:t>
      </w:r>
      <w:r w:rsidRPr="00CB115C">
        <w:rPr>
          <w:rFonts w:eastAsia="Cambria"/>
          <w:u w:val="single"/>
        </w:rPr>
        <w:t xml:space="preserve">the mode of </w:t>
      </w:r>
      <w:r w:rsidRPr="004F5A3B">
        <w:rPr>
          <w:rStyle w:val="Emphasis"/>
          <w:highlight w:val="green"/>
        </w:rPr>
        <w:t>rigid metaphysical categories</w:t>
      </w:r>
      <w:r w:rsidRPr="00CB115C">
        <w:rPr>
          <w:rFonts w:eastAsia="Cambria"/>
          <w:u w:val="single"/>
        </w:rPr>
        <w:t>.</w:t>
      </w:r>
      <w:r w:rsidRPr="00CB115C">
        <w:rPr>
          <w:rFonts w:eastAsia="Cambria"/>
        </w:rPr>
        <w:t xml:space="preserve"> The severing of possibilities of becoming can already be intuited within the biopolitical discourses of extinction discussed earlier. </w:t>
      </w:r>
      <w:r w:rsidRPr="00CB115C">
        <w:rPr>
          <w:rFonts w:eastAsia="Cambria"/>
          <w:u w:val="single"/>
        </w:rPr>
        <w:t xml:space="preserve">These </w:t>
      </w:r>
      <w:r w:rsidRPr="004F5A3B">
        <w:rPr>
          <w:rStyle w:val="Emphasis"/>
          <w:highlight w:val="green"/>
        </w:rPr>
        <w:t xml:space="preserve">discourses </w:t>
      </w:r>
      <w:r w:rsidRPr="00DC261B">
        <w:rPr>
          <w:rFonts w:eastAsia="Cambria"/>
          <w:u w:val="single"/>
        </w:rPr>
        <w:t xml:space="preserve">simultaneously </w:t>
      </w:r>
      <w:r w:rsidRPr="004F5A3B">
        <w:rPr>
          <w:rStyle w:val="Emphasis"/>
          <w:highlight w:val="green"/>
        </w:rPr>
        <w:t xml:space="preserve">frame </w:t>
      </w:r>
      <w:r w:rsidRPr="00DC261B">
        <w:rPr>
          <w:rFonts w:eastAsia="Cambria"/>
          <w:u w:val="single"/>
        </w:rPr>
        <w:t xml:space="preserve">the </w:t>
      </w:r>
      <w:r w:rsidRPr="004F5A3B">
        <w:rPr>
          <w:rStyle w:val="Emphasis"/>
          <w:highlight w:val="green"/>
        </w:rPr>
        <w:t>survival of ‘humanity-as-it-is’ as the dominant principle</w:t>
      </w:r>
      <w:r w:rsidRPr="00CB115C">
        <w:rPr>
          <w:rFonts w:eastAsia="Cambria"/>
          <w:u w:val="single"/>
        </w:rPr>
        <w:t xml:space="preserve"> of being and highest value, while presenting it as imminently and irreversibly threatened</w:t>
      </w:r>
      <w:r w:rsidRPr="00CB115C">
        <w:rPr>
          <w:rFonts w:eastAsia="Cambria"/>
        </w:rPr>
        <w:t xml:space="preserve"> (see Evans and Reid, 2014). </w:t>
      </w:r>
      <w:r w:rsidRPr="00CB115C">
        <w:rPr>
          <w:rFonts w:eastAsia="Cambria"/>
          <w:u w:val="single"/>
        </w:rPr>
        <w:t>Within this stark opposition, the political possibilities of becoming are precluded by the imperative to survive ‘as we are’ at all costs</w:t>
      </w:r>
      <w:r w:rsidRPr="00CB115C">
        <w:rPr>
          <w:rFonts w:eastAsia="Cambria"/>
        </w:rPr>
        <w:t>.</w:t>
      </w:r>
    </w:p>
    <w:p w14:paraId="2692FA92" w14:textId="77777777" w:rsidR="00274F56" w:rsidRPr="00D82C9C" w:rsidRDefault="00274F56" w:rsidP="00274F56">
      <w:pPr>
        <w:rPr>
          <w:rFonts w:eastAsia="Cambria"/>
          <w:sz w:val="16"/>
          <w:szCs w:val="16"/>
        </w:rPr>
      </w:pPr>
      <w:r w:rsidRPr="004F5A3B">
        <w:rPr>
          <w:rStyle w:val="Emphasis"/>
          <w:highlight w:val="green"/>
        </w:rPr>
        <w:t>What if,</w:t>
      </w:r>
      <w:r w:rsidRPr="00CB115C">
        <w:rPr>
          <w:rFonts w:eastAsia="Cambria"/>
        </w:rPr>
        <w:t xml:space="preserve"> instead, </w:t>
      </w:r>
      <w:r w:rsidRPr="004F5A3B">
        <w:rPr>
          <w:rStyle w:val="Emphasis"/>
          <w:highlight w:val="green"/>
        </w:rPr>
        <w:t>it were possible to refuse the demand to survive — without embracing an extinction-wish</w:t>
      </w:r>
      <w:r w:rsidRPr="004F5A3B">
        <w:rPr>
          <w:rStyle w:val="Emphasis"/>
        </w:rPr>
        <w:t xml:space="preserve"> </w:t>
      </w:r>
      <w:r w:rsidRPr="00CB115C">
        <w:rPr>
          <w:rFonts w:eastAsia="Cambria"/>
          <w:u w:val="single"/>
        </w:rPr>
        <w:t xml:space="preserve">or desiring the elimination of any species? </w:t>
      </w:r>
      <w:r w:rsidRPr="00CB115C">
        <w:rPr>
          <w:rFonts w:eastAsia="Cambria"/>
        </w:rPr>
        <w:t>In the context of IR,</w:t>
      </w:r>
      <w:r w:rsidRPr="00CB115C">
        <w:rPr>
          <w:rFonts w:eastAsia="Cambria"/>
          <w:u w:val="single"/>
        </w:rPr>
        <w:t xml:space="preserve"> </w:t>
      </w:r>
      <w:r w:rsidRPr="004F5A3B">
        <w:rPr>
          <w:rStyle w:val="Emphasis"/>
          <w:highlight w:val="green"/>
        </w:rPr>
        <w:t>this would entail resisting the powerful discourses of biopolitical discipline, catastrophism</w:t>
      </w:r>
      <w:r w:rsidRPr="00CB115C">
        <w:rPr>
          <w:rFonts w:eastAsia="Cambria"/>
          <w:u w:val="single"/>
        </w:rPr>
        <w:t>,</w:t>
      </w:r>
      <w:r w:rsidRPr="00CB115C">
        <w:rPr>
          <w:rFonts w:eastAsia="Cambria"/>
        </w:rPr>
        <w:t xml:space="preserve"> resilience and mitigation discussed earlier and becoming open to the possibilities </w:t>
      </w:r>
      <w:r w:rsidRPr="00D82C9C">
        <w:rPr>
          <w:rFonts w:eastAsia="Cambria"/>
          <w:sz w:val="16"/>
          <w:szCs w:val="16"/>
        </w:rPr>
        <w:t>of extinction, in two senses: in the sense that extinction may occur; and in the sense of the new modes of ethico-political action and forms of life it might enable. Being open to the possibility of extinction does not involve relinquishing all claims to continued existence or the desire to pursue them. Instead, by removing the imperative to secure the indefinite survival of dominant forms of life at all costs, it might free these energies to develop modes of being-otherwise. As Colebrook (2014a: 58) puts it:</w:t>
      </w:r>
    </w:p>
    <w:p w14:paraId="6FA377E5" w14:textId="77777777" w:rsidR="00274F56" w:rsidRPr="00D82C9C" w:rsidRDefault="00274F56" w:rsidP="00274F56">
      <w:pPr>
        <w:rPr>
          <w:rFonts w:eastAsia="Cambria"/>
          <w:sz w:val="16"/>
          <w:szCs w:val="16"/>
        </w:rPr>
      </w:pPr>
      <w:r w:rsidRPr="00D82C9C">
        <w:rPr>
          <w:rFonts w:eastAsia="Cambria"/>
          <w:sz w:val="16"/>
          <w:szCs w:val="16"/>
        </w:rPr>
        <w:t>As long as we calculate the future as one of sustaining, maintaining, adapting and rendering ourselves viable … there would be no future for us other than an eventual, barely lived petering out. If, however, we entertained the erasure of the human … then there might be a future. (Colebrook, 2014a: 58)</w:t>
      </w:r>
    </w:p>
    <w:p w14:paraId="6D3B899E" w14:textId="77777777" w:rsidR="00274F56" w:rsidRPr="00D82C9C" w:rsidRDefault="00274F56" w:rsidP="00274F56">
      <w:pPr>
        <w:rPr>
          <w:rFonts w:eastAsia="Cambria"/>
          <w:sz w:val="16"/>
          <w:szCs w:val="16"/>
        </w:rPr>
      </w:pPr>
      <w:r w:rsidRPr="00D82C9C">
        <w:rPr>
          <w:rFonts w:eastAsia="Cambria"/>
          <w:sz w:val="16"/>
          <w:szCs w:val="16"/>
        </w:rPr>
        <w:t>What visions, logics and inputs might IR contribute to this new future, and how might it be transformed as a result?</w:t>
      </w:r>
    </w:p>
    <w:p w14:paraId="201B754D" w14:textId="77777777" w:rsidR="00274F56" w:rsidRPr="00D82C9C" w:rsidRDefault="00274F56" w:rsidP="00274F56">
      <w:pPr>
        <w:rPr>
          <w:rFonts w:eastAsia="Cambria"/>
          <w:sz w:val="16"/>
          <w:szCs w:val="16"/>
        </w:rPr>
      </w:pPr>
      <w:r w:rsidRPr="00D82C9C">
        <w:rPr>
          <w:rFonts w:eastAsia="Cambria"/>
          <w:sz w:val="16"/>
          <w:szCs w:val="16"/>
        </w:rPr>
        <w:t>Cosmopolitics and the possibilities of extinction</w:t>
      </w:r>
    </w:p>
    <w:p w14:paraId="586FCB09" w14:textId="77777777" w:rsidR="00274F56" w:rsidRPr="00D82C9C" w:rsidRDefault="00274F56" w:rsidP="00274F56">
      <w:pPr>
        <w:rPr>
          <w:rFonts w:eastAsia="Cambria"/>
          <w:sz w:val="16"/>
          <w:szCs w:val="16"/>
        </w:rPr>
      </w:pPr>
      <w:r w:rsidRPr="00D82C9C">
        <w:rPr>
          <w:rFonts w:eastAsia="Cambria"/>
          <w:sz w:val="16"/>
          <w:szCs w:val="16"/>
        </w:rPr>
        <w:t>Extinction is not only about endings; it can also be understood as a force that engenders ethico-political creativity in and with the conditions of finitude (Mitchell, 2016). Viewing (mass) extinction in this way consists of ‘a confrontation with perishing, finitude, and fragility but one that fills us with at least as much wonder as dread, more political energy than resignation, and takes seriously that apocalypses are not ends but irreversible transitions’ (Grove, 2015).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I shall now argue that it demands and enables a politics attuned to the biological, geological and cosmological forces of the universe: a cosmopolitics.</w:t>
      </w:r>
    </w:p>
    <w:p w14:paraId="53CCFDB9" w14:textId="77777777" w:rsidR="00274F56" w:rsidRPr="00D82C9C" w:rsidRDefault="00274F56" w:rsidP="00274F56">
      <w:pPr>
        <w:rPr>
          <w:rFonts w:eastAsia="Cambria"/>
          <w:sz w:val="16"/>
          <w:szCs w:val="16"/>
        </w:rPr>
      </w:pPr>
      <w:r w:rsidRPr="00D82C9C">
        <w:rPr>
          <w:rFonts w:eastAsia="Cambria"/>
          <w:sz w:val="16"/>
          <w:szCs w:val="16"/>
        </w:rPr>
        <w:t>According to Isabelle Stengers (2005), ‘cosmopolitics’ is politics rooted in the acknowledgement of the multiple, diverse and constantly transforming beings that constitute the cosmos. It hinges on the belief that all beings make interventions that shape, disrupt and transform political processes. Importantly, participation in these processes does not require representation in terms of human interests or even the ability to act or speak in a human-oriented sense.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Cosmopolitics is conflictual and agonistic: the insurgence of awkward subjects and the obstructions, disruptions and disjunctures they create can nurture pluralism and generate creative politics.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w:t>
      </w:r>
    </w:p>
    <w:p w14:paraId="7A2E79CC" w14:textId="77777777" w:rsidR="00274F56" w:rsidRPr="00D82C9C" w:rsidRDefault="00274F56" w:rsidP="00274F56">
      <w:pPr>
        <w:rPr>
          <w:rFonts w:eastAsia="Cambria"/>
          <w:sz w:val="16"/>
          <w:szCs w:val="16"/>
        </w:rPr>
      </w:pPr>
      <w:r w:rsidRPr="00D82C9C">
        <w:rPr>
          <w:rFonts w:eastAsia="Cambria"/>
          <w:sz w:val="16"/>
          <w:szCs w:val="16"/>
        </w:rPr>
        <w:t xml:space="preserve">I want to argue that a modified form of cosmopolitics — one attuned to the inhuman — is demanded by, and can ground meaningful responses to, (mass) extinction. Specifically, Stengers’s </w:t>
      </w:r>
      <w:r w:rsidRPr="00D82C9C">
        <w:rPr>
          <w:rFonts w:eastAsia="Cambria"/>
          <w:sz w:val="16"/>
          <w:szCs w:val="16"/>
          <w:u w:val="single"/>
        </w:rPr>
        <w:t>cosmopolitics</w:t>
      </w:r>
      <w:r w:rsidRPr="00D82C9C">
        <w:rPr>
          <w:rFonts w:eastAsia="Cambria"/>
          <w:sz w:val="16"/>
          <w:szCs w:val="16"/>
        </w:rPr>
        <w:t xml:space="preserve"> </w:t>
      </w:r>
      <w:r w:rsidRPr="00D82C9C">
        <w:rPr>
          <w:rFonts w:eastAsia="Cambria"/>
          <w:sz w:val="16"/>
          <w:szCs w:val="16"/>
          <w:u w:val="single"/>
        </w:rPr>
        <w:t>acknowledges the role of the weak, marginalized and ‘shadowy’ subjects</w:t>
      </w:r>
      <w:r w:rsidRPr="00D82C9C">
        <w:rPr>
          <w:rFonts w:eastAsia="Cambria"/>
          <w:sz w:val="16"/>
          <w:szCs w:val="16"/>
        </w:rPr>
        <w:t>;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w:t>
      </w:r>
    </w:p>
    <w:p w14:paraId="64036DE9" w14:textId="77777777" w:rsidR="00274F56" w:rsidRPr="00D82C9C" w:rsidRDefault="00274F56" w:rsidP="00274F56">
      <w:pPr>
        <w:rPr>
          <w:rFonts w:eastAsia="Cambria"/>
          <w:sz w:val="16"/>
          <w:szCs w:val="16"/>
        </w:rPr>
      </w:pPr>
      <w:r w:rsidRPr="00D82C9C">
        <w:rPr>
          <w:rFonts w:eastAsia="Cambria"/>
          <w:sz w:val="16"/>
          <w:szCs w:val="16"/>
        </w:rPr>
        <w:t xml:space="preserve">If we consider (mass) extinction as one of these forces, a different kind of cosmopolitics emerges — one that responds to extinction and considerably adds to the conceptual mass of IR. This mode of cosmopolitics makes it possible to generate new forms of solidarity based not on the fear of collective annihilation, but rather on a sense of shared vulnerability that is the condition of earthly coexistence.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 From this perspective, attention to the inhuman, and to the possible extinction of humans, can produce an ‘enlarged sense of inter-connection between self and others, including the non-human or “earth” others’ (Braidotti, 2013: 49–50). The same processes of defamiliarization, Colebrook (2014a: 58) suggests, would make possible a radical new form of feminism that, in embracing ‘a thought of life beyond the human’, would place neither man nor woman at its centre (Colebrook, 2014b: 16). By unsettling the foundations of ‘humanity’ itself, she contends, thinking the </w:t>
      </w:r>
      <w:r w:rsidRPr="00CB115C">
        <w:rPr>
          <w:rFonts w:eastAsia="Cambria"/>
        </w:rPr>
        <w:t xml:space="preserve">inhuman makes it possible to transcend boundaries such as gender and race that essentialize characteristics as ‘essentially’ human. </w:t>
      </w:r>
      <w:r w:rsidRPr="00CB115C">
        <w:rPr>
          <w:rFonts w:eastAsia="Cambria"/>
          <w:u w:val="single"/>
        </w:rPr>
        <w:t xml:space="preserve">This would have profound importance for feminist, queer and </w:t>
      </w:r>
      <w:r w:rsidRPr="004F5A3B">
        <w:rPr>
          <w:rStyle w:val="Emphasis"/>
          <w:highlight w:val="green"/>
        </w:rPr>
        <w:t>decolonial international politics:</w:t>
      </w:r>
      <w:r w:rsidRPr="00CB115C">
        <w:rPr>
          <w:rFonts w:eastAsia="Cambria"/>
          <w:u w:val="single"/>
        </w:rPr>
        <w:t xml:space="preserve"> it </w:t>
      </w:r>
      <w:r w:rsidRPr="004F5A3B">
        <w:rPr>
          <w:rStyle w:val="Emphasis"/>
          <w:highlight w:val="green"/>
        </w:rPr>
        <w:t>would undercut</w:t>
      </w:r>
      <w:r w:rsidRPr="004F5A3B">
        <w:rPr>
          <w:rFonts w:eastAsia="Cambria"/>
          <w:highlight w:val="green"/>
          <w:u w:val="single"/>
        </w:rPr>
        <w:t xml:space="preserve"> </w:t>
      </w:r>
      <w:r w:rsidRPr="00F5788C">
        <w:rPr>
          <w:rFonts w:eastAsia="Cambria"/>
          <w:u w:val="single"/>
        </w:rPr>
        <w:t xml:space="preserve">the </w:t>
      </w:r>
      <w:r w:rsidRPr="004F5A3B">
        <w:rPr>
          <w:rStyle w:val="Emphasis"/>
          <w:highlight w:val="green"/>
        </w:rPr>
        <w:t>metaphysical foundations of sources of exclusion and oppression against which they struggle</w:t>
      </w:r>
      <w:r w:rsidRPr="00CB115C">
        <w:rPr>
          <w:rFonts w:eastAsia="Cambria"/>
        </w:rPr>
        <w:t xml:space="preserve">. In </w:t>
      </w:r>
      <w:r w:rsidRPr="00D82C9C">
        <w:rPr>
          <w:rFonts w:eastAsia="Cambria"/>
          <w:sz w:val="16"/>
          <w:szCs w:val="16"/>
        </w:rPr>
        <w:t>short, contemplating the extinction of ‘the human’ makes it possible to imagine alternative, future life forms that bear resemblances to, but are not restricted by, existing norms of ‘humanity’.</w:t>
      </w:r>
    </w:p>
    <w:p w14:paraId="729C6593" w14:textId="77777777" w:rsidR="00274F56" w:rsidRPr="00D82C9C" w:rsidRDefault="00274F56" w:rsidP="00274F56">
      <w:pPr>
        <w:rPr>
          <w:rFonts w:eastAsia="Cambria"/>
          <w:sz w:val="16"/>
          <w:szCs w:val="16"/>
        </w:rPr>
      </w:pPr>
      <w:r w:rsidRPr="00D82C9C">
        <w:rPr>
          <w:rFonts w:eastAsia="Cambria"/>
          <w:sz w:val="16"/>
          <w:szCs w:val="16"/>
        </w:rPr>
        <w:t>Moreover, a cosmopolitics attuned to the inhuman could profoundly transform global ethics by grounding it not in a politics of ressentiment, but rather one of gratitude. The geographer Nigel Clark (2011) argues that humans should embrace the finite, deeply contingent and potentially meaningless (in a transcendent, metaphysical sense) existence furnished by an indifferent Earth.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For Clark, the latter is epitomized by the actions of the government of Kiribati — the small island state perhaps most imminently threatened by rising sea levels — in creating one of the world’s largest marine parks in 2006 (the Phoenix Islands Protected Area). In so doing, Clark contends, this community expressed unconditional gratitude for the gift of existence rather than resentment of its endangerment. Moreover, by seeking to protect and preserve the watery medium that threatens to destroy it, Kiribatians embodied a mode of meaningful response to disaster that was not constrained to sustaining survival-as-we-know-it.</w:t>
      </w:r>
    </w:p>
    <w:p w14:paraId="74F1A1C0" w14:textId="77777777" w:rsidR="00274F56" w:rsidRPr="00D82C9C" w:rsidRDefault="00274F56" w:rsidP="00274F56">
      <w:pPr>
        <w:rPr>
          <w:rFonts w:eastAsia="Cambria"/>
          <w:sz w:val="16"/>
          <w:szCs w:val="16"/>
        </w:rPr>
      </w:pPr>
      <w:r w:rsidRPr="00CB115C">
        <w:rPr>
          <w:rFonts w:eastAsia="Cambria"/>
        </w:rPr>
        <w:t xml:space="preserve">Moreover, </w:t>
      </w:r>
      <w:r w:rsidRPr="00CB115C">
        <w:rPr>
          <w:rFonts w:eastAsia="Cambria"/>
          <w:u w:val="single"/>
        </w:rPr>
        <w:t>a cosmo</w:t>
      </w:r>
      <w:r w:rsidRPr="004F5A3B">
        <w:rPr>
          <w:rStyle w:val="Emphasis"/>
          <w:highlight w:val="green"/>
        </w:rPr>
        <w:t>politics attuned to extinction</w:t>
      </w:r>
      <w:r w:rsidRPr="004F5A3B">
        <w:rPr>
          <w:rStyle w:val="Emphasis"/>
        </w:rPr>
        <w:t xml:space="preserve"> </w:t>
      </w:r>
      <w:r w:rsidRPr="00CB115C">
        <w:rPr>
          <w:rFonts w:eastAsia="Cambria"/>
          <w:u w:val="single"/>
        </w:rPr>
        <w:t xml:space="preserve">and to the inhuman </w:t>
      </w:r>
      <w:r w:rsidRPr="004F5A3B">
        <w:rPr>
          <w:rStyle w:val="Emphasis"/>
          <w:highlight w:val="green"/>
        </w:rPr>
        <w:t>would foster</w:t>
      </w:r>
      <w:r w:rsidRPr="004F5A3B">
        <w:rPr>
          <w:rFonts w:eastAsia="Cambria"/>
          <w:highlight w:val="green"/>
          <w:u w:val="single"/>
        </w:rPr>
        <w:t xml:space="preserve"> </w:t>
      </w:r>
      <w:r w:rsidRPr="00F5788C">
        <w:rPr>
          <w:rFonts w:eastAsia="Cambria"/>
          <w:u w:val="single"/>
        </w:rPr>
        <w:t xml:space="preserve">a </w:t>
      </w:r>
      <w:r w:rsidRPr="004F5A3B">
        <w:rPr>
          <w:rStyle w:val="Emphasis"/>
          <w:highlight w:val="green"/>
        </w:rPr>
        <w:t>new</w:t>
      </w:r>
      <w:r w:rsidRPr="004F5A3B">
        <w:rPr>
          <w:rFonts w:eastAsia="Cambria"/>
          <w:highlight w:val="green"/>
          <w:u w:val="single"/>
        </w:rPr>
        <w:t xml:space="preserve"> </w:t>
      </w:r>
      <w:r w:rsidRPr="00DC261B">
        <w:rPr>
          <w:rFonts w:eastAsia="Cambria"/>
          <w:u w:val="single"/>
        </w:rPr>
        <w:t xml:space="preserve">mode of </w:t>
      </w:r>
      <w:r w:rsidRPr="004F5A3B">
        <w:rPr>
          <w:rStyle w:val="Emphasis"/>
          <w:highlight w:val="green"/>
        </w:rPr>
        <w:t>future-oriented politics based</w:t>
      </w:r>
      <w:r w:rsidRPr="00CB115C">
        <w:rPr>
          <w:rFonts w:eastAsia="Cambria"/>
          <w:u w:val="single"/>
        </w:rPr>
        <w:t xml:space="preserve"> not on the continuity of the present, but rather </w:t>
      </w:r>
      <w:r w:rsidRPr="004F5A3B">
        <w:rPr>
          <w:rStyle w:val="Emphasis"/>
          <w:highlight w:val="green"/>
        </w:rPr>
        <w:t>on</w:t>
      </w:r>
      <w:r w:rsidRPr="00CB115C">
        <w:rPr>
          <w:rFonts w:eastAsia="Cambria"/>
          <w:u w:val="single"/>
        </w:rPr>
        <w:t xml:space="preserve"> the </w:t>
      </w:r>
      <w:r w:rsidRPr="004F5A3B">
        <w:rPr>
          <w:rStyle w:val="Emphasis"/>
          <w:highlight w:val="green"/>
        </w:rPr>
        <w:t>creative possibilities of discontinuity and unpredictable difference</w:t>
      </w:r>
      <w:r w:rsidRPr="00CB115C">
        <w:rPr>
          <w:rFonts w:eastAsia="Cambria"/>
        </w:rPr>
        <w:t xml:space="preserve">. For Evans and Reid (2014: 164), </w:t>
      </w:r>
      <w:r w:rsidRPr="00CB115C">
        <w:rPr>
          <w:rFonts w:eastAsia="Cambria"/>
          <w:u w:val="single"/>
        </w:rPr>
        <w:t>biopolitical responses to extinction reflect a ‘cult of mourning’ for the coming death of existing species life that ‘manages to turn the wondrous phenomenon of the emergence of new forms of life … into a problematic of security and threat’</w:t>
      </w:r>
      <w:r w:rsidRPr="00CB115C">
        <w:rPr>
          <w:rFonts w:eastAsia="Cambria"/>
        </w:rPr>
        <w:t xml:space="preserve">. Indeed, in popular </w:t>
      </w:r>
      <w:r w:rsidRPr="00D82C9C">
        <w:rPr>
          <w:rFonts w:eastAsia="Cambria"/>
          <w:sz w:val="16"/>
          <w:szCs w:val="16"/>
        </w:rPr>
        <w:t>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 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Clark, writing in a Levinasian vein, agrees that embracing future life forms is not passive. Instead, it requires the ability to see ‘the intolerability of the world as it is presently imagined and demands the seemingly impossible; the creation of a new one’ (Clark, 2011: 195).</w:t>
      </w:r>
    </w:p>
    <w:p w14:paraId="74D72B92" w14:textId="77777777" w:rsidR="00274F56" w:rsidRPr="00D82C9C" w:rsidRDefault="00274F56" w:rsidP="00274F56">
      <w:pPr>
        <w:rPr>
          <w:rFonts w:eastAsia="Cambria"/>
          <w:sz w:val="16"/>
          <w:szCs w:val="16"/>
        </w:rPr>
      </w:pPr>
      <w:r w:rsidRPr="00D82C9C">
        <w:rPr>
          <w:rFonts w:eastAsia="Cambria"/>
          <w:sz w:val="16"/>
          <w:szCs w:val="16"/>
        </w:rPr>
        <w:t>Crucially, this ethos is not a replacement for security or the pursuit of indefinite survival, but rather a qualitatively different kind of politics. It cannot guarantee the survival of humanity-as-it-is — the goal to which all existing strategies and responses to extinction are oriented. It entails an ‘eschatology without hope for oneself’ (Levinas, 1998: 51): welcoming new worlds makes, and demands, no promises. While this ethos engenders cautious hope for undetermined futures, it cannot be made conditional on the survival of existing forms of life. Instead, it must be pursued ‘for the hell of it and for love of the world’ (Braidotti, 2010: 17). This shifts the logic of responsiveness to extinction from one of mastery and control to one of gratitude and hopeful, creative experimentation. As Clark (2011: 217, paraphrasing Allan Stoekl) puts it:</w:t>
      </w:r>
    </w:p>
    <w:p w14:paraId="7DAF84BC" w14:textId="77777777" w:rsidR="00274F56" w:rsidRPr="00D82C9C" w:rsidRDefault="00274F56" w:rsidP="00274F56">
      <w:pPr>
        <w:rPr>
          <w:rFonts w:eastAsia="Cambria"/>
          <w:sz w:val="16"/>
          <w:szCs w:val="16"/>
        </w:rPr>
      </w:pPr>
      <w:r w:rsidRPr="00D82C9C">
        <w:rPr>
          <w:rFonts w:eastAsia="Cambria"/>
          <w:sz w:val="16"/>
          <w:szCs w:val="16"/>
        </w:rPr>
        <w:t>we might have a better chance of prising the planet out of its downward ecological spiral accidentally, not as the goal of a grand, visionary project but as the unintended consequence of more joyous and generous living right here and now.</w:t>
      </w:r>
    </w:p>
    <w:p w14:paraId="51841483" w14:textId="77777777" w:rsidR="00274F56" w:rsidRPr="00D82C9C" w:rsidRDefault="00274F56" w:rsidP="00274F56">
      <w:pPr>
        <w:rPr>
          <w:sz w:val="16"/>
          <w:szCs w:val="16"/>
        </w:rPr>
      </w:pPr>
      <w:r w:rsidRPr="00D82C9C">
        <w:rPr>
          <w:sz w:val="16"/>
          <w:szCs w:val="16"/>
        </w:rPr>
        <w:t>In other words, adopting an attitude of hospitality and generosity towards other beings might help to open up a future of long-term flourishing for humans and other beings. However, as Clark argues, this kind of action needs to have the character of Derridean hospitality, that is, it needs to be undertaken without conditionality, or, in this case, the demand for security. Adopting this ethico-political orientation does not involve capitulation to extinction, and even less an extinction-wish. Instead, it widens the range of human responsiveness far beyond the spectrum of pre-emptive trauma, loss and tragedy, and a future of rapidly diminishing life lived in survival mode.</w:t>
      </w:r>
    </w:p>
    <w:p w14:paraId="591EA2DB" w14:textId="5313B4F0" w:rsidR="008211B9" w:rsidRPr="008211B9" w:rsidRDefault="008211B9" w:rsidP="00D82C9C"/>
    <w:p w14:paraId="4A8623E7" w14:textId="77777777" w:rsidR="002358B1" w:rsidRPr="005D5365" w:rsidRDefault="002358B1" w:rsidP="008211B9">
      <w:r w:rsidRPr="008211B9">
        <w:br/>
      </w:r>
      <w:r w:rsidRPr="005D5365">
        <w:br/>
      </w:r>
      <w:r w:rsidRPr="005D5365">
        <w:br/>
      </w:r>
    </w:p>
    <w:p w14:paraId="171C2611" w14:textId="77777777" w:rsidR="002358B1" w:rsidRPr="005D5365" w:rsidRDefault="002358B1" w:rsidP="002358B1">
      <w:pPr>
        <w:rPr>
          <w:rFonts w:cstheme="minorHAnsi"/>
          <w:color w:val="000000" w:themeColor="text1"/>
        </w:rPr>
      </w:pPr>
    </w:p>
    <w:p w14:paraId="2DED2927" w14:textId="77777777" w:rsidR="002358B1" w:rsidRPr="005D5365" w:rsidRDefault="002358B1" w:rsidP="002358B1">
      <w:pPr>
        <w:rPr>
          <w:rFonts w:cstheme="minorHAnsi"/>
          <w:color w:val="000000" w:themeColor="text1"/>
        </w:rPr>
      </w:pPr>
    </w:p>
    <w:p w14:paraId="10D126B5" w14:textId="77777777" w:rsidR="00660F88" w:rsidRPr="002358B1" w:rsidRDefault="00660F88" w:rsidP="002358B1"/>
    <w:sectPr w:rsidR="00660F88" w:rsidRPr="00235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B75D7B"/>
    <w:multiLevelType w:val="multilevel"/>
    <w:tmpl w:val="1DEEA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AD44C2"/>
    <w:multiLevelType w:val="multilevel"/>
    <w:tmpl w:val="318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130023"/>
    <w:multiLevelType w:val="multilevel"/>
    <w:tmpl w:val="C420A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2C4CE9"/>
    <w:multiLevelType w:val="multilevel"/>
    <w:tmpl w:val="A538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1D2E8B"/>
    <w:multiLevelType w:val="multilevel"/>
    <w:tmpl w:val="A9D28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FA5C1B"/>
    <w:multiLevelType w:val="multilevel"/>
    <w:tmpl w:val="949C9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1"/>
    <w:lvlOverride w:ilvl="0">
      <w:lvl w:ilvl="0">
        <w:numFmt w:val="lowerLetter"/>
        <w:lvlText w:val="%1."/>
        <w:lvlJc w:val="left"/>
      </w:lvl>
    </w:lvlOverride>
  </w:num>
  <w:num w:numId="3">
    <w:abstractNumId w:val="14"/>
  </w:num>
  <w:num w:numId="4">
    <w:abstractNumId w:val="10"/>
    <w:lvlOverride w:ilvl="0">
      <w:lvl w:ilvl="0">
        <w:numFmt w:val="lowerLetter"/>
        <w:lvlText w:val="%1."/>
        <w:lvlJc w:val="left"/>
      </w:lvl>
    </w:lvlOverride>
  </w:num>
  <w:num w:numId="5">
    <w:abstractNumId w:val="15"/>
    <w:lvlOverride w:ilvl="0">
      <w:lvl w:ilvl="0">
        <w:numFmt w:val="upperLetter"/>
        <w:lvlText w:val="%1."/>
        <w:lvlJc w:val="left"/>
      </w:lvl>
    </w:lvlOverride>
  </w:num>
  <w:num w:numId="6">
    <w:abstractNumId w:val="13"/>
    <w:lvlOverride w:ilvl="0">
      <w:lvl w:ilvl="0">
        <w:numFmt w:val="lowerLetter"/>
        <w:lvlText w:val="%1."/>
        <w:lvlJc w:val="left"/>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57438591360"/>
  </w:docVars>
  <w:rsids>
    <w:rsidRoot w:val="00C658CD"/>
    <w:rsid w:val="000115CB"/>
    <w:rsid w:val="00035C8E"/>
    <w:rsid w:val="00041EB1"/>
    <w:rsid w:val="000664D7"/>
    <w:rsid w:val="00067288"/>
    <w:rsid w:val="000700EE"/>
    <w:rsid w:val="000C38B8"/>
    <w:rsid w:val="0014034D"/>
    <w:rsid w:val="001E6B2C"/>
    <w:rsid w:val="001F2229"/>
    <w:rsid w:val="00203854"/>
    <w:rsid w:val="00217EC7"/>
    <w:rsid w:val="002358B1"/>
    <w:rsid w:val="00274F56"/>
    <w:rsid w:val="00280837"/>
    <w:rsid w:val="002A669C"/>
    <w:rsid w:val="002D1698"/>
    <w:rsid w:val="002E0C67"/>
    <w:rsid w:val="002E168D"/>
    <w:rsid w:val="002F3942"/>
    <w:rsid w:val="002F3955"/>
    <w:rsid w:val="00317C3C"/>
    <w:rsid w:val="003210BF"/>
    <w:rsid w:val="00340DC1"/>
    <w:rsid w:val="0037059F"/>
    <w:rsid w:val="0037428E"/>
    <w:rsid w:val="00392FB0"/>
    <w:rsid w:val="003A1472"/>
    <w:rsid w:val="003A4515"/>
    <w:rsid w:val="003B3683"/>
    <w:rsid w:val="00481C3C"/>
    <w:rsid w:val="004B57FB"/>
    <w:rsid w:val="004B61EB"/>
    <w:rsid w:val="004C061D"/>
    <w:rsid w:val="004E1CB2"/>
    <w:rsid w:val="004E2325"/>
    <w:rsid w:val="004E68A7"/>
    <w:rsid w:val="004F70F6"/>
    <w:rsid w:val="0054645F"/>
    <w:rsid w:val="00591B16"/>
    <w:rsid w:val="005C49ED"/>
    <w:rsid w:val="005C74FF"/>
    <w:rsid w:val="005D5365"/>
    <w:rsid w:val="0061342D"/>
    <w:rsid w:val="006152E9"/>
    <w:rsid w:val="00642432"/>
    <w:rsid w:val="00642E4B"/>
    <w:rsid w:val="00660F88"/>
    <w:rsid w:val="0067717B"/>
    <w:rsid w:val="00680E31"/>
    <w:rsid w:val="0069073A"/>
    <w:rsid w:val="006B6324"/>
    <w:rsid w:val="006D5FAC"/>
    <w:rsid w:val="00707D1C"/>
    <w:rsid w:val="0071279A"/>
    <w:rsid w:val="00720915"/>
    <w:rsid w:val="007222D8"/>
    <w:rsid w:val="00725ABE"/>
    <w:rsid w:val="00731855"/>
    <w:rsid w:val="00733977"/>
    <w:rsid w:val="0075765A"/>
    <w:rsid w:val="00771B09"/>
    <w:rsid w:val="00797FB4"/>
    <w:rsid w:val="007B59ED"/>
    <w:rsid w:val="007C7ED8"/>
    <w:rsid w:val="007F47C2"/>
    <w:rsid w:val="007F704D"/>
    <w:rsid w:val="008211B9"/>
    <w:rsid w:val="00821C05"/>
    <w:rsid w:val="0083492F"/>
    <w:rsid w:val="00873C85"/>
    <w:rsid w:val="0088536E"/>
    <w:rsid w:val="00897FA1"/>
    <w:rsid w:val="008B4205"/>
    <w:rsid w:val="008D5125"/>
    <w:rsid w:val="009516B3"/>
    <w:rsid w:val="009B7602"/>
    <w:rsid w:val="009F67EF"/>
    <w:rsid w:val="00A3706B"/>
    <w:rsid w:val="00A5220C"/>
    <w:rsid w:val="00A9726E"/>
    <w:rsid w:val="00B272F2"/>
    <w:rsid w:val="00B53B90"/>
    <w:rsid w:val="00B63091"/>
    <w:rsid w:val="00BD580D"/>
    <w:rsid w:val="00BF6CA7"/>
    <w:rsid w:val="00C07639"/>
    <w:rsid w:val="00C407F1"/>
    <w:rsid w:val="00C4280A"/>
    <w:rsid w:val="00C658CD"/>
    <w:rsid w:val="00C826B1"/>
    <w:rsid w:val="00D44B26"/>
    <w:rsid w:val="00D51FCB"/>
    <w:rsid w:val="00D80545"/>
    <w:rsid w:val="00D82C9C"/>
    <w:rsid w:val="00D84F9B"/>
    <w:rsid w:val="00DA6B25"/>
    <w:rsid w:val="00E16B59"/>
    <w:rsid w:val="00E251C8"/>
    <w:rsid w:val="00E63198"/>
    <w:rsid w:val="00E73C88"/>
    <w:rsid w:val="00F64E02"/>
    <w:rsid w:val="00FA5D5C"/>
    <w:rsid w:val="00FC5731"/>
    <w:rsid w:val="00FF0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36FF3"/>
  <w15:chartTrackingRefBased/>
  <w15:docId w15:val="{16C72419-5A84-433E-9E35-4E3021F54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1855"/>
    <w:pPr>
      <w:spacing w:after="0" w:line="240" w:lineRule="auto"/>
    </w:pPr>
    <w:rPr>
      <w:rFonts w:ascii="Calibri" w:hAnsi="Calibri" w:cs="Calibri"/>
    </w:rPr>
  </w:style>
  <w:style w:type="paragraph" w:styleId="Heading1">
    <w:name w:val="heading 1"/>
    <w:aliases w:val="Pocket"/>
    <w:basedOn w:val="Normal"/>
    <w:next w:val="Normal"/>
    <w:link w:val="Heading1Char"/>
    <w:qFormat/>
    <w:rsid w:val="0073185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185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73185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31855"/>
    <w:pPr>
      <w:keepNext/>
      <w:keepLines/>
      <w:spacing w:before="200"/>
      <w:outlineLvl w:val="3"/>
    </w:pPr>
    <w:rPr>
      <w:rFonts w:eastAsiaTheme="majorEastAsia" w:cstheme="majorBidi"/>
      <w:b/>
      <w:iCs/>
      <w:sz w:val="28"/>
    </w:rPr>
  </w:style>
  <w:style w:type="character" w:default="1" w:styleId="DefaultParagraphFont">
    <w:name w:val="Default Paragraph Font"/>
    <w:uiPriority w:val="1"/>
    <w:semiHidden/>
    <w:unhideWhenUsed/>
    <w:rsid w:val="00731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1855"/>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31855"/>
    <w:rPr>
      <w:rFonts w:ascii="Calibri" w:eastAsiaTheme="majorEastAsia" w:hAnsi="Calibri" w:cstheme="majorBidi"/>
      <w:b/>
      <w:iCs/>
      <w:sz w:val="28"/>
    </w:rPr>
  </w:style>
  <w:style w:type="character" w:customStyle="1" w:styleId="Heading1Char">
    <w:name w:val="Heading 1 Char"/>
    <w:aliases w:val="Pocket Char"/>
    <w:basedOn w:val="DefaultParagraphFont"/>
    <w:link w:val="Heading1"/>
    <w:rsid w:val="007318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1855"/>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Citation Char Char Char Char Char,Citation Char1 Char Char Char,Text 7 Char,Block Writing Char,Char Char Char,Tagold Char"/>
    <w:basedOn w:val="DefaultParagraphFont"/>
    <w:link w:val="Heading3"/>
    <w:uiPriority w:val="2"/>
    <w:rsid w:val="00731855"/>
    <w:rPr>
      <w:rFonts w:ascii="Calibri" w:eastAsiaTheme="majorEastAsia" w:hAnsi="Calibri" w:cstheme="majorBidi"/>
      <w:b/>
      <w:sz w:val="32"/>
      <w:szCs w:val="24"/>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3185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1855"/>
    <w:rPr>
      <w:b/>
      <w:bCs/>
      <w:sz w:val="26"/>
      <w:u w:val="none"/>
    </w:rPr>
  </w:style>
  <w:style w:type="character" w:customStyle="1" w:styleId="StyleUnderline">
    <w:name w:val="Style Underline"/>
    <w:aliases w:val="Underline,Style Bold Underline,Style,apple-style-span + 6 pt,Bold,Kern at 16 pt,Intense Emphasis1,Intense Emphasis2,HHeading 3 + 12 pt,Minimized Char,Heading 3 Char Char Char Char Char,c,Citation Char Char Char,ci,Intense Emphasis3,Bo,B"/>
    <w:basedOn w:val="DefaultParagraphFont"/>
    <w:uiPriority w:val="6"/>
    <w:qFormat/>
    <w:rsid w:val="00731855"/>
    <w:rPr>
      <w:b w:val="0"/>
      <w:sz w:val="26"/>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731855"/>
    <w:rPr>
      <w:color w:val="auto"/>
      <w:u w:val="none"/>
    </w:rPr>
  </w:style>
  <w:style w:type="character" w:styleId="FollowedHyperlink">
    <w:name w:val="FollowedHyperlink"/>
    <w:basedOn w:val="DefaultParagraphFont"/>
    <w:uiPriority w:val="99"/>
    <w:semiHidden/>
    <w:unhideWhenUsed/>
    <w:rsid w:val="00731855"/>
    <w:rPr>
      <w:color w:val="auto"/>
      <w:u w:val="none"/>
    </w:rPr>
  </w:style>
  <w:style w:type="paragraph" w:customStyle="1" w:styleId="cardtext">
    <w:name w:val="card text"/>
    <w:basedOn w:val="Normal"/>
    <w:link w:val="cardtextChar"/>
    <w:qFormat/>
    <w:rsid w:val="00797FB4"/>
    <w:pPr>
      <w:ind w:left="288" w:right="288"/>
    </w:pPr>
    <w:rPr>
      <w:rFonts w:ascii="Times New Roman" w:eastAsia="Calibri" w:hAnsi="Times New Roman" w:cs="Times New Roman"/>
      <w:sz w:val="20"/>
    </w:rPr>
  </w:style>
  <w:style w:type="character" w:customStyle="1" w:styleId="cardtextChar">
    <w:name w:val="card text Char"/>
    <w:basedOn w:val="DefaultParagraphFont"/>
    <w:link w:val="cardtext"/>
    <w:rsid w:val="00797FB4"/>
    <w:rPr>
      <w:rFonts w:ascii="Times New Roman" w:eastAsia="Calibri" w:hAnsi="Times New Roman" w:cs="Times New Roman"/>
      <w:sz w:val="20"/>
    </w:rPr>
  </w:style>
  <w:style w:type="paragraph" w:customStyle="1" w:styleId="textbold">
    <w:name w:val="text bold"/>
    <w:basedOn w:val="Normal"/>
    <w:link w:val="Emphasis"/>
    <w:uiPriority w:val="7"/>
    <w:qFormat/>
    <w:rsid w:val="00797FB4"/>
    <w:pPr>
      <w:ind w:left="720"/>
      <w:jc w:val="both"/>
    </w:pPr>
    <w:rPr>
      <w:b/>
      <w:iCs/>
      <w:sz w:val="26"/>
      <w:u w:val="single"/>
    </w:rPr>
  </w:style>
  <w:style w:type="paragraph" w:styleId="NormalWeb">
    <w:name w:val="Normal (Web)"/>
    <w:basedOn w:val="Normal"/>
    <w:uiPriority w:val="99"/>
    <w:semiHidden/>
    <w:unhideWhenUsed/>
    <w:rsid w:val="00FF0ABB"/>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85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29471">
      <w:bodyDiv w:val="1"/>
      <w:marLeft w:val="0"/>
      <w:marRight w:val="0"/>
      <w:marTop w:val="0"/>
      <w:marBottom w:val="0"/>
      <w:divBdr>
        <w:top w:val="none" w:sz="0" w:space="0" w:color="auto"/>
        <w:left w:val="none" w:sz="0" w:space="0" w:color="auto"/>
        <w:bottom w:val="none" w:sz="0" w:space="0" w:color="auto"/>
        <w:right w:val="none" w:sz="0" w:space="0" w:color="auto"/>
      </w:divBdr>
    </w:div>
    <w:div w:id="372654736">
      <w:bodyDiv w:val="1"/>
      <w:marLeft w:val="0"/>
      <w:marRight w:val="0"/>
      <w:marTop w:val="0"/>
      <w:marBottom w:val="0"/>
      <w:divBdr>
        <w:top w:val="none" w:sz="0" w:space="0" w:color="auto"/>
        <w:left w:val="none" w:sz="0" w:space="0" w:color="auto"/>
        <w:bottom w:val="none" w:sz="0" w:space="0" w:color="auto"/>
        <w:right w:val="none" w:sz="0" w:space="0" w:color="auto"/>
      </w:divBdr>
    </w:div>
    <w:div w:id="886529257">
      <w:bodyDiv w:val="1"/>
      <w:marLeft w:val="0"/>
      <w:marRight w:val="0"/>
      <w:marTop w:val="0"/>
      <w:marBottom w:val="0"/>
      <w:divBdr>
        <w:top w:val="none" w:sz="0" w:space="0" w:color="auto"/>
        <w:left w:val="none" w:sz="0" w:space="0" w:color="auto"/>
        <w:bottom w:val="none" w:sz="0" w:space="0" w:color="auto"/>
        <w:right w:val="none" w:sz="0" w:space="0" w:color="auto"/>
      </w:divBdr>
    </w:div>
    <w:div w:id="1651246458">
      <w:bodyDiv w:val="1"/>
      <w:marLeft w:val="0"/>
      <w:marRight w:val="0"/>
      <w:marTop w:val="0"/>
      <w:marBottom w:val="0"/>
      <w:divBdr>
        <w:top w:val="none" w:sz="0" w:space="0" w:color="auto"/>
        <w:left w:val="none" w:sz="0" w:space="0" w:color="auto"/>
        <w:bottom w:val="none" w:sz="0" w:space="0" w:color="auto"/>
        <w:right w:val="none" w:sz="0" w:space="0" w:color="auto"/>
      </w:divBdr>
    </w:div>
    <w:div w:id="1697467382">
      <w:bodyDiv w:val="1"/>
      <w:marLeft w:val="0"/>
      <w:marRight w:val="0"/>
      <w:marTop w:val="0"/>
      <w:marBottom w:val="0"/>
      <w:divBdr>
        <w:top w:val="none" w:sz="0" w:space="0" w:color="auto"/>
        <w:left w:val="none" w:sz="0" w:space="0" w:color="auto"/>
        <w:bottom w:val="none" w:sz="0" w:space="0" w:color="auto"/>
        <w:right w:val="none" w:sz="0" w:space="0" w:color="auto"/>
      </w:divBdr>
    </w:div>
    <w:div w:id="198030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9-019-0218-9" TargetMode="Externa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hyperlink" Target="https://www.nature.com/articles/s41599-019-0218-9" TargetMode="External"/><Relationship Id="rId3" Type="http://schemas.openxmlformats.org/officeDocument/2006/relationships/settings" Target="settings.xml"/><Relationship Id="rId21" Type="http://schemas.openxmlformats.org/officeDocument/2006/relationships/hyperlink" Target="https://www.nature.com/articles/s41599-019-0218-9" TargetMode="External"/><Relationship Id="rId7" Type="http://schemas.openxmlformats.org/officeDocument/2006/relationships/hyperlink" Target="https://www.nature.com/articles/s41599-019-0218-9" TargetMode="Externa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hyperlink" Target="https://www.nature.com/articles/s41599-019-0218-9" TargetMode="External"/><Relationship Id="rId2" Type="http://schemas.openxmlformats.org/officeDocument/2006/relationships/styles" Target="styles.xml"/><Relationship Id="rId16" Type="http://schemas.openxmlformats.org/officeDocument/2006/relationships/hyperlink" Target="https://www.nature.com/articles/s41599-019-0218-9" TargetMode="External"/><Relationship Id="rId20" Type="http://schemas.openxmlformats.org/officeDocument/2006/relationships/hyperlink" Target="https://www.nature.com/articles/s41599-019-0218-9" TargetMode="External"/><Relationship Id="rId29" Type="http://schemas.openxmlformats.org/officeDocument/2006/relationships/hyperlink" Target="Https://digitalcommons.bard.edu/cgi/viewcontent.cgi?article=1018&amp;context=senproj_s2019" TargetMode="External"/><Relationship Id="rId1" Type="http://schemas.openxmlformats.org/officeDocument/2006/relationships/numbering" Target="numbering.xml"/><Relationship Id="rId6" Type="http://schemas.openxmlformats.org/officeDocument/2006/relationships/hyperlink" Target="https://www.nature.com/articles/s41599-019-0218-9" TargetMode="External"/><Relationship Id="rId11" Type="http://schemas.openxmlformats.org/officeDocument/2006/relationships/hyperlink" Target="https://www.nature.com/articles/s41599-019-0218-9" TargetMode="External"/><Relationship Id="rId24" Type="http://schemas.openxmlformats.org/officeDocument/2006/relationships/hyperlink" Target="https://www.nature.com/articles/s41599-019-0218-9" TargetMode="External"/><Relationship Id="rId5" Type="http://schemas.openxmlformats.org/officeDocument/2006/relationships/hyperlink" Target="https://www.nature.com/articles/s41599-019-0218-9%5d/lm" TargetMode="External"/><Relationship Id="rId15" Type="http://schemas.openxmlformats.org/officeDocument/2006/relationships/hyperlink" Target="https://www.nature.com/articles/s41599-019-0218-9" TargetMode="External"/><Relationship Id="rId23" Type="http://schemas.openxmlformats.org/officeDocument/2006/relationships/hyperlink" Target="https://www.nature.com/articles/s41599-019-0218-9" TargetMode="External"/><Relationship Id="rId28" Type="http://schemas.openxmlformats.org/officeDocument/2006/relationships/hyperlink" Target="https://www.nature.com/articles/s41599-019-0218-9" TargetMode="External"/><Relationship Id="rId10" Type="http://schemas.openxmlformats.org/officeDocument/2006/relationships/hyperlink" Target="https://www.nature.com/articles/s41599-019-0218-9" TargetMode="External"/><Relationship Id="rId19" Type="http://schemas.openxmlformats.org/officeDocument/2006/relationships/hyperlink" Target="https://www.nature.com/articles/s41599-019-0218-9"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ature.com/articles/s41599-019-0218-9"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nature.com/articles/s41599-019-0218-9" TargetMode="External"/><Relationship Id="rId27" Type="http://schemas.openxmlformats.org/officeDocument/2006/relationships/hyperlink" Target="https://www.nature.com/articles/s41599-019-0218-9"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170</TotalTime>
  <Pages>1</Pages>
  <Words>9815</Words>
  <Characters>55950</Characters>
  <Application>Microsoft Office Word</Application>
  <DocSecurity>0</DocSecurity>
  <Lines>466</Lines>
  <Paragraphs>131</Paragraphs>
  <ScaleCrop>false</ScaleCrop>
  <Company/>
  <LinksUpToDate>false</LinksUpToDate>
  <CharactersWithSpaces>65634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mays</dc:creator>
  <cp:keywords/>
  <dc:description/>
  <cp:lastModifiedBy>cal mays</cp:lastModifiedBy>
  <cp:revision>104</cp:revision>
  <dcterms:created xsi:type="dcterms:W3CDTF">2022-02-07T22:19:00Z</dcterms:created>
  <dcterms:modified xsi:type="dcterms:W3CDTF">2022-02-18T20:30:00Z</dcterms:modified>
</cp:coreProperties>
</file>