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1531E" w14:textId="6BAD179B" w:rsidR="00B573B1" w:rsidRPr="00B573B1" w:rsidRDefault="00B573B1" w:rsidP="00B573B1">
      <w:pPr>
        <w:pStyle w:val="Heading2"/>
        <w:rPr>
          <w:rFonts w:asciiTheme="majorHAnsi" w:hAnsiTheme="majorHAnsi" w:cstheme="majorHAnsi"/>
        </w:rPr>
      </w:pPr>
      <w:r w:rsidRPr="00B573B1">
        <w:rPr>
          <w:rFonts w:asciiTheme="majorHAnsi" w:hAnsiTheme="majorHAnsi" w:cstheme="majorHAnsi"/>
        </w:rPr>
        <w:t>1</w:t>
      </w:r>
    </w:p>
    <w:p w14:paraId="510A8AE9"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Interp – the aff must explicitly delineate a comprehensive role of the ballot and how the round plays out under it in the form of a text in the 1AC. To clarify, they must –</w:t>
      </w:r>
    </w:p>
    <w:p w14:paraId="1C7FF9BE"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 - Clarify how offense links to it, e.g. address the pre-fiat vs post-fiat distinction</w:t>
      </w:r>
    </w:p>
    <w:p w14:paraId="749CB37B"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 - Clarify whether theory is relevant under it</w:t>
      </w:r>
    </w:p>
    <w:p w14:paraId="3A9E5E22"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 - Clarify how to weigh between competing advocacies, e.g. if the ballot is determined by the flow</w:t>
      </w:r>
    </w:p>
    <w:p w14:paraId="688E2048"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Violation – there’s no text in the 1AC</w:t>
      </w:r>
    </w:p>
    <w:p w14:paraId="2F795382"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Standards –</w:t>
      </w:r>
    </w:p>
    <w:p w14:paraId="5C856489"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1] </w:t>
      </w:r>
      <w:r w:rsidRPr="00B573B1">
        <w:rPr>
          <w:rFonts w:asciiTheme="majorHAnsi" w:hAnsiTheme="majorHAnsi" w:cstheme="majorHAnsi"/>
          <w:u w:val="single"/>
        </w:rPr>
        <w:t>Engagement</w:t>
      </w:r>
      <w:r w:rsidRPr="00B573B1">
        <w:rPr>
          <w:rFonts w:asciiTheme="majorHAnsi" w:hAnsiTheme="majorHAnsi" w:cstheme="majorHAnsi"/>
        </w:rPr>
        <w:t xml:space="preserve"> – if I don’t know how the role of the ballot functions, it’s impossible for me to engage the aff, since knowing what counts as offense for me is a prerequisite to being able to make meaningful arguments that clash with yours. </w:t>
      </w:r>
    </w:p>
    <w:p w14:paraId="046ED276"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2] </w:t>
      </w:r>
      <w:r w:rsidRPr="00B573B1">
        <w:rPr>
          <w:rFonts w:asciiTheme="majorHAnsi" w:hAnsiTheme="majorHAnsi" w:cstheme="majorHAnsi"/>
          <w:u w:val="single"/>
        </w:rPr>
        <w:t>Strategy Skew</w:t>
      </w:r>
      <w:r w:rsidRPr="00B573B1">
        <w:rPr>
          <w:rFonts w:asciiTheme="majorHAnsi" w:hAnsiTheme="majorHAnsi" w:cstheme="majorHAnsi"/>
        </w:rPr>
        <w:t xml:space="preserve"> – you make formulating a strategy impossible since I don’t know what links to your evaluative mechanism. My interp means we know what a legitimate neg advocacy is, otherwise you can make up reasons mine doesn’t link to the role of the ballot in the next speech.</w:t>
      </w:r>
    </w:p>
    <w:p w14:paraId="49F6A78B" w14:textId="77777777" w:rsidR="00B573B1" w:rsidRPr="00B573B1" w:rsidRDefault="00B573B1" w:rsidP="00B573B1">
      <w:pPr>
        <w:pStyle w:val="Heading4"/>
        <w:rPr>
          <w:rFonts w:asciiTheme="majorHAnsi" w:hAnsiTheme="majorHAnsi" w:cstheme="majorHAnsi"/>
        </w:rPr>
      </w:pPr>
      <w:r w:rsidRPr="00B573B1">
        <w:rPr>
          <w:rFonts w:asciiTheme="majorHAnsi" w:eastAsia="Times New Roman" w:hAnsiTheme="majorHAnsi" w:cstheme="majorHAnsi"/>
        </w:rPr>
        <w:t>Fairness/Edu/DTD -</w:t>
      </w:r>
    </w:p>
    <w:p w14:paraId="16865AD6"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Competing Interpretations – a] Race to top – B] Reasonability bad –</w:t>
      </w:r>
    </w:p>
    <w:p w14:paraId="3B578754" w14:textId="77777777" w:rsidR="00B573B1" w:rsidRPr="00B573B1" w:rsidRDefault="00B573B1" w:rsidP="00B573B1">
      <w:pPr>
        <w:pStyle w:val="Heading4"/>
        <w:rPr>
          <w:rFonts w:asciiTheme="majorHAnsi" w:eastAsia="Times New Roman" w:hAnsiTheme="majorHAnsi" w:cstheme="majorHAnsi"/>
          <w:sz w:val="18"/>
          <w:szCs w:val="18"/>
        </w:rPr>
      </w:pPr>
      <w:r w:rsidRPr="00B573B1">
        <w:rPr>
          <w:rFonts w:asciiTheme="majorHAnsi" w:eastAsia="Times New Roman" w:hAnsiTheme="majorHAnsi" w:cstheme="majorHAnsi"/>
        </w:rPr>
        <w:t>~ Reject Aff RVIs ~ </w:t>
      </w:r>
    </w:p>
    <w:p w14:paraId="27EF7536" w14:textId="77777777" w:rsidR="00B573B1" w:rsidRPr="00B573B1" w:rsidRDefault="00B573B1" w:rsidP="00B573B1">
      <w:pPr>
        <w:pStyle w:val="Heading4"/>
        <w:rPr>
          <w:rFonts w:asciiTheme="majorHAnsi" w:eastAsia="Times New Roman" w:hAnsiTheme="majorHAnsi" w:cstheme="majorHAnsi"/>
          <w:sz w:val="18"/>
          <w:szCs w:val="18"/>
        </w:rPr>
      </w:pPr>
      <w:r w:rsidRPr="00B573B1">
        <w:rPr>
          <w:rFonts w:asciiTheme="majorHAnsi" w:eastAsia="Times New Roman" w:hAnsiTheme="majorHAnsi" w:cstheme="majorHAnsi"/>
        </w:rPr>
        <w:t>A - Forcing the 1NC to go all in on the shell kills substance education and neg strat which outweighs on timeframe, B - discourages checking real abuse which outweighs on norm-setting and constituvisim C - Encourages baiting – outweighs because if the shell is frivolous, they can beat it quickly D – its illogical for you to win for proving you were fair – outweighs since logic is a litmus test for other arguments  </w:t>
      </w:r>
    </w:p>
    <w:p w14:paraId="28706E56" w14:textId="77777777" w:rsidR="00B573B1" w:rsidRPr="00B573B1" w:rsidRDefault="00B573B1" w:rsidP="00B573B1">
      <w:pPr>
        <w:pStyle w:val="Heading4"/>
        <w:rPr>
          <w:rFonts w:asciiTheme="majorHAnsi" w:eastAsia="Times New Roman" w:hAnsiTheme="majorHAnsi" w:cstheme="majorHAnsi"/>
        </w:rPr>
      </w:pPr>
      <w:r w:rsidRPr="00B573B1">
        <w:rPr>
          <w:rFonts w:asciiTheme="majorHAnsi" w:eastAsia="Times New Roman" w:hAnsiTheme="majorHAnsi" w:cstheme="majorHAnsi"/>
        </w:rPr>
        <w:t xml:space="preserve">1NC theory first - 1] Abuse was self-inflicted- They started the chain of abuse and forced me down this strategy 2] Norming- We have more speeches to norm over whether it’s a good idea since the shell was read earlier. </w:t>
      </w:r>
    </w:p>
    <w:p w14:paraId="7C45AB49" w14:textId="77777777" w:rsidR="00B573B1" w:rsidRPr="00B573B1" w:rsidRDefault="00B573B1" w:rsidP="00B573B1">
      <w:pPr>
        <w:pStyle w:val="Heading4"/>
        <w:rPr>
          <w:rFonts w:asciiTheme="majorHAnsi" w:eastAsia="Times New Roman" w:hAnsiTheme="majorHAnsi" w:cstheme="majorHAnsi"/>
        </w:rPr>
      </w:pPr>
      <w:r w:rsidRPr="00B573B1">
        <w:rPr>
          <w:rFonts w:asciiTheme="majorHAnsi" w:eastAsia="Times New Roman" w:hAnsiTheme="majorHAnsi" w:cstheme="majorHAnsi"/>
        </w:rPr>
        <w:t>Norming outweighs A] Constutivism- It’s the constitutive purpose of theory debating B] Sequencing- it’s a pre-requisite to actualizing any other voter like fairness or education  3] Longevity – voting for the shell solves this rounds abuse BUT also future round’s abuse </w:t>
      </w:r>
    </w:p>
    <w:p w14:paraId="17C90BC1" w14:textId="77777777" w:rsidR="00B573B1" w:rsidRPr="00B573B1" w:rsidRDefault="00B573B1" w:rsidP="00B573B1">
      <w:pPr>
        <w:pStyle w:val="Heading4"/>
        <w:rPr>
          <w:rFonts w:asciiTheme="majorHAnsi" w:eastAsia="Times New Roman" w:hAnsiTheme="majorHAnsi" w:cstheme="majorHAnsi"/>
        </w:rPr>
      </w:pPr>
      <w:r w:rsidRPr="00B573B1">
        <w:rPr>
          <w:rFonts w:asciiTheme="majorHAnsi" w:eastAsia="Times New Roman" w:hAnsiTheme="majorHAnsi" w:cstheme="majorHAnsi"/>
        </w:rPr>
        <w:lastRenderedPageBreak/>
        <w:t>Neg abuse outweighs Aff abuse – 1] Infinite prep time before round to frontline 2] 2AR judge psychology and 1</w:t>
      </w:r>
      <w:r w:rsidRPr="00B573B1">
        <w:rPr>
          <w:rFonts w:asciiTheme="majorHAnsi" w:eastAsia="Times New Roman" w:hAnsiTheme="majorHAnsi" w:cstheme="majorHAnsi"/>
          <w:sz w:val="20"/>
          <w:szCs w:val="20"/>
          <w:vertAlign w:val="superscript"/>
        </w:rPr>
        <w:t>st</w:t>
      </w:r>
      <w:r w:rsidRPr="00B573B1">
        <w:rPr>
          <w:rFonts w:asciiTheme="majorHAnsi" w:eastAsia="Times New Roman" w:hAnsiTheme="majorHAnsi" w:cstheme="majorHAnsi"/>
        </w:rPr>
        <w:t> and last speech 3] Infinite perms and uplayering in the 1AR.  </w:t>
      </w:r>
    </w:p>
    <w:p w14:paraId="16D4A4E3" w14:textId="77777777" w:rsidR="00B573B1" w:rsidRPr="00B573B1" w:rsidRDefault="00B573B1" w:rsidP="00B573B1">
      <w:pPr>
        <w:pStyle w:val="Heading4"/>
        <w:rPr>
          <w:rFonts w:asciiTheme="majorHAnsi" w:eastAsia="Times New Roman" w:hAnsiTheme="majorHAnsi" w:cstheme="majorHAnsi"/>
        </w:rPr>
      </w:pPr>
      <w:r w:rsidRPr="00B573B1">
        <w:rPr>
          <w:rFonts w:asciiTheme="majorHAnsi" w:eastAsia="Times New Roman" w:hAnsiTheme="majorHAnsi" w:cstheme="majorHAnsi"/>
        </w:rPr>
        <w:t>Reasonability on 1AR shells – 1AR theory is very aff-biased because the 2AR gets to line-by-line every 2NR standard with new answers that never get responded to– reasonability checks 2AR sandbagging by preventing really abusive 1NCs while still giving the 2N a chance.  </w:t>
      </w:r>
    </w:p>
    <w:p w14:paraId="76C64DA9" w14:textId="77777777" w:rsidR="00B573B1" w:rsidRPr="00B573B1" w:rsidRDefault="00B573B1" w:rsidP="00B573B1">
      <w:pPr>
        <w:pStyle w:val="Heading4"/>
        <w:rPr>
          <w:rFonts w:asciiTheme="majorHAnsi" w:eastAsia="Times New Roman" w:hAnsiTheme="majorHAnsi" w:cstheme="majorHAnsi"/>
        </w:rPr>
      </w:pPr>
      <w:r w:rsidRPr="00B573B1">
        <w:rPr>
          <w:rFonts w:asciiTheme="majorHAnsi" w:eastAsia="Times New Roman" w:hAnsiTheme="majorHAnsi" w:cstheme="majorHAnsi"/>
        </w:rPr>
        <w:t>DTA on 1AR shells - They can blow up a blippy 20 second shell to 3 min of the 2AR while I have to split my time and can’t preempt 2AR spin which necessitates judge intervention and means 1AR theory is irresolvable so you shouldn’t stake the round on it.  </w:t>
      </w:r>
    </w:p>
    <w:p w14:paraId="309E4B40" w14:textId="77777777" w:rsidR="00B573B1" w:rsidRPr="00B573B1" w:rsidRDefault="00B573B1" w:rsidP="00B573B1">
      <w:pPr>
        <w:pStyle w:val="Heading4"/>
        <w:rPr>
          <w:rFonts w:asciiTheme="majorHAnsi" w:eastAsia="Times New Roman" w:hAnsiTheme="majorHAnsi" w:cstheme="majorHAnsi"/>
        </w:rPr>
      </w:pPr>
      <w:r w:rsidRPr="00B573B1">
        <w:rPr>
          <w:rFonts w:asciiTheme="majorHAnsi" w:eastAsia="Times New Roman" w:hAnsiTheme="majorHAnsi" w:cstheme="majorHAnsi"/>
        </w:rPr>
        <w:t>RVIs on 1AR theory – 1AR being able to spend 20 seconds on a shell and still win forces the 2N to allocate at least 2:30 on the shell which means RVIs check back time skew – ows on quantifiability </w:t>
      </w:r>
    </w:p>
    <w:p w14:paraId="43B99DA8" w14:textId="77777777" w:rsidR="00B573B1" w:rsidRPr="00B573B1" w:rsidRDefault="00B573B1" w:rsidP="00B573B1">
      <w:pPr>
        <w:pStyle w:val="Heading4"/>
        <w:rPr>
          <w:rFonts w:asciiTheme="majorHAnsi" w:eastAsia="Times New Roman" w:hAnsiTheme="majorHAnsi" w:cstheme="majorHAnsi"/>
        </w:rPr>
      </w:pPr>
      <w:r w:rsidRPr="00B573B1">
        <w:rPr>
          <w:rFonts w:asciiTheme="majorHAnsi" w:eastAsia="Times New Roman" w:hAnsiTheme="majorHAnsi" w:cstheme="majorHAnsi"/>
        </w:rPr>
        <w:t>[</w:t>
      </w:r>
      <w:r w:rsidRPr="00B573B1">
        <w:rPr>
          <w:rFonts w:asciiTheme="majorHAnsi" w:eastAsia="Times New Roman" w:hAnsiTheme="majorHAnsi" w:cstheme="majorHAnsi"/>
          <w:highlight w:val="green"/>
        </w:rPr>
        <w:t>If applicable</w:t>
      </w:r>
      <w:r w:rsidRPr="00B573B1">
        <w:rPr>
          <w:rFonts w:asciiTheme="majorHAnsi" w:eastAsia="Times New Roman" w:hAnsiTheme="majorHAnsi" w:cstheme="majorHAnsi"/>
        </w:rPr>
        <w:t>] 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 </w:t>
      </w:r>
    </w:p>
    <w:p w14:paraId="42E213D7" w14:textId="77777777" w:rsidR="00B573B1" w:rsidRPr="00B573B1" w:rsidRDefault="00B573B1" w:rsidP="00B573B1">
      <w:pPr>
        <w:spacing w:after="0" w:line="240" w:lineRule="auto"/>
        <w:textAlignment w:val="baseline"/>
        <w:rPr>
          <w:rFonts w:asciiTheme="majorHAnsi" w:eastAsia="Times New Roman" w:hAnsiTheme="majorHAnsi" w:cstheme="majorHAnsi"/>
          <w:sz w:val="18"/>
          <w:szCs w:val="18"/>
        </w:rPr>
      </w:pPr>
      <w:r w:rsidRPr="00B573B1">
        <w:rPr>
          <w:rFonts w:asciiTheme="majorHAnsi" w:eastAsia="Times New Roman" w:hAnsiTheme="majorHAnsi" w:cstheme="majorHAnsi"/>
        </w:rPr>
        <w:t> </w:t>
      </w:r>
    </w:p>
    <w:p w14:paraId="6A6F75E4" w14:textId="77777777" w:rsidR="00B573B1" w:rsidRPr="00B573B1" w:rsidRDefault="00B573B1" w:rsidP="00B573B1">
      <w:pPr>
        <w:rPr>
          <w:rFonts w:asciiTheme="majorHAnsi" w:hAnsiTheme="majorHAnsi" w:cstheme="majorHAnsi"/>
        </w:rPr>
      </w:pPr>
    </w:p>
    <w:p w14:paraId="3A7159B7" w14:textId="632C3C32" w:rsidR="00B573B1" w:rsidRPr="00B573B1" w:rsidRDefault="00B573B1" w:rsidP="00B573B1">
      <w:pPr>
        <w:pStyle w:val="Heading2"/>
        <w:rPr>
          <w:rFonts w:asciiTheme="majorHAnsi" w:hAnsiTheme="majorHAnsi" w:cstheme="majorHAnsi"/>
        </w:rPr>
      </w:pPr>
      <w:r w:rsidRPr="00B573B1">
        <w:rPr>
          <w:rFonts w:asciiTheme="majorHAnsi" w:hAnsiTheme="majorHAnsi" w:cstheme="majorHAnsi"/>
        </w:rPr>
        <w:lastRenderedPageBreak/>
        <w:t>2</w:t>
      </w:r>
    </w:p>
    <w:p w14:paraId="423F7517"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Interp – if the aff defends anything other than the entire resolution then they must provide a linked article or a card by an author who explicitly advocates against the 1AC advocacy. </w:t>
      </w:r>
      <w:r w:rsidRPr="00B573B1">
        <w:rPr>
          <w:rFonts w:asciiTheme="majorHAnsi" w:hAnsiTheme="majorHAnsi" w:cstheme="majorHAnsi"/>
        </w:rPr>
        <w:br/>
        <w:t xml:space="preserve">Violation – </w:t>
      </w:r>
      <w:r w:rsidRPr="00B573B1">
        <w:rPr>
          <w:rFonts w:asciiTheme="majorHAnsi" w:hAnsiTheme="majorHAnsi" w:cstheme="majorHAnsi"/>
        </w:rPr>
        <w:br/>
        <w:t xml:space="preserve">Standards – </w:t>
      </w:r>
      <w:r w:rsidRPr="00B573B1">
        <w:rPr>
          <w:rFonts w:asciiTheme="majorHAnsi" w:hAnsiTheme="majorHAnsi" w:cstheme="majorHAnsi"/>
        </w:rPr>
        <w:br/>
        <w:t xml:space="preserve">1] </w:t>
      </w:r>
      <w:r w:rsidRPr="00B573B1">
        <w:rPr>
          <w:rFonts w:asciiTheme="majorHAnsi" w:hAnsiTheme="majorHAnsi" w:cstheme="majorHAnsi"/>
          <w:u w:val="single"/>
        </w:rPr>
        <w:t>Limits</w:t>
      </w:r>
      <w:r w:rsidRPr="00B573B1">
        <w:rPr>
          <w:rFonts w:asciiTheme="majorHAnsi" w:hAnsiTheme="majorHAnsi" w:cstheme="majorHAnsi"/>
        </w:rPr>
        <w:t xml:space="preserve"> – there are infinite things you could defend outside the exact text of the resolution which pushes you to the limits of contestable arguments, even if your interp of the topic is better, the only way to verify if it’s substantively fair is proof of counter-arguments. </w:t>
      </w:r>
    </w:p>
    <w:p w14:paraId="177BCC99"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2] </w:t>
      </w:r>
      <w:r w:rsidRPr="00B573B1">
        <w:rPr>
          <w:rFonts w:asciiTheme="majorHAnsi" w:hAnsiTheme="majorHAnsi" w:cstheme="majorHAnsi"/>
          <w:u w:val="single"/>
        </w:rPr>
        <w:t>Shiftiness</w:t>
      </w:r>
      <w:r w:rsidRPr="00B573B1">
        <w:rPr>
          <w:rFonts w:asciiTheme="majorHAnsi" w:hAnsiTheme="majorHAnsi" w:cstheme="majorHAnsi"/>
        </w:rPr>
        <w:t xml:space="preserve"> – having a counter-solvency advocate helps us conceptualize what their advocacy is and how it’s implemented. Intentionally ambiguous affirmatives we don’t know much about can’t spike out of DA’s and CP’s if they have an advocate that delineates these things.</w:t>
      </w:r>
    </w:p>
    <w:p w14:paraId="0364C9E0"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3] </w:t>
      </w:r>
      <w:r w:rsidRPr="00B573B1">
        <w:rPr>
          <w:rFonts w:asciiTheme="majorHAnsi" w:hAnsiTheme="majorHAnsi" w:cstheme="majorHAnsi"/>
          <w:u w:val="single"/>
        </w:rPr>
        <w:t>Research</w:t>
      </w:r>
      <w:r w:rsidRPr="00B573B1">
        <w:rPr>
          <w:rFonts w:asciiTheme="majorHAnsi" w:hAnsiTheme="majorHAnsi" w:cstheme="majorHAnsi"/>
        </w:rPr>
        <w:t xml:space="preserve"> – forces the aff to go to the other side of the library and contest their own view points, as well as encouraging in depth-research about their own position. </w:t>
      </w:r>
    </w:p>
    <w:p w14:paraId="330E2547" w14:textId="59581871" w:rsidR="00B573B1" w:rsidRPr="00B573B1" w:rsidRDefault="00B573B1" w:rsidP="00B573B1">
      <w:pPr>
        <w:pStyle w:val="Heading2"/>
        <w:rPr>
          <w:rFonts w:asciiTheme="majorHAnsi" w:hAnsiTheme="majorHAnsi" w:cstheme="majorHAnsi"/>
        </w:rPr>
      </w:pPr>
      <w:r w:rsidRPr="00B573B1">
        <w:rPr>
          <w:rFonts w:asciiTheme="majorHAnsi" w:hAnsiTheme="majorHAnsi" w:cstheme="majorHAnsi"/>
        </w:rPr>
        <w:lastRenderedPageBreak/>
        <w:t>3</w:t>
      </w:r>
    </w:p>
    <w:p w14:paraId="79D84DE2" w14:textId="77777777" w:rsidR="00B573B1" w:rsidRPr="00B573B1" w:rsidRDefault="00B573B1" w:rsidP="00B573B1">
      <w:pPr>
        <w:pStyle w:val="Heading4"/>
        <w:rPr>
          <w:rFonts w:asciiTheme="majorHAnsi" w:eastAsia="Times New Roman" w:hAnsiTheme="majorHAnsi" w:cstheme="majorHAnsi"/>
          <w:sz w:val="18"/>
          <w:szCs w:val="18"/>
        </w:rPr>
      </w:pPr>
      <w:r w:rsidRPr="00B573B1">
        <w:rPr>
          <w:rFonts w:asciiTheme="majorHAnsi" w:eastAsia="Times New Roman" w:hAnsiTheme="majorHAnsi" w:cstheme="majorHAnsi"/>
        </w:rPr>
        <w:t>Permissibility and presumption negate – a.  the resolution indicates the affirmative has to prove an obligation, and permissibility would deny the existence of an obligation which outweighs on textuality b. Statements are more often false than true because any part can be false. This means you negate if there is no offense because the resolution is probably false which outweighs on probability and if I’m textual I’m fair because the topic is the most predictable, so you could’ve engaged. </w:t>
      </w:r>
    </w:p>
    <w:p w14:paraId="7A30D188" w14:textId="77777777" w:rsidR="00B573B1" w:rsidRPr="00B573B1" w:rsidRDefault="00B573B1" w:rsidP="00B573B1">
      <w:pPr>
        <w:pStyle w:val="Heading4"/>
        <w:rPr>
          <w:rFonts w:asciiTheme="majorHAnsi" w:eastAsia="Times New Roman" w:hAnsiTheme="majorHAnsi" w:cstheme="majorHAnsi"/>
          <w:sz w:val="18"/>
          <w:szCs w:val="18"/>
        </w:rPr>
      </w:pPr>
      <w:r w:rsidRPr="00B573B1">
        <w:rPr>
          <w:rFonts w:asciiTheme="majorHAnsi" w:eastAsia="Times New Roman" w:hAnsiTheme="majorHAnsi" w:cstheme="majorHAnsi"/>
          <w:color w:val="000000"/>
        </w:rPr>
        <w:t>The neg burden is to prove that the aff won’t logically happen in the status quo, and the aff burden is to prove that it will. </w:t>
      </w:r>
    </w:p>
    <w:p w14:paraId="3DE3471E" w14:textId="77777777" w:rsidR="00B573B1" w:rsidRPr="00B573B1" w:rsidRDefault="00B573B1" w:rsidP="00B573B1">
      <w:pPr>
        <w:spacing w:after="0" w:line="240" w:lineRule="auto"/>
        <w:textAlignment w:val="baseline"/>
        <w:rPr>
          <w:rFonts w:asciiTheme="majorHAnsi" w:eastAsia="Times New Roman" w:hAnsiTheme="majorHAnsi" w:cstheme="majorHAnsi"/>
          <w:b/>
          <w:bCs/>
          <w:sz w:val="18"/>
          <w:szCs w:val="18"/>
        </w:rPr>
      </w:pPr>
      <w:r w:rsidRPr="00B573B1">
        <w:rPr>
          <w:rFonts w:asciiTheme="majorHAnsi" w:eastAsia="Times New Roman" w:hAnsiTheme="majorHAnsi" w:cstheme="majorHAnsi"/>
          <w:b/>
          <w:bCs/>
          <w:sz w:val="26"/>
          <w:szCs w:val="26"/>
        </w:rPr>
        <w:t>Prefer: </w:t>
      </w:r>
    </w:p>
    <w:p w14:paraId="532C155A" w14:textId="77777777" w:rsidR="00B573B1" w:rsidRPr="00B573B1" w:rsidRDefault="00B573B1" w:rsidP="00B573B1">
      <w:pPr>
        <w:spacing w:after="0" w:line="240" w:lineRule="auto"/>
        <w:textAlignment w:val="baseline"/>
        <w:rPr>
          <w:rFonts w:asciiTheme="majorHAnsi" w:eastAsia="Times New Roman" w:hAnsiTheme="majorHAnsi" w:cstheme="majorHAnsi"/>
          <w:b/>
          <w:bCs/>
          <w:sz w:val="18"/>
          <w:szCs w:val="18"/>
        </w:rPr>
      </w:pPr>
      <w:r w:rsidRPr="00B573B1">
        <w:rPr>
          <w:rFonts w:asciiTheme="majorHAnsi" w:eastAsia="Times New Roman" w:hAnsiTheme="majorHAnsi" w:cstheme="majorHAnsi"/>
          <w:b/>
          <w:bCs/>
          <w:sz w:val="26"/>
          <w:szCs w:val="26"/>
        </w:rPr>
        <w:t>1] Text – </w:t>
      </w:r>
    </w:p>
    <w:p w14:paraId="5D3BF429" w14:textId="77777777" w:rsidR="00B573B1" w:rsidRPr="00B573B1" w:rsidRDefault="00B573B1" w:rsidP="00B573B1">
      <w:pPr>
        <w:spacing w:after="0" w:line="240" w:lineRule="auto"/>
        <w:textAlignment w:val="baseline"/>
        <w:rPr>
          <w:rFonts w:asciiTheme="majorHAnsi" w:eastAsia="Times New Roman" w:hAnsiTheme="majorHAnsi" w:cstheme="majorHAnsi"/>
          <w:b/>
          <w:bCs/>
          <w:sz w:val="18"/>
          <w:szCs w:val="18"/>
        </w:rPr>
      </w:pPr>
      <w:r w:rsidRPr="00B573B1">
        <w:rPr>
          <w:rFonts w:asciiTheme="majorHAnsi" w:eastAsia="Times New Roman" w:hAnsiTheme="majorHAnsi" w:cstheme="majorHAnsi"/>
          <w:b/>
          <w:bCs/>
          <w:sz w:val="26"/>
          <w:szCs w:val="26"/>
        </w:rPr>
        <w:t>A] Ought is “</w:t>
      </w:r>
      <w:r w:rsidRPr="00B573B1">
        <w:rPr>
          <w:rFonts w:asciiTheme="majorHAnsi" w:eastAsia="Times New Roman" w:hAnsiTheme="majorHAnsi" w:cstheme="majorHAnsi"/>
          <w:b/>
          <w:bCs/>
          <w:sz w:val="26"/>
          <w:szCs w:val="26"/>
          <w:u w:val="single"/>
        </w:rPr>
        <w:t>used to express logical consequence</w:t>
      </w:r>
      <w:r w:rsidRPr="00B573B1">
        <w:rPr>
          <w:rFonts w:asciiTheme="majorHAnsi" w:eastAsia="Times New Roman" w:hAnsiTheme="majorHAnsi" w:cstheme="majorHAnsi"/>
          <w:b/>
          <w:bCs/>
          <w:sz w:val="26"/>
          <w:szCs w:val="26"/>
        </w:rPr>
        <w:t>” as defined by Merriam-Webster  </w:t>
      </w:r>
    </w:p>
    <w:p w14:paraId="6012BA42" w14:textId="77777777" w:rsidR="00B573B1" w:rsidRPr="00B573B1" w:rsidRDefault="00B573B1" w:rsidP="00B573B1">
      <w:pPr>
        <w:spacing w:after="0" w:line="240" w:lineRule="auto"/>
        <w:textAlignment w:val="baseline"/>
        <w:rPr>
          <w:rFonts w:asciiTheme="majorHAnsi" w:eastAsia="Times New Roman" w:hAnsiTheme="majorHAnsi" w:cstheme="majorHAnsi"/>
          <w:sz w:val="18"/>
          <w:szCs w:val="18"/>
        </w:rPr>
      </w:pPr>
      <w:r w:rsidRPr="00B573B1">
        <w:rPr>
          <w:rFonts w:asciiTheme="majorHAnsi" w:eastAsia="Times New Roman" w:hAnsiTheme="majorHAnsi" w:cstheme="majorHAnsi"/>
        </w:rPr>
        <w:t>(</w:t>
      </w:r>
      <w:hyperlink r:id="rId9" w:tgtFrame="_blank" w:history="1">
        <w:r w:rsidRPr="00B573B1">
          <w:rPr>
            <w:rFonts w:asciiTheme="majorHAnsi" w:eastAsia="Times New Roman" w:hAnsiTheme="majorHAnsi" w:cstheme="majorHAnsi"/>
          </w:rPr>
          <w:t>http://www.merriam-webster.com/dictionary/ought</w:t>
        </w:r>
      </w:hyperlink>
      <w:r w:rsidRPr="00B573B1">
        <w:rPr>
          <w:rFonts w:asciiTheme="majorHAnsi" w:eastAsia="Times New Roman" w:hAnsiTheme="majorHAnsi" w:cstheme="majorHAnsi"/>
        </w:rPr>
        <w:t>) //Massa </w:t>
      </w:r>
    </w:p>
    <w:p w14:paraId="49806F5C" w14:textId="77777777" w:rsidR="00B573B1" w:rsidRPr="00B573B1" w:rsidRDefault="00B573B1" w:rsidP="00B573B1">
      <w:pPr>
        <w:spacing w:after="0" w:line="240" w:lineRule="auto"/>
        <w:textAlignment w:val="baseline"/>
        <w:rPr>
          <w:rFonts w:asciiTheme="majorHAnsi" w:eastAsia="Times New Roman" w:hAnsiTheme="majorHAnsi" w:cstheme="majorHAnsi"/>
          <w:b/>
          <w:bCs/>
          <w:sz w:val="18"/>
          <w:szCs w:val="18"/>
        </w:rPr>
      </w:pPr>
      <w:r w:rsidRPr="00B573B1">
        <w:rPr>
          <w:rFonts w:asciiTheme="majorHAnsi" w:eastAsia="Times New Roman" w:hAnsiTheme="majorHAnsi" w:cstheme="majorHAnsi"/>
          <w:b/>
          <w:bCs/>
          <w:sz w:val="26"/>
          <w:szCs w:val="26"/>
        </w:rPr>
        <w:t>B] Oxford Dictionary defines ought as “</w:t>
      </w:r>
      <w:r w:rsidRPr="00B573B1">
        <w:rPr>
          <w:rFonts w:asciiTheme="majorHAnsi" w:eastAsia="Times New Roman" w:hAnsiTheme="majorHAnsi" w:cstheme="majorHAnsi"/>
          <w:b/>
          <w:bCs/>
          <w:sz w:val="26"/>
          <w:szCs w:val="26"/>
          <w:u w:val="single"/>
        </w:rPr>
        <w:t>used to indicate something that is probable</w:t>
      </w:r>
      <w:r w:rsidRPr="00B573B1">
        <w:rPr>
          <w:rFonts w:asciiTheme="majorHAnsi" w:eastAsia="Times New Roman" w:hAnsiTheme="majorHAnsi" w:cstheme="majorHAnsi"/>
          <w:b/>
          <w:bCs/>
          <w:sz w:val="26"/>
          <w:szCs w:val="26"/>
        </w:rPr>
        <w:t>.” </w:t>
      </w:r>
    </w:p>
    <w:p w14:paraId="5F3D0026" w14:textId="77777777" w:rsidR="00B573B1" w:rsidRPr="00B573B1" w:rsidRDefault="00B573B1" w:rsidP="00B573B1">
      <w:pPr>
        <w:spacing w:after="0" w:line="240" w:lineRule="auto"/>
        <w:textAlignment w:val="baseline"/>
        <w:rPr>
          <w:rFonts w:asciiTheme="majorHAnsi" w:eastAsia="Times New Roman" w:hAnsiTheme="majorHAnsi" w:cstheme="majorHAnsi"/>
          <w:sz w:val="18"/>
          <w:szCs w:val="18"/>
        </w:rPr>
      </w:pPr>
      <w:hyperlink r:id="rId10" w:tgtFrame="_blank" w:history="1">
        <w:r w:rsidRPr="00B573B1">
          <w:rPr>
            <w:rFonts w:asciiTheme="majorHAnsi" w:eastAsia="Times New Roman" w:hAnsiTheme="majorHAnsi" w:cstheme="majorHAnsi"/>
          </w:rPr>
          <w:t>https://en.oxforddictionaries.com/definition/ought</w:t>
        </w:r>
      </w:hyperlink>
      <w:r w:rsidRPr="00B573B1">
        <w:rPr>
          <w:rFonts w:asciiTheme="majorHAnsi" w:eastAsia="Times New Roman" w:hAnsiTheme="majorHAnsi" w:cstheme="majorHAnsi"/>
        </w:rPr>
        <w:t> //Massa </w:t>
      </w:r>
    </w:p>
    <w:p w14:paraId="423BA8F1" w14:textId="77777777" w:rsidR="00B573B1" w:rsidRPr="00B573B1" w:rsidRDefault="00B573B1" w:rsidP="00B573B1">
      <w:pPr>
        <w:spacing w:after="0" w:line="240" w:lineRule="auto"/>
        <w:textAlignment w:val="baseline"/>
        <w:rPr>
          <w:rFonts w:asciiTheme="majorHAnsi" w:eastAsia="Times New Roman" w:hAnsiTheme="majorHAnsi" w:cstheme="majorHAnsi"/>
          <w:b/>
          <w:bCs/>
          <w:sz w:val="18"/>
          <w:szCs w:val="18"/>
        </w:rPr>
      </w:pPr>
      <w:r w:rsidRPr="00B573B1">
        <w:rPr>
          <w:rFonts w:asciiTheme="majorHAnsi" w:eastAsia="Times New Roman" w:hAnsiTheme="majorHAnsi" w:cstheme="majorHAnsi"/>
          <w:b/>
          <w:bCs/>
          <w:sz w:val="26"/>
          <w:szCs w:val="26"/>
        </w:rPr>
        <w:t>2] Debatability – a) it focuses debates on empirics about squo trends rather than irresolvable abstract principles that’ve been argued for years b) moral oughts cannot guide action.  </w:t>
      </w:r>
    </w:p>
    <w:p w14:paraId="05CCF80D" w14:textId="77777777" w:rsidR="00B573B1" w:rsidRPr="00B573B1" w:rsidRDefault="00B573B1" w:rsidP="00B573B1">
      <w:pPr>
        <w:spacing w:after="0" w:line="240" w:lineRule="auto"/>
        <w:textAlignment w:val="baseline"/>
        <w:rPr>
          <w:rFonts w:asciiTheme="majorHAnsi" w:eastAsia="Times New Roman" w:hAnsiTheme="majorHAnsi" w:cstheme="majorHAnsi"/>
          <w:sz w:val="18"/>
          <w:szCs w:val="18"/>
        </w:rPr>
      </w:pPr>
      <w:r w:rsidRPr="00B573B1">
        <w:rPr>
          <w:rFonts w:asciiTheme="majorHAnsi" w:eastAsia="Times New Roman" w:hAnsiTheme="majorHAnsi" w:cstheme="majorHAnsi"/>
          <w:b/>
          <w:bCs/>
          <w:sz w:val="26"/>
          <w:szCs w:val="26"/>
          <w:u w:val="single"/>
        </w:rPr>
        <w:t>Grey 11</w:t>
      </w:r>
      <w:r w:rsidRPr="00B573B1">
        <w:rPr>
          <w:rFonts w:asciiTheme="majorHAnsi" w:eastAsia="Times New Roman" w:hAnsiTheme="majorHAnsi" w:cstheme="majorHAnsi"/>
          <w:b/>
          <w:bCs/>
        </w:rPr>
        <w:t>, </w:t>
      </w:r>
      <w:r w:rsidRPr="00B573B1">
        <w:rPr>
          <w:rFonts w:asciiTheme="majorHAnsi" w:eastAsia="Times New Roman" w:hAnsiTheme="majorHAnsi" w:cstheme="majorHAnsi"/>
        </w:rPr>
        <w:t>Grey, JW. "The Is/Ought Gap: How Do We Get "Ought" from "Is?"" Ethical Realism. N.p., 19 July 2011. Web. 28 Oct. 2015. //Massa </w:t>
      </w:r>
    </w:p>
    <w:p w14:paraId="2354BDAD" w14:textId="77777777" w:rsidR="00B573B1" w:rsidRPr="00B573B1" w:rsidRDefault="00B573B1" w:rsidP="00B573B1">
      <w:pPr>
        <w:spacing w:after="0" w:line="240" w:lineRule="auto"/>
        <w:textAlignment w:val="baseline"/>
        <w:rPr>
          <w:rFonts w:asciiTheme="majorHAnsi" w:eastAsia="Times New Roman" w:hAnsiTheme="majorHAnsi" w:cstheme="majorHAnsi"/>
          <w:sz w:val="18"/>
          <w:szCs w:val="18"/>
        </w:rPr>
      </w:pPr>
      <w:r w:rsidRPr="00B573B1">
        <w:rPr>
          <w:rFonts w:asciiTheme="majorHAnsi" w:eastAsia="Times New Roman" w:hAnsiTheme="majorHAnsi" w:cstheme="majorHAnsi"/>
          <w:b/>
          <w:bCs/>
          <w:sz w:val="26"/>
          <w:szCs w:val="26"/>
          <w:u w:val="single"/>
          <w:shd w:val="clear" w:color="auto" w:fill="00FF00"/>
        </w:rPr>
        <w:t>The is/ought gap is a problem in moral philosophy</w:t>
      </w:r>
      <w:r w:rsidRPr="00B573B1">
        <w:rPr>
          <w:rFonts w:asciiTheme="majorHAnsi" w:eastAsia="Times New Roman" w:hAnsiTheme="majorHAnsi" w:cstheme="majorHAnsi"/>
          <w:b/>
          <w:bCs/>
          <w:sz w:val="26"/>
          <w:szCs w:val="26"/>
          <w:u w:val="single"/>
        </w:rPr>
        <w:t> where what is the case and what ought to be the case seem quite different, and it presents itself as the following question</w:t>
      </w:r>
      <w:r w:rsidRPr="00B573B1">
        <w:rPr>
          <w:rFonts w:asciiTheme="majorHAnsi" w:eastAsia="Times New Roman" w:hAnsiTheme="majorHAnsi" w:cstheme="majorHAnsi"/>
          <w:sz w:val="14"/>
          <w:szCs w:val="14"/>
        </w:rPr>
        <w:t> to David Hume: </w:t>
      </w:r>
      <w:r w:rsidRPr="00B573B1">
        <w:rPr>
          <w:rFonts w:asciiTheme="majorHAnsi" w:eastAsia="Times New Roman" w:hAnsiTheme="majorHAnsi" w:cstheme="majorHAnsi"/>
          <w:b/>
          <w:bCs/>
          <w:sz w:val="26"/>
          <w:szCs w:val="26"/>
          <w:u w:val="single"/>
          <w:shd w:val="clear" w:color="auto" w:fill="00FF00"/>
        </w:rPr>
        <w:t>How do we </w:t>
      </w:r>
      <w:r w:rsidRPr="00B573B1">
        <w:rPr>
          <w:rFonts w:asciiTheme="majorHAnsi" w:eastAsia="Times New Roman" w:hAnsiTheme="majorHAnsi" w:cstheme="majorHAnsi"/>
          <w:b/>
          <w:bCs/>
          <w:i/>
          <w:iCs/>
          <w:sz w:val="26"/>
          <w:szCs w:val="26"/>
          <w:u w:val="single"/>
          <w:shd w:val="clear" w:color="auto" w:fill="00FF00"/>
        </w:rPr>
        <w:t>know</w:t>
      </w:r>
      <w:r w:rsidRPr="00B573B1">
        <w:rPr>
          <w:rFonts w:asciiTheme="majorHAnsi" w:eastAsia="Times New Roman" w:hAnsiTheme="majorHAnsi" w:cstheme="majorHAnsi"/>
          <w:b/>
          <w:bCs/>
          <w:sz w:val="26"/>
          <w:szCs w:val="26"/>
          <w:u w:val="single"/>
          <w:shd w:val="clear" w:color="auto" w:fill="00FF00"/>
        </w:rPr>
        <w:t> what</w:t>
      </w:r>
      <w:r w:rsidRPr="00B573B1">
        <w:rPr>
          <w:rFonts w:asciiTheme="majorHAnsi" w:eastAsia="Times New Roman" w:hAnsiTheme="majorHAnsi" w:cstheme="majorHAnsi"/>
          <w:b/>
          <w:bCs/>
          <w:sz w:val="26"/>
          <w:szCs w:val="26"/>
          <w:u w:val="single"/>
        </w:rPr>
        <w:t> morally </w:t>
      </w:r>
      <w:r w:rsidRPr="00B573B1">
        <w:rPr>
          <w:rFonts w:asciiTheme="majorHAnsi" w:eastAsia="Times New Roman" w:hAnsiTheme="majorHAnsi" w:cstheme="majorHAnsi"/>
          <w:b/>
          <w:bCs/>
          <w:sz w:val="26"/>
          <w:szCs w:val="26"/>
          <w:u w:val="single"/>
          <w:shd w:val="clear" w:color="auto" w:fill="00FF00"/>
        </w:rPr>
        <w:t>ought to be</w:t>
      </w:r>
      <w:r w:rsidRPr="00B573B1">
        <w:rPr>
          <w:rFonts w:asciiTheme="majorHAnsi" w:eastAsia="Times New Roman" w:hAnsiTheme="majorHAnsi" w:cstheme="majorHAnsi"/>
          <w:b/>
          <w:bCs/>
          <w:sz w:val="26"/>
          <w:szCs w:val="26"/>
          <w:u w:val="single"/>
        </w:rPr>
        <w:t> the case </w:t>
      </w:r>
      <w:r w:rsidRPr="00B573B1">
        <w:rPr>
          <w:rFonts w:asciiTheme="majorHAnsi" w:eastAsia="Times New Roman" w:hAnsiTheme="majorHAnsi" w:cstheme="majorHAnsi"/>
          <w:b/>
          <w:bCs/>
          <w:sz w:val="26"/>
          <w:szCs w:val="26"/>
          <w:u w:val="single"/>
          <w:shd w:val="clear" w:color="auto" w:fill="00FF00"/>
        </w:rPr>
        <w:t>from what is</w:t>
      </w:r>
      <w:r w:rsidRPr="00B573B1">
        <w:rPr>
          <w:rFonts w:asciiTheme="majorHAnsi" w:eastAsia="Times New Roman" w:hAnsiTheme="majorHAnsi" w:cstheme="majorHAnsi"/>
          <w:b/>
          <w:bCs/>
          <w:sz w:val="26"/>
          <w:szCs w:val="26"/>
          <w:u w:val="single"/>
        </w:rPr>
        <w:t> the case?</w:t>
      </w:r>
      <w:r w:rsidRPr="00B573B1">
        <w:rPr>
          <w:rFonts w:asciiTheme="majorHAnsi" w:eastAsia="Times New Roman" w:hAnsiTheme="majorHAnsi" w:cstheme="majorHAnsi"/>
          <w:sz w:val="14"/>
          <w:szCs w:val="14"/>
        </w:rPr>
        <w:t> Hume posed the question in A Treatise of Human Nature Book III Part I Section I: In </w:t>
      </w:r>
      <w:r w:rsidRPr="00B573B1">
        <w:rPr>
          <w:rFonts w:asciiTheme="majorHAnsi" w:eastAsia="Times New Roman" w:hAnsiTheme="majorHAnsi" w:cstheme="majorHAnsi"/>
          <w:b/>
          <w:bCs/>
          <w:sz w:val="26"/>
          <w:szCs w:val="26"/>
          <w:u w:val="single"/>
        </w:rPr>
        <w:t>every system of </w:t>
      </w:r>
      <w:r w:rsidRPr="00B573B1">
        <w:rPr>
          <w:rFonts w:asciiTheme="majorHAnsi" w:eastAsia="Times New Roman" w:hAnsiTheme="majorHAnsi" w:cstheme="majorHAnsi"/>
          <w:b/>
          <w:bCs/>
          <w:sz w:val="26"/>
          <w:szCs w:val="26"/>
          <w:u w:val="single"/>
          <w:shd w:val="clear" w:color="auto" w:fill="00FF00"/>
        </w:rPr>
        <w:t>morality</w:t>
      </w:r>
      <w:r w:rsidRPr="00B573B1">
        <w:rPr>
          <w:rFonts w:asciiTheme="majorHAnsi" w:eastAsia="Times New Roman" w:hAnsiTheme="majorHAnsi" w:cstheme="majorHAnsi"/>
          <w:sz w:val="14"/>
          <w:szCs w:val="14"/>
        </w:rPr>
        <w:t>, which I have hitherto met with, I have always remark’d that the author proceeds for some time in the ordinary way of reasoning, and establishes the being of a God, or makes observations concerning human affairs, when of a sudden I am surpriz’d to find, that instead of the usual copulations of propositions, is and is not, I meet with no proposition that is not connected with an ought, or an ought not. This change </w:t>
      </w:r>
      <w:r w:rsidRPr="00B573B1">
        <w:rPr>
          <w:rFonts w:asciiTheme="majorHAnsi" w:eastAsia="Times New Roman" w:hAnsiTheme="majorHAnsi" w:cstheme="majorHAnsi"/>
          <w:b/>
          <w:bCs/>
          <w:sz w:val="26"/>
          <w:szCs w:val="26"/>
          <w:u w:val="single"/>
          <w:shd w:val="clear" w:color="auto" w:fill="00FF00"/>
        </w:rPr>
        <w:t>is imperceptible</w:t>
      </w:r>
      <w:r w:rsidRPr="00B573B1">
        <w:rPr>
          <w:rFonts w:asciiTheme="majorHAnsi" w:eastAsia="Times New Roman" w:hAnsiTheme="majorHAnsi" w:cstheme="majorHAnsi"/>
          <w:sz w:val="14"/>
          <w:szCs w:val="14"/>
        </w:rPr>
        <w:t>; but is, however, of the last consequence. </w:t>
      </w:r>
      <w:r w:rsidRPr="00B573B1">
        <w:rPr>
          <w:rFonts w:asciiTheme="majorHAnsi" w:eastAsia="Times New Roman" w:hAnsiTheme="majorHAnsi" w:cstheme="majorHAnsi"/>
          <w:b/>
          <w:bCs/>
          <w:sz w:val="26"/>
          <w:szCs w:val="26"/>
          <w:u w:val="single"/>
        </w:rPr>
        <w:t>For as this ought</w:t>
      </w:r>
      <w:r w:rsidRPr="00B573B1">
        <w:rPr>
          <w:rFonts w:asciiTheme="majorHAnsi" w:eastAsia="Times New Roman" w:hAnsiTheme="majorHAnsi" w:cstheme="majorHAnsi"/>
          <w:sz w:val="14"/>
          <w:szCs w:val="14"/>
        </w:rPr>
        <w:t>, or ought not, </w:t>
      </w:r>
      <w:r w:rsidRPr="00B573B1">
        <w:rPr>
          <w:rFonts w:asciiTheme="majorHAnsi" w:eastAsia="Times New Roman" w:hAnsiTheme="majorHAnsi" w:cstheme="majorHAnsi"/>
          <w:b/>
          <w:bCs/>
          <w:sz w:val="26"/>
          <w:szCs w:val="26"/>
          <w:u w:val="single"/>
        </w:rPr>
        <w:t>expresses some new relation</w:t>
      </w:r>
      <w:r w:rsidRPr="00B573B1">
        <w:rPr>
          <w:rFonts w:asciiTheme="majorHAnsi" w:eastAsia="Times New Roman" w:hAnsiTheme="majorHAnsi" w:cstheme="majorHAnsi"/>
          <w:sz w:val="14"/>
          <w:szCs w:val="14"/>
        </w:rPr>
        <w:t> or affirmation, ‘tis necessary that it shou’d be observ’d and explain’d; and at the same time that a reason shou’d be given, </w:t>
      </w:r>
      <w:r w:rsidRPr="00B573B1">
        <w:rPr>
          <w:rFonts w:asciiTheme="majorHAnsi" w:eastAsia="Times New Roman" w:hAnsiTheme="majorHAnsi" w:cstheme="majorHAnsi"/>
          <w:b/>
          <w:bCs/>
          <w:sz w:val="26"/>
          <w:szCs w:val="26"/>
          <w:u w:val="single"/>
        </w:rPr>
        <w:t>for what seems altogether inconceivable</w:t>
      </w:r>
      <w:r w:rsidRPr="00B573B1">
        <w:rPr>
          <w:rFonts w:asciiTheme="majorHAnsi" w:eastAsia="Times New Roman" w:hAnsiTheme="majorHAnsi" w:cstheme="majorHAnsi"/>
          <w:sz w:val="14"/>
          <w:szCs w:val="14"/>
        </w:rPr>
        <w:t>, how this new relation can be a deduction from others, which are entirely different from it. It is here that Hume points out that </w:t>
      </w:r>
      <w:r w:rsidRPr="00B573B1">
        <w:rPr>
          <w:rFonts w:asciiTheme="majorHAnsi" w:eastAsia="Times New Roman" w:hAnsiTheme="majorHAnsi" w:cstheme="majorHAnsi"/>
          <w:b/>
          <w:bCs/>
          <w:sz w:val="26"/>
          <w:szCs w:val="26"/>
          <w:u w:val="single"/>
        </w:rPr>
        <w:t>philosophers argue about</w:t>
      </w:r>
      <w:r w:rsidRPr="00B573B1">
        <w:rPr>
          <w:rFonts w:asciiTheme="majorHAnsi" w:eastAsia="Times New Roman" w:hAnsiTheme="majorHAnsi" w:cstheme="majorHAnsi"/>
          <w:sz w:val="14"/>
          <w:szCs w:val="14"/>
        </w:rPr>
        <w:t> various </w:t>
      </w:r>
      <w:r w:rsidRPr="00B573B1">
        <w:rPr>
          <w:rFonts w:asciiTheme="majorHAnsi" w:eastAsia="Times New Roman" w:hAnsiTheme="majorHAnsi" w:cstheme="majorHAnsi"/>
          <w:b/>
          <w:bCs/>
          <w:sz w:val="26"/>
          <w:szCs w:val="26"/>
          <w:u w:val="single"/>
        </w:rPr>
        <w:t>nonmoral facts, then somehow conclude what ought to be the case</w:t>
      </w:r>
      <w:r w:rsidRPr="00B573B1">
        <w:rPr>
          <w:rFonts w:asciiTheme="majorHAnsi" w:eastAsia="Times New Roman" w:hAnsiTheme="majorHAnsi" w:cstheme="majorHAnsi"/>
          <w:sz w:val="14"/>
          <w:szCs w:val="14"/>
        </w:rPr>
        <w:t> (or what people ought to do) </w:t>
      </w:r>
      <w:r w:rsidRPr="00B573B1">
        <w:rPr>
          <w:rFonts w:asciiTheme="majorHAnsi" w:eastAsia="Times New Roman" w:hAnsiTheme="majorHAnsi" w:cstheme="majorHAnsi"/>
          <w:b/>
          <w:bCs/>
          <w:sz w:val="26"/>
          <w:szCs w:val="26"/>
          <w:u w:val="single"/>
        </w:rPr>
        <w:t>based on</w:t>
      </w:r>
      <w:r w:rsidRPr="00B573B1">
        <w:rPr>
          <w:rFonts w:asciiTheme="majorHAnsi" w:eastAsia="Times New Roman" w:hAnsiTheme="majorHAnsi" w:cstheme="majorHAnsi"/>
          <w:sz w:val="14"/>
          <w:szCs w:val="14"/>
        </w:rPr>
        <w:t> those facts (about </w:t>
      </w:r>
      <w:r w:rsidRPr="00B573B1">
        <w:rPr>
          <w:rFonts w:asciiTheme="majorHAnsi" w:eastAsia="Times New Roman" w:hAnsiTheme="majorHAnsi" w:cstheme="majorHAnsi"/>
          <w:b/>
          <w:bCs/>
          <w:sz w:val="26"/>
          <w:szCs w:val="26"/>
          <w:u w:val="single"/>
        </w:rPr>
        <w:t>what is the case</w:t>
      </w:r>
      <w:r w:rsidRPr="00B573B1">
        <w:rPr>
          <w:rFonts w:asciiTheme="majorHAnsi" w:eastAsia="Times New Roman" w:hAnsiTheme="majorHAnsi" w:cstheme="majorHAnsi"/>
          <w:sz w:val="14"/>
          <w:szCs w:val="14"/>
        </w:rPr>
        <w:t>). </w:t>
      </w:r>
      <w:r w:rsidRPr="00B573B1">
        <w:rPr>
          <w:rFonts w:asciiTheme="majorHAnsi" w:eastAsia="Times New Roman" w:hAnsiTheme="majorHAnsi" w:cstheme="majorHAnsi"/>
          <w:b/>
          <w:bCs/>
          <w:sz w:val="26"/>
          <w:szCs w:val="26"/>
          <w:u w:val="single"/>
        </w:rPr>
        <w:t>For example, </w:t>
      </w:r>
      <w:r w:rsidRPr="00B573B1">
        <w:rPr>
          <w:rFonts w:asciiTheme="majorHAnsi" w:eastAsia="Times New Roman" w:hAnsiTheme="majorHAnsi" w:cstheme="majorHAnsi"/>
          <w:b/>
          <w:bCs/>
          <w:sz w:val="26"/>
          <w:szCs w:val="26"/>
          <w:u w:val="single"/>
          <w:shd w:val="clear" w:color="auto" w:fill="00FF00"/>
        </w:rPr>
        <w:t>we might find</w:t>
      </w:r>
      <w:r w:rsidRPr="00B573B1">
        <w:rPr>
          <w:rFonts w:asciiTheme="majorHAnsi" w:eastAsia="Times New Roman" w:hAnsiTheme="majorHAnsi" w:cstheme="majorHAnsi"/>
          <w:b/>
          <w:bCs/>
          <w:sz w:val="26"/>
          <w:szCs w:val="26"/>
          <w:u w:val="single"/>
        </w:rPr>
        <w:t> out that </w:t>
      </w:r>
      <w:r w:rsidRPr="00B573B1">
        <w:rPr>
          <w:rFonts w:asciiTheme="majorHAnsi" w:eastAsia="Times New Roman" w:hAnsiTheme="majorHAnsi" w:cstheme="majorHAnsi"/>
          <w:b/>
          <w:bCs/>
          <w:sz w:val="26"/>
          <w:szCs w:val="26"/>
          <w:u w:val="single"/>
          <w:shd w:val="clear" w:color="auto" w:fill="00FF00"/>
        </w:rPr>
        <w:t>arsenic</w:t>
      </w:r>
      <w:r w:rsidRPr="00B573B1">
        <w:rPr>
          <w:rFonts w:asciiTheme="majorHAnsi" w:eastAsia="Times New Roman" w:hAnsiTheme="majorHAnsi" w:cstheme="majorHAnsi"/>
          <w:b/>
          <w:bCs/>
          <w:sz w:val="26"/>
          <w:szCs w:val="26"/>
          <w:u w:val="single"/>
        </w:rPr>
        <w:t> is </w:t>
      </w:r>
      <w:r w:rsidRPr="00B573B1">
        <w:rPr>
          <w:rFonts w:asciiTheme="majorHAnsi" w:eastAsia="Times New Roman" w:hAnsiTheme="majorHAnsi" w:cstheme="majorHAnsi"/>
          <w:b/>
          <w:bCs/>
          <w:sz w:val="26"/>
          <w:szCs w:val="26"/>
          <w:u w:val="single"/>
          <w:shd w:val="clear" w:color="auto" w:fill="00FF00"/>
        </w:rPr>
        <w:t>poisonous and conclude</w:t>
      </w:r>
      <w:r w:rsidRPr="00B573B1">
        <w:rPr>
          <w:rFonts w:asciiTheme="majorHAnsi" w:eastAsia="Times New Roman" w:hAnsiTheme="majorHAnsi" w:cstheme="majorHAnsi"/>
          <w:b/>
          <w:bCs/>
          <w:sz w:val="26"/>
          <w:szCs w:val="26"/>
          <w:u w:val="single"/>
        </w:rPr>
        <w:t> that </w:t>
      </w:r>
      <w:r w:rsidRPr="00B573B1">
        <w:rPr>
          <w:rFonts w:asciiTheme="majorHAnsi" w:eastAsia="Times New Roman" w:hAnsiTheme="majorHAnsi" w:cstheme="majorHAnsi"/>
          <w:b/>
          <w:bCs/>
          <w:sz w:val="26"/>
          <w:szCs w:val="26"/>
          <w:u w:val="single"/>
          <w:shd w:val="clear" w:color="auto" w:fill="00FF00"/>
        </w:rPr>
        <w:t>we ought not consume it.</w:t>
      </w:r>
      <w:r w:rsidRPr="00B573B1">
        <w:rPr>
          <w:rFonts w:asciiTheme="majorHAnsi" w:eastAsia="Times New Roman" w:hAnsiTheme="majorHAnsi" w:cstheme="majorHAnsi"/>
          <w:b/>
          <w:bCs/>
          <w:sz w:val="26"/>
          <w:szCs w:val="26"/>
          <w:u w:val="single"/>
        </w:rPr>
        <w:t> But we need to know how </w:t>
      </w:r>
      <w:r w:rsidRPr="00B573B1">
        <w:rPr>
          <w:rFonts w:asciiTheme="majorHAnsi" w:eastAsia="Times New Roman" w:hAnsiTheme="majorHAnsi" w:cstheme="majorHAnsi"/>
          <w:b/>
          <w:bCs/>
          <w:sz w:val="26"/>
          <w:szCs w:val="26"/>
          <w:u w:val="single"/>
          <w:shd w:val="clear" w:color="auto" w:fill="00FF00"/>
        </w:rPr>
        <w:t>nonmoral facts</w:t>
      </w:r>
      <w:r w:rsidRPr="00B573B1">
        <w:rPr>
          <w:rFonts w:asciiTheme="majorHAnsi" w:eastAsia="Times New Roman" w:hAnsiTheme="majorHAnsi" w:cstheme="majorHAnsi"/>
          <w:b/>
          <w:bCs/>
          <w:sz w:val="26"/>
          <w:szCs w:val="26"/>
          <w:u w:val="single"/>
        </w:rPr>
        <w:t> can </w:t>
      </w:r>
      <w:r w:rsidRPr="00B573B1">
        <w:rPr>
          <w:rFonts w:asciiTheme="majorHAnsi" w:eastAsia="Times New Roman" w:hAnsiTheme="majorHAnsi" w:cstheme="majorHAnsi"/>
          <w:b/>
          <w:bCs/>
          <w:sz w:val="26"/>
          <w:szCs w:val="26"/>
          <w:u w:val="single"/>
          <w:shd w:val="clear" w:color="auto" w:fill="00FF00"/>
        </w:rPr>
        <w:t>lead to moral conclusions.</w:t>
      </w:r>
      <w:r w:rsidRPr="00B573B1">
        <w:rPr>
          <w:rFonts w:asciiTheme="majorHAnsi" w:eastAsia="Times New Roman" w:hAnsiTheme="majorHAnsi" w:cstheme="majorHAnsi"/>
          <w:b/>
          <w:bCs/>
          <w:sz w:val="26"/>
          <w:szCs w:val="26"/>
          <w:u w:val="single"/>
        </w:rPr>
        <w:t> These two things </w:t>
      </w:r>
      <w:r w:rsidRPr="00B573B1">
        <w:rPr>
          <w:rFonts w:asciiTheme="majorHAnsi" w:eastAsia="Times New Roman" w:hAnsiTheme="majorHAnsi" w:cstheme="majorHAnsi"/>
          <w:b/>
          <w:bCs/>
          <w:sz w:val="26"/>
          <w:szCs w:val="26"/>
          <w:u w:val="single"/>
          <w:shd w:val="clear" w:color="auto" w:fill="00FF00"/>
        </w:rPr>
        <w:t>seem unrelated.</w:t>
      </w:r>
      <w:r w:rsidRPr="00B573B1">
        <w:rPr>
          <w:rFonts w:asciiTheme="majorHAnsi" w:eastAsia="Times New Roman" w:hAnsiTheme="majorHAnsi" w:cstheme="majorHAnsi"/>
          <w:b/>
          <w:bCs/>
          <w:sz w:val="26"/>
          <w:szCs w:val="26"/>
          <w:u w:val="single"/>
        </w:rPr>
        <w:t> </w:t>
      </w:r>
      <w:r w:rsidRPr="00B573B1">
        <w:rPr>
          <w:rFonts w:asciiTheme="majorHAnsi" w:eastAsia="Times New Roman" w:hAnsiTheme="majorHAnsi" w:cstheme="majorHAnsi"/>
          <w:b/>
          <w:bCs/>
          <w:sz w:val="26"/>
          <w:szCs w:val="26"/>
          <w:u w:val="single"/>
          <w:shd w:val="clear" w:color="auto" w:fill="00FF00"/>
        </w:rPr>
        <w:t>The is/ought gap [isn’t]</w:t>
      </w:r>
      <w:r w:rsidRPr="00B573B1">
        <w:rPr>
          <w:rFonts w:asciiTheme="majorHAnsi" w:eastAsia="Times New Roman" w:hAnsiTheme="majorHAnsi" w:cstheme="majorHAnsi"/>
          <w:sz w:val="14"/>
          <w:szCs w:val="14"/>
        </w:rPr>
        <w:t> doesn’t seem like </w:t>
      </w:r>
      <w:r w:rsidRPr="00B573B1">
        <w:rPr>
          <w:rFonts w:asciiTheme="majorHAnsi" w:eastAsia="Times New Roman" w:hAnsiTheme="majorHAnsi" w:cstheme="majorHAnsi"/>
          <w:b/>
          <w:bCs/>
          <w:sz w:val="26"/>
          <w:szCs w:val="26"/>
          <w:u w:val="single"/>
          <w:shd w:val="clear" w:color="auto" w:fill="00FF00"/>
        </w:rPr>
        <w:t xml:space="preserve">a problem for </w:t>
      </w:r>
      <w:r w:rsidRPr="00B573B1">
        <w:rPr>
          <w:rFonts w:asciiTheme="majorHAnsi" w:eastAsia="Times New Roman" w:hAnsiTheme="majorHAnsi" w:cstheme="majorHAnsi"/>
          <w:b/>
          <w:bCs/>
          <w:sz w:val="26"/>
          <w:szCs w:val="26"/>
          <w:u w:val="single"/>
          <w:shd w:val="clear" w:color="auto" w:fill="00FF00"/>
        </w:rPr>
        <w:lastRenderedPageBreak/>
        <w:t>nonmoral oughts</w:t>
      </w:r>
      <w:r w:rsidRPr="00B573B1">
        <w:rPr>
          <w:rFonts w:asciiTheme="majorHAnsi" w:eastAsia="Times New Roman" w:hAnsiTheme="majorHAnsi" w:cstheme="majorHAnsi"/>
          <w:sz w:val="14"/>
          <w:szCs w:val="14"/>
        </w:rPr>
        <w:t>—what we ought to do to accomplish our goals, fulfill our desires, or maintain our commitments. For example, we could say, “If you want to be healthy, you ought not consume arsenic.” However, it might be morally wrong to consume arsenic. If it is, we have some more explaining to do. </w:t>
      </w:r>
    </w:p>
    <w:p w14:paraId="04FD5D1C" w14:textId="77777777" w:rsidR="00B573B1" w:rsidRPr="00B573B1" w:rsidRDefault="00B573B1" w:rsidP="00B573B1">
      <w:pPr>
        <w:spacing w:after="0" w:line="240" w:lineRule="auto"/>
        <w:textAlignment w:val="baseline"/>
        <w:rPr>
          <w:rFonts w:asciiTheme="majorHAnsi" w:eastAsia="Times New Roman" w:hAnsiTheme="majorHAnsi" w:cstheme="majorHAnsi"/>
          <w:b/>
          <w:bCs/>
          <w:sz w:val="18"/>
          <w:szCs w:val="18"/>
        </w:rPr>
      </w:pPr>
      <w:r w:rsidRPr="00B573B1">
        <w:rPr>
          <w:rFonts w:asciiTheme="majorHAnsi" w:eastAsia="Times New Roman" w:hAnsiTheme="majorHAnsi" w:cstheme="majorHAnsi"/>
          <w:b/>
          <w:bCs/>
          <w:sz w:val="26"/>
          <w:szCs w:val="26"/>
        </w:rPr>
        <w:t>Neg definition choice – the aff should have defined ought in the 1ac because it was in the rez so it’s predictable contestation, by not doing so they have forfeited their right to read a new definition – kills 1NC strategy since I premised my engagement on a lack of your definition – treat this as a shell if they engage in it. </w:t>
      </w:r>
    </w:p>
    <w:p w14:paraId="06E9A4B0" w14:textId="77777777" w:rsidR="00B573B1" w:rsidRPr="00B573B1" w:rsidRDefault="00B573B1" w:rsidP="00B573B1">
      <w:pPr>
        <w:spacing w:after="0" w:line="240" w:lineRule="auto"/>
        <w:textAlignment w:val="baseline"/>
        <w:rPr>
          <w:rFonts w:asciiTheme="majorHAnsi" w:eastAsia="Times New Roman" w:hAnsiTheme="majorHAnsi" w:cstheme="majorHAnsi"/>
          <w:b/>
          <w:bCs/>
          <w:sz w:val="18"/>
          <w:szCs w:val="18"/>
        </w:rPr>
      </w:pPr>
      <w:r w:rsidRPr="00B573B1">
        <w:rPr>
          <w:rFonts w:asciiTheme="majorHAnsi" w:eastAsia="Times New Roman" w:hAnsiTheme="majorHAnsi" w:cstheme="majorHAnsi"/>
          <w:b/>
          <w:bCs/>
          <w:sz w:val="26"/>
          <w:szCs w:val="26"/>
        </w:rPr>
        <w:t>Now negate: </w:t>
      </w:r>
    </w:p>
    <w:p w14:paraId="4C5F992D" w14:textId="77777777" w:rsidR="00B573B1" w:rsidRPr="00B573B1" w:rsidRDefault="00B573B1" w:rsidP="00B573B1">
      <w:pPr>
        <w:spacing w:after="0" w:line="240" w:lineRule="auto"/>
        <w:textAlignment w:val="baseline"/>
        <w:rPr>
          <w:rFonts w:asciiTheme="majorHAnsi" w:eastAsia="Times New Roman" w:hAnsiTheme="majorHAnsi" w:cstheme="majorHAnsi"/>
          <w:b/>
          <w:bCs/>
          <w:sz w:val="18"/>
          <w:szCs w:val="18"/>
        </w:rPr>
      </w:pPr>
      <w:r w:rsidRPr="00B573B1">
        <w:rPr>
          <w:rFonts w:asciiTheme="majorHAnsi" w:eastAsia="Times New Roman" w:hAnsiTheme="majorHAnsi" w:cstheme="majorHAnsi"/>
          <w:b/>
          <w:bCs/>
          <w:sz w:val="26"/>
          <w:szCs w:val="26"/>
        </w:rPr>
        <w:t>1] Inherency – either a) the aff is non-inherent and you vote neg on presumption or b) it isn’t going to happen, because there is no way the congress is going to pass the plan during COVID, considering they have better things to do.  </w:t>
      </w:r>
    </w:p>
    <w:p w14:paraId="0A8437C1" w14:textId="77777777" w:rsidR="00B573B1" w:rsidRPr="00B573B1" w:rsidRDefault="00B573B1" w:rsidP="00B573B1">
      <w:pPr>
        <w:spacing w:after="0" w:line="240" w:lineRule="auto"/>
        <w:textAlignment w:val="baseline"/>
        <w:rPr>
          <w:rFonts w:asciiTheme="majorHAnsi" w:eastAsia="Times New Roman" w:hAnsiTheme="majorHAnsi" w:cstheme="majorHAnsi"/>
          <w:b/>
          <w:bCs/>
          <w:sz w:val="18"/>
          <w:szCs w:val="18"/>
        </w:rPr>
      </w:pPr>
      <w:r w:rsidRPr="00B573B1">
        <w:rPr>
          <w:rFonts w:asciiTheme="majorHAnsi" w:eastAsia="Times New Roman" w:hAnsiTheme="majorHAnsi" w:cstheme="majorHAnsi"/>
          <w:b/>
          <w:bCs/>
          <w:sz w:val="26"/>
          <w:szCs w:val="26"/>
        </w:rPr>
        <w:t>2]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banning appropriation isn’t possible/a logical consequence of the resolution. </w:t>
      </w:r>
    </w:p>
    <w:p w14:paraId="0D5BA9E1" w14:textId="77777777" w:rsidR="00B573B1" w:rsidRPr="00B573B1" w:rsidRDefault="00B573B1" w:rsidP="00B573B1">
      <w:pPr>
        <w:spacing w:after="0" w:line="240" w:lineRule="auto"/>
        <w:textAlignment w:val="baseline"/>
        <w:rPr>
          <w:rFonts w:asciiTheme="majorHAnsi" w:eastAsia="Times New Roman" w:hAnsiTheme="majorHAnsi" w:cstheme="majorHAnsi"/>
          <w:sz w:val="18"/>
          <w:szCs w:val="18"/>
        </w:rPr>
      </w:pPr>
      <w:r w:rsidRPr="00B573B1">
        <w:rPr>
          <w:rFonts w:asciiTheme="majorHAnsi" w:eastAsia="Times New Roman" w:hAnsiTheme="majorHAnsi" w:cstheme="majorHAnsi"/>
          <w:b/>
          <w:bCs/>
          <w:sz w:val="26"/>
          <w:szCs w:val="26"/>
        </w:rPr>
        <w:t>3</w:t>
      </w:r>
    </w:p>
    <w:p w14:paraId="23AE895C" w14:textId="77777777" w:rsidR="00B573B1" w:rsidRPr="00B573B1" w:rsidRDefault="00B573B1" w:rsidP="00B573B1">
      <w:pPr>
        <w:rPr>
          <w:rFonts w:asciiTheme="majorHAnsi" w:hAnsiTheme="majorHAnsi" w:cstheme="majorHAnsi"/>
        </w:rPr>
      </w:pPr>
    </w:p>
    <w:p w14:paraId="11D98AC9" w14:textId="7494585F" w:rsidR="00E42E4C" w:rsidRPr="00B573B1" w:rsidRDefault="00B573B1" w:rsidP="00B573B1">
      <w:pPr>
        <w:pStyle w:val="Heading2"/>
        <w:rPr>
          <w:rFonts w:asciiTheme="majorHAnsi" w:hAnsiTheme="majorHAnsi" w:cstheme="majorHAnsi"/>
        </w:rPr>
      </w:pPr>
      <w:r w:rsidRPr="00B573B1">
        <w:rPr>
          <w:rFonts w:asciiTheme="majorHAnsi" w:hAnsiTheme="majorHAnsi" w:cstheme="majorHAnsi"/>
        </w:rPr>
        <w:lastRenderedPageBreak/>
        <w:t>Case</w:t>
      </w:r>
    </w:p>
    <w:p w14:paraId="325DD9B6"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Future generations extinction o/ws under util</w:t>
      </w:r>
    </w:p>
    <w:p w14:paraId="5575ED2A" w14:textId="77777777" w:rsidR="00B573B1" w:rsidRPr="00B573B1" w:rsidRDefault="00B573B1" w:rsidP="00B573B1">
      <w:pPr>
        <w:rPr>
          <w:rFonts w:asciiTheme="majorHAnsi" w:hAnsiTheme="majorHAnsi" w:cstheme="majorHAnsi"/>
        </w:rPr>
      </w:pPr>
      <w:r w:rsidRPr="00B573B1">
        <w:rPr>
          <w:rStyle w:val="Style13ptBold"/>
          <w:rFonts w:asciiTheme="majorHAnsi" w:hAnsiTheme="majorHAnsi" w:cstheme="majorHAnsi"/>
        </w:rPr>
        <w:t>GPP 17</w:t>
      </w:r>
      <w:r w:rsidRPr="00B573B1">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11" w:history="1">
        <w:r w:rsidRPr="00B573B1">
          <w:rPr>
            <w:rStyle w:val="Hyperlink"/>
            <w:rFonts w:asciiTheme="majorHAnsi" w:hAnsiTheme="majorHAnsi" w:cstheme="majorHAnsi"/>
            <w:color w:val="000000"/>
          </w:rPr>
          <w:t>https://www.fhi.ox.ac.uk/wp-content/uploads/Existential-Risks-2017-01-23.pdf</w:t>
        </w:r>
      </w:hyperlink>
      <w:r w:rsidRPr="00B573B1">
        <w:rPr>
          <w:rFonts w:asciiTheme="majorHAnsi" w:hAnsiTheme="majorHAnsi" w:cstheme="majorHAnsi"/>
        </w:rPr>
        <w:t>/TK</w:t>
      </w:r>
    </w:p>
    <w:p w14:paraId="28183A21" w14:textId="77777777" w:rsidR="00B573B1" w:rsidRPr="00B573B1" w:rsidRDefault="00B573B1" w:rsidP="00B573B1">
      <w:pPr>
        <w:rPr>
          <w:rFonts w:asciiTheme="majorHAnsi" w:hAnsiTheme="majorHAnsi" w:cstheme="majorHAnsi"/>
          <w:sz w:val="12"/>
        </w:rPr>
      </w:pPr>
      <w:r w:rsidRPr="00B573B1">
        <w:rPr>
          <w:rFonts w:asciiTheme="majorHAnsi" w:hAnsiTheme="majorHAnsi" w:cstheme="majorHAnsi"/>
          <w:sz w:val="12"/>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B573B1">
        <w:rPr>
          <w:rStyle w:val="StyleUnderline"/>
          <w:rFonts w:asciiTheme="majorHAnsi" w:hAnsiTheme="majorHAnsi" w:cstheme="majorHAnsi"/>
          <w:highlight w:val="green"/>
        </w:rPr>
        <w:t>Compare three outcomes: (1) Peace. (2) A nuclear war that kills 99%</w:t>
      </w:r>
      <w:r w:rsidRPr="00B573B1">
        <w:rPr>
          <w:rStyle w:val="StyleUnderline"/>
          <w:rFonts w:asciiTheme="majorHAnsi" w:hAnsiTheme="majorHAnsi" w:cstheme="majorHAnsi"/>
        </w:rPr>
        <w:t xml:space="preserve"> of the world’s existing population. </w:t>
      </w:r>
      <w:r w:rsidRPr="00B573B1">
        <w:rPr>
          <w:rStyle w:val="StyleUnderline"/>
          <w:rFonts w:asciiTheme="majorHAnsi" w:hAnsiTheme="majorHAnsi" w:cstheme="majorHAnsi"/>
          <w:highlight w:val="green"/>
        </w:rPr>
        <w:t>(3) A nuclear war that kills 100</w:t>
      </w:r>
      <w:r w:rsidRPr="00B573B1">
        <w:rPr>
          <w:rStyle w:val="StyleUnderline"/>
          <w:rFonts w:asciiTheme="majorHAnsi" w:hAnsiTheme="majorHAnsi" w:cstheme="majorHAnsi"/>
        </w:rPr>
        <w:t xml:space="preserve">%. </w:t>
      </w:r>
      <w:r w:rsidRPr="00B573B1">
        <w:rPr>
          <w:rFonts w:asciiTheme="majorHAnsi" w:hAnsiTheme="majorHAnsi" w:cstheme="majorHAnsi"/>
          <w:sz w:val="12"/>
        </w:rPr>
        <w:t xml:space="preserve">(2) would be worse than (1), and (3) would be worse than (2). Which is the greater of these two differences? </w:t>
      </w:r>
      <w:r w:rsidRPr="00B573B1">
        <w:rPr>
          <w:rStyle w:val="StyleUnderline"/>
          <w:rFonts w:asciiTheme="majorHAnsi" w:hAnsiTheme="majorHAnsi" w:cstheme="majorHAnsi"/>
          <w:highlight w:val="green"/>
        </w:rPr>
        <w:t>Most people believe that the greater difference is between (1) and (2).</w:t>
      </w:r>
      <w:r w:rsidRPr="00B573B1">
        <w:rPr>
          <w:rFonts w:asciiTheme="majorHAnsi" w:hAnsiTheme="majorHAnsi" w:cstheme="majorHAnsi"/>
          <w:sz w:val="12"/>
        </w:rPr>
        <w:t xml:space="preserve"> </w:t>
      </w:r>
      <w:r w:rsidRPr="00B573B1">
        <w:rPr>
          <w:rStyle w:val="StyleUnderline"/>
          <w:rFonts w:asciiTheme="majorHAnsi" w:hAnsiTheme="majorHAnsi" w:cstheme="majorHAnsi"/>
        </w:rPr>
        <w:t xml:space="preserve">I believe that </w:t>
      </w:r>
      <w:r w:rsidRPr="00B573B1">
        <w:rPr>
          <w:rStyle w:val="StyleUnderline"/>
          <w:rFonts w:asciiTheme="majorHAnsi" w:hAnsiTheme="majorHAnsi" w:cstheme="majorHAnsi"/>
          <w:highlight w:val="green"/>
        </w:rPr>
        <w:t>the difference between (2) and (3) is very much greater</w:t>
      </w:r>
      <w:r w:rsidRPr="00B573B1">
        <w:rPr>
          <w:rFonts w:asciiTheme="majorHAnsi" w:hAnsiTheme="majorHAnsi" w:cstheme="majorHAnsi"/>
          <w:sz w:val="12"/>
        </w:rPr>
        <w:t xml:space="preserve">. ... </w:t>
      </w:r>
      <w:r w:rsidRPr="00B573B1">
        <w:rPr>
          <w:rStyle w:val="StyleUnderline"/>
          <w:rFonts w:asciiTheme="majorHAnsi" w:hAnsiTheme="majorHAnsi" w:cstheme="majorHAnsi"/>
          <w:highlight w:val="green"/>
        </w:rPr>
        <w:t>The Earth will remain habitable for</w:t>
      </w:r>
      <w:r w:rsidRPr="00B573B1">
        <w:rPr>
          <w:rStyle w:val="StyleUnderline"/>
          <w:rFonts w:asciiTheme="majorHAnsi" w:hAnsiTheme="majorHAnsi" w:cstheme="majorHAnsi"/>
        </w:rPr>
        <w:t xml:space="preserve"> </w:t>
      </w:r>
      <w:r w:rsidRPr="00B573B1">
        <w:rPr>
          <w:rStyle w:val="Emphasis"/>
          <w:rFonts w:asciiTheme="majorHAnsi" w:hAnsiTheme="majorHAnsi" w:cstheme="majorHAnsi"/>
        </w:rPr>
        <w:t xml:space="preserve">at least another </w:t>
      </w:r>
      <w:r w:rsidRPr="00B573B1">
        <w:rPr>
          <w:rStyle w:val="Emphasis"/>
          <w:rFonts w:asciiTheme="majorHAnsi" w:hAnsiTheme="majorHAnsi" w:cstheme="majorHAnsi"/>
          <w:highlight w:val="green"/>
        </w:rPr>
        <w:t>billion years</w:t>
      </w:r>
      <w:r w:rsidRPr="00B573B1">
        <w:rPr>
          <w:rStyle w:val="StyleUnderline"/>
          <w:rFonts w:asciiTheme="majorHAnsi" w:hAnsiTheme="majorHAnsi" w:cstheme="majorHAnsi"/>
        </w:rPr>
        <w:t>.</w:t>
      </w:r>
      <w:r w:rsidRPr="00B573B1">
        <w:rPr>
          <w:rFonts w:asciiTheme="majorHAnsi" w:hAnsiTheme="majorHAnsi" w:cstheme="majorHAnsi"/>
          <w:sz w:val="12"/>
        </w:rPr>
        <w:t xml:space="preserve"> </w:t>
      </w:r>
      <w:r w:rsidRPr="00B573B1">
        <w:rPr>
          <w:rStyle w:val="StyleUnderline"/>
          <w:rFonts w:asciiTheme="majorHAnsi" w:hAnsiTheme="majorHAnsi" w:cstheme="majorHAnsi"/>
        </w:rPr>
        <w:t>Civilization began only a few thousand years ago.</w:t>
      </w:r>
      <w:r w:rsidRPr="00B573B1">
        <w:rPr>
          <w:rFonts w:asciiTheme="majorHAnsi" w:hAnsiTheme="majorHAnsi" w:cstheme="majorHAnsi"/>
          <w:sz w:val="12"/>
        </w:rPr>
        <w:t xml:space="preserve"> </w:t>
      </w:r>
      <w:r w:rsidRPr="00B573B1">
        <w:rPr>
          <w:rStyle w:val="StyleUnderline"/>
          <w:rFonts w:asciiTheme="majorHAnsi" w:hAnsiTheme="majorHAnsi" w:cstheme="majorHAnsi"/>
        </w:rPr>
        <w:t xml:space="preserve">If we do not destroy mankind, </w:t>
      </w:r>
      <w:r w:rsidRPr="00B573B1">
        <w:rPr>
          <w:rStyle w:val="StyleUnderline"/>
          <w:rFonts w:asciiTheme="majorHAnsi" w:hAnsiTheme="majorHAnsi" w:cstheme="majorHAnsi"/>
          <w:highlight w:val="green"/>
        </w:rPr>
        <w:t xml:space="preserve">these few thousand years may be only </w:t>
      </w:r>
      <w:r w:rsidRPr="00B573B1">
        <w:rPr>
          <w:rStyle w:val="Emphasis"/>
          <w:rFonts w:asciiTheme="majorHAnsi" w:hAnsiTheme="majorHAnsi" w:cstheme="majorHAnsi"/>
          <w:highlight w:val="green"/>
        </w:rPr>
        <w:t>a tiny fraction</w:t>
      </w:r>
      <w:r w:rsidRPr="00B573B1">
        <w:rPr>
          <w:rStyle w:val="StyleUnderline"/>
          <w:rFonts w:asciiTheme="majorHAnsi" w:hAnsiTheme="majorHAnsi" w:cstheme="majorHAnsi"/>
          <w:highlight w:val="green"/>
        </w:rPr>
        <w:t xml:space="preserve"> of the whole of civilized human history</w:t>
      </w:r>
      <w:r w:rsidRPr="00B573B1">
        <w:rPr>
          <w:rStyle w:val="StyleUnderline"/>
          <w:rFonts w:asciiTheme="majorHAnsi" w:hAnsiTheme="majorHAnsi" w:cstheme="majorHAnsi"/>
        </w:rPr>
        <w:t>.</w:t>
      </w:r>
      <w:r w:rsidRPr="00B573B1">
        <w:rPr>
          <w:rFonts w:asciiTheme="majorHAnsi" w:hAnsiTheme="majorHAnsi" w:cstheme="majorHAnsi"/>
          <w:sz w:val="12"/>
        </w:rPr>
        <w:t xml:space="preserve"> </w:t>
      </w:r>
      <w:r w:rsidRPr="00B573B1">
        <w:rPr>
          <w:rStyle w:val="StyleUnderline"/>
          <w:rFonts w:asciiTheme="majorHAnsi" w:hAnsiTheme="majorHAnsi" w:cstheme="majorHAnsi"/>
        </w:rPr>
        <w:t>The difference between (2) and (3) may thus be the difference between this tiny fraction and all of the rest of this history.</w:t>
      </w:r>
      <w:r w:rsidRPr="00B573B1">
        <w:rPr>
          <w:rFonts w:asciiTheme="majorHAnsi" w:hAnsiTheme="majorHAnsi" w:cstheme="majorHAnsi"/>
          <w:sz w:val="12"/>
        </w:rPr>
        <w:t xml:space="preserve"> </w:t>
      </w:r>
      <w:r w:rsidRPr="00B573B1">
        <w:rPr>
          <w:rStyle w:val="StyleUnderline"/>
          <w:rFonts w:asciiTheme="majorHAnsi" w:hAnsiTheme="majorHAnsi" w:cstheme="majorHAnsi"/>
        </w:rPr>
        <w:t xml:space="preserve">If we compare this possible history to a day, what has occurred so far is only a </w:t>
      </w:r>
      <w:r w:rsidRPr="00B573B1">
        <w:rPr>
          <w:rStyle w:val="Emphasis"/>
          <w:rFonts w:asciiTheme="majorHAnsi" w:hAnsiTheme="majorHAnsi" w:cstheme="majorHAnsi"/>
        </w:rPr>
        <w:t>fraction of a second</w:t>
      </w:r>
      <w:r w:rsidRPr="00B573B1">
        <w:rPr>
          <w:rStyle w:val="StyleUnderline"/>
          <w:rFonts w:asciiTheme="majorHAnsi" w:hAnsiTheme="majorHAnsi" w:cstheme="majorHAnsi"/>
        </w:rPr>
        <w:t>.65</w:t>
      </w:r>
      <w:r w:rsidRPr="00B573B1">
        <w:rPr>
          <w:rFonts w:asciiTheme="majorHAnsi" w:hAnsiTheme="majorHAnsi" w:cstheme="majorHAnsi"/>
          <w:sz w:val="12"/>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B573B1">
        <w:rPr>
          <w:rStyle w:val="StyleUnderline"/>
          <w:rFonts w:asciiTheme="majorHAnsi" w:hAnsiTheme="majorHAnsi" w:cstheme="majorHAnsi"/>
        </w:rPr>
        <w:t xml:space="preserve">What makes </w:t>
      </w:r>
      <w:r w:rsidRPr="00B573B1">
        <w:rPr>
          <w:rStyle w:val="StyleUnderline"/>
          <w:rFonts w:asciiTheme="majorHAnsi" w:hAnsiTheme="majorHAnsi" w:cstheme="majorHAnsi"/>
          <w:highlight w:val="green"/>
        </w:rPr>
        <w:t>existential catastrophes</w:t>
      </w:r>
      <w:r w:rsidRPr="00B573B1">
        <w:rPr>
          <w:rStyle w:val="StyleUnderline"/>
          <w:rFonts w:asciiTheme="majorHAnsi" w:hAnsiTheme="majorHAnsi" w:cstheme="majorHAnsi"/>
        </w:rPr>
        <w:t xml:space="preserve"> especially bad is that they would “</w:t>
      </w:r>
      <w:r w:rsidRPr="00B573B1">
        <w:rPr>
          <w:rStyle w:val="Emphasis"/>
          <w:rFonts w:asciiTheme="majorHAnsi" w:hAnsiTheme="majorHAnsi" w:cstheme="majorHAnsi"/>
          <w:highlight w:val="green"/>
        </w:rPr>
        <w:t>destroy the future</w:t>
      </w:r>
      <w:r w:rsidRPr="00B573B1">
        <w:rPr>
          <w:rStyle w:val="StyleUnderline"/>
          <w:rFonts w:asciiTheme="majorHAnsi" w:hAnsiTheme="majorHAnsi" w:cstheme="majorHAnsi"/>
        </w:rPr>
        <w:t>,” as</w:t>
      </w:r>
      <w:r w:rsidRPr="00B573B1">
        <w:rPr>
          <w:rFonts w:asciiTheme="majorHAnsi" w:hAnsiTheme="majorHAnsi" w:cstheme="majorHAnsi"/>
          <w:sz w:val="12"/>
        </w:rPr>
        <w:t xml:space="preserve"> another Oxford philosopher, Nick </w:t>
      </w:r>
      <w:r w:rsidRPr="00B573B1">
        <w:rPr>
          <w:rStyle w:val="StyleUnderline"/>
          <w:rFonts w:asciiTheme="majorHAnsi" w:hAnsiTheme="majorHAnsi" w:cstheme="majorHAnsi"/>
        </w:rPr>
        <w:t>Bostrom, puts it.</w:t>
      </w:r>
      <w:r w:rsidRPr="00B573B1">
        <w:rPr>
          <w:rFonts w:asciiTheme="majorHAnsi" w:hAnsiTheme="majorHAnsi" w:cstheme="majorHAnsi"/>
          <w:sz w:val="12"/>
        </w:rPr>
        <w:t xml:space="preserve">66 </w:t>
      </w:r>
      <w:r w:rsidRPr="00B573B1">
        <w:rPr>
          <w:rStyle w:val="StyleUnderline"/>
          <w:rFonts w:asciiTheme="majorHAnsi" w:hAnsiTheme="majorHAnsi" w:cstheme="majorHAnsi"/>
        </w:rPr>
        <w:t>This future could potentially be extremely long and full of flourishing, and would therefore have extremely large value.</w:t>
      </w:r>
      <w:r w:rsidRPr="00B573B1">
        <w:rPr>
          <w:rFonts w:asciiTheme="majorHAnsi" w:hAnsiTheme="majorHAnsi" w:cstheme="majorHAnsi"/>
          <w:sz w:val="12"/>
        </w:rPr>
        <w:t xml:space="preserve"> In standard risk analysis, when working out how to respond to risk, we work out the expected value of risk reduction, by weighing the probability that an action will prevent an adverse event against the severity of the event. </w:t>
      </w:r>
      <w:r w:rsidRPr="00B573B1">
        <w:rPr>
          <w:rStyle w:val="StyleUnderline"/>
          <w:rFonts w:asciiTheme="majorHAnsi" w:hAnsiTheme="majorHAnsi" w:cstheme="majorHAnsi"/>
        </w:rPr>
        <w:t>Because the value of preventing existential catastrophe is so vast, even a tiny probability of prevention has huge expected value.</w:t>
      </w:r>
      <w:r w:rsidRPr="00B573B1">
        <w:rPr>
          <w:rFonts w:asciiTheme="majorHAnsi" w:hAnsiTheme="majorHAnsi" w:cstheme="majorHAnsi"/>
          <w:sz w:val="12"/>
        </w:rPr>
        <w:t xml:space="preserve">67 Of course, there is persisting reasonable disagreement about ethics and there are a number of ways one might resist this conclusion.68 Therefore, it would be unjustified to be overconfident in Parfit and Bostrom’s argument. </w:t>
      </w:r>
      <w:r w:rsidRPr="00B573B1">
        <w:rPr>
          <w:rStyle w:val="StyleUnderline"/>
          <w:rFonts w:asciiTheme="majorHAnsi" w:hAnsiTheme="majorHAnsi" w:cstheme="majorHAnsi"/>
        </w:rPr>
        <w:t>In some areas, government policy does give significant weight to future generations.</w:t>
      </w:r>
      <w:r w:rsidRPr="00B573B1">
        <w:rPr>
          <w:rFonts w:asciiTheme="majorHAnsi" w:hAnsiTheme="majorHAnsi" w:cstheme="majorHAnsi"/>
          <w:sz w:val="12"/>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B573B1">
        <w:rPr>
          <w:rStyle w:val="StyleUnderline"/>
          <w:rFonts w:asciiTheme="majorHAnsi" w:hAnsiTheme="majorHAnsi" w:cstheme="majorHAnsi"/>
        </w:rPr>
        <w:t xml:space="preserve">However, when it comes to existential risk, it would seem that </w:t>
      </w:r>
      <w:r w:rsidRPr="00B573B1">
        <w:rPr>
          <w:rStyle w:val="StyleUnderline"/>
          <w:rFonts w:asciiTheme="majorHAnsi" w:hAnsiTheme="majorHAnsi" w:cstheme="majorHAnsi"/>
          <w:highlight w:val="green"/>
        </w:rPr>
        <w:t>we fail to live up to principles of intergenerational equity</w:t>
      </w:r>
      <w:r w:rsidRPr="00B573B1">
        <w:rPr>
          <w:rStyle w:val="StyleUnderline"/>
          <w:rFonts w:asciiTheme="majorHAnsi" w:hAnsiTheme="majorHAnsi" w:cstheme="majorHAnsi"/>
        </w:rPr>
        <w:t>.</w:t>
      </w:r>
      <w:r w:rsidRPr="00B573B1">
        <w:rPr>
          <w:rFonts w:asciiTheme="majorHAnsi" w:hAnsiTheme="majorHAnsi" w:cstheme="majorHAnsi"/>
          <w:sz w:val="12"/>
        </w:rPr>
        <w:t xml:space="preserve"> </w:t>
      </w:r>
      <w:r w:rsidRPr="00B573B1">
        <w:rPr>
          <w:rStyle w:val="StyleUnderline"/>
          <w:rFonts w:asciiTheme="majorHAnsi" w:hAnsiTheme="majorHAnsi" w:cstheme="majorHAnsi"/>
        </w:rPr>
        <w:t xml:space="preserve">Existential catastrophe would not only give future generations less than the current generations; </w:t>
      </w:r>
      <w:r w:rsidRPr="00B573B1">
        <w:rPr>
          <w:rStyle w:val="Emphasis"/>
          <w:rFonts w:asciiTheme="majorHAnsi" w:hAnsiTheme="majorHAnsi" w:cstheme="majorHAnsi"/>
        </w:rPr>
        <w:t>it would give them nothing</w:t>
      </w:r>
      <w:r w:rsidRPr="00B573B1">
        <w:rPr>
          <w:rStyle w:val="StyleUnderline"/>
          <w:rFonts w:asciiTheme="majorHAnsi" w:hAnsiTheme="majorHAnsi" w:cstheme="majorHAnsi"/>
        </w:rPr>
        <w:t>.</w:t>
      </w:r>
      <w:r w:rsidRPr="00B573B1">
        <w:rPr>
          <w:rFonts w:asciiTheme="majorHAnsi" w:hAnsiTheme="majorHAnsi" w:cstheme="majorHAnsi"/>
          <w:sz w:val="12"/>
        </w:rPr>
        <w:t xml:space="preserve"> Indeed, </w:t>
      </w:r>
      <w:r w:rsidRPr="00B573B1">
        <w:rPr>
          <w:rStyle w:val="StyleUnderline"/>
          <w:rFonts w:asciiTheme="majorHAnsi" w:hAnsiTheme="majorHAnsi" w:cstheme="majorHAnsi"/>
        </w:rPr>
        <w:t>reducing existential risk plausibly has a quite low cost for us in comparison with the huge expected value it has for future generations.</w:t>
      </w:r>
      <w:r w:rsidRPr="00B573B1">
        <w:rPr>
          <w:rFonts w:asciiTheme="majorHAnsi" w:hAnsiTheme="majorHAnsi" w:cstheme="majorHAnsi"/>
          <w:sz w:val="12"/>
        </w:rPr>
        <w:t xml:space="preserve"> In spite of this, relatively little is done to reduce existential risk. </w:t>
      </w:r>
      <w:r w:rsidRPr="00B573B1">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B573B1">
        <w:rPr>
          <w:rFonts w:asciiTheme="majorHAnsi" w:hAnsiTheme="majorHAnsi" w:cstheme="majorHAnsi"/>
          <w:sz w:val="12"/>
        </w:rPr>
        <w:t>1.3</w:t>
      </w:r>
      <w:r w:rsidRPr="00B573B1">
        <w:rPr>
          <w:rFonts w:asciiTheme="majorHAnsi" w:hAnsiTheme="majorHAnsi" w:cstheme="majorHAnsi"/>
          <w:u w:val="single"/>
        </w:rPr>
        <w:t>. WHY EXISTENTIAL RISKS MAY BE SYSTEMATICALLY UNDERINVESTED IN, AND THE ROLE OF THE INTERNATIONAL COMMUNITY</w:t>
      </w:r>
      <w:r w:rsidRPr="00B573B1">
        <w:rPr>
          <w:rFonts w:asciiTheme="majorHAnsi" w:hAnsiTheme="majorHAnsi" w:cstheme="majorHAnsi"/>
          <w:sz w:val="12"/>
        </w:rPr>
        <w:t xml:space="preserve"> </w:t>
      </w:r>
      <w:r w:rsidRPr="00B573B1">
        <w:rPr>
          <w:rStyle w:val="StyleUnderline"/>
          <w:rFonts w:asciiTheme="majorHAnsi" w:hAnsiTheme="majorHAnsi" w:cstheme="majorHAnsi"/>
        </w:rPr>
        <w:t>In spite of the importance of existential risk reduction, it probably receives less attention than is warranted.</w:t>
      </w:r>
      <w:r w:rsidRPr="00B573B1">
        <w:rPr>
          <w:rFonts w:asciiTheme="majorHAnsi" w:hAnsiTheme="majorHAnsi" w:cstheme="majorHAnsi"/>
          <w:sz w:val="12"/>
        </w:rPr>
        <w:t xml:space="preserve"> As a result, concerted international cooperation is required if we are to receive adequate protection from existential risks. 1.3.1. Why existential risks are likely to be underinvested in </w:t>
      </w:r>
      <w:r w:rsidRPr="00B573B1">
        <w:rPr>
          <w:rStyle w:val="StyleUnderline"/>
          <w:rFonts w:asciiTheme="majorHAnsi" w:hAnsiTheme="majorHAnsi" w:cstheme="majorHAnsi"/>
        </w:rPr>
        <w:t>There are several reasons why existential risk reduction is likely to be underinvested in.</w:t>
      </w:r>
      <w:r w:rsidRPr="00B573B1">
        <w:rPr>
          <w:rFonts w:asciiTheme="majorHAnsi" w:hAnsiTheme="majorHAnsi" w:cstheme="majorHAnsi"/>
          <w:sz w:val="12"/>
        </w:rPr>
        <w:t xml:space="preserve"> </w:t>
      </w:r>
      <w:r w:rsidRPr="00B573B1">
        <w:rPr>
          <w:rStyle w:val="StyleUnderline"/>
          <w:rFonts w:asciiTheme="majorHAnsi" w:hAnsiTheme="majorHAnsi" w:cstheme="majorHAnsi"/>
        </w:rPr>
        <w:t>Firstly, it is a global public good.</w:t>
      </w:r>
      <w:r w:rsidRPr="00B573B1">
        <w:rPr>
          <w:rFonts w:asciiTheme="majorHAnsi" w:hAnsiTheme="majorHAnsi" w:cstheme="majorHAnsi"/>
          <w:sz w:val="12"/>
        </w:rPr>
        <w:t xml:space="preserve"> </w:t>
      </w:r>
      <w:r w:rsidRPr="00B573B1">
        <w:rPr>
          <w:rStyle w:val="StyleUnderline"/>
          <w:rFonts w:asciiTheme="majorHAnsi" w:hAnsiTheme="majorHAnsi" w:cstheme="majorHAnsi"/>
        </w:rPr>
        <w:t>Economic theory predicts that such goods tend to be underprovided.</w:t>
      </w:r>
      <w:r w:rsidRPr="00B573B1">
        <w:rPr>
          <w:rFonts w:asciiTheme="majorHAnsi" w:hAnsiTheme="majorHAnsi" w:cstheme="majorHAnsi"/>
          <w:sz w:val="12"/>
        </w:rPr>
        <w:t xml:space="preserve"> </w:t>
      </w:r>
      <w:r w:rsidRPr="00B573B1">
        <w:rPr>
          <w:rStyle w:val="StyleUnderline"/>
          <w:rFonts w:asciiTheme="majorHAnsi" w:hAnsiTheme="majorHAnsi" w:cstheme="majorHAnsi"/>
        </w:rPr>
        <w:t>The benefits of existential risk reduction are widely and indivisibly dispersed around the globe from the countries responsible for taking action.</w:t>
      </w:r>
      <w:r w:rsidRPr="00B573B1">
        <w:rPr>
          <w:rFonts w:asciiTheme="majorHAnsi" w:hAnsiTheme="majorHAnsi" w:cstheme="majorHAnsi"/>
          <w:sz w:val="12"/>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B573B1">
        <w:rPr>
          <w:rStyle w:val="StyleUnderline"/>
          <w:rFonts w:asciiTheme="majorHAnsi" w:hAnsiTheme="majorHAnsi" w:cstheme="majorHAnsi"/>
        </w:rPr>
        <w:t>Secondly</w:t>
      </w:r>
      <w:r w:rsidRPr="00B573B1">
        <w:rPr>
          <w:rFonts w:asciiTheme="majorHAnsi" w:hAnsiTheme="majorHAnsi" w:cstheme="majorHAnsi"/>
          <w:sz w:val="12"/>
        </w:rPr>
        <w:t xml:space="preserve">, as already suggested above, </w:t>
      </w:r>
      <w:r w:rsidRPr="00B573B1">
        <w:rPr>
          <w:rStyle w:val="StyleUnderline"/>
          <w:rFonts w:asciiTheme="majorHAnsi" w:hAnsiTheme="majorHAnsi" w:cstheme="majorHAnsi"/>
        </w:rPr>
        <w:t xml:space="preserve">existential </w:t>
      </w:r>
      <w:r w:rsidRPr="00B573B1">
        <w:rPr>
          <w:rStyle w:val="StyleUnderline"/>
          <w:rFonts w:asciiTheme="majorHAnsi" w:hAnsiTheme="majorHAnsi" w:cstheme="majorHAnsi"/>
        </w:rPr>
        <w:lastRenderedPageBreak/>
        <w:t>risk reduction is an intergenerational public good: most of the benefits are enjoyed by future generations who have no say in the political process.</w:t>
      </w:r>
      <w:r w:rsidRPr="00B573B1">
        <w:rPr>
          <w:rFonts w:asciiTheme="majorHAnsi" w:hAnsiTheme="majorHAnsi" w:cstheme="majorHAnsi"/>
          <w:sz w:val="12"/>
        </w:rPr>
        <w:t xml:space="preserve"> </w:t>
      </w:r>
      <w:r w:rsidRPr="00B573B1">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B573B1">
        <w:rPr>
          <w:rFonts w:asciiTheme="majorHAnsi" w:hAnsiTheme="majorHAnsi" w:cstheme="majorHAnsi"/>
          <w:sz w:val="12"/>
        </w:rPr>
        <w:t xml:space="preserve">, many </w:t>
      </w:r>
      <w:r w:rsidRPr="00B573B1">
        <w:rPr>
          <w:rStyle w:val="StyleUnderline"/>
          <w:rFonts w:asciiTheme="majorHAnsi" w:hAnsiTheme="majorHAnsi" w:cstheme="majorHAnsi"/>
        </w:rPr>
        <w:t>existential risks</w:t>
      </w:r>
      <w:r w:rsidRPr="00B573B1">
        <w:rPr>
          <w:rFonts w:asciiTheme="majorHAnsi" w:hAnsiTheme="majorHAnsi" w:cstheme="majorHAnsi"/>
          <w:sz w:val="12"/>
        </w:rPr>
        <w:t xml:space="preserve">, such as machine superintelligence, engineered pandemics, and solar geoengineering, </w:t>
      </w:r>
      <w:r w:rsidRPr="00B573B1">
        <w:rPr>
          <w:rStyle w:val="StyleUnderline"/>
          <w:rFonts w:asciiTheme="majorHAnsi" w:hAnsiTheme="majorHAnsi" w:cstheme="majorHAnsi"/>
        </w:rPr>
        <w:t>pose an unprecedented and uncertain future threat.</w:t>
      </w:r>
      <w:r w:rsidRPr="00B573B1">
        <w:rPr>
          <w:rFonts w:asciiTheme="majorHAnsi" w:hAnsiTheme="majorHAnsi" w:cstheme="majorHAnsi"/>
          <w:sz w:val="12"/>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w:t>
      </w:r>
      <w:r w:rsidRPr="00B573B1">
        <w:rPr>
          <w:rFonts w:asciiTheme="majorHAnsi" w:hAnsiTheme="majorHAnsi" w:cstheme="majorHAnsi"/>
          <w:sz w:val="12"/>
          <w:highlight w:val="green"/>
        </w:rPr>
        <w:t xml:space="preserve">. </w:t>
      </w:r>
      <w:r w:rsidRPr="00B573B1">
        <w:rPr>
          <w:rStyle w:val="StyleUnderline"/>
          <w:rFonts w:asciiTheme="majorHAnsi" w:hAnsiTheme="majorHAnsi" w:cstheme="majorHAnsi"/>
        </w:rPr>
        <w:t>Cognitive biases also lead people to underestimate existential risks.</w:t>
      </w:r>
      <w:r w:rsidRPr="00B573B1">
        <w:rPr>
          <w:rFonts w:asciiTheme="majorHAnsi" w:hAnsiTheme="majorHAnsi" w:cstheme="majorHAnsi"/>
          <w:sz w:val="12"/>
        </w:rPr>
        <w:t xml:space="preserve"> </w:t>
      </w:r>
      <w:r w:rsidRPr="00B573B1">
        <w:rPr>
          <w:rStyle w:val="StyleUnderline"/>
          <w:rFonts w:asciiTheme="majorHAnsi" w:hAnsiTheme="majorHAnsi" w:cstheme="majorHAnsi"/>
        </w:rPr>
        <w:t>Since there have not been any catastrophes of this magnitude, these risks are not salient to politicians and the public.</w:t>
      </w:r>
      <w:r w:rsidRPr="00B573B1">
        <w:rPr>
          <w:rFonts w:asciiTheme="majorHAnsi" w:hAnsiTheme="majorHAnsi" w:cstheme="majorHAnsi"/>
          <w:sz w:val="12"/>
        </w:rPr>
        <w:t xml:space="preserve">72 </w:t>
      </w:r>
      <w:r w:rsidRPr="00B573B1">
        <w:rPr>
          <w:rStyle w:val="StyleUnderline"/>
          <w:rFonts w:asciiTheme="majorHAnsi" w:hAnsiTheme="majorHAnsi" w:cstheme="majorHAnsi"/>
        </w:rPr>
        <w:t xml:space="preserve">This is an example of the misapplication of the availability heuristic, a mental shortcut which assumes that something is important only if it can be readily recalled. </w:t>
      </w:r>
      <w:r w:rsidRPr="00B573B1">
        <w:rPr>
          <w:rStyle w:val="StyleUnderline"/>
          <w:rFonts w:asciiTheme="majorHAnsi" w:hAnsiTheme="majorHAnsi" w:cstheme="majorHAnsi"/>
          <w:highlight w:val="green"/>
        </w:rPr>
        <w:t>Another cognitive bias affecting perceptions of existential risk is scope neglect</w:t>
      </w:r>
      <w:r w:rsidRPr="00B573B1">
        <w:rPr>
          <w:rStyle w:val="StyleUnderline"/>
          <w:rFonts w:asciiTheme="majorHAnsi" w:hAnsiTheme="majorHAnsi" w:cstheme="majorHAnsi"/>
        </w:rPr>
        <w:t>.</w:t>
      </w:r>
      <w:r w:rsidRPr="00B573B1">
        <w:rPr>
          <w:rFonts w:asciiTheme="majorHAnsi" w:hAnsiTheme="majorHAnsi" w:cstheme="majorHAnsi"/>
          <w:sz w:val="12"/>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B573B1">
        <w:rPr>
          <w:rStyle w:val="StyleUnderline"/>
          <w:rFonts w:asciiTheme="majorHAnsi" w:hAnsiTheme="majorHAnsi" w:cstheme="majorHAnsi"/>
        </w:rPr>
        <w:t>People become numbed to the effect of saving lives when the numbers get too large.</w:t>
      </w:r>
      <w:r w:rsidRPr="00B573B1">
        <w:rPr>
          <w:rFonts w:asciiTheme="majorHAnsi" w:hAnsiTheme="majorHAnsi" w:cstheme="majorHAnsi"/>
          <w:sz w:val="12"/>
        </w:rPr>
        <w:t xml:space="preserve"> 74 </w:t>
      </w:r>
      <w:r w:rsidRPr="00B573B1">
        <w:rPr>
          <w:rStyle w:val="StyleUnderline"/>
          <w:rFonts w:asciiTheme="majorHAnsi" w:hAnsiTheme="majorHAnsi" w:cstheme="majorHAnsi"/>
        </w:rPr>
        <w:t>Scope neglect is a particularly acute problem for existential risk because the numbers at stake are so large.</w:t>
      </w:r>
      <w:r w:rsidRPr="00B573B1">
        <w:rPr>
          <w:rFonts w:asciiTheme="majorHAnsi" w:hAnsiTheme="majorHAnsi" w:cstheme="majorHAnsi"/>
          <w:sz w:val="12"/>
        </w:rPr>
        <w:t xml:space="preserve"> </w:t>
      </w:r>
      <w:r w:rsidRPr="00B573B1">
        <w:rPr>
          <w:rStyle w:val="StyleUnderline"/>
          <w:rFonts w:asciiTheme="majorHAnsi" w:hAnsiTheme="majorHAnsi" w:cstheme="majorHAnsi"/>
        </w:rPr>
        <w:t xml:space="preserve">Due to scope neglect, </w:t>
      </w:r>
      <w:r w:rsidRPr="00B573B1">
        <w:rPr>
          <w:rStyle w:val="StyleUnderline"/>
          <w:rFonts w:asciiTheme="majorHAnsi" w:hAnsiTheme="majorHAnsi" w:cstheme="majorHAnsi"/>
          <w:highlight w:val="green"/>
        </w:rPr>
        <w:t>decision-makers are prone to treat existential risks in a similar way to problems which are less severe by many orders of magnitude</w:t>
      </w:r>
      <w:r w:rsidRPr="00B573B1">
        <w:rPr>
          <w:rStyle w:val="StyleUnderline"/>
          <w:rFonts w:asciiTheme="majorHAnsi" w:hAnsiTheme="majorHAnsi" w:cstheme="majorHAnsi"/>
        </w:rPr>
        <w:t>.</w:t>
      </w:r>
      <w:r w:rsidRPr="00B573B1">
        <w:rPr>
          <w:rFonts w:asciiTheme="majorHAnsi" w:hAnsiTheme="majorHAnsi" w:cstheme="majorHAnsi"/>
          <w:sz w:val="12"/>
        </w:rPr>
        <w:t xml:space="preserve"> A wide range of other cognitive biases are likely to affect the evaluation of existential risks.75 </w:t>
      </w:r>
    </w:p>
    <w:p w14:paraId="447ABD9C"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1] Resiliency---most studies say famines would kill “billions” and </w:t>
      </w:r>
      <w:r w:rsidRPr="00B573B1">
        <w:rPr>
          <w:rFonts w:asciiTheme="majorHAnsi" w:hAnsiTheme="majorHAnsi" w:cstheme="majorHAnsi"/>
          <w:u w:val="single"/>
        </w:rPr>
        <w:t>some</w:t>
      </w:r>
      <w:r w:rsidRPr="00B573B1">
        <w:rPr>
          <w:rFonts w:asciiTheme="majorHAnsi" w:hAnsiTheme="majorHAnsi" w:cstheme="majorHAnsi"/>
        </w:rPr>
        <w:t xml:space="preserve"> </w:t>
      </w:r>
      <w:r w:rsidRPr="00B573B1">
        <w:rPr>
          <w:rFonts w:asciiTheme="majorHAnsi" w:hAnsiTheme="majorHAnsi" w:cstheme="majorHAnsi"/>
          <w:u w:val="single"/>
        </w:rPr>
        <w:t>casually assert</w:t>
      </w:r>
      <w:r w:rsidRPr="00B573B1">
        <w:rPr>
          <w:rFonts w:asciiTheme="majorHAnsi" w:hAnsiTheme="majorHAnsi" w:cstheme="majorHAnsi"/>
        </w:rPr>
        <w:t xml:space="preserve"> everyone would die---BUT, that’s an assumption </w:t>
      </w:r>
      <w:r w:rsidRPr="00B573B1">
        <w:rPr>
          <w:rFonts w:asciiTheme="majorHAnsi" w:hAnsiTheme="majorHAnsi" w:cstheme="majorHAnsi"/>
          <w:u w:val="single"/>
        </w:rPr>
        <w:t>not warranted</w:t>
      </w:r>
      <w:r w:rsidRPr="00B573B1">
        <w:rPr>
          <w:rFonts w:asciiTheme="majorHAnsi" w:hAnsiTheme="majorHAnsi" w:cstheme="majorHAnsi"/>
        </w:rPr>
        <w:t xml:space="preserve"> by their studies </w:t>
      </w:r>
    </w:p>
    <w:p w14:paraId="33C8D74C" w14:textId="77777777" w:rsidR="00B573B1" w:rsidRPr="00B573B1" w:rsidRDefault="00B573B1" w:rsidP="00B573B1">
      <w:pPr>
        <w:rPr>
          <w:rFonts w:asciiTheme="majorHAnsi" w:hAnsiTheme="majorHAnsi" w:cstheme="majorHAnsi"/>
        </w:rPr>
      </w:pPr>
      <w:r w:rsidRPr="00B573B1">
        <w:rPr>
          <w:rFonts w:asciiTheme="majorHAnsi" w:hAnsiTheme="majorHAnsi" w:cstheme="majorHAnsi"/>
        </w:rPr>
        <w:t xml:space="preserve">David S. </w:t>
      </w:r>
      <w:r w:rsidRPr="00B573B1">
        <w:rPr>
          <w:rFonts w:asciiTheme="majorHAnsi" w:hAnsiTheme="majorHAnsi" w:cstheme="majorHAnsi"/>
          <w:b/>
        </w:rPr>
        <w:t>Stevenson 17</w:t>
      </w:r>
      <w:r w:rsidRPr="00B573B1">
        <w:rPr>
          <w:rFonts w:asciiTheme="majorHAnsi" w:hAnsiTheme="majorHAnsi" w:cstheme="majorHAnsi"/>
        </w:rPr>
        <w:t>. Professor of planetary science at Caltech. 2017. “Agents of Mass Destruction.” The Nature of Life and Its Potential to Survive, Springer, Cham, pp. 273–340. link.springer.com, doi:10.1007/978-3-319-52911-0_7./TK</w:t>
      </w:r>
    </w:p>
    <w:p w14:paraId="3AF85F58" w14:textId="77777777" w:rsidR="00B573B1" w:rsidRPr="00B573B1" w:rsidRDefault="00B573B1" w:rsidP="00B573B1">
      <w:pPr>
        <w:rPr>
          <w:rFonts w:asciiTheme="majorHAnsi" w:hAnsiTheme="majorHAnsi" w:cstheme="majorHAnsi"/>
          <w:sz w:val="16"/>
        </w:rPr>
      </w:pPr>
      <w:r w:rsidRPr="00B573B1">
        <w:rPr>
          <w:rStyle w:val="StyleUnderline"/>
          <w:rFonts w:asciiTheme="majorHAnsi" w:hAnsiTheme="majorHAnsi" w:cstheme="majorHAnsi"/>
        </w:rPr>
        <w:t xml:space="preserve">When the dust settled, literally as well as figuratively, one would expect </w:t>
      </w:r>
      <w:r w:rsidRPr="00B573B1">
        <w:rPr>
          <w:rStyle w:val="Emphasis"/>
          <w:rFonts w:asciiTheme="majorHAnsi" w:hAnsiTheme="majorHAnsi" w:cstheme="majorHAnsi"/>
        </w:rPr>
        <w:t>most</w:t>
      </w:r>
      <w:r w:rsidRPr="00B573B1">
        <w:rPr>
          <w:rStyle w:val="StyleUnderline"/>
          <w:rFonts w:asciiTheme="majorHAnsi" w:hAnsiTheme="majorHAnsi" w:cstheme="majorHAnsi"/>
        </w:rPr>
        <w:t xml:space="preserve"> human life to have been eliminated, along with most other large animal species. As a general rule those animals with a mass over 25 kg are most susceptible to extinction</w:t>
      </w:r>
      <w:r w:rsidRPr="00B573B1">
        <w:rPr>
          <w:rFonts w:asciiTheme="majorHAnsi" w:hAnsiTheme="majorHAnsi" w:cstheme="majorHAnsi"/>
          <w:sz w:val="16"/>
        </w:rPr>
        <w:t xml:space="preserve">, because these have the largest appetites that are hardest to satiate. </w:t>
      </w:r>
      <w:r w:rsidRPr="00B573B1">
        <w:rPr>
          <w:rStyle w:val="StyleUnderline"/>
          <w:rFonts w:asciiTheme="majorHAnsi" w:hAnsiTheme="majorHAnsi" w:cstheme="majorHAnsi"/>
        </w:rPr>
        <w:t>Although forests</w:t>
      </w:r>
      <w:r w:rsidRPr="00B573B1">
        <w:rPr>
          <w:rFonts w:asciiTheme="majorHAnsi" w:hAnsiTheme="majorHAnsi" w:cstheme="majorHAnsi"/>
          <w:sz w:val="16"/>
        </w:rPr>
        <w:t xml:space="preserve">, not afflicted directly by the nuclear war, </w:t>
      </w:r>
      <w:r w:rsidRPr="00B573B1">
        <w:rPr>
          <w:rStyle w:val="StyleUnderline"/>
          <w:rFonts w:asciiTheme="majorHAnsi" w:hAnsiTheme="majorHAnsi" w:cstheme="majorHAnsi"/>
        </w:rPr>
        <w:t xml:space="preserve">would shrivel, we would expect a </w:t>
      </w:r>
      <w:r w:rsidRPr="00B573B1">
        <w:rPr>
          <w:rStyle w:val="Emphasis"/>
          <w:rFonts w:asciiTheme="majorHAnsi" w:hAnsiTheme="majorHAnsi" w:cstheme="majorHAnsi"/>
        </w:rPr>
        <w:t>reasonably fast recovery</w:t>
      </w:r>
      <w:r w:rsidRPr="00B573B1">
        <w:rPr>
          <w:rFonts w:asciiTheme="majorHAnsi" w:hAnsiTheme="majorHAnsi" w:cstheme="majorHAnsi"/>
          <w:sz w:val="16"/>
        </w:rPr>
        <w:t xml:space="preserve">. </w:t>
      </w:r>
      <w:r w:rsidRPr="00B573B1">
        <w:rPr>
          <w:rStyle w:val="StyleUnderline"/>
          <w:rFonts w:asciiTheme="majorHAnsi" w:hAnsiTheme="majorHAnsi" w:cstheme="majorHAnsi"/>
          <w:highlight w:val="green"/>
        </w:rPr>
        <w:t xml:space="preserve">This would be aided by </w:t>
      </w:r>
      <w:r w:rsidRPr="00B573B1">
        <w:rPr>
          <w:rStyle w:val="Emphasis"/>
          <w:rFonts w:asciiTheme="majorHAnsi" w:hAnsiTheme="majorHAnsi" w:cstheme="majorHAnsi"/>
          <w:highlight w:val="green"/>
        </w:rPr>
        <w:t>elevated levels of carbon dioxide</w:t>
      </w:r>
      <w:r w:rsidRPr="00B573B1">
        <w:rPr>
          <w:rFonts w:asciiTheme="majorHAnsi" w:hAnsiTheme="majorHAnsi" w:cstheme="majorHAnsi"/>
          <w:sz w:val="16"/>
        </w:rPr>
        <w:t xml:space="preserve"> from all the incinerated cities and their residents. </w:t>
      </w:r>
      <w:r w:rsidRPr="00B573B1">
        <w:rPr>
          <w:rStyle w:val="StyleUnderline"/>
          <w:rFonts w:asciiTheme="majorHAnsi" w:hAnsiTheme="majorHAnsi" w:cstheme="majorHAnsi"/>
        </w:rPr>
        <w:t xml:space="preserve">Thus, when the skies cleared </w:t>
      </w:r>
      <w:r w:rsidRPr="00B573B1">
        <w:rPr>
          <w:rStyle w:val="Emphasis"/>
          <w:rFonts w:asciiTheme="majorHAnsi" w:hAnsiTheme="majorHAnsi" w:cstheme="majorHAnsi"/>
          <w:highlight w:val="green"/>
        </w:rPr>
        <w:t>plant life would recover strongly</w:t>
      </w:r>
      <w:r w:rsidRPr="00B573B1">
        <w:rPr>
          <w:rStyle w:val="StyleUnderline"/>
          <w:rFonts w:asciiTheme="majorHAnsi" w:hAnsiTheme="majorHAnsi" w:cstheme="majorHAnsi"/>
        </w:rPr>
        <w:t xml:space="preserve">, aided in particular by a gross reduction in organisms that would </w:t>
      </w:r>
      <w:r w:rsidRPr="00B573B1">
        <w:rPr>
          <w:rStyle w:val="Emphasis"/>
          <w:rFonts w:asciiTheme="majorHAnsi" w:hAnsiTheme="majorHAnsi" w:cstheme="majorHAnsi"/>
        </w:rPr>
        <w:t>otherwise eat them</w:t>
      </w:r>
      <w:r w:rsidRPr="00B573B1">
        <w:rPr>
          <w:rFonts w:asciiTheme="majorHAnsi" w:hAnsiTheme="majorHAnsi" w:cstheme="majorHAnsi"/>
          <w:sz w:val="16"/>
        </w:rPr>
        <w:t xml:space="preserve">. Although the carbon dioxide-driven rebound might benefit plants, a spike in global temperatures could drive further species to extinction. It is, therefore, likely that Earth would suffer a global mass extinction event on a par with the demise of the dinosaurs at the end of the Cretaceous. </w:t>
      </w:r>
      <w:r w:rsidRPr="00B573B1">
        <w:rPr>
          <w:rStyle w:val="StyleUnderline"/>
          <w:rFonts w:asciiTheme="majorHAnsi" w:hAnsiTheme="majorHAnsi" w:cstheme="majorHAnsi"/>
          <w:highlight w:val="green"/>
        </w:rPr>
        <w:t>What about humanity—</w:t>
      </w:r>
      <w:r w:rsidRPr="00B573B1">
        <w:rPr>
          <w:rStyle w:val="Emphasis"/>
          <w:rFonts w:asciiTheme="majorHAnsi" w:hAnsiTheme="majorHAnsi" w:cstheme="majorHAnsi"/>
          <w:highlight w:val="green"/>
        </w:rPr>
        <w:t>would it survive?</w:t>
      </w:r>
      <w:r w:rsidRPr="00B573B1">
        <w:rPr>
          <w:rFonts w:asciiTheme="majorHAnsi" w:hAnsiTheme="majorHAnsi" w:cstheme="majorHAnsi"/>
          <w:sz w:val="16"/>
        </w:rPr>
        <w:t xml:space="preserve"> </w:t>
      </w:r>
      <w:r w:rsidRPr="00B573B1">
        <w:rPr>
          <w:rStyle w:val="StyleUnderline"/>
          <w:rFonts w:asciiTheme="majorHAnsi" w:hAnsiTheme="majorHAnsi" w:cstheme="majorHAnsi"/>
          <w:highlight w:val="green"/>
        </w:rPr>
        <w:t xml:space="preserve">The </w:t>
      </w:r>
      <w:r w:rsidRPr="00B573B1">
        <w:rPr>
          <w:rStyle w:val="Emphasis"/>
          <w:rFonts w:asciiTheme="majorHAnsi" w:hAnsiTheme="majorHAnsi" w:cstheme="majorHAnsi"/>
          <w:highlight w:val="green"/>
        </w:rPr>
        <w:t>direct</w:t>
      </w:r>
      <w:r w:rsidRPr="00B573B1">
        <w:rPr>
          <w:rStyle w:val="StyleUnderline"/>
          <w:rFonts w:asciiTheme="majorHAnsi" w:hAnsiTheme="majorHAnsi" w:cstheme="majorHAnsi"/>
          <w:highlight w:val="green"/>
        </w:rPr>
        <w:t xml:space="preserve"> death toll</w:t>
      </w:r>
      <w:r w:rsidRPr="00B573B1">
        <w:rPr>
          <w:rStyle w:val="StyleUnderline"/>
          <w:rFonts w:asciiTheme="majorHAnsi" w:hAnsiTheme="majorHAnsi" w:cstheme="majorHAnsi"/>
        </w:rPr>
        <w:t xml:space="preserve"> from the nuclear war </w:t>
      </w:r>
      <w:r w:rsidRPr="00B573B1">
        <w:rPr>
          <w:rStyle w:val="StyleUnderline"/>
          <w:rFonts w:asciiTheme="majorHAnsi" w:hAnsiTheme="majorHAnsi" w:cstheme="majorHAnsi"/>
          <w:highlight w:val="green"/>
        </w:rPr>
        <w:t xml:space="preserve">would hover around </w:t>
      </w:r>
      <w:r w:rsidRPr="00B573B1">
        <w:rPr>
          <w:rStyle w:val="Emphasis"/>
          <w:rFonts w:asciiTheme="majorHAnsi" w:hAnsiTheme="majorHAnsi" w:cstheme="majorHAnsi"/>
          <w:highlight w:val="green"/>
        </w:rPr>
        <w:t>1</w:t>
      </w:r>
      <w:r w:rsidRPr="00B573B1">
        <w:rPr>
          <w:rStyle w:val="Emphasis"/>
          <w:rFonts w:asciiTheme="majorHAnsi" w:hAnsiTheme="majorHAnsi" w:cstheme="majorHAnsi"/>
        </w:rPr>
        <w:t>.0–1.5 billion</w:t>
      </w:r>
      <w:r w:rsidRPr="00B573B1">
        <w:rPr>
          <w:rStyle w:val="StyleUnderline"/>
          <w:rFonts w:asciiTheme="majorHAnsi" w:hAnsiTheme="majorHAnsi" w:cstheme="majorHAnsi"/>
        </w:rPr>
        <w:t xml:space="preserve"> if we assume few survivors in the cities. Radioactive fallout might kill another few hundred million</w:t>
      </w:r>
      <w:r w:rsidRPr="00B573B1">
        <w:rPr>
          <w:rFonts w:asciiTheme="majorHAnsi" w:hAnsiTheme="majorHAnsi" w:cstheme="majorHAnsi"/>
          <w:sz w:val="16"/>
        </w:rPr>
        <w:t xml:space="preserve"> in areas downwind of the explosions. Remember that climate changes and nuclear winter-driven monsoon outflows would push radioactivity from Eurasia into China (assuming it was not directly involved) and southwards across India, southeast Asia and onto Australia and New Zealand. Likewise, much of South America and Africa would be grossly polluted by outflowing winds blowing from the devastated northern continents. These </w:t>
      </w:r>
      <w:r w:rsidRPr="00B573B1">
        <w:rPr>
          <w:rStyle w:val="StyleUnderline"/>
          <w:rFonts w:asciiTheme="majorHAnsi" w:hAnsiTheme="majorHAnsi" w:cstheme="majorHAnsi"/>
        </w:rPr>
        <w:t xml:space="preserve">contaminated winds might kill another few hundred million. However, the real killer would be the </w:t>
      </w:r>
      <w:r w:rsidRPr="00B573B1">
        <w:rPr>
          <w:rStyle w:val="Emphasis"/>
          <w:rFonts w:asciiTheme="majorHAnsi" w:hAnsiTheme="majorHAnsi" w:cstheme="majorHAnsi"/>
        </w:rPr>
        <w:t>prolonged cold</w:t>
      </w:r>
      <w:r w:rsidRPr="00B573B1">
        <w:rPr>
          <w:rFonts w:asciiTheme="majorHAnsi" w:hAnsiTheme="majorHAnsi" w:cstheme="majorHAnsi"/>
          <w:sz w:val="16"/>
        </w:rPr>
        <w:t xml:space="preserve">. Aside from a meager band of bunkered humans with access to a long-lasting power supply that was sufficient to run underground greenhouses, almost all remaining humans in North America and Eurasia could expect to die from starvation over the ensuing few weeks to months if they could not move elsewhere. The death toll would then top two billion. Climatic effects in China, southern Asia and the southern hemisphere would lead to mass starvation, potentially killing a few billion more. </w:t>
      </w:r>
      <w:r w:rsidRPr="00B573B1">
        <w:rPr>
          <w:rStyle w:val="StyleUnderline"/>
          <w:rFonts w:asciiTheme="majorHAnsi" w:hAnsiTheme="majorHAnsi" w:cstheme="majorHAnsi"/>
        </w:rPr>
        <w:t xml:space="preserve">If we begin our all-out war in the next 30 years, then of the ten billion likely to populate the planet, less than </w:t>
      </w:r>
      <w:r w:rsidRPr="00B573B1">
        <w:rPr>
          <w:rStyle w:val="Emphasis"/>
          <w:rFonts w:asciiTheme="majorHAnsi" w:hAnsiTheme="majorHAnsi" w:cstheme="majorHAnsi"/>
        </w:rPr>
        <w:t xml:space="preserve">one </w:t>
      </w:r>
      <w:r w:rsidRPr="00B573B1">
        <w:rPr>
          <w:rStyle w:val="Emphasis"/>
          <w:rFonts w:asciiTheme="majorHAnsi" w:hAnsiTheme="majorHAnsi" w:cstheme="majorHAnsi"/>
        </w:rPr>
        <w:lastRenderedPageBreak/>
        <w:t>billion would survive</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Some</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calculations</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 xml:space="preserve">lower the surviving population to a </w:t>
      </w:r>
      <w:r w:rsidRPr="00B573B1">
        <w:rPr>
          <w:rStyle w:val="Emphasis"/>
          <w:rFonts w:asciiTheme="majorHAnsi" w:hAnsiTheme="majorHAnsi" w:cstheme="majorHAnsi"/>
          <w:highlight w:val="green"/>
        </w:rPr>
        <w:t>few hundred thousand</w:t>
      </w:r>
      <w:r w:rsidRPr="00B573B1">
        <w:rPr>
          <w:rFonts w:asciiTheme="majorHAnsi" w:hAnsiTheme="majorHAnsi" w:cstheme="majorHAnsi"/>
          <w:sz w:val="16"/>
        </w:rPr>
        <w:t xml:space="preserve">, with almost the entire human population starving to death. </w:t>
      </w:r>
      <w:r w:rsidRPr="00B573B1">
        <w:rPr>
          <w:rStyle w:val="StyleUnderline"/>
          <w:rFonts w:asciiTheme="majorHAnsi" w:hAnsiTheme="majorHAnsi" w:cstheme="majorHAnsi"/>
          <w:highlight w:val="green"/>
        </w:rPr>
        <w:t xml:space="preserve">However, this may be a little </w:t>
      </w:r>
      <w:r w:rsidRPr="00B573B1">
        <w:rPr>
          <w:rStyle w:val="Emphasis"/>
          <w:rFonts w:asciiTheme="majorHAnsi" w:hAnsiTheme="majorHAnsi" w:cstheme="majorHAnsi"/>
          <w:highlight w:val="green"/>
        </w:rPr>
        <w:t>overly pessimistic</w:t>
      </w:r>
      <w:r w:rsidRPr="00B573B1">
        <w:rPr>
          <w:rFonts w:asciiTheme="majorHAnsi" w:hAnsiTheme="majorHAnsi" w:cstheme="majorHAnsi"/>
          <w:sz w:val="16"/>
        </w:rPr>
        <w:t xml:space="preserve">. </w:t>
      </w:r>
      <w:r w:rsidRPr="00B573B1">
        <w:rPr>
          <w:rStyle w:val="StyleUnderline"/>
          <w:rFonts w:asciiTheme="majorHAnsi" w:hAnsiTheme="majorHAnsi" w:cstheme="majorHAnsi"/>
          <w:highlight w:val="green"/>
        </w:rPr>
        <w:t xml:space="preserve">Humans </w:t>
      </w:r>
      <w:r w:rsidRPr="00B573B1">
        <w:rPr>
          <w:rStyle w:val="Emphasis"/>
          <w:rFonts w:asciiTheme="majorHAnsi" w:hAnsiTheme="majorHAnsi" w:cstheme="majorHAnsi"/>
          <w:highlight w:val="green"/>
        </w:rPr>
        <w:t>survived the ice ages</w:t>
      </w:r>
      <w:r w:rsidRPr="00B573B1">
        <w:rPr>
          <w:rFonts w:asciiTheme="majorHAnsi" w:hAnsiTheme="majorHAnsi" w:cstheme="majorHAnsi"/>
          <w:sz w:val="16"/>
        </w:rPr>
        <w:t xml:space="preserve"> </w:t>
      </w:r>
      <w:r w:rsidRPr="00B573B1">
        <w:rPr>
          <w:rStyle w:val="StyleUnderline"/>
          <w:rFonts w:asciiTheme="majorHAnsi" w:hAnsiTheme="majorHAnsi" w:cstheme="majorHAnsi"/>
          <w:highlight w:val="green"/>
        </w:rPr>
        <w:t>where conditions were</w:t>
      </w:r>
      <w:r w:rsidRPr="00B573B1">
        <w:rPr>
          <w:rFonts w:asciiTheme="majorHAnsi" w:hAnsiTheme="majorHAnsi" w:cstheme="majorHAnsi"/>
          <w:sz w:val="16"/>
          <w:highlight w:val="green"/>
        </w:rPr>
        <w:t xml:space="preserve"> </w:t>
      </w:r>
      <w:r w:rsidRPr="00B573B1">
        <w:rPr>
          <w:rStyle w:val="Emphasis"/>
          <w:rFonts w:asciiTheme="majorHAnsi" w:hAnsiTheme="majorHAnsi" w:cstheme="majorHAnsi"/>
          <w:highlight w:val="green"/>
        </w:rPr>
        <w:t>comparable to a nuclear winter</w:t>
      </w:r>
      <w:r w:rsidRPr="00B573B1">
        <w:rPr>
          <w:rFonts w:asciiTheme="majorHAnsi" w:hAnsiTheme="majorHAnsi" w:cstheme="majorHAnsi"/>
          <w:sz w:val="16"/>
        </w:rPr>
        <w:t xml:space="preserve">. Certainly, the air wasn’t radioactive, and no, the skies weren’t darkened. However, </w:t>
      </w:r>
      <w:r w:rsidRPr="00B573B1">
        <w:rPr>
          <w:rStyle w:val="StyleUnderline"/>
          <w:rFonts w:asciiTheme="majorHAnsi" w:hAnsiTheme="majorHAnsi" w:cstheme="majorHAnsi"/>
        </w:rPr>
        <w:t xml:space="preserve">the dregs of humanity are likely to </w:t>
      </w:r>
      <w:r w:rsidRPr="00B573B1">
        <w:rPr>
          <w:rStyle w:val="Emphasis"/>
          <w:rFonts w:asciiTheme="majorHAnsi" w:hAnsiTheme="majorHAnsi" w:cstheme="majorHAnsi"/>
        </w:rPr>
        <w:t>cling on along the coastlines of southern South America, Southern Africa and the Antipodes</w:t>
      </w:r>
      <w:r w:rsidRPr="00B573B1">
        <w:rPr>
          <w:rStyle w:val="StyleUnderline"/>
          <w:rFonts w:asciiTheme="majorHAnsi" w:hAnsiTheme="majorHAnsi" w:cstheme="majorHAnsi"/>
        </w:rPr>
        <w:t>. Living off the sea</w:t>
      </w:r>
      <w:r w:rsidRPr="00B573B1">
        <w:rPr>
          <w:rFonts w:asciiTheme="majorHAnsi" w:hAnsiTheme="majorHAnsi" w:cstheme="majorHAnsi"/>
          <w:sz w:val="16"/>
        </w:rPr>
        <w:t>—the contaminated sea—</w:t>
      </w:r>
      <w:r w:rsidRPr="00B573B1">
        <w:rPr>
          <w:rStyle w:val="StyleUnderline"/>
          <w:rFonts w:asciiTheme="majorHAnsi" w:hAnsiTheme="majorHAnsi" w:cstheme="majorHAnsi"/>
          <w:highlight w:val="green"/>
        </w:rPr>
        <w:t xml:space="preserve">humanity could </w:t>
      </w:r>
      <w:r w:rsidRPr="00B573B1">
        <w:rPr>
          <w:rStyle w:val="Emphasis"/>
          <w:rFonts w:asciiTheme="majorHAnsi" w:hAnsiTheme="majorHAnsi" w:cstheme="majorHAnsi"/>
          <w:highlight w:val="green"/>
        </w:rPr>
        <w:t>cling on</w:t>
      </w:r>
      <w:r w:rsidRPr="00B573B1">
        <w:rPr>
          <w:rStyle w:val="StyleUnderline"/>
          <w:rFonts w:asciiTheme="majorHAnsi" w:hAnsiTheme="majorHAnsi" w:cstheme="majorHAnsi"/>
          <w:highlight w:val="green"/>
        </w:rPr>
        <w:t xml:space="preserve"> long enough for the biosphere to recover</w:t>
      </w:r>
      <w:r w:rsidRPr="00B573B1">
        <w:rPr>
          <w:rStyle w:val="StyleUnderline"/>
          <w:rFonts w:asciiTheme="majorHAnsi" w:hAnsiTheme="majorHAnsi" w:cstheme="majorHAnsi"/>
        </w:rPr>
        <w:t>. Most of the planet would be uninhabitable for decades</w:t>
      </w:r>
      <w:r w:rsidRPr="00B573B1">
        <w:rPr>
          <w:rFonts w:asciiTheme="majorHAnsi" w:hAnsiTheme="majorHAnsi" w:cstheme="majorHAnsi"/>
          <w:sz w:val="16"/>
        </w:rPr>
        <w:t xml:space="preserve"> thanks to chemical and radioactive pollution from the war. </w:t>
      </w:r>
      <w:r w:rsidRPr="00B573B1">
        <w:rPr>
          <w:rStyle w:val="StyleUnderline"/>
          <w:rFonts w:asciiTheme="majorHAnsi" w:hAnsiTheme="majorHAnsi" w:cstheme="majorHAnsi"/>
        </w:rPr>
        <w:t xml:space="preserve">However, there would be sufficient land to allow </w:t>
      </w:r>
      <w:r w:rsidRPr="00B573B1">
        <w:rPr>
          <w:rStyle w:val="Emphasis"/>
          <w:rFonts w:asciiTheme="majorHAnsi" w:hAnsiTheme="majorHAnsi" w:cstheme="majorHAnsi"/>
        </w:rPr>
        <w:t>bands of survivors</w:t>
      </w:r>
      <w:r w:rsidRPr="00B573B1">
        <w:rPr>
          <w:rFonts w:asciiTheme="majorHAnsi" w:hAnsiTheme="majorHAnsi" w:cstheme="majorHAnsi"/>
          <w:sz w:val="16"/>
        </w:rPr>
        <w:t xml:space="preserve">. At this point it is down to luck whether humanity survived overall. Humanity could become extinct if the remaining thousands of people are dispersed into isolated communities. Without a means to interbreed, small populations could become so inbred as to become unstable and go into catastrophic decline. Conversely, </w:t>
      </w:r>
      <w:r w:rsidRPr="00B573B1">
        <w:rPr>
          <w:rStyle w:val="StyleUnderline"/>
          <w:rFonts w:asciiTheme="majorHAnsi" w:hAnsiTheme="majorHAnsi" w:cstheme="majorHAnsi"/>
        </w:rPr>
        <w:t xml:space="preserve">very isolated but manageable populations could </w:t>
      </w:r>
      <w:r w:rsidRPr="00B573B1">
        <w:rPr>
          <w:rStyle w:val="Emphasis"/>
          <w:rFonts w:asciiTheme="majorHAnsi" w:hAnsiTheme="majorHAnsi" w:cstheme="majorHAnsi"/>
        </w:rPr>
        <w:t>diversify</w:t>
      </w:r>
      <w:r w:rsidRPr="00B573B1">
        <w:rPr>
          <w:rStyle w:val="StyleUnderline"/>
          <w:rFonts w:asciiTheme="majorHAnsi" w:hAnsiTheme="majorHAnsi" w:cstheme="majorHAnsi"/>
        </w:rPr>
        <w:t xml:space="preserve"> so that given sufficient time </w:t>
      </w:r>
      <w:r w:rsidRPr="00B573B1">
        <w:rPr>
          <w:rStyle w:val="Emphasis"/>
          <w:rFonts w:asciiTheme="majorHAnsi" w:hAnsiTheme="majorHAnsi" w:cstheme="majorHAnsi"/>
        </w:rPr>
        <w:t>new species of humans</w:t>
      </w:r>
      <w:r w:rsidRPr="00B573B1">
        <w:rPr>
          <w:rStyle w:val="StyleUnderline"/>
          <w:rFonts w:asciiTheme="majorHAnsi" w:hAnsiTheme="majorHAnsi" w:cstheme="majorHAnsi"/>
        </w:rPr>
        <w:t xml:space="preserve"> might emerge in each community</w:t>
      </w:r>
      <w:r w:rsidRPr="00B573B1">
        <w:rPr>
          <w:rFonts w:asciiTheme="majorHAnsi" w:hAnsiTheme="majorHAnsi" w:cstheme="majorHAnsi"/>
          <w:sz w:val="16"/>
        </w:rPr>
        <w:t xml:space="preserve">. </w:t>
      </w:r>
      <w:r w:rsidRPr="00B573B1">
        <w:rPr>
          <w:rStyle w:val="Emphasis"/>
          <w:rFonts w:asciiTheme="majorHAnsi" w:hAnsiTheme="majorHAnsi" w:cstheme="majorHAnsi"/>
        </w:rPr>
        <w:t>Longer term</w:t>
      </w:r>
      <w:r w:rsidRPr="00B573B1">
        <w:rPr>
          <w:rFonts w:asciiTheme="majorHAnsi" w:hAnsiTheme="majorHAnsi" w:cstheme="majorHAnsi"/>
          <w:sz w:val="16"/>
        </w:rPr>
        <w:t xml:space="preserve">, </w:t>
      </w:r>
      <w:r w:rsidRPr="00B573B1">
        <w:rPr>
          <w:rStyle w:val="StyleUnderline"/>
          <w:rFonts w:asciiTheme="majorHAnsi" w:hAnsiTheme="majorHAnsi" w:cstheme="majorHAnsi"/>
        </w:rPr>
        <w:t>the planet would likely</w:t>
      </w:r>
      <w:r w:rsidRPr="00B573B1">
        <w:rPr>
          <w:rFonts w:asciiTheme="majorHAnsi" w:hAnsiTheme="majorHAnsi" w:cstheme="majorHAnsi"/>
          <w:sz w:val="16"/>
        </w:rPr>
        <w:t xml:space="preserve"> </w:t>
      </w:r>
      <w:r w:rsidRPr="00B573B1">
        <w:rPr>
          <w:rStyle w:val="Emphasis"/>
          <w:rFonts w:asciiTheme="majorHAnsi" w:hAnsiTheme="majorHAnsi" w:cstheme="majorHAnsi"/>
        </w:rPr>
        <w:t>benefit</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from such a global conflict. Spurred on by an enhanced </w:t>
      </w:r>
      <w:r w:rsidRPr="00B573B1">
        <w:rPr>
          <w:rStyle w:val="Emphasis"/>
          <w:rFonts w:asciiTheme="majorHAnsi" w:hAnsiTheme="majorHAnsi" w:cstheme="majorHAnsi"/>
        </w:rPr>
        <w:t>mutation rates</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and the loss of its top predator, most other surviving species would be presented with an </w:t>
      </w:r>
      <w:r w:rsidRPr="00B573B1">
        <w:rPr>
          <w:rStyle w:val="Emphasis"/>
          <w:rFonts w:asciiTheme="majorHAnsi" w:hAnsiTheme="majorHAnsi" w:cstheme="majorHAnsi"/>
        </w:rPr>
        <w:t>evolutionary window</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where they could </w:t>
      </w:r>
      <w:r w:rsidRPr="00B573B1">
        <w:rPr>
          <w:rStyle w:val="Emphasis"/>
          <w:rFonts w:asciiTheme="majorHAnsi" w:hAnsiTheme="majorHAnsi" w:cstheme="majorHAnsi"/>
        </w:rPr>
        <w:t>strongly diversify</w:t>
      </w:r>
      <w:r w:rsidRPr="00B573B1">
        <w:rPr>
          <w:rFonts w:asciiTheme="majorHAnsi" w:hAnsiTheme="majorHAnsi" w:cstheme="majorHAnsi"/>
          <w:sz w:val="16"/>
        </w:rPr>
        <w:t>. Earth would experience its second Paleocene where surviving mammalian species could diversify to fill the niches we’d abandoned. Only the rapid re-expansion of remaining human species would prevent this—and this would likely depend on what technology remained and how quickly the population could re-grow.</w:t>
      </w:r>
    </w:p>
    <w:p w14:paraId="656E798D"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2] Radiation is wrong Incorrect---Japan and logic. </w:t>
      </w:r>
    </w:p>
    <w:p w14:paraId="5A39F41B" w14:textId="77777777" w:rsidR="00B573B1" w:rsidRPr="00B573B1" w:rsidRDefault="00B573B1" w:rsidP="00B573B1">
      <w:pPr>
        <w:rPr>
          <w:rFonts w:asciiTheme="majorHAnsi" w:hAnsiTheme="majorHAnsi" w:cstheme="majorHAnsi"/>
        </w:rPr>
      </w:pPr>
      <w:r w:rsidRPr="00B573B1">
        <w:rPr>
          <w:rFonts w:asciiTheme="majorHAnsi" w:hAnsiTheme="majorHAnsi" w:cstheme="majorHAnsi"/>
        </w:rPr>
        <w:t xml:space="preserve">Arthur </w:t>
      </w:r>
      <w:r w:rsidRPr="00B573B1">
        <w:rPr>
          <w:rFonts w:asciiTheme="majorHAnsi" w:hAnsiTheme="majorHAnsi" w:cstheme="majorHAnsi"/>
          <w:b/>
        </w:rPr>
        <w:t>Robinson &amp;</w:t>
      </w:r>
      <w:r w:rsidRPr="00B573B1">
        <w:rPr>
          <w:rFonts w:asciiTheme="majorHAnsi" w:hAnsiTheme="majorHAnsi" w:cstheme="majorHAnsi"/>
        </w:rPr>
        <w:t xml:space="preserve"> Gary </w:t>
      </w:r>
      <w:r w:rsidRPr="00B573B1">
        <w:rPr>
          <w:rFonts w:asciiTheme="majorHAnsi" w:hAnsiTheme="majorHAnsi" w:cstheme="majorHAnsi"/>
          <w:b/>
        </w:rPr>
        <w:t>North 86</w:t>
      </w:r>
      <w:r w:rsidRPr="00B573B1">
        <w:rPr>
          <w:rFonts w:asciiTheme="majorHAnsi" w:hAnsiTheme="majorHAnsi" w:cstheme="majorHAnsi"/>
        </w:rPr>
        <w:t>. Robinson is the founder of the Oregon Institute of Science and Medicine, conducts laboratory research on the deamidation of peptides and proteins; North is an American economic historian. 06/01/1986. “Ch. 1: The Dangers from Nuclear Weapons: Myths and Facts.” in Fighting Chance: Ten Feet to Survival. Oregon Inst Science &amp; Medicine./TK</w:t>
      </w:r>
    </w:p>
    <w:p w14:paraId="7C56A07F" w14:textId="77777777" w:rsidR="00B573B1" w:rsidRPr="00B573B1" w:rsidRDefault="00B573B1" w:rsidP="00B573B1">
      <w:pPr>
        <w:rPr>
          <w:rFonts w:asciiTheme="majorHAnsi" w:hAnsiTheme="majorHAnsi" w:cstheme="majorHAnsi"/>
          <w:b/>
          <w:iCs/>
          <w:u w:val="single"/>
        </w:rPr>
      </w:pPr>
      <w:r w:rsidRPr="00B573B1">
        <w:rPr>
          <w:rFonts w:asciiTheme="majorHAnsi" w:hAnsiTheme="majorHAnsi" w:cstheme="majorHAnsi"/>
          <w:sz w:val="16"/>
        </w:rPr>
        <w:t xml:space="preserve">° </w:t>
      </w:r>
      <w:r w:rsidRPr="00B573B1">
        <w:rPr>
          <w:rStyle w:val="Emphasis"/>
          <w:rFonts w:asciiTheme="majorHAnsi" w:hAnsiTheme="majorHAnsi" w:cstheme="majorHAnsi"/>
          <w:highlight w:val="green"/>
        </w:rPr>
        <w:t>Myth</w:t>
      </w:r>
      <w:r w:rsidRPr="00B573B1">
        <w:rPr>
          <w:rFonts w:asciiTheme="majorHAnsi" w:hAnsiTheme="majorHAnsi" w:cstheme="majorHAnsi"/>
          <w:sz w:val="16"/>
          <w:highlight w:val="green"/>
        </w:rPr>
        <w:t xml:space="preserve">: </w:t>
      </w:r>
      <w:r w:rsidRPr="00B573B1">
        <w:rPr>
          <w:rStyle w:val="Emphasis"/>
          <w:rFonts w:asciiTheme="majorHAnsi" w:hAnsiTheme="majorHAnsi" w:cstheme="majorHAnsi"/>
          <w:highlight w:val="green"/>
        </w:rPr>
        <w:t>Fallout radiation penetrates everything</w:t>
      </w:r>
      <w:r w:rsidRPr="00B573B1">
        <w:rPr>
          <w:rFonts w:asciiTheme="majorHAnsi" w:hAnsiTheme="majorHAnsi" w:cstheme="majorHAnsi"/>
          <w:sz w:val="16"/>
        </w:rPr>
        <w:t xml:space="preserve">; there is no escaping its deadly effects. ° </w:t>
      </w:r>
      <w:r w:rsidRPr="00B573B1">
        <w:rPr>
          <w:rStyle w:val="Emphasis"/>
          <w:rFonts w:asciiTheme="majorHAnsi" w:hAnsiTheme="majorHAnsi" w:cstheme="majorHAnsi"/>
        </w:rPr>
        <w:t>Facts</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Some gamma radiation from fallout will penetrate the shielding materials of even an excellent shelter and reach its occupants. However, </w:t>
      </w:r>
      <w:r w:rsidRPr="00B573B1">
        <w:rPr>
          <w:rStyle w:val="StyleUnderline"/>
          <w:rFonts w:asciiTheme="majorHAnsi" w:hAnsiTheme="majorHAnsi" w:cstheme="majorHAnsi"/>
          <w:highlight w:val="green"/>
        </w:rPr>
        <w:t xml:space="preserve">the </w:t>
      </w:r>
      <w:r w:rsidRPr="00B573B1">
        <w:rPr>
          <w:rStyle w:val="Emphasis"/>
          <w:rFonts w:asciiTheme="majorHAnsi" w:hAnsiTheme="majorHAnsi" w:cstheme="majorHAnsi"/>
          <w:highlight w:val="green"/>
        </w:rPr>
        <w:t>radiation dose that the occupants of a</w:t>
      </w:r>
      <w:r w:rsidRPr="00B573B1">
        <w:rPr>
          <w:rStyle w:val="Emphasis"/>
          <w:rFonts w:asciiTheme="majorHAnsi" w:hAnsiTheme="majorHAnsi" w:cstheme="majorHAnsi"/>
        </w:rPr>
        <w:t xml:space="preserve">n excellent </w:t>
      </w:r>
      <w:r w:rsidRPr="00B573B1">
        <w:rPr>
          <w:rStyle w:val="Emphasis"/>
          <w:rFonts w:asciiTheme="majorHAnsi" w:hAnsiTheme="majorHAnsi" w:cstheme="majorHAnsi"/>
          <w:highlight w:val="green"/>
        </w:rPr>
        <w:t>shelter would receive</w:t>
      </w:r>
      <w:r w:rsidRPr="00B573B1">
        <w:rPr>
          <w:rFonts w:asciiTheme="majorHAnsi" w:hAnsiTheme="majorHAnsi" w:cstheme="majorHAnsi"/>
          <w:sz w:val="16"/>
        </w:rPr>
        <w:t xml:space="preserve"> while inside this shelter </w:t>
      </w:r>
      <w:r w:rsidRPr="00B573B1">
        <w:rPr>
          <w:rStyle w:val="StyleUnderline"/>
          <w:rFonts w:asciiTheme="majorHAnsi" w:hAnsiTheme="majorHAnsi" w:cstheme="majorHAnsi"/>
          <w:highlight w:val="green"/>
        </w:rPr>
        <w:t xml:space="preserve">can be </w:t>
      </w:r>
      <w:r w:rsidRPr="00B573B1">
        <w:rPr>
          <w:rStyle w:val="Emphasis"/>
          <w:rFonts w:asciiTheme="majorHAnsi" w:hAnsiTheme="majorHAnsi" w:cstheme="majorHAnsi"/>
          <w:highlight w:val="green"/>
        </w:rPr>
        <w:t>reduced</w:t>
      </w:r>
      <w:r w:rsidRPr="00B573B1">
        <w:rPr>
          <w:rFonts w:asciiTheme="majorHAnsi" w:hAnsiTheme="majorHAnsi" w:cstheme="majorHAnsi"/>
          <w:sz w:val="16"/>
          <w:highlight w:val="green"/>
        </w:rPr>
        <w:t xml:space="preserve"> </w:t>
      </w:r>
      <w:r w:rsidRPr="00B573B1">
        <w:rPr>
          <w:rStyle w:val="StyleUnderline"/>
          <w:rFonts w:asciiTheme="majorHAnsi" w:hAnsiTheme="majorHAnsi" w:cstheme="majorHAnsi"/>
          <w:highlight w:val="green"/>
        </w:rPr>
        <w:t xml:space="preserve">to a dose smaller than the </w:t>
      </w:r>
      <w:r w:rsidRPr="00B573B1">
        <w:rPr>
          <w:rStyle w:val="Emphasis"/>
          <w:rFonts w:asciiTheme="majorHAnsi" w:hAnsiTheme="majorHAnsi" w:cstheme="majorHAnsi"/>
          <w:highlight w:val="green"/>
        </w:rPr>
        <w:t>average American receives during</w:t>
      </w:r>
      <w:r w:rsidRPr="00B573B1">
        <w:rPr>
          <w:rFonts w:asciiTheme="majorHAnsi" w:hAnsiTheme="majorHAnsi" w:cstheme="majorHAnsi"/>
          <w:sz w:val="16"/>
        </w:rPr>
        <w:t xml:space="preserve"> his </w:t>
      </w:r>
      <w:r w:rsidRPr="00B573B1">
        <w:rPr>
          <w:rStyle w:val="Emphasis"/>
          <w:rFonts w:asciiTheme="majorHAnsi" w:hAnsiTheme="majorHAnsi" w:cstheme="majorHAnsi"/>
          <w:highlight w:val="green"/>
        </w:rPr>
        <w:t>lifetime</w:t>
      </w:r>
      <w:r w:rsidRPr="00B573B1">
        <w:rPr>
          <w:rFonts w:asciiTheme="majorHAnsi" w:hAnsiTheme="majorHAnsi" w:cstheme="majorHAnsi"/>
          <w:sz w:val="10"/>
        </w:rPr>
        <w:t xml:space="preserve"> from X rays and other radiation exposures normal in America today. The design features of such a shelter include the use of a sufficient thickness of earth or other heavy shielding material. Gamma rays are like X rays, but more penetrating. Figure 1.3 shows how rapidly gamma rays are reduced in number (but not in their ability to penetrate) by layers of packed earth. Each of the layers shown is one halving-thickness of packed earth- about 3.6 inches (9 centimeters).3 A halving- thickness is the thickness of a material which reduces by half the dose of radiation that passes through it. The actual paths of gamma rays passing through shielding materials are much more complicated, due to scattering, etc., than are the straight-line paths shown in Fig. 1.3. But when averaged out, the effectiveness of a halving-thickness of any material is approximately as shown. The denser a substance, the better it serves for shielding material. Thus, a halving-thickness of concrete is only about 2.4 inches (6.1 cm). Book Page: 14 Fig. 1.3. Illustration of shielding against fallout radiation. Note the increasingly large improvements in the attenuation (reduction) factors that are attained as each additional halving-thickness of packed earth is added. ORNL-DWG 78-18834 If additional halving-thicknesses of packed earth shielding are successively added to the five thicknesses shown in Fig. 1.3, the protection factor (PF) is successively increased from 32 to 64, to 128, to 256, to 512, to 1024, and so on. ° Myth: A heavy nuclear attack would set practically everything on fire, causing "firestorms" in cities that would exhaust the oxygen in the air. All shelter occupants would be killed by the intense heat. ° Facts: On aclear day, thermal pulses (heat radiation that travels at the speed of light) from an air burst can set fire to easily ignitable materials (such as window curtains, upholstery, dry newspaper, and dry grass) over about as large an area as is damaged by the blast. It can cause second-degree skin burns to exposed people who are as far as ten miles from a one-megaton (1 MT) explosion. (See Fig. 1.4.) (A 1-MT nuclear explosion is one that produces the same amount of energy as does one million tons of TNT.) If the weather is very clear and dry, the area of fire danger could be considerably larger. On a cloudy or smoggy day, however, particles in the air would absorb and scatter much of the heat radiation, and the area endangered by heat radiation from the fireball would be less than the area of severe blast damage. Book Page: 15 Fig. 1.4. An air burst. Thefireball does not touch the ground. No crater. An air burst produces only extremely small radioactive particles-so small that they are airborne for days to years unless brought to earth by rain or snow. Wet deposition of fallout from both surface and air bursts can result in '"hot spots" at, close to, or far from ground zero. However, such '"hot spots" from air bursts are much less dangerous than the fallout produced by the surface or near-surface bursting of the same weapons. The main dangers from an air burst are the blast effects, the thermal pulses of intense light and heat radiation, and the very penetrating initial nuclear radiation from the fireball. ORNL.DWG 78.6267 "Firestorms" could occur only when the concentration of combustible structures is very high, as in the very dense centers of a few old American cities. At rural and suburban building densities, most people in earth- covered fallout shelters would not have their lives endangered by fires. ° Myth: In theworst-hit parts of Hiroshima and Nagasaki where all buildings were demolished, everyone was killed by blast, radiation, or fire. ° Facts: InNagasaki, some people survived uninjured who were far inside tunnel shelters built for conventional air raids and located as close as one-third mile from ground zero (the point directly below the explosion). This was true even though these long, large shelters lacked blast doors and were deep inside the zone within which all buildings were destroyed. (People far inside long, large, open shelters are better protected than are those inside small, open shelters.) Fig. 1.5. Undamaged earth-covered family shelter in Nagasaki. Many earth-covered family shelters were essentially undamaged in areas where blast and fire destroyed all buildings. Figure 1.5 shows a typical earth covered, backyard family shelter with a crude wooden frame. This shelter was essentially undamaged, although less than 100 yards from ground zero at Nagasaki.4 The calculated maximum overpressure (pressure above the normal air pressure) was about 65 pounds per square inch (65 psi). Persons inside so small a shelter without a blast doorwould have been killed by blast pressure at this distance from the explosion. However, in a recent blast test,5 an earth-covered, expedient Small-Pole Shelter equipped with blast doors was undamaged at 53 psi. The pressure rise inside was slight not even enough to have damaged occupants' eardrums. If poles are available, field tests have indicated that many families can build such shelters in a few days. The great life-saving potential of blast-protective shelters has been proven in war and confirmed by blast tests and calculations. For example, the area in which the air bursting of a 1-megaton weapon would wreck a 50-psi shelter with blast doors in about 2.7 square miles. Within this roughly circular area, practically all them occupants of wrecked shelters would be killed by blast, carbon monoxide from fires, or radiation. The same blast effects would kill most people who were using basements affording 5 psi protection, over an area of about 58 square miles.6 ° Myth: Because some modern H-bombs are over 1000 times as powerful as the A-bomb that destroyed most of Hiroshima, these H-bombs are 1000 times as deadly and destructive. ° Facts: A nuclear weapon 1000 times as powerful as the one that blasted Hiroshima, if exploded under comparable conditions, produces equally serious blast damage to wood-frame houses over an area up to about 130 times as large, not 1000 times as large. Book Page: 16 Top Previous Next For example, air bursting a 20-kiloton weapon at the optimum height to destroy most buildings will destroy or severely damage houses out to about 1.42 miles from ground zero.6 The circular area of at least severe blast damage will be about 6.33 square miles. (The explosion of a 20 kiloton weapon releases the same amount of energy as 20 thousand tons of TNT.) One thousand 20-kiloton weapons thus air burst, well separated to avoid overlap of their blast areas, would destroy or severely damage houses over areas totaling approximately 6,330 square miles. In contrast, similar air bursting of one 20- megaton weapon (equivalent in explosive power to 20 million tons of TNT) would destroy or severely damage the great majority of houses out to a distance of 16 miles from ground zero.6 The area of destruction would be about 800 square miles - not 6,330 square miles. Today few if any of Russia's huge intercontinental ballistic missiles (ICBMs) are armed with a 20-megaton warhead. Now a huge Russian ICBM, the SS-18, typically carries 10 warheads, each having a yield of 500 kilotons, each programmed to hit a separate target. See Jane's Weapon Systems, 1987-88. ° Myth: A Russian nuclear attack on the United States would completely destroy all American cities. ° Facts: As long as Soviet leaders are rational they will continue to give first priority to knocking out our weapons and other military assets that can damage Russia and kill Russians. To explode enough nuclear weapons of any size to completely destroy American cities would be an irrational waste of warheads. The Soviets can make much better use of most of the warheads that would be required to completely destroy American cities; the majority of those warheads probably already are targeted to knock out our retaliatory missiles by </w:t>
      </w:r>
      <w:r w:rsidRPr="00B573B1">
        <w:rPr>
          <w:rFonts w:asciiTheme="majorHAnsi" w:hAnsiTheme="majorHAnsi" w:cstheme="majorHAnsi"/>
          <w:sz w:val="10"/>
        </w:rPr>
        <w:lastRenderedPageBreak/>
        <w:t xml:space="preserve">being surface burst or near-surface burst on their hardened silos, located far from most cities and densely populated areas. Unfortunately, many militarily significant targets - including naval vessels in port and port facilities, bombers and fighters on the ground, air base and airport facilities that can be used by bombers, Army installations, and key defense factories - are in or close to American cities. In the event of an all-out Soviet attack, most of these '"soft" targets would be destroyed by air bursts. Air bursting (see Fig. 1.4) a given weapon subjects about twice as large an area to blast effects severe enough to destroy "soft" targets as does surface bursting (see Fig. 1.1) the same weapon. Fortunately for Americans living outside blast and fire areas, air bursts produce only very tiny particles. Most of these extremely small radioactive particles remain airborne for so long that their radioactive decay and wide dispersal before reaching the ground make them much less life- endangering than the promptly deposited larger fallout particles from surface and near-surface bursts. However, if you are a survival minded American you should prepare to survive heavy fallout wherever you are. Unpredictable winds may bring fallout from unexpected directions. Or your area may be in a "hot spot" of life-endangering fallout caused by a rain-out or snow-out of both small and tiny particles from distant explosions. Or the enemy may use surface or near-surface bursts in your part of the country to crater long runways or otherwise disrupt U.S. retaliatory actions by producing heavy local fallout. Today few if any of Russia's largest intercontinental ballistic missiles (ICBMs) are armed with a 20-megaton warhead. A huge Russian ICBM, the SS-18, typically carries 10 warheads each having a yield of 500 kilotons, each programmed to hit a separate target. See "Jane's Weapon Systems. 1987-1988." However, in March 1990 CIA Director William Webster told the U.S. Senate Armed Services Committee that ".... The USSR's strategic modernization program continues unabated," and that the SS-18 Mod 5 can carry 14 to 20 nuclear warheads. The warheads are generally assumed to be smaller than those of the older SS-18s. ° Myth: So much food and water will be poisoned by fallout that people will starve and die even in fallout areas where there is enough food and water. ° Facts: If the falloutparticles do not become mixed with the parts of food that are eaten, no harm is done. Food and water in dust-tight containers are not contaminated by fallout radiation. Peeling fruits and vegetables removes essentially all fallout, as does removing the uppermost several inches of stored grain onto which fallout particles have fallen. Water from many sources -- such as deep wells and covered reservoirs, tanks, and containers -- would not be contaminated. Even water containing dissolved radioactive elements and compounds can be made safe for drinking by simply filtering it through earth, as described later in this book. ° </w:t>
      </w:r>
      <w:r w:rsidRPr="00B573B1">
        <w:rPr>
          <w:rStyle w:val="Emphasis"/>
          <w:rFonts w:asciiTheme="majorHAnsi" w:hAnsiTheme="majorHAnsi" w:cstheme="majorHAnsi"/>
          <w:highlight w:val="green"/>
        </w:rPr>
        <w:t>Myth</w:t>
      </w:r>
      <w:r w:rsidRPr="00B573B1">
        <w:rPr>
          <w:rFonts w:asciiTheme="majorHAnsi" w:hAnsiTheme="majorHAnsi" w:cstheme="majorHAnsi"/>
          <w:sz w:val="16"/>
        </w:rPr>
        <w:t xml:space="preserve">: Most of the </w:t>
      </w:r>
      <w:r w:rsidRPr="00B573B1">
        <w:rPr>
          <w:rStyle w:val="StyleUnderline"/>
          <w:rFonts w:asciiTheme="majorHAnsi" w:hAnsiTheme="majorHAnsi" w:cstheme="majorHAnsi"/>
        </w:rPr>
        <w:t xml:space="preserve">unborn </w:t>
      </w:r>
      <w:r w:rsidRPr="00B573B1">
        <w:rPr>
          <w:rStyle w:val="StyleUnderline"/>
          <w:rFonts w:asciiTheme="majorHAnsi" w:hAnsiTheme="majorHAnsi" w:cstheme="majorHAnsi"/>
          <w:highlight w:val="green"/>
        </w:rPr>
        <w:t>children</w:t>
      </w:r>
      <w:r w:rsidRPr="00B573B1">
        <w:rPr>
          <w:rStyle w:val="StyleUnderline"/>
          <w:rFonts w:asciiTheme="majorHAnsi" w:hAnsiTheme="majorHAnsi" w:cstheme="majorHAnsi"/>
        </w:rPr>
        <w:t xml:space="preserve"> and grandchildren of people who have been exposed to radiation from nuclear explosions will be genetically damaged </w:t>
      </w:r>
      <w:r w:rsidRPr="00B573B1">
        <w:rPr>
          <w:rStyle w:val="StyleUnderline"/>
          <w:rFonts w:asciiTheme="majorHAnsi" w:hAnsiTheme="majorHAnsi" w:cstheme="majorHAnsi"/>
          <w:highlight w:val="green"/>
        </w:rPr>
        <w:t xml:space="preserve">will be </w:t>
      </w:r>
      <w:r w:rsidRPr="00B573B1">
        <w:rPr>
          <w:rStyle w:val="Emphasis"/>
          <w:rFonts w:asciiTheme="majorHAnsi" w:hAnsiTheme="majorHAnsi" w:cstheme="majorHAnsi"/>
          <w:highlight w:val="green"/>
        </w:rPr>
        <w:t>malformed, delayed victims of nuclear war.</w:t>
      </w:r>
      <w:r w:rsidRPr="00B573B1">
        <w:rPr>
          <w:rStyle w:val="Emphasis"/>
          <w:rFonts w:asciiTheme="majorHAnsi" w:hAnsiTheme="majorHAnsi" w:cstheme="majorHAnsi"/>
        </w:rPr>
        <w:t xml:space="preserve"> </w:t>
      </w:r>
      <w:r w:rsidRPr="00B573B1">
        <w:rPr>
          <w:rFonts w:asciiTheme="majorHAnsi" w:hAnsiTheme="majorHAnsi" w:cstheme="majorHAnsi"/>
          <w:sz w:val="16"/>
        </w:rPr>
        <w:t xml:space="preserve">° </w:t>
      </w:r>
      <w:r w:rsidRPr="00B573B1">
        <w:rPr>
          <w:rStyle w:val="Emphasis"/>
          <w:rFonts w:asciiTheme="majorHAnsi" w:hAnsiTheme="majorHAnsi" w:cstheme="majorHAnsi"/>
          <w:highlight w:val="green"/>
        </w:rPr>
        <w:t>Facts</w:t>
      </w:r>
      <w:r w:rsidRPr="00B573B1">
        <w:rPr>
          <w:rFonts w:asciiTheme="majorHAnsi" w:hAnsiTheme="majorHAnsi" w:cstheme="majorHAnsi"/>
          <w:sz w:val="16"/>
        </w:rPr>
        <w:t xml:space="preserve">: </w:t>
      </w:r>
      <w:r w:rsidRPr="00B573B1">
        <w:rPr>
          <w:rStyle w:val="StyleUnderline"/>
          <w:rFonts w:asciiTheme="majorHAnsi" w:hAnsiTheme="majorHAnsi" w:cstheme="majorHAnsi"/>
          <w:highlight w:val="green"/>
        </w:rPr>
        <w:t>The authoritative study by the National Academy of Sciences</w:t>
      </w:r>
      <w:r w:rsidRPr="00B573B1">
        <w:rPr>
          <w:rStyle w:val="StyleUnderline"/>
          <w:rFonts w:asciiTheme="majorHAnsi" w:hAnsiTheme="majorHAnsi" w:cstheme="majorHAnsi"/>
        </w:rPr>
        <w:t xml:space="preserve">, A Thirty Year Study of the Survivors qf Hiroshima and Nagasaki, was published in 1977. It </w:t>
      </w:r>
      <w:r w:rsidRPr="00B573B1">
        <w:rPr>
          <w:rStyle w:val="StyleUnderline"/>
          <w:rFonts w:asciiTheme="majorHAnsi" w:hAnsiTheme="majorHAnsi" w:cstheme="majorHAnsi"/>
          <w:highlight w:val="green"/>
        </w:rPr>
        <w:t xml:space="preserve">concludes that </w:t>
      </w:r>
      <w:r w:rsidRPr="00B573B1">
        <w:rPr>
          <w:rStyle w:val="Emphasis"/>
          <w:rFonts w:asciiTheme="majorHAnsi" w:hAnsiTheme="majorHAnsi" w:cstheme="majorHAnsi"/>
          <w:highlight w:val="green"/>
        </w:rPr>
        <w:t>the incidence of abnormalities is no higher among children later</w:t>
      </w:r>
      <w:r w:rsidRPr="00B573B1">
        <w:rPr>
          <w:rStyle w:val="Emphasis"/>
          <w:rFonts w:asciiTheme="majorHAnsi" w:hAnsiTheme="majorHAnsi" w:cstheme="majorHAnsi"/>
        </w:rPr>
        <w:t xml:space="preserve"> conceived by parents </w:t>
      </w:r>
      <w:r w:rsidRPr="00B573B1">
        <w:rPr>
          <w:rStyle w:val="Emphasis"/>
          <w:rFonts w:asciiTheme="majorHAnsi" w:hAnsiTheme="majorHAnsi" w:cstheme="majorHAnsi"/>
          <w:highlight w:val="green"/>
        </w:rPr>
        <w:t xml:space="preserve">who were exposed to radiation during the attacks on Hiroshima </w:t>
      </w:r>
      <w:r w:rsidRPr="00B573B1">
        <w:rPr>
          <w:rStyle w:val="Emphasis"/>
          <w:rFonts w:asciiTheme="majorHAnsi" w:hAnsiTheme="majorHAnsi" w:cstheme="majorHAnsi"/>
        </w:rPr>
        <w:t xml:space="preserve">and Nagasaki </w:t>
      </w:r>
      <w:r w:rsidRPr="00B573B1">
        <w:rPr>
          <w:rStyle w:val="Emphasis"/>
          <w:rFonts w:asciiTheme="majorHAnsi" w:hAnsiTheme="majorHAnsi" w:cstheme="majorHAnsi"/>
          <w:highlight w:val="green"/>
        </w:rPr>
        <w:t>than</w:t>
      </w:r>
      <w:r w:rsidRPr="00B573B1">
        <w:rPr>
          <w:rStyle w:val="Emphasis"/>
          <w:rFonts w:asciiTheme="majorHAnsi" w:hAnsiTheme="majorHAnsi" w:cstheme="majorHAnsi"/>
        </w:rPr>
        <w:t xml:space="preserve"> is the incidence of abnormalities among </w:t>
      </w:r>
      <w:r w:rsidRPr="00B573B1">
        <w:rPr>
          <w:rStyle w:val="Emphasis"/>
          <w:rFonts w:asciiTheme="majorHAnsi" w:hAnsiTheme="majorHAnsi" w:cstheme="majorHAnsi"/>
          <w:highlight w:val="green"/>
        </w:rPr>
        <w:t>Japanese children born to un-exposed parents</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This is not to say that there would be </w:t>
      </w:r>
      <w:r w:rsidRPr="00B573B1">
        <w:rPr>
          <w:rStyle w:val="Emphasis"/>
          <w:rFonts w:asciiTheme="majorHAnsi" w:hAnsiTheme="majorHAnsi" w:cstheme="majorHAnsi"/>
        </w:rPr>
        <w:t>no</w:t>
      </w:r>
      <w:r w:rsidRPr="00B573B1">
        <w:rPr>
          <w:rStyle w:val="StyleUnderline"/>
          <w:rFonts w:asciiTheme="majorHAnsi" w:hAnsiTheme="majorHAnsi" w:cstheme="majorHAnsi"/>
        </w:rPr>
        <w:t xml:space="preserve"> genetic damage</w:t>
      </w:r>
      <w:r w:rsidRPr="00B573B1">
        <w:rPr>
          <w:rFonts w:asciiTheme="majorHAnsi" w:hAnsiTheme="majorHAnsi" w:cstheme="majorHAnsi"/>
          <w:sz w:val="16"/>
        </w:rPr>
        <w:t xml:space="preserve">, nor that some fetuses subjected to large radiation doses would not be damaged. </w:t>
      </w:r>
      <w:r w:rsidRPr="00B573B1">
        <w:rPr>
          <w:rStyle w:val="StyleUnderline"/>
          <w:rFonts w:asciiTheme="majorHAnsi" w:hAnsiTheme="majorHAnsi" w:cstheme="majorHAnsi"/>
        </w:rPr>
        <w:t xml:space="preserve">But the </w:t>
      </w:r>
      <w:r w:rsidRPr="00B573B1">
        <w:rPr>
          <w:rStyle w:val="Emphasis"/>
          <w:rFonts w:asciiTheme="majorHAnsi" w:hAnsiTheme="majorHAnsi" w:cstheme="majorHAnsi"/>
        </w:rPr>
        <w:t>overwhelming evidence</w:t>
      </w:r>
      <w:r w:rsidRPr="00B573B1">
        <w:rPr>
          <w:rStyle w:val="StyleUnderline"/>
          <w:rFonts w:asciiTheme="majorHAnsi" w:hAnsiTheme="majorHAnsi" w:cstheme="majorHAnsi"/>
        </w:rPr>
        <w:t xml:space="preserve"> does show that </w:t>
      </w:r>
      <w:r w:rsidRPr="00B573B1">
        <w:rPr>
          <w:rStyle w:val="StyleUnderline"/>
          <w:rFonts w:asciiTheme="majorHAnsi" w:hAnsiTheme="majorHAnsi" w:cstheme="majorHAnsi"/>
          <w:highlight w:val="green"/>
        </w:rPr>
        <w:t xml:space="preserve">the </w:t>
      </w:r>
      <w:r w:rsidRPr="00B573B1">
        <w:rPr>
          <w:rStyle w:val="Emphasis"/>
          <w:rFonts w:asciiTheme="majorHAnsi" w:hAnsiTheme="majorHAnsi" w:cstheme="majorHAnsi"/>
          <w:highlight w:val="green"/>
        </w:rPr>
        <w:t>exaggerated</w:t>
      </w:r>
      <w:r w:rsidRPr="00B573B1">
        <w:rPr>
          <w:rStyle w:val="StyleUnderline"/>
          <w:rFonts w:asciiTheme="majorHAnsi" w:hAnsiTheme="majorHAnsi" w:cstheme="majorHAnsi"/>
          <w:highlight w:val="green"/>
        </w:rPr>
        <w:t xml:space="preserve"> fears</w:t>
      </w:r>
      <w:r w:rsidRPr="00B573B1">
        <w:rPr>
          <w:rStyle w:val="StyleUnderline"/>
          <w:rFonts w:asciiTheme="majorHAnsi" w:hAnsiTheme="majorHAnsi" w:cstheme="majorHAnsi"/>
        </w:rPr>
        <w:t xml:space="preserve"> of radiation damage to future generations </w:t>
      </w:r>
      <w:r w:rsidRPr="00B573B1">
        <w:rPr>
          <w:rStyle w:val="StyleUnderline"/>
          <w:rFonts w:asciiTheme="majorHAnsi" w:hAnsiTheme="majorHAnsi" w:cstheme="majorHAnsi"/>
          <w:highlight w:val="green"/>
        </w:rPr>
        <w:t xml:space="preserve">are </w:t>
      </w:r>
      <w:r w:rsidRPr="00B573B1">
        <w:rPr>
          <w:rStyle w:val="Emphasis"/>
          <w:rFonts w:asciiTheme="majorHAnsi" w:hAnsiTheme="majorHAnsi" w:cstheme="majorHAnsi"/>
          <w:highlight w:val="green"/>
        </w:rPr>
        <w:t>not supported by scientific findings</w:t>
      </w:r>
    </w:p>
    <w:p w14:paraId="22582F89" w14:textId="77777777" w:rsidR="00B573B1" w:rsidRPr="00B573B1" w:rsidRDefault="00B573B1" w:rsidP="00B573B1">
      <w:pPr>
        <w:spacing w:before="40" w:after="0" w:line="278" w:lineRule="atLeast"/>
        <w:rPr>
          <w:rFonts w:asciiTheme="majorHAnsi" w:eastAsia="Times New Roman" w:hAnsiTheme="majorHAnsi" w:cstheme="majorHAnsi"/>
          <w:color w:val="000000"/>
          <w:szCs w:val="22"/>
          <w:lang w:eastAsia="zh-CN"/>
        </w:rPr>
      </w:pPr>
      <w:r w:rsidRPr="00B573B1">
        <w:rPr>
          <w:rFonts w:asciiTheme="majorHAnsi" w:eastAsia="Times New Roman" w:hAnsiTheme="majorHAnsi" w:cstheme="majorHAnsi"/>
          <w:b/>
          <w:bCs/>
          <w:color w:val="000000"/>
          <w:sz w:val="26"/>
          <w:szCs w:val="26"/>
          <w:lang w:eastAsia="zh-CN"/>
        </w:rPr>
        <w:t>3] Nuclear Winter doesn’t cause Extinction</w:t>
      </w:r>
    </w:p>
    <w:p w14:paraId="2C2456F0" w14:textId="77777777" w:rsidR="00B573B1" w:rsidRPr="00B573B1" w:rsidRDefault="00B573B1" w:rsidP="00B573B1">
      <w:pPr>
        <w:spacing w:line="235" w:lineRule="atLeast"/>
        <w:rPr>
          <w:rFonts w:asciiTheme="majorHAnsi" w:eastAsia="Times New Roman" w:hAnsiTheme="majorHAnsi" w:cstheme="majorHAnsi"/>
          <w:color w:val="000000"/>
          <w:szCs w:val="22"/>
          <w:lang w:eastAsia="zh-CN"/>
        </w:rPr>
      </w:pPr>
      <w:r w:rsidRPr="00B573B1">
        <w:rPr>
          <w:rFonts w:asciiTheme="majorHAnsi" w:eastAsia="Times New Roman" w:hAnsiTheme="majorHAnsi" w:cstheme="majorHAnsi"/>
          <w:color w:val="000000"/>
          <w:szCs w:val="22"/>
          <w:lang w:eastAsia="zh-CN"/>
        </w:rPr>
        <w:t>Fred </w:t>
      </w:r>
      <w:r w:rsidRPr="00B573B1">
        <w:rPr>
          <w:rFonts w:asciiTheme="majorHAnsi" w:eastAsia="Times New Roman" w:hAnsiTheme="majorHAnsi" w:cstheme="majorHAnsi"/>
          <w:b/>
          <w:bCs/>
          <w:color w:val="000000"/>
          <w:sz w:val="26"/>
          <w:szCs w:val="26"/>
          <w:lang w:eastAsia="zh-CN"/>
        </w:rPr>
        <w:t>Singer</w:t>
      </w:r>
      <w:r w:rsidRPr="00B573B1">
        <w:rPr>
          <w:rFonts w:asciiTheme="majorHAnsi" w:eastAsia="Times New Roman" w:hAnsiTheme="majorHAnsi" w:cstheme="majorHAnsi"/>
          <w:color w:val="000000"/>
          <w:szCs w:val="22"/>
          <w:lang w:eastAsia="zh-CN"/>
        </w:rPr>
        <w:t> 6-27-20</w:t>
      </w:r>
      <w:r w:rsidRPr="00B573B1">
        <w:rPr>
          <w:rFonts w:asciiTheme="majorHAnsi" w:eastAsia="Times New Roman" w:hAnsiTheme="majorHAnsi" w:cstheme="majorHAnsi"/>
          <w:b/>
          <w:bCs/>
          <w:color w:val="000000"/>
          <w:sz w:val="26"/>
          <w:szCs w:val="26"/>
          <w:lang w:eastAsia="zh-CN"/>
        </w:rPr>
        <w:t>18</w:t>
      </w:r>
      <w:r w:rsidRPr="00B573B1">
        <w:rPr>
          <w:rFonts w:asciiTheme="majorHAnsi" w:eastAsia="Times New Roman" w:hAnsiTheme="majorHAnsi" w:cstheme="majorHAnsi"/>
          <w:color w:val="000000"/>
          <w:szCs w:val="22"/>
          <w:lang w:eastAsia="zh-CN"/>
        </w:rPr>
        <w:t> “Remember Nuclear Winter?" </w:t>
      </w:r>
      <w:hyperlink r:id="rId12" w:tgtFrame="_blank" w:history="1">
        <w:r w:rsidRPr="00B573B1">
          <w:rPr>
            <w:rFonts w:asciiTheme="majorHAnsi" w:eastAsia="Times New Roman" w:hAnsiTheme="majorHAnsi" w:cstheme="majorHAnsi"/>
            <w:color w:val="0000FF"/>
            <w:szCs w:val="22"/>
            <w:u w:val="single"/>
            <w:lang w:eastAsia="zh-CN"/>
          </w:rPr>
          <w:t>https://www.americanthinker.com/articles/2018/06/remember_nuclear_winter.html</w:t>
        </w:r>
      </w:hyperlink>
      <w:r w:rsidRPr="00B573B1">
        <w:rPr>
          <w:rFonts w:asciiTheme="majorHAnsi" w:eastAsia="Times New Roman" w:hAnsiTheme="majorHAnsi" w:cstheme="majorHAnsi"/>
          <w:color w:val="000000"/>
          <w:szCs w:val="22"/>
          <w:lang w:eastAsia="zh-CN"/>
        </w:rPr>
        <w:t> (Professor emeritus at the University of Virginia and a founding director and now chairman emeritus of the Science &amp; Environmental Policy Project)/Elmer + TK</w:t>
      </w:r>
    </w:p>
    <w:p w14:paraId="0928098F" w14:textId="77777777" w:rsidR="00B573B1" w:rsidRPr="00B573B1" w:rsidRDefault="00B573B1" w:rsidP="00B573B1">
      <w:pPr>
        <w:spacing w:line="235" w:lineRule="atLeast"/>
        <w:rPr>
          <w:rFonts w:asciiTheme="majorHAnsi" w:eastAsia="Times New Roman" w:hAnsiTheme="majorHAnsi" w:cstheme="majorHAnsi"/>
          <w:color w:val="000000"/>
          <w:sz w:val="24"/>
          <w:lang w:eastAsia="zh-CN"/>
        </w:rPr>
      </w:pPr>
      <w:r w:rsidRPr="00B573B1">
        <w:rPr>
          <w:rFonts w:asciiTheme="majorHAnsi" w:eastAsia="Times New Roman" w:hAnsiTheme="majorHAnsi" w:cstheme="majorHAnsi"/>
          <w:b/>
          <w:bCs/>
          <w:color w:val="000000"/>
          <w:sz w:val="24"/>
          <w:shd w:val="clear" w:color="auto" w:fill="00FF00"/>
          <w:lang w:eastAsia="zh-CN"/>
        </w:rPr>
        <w:t>Nuclear Winter</w:t>
      </w:r>
      <w:r w:rsidRPr="00B573B1">
        <w:rPr>
          <w:rFonts w:asciiTheme="majorHAnsi" w:eastAsia="Times New Roman" w:hAnsiTheme="majorHAnsi" w:cstheme="majorHAnsi"/>
          <w:color w:val="000000"/>
          <w:sz w:val="16"/>
          <w:szCs w:val="16"/>
          <w:shd w:val="clear" w:color="auto" w:fill="00FF00"/>
          <w:lang w:eastAsia="zh-CN"/>
        </w:rPr>
        <w:t> </w:t>
      </w:r>
      <w:r w:rsidRPr="00B573B1">
        <w:rPr>
          <w:rFonts w:asciiTheme="majorHAnsi" w:eastAsia="Times New Roman" w:hAnsiTheme="majorHAnsi" w:cstheme="majorHAnsi"/>
          <w:color w:val="000000"/>
          <w:sz w:val="16"/>
          <w:szCs w:val="16"/>
          <w:lang w:eastAsia="zh-CN"/>
        </w:rPr>
        <w:t>burst on the academic scene in December 1983 with the publication of the hypothesis in the prestigious journal Science. It was accompanied by a study by Paul Ehrlich, et al. that </w:t>
      </w:r>
      <w:r w:rsidRPr="00B573B1">
        <w:rPr>
          <w:rFonts w:asciiTheme="majorHAnsi" w:eastAsia="Times New Roman" w:hAnsiTheme="majorHAnsi" w:cstheme="majorHAnsi"/>
          <w:color w:val="000000"/>
          <w:sz w:val="24"/>
          <w:lang w:eastAsia="zh-CN"/>
        </w:rPr>
        <w:t>hinted that it might cause the </w:t>
      </w:r>
      <w:r w:rsidRPr="00B573B1">
        <w:rPr>
          <w:rFonts w:asciiTheme="majorHAnsi" w:eastAsia="Times New Roman" w:hAnsiTheme="majorHAnsi" w:cstheme="majorHAnsi"/>
          <w:b/>
          <w:bCs/>
          <w:color w:val="000000"/>
          <w:sz w:val="24"/>
          <w:lang w:eastAsia="zh-CN"/>
        </w:rPr>
        <w:t>extinction of human life</w:t>
      </w:r>
      <w:r w:rsidRPr="00B573B1">
        <w:rPr>
          <w:rFonts w:asciiTheme="majorHAnsi" w:eastAsia="Times New Roman" w:hAnsiTheme="majorHAnsi" w:cstheme="majorHAnsi"/>
          <w:color w:val="000000"/>
          <w:sz w:val="24"/>
          <w:lang w:eastAsia="zh-CN"/>
        </w:rPr>
        <w:t> on the planet. </w:t>
      </w:r>
      <w:r w:rsidRPr="00B573B1">
        <w:rPr>
          <w:rFonts w:asciiTheme="majorHAnsi" w:eastAsia="Times New Roman" w:hAnsiTheme="majorHAnsi" w:cstheme="majorHAnsi"/>
          <w:color w:val="000000"/>
          <w:sz w:val="16"/>
          <w:szCs w:val="16"/>
          <w:lang w:eastAsia="zh-CN"/>
        </w:rPr>
        <w:t>MCANW stands for Medical Campaign Against Nuclear Weapons. Photo via Wellcome Images. </w:t>
      </w:r>
      <w:r w:rsidRPr="00B573B1">
        <w:rPr>
          <w:rFonts w:asciiTheme="majorHAnsi" w:eastAsia="Times New Roman" w:hAnsiTheme="majorHAnsi" w:cstheme="majorHAnsi"/>
          <w:color w:val="000000"/>
          <w:sz w:val="24"/>
          <w:lang w:eastAsia="zh-CN"/>
        </w:rPr>
        <w:t>The five authors of the Nuclear Winter hypothesis were labeled </w:t>
      </w:r>
      <w:r w:rsidRPr="00B573B1">
        <w:rPr>
          <w:rFonts w:asciiTheme="majorHAnsi" w:eastAsia="Times New Roman" w:hAnsiTheme="majorHAnsi" w:cstheme="majorHAnsi"/>
          <w:b/>
          <w:bCs/>
          <w:color w:val="000000"/>
          <w:sz w:val="24"/>
          <w:lang w:eastAsia="zh-CN"/>
        </w:rPr>
        <w:t>TTAPS</w:t>
      </w:r>
      <w:r w:rsidRPr="00B573B1">
        <w:rPr>
          <w:rFonts w:asciiTheme="majorHAnsi" w:eastAsia="Times New Roman" w:hAnsiTheme="majorHAnsi" w:cstheme="majorHAnsi"/>
          <w:color w:val="000000"/>
          <w:sz w:val="16"/>
          <w:szCs w:val="16"/>
          <w:lang w:eastAsia="zh-CN"/>
        </w:rPr>
        <w:t>, using the initials of their family names (</w:t>
      </w:r>
      <w:r w:rsidRPr="00B573B1">
        <w:rPr>
          <w:rFonts w:asciiTheme="majorHAnsi" w:eastAsia="Times New Roman" w:hAnsiTheme="majorHAnsi" w:cstheme="majorHAnsi"/>
          <w:color w:val="000000"/>
          <w:sz w:val="24"/>
          <w:lang w:eastAsia="zh-CN"/>
        </w:rPr>
        <w:t>T stands for Owen Toon and P stands for Jim Pollak, both Ph.D. students of Carl Sagan at Cornell University</w:t>
      </w:r>
      <w:r w:rsidRPr="00B573B1">
        <w:rPr>
          <w:rFonts w:asciiTheme="majorHAnsi" w:eastAsia="Times New Roman" w:hAnsiTheme="majorHAnsi" w:cstheme="majorHAnsi"/>
          <w:color w:val="000000"/>
          <w:sz w:val="16"/>
          <w:szCs w:val="16"/>
          <w:lang w:eastAsia="zh-CN"/>
        </w:rPr>
        <w:t>.) Carl Sagan himself was the main author and driving force. Actually, Sagan had scooped the Science paper by publishing the gist of the hypothesis in Parade magazine, which claimed a readership of 50 million! Previously, Sagan had briefed people in public office and elsewhere, so they were all primed for the popular reaction, which was tremendous. Many of today's readers may not remember Carl Sagan. He was a brilliant astrophysicist but also highly political. Imagine Al Gore, but with an excellent science background. Sagan had developed and narrated a television series called Cosmos that popularized astrophysics and much else, including cosmology, the history of the universe. He even suggested the possible existence of extraterrestrial intelligence and started a listening project called SETI (Search for Extraterrestrial Intelligence). SETI is still searching today and has not found any evidence so far. Sagan became a sort of icon; many people in the U.S. and abroad knew his name and face. Carl Sagan also had another passion: saving humanity from a general nuclear war, a laudable aim. He had been arguing vigorously and publicly for a "freeze" on the production of more nuclear weapons. President Ronald Reagan outdid him and negotiated a nuclear weapons reduction with the USSR. In the meantime, much excitement was stirred up by Nuclear Winter. </w:t>
      </w:r>
      <w:r w:rsidRPr="00B573B1">
        <w:rPr>
          <w:rFonts w:asciiTheme="majorHAnsi" w:eastAsia="Times New Roman" w:hAnsiTheme="majorHAnsi" w:cstheme="majorHAnsi"/>
          <w:b/>
          <w:bCs/>
          <w:color w:val="000000"/>
          <w:sz w:val="24"/>
          <w:shd w:val="clear" w:color="auto" w:fill="00FF00"/>
          <w:lang w:eastAsia="zh-CN"/>
        </w:rPr>
        <w:t>Study after study </w:t>
      </w:r>
      <w:r w:rsidRPr="00B573B1">
        <w:rPr>
          <w:rFonts w:asciiTheme="majorHAnsi" w:eastAsia="Times New Roman" w:hAnsiTheme="majorHAnsi" w:cstheme="majorHAnsi"/>
          <w:b/>
          <w:bCs/>
          <w:color w:val="000000"/>
          <w:sz w:val="24"/>
          <w:lang w:eastAsia="zh-CN"/>
        </w:rPr>
        <w:t>tried to confirm and expand the hypothesis</w:t>
      </w:r>
      <w:r w:rsidRPr="00B573B1">
        <w:rPr>
          <w:rFonts w:asciiTheme="majorHAnsi" w:eastAsia="Times New Roman" w:hAnsiTheme="majorHAnsi" w:cstheme="majorHAnsi"/>
          <w:color w:val="000000"/>
          <w:sz w:val="16"/>
          <w:szCs w:val="16"/>
          <w:lang w:eastAsia="zh-CN"/>
        </w:rPr>
        <w:t>, </w:t>
      </w:r>
      <w:r w:rsidRPr="00B573B1">
        <w:rPr>
          <w:rFonts w:asciiTheme="majorHAnsi" w:eastAsia="Times New Roman" w:hAnsiTheme="majorHAnsi" w:cstheme="majorHAnsi"/>
          <w:color w:val="000000"/>
          <w:sz w:val="24"/>
          <w:lang w:eastAsia="zh-CN"/>
        </w:rPr>
        <w:t>led by the</w:t>
      </w:r>
      <w:r w:rsidRPr="00B573B1">
        <w:rPr>
          <w:rFonts w:asciiTheme="majorHAnsi" w:eastAsia="Times New Roman" w:hAnsiTheme="majorHAnsi" w:cstheme="majorHAnsi"/>
          <w:color w:val="000000"/>
          <w:sz w:val="16"/>
          <w:szCs w:val="16"/>
          <w:lang w:eastAsia="zh-CN"/>
        </w:rPr>
        <w:t> Defense Department (</w:t>
      </w:r>
      <w:r w:rsidRPr="00B573B1">
        <w:rPr>
          <w:rFonts w:asciiTheme="majorHAnsi" w:eastAsia="Times New Roman" w:hAnsiTheme="majorHAnsi" w:cstheme="majorHAnsi"/>
          <w:b/>
          <w:bCs/>
          <w:color w:val="000000"/>
          <w:sz w:val="24"/>
          <w:lang w:eastAsia="zh-CN"/>
        </w:rPr>
        <w:t>DOD</w:t>
      </w:r>
      <w:r w:rsidRPr="00B573B1">
        <w:rPr>
          <w:rFonts w:asciiTheme="majorHAnsi" w:eastAsia="Times New Roman" w:hAnsiTheme="majorHAnsi" w:cstheme="majorHAnsi"/>
          <w:color w:val="000000"/>
          <w:sz w:val="16"/>
          <w:szCs w:val="16"/>
          <w:lang w:eastAsia="zh-CN"/>
        </w:rPr>
        <w:t>), </w:t>
      </w:r>
      <w:r w:rsidRPr="00B573B1">
        <w:rPr>
          <w:rFonts w:asciiTheme="majorHAnsi" w:eastAsia="Times New Roman" w:hAnsiTheme="majorHAnsi" w:cstheme="majorHAnsi"/>
          <w:color w:val="000000"/>
          <w:sz w:val="24"/>
          <w:lang w:eastAsia="zh-CN"/>
        </w:rPr>
        <w:t>which took the hypothesis seriously and spent </w:t>
      </w:r>
      <w:r w:rsidRPr="00B573B1">
        <w:rPr>
          <w:rFonts w:asciiTheme="majorHAnsi" w:eastAsia="Times New Roman" w:hAnsiTheme="majorHAnsi" w:cstheme="majorHAnsi"/>
          <w:b/>
          <w:bCs/>
          <w:color w:val="000000"/>
          <w:sz w:val="24"/>
          <w:lang w:eastAsia="zh-CN"/>
        </w:rPr>
        <w:t>millions of dollars</w:t>
      </w:r>
      <w:r w:rsidRPr="00B573B1">
        <w:rPr>
          <w:rFonts w:asciiTheme="majorHAnsi" w:eastAsia="Times New Roman" w:hAnsiTheme="majorHAnsi" w:cstheme="majorHAnsi"/>
          <w:color w:val="000000"/>
          <w:sz w:val="24"/>
          <w:lang w:eastAsia="zh-CN"/>
        </w:rPr>
        <w:t> on various reports that </w:t>
      </w:r>
      <w:r w:rsidRPr="00B573B1">
        <w:rPr>
          <w:rFonts w:asciiTheme="majorHAnsi" w:eastAsia="Times New Roman" w:hAnsiTheme="majorHAnsi" w:cstheme="majorHAnsi"/>
          <w:b/>
          <w:bCs/>
          <w:color w:val="000000"/>
          <w:sz w:val="24"/>
          <w:lang w:eastAsia="zh-CN"/>
        </w:rPr>
        <w:t>accepted</w:t>
      </w:r>
      <w:r w:rsidRPr="00B573B1">
        <w:rPr>
          <w:rFonts w:asciiTheme="majorHAnsi" w:eastAsia="Times New Roman" w:hAnsiTheme="majorHAnsi" w:cstheme="majorHAnsi"/>
          <w:color w:val="000000"/>
          <w:sz w:val="24"/>
          <w:lang w:eastAsia="zh-CN"/>
        </w:rPr>
        <w:t> Nuclear Winter rather </w:t>
      </w:r>
      <w:r w:rsidRPr="00B573B1">
        <w:rPr>
          <w:rFonts w:asciiTheme="majorHAnsi" w:eastAsia="Times New Roman" w:hAnsiTheme="majorHAnsi" w:cstheme="majorHAnsi"/>
          <w:b/>
          <w:bCs/>
          <w:color w:val="000000"/>
          <w:sz w:val="24"/>
          <w:lang w:eastAsia="zh-CN"/>
        </w:rPr>
        <w:t>uncritically</w:t>
      </w:r>
      <w:r w:rsidRPr="00B573B1">
        <w:rPr>
          <w:rFonts w:asciiTheme="majorHAnsi" w:eastAsia="Times New Roman" w:hAnsiTheme="majorHAnsi" w:cstheme="majorHAnsi"/>
          <w:color w:val="000000"/>
          <w:sz w:val="24"/>
          <w:lang w:eastAsia="zh-CN"/>
        </w:rPr>
        <w:t>. The</w:t>
      </w:r>
      <w:r w:rsidRPr="00B573B1">
        <w:rPr>
          <w:rFonts w:asciiTheme="majorHAnsi" w:eastAsia="Times New Roman" w:hAnsiTheme="majorHAnsi" w:cstheme="majorHAnsi"/>
          <w:color w:val="000000"/>
          <w:sz w:val="16"/>
          <w:szCs w:val="16"/>
          <w:lang w:eastAsia="zh-CN"/>
        </w:rPr>
        <w:t> National Research Council (</w:t>
      </w:r>
      <w:r w:rsidRPr="00B573B1">
        <w:rPr>
          <w:rFonts w:asciiTheme="majorHAnsi" w:eastAsia="Times New Roman" w:hAnsiTheme="majorHAnsi" w:cstheme="majorHAnsi"/>
          <w:b/>
          <w:bCs/>
          <w:color w:val="000000"/>
          <w:sz w:val="24"/>
          <w:shd w:val="clear" w:color="auto" w:fill="00FF00"/>
          <w:lang w:eastAsia="zh-CN"/>
        </w:rPr>
        <w:t>NRC</w:t>
      </w:r>
      <w:r w:rsidRPr="00B573B1">
        <w:rPr>
          <w:rFonts w:asciiTheme="majorHAnsi" w:eastAsia="Times New Roman" w:hAnsiTheme="majorHAnsi" w:cstheme="majorHAnsi"/>
          <w:color w:val="000000"/>
          <w:sz w:val="16"/>
          <w:szCs w:val="16"/>
          <w:lang w:eastAsia="zh-CN"/>
        </w:rPr>
        <w:t>) of the National Academy of Sciences </w:t>
      </w:r>
      <w:r w:rsidRPr="00B573B1">
        <w:rPr>
          <w:rFonts w:asciiTheme="majorHAnsi" w:eastAsia="Times New Roman" w:hAnsiTheme="majorHAnsi" w:cstheme="majorHAnsi"/>
          <w:color w:val="000000"/>
          <w:sz w:val="24"/>
          <w:shd w:val="clear" w:color="auto" w:fill="00FF00"/>
          <w:lang w:eastAsia="zh-CN"/>
        </w:rPr>
        <w:t>published a report </w:t>
      </w:r>
      <w:r w:rsidRPr="00B573B1">
        <w:rPr>
          <w:rFonts w:asciiTheme="majorHAnsi" w:eastAsia="Times New Roman" w:hAnsiTheme="majorHAnsi" w:cstheme="majorHAnsi"/>
          <w:color w:val="000000"/>
          <w:sz w:val="24"/>
          <w:lang w:eastAsia="zh-CN"/>
        </w:rPr>
        <w:t>that put </w:t>
      </w:r>
      <w:r w:rsidRPr="00B573B1">
        <w:rPr>
          <w:rFonts w:asciiTheme="majorHAnsi" w:eastAsia="Times New Roman" w:hAnsiTheme="majorHAnsi" w:cstheme="majorHAnsi"/>
          <w:color w:val="000000"/>
          <w:sz w:val="24"/>
          <w:shd w:val="clear" w:color="auto" w:fill="00FF00"/>
          <w:lang w:eastAsia="zh-CN"/>
        </w:rPr>
        <w:t>in </w:t>
      </w:r>
      <w:r w:rsidRPr="00B573B1">
        <w:rPr>
          <w:rFonts w:asciiTheme="majorHAnsi" w:eastAsia="Times New Roman" w:hAnsiTheme="majorHAnsi" w:cstheme="majorHAnsi"/>
          <w:b/>
          <w:bCs/>
          <w:color w:val="000000"/>
          <w:sz w:val="24"/>
          <w:shd w:val="clear" w:color="auto" w:fill="00FF00"/>
          <w:lang w:eastAsia="zh-CN"/>
        </w:rPr>
        <w:t>more quantitative detail</w:t>
      </w:r>
      <w:r w:rsidRPr="00B573B1">
        <w:rPr>
          <w:rFonts w:asciiTheme="majorHAnsi" w:eastAsia="Times New Roman" w:hAnsiTheme="majorHAnsi" w:cstheme="majorHAnsi"/>
          <w:color w:val="000000"/>
          <w:sz w:val="24"/>
          <w:shd w:val="clear" w:color="auto" w:fill="00FF00"/>
          <w:lang w:eastAsia="zh-CN"/>
        </w:rPr>
        <w:t>. </w:t>
      </w:r>
      <w:r w:rsidRPr="00B573B1">
        <w:rPr>
          <w:rFonts w:asciiTheme="majorHAnsi" w:eastAsia="Times New Roman" w:hAnsiTheme="majorHAnsi" w:cstheme="majorHAnsi"/>
          <w:color w:val="000000"/>
          <w:sz w:val="24"/>
          <w:lang w:eastAsia="zh-CN"/>
        </w:rPr>
        <w:t>It enabled critics of the hypothesis to </w:t>
      </w:r>
      <w:r w:rsidRPr="00B573B1">
        <w:rPr>
          <w:rFonts w:asciiTheme="majorHAnsi" w:eastAsia="Times New Roman" w:hAnsiTheme="majorHAnsi" w:cstheme="majorHAnsi"/>
          <w:b/>
          <w:bCs/>
          <w:color w:val="000000"/>
          <w:sz w:val="24"/>
          <w:lang w:eastAsia="zh-CN"/>
        </w:rPr>
        <w:t>find flaws – and many did</w:t>
      </w:r>
      <w:r w:rsidRPr="00B573B1">
        <w:rPr>
          <w:rFonts w:asciiTheme="majorHAnsi" w:eastAsia="Times New Roman" w:hAnsiTheme="majorHAnsi" w:cstheme="majorHAnsi"/>
          <w:color w:val="000000"/>
          <w:sz w:val="16"/>
          <w:szCs w:val="16"/>
          <w:lang w:eastAsia="zh-CN"/>
        </w:rPr>
        <w:t>. The names Russell </w:t>
      </w:r>
      <w:r w:rsidRPr="00B573B1">
        <w:rPr>
          <w:rFonts w:asciiTheme="majorHAnsi" w:eastAsia="Times New Roman" w:hAnsiTheme="majorHAnsi" w:cstheme="majorHAnsi"/>
          <w:b/>
          <w:bCs/>
          <w:color w:val="000000"/>
          <w:sz w:val="24"/>
          <w:lang w:eastAsia="zh-CN"/>
        </w:rPr>
        <w:t>Seitz</w:t>
      </w:r>
      <w:r w:rsidRPr="00B573B1">
        <w:rPr>
          <w:rFonts w:asciiTheme="majorHAnsi" w:eastAsia="Times New Roman" w:hAnsiTheme="majorHAnsi" w:cstheme="majorHAnsi"/>
          <w:color w:val="000000"/>
          <w:sz w:val="16"/>
          <w:szCs w:val="16"/>
          <w:lang w:eastAsia="zh-CN"/>
        </w:rPr>
        <w:t>, Dick </w:t>
      </w:r>
      <w:r w:rsidRPr="00B573B1">
        <w:rPr>
          <w:rFonts w:asciiTheme="majorHAnsi" w:eastAsia="Times New Roman" w:hAnsiTheme="majorHAnsi" w:cstheme="majorHAnsi"/>
          <w:b/>
          <w:bCs/>
          <w:color w:val="000000"/>
          <w:sz w:val="24"/>
          <w:lang w:eastAsia="zh-CN"/>
        </w:rPr>
        <w:t>Wilson</w:t>
      </w:r>
      <w:r w:rsidRPr="00B573B1">
        <w:rPr>
          <w:rFonts w:asciiTheme="majorHAnsi" w:eastAsia="Times New Roman" w:hAnsiTheme="majorHAnsi" w:cstheme="majorHAnsi"/>
          <w:color w:val="000000"/>
          <w:sz w:val="16"/>
          <w:szCs w:val="16"/>
          <w:lang w:eastAsia="zh-CN"/>
        </w:rPr>
        <w:t> (both of Cambridge, Mass.), Steve </w:t>
      </w:r>
      <w:r w:rsidRPr="00B573B1">
        <w:rPr>
          <w:rFonts w:asciiTheme="majorHAnsi" w:eastAsia="Times New Roman" w:hAnsiTheme="majorHAnsi" w:cstheme="majorHAnsi"/>
          <w:b/>
          <w:bCs/>
          <w:color w:val="000000"/>
          <w:sz w:val="24"/>
          <w:lang w:eastAsia="zh-CN"/>
        </w:rPr>
        <w:t>Schneider</w:t>
      </w:r>
      <w:r w:rsidRPr="00B573B1">
        <w:rPr>
          <w:rFonts w:asciiTheme="majorHAnsi" w:eastAsia="Times New Roman" w:hAnsiTheme="majorHAnsi" w:cstheme="majorHAnsi"/>
          <w:color w:val="000000"/>
          <w:sz w:val="16"/>
          <w:szCs w:val="16"/>
          <w:lang w:eastAsia="zh-CN"/>
        </w:rPr>
        <w:t> (Palo Alto, Calif.), </w:t>
      </w:r>
      <w:r w:rsidRPr="00B573B1">
        <w:rPr>
          <w:rFonts w:asciiTheme="majorHAnsi" w:eastAsia="Times New Roman" w:hAnsiTheme="majorHAnsi" w:cstheme="majorHAnsi"/>
          <w:color w:val="000000"/>
          <w:sz w:val="24"/>
          <w:lang w:eastAsia="zh-CN"/>
        </w:rPr>
        <w:t>and</w:t>
      </w:r>
      <w:r w:rsidRPr="00B573B1">
        <w:rPr>
          <w:rFonts w:asciiTheme="majorHAnsi" w:eastAsia="Times New Roman" w:hAnsiTheme="majorHAnsi" w:cstheme="majorHAnsi"/>
          <w:color w:val="000000"/>
          <w:sz w:val="16"/>
          <w:szCs w:val="16"/>
          <w:lang w:eastAsia="zh-CN"/>
        </w:rPr>
        <w:t> Bob </w:t>
      </w:r>
      <w:r w:rsidRPr="00B573B1">
        <w:rPr>
          <w:rFonts w:asciiTheme="majorHAnsi" w:eastAsia="Times New Roman" w:hAnsiTheme="majorHAnsi" w:cstheme="majorHAnsi"/>
          <w:b/>
          <w:bCs/>
          <w:color w:val="000000"/>
          <w:sz w:val="24"/>
          <w:lang w:eastAsia="zh-CN"/>
        </w:rPr>
        <w:t>Ehrlich</w:t>
      </w:r>
      <w:r w:rsidRPr="00B573B1">
        <w:rPr>
          <w:rFonts w:asciiTheme="majorHAnsi" w:eastAsia="Times New Roman" w:hAnsiTheme="majorHAnsi" w:cstheme="majorHAnsi"/>
          <w:color w:val="000000"/>
          <w:sz w:val="16"/>
          <w:szCs w:val="16"/>
          <w:lang w:eastAsia="zh-CN"/>
        </w:rPr>
        <w:t> (Fairfax, Va.) (no relation to Paul Ehrlich) </w:t>
      </w:r>
      <w:r w:rsidRPr="00B573B1">
        <w:rPr>
          <w:rFonts w:asciiTheme="majorHAnsi" w:eastAsia="Times New Roman" w:hAnsiTheme="majorHAnsi" w:cstheme="majorHAnsi"/>
          <w:color w:val="000000"/>
          <w:sz w:val="24"/>
          <w:lang w:eastAsia="zh-CN"/>
        </w:rPr>
        <w:t xml:space="preserve">come to mind. The hypothesis </w:t>
      </w:r>
      <w:r w:rsidRPr="00B573B1">
        <w:rPr>
          <w:rFonts w:asciiTheme="majorHAnsi" w:eastAsia="Times New Roman" w:hAnsiTheme="majorHAnsi" w:cstheme="majorHAnsi"/>
          <w:color w:val="000000"/>
          <w:sz w:val="24"/>
          <w:lang w:eastAsia="zh-CN"/>
        </w:rPr>
        <w:lastRenderedPageBreak/>
        <w:t>was </w:t>
      </w:r>
      <w:r w:rsidRPr="00B573B1">
        <w:rPr>
          <w:rFonts w:asciiTheme="majorHAnsi" w:eastAsia="Times New Roman" w:hAnsiTheme="majorHAnsi" w:cstheme="majorHAnsi"/>
          <w:b/>
          <w:bCs/>
          <w:color w:val="000000"/>
          <w:sz w:val="24"/>
          <w:lang w:eastAsia="zh-CN"/>
        </w:rPr>
        <w:t>really "politics disguised as science</w:t>
      </w:r>
      <w:r w:rsidRPr="00B573B1">
        <w:rPr>
          <w:rFonts w:asciiTheme="majorHAnsi" w:eastAsia="Times New Roman" w:hAnsiTheme="majorHAnsi" w:cstheme="majorHAnsi"/>
          <w:color w:val="000000"/>
          <w:sz w:val="24"/>
          <w:lang w:eastAsia="zh-CN"/>
        </w:rPr>
        <w:t>."</w:t>
      </w:r>
      <w:r w:rsidRPr="00B573B1">
        <w:rPr>
          <w:rFonts w:asciiTheme="majorHAnsi" w:eastAsia="Times New Roman" w:hAnsiTheme="majorHAnsi" w:cstheme="majorHAnsi"/>
          <w:color w:val="000000"/>
          <w:sz w:val="16"/>
          <w:szCs w:val="16"/>
          <w:lang w:eastAsia="zh-CN"/>
        </w:rPr>
        <w:t> </w:t>
      </w:r>
      <w:r w:rsidRPr="00B573B1">
        <w:rPr>
          <w:rFonts w:asciiTheme="majorHAnsi" w:eastAsia="Times New Roman" w:hAnsiTheme="majorHAnsi" w:cstheme="majorHAnsi"/>
          <w:color w:val="000000"/>
          <w:sz w:val="24"/>
          <w:lang w:eastAsia="zh-CN"/>
        </w:rPr>
        <w:t>The whole TTAPS scheme was </w:t>
      </w:r>
      <w:r w:rsidRPr="00B573B1">
        <w:rPr>
          <w:rFonts w:asciiTheme="majorHAnsi" w:eastAsia="Times New Roman" w:hAnsiTheme="majorHAnsi" w:cstheme="majorHAnsi"/>
          <w:b/>
          <w:bCs/>
          <w:color w:val="000000"/>
          <w:sz w:val="24"/>
          <w:lang w:eastAsia="zh-CN"/>
        </w:rPr>
        <w:t>contrived to deliver the desired consequence</w:t>
      </w:r>
      <w:r w:rsidRPr="00B573B1">
        <w:rPr>
          <w:rFonts w:asciiTheme="majorHAnsi" w:eastAsia="Times New Roman" w:hAnsiTheme="majorHAnsi" w:cstheme="majorHAnsi"/>
          <w:color w:val="000000"/>
          <w:sz w:val="24"/>
          <w:lang w:eastAsia="zh-CN"/>
        </w:rPr>
        <w:t>. It </w:t>
      </w:r>
      <w:r w:rsidRPr="00B573B1">
        <w:rPr>
          <w:rFonts w:asciiTheme="majorHAnsi" w:eastAsia="Times New Roman" w:hAnsiTheme="majorHAnsi" w:cstheme="majorHAnsi"/>
          <w:color w:val="000000"/>
          <w:sz w:val="24"/>
          <w:shd w:val="clear" w:color="auto" w:fill="00FF00"/>
          <w:lang w:eastAsia="zh-CN"/>
        </w:rPr>
        <w:t>required the smoke layer to be </w:t>
      </w:r>
      <w:r w:rsidRPr="00B573B1">
        <w:rPr>
          <w:rFonts w:asciiTheme="majorHAnsi" w:eastAsia="Times New Roman" w:hAnsiTheme="majorHAnsi" w:cstheme="majorHAnsi"/>
          <w:color w:val="000000"/>
          <w:sz w:val="24"/>
          <w:lang w:eastAsia="zh-CN"/>
        </w:rPr>
        <w:t>of </w:t>
      </w:r>
      <w:r w:rsidRPr="00B573B1">
        <w:rPr>
          <w:rFonts w:asciiTheme="majorHAnsi" w:eastAsia="Times New Roman" w:hAnsiTheme="majorHAnsi" w:cstheme="majorHAnsi"/>
          <w:b/>
          <w:bCs/>
          <w:color w:val="000000"/>
          <w:sz w:val="24"/>
          <w:lang w:eastAsia="zh-CN"/>
        </w:rPr>
        <w:t>just </w:t>
      </w:r>
      <w:r w:rsidRPr="00B573B1">
        <w:rPr>
          <w:rFonts w:asciiTheme="majorHAnsi" w:eastAsia="Times New Roman" w:hAnsiTheme="majorHAnsi" w:cstheme="majorHAnsi"/>
          <w:b/>
          <w:bCs/>
          <w:color w:val="000000"/>
          <w:sz w:val="24"/>
          <w:shd w:val="clear" w:color="auto" w:fill="00FF00"/>
          <w:lang w:eastAsia="zh-CN"/>
        </w:rPr>
        <w:t>the right thickness</w:t>
      </w:r>
      <w:r w:rsidRPr="00B573B1">
        <w:rPr>
          <w:rFonts w:asciiTheme="majorHAnsi" w:eastAsia="Times New Roman" w:hAnsiTheme="majorHAnsi" w:cstheme="majorHAnsi"/>
          <w:b/>
          <w:bCs/>
          <w:color w:val="000000"/>
          <w:sz w:val="24"/>
          <w:lang w:eastAsia="zh-CN"/>
        </w:rPr>
        <w:t>, </w:t>
      </w:r>
      <w:r w:rsidRPr="00B573B1">
        <w:rPr>
          <w:rFonts w:asciiTheme="majorHAnsi" w:eastAsia="Times New Roman" w:hAnsiTheme="majorHAnsi" w:cstheme="majorHAnsi"/>
          <w:b/>
          <w:bCs/>
          <w:color w:val="000000"/>
          <w:sz w:val="24"/>
          <w:shd w:val="clear" w:color="auto" w:fill="00FF00"/>
          <w:lang w:eastAsia="zh-CN"/>
        </w:rPr>
        <w:t>covering the whole Earth</w:t>
      </w:r>
      <w:r w:rsidRPr="00B573B1">
        <w:rPr>
          <w:rFonts w:asciiTheme="majorHAnsi" w:eastAsia="Times New Roman" w:hAnsiTheme="majorHAnsi" w:cstheme="majorHAnsi"/>
          <w:b/>
          <w:bCs/>
          <w:color w:val="000000"/>
          <w:sz w:val="24"/>
          <w:lang w:eastAsia="zh-CN"/>
        </w:rPr>
        <w:t>, </w:t>
      </w:r>
      <w:r w:rsidRPr="00B573B1">
        <w:rPr>
          <w:rFonts w:asciiTheme="majorHAnsi" w:eastAsia="Times New Roman" w:hAnsiTheme="majorHAnsi" w:cstheme="majorHAnsi"/>
          <w:b/>
          <w:bCs/>
          <w:color w:val="000000"/>
          <w:sz w:val="24"/>
          <w:shd w:val="clear" w:color="auto" w:fill="00FF00"/>
          <w:lang w:eastAsia="zh-CN"/>
        </w:rPr>
        <w:t>and lasting for many months</w:t>
      </w:r>
      <w:r w:rsidRPr="00B573B1">
        <w:rPr>
          <w:rFonts w:asciiTheme="majorHAnsi" w:eastAsia="Times New Roman" w:hAnsiTheme="majorHAnsi" w:cstheme="majorHAnsi"/>
          <w:b/>
          <w:bCs/>
          <w:color w:val="000000"/>
          <w:sz w:val="24"/>
          <w:lang w:eastAsia="zh-CN"/>
        </w:rPr>
        <w:t>. </w:t>
      </w:r>
      <w:r w:rsidRPr="00B573B1">
        <w:rPr>
          <w:rFonts w:asciiTheme="majorHAnsi" w:eastAsia="Times New Roman" w:hAnsiTheme="majorHAnsi" w:cstheme="majorHAnsi"/>
          <w:color w:val="000000"/>
          <w:sz w:val="24"/>
          <w:shd w:val="clear" w:color="auto" w:fill="00FF00"/>
          <w:lang w:eastAsia="zh-CN"/>
        </w:rPr>
        <w:t>The Kuwait oil fires </w:t>
      </w:r>
      <w:r w:rsidRPr="00B573B1">
        <w:rPr>
          <w:rFonts w:asciiTheme="majorHAnsi" w:eastAsia="Times New Roman" w:hAnsiTheme="majorHAnsi" w:cstheme="majorHAnsi"/>
          <w:color w:val="000000"/>
          <w:sz w:val="24"/>
          <w:lang w:eastAsia="zh-CN"/>
        </w:rPr>
        <w:t>in 1991 </w:t>
      </w:r>
      <w:r w:rsidRPr="00B573B1">
        <w:rPr>
          <w:rFonts w:asciiTheme="majorHAnsi" w:eastAsia="Times New Roman" w:hAnsiTheme="majorHAnsi" w:cstheme="majorHAnsi"/>
          <w:color w:val="000000"/>
          <w:sz w:val="24"/>
          <w:shd w:val="clear" w:color="auto" w:fill="00FF00"/>
          <w:lang w:eastAsia="zh-CN"/>
        </w:rPr>
        <w:t>produced</w:t>
      </w:r>
      <w:r w:rsidRPr="00B573B1">
        <w:rPr>
          <w:rFonts w:asciiTheme="majorHAnsi" w:eastAsia="Times New Roman" w:hAnsiTheme="majorHAnsi" w:cstheme="majorHAnsi"/>
          <w:color w:val="000000"/>
          <w:sz w:val="24"/>
          <w:lang w:eastAsia="zh-CN"/>
        </w:rPr>
        <w:t> a lot of </w:t>
      </w:r>
      <w:r w:rsidRPr="00B573B1">
        <w:rPr>
          <w:rFonts w:asciiTheme="majorHAnsi" w:eastAsia="Times New Roman" w:hAnsiTheme="majorHAnsi" w:cstheme="majorHAnsi"/>
          <w:color w:val="000000"/>
          <w:sz w:val="24"/>
          <w:shd w:val="clear" w:color="auto" w:fill="00FF00"/>
          <w:lang w:eastAsia="zh-CN"/>
        </w:rPr>
        <w:t>smoke</w:t>
      </w:r>
      <w:r w:rsidRPr="00B573B1">
        <w:rPr>
          <w:rFonts w:asciiTheme="majorHAnsi" w:eastAsia="Times New Roman" w:hAnsiTheme="majorHAnsi" w:cstheme="majorHAnsi"/>
          <w:color w:val="000000"/>
          <w:sz w:val="24"/>
          <w:lang w:eastAsia="zh-CN"/>
        </w:rPr>
        <w:t>, </w:t>
      </w:r>
      <w:r w:rsidRPr="00B573B1">
        <w:rPr>
          <w:rFonts w:asciiTheme="majorHAnsi" w:eastAsia="Times New Roman" w:hAnsiTheme="majorHAnsi" w:cstheme="majorHAnsi"/>
          <w:color w:val="000000"/>
          <w:sz w:val="24"/>
          <w:shd w:val="clear" w:color="auto" w:fill="00FF00"/>
          <w:lang w:eastAsia="zh-CN"/>
        </w:rPr>
        <w:t>but </w:t>
      </w:r>
      <w:r w:rsidRPr="00B573B1">
        <w:rPr>
          <w:rFonts w:asciiTheme="majorHAnsi" w:eastAsia="Times New Roman" w:hAnsiTheme="majorHAnsi" w:cstheme="majorHAnsi"/>
          <w:color w:val="000000"/>
          <w:sz w:val="24"/>
          <w:lang w:eastAsia="zh-CN"/>
        </w:rPr>
        <w:t>it </w:t>
      </w:r>
      <w:r w:rsidRPr="00B573B1">
        <w:rPr>
          <w:rFonts w:asciiTheme="majorHAnsi" w:eastAsia="Times New Roman" w:hAnsiTheme="majorHAnsi" w:cstheme="majorHAnsi"/>
          <w:b/>
          <w:bCs/>
          <w:color w:val="000000"/>
          <w:sz w:val="24"/>
          <w:shd w:val="clear" w:color="auto" w:fill="00FF00"/>
          <w:lang w:eastAsia="zh-CN"/>
        </w:rPr>
        <w:t>rained out</w:t>
      </w:r>
      <w:r w:rsidRPr="00B573B1">
        <w:rPr>
          <w:rFonts w:asciiTheme="majorHAnsi" w:eastAsia="Times New Roman" w:hAnsiTheme="majorHAnsi" w:cstheme="majorHAnsi"/>
          <w:color w:val="000000"/>
          <w:sz w:val="24"/>
          <w:shd w:val="clear" w:color="auto" w:fill="00FF00"/>
          <w:lang w:eastAsia="zh-CN"/>
        </w:rPr>
        <w:t> </w:t>
      </w:r>
      <w:r w:rsidRPr="00B573B1">
        <w:rPr>
          <w:rFonts w:asciiTheme="majorHAnsi" w:eastAsia="Times New Roman" w:hAnsiTheme="majorHAnsi" w:cstheme="majorHAnsi"/>
          <w:color w:val="000000"/>
          <w:sz w:val="24"/>
          <w:lang w:eastAsia="zh-CN"/>
        </w:rPr>
        <w:t>after a few days</w:t>
      </w:r>
      <w:r w:rsidRPr="00B573B1">
        <w:rPr>
          <w:rFonts w:asciiTheme="majorHAnsi" w:eastAsia="Times New Roman" w:hAnsiTheme="majorHAnsi" w:cstheme="majorHAnsi"/>
          <w:color w:val="000000"/>
          <w:sz w:val="16"/>
          <w:szCs w:val="16"/>
          <w:lang w:eastAsia="zh-CN"/>
        </w:rPr>
        <w:t>. I had a mini-debate with Sagan on the TV program Nightline and published a more critical analysis of the whole hypothesis in the journal Meteorology &amp; Atmospheric Physics. I don't know if Carl ever saw my paper. But I learned a lot from doing this analysis that was useful in later global warming research. For example, </w:t>
      </w:r>
      <w:r w:rsidRPr="00B573B1">
        <w:rPr>
          <w:rFonts w:asciiTheme="majorHAnsi" w:eastAsia="Times New Roman" w:hAnsiTheme="majorHAnsi" w:cstheme="majorHAnsi"/>
          <w:color w:val="000000"/>
          <w:sz w:val="24"/>
          <w:shd w:val="clear" w:color="auto" w:fill="00FF00"/>
          <w:lang w:eastAsia="zh-CN"/>
        </w:rPr>
        <w:t>the initial nuclear bursts </w:t>
      </w:r>
      <w:r w:rsidRPr="00B573B1">
        <w:rPr>
          <w:rFonts w:asciiTheme="majorHAnsi" w:eastAsia="Times New Roman" w:hAnsiTheme="majorHAnsi" w:cstheme="majorHAnsi"/>
          <w:b/>
          <w:bCs/>
          <w:color w:val="000000"/>
          <w:sz w:val="24"/>
          <w:shd w:val="clear" w:color="auto" w:fill="00FF00"/>
          <w:lang w:eastAsia="zh-CN"/>
        </w:rPr>
        <w:t>inject water vapor</w:t>
      </w:r>
      <w:r w:rsidRPr="00B573B1">
        <w:rPr>
          <w:rFonts w:asciiTheme="majorHAnsi" w:eastAsia="Times New Roman" w:hAnsiTheme="majorHAnsi" w:cstheme="majorHAnsi"/>
          <w:color w:val="000000"/>
          <w:sz w:val="16"/>
          <w:szCs w:val="16"/>
          <w:shd w:val="clear" w:color="auto" w:fill="00FF00"/>
          <w:lang w:eastAsia="zh-CN"/>
        </w:rPr>
        <w:t> </w:t>
      </w:r>
      <w:r w:rsidRPr="00B573B1">
        <w:rPr>
          <w:rFonts w:asciiTheme="majorHAnsi" w:eastAsia="Times New Roman" w:hAnsiTheme="majorHAnsi" w:cstheme="majorHAnsi"/>
          <w:color w:val="000000"/>
          <w:sz w:val="24"/>
          <w:lang w:eastAsia="zh-CN"/>
        </w:rPr>
        <w:t>into the stratosphere, which </w:t>
      </w:r>
      <w:r w:rsidRPr="00B573B1">
        <w:rPr>
          <w:rFonts w:asciiTheme="majorHAnsi" w:eastAsia="Times New Roman" w:hAnsiTheme="majorHAnsi" w:cstheme="majorHAnsi"/>
          <w:b/>
          <w:bCs/>
          <w:color w:val="000000"/>
          <w:sz w:val="24"/>
          <w:shd w:val="clear" w:color="auto" w:fill="00FF00"/>
          <w:lang w:eastAsia="zh-CN"/>
        </w:rPr>
        <w:t>turns into </w:t>
      </w:r>
      <w:r w:rsidRPr="00B573B1">
        <w:rPr>
          <w:rFonts w:asciiTheme="majorHAnsi" w:eastAsia="Times New Roman" w:hAnsiTheme="majorHAnsi" w:cstheme="majorHAnsi"/>
          <w:b/>
          <w:bCs/>
          <w:color w:val="000000"/>
          <w:sz w:val="24"/>
          <w:lang w:eastAsia="zh-CN"/>
        </w:rPr>
        <w:t>contrail-like </w:t>
      </w:r>
      <w:r w:rsidRPr="00B573B1">
        <w:rPr>
          <w:rFonts w:asciiTheme="majorHAnsi" w:eastAsia="Times New Roman" w:hAnsiTheme="majorHAnsi" w:cstheme="majorHAnsi"/>
          <w:b/>
          <w:bCs/>
          <w:color w:val="000000"/>
          <w:sz w:val="24"/>
          <w:shd w:val="clear" w:color="auto" w:fill="00FF00"/>
          <w:lang w:eastAsia="zh-CN"/>
        </w:rPr>
        <w:t>cirrus clouds</w:t>
      </w:r>
      <w:r w:rsidRPr="00B573B1">
        <w:rPr>
          <w:rFonts w:asciiTheme="majorHAnsi" w:eastAsia="Times New Roman" w:hAnsiTheme="majorHAnsi" w:cstheme="majorHAnsi"/>
          <w:color w:val="000000"/>
          <w:sz w:val="16"/>
          <w:szCs w:val="16"/>
          <w:lang w:eastAsia="zh-CN"/>
        </w:rPr>
        <w:t>. </w:t>
      </w:r>
      <w:r w:rsidRPr="00B573B1">
        <w:rPr>
          <w:rFonts w:asciiTheme="majorHAnsi" w:eastAsia="Times New Roman" w:hAnsiTheme="majorHAnsi" w:cstheme="majorHAnsi"/>
          <w:color w:val="000000"/>
          <w:sz w:val="24"/>
          <w:lang w:eastAsia="zh-CN"/>
        </w:rPr>
        <w:t>That actually </w:t>
      </w:r>
      <w:r w:rsidRPr="00B573B1">
        <w:rPr>
          <w:rFonts w:asciiTheme="majorHAnsi" w:eastAsia="Times New Roman" w:hAnsiTheme="majorHAnsi" w:cstheme="majorHAnsi"/>
          <w:color w:val="000000"/>
          <w:sz w:val="24"/>
          <w:shd w:val="clear" w:color="auto" w:fill="00FF00"/>
          <w:lang w:eastAsia="zh-CN"/>
        </w:rPr>
        <w:t>leads to </w:t>
      </w:r>
      <w:r w:rsidRPr="00B573B1">
        <w:rPr>
          <w:rFonts w:asciiTheme="majorHAnsi" w:eastAsia="Times New Roman" w:hAnsiTheme="majorHAnsi" w:cstheme="majorHAnsi"/>
          <w:color w:val="000000"/>
          <w:sz w:val="24"/>
          <w:lang w:eastAsia="zh-CN"/>
        </w:rPr>
        <w:t>a </w:t>
      </w:r>
      <w:r w:rsidRPr="00B573B1">
        <w:rPr>
          <w:rFonts w:asciiTheme="majorHAnsi" w:eastAsia="Times New Roman" w:hAnsiTheme="majorHAnsi" w:cstheme="majorHAnsi"/>
          <w:color w:val="000000"/>
          <w:sz w:val="24"/>
          <w:shd w:val="clear" w:color="auto" w:fill="00FF00"/>
          <w:lang w:eastAsia="zh-CN"/>
        </w:rPr>
        <w:t>strong </w:t>
      </w:r>
      <w:r w:rsidRPr="00B573B1">
        <w:rPr>
          <w:rFonts w:asciiTheme="majorHAnsi" w:eastAsia="Times New Roman" w:hAnsiTheme="majorHAnsi" w:cstheme="majorHAnsi"/>
          <w:color w:val="000000"/>
          <w:sz w:val="24"/>
          <w:lang w:eastAsia="zh-CN"/>
        </w:rPr>
        <w:t>initial </w:t>
      </w:r>
      <w:r w:rsidRPr="00B573B1">
        <w:rPr>
          <w:rFonts w:asciiTheme="majorHAnsi" w:eastAsia="Times New Roman" w:hAnsiTheme="majorHAnsi" w:cstheme="majorHAnsi"/>
          <w:b/>
          <w:bCs/>
          <w:color w:val="000000"/>
          <w:sz w:val="24"/>
          <w:shd w:val="clear" w:color="auto" w:fill="00FF00"/>
          <w:lang w:eastAsia="zh-CN"/>
        </w:rPr>
        <w:t>warming</w:t>
      </w:r>
      <w:r w:rsidRPr="00B573B1">
        <w:rPr>
          <w:rFonts w:asciiTheme="majorHAnsi" w:eastAsia="Times New Roman" w:hAnsiTheme="majorHAnsi" w:cstheme="majorHAnsi"/>
          <w:color w:val="000000"/>
          <w:sz w:val="24"/>
          <w:shd w:val="clear" w:color="auto" w:fill="00FF00"/>
          <w:lang w:eastAsia="zh-CN"/>
        </w:rPr>
        <w:t> and a "</w:t>
      </w:r>
      <w:r w:rsidRPr="00B573B1">
        <w:rPr>
          <w:rFonts w:asciiTheme="majorHAnsi" w:eastAsia="Times New Roman" w:hAnsiTheme="majorHAnsi" w:cstheme="majorHAnsi"/>
          <w:b/>
          <w:bCs/>
          <w:color w:val="000000"/>
          <w:sz w:val="24"/>
          <w:shd w:val="clear" w:color="auto" w:fill="00FF00"/>
          <w:lang w:eastAsia="zh-CN"/>
        </w:rPr>
        <w:t>nuclear summer</w:t>
      </w:r>
      <w:r w:rsidRPr="00B573B1">
        <w:rPr>
          <w:rFonts w:asciiTheme="majorHAnsi" w:eastAsia="Times New Roman" w:hAnsiTheme="majorHAnsi" w:cstheme="majorHAnsi"/>
          <w:color w:val="000000"/>
          <w:sz w:val="24"/>
          <w:lang w:eastAsia="zh-CN"/>
        </w:rPr>
        <w:t>."</w:t>
      </w:r>
    </w:p>
    <w:p w14:paraId="60037AA7" w14:textId="77777777" w:rsidR="00B573B1" w:rsidRPr="00B573B1" w:rsidRDefault="00B573B1" w:rsidP="00B573B1">
      <w:pPr>
        <w:pStyle w:val="Heading4"/>
        <w:rPr>
          <w:rFonts w:asciiTheme="majorHAnsi" w:eastAsia="MS Gothic" w:hAnsiTheme="majorHAnsi" w:cstheme="majorHAnsi"/>
        </w:rPr>
      </w:pPr>
      <w:r w:rsidRPr="00B573B1">
        <w:rPr>
          <w:rFonts w:asciiTheme="majorHAnsi" w:eastAsia="MS Gothic" w:hAnsiTheme="majorHAnsi" w:cstheme="majorHAnsi"/>
        </w:rPr>
        <w:t>3] No extinction from Ozone – bounces back, in the meantime wear glasses and sunscreen!</w:t>
      </w:r>
    </w:p>
    <w:p w14:paraId="0085525B" w14:textId="77777777" w:rsidR="00B573B1" w:rsidRPr="00B573B1" w:rsidRDefault="00B573B1" w:rsidP="00B573B1">
      <w:pPr>
        <w:rPr>
          <w:rFonts w:asciiTheme="majorHAnsi" w:hAnsiTheme="majorHAnsi" w:cstheme="majorHAnsi"/>
        </w:rPr>
      </w:pPr>
      <w:r w:rsidRPr="00B573B1">
        <w:rPr>
          <w:rFonts w:asciiTheme="majorHAnsi" w:hAnsiTheme="majorHAnsi" w:cstheme="majorHAnsi"/>
        </w:rPr>
        <w:t xml:space="preserve">Brian </w:t>
      </w:r>
      <w:r w:rsidRPr="00B573B1">
        <w:rPr>
          <w:rFonts w:asciiTheme="majorHAnsi" w:hAnsiTheme="majorHAnsi" w:cstheme="majorHAnsi"/>
          <w:b/>
        </w:rPr>
        <w:t>Martin 82</w:t>
      </w:r>
      <w:r w:rsidRPr="00B573B1">
        <w:rPr>
          <w:rFonts w:asciiTheme="majorHAnsi" w:hAnsiTheme="majorHAnsi" w:cstheme="majorHAnsi"/>
        </w:rPr>
        <w:t xml:space="preserve"> [Brian Martin (Professor of Social Sciences @ the University of Wollongong) December 1982 “The global health effects of nuclear war” Current Affairs Bulletin, Vol. 59, No. 7, pp. 14-26, online @ http://www.uow.edu.au/arts/sts/bmartin/pubs/82cab/index.html, loghry]/recut TK</w:t>
      </w:r>
    </w:p>
    <w:p w14:paraId="15B51FF0" w14:textId="77777777" w:rsidR="00B573B1" w:rsidRPr="00B573B1" w:rsidRDefault="00B573B1" w:rsidP="00B573B1">
      <w:pPr>
        <w:rPr>
          <w:rFonts w:asciiTheme="majorHAnsi" w:eastAsia="Cambria" w:hAnsiTheme="majorHAnsi" w:cstheme="majorHAnsi"/>
          <w:sz w:val="16"/>
        </w:rPr>
      </w:pPr>
      <w:r w:rsidRPr="00B573B1">
        <w:rPr>
          <w:rFonts w:asciiTheme="majorHAnsi" w:eastAsia="Cambria" w:hAnsiTheme="majorHAnsi" w:cstheme="majorHAnsi"/>
          <w:sz w:val="16"/>
        </w:rPr>
        <w:t xml:space="preserve">Another major threat to ozone comes from nuclear explosions. </w:t>
      </w:r>
      <w:r w:rsidRPr="00B573B1">
        <w:rPr>
          <w:rFonts w:asciiTheme="majorHAnsi" w:eastAsia="Cambria" w:hAnsiTheme="majorHAnsi" w:cstheme="majorHAnsi"/>
          <w:u w:val="single"/>
        </w:rPr>
        <w:t>Nitric oxide is produced</w:t>
      </w:r>
      <w:r w:rsidRPr="00B573B1">
        <w:rPr>
          <w:rFonts w:asciiTheme="majorHAnsi" w:eastAsia="Cambria" w:hAnsiTheme="majorHAnsi" w:cstheme="majorHAnsi"/>
          <w:sz w:val="16"/>
        </w:rPr>
        <w:t xml:space="preserve"> essentially </w:t>
      </w:r>
      <w:r w:rsidRPr="00B573B1">
        <w:rPr>
          <w:rFonts w:asciiTheme="majorHAnsi" w:eastAsia="Cambria" w:hAnsiTheme="majorHAnsi" w:cstheme="majorHAnsi"/>
          <w:u w:val="single"/>
        </w:rPr>
        <w:t>by the 'burning' of nitrogen in the atmosphere,</w:t>
      </w:r>
      <w:r w:rsidRPr="00B573B1">
        <w:rPr>
          <w:rFonts w:asciiTheme="majorHAnsi" w:eastAsia="Cambria" w:hAnsiTheme="majorHAnsi" w:cstheme="majorHAnsi"/>
          <w:sz w:val="16"/>
        </w:rPr>
        <w:t xml:space="preserve"> and </w:t>
      </w:r>
      <w:r w:rsidRPr="00B573B1">
        <w:rPr>
          <w:rFonts w:asciiTheme="majorHAnsi" w:eastAsia="Cambria" w:hAnsiTheme="majorHAnsi" w:cstheme="majorHAnsi"/>
          <w:u w:val="single"/>
        </w:rPr>
        <w:t>this occurs</w:t>
      </w:r>
      <w:r w:rsidRPr="00B573B1">
        <w:rPr>
          <w:rFonts w:asciiTheme="majorHAnsi" w:eastAsia="Cambria" w:hAnsiTheme="majorHAnsi" w:cstheme="majorHAnsi"/>
          <w:sz w:val="16"/>
        </w:rPr>
        <w:t xml:space="preserve"> whenever air temperatures are sufficiently hot: in automobile engines, in aircraft engines and </w:t>
      </w:r>
      <w:r w:rsidRPr="00B573B1">
        <w:rPr>
          <w:rFonts w:asciiTheme="majorHAnsi" w:eastAsia="Cambria" w:hAnsiTheme="majorHAnsi" w:cstheme="majorHAnsi"/>
          <w:u w:val="single"/>
        </w:rPr>
        <w:t>in nuclear explosions</w:t>
      </w:r>
      <w:r w:rsidRPr="00B573B1">
        <w:rPr>
          <w:rFonts w:asciiTheme="majorHAnsi" w:eastAsia="Cambria" w:hAnsiTheme="majorHAnsi" w:cstheme="majorHAnsi"/>
          <w:sz w:val="1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B573B1">
        <w:rPr>
          <w:rFonts w:asciiTheme="majorHAnsi" w:eastAsia="Cambria" w:hAnsiTheme="majorHAnsi" w:cstheme="majorHAnsi"/>
          <w:highlight w:val="green"/>
          <w:u w:val="single"/>
        </w:rPr>
        <w:t>since the number of high-yield weapons</w:t>
      </w:r>
      <w:r w:rsidRPr="00B573B1">
        <w:rPr>
          <w:rFonts w:asciiTheme="majorHAnsi" w:eastAsia="Cambria" w:hAnsiTheme="majorHAnsi" w:cstheme="majorHAnsi"/>
          <w:u w:val="single"/>
        </w:rPr>
        <w:t xml:space="preserve"> in </w:t>
      </w:r>
      <w:r w:rsidRPr="00B573B1">
        <w:rPr>
          <w:rFonts w:asciiTheme="majorHAnsi" w:eastAsia="Cambria" w:hAnsiTheme="majorHAnsi" w:cstheme="majorHAnsi"/>
          <w:highlight w:val="green"/>
          <w:u w:val="single"/>
        </w:rPr>
        <w:t>present</w:t>
      </w:r>
      <w:r w:rsidRPr="00B573B1">
        <w:rPr>
          <w:rFonts w:asciiTheme="majorHAnsi" w:eastAsia="Cambria" w:hAnsiTheme="majorHAnsi" w:cstheme="majorHAnsi"/>
          <w:u w:val="single"/>
        </w:rPr>
        <w:t xml:space="preserve"> nuclear arsenals </w:t>
      </w:r>
      <w:r w:rsidRPr="00B573B1">
        <w:rPr>
          <w:rFonts w:asciiTheme="majorHAnsi" w:eastAsia="Cambria" w:hAnsiTheme="majorHAnsi" w:cstheme="majorHAnsi"/>
          <w:highlight w:val="green"/>
          <w:u w:val="single"/>
        </w:rPr>
        <w:t>is</w:t>
      </w:r>
      <w:r w:rsidRPr="00B573B1">
        <w:rPr>
          <w:rFonts w:asciiTheme="majorHAnsi" w:eastAsia="Cambria" w:hAnsiTheme="majorHAnsi" w:cstheme="majorHAnsi"/>
          <w:u w:val="single"/>
        </w:rPr>
        <w:t xml:space="preserve"> now </w:t>
      </w:r>
      <w:r w:rsidRPr="00B573B1">
        <w:rPr>
          <w:rFonts w:asciiTheme="majorHAnsi" w:eastAsia="Cambria" w:hAnsiTheme="majorHAnsi" w:cstheme="majorHAnsi"/>
          <w:highlight w:val="green"/>
          <w:u w:val="single"/>
        </w:rPr>
        <w:t>smaller, much less oxides of nitrogen would be deposited</w:t>
      </w:r>
      <w:r w:rsidRPr="00B573B1">
        <w:rPr>
          <w:rFonts w:asciiTheme="majorHAnsi" w:eastAsia="Cambria" w:hAnsiTheme="majorHAnsi" w:cstheme="majorHAnsi"/>
          <w:u w:val="single"/>
        </w:rPr>
        <w:t xml:space="preserve"> in the stratosphere by nuclear war </w:t>
      </w:r>
      <w:r w:rsidRPr="00B573B1">
        <w:rPr>
          <w:rFonts w:asciiTheme="majorHAnsi" w:eastAsia="Cambria" w:hAnsiTheme="majorHAnsi" w:cstheme="majorHAnsi"/>
          <w:highlight w:val="green"/>
          <w:u w:val="single"/>
        </w:rPr>
        <w:t>than assumed</w:t>
      </w:r>
      <w:r w:rsidRPr="00B573B1">
        <w:rPr>
          <w:rFonts w:asciiTheme="majorHAnsi" w:eastAsia="Cambria" w:hAnsiTheme="majorHAnsi" w:cstheme="majorHAnsi"/>
          <w:u w:val="single"/>
        </w:rPr>
        <w:t xml:space="preserve"> in earlier calculations, </w:t>
      </w:r>
      <w:r w:rsidRPr="00B573B1">
        <w:rPr>
          <w:rFonts w:asciiTheme="majorHAnsi" w:eastAsia="Cambria" w:hAnsiTheme="majorHAnsi" w:cstheme="majorHAnsi"/>
          <w:highlight w:val="green"/>
          <w:u w:val="single"/>
        </w:rPr>
        <w:t>and so significant</w:t>
      </w:r>
      <w:r w:rsidRPr="00B573B1">
        <w:rPr>
          <w:rFonts w:asciiTheme="majorHAnsi" w:eastAsia="Cambria" w:hAnsiTheme="majorHAnsi" w:cstheme="majorHAnsi"/>
          <w:u w:val="single"/>
        </w:rPr>
        <w:t xml:space="preserve"> </w:t>
      </w:r>
      <w:r w:rsidRPr="00B573B1">
        <w:rPr>
          <w:rFonts w:asciiTheme="majorHAnsi" w:eastAsia="Cambria" w:hAnsiTheme="majorHAnsi" w:cstheme="majorHAnsi"/>
          <w:highlight w:val="green"/>
          <w:u w:val="single"/>
        </w:rPr>
        <w:t>ozone reductions are unlikely</w:t>
      </w:r>
      <w:r w:rsidRPr="00B573B1">
        <w:rPr>
          <w:rFonts w:asciiTheme="majorHAnsi" w:eastAsia="Cambria" w:hAnsiTheme="majorHAnsi" w:cstheme="majorHAnsi"/>
          <w:u w:val="single"/>
        </w:rPr>
        <w:t>.</w:t>
      </w:r>
      <w:r w:rsidRPr="00B573B1">
        <w:rPr>
          <w:rFonts w:asciiTheme="majorHAnsi" w:eastAsia="Cambria" w:hAnsiTheme="majorHAnsi" w:cstheme="majorHAnsi"/>
          <w:sz w:val="16"/>
        </w:rPr>
        <w:t xml:space="preserve">[31] This conclusion remains tentative. The actual behaviour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B573B1">
        <w:rPr>
          <w:rFonts w:asciiTheme="majorHAnsi" w:eastAsia="Cambria" w:hAnsiTheme="majorHAnsi" w:cstheme="majorHAnsi"/>
          <w:u w:val="single"/>
        </w:rPr>
        <w:t>If significant ozone reduction did occur, the most important direct effect on humans would be an increase in skin cancer</w:t>
      </w:r>
      <w:r w:rsidRPr="00B573B1">
        <w:rPr>
          <w:rFonts w:asciiTheme="majorHAnsi" w:eastAsia="Cambria" w:hAnsiTheme="majorHAnsi" w:cstheme="majorHAnsi"/>
          <w:sz w:val="16"/>
        </w:rPr>
        <w:t xml:space="preserve">. However, </w:t>
      </w:r>
      <w:r w:rsidRPr="00B573B1">
        <w:rPr>
          <w:rFonts w:asciiTheme="majorHAnsi" w:eastAsia="Cambria" w:hAnsiTheme="majorHAnsi" w:cstheme="majorHAnsi"/>
          <w:u w:val="single"/>
        </w:rPr>
        <w:t>this is seldom lethal, and could be avoided by reducing exposure to sunlight.</w:t>
      </w:r>
      <w:r w:rsidRPr="00B573B1">
        <w:rPr>
          <w:rFonts w:asciiTheme="majorHAnsi" w:eastAsia="Cambria" w:hAnsiTheme="majorHAnsi" w:cstheme="majorHAnsi"/>
          <w:sz w:val="16"/>
        </w:rPr>
        <w:t xml:space="preserve"> Potentially more serious would be effects on crops.[32] Some of the important grains, for example, are sensitive to uv. Whether the net effects on crop yields would be significant is hard to estimate. But </w:t>
      </w:r>
      <w:r w:rsidRPr="00B573B1">
        <w:rPr>
          <w:rFonts w:asciiTheme="majorHAnsi" w:eastAsia="Cambria" w:hAnsiTheme="majorHAnsi" w:cstheme="majorHAnsi"/>
          <w:u w:val="single"/>
        </w:rPr>
        <w:t xml:space="preserve">whatever the reduction in ozone, </w:t>
      </w:r>
      <w:r w:rsidRPr="00B573B1">
        <w:rPr>
          <w:rFonts w:asciiTheme="majorHAnsi" w:eastAsia="Cambria" w:hAnsiTheme="majorHAnsi" w:cstheme="majorHAnsi"/>
          <w:highlight w:val="green"/>
          <w:u w:val="single"/>
        </w:rPr>
        <w:t>ozone levels would return pretty much to normal after a few years</w:t>
      </w:r>
      <w:r w:rsidRPr="00B573B1">
        <w:rPr>
          <w:rFonts w:asciiTheme="majorHAnsi" w:eastAsia="Cambria" w:hAnsiTheme="majorHAnsi" w:cstheme="majorHAnsi"/>
          <w:u w:val="single"/>
        </w:rPr>
        <w:t>.</w:t>
      </w:r>
      <w:r w:rsidRPr="00B573B1">
        <w:rPr>
          <w:rFonts w:asciiTheme="majorHAnsi" w:eastAsia="Cambria" w:hAnsiTheme="majorHAnsi" w:cstheme="majorHAnsi"/>
          <w:sz w:val="16"/>
        </w:rPr>
        <w:t xml:space="preserve">[9] It seems unlikely that </w:t>
      </w:r>
      <w:r w:rsidRPr="00B573B1">
        <w:rPr>
          <w:rFonts w:asciiTheme="majorHAnsi" w:eastAsia="Cambria" w:hAnsiTheme="majorHAnsi" w:cstheme="majorHAnsi"/>
          <w:u w:val="single"/>
        </w:rPr>
        <w:t>in the context of a major nuclear war the changes in uv alone would be of serious concern</w:t>
      </w:r>
      <w:r w:rsidRPr="00B573B1">
        <w:rPr>
          <w:rFonts w:asciiTheme="majorHAnsi" w:eastAsia="Cambria" w:hAnsiTheme="majorHAnsi" w:cstheme="majorHAnsi"/>
          <w:sz w:val="16"/>
        </w:rPr>
        <w:t xml:space="preserve">. In particular, </w:t>
      </w:r>
      <w:r w:rsidRPr="00B573B1">
        <w:rPr>
          <w:rFonts w:asciiTheme="majorHAnsi" w:eastAsia="Cambria" w:hAnsiTheme="majorHAnsi" w:cstheme="majorHAnsi"/>
          <w:u w:val="single"/>
        </w:rPr>
        <w:t xml:space="preserve">the threat of </w:t>
      </w:r>
      <w:r w:rsidRPr="00B573B1">
        <w:rPr>
          <w:rStyle w:val="Emphasis"/>
          <w:rFonts w:asciiTheme="majorHAnsi" w:hAnsiTheme="majorHAnsi" w:cstheme="majorHAnsi"/>
        </w:rPr>
        <w:t>human extinction</w:t>
      </w:r>
      <w:r w:rsidRPr="00B573B1">
        <w:rPr>
          <w:rFonts w:asciiTheme="majorHAnsi" w:eastAsia="Cambria" w:hAnsiTheme="majorHAnsi" w:cstheme="majorHAnsi"/>
          <w:u w:val="single"/>
        </w:rPr>
        <w:t xml:space="preserve"> raised by</w:t>
      </w:r>
      <w:r w:rsidRPr="00B573B1">
        <w:rPr>
          <w:rFonts w:asciiTheme="majorHAnsi" w:eastAsia="Cambria" w:hAnsiTheme="majorHAnsi" w:cstheme="majorHAnsi"/>
          <w:sz w:val="16"/>
        </w:rPr>
        <w:t xml:space="preserve"> Jonathan </w:t>
      </w:r>
      <w:r w:rsidRPr="00B573B1">
        <w:rPr>
          <w:rFonts w:asciiTheme="majorHAnsi" w:eastAsia="Cambria" w:hAnsiTheme="majorHAnsi" w:cstheme="majorHAnsi"/>
          <w:u w:val="single"/>
        </w:rPr>
        <w:t xml:space="preserve">Schell </w:t>
      </w:r>
      <w:r w:rsidRPr="00B573B1">
        <w:rPr>
          <w:rFonts w:asciiTheme="majorHAnsi" w:eastAsia="Cambria" w:hAnsiTheme="majorHAnsi" w:cstheme="majorHAnsi"/>
          <w:sz w:val="16"/>
        </w:rPr>
        <w:t xml:space="preserve">in The Fate of the  Earth,[33] based mostly on effects of increased uv from ozone reduction, </w:t>
      </w:r>
      <w:r w:rsidRPr="00B573B1">
        <w:rPr>
          <w:rFonts w:asciiTheme="majorHAnsi" w:eastAsia="Cambria" w:hAnsiTheme="majorHAnsi" w:cstheme="majorHAnsi"/>
          <w:u w:val="single"/>
        </w:rPr>
        <w:t xml:space="preserve">seems </w:t>
      </w:r>
      <w:r w:rsidRPr="00B573B1">
        <w:rPr>
          <w:rStyle w:val="Emphasis"/>
          <w:rFonts w:asciiTheme="majorHAnsi" w:hAnsiTheme="majorHAnsi" w:cstheme="majorHAnsi"/>
        </w:rPr>
        <w:t>very small</w:t>
      </w:r>
      <w:r w:rsidRPr="00B573B1">
        <w:rPr>
          <w:rFonts w:asciiTheme="majorHAnsi" w:eastAsia="Cambria" w:hAnsiTheme="majorHAnsi" w:cstheme="majorHAnsi"/>
          <w:u w:val="single"/>
        </w:rPr>
        <w:t xml:space="preserve"> indeed. It is sometimes claimed that nuclear war could destroy ozone to such an extent that humans and animals would be blinded by excess uv. Even if large numbers of high-yield weapons were exploded, this possibility seems very unlikely except for a contribution to snow blindness in the far north. </w:t>
      </w:r>
      <w:r w:rsidRPr="00B573B1">
        <w:rPr>
          <w:rFonts w:asciiTheme="majorHAnsi" w:eastAsia="Cambria" w:hAnsiTheme="majorHAnsi" w:cstheme="majorHAnsi"/>
          <w:highlight w:val="green"/>
          <w:u w:val="single"/>
        </w:rPr>
        <w:t>Stratospheric ozone can never be completely removed</w:t>
      </w:r>
      <w:r w:rsidRPr="00B573B1">
        <w:rPr>
          <w:rFonts w:asciiTheme="majorHAnsi" w:eastAsia="Cambria" w:hAnsiTheme="majorHAnsi" w:cstheme="majorHAnsi"/>
          <w:sz w:val="16"/>
          <w:highlight w:val="green"/>
        </w:rPr>
        <w:t>,</w:t>
      </w:r>
      <w:r w:rsidRPr="00B573B1">
        <w:rPr>
          <w:rFonts w:asciiTheme="majorHAnsi" w:eastAsia="Cambria" w:hAnsiTheme="majorHAnsi" w:cstheme="majorHAnsi"/>
          <w:sz w:val="16"/>
        </w:rPr>
        <w:t xml:space="preserve"> but at most reduced greatly. </w:t>
      </w:r>
      <w:r w:rsidRPr="00B573B1">
        <w:rPr>
          <w:rFonts w:asciiTheme="majorHAnsi" w:eastAsia="Cambria" w:hAnsiTheme="majorHAnsi" w:cstheme="majorHAnsi"/>
          <w:highlight w:val="green"/>
          <w:u w:val="single"/>
        </w:rPr>
        <w:t xml:space="preserve">Even if a </w:t>
      </w:r>
      <w:r w:rsidRPr="00B573B1">
        <w:rPr>
          <w:rStyle w:val="Emphasis"/>
          <w:rFonts w:asciiTheme="majorHAnsi" w:hAnsiTheme="majorHAnsi" w:cstheme="majorHAnsi"/>
          <w:highlight w:val="green"/>
        </w:rPr>
        <w:t>50 per cent</w:t>
      </w:r>
      <w:r w:rsidRPr="00B573B1">
        <w:rPr>
          <w:rFonts w:asciiTheme="majorHAnsi" w:eastAsia="Cambria" w:hAnsiTheme="majorHAnsi" w:cstheme="majorHAnsi"/>
          <w:u w:val="single"/>
        </w:rPr>
        <w:t xml:space="preserve"> or more </w:t>
      </w:r>
      <w:r w:rsidRPr="00B573B1">
        <w:rPr>
          <w:rFonts w:asciiTheme="majorHAnsi" w:eastAsia="Cambria" w:hAnsiTheme="majorHAnsi" w:cstheme="majorHAnsi"/>
          <w:highlight w:val="green"/>
          <w:u w:val="single"/>
        </w:rPr>
        <w:t>reduction</w:t>
      </w:r>
      <w:r w:rsidRPr="00B573B1">
        <w:rPr>
          <w:rFonts w:asciiTheme="majorHAnsi" w:eastAsia="Cambria" w:hAnsiTheme="majorHAnsi" w:cstheme="majorHAnsi"/>
          <w:u w:val="single"/>
        </w:rPr>
        <w:t xml:space="preserve"> in ozone </w:t>
      </w:r>
      <w:r w:rsidRPr="00B573B1">
        <w:rPr>
          <w:rFonts w:asciiTheme="majorHAnsi" w:eastAsia="Cambria" w:hAnsiTheme="majorHAnsi" w:cstheme="majorHAnsi"/>
          <w:highlight w:val="green"/>
          <w:u w:val="single"/>
        </w:rPr>
        <w:t>occurred</w:t>
      </w:r>
      <w:r w:rsidRPr="00B573B1">
        <w:rPr>
          <w:rFonts w:asciiTheme="majorHAnsi" w:eastAsia="Cambria" w:hAnsiTheme="majorHAnsi" w:cstheme="majorHAnsi"/>
          <w:sz w:val="16"/>
        </w:rPr>
        <w:t xml:space="preserve"> - and as noted </w:t>
      </w:r>
      <w:r w:rsidRPr="00B573B1">
        <w:rPr>
          <w:rFonts w:asciiTheme="majorHAnsi" w:eastAsia="Cambria" w:hAnsiTheme="majorHAnsi" w:cstheme="majorHAnsi"/>
          <w:u w:val="single"/>
        </w:rPr>
        <w:t xml:space="preserve">this seems improbable with present nuclear arsenals - </w:t>
      </w:r>
      <w:r w:rsidRPr="00B573B1">
        <w:rPr>
          <w:rFonts w:asciiTheme="majorHAnsi" w:eastAsia="Cambria" w:hAnsiTheme="majorHAnsi" w:cstheme="majorHAnsi"/>
          <w:highlight w:val="green"/>
          <w:u w:val="single"/>
        </w:rPr>
        <w:t>protection</w:t>
      </w:r>
      <w:r w:rsidRPr="00B573B1">
        <w:rPr>
          <w:rFonts w:asciiTheme="majorHAnsi" w:eastAsia="Cambria" w:hAnsiTheme="majorHAnsi" w:cstheme="majorHAnsi"/>
          <w:u w:val="single"/>
        </w:rPr>
        <w:t xml:space="preserve"> from uv for humans </w:t>
      </w:r>
      <w:r w:rsidRPr="00B573B1">
        <w:rPr>
          <w:rFonts w:asciiTheme="majorHAnsi" w:eastAsia="Cambria" w:hAnsiTheme="majorHAnsi" w:cstheme="majorHAnsi"/>
          <w:highlight w:val="green"/>
          <w:u w:val="single"/>
        </w:rPr>
        <w:t xml:space="preserve">could be obtained from </w:t>
      </w:r>
      <w:r w:rsidRPr="00B573B1">
        <w:rPr>
          <w:rStyle w:val="Emphasis"/>
          <w:rFonts w:asciiTheme="majorHAnsi" w:hAnsiTheme="majorHAnsi" w:cstheme="majorHAnsi"/>
          <w:highlight w:val="green"/>
        </w:rPr>
        <w:t>sunglasses</w:t>
      </w:r>
      <w:r w:rsidRPr="00B573B1">
        <w:rPr>
          <w:rFonts w:asciiTheme="majorHAnsi" w:eastAsia="Cambria" w:hAnsiTheme="majorHAnsi" w:cstheme="majorHAnsi"/>
          <w:u w:val="single"/>
        </w:rPr>
        <w:t xml:space="preserve"> or just ordinary glasses, which absorb uv. For animals</w:t>
      </w:r>
      <w:r w:rsidRPr="00B573B1">
        <w:rPr>
          <w:rFonts w:asciiTheme="majorHAnsi" w:eastAsia="Cambria" w:hAnsiTheme="majorHAnsi" w:cstheme="majorHAnsi"/>
          <w:sz w:val="16"/>
        </w:rPr>
        <w:t xml:space="preserve">, the following considerations are relevant. </w:t>
      </w:r>
      <w:r w:rsidRPr="00B573B1">
        <w:rPr>
          <w:rFonts w:asciiTheme="majorHAnsi" w:eastAsia="Cambria" w:hAnsiTheme="majorHAnsi" w:cstheme="majorHAnsi"/>
          <w:u w:val="single"/>
        </w:rPr>
        <w:t>Ozone levels vary considerably from place to place and from time to time</w:t>
      </w:r>
      <w:r w:rsidRPr="00B573B1">
        <w:rPr>
          <w:rFonts w:asciiTheme="majorHAnsi" w:eastAsia="Cambria" w:hAnsiTheme="majorHAnsi" w:cstheme="majorHAnsi"/>
          <w:sz w:val="16"/>
        </w:rPr>
        <w:t xml:space="preserve">, both seasonally and daily (sometimes by up to 50 per cent). Sunlight at the equator typically passes through only half as much ozone </w:t>
      </w:r>
      <w:r w:rsidRPr="00B573B1">
        <w:rPr>
          <w:rFonts w:asciiTheme="majorHAnsi" w:eastAsia="Cambria" w:hAnsiTheme="majorHAnsi" w:cstheme="majorHAnsi"/>
          <w:sz w:val="16"/>
        </w:rPr>
        <w:lastRenderedPageBreak/>
        <w:t xml:space="preserve">as at the mid-latitudes, yet animals at the equator are not known to go blind more often than elsewhere. Furthermore, </w:t>
      </w:r>
      <w:r w:rsidRPr="00B573B1">
        <w:rPr>
          <w:rFonts w:asciiTheme="majorHAnsi" w:eastAsia="Cambria" w:hAnsiTheme="majorHAnsi" w:cstheme="majorHAnsi"/>
          <w:u w:val="single"/>
        </w:rPr>
        <w:t>most ozone reductions from a nuclear war would be in the mid and high latitudes, where ozone levels are higher to start with and where the 'path length' of sunlight through ozone is increased due to its oblique angle of incidence</w:t>
      </w:r>
      <w:r w:rsidRPr="00B573B1">
        <w:rPr>
          <w:rFonts w:asciiTheme="majorHAnsi" w:eastAsia="Cambria" w:hAnsiTheme="majorHAnsi" w:cstheme="majorHAnsi"/>
          <w:sz w:val="16"/>
        </w:rPr>
        <w:t>. But this does not mean complacency is warranted, as the concerns of John Hampson illustrate.</w:t>
      </w:r>
    </w:p>
    <w:p w14:paraId="6096FA7A" w14:textId="77777777" w:rsidR="00B573B1" w:rsidRPr="00B573B1" w:rsidRDefault="00B573B1" w:rsidP="00B573B1">
      <w:pPr>
        <w:pStyle w:val="Heading3"/>
        <w:rPr>
          <w:rFonts w:asciiTheme="majorHAnsi" w:hAnsiTheme="majorHAnsi" w:cstheme="majorHAnsi"/>
        </w:rPr>
      </w:pPr>
      <w:r w:rsidRPr="00B573B1">
        <w:rPr>
          <w:rFonts w:asciiTheme="majorHAnsi" w:hAnsiTheme="majorHAnsi" w:cstheme="majorHAnsi"/>
        </w:rPr>
        <w:lastRenderedPageBreak/>
        <w:t>Spark</w:t>
      </w:r>
    </w:p>
    <w:p w14:paraId="1B13F9D2"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1]Extinction is inevitable from future technology — nanotech, our simulation gets shut down, AI, biotech, particle accelerators, and black swans</w:t>
      </w:r>
    </w:p>
    <w:p w14:paraId="6863A0D6" w14:textId="77777777" w:rsidR="00B573B1" w:rsidRPr="00B573B1" w:rsidRDefault="00B573B1" w:rsidP="00B573B1">
      <w:pPr>
        <w:rPr>
          <w:rFonts w:asciiTheme="majorHAnsi" w:hAnsiTheme="majorHAnsi" w:cstheme="majorHAnsi"/>
        </w:rPr>
      </w:pPr>
      <w:r w:rsidRPr="00B573B1">
        <w:rPr>
          <w:rFonts w:asciiTheme="majorHAnsi" w:hAnsiTheme="majorHAnsi" w:cstheme="majorHAnsi"/>
        </w:rPr>
        <w:t xml:space="preserve">Bruce </w:t>
      </w:r>
      <w:r w:rsidRPr="00B573B1">
        <w:rPr>
          <w:rFonts w:asciiTheme="majorHAnsi" w:hAnsiTheme="majorHAnsi" w:cstheme="majorHAnsi"/>
          <w:b/>
          <w:bCs/>
          <w:sz w:val="26"/>
          <w:szCs w:val="26"/>
        </w:rPr>
        <w:t>Sterling</w:t>
      </w:r>
      <w:r w:rsidRPr="00B573B1">
        <w:rPr>
          <w:rFonts w:asciiTheme="majorHAnsi" w:hAnsiTheme="majorHAnsi" w:cstheme="majorHAnsi"/>
        </w:rPr>
        <w:t>, 6-1-20</w:t>
      </w:r>
      <w:r w:rsidRPr="00B573B1">
        <w:rPr>
          <w:rFonts w:asciiTheme="majorHAnsi" w:hAnsiTheme="majorHAnsi" w:cstheme="majorHAnsi"/>
          <w:b/>
          <w:bCs/>
          <w:sz w:val="26"/>
          <w:szCs w:val="26"/>
        </w:rPr>
        <w:t>18</w:t>
      </w:r>
      <w:r w:rsidRPr="00B573B1">
        <w:rPr>
          <w:rFonts w:asciiTheme="majorHAnsi" w:hAnsiTheme="majorHAnsi" w:cstheme="majorHAnsi"/>
        </w:rPr>
        <w:t>, "When Nick Bostrom says “Bang”," WIRED, https://www.wired.com/beyond-the-beyond/2018/06/nick-bostrom-says-bang/TK</w:t>
      </w:r>
    </w:p>
    <w:p w14:paraId="511E30BF" w14:textId="77777777" w:rsidR="00B573B1" w:rsidRPr="00B573B1" w:rsidRDefault="00B573B1" w:rsidP="00B573B1">
      <w:pPr>
        <w:rPr>
          <w:rFonts w:asciiTheme="majorHAnsi" w:hAnsiTheme="majorHAnsi" w:cstheme="majorHAnsi"/>
          <w:sz w:val="16"/>
        </w:rPr>
      </w:pPr>
      <w:r w:rsidRPr="00B573B1">
        <w:rPr>
          <w:rFonts w:asciiTheme="majorHAnsi" w:hAnsiTheme="majorHAnsi" w:cstheme="majorHAnsi"/>
          <w:sz w:val="16"/>
        </w:rPr>
        <w:t xml:space="preserve">4.1 </w:t>
      </w:r>
      <w:r w:rsidRPr="00B573B1">
        <w:rPr>
          <w:rStyle w:val="StyleUnderline"/>
          <w:rFonts w:asciiTheme="majorHAnsi" w:hAnsiTheme="majorHAnsi" w:cstheme="majorHAnsi"/>
        </w:rPr>
        <w:t xml:space="preserve">Deliberate </w:t>
      </w:r>
      <w:r w:rsidRPr="00B573B1">
        <w:rPr>
          <w:rStyle w:val="Emphasis"/>
          <w:rFonts w:asciiTheme="majorHAnsi" w:hAnsiTheme="majorHAnsi" w:cstheme="majorHAnsi"/>
          <w:highlight w:val="green"/>
        </w:rPr>
        <w:t>misuse of nanotech</w:t>
      </w:r>
      <w:r w:rsidRPr="00B573B1">
        <w:rPr>
          <w:rStyle w:val="Emphasis"/>
          <w:rFonts w:asciiTheme="majorHAnsi" w:hAnsiTheme="majorHAnsi" w:cstheme="majorHAnsi"/>
        </w:rPr>
        <w:t>nology</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In a mature form, molecular nanotechnology will </w:t>
      </w:r>
      <w:r w:rsidRPr="00B573B1">
        <w:rPr>
          <w:rStyle w:val="StyleUnderline"/>
          <w:rFonts w:asciiTheme="majorHAnsi" w:hAnsiTheme="majorHAnsi" w:cstheme="majorHAnsi"/>
          <w:highlight w:val="green"/>
        </w:rPr>
        <w:t>enable the construction of</w:t>
      </w:r>
      <w:r w:rsidRPr="00B573B1">
        <w:rPr>
          <w:rStyle w:val="StyleUnderline"/>
          <w:rFonts w:asciiTheme="majorHAnsi" w:hAnsiTheme="majorHAnsi" w:cstheme="majorHAnsi"/>
        </w:rPr>
        <w:t xml:space="preserve"> bacterium-scale </w:t>
      </w:r>
      <w:r w:rsidRPr="00B573B1">
        <w:rPr>
          <w:rStyle w:val="StyleUnderline"/>
          <w:rFonts w:asciiTheme="majorHAnsi" w:hAnsiTheme="majorHAnsi" w:cstheme="majorHAnsi"/>
          <w:highlight w:val="green"/>
        </w:rPr>
        <w:t>self-replicating</w:t>
      </w:r>
      <w:r w:rsidRPr="00B573B1">
        <w:rPr>
          <w:rStyle w:val="StyleUnderline"/>
          <w:rFonts w:asciiTheme="majorHAnsi" w:hAnsiTheme="majorHAnsi" w:cstheme="majorHAnsi"/>
        </w:rPr>
        <w:t xml:space="preserve"> mechanical </w:t>
      </w:r>
      <w:r w:rsidRPr="00B573B1">
        <w:rPr>
          <w:rStyle w:val="StyleUnderline"/>
          <w:rFonts w:asciiTheme="majorHAnsi" w:hAnsiTheme="majorHAnsi" w:cstheme="majorHAnsi"/>
          <w:highlight w:val="green"/>
        </w:rPr>
        <w:t>robots</w:t>
      </w:r>
      <w:r w:rsidRPr="00B573B1">
        <w:rPr>
          <w:rStyle w:val="StyleUnderline"/>
          <w:rFonts w:asciiTheme="majorHAnsi" w:hAnsiTheme="majorHAnsi" w:cstheme="majorHAnsi"/>
        </w:rPr>
        <w:t xml:space="preserve"> that</w:t>
      </w:r>
      <w:r w:rsidRPr="00B573B1">
        <w:rPr>
          <w:rFonts w:asciiTheme="majorHAnsi" w:hAnsiTheme="majorHAnsi" w:cstheme="majorHAnsi"/>
          <w:sz w:val="16"/>
        </w:rPr>
        <w:t xml:space="preserve"> can </w:t>
      </w:r>
      <w:r w:rsidRPr="00B573B1">
        <w:rPr>
          <w:rStyle w:val="StyleUnderline"/>
          <w:rFonts w:asciiTheme="majorHAnsi" w:hAnsiTheme="majorHAnsi" w:cstheme="majorHAnsi"/>
        </w:rPr>
        <w:t>feed on dirt or other organic matter</w:t>
      </w:r>
      <w:r w:rsidRPr="00B573B1">
        <w:rPr>
          <w:rFonts w:asciiTheme="majorHAnsi" w:hAnsiTheme="majorHAnsi" w:cstheme="majorHAnsi"/>
          <w:sz w:val="16"/>
        </w:rPr>
        <w:t xml:space="preserve"> [22-25]. </w:t>
      </w:r>
      <w:r w:rsidRPr="00B573B1">
        <w:rPr>
          <w:rStyle w:val="StyleUnderline"/>
          <w:rFonts w:asciiTheme="majorHAnsi" w:hAnsiTheme="majorHAnsi" w:cstheme="majorHAnsi"/>
        </w:rPr>
        <w:t xml:space="preserve">Such replicators could </w:t>
      </w:r>
      <w:r w:rsidRPr="00B573B1">
        <w:rPr>
          <w:rStyle w:val="Emphasis"/>
          <w:rFonts w:asciiTheme="majorHAnsi" w:hAnsiTheme="majorHAnsi" w:cstheme="majorHAnsi"/>
          <w:highlight w:val="green"/>
        </w:rPr>
        <w:t>eat up the biosphere</w:t>
      </w:r>
      <w:r w:rsidRPr="00B573B1">
        <w:rPr>
          <w:rStyle w:val="StyleUnderline"/>
          <w:rFonts w:asciiTheme="majorHAnsi" w:hAnsiTheme="majorHAnsi" w:cstheme="majorHAnsi"/>
        </w:rPr>
        <w:t xml:space="preserve"> or destroy it</w:t>
      </w:r>
      <w:r w:rsidRPr="00B573B1">
        <w:rPr>
          <w:rFonts w:asciiTheme="majorHAnsi" w:hAnsiTheme="majorHAnsi" w:cstheme="majorHAnsi"/>
          <w:sz w:val="16"/>
        </w:rPr>
        <w:t xml:space="preserve"> by other means such </w:t>
      </w:r>
      <w:r w:rsidRPr="00B573B1">
        <w:rPr>
          <w:rStyle w:val="StyleUnderline"/>
          <w:rFonts w:asciiTheme="majorHAnsi" w:hAnsiTheme="majorHAnsi" w:cstheme="majorHAnsi"/>
        </w:rPr>
        <w:t>as by poisoning it, burning it, or blocking out sunlight. A person of malicious intent in possession of this technology</w:t>
      </w:r>
      <w:r w:rsidRPr="00B573B1">
        <w:rPr>
          <w:rFonts w:asciiTheme="majorHAnsi" w:hAnsiTheme="majorHAnsi" w:cstheme="majorHAnsi"/>
          <w:sz w:val="16"/>
        </w:rPr>
        <w:t xml:space="preserve"> might </w:t>
      </w:r>
      <w:r w:rsidRPr="00B573B1">
        <w:rPr>
          <w:rStyle w:val="StyleUnderline"/>
          <w:rFonts w:asciiTheme="majorHAnsi" w:hAnsiTheme="majorHAnsi" w:cstheme="majorHAnsi"/>
          <w:highlight w:val="green"/>
        </w:rPr>
        <w:t xml:space="preserve">cause </w:t>
      </w:r>
      <w:r w:rsidRPr="00B573B1">
        <w:rPr>
          <w:rStyle w:val="StyleUnderline"/>
          <w:rFonts w:asciiTheme="majorHAnsi" w:hAnsiTheme="majorHAnsi" w:cstheme="majorHAnsi"/>
        </w:rPr>
        <w:t xml:space="preserve">the </w:t>
      </w:r>
      <w:r w:rsidRPr="00B573B1">
        <w:rPr>
          <w:rStyle w:val="StyleUnderline"/>
          <w:rFonts w:asciiTheme="majorHAnsi" w:hAnsiTheme="majorHAnsi" w:cstheme="majorHAnsi"/>
          <w:highlight w:val="green"/>
        </w:rPr>
        <w:t xml:space="preserve">extinction </w:t>
      </w:r>
      <w:r w:rsidRPr="00B573B1">
        <w:rPr>
          <w:rStyle w:val="StyleUnderline"/>
          <w:rFonts w:asciiTheme="majorHAnsi" w:hAnsiTheme="majorHAnsi" w:cstheme="majorHAnsi"/>
        </w:rPr>
        <w:t>of</w:t>
      </w:r>
      <w:r w:rsidRPr="00B573B1">
        <w:rPr>
          <w:rFonts w:asciiTheme="majorHAnsi" w:hAnsiTheme="majorHAnsi" w:cstheme="majorHAnsi"/>
          <w:sz w:val="16"/>
        </w:rPr>
        <w:t xml:space="preserve"> intelligent </w:t>
      </w:r>
      <w:r w:rsidRPr="00B573B1">
        <w:rPr>
          <w:rStyle w:val="StyleUnderline"/>
          <w:rFonts w:asciiTheme="majorHAnsi" w:hAnsiTheme="majorHAnsi" w:cstheme="majorHAnsi"/>
        </w:rPr>
        <w:t>life on Earth</w:t>
      </w:r>
      <w:r w:rsidRPr="00B573B1">
        <w:rPr>
          <w:rFonts w:asciiTheme="majorHAnsi" w:hAnsiTheme="majorHAnsi" w:cstheme="majorHAnsi"/>
          <w:sz w:val="16"/>
        </w:rPr>
        <w:t xml:space="preserve"> by releasing such nanobots into the environment.[9] </w:t>
      </w:r>
      <w:r w:rsidRPr="00B573B1">
        <w:rPr>
          <w:rStyle w:val="StyleUnderline"/>
          <w:rFonts w:asciiTheme="majorHAnsi" w:hAnsiTheme="majorHAnsi" w:cstheme="majorHAnsi"/>
        </w:rPr>
        <w:t>The technology to produce a destructive nanobot seems considerably easier to develop than the technology to create an effective defense against such an attack</w:t>
      </w:r>
      <w:r w:rsidRPr="00B573B1">
        <w:rPr>
          <w:rFonts w:asciiTheme="majorHAnsi" w:hAnsiTheme="majorHAnsi" w:cstheme="majorHAnsi"/>
          <w:sz w:val="16"/>
        </w:rPr>
        <w:t xml:space="preserve"> (a global nanotech immune system, an “active shield” [23]). It is therefore likely that </w:t>
      </w:r>
      <w:r w:rsidRPr="00B573B1">
        <w:rPr>
          <w:rStyle w:val="StyleUnderline"/>
          <w:rFonts w:asciiTheme="majorHAnsi" w:hAnsiTheme="majorHAnsi" w:cstheme="majorHAnsi"/>
        </w:rPr>
        <w:t>there will be a period of vulnerability</w:t>
      </w:r>
      <w:r w:rsidRPr="00B573B1">
        <w:rPr>
          <w:rFonts w:asciiTheme="majorHAnsi" w:hAnsiTheme="majorHAnsi" w:cstheme="majorHAnsi"/>
          <w:sz w:val="16"/>
        </w:rPr>
        <w:t xml:space="preserve"> during which this technology must be prevented from coming into the wrong hands. Yet </w:t>
      </w:r>
      <w:r w:rsidRPr="00B573B1">
        <w:rPr>
          <w:rStyle w:val="StyleUnderline"/>
          <w:rFonts w:asciiTheme="majorHAnsi" w:hAnsiTheme="majorHAnsi" w:cstheme="majorHAnsi"/>
        </w:rPr>
        <w:t>the technology</w:t>
      </w:r>
      <w:r w:rsidRPr="00B573B1">
        <w:rPr>
          <w:rFonts w:asciiTheme="majorHAnsi" w:hAnsiTheme="majorHAnsi" w:cstheme="majorHAnsi"/>
          <w:sz w:val="16"/>
        </w:rPr>
        <w:t xml:space="preserve"> could </w:t>
      </w:r>
      <w:r w:rsidRPr="00B573B1">
        <w:rPr>
          <w:rStyle w:val="StyleUnderline"/>
          <w:rFonts w:asciiTheme="majorHAnsi" w:hAnsiTheme="majorHAnsi" w:cstheme="majorHAnsi"/>
        </w:rPr>
        <w:t>prove hard to regulate, since it doesn’t require rare radioactive isotopes or large, easily identifiable manufacturing plants</w:t>
      </w:r>
      <w:r w:rsidRPr="00B573B1">
        <w:rPr>
          <w:rFonts w:asciiTheme="majorHAnsi" w:hAnsiTheme="majorHAnsi" w:cstheme="majorHAnsi"/>
          <w:sz w:val="16"/>
        </w:rPr>
        <w:t xml:space="preserve">, as does production of nuclear weapons [23]. </w:t>
      </w:r>
      <w:r w:rsidRPr="00B573B1">
        <w:rPr>
          <w:rStyle w:val="StyleUnderline"/>
          <w:rFonts w:asciiTheme="majorHAnsi" w:hAnsiTheme="majorHAnsi" w:cstheme="majorHAnsi"/>
        </w:rPr>
        <w:t>Even if effective defenses against a limited nanotech attack are developed</w:t>
      </w:r>
      <w:r w:rsidRPr="00B573B1">
        <w:rPr>
          <w:rFonts w:asciiTheme="majorHAnsi" w:hAnsiTheme="majorHAnsi" w:cstheme="majorHAnsi"/>
          <w:sz w:val="16"/>
        </w:rPr>
        <w:t xml:space="preserve"> before dangerous replicators are designed and acquired by suicidal regimes or terrorists, </w:t>
      </w:r>
      <w:r w:rsidRPr="00B573B1">
        <w:rPr>
          <w:rStyle w:val="StyleUnderline"/>
          <w:rFonts w:asciiTheme="majorHAnsi" w:hAnsiTheme="majorHAnsi" w:cstheme="majorHAnsi"/>
        </w:rPr>
        <w:t>there will still be the danger of an arms race between states possessing nanotechnology</w:t>
      </w:r>
      <w:r w:rsidRPr="00B573B1">
        <w:rPr>
          <w:rFonts w:asciiTheme="majorHAnsi" w:hAnsiTheme="majorHAnsi" w:cstheme="majorHAnsi"/>
          <w:sz w:val="16"/>
        </w:rPr>
        <w:t xml:space="preserve">. It has been argued [26] that </w:t>
      </w:r>
      <w:r w:rsidRPr="00B573B1">
        <w:rPr>
          <w:rStyle w:val="StyleUnderline"/>
          <w:rFonts w:asciiTheme="majorHAnsi" w:hAnsiTheme="majorHAnsi" w:cstheme="majorHAnsi"/>
        </w:rPr>
        <w:t>molecular manufacturing would lead to both arms race instability and crisis instability</w:t>
      </w:r>
      <w:r w:rsidRPr="00B573B1">
        <w:rPr>
          <w:rFonts w:asciiTheme="majorHAnsi" w:hAnsiTheme="majorHAnsi" w:cstheme="majorHAnsi"/>
          <w:sz w:val="16"/>
        </w:rPr>
        <w:t xml:space="preserve">, to a higher degree than was the case with nuclear weapons. Arms race instability means that </w:t>
      </w:r>
      <w:r w:rsidRPr="00B573B1">
        <w:rPr>
          <w:rStyle w:val="StyleUnderline"/>
          <w:rFonts w:asciiTheme="majorHAnsi" w:hAnsiTheme="majorHAnsi" w:cstheme="majorHAnsi"/>
        </w:rPr>
        <w:t>there would be dominant incentives for each competitor to escalate its armaments, leading to a runaway arms race. Crisis instability means that there would be dominant incentives for striking first. Two</w:t>
      </w:r>
      <w:r w:rsidRPr="00B573B1">
        <w:rPr>
          <w:rFonts w:asciiTheme="majorHAnsi" w:hAnsiTheme="majorHAnsi" w:cstheme="majorHAnsi"/>
          <w:sz w:val="16"/>
        </w:rPr>
        <w:t xml:space="preserve"> roughly balanced </w:t>
      </w:r>
      <w:r w:rsidRPr="00B573B1">
        <w:rPr>
          <w:rStyle w:val="StyleUnderline"/>
          <w:rFonts w:asciiTheme="majorHAnsi" w:hAnsiTheme="majorHAnsi" w:cstheme="majorHAnsi"/>
        </w:rPr>
        <w:t>rivals acquiring nanotechnology would</w:t>
      </w:r>
      <w:r w:rsidRPr="00B573B1">
        <w:rPr>
          <w:rFonts w:asciiTheme="majorHAnsi" w:hAnsiTheme="majorHAnsi" w:cstheme="majorHAnsi"/>
          <w:sz w:val="16"/>
        </w:rPr>
        <w:t xml:space="preserve">, on this view, </w:t>
      </w:r>
      <w:r w:rsidRPr="00B573B1">
        <w:rPr>
          <w:rStyle w:val="StyleUnderline"/>
          <w:rFonts w:asciiTheme="majorHAnsi" w:hAnsiTheme="majorHAnsi" w:cstheme="majorHAnsi"/>
        </w:rPr>
        <w:t>begin a massive buildup of armaments and weapons development programs that would continue until a crisis occurs and war breaks out</w:t>
      </w:r>
      <w:r w:rsidRPr="00B573B1">
        <w:rPr>
          <w:rFonts w:asciiTheme="majorHAnsi" w:hAnsiTheme="majorHAnsi" w:cstheme="majorHAnsi"/>
          <w:sz w:val="16"/>
        </w:rPr>
        <w:t xml:space="preserve">, potentially </w:t>
      </w:r>
      <w:r w:rsidRPr="00B573B1">
        <w:rPr>
          <w:rStyle w:val="StyleUnderline"/>
          <w:rFonts w:asciiTheme="majorHAnsi" w:hAnsiTheme="majorHAnsi" w:cstheme="majorHAnsi"/>
        </w:rPr>
        <w:t>causing global terminal destruction</w:t>
      </w:r>
      <w:r w:rsidRPr="00B573B1">
        <w:rPr>
          <w:rFonts w:asciiTheme="majorHAnsi" w:hAnsiTheme="majorHAnsi" w:cstheme="majorHAnsi"/>
          <w:sz w:val="1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w:t>
      </w:r>
      <w:r w:rsidRPr="00B573B1">
        <w:rPr>
          <w:rFonts w:asciiTheme="majorHAnsi" w:hAnsiTheme="majorHAnsi" w:cstheme="majorHAnsi"/>
          <w:sz w:val="16"/>
          <w:szCs w:val="16"/>
        </w:rPr>
        <w:t xml:space="preserve">4.2 Nuclear holocaust[winter]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B573B1">
        <w:rPr>
          <w:rFonts w:asciiTheme="majorHAnsi" w:hAnsiTheme="majorHAnsi" w:cstheme="majorHAnsi"/>
          <w:sz w:val="16"/>
        </w:rPr>
        <w:t xml:space="preserve">4.3 </w:t>
      </w:r>
      <w:r w:rsidRPr="00B573B1">
        <w:rPr>
          <w:rStyle w:val="Emphasis"/>
          <w:rFonts w:asciiTheme="majorHAnsi" w:hAnsiTheme="majorHAnsi" w:cstheme="majorHAnsi"/>
          <w:highlight w:val="green"/>
        </w:rPr>
        <w:t>We’re living in a simulation and it gets shut down</w:t>
      </w:r>
      <w:r w:rsidRPr="00B573B1">
        <w:rPr>
          <w:rFonts w:asciiTheme="majorHAnsi" w:hAnsiTheme="majorHAnsi" w:cstheme="majorHAnsi"/>
          <w:sz w:val="16"/>
        </w:rPr>
        <w:t xml:space="preserve"> A case can be made that </w:t>
      </w:r>
      <w:r w:rsidRPr="00B573B1">
        <w:rPr>
          <w:rStyle w:val="StyleUnderline"/>
          <w:rFonts w:asciiTheme="majorHAnsi" w:hAnsiTheme="majorHAnsi" w:cstheme="majorHAnsi"/>
        </w:rPr>
        <w:t xml:space="preserve">the </w:t>
      </w:r>
      <w:r w:rsidRPr="00B573B1">
        <w:rPr>
          <w:rStyle w:val="StyleUnderline"/>
          <w:rFonts w:asciiTheme="majorHAnsi" w:hAnsiTheme="majorHAnsi" w:cstheme="majorHAnsi"/>
          <w:highlight w:val="green"/>
        </w:rPr>
        <w:t>hypothesis</w:t>
      </w:r>
      <w:r w:rsidRPr="00B573B1">
        <w:rPr>
          <w:rStyle w:val="StyleUnderline"/>
          <w:rFonts w:asciiTheme="majorHAnsi" w:hAnsiTheme="majorHAnsi" w:cstheme="majorHAnsi"/>
        </w:rPr>
        <w:t xml:space="preserve"> that </w:t>
      </w:r>
      <w:r w:rsidRPr="00B573B1">
        <w:rPr>
          <w:rStyle w:val="StyleUnderline"/>
          <w:rFonts w:asciiTheme="majorHAnsi" w:hAnsiTheme="majorHAnsi" w:cstheme="majorHAnsi"/>
          <w:highlight w:val="green"/>
        </w:rPr>
        <w:t>we are living in a</w:t>
      </w:r>
      <w:r w:rsidRPr="00B573B1">
        <w:rPr>
          <w:rStyle w:val="StyleUnderline"/>
          <w:rFonts w:asciiTheme="majorHAnsi" w:hAnsiTheme="majorHAnsi" w:cstheme="majorHAnsi"/>
        </w:rPr>
        <w:t xml:space="preserve"> computer </w:t>
      </w:r>
      <w:r w:rsidRPr="00B573B1">
        <w:rPr>
          <w:rStyle w:val="StyleUnderline"/>
          <w:rFonts w:asciiTheme="majorHAnsi" w:hAnsiTheme="majorHAnsi" w:cstheme="majorHAnsi"/>
          <w:highlight w:val="green"/>
        </w:rPr>
        <w:t>simulation should be given</w:t>
      </w:r>
      <w:r w:rsidRPr="00B573B1">
        <w:rPr>
          <w:rStyle w:val="StyleUnderline"/>
          <w:rFonts w:asciiTheme="majorHAnsi" w:hAnsiTheme="majorHAnsi" w:cstheme="majorHAnsi"/>
        </w:rPr>
        <w:t xml:space="preserve"> a </w:t>
      </w:r>
      <w:r w:rsidRPr="00B573B1">
        <w:rPr>
          <w:rStyle w:val="StyleUnderline"/>
          <w:rFonts w:asciiTheme="majorHAnsi" w:hAnsiTheme="majorHAnsi" w:cstheme="majorHAnsi"/>
          <w:highlight w:val="green"/>
        </w:rPr>
        <w:t>significant probability</w:t>
      </w:r>
      <w:r w:rsidRPr="00B573B1">
        <w:rPr>
          <w:rFonts w:asciiTheme="majorHAnsi" w:hAnsiTheme="majorHAnsi" w:cstheme="majorHAnsi"/>
          <w:sz w:val="16"/>
        </w:rPr>
        <w:t xml:space="preserve"> [27]. The basic idea behind this so-called “Simulation argument” is that </w:t>
      </w:r>
      <w:r w:rsidRPr="00B573B1">
        <w:rPr>
          <w:rStyle w:val="StyleUnderline"/>
          <w:rFonts w:asciiTheme="majorHAnsi" w:hAnsiTheme="majorHAnsi" w:cstheme="majorHAnsi"/>
        </w:rPr>
        <w:t>vast amounts of computing power may become available in the future</w:t>
      </w:r>
      <w:r w:rsidRPr="00B573B1">
        <w:rPr>
          <w:rFonts w:asciiTheme="majorHAnsi" w:hAnsiTheme="majorHAnsi" w:cstheme="majorHAnsi"/>
          <w:sz w:val="16"/>
        </w:rPr>
        <w:t xml:space="preserve"> (see e.g. [28,29]), </w:t>
      </w:r>
      <w:r w:rsidRPr="00B573B1">
        <w:rPr>
          <w:rStyle w:val="StyleUnderline"/>
          <w:rFonts w:asciiTheme="majorHAnsi" w:hAnsiTheme="majorHAnsi" w:cstheme="majorHAnsi"/>
        </w:rPr>
        <w:t>and that it could be used</w:t>
      </w:r>
      <w:r w:rsidRPr="00B573B1">
        <w:rPr>
          <w:rFonts w:asciiTheme="majorHAnsi" w:hAnsiTheme="majorHAnsi" w:cstheme="majorHAnsi"/>
          <w:sz w:val="16"/>
        </w:rPr>
        <w:t xml:space="preserve">, among other things, </w:t>
      </w:r>
      <w:r w:rsidRPr="00B573B1">
        <w:rPr>
          <w:rStyle w:val="StyleUnderline"/>
          <w:rFonts w:asciiTheme="majorHAnsi" w:hAnsiTheme="majorHAnsi" w:cstheme="majorHAnsi"/>
        </w:rPr>
        <w:t>to run large numbers of fine-grained simulations of past human civilizations</w:t>
      </w:r>
      <w:r w:rsidRPr="00B573B1">
        <w:rPr>
          <w:rFonts w:asciiTheme="majorHAnsi" w:hAnsiTheme="majorHAnsi" w:cstheme="majorHAnsi"/>
          <w:sz w:val="16"/>
        </w:rPr>
        <w:t xml:space="preserve">. Under some not-too-implausible assumptions, </w:t>
      </w:r>
      <w:r w:rsidRPr="00B573B1">
        <w:rPr>
          <w:rStyle w:val="StyleUnderline"/>
          <w:rFonts w:asciiTheme="majorHAnsi" w:hAnsiTheme="majorHAnsi" w:cstheme="majorHAnsi"/>
        </w:rPr>
        <w:t xml:space="preserve">the result can be that </w:t>
      </w:r>
      <w:r w:rsidRPr="00B573B1">
        <w:rPr>
          <w:rStyle w:val="StyleUnderline"/>
          <w:rFonts w:asciiTheme="majorHAnsi" w:hAnsiTheme="majorHAnsi" w:cstheme="majorHAnsi"/>
          <w:highlight w:val="green"/>
        </w:rPr>
        <w:t>almost all minds</w:t>
      </w:r>
      <w:r w:rsidRPr="00B573B1">
        <w:rPr>
          <w:rStyle w:val="StyleUnderline"/>
          <w:rFonts w:asciiTheme="majorHAnsi" w:hAnsiTheme="majorHAnsi" w:cstheme="majorHAnsi"/>
        </w:rPr>
        <w:t xml:space="preserve"> like ours </w:t>
      </w:r>
      <w:r w:rsidRPr="00B573B1">
        <w:rPr>
          <w:rStyle w:val="StyleUnderline"/>
          <w:rFonts w:asciiTheme="majorHAnsi" w:hAnsiTheme="majorHAnsi" w:cstheme="majorHAnsi"/>
          <w:highlight w:val="green"/>
        </w:rPr>
        <w:t>are simulated</w:t>
      </w:r>
      <w:r w:rsidRPr="00B573B1">
        <w:rPr>
          <w:rStyle w:val="StyleUnderline"/>
          <w:rFonts w:asciiTheme="majorHAnsi" w:hAnsiTheme="majorHAnsi" w:cstheme="majorHAnsi"/>
        </w:rPr>
        <w:t xml:space="preserve"> minds, and that we should therefore assign a significant probability to being such computer-emulated minds rather than the</w:t>
      </w:r>
      <w:r w:rsidRPr="00B573B1">
        <w:rPr>
          <w:rFonts w:asciiTheme="majorHAnsi" w:hAnsiTheme="majorHAnsi" w:cstheme="majorHAnsi"/>
          <w:sz w:val="16"/>
        </w:rPr>
        <w:t xml:space="preserve"> (subjectively indistinguishable) </w:t>
      </w:r>
      <w:r w:rsidRPr="00B573B1">
        <w:rPr>
          <w:rStyle w:val="StyleUnderline"/>
          <w:rFonts w:asciiTheme="majorHAnsi" w:hAnsiTheme="majorHAnsi" w:cstheme="majorHAnsi"/>
        </w:rPr>
        <w:t>minds of originally evolved creatures. And if we are, we suffer the risk that the simulation may be shut down at any time. A decision to terminate our simulation</w:t>
      </w:r>
      <w:r w:rsidRPr="00B573B1">
        <w:rPr>
          <w:rFonts w:asciiTheme="majorHAnsi" w:hAnsiTheme="majorHAnsi" w:cstheme="majorHAnsi"/>
          <w:sz w:val="16"/>
        </w:rPr>
        <w:t xml:space="preserve"> may </w:t>
      </w:r>
      <w:r w:rsidRPr="00B573B1">
        <w:rPr>
          <w:rStyle w:val="StyleUnderline"/>
          <w:rFonts w:asciiTheme="majorHAnsi" w:hAnsiTheme="majorHAnsi" w:cstheme="majorHAnsi"/>
        </w:rPr>
        <w:t xml:space="preserve">be </w:t>
      </w:r>
      <w:r w:rsidRPr="00B573B1">
        <w:rPr>
          <w:rStyle w:val="Emphasis"/>
          <w:rFonts w:asciiTheme="majorHAnsi" w:hAnsiTheme="majorHAnsi" w:cstheme="majorHAnsi"/>
        </w:rPr>
        <w:t>prompted by our actions</w:t>
      </w:r>
      <w:r w:rsidRPr="00B573B1">
        <w:rPr>
          <w:rFonts w:asciiTheme="majorHAnsi" w:hAnsiTheme="majorHAnsi" w:cstheme="majorHAnsi"/>
          <w:sz w:val="16"/>
        </w:rPr>
        <w:t xml:space="preserve"> or by exogenous factors. </w:t>
      </w:r>
      <w:r w:rsidRPr="00B573B1">
        <w:rPr>
          <w:rFonts w:asciiTheme="majorHAnsi" w:hAnsiTheme="majorHAnsi" w:cstheme="majorHAnsi"/>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w:t>
      </w:r>
      <w:r w:rsidRPr="00B573B1">
        <w:rPr>
          <w:rFonts w:asciiTheme="majorHAnsi" w:hAnsiTheme="majorHAnsi" w:cstheme="majorHAnsi"/>
          <w:sz w:val="16"/>
          <w:szCs w:val="16"/>
        </w:rPr>
        <w:lastRenderedPageBreak/>
        <w:t xml:space="preserve">dishonest to neglect to mention simulation-shutdown as a potential extinction mode. </w:t>
      </w:r>
      <w:r w:rsidRPr="00B573B1">
        <w:rPr>
          <w:rFonts w:asciiTheme="majorHAnsi" w:hAnsiTheme="majorHAnsi" w:cstheme="majorHAnsi"/>
        </w:rPr>
        <w:t xml:space="preserve">4.4 </w:t>
      </w:r>
      <w:r w:rsidRPr="00B573B1">
        <w:rPr>
          <w:rStyle w:val="Emphasis"/>
          <w:rFonts w:asciiTheme="majorHAnsi" w:hAnsiTheme="majorHAnsi" w:cstheme="majorHAnsi"/>
        </w:rPr>
        <w:t>Badly programmed superintelligence</w:t>
      </w:r>
      <w:r w:rsidRPr="00B573B1">
        <w:rPr>
          <w:rFonts w:asciiTheme="majorHAnsi" w:hAnsiTheme="majorHAnsi" w:cstheme="majorHAnsi"/>
        </w:rPr>
        <w:t xml:space="preserve"> </w:t>
      </w:r>
      <w:r w:rsidRPr="00B573B1">
        <w:rPr>
          <w:rStyle w:val="StyleUnderline"/>
          <w:rFonts w:asciiTheme="majorHAnsi" w:hAnsiTheme="majorHAnsi" w:cstheme="majorHAnsi"/>
        </w:rPr>
        <w:t>When we create the first superintelligent entity</w:t>
      </w:r>
      <w:r w:rsidRPr="00B573B1">
        <w:rPr>
          <w:rFonts w:asciiTheme="majorHAnsi" w:hAnsiTheme="majorHAnsi" w:cstheme="majorHAnsi"/>
          <w:sz w:val="16"/>
        </w:rPr>
        <w:t xml:space="preserve"> [28-34], </w:t>
      </w:r>
      <w:r w:rsidRPr="00B573B1">
        <w:rPr>
          <w:rStyle w:val="StyleUnderline"/>
          <w:rFonts w:asciiTheme="majorHAnsi" w:hAnsiTheme="majorHAnsi" w:cstheme="majorHAnsi"/>
        </w:rPr>
        <w:t>we might make a mistake and give it goals that lead it to annihilate humankind</w:t>
      </w:r>
      <w:r w:rsidRPr="00B573B1">
        <w:rPr>
          <w:rFonts w:asciiTheme="majorHAnsi" w:hAnsiTheme="majorHAnsi" w:cstheme="majorHAnsi"/>
          <w:sz w:val="16"/>
        </w:rPr>
        <w:t xml:space="preserve">, assuming its </w:t>
      </w:r>
      <w:r w:rsidRPr="00B573B1">
        <w:rPr>
          <w:rStyle w:val="StyleUnderline"/>
          <w:rFonts w:asciiTheme="majorHAnsi" w:hAnsiTheme="majorHAnsi" w:cstheme="majorHAnsi"/>
        </w:rPr>
        <w:t>enormous intellectual advantage gives it the power to do so</w:t>
      </w:r>
      <w:r w:rsidRPr="00B573B1">
        <w:rPr>
          <w:rFonts w:asciiTheme="majorHAnsi" w:hAnsiTheme="majorHAnsi" w:cstheme="majorHAnsi"/>
          <w:sz w:val="16"/>
        </w:rPr>
        <w:t xml:space="preserve">. For example, </w:t>
      </w:r>
      <w:r w:rsidRPr="00B573B1">
        <w:rPr>
          <w:rStyle w:val="StyleUnderline"/>
          <w:rFonts w:asciiTheme="majorHAnsi" w:hAnsiTheme="majorHAnsi" w:cstheme="majorHAnsi"/>
        </w:rPr>
        <w:t>we could mistakenly elevate a subgoal to the status of a supergoal. We tell it to solve a mathematical problem, and it complies by turning all the matter in the solar system into a giant calculating device</w:t>
      </w:r>
      <w:r w:rsidRPr="00B573B1">
        <w:rPr>
          <w:rFonts w:asciiTheme="majorHAnsi" w:hAnsiTheme="majorHAnsi" w:cstheme="majorHAnsi"/>
          <w:sz w:val="16"/>
        </w:rPr>
        <w:t xml:space="preserve">, in the process killing the person who asked the question. (For further analysis of this, see [35].) </w:t>
      </w:r>
      <w:r w:rsidRPr="00B573B1">
        <w:rPr>
          <w:rFonts w:asciiTheme="majorHAnsi" w:hAnsiTheme="majorHAnsi" w:cstheme="majorHAnsi"/>
        </w:rPr>
        <w:t xml:space="preserve">4.5 </w:t>
      </w:r>
      <w:r w:rsidRPr="00B573B1">
        <w:rPr>
          <w:rStyle w:val="Emphasis"/>
          <w:rFonts w:asciiTheme="majorHAnsi" w:hAnsiTheme="majorHAnsi" w:cstheme="majorHAnsi"/>
          <w:highlight w:val="green"/>
        </w:rPr>
        <w:t>Genetically engineered bio</w:t>
      </w:r>
      <w:r w:rsidRPr="00B573B1">
        <w:rPr>
          <w:rStyle w:val="Emphasis"/>
          <w:rFonts w:asciiTheme="majorHAnsi" w:hAnsiTheme="majorHAnsi" w:cstheme="majorHAnsi"/>
        </w:rPr>
        <w:t xml:space="preserve">logical </w:t>
      </w:r>
      <w:r w:rsidRPr="00B573B1">
        <w:rPr>
          <w:rStyle w:val="Emphasis"/>
          <w:rFonts w:asciiTheme="majorHAnsi" w:hAnsiTheme="majorHAnsi" w:cstheme="majorHAnsi"/>
          <w:highlight w:val="green"/>
        </w:rPr>
        <w:t>agent</w:t>
      </w:r>
      <w:r w:rsidRPr="00B573B1">
        <w:rPr>
          <w:rFonts w:asciiTheme="majorHAnsi" w:hAnsiTheme="majorHAnsi" w:cstheme="majorHAnsi"/>
        </w:rPr>
        <w:t xml:space="preserve"> </w:t>
      </w:r>
      <w:r w:rsidRPr="00B573B1">
        <w:rPr>
          <w:rStyle w:val="StyleUnderline"/>
          <w:rFonts w:asciiTheme="majorHAnsi" w:hAnsiTheme="majorHAnsi" w:cstheme="majorHAnsi"/>
        </w:rPr>
        <w:t>With the</w:t>
      </w:r>
      <w:r w:rsidRPr="00B573B1">
        <w:rPr>
          <w:rFonts w:asciiTheme="majorHAnsi" w:hAnsiTheme="majorHAnsi" w:cstheme="majorHAnsi"/>
          <w:sz w:val="16"/>
        </w:rPr>
        <w:t xml:space="preserve"> fabulous </w:t>
      </w:r>
      <w:r w:rsidRPr="00B573B1">
        <w:rPr>
          <w:rStyle w:val="StyleUnderline"/>
          <w:rFonts w:asciiTheme="majorHAnsi" w:hAnsiTheme="majorHAnsi" w:cstheme="majorHAnsi"/>
        </w:rPr>
        <w:t>advances in genetic technology</w:t>
      </w:r>
      <w:r w:rsidRPr="00B573B1">
        <w:rPr>
          <w:rFonts w:asciiTheme="majorHAnsi" w:hAnsiTheme="majorHAnsi" w:cstheme="majorHAnsi"/>
          <w:sz w:val="16"/>
        </w:rPr>
        <w:t xml:space="preserve"> currently taking place, </w:t>
      </w:r>
      <w:r w:rsidRPr="00B573B1">
        <w:rPr>
          <w:rStyle w:val="StyleUnderline"/>
          <w:rFonts w:asciiTheme="majorHAnsi" w:hAnsiTheme="majorHAnsi" w:cstheme="majorHAnsi"/>
        </w:rPr>
        <w:t xml:space="preserve">it may </w:t>
      </w:r>
      <w:r w:rsidRPr="00B573B1">
        <w:rPr>
          <w:rStyle w:val="StyleUnderline"/>
          <w:rFonts w:asciiTheme="majorHAnsi" w:hAnsiTheme="majorHAnsi" w:cstheme="majorHAnsi"/>
          <w:highlight w:val="green"/>
        </w:rPr>
        <w:t>become possible for a tyrant, terrorist</w:t>
      </w:r>
      <w:r w:rsidRPr="00B573B1">
        <w:rPr>
          <w:rFonts w:asciiTheme="majorHAnsi" w:hAnsiTheme="majorHAnsi" w:cstheme="majorHAnsi"/>
          <w:sz w:val="16"/>
        </w:rPr>
        <w:t xml:space="preserve">, or </w:t>
      </w:r>
      <w:r w:rsidRPr="00B573B1">
        <w:rPr>
          <w:rFonts w:asciiTheme="majorHAnsi" w:hAnsiTheme="majorHAnsi" w:cstheme="majorHAnsi"/>
          <w:strike/>
          <w:sz w:val="16"/>
        </w:rPr>
        <w:t>lunatic</w:t>
      </w:r>
      <w:r w:rsidRPr="00B573B1">
        <w:rPr>
          <w:rFonts w:asciiTheme="majorHAnsi" w:hAnsiTheme="majorHAnsi" w:cstheme="majorHAnsi"/>
          <w:sz w:val="16"/>
        </w:rPr>
        <w:t xml:space="preserve"> </w:t>
      </w:r>
      <w:r w:rsidRPr="00B573B1">
        <w:rPr>
          <w:rStyle w:val="StyleUnderline"/>
          <w:rFonts w:asciiTheme="majorHAnsi" w:hAnsiTheme="majorHAnsi" w:cstheme="majorHAnsi"/>
          <w:highlight w:val="green"/>
        </w:rPr>
        <w:t>to create a doomsday virus</w:t>
      </w:r>
      <w:r w:rsidRPr="00B573B1">
        <w:rPr>
          <w:rFonts w:asciiTheme="majorHAnsi" w:hAnsiTheme="majorHAnsi" w:cstheme="majorHAnsi"/>
          <w:sz w:val="16"/>
        </w:rPr>
        <w:t xml:space="preserve">, an organism </w:t>
      </w:r>
      <w:r w:rsidRPr="00B573B1">
        <w:rPr>
          <w:rStyle w:val="StyleUnderline"/>
          <w:rFonts w:asciiTheme="majorHAnsi" w:hAnsiTheme="majorHAnsi" w:cstheme="majorHAnsi"/>
        </w:rPr>
        <w:t xml:space="preserve">that </w:t>
      </w:r>
      <w:r w:rsidRPr="00B573B1">
        <w:rPr>
          <w:rStyle w:val="Emphasis"/>
          <w:rFonts w:asciiTheme="majorHAnsi" w:hAnsiTheme="majorHAnsi" w:cstheme="majorHAnsi"/>
        </w:rPr>
        <w:t>combines long latency with high virulence and mortality</w:t>
      </w:r>
      <w:r w:rsidRPr="00B573B1">
        <w:rPr>
          <w:rFonts w:asciiTheme="majorHAnsi" w:hAnsiTheme="majorHAnsi" w:cstheme="majorHAnsi"/>
          <w:sz w:val="16"/>
        </w:rPr>
        <w:t xml:space="preserve"> [36]. </w:t>
      </w:r>
      <w:r w:rsidRPr="00B573B1">
        <w:rPr>
          <w:rStyle w:val="StyleUnderline"/>
          <w:rFonts w:asciiTheme="majorHAnsi" w:hAnsiTheme="majorHAnsi" w:cstheme="majorHAnsi"/>
        </w:rPr>
        <w:t>Dangerous viruses can even be spawned unintentionally</w:t>
      </w:r>
      <w:r w:rsidRPr="00B573B1">
        <w:rPr>
          <w:rFonts w:asciiTheme="majorHAnsi" w:hAnsiTheme="majorHAnsi" w:cstheme="majorHAnsi"/>
          <w:sz w:val="1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B573B1">
        <w:rPr>
          <w:rStyle w:val="StyleUnderline"/>
          <w:rFonts w:asciiTheme="majorHAnsi" w:hAnsiTheme="majorHAnsi" w:cstheme="majorHAnsi"/>
        </w:rPr>
        <w:t xml:space="preserve">there is </w:t>
      </w:r>
      <w:r w:rsidRPr="00B573B1">
        <w:rPr>
          <w:rStyle w:val="StyleUnderline"/>
          <w:rFonts w:asciiTheme="majorHAnsi" w:hAnsiTheme="majorHAnsi" w:cstheme="majorHAnsi"/>
          <w:highlight w:val="green"/>
        </w:rPr>
        <w:t>no guarantee</w:t>
      </w:r>
      <w:r w:rsidRPr="00B573B1">
        <w:rPr>
          <w:rStyle w:val="StyleUnderline"/>
          <w:rFonts w:asciiTheme="majorHAnsi" w:hAnsiTheme="majorHAnsi" w:cstheme="majorHAnsi"/>
        </w:rPr>
        <w:t xml:space="preserve"> that </w:t>
      </w:r>
      <w:r w:rsidRPr="00B573B1">
        <w:rPr>
          <w:rStyle w:val="StyleUnderline"/>
          <w:rFonts w:asciiTheme="majorHAnsi" w:hAnsiTheme="majorHAnsi" w:cstheme="majorHAnsi"/>
          <w:highlight w:val="green"/>
        </w:rPr>
        <w:t>defense will</w:t>
      </w:r>
      <w:r w:rsidRPr="00B573B1">
        <w:rPr>
          <w:rStyle w:val="StyleUnderline"/>
          <w:rFonts w:asciiTheme="majorHAnsi" w:hAnsiTheme="majorHAnsi" w:cstheme="majorHAnsi"/>
        </w:rPr>
        <w:t xml:space="preserve"> always </w:t>
      </w:r>
      <w:r w:rsidRPr="00B573B1">
        <w:rPr>
          <w:rStyle w:val="StyleUnderline"/>
          <w:rFonts w:asciiTheme="majorHAnsi" w:hAnsiTheme="majorHAnsi" w:cstheme="majorHAnsi"/>
          <w:highlight w:val="green"/>
        </w:rPr>
        <w:t>keep pace with offense</w:t>
      </w:r>
      <w:r w:rsidRPr="00B573B1">
        <w:rPr>
          <w:rFonts w:asciiTheme="majorHAnsi" w:hAnsiTheme="majorHAnsi" w:cstheme="majorHAnsi"/>
          <w:sz w:val="1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B573B1">
        <w:rPr>
          <w:rStyle w:val="Emphasis"/>
          <w:rFonts w:asciiTheme="majorHAnsi" w:hAnsiTheme="majorHAnsi" w:cstheme="majorHAnsi"/>
          <w:highlight w:val="green"/>
        </w:rPr>
        <w:t>Accidental misuse of nanotech</w:t>
      </w:r>
      <w:r w:rsidRPr="00B573B1">
        <w:rPr>
          <w:rStyle w:val="Emphasis"/>
          <w:rFonts w:asciiTheme="majorHAnsi" w:hAnsiTheme="majorHAnsi" w:cstheme="majorHAnsi"/>
        </w:rPr>
        <w:t>nology</w:t>
      </w:r>
      <w:r w:rsidRPr="00B573B1">
        <w:rPr>
          <w:rFonts w:asciiTheme="majorHAnsi" w:hAnsiTheme="majorHAnsi" w:cstheme="majorHAnsi"/>
          <w:sz w:val="16"/>
        </w:rPr>
        <w:t xml:space="preserve"> (“gray goo”) </w:t>
      </w:r>
      <w:r w:rsidRPr="00B573B1">
        <w:rPr>
          <w:rStyle w:val="StyleUnderline"/>
          <w:rFonts w:asciiTheme="majorHAnsi" w:hAnsiTheme="majorHAnsi" w:cstheme="majorHAnsi"/>
        </w:rPr>
        <w:t>The possibility of accidents can never be completely ruled out</w:t>
      </w:r>
      <w:r w:rsidRPr="00B573B1">
        <w:rPr>
          <w:rFonts w:asciiTheme="majorHAnsi" w:hAnsiTheme="majorHAnsi" w:cstheme="majorHAnsi"/>
          <w:sz w:val="1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B573B1">
        <w:rPr>
          <w:rStyle w:val="StyleUnderline"/>
          <w:rFonts w:asciiTheme="majorHAnsi" w:hAnsiTheme="majorHAnsi" w:cstheme="majorHAnsi"/>
        </w:rPr>
        <w:t xml:space="preserve">the actual circumstances may </w:t>
      </w:r>
      <w:r w:rsidRPr="00B573B1">
        <w:rPr>
          <w:rStyle w:val="StyleUnderline"/>
          <w:rFonts w:asciiTheme="majorHAnsi" w:hAnsiTheme="majorHAnsi" w:cstheme="majorHAnsi"/>
          <w:highlight w:val="green"/>
        </w:rPr>
        <w:t>not permit</w:t>
      </w:r>
      <w:r w:rsidRPr="00B573B1">
        <w:rPr>
          <w:rStyle w:val="StyleUnderline"/>
          <w:rFonts w:asciiTheme="majorHAnsi" w:hAnsiTheme="majorHAnsi" w:cstheme="majorHAnsi"/>
        </w:rPr>
        <w:t xml:space="preserve"> this </w:t>
      </w:r>
      <w:r w:rsidRPr="00B573B1">
        <w:rPr>
          <w:rStyle w:val="StyleUnderline"/>
          <w:rFonts w:asciiTheme="majorHAnsi" w:hAnsiTheme="majorHAnsi" w:cstheme="majorHAnsi"/>
          <w:highlight w:val="green"/>
        </w:rPr>
        <w:t>ideal level of security</w:t>
      </w:r>
      <w:r w:rsidRPr="00B573B1">
        <w:rPr>
          <w:rStyle w:val="StyleUnderline"/>
          <w:rFonts w:asciiTheme="majorHAnsi" w:hAnsiTheme="majorHAnsi" w:cstheme="majorHAnsi"/>
        </w:rPr>
        <w:t xml:space="preserve"> to be realized</w:t>
      </w:r>
      <w:r w:rsidRPr="00B573B1">
        <w:rPr>
          <w:rFonts w:asciiTheme="majorHAnsi" w:hAnsiTheme="majorHAnsi" w:cstheme="majorHAnsi"/>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B573B1">
        <w:rPr>
          <w:rStyle w:val="StyleUnderline"/>
          <w:rFonts w:asciiTheme="majorHAnsi" w:hAnsiTheme="majorHAnsi" w:cstheme="majorHAnsi"/>
        </w:rPr>
        <w:t>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w:t>
      </w:r>
      <w:r w:rsidRPr="00B573B1">
        <w:rPr>
          <w:rFonts w:asciiTheme="majorHAnsi" w:hAnsiTheme="majorHAnsi" w:cstheme="majorHAnsi"/>
          <w:sz w:val="16"/>
        </w:rPr>
        <w:t xml:space="preserve">. In some situations </w:t>
      </w:r>
      <w:r w:rsidRPr="00B573B1">
        <w:rPr>
          <w:rStyle w:val="StyleUnderline"/>
          <w:rFonts w:asciiTheme="majorHAnsi" w:hAnsiTheme="majorHAnsi" w:cstheme="majorHAnsi"/>
        </w:rPr>
        <w:t>it can even be strategically advantageous to deliberately make one’s technology or control systems risky</w:t>
      </w:r>
      <w:r w:rsidRPr="00B573B1">
        <w:rPr>
          <w:rFonts w:asciiTheme="majorHAnsi" w:hAnsiTheme="majorHAnsi" w:cstheme="majorHAnsi"/>
          <w:sz w:val="16"/>
        </w:rPr>
        <w:t xml:space="preserve">, for example in order </w:t>
      </w:r>
      <w:r w:rsidRPr="00B573B1">
        <w:rPr>
          <w:rStyle w:val="StyleUnderline"/>
          <w:rFonts w:asciiTheme="majorHAnsi" w:hAnsiTheme="majorHAnsi" w:cstheme="majorHAnsi"/>
        </w:rPr>
        <w:t>to make a “threat</w:t>
      </w:r>
      <w:r w:rsidRPr="00B573B1">
        <w:rPr>
          <w:rFonts w:asciiTheme="majorHAnsi" w:hAnsiTheme="majorHAnsi" w:cstheme="majorHAnsi"/>
          <w:sz w:val="16"/>
        </w:rPr>
        <w:t xml:space="preserve"> that leaves something to chance” [42]. </w:t>
      </w:r>
      <w:r w:rsidRPr="00B573B1">
        <w:rPr>
          <w:rFonts w:asciiTheme="majorHAnsi" w:hAnsiTheme="majorHAnsi" w:cstheme="majorHAnsi"/>
        </w:rPr>
        <w:t xml:space="preserve">4.7 </w:t>
      </w:r>
      <w:r w:rsidRPr="00B573B1">
        <w:rPr>
          <w:rStyle w:val="Emphasis"/>
          <w:rFonts w:asciiTheme="majorHAnsi" w:hAnsiTheme="majorHAnsi" w:cstheme="majorHAnsi"/>
        </w:rPr>
        <w:t>Something unforeseen</w:t>
      </w:r>
      <w:r w:rsidRPr="00B573B1">
        <w:rPr>
          <w:rStyle w:val="StyleUnderline"/>
          <w:rFonts w:asciiTheme="majorHAnsi" w:hAnsiTheme="majorHAnsi" w:cstheme="majorHAnsi"/>
        </w:rPr>
        <w:t xml:space="preserve"> </w:t>
      </w:r>
      <w:r w:rsidRPr="00B573B1">
        <w:rPr>
          <w:rFonts w:asciiTheme="majorHAnsi" w:hAnsiTheme="majorHAnsi" w:cstheme="majorHAnsi"/>
          <w:sz w:val="16"/>
        </w:rPr>
        <w:t xml:space="preserve">We need a catch-all category. </w:t>
      </w:r>
      <w:r w:rsidRPr="00B573B1">
        <w:rPr>
          <w:rStyle w:val="StyleUnderline"/>
          <w:rFonts w:asciiTheme="majorHAnsi" w:hAnsiTheme="majorHAnsi" w:cstheme="majorHAnsi"/>
        </w:rPr>
        <w:t>It would be foolish to be confident that we have already imagined and anticipated all significant risks. Future technological or scientific developments</w:t>
      </w:r>
      <w:r w:rsidRPr="00B573B1">
        <w:rPr>
          <w:rFonts w:asciiTheme="majorHAnsi" w:hAnsiTheme="majorHAnsi" w:cstheme="majorHAnsi"/>
          <w:sz w:val="16"/>
        </w:rPr>
        <w:t xml:space="preserve"> may very well </w:t>
      </w:r>
      <w:r w:rsidRPr="00B573B1">
        <w:rPr>
          <w:rStyle w:val="StyleUnderline"/>
          <w:rFonts w:asciiTheme="majorHAnsi" w:hAnsiTheme="majorHAnsi" w:cstheme="majorHAnsi"/>
        </w:rPr>
        <w:t>reveal</w:t>
      </w:r>
      <w:r w:rsidRPr="00B573B1">
        <w:rPr>
          <w:rFonts w:asciiTheme="majorHAnsi" w:hAnsiTheme="majorHAnsi" w:cstheme="majorHAnsi"/>
          <w:sz w:val="16"/>
        </w:rPr>
        <w:t xml:space="preserve"> novel </w:t>
      </w:r>
      <w:r w:rsidRPr="00B573B1">
        <w:rPr>
          <w:rStyle w:val="StyleUnderline"/>
          <w:rFonts w:asciiTheme="majorHAnsi" w:hAnsiTheme="majorHAnsi" w:cstheme="majorHAnsi"/>
        </w:rPr>
        <w:t>ways of destroying the world</w:t>
      </w:r>
      <w:r w:rsidRPr="00B573B1">
        <w:rPr>
          <w:rFonts w:asciiTheme="majorHAnsi" w:hAnsiTheme="majorHAnsi" w:cstheme="majorHAnsi"/>
          <w:sz w:val="16"/>
        </w:rPr>
        <w:t xml:space="preserve">. </w:t>
      </w:r>
      <w:r w:rsidRPr="00B573B1">
        <w:rPr>
          <w:rFonts w:asciiTheme="majorHAnsi" w:hAnsiTheme="majorHAnsi" w:cstheme="majorHAnsi"/>
          <w:sz w:val="16"/>
          <w:szCs w:val="16"/>
        </w:rPr>
        <w:t xml:space="preserve">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B573B1">
        <w:rPr>
          <w:rFonts w:asciiTheme="majorHAnsi" w:hAnsiTheme="majorHAnsi" w:cstheme="majorHAnsi"/>
          <w:sz w:val="16"/>
        </w:rPr>
        <w:t xml:space="preserve">4.8 </w:t>
      </w:r>
      <w:r w:rsidRPr="00B573B1">
        <w:rPr>
          <w:rStyle w:val="Emphasis"/>
          <w:rFonts w:asciiTheme="majorHAnsi" w:hAnsiTheme="majorHAnsi" w:cstheme="majorHAnsi"/>
        </w:rPr>
        <w:t>Physics disasters</w:t>
      </w:r>
      <w:r w:rsidRPr="00B573B1">
        <w:rPr>
          <w:rFonts w:asciiTheme="majorHAnsi" w:hAnsiTheme="majorHAnsi" w:cstheme="majorHAnsi"/>
          <w:sz w:val="16"/>
        </w:rPr>
        <w:t xml:space="preserve"> </w:t>
      </w:r>
      <w:r w:rsidRPr="00B573B1">
        <w:rPr>
          <w:rFonts w:asciiTheme="majorHAnsi" w:hAnsiTheme="majorHAnsi" w:cstheme="majorHAnsi"/>
          <w:sz w:val="16"/>
          <w:szCs w:val="16"/>
        </w:rPr>
        <w:t xml:space="preserve">The Manhattan Project bomb-builders’ concern about an A-bomb-derived atmospheric conflagration has contemporary analogues. </w:t>
      </w:r>
      <w:r w:rsidRPr="00B573B1">
        <w:rPr>
          <w:rFonts w:asciiTheme="majorHAnsi" w:hAnsiTheme="majorHAnsi" w:cstheme="majorHAnsi"/>
          <w:sz w:val="16"/>
        </w:rPr>
        <w:t xml:space="preserve">There have been speculations that </w:t>
      </w:r>
      <w:r w:rsidRPr="00B573B1">
        <w:rPr>
          <w:rStyle w:val="StyleUnderline"/>
          <w:rFonts w:asciiTheme="majorHAnsi" w:hAnsiTheme="majorHAnsi" w:cstheme="majorHAnsi"/>
        </w:rPr>
        <w:t>future high-energy particle accelerator experiments may cause a breakdown of a metastable vacuum state that our part of the cosmos might be in, converting it into a “true” vacuum of lower energy density</w:t>
      </w:r>
      <w:r w:rsidRPr="00B573B1">
        <w:rPr>
          <w:rFonts w:asciiTheme="majorHAnsi" w:hAnsiTheme="majorHAnsi" w:cstheme="majorHAnsi"/>
          <w:sz w:val="16"/>
        </w:rPr>
        <w:t xml:space="preserve"> [45]. </w:t>
      </w:r>
      <w:r w:rsidRPr="00B573B1">
        <w:rPr>
          <w:rStyle w:val="StyleUnderline"/>
          <w:rFonts w:asciiTheme="majorHAnsi" w:hAnsiTheme="majorHAnsi" w:cstheme="majorHAnsi"/>
        </w:rPr>
        <w:lastRenderedPageBreak/>
        <w:t>This would result in an expanding bubble of total destruction that would sweep through the galaxy and beyond at the speed of light, tearing all matter apart as it proceeds</w:t>
      </w:r>
      <w:r w:rsidRPr="00B573B1">
        <w:rPr>
          <w:rFonts w:asciiTheme="majorHAnsi" w:hAnsiTheme="majorHAnsi" w:cstheme="majorHAnsi"/>
          <w:sz w:val="16"/>
        </w:rPr>
        <w:t xml:space="preserve">. Another conceivability is that </w:t>
      </w:r>
      <w:r w:rsidRPr="00B573B1">
        <w:rPr>
          <w:rStyle w:val="StyleUnderline"/>
          <w:rFonts w:asciiTheme="majorHAnsi" w:hAnsiTheme="majorHAnsi" w:cstheme="majorHAnsi"/>
        </w:rPr>
        <w:t>accelerator experiments might produce negatively charged stable “strangelets”</w:t>
      </w:r>
      <w:r w:rsidRPr="00B573B1">
        <w:rPr>
          <w:rFonts w:asciiTheme="majorHAnsi" w:hAnsiTheme="majorHAnsi" w:cstheme="majorHAnsi"/>
          <w:sz w:val="16"/>
        </w:rPr>
        <w:t xml:space="preserve"> (a hypothetical form of nuclear matter</w:t>
      </w:r>
      <w:r w:rsidRPr="00B573B1">
        <w:rPr>
          <w:rStyle w:val="StyleUnderline"/>
          <w:rFonts w:asciiTheme="majorHAnsi" w:hAnsiTheme="majorHAnsi" w:cstheme="majorHAnsi"/>
        </w:rPr>
        <w:t>) or create a mini black hole that would sink to the center of the Earth and start accreting the rest of the planet</w:t>
      </w:r>
      <w:r w:rsidRPr="00B573B1">
        <w:rPr>
          <w:rFonts w:asciiTheme="majorHAnsi" w:hAnsiTheme="majorHAnsi" w:cstheme="majorHAnsi"/>
          <w:sz w:val="16"/>
        </w:rPr>
        <w:t xml:space="preserve"> [46]. These outcomes seem to be impossible given our best current physical theories. But the reason we do the experiments is precisely that </w:t>
      </w:r>
      <w:r w:rsidRPr="00B573B1">
        <w:rPr>
          <w:rStyle w:val="StyleUnderline"/>
          <w:rFonts w:asciiTheme="majorHAnsi" w:hAnsiTheme="majorHAnsi" w:cstheme="majorHAnsi"/>
        </w:rPr>
        <w:t>we don’t really know what will happen</w:t>
      </w:r>
      <w:r w:rsidRPr="00B573B1">
        <w:rPr>
          <w:rFonts w:asciiTheme="majorHAnsi" w:hAnsiTheme="majorHAnsi" w:cstheme="majorHAnsi"/>
          <w:sz w:val="16"/>
        </w:rPr>
        <w:t xml:space="preserve">. A more reassuring argument is that the energy densities attained in present day accelerators are far lower than those that occur naturally in collisions between cosmic rays [46,47]. </w:t>
      </w:r>
      <w:r w:rsidRPr="00B573B1">
        <w:rPr>
          <w:rStyle w:val="StyleUnderline"/>
          <w:rFonts w:asciiTheme="majorHAnsi" w:hAnsiTheme="majorHAnsi" w:cstheme="majorHAnsi"/>
        </w:rPr>
        <w:t>It’s possible</w:t>
      </w:r>
      <w:r w:rsidRPr="00B573B1">
        <w:rPr>
          <w:rFonts w:asciiTheme="majorHAnsi" w:hAnsiTheme="majorHAnsi" w:cstheme="majorHAnsi"/>
          <w:sz w:val="16"/>
        </w:rPr>
        <w:t xml:space="preserve">, however, </w:t>
      </w:r>
      <w:r w:rsidRPr="00B573B1">
        <w:rPr>
          <w:rStyle w:val="StyleUnderline"/>
          <w:rFonts w:asciiTheme="majorHAnsi" w:hAnsiTheme="majorHAnsi" w:cstheme="majorHAnsi"/>
        </w:rPr>
        <w:t>that factors other than energy density are relevant for these hypothetical processes, and that those factors will be brought together in novel ways in future experiments</w:t>
      </w:r>
      <w:r w:rsidRPr="00B573B1">
        <w:rPr>
          <w:rFonts w:asciiTheme="majorHAnsi" w:hAnsiTheme="majorHAnsi" w:cstheme="majorHAnsi"/>
          <w:sz w:val="16"/>
        </w:rPr>
        <w:t xml:space="preserve">. The main reason for concern in the “physics disasters” category is the meta-level observation that </w:t>
      </w:r>
      <w:r w:rsidRPr="00B573B1">
        <w:rPr>
          <w:rStyle w:val="StyleUnderline"/>
          <w:rFonts w:asciiTheme="majorHAnsi" w:hAnsiTheme="majorHAnsi" w:cstheme="majorHAnsi"/>
        </w:rPr>
        <w:t>discoveries of all sorts of weird physical phenomena are made all the time, so even if right now all the particular physics disasters we have conceived of were absurdly improbable or impossible, there could be other more realistic failure-modes waiting to be uncovered</w:t>
      </w:r>
      <w:r w:rsidRPr="00B573B1">
        <w:rPr>
          <w:rFonts w:asciiTheme="majorHAnsi" w:hAnsiTheme="majorHAnsi" w:cstheme="majorHAnsi"/>
          <w:sz w:val="16"/>
        </w:rPr>
        <w:t>. The ones listed here are merely illustrations of the general case.</w:t>
      </w:r>
    </w:p>
    <w:p w14:paraId="0E40E4A9"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2] Growth causes a global toxification crisis - risks extinction</w:t>
      </w:r>
    </w:p>
    <w:p w14:paraId="6A90CFA1" w14:textId="77777777" w:rsidR="00B573B1" w:rsidRPr="00B573B1" w:rsidRDefault="00B573B1" w:rsidP="00B573B1">
      <w:pPr>
        <w:rPr>
          <w:rFonts w:asciiTheme="majorHAnsi" w:hAnsiTheme="majorHAnsi" w:cstheme="majorHAnsi"/>
          <w:b/>
          <w:sz w:val="26"/>
        </w:rPr>
      </w:pPr>
      <w:r w:rsidRPr="00B573B1">
        <w:rPr>
          <w:rStyle w:val="Style13ptBold"/>
          <w:rFonts w:asciiTheme="majorHAnsi" w:hAnsiTheme="majorHAnsi" w:cstheme="majorHAnsi"/>
        </w:rPr>
        <w:t>Ehrlich</w:t>
      </w:r>
      <w:r w:rsidRPr="00B573B1">
        <w:rPr>
          <w:rStyle w:val="Style13ptBold"/>
          <w:rFonts w:asciiTheme="majorHAnsi" w:hAnsiTheme="majorHAnsi" w:cstheme="majorHAnsi"/>
          <w:vertAlign w:val="superscript"/>
        </w:rPr>
        <w:t xml:space="preserve"> </w:t>
      </w:r>
      <w:r w:rsidRPr="00B573B1">
        <w:rPr>
          <w:rStyle w:val="Style13ptBold"/>
          <w:rFonts w:asciiTheme="majorHAnsi" w:hAnsiTheme="majorHAnsi" w:cstheme="majorHAnsi"/>
        </w:rPr>
        <w:t xml:space="preserve">and Ehrlich 13 </w:t>
      </w:r>
      <w:r w:rsidRPr="00B573B1">
        <w:rPr>
          <w:rFonts w:asciiTheme="majorHAnsi" w:hAnsiTheme="majorHAnsi" w:cstheme="majorHAnsi"/>
        </w:rPr>
        <w:t>Paul R. Ehrlich, Professor of Biology and President of the Center for Conservation Biology at Stanford University, and Adjunct Professor at the University of Technology, Sydney, Anne H. Ehrlich, Senior Research Scientist in Biology at Stanford and focuses her research on policy issues related to the environment, “Can a collapse of global civilization be avoided?”, Proc Biol Sci. Mar 7, 2013; 280(1754)/TK</w:t>
      </w:r>
    </w:p>
    <w:p w14:paraId="507A4215" w14:textId="77777777" w:rsidR="00B573B1" w:rsidRPr="00B573B1" w:rsidRDefault="00B573B1" w:rsidP="00B573B1">
      <w:pPr>
        <w:rPr>
          <w:rStyle w:val="StyleUnderline"/>
          <w:rFonts w:asciiTheme="majorHAnsi" w:hAnsiTheme="majorHAnsi" w:cstheme="majorHAnsi"/>
        </w:rPr>
      </w:pPr>
      <w:r w:rsidRPr="00B573B1">
        <w:rPr>
          <w:rStyle w:val="Emphasis"/>
          <w:rFonts w:asciiTheme="majorHAnsi" w:hAnsiTheme="majorHAnsi" w:cstheme="majorHAnsi"/>
          <w:highlight w:val="green"/>
        </w:rPr>
        <w:t>A</w:t>
      </w:r>
      <w:r w:rsidRPr="00B573B1">
        <w:rPr>
          <w:rStyle w:val="Emphasis"/>
          <w:rFonts w:asciiTheme="majorHAnsi" w:hAnsiTheme="majorHAnsi" w:cstheme="majorHAnsi"/>
        </w:rPr>
        <w:t xml:space="preserve">nother possible </w:t>
      </w:r>
      <w:r w:rsidRPr="00B573B1">
        <w:rPr>
          <w:rStyle w:val="Emphasis"/>
          <w:rFonts w:asciiTheme="majorHAnsi" w:hAnsiTheme="majorHAnsi" w:cstheme="majorHAnsi"/>
          <w:highlight w:val="green"/>
        </w:rPr>
        <w:t>threat to the continuation of civilization is global toxification</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Adverse  </w:t>
      </w:r>
      <w:r w:rsidRPr="00B573B1">
        <w:rPr>
          <w:rStyle w:val="StyleUnderline"/>
          <w:rFonts w:asciiTheme="majorHAnsi" w:hAnsiTheme="majorHAnsi" w:cstheme="majorHAnsi"/>
          <w:highlight w:val="green"/>
        </w:rPr>
        <w:t>symptoms  of  exposure  to  synthetic  chemicals  are making</w:t>
      </w:r>
      <w:r w:rsidRPr="00B573B1">
        <w:rPr>
          <w:rStyle w:val="StyleUnderline"/>
          <w:rFonts w:asciiTheme="majorHAnsi" w:hAnsiTheme="majorHAnsi" w:cstheme="majorHAnsi"/>
        </w:rPr>
        <w:t xml:space="preserve">  some  </w:t>
      </w:r>
      <w:r w:rsidRPr="00B573B1">
        <w:rPr>
          <w:rStyle w:val="StyleUnderline"/>
          <w:rFonts w:asciiTheme="majorHAnsi" w:hAnsiTheme="majorHAnsi" w:cstheme="majorHAnsi"/>
          <w:highlight w:val="green"/>
        </w:rPr>
        <w:t xml:space="preserve">scientists </w:t>
      </w:r>
      <w:r w:rsidRPr="00B573B1">
        <w:rPr>
          <w:rStyle w:val="StyleUnderline"/>
          <w:rFonts w:asciiTheme="majorHAnsi" w:hAnsiTheme="majorHAnsi" w:cstheme="majorHAnsi"/>
        </w:rPr>
        <w:t xml:space="preserve">increasingly  </w:t>
      </w:r>
      <w:r w:rsidRPr="00B573B1">
        <w:rPr>
          <w:rStyle w:val="StyleUnderline"/>
          <w:rFonts w:asciiTheme="majorHAnsi" w:hAnsiTheme="majorHAnsi" w:cstheme="majorHAnsi"/>
          <w:highlight w:val="green"/>
        </w:rPr>
        <w:t>nervous  about</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effects  on  the  human  population</w:t>
      </w:r>
      <w:r w:rsidRPr="00B573B1">
        <w:rPr>
          <w:rFonts w:asciiTheme="majorHAnsi" w:hAnsiTheme="majorHAnsi" w:cstheme="majorHAnsi"/>
          <w:sz w:val="16"/>
        </w:rPr>
        <w:t xml:space="preserve">  [77–79].  </w:t>
      </w:r>
      <w:r w:rsidRPr="00B573B1">
        <w:rPr>
          <w:rStyle w:val="StyleUnderline"/>
          <w:rFonts w:asciiTheme="majorHAnsi" w:hAnsiTheme="majorHAnsi" w:cstheme="majorHAnsi"/>
          <w:highlight w:val="green"/>
        </w:rPr>
        <w:t>Should  a  global  threat  materialize</w:t>
      </w:r>
      <w:r w:rsidRPr="00B573B1">
        <w:rPr>
          <w:rFonts w:asciiTheme="majorHAnsi" w:hAnsiTheme="majorHAnsi" w:cstheme="majorHAnsi"/>
          <w:sz w:val="16"/>
        </w:rPr>
        <w:t xml:space="preserve">,  however,  </w:t>
      </w:r>
      <w:r w:rsidRPr="00B573B1">
        <w:rPr>
          <w:rStyle w:val="StyleUnderline"/>
          <w:rFonts w:asciiTheme="majorHAnsi" w:hAnsiTheme="majorHAnsi" w:cstheme="majorHAnsi"/>
          <w:highlight w:val="green"/>
        </w:rPr>
        <w:t>no  planned  mitigating  responses</w:t>
      </w:r>
      <w:r w:rsidRPr="00B573B1">
        <w:rPr>
          <w:rFonts w:asciiTheme="majorHAnsi" w:hAnsiTheme="majorHAnsi" w:cstheme="majorHAnsi"/>
          <w:sz w:val="16"/>
        </w:rPr>
        <w:t xml:space="preserve">  (analogous  to  the  ecologically  and  politically  risky  ‘geoengineering’  projects  often  proposed  to  ameliorate  climate  disruption [80]) </w:t>
      </w:r>
      <w:r w:rsidRPr="00B573B1">
        <w:rPr>
          <w:rStyle w:val="StyleUnderline"/>
          <w:rFonts w:asciiTheme="majorHAnsi" w:hAnsiTheme="majorHAnsi" w:cstheme="majorHAnsi"/>
          <w:highlight w:val="green"/>
        </w:rPr>
        <w:t xml:space="preserve">are </w:t>
      </w:r>
      <w:r w:rsidRPr="00B573B1">
        <w:rPr>
          <w:rStyle w:val="StyleUnderline"/>
          <w:rFonts w:asciiTheme="majorHAnsi" w:hAnsiTheme="majorHAnsi" w:cstheme="majorHAnsi"/>
        </w:rPr>
        <w:t xml:space="preserve">waiting in the wings </w:t>
      </w:r>
      <w:r w:rsidRPr="00B573B1">
        <w:rPr>
          <w:rStyle w:val="StyleUnderline"/>
          <w:rFonts w:asciiTheme="majorHAnsi" w:hAnsiTheme="majorHAnsi" w:cstheme="majorHAnsi"/>
          <w:highlight w:val="green"/>
        </w:rPr>
        <w:t>ready</w:t>
      </w:r>
      <w:r w:rsidRPr="00B573B1">
        <w:rPr>
          <w:rStyle w:val="StyleUnderline"/>
          <w:rFonts w:asciiTheme="majorHAnsi" w:hAnsiTheme="majorHAnsi" w:cstheme="majorHAnsi"/>
        </w:rPr>
        <w:t xml:space="preserve"> for deployment</w:t>
      </w:r>
      <w:r w:rsidRPr="00B573B1">
        <w:rPr>
          <w:rFonts w:asciiTheme="majorHAnsi" w:hAnsiTheme="majorHAnsi" w:cstheme="majorHAnsi"/>
          <w:sz w:val="16"/>
        </w:rPr>
        <w:t xml:space="preserve">. </w:t>
      </w:r>
      <w:r w:rsidRPr="00B573B1">
        <w:rPr>
          <w:rStyle w:val="StyleUnderline"/>
          <w:rFonts w:asciiTheme="majorHAnsi" w:hAnsiTheme="majorHAnsi" w:cstheme="majorHAnsi"/>
        </w:rPr>
        <w:t>Much  the  same  can  be  said about aspects  of  the epidemiological environment and  the  prospect  of  epidemics  being  enhanced  by  rapid  population  growth  in  immune-weakened societies, increased contact with animal reservoirs</w:t>
      </w:r>
      <w:r w:rsidRPr="00B573B1">
        <w:rPr>
          <w:rFonts w:asciiTheme="majorHAnsi" w:hAnsiTheme="majorHAnsi" w:cstheme="majorHAnsi"/>
          <w:sz w:val="16"/>
        </w:rPr>
        <w:t xml:space="preserve">, </w:t>
      </w:r>
      <w:r w:rsidRPr="00B573B1">
        <w:rPr>
          <w:rStyle w:val="StyleUnderline"/>
          <w:rFonts w:asciiTheme="majorHAnsi" w:hAnsiTheme="majorHAnsi" w:cstheme="majorHAnsi"/>
        </w:rPr>
        <w:t>high-speed transport and  the misuse  of  antibiotics</w:t>
      </w:r>
      <w:r w:rsidRPr="00B573B1">
        <w:rPr>
          <w:rFonts w:asciiTheme="majorHAnsi" w:hAnsiTheme="majorHAnsi" w:cstheme="majorHAnsi"/>
          <w:sz w:val="16"/>
        </w:rPr>
        <w:t xml:space="preserve">  [81]. </w:t>
      </w:r>
      <w:r w:rsidRPr="00B573B1">
        <w:rPr>
          <w:rStyle w:val="StyleUnderline"/>
          <w:rFonts w:asciiTheme="majorHAnsi" w:hAnsiTheme="majorHAnsi" w:cstheme="majorHAnsi"/>
        </w:rPr>
        <w:t>Nobel laureate  Joshua  Lederberg  had  great  concern  for  the  epidemic  problem,  famously  stating,  ‘The  survival  of  the  human  species  is  not  a  preordained evolutionary program’</w:t>
      </w:r>
      <w:r w:rsidRPr="00B573B1">
        <w:rPr>
          <w:rFonts w:asciiTheme="majorHAnsi" w:hAnsiTheme="majorHAnsi" w:cstheme="majorHAnsi"/>
          <w:sz w:val="16"/>
        </w:rPr>
        <w:t xml:space="preserve"> [82, p. 40]. Some precautionary steps that should be  considered include forbidding the use of antibiotics as growth stimulators for livestock,  building  emergency  stocks  of  key  vaccines  and  drugs  (such  as  Tamiflu),  improving  disease  surveillance,  expanding  mothballed  emergency  medical  facilities,  preparing  institutions  for  imposing  quarantines  and,  of  course,  moving  as  rapidly  as  possible  to  humanely  reduce  the  human  population  size.  It  has  become  increasingly  clear  that  security  has  many  dimensions  beyond  military  security  [83,84]  and  that  </w:t>
      </w:r>
      <w:r w:rsidRPr="00B573B1">
        <w:rPr>
          <w:rStyle w:val="StyleUnderline"/>
          <w:rFonts w:asciiTheme="majorHAnsi" w:hAnsiTheme="majorHAnsi" w:cstheme="majorHAnsi"/>
        </w:rPr>
        <w:t xml:space="preserve">breaches  of  environmental security could risk the end of global civilization. </w:t>
      </w:r>
    </w:p>
    <w:p w14:paraId="7D45FD5C"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3] War is inevitable---BUT, the longer we wait, the worse it gets. </w:t>
      </w:r>
    </w:p>
    <w:p w14:paraId="0115BB8B" w14:textId="77777777" w:rsidR="00B573B1" w:rsidRPr="00B573B1" w:rsidRDefault="00B573B1" w:rsidP="00B573B1">
      <w:pPr>
        <w:rPr>
          <w:rFonts w:asciiTheme="majorHAnsi" w:hAnsiTheme="majorHAnsi" w:cstheme="majorHAnsi"/>
        </w:rPr>
      </w:pPr>
      <w:r w:rsidRPr="00B573B1">
        <w:rPr>
          <w:rFonts w:asciiTheme="majorHAnsi" w:hAnsiTheme="majorHAnsi" w:cstheme="majorHAnsi"/>
        </w:rPr>
        <w:t xml:space="preserve">Seth </w:t>
      </w:r>
      <w:r w:rsidRPr="00B573B1">
        <w:rPr>
          <w:rFonts w:asciiTheme="majorHAnsi" w:hAnsiTheme="majorHAnsi" w:cstheme="majorHAnsi"/>
          <w:b/>
        </w:rPr>
        <w:t>Baum &amp;</w:t>
      </w:r>
      <w:r w:rsidRPr="00B573B1">
        <w:rPr>
          <w:rFonts w:asciiTheme="majorHAnsi" w:hAnsiTheme="majorHAnsi" w:cstheme="majorHAnsi"/>
        </w:rPr>
        <w:t xml:space="preserve"> Anthony </w:t>
      </w:r>
      <w:r w:rsidRPr="00B573B1">
        <w:rPr>
          <w:rFonts w:asciiTheme="majorHAnsi" w:hAnsiTheme="majorHAnsi" w:cstheme="majorHAnsi"/>
          <w:b/>
        </w:rPr>
        <w:t>Barrett 18</w:t>
      </w:r>
      <w:r w:rsidRPr="00B573B1">
        <w:rPr>
          <w:rFonts w:asciiTheme="majorHAnsi" w:hAnsiTheme="majorHAnsi" w:cstheme="majorHAnsi"/>
        </w:rPr>
        <w:t>. Global Catastrophic Risk Institute. 2018. “A Model for the Impacts of Nuclear War.” SSRN Electronic Journal. Crossref, doi:10.2139/ssrn.3155983./TK</w:t>
      </w:r>
    </w:p>
    <w:p w14:paraId="39C8868F" w14:textId="77777777" w:rsidR="00B573B1" w:rsidRPr="00B573B1" w:rsidRDefault="00B573B1" w:rsidP="00B573B1">
      <w:pPr>
        <w:rPr>
          <w:rStyle w:val="Emphasis"/>
          <w:rFonts w:asciiTheme="majorHAnsi" w:hAnsiTheme="majorHAnsi" w:cstheme="majorHAnsi"/>
        </w:rPr>
      </w:pPr>
      <w:r w:rsidRPr="00B573B1">
        <w:rPr>
          <w:rFonts w:asciiTheme="majorHAnsi" w:hAnsiTheme="majorHAnsi" w:cstheme="majorHAnsi"/>
          <w:sz w:val="16"/>
        </w:rPr>
        <w:t xml:space="preserve">On the other end of the spectrum, the norm could be weaker. The </w:t>
      </w:r>
      <w:r w:rsidRPr="00B573B1">
        <w:rPr>
          <w:rStyle w:val="StyleUnderline"/>
          <w:rFonts w:asciiTheme="majorHAnsi" w:hAnsiTheme="majorHAnsi" w:cstheme="majorHAnsi"/>
        </w:rPr>
        <w:t>Hiroshima and Nagasaki</w:t>
      </w:r>
      <w:r w:rsidRPr="00B573B1">
        <w:rPr>
          <w:rFonts w:asciiTheme="majorHAnsi" w:hAnsiTheme="majorHAnsi" w:cstheme="majorHAnsi"/>
          <w:sz w:val="16"/>
        </w:rPr>
        <w:t xml:space="preserve"> bombings </w:t>
      </w:r>
      <w:r w:rsidRPr="00B573B1">
        <w:rPr>
          <w:rStyle w:val="StyleUnderline"/>
          <w:rFonts w:asciiTheme="majorHAnsi" w:hAnsiTheme="majorHAnsi" w:cstheme="majorHAnsi"/>
        </w:rPr>
        <w:t xml:space="preserve">provided a vivid and enduring image of the horrors of nuclear war—hence </w:t>
      </w:r>
      <w:r w:rsidRPr="00B573B1">
        <w:rPr>
          <w:rStyle w:val="Emphasis"/>
          <w:rFonts w:asciiTheme="majorHAnsi" w:hAnsiTheme="majorHAnsi" w:cstheme="majorHAnsi"/>
        </w:rPr>
        <w:t>the norm</w:t>
      </w:r>
      <w:r w:rsidRPr="00B573B1">
        <w:rPr>
          <w:rStyle w:val="StyleUnderline"/>
          <w:rFonts w:asciiTheme="majorHAnsi" w:hAnsiTheme="majorHAnsi" w:cstheme="majorHAnsi"/>
        </w:rPr>
        <w:t xml:space="preserve"> can reasonably be described as a</w:t>
      </w:r>
      <w:r w:rsidRPr="00B573B1">
        <w:rPr>
          <w:rFonts w:asciiTheme="majorHAnsi" w:hAnsiTheme="majorHAnsi" w:cstheme="majorHAnsi"/>
          <w:sz w:val="16"/>
        </w:rPr>
        <w:t xml:space="preserve"> </w:t>
      </w:r>
      <w:r w:rsidRPr="00B573B1">
        <w:rPr>
          <w:rStyle w:val="Emphasis"/>
          <w:rFonts w:asciiTheme="majorHAnsi" w:hAnsiTheme="majorHAnsi" w:cstheme="majorHAnsi"/>
        </w:rPr>
        <w:t>legacy of the bombings</w:t>
      </w:r>
      <w:r w:rsidRPr="00B573B1">
        <w:rPr>
          <w:rStyle w:val="StyleUnderline"/>
          <w:rFonts w:asciiTheme="majorHAnsi" w:hAnsiTheme="majorHAnsi" w:cstheme="majorHAnsi"/>
        </w:rPr>
        <w:t xml:space="preserve">. Without this image, there would be </w:t>
      </w:r>
      <w:r w:rsidRPr="00B573B1">
        <w:rPr>
          <w:rStyle w:val="Emphasis"/>
          <w:rFonts w:asciiTheme="majorHAnsi" w:hAnsiTheme="majorHAnsi" w:cstheme="majorHAnsi"/>
        </w:rPr>
        <w:t>less to motivate the norm</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 xml:space="preserve">A weaker norm </w:t>
      </w:r>
      <w:r w:rsidRPr="00B573B1">
        <w:rPr>
          <w:rStyle w:val="Emphasis"/>
          <w:rFonts w:asciiTheme="majorHAnsi" w:hAnsiTheme="majorHAnsi" w:cstheme="majorHAnsi"/>
          <w:highlight w:val="green"/>
        </w:rPr>
        <w:t>could</w:t>
      </w:r>
      <w:r w:rsidRPr="00B573B1">
        <w:rPr>
          <w:rFonts w:asciiTheme="majorHAnsi" w:hAnsiTheme="majorHAnsi" w:cstheme="majorHAnsi"/>
          <w:sz w:val="16"/>
        </w:rPr>
        <w:t xml:space="preserve"> in turn </w:t>
      </w:r>
      <w:r w:rsidRPr="00B573B1">
        <w:rPr>
          <w:rStyle w:val="StyleUnderline"/>
          <w:rFonts w:asciiTheme="majorHAnsi" w:hAnsiTheme="majorHAnsi" w:cstheme="majorHAnsi"/>
          <w:highlight w:val="green"/>
        </w:rPr>
        <w:t>have led to a nuclear war occurring</w:t>
      </w:r>
      <w:r w:rsidRPr="00B573B1">
        <w:rPr>
          <w:rFonts w:asciiTheme="majorHAnsi" w:hAnsiTheme="majorHAnsi" w:cstheme="majorHAnsi"/>
          <w:sz w:val="16"/>
          <w:highlight w:val="green"/>
        </w:rPr>
        <w:t xml:space="preserve"> </w:t>
      </w:r>
      <w:r w:rsidRPr="00B573B1">
        <w:rPr>
          <w:rStyle w:val="Emphasis"/>
          <w:rFonts w:asciiTheme="majorHAnsi" w:hAnsiTheme="majorHAnsi" w:cstheme="majorHAnsi"/>
          <w:highlight w:val="green"/>
        </w:rPr>
        <w:t>later</w:t>
      </w:r>
      <w:r w:rsidRPr="00B573B1">
        <w:rPr>
          <w:rStyle w:val="StyleUnderline"/>
          <w:rFonts w:asciiTheme="majorHAnsi" w:hAnsiTheme="majorHAnsi" w:cstheme="majorHAnsi"/>
        </w:rPr>
        <w:t xml:space="preserve">, especially during a </w:t>
      </w:r>
      <w:r w:rsidRPr="00B573B1">
        <w:rPr>
          <w:rStyle w:val="Emphasis"/>
          <w:rFonts w:asciiTheme="majorHAnsi" w:hAnsiTheme="majorHAnsi" w:cstheme="majorHAnsi"/>
        </w:rPr>
        <w:lastRenderedPageBreak/>
        <w:t>near-miss event</w:t>
      </w:r>
      <w:r w:rsidRPr="00B573B1">
        <w:rPr>
          <w:rFonts w:asciiTheme="majorHAnsi" w:hAnsiTheme="majorHAnsi" w:cstheme="majorHAnsi"/>
          <w:sz w:val="16"/>
        </w:rPr>
        <w:t xml:space="preserve"> </w:t>
      </w:r>
      <w:r w:rsidRPr="00B573B1">
        <w:rPr>
          <w:rStyle w:val="StyleUnderline"/>
          <w:rFonts w:asciiTheme="majorHAnsi" w:hAnsiTheme="majorHAnsi" w:cstheme="majorHAnsi"/>
        </w:rPr>
        <w:t>like the</w:t>
      </w:r>
      <w:r w:rsidRPr="00B573B1">
        <w:rPr>
          <w:rFonts w:asciiTheme="majorHAnsi" w:hAnsiTheme="majorHAnsi" w:cstheme="majorHAnsi"/>
          <w:sz w:val="16"/>
        </w:rPr>
        <w:t xml:space="preserve"> </w:t>
      </w:r>
      <w:r w:rsidRPr="00B573B1">
        <w:rPr>
          <w:rStyle w:val="Emphasis"/>
          <w:rFonts w:asciiTheme="majorHAnsi" w:hAnsiTheme="majorHAnsi" w:cstheme="majorHAnsi"/>
        </w:rPr>
        <w:t>Cuban missile crisis</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A later nuclear war would</w:t>
      </w:r>
      <w:r w:rsidRPr="00B573B1">
        <w:rPr>
          <w:rFonts w:asciiTheme="majorHAnsi" w:hAnsiTheme="majorHAnsi" w:cstheme="majorHAnsi"/>
          <w:sz w:val="16"/>
        </w:rPr>
        <w:t xml:space="preserve"> likely </w:t>
      </w:r>
      <w:r w:rsidRPr="00B573B1">
        <w:rPr>
          <w:rStyle w:val="StyleUnderline"/>
          <w:rFonts w:asciiTheme="majorHAnsi" w:hAnsiTheme="majorHAnsi" w:cstheme="majorHAnsi"/>
          <w:highlight w:val="green"/>
        </w:rPr>
        <w:t>be</w:t>
      </w:r>
      <w:r w:rsidRPr="00B573B1">
        <w:rPr>
          <w:rFonts w:asciiTheme="majorHAnsi" w:hAnsiTheme="majorHAnsi" w:cstheme="majorHAnsi"/>
          <w:sz w:val="16"/>
          <w:highlight w:val="green"/>
        </w:rPr>
        <w:t xml:space="preserve"> </w:t>
      </w:r>
      <w:r w:rsidRPr="00B573B1">
        <w:rPr>
          <w:rStyle w:val="Emphasis"/>
          <w:rFonts w:asciiTheme="majorHAnsi" w:hAnsiTheme="majorHAnsi" w:cstheme="majorHAnsi"/>
          <w:highlight w:val="green"/>
        </w:rPr>
        <w:t>much more severe</w:t>
      </w:r>
      <w:r w:rsidRPr="00B573B1">
        <w:rPr>
          <w:rStyle w:val="StyleUnderline"/>
          <w:rFonts w:asciiTheme="majorHAnsi" w:hAnsiTheme="majorHAnsi" w:cstheme="majorHAnsi"/>
        </w:rPr>
        <w:t>, assuming some</w:t>
      </w:r>
      <w:r w:rsidRPr="00B573B1">
        <w:rPr>
          <w:rFonts w:asciiTheme="majorHAnsi" w:hAnsiTheme="majorHAnsi" w:cstheme="majorHAnsi"/>
          <w:sz w:val="16"/>
        </w:rPr>
        <w:t xml:space="preserve"> significant </w:t>
      </w:r>
      <w:r w:rsidRPr="00B573B1">
        <w:rPr>
          <w:rStyle w:val="StyleUnderline"/>
          <w:rFonts w:asciiTheme="majorHAnsi" w:hAnsiTheme="majorHAnsi" w:cstheme="majorHAnsi"/>
        </w:rPr>
        <w:t xml:space="preserve">buildup of nuclear </w:t>
      </w:r>
      <w:r w:rsidRPr="00B573B1">
        <w:rPr>
          <w:rStyle w:val="Emphasis"/>
          <w:rFonts w:asciiTheme="majorHAnsi" w:hAnsiTheme="majorHAnsi" w:cstheme="majorHAnsi"/>
        </w:rPr>
        <w:t>arsenals</w:t>
      </w:r>
      <w:r w:rsidRPr="00B573B1">
        <w:rPr>
          <w:rFonts w:asciiTheme="majorHAnsi" w:hAnsiTheme="majorHAnsi" w:cstheme="majorHAnsi"/>
          <w:sz w:val="16"/>
        </w:rPr>
        <w:t xml:space="preserve"> </w:t>
      </w:r>
      <w:r w:rsidRPr="00B573B1">
        <w:rPr>
          <w:rStyle w:val="StyleUnderline"/>
          <w:rFonts w:asciiTheme="majorHAnsi" w:hAnsiTheme="majorHAnsi" w:cstheme="majorHAnsi"/>
        </w:rPr>
        <w:t>and</w:t>
      </w:r>
      <w:r w:rsidRPr="00B573B1">
        <w:rPr>
          <w:rFonts w:asciiTheme="majorHAnsi" w:hAnsiTheme="majorHAnsi" w:cstheme="majorHAnsi"/>
          <w:sz w:val="16"/>
        </w:rPr>
        <w:t xml:space="preserve"> especially </w:t>
      </w:r>
      <w:r w:rsidRPr="00B573B1">
        <w:rPr>
          <w:rStyle w:val="StyleUnderline"/>
          <w:rFonts w:asciiTheme="majorHAnsi" w:hAnsiTheme="majorHAnsi" w:cstheme="majorHAnsi"/>
          <w:highlight w:val="green"/>
        </w:rPr>
        <w:t>if</w:t>
      </w:r>
      <w:r w:rsidRPr="00B573B1">
        <w:rPr>
          <w:rFonts w:asciiTheme="majorHAnsi" w:hAnsiTheme="majorHAnsi" w:cstheme="majorHAnsi"/>
          <w:sz w:val="16"/>
          <w:highlight w:val="green"/>
        </w:rPr>
        <w:t xml:space="preserve"> </w:t>
      </w:r>
      <w:r w:rsidRPr="00B573B1">
        <w:rPr>
          <w:rStyle w:val="Emphasis"/>
          <w:rFonts w:asciiTheme="majorHAnsi" w:hAnsiTheme="majorHAnsi" w:cstheme="majorHAnsi"/>
          <w:highlight w:val="green"/>
        </w:rPr>
        <w:t>“overkill” targeting</w:t>
      </w:r>
      <w:r w:rsidRPr="00B573B1">
        <w:rPr>
          <w:rFonts w:asciiTheme="majorHAnsi" w:hAnsiTheme="majorHAnsi" w:cstheme="majorHAnsi"/>
          <w:sz w:val="16"/>
          <w:highlight w:val="green"/>
        </w:rPr>
        <w:t xml:space="preserve"> </w:t>
      </w:r>
      <w:r w:rsidRPr="00B573B1">
        <w:rPr>
          <w:rStyle w:val="StyleUnderline"/>
          <w:rFonts w:asciiTheme="majorHAnsi" w:hAnsiTheme="majorHAnsi" w:cstheme="majorHAnsi"/>
          <w:highlight w:val="green"/>
        </w:rPr>
        <w:t>was used</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A</w:t>
      </w:r>
      <w:r w:rsidRPr="00B573B1">
        <w:rPr>
          <w:rFonts w:asciiTheme="majorHAnsi" w:hAnsiTheme="majorHAnsi" w:cstheme="majorHAnsi"/>
          <w:sz w:val="16"/>
          <w:highlight w:val="green"/>
        </w:rPr>
        <w:t xml:space="preserve"> </w:t>
      </w:r>
      <w:r w:rsidRPr="00B573B1">
        <w:rPr>
          <w:rStyle w:val="Emphasis"/>
          <w:rFonts w:asciiTheme="majorHAnsi" w:hAnsiTheme="majorHAnsi" w:cstheme="majorHAnsi"/>
          <w:highlight w:val="green"/>
        </w:rPr>
        <w:t>new nuclear war</w:t>
      </w:r>
      <w:r w:rsidRPr="00B573B1">
        <w:rPr>
          <w:rFonts w:asciiTheme="majorHAnsi" w:hAnsiTheme="majorHAnsi" w:cstheme="majorHAnsi"/>
          <w:sz w:val="16"/>
          <w:highlight w:val="green"/>
        </w:rPr>
        <w:t xml:space="preserve"> </w:t>
      </w:r>
      <w:r w:rsidRPr="00B573B1">
        <w:rPr>
          <w:rStyle w:val="StyleUnderline"/>
          <w:rFonts w:asciiTheme="majorHAnsi" w:hAnsiTheme="majorHAnsi" w:cstheme="majorHAnsi"/>
          <w:highlight w:val="green"/>
        </w:rPr>
        <w:t>could bring a</w:t>
      </w:r>
      <w:r w:rsidRPr="00B573B1">
        <w:rPr>
          <w:rFonts w:asciiTheme="majorHAnsi" w:hAnsiTheme="majorHAnsi" w:cstheme="majorHAnsi"/>
          <w:sz w:val="16"/>
          <w:highlight w:val="green"/>
        </w:rPr>
        <w:t xml:space="preserve"> </w:t>
      </w:r>
      <w:r w:rsidRPr="00B573B1">
        <w:rPr>
          <w:rStyle w:val="Emphasis"/>
          <w:rFonts w:asciiTheme="majorHAnsi" w:hAnsiTheme="majorHAnsi" w:cstheme="majorHAnsi"/>
          <w:highlight w:val="green"/>
        </w:rPr>
        <w:t>similar</w:t>
      </w:r>
      <w:r w:rsidRPr="00B573B1">
        <w:rPr>
          <w:rFonts w:asciiTheme="majorHAnsi" w:hAnsiTheme="majorHAnsi" w:cstheme="majorHAnsi"/>
          <w:sz w:val="16"/>
        </w:rPr>
        <w:t xml:space="preserve">ly wide range of </w:t>
      </w:r>
      <w:r w:rsidRPr="00B573B1">
        <w:rPr>
          <w:rStyle w:val="Emphasis"/>
          <w:rFonts w:asciiTheme="majorHAnsi" w:hAnsiTheme="majorHAnsi" w:cstheme="majorHAnsi"/>
          <w:highlight w:val="green"/>
        </w:rPr>
        <w:t>shift</w:t>
      </w:r>
      <w:r w:rsidRPr="00B573B1">
        <w:rPr>
          <w:rFonts w:asciiTheme="majorHAnsi" w:hAnsiTheme="majorHAnsi" w:cstheme="majorHAnsi"/>
          <w:sz w:val="16"/>
        </w:rPr>
        <w:t xml:space="preserve">s </w:t>
      </w:r>
      <w:r w:rsidRPr="00B573B1">
        <w:rPr>
          <w:rStyle w:val="Emphasis"/>
          <w:rFonts w:asciiTheme="majorHAnsi" w:hAnsiTheme="majorHAnsi" w:cstheme="majorHAnsi"/>
          <w:highlight w:val="green"/>
        </w:rPr>
        <w:t>in nuclear weapons norms</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 xml:space="preserve">It could </w:t>
      </w:r>
      <w:r w:rsidRPr="00B573B1">
        <w:rPr>
          <w:rStyle w:val="Emphasis"/>
          <w:rFonts w:asciiTheme="majorHAnsi" w:hAnsiTheme="majorHAnsi" w:cstheme="majorHAnsi"/>
          <w:highlight w:val="green"/>
        </w:rPr>
        <w:t>strengthen the norm</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hastening</w:t>
      </w:r>
      <w:r w:rsidRPr="00B573B1">
        <w:rPr>
          <w:rFonts w:asciiTheme="majorHAnsi" w:hAnsiTheme="majorHAnsi" w:cstheme="majorHAnsi"/>
          <w:sz w:val="16"/>
        </w:rPr>
        <w:t xml:space="preserve"> </w:t>
      </w:r>
      <w:r w:rsidRPr="00B573B1">
        <w:rPr>
          <w:rStyle w:val="Emphasis"/>
          <w:rFonts w:asciiTheme="majorHAnsi" w:hAnsiTheme="majorHAnsi" w:cstheme="majorHAnsi"/>
        </w:rPr>
        <w:t xml:space="preserve">nuclear </w:t>
      </w:r>
      <w:r w:rsidRPr="00B573B1">
        <w:rPr>
          <w:rStyle w:val="Emphasis"/>
          <w:rFonts w:asciiTheme="majorHAnsi" w:hAnsiTheme="majorHAnsi" w:cstheme="majorHAnsi"/>
          <w:highlight w:val="green"/>
        </w:rPr>
        <w:t>disarmament</w:t>
      </w:r>
      <w:r w:rsidRPr="00B573B1">
        <w:rPr>
          <w:rStyle w:val="StyleUnderline"/>
          <w:rFonts w:asciiTheme="majorHAnsi" w:hAnsiTheme="majorHAnsi" w:cstheme="majorHAnsi"/>
        </w:rPr>
        <w:t xml:space="preserve">. Already, there is a political initiative drawing attention to the </w:t>
      </w:r>
      <w:r w:rsidRPr="00B573B1">
        <w:rPr>
          <w:rStyle w:val="Emphasis"/>
          <w:rFonts w:asciiTheme="majorHAnsi" w:hAnsiTheme="majorHAnsi" w:cstheme="majorHAnsi"/>
        </w:rPr>
        <w:t>humanitarian consequences</w:t>
      </w:r>
      <w:r w:rsidRPr="00B573B1">
        <w:rPr>
          <w:rStyle w:val="StyleUnderline"/>
          <w:rFonts w:asciiTheme="majorHAnsi" w:hAnsiTheme="majorHAnsi" w:cstheme="majorHAnsi"/>
        </w:rPr>
        <w:t xml:space="preserve"> of nuclear weapons use in order to promote a new treaty to ban nuclear weapons as a step towards complete nuclear disarmament</w:t>
      </w:r>
      <w:r w:rsidRPr="00B573B1">
        <w:rPr>
          <w:rFonts w:asciiTheme="majorHAnsi" w:hAnsiTheme="majorHAnsi" w:cstheme="majorHAnsi"/>
          <w:sz w:val="16"/>
        </w:rPr>
        <w:t xml:space="preserve"> (Borrie 2014). </w:t>
      </w:r>
      <w:r w:rsidRPr="00B573B1">
        <w:rPr>
          <w:rStyle w:val="StyleUnderline"/>
          <w:rFonts w:asciiTheme="majorHAnsi" w:hAnsiTheme="majorHAnsi" w:cstheme="majorHAnsi"/>
        </w:rPr>
        <w:t xml:space="preserve">It is easy to imagine this initiative </w:t>
      </w:r>
      <w:r w:rsidRPr="00B573B1">
        <w:rPr>
          <w:rStyle w:val="Emphasis"/>
          <w:rFonts w:asciiTheme="majorHAnsi" w:hAnsiTheme="majorHAnsi" w:cstheme="majorHAnsi"/>
        </w:rPr>
        <w:t>using any new nuclear attacks to advance their goals</w:t>
      </w:r>
      <w:r w:rsidRPr="00B573B1">
        <w:rPr>
          <w:rFonts w:asciiTheme="majorHAnsi" w:hAnsiTheme="majorHAnsi" w:cstheme="majorHAnsi"/>
          <w:sz w:val="16"/>
        </w:rPr>
        <w:t xml:space="preserve">. Alternatively, it could weaken the norm, potentially leading to more and/or larger nuclear wars. This is a common concern, as seen for example in debates over low-yield bunker buster nuclear weapons (Nelson 2003). </w:t>
      </w:r>
      <w:r w:rsidRPr="00B573B1">
        <w:rPr>
          <w:rStyle w:val="StyleUnderline"/>
          <w:rFonts w:asciiTheme="majorHAnsi" w:hAnsiTheme="majorHAnsi" w:cstheme="majorHAnsi"/>
          <w:highlight w:val="green"/>
        </w:rPr>
        <w:t xml:space="preserve">Given that the impacts of a large nuclear war could be </w:t>
      </w:r>
      <w:r w:rsidRPr="00B573B1">
        <w:rPr>
          <w:rStyle w:val="Emphasis"/>
          <w:rFonts w:asciiTheme="majorHAnsi" w:hAnsiTheme="majorHAnsi" w:cstheme="majorHAnsi"/>
          <w:highlight w:val="green"/>
        </w:rPr>
        <w:t>extremely severe</w:t>
      </w:r>
      <w:r w:rsidRPr="00B573B1">
        <w:rPr>
          <w:rStyle w:val="StyleUnderline"/>
          <w:rFonts w:asciiTheme="majorHAnsi" w:hAnsiTheme="majorHAnsi" w:cstheme="majorHAnsi"/>
          <w:highlight w:val="green"/>
        </w:rPr>
        <w:t>, a shift</w:t>
      </w:r>
      <w:r w:rsidRPr="00B573B1">
        <w:rPr>
          <w:rStyle w:val="StyleUnderline"/>
          <w:rFonts w:asciiTheme="majorHAnsi" w:hAnsiTheme="majorHAnsi" w:cstheme="majorHAnsi"/>
        </w:rPr>
        <w:t xml:space="preserve"> in nuclear weapons</w:t>
      </w:r>
      <w:r w:rsidRPr="00B573B1">
        <w:rPr>
          <w:rFonts w:asciiTheme="majorHAnsi" w:hAnsiTheme="majorHAnsi" w:cstheme="majorHAnsi"/>
          <w:sz w:val="16"/>
        </w:rPr>
        <w:t xml:space="preserve"> </w:t>
      </w:r>
      <w:r w:rsidRPr="00B573B1">
        <w:rPr>
          <w:rStyle w:val="Emphasis"/>
          <w:rFonts w:asciiTheme="majorHAnsi" w:hAnsiTheme="majorHAnsi" w:cstheme="majorHAnsi"/>
        </w:rPr>
        <w:t>norms</w:t>
      </w:r>
      <w:r w:rsidRPr="00B573B1">
        <w:rPr>
          <w:rFonts w:asciiTheme="majorHAnsi" w:hAnsiTheme="majorHAnsi" w:cstheme="majorHAnsi"/>
          <w:sz w:val="16"/>
        </w:rPr>
        <w:t xml:space="preserve"> </w:t>
      </w:r>
      <w:r w:rsidRPr="00B573B1">
        <w:rPr>
          <w:rStyle w:val="StyleUnderline"/>
          <w:rFonts w:asciiTheme="majorHAnsi" w:hAnsiTheme="majorHAnsi" w:cstheme="majorHAnsi"/>
          <w:highlight w:val="green"/>
        </w:rPr>
        <w:t>could</w:t>
      </w:r>
      <w:r w:rsidRPr="00B573B1">
        <w:rPr>
          <w:rStyle w:val="StyleUnderline"/>
          <w:rFonts w:asciiTheme="majorHAnsi" w:hAnsiTheme="majorHAnsi" w:cstheme="majorHAnsi"/>
        </w:rPr>
        <w:t xml:space="preserve"> easily </w:t>
      </w:r>
      <w:r w:rsidRPr="00B573B1">
        <w:rPr>
          <w:rStyle w:val="StyleUnderline"/>
          <w:rFonts w:asciiTheme="majorHAnsi" w:hAnsiTheme="majorHAnsi" w:cstheme="majorHAnsi"/>
          <w:highlight w:val="green"/>
        </w:rPr>
        <w:t xml:space="preserve">be the </w:t>
      </w:r>
      <w:r w:rsidRPr="00B573B1">
        <w:rPr>
          <w:rStyle w:val="Emphasis"/>
          <w:rFonts w:asciiTheme="majorHAnsi" w:hAnsiTheme="majorHAnsi" w:cstheme="majorHAnsi"/>
          <w:highlight w:val="green"/>
        </w:rPr>
        <w:t>single most consequential effect of a smaller nuclear war.</w:t>
      </w:r>
    </w:p>
    <w:p w14:paraId="5CDEE53B" w14:textId="77777777" w:rsidR="00B573B1" w:rsidRPr="00B573B1" w:rsidRDefault="00B573B1" w:rsidP="00B573B1">
      <w:pPr>
        <w:rPr>
          <w:rFonts w:asciiTheme="majorHAnsi" w:hAnsiTheme="majorHAnsi" w:cstheme="majorHAnsi"/>
          <w:sz w:val="16"/>
        </w:rPr>
      </w:pPr>
    </w:p>
    <w:p w14:paraId="6E0CE019"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Industrial civilization wouldn’t recover. </w:t>
      </w:r>
    </w:p>
    <w:p w14:paraId="7EFE0CD9" w14:textId="77777777" w:rsidR="00B573B1" w:rsidRPr="00B573B1" w:rsidRDefault="00B573B1" w:rsidP="00B573B1">
      <w:pPr>
        <w:rPr>
          <w:rFonts w:asciiTheme="majorHAnsi" w:hAnsiTheme="majorHAnsi" w:cstheme="majorHAnsi"/>
        </w:rPr>
      </w:pPr>
      <w:r w:rsidRPr="00B573B1">
        <w:rPr>
          <w:rFonts w:asciiTheme="majorHAnsi" w:hAnsiTheme="majorHAnsi" w:cstheme="majorHAnsi"/>
        </w:rPr>
        <w:t xml:space="preserve">Lewis </w:t>
      </w:r>
      <w:r w:rsidRPr="00B573B1">
        <w:rPr>
          <w:rFonts w:asciiTheme="majorHAnsi" w:hAnsiTheme="majorHAnsi" w:cstheme="majorHAnsi"/>
          <w:b/>
        </w:rPr>
        <w:t>Dartnell 15</w:t>
      </w:r>
      <w:r w:rsidRPr="00B573B1">
        <w:rPr>
          <w:rFonts w:asciiTheme="majorHAnsi" w:hAnsiTheme="majorHAnsi" w:cstheme="majorHAnsi"/>
        </w:rPr>
        <w:t>.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https://aeon.co/essays/could-we-reboot-a-modern-civilisation-without-fossil-fuels/TK</w:t>
      </w:r>
    </w:p>
    <w:p w14:paraId="733FE514" w14:textId="77777777" w:rsidR="00B573B1" w:rsidRPr="00B573B1" w:rsidRDefault="00B573B1" w:rsidP="00B573B1">
      <w:pPr>
        <w:rPr>
          <w:rFonts w:asciiTheme="majorHAnsi" w:hAnsiTheme="majorHAnsi" w:cstheme="majorHAnsi"/>
          <w:sz w:val="16"/>
          <w:u w:val="single"/>
        </w:rPr>
      </w:pPr>
      <w:r w:rsidRPr="00B573B1">
        <w:rPr>
          <w:rStyle w:val="Emphasis"/>
          <w:rFonts w:asciiTheme="majorHAnsi" w:hAnsiTheme="majorHAnsi" w:cstheme="majorHAnsi"/>
        </w:rPr>
        <w:t>Imagine that the world as we know it ends tomorrow</w:t>
      </w:r>
      <w:r w:rsidRPr="00B573B1">
        <w:rPr>
          <w:rStyle w:val="StyleUnderline"/>
          <w:rFonts w:asciiTheme="majorHAnsi" w:hAnsiTheme="majorHAnsi" w:cstheme="majorHAnsi"/>
        </w:rPr>
        <w:t xml:space="preserve">. There’s a </w:t>
      </w:r>
      <w:r w:rsidRPr="00B573B1">
        <w:rPr>
          <w:rStyle w:val="Emphasis"/>
          <w:rFonts w:asciiTheme="majorHAnsi" w:hAnsiTheme="majorHAnsi" w:cstheme="majorHAnsi"/>
        </w:rPr>
        <w:t>global catastrophe</w:t>
      </w:r>
      <w:r w:rsidRPr="00B573B1">
        <w:rPr>
          <w:rFonts w:asciiTheme="majorHAnsi" w:hAnsiTheme="majorHAnsi" w:cstheme="majorHAnsi"/>
          <w:sz w:val="16"/>
        </w:rPr>
        <w:t xml:space="preserve">: a pandemic virus, an asteroid strike, or </w:t>
      </w:r>
      <w:r w:rsidRPr="00B573B1">
        <w:rPr>
          <w:rStyle w:val="StyleUnderline"/>
          <w:rFonts w:asciiTheme="majorHAnsi" w:hAnsiTheme="majorHAnsi" w:cstheme="majorHAnsi"/>
        </w:rPr>
        <w:t xml:space="preserve">perhaps a </w:t>
      </w:r>
      <w:r w:rsidRPr="00B573B1">
        <w:rPr>
          <w:rStyle w:val="Emphasis"/>
          <w:rFonts w:asciiTheme="majorHAnsi" w:hAnsiTheme="majorHAnsi" w:cstheme="majorHAnsi"/>
        </w:rPr>
        <w:t>nuclear holocaust</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The </w:t>
      </w:r>
      <w:r w:rsidRPr="00B573B1">
        <w:rPr>
          <w:rStyle w:val="Emphasis"/>
          <w:rFonts w:asciiTheme="majorHAnsi" w:hAnsiTheme="majorHAnsi" w:cstheme="majorHAnsi"/>
        </w:rPr>
        <w:t>vast majority</w:t>
      </w:r>
      <w:r w:rsidRPr="00B573B1">
        <w:rPr>
          <w:rStyle w:val="StyleUnderline"/>
          <w:rFonts w:asciiTheme="majorHAnsi" w:hAnsiTheme="majorHAnsi" w:cstheme="majorHAnsi"/>
        </w:rPr>
        <w:t xml:space="preserve"> of the human race </w:t>
      </w:r>
      <w:r w:rsidRPr="00B573B1">
        <w:rPr>
          <w:rStyle w:val="Emphasis"/>
          <w:rFonts w:asciiTheme="majorHAnsi" w:hAnsiTheme="majorHAnsi" w:cstheme="majorHAnsi"/>
        </w:rPr>
        <w:t>perishes</w:t>
      </w:r>
      <w:r w:rsidRPr="00B573B1">
        <w:rPr>
          <w:rStyle w:val="StyleUnderline"/>
          <w:rFonts w:asciiTheme="majorHAnsi" w:hAnsiTheme="majorHAnsi" w:cstheme="majorHAnsi"/>
        </w:rPr>
        <w:t>. Our civilisation collapses. The post-apocalyptic survivors find themselves in a devastated world of decaying, deserted cities</w:t>
      </w:r>
      <w:r w:rsidRPr="00B573B1">
        <w:rPr>
          <w:rFonts w:asciiTheme="majorHAnsi" w:hAnsiTheme="majorHAnsi" w:cstheme="majorHAnsi"/>
          <w:sz w:val="16"/>
        </w:rPr>
        <w:t xml:space="preserve"> and roving gangs of bandits looting and taking by force. </w:t>
      </w:r>
      <w:r w:rsidRPr="00B573B1">
        <w:rPr>
          <w:rStyle w:val="Emphasis"/>
          <w:rFonts w:asciiTheme="majorHAnsi" w:hAnsiTheme="majorHAnsi" w:cstheme="majorHAnsi"/>
          <w:sz w:val="24"/>
        </w:rPr>
        <w:t>Bad as things sound, that’s not the end for humanity</w:t>
      </w:r>
      <w:r w:rsidRPr="00B573B1">
        <w:rPr>
          <w:rFonts w:asciiTheme="majorHAnsi" w:hAnsiTheme="majorHAnsi" w:cstheme="majorHAnsi"/>
          <w:sz w:val="16"/>
        </w:rPr>
        <w:t xml:space="preserve">. </w:t>
      </w:r>
      <w:r w:rsidRPr="00B573B1">
        <w:rPr>
          <w:rStyle w:val="StyleUnderline"/>
          <w:rFonts w:asciiTheme="majorHAnsi" w:hAnsiTheme="majorHAnsi" w:cstheme="majorHAnsi"/>
        </w:rPr>
        <w:t>We</w:t>
      </w:r>
      <w:r w:rsidRPr="00B573B1">
        <w:rPr>
          <w:rFonts w:asciiTheme="majorHAnsi" w:hAnsiTheme="majorHAnsi" w:cstheme="majorHAnsi"/>
          <w:sz w:val="16"/>
        </w:rPr>
        <w:t xml:space="preserve"> </w:t>
      </w:r>
      <w:r w:rsidRPr="00B573B1">
        <w:rPr>
          <w:rStyle w:val="Emphasis"/>
          <w:rFonts w:asciiTheme="majorHAnsi" w:hAnsiTheme="majorHAnsi" w:cstheme="majorHAnsi"/>
        </w:rPr>
        <w:t>bounce back</w:t>
      </w:r>
      <w:r w:rsidRPr="00B573B1">
        <w:rPr>
          <w:rFonts w:asciiTheme="majorHAnsi" w:hAnsiTheme="majorHAnsi" w:cstheme="majorHAnsi"/>
          <w:sz w:val="16"/>
        </w:rPr>
        <w:t xml:space="preserve">. Sooner or later, </w:t>
      </w:r>
      <w:r w:rsidRPr="00B573B1">
        <w:rPr>
          <w:rStyle w:val="Emphasis"/>
          <w:rFonts w:asciiTheme="majorHAnsi" w:hAnsiTheme="majorHAnsi" w:cstheme="majorHAnsi"/>
        </w:rPr>
        <w:t>peace and order</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emerge again, just as they have time and again through history. </w:t>
      </w:r>
      <w:r w:rsidRPr="00B573B1">
        <w:rPr>
          <w:rStyle w:val="Emphasis"/>
          <w:rFonts w:asciiTheme="majorHAnsi" w:hAnsiTheme="majorHAnsi" w:cstheme="majorHAnsi"/>
        </w:rPr>
        <w:t>Stable communities</w:t>
      </w:r>
      <w:r w:rsidRPr="00B573B1">
        <w:rPr>
          <w:rStyle w:val="StyleUnderline"/>
          <w:rFonts w:asciiTheme="majorHAnsi" w:hAnsiTheme="majorHAnsi" w:cstheme="majorHAnsi"/>
        </w:rPr>
        <w:t xml:space="preserve"> take shape</w:t>
      </w:r>
      <w:r w:rsidRPr="00B573B1">
        <w:rPr>
          <w:rFonts w:asciiTheme="majorHAnsi" w:hAnsiTheme="majorHAnsi" w:cstheme="majorHAnsi"/>
          <w:sz w:val="16"/>
        </w:rPr>
        <w:t xml:space="preserve">. </w:t>
      </w:r>
      <w:r w:rsidRPr="00B573B1">
        <w:rPr>
          <w:rStyle w:val="StyleUnderline"/>
          <w:rFonts w:asciiTheme="majorHAnsi" w:hAnsiTheme="majorHAnsi" w:cstheme="majorHAnsi"/>
        </w:rPr>
        <w:t>They</w:t>
      </w:r>
      <w:r w:rsidRPr="00B573B1">
        <w:rPr>
          <w:rFonts w:asciiTheme="majorHAnsi" w:hAnsiTheme="majorHAnsi" w:cstheme="majorHAnsi"/>
          <w:sz w:val="16"/>
        </w:rPr>
        <w:t xml:space="preserve"> </w:t>
      </w:r>
      <w:r w:rsidRPr="00B573B1">
        <w:rPr>
          <w:rStyle w:val="StyleUnderline"/>
          <w:rFonts w:asciiTheme="majorHAnsi" w:hAnsiTheme="majorHAnsi" w:cstheme="majorHAnsi"/>
        </w:rPr>
        <w:t>begin</w:t>
      </w:r>
      <w:r w:rsidRPr="00B573B1">
        <w:rPr>
          <w:rFonts w:asciiTheme="majorHAnsi" w:hAnsiTheme="majorHAnsi" w:cstheme="majorHAnsi"/>
          <w:sz w:val="16"/>
        </w:rPr>
        <w:t xml:space="preserve"> the agonising process of </w:t>
      </w:r>
      <w:r w:rsidRPr="00B573B1">
        <w:rPr>
          <w:rStyle w:val="Emphasis"/>
          <w:rFonts w:asciiTheme="majorHAnsi" w:hAnsiTheme="majorHAnsi" w:cstheme="majorHAnsi"/>
        </w:rPr>
        <w:t>rebuilding</w:t>
      </w:r>
      <w:r w:rsidRPr="00B573B1">
        <w:rPr>
          <w:rFonts w:asciiTheme="majorHAnsi" w:hAnsiTheme="majorHAnsi" w:cstheme="majorHAnsi"/>
          <w:sz w:val="16"/>
        </w:rPr>
        <w:t xml:space="preserve"> their technological base from scratch. </w:t>
      </w:r>
      <w:r w:rsidRPr="00B573B1">
        <w:rPr>
          <w:rStyle w:val="StyleUnderline"/>
          <w:rFonts w:asciiTheme="majorHAnsi" w:hAnsiTheme="majorHAnsi" w:cstheme="majorHAnsi"/>
        </w:rPr>
        <w:t xml:space="preserve">But here’s the question: how far could such a society rebuild? </w:t>
      </w:r>
      <w:r w:rsidRPr="00B573B1">
        <w:rPr>
          <w:rStyle w:val="StyleUnderline"/>
          <w:rFonts w:asciiTheme="majorHAnsi" w:hAnsiTheme="majorHAnsi" w:cstheme="majorHAnsi"/>
          <w:highlight w:val="green"/>
        </w:rPr>
        <w:t xml:space="preserve">Is there </w:t>
      </w:r>
      <w:r w:rsidRPr="00B573B1">
        <w:rPr>
          <w:rStyle w:val="Emphasis"/>
          <w:rFonts w:asciiTheme="majorHAnsi" w:hAnsiTheme="majorHAnsi" w:cstheme="majorHAnsi"/>
          <w:highlight w:val="green"/>
        </w:rPr>
        <w:t>any chance</w:t>
      </w:r>
      <w:r w:rsidRPr="00B573B1">
        <w:rPr>
          <w:rFonts w:asciiTheme="majorHAnsi" w:hAnsiTheme="majorHAnsi" w:cstheme="majorHAnsi"/>
          <w:sz w:val="16"/>
        </w:rPr>
        <w:t xml:space="preserve">, for instance, </w:t>
      </w:r>
      <w:r w:rsidRPr="00B573B1">
        <w:rPr>
          <w:rStyle w:val="StyleUnderline"/>
          <w:rFonts w:asciiTheme="majorHAnsi" w:hAnsiTheme="majorHAnsi" w:cstheme="majorHAnsi"/>
        </w:rPr>
        <w:t xml:space="preserve">that </w:t>
      </w:r>
      <w:r w:rsidRPr="00B573B1">
        <w:rPr>
          <w:rStyle w:val="StyleUnderline"/>
          <w:rFonts w:asciiTheme="majorHAnsi" w:hAnsiTheme="majorHAnsi" w:cstheme="majorHAnsi"/>
          <w:highlight w:val="green"/>
        </w:rPr>
        <w:t xml:space="preserve">a post-apocalyptic society could </w:t>
      </w:r>
      <w:r w:rsidRPr="00B573B1">
        <w:rPr>
          <w:rStyle w:val="Emphasis"/>
          <w:rFonts w:asciiTheme="majorHAnsi" w:hAnsiTheme="majorHAnsi" w:cstheme="majorHAnsi"/>
          <w:highlight w:val="green"/>
        </w:rPr>
        <w:t>reboot a technological civilisation?</w:t>
      </w:r>
      <w:r w:rsidRPr="00B573B1">
        <w:rPr>
          <w:rStyle w:val="Emphasis"/>
          <w:rFonts w:asciiTheme="majorHAnsi" w:hAnsiTheme="majorHAnsi" w:cstheme="majorHAnsi"/>
        </w:rPr>
        <w:t xml:space="preserve"> </w:t>
      </w:r>
      <w:r w:rsidRPr="00B573B1">
        <w:rPr>
          <w:rFonts w:asciiTheme="majorHAnsi" w:hAnsiTheme="majorHAnsi" w:cstheme="majorHAnsi"/>
          <w:sz w:val="16"/>
        </w:rPr>
        <w:t xml:space="preserve">Let’s make the basis of this thought experiment a little more specific. Today, </w:t>
      </w:r>
      <w:r w:rsidRPr="00B573B1">
        <w:rPr>
          <w:rStyle w:val="StyleUnderline"/>
          <w:rFonts w:asciiTheme="majorHAnsi" w:hAnsiTheme="majorHAnsi" w:cstheme="majorHAnsi"/>
          <w:highlight w:val="green"/>
        </w:rPr>
        <w:t xml:space="preserve">we have already consumed the </w:t>
      </w:r>
      <w:r w:rsidRPr="00B573B1">
        <w:rPr>
          <w:rStyle w:val="Emphasis"/>
          <w:rFonts w:asciiTheme="majorHAnsi" w:hAnsiTheme="majorHAnsi" w:cstheme="majorHAnsi"/>
          <w:highlight w:val="green"/>
        </w:rPr>
        <w:t>most</w:t>
      </w:r>
      <w:r w:rsidRPr="00B573B1">
        <w:rPr>
          <w:rStyle w:val="StyleUnderline"/>
          <w:rFonts w:asciiTheme="majorHAnsi" w:hAnsiTheme="majorHAnsi" w:cstheme="majorHAnsi"/>
          <w:highlight w:val="green"/>
        </w:rPr>
        <w:t xml:space="preserve"> easily drainable </w:t>
      </w:r>
      <w:r w:rsidRPr="00B573B1">
        <w:rPr>
          <w:rStyle w:val="Emphasis"/>
          <w:rFonts w:asciiTheme="majorHAnsi" w:hAnsiTheme="majorHAnsi" w:cstheme="majorHAnsi"/>
          <w:highlight w:val="green"/>
        </w:rPr>
        <w:t>crude oil</w:t>
      </w:r>
      <w:r w:rsidRPr="00B573B1">
        <w:rPr>
          <w:rStyle w:val="StyleUnderline"/>
          <w:rFonts w:asciiTheme="majorHAnsi" w:hAnsiTheme="majorHAnsi" w:cstheme="majorHAnsi"/>
        </w:rPr>
        <w:t xml:space="preserve"> and</w:t>
      </w:r>
      <w:r w:rsidRPr="00B573B1">
        <w:rPr>
          <w:rFonts w:asciiTheme="majorHAnsi" w:hAnsiTheme="majorHAnsi" w:cstheme="majorHAnsi"/>
          <w:sz w:val="16"/>
        </w:rPr>
        <w:t xml:space="preserve">, particularly in Britain, much of the shallowest, </w:t>
      </w:r>
      <w:r w:rsidRPr="00B573B1">
        <w:rPr>
          <w:rStyle w:val="Emphasis"/>
          <w:rFonts w:asciiTheme="majorHAnsi" w:hAnsiTheme="majorHAnsi" w:cstheme="majorHAnsi"/>
        </w:rPr>
        <w:t>most</w:t>
      </w:r>
      <w:r w:rsidRPr="00B573B1">
        <w:rPr>
          <w:rStyle w:val="StyleUnderline"/>
          <w:rFonts w:asciiTheme="majorHAnsi" w:hAnsiTheme="majorHAnsi" w:cstheme="majorHAnsi"/>
        </w:rPr>
        <w:t xml:space="preserve"> readily mined deposits of </w:t>
      </w:r>
      <w:r w:rsidRPr="00B573B1">
        <w:rPr>
          <w:rStyle w:val="Emphasis"/>
          <w:rFonts w:asciiTheme="majorHAnsi" w:hAnsiTheme="majorHAnsi" w:cstheme="majorHAnsi"/>
        </w:rPr>
        <w:t>coal</w:t>
      </w:r>
      <w:r w:rsidRPr="00B573B1">
        <w:rPr>
          <w:rFonts w:asciiTheme="majorHAnsi" w:hAnsiTheme="majorHAnsi" w:cstheme="majorHAnsi"/>
          <w:sz w:val="16"/>
        </w:rPr>
        <w:t xml:space="preserve">. </w:t>
      </w:r>
      <w:r w:rsidRPr="00B573B1">
        <w:rPr>
          <w:rStyle w:val="Emphasis"/>
          <w:rFonts w:asciiTheme="majorHAnsi" w:hAnsiTheme="majorHAnsi" w:cstheme="majorHAnsi"/>
          <w:highlight w:val="green"/>
        </w:rPr>
        <w:t>Fossil fuels are central</w:t>
      </w:r>
      <w:r w:rsidRPr="00B573B1">
        <w:rPr>
          <w:rFonts w:asciiTheme="majorHAnsi" w:hAnsiTheme="majorHAnsi" w:cstheme="majorHAnsi"/>
          <w:sz w:val="16"/>
          <w:highlight w:val="green"/>
        </w:rPr>
        <w:t xml:space="preserve"> </w:t>
      </w:r>
      <w:r w:rsidRPr="00B573B1">
        <w:rPr>
          <w:rStyle w:val="StyleUnderline"/>
          <w:rFonts w:asciiTheme="majorHAnsi" w:hAnsiTheme="majorHAnsi" w:cstheme="majorHAnsi"/>
          <w:highlight w:val="green"/>
        </w:rPr>
        <w:t>to</w:t>
      </w:r>
      <w:r w:rsidRPr="00B573B1">
        <w:rPr>
          <w:rStyle w:val="StyleUnderline"/>
          <w:rFonts w:asciiTheme="majorHAnsi" w:hAnsiTheme="majorHAnsi" w:cstheme="majorHAnsi"/>
        </w:rPr>
        <w:t xml:space="preserve"> the </w:t>
      </w:r>
      <w:r w:rsidRPr="00B573B1">
        <w:rPr>
          <w:rStyle w:val="StyleUnderline"/>
          <w:rFonts w:asciiTheme="majorHAnsi" w:hAnsiTheme="majorHAnsi" w:cstheme="majorHAnsi"/>
          <w:highlight w:val="green"/>
        </w:rPr>
        <w:t>organisation of modern</w:t>
      </w:r>
      <w:r w:rsidRPr="00B573B1">
        <w:rPr>
          <w:rStyle w:val="StyleUnderline"/>
          <w:rFonts w:asciiTheme="majorHAnsi" w:hAnsiTheme="majorHAnsi" w:cstheme="majorHAnsi"/>
        </w:rPr>
        <w:t xml:space="preserve"> industrial </w:t>
      </w:r>
      <w:r w:rsidRPr="00B573B1">
        <w:rPr>
          <w:rStyle w:val="StyleUnderline"/>
          <w:rFonts w:asciiTheme="majorHAnsi" w:hAnsiTheme="majorHAnsi" w:cstheme="majorHAnsi"/>
          <w:highlight w:val="green"/>
        </w:rPr>
        <w:t>society</w:t>
      </w:r>
      <w:r w:rsidRPr="00B573B1">
        <w:rPr>
          <w:rStyle w:val="StyleUnderline"/>
          <w:rFonts w:asciiTheme="majorHAnsi" w:hAnsiTheme="majorHAnsi" w:cstheme="majorHAnsi"/>
        </w:rPr>
        <w:t xml:space="preserve">, just as they were central to its </w:t>
      </w:r>
      <w:r w:rsidRPr="00B573B1">
        <w:rPr>
          <w:rStyle w:val="Emphasis"/>
          <w:rFonts w:asciiTheme="majorHAnsi" w:hAnsiTheme="majorHAnsi" w:cstheme="majorHAnsi"/>
        </w:rPr>
        <w:t>development</w:t>
      </w:r>
      <w:r w:rsidRPr="00B573B1">
        <w:rPr>
          <w:rFonts w:asciiTheme="majorHAnsi" w:hAnsiTheme="majorHAnsi" w:cstheme="majorHAnsi"/>
          <w:sz w:val="16"/>
        </w:rPr>
        <w:t xml:space="preserve">. </w:t>
      </w:r>
      <w:r w:rsidRPr="00B573B1">
        <w:rPr>
          <w:rStyle w:val="StyleUnderline"/>
          <w:rFonts w:asciiTheme="majorHAnsi" w:hAnsiTheme="majorHAnsi" w:cstheme="majorHAnsi"/>
        </w:rPr>
        <w:t>Those</w:t>
      </w:r>
      <w:r w:rsidRPr="00B573B1">
        <w:rPr>
          <w:rFonts w:asciiTheme="majorHAnsi" w:hAnsiTheme="majorHAnsi" w:cstheme="majorHAnsi"/>
          <w:sz w:val="16"/>
        </w:rPr>
        <w:t xml:space="preserve">, by the way, </w:t>
      </w:r>
      <w:r w:rsidRPr="00B573B1">
        <w:rPr>
          <w:rStyle w:val="StyleUnderline"/>
          <w:rFonts w:asciiTheme="majorHAnsi" w:hAnsiTheme="majorHAnsi" w:cstheme="majorHAnsi"/>
        </w:rPr>
        <w:t>are</w:t>
      </w:r>
      <w:r w:rsidRPr="00B573B1">
        <w:rPr>
          <w:rFonts w:asciiTheme="majorHAnsi" w:hAnsiTheme="majorHAnsi" w:cstheme="majorHAnsi"/>
          <w:sz w:val="16"/>
        </w:rPr>
        <w:t xml:space="preserve"> </w:t>
      </w:r>
      <w:r w:rsidRPr="00B573B1">
        <w:rPr>
          <w:rStyle w:val="Emphasis"/>
          <w:rFonts w:asciiTheme="majorHAnsi" w:hAnsiTheme="majorHAnsi" w:cstheme="majorHAnsi"/>
        </w:rPr>
        <w:t>distinct roles</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even if we could somehow do without fossil fuels now (which we can’t, quite), it’s a different question whether we </w:t>
      </w:r>
      <w:r w:rsidRPr="00B573B1">
        <w:rPr>
          <w:rStyle w:val="Emphasis"/>
          <w:rFonts w:asciiTheme="majorHAnsi" w:hAnsiTheme="majorHAnsi" w:cstheme="majorHAnsi"/>
        </w:rPr>
        <w:t>could have got to where we are without ever having had them</w:t>
      </w:r>
      <w:r w:rsidRPr="00B573B1">
        <w:rPr>
          <w:rStyle w:val="StyleUnderline"/>
          <w:rFonts w:asciiTheme="majorHAnsi" w:hAnsiTheme="majorHAnsi" w:cstheme="majorHAnsi"/>
        </w:rPr>
        <w:t xml:space="preserve">. </w:t>
      </w:r>
      <w:r w:rsidRPr="00B573B1">
        <w:rPr>
          <w:rFonts w:asciiTheme="majorHAnsi" w:hAnsiTheme="majorHAnsi" w:cstheme="majorHAnsi"/>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B573B1">
        <w:rPr>
          <w:rStyle w:val="StyleUnderline"/>
          <w:rFonts w:asciiTheme="majorHAnsi" w:hAnsiTheme="majorHAnsi" w:cstheme="majorHAnsi"/>
        </w:rPr>
        <w:t xml:space="preserve">It’s easy to </w:t>
      </w:r>
      <w:r w:rsidRPr="00B573B1">
        <w:rPr>
          <w:rStyle w:val="Emphasis"/>
          <w:rFonts w:asciiTheme="majorHAnsi" w:hAnsiTheme="majorHAnsi" w:cstheme="majorHAnsi"/>
        </w:rPr>
        <w:t>underestimate</w:t>
      </w:r>
      <w:r w:rsidRPr="00B573B1">
        <w:rPr>
          <w:rStyle w:val="StyleUnderline"/>
          <w:rFonts w:asciiTheme="majorHAnsi" w:hAnsiTheme="majorHAnsi" w:cstheme="majorHAnsi"/>
        </w:rPr>
        <w:t xml:space="preserve"> our current dependence on fossil fuels</w:t>
      </w:r>
      <w:r w:rsidRPr="00B573B1">
        <w:rPr>
          <w:rFonts w:asciiTheme="majorHAnsi" w:hAnsiTheme="majorHAnsi" w:cstheme="majorHAnsi"/>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B573B1">
        <w:rPr>
          <w:rStyle w:val="StyleUnderline"/>
          <w:rFonts w:asciiTheme="majorHAnsi" w:hAnsiTheme="majorHAnsi" w:cstheme="majorHAnsi"/>
          <w:highlight w:val="green"/>
        </w:rPr>
        <w:t xml:space="preserve">You can’t </w:t>
      </w:r>
      <w:r w:rsidRPr="00B573B1">
        <w:rPr>
          <w:rStyle w:val="StyleUnderline"/>
          <w:rFonts w:asciiTheme="majorHAnsi" w:hAnsiTheme="majorHAnsi" w:cstheme="majorHAnsi"/>
        </w:rPr>
        <w:t xml:space="preserve">smelt metal, make glass, roast the ingredients of concrete, or </w:t>
      </w:r>
      <w:r w:rsidRPr="00B573B1">
        <w:rPr>
          <w:rStyle w:val="StyleUnderline"/>
          <w:rFonts w:asciiTheme="majorHAnsi" w:hAnsiTheme="majorHAnsi" w:cstheme="majorHAnsi"/>
          <w:highlight w:val="green"/>
        </w:rPr>
        <w:t xml:space="preserve">synthesise </w:t>
      </w:r>
      <w:r w:rsidRPr="00B573B1">
        <w:rPr>
          <w:rStyle w:val="StyleUnderline"/>
          <w:rFonts w:asciiTheme="majorHAnsi" w:hAnsiTheme="majorHAnsi" w:cstheme="majorHAnsi"/>
        </w:rPr>
        <w:t xml:space="preserve">artificial </w:t>
      </w:r>
      <w:r w:rsidRPr="00B573B1">
        <w:rPr>
          <w:rStyle w:val="StyleUnderline"/>
          <w:rFonts w:asciiTheme="majorHAnsi" w:hAnsiTheme="majorHAnsi" w:cstheme="majorHAnsi"/>
          <w:highlight w:val="green"/>
        </w:rPr>
        <w:t>fertiliser without</w:t>
      </w:r>
      <w:r w:rsidRPr="00B573B1">
        <w:rPr>
          <w:rStyle w:val="StyleUnderline"/>
          <w:rFonts w:asciiTheme="majorHAnsi" w:hAnsiTheme="majorHAnsi" w:cstheme="majorHAnsi"/>
        </w:rPr>
        <w:t xml:space="preserve"> a lot of heat. It is </w:t>
      </w:r>
      <w:r w:rsidRPr="00B573B1">
        <w:rPr>
          <w:rStyle w:val="Emphasis"/>
          <w:rFonts w:asciiTheme="majorHAnsi" w:hAnsiTheme="majorHAnsi" w:cstheme="majorHAnsi"/>
          <w:highlight w:val="green"/>
        </w:rPr>
        <w:t>fossil fuels</w:t>
      </w:r>
      <w:r w:rsidRPr="00B573B1">
        <w:rPr>
          <w:rStyle w:val="StyleUnderline"/>
          <w:rFonts w:asciiTheme="majorHAnsi" w:hAnsiTheme="majorHAnsi" w:cstheme="majorHAnsi"/>
        </w:rPr>
        <w:t xml:space="preserve"> – coal, gas and oil – </w:t>
      </w:r>
      <w:r w:rsidRPr="00B573B1">
        <w:rPr>
          <w:rStyle w:val="StyleUnderline"/>
          <w:rFonts w:asciiTheme="majorHAnsi" w:hAnsiTheme="majorHAnsi" w:cstheme="majorHAnsi"/>
          <w:highlight w:val="green"/>
        </w:rPr>
        <w:t>that provide</w:t>
      </w:r>
      <w:r w:rsidRPr="00B573B1">
        <w:rPr>
          <w:rStyle w:val="StyleUnderline"/>
          <w:rFonts w:asciiTheme="majorHAnsi" w:hAnsiTheme="majorHAnsi" w:cstheme="majorHAnsi"/>
        </w:rPr>
        <w:t xml:space="preserve"> most of this </w:t>
      </w:r>
      <w:r w:rsidRPr="00B573B1">
        <w:rPr>
          <w:rStyle w:val="Emphasis"/>
          <w:rFonts w:asciiTheme="majorHAnsi" w:hAnsiTheme="majorHAnsi" w:cstheme="majorHAnsi"/>
          <w:highlight w:val="green"/>
        </w:rPr>
        <w:t>thermal</w:t>
      </w:r>
      <w:r w:rsidRPr="00B573B1">
        <w:rPr>
          <w:rStyle w:val="StyleUnderline"/>
          <w:rFonts w:asciiTheme="majorHAnsi" w:hAnsiTheme="majorHAnsi" w:cstheme="majorHAnsi"/>
          <w:highlight w:val="green"/>
        </w:rPr>
        <w:t xml:space="preserve"> energy</w:t>
      </w:r>
      <w:r w:rsidRPr="00B573B1">
        <w:rPr>
          <w:rStyle w:val="StyleUnderline"/>
          <w:rFonts w:asciiTheme="majorHAnsi" w:hAnsiTheme="majorHAnsi" w:cstheme="majorHAnsi"/>
        </w:rPr>
        <w:t xml:space="preserve">. </w:t>
      </w:r>
      <w:r w:rsidRPr="00B573B1">
        <w:rPr>
          <w:rFonts w:asciiTheme="majorHAnsi" w:hAnsiTheme="majorHAnsi" w:cstheme="majorHAnsi"/>
          <w:sz w:val="16"/>
        </w:rPr>
        <w:t>I</w:t>
      </w:r>
      <w:r w:rsidRPr="00B573B1">
        <w:rPr>
          <w:rStyle w:val="StyleUnderline"/>
          <w:rFonts w:asciiTheme="majorHAnsi" w:hAnsiTheme="majorHAnsi" w:cstheme="majorHAnsi"/>
        </w:rPr>
        <w:t xml:space="preserve">n fact, the problem is </w:t>
      </w:r>
      <w:r w:rsidRPr="00B573B1">
        <w:rPr>
          <w:rStyle w:val="Emphasis"/>
          <w:rFonts w:asciiTheme="majorHAnsi" w:hAnsiTheme="majorHAnsi" w:cstheme="majorHAnsi"/>
        </w:rPr>
        <w:t>even worse</w:t>
      </w:r>
      <w:r w:rsidRPr="00B573B1">
        <w:rPr>
          <w:rStyle w:val="StyleUnderline"/>
          <w:rFonts w:asciiTheme="majorHAnsi" w:hAnsiTheme="majorHAnsi" w:cstheme="majorHAnsi"/>
        </w:rPr>
        <w:t xml:space="preserve"> than that. Many of the </w:t>
      </w:r>
      <w:r w:rsidRPr="00B573B1">
        <w:rPr>
          <w:rStyle w:val="Emphasis"/>
          <w:rFonts w:asciiTheme="majorHAnsi" w:hAnsiTheme="majorHAnsi" w:cstheme="majorHAnsi"/>
        </w:rPr>
        <w:t>chemicals</w:t>
      </w:r>
      <w:r w:rsidRPr="00B573B1">
        <w:rPr>
          <w:rStyle w:val="StyleUnderline"/>
          <w:rFonts w:asciiTheme="majorHAnsi" w:hAnsiTheme="majorHAnsi" w:cstheme="majorHAnsi"/>
        </w:rPr>
        <w:t xml:space="preserve"> required in bulk to run the modern world, from pesticides to plastics, derive from the </w:t>
      </w:r>
      <w:r w:rsidRPr="00B573B1">
        <w:rPr>
          <w:rStyle w:val="Emphasis"/>
          <w:rFonts w:asciiTheme="majorHAnsi" w:hAnsiTheme="majorHAnsi" w:cstheme="majorHAnsi"/>
        </w:rPr>
        <w:t>diverse organic compounds in crude oil</w:t>
      </w:r>
      <w:r w:rsidRPr="00B573B1">
        <w:rPr>
          <w:rFonts w:asciiTheme="majorHAnsi" w:hAnsiTheme="majorHAnsi" w:cstheme="majorHAnsi"/>
          <w:sz w:val="16"/>
        </w:rPr>
        <w:t xml:space="preserve">. Given the dwindling reserves of crude oil left in the world, it could be argued that the most </w:t>
      </w:r>
      <w:r w:rsidRPr="00B573B1">
        <w:rPr>
          <w:rFonts w:asciiTheme="majorHAnsi" w:hAnsiTheme="majorHAnsi" w:cstheme="majorHAnsi"/>
          <w:sz w:val="16"/>
        </w:rPr>
        <w:lastRenderedPageBreak/>
        <w:t xml:space="preserve">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B573B1">
        <w:rPr>
          <w:rStyle w:val="StyleUnderline"/>
          <w:rFonts w:asciiTheme="majorHAnsi" w:hAnsiTheme="majorHAnsi" w:cstheme="majorHAnsi"/>
        </w:rPr>
        <w:t>Is the emergence of a technologically advanced civilisation necessarily contingent on the easy availability of ancient energy?</w:t>
      </w:r>
      <w:r w:rsidRPr="00B573B1">
        <w:rPr>
          <w:rFonts w:asciiTheme="majorHAnsi" w:hAnsiTheme="majorHAnsi" w:cstheme="majorHAnsi"/>
          <w:sz w:val="16"/>
        </w:rPr>
        <w:t xml:space="preserve"> Is it possible to build an industrialised civilisation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B573B1">
        <w:rPr>
          <w:rStyle w:val="StyleUnderline"/>
          <w:rFonts w:asciiTheme="majorHAnsi" w:hAnsiTheme="majorHAnsi" w:cstheme="majorHAnsi"/>
        </w:rPr>
        <w:t xml:space="preserve">Why couldn’t our civilisation 2.0 just start with renewables? Well, it could, in a very limited way. If you find yourself among the survivors in a post-apocalyptic world, you could </w:t>
      </w:r>
      <w:r w:rsidRPr="00B573B1">
        <w:rPr>
          <w:rStyle w:val="Emphasis"/>
          <w:rFonts w:asciiTheme="majorHAnsi" w:hAnsiTheme="majorHAnsi" w:cstheme="majorHAnsi"/>
        </w:rPr>
        <w:t>scavenge</w:t>
      </w:r>
      <w:r w:rsidRPr="00B573B1">
        <w:rPr>
          <w:rFonts w:asciiTheme="majorHAnsi" w:hAnsiTheme="majorHAnsi" w:cstheme="majorHAnsi"/>
          <w:sz w:val="16"/>
        </w:rPr>
        <w:t xml:space="preserve"> enough </w:t>
      </w:r>
      <w:r w:rsidRPr="00B573B1">
        <w:rPr>
          <w:rStyle w:val="Emphasis"/>
          <w:rFonts w:asciiTheme="majorHAnsi" w:hAnsiTheme="majorHAnsi" w:cstheme="majorHAnsi"/>
        </w:rPr>
        <w:t>working solar panels</w:t>
      </w:r>
      <w:r w:rsidRPr="00B573B1">
        <w:rPr>
          <w:rFonts w:asciiTheme="majorHAnsi" w:hAnsiTheme="majorHAnsi" w:cstheme="majorHAnsi"/>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w:t>
      </w:r>
      <w:r w:rsidRPr="00B573B1">
        <w:rPr>
          <w:rStyle w:val="Emphasis"/>
          <w:rFonts w:asciiTheme="majorHAnsi" w:hAnsiTheme="majorHAnsi" w:cstheme="majorHAnsi"/>
        </w:rPr>
        <w:t>Then what? New ones</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would be </w:t>
      </w:r>
      <w:r w:rsidRPr="00B573B1">
        <w:rPr>
          <w:rStyle w:val="Emphasis"/>
          <w:rFonts w:asciiTheme="majorHAnsi" w:hAnsiTheme="majorHAnsi" w:cstheme="majorHAnsi"/>
        </w:rPr>
        <w:t>fiendishly difficult</w:t>
      </w:r>
      <w:r w:rsidRPr="00B573B1">
        <w:rPr>
          <w:rFonts w:asciiTheme="majorHAnsi" w:hAnsiTheme="majorHAnsi" w:cstheme="majorHAnsi"/>
          <w:sz w:val="16"/>
        </w:rPr>
        <w:t xml:space="preserve"> to create from scratch. </w:t>
      </w:r>
      <w:r w:rsidRPr="00B573B1">
        <w:rPr>
          <w:rStyle w:val="StyleUnderline"/>
          <w:rFonts w:asciiTheme="majorHAnsi" w:hAnsiTheme="majorHAnsi" w:cstheme="majorHAnsi"/>
        </w:rPr>
        <w:t>Solar panels are</w:t>
      </w:r>
      <w:r w:rsidRPr="00B573B1">
        <w:rPr>
          <w:rFonts w:asciiTheme="majorHAnsi" w:hAnsiTheme="majorHAnsi" w:cstheme="majorHAnsi"/>
          <w:sz w:val="16"/>
        </w:rPr>
        <w:t xml:space="preserve"> made from thin slices of </w:t>
      </w:r>
      <w:r w:rsidRPr="00B573B1">
        <w:rPr>
          <w:rStyle w:val="Emphasis"/>
          <w:rFonts w:asciiTheme="majorHAnsi" w:hAnsiTheme="majorHAnsi" w:cstheme="majorHAnsi"/>
        </w:rPr>
        <w:t>extremely</w:t>
      </w:r>
      <w:r w:rsidRPr="00B573B1">
        <w:rPr>
          <w:rFonts w:asciiTheme="majorHAnsi" w:hAnsiTheme="majorHAnsi" w:cstheme="majorHAnsi"/>
          <w:sz w:val="16"/>
        </w:rPr>
        <w:t xml:space="preserve"> pure silicon, and although the raw material is common sand, it must be processed and refined using </w:t>
      </w:r>
      <w:r w:rsidRPr="00B573B1">
        <w:rPr>
          <w:rStyle w:val="Emphasis"/>
          <w:rFonts w:asciiTheme="majorHAnsi" w:hAnsiTheme="majorHAnsi" w:cstheme="majorHAnsi"/>
        </w:rPr>
        <w:t>complex</w:t>
      </w:r>
      <w:r w:rsidRPr="00B573B1">
        <w:rPr>
          <w:rFonts w:asciiTheme="majorHAnsi" w:hAnsiTheme="majorHAnsi" w:cstheme="majorHAnsi"/>
          <w:sz w:val="16"/>
        </w:rPr>
        <w:t xml:space="preserve"> and precise techniques – the same technological capabilities, more or less, that we need for modern semiconductor electronics components. </w:t>
      </w:r>
      <w:r w:rsidRPr="00B573B1">
        <w:rPr>
          <w:rStyle w:val="StyleUnderline"/>
          <w:rFonts w:asciiTheme="majorHAnsi" w:hAnsiTheme="majorHAnsi" w:cstheme="majorHAnsi"/>
        </w:rPr>
        <w:t xml:space="preserve">These techniques took a long time to develop, and would presumably take a long time to recover. So photovoltaic solar power would not be within the capability of a society early in the industrialisation process. </w:t>
      </w:r>
      <w:r w:rsidRPr="00B573B1">
        <w:rPr>
          <w:rFonts w:asciiTheme="majorHAnsi" w:hAnsiTheme="majorHAnsi" w:cstheme="majorHAnsi"/>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B573B1">
        <w:rPr>
          <w:rStyle w:val="StyleUnderline"/>
          <w:rFonts w:asciiTheme="majorHAnsi" w:hAnsiTheme="majorHAnsi" w:cstheme="majorHAnsi"/>
          <w:highlight w:val="green"/>
        </w:rPr>
        <w:t xml:space="preserve">In a world without fossil fuels, one might envisage an electrified civilisation that largely </w:t>
      </w:r>
      <w:r w:rsidRPr="00B573B1">
        <w:rPr>
          <w:rStyle w:val="Emphasis"/>
          <w:rFonts w:asciiTheme="majorHAnsi" w:hAnsiTheme="majorHAnsi" w:cstheme="majorHAnsi"/>
          <w:highlight w:val="green"/>
        </w:rPr>
        <w:t>bypasses combustion</w:t>
      </w:r>
      <w:r w:rsidRPr="00B573B1">
        <w:rPr>
          <w:rFonts w:asciiTheme="majorHAnsi" w:hAnsiTheme="majorHAnsi" w:cstheme="majorHAnsi"/>
          <w:sz w:val="16"/>
        </w:rPr>
        <w:t xml:space="preserve"> engines, building its transport infrastructure around electric trains and trams for long-distance and urban transport. </w:t>
      </w:r>
      <w:r w:rsidRPr="00B573B1">
        <w:rPr>
          <w:rStyle w:val="StyleUnderline"/>
          <w:rFonts w:asciiTheme="majorHAnsi" w:hAnsiTheme="majorHAnsi" w:cstheme="majorHAnsi"/>
        </w:rPr>
        <w:t xml:space="preserve">I say ‘largely’. We couldn’t get round it all together. When it comes to generating the white heat demanded by modern industry, there are </w:t>
      </w:r>
      <w:r w:rsidRPr="00B573B1">
        <w:rPr>
          <w:rStyle w:val="Emphasis"/>
          <w:rFonts w:asciiTheme="majorHAnsi" w:hAnsiTheme="majorHAnsi" w:cstheme="majorHAnsi"/>
        </w:rPr>
        <w:t xml:space="preserve">few good options but to burn stuff </w:t>
      </w:r>
      <w:r w:rsidRPr="00B573B1">
        <w:rPr>
          <w:rFonts w:asciiTheme="majorHAnsi" w:hAnsiTheme="majorHAnsi" w:cstheme="majorHAnsi"/>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w:t>
      </w:r>
      <w:r w:rsidRPr="00B573B1">
        <w:rPr>
          <w:rFonts w:asciiTheme="majorHAnsi" w:hAnsiTheme="majorHAnsi" w:cstheme="majorHAnsi"/>
          <w:sz w:val="16"/>
        </w:rPr>
        <w:lastRenderedPageBreak/>
        <w:t xml:space="preserve">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B573B1">
        <w:rPr>
          <w:rStyle w:val="StyleUnderline"/>
          <w:rFonts w:asciiTheme="majorHAnsi" w:hAnsiTheme="majorHAnsi" w:cstheme="majorHAnsi"/>
        </w:rPr>
        <w:t xml:space="preserve">Could our rebooting society run on </w:t>
      </w:r>
      <w:r w:rsidRPr="00B573B1">
        <w:rPr>
          <w:rStyle w:val="Emphasis"/>
          <w:rFonts w:asciiTheme="majorHAnsi" w:hAnsiTheme="majorHAnsi" w:cstheme="majorHAnsi"/>
        </w:rPr>
        <w:t>wood</w:t>
      </w:r>
      <w:r w:rsidRPr="00B573B1">
        <w:rPr>
          <w:rFonts w:asciiTheme="majorHAnsi" w:hAnsiTheme="majorHAnsi" w:cstheme="majorHAnsi"/>
          <w:sz w:val="16"/>
        </w:rPr>
        <w:t xml:space="preserve">, supplemented with electricity from renewable sources? </w:t>
      </w:r>
      <w:r w:rsidRPr="00B573B1">
        <w:rPr>
          <w:rStyle w:val="StyleUnderline"/>
          <w:rFonts w:asciiTheme="majorHAnsi" w:hAnsiTheme="majorHAnsi" w:cstheme="majorHAnsi"/>
        </w:rPr>
        <w:t xml:space="preserve">Maybe so, if the </w:t>
      </w:r>
      <w:r w:rsidRPr="00B573B1">
        <w:rPr>
          <w:rStyle w:val="Emphasis"/>
          <w:rFonts w:asciiTheme="majorHAnsi" w:hAnsiTheme="majorHAnsi" w:cstheme="majorHAnsi"/>
        </w:rPr>
        <w:t>population</w:t>
      </w:r>
      <w:r w:rsidRPr="00B573B1">
        <w:rPr>
          <w:rStyle w:val="StyleUnderline"/>
          <w:rFonts w:asciiTheme="majorHAnsi" w:hAnsiTheme="majorHAnsi" w:cstheme="majorHAnsi"/>
        </w:rPr>
        <w:t xml:space="preserve"> was </w:t>
      </w:r>
      <w:r w:rsidRPr="00B573B1">
        <w:rPr>
          <w:rStyle w:val="Emphasis"/>
          <w:rFonts w:asciiTheme="majorHAnsi" w:hAnsiTheme="majorHAnsi" w:cstheme="majorHAnsi"/>
        </w:rPr>
        <w:t>fairly small</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But </w:t>
      </w:r>
      <w:r w:rsidRPr="00B573B1">
        <w:rPr>
          <w:rStyle w:val="Emphasis"/>
          <w:rFonts w:asciiTheme="majorHAnsi" w:hAnsiTheme="majorHAnsi" w:cstheme="majorHAnsi"/>
        </w:rPr>
        <w:t>here’s the catch</w:t>
      </w:r>
      <w:r w:rsidRPr="00B573B1">
        <w:rPr>
          <w:rStyle w:val="StyleUnderline"/>
          <w:rFonts w:asciiTheme="majorHAnsi" w:hAnsiTheme="majorHAnsi" w:cstheme="majorHAnsi"/>
        </w:rPr>
        <w:t xml:space="preserve">. These options all presuppose that our survivors are able to </w:t>
      </w:r>
      <w:r w:rsidRPr="00B573B1">
        <w:rPr>
          <w:rStyle w:val="Emphasis"/>
          <w:rFonts w:asciiTheme="majorHAnsi" w:hAnsiTheme="majorHAnsi" w:cstheme="majorHAnsi"/>
        </w:rPr>
        <w:t>construct efficient steam turbines, CHP stations and internal combustion engines</w:t>
      </w:r>
      <w:r w:rsidRPr="00B573B1">
        <w:rPr>
          <w:rFonts w:asciiTheme="majorHAnsi" w:hAnsiTheme="majorHAnsi" w:cstheme="majorHAnsi"/>
          <w:sz w:val="16"/>
        </w:rPr>
        <w:t xml:space="preserve">. </w:t>
      </w:r>
      <w:r w:rsidRPr="00B573B1">
        <w:rPr>
          <w:rStyle w:val="StyleUnderline"/>
          <w:rFonts w:asciiTheme="majorHAnsi" w:hAnsiTheme="majorHAnsi" w:cstheme="majorHAnsi"/>
        </w:rPr>
        <w:t>We</w:t>
      </w:r>
      <w:r w:rsidRPr="00B573B1">
        <w:rPr>
          <w:rFonts w:asciiTheme="majorHAnsi" w:hAnsiTheme="majorHAnsi" w:cstheme="majorHAnsi"/>
          <w:sz w:val="16"/>
        </w:rPr>
        <w:t xml:space="preserve"> </w:t>
      </w:r>
      <w:r w:rsidRPr="00B573B1">
        <w:rPr>
          <w:rStyle w:val="Emphasis"/>
          <w:rFonts w:asciiTheme="majorHAnsi" w:hAnsiTheme="majorHAnsi" w:cstheme="majorHAnsi"/>
        </w:rPr>
        <w:t xml:space="preserve">know how to do </w:t>
      </w:r>
      <w:r w:rsidRPr="00B573B1">
        <w:rPr>
          <w:rFonts w:asciiTheme="majorHAnsi" w:hAnsiTheme="majorHAnsi" w:cstheme="majorHAnsi"/>
          <w:sz w:val="16"/>
        </w:rPr>
        <w:t xml:space="preserve">all </w:t>
      </w:r>
      <w:r w:rsidRPr="00B573B1">
        <w:rPr>
          <w:rStyle w:val="Emphasis"/>
          <w:rFonts w:asciiTheme="majorHAnsi" w:hAnsiTheme="majorHAnsi" w:cstheme="majorHAnsi"/>
        </w:rPr>
        <w:t>that</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of course – but in the event of a civilisational collapse, </w:t>
      </w:r>
      <w:r w:rsidRPr="00B573B1">
        <w:rPr>
          <w:rStyle w:val="Emphasis"/>
          <w:rFonts w:asciiTheme="majorHAnsi" w:hAnsiTheme="majorHAnsi" w:cstheme="majorHAnsi"/>
        </w:rPr>
        <w:t xml:space="preserve">who is to say that the knowledge won’t be lost? And if it is, what are the chances that our descendants could reconstruct it? </w:t>
      </w:r>
      <w:r w:rsidRPr="00B573B1">
        <w:rPr>
          <w:rFonts w:asciiTheme="majorHAnsi" w:hAnsiTheme="majorHAnsi" w:cstheme="majorHAnsi"/>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B573B1">
        <w:rPr>
          <w:rStyle w:val="StyleUnderline"/>
          <w:rFonts w:asciiTheme="majorHAnsi" w:hAnsiTheme="majorHAnsi" w:cstheme="majorHAnsi"/>
        </w:rPr>
        <w:t>In a world without readily mined coal, would there ever be the opportunity to test profligate prototypes of steam engines, even if they could mature and become more efficient over time?</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How feasible is it that a society could attain a </w:t>
      </w:r>
      <w:r w:rsidRPr="00B573B1">
        <w:rPr>
          <w:rStyle w:val="Emphasis"/>
          <w:rFonts w:asciiTheme="majorHAnsi" w:hAnsiTheme="majorHAnsi" w:cstheme="majorHAnsi"/>
        </w:rPr>
        <w:t>sufficient understanding of thermodynamics, metallurgy and mechanics</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to make the precisely interacting components of an internal combustion engine, without first </w:t>
      </w:r>
      <w:r w:rsidRPr="00B573B1">
        <w:rPr>
          <w:rStyle w:val="Emphasis"/>
          <w:rFonts w:asciiTheme="majorHAnsi" w:hAnsiTheme="majorHAnsi" w:cstheme="majorHAnsi"/>
        </w:rPr>
        <w:t>cutting its teeth</w:t>
      </w:r>
      <w:r w:rsidRPr="00B573B1">
        <w:rPr>
          <w:rStyle w:val="StyleUnderline"/>
          <w:rFonts w:asciiTheme="majorHAnsi" w:hAnsiTheme="majorHAnsi" w:cstheme="majorHAnsi"/>
        </w:rPr>
        <w:t xml:space="preserve"> on </w:t>
      </w:r>
      <w:r w:rsidRPr="00B573B1">
        <w:rPr>
          <w:rStyle w:val="Emphasis"/>
          <w:rFonts w:asciiTheme="majorHAnsi" w:hAnsiTheme="majorHAnsi" w:cstheme="majorHAnsi"/>
        </w:rPr>
        <w:t>much simpler external combustion engines</w:t>
      </w:r>
      <w:r w:rsidRPr="00B573B1">
        <w:rPr>
          <w:rStyle w:val="StyleUnderline"/>
          <w:rFonts w:asciiTheme="majorHAnsi" w:hAnsiTheme="majorHAnsi" w:cstheme="majorHAnsi"/>
        </w:rPr>
        <w:t xml:space="preserve"> – the separate </w:t>
      </w:r>
      <w:r w:rsidRPr="00B573B1">
        <w:rPr>
          <w:rStyle w:val="StyleUnderline"/>
          <w:rFonts w:asciiTheme="majorHAnsi" w:hAnsiTheme="majorHAnsi" w:cstheme="majorHAnsi"/>
        </w:rPr>
        <w:lastRenderedPageBreak/>
        <w:t xml:space="preserve">boiler and cylinder-piston of steam engines? It took a lot of energy to develop our technologies to their present heights, and presumably it would take a lot of energy to do it again. Fossil fuels are out. That means our future society will need an </w:t>
      </w:r>
      <w:r w:rsidRPr="00B573B1">
        <w:rPr>
          <w:rStyle w:val="Emphasis"/>
          <w:rFonts w:asciiTheme="majorHAnsi" w:hAnsiTheme="majorHAnsi" w:cstheme="majorHAnsi"/>
        </w:rPr>
        <w:t>awful lot of timber</w:t>
      </w:r>
      <w:r w:rsidRPr="00B573B1">
        <w:rPr>
          <w:rFonts w:asciiTheme="majorHAnsi" w:hAnsiTheme="majorHAnsi" w:cstheme="majorHAnsi"/>
          <w:sz w:val="16"/>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B573B1">
        <w:rPr>
          <w:rStyle w:val="StyleUnderline"/>
          <w:rFonts w:asciiTheme="majorHAnsi" w:hAnsiTheme="majorHAnsi" w:cstheme="majorHAnsi"/>
        </w:rPr>
        <w:t xml:space="preserve">as a society’s population grows, it requires more farmland to provide enough food and </w:t>
      </w:r>
      <w:r w:rsidRPr="00B573B1">
        <w:rPr>
          <w:rStyle w:val="Emphasis"/>
          <w:rFonts w:asciiTheme="majorHAnsi" w:hAnsiTheme="majorHAnsi" w:cstheme="majorHAnsi"/>
        </w:rPr>
        <w:t>also greater timber production</w:t>
      </w:r>
      <w:r w:rsidRPr="00B573B1">
        <w:rPr>
          <w:rStyle w:val="StyleUnderline"/>
          <w:rFonts w:asciiTheme="majorHAnsi" w:hAnsiTheme="majorHAnsi" w:cstheme="majorHAnsi"/>
        </w:rPr>
        <w:t xml:space="preserve"> for </w:t>
      </w:r>
      <w:r w:rsidRPr="00B573B1">
        <w:rPr>
          <w:rStyle w:val="Emphasis"/>
          <w:rFonts w:asciiTheme="majorHAnsi" w:hAnsiTheme="majorHAnsi" w:cstheme="majorHAnsi"/>
        </w:rPr>
        <w:t>energy</w:t>
      </w:r>
      <w:r w:rsidRPr="00B573B1">
        <w:rPr>
          <w:rStyle w:val="StyleUnderline"/>
          <w:rFonts w:asciiTheme="majorHAnsi" w:hAnsiTheme="majorHAnsi" w:cstheme="majorHAnsi"/>
        </w:rPr>
        <w:t xml:space="preserve">. The two needs </w:t>
      </w:r>
      <w:r w:rsidRPr="00B573B1">
        <w:rPr>
          <w:rStyle w:val="Emphasis"/>
          <w:rFonts w:asciiTheme="majorHAnsi" w:hAnsiTheme="majorHAnsi" w:cstheme="majorHAnsi"/>
        </w:rPr>
        <w:t>compete</w:t>
      </w:r>
      <w:r w:rsidRPr="00B573B1">
        <w:rPr>
          <w:rStyle w:val="StyleUnderline"/>
          <w:rFonts w:asciiTheme="majorHAnsi" w:hAnsiTheme="majorHAnsi" w:cstheme="majorHAnsi"/>
        </w:rPr>
        <w:t xml:space="preserve"> for largely the same land areas. </w:t>
      </w:r>
      <w:r w:rsidRPr="00B573B1">
        <w:rPr>
          <w:rFonts w:asciiTheme="majorHAnsi" w:hAnsiTheme="majorHAnsi" w:cstheme="majorHAnsi"/>
          <w:sz w:val="16"/>
        </w:rPr>
        <w:t xml:space="preserve">We know how this played out </w:t>
      </w:r>
      <w:r w:rsidRPr="00B573B1">
        <w:rPr>
          <w:rStyle w:val="StyleUnderline"/>
          <w:rFonts w:asciiTheme="majorHAnsi" w:hAnsiTheme="majorHAnsi" w:cstheme="majorHAnsi"/>
        </w:rPr>
        <w:t xml:space="preserve">in </w:t>
      </w:r>
      <w:r w:rsidRPr="00B573B1">
        <w:rPr>
          <w:rStyle w:val="Emphasis"/>
          <w:rFonts w:asciiTheme="majorHAnsi" w:hAnsiTheme="majorHAnsi" w:cstheme="majorHAnsi"/>
        </w:rPr>
        <w:t>our own past</w:t>
      </w:r>
      <w:r w:rsidRPr="00B573B1">
        <w:rPr>
          <w:rFonts w:asciiTheme="majorHAnsi" w:hAnsiTheme="majorHAnsi" w:cstheme="majorHAnsi"/>
          <w:sz w:val="16"/>
        </w:rPr>
        <w:t xml:space="preserve">. From the mid-16th century, </w:t>
      </w:r>
      <w:r w:rsidRPr="00B573B1">
        <w:rPr>
          <w:rStyle w:val="StyleUnderline"/>
          <w:rFonts w:asciiTheme="majorHAnsi" w:hAnsiTheme="majorHAnsi" w:cstheme="majorHAnsi"/>
        </w:rPr>
        <w:t xml:space="preserve">Britain responded to these factors by </w:t>
      </w:r>
      <w:r w:rsidRPr="00B573B1">
        <w:rPr>
          <w:rStyle w:val="Emphasis"/>
          <w:rFonts w:asciiTheme="majorHAnsi" w:hAnsiTheme="majorHAnsi" w:cstheme="majorHAnsi"/>
        </w:rPr>
        <w:t>increasing the exploitation of its coal fields</w:t>
      </w:r>
      <w:r w:rsidRPr="00B573B1">
        <w:rPr>
          <w:rFonts w:asciiTheme="majorHAnsi" w:hAnsiTheme="majorHAnsi" w:cstheme="majorHAnsi"/>
          <w:sz w:val="16"/>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B573B1">
        <w:rPr>
          <w:rStyle w:val="StyleUnderline"/>
          <w:rFonts w:asciiTheme="majorHAnsi" w:hAnsiTheme="majorHAnsi" w:cstheme="majorHAnsi"/>
        </w:rPr>
        <w:t xml:space="preserve">It is this limitation in the supply of thermal energy that would pose the biggest problem to a society trying to industrialise without easy access to fossil fuels. </w:t>
      </w:r>
      <w:r w:rsidRPr="00B573B1">
        <w:rPr>
          <w:rStyle w:val="StyleUnderline"/>
          <w:rFonts w:asciiTheme="majorHAnsi" w:hAnsiTheme="majorHAnsi" w:cstheme="majorHAnsi"/>
          <w:highlight w:val="green"/>
        </w:rPr>
        <w:t xml:space="preserve">This is true in our </w:t>
      </w:r>
      <w:r w:rsidRPr="00B573B1">
        <w:rPr>
          <w:rStyle w:val="Emphasis"/>
          <w:rFonts w:asciiTheme="majorHAnsi" w:hAnsiTheme="majorHAnsi" w:cstheme="majorHAnsi"/>
          <w:highlight w:val="green"/>
        </w:rPr>
        <w:t>post-apocalyptic scenario</w:t>
      </w:r>
      <w:r w:rsidRPr="00B573B1">
        <w:rPr>
          <w:rFonts w:asciiTheme="majorHAnsi" w:hAnsiTheme="majorHAnsi" w:cstheme="majorHAnsi"/>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energy. Even so, </w:t>
      </w:r>
      <w:r w:rsidRPr="00B573B1">
        <w:rPr>
          <w:rStyle w:val="StyleUnderline"/>
          <w:rFonts w:asciiTheme="majorHAnsi" w:hAnsiTheme="majorHAnsi" w:cstheme="majorHAnsi"/>
        </w:rPr>
        <w:t xml:space="preserve">an industrial revolution without coal would be, at a minimum, </w:t>
      </w:r>
      <w:r w:rsidRPr="00B573B1">
        <w:rPr>
          <w:rStyle w:val="Emphasis"/>
          <w:rFonts w:asciiTheme="majorHAnsi" w:hAnsiTheme="majorHAnsi" w:cstheme="majorHAnsi"/>
        </w:rPr>
        <w:t>very difficult</w:t>
      </w:r>
      <w:r w:rsidRPr="00B573B1">
        <w:rPr>
          <w:rFonts w:asciiTheme="majorHAnsi" w:hAnsiTheme="majorHAnsi" w:cstheme="majorHAnsi"/>
          <w:sz w:val="16"/>
        </w:rPr>
        <w:t>. Today, use of fossil fuels is actually growing, 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75442108" w14:textId="77777777" w:rsidR="00B573B1" w:rsidRPr="00B573B1" w:rsidRDefault="00B573B1" w:rsidP="00B573B1">
      <w:pPr>
        <w:rPr>
          <w:rFonts w:asciiTheme="majorHAnsi" w:hAnsiTheme="majorHAnsi" w:cstheme="majorHAnsi"/>
          <w:sz w:val="16"/>
        </w:rPr>
      </w:pPr>
    </w:p>
    <w:p w14:paraId="51B417FB"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 Nuke war solves, it’ll spur </w:t>
      </w:r>
      <w:r w:rsidRPr="00B573B1">
        <w:rPr>
          <w:rFonts w:asciiTheme="majorHAnsi" w:hAnsiTheme="majorHAnsi" w:cstheme="majorHAnsi"/>
          <w:u w:val="single"/>
        </w:rPr>
        <w:t>political will</w:t>
      </w:r>
      <w:r w:rsidRPr="00B573B1">
        <w:rPr>
          <w:rFonts w:asciiTheme="majorHAnsi" w:hAnsiTheme="majorHAnsi" w:cstheme="majorHAnsi"/>
        </w:rPr>
        <w:t xml:space="preserve"> for </w:t>
      </w:r>
      <w:r w:rsidRPr="00B573B1">
        <w:rPr>
          <w:rFonts w:asciiTheme="majorHAnsi" w:hAnsiTheme="majorHAnsi" w:cstheme="majorHAnsi"/>
          <w:u w:val="single"/>
        </w:rPr>
        <w:t>meaningful disarmament</w:t>
      </w:r>
      <w:r w:rsidRPr="00B573B1">
        <w:rPr>
          <w:rFonts w:asciiTheme="majorHAnsi" w:hAnsiTheme="majorHAnsi" w:cstheme="majorHAnsi"/>
        </w:rPr>
        <w:t xml:space="preserve">. </w:t>
      </w:r>
    </w:p>
    <w:p w14:paraId="0508DD91" w14:textId="77777777" w:rsidR="00B573B1" w:rsidRPr="00B573B1" w:rsidRDefault="00B573B1" w:rsidP="00B573B1">
      <w:pPr>
        <w:rPr>
          <w:rFonts w:asciiTheme="majorHAnsi" w:hAnsiTheme="majorHAnsi" w:cstheme="majorHAnsi"/>
        </w:rPr>
      </w:pPr>
      <w:r w:rsidRPr="00B573B1">
        <w:rPr>
          <w:rFonts w:asciiTheme="majorHAnsi" w:hAnsiTheme="majorHAnsi" w:cstheme="majorHAnsi"/>
        </w:rPr>
        <w:t xml:space="preserve">Daniel </w:t>
      </w:r>
      <w:r w:rsidRPr="00B573B1">
        <w:rPr>
          <w:rFonts w:asciiTheme="majorHAnsi" w:hAnsiTheme="majorHAnsi" w:cstheme="majorHAnsi"/>
          <w:b/>
        </w:rPr>
        <w:t>Deudney 18</w:t>
      </w:r>
      <w:r w:rsidRPr="00B573B1">
        <w:rPr>
          <w:rFonts w:asciiTheme="majorHAnsi" w:hAnsiTheme="majorHAnsi" w:cstheme="majorHAnsi"/>
        </w:rPr>
        <w:t>. Associate Professor of Political Science at Johns Hopkins University. 03/15/2018. “The Great Debate.” The Oxford Handbook of International Security. www.oxfordhandbooks.com, doi:10.1093/oxfordhb/9780198777854.013.22./TK</w:t>
      </w:r>
    </w:p>
    <w:p w14:paraId="4028ADF0" w14:textId="77777777" w:rsidR="00B573B1" w:rsidRPr="00B573B1" w:rsidRDefault="00B573B1" w:rsidP="00B573B1">
      <w:pPr>
        <w:rPr>
          <w:rStyle w:val="StyleUnderline"/>
          <w:rFonts w:asciiTheme="majorHAnsi" w:hAnsiTheme="majorHAnsi" w:cstheme="majorHAnsi"/>
        </w:rPr>
      </w:pPr>
      <w:r w:rsidRPr="00B573B1">
        <w:rPr>
          <w:rFonts w:asciiTheme="majorHAnsi" w:hAnsiTheme="majorHAnsi" w:cstheme="majorHAnsi"/>
          <w:sz w:val="16"/>
        </w:rPr>
        <w:t xml:space="preserve">Although nuclear war is the oldest of these technogenic threats to civilization and human survival, and although important steps to restraint, particularly at the end of the Cold War, have been achieved, </w:t>
      </w:r>
      <w:r w:rsidRPr="00B573B1">
        <w:rPr>
          <w:rStyle w:val="StyleUnderline"/>
          <w:rFonts w:asciiTheme="majorHAnsi" w:hAnsiTheme="majorHAnsi" w:cstheme="majorHAnsi"/>
        </w:rPr>
        <w:t xml:space="preserve">the nuclear world is increasingly changing in major ways, and in almost </w:t>
      </w:r>
      <w:r w:rsidRPr="00B573B1">
        <w:rPr>
          <w:rStyle w:val="Emphasis"/>
          <w:rFonts w:asciiTheme="majorHAnsi" w:hAnsiTheme="majorHAnsi" w:cstheme="majorHAnsi"/>
        </w:rPr>
        <w:t>entirely dangerous directions</w:t>
      </w:r>
      <w:r w:rsidRPr="00B573B1">
        <w:rPr>
          <w:rFonts w:asciiTheme="majorHAnsi" w:hAnsiTheme="majorHAnsi" w:cstheme="majorHAnsi"/>
          <w:sz w:val="16"/>
        </w:rPr>
        <w:t xml:space="preserve">. The third “bombs away” phase of the great debate on the nuclear-political question is more consequentially divided than in the first two phases. </w:t>
      </w:r>
      <w:r w:rsidRPr="00B573B1">
        <w:rPr>
          <w:rStyle w:val="StyleUnderline"/>
          <w:rFonts w:asciiTheme="majorHAnsi" w:hAnsiTheme="majorHAnsi" w:cstheme="majorHAnsi"/>
        </w:rPr>
        <w:t xml:space="preserve">Even more ominously, most of the momentum lies with the forces that are pulling states </w:t>
      </w:r>
      <w:r w:rsidRPr="00B573B1">
        <w:rPr>
          <w:rStyle w:val="Emphasis"/>
          <w:rFonts w:asciiTheme="majorHAnsi" w:hAnsiTheme="majorHAnsi" w:cstheme="majorHAnsi"/>
        </w:rPr>
        <w:t>toward nuclear-use</w:t>
      </w:r>
      <w:r w:rsidRPr="00B573B1">
        <w:rPr>
          <w:rStyle w:val="StyleUnderline"/>
          <w:rFonts w:asciiTheme="majorHAnsi" w:hAnsiTheme="majorHAnsi" w:cstheme="majorHAnsi"/>
        </w:rPr>
        <w:t>, and with the radical actors bent on inflicting catastrophic damage on the leading states in the international system, particularly the United States</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In contrast, the arms control project, although intellectually vibrant, is </w:t>
      </w:r>
      <w:r w:rsidRPr="00B573B1">
        <w:rPr>
          <w:rStyle w:val="Emphasis"/>
          <w:rFonts w:asciiTheme="majorHAnsi" w:hAnsiTheme="majorHAnsi" w:cstheme="majorHAnsi"/>
        </w:rPr>
        <w:t>largely in retreat</w:t>
      </w:r>
      <w:r w:rsidRPr="00B573B1">
        <w:rPr>
          <w:rStyle w:val="StyleUnderline"/>
          <w:rFonts w:asciiTheme="majorHAnsi" w:hAnsiTheme="majorHAnsi" w:cstheme="majorHAnsi"/>
        </w:rPr>
        <w:t xml:space="preserve"> on the world political stage. The arms control settlement of the Cold War is </w:t>
      </w:r>
      <w:r w:rsidRPr="00B573B1">
        <w:rPr>
          <w:rStyle w:val="Emphasis"/>
          <w:rFonts w:asciiTheme="majorHAnsi" w:hAnsiTheme="majorHAnsi" w:cstheme="majorHAnsi"/>
        </w:rPr>
        <w:t>unraveling</w:t>
      </w:r>
      <w:r w:rsidRPr="00B573B1">
        <w:rPr>
          <w:rFonts w:asciiTheme="majorHAnsi" w:hAnsiTheme="majorHAnsi" w:cstheme="majorHAnsi"/>
          <w:sz w:val="16"/>
        </w:rPr>
        <w:t xml:space="preserve">, and the world public is more divided and distracted than ever. </w:t>
      </w:r>
      <w:r w:rsidRPr="00B573B1">
        <w:rPr>
          <w:rStyle w:val="StyleUnderline"/>
          <w:rFonts w:asciiTheme="majorHAnsi" w:hAnsiTheme="majorHAnsi" w:cstheme="majorHAnsi"/>
        </w:rPr>
        <w:t>With the recent election of</w:t>
      </w:r>
      <w:r w:rsidRPr="00B573B1">
        <w:rPr>
          <w:rFonts w:asciiTheme="majorHAnsi" w:hAnsiTheme="majorHAnsi" w:cstheme="majorHAnsi"/>
          <w:sz w:val="16"/>
        </w:rPr>
        <w:t xml:space="preserve"> President Donald </w:t>
      </w:r>
      <w:r w:rsidRPr="00B573B1">
        <w:rPr>
          <w:rStyle w:val="Emphasis"/>
          <w:rFonts w:asciiTheme="majorHAnsi" w:hAnsiTheme="majorHAnsi" w:cstheme="majorHAnsi"/>
        </w:rPr>
        <w:t>Trump</w:t>
      </w:r>
      <w:r w:rsidRPr="00B573B1">
        <w:rPr>
          <w:rStyle w:val="StyleUnderline"/>
          <w:rFonts w:asciiTheme="majorHAnsi" w:hAnsiTheme="majorHAnsi" w:cstheme="majorHAnsi"/>
        </w:rPr>
        <w:t xml:space="preserve">, the United States, which has played such a dominant role in nuclear politics since its scientists invented these fiendish engines, now has an </w:t>
      </w:r>
      <w:r w:rsidRPr="00B573B1">
        <w:rPr>
          <w:rStyle w:val="Emphasis"/>
          <w:rFonts w:asciiTheme="majorHAnsi" w:hAnsiTheme="majorHAnsi" w:cstheme="majorHAnsi"/>
        </w:rPr>
        <w:t>impulsive and uninformed leader</w:t>
      </w:r>
      <w:r w:rsidRPr="00B573B1">
        <w:rPr>
          <w:rStyle w:val="StyleUnderline"/>
          <w:rFonts w:asciiTheme="majorHAnsi" w:hAnsiTheme="majorHAnsi" w:cstheme="majorHAnsi"/>
        </w:rPr>
        <w:t xml:space="preserve">, boding </w:t>
      </w:r>
      <w:r w:rsidRPr="00B573B1">
        <w:rPr>
          <w:rStyle w:val="Emphasis"/>
          <w:rFonts w:asciiTheme="majorHAnsi" w:hAnsiTheme="majorHAnsi" w:cstheme="majorHAnsi"/>
        </w:rPr>
        <w:t>ill for nuclear restraint and effective crisis management</w:t>
      </w:r>
      <w:r w:rsidRPr="00B573B1">
        <w:rPr>
          <w:rStyle w:val="StyleUnderline"/>
          <w:rFonts w:asciiTheme="majorHAnsi" w:hAnsiTheme="majorHAnsi" w:cstheme="majorHAnsi"/>
        </w:rPr>
        <w:t xml:space="preserve">. </w:t>
      </w:r>
      <w:r w:rsidRPr="00B573B1">
        <w:rPr>
          <w:rFonts w:asciiTheme="majorHAnsi" w:hAnsiTheme="majorHAnsi" w:cstheme="majorHAnsi"/>
          <w:sz w:val="16"/>
        </w:rPr>
        <w:t xml:space="preserve">Given current trends, it is prudent to assume that </w:t>
      </w:r>
      <w:r w:rsidRPr="00B573B1">
        <w:rPr>
          <w:rStyle w:val="Emphasis"/>
          <w:rFonts w:asciiTheme="majorHAnsi" w:hAnsiTheme="majorHAnsi" w:cstheme="majorHAnsi"/>
          <w:highlight w:val="green"/>
        </w:rPr>
        <w:t>sooner or late</w:t>
      </w:r>
      <w:r w:rsidRPr="00B573B1">
        <w:rPr>
          <w:rStyle w:val="Emphasis"/>
          <w:rFonts w:asciiTheme="majorHAnsi" w:hAnsiTheme="majorHAnsi" w:cstheme="majorHAnsi"/>
        </w:rPr>
        <w:t>r</w:t>
      </w:r>
      <w:r w:rsidRPr="00B573B1">
        <w:rPr>
          <w:rFonts w:asciiTheme="majorHAnsi" w:hAnsiTheme="majorHAnsi" w:cstheme="majorHAnsi"/>
          <w:sz w:val="16"/>
          <w:highlight w:val="green"/>
        </w:rPr>
        <w:t>,</w:t>
      </w:r>
      <w:r w:rsidRPr="00B573B1">
        <w:rPr>
          <w:rFonts w:asciiTheme="majorHAnsi" w:hAnsiTheme="majorHAnsi" w:cstheme="majorHAnsi"/>
          <w:sz w:val="16"/>
        </w:rPr>
        <w:t xml:space="preserve"> and probably sooner, </w:t>
      </w:r>
      <w:r w:rsidRPr="00B573B1">
        <w:rPr>
          <w:rStyle w:val="Emphasis"/>
          <w:rFonts w:asciiTheme="majorHAnsi" w:hAnsiTheme="majorHAnsi" w:cstheme="majorHAnsi"/>
          <w:highlight w:val="green"/>
        </w:rPr>
        <w:t>nuclear weapons will again be the used in war</w:t>
      </w:r>
      <w:r w:rsidRPr="00B573B1">
        <w:rPr>
          <w:rStyle w:val="StyleUnderline"/>
          <w:rFonts w:asciiTheme="majorHAnsi" w:hAnsiTheme="majorHAnsi" w:cstheme="majorHAnsi"/>
        </w:rPr>
        <w:t xml:space="preserve">. But this bad news may contain a </w:t>
      </w:r>
      <w:r w:rsidRPr="00B573B1">
        <w:rPr>
          <w:rStyle w:val="Emphasis"/>
          <w:rFonts w:asciiTheme="majorHAnsi" w:hAnsiTheme="majorHAnsi" w:cstheme="majorHAnsi"/>
        </w:rPr>
        <w:t>“silver lining” of good news</w:t>
      </w:r>
      <w:r w:rsidRPr="00B573B1">
        <w:rPr>
          <w:rStyle w:val="StyleUnderline"/>
          <w:rFonts w:asciiTheme="majorHAnsi" w:hAnsiTheme="majorHAnsi" w:cstheme="majorHAnsi"/>
          <w:highlight w:val="green"/>
        </w:rPr>
        <w:t xml:space="preserve">. Unlike a </w:t>
      </w:r>
      <w:r w:rsidRPr="00B573B1">
        <w:rPr>
          <w:rStyle w:val="Emphasis"/>
          <w:rFonts w:asciiTheme="majorHAnsi" w:hAnsiTheme="majorHAnsi" w:cstheme="majorHAnsi"/>
          <w:highlight w:val="green"/>
        </w:rPr>
        <w:t>general</w:t>
      </w:r>
      <w:r w:rsidRPr="00B573B1">
        <w:rPr>
          <w:rStyle w:val="StyleUnderline"/>
          <w:rFonts w:asciiTheme="majorHAnsi" w:hAnsiTheme="majorHAnsi" w:cstheme="majorHAnsi"/>
          <w:highlight w:val="green"/>
        </w:rPr>
        <w:t xml:space="preserve"> </w:t>
      </w:r>
      <w:r w:rsidRPr="00B573B1">
        <w:rPr>
          <w:rStyle w:val="StyleUnderline"/>
          <w:rFonts w:asciiTheme="majorHAnsi" w:hAnsiTheme="majorHAnsi" w:cstheme="majorHAnsi"/>
          <w:highlight w:val="green"/>
        </w:rPr>
        <w:lastRenderedPageBreak/>
        <w:t>nuclear war</w:t>
      </w:r>
      <w:r w:rsidRPr="00B573B1">
        <w:rPr>
          <w:rFonts w:asciiTheme="majorHAnsi" w:hAnsiTheme="majorHAnsi" w:cstheme="majorHAnsi"/>
          <w:sz w:val="16"/>
        </w:rPr>
        <w:t xml:space="preserve"> that might have occurred during the Cold War, such </w:t>
      </w:r>
      <w:r w:rsidRPr="00B573B1">
        <w:rPr>
          <w:rStyle w:val="StyleUnderline"/>
          <w:rFonts w:asciiTheme="majorHAnsi" w:hAnsiTheme="majorHAnsi" w:cstheme="majorHAnsi"/>
        </w:rPr>
        <w:t xml:space="preserve">a </w:t>
      </w:r>
      <w:r w:rsidRPr="00B573B1">
        <w:rPr>
          <w:rStyle w:val="StyleUnderline"/>
          <w:rFonts w:asciiTheme="majorHAnsi" w:hAnsiTheme="majorHAnsi" w:cstheme="majorHAnsi"/>
          <w:highlight w:val="green"/>
        </w:rPr>
        <w:t>nuclear event now would</w:t>
      </w:r>
      <w:r w:rsidRPr="00B573B1">
        <w:rPr>
          <w:rFonts w:asciiTheme="majorHAnsi" w:hAnsiTheme="majorHAnsi" w:cstheme="majorHAnsi"/>
          <w:sz w:val="16"/>
        </w:rPr>
        <w:t xml:space="preserve"> probably </w:t>
      </w:r>
      <w:r w:rsidRPr="00B573B1">
        <w:rPr>
          <w:rStyle w:val="Emphasis"/>
          <w:rFonts w:asciiTheme="majorHAnsi" w:hAnsiTheme="majorHAnsi" w:cstheme="majorHAnsi"/>
          <w:highlight w:val="green"/>
        </w:rPr>
        <w:t>not mark the end of</w:t>
      </w:r>
      <w:r w:rsidRPr="00B573B1">
        <w:rPr>
          <w:rStyle w:val="Emphasis"/>
          <w:rFonts w:asciiTheme="majorHAnsi" w:hAnsiTheme="majorHAnsi" w:cstheme="majorHAnsi"/>
        </w:rPr>
        <w:t xml:space="preserve"> civilization (or</w:t>
      </w:r>
      <w:r w:rsidRPr="00B573B1">
        <w:rPr>
          <w:rFonts w:asciiTheme="majorHAnsi" w:hAnsiTheme="majorHAnsi" w:cstheme="majorHAnsi"/>
          <w:sz w:val="16"/>
        </w:rPr>
        <w:t xml:space="preserve"> of </w:t>
      </w:r>
      <w:r w:rsidRPr="00B573B1">
        <w:rPr>
          <w:rStyle w:val="Emphasis"/>
          <w:rFonts w:asciiTheme="majorHAnsi" w:hAnsiTheme="majorHAnsi" w:cstheme="majorHAnsi"/>
          <w:highlight w:val="green"/>
        </w:rPr>
        <w:t>humanity</w:t>
      </w:r>
      <w:r w:rsidRPr="00B573B1">
        <w:rPr>
          <w:rStyle w:val="StyleUnderline"/>
          <w:rFonts w:asciiTheme="majorHAnsi" w:hAnsiTheme="majorHAnsi" w:cstheme="majorHAnsi"/>
          <w:highlight w:val="green"/>
        </w:rPr>
        <w:t>), due to</w:t>
      </w:r>
      <w:r w:rsidRPr="00B573B1">
        <w:rPr>
          <w:rFonts w:asciiTheme="majorHAnsi" w:hAnsiTheme="majorHAnsi" w:cstheme="majorHAnsi"/>
          <w:sz w:val="16"/>
        </w:rPr>
        <w:t xml:space="preserve"> the great </w:t>
      </w:r>
      <w:r w:rsidRPr="00B573B1">
        <w:rPr>
          <w:rStyle w:val="Emphasis"/>
          <w:rFonts w:asciiTheme="majorHAnsi" w:hAnsiTheme="majorHAnsi" w:cstheme="majorHAnsi"/>
          <w:highlight w:val="green"/>
        </w:rPr>
        <w:t>reductions in nuclear forces</w:t>
      </w:r>
      <w:r w:rsidRPr="00B573B1">
        <w:rPr>
          <w:rFonts w:asciiTheme="majorHAnsi" w:hAnsiTheme="majorHAnsi" w:cstheme="majorHAnsi"/>
          <w:sz w:val="16"/>
          <w:highlight w:val="green"/>
        </w:rPr>
        <w:t xml:space="preserve"> </w:t>
      </w:r>
      <w:r w:rsidRPr="00B573B1">
        <w:rPr>
          <w:rStyle w:val="StyleUnderline"/>
          <w:rFonts w:asciiTheme="majorHAnsi" w:hAnsiTheme="majorHAnsi" w:cstheme="majorHAnsi"/>
          <w:highlight w:val="green"/>
        </w:rPr>
        <w:t>achieved at the end of the Cold War</w:t>
      </w:r>
      <w:r w:rsidRPr="00B573B1">
        <w:rPr>
          <w:rStyle w:val="StyleUnderline"/>
          <w:rFonts w:asciiTheme="majorHAnsi" w:hAnsiTheme="majorHAnsi" w:cstheme="majorHAnsi"/>
        </w:rPr>
        <w:t xml:space="preserve">. Furthermore, </w:t>
      </w:r>
      <w:r w:rsidRPr="00B573B1">
        <w:rPr>
          <w:rStyle w:val="Emphasis"/>
          <w:rFonts w:asciiTheme="majorHAnsi" w:hAnsiTheme="majorHAnsi" w:cstheme="majorHAnsi"/>
        </w:rPr>
        <w:t>politics</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on “the day after” could have </w:t>
      </w:r>
      <w:r w:rsidRPr="00B573B1">
        <w:rPr>
          <w:rStyle w:val="Emphasis"/>
          <w:rFonts w:asciiTheme="majorHAnsi" w:hAnsiTheme="majorHAnsi" w:cstheme="majorHAnsi"/>
        </w:rPr>
        <w:t>immense potential for positive change</w:t>
      </w:r>
      <w:r w:rsidRPr="00B573B1">
        <w:rPr>
          <w:rStyle w:val="StyleUnderline"/>
          <w:rFonts w:asciiTheme="majorHAnsi" w:hAnsiTheme="majorHAnsi" w:cstheme="majorHAnsi"/>
        </w:rPr>
        <w:t xml:space="preserve">. The survivors would not be likely to envy the dead, but would surely have a </w:t>
      </w:r>
      <w:r w:rsidRPr="00B573B1">
        <w:rPr>
          <w:rStyle w:val="Emphasis"/>
          <w:rFonts w:asciiTheme="majorHAnsi" w:hAnsiTheme="majorHAnsi" w:cstheme="majorHAnsi"/>
        </w:rPr>
        <w:t>greatly renewed resolution for “never again.”</w:t>
      </w:r>
      <w:r w:rsidRPr="00B573B1">
        <w:rPr>
          <w:rFonts w:asciiTheme="majorHAnsi" w:hAnsiTheme="majorHAnsi" w:cstheme="majorHAnsi"/>
          <w:sz w:val="16"/>
        </w:rPr>
        <w:t xml:space="preserve"> </w:t>
      </w:r>
      <w:r w:rsidRPr="00B573B1">
        <w:rPr>
          <w:rStyle w:val="StyleUnderline"/>
          <w:rFonts w:asciiTheme="majorHAnsi" w:hAnsiTheme="majorHAnsi" w:cstheme="majorHAnsi"/>
          <w:highlight w:val="green"/>
        </w:rPr>
        <w:t>Such an event</w:t>
      </w:r>
      <w:r w:rsidRPr="00B573B1">
        <w:rPr>
          <w:rStyle w:val="StyleUnderline"/>
          <w:rFonts w:asciiTheme="majorHAnsi" w:hAnsiTheme="majorHAnsi" w:cstheme="majorHAnsi"/>
        </w:rPr>
        <w:t xml:space="preserve">, completely unpredictable in its particulars, </w:t>
      </w:r>
      <w:r w:rsidRPr="00B573B1">
        <w:rPr>
          <w:rStyle w:val="StyleUnderline"/>
          <w:rFonts w:asciiTheme="majorHAnsi" w:hAnsiTheme="majorHAnsi" w:cstheme="majorHAnsi"/>
          <w:highlight w:val="green"/>
        </w:rPr>
        <w:t xml:space="preserve">would </w:t>
      </w:r>
      <w:r w:rsidRPr="00B573B1">
        <w:rPr>
          <w:rStyle w:val="Emphasis"/>
          <w:rFonts w:asciiTheme="majorHAnsi" w:hAnsiTheme="majorHAnsi" w:cstheme="majorHAnsi"/>
        </w:rPr>
        <w:t xml:space="preserve">unambiguously </w:t>
      </w:r>
      <w:r w:rsidRPr="00B573B1">
        <w:rPr>
          <w:rStyle w:val="Emphasis"/>
          <w:rFonts w:asciiTheme="majorHAnsi" w:hAnsiTheme="majorHAnsi" w:cstheme="majorHAnsi"/>
          <w:highlight w:val="green"/>
        </w:rPr>
        <w:t>put the nuclear-political question back at the top of the world political agend</w:t>
      </w:r>
      <w:r w:rsidRPr="00B573B1">
        <w:rPr>
          <w:rStyle w:val="Emphasis"/>
          <w:rFonts w:asciiTheme="majorHAnsi" w:hAnsiTheme="majorHAnsi" w:cstheme="majorHAnsi"/>
        </w:rPr>
        <w:t>a</w:t>
      </w:r>
      <w:r w:rsidRPr="00B573B1">
        <w:rPr>
          <w:rStyle w:val="StyleUnderline"/>
          <w:rFonts w:asciiTheme="majorHAnsi" w:hAnsiTheme="majorHAnsi" w:cstheme="majorHAnsi"/>
        </w:rPr>
        <w:t xml:space="preserve">. It would unmistakeably remind leading states of their </w:t>
      </w:r>
      <w:r w:rsidRPr="00B573B1">
        <w:rPr>
          <w:rStyle w:val="Emphasis"/>
          <w:rFonts w:asciiTheme="majorHAnsi" w:hAnsiTheme="majorHAnsi" w:cstheme="majorHAnsi"/>
        </w:rPr>
        <w:t>vulnerability</w:t>
      </w:r>
      <w:r w:rsidRPr="00B573B1">
        <w:rPr>
          <w:rFonts w:asciiTheme="majorHAnsi" w:hAnsiTheme="majorHAnsi" w:cstheme="majorHAnsi"/>
          <w:sz w:val="16"/>
        </w:rPr>
        <w:t xml:space="preserve"> </w:t>
      </w:r>
      <w:r w:rsidRPr="00B573B1">
        <w:rPr>
          <w:rStyle w:val="StyleUnderline"/>
          <w:rFonts w:asciiTheme="majorHAnsi" w:hAnsiTheme="majorHAnsi" w:cstheme="majorHAnsi"/>
        </w:rPr>
        <w:t xml:space="preserve">It might also trigger more robust efforts to achieve the </w:t>
      </w:r>
      <w:r w:rsidRPr="00B573B1">
        <w:rPr>
          <w:rStyle w:val="Emphasis"/>
          <w:rFonts w:asciiTheme="majorHAnsi" w:hAnsiTheme="majorHAnsi" w:cstheme="majorHAnsi"/>
        </w:rPr>
        <w:t>global regulation of nuclear capability</w:t>
      </w:r>
      <w:r w:rsidRPr="00B573B1">
        <w:rPr>
          <w:rStyle w:val="StyleUnderline"/>
          <w:rFonts w:asciiTheme="majorHAnsi" w:hAnsiTheme="majorHAnsi" w:cstheme="majorHAnsi"/>
        </w:rPr>
        <w:t xml:space="preserve">. Like the bombings of Hiroshima and Nagasaki that did so much to catalyze the elevated concern for nuclear security in the early Cold War, and like the experience “at the brink” in the Cuban Missile Crisis of 1962, </w:t>
      </w:r>
      <w:r w:rsidRPr="00B573B1">
        <w:rPr>
          <w:rStyle w:val="Emphasis"/>
          <w:rFonts w:asciiTheme="majorHAnsi" w:hAnsiTheme="majorHAnsi" w:cstheme="majorHAnsi"/>
        </w:rPr>
        <w:t>the now bubbling nuclear caldron holds the possibility of inaugurating a major period of institutional innovation and adjustment toward a fully “bombs away” future</w:t>
      </w:r>
      <w:r w:rsidRPr="00B573B1">
        <w:rPr>
          <w:rStyle w:val="StyleUnderline"/>
          <w:rFonts w:asciiTheme="majorHAnsi" w:hAnsiTheme="majorHAnsi" w:cstheme="majorHAnsi"/>
        </w:rPr>
        <w:t>.</w:t>
      </w:r>
    </w:p>
    <w:p w14:paraId="73A594BE" w14:textId="41B447FE" w:rsidR="00B573B1" w:rsidRDefault="00B573B1" w:rsidP="00B573B1">
      <w:pPr>
        <w:rPr>
          <w:rFonts w:asciiTheme="majorHAnsi" w:hAnsiTheme="majorHAnsi" w:cstheme="majorHAnsi"/>
          <w:sz w:val="16"/>
        </w:rPr>
      </w:pPr>
    </w:p>
    <w:p w14:paraId="303DADFF" w14:textId="77777777" w:rsidR="009661F7" w:rsidRPr="00574355" w:rsidRDefault="009661F7" w:rsidP="009661F7">
      <w:pPr>
        <w:pStyle w:val="Heading4"/>
        <w:rPr>
          <w:rFonts w:cstheme="minorHAnsi"/>
        </w:rPr>
      </w:pPr>
      <w:r w:rsidRPr="00574355">
        <w:rPr>
          <w:rFonts w:cstheme="minorHAnsi"/>
        </w:rPr>
        <w:t xml:space="preserve">High food prices reduce opium production in Afghanistan – key to defeating the Taliban </w:t>
      </w:r>
    </w:p>
    <w:p w14:paraId="4948E50E" w14:textId="77777777" w:rsidR="009661F7" w:rsidRPr="00574355" w:rsidRDefault="009661F7" w:rsidP="009661F7">
      <w:pPr>
        <w:rPr>
          <w:rStyle w:val="Style13ptBold"/>
          <w:rFonts w:cstheme="minorHAnsi"/>
        </w:rPr>
      </w:pPr>
      <w:r w:rsidRPr="00574355">
        <w:rPr>
          <w:rStyle w:val="Style13ptBold"/>
          <w:rFonts w:cstheme="minorHAnsi"/>
        </w:rPr>
        <w:t>Huschke</w:t>
      </w:r>
      <w:r w:rsidRPr="00574355">
        <w:rPr>
          <w:rFonts w:cstheme="minorHAnsi"/>
        </w:rPr>
        <w:t xml:space="preserve">, Mayme and Herb Frank Fund Research Fellow @ the Streit Council, </w:t>
      </w:r>
      <w:r w:rsidRPr="00574355">
        <w:rPr>
          <w:rStyle w:val="Style13ptBold"/>
          <w:rFonts w:cstheme="minorHAnsi"/>
        </w:rPr>
        <w:t>11</w:t>
      </w:r>
    </w:p>
    <w:p w14:paraId="0C8826A0" w14:textId="77777777" w:rsidR="009661F7" w:rsidRPr="00574355" w:rsidRDefault="009661F7" w:rsidP="009661F7">
      <w:pPr>
        <w:rPr>
          <w:rFonts w:cstheme="minorHAnsi"/>
        </w:rPr>
      </w:pPr>
      <w:r w:rsidRPr="00574355">
        <w:rPr>
          <w:rFonts w:cstheme="minorHAnsi"/>
        </w:rPr>
        <w:t xml:space="preserve">(Griffin, ISAF Loves High Grocery Bills: The Silver Lining in the Upcoming Food Riots, </w:t>
      </w:r>
      <w:hyperlink r:id="rId13" w:history="1">
        <w:r w:rsidRPr="00574355">
          <w:rPr>
            <w:rStyle w:val="Hyperlink"/>
            <w:rFonts w:cstheme="minorHAnsi"/>
          </w:rPr>
          <w:t>http://blog.streitcouncil.org/2011/01/10/isaf-loves-high-grocery-bills-the-silver-lining-in-the-upcoming-food-riots/</w:t>
        </w:r>
      </w:hyperlink>
      <w:r w:rsidRPr="00574355">
        <w:rPr>
          <w:rFonts w:cstheme="minorHAnsi"/>
        </w:rPr>
        <w:t xml:space="preserve">) </w:t>
      </w:r>
    </w:p>
    <w:p w14:paraId="5E3E881D" w14:textId="77777777" w:rsidR="009661F7" w:rsidRPr="00574355" w:rsidRDefault="009661F7" w:rsidP="009661F7">
      <w:pPr>
        <w:rPr>
          <w:rStyle w:val="Emphasis"/>
          <w:rFonts w:cstheme="minorHAnsi"/>
        </w:rPr>
      </w:pPr>
      <w:r w:rsidRPr="00574355">
        <w:rPr>
          <w:rStyle w:val="StyleUnderline"/>
          <w:rFonts w:cstheme="minorHAnsi"/>
        </w:rPr>
        <w:t>Trying to put a positive spin on higher food prices takes us to the southern poppy fields of Afghanistan</w:t>
      </w:r>
      <w:r w:rsidRPr="00574355">
        <w:rPr>
          <w:rFonts w:cstheme="minorHAnsi"/>
          <w:sz w:val="14"/>
        </w:rPr>
        <w:t xml:space="preserve">. As mentioned below, the Islamic Republic of Afghanistan cultivates more poppy than all other countries combined (they’re pretty good at growing pot, too), and has the highest relative rates of opium addiction in the world. </w:t>
      </w:r>
      <w:r w:rsidRPr="00574355">
        <w:rPr>
          <w:rStyle w:val="Emphasis"/>
          <w:rFonts w:cstheme="minorHAnsi"/>
          <w:highlight w:val="cyan"/>
        </w:rPr>
        <w:t>Poppy cultivation</w:t>
      </w:r>
      <w:r w:rsidRPr="00574355">
        <w:rPr>
          <w:rFonts w:cstheme="minorHAnsi"/>
          <w:sz w:val="14"/>
          <w:highlight w:val="cyan"/>
        </w:rPr>
        <w:t xml:space="preserve">, </w:t>
      </w:r>
      <w:r w:rsidRPr="00574355">
        <w:rPr>
          <w:rStyle w:val="Emphasis"/>
          <w:rFonts w:cstheme="minorHAnsi"/>
          <w:highlight w:val="cyan"/>
        </w:rPr>
        <w:t>production</w:t>
      </w:r>
      <w:r w:rsidRPr="00574355">
        <w:rPr>
          <w:rFonts w:cstheme="minorHAnsi"/>
          <w:sz w:val="14"/>
          <w:highlight w:val="cyan"/>
        </w:rPr>
        <w:t xml:space="preserve">, </w:t>
      </w:r>
      <w:r w:rsidRPr="00574355">
        <w:rPr>
          <w:rStyle w:val="Emphasis"/>
          <w:rFonts w:cstheme="minorHAnsi"/>
          <w:highlight w:val="cyan"/>
        </w:rPr>
        <w:t>refinement</w:t>
      </w:r>
      <w:r w:rsidRPr="00574355">
        <w:rPr>
          <w:rFonts w:cstheme="minorHAnsi"/>
          <w:sz w:val="14"/>
          <w:highlight w:val="cyan"/>
        </w:rPr>
        <w:t xml:space="preserve">, </w:t>
      </w:r>
      <w:r w:rsidRPr="00574355">
        <w:rPr>
          <w:rStyle w:val="StyleUnderline"/>
          <w:rFonts w:cstheme="minorHAnsi"/>
          <w:highlight w:val="cyan"/>
        </w:rPr>
        <w:t>and</w:t>
      </w:r>
      <w:r w:rsidRPr="00574355">
        <w:rPr>
          <w:rFonts w:cstheme="minorHAnsi"/>
          <w:sz w:val="14"/>
          <w:highlight w:val="cyan"/>
        </w:rPr>
        <w:t xml:space="preserve"> </w:t>
      </w:r>
      <w:r w:rsidRPr="00574355">
        <w:rPr>
          <w:rStyle w:val="Emphasis"/>
          <w:rFonts w:cstheme="minorHAnsi"/>
          <w:highlight w:val="cyan"/>
        </w:rPr>
        <w:t>trafficking</w:t>
      </w:r>
      <w:r w:rsidRPr="00574355">
        <w:rPr>
          <w:rFonts w:cstheme="minorHAnsi"/>
          <w:sz w:val="14"/>
        </w:rPr>
        <w:t xml:space="preserve"> all </w:t>
      </w:r>
      <w:r w:rsidRPr="00574355">
        <w:rPr>
          <w:rStyle w:val="Emphasis"/>
          <w:rFonts w:cstheme="minorHAnsi"/>
          <w:highlight w:val="cyan"/>
        </w:rPr>
        <w:t>provide a major sources of funding</w:t>
      </w:r>
      <w:r w:rsidRPr="00574355">
        <w:rPr>
          <w:rFonts w:cstheme="minorHAnsi"/>
          <w:sz w:val="14"/>
          <w:highlight w:val="cyan"/>
        </w:rPr>
        <w:t xml:space="preserve"> </w:t>
      </w:r>
      <w:r w:rsidRPr="00574355">
        <w:rPr>
          <w:rStyle w:val="Emphasis"/>
          <w:rFonts w:cstheme="minorHAnsi"/>
          <w:highlight w:val="cyan"/>
        </w:rPr>
        <w:t>for the Taliban and Afghan warlords</w:t>
      </w:r>
      <w:r w:rsidRPr="00574355">
        <w:rPr>
          <w:rFonts w:cstheme="minorHAnsi"/>
          <w:sz w:val="14"/>
        </w:rPr>
        <w:t xml:space="preserve">, and the UN Office of Drugs and Crime has linked high areas of insecurity with the densest areas of opium cultivation. In some of the poorest places in the south, poppy has become a kind of currency of its own. The thing is, a lot of </w:t>
      </w:r>
      <w:r w:rsidRPr="00574355">
        <w:rPr>
          <w:rStyle w:val="StyleUnderline"/>
          <w:rFonts w:cstheme="minorHAnsi"/>
          <w:highlight w:val="cyan"/>
        </w:rPr>
        <w:t>poppy farmers don’t</w:t>
      </w:r>
      <w:r w:rsidRPr="00574355">
        <w:rPr>
          <w:rStyle w:val="StyleUnderline"/>
          <w:rFonts w:cstheme="minorHAnsi"/>
        </w:rPr>
        <w:t xml:space="preserve"> actually </w:t>
      </w:r>
      <w:r w:rsidRPr="00574355">
        <w:rPr>
          <w:rStyle w:val="StyleUnderline"/>
          <w:rFonts w:cstheme="minorHAnsi"/>
          <w:highlight w:val="cyan"/>
        </w:rPr>
        <w:t>want to grow poppy</w:t>
      </w:r>
      <w:r w:rsidRPr="00574355">
        <w:rPr>
          <w:rFonts w:cstheme="minorHAnsi"/>
          <w:sz w:val="14"/>
        </w:rPr>
        <w:t xml:space="preserve">. </w:t>
      </w:r>
      <w:r w:rsidRPr="00574355">
        <w:rPr>
          <w:rStyle w:val="StyleUnderline"/>
          <w:rFonts w:cstheme="minorHAnsi"/>
        </w:rPr>
        <w:t>Most devout farmers follow an interpretation of the Koran that prohibits opiates,</w:t>
      </w:r>
      <w:r w:rsidRPr="00574355">
        <w:rPr>
          <w:rFonts w:cstheme="minorHAnsi"/>
          <w:sz w:val="14"/>
        </w:rPr>
        <w:t xml:space="preserve"> and have seen the lives of their friends and family devastated by addiction. </w:t>
      </w:r>
      <w:r w:rsidRPr="00574355">
        <w:rPr>
          <w:rStyle w:val="StyleUnderline"/>
          <w:rFonts w:cstheme="minorHAnsi"/>
        </w:rPr>
        <w:t>They</w:t>
      </w:r>
      <w:r w:rsidRPr="00574355">
        <w:rPr>
          <w:rFonts w:cstheme="minorHAnsi"/>
          <w:sz w:val="14"/>
        </w:rPr>
        <w:t xml:space="preserve"> also </w:t>
      </w:r>
      <w:r w:rsidRPr="00574355">
        <w:rPr>
          <w:rStyle w:val="StyleUnderline"/>
          <w:rFonts w:cstheme="minorHAnsi"/>
        </w:rPr>
        <w:t>understand its illegal, and don’t want to run afoul of ISAF and Afghan forces</w:t>
      </w:r>
      <w:r w:rsidRPr="00574355">
        <w:rPr>
          <w:rFonts w:cstheme="minorHAnsi"/>
          <w:sz w:val="14"/>
        </w:rPr>
        <w:t xml:space="preserve">. But for some, it’s the only living they can make–much like Wallace from The Wire . Others are simply terrorized into growing drugs for the Taliban. In other places, the soil is too poor and barren to support any other crop but the sand-loving poppy or that bushels of poppy are used for interest payments on loans. NATO officials have long been frustrated by a number of obstacles to successfully combating poppy growth. Poppy cultivation was initially dismissed by Defense Secretary Donald Rumsfeld in the aftermath of the ISAF invasion (which kept the Secretary’s record of pithily dismissing really important things intact). When poppy cultivation and heroin production became too large to ignore, </w:t>
      </w:r>
      <w:r w:rsidRPr="00574355">
        <w:rPr>
          <w:rStyle w:val="StyleUnderline"/>
          <w:rFonts w:cstheme="minorHAnsi"/>
          <w:highlight w:val="cyan"/>
        </w:rPr>
        <w:t>ISAF officials tried</w:t>
      </w:r>
      <w:r w:rsidRPr="00574355">
        <w:rPr>
          <w:rStyle w:val="StyleUnderline"/>
          <w:rFonts w:cstheme="minorHAnsi"/>
        </w:rPr>
        <w:t xml:space="preserve"> a number of </w:t>
      </w:r>
      <w:r w:rsidRPr="00574355">
        <w:rPr>
          <w:rStyle w:val="StyleUnderline"/>
          <w:rFonts w:cstheme="minorHAnsi"/>
          <w:highlight w:val="cyan"/>
        </w:rPr>
        <w:t>tactics to halt the</w:t>
      </w:r>
      <w:r w:rsidRPr="00574355">
        <w:rPr>
          <w:rStyle w:val="StyleUnderline"/>
          <w:rFonts w:cstheme="minorHAnsi"/>
        </w:rPr>
        <w:t xml:space="preserve"> massive increase in </w:t>
      </w:r>
      <w:r w:rsidRPr="00574355">
        <w:rPr>
          <w:rStyle w:val="StyleUnderline"/>
          <w:rFonts w:cstheme="minorHAnsi"/>
          <w:highlight w:val="cyan"/>
        </w:rPr>
        <w:t>growth</w:t>
      </w:r>
      <w:r w:rsidRPr="00574355">
        <w:rPr>
          <w:rFonts w:cstheme="minorHAnsi"/>
          <w:sz w:val="14"/>
        </w:rPr>
        <w:t xml:space="preserve">, </w:t>
      </w:r>
      <w:r w:rsidRPr="00574355">
        <w:rPr>
          <w:rStyle w:val="StyleUnderline"/>
          <w:rFonts w:cstheme="minorHAnsi"/>
        </w:rPr>
        <w:t xml:space="preserve">including </w:t>
      </w:r>
      <w:r w:rsidRPr="00574355">
        <w:rPr>
          <w:rStyle w:val="Emphasis"/>
          <w:rFonts w:cstheme="minorHAnsi"/>
        </w:rPr>
        <w:t>alternative livelihoods</w:t>
      </w:r>
      <w:r w:rsidRPr="00574355">
        <w:rPr>
          <w:rStyle w:val="StyleUnderline"/>
          <w:rFonts w:cstheme="minorHAnsi"/>
        </w:rPr>
        <w:t xml:space="preserve">, </w:t>
      </w:r>
      <w:r w:rsidRPr="00574355">
        <w:rPr>
          <w:rStyle w:val="Emphasis"/>
          <w:rFonts w:cstheme="minorHAnsi"/>
        </w:rPr>
        <w:t>interdiction</w:t>
      </w:r>
      <w:r w:rsidRPr="00574355">
        <w:rPr>
          <w:rStyle w:val="StyleUnderline"/>
          <w:rFonts w:cstheme="minorHAnsi"/>
        </w:rPr>
        <w:t xml:space="preserve">, </w:t>
      </w:r>
      <w:r w:rsidRPr="00574355">
        <w:rPr>
          <w:rStyle w:val="Emphasis"/>
          <w:rFonts w:cstheme="minorHAnsi"/>
        </w:rPr>
        <w:t>eradication,</w:t>
      </w:r>
      <w:r w:rsidRPr="00574355">
        <w:rPr>
          <w:rStyle w:val="StyleUnderline"/>
          <w:rFonts w:cstheme="minorHAnsi"/>
        </w:rPr>
        <w:t xml:space="preserve"> increased </w:t>
      </w:r>
      <w:r w:rsidRPr="00574355">
        <w:rPr>
          <w:rStyle w:val="Emphasis"/>
          <w:rFonts w:cstheme="minorHAnsi"/>
        </w:rPr>
        <w:t>law enforcement</w:t>
      </w:r>
      <w:r w:rsidRPr="00574355">
        <w:rPr>
          <w:rFonts w:cstheme="minorHAnsi"/>
          <w:sz w:val="14"/>
        </w:rPr>
        <w:t xml:space="preserve">, and </w:t>
      </w:r>
      <w:r w:rsidRPr="00574355">
        <w:rPr>
          <w:rStyle w:val="StyleUnderline"/>
          <w:rFonts w:cstheme="minorHAnsi"/>
        </w:rPr>
        <w:t xml:space="preserve">better education. </w:t>
      </w:r>
      <w:r w:rsidRPr="00574355">
        <w:rPr>
          <w:rStyle w:val="Emphasis"/>
          <w:rFonts w:cstheme="minorHAnsi"/>
          <w:highlight w:val="cyan"/>
        </w:rPr>
        <w:t>It didn’t</w:t>
      </w:r>
      <w:r w:rsidRPr="00574355">
        <w:rPr>
          <w:rStyle w:val="Emphasis"/>
          <w:rFonts w:cstheme="minorHAnsi"/>
        </w:rPr>
        <w:t xml:space="preserve"> really </w:t>
      </w:r>
      <w:r w:rsidRPr="00574355">
        <w:rPr>
          <w:rStyle w:val="Emphasis"/>
          <w:rFonts w:cstheme="minorHAnsi"/>
          <w:highlight w:val="cyan"/>
        </w:rPr>
        <w:t>work</w:t>
      </w:r>
      <w:r w:rsidRPr="00574355">
        <w:rPr>
          <w:rFonts w:cstheme="minorHAnsi"/>
          <w:sz w:val="14"/>
        </w:rPr>
        <w:t xml:space="preserve">. In fact, </w:t>
      </w:r>
      <w:r w:rsidRPr="00574355">
        <w:rPr>
          <w:rStyle w:val="StyleUnderline"/>
          <w:rFonts w:cstheme="minorHAnsi"/>
          <w:highlight w:val="cyan"/>
        </w:rPr>
        <w:t>the</w:t>
      </w:r>
      <w:r w:rsidRPr="00574355">
        <w:rPr>
          <w:rStyle w:val="StyleUnderline"/>
          <w:rFonts w:cstheme="minorHAnsi"/>
        </w:rPr>
        <w:t xml:space="preserve"> major </w:t>
      </w:r>
      <w:r w:rsidRPr="00574355">
        <w:rPr>
          <w:rStyle w:val="StyleUnderline"/>
          <w:rFonts w:cstheme="minorHAnsi"/>
          <w:highlight w:val="cyan"/>
        </w:rPr>
        <w:t>determent to poppy</w:t>
      </w:r>
      <w:r w:rsidRPr="00574355">
        <w:rPr>
          <w:rStyle w:val="StyleUnderline"/>
          <w:rFonts w:cstheme="minorHAnsi"/>
        </w:rPr>
        <w:t xml:space="preserve"> </w:t>
      </w:r>
      <w:r w:rsidRPr="00574355">
        <w:rPr>
          <w:rStyle w:val="StyleUnderline"/>
          <w:rFonts w:cstheme="minorHAnsi"/>
          <w:highlight w:val="cyan"/>
        </w:rPr>
        <w:t>cultivation rates</w:t>
      </w:r>
      <w:r w:rsidRPr="00574355">
        <w:rPr>
          <w:rStyle w:val="StyleUnderline"/>
          <w:rFonts w:cstheme="minorHAnsi"/>
        </w:rPr>
        <w:t xml:space="preserve"> since the </w:t>
      </w:r>
      <w:r w:rsidRPr="00574355">
        <w:rPr>
          <w:rFonts w:cstheme="minorHAnsi"/>
          <w:sz w:val="14"/>
        </w:rPr>
        <w:t xml:space="preserve">U.S.-led </w:t>
      </w:r>
      <w:r w:rsidRPr="00574355">
        <w:rPr>
          <w:rStyle w:val="StyleUnderline"/>
          <w:rFonts w:cstheme="minorHAnsi"/>
        </w:rPr>
        <w:t>invasion</w:t>
      </w:r>
      <w:r w:rsidRPr="00574355">
        <w:rPr>
          <w:rFonts w:cstheme="minorHAnsi"/>
          <w:sz w:val="14"/>
        </w:rPr>
        <w:t xml:space="preserve"> in 2001, </w:t>
      </w:r>
      <w:r w:rsidRPr="00574355">
        <w:rPr>
          <w:rStyle w:val="Emphasis"/>
          <w:rFonts w:cstheme="minorHAnsi"/>
          <w:highlight w:val="cyan"/>
        </w:rPr>
        <w:t>was the spike in food prices</w:t>
      </w:r>
      <w:r w:rsidRPr="00574355">
        <w:rPr>
          <w:rFonts w:cstheme="minorHAnsi"/>
          <w:sz w:val="14"/>
        </w:rPr>
        <w:t xml:space="preserve"> in 2007-2008. For the first time in a long time, </w:t>
      </w:r>
      <w:r w:rsidRPr="00574355">
        <w:rPr>
          <w:rStyle w:val="StyleUnderline"/>
          <w:rFonts w:cstheme="minorHAnsi"/>
        </w:rPr>
        <w:t xml:space="preserve">desperately poor Afghan </w:t>
      </w:r>
      <w:r w:rsidRPr="00574355">
        <w:rPr>
          <w:rStyle w:val="StyleUnderline"/>
          <w:rFonts w:cstheme="minorHAnsi"/>
          <w:highlight w:val="cyan"/>
        </w:rPr>
        <w:t>farmers could get</w:t>
      </w:r>
      <w:r w:rsidRPr="00574355">
        <w:rPr>
          <w:rStyle w:val="StyleUnderline"/>
          <w:rFonts w:cstheme="minorHAnsi"/>
        </w:rPr>
        <w:t xml:space="preserve"> </w:t>
      </w:r>
      <w:r w:rsidRPr="00574355">
        <w:rPr>
          <w:rStyle w:val="StyleUnderline"/>
          <w:rFonts w:cstheme="minorHAnsi"/>
          <w:highlight w:val="cyan"/>
        </w:rPr>
        <w:t>more</w:t>
      </w:r>
      <w:r w:rsidRPr="00574355">
        <w:rPr>
          <w:rStyle w:val="StyleUnderline"/>
          <w:rFonts w:cstheme="minorHAnsi"/>
        </w:rPr>
        <w:t xml:space="preserve"> at market </w:t>
      </w:r>
      <w:r w:rsidRPr="00574355">
        <w:rPr>
          <w:rStyle w:val="StyleUnderline"/>
          <w:rFonts w:cstheme="minorHAnsi"/>
          <w:highlight w:val="cyan"/>
        </w:rPr>
        <w:t xml:space="preserve">for </w:t>
      </w:r>
      <w:r w:rsidRPr="00574355">
        <w:rPr>
          <w:rStyle w:val="Emphasis"/>
          <w:rFonts w:cstheme="minorHAnsi"/>
          <w:highlight w:val="cyan"/>
        </w:rPr>
        <w:t>growing grains</w:t>
      </w:r>
      <w:r w:rsidRPr="00574355">
        <w:rPr>
          <w:rStyle w:val="Emphasis"/>
          <w:rFonts w:cstheme="minorHAnsi"/>
        </w:rPr>
        <w:t xml:space="preserve"> than poppy</w:t>
      </w:r>
      <w:r w:rsidRPr="00574355">
        <w:rPr>
          <w:rFonts w:cstheme="minorHAnsi"/>
          <w:sz w:val="14"/>
        </w:rPr>
        <w:t xml:space="preserve">, </w:t>
      </w:r>
      <w:r w:rsidRPr="00574355">
        <w:rPr>
          <w:rStyle w:val="StyleUnderline"/>
          <w:rFonts w:cstheme="minorHAnsi"/>
        </w:rPr>
        <w:t xml:space="preserve">and planted their crops </w:t>
      </w:r>
      <w:r w:rsidRPr="00574355">
        <w:rPr>
          <w:rStyle w:val="Emphasis"/>
          <w:rFonts w:cstheme="minorHAnsi"/>
        </w:rPr>
        <w:t>accordingly</w:t>
      </w:r>
      <w:r w:rsidRPr="00574355">
        <w:rPr>
          <w:rFonts w:cstheme="minorHAnsi"/>
          <w:sz w:val="14"/>
        </w:rPr>
        <w:t xml:space="preserve">. </w:t>
      </w:r>
      <w:r w:rsidRPr="00574355">
        <w:rPr>
          <w:rStyle w:val="Emphasis"/>
          <w:rFonts w:cstheme="minorHAnsi"/>
          <w:highlight w:val="cyan"/>
        </w:rPr>
        <w:t>Where</w:t>
      </w:r>
      <w:r w:rsidRPr="00574355">
        <w:rPr>
          <w:rStyle w:val="Emphasis"/>
          <w:rFonts w:cstheme="minorHAnsi"/>
        </w:rPr>
        <w:t xml:space="preserve"> the </w:t>
      </w:r>
      <w:r w:rsidRPr="00574355">
        <w:rPr>
          <w:rStyle w:val="Emphasis"/>
          <w:rFonts w:cstheme="minorHAnsi"/>
          <w:highlight w:val="cyan"/>
        </w:rPr>
        <w:t>ISAF</w:t>
      </w:r>
      <w:r w:rsidRPr="00574355">
        <w:rPr>
          <w:rStyle w:val="Emphasis"/>
          <w:rFonts w:cstheme="minorHAnsi"/>
        </w:rPr>
        <w:t xml:space="preserve"> program </w:t>
      </w:r>
      <w:r w:rsidRPr="00574355">
        <w:rPr>
          <w:rStyle w:val="Emphasis"/>
          <w:rFonts w:cstheme="minorHAnsi"/>
          <w:highlight w:val="cyan"/>
        </w:rPr>
        <w:t>failed, the invisible hand succeeded.</w:t>
      </w:r>
      <w:r w:rsidRPr="00574355">
        <w:rPr>
          <w:rStyle w:val="Emphasis"/>
          <w:rFonts w:cstheme="minorHAnsi"/>
        </w:rPr>
        <w:t xml:space="preserve"> </w:t>
      </w:r>
      <w:r w:rsidRPr="00574355">
        <w:rPr>
          <w:rFonts w:cstheme="minorHAnsi"/>
          <w:sz w:val="14"/>
        </w:rPr>
        <w:t xml:space="preserve">The ghost of Adam Smith was also present in supply factors contributing to poppy reduction. The Taliban had grown so much poppy in the previous years that they had exceeded world demand for heroin. Yes, that’s right, the Taliban had made more heroin, the most addictive drug on the planet, than world demand. And while the Taliban doesn’t really get women’s rights or the innate human desire for music, they sure understand basic economics. The oversupply of heroin caused prices to fall, and it was cutting into the insurgents’ bottom line. So in 2007, instead of intimidating, terrorizing, and forcing farmers to grow poppy, which would drive prices even lower, the Taliban let people grow grains and pay off debts in other ways. Since then, opium production has declined, and several of the ISAF’s tactics, especially peer-pressure from local shuras (local governing religious councils), has played a role in keeping opium production down. There’s also simply more areas under government control, which makes it easier to enforce the domestic poppy ban. In the end though, </w:t>
      </w:r>
      <w:r w:rsidRPr="00574355">
        <w:rPr>
          <w:rStyle w:val="StyleUnderline"/>
          <w:rFonts w:cstheme="minorHAnsi"/>
          <w:highlight w:val="cyan"/>
        </w:rPr>
        <w:t>the UN concludes</w:t>
      </w:r>
      <w:r w:rsidRPr="00574355">
        <w:rPr>
          <w:rStyle w:val="StyleUnderline"/>
          <w:rFonts w:cstheme="minorHAnsi"/>
        </w:rPr>
        <w:t xml:space="preserve"> that </w:t>
      </w:r>
      <w:r w:rsidRPr="00574355">
        <w:rPr>
          <w:rStyle w:val="StyleUnderline"/>
          <w:rFonts w:cstheme="minorHAnsi"/>
          <w:highlight w:val="cyan"/>
        </w:rPr>
        <w:t xml:space="preserve">market factors play </w:t>
      </w:r>
      <w:r w:rsidRPr="00574355">
        <w:rPr>
          <w:rStyle w:val="Emphasis"/>
          <w:rFonts w:cstheme="minorHAnsi"/>
          <w:highlight w:val="cyan"/>
        </w:rPr>
        <w:t>the largest part</w:t>
      </w:r>
      <w:r w:rsidRPr="00574355">
        <w:rPr>
          <w:rStyle w:val="Emphasis"/>
          <w:rFonts w:cstheme="minorHAnsi"/>
        </w:rPr>
        <w:t xml:space="preserve"> </w:t>
      </w:r>
      <w:r w:rsidRPr="00574355">
        <w:rPr>
          <w:rStyle w:val="StyleUnderline"/>
          <w:rFonts w:cstheme="minorHAnsi"/>
        </w:rPr>
        <w:t xml:space="preserve">in discouraging farmers from </w:t>
      </w:r>
      <w:r w:rsidRPr="00574355">
        <w:rPr>
          <w:rStyle w:val="StyleUnderline"/>
          <w:rFonts w:cstheme="minorHAnsi"/>
        </w:rPr>
        <w:lastRenderedPageBreak/>
        <w:t>poppy cultivation.</w:t>
      </w:r>
      <w:r w:rsidRPr="00574355">
        <w:rPr>
          <w:rFonts w:cstheme="minorHAnsi"/>
          <w:sz w:val="14"/>
        </w:rPr>
        <w:t xml:space="preserve"> And </w:t>
      </w:r>
      <w:r w:rsidRPr="00574355">
        <w:rPr>
          <w:rStyle w:val="StyleUnderline"/>
          <w:rFonts w:cstheme="minorHAnsi"/>
        </w:rPr>
        <w:t>for hundreds of service</w:t>
      </w:r>
      <w:r w:rsidRPr="00574355">
        <w:rPr>
          <w:rFonts w:cstheme="minorHAnsi"/>
          <w:sz w:val="14"/>
        </w:rPr>
        <w:t xml:space="preserve"> </w:t>
      </w:r>
      <w:r w:rsidRPr="00574355">
        <w:rPr>
          <w:rStyle w:val="StyleUnderline"/>
          <w:rFonts w:cstheme="minorHAnsi"/>
        </w:rPr>
        <w:t>men and women working to fight opium production in Afghanistan</w:t>
      </w:r>
      <w:r w:rsidRPr="00574355">
        <w:rPr>
          <w:rFonts w:cstheme="minorHAnsi"/>
          <w:sz w:val="14"/>
        </w:rPr>
        <w:t xml:space="preserve"> right now, </w:t>
      </w:r>
      <w:r w:rsidRPr="00574355">
        <w:rPr>
          <w:rStyle w:val="Emphasis"/>
          <w:rFonts w:cstheme="minorHAnsi"/>
          <w:highlight w:val="cyan"/>
        </w:rPr>
        <w:t>higher food prices</w:t>
      </w:r>
      <w:r w:rsidRPr="00574355">
        <w:rPr>
          <w:rStyle w:val="Emphasis"/>
          <w:rFonts w:cstheme="minorHAnsi"/>
        </w:rPr>
        <w:t xml:space="preserve"> probably </w:t>
      </w:r>
      <w:r w:rsidRPr="00574355">
        <w:rPr>
          <w:rStyle w:val="Emphasis"/>
          <w:rFonts w:cstheme="minorHAnsi"/>
          <w:highlight w:val="cyan"/>
        </w:rPr>
        <w:t>sound</w:t>
      </w:r>
      <w:r w:rsidRPr="00574355">
        <w:rPr>
          <w:rStyle w:val="Emphasis"/>
          <w:rFonts w:cstheme="minorHAnsi"/>
        </w:rPr>
        <w:t xml:space="preserve"> pretty </w:t>
      </w:r>
      <w:r w:rsidRPr="00574355">
        <w:rPr>
          <w:rStyle w:val="Emphasis"/>
          <w:rFonts w:cstheme="minorHAnsi"/>
          <w:highlight w:val="cyan"/>
        </w:rPr>
        <w:t>good</w:t>
      </w:r>
      <w:r w:rsidRPr="00574355">
        <w:rPr>
          <w:rStyle w:val="Emphasis"/>
          <w:rFonts w:cstheme="minorHAnsi"/>
        </w:rPr>
        <w:t>.</w:t>
      </w:r>
    </w:p>
    <w:p w14:paraId="1FF89F06" w14:textId="77777777" w:rsidR="009661F7" w:rsidRPr="00DE3D16" w:rsidRDefault="009661F7" w:rsidP="009661F7">
      <w:pPr>
        <w:keepNext/>
        <w:keepLines/>
        <w:contextualSpacing/>
        <w:outlineLvl w:val="3"/>
        <w:rPr>
          <w:rFonts w:eastAsia="Malgun Gothic"/>
          <w:b/>
          <w:iCs/>
        </w:rPr>
      </w:pPr>
      <w:r w:rsidRPr="008D2C2A">
        <w:rPr>
          <w:rFonts w:eastAsia="Malgun Gothic"/>
          <w:b/>
          <w:iCs/>
        </w:rPr>
        <w:t>Failure in Afghanistan sparks multiple nuclear wars</w:t>
      </w:r>
    </w:p>
    <w:p w14:paraId="1FF95E88" w14:textId="77777777" w:rsidR="009661F7" w:rsidRPr="008D2C2A" w:rsidRDefault="009661F7" w:rsidP="009661F7">
      <w:pPr>
        <w:rPr>
          <w:rFonts w:eastAsia="Calibri"/>
          <w:shd w:val="clear" w:color="auto" w:fill="FFFFFF"/>
        </w:rPr>
      </w:pPr>
      <w:r w:rsidRPr="008D2C2A">
        <w:rPr>
          <w:rFonts w:eastAsia="Calibri"/>
          <w:b/>
          <w:bCs/>
        </w:rPr>
        <w:t>Carafano ’10</w:t>
      </w:r>
      <w:r w:rsidRPr="008D2C2A">
        <w:rPr>
          <w:rFonts w:eastAsia="Calibri"/>
          <w:color w:val="222222"/>
          <w:shd w:val="clear" w:color="auto" w:fill="FFFFFF"/>
        </w:rPr>
        <w:t> </w:t>
      </w:r>
      <w:r w:rsidRPr="008D2C2A">
        <w:rPr>
          <w:rFonts w:eastAsia="Calibri"/>
          <w:shd w:val="clear" w:color="auto" w:fill="FFFFFF"/>
        </w:rPr>
        <w:t>(Con: Obama must win fast in Afghanistan or risk new wars across the globe By JAMES JAY CARAFANO  </w:t>
      </w:r>
      <w:r w:rsidRPr="008D2C2A">
        <w:rPr>
          <w:rFonts w:eastAsia="Calibri"/>
          <w:color w:val="222222"/>
          <w:shd w:val="clear" w:color="auto" w:fill="FFFFFF"/>
        </w:rPr>
        <w:t> </w:t>
      </w:r>
      <w:r w:rsidRPr="008D2C2A">
        <w:rPr>
          <w:rFonts w:eastAsia="Calibri"/>
          <w:shd w:val="clear" w:color="auto" w:fill="FFFFFF"/>
        </w:rPr>
        <w:t>Saturday, Jan. 2, 2010 James Jay Carafano is a senior research fellow for national security at The Heritage Foundation and directs its Allison Center for Foreign Policy Studies.</w:t>
      </w:r>
    </w:p>
    <w:p w14:paraId="3CAC4778" w14:textId="77777777" w:rsidR="009661F7" w:rsidRPr="00F83D66" w:rsidRDefault="009661F7" w:rsidP="009661F7">
      <w:pPr>
        <w:rPr>
          <w:rFonts w:eastAsia="Calibri"/>
          <w:sz w:val="16"/>
        </w:rPr>
      </w:pPr>
      <w:r w:rsidRPr="00F83D66">
        <w:rPr>
          <w:rFonts w:eastAsia="Calibri"/>
          <w:sz w:val="16"/>
        </w:rPr>
        <w:t>There’s little chance Kabul will become Saigon 1968. If the war in Afghanistan starts going south for allied forces, President Obama will probably quit rather than risk getting bogged down. President Lyndon B. Johnson considered Vietnam more a distraction than a national mission, yet he ramped up the troop commitment all the same. In 1968, the North Vietnamese launched a major offensive during the Tet holiday. They lost that battle. Badly! But the fact that they were able to mount such a large-scale offensive gave many Americans—including Walter Cronkite—the impression that the war wasn’t winnable. As “the U.S. is bogged down” became the common view, Johnson’s presidency fell to ashes. </w:t>
      </w:r>
      <w:r w:rsidRPr="00F83D66">
        <w:rPr>
          <w:rFonts w:eastAsia="Calibri"/>
          <w:color w:val="222222"/>
          <w:sz w:val="16"/>
          <w:szCs w:val="16"/>
          <w:shd w:val="clear" w:color="auto" w:fill="FFFFFF"/>
        </w:rPr>
        <w:t> </w:t>
      </w:r>
      <w:r w:rsidRPr="00F83D66">
        <w:rPr>
          <w:rFonts w:eastAsia="Calibri"/>
          <w:sz w:val="16"/>
        </w:rPr>
        <w:t>Not much chance Obama will go that route.</w:t>
      </w:r>
      <w:r w:rsidRPr="00F83D66">
        <w:rPr>
          <w:rFonts w:eastAsia="Calibri"/>
          <w:color w:val="222222"/>
          <w:sz w:val="16"/>
          <w:shd w:val="clear" w:color="auto" w:fill="FFFFFF"/>
        </w:rPr>
        <w:t> </w:t>
      </w:r>
      <w:r w:rsidRPr="008D2C2A">
        <w:rPr>
          <w:rFonts w:eastAsia="Calibri"/>
          <w:u w:val="single"/>
        </w:rPr>
        <w:t>If</w:t>
      </w:r>
      <w:r w:rsidRPr="00F83D66">
        <w:rPr>
          <w:rFonts w:eastAsia="Calibri"/>
          <w:color w:val="222222"/>
          <w:sz w:val="16"/>
          <w:shd w:val="clear" w:color="auto" w:fill="FFFFFF"/>
        </w:rPr>
        <w:t> </w:t>
      </w:r>
      <w:r w:rsidRPr="00F83D66">
        <w:rPr>
          <w:rFonts w:eastAsia="Calibri"/>
          <w:sz w:val="16"/>
        </w:rPr>
        <w:t>the</w:t>
      </w:r>
      <w:r w:rsidRPr="00F83D66">
        <w:rPr>
          <w:rFonts w:eastAsia="Calibri"/>
          <w:color w:val="222222"/>
          <w:sz w:val="16"/>
          <w:shd w:val="clear" w:color="auto" w:fill="FFFFFF"/>
        </w:rPr>
        <w:t> </w:t>
      </w:r>
      <w:r w:rsidRPr="00F83D66">
        <w:rPr>
          <w:rFonts w:eastAsia="Calibri"/>
          <w:highlight w:val="cyan"/>
          <w:u w:val="single"/>
        </w:rPr>
        <w:t xml:space="preserve">violence </w:t>
      </w:r>
      <w:r w:rsidRPr="00F83D66">
        <w:rPr>
          <w:rFonts w:eastAsia="Calibri"/>
          <w:b/>
          <w:highlight w:val="cyan"/>
          <w:u w:val="single"/>
        </w:rPr>
        <w:t>skyrockets next</w:t>
      </w:r>
      <w:r w:rsidRPr="008D2C2A">
        <w:rPr>
          <w:rFonts w:eastAsia="Calibri"/>
          <w:b/>
          <w:u w:val="single"/>
        </w:rPr>
        <w:t xml:space="preserve"> year</w:t>
      </w:r>
      <w:r w:rsidRPr="008D2C2A">
        <w:rPr>
          <w:rFonts w:eastAsia="Calibri"/>
          <w:u w:val="single"/>
        </w:rPr>
        <w:t xml:space="preserve"> and it looks as though the </w:t>
      </w:r>
      <w:r w:rsidRPr="00F83D66">
        <w:rPr>
          <w:rFonts w:eastAsia="Calibri"/>
          <w:highlight w:val="cyan"/>
          <w:u w:val="single"/>
        </w:rPr>
        <w:t>president’s</w:t>
      </w:r>
      <w:r w:rsidRPr="008D2C2A">
        <w:rPr>
          <w:rFonts w:eastAsia="Calibri"/>
          <w:u w:val="single"/>
        </w:rPr>
        <w:t xml:space="preserve"> ambitious </w:t>
      </w:r>
      <w:r w:rsidRPr="00F83D66">
        <w:rPr>
          <w:rFonts w:eastAsia="Calibri"/>
          <w:highlight w:val="cyan"/>
          <w:u w:val="single"/>
        </w:rPr>
        <w:t xml:space="preserve">objectives </w:t>
      </w:r>
      <w:r w:rsidRPr="00F83D66">
        <w:rPr>
          <w:rFonts w:eastAsia="Calibri"/>
          <w:b/>
          <w:highlight w:val="cyan"/>
          <w:u w:val="single"/>
        </w:rPr>
        <w:t>can’t be met</w:t>
      </w:r>
      <w:r w:rsidRPr="00F83D66">
        <w:rPr>
          <w:rFonts w:eastAsia="Calibri"/>
          <w:sz w:val="16"/>
          <w:shd w:val="clear" w:color="auto" w:fill="00FFFF"/>
        </w:rPr>
        <w:t>,</w:t>
      </w:r>
      <w:r w:rsidRPr="00F83D66">
        <w:rPr>
          <w:rFonts w:eastAsia="Calibri"/>
          <w:color w:val="222222"/>
          <w:sz w:val="16"/>
          <w:shd w:val="clear" w:color="auto" w:fill="FFFFFF"/>
        </w:rPr>
        <w:t> </w:t>
      </w:r>
      <w:r w:rsidRPr="00F83D66">
        <w:rPr>
          <w:rFonts w:eastAsia="Calibri"/>
          <w:sz w:val="16"/>
        </w:rPr>
        <w:t>Afghanistan could look a lot more like Vietnam in 1973. U.S. forces withdrew.</w:t>
      </w:r>
      <w:r w:rsidRPr="00F83D66">
        <w:rPr>
          <w:rFonts w:eastAsia="Calibri"/>
          <w:color w:val="222222"/>
          <w:sz w:val="16"/>
          <w:shd w:val="clear" w:color="auto" w:fill="FFFFFF"/>
        </w:rPr>
        <w:t> </w:t>
      </w:r>
      <w:r w:rsidRPr="00F83D66">
        <w:rPr>
          <w:rFonts w:eastAsia="Calibri"/>
          <w:sz w:val="16"/>
        </w:rPr>
        <w:t>Our abandoned ally was soon overrun. South Vietnam became a gulag; Cambodia sprouted the killing fields; life in Laos was just plain lousy. By 1979, the Sino-Vietnamese war erupted. </w:t>
      </w:r>
      <w:r w:rsidRPr="00F83D66">
        <w:rPr>
          <w:rFonts w:eastAsia="Calibri"/>
          <w:color w:val="222222"/>
          <w:sz w:val="16"/>
          <w:szCs w:val="16"/>
          <w:shd w:val="clear" w:color="auto" w:fill="FFFFFF"/>
        </w:rPr>
        <w:t> </w:t>
      </w:r>
      <w:r w:rsidRPr="00F83D66">
        <w:rPr>
          <w:rFonts w:eastAsia="Calibri"/>
          <w:sz w:val="16"/>
        </w:rPr>
        <w:t>We can expect similar results if Obama’s Afghan strategy fails and he opts to cut and run. Most forget that throwing South Vietnam to the wolves made the world a far more dangerous place. </w:t>
      </w:r>
      <w:r w:rsidRPr="00F83D66">
        <w:rPr>
          <w:rFonts w:eastAsia="Calibri"/>
          <w:color w:val="222222"/>
          <w:sz w:val="16"/>
          <w:szCs w:val="16"/>
          <w:shd w:val="clear" w:color="auto" w:fill="FFFFFF"/>
        </w:rPr>
        <w:t> </w:t>
      </w:r>
      <w:r w:rsidRPr="00F83D66">
        <w:rPr>
          <w:rFonts w:eastAsia="Calibri"/>
          <w:sz w:val="16"/>
        </w:rPr>
        <w:t>The Soviets saw it as an unmistakable sign that America was in decline. They abetted military incursions in Africa, the Middle East, southern Asia and Latin America. They went on a conventional- and nuclear-arms spending spree. They stockpiled enough smallpox and anthrax to kill the world several times over. State-sponsorship of terrorism came into fashion. Osama bin Laden called America a “paper tiger.”</w:t>
      </w:r>
      <w:r w:rsidRPr="00F83D66">
        <w:rPr>
          <w:rFonts w:eastAsia="Calibri"/>
          <w:color w:val="222222"/>
          <w:sz w:val="16"/>
          <w:shd w:val="clear" w:color="auto" w:fill="FFFFFF"/>
        </w:rPr>
        <w:t> </w:t>
      </w:r>
      <w:r w:rsidRPr="00F83D66">
        <w:rPr>
          <w:rFonts w:eastAsia="Calibri"/>
          <w:sz w:val="16"/>
        </w:rPr>
        <w:t>If we live down to that moniker in Afghanistan, odds are</w:t>
      </w:r>
      <w:r w:rsidRPr="00F83D66">
        <w:rPr>
          <w:rFonts w:eastAsia="Calibri"/>
          <w:color w:val="222222"/>
          <w:sz w:val="16"/>
          <w:shd w:val="clear" w:color="auto" w:fill="FFFFFF"/>
        </w:rPr>
        <w:t> </w:t>
      </w:r>
      <w:r w:rsidRPr="008D2C2A">
        <w:rPr>
          <w:rFonts w:eastAsia="Calibri"/>
          <w:u w:val="single"/>
        </w:rPr>
        <w:t xml:space="preserve">the </w:t>
      </w:r>
      <w:r w:rsidRPr="00F83D66">
        <w:rPr>
          <w:rFonts w:eastAsia="Calibri"/>
          <w:highlight w:val="cyan"/>
          <w:u w:val="single"/>
        </w:rPr>
        <w:t xml:space="preserve">world will </w:t>
      </w:r>
      <w:r w:rsidRPr="00F83D66">
        <w:rPr>
          <w:rFonts w:eastAsia="Calibri"/>
          <w:b/>
          <w:highlight w:val="cyan"/>
          <w:u w:val="single"/>
        </w:rPr>
        <w:t>get a lot less safe</w:t>
      </w:r>
      <w:r w:rsidRPr="00F83D66">
        <w:rPr>
          <w:rFonts w:eastAsia="Calibri"/>
          <w:b/>
          <w:highlight w:val="cyan"/>
          <w:u w:val="single"/>
          <w:shd w:val="clear" w:color="auto" w:fill="FFFFFF"/>
        </w:rPr>
        <w:t>.</w:t>
      </w:r>
      <w:r w:rsidRPr="00F83D66">
        <w:rPr>
          <w:rFonts w:eastAsia="Calibri"/>
          <w:b/>
          <w:color w:val="222222"/>
          <w:highlight w:val="cyan"/>
          <w:u w:val="single"/>
          <w:shd w:val="clear" w:color="auto" w:fill="FFFFFF"/>
        </w:rPr>
        <w:t> </w:t>
      </w:r>
      <w:r w:rsidRPr="00F83D66">
        <w:rPr>
          <w:rFonts w:eastAsia="Calibri"/>
          <w:highlight w:val="cyan"/>
          <w:u w:val="single"/>
        </w:rPr>
        <w:t>Al-Qaida would be back</w:t>
      </w:r>
      <w:r w:rsidRPr="008D2C2A">
        <w:rPr>
          <w:rFonts w:eastAsia="Calibri"/>
          <w:u w:val="single"/>
        </w:rPr>
        <w:t xml:space="preserve"> in the game</w:t>
      </w:r>
      <w:r w:rsidRPr="008D2C2A">
        <w:rPr>
          <w:rFonts w:eastAsia="Calibri"/>
          <w:u w:val="single"/>
          <w:shd w:val="clear" w:color="auto" w:fill="FFFFFF"/>
        </w:rPr>
        <w:t>.</w:t>
      </w:r>
      <w:r w:rsidRPr="008D2C2A">
        <w:rPr>
          <w:rFonts w:eastAsia="Calibri"/>
          <w:color w:val="222222"/>
          <w:u w:val="single"/>
          <w:shd w:val="clear" w:color="auto" w:fill="FFFFFF"/>
        </w:rPr>
        <w:t> </w:t>
      </w:r>
      <w:r w:rsidRPr="008D2C2A">
        <w:rPr>
          <w:rFonts w:eastAsia="Calibri"/>
          <w:u w:val="single"/>
        </w:rPr>
        <w:t xml:space="preserve">Regional </w:t>
      </w:r>
      <w:r w:rsidRPr="00F83D66">
        <w:rPr>
          <w:rFonts w:eastAsia="Calibri"/>
          <w:highlight w:val="cyan"/>
          <w:u w:val="single"/>
        </w:rPr>
        <w:t>terrorists would go after both Pakistan and India</w:t>
      </w:r>
      <w:r w:rsidRPr="00F83D66">
        <w:rPr>
          <w:rFonts w:eastAsia="Calibri"/>
          <w:sz w:val="16"/>
          <w:highlight w:val="cyan"/>
          <w:shd w:val="clear" w:color="auto" w:fill="00FFFF"/>
        </w:rPr>
        <w:t>—</w:t>
      </w:r>
      <w:r w:rsidRPr="00F83D66">
        <w:rPr>
          <w:rFonts w:eastAsia="Calibri"/>
          <w:sz w:val="16"/>
        </w:rPr>
        <w:t>potentially</w:t>
      </w:r>
      <w:r w:rsidRPr="00F83D66">
        <w:rPr>
          <w:rFonts w:eastAsia="Calibri"/>
          <w:color w:val="222222"/>
          <w:sz w:val="16"/>
          <w:shd w:val="clear" w:color="auto" w:fill="FFFFFF"/>
        </w:rPr>
        <w:t> </w:t>
      </w:r>
      <w:r w:rsidRPr="00F83D66">
        <w:rPr>
          <w:rFonts w:eastAsia="Calibri"/>
          <w:highlight w:val="cyan"/>
          <w:u w:val="single"/>
        </w:rPr>
        <w:t>triggering</w:t>
      </w:r>
      <w:r w:rsidRPr="008D2C2A">
        <w:rPr>
          <w:rFonts w:eastAsia="Calibri"/>
          <w:u w:val="single"/>
        </w:rPr>
        <w:t xml:space="preserve"> a </w:t>
      </w:r>
      <w:r w:rsidRPr="00F83D66">
        <w:rPr>
          <w:rFonts w:eastAsia="Calibri"/>
          <w:highlight w:val="cyan"/>
          <w:u w:val="single"/>
        </w:rPr>
        <w:t>nuclear war</w:t>
      </w:r>
      <w:r w:rsidRPr="008D2C2A">
        <w:rPr>
          <w:rFonts w:eastAsia="Calibri"/>
          <w:u w:val="single"/>
        </w:rPr>
        <w:t xml:space="preserve"> </w:t>
      </w:r>
      <w:r w:rsidRPr="00F83D66">
        <w:rPr>
          <w:rFonts w:eastAsia="Calibri"/>
          <w:sz w:val="16"/>
        </w:rPr>
        <w:t>between the two countries. </w:t>
      </w:r>
      <w:r w:rsidRPr="00F83D66">
        <w:rPr>
          <w:rFonts w:eastAsia="Calibri"/>
          <w:color w:val="222222"/>
          <w:sz w:val="16"/>
          <w:shd w:val="clear" w:color="auto" w:fill="FFFFFF"/>
        </w:rPr>
        <w:t> </w:t>
      </w:r>
      <w:r w:rsidRPr="00F83D66">
        <w:rPr>
          <w:rFonts w:eastAsia="Calibri"/>
          <w:highlight w:val="cyan"/>
          <w:u w:val="single"/>
        </w:rPr>
        <w:t>Sensing</w:t>
      </w:r>
      <w:r w:rsidRPr="00F83D66">
        <w:rPr>
          <w:rFonts w:eastAsia="Calibri"/>
          <w:color w:val="222222"/>
          <w:sz w:val="16"/>
          <w:shd w:val="clear" w:color="auto" w:fill="00FFFF"/>
        </w:rPr>
        <w:t> </w:t>
      </w:r>
      <w:r w:rsidRPr="00F83D66">
        <w:rPr>
          <w:rFonts w:eastAsia="Calibri"/>
          <w:sz w:val="16"/>
        </w:rPr>
        <w:t>a</w:t>
      </w:r>
      <w:r w:rsidRPr="00F83D66">
        <w:rPr>
          <w:rFonts w:eastAsia="Calibri"/>
          <w:color w:val="222222"/>
          <w:sz w:val="16"/>
          <w:shd w:val="clear" w:color="auto" w:fill="FFFFFF"/>
        </w:rPr>
        <w:t> </w:t>
      </w:r>
      <w:r w:rsidRPr="00F83D66">
        <w:rPr>
          <w:rFonts w:eastAsia="Calibri"/>
          <w:b/>
          <w:highlight w:val="cyan"/>
          <w:u w:val="single"/>
        </w:rPr>
        <w:t>Washington in retreat</w:t>
      </w:r>
      <w:r w:rsidRPr="00F83D66">
        <w:rPr>
          <w:rFonts w:eastAsia="Calibri"/>
          <w:highlight w:val="cyan"/>
          <w:u w:val="single"/>
        </w:rPr>
        <w:t>,</w:t>
      </w:r>
      <w:r w:rsidRPr="00F83D66">
        <w:rPr>
          <w:rFonts w:eastAsia="Calibri"/>
          <w:color w:val="222222"/>
          <w:highlight w:val="cyan"/>
          <w:u w:val="single"/>
          <w:shd w:val="clear" w:color="auto" w:fill="FFFFFF"/>
        </w:rPr>
        <w:t> </w:t>
      </w:r>
      <w:r w:rsidRPr="00F83D66">
        <w:rPr>
          <w:rFonts w:eastAsia="Calibri"/>
          <w:highlight w:val="cyan"/>
          <w:u w:val="single"/>
        </w:rPr>
        <w:t>Iran and North Korea</w:t>
      </w:r>
      <w:r w:rsidRPr="008D2C2A">
        <w:rPr>
          <w:rFonts w:eastAsia="Calibri"/>
          <w:u w:val="single"/>
        </w:rPr>
        <w:t xml:space="preserve"> could </w:t>
      </w:r>
      <w:r w:rsidRPr="00F83D66">
        <w:rPr>
          <w:rFonts w:eastAsia="Calibri"/>
          <w:highlight w:val="cyan"/>
          <w:u w:val="single"/>
        </w:rPr>
        <w:t>shift</w:t>
      </w:r>
      <w:r w:rsidRPr="008D2C2A">
        <w:rPr>
          <w:rFonts w:eastAsia="Calibri"/>
          <w:color w:val="222222"/>
          <w:u w:val="single"/>
          <w:shd w:val="clear" w:color="auto" w:fill="00FFFF"/>
        </w:rPr>
        <w:t> </w:t>
      </w:r>
      <w:r w:rsidRPr="00F83D66">
        <w:rPr>
          <w:rFonts w:eastAsia="Calibri"/>
          <w:sz w:val="16"/>
        </w:rPr>
        <w:t>their</w:t>
      </w:r>
      <w:r w:rsidRPr="00F83D66">
        <w:rPr>
          <w:rFonts w:eastAsia="Calibri"/>
          <w:color w:val="222222"/>
          <w:sz w:val="16"/>
          <w:shd w:val="clear" w:color="auto" w:fill="FFFFFF"/>
        </w:rPr>
        <w:t> </w:t>
      </w:r>
      <w:r w:rsidRPr="00F83D66">
        <w:rPr>
          <w:rFonts w:eastAsia="Calibri"/>
          <w:b/>
          <w:highlight w:val="cyan"/>
          <w:u w:val="single"/>
        </w:rPr>
        <w:t xml:space="preserve">nuclear programs into </w:t>
      </w:r>
      <w:r w:rsidRPr="00F83D66">
        <w:rPr>
          <w:rFonts w:eastAsia="Calibri"/>
          <w:b/>
          <w:highlight w:val="cyan"/>
          <w:u w:val="single"/>
          <w:bdr w:val="single" w:sz="4" w:space="0" w:color="auto"/>
          <w:shd w:val="clear" w:color="auto" w:fill="00FFFF"/>
        </w:rPr>
        <w:t>overdrive</w:t>
      </w:r>
      <w:r w:rsidRPr="00F83D66">
        <w:rPr>
          <w:rFonts w:eastAsia="Calibri"/>
          <w:sz w:val="16"/>
        </w:rPr>
        <w:t>, hoping to save their failing economies by</w:t>
      </w:r>
      <w:r w:rsidRPr="00F83D66">
        <w:rPr>
          <w:rFonts w:eastAsia="Calibri"/>
          <w:color w:val="222222"/>
          <w:sz w:val="16"/>
          <w:shd w:val="clear" w:color="auto" w:fill="FFFFFF"/>
        </w:rPr>
        <w:t> </w:t>
      </w:r>
      <w:r w:rsidRPr="00F83D66">
        <w:rPr>
          <w:rFonts w:eastAsia="Calibri"/>
          <w:highlight w:val="cyan"/>
          <w:u w:val="single"/>
        </w:rPr>
        <w:t>selling</w:t>
      </w:r>
      <w:r w:rsidRPr="00F83D66">
        <w:rPr>
          <w:rFonts w:eastAsia="Calibri"/>
          <w:color w:val="222222"/>
          <w:sz w:val="16"/>
          <w:shd w:val="clear" w:color="auto" w:fill="00FFFF"/>
        </w:rPr>
        <w:t> </w:t>
      </w:r>
      <w:r w:rsidRPr="00F83D66">
        <w:rPr>
          <w:rFonts w:eastAsia="Calibri"/>
          <w:sz w:val="16"/>
        </w:rPr>
        <w:t>their</w:t>
      </w:r>
      <w:r w:rsidRPr="00F83D66">
        <w:rPr>
          <w:rFonts w:eastAsia="Calibri"/>
          <w:color w:val="222222"/>
          <w:sz w:val="16"/>
          <w:shd w:val="clear" w:color="auto" w:fill="FFFFFF"/>
        </w:rPr>
        <w:t> </w:t>
      </w:r>
      <w:r w:rsidRPr="00F83D66">
        <w:rPr>
          <w:rFonts w:eastAsia="Calibri"/>
          <w:highlight w:val="cyan"/>
          <w:u w:val="single"/>
        </w:rPr>
        <w:t>nuclear weapons</w:t>
      </w:r>
      <w:r w:rsidRPr="00F83D66">
        <w:rPr>
          <w:rFonts w:eastAsia="Calibri"/>
          <w:color w:val="222222"/>
          <w:sz w:val="16"/>
          <w:shd w:val="clear" w:color="auto" w:fill="FFFFFF"/>
        </w:rPr>
        <w:t> </w:t>
      </w:r>
      <w:r w:rsidRPr="00F83D66">
        <w:rPr>
          <w:rFonts w:eastAsia="Calibri"/>
          <w:sz w:val="16"/>
        </w:rPr>
        <w:t>and technologies to all comers. Their nervous</w:t>
      </w:r>
      <w:r w:rsidRPr="00F83D66">
        <w:rPr>
          <w:rFonts w:eastAsia="Calibri"/>
          <w:color w:val="222222"/>
          <w:sz w:val="16"/>
          <w:shd w:val="clear" w:color="auto" w:fill="FFFFFF"/>
        </w:rPr>
        <w:t> </w:t>
      </w:r>
      <w:r w:rsidRPr="008D2C2A">
        <w:rPr>
          <w:rFonts w:eastAsia="Calibri"/>
          <w:u w:val="single"/>
        </w:rPr>
        <w:t>neighbors would want nuclear arms</w:t>
      </w:r>
      <w:r w:rsidRPr="00F83D66">
        <w:rPr>
          <w:rFonts w:eastAsia="Calibri"/>
          <w:color w:val="222222"/>
          <w:sz w:val="16"/>
          <w:shd w:val="clear" w:color="auto" w:fill="FFFFFF"/>
        </w:rPr>
        <w:t> </w:t>
      </w:r>
      <w:r w:rsidRPr="00F83D66">
        <w:rPr>
          <w:rFonts w:eastAsia="Calibri"/>
          <w:sz w:val="16"/>
        </w:rPr>
        <w:t>of their own. </w:t>
      </w:r>
      <w:r w:rsidRPr="00F83D66">
        <w:rPr>
          <w:rFonts w:eastAsia="Calibri"/>
          <w:color w:val="222222"/>
          <w:sz w:val="16"/>
          <w:shd w:val="clear" w:color="auto" w:fill="FFFFFF"/>
        </w:rPr>
        <w:t> </w:t>
      </w:r>
      <w:r w:rsidRPr="008D2C2A">
        <w:rPr>
          <w:rFonts w:eastAsia="Calibri"/>
          <w:u w:val="single"/>
        </w:rPr>
        <w:t>The</w:t>
      </w:r>
      <w:r w:rsidRPr="00F83D66">
        <w:rPr>
          <w:rFonts w:eastAsia="Calibri"/>
          <w:color w:val="222222"/>
          <w:sz w:val="16"/>
          <w:shd w:val="clear" w:color="auto" w:fill="00FFFF"/>
        </w:rPr>
        <w:t> </w:t>
      </w:r>
      <w:r w:rsidRPr="00F83D66">
        <w:rPr>
          <w:rFonts w:eastAsia="Calibri"/>
          <w:sz w:val="16"/>
        </w:rPr>
        <w:t>resulting nuclear</w:t>
      </w:r>
      <w:r w:rsidRPr="00F83D66">
        <w:rPr>
          <w:rFonts w:eastAsia="Calibri"/>
          <w:color w:val="222222"/>
          <w:sz w:val="16"/>
          <w:shd w:val="clear" w:color="auto" w:fill="FFFFFF"/>
        </w:rPr>
        <w:t> </w:t>
      </w:r>
      <w:r w:rsidRPr="00F83D66">
        <w:rPr>
          <w:rFonts w:eastAsia="Calibri"/>
          <w:highlight w:val="cyan"/>
          <w:u w:val="single"/>
        </w:rPr>
        <w:t>arms race</w:t>
      </w:r>
      <w:r w:rsidRPr="008D2C2A">
        <w:rPr>
          <w:rFonts w:eastAsia="Calibri"/>
          <w:u w:val="single"/>
        </w:rPr>
        <w:t xml:space="preserve"> could be far </w:t>
      </w:r>
      <w:r w:rsidRPr="00F83D66">
        <w:rPr>
          <w:rFonts w:eastAsia="Calibri"/>
          <w:highlight w:val="cyan"/>
          <w:u w:val="single"/>
        </w:rPr>
        <w:t xml:space="preserve">more dangerous </w:t>
      </w:r>
      <w:r w:rsidRPr="00F83D66">
        <w:rPr>
          <w:rFonts w:eastAsia="Calibri"/>
          <w:u w:val="single"/>
        </w:rPr>
        <w:t>than</w:t>
      </w:r>
      <w:r w:rsidRPr="008D2C2A">
        <w:rPr>
          <w:rFonts w:eastAsia="Calibri"/>
          <w:u w:val="single"/>
        </w:rPr>
        <w:t xml:space="preserve"> the Cold War</w:t>
      </w:r>
      <w:r w:rsidRPr="00F83D66">
        <w:rPr>
          <w:rFonts w:eastAsia="Calibri"/>
          <w:sz w:val="16"/>
        </w:rPr>
        <w:t>’s two-bloc standoff.</w:t>
      </w:r>
      <w:r w:rsidRPr="00F83D66">
        <w:rPr>
          <w:rFonts w:eastAsia="Calibri"/>
          <w:color w:val="222222"/>
          <w:sz w:val="16"/>
          <w:shd w:val="clear" w:color="auto" w:fill="FFFFFF"/>
        </w:rPr>
        <w:t> </w:t>
      </w:r>
      <w:r w:rsidRPr="008D2C2A">
        <w:rPr>
          <w:rFonts w:eastAsia="Calibri"/>
          <w:u w:val="single"/>
        </w:rPr>
        <w:t>With multiple, independent,</w:t>
      </w:r>
      <w:r w:rsidRPr="008D2C2A">
        <w:rPr>
          <w:rFonts w:eastAsia="Calibri"/>
          <w:color w:val="222222"/>
          <w:u w:val="single"/>
          <w:shd w:val="clear" w:color="auto" w:fill="FFFFFF"/>
        </w:rPr>
        <w:t> </w:t>
      </w:r>
      <w:r w:rsidRPr="008D2C2A">
        <w:rPr>
          <w:rFonts w:eastAsia="Calibri"/>
          <w:u w:val="single"/>
        </w:rPr>
        <w:t>nuclear powers</w:t>
      </w:r>
      <w:r w:rsidRPr="00F83D66">
        <w:rPr>
          <w:rFonts w:eastAsia="Calibri"/>
          <w:color w:val="222222"/>
          <w:sz w:val="16"/>
          <w:shd w:val="clear" w:color="auto" w:fill="FFFFFF"/>
        </w:rPr>
        <w:t> </w:t>
      </w:r>
      <w:r w:rsidRPr="00F83D66">
        <w:rPr>
          <w:rFonts w:eastAsia="Calibri"/>
          <w:sz w:val="16"/>
        </w:rPr>
        <w:t>cautiously eyeing one another,</w:t>
      </w:r>
      <w:r w:rsidRPr="00F83D66">
        <w:rPr>
          <w:rFonts w:eastAsia="Calibri"/>
          <w:color w:val="222222"/>
          <w:sz w:val="16"/>
          <w:shd w:val="clear" w:color="auto" w:fill="FFFFFF"/>
        </w:rPr>
        <w:t> </w:t>
      </w:r>
      <w:r w:rsidRPr="008D2C2A">
        <w:rPr>
          <w:rFonts w:eastAsia="Calibri"/>
          <w:u w:val="single"/>
        </w:rPr>
        <w:t xml:space="preserve">the </w:t>
      </w:r>
      <w:r w:rsidRPr="00F83D66">
        <w:rPr>
          <w:rFonts w:eastAsia="Calibri"/>
          <w:highlight w:val="cyan"/>
          <w:u w:val="single"/>
        </w:rPr>
        <w:t>world would look</w:t>
      </w:r>
      <w:r w:rsidRPr="00F83D66">
        <w:rPr>
          <w:rFonts w:eastAsia="Calibri"/>
          <w:color w:val="222222"/>
          <w:sz w:val="16"/>
          <w:shd w:val="clear" w:color="auto" w:fill="FFFFFF"/>
        </w:rPr>
        <w:t> </w:t>
      </w:r>
      <w:r w:rsidRPr="00F83D66">
        <w:rPr>
          <w:rFonts w:eastAsia="Calibri"/>
          <w:sz w:val="16"/>
        </w:rPr>
        <w:t>a lot more like</w:t>
      </w:r>
      <w:r w:rsidRPr="00F83D66">
        <w:rPr>
          <w:rFonts w:eastAsia="Calibri"/>
          <w:color w:val="222222"/>
          <w:sz w:val="16"/>
          <w:shd w:val="clear" w:color="auto" w:fill="FFFFFF"/>
        </w:rPr>
        <w:t> </w:t>
      </w:r>
      <w:r w:rsidRPr="008D2C2A">
        <w:rPr>
          <w:rFonts w:eastAsia="Calibri"/>
          <w:u w:val="single"/>
        </w:rPr>
        <w:t>Europe in 1914, when</w:t>
      </w:r>
      <w:r w:rsidRPr="008D2C2A">
        <w:rPr>
          <w:rFonts w:eastAsia="Calibri"/>
          <w:color w:val="222222"/>
          <w:u w:val="single"/>
          <w:shd w:val="clear" w:color="auto" w:fill="FFFFFF"/>
        </w:rPr>
        <w:t> </w:t>
      </w:r>
      <w:r w:rsidRPr="00F83D66">
        <w:rPr>
          <w:rFonts w:eastAsia="Calibri"/>
          <w:highlight w:val="cyan"/>
          <w:u w:val="single"/>
        </w:rPr>
        <w:t>precarious</w:t>
      </w:r>
      <w:r w:rsidRPr="00F83D66">
        <w:rPr>
          <w:rFonts w:eastAsia="Calibri"/>
          <w:color w:val="222222"/>
          <w:sz w:val="16"/>
          <w:shd w:val="clear" w:color="auto" w:fill="FFFFFF"/>
        </w:rPr>
        <w:t> </w:t>
      </w:r>
      <w:r w:rsidRPr="00F83D66">
        <w:rPr>
          <w:rFonts w:eastAsia="Calibri"/>
          <w:sz w:val="16"/>
        </w:rPr>
        <w:t>shifting</w:t>
      </w:r>
      <w:r w:rsidRPr="00F83D66">
        <w:rPr>
          <w:rFonts w:eastAsia="Calibri"/>
          <w:color w:val="222222"/>
          <w:sz w:val="16"/>
          <w:shd w:val="clear" w:color="auto" w:fill="FFFFFF"/>
        </w:rPr>
        <w:t> </w:t>
      </w:r>
      <w:r w:rsidRPr="00F83D66">
        <w:rPr>
          <w:rFonts w:eastAsia="Calibri"/>
          <w:highlight w:val="cyan"/>
          <w:u w:val="single"/>
        </w:rPr>
        <w:t>alliances snowball</w:t>
      </w:r>
      <w:r w:rsidRPr="008D2C2A">
        <w:rPr>
          <w:rFonts w:eastAsia="Calibri"/>
          <w:u w:val="single"/>
        </w:rPr>
        <w:t xml:space="preserve">ed </w:t>
      </w:r>
      <w:r w:rsidRPr="00F83D66">
        <w:rPr>
          <w:rFonts w:eastAsia="Calibri"/>
          <w:highlight w:val="cyan"/>
          <w:u w:val="single"/>
        </w:rPr>
        <w:t>into</w:t>
      </w:r>
      <w:r w:rsidRPr="00F83D66">
        <w:rPr>
          <w:rFonts w:eastAsia="Calibri"/>
          <w:color w:val="222222"/>
          <w:highlight w:val="cyan"/>
          <w:u w:val="single"/>
          <w:shd w:val="clear" w:color="auto" w:fill="FFFFFF"/>
        </w:rPr>
        <w:t> </w:t>
      </w:r>
      <w:r w:rsidRPr="00F83D66">
        <w:rPr>
          <w:rFonts w:eastAsia="Calibri"/>
          <w:highlight w:val="cyan"/>
          <w:u w:val="single"/>
        </w:rPr>
        <w:t>a</w:t>
      </w:r>
      <w:r w:rsidRPr="008D2C2A">
        <w:rPr>
          <w:rFonts w:eastAsia="Calibri"/>
          <w:u w:val="single"/>
        </w:rPr>
        <w:t xml:space="preserve"> very </w:t>
      </w:r>
      <w:r w:rsidRPr="00F83D66">
        <w:rPr>
          <w:rFonts w:eastAsia="Calibri"/>
          <w:highlight w:val="cyan"/>
          <w:u w:val="single"/>
        </w:rPr>
        <w:t>big</w:t>
      </w:r>
      <w:r w:rsidRPr="008D2C2A">
        <w:rPr>
          <w:rFonts w:eastAsia="Calibri"/>
          <w:u w:val="single"/>
        </w:rPr>
        <w:t xml:space="preserve">, tragic </w:t>
      </w:r>
      <w:r w:rsidRPr="00F83D66">
        <w:rPr>
          <w:rFonts w:eastAsia="Calibri"/>
          <w:highlight w:val="cyan"/>
          <w:u w:val="single"/>
        </w:rPr>
        <w:t>war</w:t>
      </w:r>
      <w:r w:rsidRPr="00F83D66">
        <w:rPr>
          <w:rFonts w:eastAsia="Calibri"/>
          <w:sz w:val="16"/>
          <w:shd w:val="clear" w:color="auto" w:fill="00FFFF"/>
        </w:rPr>
        <w:t>.</w:t>
      </w:r>
      <w:r w:rsidRPr="00F83D66">
        <w:rPr>
          <w:rFonts w:eastAsia="Calibri"/>
          <w:sz w:val="16"/>
        </w:rPr>
        <w:t> </w:t>
      </w:r>
      <w:r w:rsidRPr="00F83D66">
        <w:rPr>
          <w:rFonts w:eastAsia="Calibri"/>
          <w:color w:val="222222"/>
          <w:sz w:val="16"/>
          <w:shd w:val="clear" w:color="auto" w:fill="FFFFFF"/>
        </w:rPr>
        <w:t> </w:t>
      </w:r>
      <w:r w:rsidRPr="00F83D66">
        <w:rPr>
          <w:rFonts w:eastAsia="Calibri"/>
          <w:sz w:val="16"/>
        </w:rPr>
        <w:t>The list goes on. There is no question that countries such as Russia, China and Venezuela would rethink their strategic calculus as well. That could produce all kinds of serious regional challenges for the United States. Our allies might rethink things as well. Australia has already hiked its defense spending because it can’t be sure the United States will remain a responsible security partner. NATO might well fall apart. Europe could be left with only a puny EU military force incapable of defending the interests of its nations. </w:t>
      </w:r>
      <w:r w:rsidRPr="00F83D66">
        <w:rPr>
          <w:rFonts w:eastAsia="Calibri"/>
          <w:color w:val="222222"/>
          <w:sz w:val="16"/>
          <w:szCs w:val="16"/>
          <w:shd w:val="clear" w:color="auto" w:fill="FFFFFF"/>
        </w:rPr>
        <w:t> </w:t>
      </w:r>
      <w:r w:rsidRPr="00F83D66">
        <w:rPr>
          <w:rFonts w:eastAsia="Calibri"/>
          <w:sz w:val="16"/>
        </w:rPr>
        <w:t>None of this is to suggest that staying in Afghanistan is an easy option. Wars never are. </w:t>
      </w:r>
    </w:p>
    <w:p w14:paraId="3C3AA0F5" w14:textId="77777777" w:rsidR="009661F7" w:rsidRPr="00B573B1" w:rsidRDefault="009661F7" w:rsidP="00B573B1">
      <w:pPr>
        <w:rPr>
          <w:rFonts w:asciiTheme="majorHAnsi" w:hAnsiTheme="majorHAnsi" w:cstheme="majorHAnsi"/>
          <w:sz w:val="16"/>
        </w:rPr>
      </w:pPr>
    </w:p>
    <w:p w14:paraId="324844F2" w14:textId="77777777" w:rsidR="00B573B1" w:rsidRPr="00B573B1" w:rsidRDefault="00B573B1" w:rsidP="00B573B1">
      <w:pPr>
        <w:pStyle w:val="Heading3"/>
        <w:rPr>
          <w:rFonts w:asciiTheme="majorHAnsi" w:hAnsiTheme="majorHAnsi" w:cstheme="majorHAnsi"/>
        </w:rPr>
      </w:pPr>
      <w:r w:rsidRPr="00B573B1">
        <w:rPr>
          <w:rFonts w:asciiTheme="majorHAnsi" w:hAnsiTheme="majorHAnsi" w:cstheme="majorHAnsi"/>
        </w:rPr>
        <w:lastRenderedPageBreak/>
        <w:t>Bunkers</w:t>
      </w:r>
    </w:p>
    <w:p w14:paraId="1989BE93"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 xml:space="preserve">Isolated island populations repopulate Earth after radiation and nuclear winter – bunkers and submarines expand the likelihood of survival </w:t>
      </w:r>
    </w:p>
    <w:p w14:paraId="5460CBE4" w14:textId="77777777" w:rsidR="00B573B1" w:rsidRPr="00B573B1" w:rsidRDefault="00B573B1" w:rsidP="00B573B1">
      <w:pPr>
        <w:rPr>
          <w:rFonts w:asciiTheme="majorHAnsi" w:hAnsiTheme="majorHAnsi" w:cstheme="majorHAnsi"/>
        </w:rPr>
      </w:pPr>
      <w:r w:rsidRPr="00B573B1">
        <w:rPr>
          <w:rStyle w:val="Style13ptBold"/>
          <w:rFonts w:asciiTheme="majorHAnsi" w:hAnsiTheme="majorHAnsi" w:cstheme="majorHAnsi"/>
        </w:rPr>
        <w:t>Turchin and Green 18</w:t>
      </w:r>
      <w:r w:rsidRPr="00B573B1">
        <w:rPr>
          <w:rFonts w:asciiTheme="majorHAnsi" w:hAnsiTheme="majorHAnsi" w:cstheme="majorHAnsi"/>
        </w:rPr>
        <w:t xml:space="preserve"> </w:t>
      </w:r>
      <w:r w:rsidRPr="00B573B1">
        <w:rPr>
          <w:rFonts w:asciiTheme="majorHAnsi" w:hAnsiTheme="majorHAnsi" w:cstheme="majorHAnsi"/>
          <w:sz w:val="16"/>
          <w:szCs w:val="16"/>
        </w:rPr>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4" w:history="1">
        <w:r w:rsidRPr="00B573B1">
          <w:rPr>
            <w:rStyle w:val="Hyperlink"/>
            <w:rFonts w:asciiTheme="majorHAnsi" w:hAnsiTheme="majorHAnsi" w:cstheme="majorHAnsi"/>
            <w:sz w:val="16"/>
            <w:szCs w:val="16"/>
          </w:rPr>
          <w:t>https://www.emerald.com/insight/content/doi/10.1108/FS-04-2018-0031/full/html?fullSc=1&amp;mbSc=1&amp;fullSc=1)/Recut</w:t>
        </w:r>
      </w:hyperlink>
      <w:r w:rsidRPr="00B573B1">
        <w:rPr>
          <w:rFonts w:asciiTheme="majorHAnsi" w:hAnsiTheme="majorHAnsi" w:cstheme="majorHAnsi"/>
          <w:sz w:val="16"/>
          <w:szCs w:val="16"/>
        </w:rPr>
        <w:t xml:space="preserve"> TK</w:t>
      </w:r>
    </w:p>
    <w:p w14:paraId="207AD667" w14:textId="77777777" w:rsidR="00B573B1" w:rsidRPr="00B573B1" w:rsidRDefault="00B573B1" w:rsidP="00B573B1">
      <w:pPr>
        <w:rPr>
          <w:rFonts w:asciiTheme="majorHAnsi" w:hAnsiTheme="majorHAnsi" w:cstheme="majorHAnsi"/>
          <w:u w:val="single"/>
        </w:rPr>
      </w:pPr>
      <w:r w:rsidRPr="00B573B1">
        <w:rPr>
          <w:rFonts w:asciiTheme="majorHAnsi" w:hAnsiTheme="majorHAnsi" w:cstheme="majorHAnsi"/>
          <w:u w:val="single"/>
        </w:rPr>
        <w:t>Different types of</w:t>
      </w:r>
      <w:r w:rsidRPr="00B573B1">
        <w:rPr>
          <w:rFonts w:asciiTheme="majorHAnsi" w:hAnsiTheme="majorHAnsi" w:cstheme="majorHAnsi"/>
          <w:sz w:val="16"/>
          <w:szCs w:val="16"/>
        </w:rPr>
        <w:t xml:space="preserve"> possible </w:t>
      </w:r>
      <w:r w:rsidRPr="00B573B1">
        <w:rPr>
          <w:rFonts w:asciiTheme="majorHAnsi" w:hAnsiTheme="majorHAnsi" w:cstheme="majorHAnsi"/>
          <w:u w:val="single"/>
        </w:rPr>
        <w:t>catastrophes suggest different scenarios for how survival could happen on an island. What is important is</w:t>
      </w:r>
      <w:r w:rsidRPr="00B573B1">
        <w:rPr>
          <w:rFonts w:asciiTheme="majorHAnsi" w:hAnsiTheme="majorHAnsi" w:cstheme="majorHAnsi"/>
          <w:sz w:val="16"/>
          <w:szCs w:val="16"/>
        </w:rPr>
        <w:t xml:space="preserve"> that </w:t>
      </w:r>
      <w:r w:rsidRPr="00B573B1">
        <w:rPr>
          <w:rFonts w:asciiTheme="majorHAnsi" w:hAnsiTheme="majorHAnsi" w:cstheme="majorHAnsi"/>
          <w:u w:val="single"/>
        </w:rPr>
        <w:t>the island should have properties</w:t>
      </w:r>
      <w:r w:rsidRPr="00B573B1">
        <w:rPr>
          <w:rFonts w:asciiTheme="majorHAnsi" w:hAnsiTheme="majorHAnsi" w:cstheme="majorHAnsi"/>
          <w:sz w:val="16"/>
          <w:szCs w:val="16"/>
        </w:rPr>
        <w:t xml:space="preserve"> </w:t>
      </w:r>
      <w:r w:rsidRPr="00B573B1">
        <w:rPr>
          <w:rFonts w:asciiTheme="majorHAnsi" w:hAnsiTheme="majorHAnsi" w:cstheme="majorHAnsi"/>
          <w:u w:val="single"/>
        </w:rPr>
        <w:t>which</w:t>
      </w:r>
      <w:r w:rsidRPr="00B573B1">
        <w:rPr>
          <w:rFonts w:asciiTheme="majorHAnsi" w:hAnsiTheme="majorHAnsi" w:cstheme="majorHAnsi"/>
          <w:sz w:val="16"/>
          <w:szCs w:val="16"/>
        </w:rPr>
        <w:t xml:space="preserve"> </w:t>
      </w:r>
      <w:r w:rsidRPr="00B573B1">
        <w:rPr>
          <w:rFonts w:asciiTheme="majorHAnsi" w:hAnsiTheme="majorHAnsi" w:cstheme="majorHAnsi"/>
          <w:u w:val="single"/>
        </w:rPr>
        <w:t>protect against the specific dangers of</w:t>
      </w:r>
      <w:r w:rsidRPr="00B573B1">
        <w:rPr>
          <w:rFonts w:asciiTheme="majorHAnsi" w:hAnsiTheme="majorHAnsi" w:cstheme="majorHAnsi"/>
          <w:sz w:val="16"/>
          <w:szCs w:val="16"/>
        </w:rPr>
        <w:t xml:space="preserve"> particular global </w:t>
      </w:r>
      <w:r w:rsidRPr="00B573B1">
        <w:rPr>
          <w:rFonts w:asciiTheme="majorHAnsi" w:hAnsiTheme="majorHAnsi" w:cstheme="majorHAnsi"/>
          <w:u w:val="single"/>
        </w:rPr>
        <w:t>catastrophic risks</w:t>
      </w:r>
      <w:r w:rsidRPr="00B573B1">
        <w:rPr>
          <w:rFonts w:asciiTheme="majorHAnsi" w:hAnsiTheme="majorHAnsi" w:cstheme="majorHAnsi"/>
          <w:sz w:val="16"/>
          <w:szCs w:val="16"/>
        </w:rPr>
        <w:t xml:space="preserve">. </w:t>
      </w:r>
      <w:r w:rsidRPr="00B573B1">
        <w:rPr>
          <w:rFonts w:asciiTheme="majorHAnsi" w:hAnsiTheme="majorHAnsi" w:cstheme="majorHAnsi"/>
          <w:u w:val="single"/>
        </w:rPr>
        <w:t xml:space="preserve">Specifically, different islands will provide protection against different risks, and their natural diversity will contribute to a higher total level of protection: </w:t>
      </w:r>
      <w:r w:rsidRPr="00B573B1">
        <w:rPr>
          <w:rFonts w:asciiTheme="majorHAnsi" w:hAnsiTheme="majorHAnsi" w:cstheme="majorHAnsi"/>
          <w:sz w:val="16"/>
          <w:szCs w:val="16"/>
        </w:rPr>
        <w:t xml:space="preserve"> </w:t>
      </w:r>
      <w:r w:rsidRPr="00B573B1">
        <w:rPr>
          <w:rFonts w:asciiTheme="majorHAnsi" w:hAnsiTheme="majorHAnsi" w:cstheme="majorHAnsi"/>
          <w:b/>
          <w:bCs/>
          <w:highlight w:val="green"/>
          <w:u w:val="single"/>
        </w:rPr>
        <w:t xml:space="preserve">Quarantined island survives pandemic </w:t>
      </w:r>
      <w:r w:rsidRPr="00B573B1">
        <w:rPr>
          <w:rFonts w:asciiTheme="majorHAnsi" w:hAnsiTheme="majorHAnsi" w:cstheme="majorHAnsi"/>
          <w:sz w:val="16"/>
          <w:szCs w:val="16"/>
        </w:rPr>
        <w:t xml:space="preserve">. An island could impose effective quarantine </w:t>
      </w:r>
      <w:r w:rsidRPr="00B573B1">
        <w:rPr>
          <w:rFonts w:asciiTheme="majorHAnsi" w:hAnsiTheme="majorHAnsi" w:cstheme="majorHAnsi"/>
          <w:u w:val="single"/>
        </w:rPr>
        <w:t>if it is sufficiently remote and simultaneously able to protect itself</w:t>
      </w:r>
      <w:r w:rsidRPr="00B573B1">
        <w:rPr>
          <w:rFonts w:asciiTheme="majorHAnsi" w:hAnsiTheme="majorHAnsi" w:cstheme="majorHAnsi"/>
          <w:sz w:val="16"/>
          <w:szCs w:val="16"/>
        </w:rPr>
        <w:t xml:space="preserve">, possibly using military ships and air defense.  </w:t>
      </w:r>
      <w:r w:rsidRPr="00B573B1">
        <w:rPr>
          <w:rFonts w:asciiTheme="majorHAnsi" w:hAnsiTheme="majorHAnsi" w:cstheme="majorHAnsi"/>
          <w:b/>
          <w:bCs/>
          <w:u w:val="single"/>
        </w:rPr>
        <w:t>Far northern</w:t>
      </w:r>
      <w:r w:rsidRPr="00B573B1">
        <w:rPr>
          <w:rFonts w:asciiTheme="majorHAnsi" w:hAnsiTheme="majorHAnsi" w:cstheme="majorHAnsi"/>
          <w:b/>
          <w:bCs/>
          <w:sz w:val="16"/>
          <w:szCs w:val="16"/>
        </w:rPr>
        <w:t xml:space="preserve"> </w:t>
      </w:r>
      <w:r w:rsidRPr="00B573B1">
        <w:rPr>
          <w:rFonts w:asciiTheme="majorHAnsi" w:hAnsiTheme="majorHAnsi" w:cstheme="majorHAnsi"/>
          <w:b/>
          <w:bCs/>
          <w:highlight w:val="green"/>
          <w:u w:val="single"/>
        </w:rPr>
        <w:t>aboriginal people survive an ice age</w:t>
      </w:r>
      <w:r w:rsidRPr="00B573B1">
        <w:rPr>
          <w:rFonts w:asciiTheme="majorHAnsi" w:hAnsiTheme="majorHAnsi" w:cstheme="majorHAnsi"/>
          <w:sz w:val="16"/>
          <w:szCs w:val="16"/>
        </w:rPr>
        <w:t xml:space="preserve">. Many far </w:t>
      </w:r>
      <w:r w:rsidRPr="00B573B1">
        <w:rPr>
          <w:rFonts w:asciiTheme="majorHAnsi" w:hAnsiTheme="majorHAnsi" w:cstheme="majorHAnsi"/>
          <w:u w:val="single"/>
        </w:rPr>
        <w:t>northern people have adapted to survive in extremely cold</w:t>
      </w:r>
      <w:r w:rsidRPr="00B573B1">
        <w:rPr>
          <w:rFonts w:asciiTheme="majorHAnsi" w:hAnsiTheme="majorHAnsi" w:cstheme="majorHAnsi"/>
          <w:sz w:val="16"/>
          <w:szCs w:val="16"/>
        </w:rPr>
        <w:t xml:space="preserve"> and dangerous </w:t>
      </w:r>
      <w:r w:rsidRPr="00B573B1">
        <w:rPr>
          <w:rFonts w:asciiTheme="majorHAnsi" w:hAnsiTheme="majorHAnsi" w:cstheme="majorHAnsi"/>
          <w:u w:val="single"/>
        </w:rPr>
        <w:t>environments</w:t>
      </w:r>
      <w:r w:rsidRPr="00B573B1">
        <w:rPr>
          <w:rFonts w:asciiTheme="majorHAnsi" w:hAnsiTheme="majorHAnsi" w:cstheme="majorHAnsi"/>
          <w:sz w:val="16"/>
          <w:szCs w:val="16"/>
        </w:rPr>
        <w:t xml:space="preserve">, </w:t>
      </w:r>
      <w:r w:rsidRPr="00B573B1">
        <w:rPr>
          <w:rFonts w:asciiTheme="majorHAnsi" w:hAnsiTheme="majorHAnsi" w:cstheme="majorHAnsi"/>
          <w:u w:val="single"/>
        </w:rPr>
        <w:t>and</w:t>
      </w:r>
      <w:r w:rsidRPr="00B573B1">
        <w:rPr>
          <w:rFonts w:asciiTheme="majorHAnsi" w:hAnsiTheme="majorHAnsi" w:cstheme="majorHAnsi"/>
          <w:sz w:val="16"/>
          <w:szCs w:val="16"/>
        </w:rPr>
        <w:t xml:space="preserve"> under the right circumstances </w:t>
      </w:r>
      <w:r w:rsidRPr="00B573B1">
        <w:rPr>
          <w:rFonts w:asciiTheme="majorHAnsi" w:hAnsiTheme="majorHAnsi" w:cstheme="majorHAnsi"/>
          <w:u w:val="single"/>
        </w:rPr>
        <w:t>could</w:t>
      </w:r>
      <w:r w:rsidRPr="00B573B1">
        <w:rPr>
          <w:rFonts w:asciiTheme="majorHAnsi" w:hAnsiTheme="majorHAnsi" w:cstheme="majorHAnsi"/>
          <w:sz w:val="16"/>
          <w:szCs w:val="16"/>
        </w:rPr>
        <w:t xml:space="preserve"> potentially </w:t>
      </w:r>
      <w:r w:rsidRPr="00B573B1">
        <w:rPr>
          <w:rFonts w:asciiTheme="majorHAnsi" w:hAnsiTheme="majorHAnsi" w:cstheme="majorHAnsi"/>
          <w:u w:val="single"/>
        </w:rPr>
        <w:t>survive the return of an ice age</w:t>
      </w:r>
      <w:r w:rsidRPr="00B573B1">
        <w:rPr>
          <w:rFonts w:asciiTheme="majorHAnsi" w:hAnsiTheme="majorHAnsi" w:cstheme="majorHAnsi"/>
          <w:sz w:val="16"/>
          <w:szCs w:val="1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B573B1">
        <w:rPr>
          <w:rFonts w:asciiTheme="majorHAnsi" w:hAnsiTheme="majorHAnsi" w:cstheme="majorHAnsi"/>
          <w:u w:val="single"/>
        </w:rPr>
        <w:t>preservation of</w:t>
      </w:r>
      <w:r w:rsidRPr="00B573B1">
        <w:rPr>
          <w:rFonts w:asciiTheme="majorHAnsi" w:hAnsiTheme="majorHAnsi" w:cstheme="majorHAnsi"/>
          <w:sz w:val="16"/>
          <w:szCs w:val="16"/>
        </w:rPr>
        <w:t xml:space="preserve"> their </w:t>
      </w:r>
      <w:r w:rsidRPr="00B573B1">
        <w:rPr>
          <w:rFonts w:asciiTheme="majorHAnsi" w:hAnsiTheme="majorHAnsi" w:cstheme="majorHAnsi"/>
          <w:u w:val="single"/>
        </w:rPr>
        <w:t xml:space="preserve">survival skills may be important as a defense against the risks connected with </w:t>
      </w:r>
      <w:r w:rsidRPr="00B573B1">
        <w:rPr>
          <w:rFonts w:asciiTheme="majorHAnsi" w:hAnsiTheme="majorHAnsi" w:cstheme="majorHAnsi"/>
          <w:b/>
          <w:bCs/>
          <w:u w:val="single"/>
        </w:rPr>
        <w:t>extreme cooling</w:t>
      </w:r>
      <w:r w:rsidRPr="00B573B1">
        <w:rPr>
          <w:rFonts w:asciiTheme="majorHAnsi" w:hAnsiTheme="majorHAnsi" w:cstheme="majorHAnsi"/>
          <w:u w:val="single"/>
        </w:rPr>
        <w:t xml:space="preserve">. </w:t>
      </w:r>
      <w:r w:rsidRPr="00B573B1">
        <w:rPr>
          <w:rFonts w:asciiTheme="majorHAnsi" w:hAnsiTheme="majorHAnsi" w:cstheme="majorHAnsi"/>
          <w:sz w:val="16"/>
          <w:szCs w:val="16"/>
        </w:rPr>
        <w:t xml:space="preserve"> </w:t>
      </w:r>
      <w:r w:rsidRPr="00B573B1">
        <w:rPr>
          <w:rFonts w:asciiTheme="majorHAnsi" w:hAnsiTheme="majorHAnsi" w:cstheme="majorHAnsi"/>
          <w:highlight w:val="green"/>
          <w:u w:val="single"/>
        </w:rPr>
        <w:t>Remote polar island with high mountains survives</w:t>
      </w:r>
      <w:r w:rsidRPr="00B573B1">
        <w:rPr>
          <w:rFonts w:asciiTheme="majorHAnsi" w:hAnsiTheme="majorHAnsi" w:cstheme="majorHAnsi"/>
          <w:sz w:val="16"/>
          <w:szCs w:val="16"/>
        </w:rPr>
        <w:t xml:space="preserve"> brief </w:t>
      </w:r>
      <w:r w:rsidRPr="00B573B1">
        <w:rPr>
          <w:rFonts w:asciiTheme="majorHAnsi" w:hAnsiTheme="majorHAnsi" w:cstheme="majorHAnsi"/>
          <w:highlight w:val="green"/>
          <w:u w:val="single"/>
        </w:rPr>
        <w:t>global warming of</w:t>
      </w:r>
      <w:r w:rsidRPr="00B573B1">
        <w:rPr>
          <w:rFonts w:asciiTheme="majorHAnsi" w:hAnsiTheme="majorHAnsi" w:cstheme="majorHAnsi"/>
          <w:sz w:val="16"/>
          <w:szCs w:val="16"/>
        </w:rPr>
        <w:t xml:space="preserve"> median surface temperatures, </w:t>
      </w:r>
      <w:r w:rsidRPr="00B573B1">
        <w:rPr>
          <w:rFonts w:asciiTheme="majorHAnsi" w:hAnsiTheme="majorHAnsi" w:cstheme="majorHAnsi"/>
          <w:highlight w:val="green"/>
          <w:u w:val="single"/>
        </w:rPr>
        <w:t>up to 50˚C</w:t>
      </w:r>
      <w:r w:rsidRPr="00B573B1">
        <w:rPr>
          <w:rFonts w:asciiTheme="majorHAnsi" w:hAnsiTheme="majorHAnsi" w:cstheme="majorHAnsi"/>
          <w:sz w:val="16"/>
          <w:szCs w:val="16"/>
        </w:rPr>
        <w:t xml:space="preserve">. There is a theory that the climates of planets similar to the Earth could have several semi-stable temperature levels (Popp et al., 2016). If so, </w:t>
      </w:r>
      <w:r w:rsidRPr="00B573B1">
        <w:rPr>
          <w:rFonts w:asciiTheme="majorHAnsi" w:hAnsiTheme="majorHAnsi" w:cstheme="majorHAnsi"/>
          <w:u w:val="single"/>
        </w:rPr>
        <w:t>because of climate change</w:t>
      </w:r>
      <w:r w:rsidRPr="00B573B1">
        <w:rPr>
          <w:rFonts w:asciiTheme="majorHAnsi" w:hAnsiTheme="majorHAnsi" w:cstheme="majorHAnsi"/>
          <w:sz w:val="16"/>
          <w:szCs w:val="16"/>
        </w:rPr>
        <w:t xml:space="preserve">, the </w:t>
      </w:r>
      <w:r w:rsidRPr="00B573B1">
        <w:rPr>
          <w:rFonts w:asciiTheme="majorHAnsi" w:hAnsiTheme="majorHAnsi" w:cstheme="majorHAnsi"/>
          <w:u w:val="single"/>
        </w:rPr>
        <w:t>Earth could transition to a</w:t>
      </w:r>
      <w:r w:rsidRPr="00B573B1">
        <w:rPr>
          <w:rFonts w:asciiTheme="majorHAnsi" w:hAnsiTheme="majorHAnsi" w:cstheme="majorHAnsi"/>
          <w:sz w:val="16"/>
          <w:szCs w:val="16"/>
        </w:rPr>
        <w:t xml:space="preserve"> second semi-stable </w:t>
      </w:r>
      <w:r w:rsidRPr="00B573B1">
        <w:rPr>
          <w:rFonts w:asciiTheme="majorHAnsi" w:hAnsiTheme="majorHAnsi" w:cstheme="majorHAnsi"/>
          <w:u w:val="single"/>
        </w:rPr>
        <w:t>state with a median global temperature of around</w:t>
      </w:r>
      <w:r w:rsidRPr="00B573B1">
        <w:rPr>
          <w:rFonts w:asciiTheme="majorHAnsi" w:hAnsiTheme="majorHAnsi" w:cstheme="majorHAnsi"/>
          <w:sz w:val="16"/>
          <w:szCs w:val="16"/>
        </w:rPr>
        <w:t xml:space="preserve"> 330 K, about </w:t>
      </w:r>
      <w:r w:rsidRPr="00B573B1">
        <w:rPr>
          <w:rFonts w:asciiTheme="majorHAnsi" w:hAnsiTheme="majorHAnsi" w:cstheme="majorHAnsi"/>
          <w:u w:val="single"/>
        </w:rPr>
        <w:t>60˚C</w:t>
      </w:r>
      <w:r w:rsidRPr="00B573B1">
        <w:rPr>
          <w:rFonts w:asciiTheme="majorHAnsi" w:hAnsiTheme="majorHAnsi" w:cstheme="majorHAnsi"/>
          <w:sz w:val="16"/>
          <w:szCs w:val="16"/>
        </w:rPr>
        <w:t xml:space="preserve">, or about </w:t>
      </w:r>
      <w:r w:rsidRPr="00B573B1">
        <w:rPr>
          <w:rFonts w:asciiTheme="majorHAnsi" w:hAnsiTheme="majorHAnsi" w:cstheme="majorHAnsi"/>
          <w:u w:val="single"/>
        </w:rPr>
        <w:t>45˚C above current global mean temperatures</w:t>
      </w:r>
      <w:r w:rsidRPr="00B573B1">
        <w:rPr>
          <w:rFonts w:asciiTheme="majorHAnsi" w:hAnsiTheme="majorHAnsi" w:cstheme="majorHAnsi"/>
          <w:sz w:val="16"/>
          <w:szCs w:val="16"/>
        </w:rPr>
        <w:t xml:space="preserve">. But </w:t>
      </w:r>
      <w:r w:rsidRPr="00B573B1">
        <w:rPr>
          <w:rFonts w:asciiTheme="majorHAnsi" w:hAnsiTheme="majorHAnsi" w:cstheme="majorHAnsi"/>
          <w:u w:val="single"/>
        </w:rPr>
        <w:t xml:space="preserve">even in this climate, </w:t>
      </w:r>
      <w:r w:rsidRPr="00B573B1">
        <w:rPr>
          <w:rFonts w:asciiTheme="majorHAnsi" w:hAnsiTheme="majorHAnsi" w:cstheme="majorHAnsi"/>
          <w:b/>
          <w:bCs/>
          <w:u w:val="single"/>
        </w:rPr>
        <w:t>some regions of Earth could still be survivable for humans</w:t>
      </w:r>
      <w:r w:rsidRPr="00B573B1">
        <w:rPr>
          <w:rFonts w:asciiTheme="majorHAnsi" w:hAnsiTheme="majorHAnsi" w:cstheme="majorHAnsi"/>
          <w:u w:val="single"/>
        </w:rPr>
        <w:t>,</w:t>
      </w:r>
      <w:r w:rsidRPr="00B573B1">
        <w:rPr>
          <w:rFonts w:asciiTheme="majorHAnsi" w:hAnsiTheme="majorHAnsi" w:cstheme="majorHAnsi"/>
          <w:highlight w:val="green"/>
          <w:u w:val="single"/>
        </w:rPr>
        <w:t xml:space="preserve"> such as the Himalayan plateau</w:t>
      </w:r>
      <w:r w:rsidRPr="00B573B1">
        <w:rPr>
          <w:rFonts w:asciiTheme="majorHAnsi" w:hAnsiTheme="majorHAnsi" w:cstheme="majorHAnsi"/>
          <w:u w:val="single"/>
        </w:rPr>
        <w:t xml:space="preserve"> at elevations above 4,000 m, but below 6,000</w:t>
      </w:r>
      <w:r w:rsidRPr="00B573B1">
        <w:rPr>
          <w:rFonts w:asciiTheme="majorHAnsi" w:hAnsiTheme="majorHAnsi" w:cstheme="majorHAnsi"/>
          <w:sz w:val="16"/>
          <w:szCs w:val="16"/>
        </w:rPr>
        <w:t xml:space="preserve"> (where oxygen deficiency becomes a problem), </w:t>
      </w:r>
      <w:r w:rsidRPr="00B573B1">
        <w:rPr>
          <w:rFonts w:asciiTheme="majorHAnsi" w:hAnsiTheme="majorHAnsi" w:cstheme="majorHAnsi"/>
          <w:u w:val="single"/>
        </w:rPr>
        <w:t>or on polar islands with mountains</w:t>
      </w:r>
      <w:r w:rsidRPr="00B573B1">
        <w:rPr>
          <w:rFonts w:asciiTheme="majorHAnsi" w:hAnsiTheme="majorHAnsi" w:cstheme="majorHAnsi"/>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B573B1">
        <w:rPr>
          <w:rFonts w:asciiTheme="majorHAnsi" w:hAnsiTheme="majorHAnsi" w:cstheme="majorHAnsi"/>
          <w:u w:val="single"/>
        </w:rPr>
        <w:t>If temperatures later returned to normal</w:t>
      </w:r>
      <w:r w:rsidRPr="00B573B1">
        <w:rPr>
          <w:rFonts w:asciiTheme="majorHAnsi" w:hAnsiTheme="majorHAnsi" w:cstheme="majorHAnsi"/>
          <w:sz w:val="16"/>
          <w:szCs w:val="16"/>
        </w:rPr>
        <w:t xml:space="preserve"> – either naturally or through climate engineering – </w:t>
      </w:r>
      <w:r w:rsidRPr="00B573B1">
        <w:rPr>
          <w:rFonts w:asciiTheme="majorHAnsi" w:hAnsiTheme="majorHAnsi" w:cstheme="majorHAnsi"/>
          <w:b/>
          <w:bCs/>
          <w:highlight w:val="green"/>
          <w:u w:val="single"/>
        </w:rPr>
        <w:t>the</w:t>
      </w:r>
      <w:r w:rsidRPr="00B573B1">
        <w:rPr>
          <w:rFonts w:asciiTheme="majorHAnsi" w:hAnsiTheme="majorHAnsi" w:cstheme="majorHAnsi"/>
          <w:b/>
          <w:bCs/>
          <w:u w:val="single"/>
        </w:rPr>
        <w:t xml:space="preserve"> rest of the </w:t>
      </w:r>
      <w:r w:rsidRPr="00B573B1">
        <w:rPr>
          <w:rFonts w:asciiTheme="majorHAnsi" w:hAnsiTheme="majorHAnsi" w:cstheme="majorHAnsi"/>
          <w:b/>
          <w:bCs/>
          <w:highlight w:val="green"/>
          <w:u w:val="single"/>
        </w:rPr>
        <w:t>Earth could be repopulated</w:t>
      </w:r>
      <w:r w:rsidRPr="00B573B1">
        <w:rPr>
          <w:rFonts w:asciiTheme="majorHAnsi" w:hAnsiTheme="majorHAnsi" w:cstheme="majorHAnsi"/>
          <w:u w:val="single"/>
        </w:rPr>
        <w:t xml:space="preserve">. </w:t>
      </w:r>
      <w:r w:rsidRPr="00B573B1">
        <w:rPr>
          <w:rFonts w:asciiTheme="majorHAnsi" w:hAnsiTheme="majorHAnsi" w:cstheme="majorHAnsi"/>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B573B1">
        <w:rPr>
          <w:rFonts w:asciiTheme="majorHAnsi" w:hAnsiTheme="majorHAnsi" w:cstheme="majorHAnsi"/>
          <w:u w:val="single"/>
        </w:rPr>
        <w:t>Primitive tribe survives civilizational collapse</w:t>
      </w:r>
      <w:r w:rsidRPr="00B573B1">
        <w:rPr>
          <w:rFonts w:asciiTheme="majorHAnsi" w:hAnsiTheme="majorHAnsi" w:cstheme="majorHAnsi"/>
          <w:sz w:val="16"/>
          <w:szCs w:val="16"/>
        </w:rPr>
        <w:t xml:space="preserve">. The </w:t>
      </w:r>
      <w:r w:rsidRPr="00B573B1">
        <w:rPr>
          <w:rFonts w:asciiTheme="majorHAnsi" w:hAnsiTheme="majorHAnsi" w:cstheme="majorHAnsi"/>
          <w:highlight w:val="green"/>
          <w:u w:val="single"/>
        </w:rPr>
        <w:t xml:space="preserve">inhabitants of </w:t>
      </w:r>
      <w:r w:rsidRPr="00B573B1">
        <w:rPr>
          <w:rFonts w:asciiTheme="majorHAnsi" w:hAnsiTheme="majorHAnsi" w:cstheme="majorHAnsi"/>
          <w:b/>
          <w:bCs/>
          <w:highlight w:val="green"/>
          <w:u w:val="single"/>
        </w:rPr>
        <w:t>North Sentinel Island</w:t>
      </w:r>
      <w:r w:rsidRPr="00B573B1">
        <w:rPr>
          <w:rFonts w:asciiTheme="majorHAnsi" w:hAnsiTheme="majorHAnsi" w:cstheme="majorHAnsi"/>
          <w:sz w:val="16"/>
          <w:szCs w:val="16"/>
        </w:rPr>
        <w:t xml:space="preserve">, near the Andaman Islands in the Indian Ocean, </w:t>
      </w:r>
      <w:r w:rsidRPr="00B573B1">
        <w:rPr>
          <w:rFonts w:asciiTheme="majorHAnsi" w:hAnsiTheme="majorHAnsi" w:cstheme="majorHAnsi"/>
          <w:highlight w:val="green"/>
          <w:u w:val="single"/>
        </w:rPr>
        <w:t>are hostile and uncontacted</w:t>
      </w:r>
      <w:r w:rsidRPr="00B573B1">
        <w:rPr>
          <w:rFonts w:asciiTheme="majorHAnsi" w:hAnsiTheme="majorHAnsi" w:cstheme="majorHAnsi"/>
          <w:sz w:val="16"/>
          <w:szCs w:val="16"/>
          <w:highlight w:val="green"/>
        </w:rPr>
        <w:t>.</w:t>
      </w:r>
      <w:r w:rsidRPr="00B573B1">
        <w:rPr>
          <w:rFonts w:asciiTheme="majorHAnsi" w:hAnsiTheme="majorHAnsi" w:cstheme="majorHAnsi"/>
          <w:sz w:val="16"/>
          <w:szCs w:val="16"/>
        </w:rPr>
        <w:t xml:space="preserve"> </w:t>
      </w:r>
      <w:r w:rsidRPr="00B573B1">
        <w:rPr>
          <w:rFonts w:asciiTheme="majorHAnsi" w:hAnsiTheme="majorHAnsi" w:cstheme="majorHAnsi"/>
          <w:b/>
          <w:bCs/>
          <w:u w:val="single"/>
        </w:rPr>
        <w:t>The Sentinelese survived the 2004 Indian Ocean tsunami apparently unaffected</w:t>
      </w:r>
      <w:r w:rsidRPr="00B573B1">
        <w:rPr>
          <w:rFonts w:asciiTheme="majorHAnsi" w:hAnsiTheme="majorHAnsi" w:cstheme="majorHAnsi"/>
          <w:b/>
          <w:bCs/>
          <w:sz w:val="16"/>
          <w:szCs w:val="16"/>
        </w:rPr>
        <w:t xml:space="preserve"> </w:t>
      </w:r>
      <w:r w:rsidRPr="00B573B1">
        <w:rPr>
          <w:rFonts w:asciiTheme="majorHAnsi" w:hAnsiTheme="majorHAnsi" w:cstheme="majorHAnsi"/>
          <w:sz w:val="16"/>
          <w:szCs w:val="16"/>
        </w:rPr>
        <w:t xml:space="preserve">(Voanews, 2009), and </w:t>
      </w:r>
      <w:r w:rsidRPr="00B573B1">
        <w:rPr>
          <w:rFonts w:asciiTheme="majorHAnsi" w:hAnsiTheme="majorHAnsi" w:cstheme="majorHAnsi"/>
          <w:u w:val="single"/>
        </w:rPr>
        <w:t xml:space="preserve">if the rest of humanity disappear, </w:t>
      </w:r>
      <w:r w:rsidRPr="00B573B1">
        <w:rPr>
          <w:rFonts w:asciiTheme="majorHAnsi" w:hAnsiTheme="majorHAnsi" w:cstheme="majorHAnsi"/>
          <w:b/>
          <w:bCs/>
          <w:u w:val="single"/>
        </w:rPr>
        <w:t>they might well continue their existence without change.</w:t>
      </w:r>
      <w:r w:rsidRPr="00B573B1">
        <w:rPr>
          <w:rFonts w:asciiTheme="majorHAnsi" w:hAnsiTheme="majorHAnsi" w:cstheme="majorHAnsi"/>
          <w:u w:val="single"/>
        </w:rPr>
        <w:t xml:space="preserve"> </w:t>
      </w:r>
      <w:r w:rsidRPr="00B573B1">
        <w:rPr>
          <w:rFonts w:asciiTheme="majorHAnsi" w:hAnsiTheme="majorHAnsi" w:cstheme="majorHAnsi"/>
          <w:sz w:val="16"/>
          <w:szCs w:val="16"/>
        </w:rPr>
        <w:t xml:space="preserve"> </w:t>
      </w:r>
      <w:r w:rsidRPr="00B573B1">
        <w:rPr>
          <w:rFonts w:asciiTheme="majorHAnsi" w:hAnsiTheme="majorHAnsi" w:cstheme="majorHAnsi"/>
          <w:u w:val="single"/>
        </w:rPr>
        <w:t>Tropical Island survives extreme global nuclear</w:t>
      </w:r>
      <w:r w:rsidRPr="00B573B1">
        <w:rPr>
          <w:rFonts w:asciiTheme="majorHAnsi" w:hAnsiTheme="majorHAnsi" w:cstheme="majorHAnsi"/>
          <w:sz w:val="16"/>
          <w:szCs w:val="16"/>
        </w:rPr>
        <w:t xml:space="preserve"> </w:t>
      </w:r>
      <w:r w:rsidRPr="00B573B1">
        <w:rPr>
          <w:rFonts w:asciiTheme="majorHAnsi" w:hAnsiTheme="majorHAnsi" w:cstheme="majorHAnsi"/>
          <w:u w:val="single"/>
        </w:rPr>
        <w:t>winter</w:t>
      </w:r>
      <w:r w:rsidRPr="00B573B1">
        <w:rPr>
          <w:rFonts w:asciiTheme="majorHAnsi" w:hAnsiTheme="majorHAnsi" w:cstheme="majorHAnsi"/>
          <w:sz w:val="16"/>
          <w:szCs w:val="16"/>
        </w:rPr>
        <w:t xml:space="preserve"> </w:t>
      </w:r>
      <w:r w:rsidRPr="00B573B1">
        <w:rPr>
          <w:rFonts w:asciiTheme="majorHAnsi" w:hAnsiTheme="majorHAnsi" w:cstheme="majorHAnsi"/>
          <w:u w:val="single"/>
        </w:rPr>
        <w:t>and</w:t>
      </w:r>
      <w:r w:rsidRPr="00B573B1">
        <w:rPr>
          <w:rFonts w:asciiTheme="majorHAnsi" w:hAnsiTheme="majorHAnsi" w:cstheme="majorHAnsi"/>
          <w:sz w:val="16"/>
          <w:szCs w:val="16"/>
        </w:rPr>
        <w:t xml:space="preserve"> </w:t>
      </w:r>
      <w:r w:rsidRPr="00B573B1">
        <w:rPr>
          <w:rFonts w:asciiTheme="majorHAnsi" w:hAnsiTheme="majorHAnsi" w:cstheme="majorHAnsi"/>
          <w:u w:val="single"/>
        </w:rPr>
        <w:t>glaciation</w:t>
      </w:r>
      <w:r w:rsidRPr="00B573B1">
        <w:rPr>
          <w:rFonts w:asciiTheme="majorHAnsi" w:hAnsiTheme="majorHAnsi" w:cstheme="majorHAnsi"/>
          <w:sz w:val="16"/>
          <w:szCs w:val="16"/>
        </w:rPr>
        <w:t xml:space="preserve"> event. </w:t>
      </w:r>
      <w:r w:rsidRPr="00B573B1">
        <w:rPr>
          <w:rFonts w:asciiTheme="majorHAnsi" w:hAnsiTheme="majorHAnsi" w:cstheme="majorHAnsi"/>
          <w:highlight w:val="green"/>
          <w:u w:val="single"/>
        </w:rPr>
        <w:t xml:space="preserve">Were a </w:t>
      </w:r>
      <w:r w:rsidRPr="00B573B1">
        <w:rPr>
          <w:rFonts w:asciiTheme="majorHAnsi" w:hAnsiTheme="majorHAnsi" w:cstheme="majorHAnsi"/>
          <w:b/>
          <w:bCs/>
          <w:highlight w:val="green"/>
          <w:u w:val="single"/>
        </w:rPr>
        <w:t>nuclear</w:t>
      </w:r>
      <w:r w:rsidRPr="00B573B1">
        <w:rPr>
          <w:rFonts w:asciiTheme="majorHAnsi" w:hAnsiTheme="majorHAnsi" w:cstheme="majorHAnsi"/>
          <w:sz w:val="16"/>
          <w:szCs w:val="16"/>
        </w:rPr>
        <w:t xml:space="preserve">, bolide impactor or volcanic </w:t>
      </w:r>
      <w:r w:rsidRPr="00B573B1">
        <w:rPr>
          <w:rFonts w:asciiTheme="majorHAnsi" w:hAnsiTheme="majorHAnsi" w:cstheme="majorHAnsi"/>
          <w:u w:val="single"/>
        </w:rPr>
        <w:t>“</w:t>
      </w:r>
      <w:r w:rsidRPr="00B573B1">
        <w:rPr>
          <w:rFonts w:asciiTheme="majorHAnsi" w:hAnsiTheme="majorHAnsi" w:cstheme="majorHAnsi"/>
          <w:b/>
          <w:bCs/>
          <w:highlight w:val="green"/>
          <w:u w:val="single"/>
        </w:rPr>
        <w:t>winter</w:t>
      </w:r>
      <w:r w:rsidRPr="00B573B1">
        <w:rPr>
          <w:rFonts w:asciiTheme="majorHAnsi" w:hAnsiTheme="majorHAnsi" w:cstheme="majorHAnsi"/>
          <w:u w:val="single"/>
        </w:rPr>
        <w:t>”</w:t>
      </w:r>
      <w:r w:rsidRPr="00B573B1">
        <w:rPr>
          <w:rFonts w:asciiTheme="majorHAnsi" w:hAnsiTheme="majorHAnsi" w:cstheme="majorHAnsi"/>
          <w:sz w:val="16"/>
          <w:szCs w:val="16"/>
        </w:rPr>
        <w:t xml:space="preserve"> scenario </w:t>
      </w:r>
      <w:r w:rsidRPr="00B573B1">
        <w:rPr>
          <w:rFonts w:asciiTheme="majorHAnsi" w:hAnsiTheme="majorHAnsi" w:cstheme="majorHAnsi"/>
          <w:highlight w:val="green"/>
          <w:u w:val="single"/>
        </w:rPr>
        <w:t>to unfold</w:t>
      </w:r>
      <w:r w:rsidRPr="00B573B1">
        <w:rPr>
          <w:rFonts w:asciiTheme="majorHAnsi" w:hAnsiTheme="majorHAnsi" w:cstheme="majorHAnsi"/>
          <w:sz w:val="16"/>
          <w:szCs w:val="16"/>
        </w:rPr>
        <w:t xml:space="preserve">, these </w:t>
      </w:r>
      <w:r w:rsidRPr="00B573B1">
        <w:rPr>
          <w:rFonts w:asciiTheme="majorHAnsi" w:hAnsiTheme="majorHAnsi" w:cstheme="majorHAnsi"/>
          <w:highlight w:val="green"/>
          <w:u w:val="single"/>
        </w:rPr>
        <w:t>islands would remain surrounded by Warm Ocean, and local volcanism</w:t>
      </w:r>
      <w:r w:rsidRPr="00B573B1">
        <w:rPr>
          <w:rFonts w:asciiTheme="majorHAnsi" w:hAnsiTheme="majorHAnsi" w:cstheme="majorHAnsi"/>
          <w:u w:val="single"/>
        </w:rPr>
        <w:t xml:space="preserve"> or other energy </w:t>
      </w:r>
      <w:r w:rsidRPr="00B573B1">
        <w:rPr>
          <w:rFonts w:asciiTheme="majorHAnsi" w:hAnsiTheme="majorHAnsi" w:cstheme="majorHAnsi"/>
          <w:highlight w:val="green"/>
          <w:u w:val="single"/>
        </w:rPr>
        <w:t>sources might provide heat, energy and</w:t>
      </w:r>
      <w:r w:rsidRPr="00B573B1">
        <w:rPr>
          <w:rFonts w:asciiTheme="majorHAnsi" w:hAnsiTheme="majorHAnsi" w:cstheme="majorHAnsi"/>
          <w:u w:val="single"/>
        </w:rPr>
        <w:t xml:space="preserve"> food</w:t>
      </w:r>
      <w:r w:rsidRPr="00B573B1">
        <w:rPr>
          <w:rFonts w:asciiTheme="majorHAnsi" w:hAnsiTheme="majorHAnsi" w:cstheme="majorHAnsi"/>
          <w:sz w:val="16"/>
          <w:szCs w:val="16"/>
        </w:rPr>
        <w:t xml:space="preserve">. </w:t>
      </w:r>
      <w:r w:rsidRPr="00B573B1">
        <w:rPr>
          <w:rFonts w:asciiTheme="majorHAnsi" w:hAnsiTheme="majorHAnsi" w:cstheme="majorHAnsi"/>
          <w:u w:val="single"/>
        </w:rPr>
        <w:t xml:space="preserve">Such </w:t>
      </w:r>
      <w:r w:rsidRPr="00B573B1">
        <w:rPr>
          <w:rFonts w:asciiTheme="majorHAnsi" w:hAnsiTheme="majorHAnsi" w:cstheme="majorHAnsi"/>
          <w:highlight w:val="green"/>
          <w:u w:val="single"/>
        </w:rPr>
        <w:t>island refuges</w:t>
      </w:r>
      <w:r w:rsidRPr="00B573B1">
        <w:rPr>
          <w:rFonts w:asciiTheme="majorHAnsi" w:hAnsiTheme="majorHAnsi" w:cstheme="majorHAnsi"/>
          <w:sz w:val="16"/>
          <w:szCs w:val="16"/>
        </w:rPr>
        <w:t xml:space="preserve"> may have </w:t>
      </w:r>
      <w:r w:rsidRPr="00B573B1">
        <w:rPr>
          <w:rFonts w:asciiTheme="majorHAnsi" w:hAnsiTheme="majorHAnsi" w:cstheme="majorHAnsi"/>
          <w:highlight w:val="green"/>
          <w:u w:val="single"/>
        </w:rPr>
        <w:t xml:space="preserve">helped life on Earth survive during the </w:t>
      </w:r>
      <w:r w:rsidRPr="00B573B1">
        <w:rPr>
          <w:rFonts w:asciiTheme="majorHAnsi" w:hAnsiTheme="majorHAnsi" w:cstheme="majorHAnsi"/>
          <w:b/>
          <w:bCs/>
          <w:highlight w:val="green"/>
          <w:u w:val="single"/>
        </w:rPr>
        <w:t>“Snowball Earth”</w:t>
      </w:r>
      <w:r w:rsidRPr="00B573B1">
        <w:rPr>
          <w:rFonts w:asciiTheme="majorHAnsi" w:hAnsiTheme="majorHAnsi" w:cstheme="majorHAnsi"/>
          <w:u w:val="single"/>
        </w:rPr>
        <w:t xml:space="preserve"> event in Earth’s distant past</w:t>
      </w:r>
      <w:r w:rsidRPr="00B573B1">
        <w:rPr>
          <w:rFonts w:asciiTheme="majorHAnsi" w:hAnsiTheme="majorHAnsi" w:cstheme="majorHAnsi"/>
          <w:sz w:val="16"/>
          <w:szCs w:val="16"/>
        </w:rPr>
        <w:t xml:space="preserve"> (Hoffman et al., 1998).  Remote island base for project “Yellow submarine”. Some </w:t>
      </w:r>
      <w:r w:rsidRPr="00B573B1">
        <w:rPr>
          <w:rFonts w:asciiTheme="majorHAnsi" w:hAnsiTheme="majorHAnsi" w:cstheme="majorHAnsi"/>
          <w:u w:val="single"/>
        </w:rPr>
        <w:t xml:space="preserve">catastrophic risks such as a </w:t>
      </w:r>
      <w:r w:rsidRPr="00B573B1">
        <w:rPr>
          <w:rFonts w:asciiTheme="majorHAnsi" w:hAnsiTheme="majorHAnsi" w:cstheme="majorHAnsi"/>
          <w:sz w:val="16"/>
          <w:szCs w:val="16"/>
        </w:rPr>
        <w:t xml:space="preserve">gamma ray burst, a </w:t>
      </w:r>
      <w:r w:rsidRPr="00B573B1">
        <w:rPr>
          <w:rFonts w:asciiTheme="majorHAnsi" w:hAnsiTheme="majorHAnsi" w:cstheme="majorHAnsi"/>
          <w:u w:val="single"/>
        </w:rPr>
        <w:t xml:space="preserve">global nuclear </w:t>
      </w:r>
      <w:r w:rsidRPr="00B573B1">
        <w:rPr>
          <w:rFonts w:asciiTheme="majorHAnsi" w:hAnsiTheme="majorHAnsi" w:cstheme="majorHAnsi"/>
          <w:u w:val="single"/>
        </w:rPr>
        <w:lastRenderedPageBreak/>
        <w:t>war with high radiological contamination</w:t>
      </w:r>
      <w:r w:rsidRPr="00B573B1">
        <w:rPr>
          <w:rFonts w:asciiTheme="majorHAnsi" w:hAnsiTheme="majorHAnsi" w:cstheme="majorHAnsi"/>
          <w:sz w:val="16"/>
          <w:szCs w:val="16"/>
        </w:rPr>
        <w:t xml:space="preserve"> or multiple pandemics </w:t>
      </w:r>
      <w:r w:rsidRPr="00B573B1">
        <w:rPr>
          <w:rFonts w:asciiTheme="majorHAnsi" w:hAnsiTheme="majorHAnsi" w:cstheme="majorHAnsi"/>
          <w:u w:val="single"/>
        </w:rPr>
        <w:t xml:space="preserve">might be best survived </w:t>
      </w:r>
      <w:r w:rsidRPr="00B573B1">
        <w:rPr>
          <w:rFonts w:asciiTheme="majorHAnsi" w:hAnsiTheme="majorHAnsi" w:cstheme="majorHAnsi"/>
          <w:b/>
          <w:bCs/>
          <w:u w:val="single"/>
        </w:rPr>
        <w:t>underwater in nuclear submarines</w:t>
      </w:r>
      <w:r w:rsidRPr="00B573B1">
        <w:rPr>
          <w:rFonts w:asciiTheme="majorHAnsi" w:hAnsiTheme="majorHAnsi" w:cstheme="majorHAnsi"/>
          <w:sz w:val="16"/>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B573B1">
        <w:rPr>
          <w:rFonts w:asciiTheme="majorHAnsi" w:hAnsiTheme="majorHAnsi" w:cstheme="majorHAnsi"/>
          <w:u w:val="single"/>
        </w:rPr>
        <w:t>For risks</w:t>
      </w:r>
      <w:r w:rsidRPr="00B573B1">
        <w:rPr>
          <w:rFonts w:asciiTheme="majorHAnsi" w:hAnsiTheme="majorHAnsi" w:cstheme="majorHAnsi"/>
          <w:sz w:val="16"/>
          <w:szCs w:val="16"/>
        </w:rPr>
        <w:t xml:space="preserve"> which include multiple or complex catastrophes, </w:t>
      </w:r>
      <w:r w:rsidRPr="00B573B1">
        <w:rPr>
          <w:rFonts w:asciiTheme="majorHAnsi" w:hAnsiTheme="majorHAnsi" w:cstheme="majorHAnsi"/>
          <w:u w:val="single"/>
        </w:rPr>
        <w:t>such as</w:t>
      </w:r>
      <w:r w:rsidRPr="00B573B1">
        <w:rPr>
          <w:rFonts w:asciiTheme="majorHAnsi" w:hAnsiTheme="majorHAnsi" w:cstheme="majorHAnsi"/>
          <w:sz w:val="16"/>
          <w:szCs w:val="16"/>
        </w:rPr>
        <w:t xml:space="preserve"> a bolide impact, extreme volcanism, tsunamis, multiple pandemics and </w:t>
      </w:r>
      <w:r w:rsidRPr="00B573B1">
        <w:rPr>
          <w:rFonts w:asciiTheme="majorHAnsi" w:hAnsiTheme="majorHAnsi" w:cstheme="majorHAnsi"/>
          <w:u w:val="single"/>
        </w:rPr>
        <w:t>nuclear war with radiological contamination</w:t>
      </w:r>
      <w:r w:rsidRPr="00B573B1">
        <w:rPr>
          <w:rFonts w:asciiTheme="majorHAnsi" w:hAnsiTheme="majorHAnsi" w:cstheme="majorHAnsi"/>
          <w:sz w:val="16"/>
          <w:szCs w:val="16"/>
        </w:rPr>
        <w:t xml:space="preserve">, </w:t>
      </w:r>
      <w:r w:rsidRPr="00B573B1">
        <w:rPr>
          <w:rFonts w:asciiTheme="majorHAnsi" w:hAnsiTheme="majorHAnsi" w:cstheme="majorHAnsi"/>
          <w:b/>
          <w:bCs/>
          <w:u w:val="single"/>
        </w:rPr>
        <w:t>island refuges could be strengthened with bunkers</w:t>
      </w:r>
      <w:r w:rsidRPr="00B573B1">
        <w:rPr>
          <w:rFonts w:asciiTheme="majorHAnsi" w:hAnsiTheme="majorHAnsi" w:cstheme="majorHAnsi"/>
          <w:u w:val="single"/>
        </w:rPr>
        <w:t>.</w:t>
      </w:r>
      <w:r w:rsidRPr="00B573B1">
        <w:rPr>
          <w:rFonts w:asciiTheme="majorHAnsi" w:hAnsiTheme="majorHAnsi" w:cstheme="majorHAnsi"/>
          <w:sz w:val="16"/>
          <w:szCs w:val="16"/>
        </w:rPr>
        <w:t xml:space="preserve"> </w:t>
      </w:r>
      <w:r w:rsidRPr="00B573B1">
        <w:rPr>
          <w:rFonts w:asciiTheme="majorHAnsi" w:hAnsiTheme="majorHAnsi" w:cstheme="majorHAnsi"/>
          <w:u w:val="single"/>
        </w:rPr>
        <w:t>Richard Branson survived hurricane Irma on his own island in 2017 by seeking refuge in his concrete wine cellar</w:t>
      </w:r>
      <w:r w:rsidRPr="00B573B1">
        <w:rPr>
          <w:rFonts w:asciiTheme="majorHAnsi" w:hAnsiTheme="majorHAnsi" w:cstheme="majorHAnsi"/>
          <w:sz w:val="16"/>
          <w:szCs w:val="16"/>
        </w:rPr>
        <w:t xml:space="preserve"> (Clifford, 2017). </w:t>
      </w:r>
      <w:r w:rsidRPr="00B573B1">
        <w:rPr>
          <w:rFonts w:asciiTheme="majorHAnsi" w:hAnsiTheme="majorHAnsi" w:cstheme="majorHAnsi"/>
          <w:u w:val="single"/>
        </w:rPr>
        <w:t>Bunkers on islands would have higher survivability compared to those close to population centers</w:t>
      </w:r>
      <w:r w:rsidRPr="00B573B1">
        <w:rPr>
          <w:rFonts w:asciiTheme="majorHAnsi" w:hAnsiTheme="majorHAnsi" w:cstheme="majorHAnsi"/>
          <w:sz w:val="16"/>
          <w:szCs w:val="16"/>
        </w:rPr>
        <w:t xml:space="preserve">, as they will be neither a military target nor as accessible to looters or unintentionally dangerous (e.g. infected) refugees. </w:t>
      </w:r>
      <w:r w:rsidRPr="00B573B1">
        <w:rPr>
          <w:rFonts w:asciiTheme="majorHAnsi" w:hAnsiTheme="majorHAnsi" w:cstheme="majorHAnsi"/>
          <w:u w:val="single"/>
        </w:rPr>
        <w:t>These bunkers could potentially be connected to water sources by underwater pipes, and passages could provide cooling, access and even oxygen and food sources.</w:t>
      </w:r>
    </w:p>
    <w:p w14:paraId="237FE877"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15 islands are capable of facilitating post-apocalyptic human repopulation – We’ll insert this chart</w:t>
      </w:r>
    </w:p>
    <w:p w14:paraId="7D05D5CC" w14:textId="77777777" w:rsidR="00B573B1" w:rsidRPr="00B573B1" w:rsidRDefault="00B573B1" w:rsidP="00B573B1">
      <w:pPr>
        <w:rPr>
          <w:rFonts w:asciiTheme="majorHAnsi" w:hAnsiTheme="majorHAnsi" w:cstheme="majorHAnsi"/>
        </w:rPr>
      </w:pPr>
      <w:r w:rsidRPr="00B573B1">
        <w:rPr>
          <w:rStyle w:val="Style13ptBold"/>
          <w:rFonts w:asciiTheme="majorHAnsi" w:hAnsiTheme="majorHAnsi" w:cstheme="majorHAnsi"/>
        </w:rPr>
        <w:t>Turchin and Green 18</w:t>
      </w:r>
      <w:r w:rsidRPr="00B573B1">
        <w:rPr>
          <w:rFonts w:asciiTheme="majorHAnsi" w:hAnsiTheme="majorHAnsi" w:cstheme="majorHAnsi"/>
        </w:rPr>
        <w:t xml:space="preserve"> </w:t>
      </w:r>
      <w:r w:rsidRPr="00B573B1">
        <w:rPr>
          <w:rFonts w:asciiTheme="majorHAnsi" w:hAnsiTheme="majorHAnsi" w:cstheme="majorHAnsi"/>
          <w:sz w:val="16"/>
          <w:szCs w:val="16"/>
        </w:rPr>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5" w:history="1">
        <w:r w:rsidRPr="00B573B1">
          <w:rPr>
            <w:rStyle w:val="Hyperlink"/>
            <w:rFonts w:asciiTheme="majorHAnsi" w:hAnsiTheme="majorHAnsi" w:cstheme="majorHAnsi"/>
            <w:sz w:val="16"/>
            <w:szCs w:val="16"/>
          </w:rPr>
          <w:t>https://www.emerald.com/insight/content/doi/10.1108/FS-04-2018-0031/full/html?fullSc=1&amp;mbSc=1&amp;fullSc=1)/recut</w:t>
        </w:r>
      </w:hyperlink>
      <w:r w:rsidRPr="00B573B1">
        <w:rPr>
          <w:rFonts w:asciiTheme="majorHAnsi" w:hAnsiTheme="majorHAnsi" w:cstheme="majorHAnsi"/>
          <w:sz w:val="16"/>
          <w:szCs w:val="16"/>
        </w:rPr>
        <w:t xml:space="preserve"> TK</w:t>
      </w:r>
    </w:p>
    <w:p w14:paraId="63E7F8A1" w14:textId="77777777" w:rsidR="00B573B1" w:rsidRPr="00B573B1" w:rsidRDefault="00B573B1" w:rsidP="00B573B1">
      <w:pPr>
        <w:rPr>
          <w:rFonts w:asciiTheme="majorHAnsi" w:hAnsiTheme="majorHAnsi" w:cstheme="majorHAnsi"/>
          <w:u w:val="single"/>
        </w:rPr>
      </w:pPr>
      <w:r w:rsidRPr="00B573B1">
        <w:rPr>
          <w:rFonts w:asciiTheme="majorHAnsi" w:hAnsiTheme="majorHAnsi" w:cstheme="majorHAnsi"/>
          <w:noProof/>
          <w:u w:val="single"/>
        </w:rPr>
        <w:drawing>
          <wp:inline distT="0" distB="0" distL="0" distR="0" wp14:anchorId="052FC920" wp14:editId="1543744B">
            <wp:extent cx="2379345" cy="4502150"/>
            <wp:effectExtent l="5398" t="0" r="7302" b="7303"/>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ell phone&#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2379345" cy="4502150"/>
                    </a:xfrm>
                    <a:prstGeom prst="rect">
                      <a:avLst/>
                    </a:prstGeom>
                    <a:noFill/>
                    <a:ln>
                      <a:noFill/>
                    </a:ln>
                  </pic:spPr>
                </pic:pic>
              </a:graphicData>
            </a:graphic>
          </wp:inline>
        </w:drawing>
      </w:r>
    </w:p>
    <w:p w14:paraId="553A2CB3" w14:textId="77777777" w:rsidR="00B573B1" w:rsidRPr="00B573B1" w:rsidRDefault="00B573B1" w:rsidP="00B573B1">
      <w:pPr>
        <w:rPr>
          <w:rFonts w:asciiTheme="majorHAnsi" w:hAnsiTheme="majorHAnsi" w:cstheme="majorHAnsi"/>
        </w:rPr>
      </w:pPr>
    </w:p>
    <w:p w14:paraId="33D1C4AA"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Bunkers solve</w:t>
      </w:r>
    </w:p>
    <w:p w14:paraId="11728E58" w14:textId="77777777" w:rsidR="00B573B1" w:rsidRPr="00B573B1" w:rsidRDefault="00B573B1" w:rsidP="00B573B1">
      <w:pPr>
        <w:rPr>
          <w:rFonts w:asciiTheme="majorHAnsi" w:hAnsiTheme="majorHAnsi" w:cstheme="majorHAnsi"/>
        </w:rPr>
      </w:pPr>
      <w:r w:rsidRPr="00B573B1">
        <w:rPr>
          <w:rFonts w:asciiTheme="majorHAnsi" w:hAnsiTheme="majorHAnsi" w:cstheme="majorHAnsi"/>
        </w:rPr>
        <w:t xml:space="preserve">Karim </w:t>
      </w:r>
      <w:r w:rsidRPr="00B573B1">
        <w:rPr>
          <w:rStyle w:val="Style13ptBold"/>
          <w:rFonts w:asciiTheme="majorHAnsi" w:hAnsiTheme="majorHAnsi" w:cstheme="majorHAnsi"/>
        </w:rPr>
        <w:t>Jebari 15</w:t>
      </w:r>
      <w:r w:rsidRPr="00B573B1">
        <w:rPr>
          <w:rFonts w:asciiTheme="majorHAnsi" w:hAnsiTheme="majorHAnsi" w:cstheme="majorHAnsi"/>
        </w:rPr>
        <w:t>. Royal Institute of Technology, KTH, Teknikringen. 06/2015. “Existential Risks: Exploring a Robust Risk Reduction Strategy.” Science and Engineering Ethics, vol. 21, no. 3, pp. 541–554./TK</w:t>
      </w:r>
    </w:p>
    <w:p w14:paraId="72CB7E9D" w14:textId="77777777" w:rsidR="00B573B1" w:rsidRPr="00B573B1" w:rsidRDefault="00B573B1" w:rsidP="00B573B1">
      <w:pPr>
        <w:rPr>
          <w:rFonts w:asciiTheme="majorHAnsi" w:hAnsiTheme="majorHAnsi" w:cstheme="majorHAnsi"/>
          <w:sz w:val="16"/>
        </w:rPr>
      </w:pPr>
      <w:r w:rsidRPr="00B573B1">
        <w:rPr>
          <w:rFonts w:asciiTheme="majorHAnsi" w:hAnsiTheme="majorHAnsi" w:cstheme="majorHAnsi"/>
          <w:sz w:val="16"/>
        </w:rPr>
        <w:t xml:space="preserve">Costs </w:t>
      </w:r>
      <w:r w:rsidRPr="00B573B1">
        <w:rPr>
          <w:rStyle w:val="StyleUnderline"/>
          <w:rFonts w:asciiTheme="majorHAnsi" w:hAnsiTheme="majorHAnsi" w:cstheme="majorHAnsi"/>
        </w:rPr>
        <w:t xml:space="preserve">While this measure would be quite expensive, it would probably be much cheaper than </w:t>
      </w:r>
      <w:r w:rsidRPr="00B573B1">
        <w:rPr>
          <w:rStyle w:val="Emphasis"/>
          <w:rFonts w:asciiTheme="majorHAnsi" w:hAnsiTheme="majorHAnsi" w:cstheme="majorHAnsi"/>
        </w:rPr>
        <w:t>even the most optimistic assessments of colonizing the moon</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There are</w:t>
      </w:r>
      <w:r w:rsidRPr="00B573B1">
        <w:rPr>
          <w:rStyle w:val="StyleUnderline"/>
          <w:rFonts w:asciiTheme="majorHAnsi" w:hAnsiTheme="majorHAnsi" w:cstheme="majorHAnsi"/>
        </w:rPr>
        <w:t xml:space="preserve"> already </w:t>
      </w:r>
      <w:r w:rsidRPr="00B573B1">
        <w:rPr>
          <w:rStyle w:val="StyleUnderline"/>
          <w:rFonts w:asciiTheme="majorHAnsi" w:hAnsiTheme="majorHAnsi" w:cstheme="majorHAnsi"/>
          <w:highlight w:val="green"/>
        </w:rPr>
        <w:t>shelters that could be refitted</w:t>
      </w:r>
      <w:r w:rsidRPr="00B573B1">
        <w:rPr>
          <w:rStyle w:val="StyleUnderline"/>
          <w:rFonts w:asciiTheme="majorHAnsi" w:hAnsiTheme="majorHAnsi" w:cstheme="majorHAnsi"/>
        </w:rPr>
        <w:t xml:space="preserve"> for this purpose. A nuclear reactor with highly enriched uranium,</w:t>
      </w:r>
      <w:r w:rsidRPr="00B573B1">
        <w:rPr>
          <w:rFonts w:asciiTheme="majorHAnsi" w:hAnsiTheme="majorHAnsi" w:cstheme="majorHAnsi"/>
          <w:sz w:val="16"/>
        </w:rPr>
        <w:t xml:space="preserve"> similar to that which powers large submarines, </w:t>
      </w:r>
      <w:r w:rsidRPr="00B573B1">
        <w:rPr>
          <w:rStyle w:val="StyleUnderline"/>
          <w:rFonts w:asciiTheme="majorHAnsi" w:hAnsiTheme="majorHAnsi" w:cstheme="majorHAnsi"/>
        </w:rPr>
        <w:t xml:space="preserve">would probably be the most costly item. Thus, </w:t>
      </w:r>
      <w:r w:rsidRPr="00B573B1">
        <w:rPr>
          <w:rStyle w:val="StyleUnderline"/>
          <w:rFonts w:asciiTheme="majorHAnsi" w:hAnsiTheme="majorHAnsi" w:cstheme="majorHAnsi"/>
          <w:highlight w:val="green"/>
        </w:rPr>
        <w:t xml:space="preserve">a </w:t>
      </w:r>
      <w:r w:rsidRPr="00B573B1">
        <w:rPr>
          <w:rStyle w:val="Emphasis"/>
          <w:rFonts w:asciiTheme="majorHAnsi" w:hAnsiTheme="majorHAnsi" w:cstheme="majorHAnsi"/>
          <w:highlight w:val="green"/>
        </w:rPr>
        <w:t>comparison with an Ohio-class submarine</w:t>
      </w:r>
      <w:r w:rsidRPr="00B573B1">
        <w:rPr>
          <w:rStyle w:val="StyleUnderline"/>
          <w:rFonts w:asciiTheme="majorHAnsi" w:hAnsiTheme="majorHAnsi" w:cstheme="majorHAnsi"/>
        </w:rPr>
        <w:t xml:space="preserve">, with a crew of 155, </w:t>
      </w:r>
      <w:r w:rsidRPr="00B573B1">
        <w:rPr>
          <w:rStyle w:val="StyleUnderline"/>
          <w:rFonts w:asciiTheme="majorHAnsi" w:hAnsiTheme="majorHAnsi" w:cstheme="majorHAnsi"/>
          <w:highlight w:val="green"/>
        </w:rPr>
        <w:t>seems</w:t>
      </w:r>
      <w:r w:rsidRPr="00B573B1">
        <w:rPr>
          <w:rStyle w:val="StyleUnderline"/>
          <w:rFonts w:asciiTheme="majorHAnsi" w:hAnsiTheme="majorHAnsi" w:cstheme="majorHAnsi"/>
        </w:rPr>
        <w:t xml:space="preserve"> </w:t>
      </w:r>
      <w:r w:rsidRPr="00B573B1">
        <w:rPr>
          <w:rStyle w:val="Emphasis"/>
          <w:rFonts w:asciiTheme="majorHAnsi" w:hAnsiTheme="majorHAnsi" w:cstheme="majorHAnsi"/>
          <w:highlight w:val="green"/>
        </w:rPr>
        <w:t>reasonable</w:t>
      </w:r>
      <w:r w:rsidRPr="00B573B1">
        <w:rPr>
          <w:rStyle w:val="StyleUnderline"/>
          <w:rFonts w:asciiTheme="majorHAnsi" w:hAnsiTheme="majorHAnsi" w:cstheme="majorHAnsi"/>
        </w:rPr>
        <w:t xml:space="preserve">. This submarine costs 2 billion USD. Even if this shelter would be an </w:t>
      </w:r>
      <w:r w:rsidRPr="00B573B1">
        <w:rPr>
          <w:rStyle w:val="Emphasis"/>
          <w:rFonts w:asciiTheme="majorHAnsi" w:hAnsiTheme="majorHAnsi" w:cstheme="majorHAnsi"/>
        </w:rPr>
        <w:t>order of magnitude more expensive</w:t>
      </w:r>
      <w:r w:rsidRPr="00B573B1">
        <w:rPr>
          <w:rStyle w:val="StyleUnderline"/>
          <w:rFonts w:asciiTheme="majorHAnsi" w:hAnsiTheme="majorHAnsi" w:cstheme="majorHAnsi"/>
        </w:rPr>
        <w:t>, it would still cost</w:t>
      </w:r>
      <w:r w:rsidRPr="00B573B1">
        <w:rPr>
          <w:rFonts w:asciiTheme="majorHAnsi" w:hAnsiTheme="majorHAnsi" w:cstheme="majorHAnsi"/>
          <w:sz w:val="16"/>
        </w:rPr>
        <w:t xml:space="preserve"> </w:t>
      </w:r>
      <w:r w:rsidRPr="00B573B1">
        <w:rPr>
          <w:rStyle w:val="Emphasis"/>
          <w:rFonts w:asciiTheme="majorHAnsi" w:hAnsiTheme="majorHAnsi" w:cstheme="majorHAnsi"/>
        </w:rPr>
        <w:lastRenderedPageBreak/>
        <w:t>only a fraction of what a Moon colony would cost on the most optimistic cost assessment</w:t>
      </w:r>
      <w:r w:rsidRPr="00B573B1">
        <w:rPr>
          <w:rFonts w:asciiTheme="majorHAnsi" w:hAnsiTheme="majorHAnsi" w:cstheme="majorHAnsi"/>
          <w:sz w:val="16"/>
        </w:rPr>
        <w:t xml:space="preserve">. </w:t>
      </w:r>
      <w:r w:rsidRPr="00B573B1">
        <w:rPr>
          <w:rStyle w:val="StyleUnderline"/>
          <w:rFonts w:asciiTheme="majorHAnsi" w:hAnsiTheme="majorHAnsi" w:cstheme="majorHAnsi"/>
        </w:rPr>
        <w:t>Furthermore, this</w:t>
      </w:r>
      <w:r w:rsidRPr="00B573B1">
        <w:rPr>
          <w:rStyle w:val="StyleUnderline"/>
          <w:rFonts w:asciiTheme="majorHAnsi" w:hAnsiTheme="majorHAnsi" w:cstheme="majorHAnsi"/>
          <w:highlight w:val="green"/>
        </w:rPr>
        <w:t xml:space="preserve"> facility would </w:t>
      </w:r>
      <w:r w:rsidRPr="00B573B1">
        <w:rPr>
          <w:rStyle w:val="Emphasis"/>
          <w:rFonts w:asciiTheme="majorHAnsi" w:hAnsiTheme="majorHAnsi" w:cstheme="majorHAnsi"/>
          <w:highlight w:val="green"/>
        </w:rPr>
        <w:t>reduce the risk of black swan extinction events</w:t>
      </w:r>
      <w:r w:rsidRPr="00B573B1">
        <w:rPr>
          <w:rFonts w:asciiTheme="majorHAnsi" w:hAnsiTheme="majorHAnsi" w:cstheme="majorHAnsi"/>
          <w:sz w:val="16"/>
          <w:highlight w:val="green"/>
        </w:rPr>
        <w:t xml:space="preserve"> </w:t>
      </w:r>
      <w:r w:rsidRPr="00B573B1">
        <w:rPr>
          <w:rStyle w:val="StyleUnderline"/>
          <w:rFonts w:asciiTheme="majorHAnsi" w:hAnsiTheme="majorHAnsi" w:cstheme="majorHAnsi"/>
          <w:highlight w:val="green"/>
        </w:rPr>
        <w:t>with</w:t>
      </w:r>
      <w:r w:rsidRPr="00B573B1">
        <w:rPr>
          <w:rFonts w:asciiTheme="majorHAnsi" w:hAnsiTheme="majorHAnsi" w:cstheme="majorHAnsi"/>
          <w:sz w:val="16"/>
          <w:highlight w:val="green"/>
        </w:rPr>
        <w:t xml:space="preserve"> </w:t>
      </w:r>
      <w:r w:rsidRPr="00B573B1">
        <w:rPr>
          <w:rStyle w:val="Emphasis"/>
          <w:rFonts w:asciiTheme="majorHAnsi" w:hAnsiTheme="majorHAnsi" w:cstheme="majorHAnsi"/>
          <w:highlight w:val="green"/>
        </w:rPr>
        <w:t>existing and proven tech</w:t>
      </w:r>
      <w:r w:rsidRPr="00B573B1">
        <w:rPr>
          <w:rStyle w:val="Emphasis"/>
          <w:rFonts w:asciiTheme="majorHAnsi" w:hAnsiTheme="majorHAnsi" w:cstheme="majorHAnsi"/>
        </w:rPr>
        <w:t>nology</w:t>
      </w:r>
      <w:r w:rsidRPr="00B573B1">
        <w:rPr>
          <w:rFonts w:asciiTheme="majorHAnsi" w:hAnsiTheme="majorHAnsi" w:cstheme="majorHAnsi"/>
          <w:sz w:val="16"/>
        </w:rPr>
        <w:t xml:space="preserve">. </w:t>
      </w:r>
      <w:r w:rsidRPr="00B573B1">
        <w:rPr>
          <w:rStyle w:val="StyleUnderline"/>
          <w:rFonts w:asciiTheme="majorHAnsi" w:hAnsiTheme="majorHAnsi" w:cstheme="majorHAnsi"/>
          <w:highlight w:val="green"/>
        </w:rPr>
        <w:t>It could</w:t>
      </w:r>
      <w:r w:rsidRPr="00B573B1">
        <w:rPr>
          <w:rStyle w:val="StyleUnderline"/>
          <w:rFonts w:asciiTheme="majorHAnsi" w:hAnsiTheme="majorHAnsi" w:cstheme="majorHAnsi"/>
        </w:rPr>
        <w:t xml:space="preserve"> also </w:t>
      </w:r>
      <w:r w:rsidRPr="00B573B1">
        <w:rPr>
          <w:rStyle w:val="StyleUnderline"/>
          <w:rFonts w:asciiTheme="majorHAnsi" w:hAnsiTheme="majorHAnsi" w:cstheme="majorHAnsi"/>
          <w:highlight w:val="green"/>
        </w:rPr>
        <w:t xml:space="preserve">be implemented at a </w:t>
      </w:r>
      <w:r w:rsidRPr="00B573B1">
        <w:rPr>
          <w:rStyle w:val="Emphasis"/>
          <w:rFonts w:asciiTheme="majorHAnsi" w:hAnsiTheme="majorHAnsi" w:cstheme="majorHAnsi"/>
          <w:highlight w:val="green"/>
        </w:rPr>
        <w:t>very short notice</w:t>
      </w:r>
      <w:r w:rsidRPr="00B573B1">
        <w:rPr>
          <w:rStyle w:val="StyleUnderline"/>
          <w:rFonts w:asciiTheme="majorHAnsi" w:hAnsiTheme="majorHAnsi" w:cstheme="majorHAnsi"/>
        </w:rPr>
        <w:t xml:space="preserve">, compared with even the most optimistic plans to colonize the Moon. </w:t>
      </w:r>
      <w:r w:rsidRPr="00B573B1">
        <w:rPr>
          <w:rFonts w:asciiTheme="majorHAnsi" w:hAnsiTheme="majorHAnsi" w:cstheme="majorHAnsi"/>
          <w:sz w:val="16"/>
        </w:rPr>
        <w:t xml:space="preserve">Conclusion The notion of </w:t>
      </w:r>
      <w:r w:rsidRPr="00B573B1">
        <w:rPr>
          <w:rStyle w:val="StyleUnderline"/>
          <w:rFonts w:asciiTheme="majorHAnsi" w:hAnsiTheme="majorHAnsi" w:cstheme="majorHAnsi"/>
        </w:rPr>
        <w:t>black swan extinction events</w:t>
      </w:r>
      <w:r w:rsidRPr="00B573B1">
        <w:rPr>
          <w:rFonts w:asciiTheme="majorHAnsi" w:hAnsiTheme="majorHAnsi" w:cstheme="majorHAnsi"/>
          <w:sz w:val="16"/>
        </w:rPr>
        <w:t xml:space="preserve"> </w:t>
      </w:r>
      <w:r w:rsidRPr="00B573B1">
        <w:rPr>
          <w:rStyle w:val="StyleUnderline"/>
          <w:rFonts w:asciiTheme="majorHAnsi" w:hAnsiTheme="majorHAnsi" w:cstheme="majorHAnsi"/>
        </w:rPr>
        <w:t>present</w:t>
      </w:r>
      <w:r w:rsidRPr="00B573B1">
        <w:rPr>
          <w:rFonts w:asciiTheme="majorHAnsi" w:hAnsiTheme="majorHAnsi" w:cstheme="majorHAnsi"/>
          <w:sz w:val="16"/>
        </w:rPr>
        <w:t xml:space="preserve"> us with a daunting task. How to even start thinking about risks that are unknown? The stakes are further raised when considering that, on a large number of normative theories, an existential catastrophe implies </w:t>
      </w:r>
      <w:r w:rsidRPr="00B573B1">
        <w:rPr>
          <w:rStyle w:val="StyleUnderline"/>
          <w:rFonts w:asciiTheme="majorHAnsi" w:hAnsiTheme="majorHAnsi" w:cstheme="majorHAnsi"/>
        </w:rPr>
        <w:t>a staggering loss of value. Thus, it is unwise to ignore the risk such an event represents</w:t>
      </w:r>
      <w:r w:rsidRPr="00B573B1">
        <w:rPr>
          <w:rFonts w:asciiTheme="majorHAnsi" w:hAnsiTheme="majorHAnsi" w:cstheme="majorHAnsi"/>
          <w:sz w:val="16"/>
        </w:rPr>
        <w:t xml:space="preserve">. In engineering safety, a number of heuristics and strategies are device to prevent a catastrophic failure in a large number of possible scenarios. These strategies could be employed in thinking about how to reduce the risk of a black swan extinction event. Safety barriers are an instance of such a strategy. These could be actual physical barriers in some systems, or subsystems that prevent catastrophic failure by compartmentalization and physical separation. This article has discussed an example implementation of this strategy: </w:t>
      </w:r>
      <w:r w:rsidRPr="00B573B1">
        <w:rPr>
          <w:rStyle w:val="StyleUnderline"/>
          <w:rFonts w:asciiTheme="majorHAnsi" w:hAnsiTheme="majorHAnsi" w:cstheme="majorHAnsi"/>
          <w:highlight w:val="green"/>
        </w:rPr>
        <w:t>isolated, continuously manned and self-sufficient</w:t>
      </w:r>
      <w:r w:rsidRPr="00B573B1">
        <w:rPr>
          <w:rStyle w:val="StyleUnderline"/>
          <w:rFonts w:asciiTheme="majorHAnsi" w:hAnsiTheme="majorHAnsi" w:cstheme="majorHAnsi"/>
        </w:rPr>
        <w:t xml:space="preserve"> underground </w:t>
      </w:r>
      <w:r w:rsidRPr="00B573B1">
        <w:rPr>
          <w:rStyle w:val="StyleUnderline"/>
          <w:rFonts w:asciiTheme="majorHAnsi" w:hAnsiTheme="majorHAnsi" w:cstheme="majorHAnsi"/>
          <w:highlight w:val="green"/>
        </w:rPr>
        <w:t>refuges</w:t>
      </w:r>
      <w:r w:rsidRPr="00B573B1">
        <w:rPr>
          <w:rFonts w:asciiTheme="majorHAnsi" w:hAnsiTheme="majorHAnsi" w:cstheme="majorHAnsi"/>
          <w:sz w:val="16"/>
        </w:rPr>
        <w:t xml:space="preserve"> that </w:t>
      </w:r>
      <w:r w:rsidRPr="00B573B1">
        <w:rPr>
          <w:rStyle w:val="StyleUnderline"/>
          <w:rFonts w:asciiTheme="majorHAnsi" w:hAnsiTheme="majorHAnsi" w:cstheme="majorHAnsi"/>
        </w:rPr>
        <w:t xml:space="preserve">could </w:t>
      </w:r>
      <w:r w:rsidRPr="00B573B1">
        <w:rPr>
          <w:rStyle w:val="StyleUnderline"/>
          <w:rFonts w:asciiTheme="majorHAnsi" w:hAnsiTheme="majorHAnsi" w:cstheme="majorHAnsi"/>
          <w:highlight w:val="green"/>
        </w:rPr>
        <w:t>protect a large enough number of people to ensure</w:t>
      </w:r>
      <w:r w:rsidRPr="00B573B1">
        <w:rPr>
          <w:rStyle w:val="StyleUnderline"/>
          <w:rFonts w:asciiTheme="majorHAnsi" w:hAnsiTheme="majorHAnsi" w:cstheme="majorHAnsi"/>
        </w:rPr>
        <w:t xml:space="preserve"> the </w:t>
      </w:r>
      <w:r w:rsidRPr="00B573B1">
        <w:rPr>
          <w:rStyle w:val="StyleUnderline"/>
          <w:rFonts w:asciiTheme="majorHAnsi" w:hAnsiTheme="majorHAnsi" w:cstheme="majorHAnsi"/>
          <w:highlight w:val="green"/>
        </w:rPr>
        <w:t>continued existence</w:t>
      </w:r>
      <w:r w:rsidRPr="00B573B1">
        <w:rPr>
          <w:rStyle w:val="StyleUnderline"/>
          <w:rFonts w:asciiTheme="majorHAnsi" w:hAnsiTheme="majorHAnsi" w:cstheme="majorHAnsi"/>
        </w:rPr>
        <w:t xml:space="preserve"> of mankind. While building such a ‘‘doomsday shelter’’ is </w:t>
      </w:r>
      <w:r w:rsidRPr="00B573B1">
        <w:rPr>
          <w:rStyle w:val="Emphasis"/>
          <w:rFonts w:asciiTheme="majorHAnsi" w:hAnsiTheme="majorHAnsi" w:cstheme="majorHAnsi"/>
        </w:rPr>
        <w:t>less glamorous</w:t>
      </w:r>
      <w:r w:rsidRPr="00B573B1">
        <w:rPr>
          <w:rStyle w:val="StyleUnderline"/>
          <w:rFonts w:asciiTheme="majorHAnsi" w:hAnsiTheme="majorHAnsi" w:cstheme="majorHAnsi"/>
        </w:rPr>
        <w:t xml:space="preserve"> than colonizing the Moon, it may give us </w:t>
      </w:r>
      <w:r w:rsidRPr="00B573B1">
        <w:rPr>
          <w:rStyle w:val="Emphasis"/>
          <w:rFonts w:asciiTheme="majorHAnsi" w:hAnsiTheme="majorHAnsi" w:cstheme="majorHAnsi"/>
        </w:rPr>
        <w:t>much more risk reduction for the money invested</w:t>
      </w:r>
      <w:r w:rsidRPr="00B573B1">
        <w:rPr>
          <w:rFonts w:asciiTheme="majorHAnsi" w:hAnsiTheme="majorHAnsi" w:cstheme="majorHAnsi"/>
          <w:sz w:val="16"/>
        </w:rPr>
        <w:t>. The conceptual sketch of the project in this paper should be further developed in an interdisciplinary research project, which could benefit from the extensive literature on isolated, self-containing habitats. Architecture, engineering, social psychology and decision theory would probably be needed to fully assess the costs, and social and technological challenges.</w:t>
      </w:r>
    </w:p>
    <w:p w14:paraId="03C5332B" w14:textId="77777777" w:rsidR="00B573B1" w:rsidRPr="00B573B1" w:rsidRDefault="00B573B1" w:rsidP="00B573B1">
      <w:pPr>
        <w:pStyle w:val="Heading4"/>
        <w:rPr>
          <w:rFonts w:asciiTheme="majorHAnsi" w:hAnsiTheme="majorHAnsi" w:cstheme="majorHAnsi"/>
        </w:rPr>
      </w:pPr>
      <w:r w:rsidRPr="00B573B1">
        <w:rPr>
          <w:rFonts w:asciiTheme="majorHAnsi" w:hAnsiTheme="majorHAnsi" w:cstheme="majorHAnsi"/>
        </w:rPr>
        <w:t>Only needs 100 – enough to repopulate and gain hunter gatherers</w:t>
      </w:r>
    </w:p>
    <w:p w14:paraId="3F489BEA" w14:textId="77777777" w:rsidR="00B573B1" w:rsidRPr="00B573B1" w:rsidRDefault="00B573B1" w:rsidP="00B573B1">
      <w:pPr>
        <w:rPr>
          <w:rFonts w:asciiTheme="majorHAnsi" w:hAnsiTheme="majorHAnsi" w:cstheme="majorHAnsi"/>
        </w:rPr>
      </w:pPr>
      <w:r w:rsidRPr="00B573B1">
        <w:rPr>
          <w:rFonts w:asciiTheme="majorHAnsi" w:hAnsiTheme="majorHAnsi" w:cstheme="majorHAnsi"/>
        </w:rPr>
        <w:t xml:space="preserve">Corey S. </w:t>
      </w:r>
      <w:r w:rsidRPr="00B573B1">
        <w:rPr>
          <w:rStyle w:val="Style13ptBold"/>
          <w:rFonts w:asciiTheme="majorHAnsi" w:hAnsiTheme="majorHAnsi" w:cstheme="majorHAnsi"/>
        </w:rPr>
        <w:t>Powell 18</w:t>
      </w:r>
      <w:r w:rsidRPr="00B573B1">
        <w:rPr>
          <w:rFonts w:asciiTheme="majorHAnsi" w:hAnsiTheme="majorHAnsi" w:cstheme="majorHAnsi"/>
        </w:rPr>
        <w:t>, 8-13-2018, "How many humans would it take to keep our species alive? One scientist's surprising answer," NBC News, https://www.nbcnews.com/mach/science/how-many-humans-would-it-take-keep-our-species-alive-ncna900151/TK</w:t>
      </w:r>
    </w:p>
    <w:p w14:paraId="5F9228B0" w14:textId="77777777" w:rsidR="00B573B1" w:rsidRPr="00B573B1" w:rsidRDefault="00B573B1" w:rsidP="00B573B1">
      <w:pPr>
        <w:rPr>
          <w:rFonts w:asciiTheme="majorHAnsi" w:hAnsiTheme="majorHAnsi" w:cstheme="majorHAnsi"/>
          <w:sz w:val="12"/>
        </w:rPr>
      </w:pPr>
      <w:r w:rsidRPr="00B573B1">
        <w:rPr>
          <w:rFonts w:asciiTheme="majorHAnsi" w:hAnsiTheme="majorHAnsi" w:cstheme="majorHAnsi"/>
          <w:sz w:val="12"/>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w:t>
      </w:r>
      <w:r w:rsidRPr="00B573B1">
        <w:rPr>
          <w:rStyle w:val="StyleUnderline"/>
          <w:rFonts w:asciiTheme="majorHAnsi" w:hAnsiTheme="majorHAnsi" w:cstheme="majorHAnsi"/>
        </w:rPr>
        <w:t>Could we safeguard our species</w:t>
      </w:r>
      <w:r w:rsidRPr="00B573B1">
        <w:rPr>
          <w:rFonts w:asciiTheme="majorHAnsi" w:hAnsiTheme="majorHAnsi" w:cstheme="majorHAnsi"/>
          <w:sz w:val="12"/>
        </w:rPr>
        <w:t xml:space="preserve"> by sending a space ark to a new home, a la "Battlestar Galactica" or the movie "Passengers</w:t>
      </w:r>
      <w:r w:rsidRPr="00B573B1">
        <w:rPr>
          <w:rStyle w:val="StyleUnderline"/>
          <w:rFonts w:asciiTheme="majorHAnsi" w:hAnsiTheme="majorHAnsi" w:cstheme="majorHAnsi"/>
        </w:rPr>
        <w:t>?</w:t>
      </w:r>
      <w:r w:rsidRPr="00B573B1">
        <w:rPr>
          <w:rFonts w:asciiTheme="majorHAnsi" w:hAnsiTheme="majorHAnsi" w:cstheme="majorHAnsi"/>
          <w:sz w:val="12"/>
        </w:rPr>
        <w:t xml:space="preserve">" </w:t>
      </w:r>
      <w:r w:rsidRPr="00B573B1">
        <w:rPr>
          <w:rStyle w:val="StyleUnderline"/>
          <w:rFonts w:asciiTheme="majorHAnsi" w:hAnsiTheme="majorHAnsi" w:cstheme="majorHAnsi"/>
        </w:rPr>
        <w:t>Frédéric Marin is</w:t>
      </w:r>
      <w:r w:rsidRPr="00B573B1">
        <w:rPr>
          <w:rFonts w:asciiTheme="majorHAnsi" w:hAnsiTheme="majorHAnsi" w:cstheme="majorHAnsi"/>
          <w:sz w:val="12"/>
        </w:rPr>
        <w:t xml:space="preserve"> among those who are </w:t>
      </w:r>
      <w:r w:rsidRPr="00B573B1">
        <w:rPr>
          <w:rStyle w:val="StyleUnderline"/>
          <w:rFonts w:asciiTheme="majorHAnsi" w:hAnsiTheme="majorHAnsi" w:cstheme="majorHAnsi"/>
        </w:rPr>
        <w:t>doing the hard thinking</w:t>
      </w:r>
      <w:r w:rsidRPr="00B573B1">
        <w:rPr>
          <w:rFonts w:asciiTheme="majorHAnsi" w:hAnsiTheme="majorHAnsi" w:cstheme="majorHAnsi"/>
          <w:sz w:val="12"/>
        </w:rPr>
        <w:t xml:space="preserve">.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In other words, </w:t>
      </w:r>
      <w:r w:rsidRPr="00B573B1">
        <w:rPr>
          <w:rStyle w:val="StyleUnderline"/>
          <w:rFonts w:asciiTheme="majorHAnsi" w:hAnsiTheme="majorHAnsi" w:cstheme="majorHAnsi"/>
          <w:highlight w:val="green"/>
        </w:rPr>
        <w:t>what is the minimum number of people required to</w:t>
      </w:r>
      <w:r w:rsidRPr="00B573B1">
        <w:rPr>
          <w:rFonts w:asciiTheme="majorHAnsi" w:hAnsiTheme="majorHAnsi" w:cstheme="majorHAnsi"/>
          <w:sz w:val="12"/>
        </w:rPr>
        <w:t xml:space="preserve"> deliver and successfully </w:t>
      </w:r>
      <w:r w:rsidRPr="00B573B1">
        <w:rPr>
          <w:rStyle w:val="StyleUnderline"/>
          <w:rFonts w:asciiTheme="majorHAnsi" w:hAnsiTheme="majorHAnsi" w:cstheme="majorHAnsi"/>
        </w:rPr>
        <w:t xml:space="preserve">plant a </w:t>
      </w:r>
      <w:r w:rsidRPr="00B573B1">
        <w:rPr>
          <w:rStyle w:val="StyleUnderline"/>
          <w:rFonts w:asciiTheme="majorHAnsi" w:hAnsiTheme="majorHAnsi" w:cstheme="majorHAnsi"/>
          <w:highlight w:val="green"/>
        </w:rPr>
        <w:t>self-sustain</w:t>
      </w:r>
      <w:r w:rsidRPr="00B573B1">
        <w:rPr>
          <w:rStyle w:val="StyleUnderline"/>
          <w:rFonts w:asciiTheme="majorHAnsi" w:hAnsiTheme="majorHAnsi" w:cstheme="majorHAnsi"/>
        </w:rPr>
        <w:t xml:space="preserve">ing </w:t>
      </w:r>
      <w:r w:rsidRPr="00B573B1">
        <w:rPr>
          <w:rStyle w:val="StyleUnderline"/>
          <w:rFonts w:asciiTheme="majorHAnsi" w:hAnsiTheme="majorHAnsi" w:cstheme="majorHAnsi"/>
          <w:highlight w:val="green"/>
        </w:rPr>
        <w:t>population</w:t>
      </w:r>
      <w:r w:rsidRPr="00B573B1">
        <w:rPr>
          <w:rFonts w:asciiTheme="majorHAnsi" w:hAnsiTheme="majorHAnsi" w:cstheme="majorHAnsi"/>
          <w:sz w:val="12"/>
        </w:rPr>
        <w:t xml:space="preserve"> of Homo sapiens on another Earth</w:t>
      </w:r>
      <w:r w:rsidRPr="00B573B1">
        <w:rPr>
          <w:rStyle w:val="StyleUnderline"/>
          <w:rFonts w:asciiTheme="majorHAnsi" w:hAnsiTheme="majorHAnsi" w:cstheme="majorHAnsi"/>
        </w:rPr>
        <w:t>?</w:t>
      </w:r>
      <w:r w:rsidRPr="00B573B1">
        <w:rPr>
          <w:rFonts w:asciiTheme="majorHAnsi" w:hAnsiTheme="majorHAnsi" w:cstheme="majorHAnsi"/>
          <w:sz w:val="12"/>
        </w:rPr>
        <w:t xml:space="preserve"> “I was reading a lot on the human psychological aspect of spaceflight, and I realized that all books I’ve read and all the movies I’ve seen that were dealing with multiple-generation ships were very naïve,” Marin says. “Since I have access to huge computing power and state-of-the-art simulation tools, I decided to solve this on my spare time.” So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r w:rsidRPr="00B573B1">
        <w:rPr>
          <w:rStyle w:val="StyleUnderline"/>
          <w:rFonts w:asciiTheme="majorHAnsi" w:hAnsiTheme="majorHAnsi" w:cstheme="majorHAnsi"/>
          <w:highlight w:val="green"/>
        </w:rPr>
        <w:t>The number</w:t>
      </w:r>
      <w:r w:rsidRPr="00B573B1">
        <w:rPr>
          <w:rStyle w:val="StyleUnderline"/>
          <w:rFonts w:asciiTheme="majorHAnsi" w:hAnsiTheme="majorHAnsi" w:cstheme="majorHAnsi"/>
        </w:rPr>
        <w:t xml:space="preserve"> Marin came up with </w:t>
      </w:r>
      <w:r w:rsidRPr="00B573B1">
        <w:rPr>
          <w:rStyle w:val="StyleUnderline"/>
          <w:rFonts w:asciiTheme="majorHAnsi" w:hAnsiTheme="majorHAnsi" w:cstheme="majorHAnsi"/>
          <w:highlight w:val="green"/>
        </w:rPr>
        <w:t>is</w:t>
      </w:r>
      <w:r w:rsidRPr="00B573B1">
        <w:rPr>
          <w:rStyle w:val="StyleUnderline"/>
          <w:rFonts w:asciiTheme="majorHAnsi" w:hAnsiTheme="majorHAnsi" w:cstheme="majorHAnsi"/>
        </w:rPr>
        <w:t xml:space="preserve"> </w:t>
      </w:r>
      <w:r w:rsidRPr="00B573B1">
        <w:rPr>
          <w:rFonts w:asciiTheme="majorHAnsi" w:hAnsiTheme="majorHAnsi" w:cstheme="majorHAnsi"/>
          <w:sz w:val="12"/>
        </w:rPr>
        <w:t xml:space="preserve">98. </w:t>
      </w:r>
      <w:r w:rsidRPr="00B573B1">
        <w:rPr>
          <w:rStyle w:val="Emphasis"/>
          <w:rFonts w:asciiTheme="majorHAnsi" w:hAnsiTheme="majorHAnsi" w:cstheme="majorHAnsi"/>
          <w:highlight w:val="green"/>
        </w:rPr>
        <w:t>Just 98</w:t>
      </w:r>
      <w:r w:rsidRPr="00B573B1">
        <w:rPr>
          <w:rStyle w:val="Emphasis"/>
          <w:rFonts w:asciiTheme="majorHAnsi" w:hAnsiTheme="majorHAnsi" w:cstheme="majorHAnsi"/>
        </w:rPr>
        <w:t xml:space="preserve"> healthy people</w:t>
      </w:r>
      <w:r w:rsidRPr="00B573B1">
        <w:rPr>
          <w:rFonts w:asciiTheme="majorHAnsi" w:hAnsiTheme="majorHAnsi" w:cstheme="majorHAnsi"/>
          <w:sz w:val="12"/>
        </w:rPr>
        <w:t xml:space="preserve"> would be needed to operate the ship over many generations and to set up a healthy (non-inbred) population on another world, he estimates. That number holds even for his test case of a space ark mission </w:t>
      </w:r>
      <w:r w:rsidRPr="00B573B1">
        <w:rPr>
          <w:rStyle w:val="StyleUnderline"/>
          <w:rFonts w:asciiTheme="majorHAnsi" w:hAnsiTheme="majorHAnsi" w:cstheme="majorHAnsi"/>
          <w:highlight w:val="green"/>
        </w:rPr>
        <w:t>lasting</w:t>
      </w:r>
      <w:r w:rsidRPr="00B573B1">
        <w:rPr>
          <w:rStyle w:val="StyleUnderline"/>
          <w:rFonts w:asciiTheme="majorHAnsi" w:hAnsiTheme="majorHAnsi" w:cstheme="majorHAnsi"/>
        </w:rPr>
        <w:t xml:space="preserve"> </w:t>
      </w:r>
      <w:r w:rsidRPr="00B573B1">
        <w:rPr>
          <w:rStyle w:val="StyleUnderline"/>
          <w:rFonts w:asciiTheme="majorHAnsi" w:hAnsiTheme="majorHAnsi" w:cstheme="majorHAnsi"/>
          <w:highlight w:val="green"/>
        </w:rPr>
        <w:t>more than 6,000 years</w:t>
      </w:r>
      <w:r w:rsidRPr="00B573B1">
        <w:rPr>
          <w:rFonts w:asciiTheme="majorHAnsi" w:hAnsiTheme="majorHAnsi" w:cstheme="majorHAnsi"/>
          <w:sz w:val="12"/>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B573B1">
        <w:rPr>
          <w:rStyle w:val="Emphasis"/>
          <w:rFonts w:asciiTheme="majorHAnsi" w:hAnsiTheme="majorHAnsi" w:cstheme="majorHAnsi"/>
          <w:highlight w:val="green"/>
        </w:rPr>
        <w:t>even if billions of humans were wiped</w:t>
      </w:r>
      <w:r w:rsidRPr="00B573B1">
        <w:rPr>
          <w:rStyle w:val="Emphasis"/>
          <w:rFonts w:asciiTheme="majorHAnsi" w:hAnsiTheme="majorHAnsi" w:cstheme="majorHAnsi"/>
        </w:rPr>
        <w:t xml:space="preserve"> out by some catastrophe, </w:t>
      </w:r>
      <w:r w:rsidRPr="00B573B1">
        <w:rPr>
          <w:rStyle w:val="Emphasis"/>
          <w:rFonts w:asciiTheme="majorHAnsi" w:hAnsiTheme="majorHAnsi" w:cstheme="majorHAnsi"/>
          <w:highlight w:val="green"/>
        </w:rPr>
        <w:t>as long as a suitable group of 98 survived</w:t>
      </w:r>
      <w:r w:rsidRPr="00B573B1">
        <w:rPr>
          <w:rFonts w:asciiTheme="majorHAnsi" w:hAnsiTheme="majorHAnsi" w:cstheme="majorHAnsi"/>
          <w:sz w:val="12"/>
        </w:rPr>
        <w:t xml:space="preserve"> and were able to mate, Marin says, </w:t>
      </w:r>
      <w:r w:rsidRPr="00B573B1">
        <w:rPr>
          <w:rStyle w:val="StyleUnderline"/>
          <w:rFonts w:asciiTheme="majorHAnsi" w:hAnsiTheme="majorHAnsi" w:cstheme="majorHAnsi"/>
          <w:highlight w:val="green"/>
        </w:rPr>
        <w:t>they could carry enough genetic diversity to propagate the species and rebuild</w:t>
      </w:r>
      <w:r w:rsidRPr="00B573B1">
        <w:rPr>
          <w:rStyle w:val="StyleUnderline"/>
          <w:rFonts w:asciiTheme="majorHAnsi" w:hAnsiTheme="majorHAnsi" w:cstheme="majorHAnsi"/>
        </w:rPr>
        <w:t xml:space="preserve"> the population</w:t>
      </w:r>
      <w:r w:rsidRPr="00B573B1">
        <w:rPr>
          <w:rFonts w:asciiTheme="majorHAnsi" w:hAnsiTheme="majorHAnsi" w:cstheme="majorHAnsi"/>
          <w:sz w:val="12"/>
        </w:rPr>
        <w:t xml:space="preserve">. Rival calculation Marin acknowledges that </w:t>
      </w:r>
      <w:r w:rsidRPr="00B573B1">
        <w:rPr>
          <w:rStyle w:val="StyleUnderline"/>
          <w:rFonts w:asciiTheme="majorHAnsi" w:hAnsiTheme="majorHAnsi" w:cstheme="majorHAnsi"/>
          <w:highlight w:val="green"/>
        </w:rPr>
        <w:t>98 sounds</w:t>
      </w:r>
      <w:r w:rsidRPr="00B573B1">
        <w:rPr>
          <w:rStyle w:val="StyleUnderline"/>
          <w:rFonts w:asciiTheme="majorHAnsi" w:hAnsiTheme="majorHAnsi" w:cstheme="majorHAnsi"/>
        </w:rPr>
        <w:t xml:space="preserve"> like a</w:t>
      </w:r>
      <w:r w:rsidRPr="00B573B1">
        <w:rPr>
          <w:rFonts w:asciiTheme="majorHAnsi" w:hAnsiTheme="majorHAnsi" w:cstheme="majorHAnsi"/>
          <w:sz w:val="12"/>
        </w:rPr>
        <w:t xml:space="preserve">n awfully </w:t>
      </w:r>
      <w:r w:rsidRPr="00B573B1">
        <w:rPr>
          <w:rStyle w:val="StyleUnderline"/>
          <w:rFonts w:asciiTheme="majorHAnsi" w:hAnsiTheme="majorHAnsi" w:cstheme="majorHAnsi"/>
          <w:highlight w:val="green"/>
        </w:rPr>
        <w:t>small</w:t>
      </w:r>
      <w:r w:rsidRPr="00B573B1">
        <w:rPr>
          <w:rStyle w:val="StyleUnderline"/>
          <w:rFonts w:asciiTheme="majorHAnsi" w:hAnsiTheme="majorHAnsi" w:cstheme="majorHAnsi"/>
        </w:rPr>
        <w:t xml:space="preserve"> number</w:t>
      </w:r>
      <w:r w:rsidRPr="00B573B1">
        <w:rPr>
          <w:rFonts w:asciiTheme="majorHAnsi" w:hAnsiTheme="majorHAnsi" w:cstheme="majorHAnsi"/>
          <w:sz w:val="12"/>
        </w:rPr>
        <w:t xml:space="preserve">. </w:t>
      </w:r>
      <w:r w:rsidRPr="00B573B1">
        <w:rPr>
          <w:rStyle w:val="StyleUnderline"/>
          <w:rFonts w:asciiTheme="majorHAnsi" w:hAnsiTheme="majorHAnsi" w:cstheme="majorHAnsi"/>
          <w:highlight w:val="green"/>
        </w:rPr>
        <w:t>But</w:t>
      </w:r>
      <w:r w:rsidRPr="00B573B1">
        <w:rPr>
          <w:rFonts w:asciiTheme="majorHAnsi" w:hAnsiTheme="majorHAnsi" w:cstheme="majorHAnsi"/>
          <w:sz w:val="12"/>
        </w:rPr>
        <w:t xml:space="preserve"> he </w:t>
      </w:r>
      <w:r w:rsidRPr="00B573B1">
        <w:rPr>
          <w:rStyle w:val="StyleUnderline"/>
          <w:rFonts w:asciiTheme="majorHAnsi" w:hAnsiTheme="majorHAnsi" w:cstheme="majorHAnsi"/>
        </w:rPr>
        <w:t xml:space="preserve">insists </w:t>
      </w:r>
      <w:r w:rsidRPr="00B573B1">
        <w:rPr>
          <w:rStyle w:val="StyleUnderline"/>
          <w:rFonts w:asciiTheme="majorHAnsi" w:hAnsiTheme="majorHAnsi" w:cstheme="majorHAnsi"/>
          <w:highlight w:val="green"/>
        </w:rPr>
        <w:t>it makes sense</w:t>
      </w:r>
      <w:r w:rsidRPr="00B573B1">
        <w:rPr>
          <w:rFonts w:asciiTheme="majorHAnsi" w:hAnsiTheme="majorHAnsi" w:cstheme="majorHAnsi"/>
          <w:sz w:val="12"/>
        </w:rPr>
        <w:t xml:space="preserve">, even knowing that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Many </w:t>
      </w:r>
      <w:r w:rsidRPr="00B573B1">
        <w:rPr>
          <w:rStyle w:val="StyleUnderline"/>
          <w:rFonts w:asciiTheme="majorHAnsi" w:hAnsiTheme="majorHAnsi" w:cstheme="majorHAnsi"/>
          <w:highlight w:val="green"/>
        </w:rPr>
        <w:t>hunter-gatherer societies survive in groups of about 100</w:t>
      </w:r>
      <w:r w:rsidRPr="00B573B1">
        <w:rPr>
          <w:rFonts w:asciiTheme="majorHAnsi" w:hAnsiTheme="majorHAnsi" w:cstheme="majorHAnsi"/>
          <w:sz w:val="12"/>
        </w:rPr>
        <w:t>,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p>
    <w:p w14:paraId="7A0F2726" w14:textId="77777777" w:rsidR="00B573B1" w:rsidRPr="00B573B1" w:rsidRDefault="00B573B1" w:rsidP="00B573B1">
      <w:pPr>
        <w:rPr>
          <w:rFonts w:asciiTheme="majorHAnsi" w:hAnsiTheme="majorHAnsi" w:cstheme="majorHAnsi"/>
        </w:rPr>
      </w:pPr>
    </w:p>
    <w:sectPr w:rsidR="00B573B1" w:rsidRPr="00B573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73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F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BF3"/>
    <w:rsid w:val="00920E6A"/>
    <w:rsid w:val="00931816"/>
    <w:rsid w:val="00932C71"/>
    <w:rsid w:val="009509D5"/>
    <w:rsid w:val="009538F5"/>
    <w:rsid w:val="00957187"/>
    <w:rsid w:val="00960255"/>
    <w:rsid w:val="009603E1"/>
    <w:rsid w:val="00961C9D"/>
    <w:rsid w:val="00963065"/>
    <w:rsid w:val="009661F7"/>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AF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3B1"/>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1C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5AD1D6"/>
  <w14:defaultImageDpi w14:val="300"/>
  <w15:docId w15:val="{34499AFB-D9C1-9547-9E5C-B6688499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73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573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73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573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B573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73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3B1"/>
  </w:style>
  <w:style w:type="character" w:customStyle="1" w:styleId="Heading1Char">
    <w:name w:val="Heading 1 Char"/>
    <w:aliases w:val="Pocket Char"/>
    <w:basedOn w:val="DefaultParagraphFont"/>
    <w:link w:val="Heading1"/>
    <w:uiPriority w:val="9"/>
    <w:rsid w:val="00B573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73B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B573B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573B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573B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8."/>
    <w:basedOn w:val="DefaultParagraphFont"/>
    <w:uiPriority w:val="1"/>
    <w:qFormat/>
    <w:rsid w:val="00B573B1"/>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s"/>
    <w:basedOn w:val="DefaultParagraphFont"/>
    <w:link w:val="textbold"/>
    <w:uiPriority w:val="20"/>
    <w:qFormat/>
    <w:rsid w:val="00B573B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573B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B573B1"/>
    <w:rPr>
      <w:color w:val="auto"/>
      <w:u w:val="none"/>
    </w:rPr>
  </w:style>
  <w:style w:type="paragraph" w:styleId="DocumentMap">
    <w:name w:val="Document Map"/>
    <w:basedOn w:val="Normal"/>
    <w:link w:val="DocumentMapChar"/>
    <w:uiPriority w:val="99"/>
    <w:semiHidden/>
    <w:unhideWhenUsed/>
    <w:rsid w:val="00B573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73B1"/>
    <w:rPr>
      <w:rFonts w:ascii="Lucida Grande" w:hAnsi="Lucida Grande" w:cs="Lucida Grande"/>
    </w:rPr>
  </w:style>
  <w:style w:type="paragraph" w:customStyle="1" w:styleId="textbold">
    <w:name w:val="text bold"/>
    <w:basedOn w:val="Normal"/>
    <w:link w:val="Emphasis"/>
    <w:uiPriority w:val="20"/>
    <w:qFormat/>
    <w:rsid w:val="00B573B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log.streitcouncil.org/2011/01/10/isaf-loves-high-grocery-bills-the-silver-lining-in-the-upcoming-food-rio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mericanthinker.com/articles/2018/06/remember_nuclear_winter.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s://www.emerald.com/insight/content/doi/10.1108/FS-04-2018-0031/full/html?fullSc=1&amp;mbSc=1&amp;fullSc=1)/recut" TargetMode="External"/><Relationship Id="rId10"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 Id="rId14" Type="http://schemas.openxmlformats.org/officeDocument/2006/relationships/hyperlink" Target="https://www.emerald.com/insight/content/doi/10.1108/FS-04-2018-0031/full/html?fullSc=1&amp;mbSc=1&amp;fullSc=1)/Rec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jat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23</Pages>
  <Words>15264</Words>
  <Characters>87008</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Rajat Reddy</cp:lastModifiedBy>
  <cp:revision>2</cp:revision>
  <dcterms:created xsi:type="dcterms:W3CDTF">2022-01-15T22:27:00Z</dcterms:created>
  <dcterms:modified xsi:type="dcterms:W3CDTF">2022-01-15T23:11:00Z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