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7264B" w14:textId="77777777" w:rsidR="00FD0BD6" w:rsidRPr="00FD0BD6" w:rsidRDefault="00FD0BD6" w:rsidP="00FD0BD6"/>
    <w:p w14:paraId="2FE5E8E5" w14:textId="77777777" w:rsidR="008D5BCA" w:rsidRDefault="008D5BCA" w:rsidP="005C25E7">
      <w:pPr>
        <w:rPr>
          <w:rFonts w:eastAsiaTheme="majorEastAsia" w:cs="Calibri"/>
          <w:b/>
          <w:iCs/>
          <w:sz w:val="26"/>
          <w:u w:val="single"/>
        </w:rPr>
      </w:pPr>
    </w:p>
    <w:p w14:paraId="18097F8F" w14:textId="369CC052" w:rsidR="005C25E7" w:rsidRDefault="009951BB" w:rsidP="005C25E7">
      <w:pPr>
        <w:pStyle w:val="Heading2"/>
      </w:pPr>
      <w:r>
        <w:t>1</w:t>
      </w:r>
    </w:p>
    <w:p w14:paraId="18ECF0DB" w14:textId="51781003" w:rsidR="00335B4D" w:rsidRDefault="00335B4D" w:rsidP="0064069F">
      <w:pPr>
        <w:pStyle w:val="Heading4"/>
      </w:pPr>
      <w:r>
        <w:t>Interp – Spikes must be a full shell</w:t>
      </w:r>
    </w:p>
    <w:p w14:paraId="060B2087" w14:textId="4EB89A51" w:rsidR="00AC13C3" w:rsidRPr="00AC13C3" w:rsidRDefault="00AC13C3" w:rsidP="00AC13C3">
      <w:pPr>
        <w:pStyle w:val="Heading4"/>
      </w:pPr>
      <w:r>
        <w:t xml:space="preserve">Violation - </w:t>
      </w:r>
    </w:p>
    <w:p w14:paraId="5E14AACB" w14:textId="77777777" w:rsidR="00335B4D" w:rsidRDefault="00335B4D" w:rsidP="0064069F">
      <w:pPr>
        <w:pStyle w:val="Heading4"/>
      </w:pPr>
      <w:r>
        <w:t>Standards:</w:t>
      </w:r>
    </w:p>
    <w:p w14:paraId="4A22995C" w14:textId="1A5BF84E" w:rsidR="00B92299" w:rsidRDefault="00335B4D" w:rsidP="00335B4D">
      <w:pPr>
        <w:pStyle w:val="Heading4"/>
      </w:pPr>
      <w:r>
        <w:t xml:space="preserve">1] </w:t>
      </w:r>
      <w:r w:rsidR="00937DC2">
        <w:t xml:space="preserve">Time – you can </w:t>
      </w:r>
      <w:r w:rsidR="00FF104E">
        <w:t xml:space="preserve">overwhelm the neg </w:t>
      </w:r>
      <w:r w:rsidR="00422A75">
        <w:t xml:space="preserve">with dozens of spikes </w:t>
      </w:r>
      <w:r w:rsidR="003D3D68">
        <w:t>that moot my speech time, and we never get to substance</w:t>
      </w:r>
    </w:p>
    <w:p w14:paraId="4F1DB444" w14:textId="364CAEAA" w:rsidR="001468A7" w:rsidRDefault="003D3D68" w:rsidP="001468A7">
      <w:pPr>
        <w:pStyle w:val="Heading4"/>
      </w:pPr>
      <w:r>
        <w:t xml:space="preserve">2] </w:t>
      </w:r>
      <w:r w:rsidR="00980B55">
        <w:t xml:space="preserve">Its impossible to meet – your </w:t>
      </w:r>
      <w:r w:rsidR="009951BB">
        <w:t>4</w:t>
      </w:r>
      <w:r w:rsidR="00980B55">
        <w:t xml:space="preserve"> point in the uv means I can’t even meet your spikes, and your </w:t>
      </w:r>
      <w:r w:rsidR="009951BB">
        <w:t>3</w:t>
      </w:r>
      <w:r w:rsidR="00980B55">
        <w:t xml:space="preserve"> point in the uv means I can’t make an argument</w:t>
      </w:r>
    </w:p>
    <w:p w14:paraId="3AEA2C77" w14:textId="7244A422" w:rsidR="001468A7" w:rsidRDefault="001468A7" w:rsidP="001468A7">
      <w:pPr>
        <w:pStyle w:val="Heading4"/>
      </w:pPr>
      <w:r>
        <w:t xml:space="preserve">3] </w:t>
      </w:r>
      <w:r w:rsidR="00015375">
        <w:t>It’s a no risk issue for the AFF – if I respond you can just kick if I don’t I auto lose</w:t>
      </w:r>
    </w:p>
    <w:p w14:paraId="4E599F84" w14:textId="2D2B7BA2" w:rsidR="00015375" w:rsidRDefault="00015375" w:rsidP="00015375">
      <w:pPr>
        <w:pStyle w:val="Heading4"/>
      </w:pPr>
      <w:r>
        <w:t xml:space="preserve">4] It’s impossible to meet and win the round </w:t>
      </w:r>
      <w:r w:rsidR="00D61D62">
        <w:t>–</w:t>
      </w:r>
      <w:r>
        <w:t xml:space="preserve"> </w:t>
      </w:r>
      <w:r w:rsidR="00D61D62">
        <w:t>1 point means I can’t even make an argument in the round</w:t>
      </w:r>
    </w:p>
    <w:p w14:paraId="7832B34A" w14:textId="2B32F6A2" w:rsidR="00D61D62" w:rsidRDefault="00D61D62" w:rsidP="00D61D62"/>
    <w:p w14:paraId="5D2C7121" w14:textId="58EF5652" w:rsidR="00B516F3" w:rsidRDefault="00B516F3" w:rsidP="00B516F3">
      <w:pPr>
        <w:pStyle w:val="Heading4"/>
      </w:pPr>
      <w:r>
        <w:t>Voters:</w:t>
      </w:r>
    </w:p>
    <w:p w14:paraId="3D3CBFE6" w14:textId="77777777" w:rsidR="000C700F" w:rsidRDefault="00B516F3" w:rsidP="00B516F3">
      <w:pPr>
        <w:pStyle w:val="Heading4"/>
      </w:pPr>
      <w:r>
        <w:t>Fairness – debate is a competitive activity and you can’t decide who’s a better debater if its unfair</w:t>
      </w:r>
    </w:p>
    <w:p w14:paraId="685808B4" w14:textId="77777777" w:rsidR="00313924" w:rsidRDefault="000C700F" w:rsidP="00B516F3">
      <w:pPr>
        <w:pStyle w:val="Heading4"/>
      </w:pPr>
      <w:r>
        <w:t>Education – the purpose of debate is to learn portable skills, like having to defend an advocacy or make argument</w:t>
      </w:r>
      <w:r w:rsidR="00313924">
        <w:t>s.</w:t>
      </w:r>
    </w:p>
    <w:p w14:paraId="47A018AE" w14:textId="77777777" w:rsidR="00313924" w:rsidRDefault="00313924" w:rsidP="00B516F3">
      <w:pPr>
        <w:pStyle w:val="Heading4"/>
      </w:pPr>
    </w:p>
    <w:p w14:paraId="7E60A689" w14:textId="77777777" w:rsidR="00313924" w:rsidRDefault="00313924" w:rsidP="00B516F3">
      <w:pPr>
        <w:pStyle w:val="Heading4"/>
      </w:pPr>
      <w:r>
        <w:t>Dtd</w:t>
      </w:r>
    </w:p>
    <w:p w14:paraId="73D16E11" w14:textId="77777777" w:rsidR="008F0433" w:rsidRDefault="00313924" w:rsidP="00B516F3">
      <w:pPr>
        <w:pStyle w:val="Heading4"/>
      </w:pPr>
      <w:r>
        <w:t>1] Otherwise it’s a no-risk issue for the AFF – ca</w:t>
      </w:r>
      <w:r w:rsidR="008F0433">
        <w:t>n moot time with spikes and make it impossible to win on substance</w:t>
      </w:r>
    </w:p>
    <w:p w14:paraId="0A4BDF25" w14:textId="77777777" w:rsidR="00326361" w:rsidRDefault="008F0433" w:rsidP="00B516F3">
      <w:pPr>
        <w:pStyle w:val="Heading4"/>
      </w:pPr>
      <w:r>
        <w:t xml:space="preserve">2] Punishes the debater </w:t>
      </w:r>
      <w:r w:rsidR="00326361">
        <w:t>–</w:t>
      </w:r>
      <w:r>
        <w:t xml:space="preserve"> </w:t>
      </w:r>
      <w:r w:rsidR="00326361">
        <w:t>discourages them from engaging in future abuse and doesn’t allow unfair strategies to win the round</w:t>
      </w:r>
    </w:p>
    <w:p w14:paraId="22674CF5" w14:textId="3D82A412" w:rsidR="00326361" w:rsidRDefault="00326361" w:rsidP="00B516F3">
      <w:pPr>
        <w:pStyle w:val="Heading4"/>
      </w:pPr>
    </w:p>
    <w:p w14:paraId="57DD0DCB" w14:textId="2D29185C" w:rsidR="00F626A7" w:rsidRDefault="00F626A7" w:rsidP="00F626A7">
      <w:pPr>
        <w:pStyle w:val="Heading4"/>
      </w:pPr>
      <w:r>
        <w:t xml:space="preserve">This shell comes before their </w:t>
      </w:r>
      <w:r w:rsidR="0036176A">
        <w:t>spikes because we have to determine whether the spikes are fair before you evaluate them</w:t>
      </w:r>
    </w:p>
    <w:p w14:paraId="1C984D1A" w14:textId="7267FCF3" w:rsidR="00EB4BC9" w:rsidRDefault="00EB4BC9" w:rsidP="00EB4BC9"/>
    <w:p w14:paraId="0618095F" w14:textId="77777777" w:rsidR="009951BB" w:rsidRDefault="009951BB" w:rsidP="009951BB">
      <w:r>
        <w:rPr>
          <w:rFonts w:eastAsiaTheme="majorEastAsia" w:cs="Calibri"/>
          <w:b/>
          <w:iCs/>
          <w:sz w:val="26"/>
          <w:u w:val="single"/>
        </w:rPr>
        <w:t>No RVIs: 1] Encourages theory baiting and chills checking real abuse. 2] Illogical b/c don’t win for being fair and logic is meta-constraint on arguments because it comes lexically prior.</w:t>
      </w:r>
    </w:p>
    <w:p w14:paraId="1A5FE6AC" w14:textId="77777777" w:rsidR="009951BB" w:rsidRDefault="009951BB" w:rsidP="00EB4BC9"/>
    <w:p w14:paraId="445E2B4F" w14:textId="6BB04DF6" w:rsidR="007B7D4B" w:rsidRDefault="007B7D4B" w:rsidP="007B7D4B"/>
    <w:p w14:paraId="65ABD585" w14:textId="40B58276" w:rsidR="007B7D4B" w:rsidRDefault="009951BB" w:rsidP="007B7D4B">
      <w:pPr>
        <w:pStyle w:val="Heading2"/>
      </w:pPr>
      <w:r>
        <w:t>2</w:t>
      </w:r>
    </w:p>
    <w:p w14:paraId="049A8382" w14:textId="3DFCE9D7" w:rsidR="007B7D4B" w:rsidRDefault="00693DF8" w:rsidP="00693DF8">
      <w:pPr>
        <w:pStyle w:val="Heading4"/>
      </w:pPr>
      <w:r>
        <w:t>Interp – AFF can’t read a spike preventing me from reading arguments</w:t>
      </w:r>
    </w:p>
    <w:p w14:paraId="2AA3A4E3" w14:textId="06D6ACCD" w:rsidR="00693DF8" w:rsidRDefault="00693DF8" w:rsidP="00693DF8">
      <w:pPr>
        <w:pStyle w:val="Heading4"/>
      </w:pPr>
      <w:r>
        <w:t>Violation – they do</w:t>
      </w:r>
    </w:p>
    <w:p w14:paraId="0BCC6DFF" w14:textId="14BE3C42" w:rsidR="00693DF8" w:rsidRDefault="00693DF8" w:rsidP="00693DF8">
      <w:pPr>
        <w:pStyle w:val="Heading4"/>
      </w:pPr>
      <w:r>
        <w:t>Standards:</w:t>
      </w:r>
    </w:p>
    <w:p w14:paraId="611A5DAE" w14:textId="2B082164" w:rsidR="00693DF8" w:rsidRDefault="00693DF8" w:rsidP="00693DF8">
      <w:pPr>
        <w:pStyle w:val="Heading4"/>
      </w:pPr>
      <w:r>
        <w:t>1] I auto lose – if I can’t make any argument</w:t>
      </w:r>
      <w:r w:rsidR="00EB4F1E">
        <w:t>s the AFF autowins</w:t>
      </w:r>
    </w:p>
    <w:p w14:paraId="71F5C168" w14:textId="72129ECD" w:rsidR="00EB4F1E" w:rsidRDefault="00EB4F1E" w:rsidP="00EB4F1E">
      <w:pPr>
        <w:pStyle w:val="Heading4"/>
      </w:pPr>
      <w:r>
        <w:t xml:space="preserve">2] </w:t>
      </w:r>
      <w:r w:rsidR="0059285B">
        <w:t>Contradiction is good and key to clash – point of debate is to defend your arguments against other arguments</w:t>
      </w:r>
    </w:p>
    <w:p w14:paraId="4F63092C" w14:textId="7FB5B647" w:rsidR="0059285B" w:rsidRDefault="0059285B" w:rsidP="0059285B">
      <w:pPr>
        <w:pStyle w:val="Heading4"/>
      </w:pPr>
      <w:r>
        <w:t xml:space="preserve">3] </w:t>
      </w:r>
      <w:r w:rsidR="00FD0BD6">
        <w:t xml:space="preserve">You violate your own standards from most of your own shells – </w:t>
      </w:r>
    </w:p>
    <w:p w14:paraId="6ED3DE5C" w14:textId="791EC7E9" w:rsidR="00FD0BD6" w:rsidRDefault="00FD0BD6" w:rsidP="00FD0BD6"/>
    <w:p w14:paraId="2CE83B3E" w14:textId="7C734691" w:rsidR="00FD0BD6" w:rsidRPr="00FD0BD6" w:rsidRDefault="00FD0BD6" w:rsidP="00FD0BD6">
      <w:pPr>
        <w:pStyle w:val="Heading4"/>
      </w:pPr>
      <w:r>
        <w:t>Same voters and dtd for the same reasons</w:t>
      </w:r>
    </w:p>
    <w:p w14:paraId="70CF7781" w14:textId="1FC42DCF" w:rsidR="00B516F3" w:rsidRDefault="00B516F3" w:rsidP="00D136A5">
      <w:pPr>
        <w:pStyle w:val="Heading4"/>
      </w:pPr>
      <w:r>
        <w:t xml:space="preserve"> </w:t>
      </w:r>
    </w:p>
    <w:p w14:paraId="48E32F13" w14:textId="2FB2471B" w:rsidR="00EF3D43" w:rsidRDefault="00F271BC" w:rsidP="00EF3D43">
      <w:pPr>
        <w:pStyle w:val="Heading4"/>
      </w:pPr>
      <w:r>
        <w:t>E</w:t>
      </w:r>
      <w:r>
        <w:t xml:space="preserve">valuate </w:t>
      </w:r>
      <w:r w:rsidR="00391298">
        <w:t xml:space="preserve">all 4 of </w:t>
      </w:r>
      <w:r>
        <w:t>my shells before their spikes about theory being unfair – if I win the shell that means the shell was fair because they did actually violate</w:t>
      </w:r>
      <w:r w:rsidR="00EF3D43">
        <w:t xml:space="preserve"> and committed abuse</w:t>
      </w:r>
      <w:r w:rsidR="0072342D">
        <w:t xml:space="preserve">. </w:t>
      </w:r>
      <w:r w:rsidR="00E0532D">
        <w:t xml:space="preserve">Also don’t let them read an rvi because of the chilling effect – they can bait theory </w:t>
      </w:r>
      <w:r w:rsidR="0062650A">
        <w:t>if they are a good theory debater and win every round</w:t>
      </w:r>
      <w:r w:rsidR="005715ED">
        <w:t xml:space="preserve">, also they say we shouldn’t have rvis as well. </w:t>
      </w:r>
    </w:p>
    <w:p w14:paraId="4DCFA684" w14:textId="315C0EF9" w:rsidR="00ED5515" w:rsidRDefault="00ED5515" w:rsidP="00ED5515"/>
    <w:p w14:paraId="33B728C5" w14:textId="42063708" w:rsidR="00B04AF7" w:rsidRDefault="00B04AF7" w:rsidP="00B04AF7">
      <w:pPr>
        <w:pStyle w:val="Heading2"/>
      </w:pPr>
      <w:r>
        <w:t>3</w:t>
      </w:r>
    </w:p>
    <w:p w14:paraId="0379FA7D" w14:textId="1EEEE2A6" w:rsidR="00B04AF7" w:rsidRDefault="00B04AF7" w:rsidP="00B04AF7">
      <w:pPr>
        <w:pStyle w:val="Heading4"/>
      </w:pPr>
      <w:r>
        <w:t>Interp – the AFF must disclose their full case on the wiki</w:t>
      </w:r>
    </w:p>
    <w:p w14:paraId="4D79BE0A" w14:textId="4EE5D842" w:rsidR="00B04AF7" w:rsidRDefault="00B04AF7" w:rsidP="00B04AF7">
      <w:pPr>
        <w:pStyle w:val="Heading4"/>
      </w:pPr>
      <w:r>
        <w:t>Violations – they don’t</w:t>
      </w:r>
    </w:p>
    <w:p w14:paraId="5DC8FD77" w14:textId="3649981F" w:rsidR="00B04AF7" w:rsidRDefault="00B04AF7" w:rsidP="00B04AF7">
      <w:pPr>
        <w:pStyle w:val="Heading4"/>
      </w:pPr>
      <w:r>
        <w:t>Standards:</w:t>
      </w:r>
    </w:p>
    <w:p w14:paraId="405DADF6" w14:textId="6C25ED42" w:rsidR="00B04AF7" w:rsidRDefault="00B04AF7" w:rsidP="00B04AF7">
      <w:r>
        <w:t>1] They bring in new offensive arguments conceded in cx their new uv point is offensive</w:t>
      </w:r>
    </w:p>
    <w:p w14:paraId="060BDEB0" w14:textId="149CB156" w:rsidR="00B04AF7" w:rsidRDefault="00B04AF7" w:rsidP="00B04AF7">
      <w:r>
        <w:t xml:space="preserve">2] </w:t>
      </w:r>
      <w:r w:rsidR="00F037EF">
        <w:t xml:space="preserve">turn their </w:t>
      </w:r>
      <w:r w:rsidR="00211DA7">
        <w:t>standards A and B</w:t>
      </w:r>
    </w:p>
    <w:p w14:paraId="5A4BDAF3" w14:textId="1B834400" w:rsidR="00211DA7" w:rsidRPr="00B04AF7" w:rsidRDefault="00211DA7" w:rsidP="00B04AF7">
      <w:r>
        <w:t>Same voters and dtd</w:t>
      </w:r>
    </w:p>
    <w:p w14:paraId="0D12F577" w14:textId="5E081D0B" w:rsidR="00ED5515" w:rsidRDefault="00ED5515" w:rsidP="00ED5515">
      <w:pPr>
        <w:pStyle w:val="Heading2"/>
      </w:pPr>
      <w:r>
        <w:t>Case</w:t>
      </w:r>
    </w:p>
    <w:p w14:paraId="784F2634" w14:textId="0B0756B9" w:rsidR="00ED5515" w:rsidRDefault="00657C4A" w:rsidP="00657C4A">
      <w:pPr>
        <w:pStyle w:val="Heading3"/>
      </w:pPr>
      <w:r>
        <w:t>AT: Uv</w:t>
      </w:r>
    </w:p>
    <w:p w14:paraId="33969FBF" w14:textId="70AFF389" w:rsidR="00222DD7" w:rsidRPr="00222DD7" w:rsidRDefault="00222DD7" w:rsidP="00222DD7">
      <w:r>
        <w:t xml:space="preserve">1] </w:t>
      </w:r>
      <w:r w:rsidR="009F5D30">
        <w:t xml:space="preserve">This is my first circuit debate and its not clear </w:t>
      </w:r>
      <w:r w:rsidR="00B90F87">
        <w:t xml:space="preserve">how I’m supposed to disclose – also should’ve told me what the round report function was in the wiki. Also they violate worse – they read spikes that they didn’t disclose, and didn’t disclose a doc. Therefore </w:t>
      </w:r>
      <w:r w:rsidR="002D44AD">
        <w:t xml:space="preserve">if I do violate this shell, they violate worse by not disclosing their doc at all, especially because they are reading spikes which are voting issues. </w:t>
      </w:r>
    </w:p>
    <w:p w14:paraId="4E6BF665" w14:textId="2FE6D260" w:rsidR="00657C4A" w:rsidRDefault="00035C97" w:rsidP="00657C4A">
      <w:r>
        <w:t>3</w:t>
      </w:r>
      <w:r w:rsidR="00657C4A">
        <w:t>] abusive, contradiction is the point of debate</w:t>
      </w:r>
    </w:p>
    <w:p w14:paraId="4BEB2B78" w14:textId="326AC9F4" w:rsidR="00657C4A" w:rsidRDefault="00035C97" w:rsidP="00657C4A">
      <w:r>
        <w:t>4</w:t>
      </w:r>
      <w:r w:rsidR="00657C4A">
        <w:t xml:space="preserve">] </w:t>
      </w:r>
      <w:r w:rsidR="007B38EB">
        <w:t>if I can’t meet the spikes I auto lose, and kills the point of the spikes</w:t>
      </w:r>
    </w:p>
    <w:p w14:paraId="1FD4A775" w14:textId="35FA289F" w:rsidR="00477D93" w:rsidRDefault="00035C97" w:rsidP="00657C4A">
      <w:r>
        <w:t>5</w:t>
      </w:r>
      <w:r w:rsidR="00477D93">
        <w:t xml:space="preserve">] </w:t>
      </w:r>
      <w:r w:rsidR="00D511D6">
        <w:t>Impossible to answer all the spikes – also didn’t disclose all the spikes and therefore this is an unfair burden to place on the aff</w:t>
      </w:r>
    </w:p>
    <w:p w14:paraId="18B9AA46" w14:textId="528081D5" w:rsidR="00D511D6" w:rsidRDefault="00035C97" w:rsidP="00657C4A">
      <w:r>
        <w:t>6</w:t>
      </w:r>
      <w:r w:rsidR="00D511D6">
        <w:t xml:space="preserve">] </w:t>
      </w:r>
      <w:r w:rsidR="00F334FA">
        <w:t>I can make new 2n arguments because otherwise it kills class and reciprocity; you have 3 speeches and I have 1. Also you have bidirectional shells in the 1ar</w:t>
      </w:r>
    </w:p>
    <w:p w14:paraId="30E43E05" w14:textId="27A685C3" w:rsidR="00F334FA" w:rsidRDefault="004442BD" w:rsidP="00657C4A">
      <w:r>
        <w:t>7</w:t>
      </w:r>
      <w:r w:rsidR="00F334FA">
        <w:t xml:space="preserve">] </w:t>
      </w:r>
      <w:r w:rsidR="00BC67DF">
        <w:t xml:space="preserve">Neg theory first, </w:t>
      </w:r>
      <w:r w:rsidR="002C5EFB">
        <w:t>because aff gets last speech and controls flow of the round</w:t>
      </w:r>
      <w:r w:rsidR="00A1629F">
        <w:t xml:space="preserve"> and also because I have to respond to all the spikes which moots time</w:t>
      </w:r>
    </w:p>
    <w:p w14:paraId="50DB3B97" w14:textId="070CB769" w:rsidR="00885023" w:rsidRDefault="004442BD" w:rsidP="00657C4A">
      <w:r>
        <w:t>8</w:t>
      </w:r>
      <w:r w:rsidR="00885023">
        <w:t>] I get analytics because they have analytics in their speech so key to reciprocity, also its impossible not to have any analytical arguments</w:t>
      </w:r>
    </w:p>
    <w:p w14:paraId="0DE4EAED" w14:textId="77777777" w:rsidR="004442BD" w:rsidRDefault="004442BD" w:rsidP="00657C4A"/>
    <w:p w14:paraId="6F7E14B0" w14:textId="52ECA6B0" w:rsidR="004D1452" w:rsidRDefault="004D1452" w:rsidP="00657C4A"/>
    <w:p w14:paraId="04A60851" w14:textId="77777777" w:rsidR="004D1452" w:rsidRPr="004D1452" w:rsidRDefault="004D1452" w:rsidP="004D1452"/>
    <w:p w14:paraId="6D5CF696" w14:textId="77777777" w:rsidR="00F271BC" w:rsidRPr="00F271BC" w:rsidRDefault="00F271BC" w:rsidP="00F271BC"/>
    <w:sectPr w:rsidR="00F271BC" w:rsidRPr="00F27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804C" w14:textId="77777777" w:rsidR="005C25E7" w:rsidRDefault="005C25E7" w:rsidP="005C25E7">
      <w:pPr>
        <w:spacing w:after="0" w:line="240" w:lineRule="auto"/>
      </w:pPr>
      <w:r>
        <w:separator/>
      </w:r>
    </w:p>
  </w:endnote>
  <w:endnote w:type="continuationSeparator" w:id="0">
    <w:p w14:paraId="032061AC" w14:textId="77777777" w:rsidR="005C25E7" w:rsidRDefault="005C25E7" w:rsidP="005C2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61D08" w14:textId="77777777" w:rsidR="005C25E7" w:rsidRDefault="005C25E7" w:rsidP="005C25E7">
      <w:pPr>
        <w:spacing w:after="0" w:line="240" w:lineRule="auto"/>
      </w:pPr>
      <w:r>
        <w:separator/>
      </w:r>
    </w:p>
  </w:footnote>
  <w:footnote w:type="continuationSeparator" w:id="0">
    <w:p w14:paraId="655765EA" w14:textId="77777777" w:rsidR="005C25E7" w:rsidRDefault="005C25E7" w:rsidP="005C2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5C4E2B"/>
    <w:multiLevelType w:val="hybridMultilevel"/>
    <w:tmpl w:val="D2545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D17958"/>
    <w:rsid w:val="000139A3"/>
    <w:rsid w:val="00015375"/>
    <w:rsid w:val="0002028C"/>
    <w:rsid w:val="000319C8"/>
    <w:rsid w:val="00035C97"/>
    <w:rsid w:val="000449A8"/>
    <w:rsid w:val="000C700F"/>
    <w:rsid w:val="000D7156"/>
    <w:rsid w:val="00100833"/>
    <w:rsid w:val="00104529"/>
    <w:rsid w:val="00105942"/>
    <w:rsid w:val="00107396"/>
    <w:rsid w:val="0013310A"/>
    <w:rsid w:val="00144A4C"/>
    <w:rsid w:val="001468A7"/>
    <w:rsid w:val="00176AB0"/>
    <w:rsid w:val="00177B7D"/>
    <w:rsid w:val="0018322D"/>
    <w:rsid w:val="001B5776"/>
    <w:rsid w:val="001E527A"/>
    <w:rsid w:val="001F78CE"/>
    <w:rsid w:val="002075AE"/>
    <w:rsid w:val="00211DA7"/>
    <w:rsid w:val="00222DD7"/>
    <w:rsid w:val="00233B16"/>
    <w:rsid w:val="00251FC7"/>
    <w:rsid w:val="0028192B"/>
    <w:rsid w:val="002855A7"/>
    <w:rsid w:val="002B146A"/>
    <w:rsid w:val="002B5E17"/>
    <w:rsid w:val="002C5EFB"/>
    <w:rsid w:val="002D44AD"/>
    <w:rsid w:val="00313924"/>
    <w:rsid w:val="00315690"/>
    <w:rsid w:val="00316B75"/>
    <w:rsid w:val="00325646"/>
    <w:rsid w:val="00326361"/>
    <w:rsid w:val="00335B4D"/>
    <w:rsid w:val="0034097B"/>
    <w:rsid w:val="003460F2"/>
    <w:rsid w:val="0035336F"/>
    <w:rsid w:val="0036176A"/>
    <w:rsid w:val="0038158C"/>
    <w:rsid w:val="003902BA"/>
    <w:rsid w:val="00391298"/>
    <w:rsid w:val="003A09E2"/>
    <w:rsid w:val="003A26E9"/>
    <w:rsid w:val="003D3D68"/>
    <w:rsid w:val="00407037"/>
    <w:rsid w:val="00422A75"/>
    <w:rsid w:val="004442BD"/>
    <w:rsid w:val="004605D6"/>
    <w:rsid w:val="00477D93"/>
    <w:rsid w:val="00487209"/>
    <w:rsid w:val="004C60E8"/>
    <w:rsid w:val="004D1452"/>
    <w:rsid w:val="004E3579"/>
    <w:rsid w:val="004E728B"/>
    <w:rsid w:val="004F16B3"/>
    <w:rsid w:val="004F39E0"/>
    <w:rsid w:val="00537BD5"/>
    <w:rsid w:val="005715ED"/>
    <w:rsid w:val="0057268A"/>
    <w:rsid w:val="0059285B"/>
    <w:rsid w:val="005C25E7"/>
    <w:rsid w:val="005C674E"/>
    <w:rsid w:val="005D2912"/>
    <w:rsid w:val="006065BD"/>
    <w:rsid w:val="0062650A"/>
    <w:rsid w:val="0064069F"/>
    <w:rsid w:val="00645FA9"/>
    <w:rsid w:val="00647866"/>
    <w:rsid w:val="00657C4A"/>
    <w:rsid w:val="00665003"/>
    <w:rsid w:val="00693DF8"/>
    <w:rsid w:val="006A2AD0"/>
    <w:rsid w:val="006C2375"/>
    <w:rsid w:val="006D4ECC"/>
    <w:rsid w:val="00722258"/>
    <w:rsid w:val="0072342D"/>
    <w:rsid w:val="007243E5"/>
    <w:rsid w:val="00750B72"/>
    <w:rsid w:val="00766EA0"/>
    <w:rsid w:val="007A2226"/>
    <w:rsid w:val="007B38EB"/>
    <w:rsid w:val="007B7D4B"/>
    <w:rsid w:val="007F5B66"/>
    <w:rsid w:val="00823A1C"/>
    <w:rsid w:val="00845B9D"/>
    <w:rsid w:val="00860984"/>
    <w:rsid w:val="00863ED9"/>
    <w:rsid w:val="00885023"/>
    <w:rsid w:val="00891F31"/>
    <w:rsid w:val="008B3ECB"/>
    <w:rsid w:val="008B4E85"/>
    <w:rsid w:val="008C1B2E"/>
    <w:rsid w:val="008D5BCA"/>
    <w:rsid w:val="008F0433"/>
    <w:rsid w:val="0091627E"/>
    <w:rsid w:val="00937DC2"/>
    <w:rsid w:val="00956670"/>
    <w:rsid w:val="0097032B"/>
    <w:rsid w:val="00971462"/>
    <w:rsid w:val="00980B55"/>
    <w:rsid w:val="009923DF"/>
    <w:rsid w:val="009951BB"/>
    <w:rsid w:val="009D2EAD"/>
    <w:rsid w:val="009D54B2"/>
    <w:rsid w:val="009E1922"/>
    <w:rsid w:val="009F5D30"/>
    <w:rsid w:val="009F7ED2"/>
    <w:rsid w:val="00A1629F"/>
    <w:rsid w:val="00A42CAD"/>
    <w:rsid w:val="00A80FEE"/>
    <w:rsid w:val="00A93661"/>
    <w:rsid w:val="00A95652"/>
    <w:rsid w:val="00AC0AB8"/>
    <w:rsid w:val="00AC13C3"/>
    <w:rsid w:val="00B04AF7"/>
    <w:rsid w:val="00B33C6D"/>
    <w:rsid w:val="00B423C7"/>
    <w:rsid w:val="00B4508F"/>
    <w:rsid w:val="00B450F4"/>
    <w:rsid w:val="00B516F3"/>
    <w:rsid w:val="00B55AD5"/>
    <w:rsid w:val="00B62ADE"/>
    <w:rsid w:val="00B729C5"/>
    <w:rsid w:val="00B8057C"/>
    <w:rsid w:val="00B90F87"/>
    <w:rsid w:val="00B92299"/>
    <w:rsid w:val="00BC67DF"/>
    <w:rsid w:val="00BD6238"/>
    <w:rsid w:val="00BF593B"/>
    <w:rsid w:val="00BF773A"/>
    <w:rsid w:val="00BF7E81"/>
    <w:rsid w:val="00C13773"/>
    <w:rsid w:val="00C17CC8"/>
    <w:rsid w:val="00C33E13"/>
    <w:rsid w:val="00C83417"/>
    <w:rsid w:val="00C9604F"/>
    <w:rsid w:val="00CA19AA"/>
    <w:rsid w:val="00CC5298"/>
    <w:rsid w:val="00CC6324"/>
    <w:rsid w:val="00CD736E"/>
    <w:rsid w:val="00CD798D"/>
    <w:rsid w:val="00CE161E"/>
    <w:rsid w:val="00CF59A8"/>
    <w:rsid w:val="00D136A5"/>
    <w:rsid w:val="00D17958"/>
    <w:rsid w:val="00D325A9"/>
    <w:rsid w:val="00D36A8A"/>
    <w:rsid w:val="00D511D6"/>
    <w:rsid w:val="00D61409"/>
    <w:rsid w:val="00D61D62"/>
    <w:rsid w:val="00D6691E"/>
    <w:rsid w:val="00D67674"/>
    <w:rsid w:val="00D71170"/>
    <w:rsid w:val="00DA1C92"/>
    <w:rsid w:val="00DA25D4"/>
    <w:rsid w:val="00DA6538"/>
    <w:rsid w:val="00E0532D"/>
    <w:rsid w:val="00E15E75"/>
    <w:rsid w:val="00E5262C"/>
    <w:rsid w:val="00E80E19"/>
    <w:rsid w:val="00EB4BC9"/>
    <w:rsid w:val="00EB4F1E"/>
    <w:rsid w:val="00EC7DC4"/>
    <w:rsid w:val="00ED30CF"/>
    <w:rsid w:val="00ED5515"/>
    <w:rsid w:val="00EF3D43"/>
    <w:rsid w:val="00F037EF"/>
    <w:rsid w:val="00F12956"/>
    <w:rsid w:val="00F176EF"/>
    <w:rsid w:val="00F271BC"/>
    <w:rsid w:val="00F30AFE"/>
    <w:rsid w:val="00F314E3"/>
    <w:rsid w:val="00F334FA"/>
    <w:rsid w:val="00F45E10"/>
    <w:rsid w:val="00F61CF9"/>
    <w:rsid w:val="00F626A7"/>
    <w:rsid w:val="00F6364A"/>
    <w:rsid w:val="00F9113A"/>
    <w:rsid w:val="00FD0BD6"/>
    <w:rsid w:val="00FE2546"/>
    <w:rsid w:val="00FF104E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D13FC"/>
  <w15:chartTrackingRefBased/>
  <w15:docId w15:val="{4D15E5CD-9B3E-4ED0-B4E0-E9262BDB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D17958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D1795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D1795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D1795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body,Big card,Normal Tag,Heading 21,Heading 2 Char2 Char,Heading 2 Char1 Char Char,Ch1,no read,No Spacing211,No Spacing12,No Spacing2111,No Spacing5,No Spacing21,No Spacing1121,No Spacing4,heading 2, Ch,No Spacing1,No Spacing11"/>
    <w:basedOn w:val="Normal"/>
    <w:next w:val="Normal"/>
    <w:link w:val="Heading4Char"/>
    <w:uiPriority w:val="3"/>
    <w:unhideWhenUsed/>
    <w:qFormat/>
    <w:rsid w:val="00D17958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D1795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17958"/>
  </w:style>
  <w:style w:type="character" w:customStyle="1" w:styleId="Heading1Char">
    <w:name w:val="Heading 1 Char"/>
    <w:aliases w:val="Pocket Char"/>
    <w:basedOn w:val="DefaultParagraphFont"/>
    <w:link w:val="Heading1"/>
    <w:rsid w:val="00D17958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D17958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D17958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body Char,Big card Char,Normal Tag Char,Heading 21 Char,Heading 2 Char2 Char Char,Heading 2 Char1 Char Char Char,Ch1 Char,no read Char,No Spacing211 Char,No Spacing12 Char,No Spacing2111 Char,No Spacing5 Char"/>
    <w:basedOn w:val="DefaultParagraphFont"/>
    <w:link w:val="Heading4"/>
    <w:uiPriority w:val="3"/>
    <w:rsid w:val="00D17958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D17958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D17958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D17958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D1795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17958"/>
    <w:rPr>
      <w:color w:val="auto"/>
      <w:u w:val="non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5C25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6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ny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65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Yi</dc:creator>
  <cp:keywords>5.1.1</cp:keywords>
  <dc:description/>
  <cp:lastModifiedBy>Yi, Evan  (Student)</cp:lastModifiedBy>
  <cp:revision>90</cp:revision>
  <dcterms:created xsi:type="dcterms:W3CDTF">2022-02-20T15:00:00Z</dcterms:created>
  <dcterms:modified xsi:type="dcterms:W3CDTF">2022-02-20T16:17:00Z</dcterms:modified>
</cp:coreProperties>
</file>