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9A9EB" w14:textId="77777777" w:rsidR="00BD2BBC" w:rsidRDefault="00BD2BBC" w:rsidP="00BD2BBC">
      <w:pPr>
        <w:pStyle w:val="Heading1"/>
      </w:pPr>
      <w:r>
        <w:t>AC</w:t>
      </w:r>
    </w:p>
    <w:p w14:paraId="17287E9B" w14:textId="77777777" w:rsidR="00BD2BBC" w:rsidRPr="00085FA6" w:rsidRDefault="00BD2BBC" w:rsidP="00BD2BBC"/>
    <w:p w14:paraId="078DB8CF" w14:textId="77777777" w:rsidR="00BD2BBC" w:rsidRDefault="00BD2BBC" w:rsidP="00BD2BBC">
      <w:pPr>
        <w:pStyle w:val="Heading2"/>
      </w:pPr>
      <w:r>
        <w:lastRenderedPageBreak/>
        <w:t>Fwk</w:t>
      </w:r>
    </w:p>
    <w:p w14:paraId="62F78F06" w14:textId="77777777" w:rsidR="00BD2BBC" w:rsidRPr="00944C7F" w:rsidRDefault="00BD2BBC" w:rsidP="00BD2BBC">
      <w:pPr>
        <w:pStyle w:val="Heading4"/>
        <w:rPr>
          <w:b w:val="0"/>
          <w:bCs/>
          <w:sz w:val="22"/>
        </w:rPr>
      </w:pPr>
      <w:r>
        <w:t xml:space="preserve">The value is justice, defined by Merriam Webster as </w:t>
      </w:r>
      <w:r w:rsidRPr="00944C7F">
        <w:rPr>
          <w:b w:val="0"/>
          <w:bCs/>
          <w:sz w:val="22"/>
        </w:rPr>
        <w:t>"Definition of JUSTICE," https://www.merriam-webster.com/dictionary/justice</w:t>
      </w:r>
    </w:p>
    <w:p w14:paraId="4E36D15D" w14:textId="77777777" w:rsidR="00BD2BBC" w:rsidRDefault="00BD2BBC" w:rsidP="00BD2BBC">
      <w:pPr>
        <w:pStyle w:val="Heading4"/>
      </w:pPr>
      <w:r>
        <w:t>the quality of being just, impartial, or fair</w:t>
      </w:r>
    </w:p>
    <w:p w14:paraId="280AC41D" w14:textId="77777777" w:rsidR="00BD2BBC" w:rsidRPr="00C26140" w:rsidRDefault="00BD2BBC" w:rsidP="00BD2BBC">
      <w:pPr>
        <w:pStyle w:val="Heading4"/>
      </w:pPr>
      <w:r w:rsidRPr="00C26140">
        <w:t>The value criterion is utilitarianism</w:t>
      </w:r>
      <w:r>
        <w:t>, the greatest good for the greatest number.</w:t>
      </w:r>
    </w:p>
    <w:p w14:paraId="40125285" w14:textId="77777777" w:rsidR="00BD2BBC" w:rsidRPr="00C26140" w:rsidRDefault="00BD2BBC" w:rsidP="00BD2BBC">
      <w:r w:rsidRPr="00C26140">
        <w:rPr>
          <w:b/>
          <w:bCs/>
          <w:color w:val="000000"/>
          <w:sz w:val="26"/>
          <w:szCs w:val="26"/>
        </w:rPr>
        <w:t>Askari</w:t>
      </w:r>
      <w:r>
        <w:rPr>
          <w:b/>
          <w:bCs/>
          <w:color w:val="000000"/>
          <w:sz w:val="26"/>
          <w:szCs w:val="26"/>
        </w:rPr>
        <w:t xml:space="preserve"> 20  </w:t>
      </w:r>
      <w:r w:rsidRPr="00C26140">
        <w:rPr>
          <w:color w:val="000000"/>
          <w:sz w:val="20"/>
          <w:szCs w:val="20"/>
        </w:rPr>
        <w:t xml:space="preserve"> -- economist, scholar of economic development in the Middle East</w:t>
      </w:r>
    </w:p>
    <w:p w14:paraId="19F484D2" w14:textId="77777777" w:rsidR="00BD2BBC" w:rsidRPr="00C26140" w:rsidRDefault="00BD2BBC" w:rsidP="00BD2BBC">
      <w:r w:rsidRPr="00C26140">
        <w:rPr>
          <w:color w:val="000000"/>
          <w:sz w:val="20"/>
          <w:szCs w:val="20"/>
        </w:rPr>
        <w:t xml:space="preserve">[Hossein, and Abbas Mirakhor, The Utilitarian Conception of Justice and Its Critics (Bentham to Hayek). In: Conceptions of Justice from Islam to the Present. Political Economy of Islam. Palgrave Macmillan, Cham. 2020, </w:t>
      </w:r>
      <w:hyperlink r:id="rId6" w:history="1">
        <w:r w:rsidRPr="00C26140">
          <w:rPr>
            <w:color w:val="000000"/>
            <w:sz w:val="20"/>
            <w:szCs w:val="20"/>
            <w:u w:val="single"/>
          </w:rPr>
          <w:t>https://doi.org/10.1007/978-3-030-16084-5_4</w:t>
        </w:r>
      </w:hyperlink>
      <w:r w:rsidRPr="00C26140">
        <w:rPr>
          <w:color w:val="000000"/>
          <w:sz w:val="20"/>
          <w:szCs w:val="20"/>
        </w:rPr>
        <w:t>, accessed 7-10-21] </w:t>
      </w:r>
    </w:p>
    <w:p w14:paraId="54983139" w14:textId="77777777" w:rsidR="00BD2BBC" w:rsidRDefault="00BD2BBC" w:rsidP="00BD2BBC">
      <w:pPr>
        <w:rPr>
          <w:color w:val="000000"/>
          <w:sz w:val="14"/>
          <w:szCs w:val="14"/>
        </w:rPr>
      </w:pPr>
      <w:r w:rsidRPr="00C26140">
        <w:rPr>
          <w:color w:val="000000"/>
          <w:sz w:val="14"/>
          <w:szCs w:val="14"/>
        </w:rPr>
        <w:t xml:space="preserve">As a moral theory, utilitarianism considers that pleasure or general happiness should be the objective of a moral </w:t>
      </w:r>
      <w:r w:rsidRPr="00745BD6">
        <w:rPr>
          <w:color w:val="000000"/>
          <w:sz w:val="14"/>
          <w:szCs w:val="14"/>
        </w:rPr>
        <w:t>life</w:t>
      </w:r>
      <w:r w:rsidRPr="00745BD6">
        <w:rPr>
          <w:color w:val="000000"/>
          <w:sz w:val="20"/>
          <w:szCs w:val="20"/>
        </w:rPr>
        <w:t xml:space="preserve">. </w:t>
      </w:r>
      <w:r w:rsidRPr="00745BD6">
        <w:rPr>
          <w:sz w:val="20"/>
          <w:szCs w:val="20"/>
          <w:u w:val="single"/>
        </w:rPr>
        <w:t>As a theory of justice</w:t>
      </w:r>
      <w:r w:rsidRPr="00C26140">
        <w:rPr>
          <w:color w:val="000000"/>
          <w:sz w:val="20"/>
          <w:szCs w:val="20"/>
          <w:u w:val="single"/>
        </w:rPr>
        <w:t xml:space="preserve">, </w:t>
      </w:r>
      <w:r w:rsidRPr="00C26140">
        <w:rPr>
          <w:color w:val="000000"/>
          <w:sz w:val="20"/>
          <w:szCs w:val="20"/>
          <w:u w:val="single"/>
          <w:shd w:val="clear" w:color="auto" w:fill="FFFF00"/>
        </w:rPr>
        <w:t>util</w:t>
      </w:r>
      <w:r w:rsidRPr="00C26140">
        <w:rPr>
          <w:color w:val="000000"/>
          <w:sz w:val="20"/>
          <w:szCs w:val="20"/>
          <w:u w:val="single"/>
        </w:rPr>
        <w:t xml:space="preserve">itarianism </w:t>
      </w:r>
      <w:r w:rsidRPr="00C26140">
        <w:rPr>
          <w:color w:val="000000"/>
          <w:sz w:val="20"/>
          <w:szCs w:val="20"/>
          <w:u w:val="single"/>
          <w:shd w:val="clear" w:color="auto" w:fill="FFFF00"/>
        </w:rPr>
        <w:t>holds</w:t>
      </w:r>
      <w:r w:rsidRPr="00C26140">
        <w:rPr>
          <w:color w:val="000000"/>
          <w:sz w:val="20"/>
          <w:szCs w:val="20"/>
          <w:u w:val="single"/>
        </w:rPr>
        <w:t xml:space="preserve"> that all human </w:t>
      </w:r>
      <w:r w:rsidRPr="00C26140">
        <w:rPr>
          <w:color w:val="000000"/>
          <w:sz w:val="20"/>
          <w:szCs w:val="20"/>
          <w:u w:val="single"/>
          <w:shd w:val="clear" w:color="auto" w:fill="FFFF00"/>
        </w:rPr>
        <w:t>actions</w:t>
      </w:r>
      <w:r w:rsidRPr="00C26140">
        <w:rPr>
          <w:color w:val="000000"/>
          <w:sz w:val="20"/>
          <w:szCs w:val="20"/>
          <w:u w:val="single"/>
        </w:rPr>
        <w:t xml:space="preserve"> (as well as </w:t>
      </w:r>
      <w:r w:rsidRPr="008519BF">
        <w:rPr>
          <w:b/>
          <w:bCs/>
          <w:color w:val="000000"/>
          <w:u w:val="single"/>
        </w:rPr>
        <w:t xml:space="preserve">those </w:t>
      </w:r>
      <w:r w:rsidRPr="008519BF">
        <w:rPr>
          <w:b/>
          <w:bCs/>
          <w:u w:val="single"/>
        </w:rPr>
        <w:t>of a state)</w:t>
      </w:r>
      <w:r w:rsidRPr="00C26140">
        <w:rPr>
          <w:color w:val="000000"/>
          <w:sz w:val="20"/>
          <w:szCs w:val="20"/>
          <w:u w:val="single"/>
        </w:rPr>
        <w:t xml:space="preserve"> </w:t>
      </w:r>
      <w:r w:rsidRPr="00C26140">
        <w:rPr>
          <w:color w:val="000000"/>
          <w:sz w:val="20"/>
          <w:szCs w:val="20"/>
          <w:u w:val="single"/>
          <w:shd w:val="clear" w:color="auto" w:fill="FFFF00"/>
        </w:rPr>
        <w:t>are</w:t>
      </w:r>
      <w:r w:rsidRPr="00C26140">
        <w:rPr>
          <w:color w:val="000000"/>
          <w:sz w:val="20"/>
          <w:szCs w:val="20"/>
          <w:u w:val="single"/>
        </w:rPr>
        <w:t xml:space="preserve"> virtuous, moral, and </w:t>
      </w:r>
      <w:r w:rsidRPr="00C26140">
        <w:rPr>
          <w:b/>
          <w:bCs/>
          <w:color w:val="000000"/>
          <w:u w:val="single"/>
          <w:shd w:val="clear" w:color="auto" w:fill="FFFF00"/>
        </w:rPr>
        <w:t>just</w:t>
      </w:r>
      <w:r w:rsidRPr="00C26140">
        <w:rPr>
          <w:color w:val="000000"/>
          <w:sz w:val="20"/>
          <w:szCs w:val="20"/>
          <w:u w:val="single"/>
          <w:shd w:val="clear" w:color="auto" w:fill="FFFF00"/>
        </w:rPr>
        <w:t xml:space="preserve"> when they contribute to</w:t>
      </w:r>
      <w:r w:rsidRPr="00C26140">
        <w:rPr>
          <w:color w:val="000000"/>
          <w:sz w:val="20"/>
          <w:szCs w:val="20"/>
          <w:u w:val="single"/>
        </w:rPr>
        <w:t xml:space="preserve"> </w:t>
      </w:r>
      <w:r w:rsidRPr="00C26140">
        <w:rPr>
          <w:b/>
          <w:bCs/>
          <w:color w:val="000000"/>
          <w:u w:val="single"/>
        </w:rPr>
        <w:t xml:space="preserve">achieving </w:t>
      </w:r>
      <w:r w:rsidRPr="00C26140">
        <w:rPr>
          <w:b/>
          <w:bCs/>
          <w:color w:val="000000"/>
          <w:u w:val="single"/>
          <w:shd w:val="clear" w:color="auto" w:fill="FFFF00"/>
        </w:rPr>
        <w:t>general happiness</w:t>
      </w:r>
      <w:r w:rsidRPr="00C26140">
        <w:rPr>
          <w:color w:val="000000"/>
          <w:sz w:val="14"/>
          <w:szCs w:val="14"/>
        </w:rPr>
        <w:t xml:space="preserve">. Hence, </w:t>
      </w:r>
      <w:r w:rsidRPr="00C26140">
        <w:rPr>
          <w:color w:val="000000"/>
          <w:sz w:val="20"/>
          <w:szCs w:val="20"/>
          <w:u w:val="single"/>
        </w:rPr>
        <w:t xml:space="preserve">actions are judged based on their </w:t>
      </w:r>
      <w:r w:rsidRPr="00C26140">
        <w:rPr>
          <w:b/>
          <w:bCs/>
          <w:color w:val="000000"/>
          <w:u w:val="single"/>
        </w:rPr>
        <w:t>consequences</w:t>
      </w:r>
      <w:r w:rsidRPr="00C26140">
        <w:rPr>
          <w:color w:val="000000"/>
          <w:sz w:val="14"/>
          <w:szCs w:val="14"/>
        </w:rPr>
        <w:t xml:space="preserve">. </w:t>
      </w:r>
      <w:r w:rsidRPr="00C26140">
        <w:rPr>
          <w:color w:val="000000"/>
          <w:sz w:val="20"/>
          <w:szCs w:val="20"/>
          <w:u w:val="single"/>
        </w:rPr>
        <w:t xml:space="preserve">Actions detrimental to general happiness are considered </w:t>
      </w:r>
      <w:r w:rsidRPr="00C26140">
        <w:rPr>
          <w:b/>
          <w:bCs/>
          <w:color w:val="000000"/>
          <w:u w:val="single"/>
        </w:rPr>
        <w:t>unjust</w:t>
      </w:r>
      <w:r w:rsidRPr="00C26140">
        <w:rPr>
          <w:color w:val="000000"/>
          <w:sz w:val="14"/>
          <w:szCs w:val="14"/>
        </w:rPr>
        <w:t xml:space="preserve">. </w:t>
      </w:r>
      <w:r w:rsidRPr="00C26140">
        <w:rPr>
          <w:color w:val="000000"/>
          <w:sz w:val="20"/>
          <w:szCs w:val="20"/>
          <w:u w:val="single"/>
        </w:rPr>
        <w:t xml:space="preserve">Utilitarianism relates </w:t>
      </w:r>
      <w:r w:rsidRPr="00C26140">
        <w:rPr>
          <w:b/>
          <w:bCs/>
          <w:color w:val="000000"/>
          <w:u w:val="single"/>
        </w:rPr>
        <w:t>justice to utility</w:t>
      </w:r>
      <w:r w:rsidRPr="00C26140">
        <w:rPr>
          <w:color w:val="000000"/>
          <w:sz w:val="14"/>
          <w:szCs w:val="14"/>
        </w:rPr>
        <w:t xml:space="preserve">. </w:t>
      </w:r>
      <w:r w:rsidRPr="008519BF">
        <w:rPr>
          <w:sz w:val="20"/>
          <w:szCs w:val="20"/>
          <w:u w:val="single"/>
        </w:rPr>
        <w:t xml:space="preserve">State legislation’s sole purpose must be the promotion of </w:t>
      </w:r>
      <w:r w:rsidRPr="008519BF">
        <w:rPr>
          <w:b/>
          <w:bCs/>
          <w:sz w:val="20"/>
          <w:szCs w:val="20"/>
          <w:u w:val="single"/>
        </w:rPr>
        <w:t>general utility</w:t>
      </w:r>
      <w:r w:rsidRPr="00C26140">
        <w:rPr>
          <w:color w:val="000000"/>
          <w:sz w:val="14"/>
          <w:szCs w:val="14"/>
        </w:rPr>
        <w:t xml:space="preserve"> (happiness). </w:t>
      </w:r>
      <w:r w:rsidRPr="00C26140">
        <w:rPr>
          <w:color w:val="000000"/>
          <w:sz w:val="20"/>
          <w:szCs w:val="20"/>
          <w:u w:val="single"/>
        </w:rPr>
        <w:t xml:space="preserve">Utilitarianism is consequentialist because it focuses </w:t>
      </w:r>
      <w:r w:rsidRPr="00C26140">
        <w:rPr>
          <w:b/>
          <w:bCs/>
          <w:color w:val="000000"/>
          <w:u w:val="single"/>
        </w:rPr>
        <w:t>solely on ends</w:t>
      </w:r>
      <w:r w:rsidRPr="00C26140">
        <w:rPr>
          <w:color w:val="000000"/>
          <w:sz w:val="20"/>
          <w:szCs w:val="20"/>
          <w:u w:val="single"/>
        </w:rPr>
        <w:t xml:space="preserve"> and not the means</w:t>
      </w:r>
      <w:r w:rsidRPr="00C26140">
        <w:rPr>
          <w:color w:val="000000"/>
          <w:sz w:val="14"/>
          <w:szCs w:val="14"/>
        </w:rPr>
        <w:t xml:space="preserve">. </w:t>
      </w:r>
      <w:r w:rsidRPr="00C26140">
        <w:rPr>
          <w:color w:val="000000"/>
          <w:sz w:val="20"/>
          <w:szCs w:val="20"/>
          <w:u w:val="single"/>
        </w:rPr>
        <w:t>The moral worth of an action is dictated by the end it achieves.</w:t>
      </w:r>
      <w:r w:rsidRPr="00C26140">
        <w:rPr>
          <w:color w:val="000000"/>
          <w:sz w:val="14"/>
          <w:szCs w:val="14"/>
        </w:rPr>
        <w:t xml:space="preserve"> Morally good, </w:t>
      </w:r>
      <w:r w:rsidRPr="00C26140">
        <w:rPr>
          <w:color w:val="000000"/>
          <w:sz w:val="20"/>
          <w:szCs w:val="20"/>
          <w:u w:val="single"/>
        </w:rPr>
        <w:t>just</w:t>
      </w:r>
      <w:r w:rsidRPr="00C26140">
        <w:rPr>
          <w:color w:val="000000"/>
          <w:sz w:val="14"/>
          <w:szCs w:val="14"/>
        </w:rPr>
        <w:t xml:space="preserve">, </w:t>
      </w:r>
      <w:r w:rsidRPr="00C26140">
        <w:rPr>
          <w:color w:val="000000"/>
          <w:sz w:val="20"/>
          <w:szCs w:val="20"/>
          <w:u w:val="single"/>
        </w:rPr>
        <w:t>action’s</w:t>
      </w:r>
      <w:r w:rsidRPr="00C26140">
        <w:rPr>
          <w:color w:val="000000"/>
          <w:sz w:val="14"/>
          <w:szCs w:val="14"/>
        </w:rPr>
        <w:t xml:space="preserve"> end </w:t>
      </w:r>
      <w:r w:rsidRPr="00C26140">
        <w:rPr>
          <w:color w:val="000000"/>
          <w:sz w:val="20"/>
          <w:szCs w:val="20"/>
          <w:u w:val="single"/>
        </w:rPr>
        <w:t>promotes the general happiness, regardless of means to that end</w:t>
      </w:r>
      <w:r w:rsidRPr="00C26140">
        <w:rPr>
          <w:color w:val="000000"/>
          <w:sz w:val="14"/>
          <w:szCs w:val="14"/>
        </w:rPr>
        <w:t xml:space="preserve">. </w:t>
      </w:r>
      <w:r w:rsidRPr="00C26140">
        <w:rPr>
          <w:color w:val="000000"/>
          <w:sz w:val="20"/>
          <w:szCs w:val="20"/>
          <w:u w:val="single"/>
          <w:shd w:val="clear" w:color="auto" w:fill="FFFF00"/>
        </w:rPr>
        <w:t xml:space="preserve">Actions that have a </w:t>
      </w:r>
      <w:r w:rsidRPr="00C26140">
        <w:rPr>
          <w:b/>
          <w:bCs/>
          <w:color w:val="000000"/>
          <w:u w:val="single"/>
          <w:shd w:val="clear" w:color="auto" w:fill="FFFF00"/>
        </w:rPr>
        <w:t>detrimental effect</w:t>
      </w:r>
      <w:r w:rsidRPr="00C26140">
        <w:rPr>
          <w:color w:val="000000"/>
          <w:sz w:val="20"/>
          <w:szCs w:val="20"/>
          <w:u w:val="single"/>
        </w:rPr>
        <w:t xml:space="preserve"> on the general happiness of collectivity </w:t>
      </w:r>
      <w:r w:rsidRPr="00C26140">
        <w:rPr>
          <w:color w:val="000000"/>
          <w:sz w:val="20"/>
          <w:szCs w:val="20"/>
          <w:u w:val="single"/>
          <w:shd w:val="clear" w:color="auto" w:fill="FFFF00"/>
        </w:rPr>
        <w:t>are</w:t>
      </w:r>
      <w:r w:rsidRPr="00C26140">
        <w:rPr>
          <w:color w:val="000000"/>
          <w:sz w:val="20"/>
          <w:szCs w:val="20"/>
          <w:u w:val="single"/>
        </w:rPr>
        <w:t xml:space="preserve"> </w:t>
      </w:r>
      <w:r w:rsidRPr="00C26140">
        <w:rPr>
          <w:b/>
          <w:bCs/>
          <w:color w:val="000000"/>
          <w:u w:val="single"/>
        </w:rPr>
        <w:t xml:space="preserve">deemed </w:t>
      </w:r>
      <w:r w:rsidRPr="00C26140">
        <w:rPr>
          <w:b/>
          <w:bCs/>
          <w:color w:val="000000"/>
          <w:u w:val="single"/>
          <w:shd w:val="clear" w:color="auto" w:fill="FFFF00"/>
        </w:rPr>
        <w:t>unjust</w:t>
      </w:r>
      <w:r w:rsidRPr="00C26140">
        <w:rPr>
          <w:color w:val="000000"/>
          <w:sz w:val="14"/>
          <w:szCs w:val="14"/>
        </w:rPr>
        <w:t>, regardless of the virtuousness and nobility of means selected.</w:t>
      </w:r>
    </w:p>
    <w:p w14:paraId="6DA535BD" w14:textId="77777777" w:rsidR="00BD2BBC" w:rsidRPr="007945DA" w:rsidRDefault="00BD2BBC" w:rsidP="00BD2BBC">
      <w:pPr>
        <w:rPr>
          <w:b/>
          <w:bCs/>
          <w:color w:val="000000"/>
          <w:sz w:val="26"/>
          <w:szCs w:val="26"/>
        </w:rPr>
      </w:pPr>
      <w:r>
        <w:rPr>
          <w:b/>
          <w:bCs/>
          <w:color w:val="000000"/>
          <w:sz w:val="26"/>
          <w:szCs w:val="26"/>
        </w:rPr>
        <w:t>Also, extinction first:</w:t>
      </w:r>
    </w:p>
    <w:p w14:paraId="760B9249" w14:textId="77777777" w:rsidR="00BD2BBC" w:rsidRDefault="00BD2BBC" w:rsidP="00BD2BBC">
      <w:pPr>
        <w:pStyle w:val="Heading4"/>
      </w:pPr>
      <w:r>
        <w:t xml:space="preserve">1] It’s a prerequisite to any other framework - Value requires us to be alive in the future.  </w:t>
      </w:r>
    </w:p>
    <w:p w14:paraId="34F7F9D3" w14:textId="77777777" w:rsidR="00BD2BBC" w:rsidRPr="005170DF" w:rsidRDefault="00BD2BBC" w:rsidP="00BD2BBC">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2837DE82" w14:textId="77777777" w:rsidR="00BD2BBC" w:rsidRDefault="00BD2BBC" w:rsidP="00BD2BBC">
      <w:pPr>
        <w:rPr>
          <w:sz w:val="14"/>
        </w:rPr>
      </w:pPr>
      <w:r w:rsidRPr="00F130E1">
        <w:rPr>
          <w:sz w:val="14"/>
        </w:rPr>
        <w:t>These reflections on moral uncertainty suggest an alternative, complementary way of looking at existential risk; they also suggest a new way of thinking about the ideal of sustainability. Let me elaborate.¶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025FE651" w14:textId="77777777" w:rsidR="00BD2BBC" w:rsidRPr="00086D07" w:rsidRDefault="00BD2BBC" w:rsidP="00BD2BBC">
      <w:pPr>
        <w:pStyle w:val="Heading4"/>
        <w:spacing w:line="276" w:lineRule="auto"/>
        <w:rPr>
          <w:rFonts w:cs="Calibri"/>
        </w:rPr>
      </w:pPr>
      <w:r>
        <w:rPr>
          <w:rFonts w:cs="Calibri"/>
        </w:rPr>
        <w:t>2] Cognitive biases – extinction is more likely than we think</w:t>
      </w:r>
    </w:p>
    <w:p w14:paraId="341350AC" w14:textId="77777777" w:rsidR="00BD2BBC" w:rsidRPr="00086D07" w:rsidRDefault="00BD2BBC" w:rsidP="00BD2BBC">
      <w:pPr>
        <w:spacing w:line="276" w:lineRule="auto"/>
      </w:pPr>
      <w:r w:rsidRPr="00086D07">
        <w:rPr>
          <w:rStyle w:val="Style13ptBold"/>
        </w:rPr>
        <w:t>GPP 17</w:t>
      </w:r>
      <w:r w:rsidRPr="00086D07">
        <w:t xml:space="preserve"> (Global Priorities Project, Future of Humanity Institute at the University of Oxford, Ministry for Foreign Affairs of Finland, “Existential Risk: Diplomacy and Governance,” Global Priorities Project, 2017, </w:t>
      </w:r>
      <w:hyperlink r:id="rId7" w:history="1">
        <w:r w:rsidRPr="00086D07">
          <w:rPr>
            <w:rStyle w:val="Hyperlink"/>
          </w:rPr>
          <w:t>https://www.fhi.ox.ac.uk/wp-content/uploads/Existential-Risks-2017-01-23.pdf</w:t>
        </w:r>
      </w:hyperlink>
      <w:r w:rsidRPr="00086D07">
        <w:t xml:space="preserve">, </w:t>
      </w:r>
    </w:p>
    <w:p w14:paraId="640AA682" w14:textId="77777777" w:rsidR="00BD2BBC" w:rsidRDefault="00BD2BBC" w:rsidP="00BD2BBC">
      <w:pPr>
        <w:spacing w:line="276" w:lineRule="auto"/>
        <w:rPr>
          <w:sz w:val="8"/>
        </w:rPr>
      </w:pPr>
      <w:r w:rsidRPr="00CF6A67">
        <w:rPr>
          <w:sz w:val="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31CA4">
        <w:rPr>
          <w:rStyle w:val="StyleUnderline"/>
          <w:highlight w:val="lightGray"/>
        </w:rPr>
        <w:t xml:space="preserve">Compare three outcomes: (1) Peace. (2) A nuclear war that kills 99% of the world’s existing population. (3) A nuclear war that kills 100%. </w:t>
      </w:r>
      <w:r w:rsidRPr="00631CA4">
        <w:rPr>
          <w:sz w:val="8"/>
          <w:highlight w:val="lightGray"/>
        </w:rPr>
        <w:t xml:space="preserve">(2) would be worse than (1), and (3) would be worse than (2). Which is the greater of these two differences? </w:t>
      </w:r>
      <w:r w:rsidRPr="00631CA4">
        <w:rPr>
          <w:rStyle w:val="StyleUnderline"/>
          <w:highlight w:val="lightGray"/>
        </w:rPr>
        <w:t>Most people believe that the greater difference is between (1) and (2).</w:t>
      </w:r>
      <w:r w:rsidRPr="00631CA4">
        <w:rPr>
          <w:sz w:val="8"/>
          <w:highlight w:val="lightGray"/>
        </w:rPr>
        <w:t xml:space="preserve"> </w:t>
      </w:r>
      <w:r w:rsidRPr="00631CA4">
        <w:rPr>
          <w:rStyle w:val="StyleUnderline"/>
          <w:highlight w:val="lightGray"/>
        </w:rPr>
        <w:t>I believe that the difference between (2) and (3) is very much greater</w:t>
      </w:r>
      <w:r w:rsidRPr="00631CA4">
        <w:rPr>
          <w:sz w:val="8"/>
          <w:highlight w:val="lightGray"/>
        </w:rPr>
        <w:t xml:space="preserve">. ... </w:t>
      </w:r>
      <w:r w:rsidRPr="00631CA4">
        <w:rPr>
          <w:rStyle w:val="StyleUnderline"/>
          <w:highlight w:val="lightGray"/>
        </w:rPr>
        <w:t xml:space="preserve">The Earth will remain habitable for </w:t>
      </w:r>
      <w:r w:rsidRPr="00631CA4">
        <w:rPr>
          <w:rStyle w:val="Emphasis"/>
          <w:highlight w:val="lightGray"/>
        </w:rPr>
        <w:t>at least another billion years</w:t>
      </w:r>
      <w:r w:rsidRPr="00631CA4">
        <w:rPr>
          <w:rStyle w:val="StyleUnderline"/>
          <w:highlight w:val="lightGray"/>
        </w:rPr>
        <w:t>.</w:t>
      </w:r>
      <w:r w:rsidRPr="00631CA4">
        <w:rPr>
          <w:sz w:val="8"/>
          <w:highlight w:val="lightGray"/>
        </w:rPr>
        <w:t xml:space="preserve"> </w:t>
      </w:r>
      <w:r w:rsidRPr="00631CA4">
        <w:rPr>
          <w:rStyle w:val="StyleUnderline"/>
          <w:highlight w:val="lightGray"/>
        </w:rPr>
        <w:t xml:space="preserve">Civilization </w:t>
      </w:r>
      <w:r w:rsidRPr="00631CA4">
        <w:rPr>
          <w:rStyle w:val="StyleUnderline"/>
          <w:highlight w:val="lightGray"/>
        </w:rPr>
        <w:lastRenderedPageBreak/>
        <w:t>began only a few thousand years ago.</w:t>
      </w:r>
      <w:r w:rsidRPr="00631CA4">
        <w:rPr>
          <w:sz w:val="8"/>
          <w:highlight w:val="lightGray"/>
        </w:rPr>
        <w:t xml:space="preserve"> </w:t>
      </w:r>
      <w:r w:rsidRPr="00631CA4">
        <w:rPr>
          <w:rStyle w:val="StyleUnderline"/>
          <w:highlight w:val="lightGray"/>
        </w:rPr>
        <w:t xml:space="preserve">If we do not destroy mankind, these few thousand years may be only </w:t>
      </w:r>
      <w:r w:rsidRPr="00631CA4">
        <w:rPr>
          <w:rStyle w:val="Emphasis"/>
          <w:highlight w:val="lightGray"/>
        </w:rPr>
        <w:t>a tiny fraction</w:t>
      </w:r>
      <w:r w:rsidRPr="00631CA4">
        <w:rPr>
          <w:rStyle w:val="StyleUnderline"/>
          <w:highlight w:val="lightGray"/>
        </w:rPr>
        <w:t xml:space="preserve"> of the whole of civilized human history.</w:t>
      </w:r>
      <w:r w:rsidRPr="00631CA4">
        <w:rPr>
          <w:sz w:val="8"/>
          <w:highlight w:val="lightGray"/>
        </w:rPr>
        <w:t xml:space="preserve"> </w:t>
      </w:r>
      <w:r w:rsidRPr="00631CA4">
        <w:rPr>
          <w:rStyle w:val="StyleUnderline"/>
          <w:highlight w:val="lightGray"/>
        </w:rPr>
        <w:t>The difference between (2) and (3) may thus be the difference between this tiny fraction and all of the rest of this history.</w:t>
      </w:r>
      <w:r w:rsidRPr="00631CA4">
        <w:rPr>
          <w:sz w:val="8"/>
          <w:highlight w:val="lightGray"/>
        </w:rPr>
        <w:t xml:space="preserve"> </w:t>
      </w:r>
      <w:r w:rsidRPr="00631CA4">
        <w:rPr>
          <w:rStyle w:val="StyleUnderline"/>
          <w:highlight w:val="lightGray"/>
        </w:rPr>
        <w:t xml:space="preserve">If we compare this possible history to a day, what has occurred so far is only a </w:t>
      </w:r>
      <w:r w:rsidRPr="00631CA4">
        <w:rPr>
          <w:rStyle w:val="Emphasis"/>
          <w:highlight w:val="lightGray"/>
        </w:rPr>
        <w:t>fraction of a second</w:t>
      </w:r>
      <w:r w:rsidRPr="00631CA4">
        <w:rPr>
          <w:rStyle w:val="StyleUnderline"/>
          <w:highlight w:val="lightGray"/>
        </w:rPr>
        <w:t>.65</w:t>
      </w:r>
      <w:r w:rsidRPr="00631CA4">
        <w:rPr>
          <w:sz w:val="8"/>
          <w:highlight w:val="lightGray"/>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631CA4">
        <w:rPr>
          <w:rStyle w:val="StyleUnderline"/>
          <w:highlight w:val="lightGray"/>
        </w:rPr>
        <w:t>What makes existential catastrophes especially bad is that they would “</w:t>
      </w:r>
      <w:r w:rsidRPr="00631CA4">
        <w:rPr>
          <w:rStyle w:val="Emphasis"/>
          <w:highlight w:val="lightGray"/>
        </w:rPr>
        <w:t>destroy the future</w:t>
      </w:r>
      <w:r w:rsidRPr="00631CA4">
        <w:rPr>
          <w:rStyle w:val="StyleUnderline"/>
          <w:highlight w:val="lightGray"/>
        </w:rPr>
        <w:t>,” as</w:t>
      </w:r>
      <w:r w:rsidRPr="00631CA4">
        <w:rPr>
          <w:sz w:val="8"/>
          <w:highlight w:val="lightGray"/>
        </w:rPr>
        <w:t xml:space="preserve"> another Oxford philosopher, Nick </w:t>
      </w:r>
      <w:r w:rsidRPr="00631CA4">
        <w:rPr>
          <w:rStyle w:val="StyleUnderline"/>
          <w:highlight w:val="lightGray"/>
        </w:rPr>
        <w:t>Bostrom, puts it.</w:t>
      </w:r>
      <w:r w:rsidRPr="00631CA4">
        <w:rPr>
          <w:sz w:val="8"/>
          <w:highlight w:val="lightGray"/>
        </w:rPr>
        <w:t xml:space="preserve">66 </w:t>
      </w:r>
      <w:r w:rsidRPr="00631CA4">
        <w:rPr>
          <w:rStyle w:val="StyleUnderline"/>
          <w:highlight w:val="lightGray"/>
        </w:rPr>
        <w:t>This future could potentially be extremely long and full of flourishing, and would therefore have extremely large value.</w:t>
      </w:r>
      <w:r w:rsidRPr="00631CA4">
        <w:rPr>
          <w:sz w:val="8"/>
          <w:highlight w:val="lightGray"/>
        </w:rPr>
        <w:t xml:space="preserve"> In standard risk analysis, when working out how to respond to risk, we work out the expected value of risk reduction, by weighing the probability that an action will prevent an adverse event against the severity of the event. </w:t>
      </w:r>
      <w:r w:rsidRPr="00631CA4">
        <w:rPr>
          <w:rStyle w:val="StyleUnderline"/>
          <w:highlight w:val="lightGray"/>
        </w:rPr>
        <w:t>Because the value of preventing existential catastrophe is so vast, even a tiny probability of prevention has huge expected value.</w:t>
      </w:r>
      <w:r w:rsidRPr="00631CA4">
        <w:rPr>
          <w:sz w:val="8"/>
          <w:highlight w:val="lightGray"/>
        </w:rPr>
        <w:t xml:space="preserve">67 Of course, there is persisting reasonable disagreement about ethics and there are a number of ways one might resist this conclusion.68 Therefore, it would be unjustified to be overconfident in Parfit and Bostrom’s argument. </w:t>
      </w:r>
      <w:r w:rsidRPr="00631CA4">
        <w:rPr>
          <w:rStyle w:val="StyleUnderline"/>
          <w:highlight w:val="lightGray"/>
        </w:rPr>
        <w:t>In some areas, government policy does give significant weight to future generations.</w:t>
      </w:r>
      <w:r w:rsidRPr="00631CA4">
        <w:rPr>
          <w:sz w:val="8"/>
          <w:highlight w:val="lightGray"/>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31CA4">
        <w:rPr>
          <w:rStyle w:val="StyleUnderline"/>
          <w:highlight w:val="lightGray"/>
        </w:rPr>
        <w:t>However, when it comes to existential risk, it would seem that we fail to live up to principles of intergenerational equity.</w:t>
      </w:r>
      <w:r w:rsidRPr="00631CA4">
        <w:rPr>
          <w:sz w:val="8"/>
          <w:highlight w:val="lightGray"/>
        </w:rPr>
        <w:t xml:space="preserve"> </w:t>
      </w:r>
      <w:r w:rsidRPr="00631CA4">
        <w:rPr>
          <w:rStyle w:val="StyleUnderline"/>
          <w:highlight w:val="lightGray"/>
        </w:rPr>
        <w:t xml:space="preserve">Existential catastrophe would not only give future generations less than the current generations; </w:t>
      </w:r>
      <w:r w:rsidRPr="00631CA4">
        <w:rPr>
          <w:rStyle w:val="Emphasis"/>
          <w:highlight w:val="lightGray"/>
        </w:rPr>
        <w:t>it would give them nothing</w:t>
      </w:r>
      <w:r w:rsidRPr="00086D07">
        <w:rPr>
          <w:rStyle w:val="StyleUnderline"/>
        </w:rPr>
        <w:t>.</w:t>
      </w:r>
      <w:r w:rsidRPr="00CF6A67">
        <w:rPr>
          <w:sz w:val="8"/>
        </w:rPr>
        <w:t xml:space="preserve"> Indeed, </w:t>
      </w:r>
      <w:r w:rsidRPr="00086D07">
        <w:rPr>
          <w:rStyle w:val="StyleUnderline"/>
        </w:rPr>
        <w:t>reducing existential risk plausibly has a quite low cost for us in comparison with the huge expected value it has for future generations.</w:t>
      </w:r>
      <w:r w:rsidRPr="00CF6A67">
        <w:rPr>
          <w:sz w:val="8"/>
        </w:rPr>
        <w:t xml:space="preserve"> In spite of this, relatively little is done to reduce existential risk. </w:t>
      </w:r>
      <w:r w:rsidRPr="00086D07">
        <w:rPr>
          <w:rStyle w:val="StyleUnderline"/>
        </w:rPr>
        <w:t xml:space="preserve">Unless we give up on norms of intergenerational equity, they give us a strong case for significantly increasing our efforts to reduce existential risks. </w:t>
      </w:r>
      <w:r w:rsidRPr="00CF6A67">
        <w:rPr>
          <w:sz w:val="8"/>
        </w:rPr>
        <w:t xml:space="preserve">1.3. WHY EXISTENTIAL RISKS MAY BE SYSTEMATICALLY UNDERINVESTED IN, AND THE ROLE OF THE INTERNATIONAL COMMUNITY </w:t>
      </w:r>
      <w:r w:rsidRPr="00086D07">
        <w:rPr>
          <w:rStyle w:val="StyleUnderline"/>
        </w:rPr>
        <w:t xml:space="preserve">In spite of the importance of </w:t>
      </w:r>
      <w:r w:rsidRPr="00FF5F00">
        <w:rPr>
          <w:rStyle w:val="StyleUnderline"/>
          <w:highlight w:val="green"/>
        </w:rPr>
        <w:t>existential risk</w:t>
      </w:r>
      <w:r w:rsidRPr="00086D07">
        <w:rPr>
          <w:rStyle w:val="StyleUnderline"/>
        </w:rPr>
        <w:t xml:space="preserve"> reduction, it probably </w:t>
      </w:r>
      <w:r w:rsidRPr="00FF5F00">
        <w:rPr>
          <w:rStyle w:val="StyleUnderline"/>
          <w:highlight w:val="green"/>
        </w:rPr>
        <w:t>receives less attention than</w:t>
      </w:r>
      <w:r w:rsidRPr="00086D07">
        <w:rPr>
          <w:rStyle w:val="StyleUnderline"/>
        </w:rPr>
        <w:t xml:space="preserve"> is </w:t>
      </w:r>
      <w:r w:rsidRPr="00FF5F00">
        <w:rPr>
          <w:rStyle w:val="StyleUnderline"/>
          <w:highlight w:val="green"/>
        </w:rPr>
        <w:t>warranted</w:t>
      </w:r>
      <w:r w:rsidRPr="00086D07">
        <w:rPr>
          <w:rStyle w:val="StyleUnderline"/>
        </w:rPr>
        <w:t>.</w:t>
      </w:r>
      <w:r w:rsidRPr="00CF6A67">
        <w:rPr>
          <w:sz w:val="8"/>
        </w:rPr>
        <w:t xml:space="preserve"> As a result, concerted international cooperation is required if we are to receive adequate protection from existential risks. 1.3.1. Why existential risks are likely to be underinvested in </w:t>
      </w:r>
      <w:r w:rsidRPr="00086D07">
        <w:rPr>
          <w:rStyle w:val="StyleUnderline"/>
        </w:rPr>
        <w:t>There are several reasons why existential risk reduction is likely to be underinvested in.</w:t>
      </w:r>
      <w:r w:rsidRPr="00CF6A67">
        <w:rPr>
          <w:sz w:val="8"/>
        </w:rPr>
        <w:t xml:space="preserve"> </w:t>
      </w:r>
      <w:r w:rsidRPr="00086D07">
        <w:rPr>
          <w:rStyle w:val="StyleUnderline"/>
        </w:rPr>
        <w:t>Firstly, it is a global public good.</w:t>
      </w:r>
      <w:r w:rsidRPr="00CF6A67">
        <w:rPr>
          <w:sz w:val="8"/>
        </w:rPr>
        <w:t xml:space="preserve"> </w:t>
      </w:r>
      <w:r w:rsidRPr="00086D07">
        <w:rPr>
          <w:rStyle w:val="StyleUnderline"/>
        </w:rPr>
        <w:t>Economic theory predicts that such goods tend to be underprovided.</w:t>
      </w:r>
      <w:r w:rsidRPr="00CF6A67">
        <w:rPr>
          <w:sz w:val="8"/>
        </w:rPr>
        <w:t xml:space="preserve"> </w:t>
      </w:r>
      <w:r w:rsidRPr="00086D07">
        <w:rPr>
          <w:rStyle w:val="StyleUnderline"/>
        </w:rPr>
        <w:t>The benefits of existential risk reduction are widely and indivisibly dispersed around the globe from the countries responsible for taking action.</w:t>
      </w:r>
      <w:r w:rsidRPr="00CF6A67">
        <w:rPr>
          <w:sz w:val="8"/>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many existential risks, such as machine superintelligence, engineered pandemics, and solar geoengineering, pose an unprecedented and uncertain future threat</w:t>
      </w:r>
      <w:r w:rsidRPr="00CF6A67">
        <w:rPr>
          <w:rStyle w:val="StyleUnderline"/>
        </w:rPr>
        <w:t>.</w:t>
      </w:r>
      <w:r w:rsidRPr="00CF6A67">
        <w:rPr>
          <w:sz w:val="8"/>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FF5F00">
        <w:rPr>
          <w:rStyle w:val="StyleUnderline"/>
          <w:highlight w:val="green"/>
        </w:rPr>
        <w:t xml:space="preserve">Cognitive biases </w:t>
      </w:r>
      <w:r w:rsidRPr="00CF6A67">
        <w:rPr>
          <w:rStyle w:val="StyleUnderline"/>
        </w:rPr>
        <w:t xml:space="preserve">also </w:t>
      </w:r>
      <w:r w:rsidRPr="00FF5F00">
        <w:rPr>
          <w:rStyle w:val="StyleUnderline"/>
          <w:highlight w:val="green"/>
        </w:rPr>
        <w:t>lead people to underestimate</w:t>
      </w:r>
      <w:r w:rsidRPr="00086D07">
        <w:rPr>
          <w:rStyle w:val="StyleUnderline"/>
        </w:rPr>
        <w:t xml:space="preserve"> </w:t>
      </w:r>
      <w:r w:rsidRPr="00CF6A67">
        <w:rPr>
          <w:rStyle w:val="StyleUnderline"/>
          <w:highlight w:val="green"/>
        </w:rPr>
        <w:t>existential</w:t>
      </w:r>
      <w:r w:rsidRPr="00086D07">
        <w:rPr>
          <w:rStyle w:val="StyleUnderline"/>
        </w:rPr>
        <w:t xml:space="preserve"> </w:t>
      </w:r>
      <w:r w:rsidRPr="00FF5F00">
        <w:rPr>
          <w:rStyle w:val="StyleUnderline"/>
          <w:highlight w:val="green"/>
        </w:rPr>
        <w:t>risks</w:t>
      </w:r>
      <w:r w:rsidRPr="00086D07">
        <w:rPr>
          <w:rStyle w:val="StyleUnderline"/>
        </w:rPr>
        <w:t>.</w:t>
      </w:r>
      <w:r w:rsidRPr="00CF6A67">
        <w:rPr>
          <w:sz w:val="8"/>
        </w:rPr>
        <w:t xml:space="preserve"> </w:t>
      </w:r>
      <w:r w:rsidRPr="00FF5F00">
        <w:rPr>
          <w:rStyle w:val="StyleUnderline"/>
          <w:highlight w:val="green"/>
        </w:rPr>
        <w:t>Since there have not been any catastrophes of this magnitude, these risks are not salient to politicians and the public</w:t>
      </w:r>
      <w:r w:rsidRPr="00086D07">
        <w:rPr>
          <w:rStyle w:val="StyleUnderline"/>
        </w:rPr>
        <w:t>.</w:t>
      </w:r>
      <w:r w:rsidRPr="00CF6A67">
        <w:rPr>
          <w:sz w:val="8"/>
        </w:rPr>
        <w:t xml:space="preserve">72 This is an example of the misapplication of the availability heuristic, a mental shortcut which assumes that something is important only if it can be readily recalled. </w:t>
      </w:r>
      <w:r w:rsidRPr="00FF5F00">
        <w:rPr>
          <w:rStyle w:val="StyleUnderline"/>
          <w:highlight w:val="green"/>
        </w:rPr>
        <w:t>Another cognitive bias</w:t>
      </w:r>
      <w:r w:rsidRPr="00086D07">
        <w:rPr>
          <w:rStyle w:val="StyleUnderline"/>
        </w:rPr>
        <w:t xml:space="preserve"> affecting perceptions of existential risk </w:t>
      </w:r>
      <w:r w:rsidRPr="00FF5F00">
        <w:rPr>
          <w:rStyle w:val="StyleUnderline"/>
          <w:highlight w:val="green"/>
        </w:rPr>
        <w:t>is scope neglect</w:t>
      </w:r>
      <w:r w:rsidRPr="00086D07">
        <w:rPr>
          <w:rStyle w:val="StyleUnderline"/>
        </w:rPr>
        <w:t>.</w:t>
      </w:r>
      <w:r w:rsidRPr="00CF6A67">
        <w:rPr>
          <w:sz w:val="8"/>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F5F00">
        <w:rPr>
          <w:rStyle w:val="StyleUnderline"/>
          <w:highlight w:val="green"/>
        </w:rPr>
        <w:t xml:space="preserve">People become numbed to </w:t>
      </w:r>
      <w:r w:rsidRPr="00086D07">
        <w:rPr>
          <w:rStyle w:val="StyleUnderline"/>
        </w:rPr>
        <w:t xml:space="preserve">the effect of </w:t>
      </w:r>
      <w:r w:rsidRPr="00FF5F00">
        <w:rPr>
          <w:rStyle w:val="StyleUnderline"/>
          <w:highlight w:val="green"/>
        </w:rPr>
        <w:t>saving lives when the numbers get too large</w:t>
      </w:r>
      <w:r w:rsidRPr="00086D07">
        <w:rPr>
          <w:rStyle w:val="StyleUnderline"/>
        </w:rPr>
        <w:t>.</w:t>
      </w:r>
      <w:r w:rsidRPr="00CF6A67">
        <w:rPr>
          <w:sz w:val="8"/>
        </w:rPr>
        <w:t xml:space="preserve"> 74 </w:t>
      </w:r>
      <w:r w:rsidRPr="00CF6A67">
        <w:rPr>
          <w:rStyle w:val="StyleUnderline"/>
        </w:rPr>
        <w:t>Scope neglect is a particularly acute problem for existential risk because the numbers at stake are so large.</w:t>
      </w:r>
      <w:r w:rsidRPr="00CF6A67">
        <w:rPr>
          <w:sz w:val="8"/>
        </w:rPr>
        <w:t xml:space="preserve"> </w:t>
      </w:r>
      <w:r w:rsidRPr="00CF6A67">
        <w:rPr>
          <w:rStyle w:val="StyleUnderline"/>
        </w:rPr>
        <w:t>Due to scope neglec</w:t>
      </w:r>
      <w:r w:rsidRPr="00086D07">
        <w:rPr>
          <w:rStyle w:val="StyleUnderline"/>
        </w:rPr>
        <w:t>t, decision-makers are prone to treat existential risks in a similar way to problems which are less severe by many orders of magnitude.</w:t>
      </w:r>
      <w:r w:rsidRPr="00CF6A67">
        <w:rPr>
          <w:sz w:val="8"/>
        </w:rPr>
        <w:t xml:space="preserve"> A wide range of other cognitive biases are likely to affect the evaluation of existential risks.75</w:t>
      </w:r>
    </w:p>
    <w:p w14:paraId="07A2B9C6" w14:textId="77777777" w:rsidR="00BD2BBC" w:rsidRDefault="00BD2BBC" w:rsidP="00BD2BBC"/>
    <w:p w14:paraId="08BD8DAA" w14:textId="77777777" w:rsidR="00BD2BBC" w:rsidRDefault="00BD2BBC" w:rsidP="00BD2BBC">
      <w:pPr>
        <w:pStyle w:val="Heading4"/>
      </w:pPr>
      <w:r>
        <w:t>3] Epistemic modesty – even if there is just a small chance extinction matters, you still vote on it because it is such a massive impact</w:t>
      </w:r>
    </w:p>
    <w:p w14:paraId="6AF07717" w14:textId="77777777" w:rsidR="00BD2BBC" w:rsidRDefault="00BD2BBC" w:rsidP="00BD2BBC"/>
    <w:p w14:paraId="2615A05F" w14:textId="77777777" w:rsidR="00BD2BBC" w:rsidRDefault="00BD2BBC" w:rsidP="00BD2BBC">
      <w:pPr>
        <w:pStyle w:val="Heading2"/>
      </w:pPr>
      <w:r>
        <w:lastRenderedPageBreak/>
        <w:t>Plan</w:t>
      </w:r>
    </w:p>
    <w:p w14:paraId="26B62F76" w14:textId="77777777" w:rsidR="00BD2BBC" w:rsidRPr="0078303B" w:rsidRDefault="00BD2BBC" w:rsidP="00BD2BBC">
      <w:pPr>
        <w:pStyle w:val="Heading4"/>
        <w:rPr>
          <w:rFonts w:asciiTheme="minorHAnsi" w:hAnsiTheme="minorHAnsi" w:cstheme="minorHAnsi"/>
        </w:rPr>
      </w:pPr>
      <w:r w:rsidRPr="0078303B">
        <w:rPr>
          <w:rFonts w:asciiTheme="minorHAnsi" w:hAnsiTheme="minorHAnsi" w:cstheme="minorHAnsi"/>
        </w:rPr>
        <w:t>I affirm: The appropriation of outer space by private entities via Large Satellite Constellations in Lower Earth Orbit is unjust.</w:t>
      </w:r>
    </w:p>
    <w:p w14:paraId="36477844" w14:textId="77777777" w:rsidR="00BD2BBC" w:rsidRPr="0078303B" w:rsidRDefault="00BD2BBC" w:rsidP="00BD2BBC">
      <w:pPr>
        <w:rPr>
          <w:rFonts w:asciiTheme="minorHAnsi" w:hAnsiTheme="minorHAnsi" w:cstheme="minorHAnsi"/>
        </w:rPr>
      </w:pPr>
      <w:r w:rsidRPr="0078303B">
        <w:rPr>
          <w:rStyle w:val="Style13ptBold"/>
          <w:rFonts w:asciiTheme="minorHAnsi" w:hAnsiTheme="minorHAnsi" w:cstheme="minorHAnsi"/>
        </w:rPr>
        <w:t xml:space="preserve">Takaya et al 18 </w:t>
      </w:r>
      <w:r w:rsidRPr="0078303B">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EDD9D98" w14:textId="77777777" w:rsidR="00BD2BBC" w:rsidRPr="0078303B" w:rsidRDefault="00BD2BBC" w:rsidP="00BD2BBC">
      <w:pPr>
        <w:rPr>
          <w:rStyle w:val="StyleUnderline"/>
          <w:rFonts w:asciiTheme="minorHAnsi" w:hAnsiTheme="minorHAnsi" w:cstheme="minorHAnsi"/>
        </w:rPr>
      </w:pPr>
      <w:r w:rsidRPr="0078303B">
        <w:rPr>
          <w:rFonts w:asciiTheme="minorHAnsi" w:hAnsiTheme="minorHAnsi" w:cstheme="minorHAnsi"/>
        </w:rPr>
        <w:t xml:space="preserve">By investigating expected large satellite constellation projects and by reviewing existing interpretations of international space law, this paper argues that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exclusive use of</w:t>
      </w:r>
      <w:r w:rsidRPr="0078303B">
        <w:rPr>
          <w:rStyle w:val="StyleUnderline"/>
          <w:rFonts w:asciiTheme="minorHAnsi" w:hAnsiTheme="minorHAnsi" w:cstheme="minorHAnsi"/>
        </w:rPr>
        <w:t xml:space="preserve"> specific </w:t>
      </w:r>
      <w:r w:rsidRPr="0078303B">
        <w:rPr>
          <w:rStyle w:val="StyleUnderline"/>
          <w:rFonts w:asciiTheme="minorHAnsi" w:hAnsiTheme="minorHAnsi" w:cstheme="minorHAnsi"/>
          <w:highlight w:val="green"/>
        </w:rPr>
        <w:t>LEO orbits by</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large constellation of satellite</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constitute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violation of the non-appropriation principle by means of occupation and</w:t>
      </w:r>
      <w:r w:rsidRPr="0078303B">
        <w:rPr>
          <w:rStyle w:val="StyleUnderline"/>
          <w:rFonts w:asciiTheme="minorHAnsi" w:hAnsiTheme="minorHAnsi" w:cstheme="minorHAnsi"/>
        </w:rPr>
        <w:t xml:space="preserve"> by means of </w:t>
      </w:r>
      <w:r w:rsidRPr="0078303B">
        <w:rPr>
          <w:rStyle w:val="StyleUnderline"/>
          <w:rFonts w:asciiTheme="minorHAnsi" w:hAnsiTheme="minorHAnsi" w:cstheme="minorHAnsi"/>
          <w:highlight w:val="green"/>
        </w:rPr>
        <w:t>use</w:t>
      </w:r>
      <w:r w:rsidRPr="0078303B">
        <w:rPr>
          <w:rStyle w:val="StyleUnderline"/>
          <w:rFonts w:asciiTheme="minorHAnsi" w:hAnsiTheme="minorHAnsi" w:cstheme="minorHAnsi"/>
        </w:rPr>
        <w:t xml:space="preserve">, drawing a </w:t>
      </w:r>
      <w:r w:rsidRPr="0078303B">
        <w:rPr>
          <w:rStyle w:val="StyleUnderline"/>
          <w:rFonts w:asciiTheme="minorHAnsi" w:hAnsiTheme="minorHAnsi" w:cstheme="minorHAnsi"/>
          <w:highlight w:val="green"/>
        </w:rPr>
        <w:t>parallel between orbits as resources and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exploitation of</w:t>
      </w:r>
      <w:r w:rsidRPr="0078303B">
        <w:rPr>
          <w:rStyle w:val="StyleUnderline"/>
          <w:rFonts w:asciiTheme="minorHAnsi" w:hAnsiTheme="minorHAnsi" w:cstheme="minorHAnsi"/>
        </w:rPr>
        <w:t xml:space="preserve"> tangible </w:t>
      </w:r>
      <w:r w:rsidRPr="0078303B">
        <w:rPr>
          <w:rStyle w:val="StyleUnderline"/>
          <w:rFonts w:asciiTheme="minorHAnsi" w:hAnsiTheme="minorHAnsi" w:cstheme="minorHAnsi"/>
          <w:highlight w:val="green"/>
        </w:rPr>
        <w:t>mineral resources</w:t>
      </w:r>
      <w:r w:rsidRPr="0078303B">
        <w:rPr>
          <w:rStyle w:val="StyleUnderline"/>
          <w:rFonts w:asciiTheme="minorHAnsi" w:hAnsiTheme="minorHAnsi" w:cstheme="minorHAnsi"/>
        </w:rPr>
        <w:t xml:space="preserve"> in space.</w:t>
      </w:r>
      <w:r w:rsidRPr="0078303B">
        <w:rPr>
          <w:rFonts w:asciiTheme="minorHAnsi" w:hAnsiTheme="minorHAnsi" w:cstheme="minorHAnsi"/>
        </w:rPr>
        <w:t xml:space="preserve"> Based on this, the important question to be raised is what constitutes an exclusive use of a specific orbit. In other words, </w:t>
      </w:r>
      <w:r w:rsidRPr="0078303B">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46F3C8B4" w14:textId="77777777" w:rsidR="00BD2BBC" w:rsidRPr="0078303B" w:rsidRDefault="00BD2BBC" w:rsidP="00BD2BBC">
      <w:pPr>
        <w:rPr>
          <w:rFonts w:asciiTheme="minorHAnsi" w:hAnsiTheme="minorHAnsi" w:cstheme="minorHAnsi"/>
        </w:rPr>
      </w:pPr>
      <w:r w:rsidRPr="0078303B">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8303B">
        <w:rPr>
          <w:rFonts w:asciiTheme="minorHAnsi" w:hAnsiTheme="minorHAnsi" w:cstheme="minorHAnsi"/>
        </w:rPr>
        <w:t xml:space="preserve"> In this paper, the authors define </w:t>
      </w:r>
      <w:r w:rsidRPr="0078303B">
        <w:rPr>
          <w:rStyle w:val="StyleUnderline"/>
          <w:rFonts w:asciiTheme="minorHAnsi" w:hAnsiTheme="minorHAnsi" w:cstheme="minorHAnsi"/>
        </w:rPr>
        <w:t xml:space="preserve">an </w:t>
      </w:r>
      <w:r w:rsidRPr="0078303B">
        <w:rPr>
          <w:rStyle w:val="StyleUnderline"/>
          <w:rFonts w:asciiTheme="minorHAnsi" w:hAnsiTheme="minorHAnsi" w:cstheme="minorHAnsi"/>
          <w:highlight w:val="green"/>
        </w:rPr>
        <w:t>exclusive use of an orbit</w:t>
      </w:r>
      <w:r w:rsidRPr="0078303B">
        <w:rPr>
          <w:rStyle w:val="StyleUnderline"/>
          <w:rFonts w:asciiTheme="minorHAnsi" w:hAnsiTheme="minorHAnsi" w:cstheme="minorHAnsi"/>
        </w:rPr>
        <w:t xml:space="preserve"> by a state</w:t>
      </w:r>
      <w:r w:rsidRPr="0078303B">
        <w:rPr>
          <w:rFonts w:asciiTheme="minorHAnsi" w:hAnsiTheme="minorHAnsi" w:cstheme="minorHAnsi"/>
        </w:rPr>
        <w:t xml:space="preserve">40 </w:t>
      </w:r>
      <w:r w:rsidRPr="0078303B">
        <w:rPr>
          <w:rStyle w:val="StyleUnderline"/>
          <w:rFonts w:asciiTheme="minorHAnsi" w:hAnsiTheme="minorHAnsi" w:cstheme="minorHAnsi"/>
          <w:highlight w:val="green"/>
        </w:rPr>
        <w:t xml:space="preserve">as any use that would </w:t>
      </w:r>
      <w:r w:rsidRPr="0078303B">
        <w:rPr>
          <w:rStyle w:val="StyleUnderline"/>
          <w:rFonts w:asciiTheme="minorHAnsi" w:hAnsiTheme="minorHAnsi" w:cstheme="minorHAnsi"/>
        </w:rPr>
        <w:t>prevent/</w:t>
      </w:r>
      <w:r w:rsidRPr="0078303B">
        <w:rPr>
          <w:rStyle w:val="StyleUnderline"/>
          <w:rFonts w:asciiTheme="minorHAnsi" w:hAnsiTheme="minorHAnsi" w:cstheme="minorHAnsi"/>
          <w:highlight w:val="green"/>
        </w:rPr>
        <w:t>hinder the usage</w:t>
      </w:r>
      <w:r w:rsidRPr="0078303B">
        <w:rPr>
          <w:rStyle w:val="StyleUnderline"/>
          <w:rFonts w:asciiTheme="minorHAnsi" w:hAnsiTheme="minorHAnsi" w:cstheme="minorHAnsi"/>
        </w:rPr>
        <w:t xml:space="preserve"> of the same orbit </w:t>
      </w:r>
      <w:r w:rsidRPr="0078303B">
        <w:rPr>
          <w:rStyle w:val="StyleUnderline"/>
          <w:rFonts w:asciiTheme="minorHAnsi" w:hAnsiTheme="minorHAnsi" w:cstheme="minorHAnsi"/>
          <w:highlight w:val="green"/>
        </w:rPr>
        <w:t>by any other state</w:t>
      </w:r>
      <w:r w:rsidRPr="0078303B">
        <w:rPr>
          <w:rStyle w:val="StyleUnderline"/>
          <w:rFonts w:asciiTheme="minorHAnsi" w:hAnsiTheme="minorHAnsi" w:cstheme="minorHAnsi"/>
        </w:rPr>
        <w:t xml:space="preserve">. Translating </w:t>
      </w:r>
      <w:r w:rsidRPr="0078303B">
        <w:rPr>
          <w:rStyle w:val="StyleUnderline"/>
          <w:rFonts w:asciiTheme="minorHAnsi" w:hAnsiTheme="minorHAnsi" w:cstheme="minorHAnsi"/>
          <w:highlight w:val="green"/>
        </w:rPr>
        <w:t xml:space="preserve">this definition </w:t>
      </w:r>
      <w:r w:rsidRPr="0078303B">
        <w:rPr>
          <w:rStyle w:val="StyleUnderline"/>
          <w:rFonts w:asciiTheme="minorHAnsi" w:hAnsiTheme="minorHAnsi" w:cstheme="minorHAnsi"/>
        </w:rPr>
        <w:t xml:space="preserve">into an applicable regulation </w:t>
      </w:r>
      <w:r w:rsidRPr="0078303B">
        <w:rPr>
          <w:rStyle w:val="StyleUnderline"/>
          <w:rFonts w:asciiTheme="minorHAnsi" w:hAnsiTheme="minorHAnsi" w:cstheme="minorHAnsi"/>
          <w:highlight w:val="green"/>
        </w:rPr>
        <w:t>could consist in defining a threshold of orbital collision risk or a threshold of density of satellites along an orbit based on</w:t>
      </w:r>
      <w:r w:rsidRPr="0078303B">
        <w:rPr>
          <w:rStyle w:val="StyleUnderline"/>
          <w:rFonts w:asciiTheme="minorHAnsi" w:hAnsiTheme="minorHAnsi" w:cstheme="minorHAnsi"/>
        </w:rPr>
        <w:t xml:space="preserve"> its </w:t>
      </w:r>
      <w:r w:rsidRPr="0078303B">
        <w:rPr>
          <w:rStyle w:val="StyleUnderline"/>
          <w:rFonts w:asciiTheme="minorHAnsi" w:hAnsiTheme="minorHAnsi" w:cstheme="minorHAnsi"/>
          <w:highlight w:val="green"/>
        </w:rPr>
        <w:t>altitude, shape,</w:t>
      </w:r>
      <w:r w:rsidRPr="0078303B">
        <w:rPr>
          <w:rStyle w:val="StyleUnderline"/>
          <w:rFonts w:asciiTheme="minorHAnsi" w:hAnsiTheme="minorHAnsi" w:cstheme="minorHAnsi"/>
        </w:rPr>
        <w:t xml:space="preserve"> relative </w:t>
      </w:r>
      <w:r w:rsidRPr="0078303B">
        <w:rPr>
          <w:rStyle w:val="StyleUnderline"/>
          <w:rFonts w:asciiTheme="minorHAnsi" w:hAnsiTheme="minorHAnsi" w:cstheme="minorHAnsi"/>
          <w:highlight w:val="green"/>
        </w:rPr>
        <w:t>velocity</w:t>
      </w:r>
      <w:r w:rsidRPr="0078303B">
        <w:rPr>
          <w:rStyle w:val="StyleUnderline"/>
          <w:rFonts w:asciiTheme="minorHAnsi" w:hAnsiTheme="minorHAnsi" w:cstheme="minorHAnsi"/>
        </w:rPr>
        <w:t xml:space="preserve"> of neighbouring objects, etc</w:t>
      </w:r>
      <w:r w:rsidRPr="0078303B">
        <w:rPr>
          <w:rFonts w:asciiTheme="minorHAnsi" w:hAnsiTheme="minorHAnsi" w:cstheme="minorHAnsi"/>
        </w:rPr>
        <w:t xml:space="preserve">. It is however not the purpose of this space law paper. </w:t>
      </w:r>
      <w:r w:rsidRPr="0078303B">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8303B">
        <w:rPr>
          <w:rFonts w:asciiTheme="minorHAnsi" w:hAnsiTheme="minorHAnsi" w:cstheme="minorHAnsi"/>
        </w:rPr>
        <w:t>Moreover, even if its rules suffer from a low implementation rates, the IADC would be an appropriate discussion platform thanks to its very deep technical focus.</w:t>
      </w:r>
    </w:p>
    <w:p w14:paraId="11677E3B"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 xml:space="preserve">6. Conclusion </w:t>
      </w:r>
    </w:p>
    <w:p w14:paraId="4A6252EF" w14:textId="77777777" w:rsidR="00BD2BBC" w:rsidRPr="0078303B" w:rsidRDefault="00BD2BBC" w:rsidP="00BD2BBC">
      <w:pPr>
        <w:rPr>
          <w:rFonts w:asciiTheme="minorHAnsi" w:hAnsiTheme="minorHAnsi" w:cstheme="minorHAnsi"/>
        </w:rPr>
      </w:pPr>
      <w:r w:rsidRPr="0078303B">
        <w:rPr>
          <w:rStyle w:val="StyleUnderline"/>
          <w:rFonts w:asciiTheme="minorHAnsi" w:hAnsiTheme="minorHAnsi" w:cstheme="minorHAnsi"/>
        </w:rPr>
        <w:t xml:space="preserve">The various announced projects of </w:t>
      </w:r>
      <w:r w:rsidRPr="0078303B">
        <w:rPr>
          <w:rStyle w:val="StyleUnderline"/>
          <w:rFonts w:asciiTheme="minorHAnsi" w:hAnsiTheme="minorHAnsi" w:cstheme="minorHAnsi"/>
          <w:highlight w:val="green"/>
        </w:rPr>
        <w:t>LSC</w:t>
      </w:r>
      <w:r w:rsidRPr="0078303B">
        <w:rPr>
          <w:rStyle w:val="StyleUnderline"/>
          <w:rFonts w:asciiTheme="minorHAnsi" w:hAnsiTheme="minorHAnsi" w:cstheme="minorHAnsi"/>
        </w:rPr>
        <w:t xml:space="preserve">, also called </w:t>
      </w:r>
      <w:r w:rsidRPr="0078303B">
        <w:rPr>
          <w:rStyle w:val="StyleUnderline"/>
          <w:rFonts w:asciiTheme="minorHAnsi" w:hAnsiTheme="minorHAnsi" w:cstheme="minorHAnsi"/>
          <w:highlight w:val="green"/>
        </w:rPr>
        <w:t>mega-constellations</w:t>
      </w:r>
      <w:r w:rsidRPr="0078303B">
        <w:rPr>
          <w:rStyle w:val="StyleUnderline"/>
          <w:rFonts w:asciiTheme="minorHAnsi" w:hAnsiTheme="minorHAnsi" w:cstheme="minorHAnsi"/>
        </w:rPr>
        <w:t>, push existing regulations and practices to their limit</w:t>
      </w:r>
      <w:r w:rsidRPr="0078303B">
        <w:rPr>
          <w:rFonts w:asciiTheme="minorHAnsi" w:hAnsiTheme="minorHAnsi" w:cstheme="minorHAnsi"/>
        </w:rPr>
        <w:t xml:space="preserve">, forcing researchers and practitioners around the world to rethink the applicability of existing space law principles to this new trend. In this paper, the authors, after providing </w:t>
      </w:r>
      <w:r w:rsidRPr="0078303B">
        <w:rPr>
          <w:rFonts w:asciiTheme="minorHAnsi" w:hAnsiTheme="minorHAnsi" w:cstheme="minorHAnsi"/>
        </w:rPr>
        <w:lastRenderedPageBreak/>
        <w:t xml:space="preserve">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391468D3"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w:t>
      </w:r>
      <w:r w:rsidRPr="0078303B">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78303B">
        <w:rPr>
          <w:rFonts w:asciiTheme="minorHAnsi" w:hAnsiTheme="minorHAnsi" w:cstheme="minorHAnsi"/>
        </w:rPr>
        <w:t xml:space="preserve">; </w:t>
      </w:r>
    </w:p>
    <w:p w14:paraId="5F0643DD"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ITU’s “first come, first served” principle is reaching its limits with current LSC projects and should be re-evaluated; </w:t>
      </w:r>
    </w:p>
    <w:p w14:paraId="0E664DA1" w14:textId="77777777" w:rsidR="00BD2BBC" w:rsidRPr="0078303B" w:rsidRDefault="00BD2BBC" w:rsidP="00BD2BBC">
      <w:pPr>
        <w:rPr>
          <w:rStyle w:val="StyleUnderline"/>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05BCD2E3" w14:textId="77777777" w:rsidR="00BD2BBC" w:rsidRDefault="00BD2BBC" w:rsidP="00BD2BBC"/>
    <w:p w14:paraId="37F30730" w14:textId="77777777" w:rsidR="00BD2BBC" w:rsidRPr="00693057" w:rsidRDefault="00BD2BBC" w:rsidP="00BD2BBC">
      <w:pPr>
        <w:pStyle w:val="Heading4"/>
        <w:rPr>
          <w:rStyle w:val="Style13ptBold"/>
          <w:b/>
          <w:bCs w:val="0"/>
        </w:rPr>
      </w:pPr>
      <w:bookmarkStart w:id="0" w:name="_Hlk91608009"/>
      <w:r>
        <w:rPr>
          <w:rStyle w:val="Style13ptBold"/>
          <w:b/>
          <w:bCs w:val="0"/>
        </w:rPr>
        <w:t>Mega constellations are being led by private entities, and are considered appropriation</w:t>
      </w:r>
    </w:p>
    <w:p w14:paraId="0167832D" w14:textId="77777777" w:rsidR="00BD2BBC" w:rsidRDefault="00BD2BBC" w:rsidP="00BD2BBC">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8" w:history="1">
        <w:r w:rsidRPr="00D63099">
          <w:rPr>
            <w:rStyle w:val="Hyperlink"/>
          </w:rPr>
          <w:t>https://swfound.org/media/206951/johnson2020_referenceworkentry_thelegalstatusofmegaleoconstel.pdf</w:t>
        </w:r>
      </w:hyperlink>
      <w:r>
        <w:t>] brett</w:t>
      </w:r>
    </w:p>
    <w:bookmarkEnd w:id="0"/>
    <w:p w14:paraId="7B1FF471" w14:textId="77777777" w:rsidR="00BD2BBC" w:rsidRPr="00A01A63" w:rsidRDefault="00BD2BBC" w:rsidP="00BD2BBC">
      <w:pPr>
        <w:rPr>
          <w:sz w:val="16"/>
        </w:rPr>
      </w:pPr>
      <w:r w:rsidRPr="00A56D09">
        <w:rPr>
          <w:sz w:val="16"/>
        </w:rPr>
        <w:t xml:space="preserve">Yes, </w:t>
      </w:r>
      <w:r w:rsidRPr="00A56D09">
        <w:rPr>
          <w:rStyle w:val="Emphasis"/>
        </w:rPr>
        <w:t>This Is Impermissible Appropriation</w:t>
      </w:r>
      <w:r>
        <w:rPr>
          <w:rStyle w:val="Emphasis"/>
        </w:rPr>
        <w:t xml:space="preserve"> </w:t>
      </w: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r>
        <w:rPr>
          <w:sz w:val="16"/>
        </w:rPr>
        <w:t xml:space="preserve"> </w:t>
      </w:r>
      <w:r w:rsidRPr="00A3065E">
        <w:rPr>
          <w:rStyle w:val="Emphasis"/>
        </w:rPr>
        <w:t>Excludes Others</w:t>
      </w:r>
      <w:r>
        <w:rPr>
          <w:rStyle w:val="Emphasis"/>
        </w:rPr>
        <w:t xml:space="preserve"> </w:t>
      </w: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r>
        <w:rPr>
          <w:sz w:val="16"/>
        </w:rPr>
        <w:t xml:space="preserve"> </w:t>
      </w: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r>
        <w:rPr>
          <w:sz w:val="16"/>
        </w:rPr>
        <w:t xml:space="preserve"> </w:t>
      </w:r>
      <w:r w:rsidRPr="00A3065E">
        <w:rPr>
          <w:sz w:val="16"/>
          <w:szCs w:val="16"/>
        </w:rPr>
        <w:t>Done Without Coordination</w:t>
      </w:r>
      <w:r>
        <w:rPr>
          <w:sz w:val="16"/>
          <w:szCs w:val="16"/>
        </w:rPr>
        <w:t xml:space="preserve"> </w:t>
      </w: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r>
        <w:rPr>
          <w:sz w:val="16"/>
          <w:szCs w:val="16"/>
        </w:rPr>
        <w:t xml:space="preserve"> </w:t>
      </w:r>
      <w:r w:rsidRPr="00A3065E">
        <w:rPr>
          <w:rStyle w:val="Emphasis"/>
        </w:rPr>
        <w:t>Governments Are Ultimately Implicated</w:t>
      </w:r>
      <w:r>
        <w:rPr>
          <w:rStyle w:val="Emphasis"/>
        </w:rPr>
        <w:t xml:space="preserve"> </w:t>
      </w: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w:t>
      </w:r>
      <w:r w:rsidRPr="00A3065E">
        <w:rPr>
          <w:sz w:val="16"/>
        </w:rPr>
        <w:lastRenderedPageBreak/>
        <w:t xml:space="preserve">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r>
        <w:rPr>
          <w:sz w:val="16"/>
        </w:rPr>
        <w:t xml:space="preserve"> </w:t>
      </w:r>
      <w:r>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 xml:space="preserve">. </w:t>
      </w:r>
      <w:r w:rsidRPr="00A033F0">
        <w:rPr>
          <w:rStyle w:val="Emphasis"/>
          <w:highlight w:val="green"/>
        </w:rPr>
        <w:t>Long-Term Occupation Constitutes Appropriation</w:t>
      </w:r>
      <w:r>
        <w:rPr>
          <w:rStyle w:val="Emphasis"/>
        </w:rPr>
        <w:t xml:space="preserve"> </w:t>
      </w: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Starlink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r>
        <w:rPr>
          <w:sz w:val="16"/>
        </w:rPr>
        <w:t xml:space="preserve"> </w:t>
      </w:r>
      <w:r w:rsidRPr="00A56D09">
        <w:rPr>
          <w:rStyle w:val="Emphasis"/>
        </w:rPr>
        <w:t>Prevents Others from Using Space</w:t>
      </w:r>
      <w:r>
        <w:rPr>
          <w:rStyle w:val="Emphasis"/>
        </w:rPr>
        <w:t xml:space="preserve"> </w:t>
      </w: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6"/>
        </w:rPr>
        <w:t xml:space="preserve"> </w:t>
      </w:r>
      <w:r w:rsidRPr="00322391">
        <w:rPr>
          <w:sz w:val="16"/>
          <w:szCs w:val="16"/>
        </w:rPr>
        <w:t>No Due Regard for Others</w:t>
      </w:r>
      <w:r>
        <w:rPr>
          <w:sz w:val="16"/>
          <w:szCs w:val="16"/>
        </w:rPr>
        <w:t xml:space="preserve"> </w:t>
      </w: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r>
        <w:rPr>
          <w:sz w:val="16"/>
          <w:szCs w:val="16"/>
        </w:rPr>
        <w:t xml:space="preserve"> </w:t>
      </w:r>
      <w:r w:rsidRPr="00CB31B0">
        <w:rPr>
          <w:rStyle w:val="Emphasis"/>
        </w:rPr>
        <w:t>Harmful Contamination</w:t>
      </w:r>
      <w:r>
        <w:rPr>
          <w:rStyle w:val="Emphasis"/>
        </w:rPr>
        <w:t xml:space="preserve"> </w:t>
      </w:r>
      <w:r w:rsidRPr="00322391">
        <w:rPr>
          <w:sz w:val="16"/>
          <w:szCs w:val="16"/>
        </w:rPr>
        <w:t xml:space="preserve">The impacts of the spacecraft on the pressing issue of space debris need not be gone into detail here. Suffice it to say, </w:t>
      </w:r>
      <w:r w:rsidRPr="00A033F0">
        <w:rPr>
          <w:rStyle w:val="Emphasis"/>
          <w:highlight w:val="green"/>
        </w:rPr>
        <w:t>megaconstellations</w:t>
      </w:r>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r>
        <w:rPr>
          <w:sz w:val="16"/>
          <w:szCs w:val="16"/>
        </w:rPr>
        <w:t xml:space="preserve"> </w:t>
      </w:r>
      <w:r w:rsidRPr="00E37DCF">
        <w:rPr>
          <w:rStyle w:val="Emphasis"/>
        </w:rPr>
        <w:t>If This Isn’t Appropriation, Then What Is?</w:t>
      </w:r>
      <w:r>
        <w:rPr>
          <w:rStyle w:val="Emphasis"/>
        </w:rPr>
        <w:t xml:space="preserve"> </w:t>
      </w:r>
      <w:r w:rsidRPr="00E37DCF">
        <w:rPr>
          <w:sz w:val="16"/>
        </w:rPr>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r>
        <w:rPr>
          <w:sz w:val="16"/>
        </w:rPr>
        <w:t xml:space="preserve"> </w:t>
      </w:r>
      <w:r w:rsidRPr="00E37DCF">
        <w:rPr>
          <w:rStyle w:val="Emphasis"/>
        </w:rPr>
        <w:t>Conclusion</w:t>
      </w:r>
      <w:r>
        <w:rPr>
          <w:rStyle w:val="Emphasis"/>
        </w:rPr>
        <w:t xml:space="preserve"> </w:t>
      </w:r>
      <w:r w:rsidRPr="00A01A63">
        <w:rPr>
          <w:sz w:val="16"/>
        </w:rPr>
        <w:t xml:space="preserve">In </w:t>
      </w:r>
      <w:r w:rsidRPr="00A01A63">
        <w:rPr>
          <w:sz w:val="16"/>
        </w:rPr>
        <w:lastRenderedPageBreak/>
        <w:t xml:space="preserve">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A033F0">
        <w:rPr>
          <w:rStyle w:val="Emphasis"/>
          <w:highlight w:val="green"/>
        </w:rPr>
        <w:t>megaconstellations</w:t>
      </w:r>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13F17B81" w14:textId="77777777" w:rsidR="00BD2BBC" w:rsidRDefault="00BD2BBC" w:rsidP="00BD2BBC"/>
    <w:p w14:paraId="321BCAD2" w14:textId="77777777" w:rsidR="00BD2BBC" w:rsidRPr="0078303B" w:rsidRDefault="00BD2BBC" w:rsidP="00BD2BBC">
      <w:pPr>
        <w:pStyle w:val="Heading4"/>
        <w:rPr>
          <w:rFonts w:asciiTheme="minorHAnsi" w:hAnsiTheme="minorHAnsi" w:cstheme="minorHAnsi"/>
        </w:rPr>
      </w:pPr>
      <w:r w:rsidRPr="0078303B">
        <w:rPr>
          <w:rFonts w:asciiTheme="minorHAnsi" w:hAnsiTheme="minorHAnsi" w:cstheme="minorHAnsi"/>
        </w:rPr>
        <w:t>No broadband concerns - constellations couldn’t support more than 1 user for every 10 km</w:t>
      </w:r>
      <w:r w:rsidRPr="0078303B">
        <w:rPr>
          <w:rFonts w:asciiTheme="minorHAnsi" w:hAnsiTheme="minorHAnsi" w:cstheme="minorHAnsi"/>
          <w:vertAlign w:val="superscript"/>
        </w:rPr>
        <w:t>2</w:t>
      </w:r>
      <w:r w:rsidRPr="0078303B">
        <w:rPr>
          <w:rFonts w:asciiTheme="minorHAnsi" w:hAnsiTheme="minorHAnsi" w:cstheme="minorHAnsi"/>
        </w:rPr>
        <w:t xml:space="preserve"> – only useful in extremely remote areas.</w:t>
      </w:r>
    </w:p>
    <w:p w14:paraId="6F40B4A6" w14:textId="77777777" w:rsidR="00BD2BBC" w:rsidRPr="0078303B" w:rsidRDefault="00BD2BBC" w:rsidP="00BD2BBC">
      <w:pPr>
        <w:rPr>
          <w:rFonts w:asciiTheme="minorHAnsi" w:hAnsiTheme="minorHAnsi" w:cstheme="minorHAnsi"/>
        </w:rPr>
      </w:pPr>
      <w:r w:rsidRPr="0078303B">
        <w:rPr>
          <w:rStyle w:val="Style13ptBold"/>
          <w:rFonts w:asciiTheme="minorHAnsi" w:hAnsiTheme="minorHAnsi" w:cstheme="minorHAnsi"/>
        </w:rPr>
        <w:t xml:space="preserve">Ogutu and Oughton 21 </w:t>
      </w:r>
      <w:r w:rsidRPr="0078303B">
        <w:rPr>
          <w:rFonts w:asciiTheme="minorHAnsi" w:hAnsiTheme="minorHAnsi" w:cstheme="minorHAnsi"/>
        </w:rPr>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9" w:history="1">
        <w:r w:rsidRPr="0078303B">
          <w:rPr>
            <w:rStyle w:val="Hyperlink"/>
            <w:rFonts w:asciiTheme="minorHAnsi" w:hAnsiTheme="minorHAnsi" w:cstheme="minorHAnsi"/>
          </w:rPr>
          <w:t>https://ieeexplore.ieee.org/stamp/stamp.jsp?arnumber=9568932</w:t>
        </w:r>
      </w:hyperlink>
      <w:r w:rsidRPr="0078303B">
        <w:rPr>
          <w:rFonts w:asciiTheme="minorHAnsi" w:hAnsiTheme="minorHAnsi" w:cstheme="minorHAnsi"/>
        </w:rPr>
        <w:t xml:space="preserve"> SM</w:t>
      </w:r>
    </w:p>
    <w:p w14:paraId="205F46C2" w14:textId="77777777" w:rsidR="00BD2BBC" w:rsidRPr="0078303B" w:rsidRDefault="00BD2BBC" w:rsidP="00BD2BBC">
      <w:pPr>
        <w:rPr>
          <w:rFonts w:asciiTheme="minorHAnsi" w:hAnsiTheme="minorHAnsi" w:cstheme="minorHAnsi"/>
          <w:b/>
          <w:u w:val="single"/>
        </w:rPr>
      </w:pPr>
      <w:r w:rsidRPr="0078303B">
        <w:rPr>
          <w:rStyle w:val="StyleUnderline"/>
          <w:rFonts w:asciiTheme="minorHAnsi" w:hAnsiTheme="minorHAnsi" w:cstheme="minorHAnsi"/>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78303B">
        <w:rPr>
          <w:rFonts w:asciiTheme="minorHAnsi" w:hAnsiTheme="minorHAnsi" w:cstheme="minorHAnsi"/>
        </w:rPr>
        <w:t xml:space="preserve"> Since the aggregate capacity is shared among the subscribers, Starlink provides the highest mean capacity followed by Kuiper and OneWeb as shown in Figure 4. Therefore</w:t>
      </w:r>
      <w:r w:rsidRPr="0078303B">
        <w:rPr>
          <w:rStyle w:val="StyleUnderline"/>
          <w:rFonts w:asciiTheme="minorHAnsi" w:hAnsiTheme="minorHAnsi" w:cstheme="minorHAnsi"/>
        </w:rPr>
        <w:t xml:space="preserve">, an </w:t>
      </w:r>
      <w:r w:rsidRPr="0078303B">
        <w:rPr>
          <w:rStyle w:val="StyleUnderline"/>
          <w:rFonts w:asciiTheme="minorHAnsi" w:hAnsiTheme="minorHAnsi" w:cstheme="minorHAnsi"/>
          <w:highlight w:val="green"/>
        </w:rPr>
        <w:t>increase in population density</w:t>
      </w:r>
      <w:r w:rsidRPr="0078303B">
        <w:rPr>
          <w:rStyle w:val="StyleUnderline"/>
          <w:rFonts w:asciiTheme="minorHAnsi" w:hAnsiTheme="minorHAnsi" w:cstheme="minorHAnsi"/>
        </w:rPr>
        <w:t xml:space="preserve"> (and logically a higher subscriber density) </w:t>
      </w:r>
      <w:r w:rsidRPr="0078303B">
        <w:rPr>
          <w:rStyle w:val="StyleUnderline"/>
          <w:rFonts w:asciiTheme="minorHAnsi" w:hAnsiTheme="minorHAnsi" w:cstheme="minorHAnsi"/>
          <w:highlight w:val="green"/>
        </w:rPr>
        <w:t>leads to a drastic decrease in</w:t>
      </w:r>
      <w:r w:rsidRPr="0078303B">
        <w:rPr>
          <w:rStyle w:val="StyleUnderline"/>
          <w:rFonts w:asciiTheme="minorHAnsi" w:hAnsiTheme="minorHAnsi" w:cstheme="minorHAnsi"/>
        </w:rPr>
        <w:t xml:space="preserve"> mean </w:t>
      </w:r>
      <w:r w:rsidRPr="0078303B">
        <w:rPr>
          <w:rStyle w:val="StyleUnderline"/>
          <w:rFonts w:asciiTheme="minorHAnsi" w:hAnsiTheme="minorHAnsi" w:cstheme="minorHAnsi"/>
          <w:highlight w:val="green"/>
        </w:rPr>
        <w:t>capacity</w:t>
      </w:r>
      <w:r w:rsidRPr="0078303B">
        <w:rPr>
          <w:rStyle w:val="StyleUnderline"/>
          <w:rFonts w:asciiTheme="minorHAnsi" w:hAnsiTheme="minorHAnsi" w:cstheme="minorHAnsi"/>
        </w:rPr>
        <w:t>.</w:t>
      </w:r>
    </w:p>
    <w:p w14:paraId="022A3D19" w14:textId="77777777" w:rsidR="00BD2BBC" w:rsidRPr="0078303B" w:rsidRDefault="00BD2BBC" w:rsidP="00BD2BBC">
      <w:pPr>
        <w:rPr>
          <w:rFonts w:asciiTheme="minorHAnsi" w:hAnsiTheme="minorHAnsi" w:cstheme="minorHAnsi"/>
          <w:b/>
          <w:u w:val="single"/>
        </w:rPr>
      </w:pPr>
      <w:r w:rsidRPr="0078303B">
        <w:rPr>
          <w:rFonts w:asciiTheme="minorHAnsi" w:hAnsiTheme="minorHAnsi" w:cstheme="minorHAnsi"/>
        </w:rPr>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78303B">
        <w:rPr>
          <w:rStyle w:val="StyleUnderline"/>
          <w:rFonts w:asciiTheme="minorHAnsi" w:hAnsiTheme="minorHAnsi" w:cstheme="minorHAnsi"/>
        </w:rPr>
        <w:t xml:space="preserve">active </w:t>
      </w:r>
      <w:r w:rsidRPr="0078303B">
        <w:rPr>
          <w:rStyle w:val="StyleUnderline"/>
          <w:rFonts w:asciiTheme="minorHAnsi" w:hAnsiTheme="minorHAnsi" w:cstheme="minorHAnsi"/>
          <w:highlight w:val="green"/>
        </w:rPr>
        <w:t>constellations</w:t>
      </w:r>
      <w:r w:rsidRPr="0078303B">
        <w:rPr>
          <w:rStyle w:val="StyleUnderline"/>
          <w:rFonts w:asciiTheme="minorHAnsi" w:hAnsiTheme="minorHAnsi" w:cstheme="minorHAnsi"/>
        </w:rPr>
        <w:t xml:space="preserve"> such as Starlink </w:t>
      </w:r>
      <w:r w:rsidRPr="0078303B">
        <w:rPr>
          <w:rStyle w:val="StyleUnderline"/>
          <w:rFonts w:asciiTheme="minorHAnsi" w:hAnsiTheme="minorHAnsi" w:cstheme="minorHAnsi"/>
          <w:highlight w:val="green"/>
        </w:rPr>
        <w:t>have already begun limiting adoption</w:t>
      </w:r>
      <w:r w:rsidRPr="0078303B">
        <w:rPr>
          <w:rStyle w:val="StyleUnderline"/>
          <w:rFonts w:asciiTheme="minorHAnsi" w:hAnsiTheme="minorHAnsi" w:cstheme="minorHAnsi"/>
        </w:rPr>
        <w:t xml:space="preserve"> in high demand areas, to ensure QoS can be guaranteed to existing customers, ensuring the available broadband services remain competitive against competing technologies.</w:t>
      </w:r>
    </w:p>
    <w:p w14:paraId="29769989"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 xml:space="preserve">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w:t>
      </w:r>
      <w:r w:rsidRPr="0078303B">
        <w:rPr>
          <w:rFonts w:asciiTheme="minorHAnsi" w:hAnsiTheme="minorHAnsi" w:cstheme="minorHAnsi"/>
        </w:rPr>
        <w:lastRenderedPageBreak/>
        <w:t>constellations, and that they will be focusing on the bottom 5% of the market not currently served by conventional terrestrial broadband services using either fixed or wireless technologies.</w:t>
      </w:r>
    </w:p>
    <w:p w14:paraId="45ECF21D"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 xml:space="preserve">We can see </w:t>
      </w:r>
      <w:r w:rsidRPr="0078303B">
        <w:rPr>
          <w:rStyle w:val="StyleUnderline"/>
          <w:rFonts w:asciiTheme="minorHAnsi" w:hAnsiTheme="minorHAnsi" w:cstheme="minorHAnsi"/>
        </w:rPr>
        <w:t>large parts of Asia (India, China etc.) will be unsuitable, along with most of mainland Europe (e.g. Germany, Italy) and central America (e.g. Mexico).</w:t>
      </w:r>
      <w:r w:rsidRPr="0078303B">
        <w:rPr>
          <w:rFonts w:asciiTheme="minorHAnsi" w:hAnsiTheme="minorHAnsi" w:cstheme="minorHAnsi"/>
        </w:rPr>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2E112F1C" w14:textId="77777777" w:rsidR="00BD2BBC" w:rsidRPr="0078303B" w:rsidRDefault="00BD2BBC" w:rsidP="00BD2BBC">
      <w:pPr>
        <w:rPr>
          <w:rStyle w:val="StyleUnderline"/>
          <w:rFonts w:asciiTheme="minorHAnsi" w:hAnsiTheme="minorHAnsi" w:cstheme="minorHAnsi"/>
        </w:rPr>
      </w:pPr>
      <w:r w:rsidRPr="0078303B">
        <w:rPr>
          <w:rStyle w:val="StyleUnderline"/>
          <w:rFonts w:asciiTheme="minorHAnsi" w:hAnsiTheme="minorHAnsi" w:cstheme="minorHAnsi"/>
        </w:rPr>
        <w:t xml:space="preserve">In South America large parts of the Amazon may also have low enough population density to be suitable, as well as much of the Sahara region in Africa, although whether </w:t>
      </w:r>
      <w:r w:rsidRPr="0078303B">
        <w:rPr>
          <w:rStyle w:val="StyleUnderline"/>
          <w:rFonts w:asciiTheme="minorHAnsi" w:hAnsiTheme="minorHAnsi" w:cstheme="minorHAnsi"/>
          <w:highlight w:val="green"/>
        </w:rPr>
        <w:t>incomes</w:t>
      </w:r>
      <w:r w:rsidRPr="0078303B">
        <w:rPr>
          <w:rStyle w:val="StyleUnderline"/>
          <w:rFonts w:asciiTheme="minorHAnsi" w:hAnsiTheme="minorHAnsi" w:cstheme="minorHAnsi"/>
        </w:rPr>
        <w:t xml:space="preserve"> would enable the purchasing of such services </w:t>
      </w:r>
      <w:r w:rsidRPr="0078303B">
        <w:rPr>
          <w:rStyle w:val="StyleUnderline"/>
          <w:rFonts w:asciiTheme="minorHAnsi" w:hAnsiTheme="minorHAnsi" w:cstheme="minorHAnsi"/>
          <w:highlight w:val="green"/>
        </w:rPr>
        <w:t>would be a main concern.</w:t>
      </w:r>
    </w:p>
    <w:p w14:paraId="64490037"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 xml:space="preserve">Therefore, </w:t>
      </w:r>
      <w:r w:rsidRPr="0078303B">
        <w:rPr>
          <w:rStyle w:val="StyleUnderline"/>
          <w:rFonts w:asciiTheme="minorHAnsi" w:hAnsiTheme="minorHAnsi" w:cstheme="minorHAnsi"/>
        </w:rPr>
        <w:t xml:space="preserve">to explore the suitability of these constellations we use a 1% adoption rate among the local population to explore capacity per user in the busiest hour of the day. </w:t>
      </w:r>
      <w:r w:rsidRPr="0078303B">
        <w:rPr>
          <w:rFonts w:asciiTheme="minorHAnsi" w:hAnsiTheme="minorHAnsi" w:cstheme="minorHAnsi"/>
        </w:rPr>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5F9A1CEA"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SECTION VII.Discussion</w:t>
      </w:r>
    </w:p>
    <w:p w14:paraId="36541C2B"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53C96B52" w14:textId="77777777" w:rsidR="00BD2BBC" w:rsidRPr="0078303B" w:rsidRDefault="00BD2BBC" w:rsidP="00BD2BBC">
      <w:pPr>
        <w:rPr>
          <w:rStyle w:val="StyleUnderline"/>
          <w:rFonts w:asciiTheme="minorHAnsi" w:hAnsiTheme="minorHAnsi" w:cstheme="minorHAnsi"/>
        </w:rPr>
      </w:pPr>
      <w:r w:rsidRPr="0078303B">
        <w:rPr>
          <w:rFonts w:asciiTheme="minorHAnsi" w:hAnsiTheme="minorHAnsi" w:cstheme="minorHAnsi"/>
        </w:rPr>
        <w:t xml:space="preserve">A. </w:t>
      </w:r>
      <w:r w:rsidRPr="0078303B">
        <w:rPr>
          <w:rStyle w:val="StyleUnderline"/>
          <w:rFonts w:asciiTheme="minorHAnsi" w:hAnsiTheme="minorHAnsi" w:cstheme="minorHAnsi"/>
        </w:rPr>
        <w:t>How Much Capacity can be Provided by Different LEO Broadband Constellations?</w:t>
      </w:r>
    </w:p>
    <w:p w14:paraId="7127107D" w14:textId="77777777" w:rsidR="00BD2BBC" w:rsidRPr="0078303B" w:rsidRDefault="00BD2BBC" w:rsidP="00BD2BBC">
      <w:pPr>
        <w:rPr>
          <w:rStyle w:val="StyleUnderline"/>
          <w:rFonts w:asciiTheme="minorHAnsi" w:hAnsiTheme="minorHAnsi" w:cstheme="minorHAnsi"/>
        </w:rPr>
      </w:pPr>
      <w:r w:rsidRPr="0078303B">
        <w:rPr>
          <w:rFonts w:asciiTheme="minorHAnsi" w:hAnsiTheme="minorHAnsi" w:cstheme="minorHAnsi"/>
        </w:rP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78303B">
        <w:rPr>
          <w:rStyle w:val="StyleUnderline"/>
          <w:rFonts w:asciiTheme="minorHAnsi" w:hAnsiTheme="minorHAnsi" w:cstheme="minorHAnsi"/>
        </w:rPr>
        <w:t>We find that for network densities of 5,040, 720 and 3,240 satellites for Starlink, OneWeb and Kuiper respectively, the estimated coverage areas equate to 101,000, 708,000 and 157,000 km2.</w:t>
      </w:r>
    </w:p>
    <w:p w14:paraId="02B0743D"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 xml:space="preserve">The variation in the FSPL due to the orbital altitude and network density among the three constellations results in different received power. To compensate for high path loss, Kuiper and OneWeb opt for high </w:t>
      </w:r>
      <w:r w:rsidRPr="0078303B">
        <w:rPr>
          <w:rFonts w:asciiTheme="minorHAnsi" w:hAnsiTheme="minorHAnsi" w:cstheme="minorHAnsi"/>
        </w:rPr>
        <w:lastRenderedPageBreak/>
        <w:t>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46680022" w14:textId="77777777" w:rsidR="00BD2BBC" w:rsidRPr="0078303B" w:rsidRDefault="00BD2BBC" w:rsidP="00BD2BBC">
      <w:pPr>
        <w:rPr>
          <w:rStyle w:val="StyleUnderline"/>
          <w:rFonts w:asciiTheme="minorHAnsi" w:hAnsiTheme="minorHAnsi" w:cstheme="minorHAnsi"/>
        </w:rPr>
      </w:pPr>
      <w:r w:rsidRPr="0078303B">
        <w:rPr>
          <w:rFonts w:asciiTheme="minorHAnsi" w:hAnsiTheme="minorHAnsi" w:cstheme="minorHAnsi"/>
        </w:rPr>
        <w:t xml:space="preserve">B. </w:t>
      </w:r>
      <w:r w:rsidRPr="0078303B">
        <w:rPr>
          <w:rStyle w:val="StyleUnderline"/>
          <w:rFonts w:asciiTheme="minorHAnsi" w:hAnsiTheme="minorHAnsi" w:cstheme="minorHAnsi"/>
        </w:rPr>
        <w:t>What is the Potential Capacity Per User From Different Constellations?</w:t>
      </w:r>
    </w:p>
    <w:p w14:paraId="1ED9E622"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 xml:space="preserve">Related to the previous question, the per user capacity is therefore also positively correlated with the increase in the number of satellites for each constellation.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highest</w:t>
      </w:r>
      <w:r w:rsidRPr="0078303B">
        <w:rPr>
          <w:rStyle w:val="StyleUnderline"/>
          <w:rFonts w:asciiTheme="minorHAnsi" w:hAnsiTheme="minorHAnsi" w:cstheme="minorHAnsi"/>
        </w:rPr>
        <w:t xml:space="preserve"> mean user </w:t>
      </w:r>
      <w:r w:rsidRPr="0078303B">
        <w:rPr>
          <w:rStyle w:val="StyleUnderline"/>
          <w:rFonts w:asciiTheme="minorHAnsi" w:hAnsiTheme="minorHAnsi" w:cstheme="minorHAnsi"/>
          <w:highlight w:val="green"/>
        </w:rPr>
        <w:t>capacity</w:t>
      </w:r>
      <w:r w:rsidRPr="0078303B">
        <w:rPr>
          <w:rStyle w:val="StyleUnderline"/>
          <w:rFonts w:asciiTheme="minorHAnsi" w:hAnsiTheme="minorHAnsi" w:cstheme="minorHAnsi"/>
        </w:rPr>
        <w:t xml:space="preserve"> is achieved with the lowest subscriber densities, which </w:t>
      </w:r>
      <w:r w:rsidRPr="0078303B">
        <w:rPr>
          <w:rStyle w:val="StyleUnderline"/>
          <w:rFonts w:asciiTheme="minorHAnsi" w:hAnsiTheme="minorHAnsi" w:cstheme="minorHAnsi"/>
          <w:highlight w:val="green"/>
        </w:rPr>
        <w:t xml:space="preserve">occur in the most </w:t>
      </w:r>
      <w:r w:rsidRPr="0078303B">
        <w:rPr>
          <w:rStyle w:val="StyleUnderline"/>
          <w:rFonts w:asciiTheme="minorHAnsi" w:hAnsiTheme="minorHAnsi" w:cstheme="minorHAnsi"/>
        </w:rPr>
        <w:t xml:space="preserve">rural and </w:t>
      </w:r>
      <w:r w:rsidRPr="0078303B">
        <w:rPr>
          <w:rStyle w:val="StyleUnderline"/>
          <w:rFonts w:asciiTheme="minorHAnsi" w:hAnsiTheme="minorHAnsi" w:cstheme="minorHAnsi"/>
          <w:highlight w:val="green"/>
        </w:rPr>
        <w:t>remote regions</w:t>
      </w:r>
      <w:r w:rsidRPr="0078303B">
        <w:rPr>
          <w:rStyle w:val="StyleUnderline"/>
          <w:rFonts w:asciiTheme="minorHAnsi" w:hAnsiTheme="minorHAnsi" w:cstheme="minorHAnsi"/>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78303B">
        <w:rPr>
          <w:rStyle w:val="StyleUnderline"/>
          <w:rFonts w:asciiTheme="minorHAnsi" w:hAnsiTheme="minorHAnsi" w:cstheme="minorHAnsi"/>
          <w:highlight w:val="green"/>
        </w:rPr>
        <w:t>providers</w:t>
      </w:r>
      <w:r w:rsidRPr="0078303B">
        <w:rPr>
          <w:rStyle w:val="StyleUnderline"/>
          <w:rFonts w:asciiTheme="minorHAnsi" w:hAnsiTheme="minorHAnsi" w:cstheme="minorHAnsi"/>
        </w:rPr>
        <w:t xml:space="preserve"> have been </w:t>
      </w:r>
      <w:r w:rsidRPr="0078303B">
        <w:rPr>
          <w:rStyle w:val="StyleUnderline"/>
          <w:rFonts w:asciiTheme="minorHAnsi" w:hAnsiTheme="minorHAnsi" w:cstheme="minorHAnsi"/>
          <w:highlight w:val="green"/>
        </w:rPr>
        <w:t>making a</w:t>
      </w:r>
      <w:r w:rsidRPr="0078303B">
        <w:rPr>
          <w:rStyle w:val="StyleUnderline"/>
          <w:rFonts w:asciiTheme="minorHAnsi" w:hAnsiTheme="minorHAnsi" w:cstheme="minorHAnsi"/>
        </w:rPr>
        <w:t xml:space="preserve"> strong business </w:t>
      </w:r>
      <w:r w:rsidRPr="0078303B">
        <w:rPr>
          <w:rStyle w:val="StyleUnderline"/>
          <w:rFonts w:asciiTheme="minorHAnsi" w:hAnsiTheme="minorHAnsi" w:cstheme="minorHAnsi"/>
          <w:highlight w:val="green"/>
        </w:rPr>
        <w:t>case for</w:t>
      </w:r>
      <w:r w:rsidRPr="0078303B">
        <w:rPr>
          <w:rStyle w:val="StyleUnderline"/>
          <w:rFonts w:asciiTheme="minorHAnsi" w:hAnsiTheme="minorHAnsi" w:cstheme="minorHAnsi"/>
        </w:rPr>
        <w:t xml:space="preserve"> the usage of </w:t>
      </w:r>
      <w:r w:rsidRPr="0078303B">
        <w:rPr>
          <w:rStyle w:val="StyleUnderline"/>
          <w:rFonts w:asciiTheme="minorHAnsi" w:hAnsiTheme="minorHAnsi" w:cstheme="minorHAnsi"/>
          <w:highlight w:val="green"/>
        </w:rPr>
        <w:t>satellites in</w:t>
      </w:r>
      <w:r w:rsidRPr="0078303B">
        <w:rPr>
          <w:rStyle w:val="StyleUnderline"/>
          <w:rFonts w:asciiTheme="minorHAnsi" w:hAnsiTheme="minorHAnsi" w:cstheme="minorHAnsi"/>
        </w:rPr>
        <w:t xml:space="preserve"> the final </w:t>
      </w:r>
      <w:r w:rsidRPr="0078303B">
        <w:rPr>
          <w:rStyle w:val="StyleUnderline"/>
          <w:rFonts w:asciiTheme="minorHAnsi" w:hAnsiTheme="minorHAnsi" w:cstheme="minorHAnsi"/>
          <w:highlight w:val="green"/>
        </w:rPr>
        <w:t>3 percent</w:t>
      </w:r>
      <w:r w:rsidRPr="0078303B">
        <w:rPr>
          <w:rStyle w:val="StyleUnderline"/>
          <w:rFonts w:asciiTheme="minorHAnsi" w:hAnsiTheme="minorHAnsi" w:cstheme="minorHAnsi"/>
        </w:rPr>
        <w:t xml:space="preserve"> of customers </w:t>
      </w:r>
      <w:r w:rsidRPr="0078303B">
        <w:rPr>
          <w:rStyle w:val="StyleUnderline"/>
          <w:rFonts w:asciiTheme="minorHAnsi" w:hAnsiTheme="minorHAnsi" w:cstheme="minorHAnsi"/>
          <w:highlight w:val="green"/>
        </w:rPr>
        <w:t>in the hardest-to-reach</w:t>
      </w:r>
      <w:r w:rsidRPr="0078303B">
        <w:rPr>
          <w:rStyle w:val="StyleUnderline"/>
          <w:rFonts w:asciiTheme="minorHAnsi" w:hAnsiTheme="minorHAnsi" w:cstheme="minorHAnsi"/>
        </w:rPr>
        <w:t xml:space="preserve"> rural and remote </w:t>
      </w:r>
      <w:r w:rsidRPr="0078303B">
        <w:rPr>
          <w:rStyle w:val="StyleUnderline"/>
          <w:rFonts w:asciiTheme="minorHAnsi" w:hAnsiTheme="minorHAnsi" w:cstheme="minorHAnsi"/>
          <w:highlight w:val="green"/>
        </w:rPr>
        <w:t>regions</w:t>
      </w:r>
      <w:r w:rsidRPr="0078303B">
        <w:rPr>
          <w:rStyle w:val="StyleUnderline"/>
          <w:rFonts w:asciiTheme="minorHAnsi" w:hAnsiTheme="minorHAnsi" w:cstheme="minorHAnsi"/>
        </w:rPr>
        <w:t xml:space="preserve"> of the USA, Canada, United Kingdom, Australia and New Zealand</w:t>
      </w:r>
      <w:r w:rsidRPr="0078303B">
        <w:rPr>
          <w:rFonts w:asciiTheme="minorHAnsi" w:hAnsiTheme="minorHAnsi" w:cstheme="minorHAnsi"/>
        </w:rPr>
        <w:t xml:space="preserve"> (among other countries) due to their competitive advantage in these challenging deployment situations. While the aggregate speeds estimated are impressive, </w:t>
      </w:r>
      <w:r w:rsidRPr="0078303B">
        <w:rPr>
          <w:rStyle w:val="StyleUnderline"/>
          <w:rFonts w:asciiTheme="minorHAnsi" w:hAnsiTheme="minorHAnsi" w:cstheme="minorHAnsi"/>
        </w:rPr>
        <w:t>each satellite asset can easily become saturated, especially in higher populated urban and suburban areas,</w:t>
      </w:r>
      <w:r w:rsidRPr="0078303B">
        <w:rPr>
          <w:rFonts w:asciiTheme="minorHAnsi" w:hAnsiTheme="minorHAnsi" w:cstheme="minorHAnsi"/>
        </w:rP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285E5F4D"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C. What is the Potential Cost Per User as Subscriber Penetration Increases?</w:t>
      </w:r>
    </w:p>
    <w:p w14:paraId="477AC23F" w14:textId="77777777" w:rsidR="00BD2BBC" w:rsidRPr="0078303B" w:rsidRDefault="00BD2BBC" w:rsidP="00BD2BBC">
      <w:pPr>
        <w:rPr>
          <w:rFonts w:asciiTheme="minorHAnsi" w:hAnsiTheme="minorHAnsi" w:cstheme="minorHAnsi"/>
        </w:rPr>
      </w:pPr>
      <w:r w:rsidRPr="0078303B">
        <w:rPr>
          <w:rStyle w:val="StyleUnderline"/>
          <w:rFonts w:asciiTheme="minorHAnsi" w:hAnsiTheme="minorHAnsi" w:cstheme="minorHAnsi"/>
        </w:rPr>
        <w:t xml:space="preserve">The largest capital expenditure costs are incurred by rocket launches, building ground stations and acquiring spectrum. </w:t>
      </w:r>
      <w:r w:rsidRPr="0078303B">
        <w:rPr>
          <w:rStyle w:val="StyleUnderline"/>
          <w:rFonts w:asciiTheme="minorHAnsi" w:hAnsiTheme="minorHAnsi" w:cstheme="minorHAnsi"/>
          <w:highlight w:val="green"/>
        </w:rPr>
        <w:t>As more satellites are launched, the cost per user would increase</w:t>
      </w:r>
      <w:r w:rsidRPr="0078303B">
        <w:rPr>
          <w:rStyle w:val="StyleUnderline"/>
          <w:rFonts w:asciiTheme="minorHAnsi" w:hAnsiTheme="minorHAnsi" w:cstheme="minorHAnsi"/>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78303B">
        <w:rPr>
          <w:rFonts w:asciiTheme="minorHAnsi" w:hAnsiTheme="minorHAnsi" w:cstheme="minorHAnsi"/>
        </w:rP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4B7ACA58"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78303B">
        <w:rPr>
          <w:rStyle w:val="StyleUnderline"/>
          <w:rFonts w:asciiTheme="minorHAnsi" w:hAnsiTheme="minorHAnsi" w:cstheme="minorHAnsi"/>
          <w:highlight w:val="green"/>
        </w:rPr>
        <w:t>the possibility of succeeding</w:t>
      </w:r>
      <w:r w:rsidRPr="0078303B">
        <w:rPr>
          <w:rStyle w:val="StyleUnderline"/>
          <w:rFonts w:asciiTheme="minorHAnsi" w:hAnsiTheme="minorHAnsi" w:cstheme="minorHAnsi"/>
        </w:rPr>
        <w:t xml:space="preserve"> in developed countries where constellations such as Starlink are testing their products </w:t>
      </w:r>
      <w:r w:rsidRPr="0078303B">
        <w:rPr>
          <w:rStyle w:val="StyleUnderline"/>
          <w:rFonts w:asciiTheme="minorHAnsi" w:hAnsiTheme="minorHAnsi" w:cstheme="minorHAnsi"/>
          <w:highlight w:val="green"/>
        </w:rPr>
        <w:t>is low</w:t>
      </w:r>
      <w:r w:rsidRPr="0078303B">
        <w:rPr>
          <w:rFonts w:asciiTheme="minorHAnsi" w:hAnsiTheme="minorHAnsi" w:cstheme="minorHAnsi"/>
        </w:rP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w:t>
      </w:r>
      <w:r w:rsidRPr="0078303B">
        <w:rPr>
          <w:rFonts w:asciiTheme="minorHAnsi" w:hAnsiTheme="minorHAnsi" w:cstheme="minorHAnsi"/>
        </w:rPr>
        <w:lastRenderedPageBreak/>
        <w:t>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40B17B8B"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D. Which Parts of the World are LEO Constellations Most Suitable for?</w:t>
      </w:r>
    </w:p>
    <w:p w14:paraId="73DD5AB6" w14:textId="77777777" w:rsidR="00BD2BBC" w:rsidRPr="0078303B" w:rsidRDefault="00BD2BBC" w:rsidP="00BD2BBC">
      <w:pPr>
        <w:rPr>
          <w:rStyle w:val="StyleUnderline"/>
          <w:rFonts w:asciiTheme="minorHAnsi" w:hAnsiTheme="minorHAnsi" w:cstheme="minorHAnsi"/>
        </w:rPr>
      </w:pPr>
      <w:r w:rsidRPr="0078303B">
        <w:rPr>
          <w:rFonts w:asciiTheme="minorHAnsi" w:hAnsiTheme="minorHAnsi" w:cstheme="minorHAnsi"/>
        </w:rPr>
        <w:t>The performance of the three constellations in areas of different population density shows a general trend</w:t>
      </w:r>
      <w:r w:rsidRPr="0078303B">
        <w:rPr>
          <w:rStyle w:val="StyleUnderline"/>
          <w:rFonts w:asciiTheme="minorHAnsi" w:hAnsiTheme="minorHAnsi" w:cstheme="minorHAnsi"/>
        </w:rPr>
        <w:t>. Regions with low population density generally experience higher capacity per user with Starlink and Kuiper providing superior speeds.</w:t>
      </w:r>
    </w:p>
    <w:p w14:paraId="0DEDE272" w14:textId="77777777" w:rsidR="00BD2BBC" w:rsidRPr="0078303B" w:rsidRDefault="00BD2BBC" w:rsidP="00BD2BBC">
      <w:pPr>
        <w:rPr>
          <w:rStyle w:val="StyleUnderline"/>
          <w:rFonts w:asciiTheme="minorHAnsi" w:hAnsiTheme="minorHAnsi" w:cstheme="minorHAnsi"/>
        </w:rPr>
      </w:pPr>
      <w:r w:rsidRPr="0078303B">
        <w:rPr>
          <w:rStyle w:val="StyleUnderline"/>
          <w:rFonts w:asciiTheme="minorHAnsi" w:hAnsiTheme="minorHAnsi" w:cstheme="minorHAnsi"/>
        </w:rPr>
        <w:t xml:space="preserve">The simulation of possible geographical areas of adoption indicates that </w:t>
      </w:r>
      <w:r w:rsidRPr="0078303B">
        <w:rPr>
          <w:rStyle w:val="StyleUnderline"/>
          <w:rFonts w:asciiTheme="minorHAnsi" w:hAnsiTheme="minorHAnsi" w:cstheme="minorHAnsi"/>
          <w:highlight w:val="green"/>
        </w:rPr>
        <w:t>most parts of Central Asia, Middle East,</w:t>
      </w:r>
      <w:r w:rsidRPr="0078303B">
        <w:rPr>
          <w:rStyle w:val="StyleUnderline"/>
          <w:rFonts w:asciiTheme="minorHAnsi" w:hAnsiTheme="minorHAnsi" w:cstheme="minorHAnsi"/>
        </w:rPr>
        <w:t xml:space="preserve"> South East </w:t>
      </w:r>
      <w:r w:rsidRPr="0078303B">
        <w:rPr>
          <w:rStyle w:val="StyleUnderline"/>
          <w:rFonts w:asciiTheme="minorHAnsi" w:hAnsiTheme="minorHAnsi" w:cstheme="minorHAnsi"/>
          <w:highlight w:val="green"/>
        </w:rPr>
        <w:t>Asia, South America,</w:t>
      </w:r>
      <w:r w:rsidRPr="0078303B">
        <w:rPr>
          <w:rStyle w:val="StyleUnderline"/>
          <w:rFonts w:asciiTheme="minorHAnsi" w:hAnsiTheme="minorHAnsi" w:cstheme="minorHAnsi"/>
        </w:rPr>
        <w:t xml:space="preserve"> Sub-Saharan </w:t>
      </w:r>
      <w:r w:rsidRPr="0078303B">
        <w:rPr>
          <w:rStyle w:val="StyleUnderline"/>
          <w:rFonts w:asciiTheme="minorHAnsi" w:hAnsiTheme="minorHAnsi" w:cstheme="minorHAnsi"/>
          <w:highlight w:val="green"/>
        </w:rPr>
        <w:t>Africa and</w:t>
      </w:r>
      <w:r w:rsidRPr="0078303B">
        <w:rPr>
          <w:rStyle w:val="StyleUnderline"/>
          <w:rFonts w:asciiTheme="minorHAnsi" w:hAnsiTheme="minorHAnsi" w:cstheme="minorHAnsi"/>
        </w:rPr>
        <w:t xml:space="preserve"> Eastern </w:t>
      </w:r>
      <w:r w:rsidRPr="0078303B">
        <w:rPr>
          <w:rStyle w:val="StyleUnderline"/>
          <w:rFonts w:asciiTheme="minorHAnsi" w:hAnsiTheme="minorHAnsi" w:cstheme="minorHAnsi"/>
          <w:highlight w:val="green"/>
        </w:rPr>
        <w:t>Europe are less suitable</w:t>
      </w:r>
      <w:r w:rsidRPr="0078303B">
        <w:rPr>
          <w:rStyle w:val="StyleUnderline"/>
          <w:rFonts w:asciiTheme="minorHAnsi" w:hAnsiTheme="minorHAnsi" w:cstheme="minorHAnsi"/>
        </w:rPr>
        <w:t xml:space="preserve"> for LEO constellations with quite low capacity provided (below 10 Mbps) using the modeling parameters explored.</w:t>
      </w:r>
    </w:p>
    <w:p w14:paraId="7A14D94C"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0CE1270F"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SECTION VIII.Conclusion</w:t>
      </w:r>
    </w:p>
    <w:p w14:paraId="34A41409"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Connecting the global population who are still unable to access a decent broadband service remains a key part of the United Nation’s Sustainable Development Goals (specifically Target 9.c).</w:t>
      </w:r>
    </w:p>
    <w:p w14:paraId="15A16FD8"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6D4C6B63"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w:t>
      </w:r>
      <w:r w:rsidRPr="0078303B">
        <w:rPr>
          <w:rFonts w:asciiTheme="minorHAnsi" w:hAnsiTheme="minorHAnsi" w:cstheme="minorHAnsi"/>
        </w:rPr>
        <w:lastRenderedPageBreak/>
        <w:t xml:space="preserve">constellations is very high, </w:t>
      </w:r>
      <w:r w:rsidRPr="0078303B">
        <w:rPr>
          <w:rStyle w:val="StyleUnderline"/>
          <w:rFonts w:asciiTheme="minorHAnsi" w:hAnsiTheme="minorHAnsi" w:cstheme="minorHAnsi"/>
        </w:rPr>
        <w:t xml:space="preserve">but </w:t>
      </w:r>
      <w:r w:rsidRPr="0078303B">
        <w:rPr>
          <w:rStyle w:val="StyleUnderline"/>
          <w:rFonts w:asciiTheme="minorHAnsi" w:hAnsiTheme="minorHAnsi" w:cstheme="minorHAnsi"/>
          <w:highlight w:val="green"/>
        </w:rPr>
        <w:t>success will depend on maintaining</w:t>
      </w:r>
      <w:r w:rsidRPr="0078303B">
        <w:rPr>
          <w:rStyle w:val="StyleUnderline"/>
          <w:rFonts w:asciiTheme="minorHAnsi" w:hAnsiTheme="minorHAnsi" w:cstheme="minorHAnsi"/>
        </w:rPr>
        <w:t xml:space="preserve"> relatively low spatial </w:t>
      </w:r>
      <w:r w:rsidRPr="0078303B">
        <w:rPr>
          <w:rStyle w:val="StyleUnderline"/>
          <w:rFonts w:asciiTheme="minorHAnsi" w:hAnsiTheme="minorHAnsi" w:cstheme="minorHAnsi"/>
          <w:highlight w:val="green"/>
        </w:rPr>
        <w:t>subscriber densities</w:t>
      </w:r>
      <w:r w:rsidRPr="0078303B">
        <w:rPr>
          <w:rStyle w:val="StyleUnderline"/>
          <w:rFonts w:asciiTheme="minorHAnsi" w:hAnsiTheme="minorHAnsi" w:cstheme="minorHAnsi"/>
        </w:rPr>
        <w:t xml:space="preserve">, preferably </w:t>
      </w:r>
      <w:r w:rsidRPr="0078303B">
        <w:rPr>
          <w:rStyle w:val="StyleUnderline"/>
          <w:rFonts w:asciiTheme="minorHAnsi" w:hAnsiTheme="minorHAnsi" w:cstheme="minorHAnsi"/>
          <w:highlight w:val="green"/>
        </w:rPr>
        <w:t>below</w:t>
      </w:r>
      <w:r w:rsidRPr="0078303B">
        <w:rPr>
          <w:rStyle w:val="StyleUnderline"/>
          <w:rFonts w:asciiTheme="minorHAnsi" w:hAnsiTheme="minorHAnsi" w:cstheme="minorHAnsi"/>
        </w:rPr>
        <w:t xml:space="preserve"> 0.1 users per km2 (so less then </w:t>
      </w:r>
      <w:r w:rsidRPr="0078303B">
        <w:rPr>
          <w:rStyle w:val="StyleUnderline"/>
          <w:rFonts w:asciiTheme="minorHAnsi" w:hAnsiTheme="minorHAnsi" w:cstheme="minorHAnsi"/>
          <w:highlight w:val="green"/>
        </w:rPr>
        <w:t>1 user per 10 km2), otherwise</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services </w:t>
      </w:r>
      <w:r w:rsidRPr="0078303B">
        <w:rPr>
          <w:rStyle w:val="StyleUnderline"/>
          <w:rFonts w:asciiTheme="minorHAnsi" w:hAnsiTheme="minorHAnsi" w:cstheme="minorHAnsi"/>
        </w:rPr>
        <w:t xml:space="preserve">provided may </w:t>
      </w:r>
      <w:r w:rsidRPr="0078303B">
        <w:rPr>
          <w:rStyle w:val="StyleUnderline"/>
          <w:rFonts w:asciiTheme="minorHAnsi" w:hAnsiTheme="minorHAnsi" w:cstheme="minorHAnsi"/>
          <w:highlight w:val="green"/>
        </w:rPr>
        <w:t>offer little benefit</w:t>
      </w:r>
      <w:r w:rsidRPr="0078303B">
        <w:rPr>
          <w:rStyle w:val="StyleUnderline"/>
          <w:rFonts w:asciiTheme="minorHAnsi" w:hAnsiTheme="minorHAnsi" w:cstheme="minorHAnsi"/>
        </w:rPr>
        <w:t xml:space="preserve"> </w:t>
      </w:r>
      <w:r w:rsidRPr="0078303B">
        <w:rPr>
          <w:rFonts w:asciiTheme="minorHAnsi" w:hAnsiTheme="minorHAnsi" w:cstheme="minorHAnsi"/>
        </w:rPr>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27C09E77" w14:textId="77777777" w:rsidR="00BD2BBC" w:rsidRPr="004D23F0" w:rsidRDefault="00BD2BBC" w:rsidP="00BD2BBC"/>
    <w:p w14:paraId="238C0B7B" w14:textId="77777777" w:rsidR="00BD2BBC" w:rsidRDefault="00BD2BBC" w:rsidP="00BD2BBC">
      <w:pPr>
        <w:pStyle w:val="Heading2"/>
        <w:rPr>
          <w:rStyle w:val="StyleUnderline"/>
        </w:rPr>
      </w:pPr>
      <w:r>
        <w:lastRenderedPageBreak/>
        <w:t>Contention 1: Debris</w:t>
      </w:r>
    </w:p>
    <w:p w14:paraId="4EA135C4" w14:textId="77777777" w:rsidR="00BD2BBC" w:rsidRDefault="00BD2BBC" w:rsidP="00BD2BBC">
      <w:pPr>
        <w:pStyle w:val="Heading4"/>
      </w:pPr>
      <w:r>
        <w:t>Private actors are uniquely key to avoid debris cascades – they have lower safety standards and won’t cooperate with others</w:t>
      </w:r>
    </w:p>
    <w:p w14:paraId="19987001" w14:textId="77777777" w:rsidR="00BD2BBC" w:rsidRPr="00B41972" w:rsidRDefault="00BD2BBC" w:rsidP="00BD2BBC">
      <w:r w:rsidRPr="008B68FA">
        <w:rPr>
          <w:rStyle w:val="Heading4Char"/>
        </w:rPr>
        <w:t>Yuan 21</w:t>
      </w:r>
      <w:r>
        <w:t xml:space="preserve"> [Alda Yuan, Public Health Analyst U.S. Department of Health and Human Services and visiting attorney at the Enivornmental Law Institute with a JD from Yale, 2021, “FILLING THE VACUUM: ADAPTING INTERNATIONAL SPACE LAW TO MEET THE PRESSURES CREATED BY PRIVATE SPACE ENTERPRISES,” Hein Online, https://heinonline.org/HOL/P?h=hein.journals/denilp49&amp;i=27]/Kankee</w:t>
      </w:r>
    </w:p>
    <w:p w14:paraId="080D9B00" w14:textId="77777777" w:rsidR="00BD2BBC" w:rsidRDefault="00BD2BBC" w:rsidP="00BD2BBC">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In light of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This is why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In an attempt to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w:t>
      </w:r>
      <w:r w:rsidRPr="00E309CF">
        <w:rPr>
          <w:rStyle w:val="StyleUnderline"/>
          <w:highlight w:val="lightGray"/>
        </w:rPr>
        <w:t>of private corporations</w:t>
      </w:r>
      <w:r w:rsidRPr="00E309CF">
        <w:rPr>
          <w:sz w:val="16"/>
          <w:highlight w:val="lightGray"/>
        </w:rPr>
        <w:t xml:space="preserve">, while opening up new possibilities, </w:t>
      </w:r>
      <w:r w:rsidRPr="00E309CF">
        <w:rPr>
          <w:rStyle w:val="StyleUnderline"/>
          <w:highlight w:val="lightGray"/>
        </w:rPr>
        <w:t>may</w:t>
      </w:r>
      <w:r w:rsidRPr="00E309CF">
        <w:rPr>
          <w:sz w:val="16"/>
          <w:highlight w:val="lightGray"/>
        </w:rPr>
        <w:t xml:space="preserve"> also </w:t>
      </w:r>
      <w:r w:rsidRPr="00E309CF">
        <w:rPr>
          <w:rStyle w:val="Emphasis"/>
          <w:highlight w:val="lightGray"/>
        </w:rPr>
        <w:t>threaten</w:t>
      </w:r>
      <w:r w:rsidRPr="00E309CF">
        <w:rPr>
          <w:rStyle w:val="StyleUnderline"/>
          <w:highlight w:val="lightGray"/>
        </w:rPr>
        <w:t xml:space="preserve"> space travel itself and</w:t>
      </w:r>
      <w:r w:rsidRPr="00CC7453">
        <w:rPr>
          <w:rStyle w:val="StyleUnderline"/>
        </w:rPr>
        <w:t xml:space="preserve">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w:t>
      </w:r>
      <w:r w:rsidRPr="00B41972">
        <w:rPr>
          <w:sz w:val="16"/>
        </w:rPr>
        <w:lastRenderedPageBreak/>
        <w:t xml:space="preserve">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0D00112A" w14:textId="77777777" w:rsidR="00BD2BBC" w:rsidRDefault="00BD2BBC" w:rsidP="00BD2BBC">
      <w:pPr>
        <w:rPr>
          <w:sz w:val="16"/>
        </w:rPr>
      </w:pPr>
    </w:p>
    <w:p w14:paraId="569F3AA5" w14:textId="77777777" w:rsidR="00BD2BBC" w:rsidRDefault="00BD2BBC" w:rsidP="00BD2BBC"/>
    <w:p w14:paraId="3599A33C" w14:textId="77777777" w:rsidR="00BD2BBC" w:rsidRPr="00C2163C" w:rsidRDefault="00BD2BBC" w:rsidP="00BD2BBC">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6217FFB9" w14:textId="77777777" w:rsidR="00BD2BBC" w:rsidRPr="009F0990" w:rsidRDefault="00BD2BBC" w:rsidP="00BD2BBC">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D63099">
          <w:rPr>
            <w:rStyle w:val="Hyperlink"/>
          </w:rPr>
          <w:t>https://www.nature.com/articles/s41598-021-89909-7</w:t>
        </w:r>
      </w:hyperlink>
      <w:r>
        <w:t>] brett</w:t>
      </w:r>
    </w:p>
    <w:p w14:paraId="4DBA4E9F" w14:textId="77777777" w:rsidR="00BD2BBC" w:rsidRDefault="00BD2BBC" w:rsidP="00BD2BBC">
      <w:pPr>
        <w:rPr>
          <w:sz w:val="16"/>
          <w:szCs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Starlink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r>
        <w:rPr>
          <w:sz w:val="16"/>
        </w:rPr>
        <w:t xml:space="preserve"> </w:t>
      </w: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71308B">
        <w:rPr>
          <w:rStyle w:val="Emphasis"/>
        </w:rPr>
        <w:t>a</w:t>
      </w:r>
      <w:r w:rsidRPr="0071308B">
        <w:rPr>
          <w:u w:val="single"/>
        </w:rPr>
        <w:t xml:space="preserve">ctive </w:t>
      </w:r>
      <w:r w:rsidRPr="0071308B">
        <w:rPr>
          <w:rStyle w:val="Emphasis"/>
          <w:highlight w:val="green"/>
        </w:rPr>
        <w:t>d</w:t>
      </w:r>
      <w:r w:rsidRPr="0071308B">
        <w:rPr>
          <w:highlight w:val="green"/>
          <w:u w:val="single"/>
        </w:rPr>
        <w:t xml:space="preserve">ebris </w:t>
      </w:r>
      <w:r w:rsidRPr="0071308B">
        <w:rPr>
          <w:rStyle w:val="Emphasis"/>
          <w:highlight w:val="green"/>
        </w:rPr>
        <w:t>r</w:t>
      </w:r>
      <w:r w:rsidRPr="0071308B">
        <w:rPr>
          <w:highlight w:val="green"/>
          <w:u w:val="single"/>
        </w:rPr>
        <w:t>emoval</w:t>
      </w:r>
      <w:r w:rsidRPr="0071308B">
        <w:rPr>
          <w:u w:val="single"/>
        </w:rPr>
        <w:t>4</w:t>
      </w:r>
      <w:r w:rsidRPr="00F1098E">
        <w:rPr>
          <w:sz w:val="16"/>
        </w:rPr>
        <w:t xml:space="preserve">.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r>
        <w:rPr>
          <w:sz w:val="16"/>
        </w:rPr>
        <w:t xml:space="preserve"> </w:t>
      </w:r>
      <w:r w:rsidRPr="00FD2E13">
        <w:rPr>
          <w:sz w:val="8"/>
          <w:szCs w:val="8"/>
        </w:rPr>
        <w:t>Results</w:t>
      </w:r>
      <w:r>
        <w:rPr>
          <w:sz w:val="8"/>
          <w:szCs w:val="8"/>
        </w:rPr>
        <w:t xml:space="preserve"> </w:t>
      </w:r>
      <w:r w:rsidRPr="00FD2E13">
        <w:rPr>
          <w:sz w:val="8"/>
          <w:szCs w:val="8"/>
        </w:rPr>
        <w:t>The overall setting</w:t>
      </w:r>
      <w:r>
        <w:rPr>
          <w:sz w:val="8"/>
          <w:szCs w:val="8"/>
        </w:rPr>
        <w:t xml:space="preserve"> </w:t>
      </w: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FD2E13">
        <w:rPr>
          <w:sz w:val="8"/>
          <w:szCs w:val="8"/>
        </w:rPr>
        <w:t>Figure 1</w:t>
      </w:r>
      <w:r>
        <w:rPr>
          <w:sz w:val="8"/>
          <w:szCs w:val="8"/>
        </w:rPr>
        <w:t xml:space="preserve"> </w:t>
      </w:r>
      <w:r w:rsidRPr="00FD2E13">
        <w:rPr>
          <w:sz w:val="8"/>
          <w:szCs w:val="8"/>
        </w:rPr>
        <w:t>[Figure 1 omitted]</w:t>
      </w:r>
      <w:r>
        <w:rPr>
          <w:sz w:val="8"/>
          <w:szCs w:val="8"/>
        </w:rPr>
        <w:t xml:space="preserve"> </w:t>
      </w: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r>
        <w:rPr>
          <w:sz w:val="8"/>
          <w:szCs w:val="8"/>
        </w:rPr>
        <w:t xml:space="preserve"> </w:t>
      </w:r>
      <w:r w:rsidRPr="00FD2E13">
        <w:rPr>
          <w:sz w:val="8"/>
          <w:szCs w:val="8"/>
        </w:rPr>
        <w:t>Full size image</w:t>
      </w:r>
      <w:r>
        <w:rPr>
          <w:sz w:val="8"/>
          <w:szCs w:val="8"/>
        </w:rPr>
        <w:t xml:space="preserve"> </w:t>
      </w: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FD2E13">
        <w:rPr>
          <w:sz w:val="8"/>
          <w:szCs w:val="8"/>
        </w:rPr>
        <w:t>Figure 2</w:t>
      </w:r>
      <w:r>
        <w:rPr>
          <w:sz w:val="8"/>
          <w:szCs w:val="8"/>
        </w:rPr>
        <w:t xml:space="preserve"> </w:t>
      </w:r>
      <w:r w:rsidRPr="00FD2E13">
        <w:rPr>
          <w:sz w:val="8"/>
          <w:szCs w:val="8"/>
        </w:rPr>
        <w:t>[Figure 2 omitted]</w:t>
      </w:r>
      <w:r>
        <w:rPr>
          <w:sz w:val="8"/>
          <w:szCs w:val="8"/>
        </w:rPr>
        <w:t xml:space="preserve"> </w:t>
      </w:r>
      <w:r w:rsidRPr="004F3455">
        <w:rPr>
          <w:sz w:val="24"/>
          <w:szCs w:val="24"/>
        </w:rPr>
        <w:t xml:space="preserve">Orbital distribution and density information for objects in Low Earth Orbit (LEO). (Left) Distribution of payloads (active and defunct satellites), binned to the nearest 1 km in altitude and 1° in orbital </w:t>
      </w:r>
      <w:r w:rsidRPr="004F3455">
        <w:rPr>
          <w:sz w:val="24"/>
          <w:szCs w:val="24"/>
        </w:rPr>
        <w:lastRenderedPageBreak/>
        <w:t>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r>
        <w:rPr>
          <w:sz w:val="24"/>
          <w:szCs w:val="24"/>
        </w:rPr>
        <w:t xml:space="preserve"> </w:t>
      </w:r>
      <w:r w:rsidRPr="00FD2E13">
        <w:rPr>
          <w:sz w:val="8"/>
          <w:szCs w:val="8"/>
        </w:rPr>
        <w:t>Full size image</w:t>
      </w:r>
      <w:r>
        <w:rPr>
          <w:sz w:val="8"/>
          <w:szCs w:val="8"/>
        </w:rPr>
        <w:t xml:space="preserve"> </w:t>
      </w:r>
      <w:r w:rsidRPr="00977410">
        <w:rPr>
          <w:sz w:val="16"/>
        </w:rPr>
        <w:t xml:space="preserve">When completed, </w:t>
      </w:r>
      <w:r w:rsidRPr="00A033F0">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r>
        <w:rPr>
          <w:sz w:val="16"/>
        </w:rPr>
        <w:t xml:space="preserve"> </w:t>
      </w:r>
      <w:r w:rsidRPr="00977410">
        <w:rPr>
          <w:rStyle w:val="Emphasis"/>
        </w:rPr>
        <w:t>Enhanced collision risk</w:t>
      </w:r>
      <w:r>
        <w:rPr>
          <w:rStyle w:val="Emphasis"/>
        </w:rPr>
        <w:t xml:space="preserve"> </w:t>
      </w: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r>
        <w:rPr>
          <w:sz w:val="16"/>
        </w:rPr>
        <w:t xml:space="preserve"> </w:t>
      </w:r>
      <w:r w:rsidRPr="00F20EA6">
        <w:rPr>
          <w:sz w:val="8"/>
          <w:szCs w:val="8"/>
        </w:rPr>
        <w:t>Figure 3</w:t>
      </w:r>
      <w:r>
        <w:rPr>
          <w:sz w:val="8"/>
          <w:szCs w:val="8"/>
        </w:rPr>
        <w:t xml:space="preserve"> </w:t>
      </w:r>
      <w:r w:rsidRPr="00F20EA6">
        <w:rPr>
          <w:sz w:val="8"/>
          <w:szCs w:val="8"/>
        </w:rPr>
        <w:t>[Figure 3 omitted]</w:t>
      </w:r>
      <w:r>
        <w:rPr>
          <w:sz w:val="8"/>
          <w:szCs w:val="8"/>
        </w:rPr>
        <w:t xml:space="preserve"> </w:t>
      </w: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r>
        <w:rPr>
          <w:sz w:val="8"/>
          <w:szCs w:val="8"/>
        </w:rPr>
        <w:t xml:space="preserve"> </w:t>
      </w:r>
      <w:r w:rsidRPr="00F20EA6">
        <w:rPr>
          <w:sz w:val="8"/>
          <w:szCs w:val="8"/>
        </w:rPr>
        <w:t>Full size image</w:t>
      </w:r>
      <w:r>
        <w:rPr>
          <w:sz w:val="8"/>
          <w:szCs w:val="8"/>
        </w:rPr>
        <w:t xml:space="preserve"> </w:t>
      </w: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r>
        <w:rPr>
          <w:sz w:val="16"/>
        </w:rPr>
        <w:t xml:space="preserve"> </w:t>
      </w: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r>
        <w:rPr>
          <w:sz w:val="16"/>
        </w:rPr>
        <w:t xml:space="preserve"> </w:t>
      </w: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r>
        <w:rPr>
          <w:sz w:val="16"/>
        </w:rPr>
        <w:t xml:space="preserve"> </w:t>
      </w: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F67119C" w14:textId="77777777" w:rsidR="00BD2BBC" w:rsidRPr="00977410" w:rsidRDefault="00BD2BBC" w:rsidP="00BD2BBC">
      <w:pPr>
        <w:rPr>
          <w:sz w:val="16"/>
          <w:szCs w:val="16"/>
        </w:rPr>
      </w:pPr>
    </w:p>
    <w:p w14:paraId="301B846F" w14:textId="77777777" w:rsidR="00BD2BBC" w:rsidRDefault="00BD2BBC" w:rsidP="00BD2BBC">
      <w:pPr>
        <w:pStyle w:val="Heading4"/>
      </w:pPr>
      <w:r>
        <w:lastRenderedPageBreak/>
        <w:t xml:space="preserve">Absent megaconstellations,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w:t>
      </w:r>
    </w:p>
    <w:p w14:paraId="2AB46C6B" w14:textId="77777777" w:rsidR="00BD2BBC" w:rsidRPr="0022425B" w:rsidRDefault="00BD2BBC" w:rsidP="00BD2BBC">
      <w:r>
        <w:t>---1 collision a decade is hardly enough to trigger Kessler syndrome.</w:t>
      </w:r>
    </w:p>
    <w:p w14:paraId="66B01365" w14:textId="77777777" w:rsidR="00BD2BBC" w:rsidRDefault="00BD2BBC" w:rsidP="00BD2BBC">
      <w:r w:rsidRPr="009C597A">
        <w:rPr>
          <w:rStyle w:val="Style13ptBold"/>
        </w:rPr>
        <w:t>Liou et al. 18</w:t>
      </w:r>
      <w:r>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1" w:history="1">
        <w:r w:rsidRPr="00FC48A8">
          <w:rPr>
            <w:rStyle w:val="Hyperlink"/>
          </w:rPr>
          <w:t>https://www.orbitaldebris.jsc.nasa.gov/quarterly-news/pdfs/odqnv22i3.pdf</w:t>
        </w:r>
      </w:hyperlink>
      <w:r>
        <w:t>] brett</w:t>
      </w:r>
    </w:p>
    <w:p w14:paraId="0BE4F152" w14:textId="77777777" w:rsidR="00BD2BBC" w:rsidRPr="003214A1" w:rsidRDefault="00BD2BBC" w:rsidP="00BD2BBC">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690A9248" w14:textId="77777777" w:rsidR="00BD2BBC" w:rsidRPr="003214A1" w:rsidRDefault="00BD2BBC" w:rsidP="00BD2BBC">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559AB689" w14:textId="77777777" w:rsidR="00BD2BBC" w:rsidRPr="007E5006" w:rsidRDefault="00BD2BBC" w:rsidP="00BD2BBC">
      <w:pPr>
        <w:rPr>
          <w:rStyle w:val="Emphasis"/>
        </w:rPr>
      </w:pPr>
      <w:r w:rsidRPr="007E5006">
        <w:rPr>
          <w:rStyle w:val="Emphasis"/>
        </w:rPr>
        <w:t xml:space="preserve">The LEO Environment </w:t>
      </w:r>
      <w:r w:rsidRPr="00A033F0">
        <w:rPr>
          <w:rStyle w:val="Emphasis"/>
          <w:highlight w:val="green"/>
        </w:rPr>
        <w:t>without Large Constellations</w:t>
      </w:r>
    </w:p>
    <w:p w14:paraId="2B599291" w14:textId="77777777" w:rsidR="00BD2BBC" w:rsidRPr="003214A1" w:rsidRDefault="00BD2BBC" w:rsidP="00BD2BBC">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265894A0" w14:textId="77777777" w:rsidR="00BD2BBC" w:rsidRPr="001C5F3A" w:rsidRDefault="00BD2BBC" w:rsidP="00BD2BBC">
      <w:pPr>
        <w:rPr>
          <w:sz w:val="16"/>
          <w:szCs w:val="16"/>
        </w:rPr>
      </w:pPr>
      <w:r w:rsidRPr="001C5F3A">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2F4A90B3" w14:textId="77777777" w:rsidR="00BD2BBC" w:rsidRPr="001C5F3A" w:rsidRDefault="00BD2BBC" w:rsidP="00BD2BBC">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5A9DDCF2" w14:textId="77777777" w:rsidR="00BD2BBC" w:rsidRPr="001C5F3A" w:rsidRDefault="00BD2BBC" w:rsidP="00BD2BBC">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 xml:space="preserve">the non-mitigation scenario </w:t>
      </w:r>
      <w:r w:rsidRPr="001C5F3A">
        <w:rPr>
          <w:rStyle w:val="StyleUnderline"/>
        </w:rPr>
        <w:lastRenderedPageBreak/>
        <w:t>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75321969" w14:textId="77777777" w:rsidR="00BD2BBC" w:rsidRDefault="00BD2BBC" w:rsidP="00BD2BBC"/>
    <w:p w14:paraId="1E05C7C2" w14:textId="77777777" w:rsidR="00BD2BBC" w:rsidRPr="008F1C54" w:rsidRDefault="00BD2BBC" w:rsidP="00BD2BBC">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5ECD25A2" w14:textId="77777777" w:rsidR="00BD2BBC" w:rsidRPr="005E2E9A" w:rsidRDefault="00BD2BBC" w:rsidP="00BD2BBC">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12"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7F298E9D" w14:textId="77777777" w:rsidR="00BD2BBC" w:rsidRDefault="00BD2BBC" w:rsidP="00BD2BBC">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It’s technically defined as any nonfunctional object in orbit, so there’s big stuff like rocket thrusters and </w:t>
      </w:r>
      <w:r w:rsidRPr="008F1C54">
        <w:rPr>
          <w:rStyle w:val="StyleUnderline"/>
          <w:rFonts w:asciiTheme="minorHAnsi" w:hAnsiTheme="minorHAnsi" w:cstheme="minorHAnsi"/>
        </w:rPr>
        <w:lastRenderedPageBreak/>
        <w:t>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 xml:space="preserve">Many of these ideas aren’t scalable, though, that’s the problem, they’re </w:t>
      </w:r>
      <w:r w:rsidRPr="00E138C3">
        <w:rPr>
          <w:rStyle w:val="StyleUnderline"/>
          <w:rFonts w:asciiTheme="minorHAnsi" w:hAnsiTheme="minorHAnsi" w:cstheme="minorHAnsi"/>
        </w:rPr>
        <w:lastRenderedPageBreak/>
        <w:t>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78512A46" w14:textId="77777777" w:rsidR="00BD2BBC" w:rsidRDefault="00BD2BBC" w:rsidP="00BD2BBC"/>
    <w:p w14:paraId="5CCFA867" w14:textId="77777777" w:rsidR="00BD2BBC" w:rsidRDefault="00BD2BBC" w:rsidP="00BD2BBC">
      <w:pPr>
        <w:pStyle w:val="Heading4"/>
      </w:pPr>
      <w:r>
        <w:t>Two impacts –</w:t>
      </w:r>
    </w:p>
    <w:p w14:paraId="257C63B1" w14:textId="77777777" w:rsidR="00BD2BBC" w:rsidRPr="00320A80" w:rsidRDefault="00BD2BBC" w:rsidP="00BD2BBC">
      <w:pPr>
        <w:pStyle w:val="Heading4"/>
      </w:pPr>
      <w:r>
        <w:t>1 - environment</w:t>
      </w:r>
    </w:p>
    <w:p w14:paraId="300942D6" w14:textId="77777777" w:rsidR="00BD2BBC" w:rsidRPr="000926E4" w:rsidRDefault="00BD2BBC" w:rsidP="00BD2BBC">
      <w:pPr>
        <w:pStyle w:val="Heading4"/>
        <w:rPr>
          <w:rStyle w:val="Style13ptBold"/>
          <w:b/>
          <w:bCs w:val="0"/>
        </w:rPr>
      </w:pPr>
      <w:r>
        <w:rPr>
          <w:rStyle w:val="Style13ptBold"/>
          <w:b/>
          <w:bCs w:val="0"/>
        </w:rPr>
        <w:t>Government s</w:t>
      </w:r>
      <w:r w:rsidRPr="000926E4">
        <w:rPr>
          <w:rStyle w:val="Style13ptBold"/>
          <w:b/>
          <w:bCs w:val="0"/>
        </w:rPr>
        <w:t>atellites monitor key climate change statistics</w:t>
      </w:r>
    </w:p>
    <w:p w14:paraId="6E55D4CB" w14:textId="77777777" w:rsidR="00BD2BBC" w:rsidRPr="00FA4CC5" w:rsidRDefault="00BD2BBC" w:rsidP="00BD2BBC">
      <w:pPr>
        <w:rPr>
          <w:rStyle w:val="Style13ptBold"/>
          <w:b w:val="0"/>
          <w:bCs w:val="0"/>
          <w:sz w:val="12"/>
          <w:szCs w:val="12"/>
        </w:rPr>
      </w:pPr>
      <w:r w:rsidRPr="008F7160">
        <w:rPr>
          <w:rStyle w:val="Style13ptBold"/>
        </w:rPr>
        <w:t>Mulhernnov 20</w:t>
      </w:r>
      <w:r>
        <w:rPr>
          <w:rStyle w:val="Style13ptBold"/>
          <w:b w:val="0"/>
          <w:bCs w:val="0"/>
          <w:sz w:val="22"/>
        </w:rPr>
        <w:t xml:space="preserve"> – </w:t>
      </w:r>
      <w:r w:rsidRPr="00FA4CC5">
        <w:rPr>
          <w:rStyle w:val="Style13ptBold"/>
          <w:b w:val="0"/>
          <w:bCs w:val="0"/>
          <w:sz w:val="12"/>
          <w:szCs w:val="12"/>
        </w:rPr>
        <w:t>Owen Mulhern is a biologist with a specialisation in image analysis and a passion for satellite imaging. His previous work involved 3 dimensional brain reconstructions developing new algorithms for image processing. He is now focused on bringing powerful visualisations of the current state of our climate to life as Data Science Team Lead.</w:t>
      </w:r>
    </w:p>
    <w:p w14:paraId="6DD173C4" w14:textId="77777777" w:rsidR="00BD2BBC" w:rsidRPr="00FA4CC5" w:rsidRDefault="00BD2BBC" w:rsidP="00BD2BBC">
      <w:pPr>
        <w:rPr>
          <w:rStyle w:val="Style13ptBold"/>
          <w:b w:val="0"/>
          <w:bCs w:val="0"/>
          <w:sz w:val="12"/>
          <w:szCs w:val="12"/>
        </w:rPr>
      </w:pPr>
      <w:r w:rsidRPr="00FA4CC5">
        <w:rPr>
          <w:rStyle w:val="Style13ptBold"/>
          <w:b w:val="0"/>
          <w:bCs w:val="0"/>
          <w:sz w:val="12"/>
          <w:szCs w:val="12"/>
        </w:rPr>
        <w:t>(Owen Mulhernnov, 9/20/2020, "How Satellites Help Tackle Climate Change," Earth.Org - Past | Present | Future, https://earth.org/data_visualization/how-satellites-help-tackle-climate-change/)</w:t>
      </w:r>
    </w:p>
    <w:p w14:paraId="17532882" w14:textId="77777777" w:rsidR="00BD2BBC" w:rsidRDefault="00BD2BBC" w:rsidP="00BD2BBC">
      <w:pPr>
        <w:rPr>
          <w:sz w:val="12"/>
        </w:rPr>
      </w:pPr>
      <w:r w:rsidRPr="00A232EC">
        <w:rPr>
          <w:highlight w:val="yellow"/>
          <w:u w:val="single"/>
        </w:rPr>
        <w:t xml:space="preserve">Satellite remote sensing allows us to collect data and information about earth surface, oceans and the atmosphere </w:t>
      </w:r>
      <w:r w:rsidRPr="000926E4">
        <w:rPr>
          <w:u w:val="single"/>
        </w:rPr>
        <w:t>at several spatio-temporal scales in a timely , regular and accurate manner</w:t>
      </w:r>
      <w:r w:rsidRPr="006C6EA7">
        <w:rPr>
          <w:u w:val="single"/>
        </w:rPr>
        <w:t xml:space="preserve">. Satellite data help us understand the climate system and identify ways to mitigate climate change. Various organisations like </w:t>
      </w:r>
      <w:r w:rsidRPr="00523B05">
        <w:rPr>
          <w:highlight w:val="yellow"/>
          <w:u w:val="single"/>
        </w:rPr>
        <w:t>NASA, NOAA and ESA</w:t>
      </w:r>
      <w:r w:rsidRPr="006C6EA7">
        <w:rPr>
          <w:u w:val="single"/>
        </w:rPr>
        <w:t xml:space="preserve"> use satellite data to monitor greenhouse gases concentration in atmosphere, weather patterns, vegetation health, melting of glaciers and polar ice, bleaching of coral reefs, ocean acidification, changes in wildlife migratory patterns, and many other environment indicators.</w:t>
      </w:r>
      <w:r w:rsidRPr="00A232EC">
        <w:rPr>
          <w:sz w:val="12"/>
        </w:rPr>
        <w:t xml:space="preserve"> Satellites not only monitor the global environments,  </w:t>
      </w:r>
      <w:r w:rsidRPr="006C6EA7">
        <w:rPr>
          <w:u w:val="single"/>
        </w:rPr>
        <w:t xml:space="preserve">its </w:t>
      </w:r>
      <w:r w:rsidRPr="000926E4">
        <w:rPr>
          <w:u w:val="single"/>
        </w:rPr>
        <w:t xml:space="preserve">technological innovations such as miniaturization of sensors, high-speed data transfer, and upgraded storage capacity have </w:t>
      </w:r>
      <w:r w:rsidRPr="006B4703">
        <w:rPr>
          <w:highlight w:val="yellow"/>
          <w:u w:val="single"/>
        </w:rPr>
        <w:t>revolutionized climate science</w:t>
      </w:r>
      <w:r w:rsidRPr="006C6EA7">
        <w:rPr>
          <w:u w:val="single"/>
        </w:rPr>
        <w:t>.</w:t>
      </w:r>
      <w:r w:rsidRPr="00A232EC">
        <w:rPr>
          <w:sz w:val="12"/>
        </w:rPr>
        <w:t xml:space="preserve"> Here are a few examples that illustrate how. Deforestation, a significant source of global climate change accounts for around a quarter of global greenhouse gas emissions. </w:t>
      </w:r>
      <w:r w:rsidRPr="006B4703">
        <w:rPr>
          <w:highlight w:val="yellow"/>
          <w:u w:val="single"/>
        </w:rPr>
        <w:t>Satellites monitor forest cover</w:t>
      </w:r>
      <w:r w:rsidRPr="006C6EA7">
        <w:rPr>
          <w:u w:val="single"/>
        </w:rPr>
        <w:t xml:space="preserve"> </w:t>
      </w:r>
      <w:r w:rsidRPr="006B4703">
        <w:rPr>
          <w:highlight w:val="yellow"/>
          <w:u w:val="single"/>
        </w:rPr>
        <w:t>worldwide generating global datasets to predict trends</w:t>
      </w:r>
      <w:r w:rsidRPr="006C6EA7">
        <w:rPr>
          <w:u w:val="single"/>
        </w:rPr>
        <w:t xml:space="preserve"> and areas </w:t>
      </w:r>
      <w:r w:rsidRPr="006B4703">
        <w:rPr>
          <w:highlight w:val="yellow"/>
          <w:u w:val="single"/>
        </w:rPr>
        <w:t>where deforestation occurs</w:t>
      </w:r>
      <w:r w:rsidRPr="006C6EA7">
        <w:rPr>
          <w:u w:val="single"/>
        </w:rPr>
        <w:t>.</w:t>
      </w:r>
      <w:r w:rsidRPr="00A232EC">
        <w:rPr>
          <w:sz w:val="12"/>
        </w:rPr>
        <w:t xml:space="preserve"> As per research, depleting forest cover in old, carbon-rich tropical rainforests like those in Brazil and Indonesia is one of the worst sources of emissions. According to </w:t>
      </w:r>
      <w:r w:rsidRPr="00523B05">
        <w:rPr>
          <w:u w:val="single"/>
        </w:rPr>
        <w:t>NASA Earth Observatory</w:t>
      </w:r>
      <w:r w:rsidRPr="00A232EC">
        <w:rPr>
          <w:sz w:val="12"/>
        </w:rPr>
        <w:t xml:space="preserve">, once home to 208,000 km² of forest (about 51.4 million acres) , the State of Rondônia in western Brazil is now one of the most deforested parts of Amazon. With the breaking of a huge iceberg away from the Antarctic landmass in 2007, the world map was changed forever. Copernicus Sentinel-3 Delay-Doppler altimeter was the first mission to study the ice sheet patterns over Antarctica. For the first time, </w:t>
      </w:r>
      <w:r w:rsidRPr="000926E4">
        <w:rPr>
          <w:u w:val="single"/>
        </w:rPr>
        <w:t xml:space="preserve">we were able to </w:t>
      </w:r>
      <w:r w:rsidRPr="006B4703">
        <w:rPr>
          <w:highlight w:val="yellow"/>
          <w:u w:val="single"/>
        </w:rPr>
        <w:t>measure volume change, mass balance and sea-level rise contribution in vast and inaccessible regions</w:t>
      </w:r>
      <w:r w:rsidRPr="00A232EC">
        <w:rPr>
          <w:u w:val="single"/>
        </w:rPr>
        <w:t xml:space="preserve">. </w:t>
      </w:r>
      <w:r w:rsidRPr="006B4703">
        <w:rPr>
          <w:highlight w:val="yellow"/>
          <w:u w:val="single"/>
        </w:rPr>
        <w:t xml:space="preserve">Satellites </w:t>
      </w:r>
      <w:r w:rsidRPr="000926E4">
        <w:rPr>
          <w:u w:val="single"/>
        </w:rPr>
        <w:t xml:space="preserve">have thus allowed us to </w:t>
      </w:r>
      <w:r w:rsidRPr="006B4703">
        <w:rPr>
          <w:highlight w:val="yellow"/>
          <w:u w:val="single"/>
        </w:rPr>
        <w:t>study the cryosphere, one of the most fundamental</w:t>
      </w:r>
      <w:r w:rsidRPr="00A232EC">
        <w:rPr>
          <w:u w:val="single"/>
        </w:rPr>
        <w:t xml:space="preserve"> and influential </w:t>
      </w:r>
      <w:r w:rsidRPr="006B4703">
        <w:rPr>
          <w:highlight w:val="yellow"/>
          <w:u w:val="single"/>
        </w:rPr>
        <w:t>factors of climate change</w:t>
      </w:r>
      <w:r w:rsidRPr="00A232EC">
        <w:rPr>
          <w:u w:val="single"/>
        </w:rPr>
        <w:t>.</w:t>
      </w:r>
      <w:r w:rsidRPr="00A232EC">
        <w:rPr>
          <w:sz w:val="12"/>
        </w:rPr>
        <w:t xml:space="preserve">  Because of increasing global temperatures, coral reefs are both the world’s most biodiverse and most threatened ecosystem. This is due to a phenomenon called bleaching, where corals lose their symbiotic zooxanthellae (algae) at higher water temperatures. </w:t>
      </w:r>
      <w:r w:rsidRPr="00A232EC">
        <w:rPr>
          <w:u w:val="single"/>
        </w:rPr>
        <w:t xml:space="preserve">The </w:t>
      </w:r>
      <w:r w:rsidRPr="006B4703">
        <w:rPr>
          <w:highlight w:val="yellow"/>
          <w:u w:val="single"/>
        </w:rPr>
        <w:t>satellite</w:t>
      </w:r>
      <w:r w:rsidRPr="00A232EC">
        <w:rPr>
          <w:u w:val="single"/>
        </w:rPr>
        <w:t xml:space="preserve"> image above </w:t>
      </w:r>
      <w:r w:rsidRPr="006B4703">
        <w:rPr>
          <w:highlight w:val="yellow"/>
          <w:u w:val="single"/>
        </w:rPr>
        <w:t xml:space="preserve">shows </w:t>
      </w:r>
      <w:r w:rsidRPr="000926E4">
        <w:rPr>
          <w:u w:val="single"/>
        </w:rPr>
        <w:t xml:space="preserve">how climate change is affecting the world’s </w:t>
      </w:r>
      <w:r w:rsidRPr="006B4703">
        <w:rPr>
          <w:highlight w:val="yellow"/>
          <w:u w:val="single"/>
        </w:rPr>
        <w:t xml:space="preserve">ocean temperatures, </w:t>
      </w:r>
      <w:r w:rsidRPr="000926E4">
        <w:rPr>
          <w:u w:val="single"/>
        </w:rPr>
        <w:t xml:space="preserve">giving us insight on </w:t>
      </w:r>
      <w:r w:rsidRPr="006B4703">
        <w:rPr>
          <w:highlight w:val="yellow"/>
          <w:u w:val="single"/>
        </w:rPr>
        <w:t>which coral reefs are most at risk and why</w:t>
      </w:r>
      <w:r w:rsidRPr="00A232EC">
        <w:rPr>
          <w:sz w:val="12"/>
        </w:rPr>
        <w:t xml:space="preserve">. </w:t>
      </w:r>
      <w:r w:rsidRPr="00A232EC">
        <w:rPr>
          <w:u w:val="single"/>
        </w:rPr>
        <w:t xml:space="preserve">A NASA </w:t>
      </w:r>
      <w:r w:rsidRPr="000926E4">
        <w:rPr>
          <w:u w:val="single"/>
        </w:rPr>
        <w:t xml:space="preserve">satellite was used to </w:t>
      </w:r>
      <w:r w:rsidRPr="006B4703">
        <w:rPr>
          <w:highlight w:val="yellow"/>
          <w:u w:val="single"/>
        </w:rPr>
        <w:t>track the flooding due to hurricane Florence</w:t>
      </w:r>
      <w:r w:rsidRPr="00A232EC">
        <w:rPr>
          <w:u w:val="single"/>
        </w:rPr>
        <w:t xml:space="preserve">, </w:t>
      </w:r>
      <w:r w:rsidRPr="006B4703">
        <w:rPr>
          <w:highlight w:val="yellow"/>
          <w:u w:val="single"/>
        </w:rPr>
        <w:t>and</w:t>
      </w:r>
      <w:r w:rsidRPr="00A232EC">
        <w:rPr>
          <w:u w:val="single"/>
        </w:rPr>
        <w:t xml:space="preserve"> the images </w:t>
      </w:r>
      <w:r w:rsidRPr="006B4703">
        <w:rPr>
          <w:highlight w:val="yellow"/>
          <w:u w:val="single"/>
        </w:rPr>
        <w:t>show</w:t>
      </w:r>
      <w:r w:rsidRPr="000926E4">
        <w:rPr>
          <w:u w:val="single"/>
        </w:rPr>
        <w:t>ed how</w:t>
      </w:r>
      <w:r w:rsidRPr="00A232EC">
        <w:rPr>
          <w:u w:val="single"/>
        </w:rPr>
        <w:t xml:space="preserve"> the dark, </w:t>
      </w:r>
      <w:r w:rsidRPr="006B4703">
        <w:rPr>
          <w:highlight w:val="yellow"/>
          <w:u w:val="single"/>
        </w:rPr>
        <w:t xml:space="preserve">polluted water from the rivers </w:t>
      </w:r>
      <w:r w:rsidRPr="000926E4">
        <w:rPr>
          <w:u w:val="single"/>
        </w:rPr>
        <w:t>was</w:t>
      </w:r>
      <w:r w:rsidRPr="006B4703">
        <w:rPr>
          <w:highlight w:val="yellow"/>
          <w:u w:val="single"/>
        </w:rPr>
        <w:t xml:space="preserve"> flowing into the Atlantic ocean</w:t>
      </w:r>
      <w:r w:rsidRPr="00A232EC">
        <w:rPr>
          <w:sz w:val="12"/>
        </w:rPr>
        <w:t xml:space="preserve">. Another problem that is less related to climate change and more to environmental degradation is plastic pollution, which can also be tracked with satellites. It is predicted that by 2050 there will be more plastic in the ocean than fish. </w:t>
      </w:r>
      <w:r w:rsidRPr="00A232EC">
        <w:rPr>
          <w:u w:val="single"/>
        </w:rPr>
        <w:t xml:space="preserve">The European Space Agency’s </w:t>
      </w:r>
      <w:r w:rsidRPr="00A232EC">
        <w:rPr>
          <w:u w:val="single"/>
        </w:rPr>
        <w:lastRenderedPageBreak/>
        <w:t xml:space="preserve">Sentinel-2 </w:t>
      </w:r>
      <w:r w:rsidRPr="006B4703">
        <w:rPr>
          <w:highlight w:val="yellow"/>
          <w:u w:val="single"/>
        </w:rPr>
        <w:t xml:space="preserve">satellites </w:t>
      </w:r>
      <w:r w:rsidRPr="000926E4">
        <w:rPr>
          <w:u w:val="single"/>
        </w:rPr>
        <w:t>can</w:t>
      </w:r>
      <w:r w:rsidRPr="006B4703">
        <w:rPr>
          <w:highlight w:val="yellow"/>
          <w:u w:val="single"/>
        </w:rPr>
        <w:t xml:space="preserve"> distinguish </w:t>
      </w:r>
      <w:r w:rsidRPr="000926E4">
        <w:rPr>
          <w:u w:val="single"/>
        </w:rPr>
        <w:t>plastic</w:t>
      </w:r>
      <w:r w:rsidRPr="006B4703">
        <w:rPr>
          <w:highlight w:val="yellow"/>
          <w:u w:val="single"/>
        </w:rPr>
        <w:t xml:space="preserve"> debris </w:t>
      </w:r>
      <w:r w:rsidRPr="000926E4">
        <w:rPr>
          <w:u w:val="single"/>
        </w:rPr>
        <w:t>from other materials</w:t>
      </w:r>
      <w:r w:rsidRPr="006B4703">
        <w:rPr>
          <w:highlight w:val="yellow"/>
          <w:u w:val="single"/>
        </w:rPr>
        <w:t>, it’s concentration, movement and</w:t>
      </w:r>
      <w:r w:rsidRPr="00A232EC">
        <w:rPr>
          <w:u w:val="single"/>
        </w:rPr>
        <w:t xml:space="preserve"> even sometimes </w:t>
      </w:r>
      <w:r w:rsidRPr="006B4703">
        <w:rPr>
          <w:highlight w:val="yellow"/>
          <w:u w:val="single"/>
        </w:rPr>
        <w:t xml:space="preserve">origin </w:t>
      </w:r>
      <w:r w:rsidRPr="000926E4">
        <w:rPr>
          <w:u w:val="single"/>
        </w:rPr>
        <w:t>with high accuracy</w:t>
      </w:r>
      <w:r w:rsidRPr="00A232EC">
        <w:rPr>
          <w:sz w:val="12"/>
        </w:rPr>
        <w:t xml:space="preserve">. </w:t>
      </w:r>
      <w:r w:rsidRPr="00A232EC">
        <w:rPr>
          <w:u w:val="single"/>
        </w:rPr>
        <w:t xml:space="preserve">With other technological innovations – including drones and high-resolution satellites </w:t>
      </w:r>
      <w:r w:rsidRPr="000926E4">
        <w:rPr>
          <w:u w:val="single"/>
        </w:rPr>
        <w:t xml:space="preserve">– it will be </w:t>
      </w:r>
      <w:r w:rsidRPr="006B4703">
        <w:rPr>
          <w:highlight w:val="yellow"/>
          <w:u w:val="single"/>
        </w:rPr>
        <w:t xml:space="preserve">easy </w:t>
      </w:r>
      <w:r w:rsidRPr="000926E4">
        <w:rPr>
          <w:u w:val="single"/>
        </w:rPr>
        <w:t xml:space="preserve">and quick </w:t>
      </w:r>
      <w:r w:rsidRPr="006B4703">
        <w:rPr>
          <w:highlight w:val="yellow"/>
          <w:u w:val="single"/>
        </w:rPr>
        <w:t>to monitor global marine plastic pollution</w:t>
      </w:r>
      <w:r w:rsidRPr="00A232EC">
        <w:rPr>
          <w:u w:val="single"/>
        </w:rPr>
        <w:t xml:space="preserve">, thus </w:t>
      </w:r>
      <w:r w:rsidRPr="006B4703">
        <w:rPr>
          <w:highlight w:val="yellow"/>
          <w:u w:val="single"/>
        </w:rPr>
        <w:t>helping clean-up operations and regulation.</w:t>
      </w:r>
      <w:r w:rsidRPr="00A232EC">
        <w:rPr>
          <w:sz w:val="12"/>
        </w:rPr>
        <w:t xml:space="preserve"> According to The United Nations Convention to Combat Desertification (UNCCD), desertification is now a global social and environmental problem. Desertification referred to as land degradation – through soil deterioration, erosion and loss of vegetation- in arid, semi-arid and dry sub-humid areas due to global climate variations and human activities. </w:t>
      </w:r>
      <w:r w:rsidRPr="006B4703">
        <w:rPr>
          <w:highlight w:val="yellow"/>
          <w:u w:val="single"/>
        </w:rPr>
        <w:t>Using satellite data early information on areas at risk and under vegetation stress due to environmental conditions enables remediation or reversal of dryland desertification to a large extent</w:t>
      </w:r>
      <w:r w:rsidRPr="00A232EC">
        <w:rPr>
          <w:u w:val="single"/>
        </w:rPr>
        <w:t>.</w:t>
      </w:r>
      <w:r w:rsidRPr="00A232EC">
        <w:rPr>
          <w:sz w:val="12"/>
        </w:rPr>
        <w:t xml:space="preserve"> </w:t>
      </w:r>
    </w:p>
    <w:p w14:paraId="6C45B1E8" w14:textId="77777777" w:rsidR="00BD2BBC" w:rsidRDefault="00BD2BBC" w:rsidP="00BD2BBC"/>
    <w:p w14:paraId="48C6F157" w14:textId="77777777" w:rsidR="00BD2BBC" w:rsidRDefault="00BD2BBC" w:rsidP="00BD2BBC">
      <w:pPr>
        <w:pStyle w:val="Heading4"/>
      </w:pPr>
      <w:r>
        <w:t>This is already working to decrease deforestation and carbon emissions through policy</w:t>
      </w:r>
    </w:p>
    <w:p w14:paraId="13256B5A" w14:textId="77777777" w:rsidR="00BD2BBC" w:rsidRPr="00AC25C3" w:rsidRDefault="00BD2BBC" w:rsidP="00BD2BBC">
      <w:pPr>
        <w:shd w:val="clear" w:color="auto" w:fill="FFFFFF"/>
        <w:spacing w:after="100" w:afterAutospacing="1" w:line="240" w:lineRule="auto"/>
        <w:rPr>
          <w:rFonts w:ascii="Segoe UI" w:eastAsia="Times New Roman" w:hAnsi="Segoe UI" w:cs="Segoe UI"/>
          <w:color w:val="000000"/>
          <w:sz w:val="24"/>
          <w:szCs w:val="24"/>
        </w:rPr>
      </w:pPr>
      <w:r w:rsidRPr="00AC25C3">
        <w:rPr>
          <w:rFonts w:ascii="Segoe UI" w:eastAsia="Times New Roman" w:hAnsi="Segoe UI" w:cs="Segoe UI"/>
          <w:b/>
          <w:bCs/>
          <w:color w:val="000000"/>
          <w:sz w:val="24"/>
          <w:szCs w:val="24"/>
        </w:rPr>
        <w:t>FAO ’15</w:t>
      </w:r>
      <w:r w:rsidRPr="00AC25C3">
        <w:rPr>
          <w:rFonts w:ascii="Segoe UI" w:eastAsia="Times New Roman" w:hAnsi="Segoe UI" w:cs="Segoe UI"/>
          <w:color w:val="000000"/>
          <w:sz w:val="24"/>
          <w:szCs w:val="24"/>
        </w:rPr>
        <w:t> (Food and Agriculture Organization of the United Nations, “World deforestation slows down as more forests are better managed,” 7 September 2015, http://www.fao.org/news/story/en/item/326911/icode/)</w:t>
      </w:r>
    </w:p>
    <w:p w14:paraId="1D941FE2" w14:textId="77777777" w:rsidR="00BD2BBC" w:rsidRPr="00AC25C3" w:rsidRDefault="00BD2BBC" w:rsidP="00BD2BBC">
      <w:pPr>
        <w:shd w:val="clear" w:color="auto" w:fill="FFFFFF"/>
        <w:spacing w:after="100" w:afterAutospacing="1" w:line="240" w:lineRule="auto"/>
        <w:rPr>
          <w:rFonts w:ascii="Segoe UI" w:eastAsia="Times New Roman" w:hAnsi="Segoe UI" w:cs="Segoe UI"/>
          <w:color w:val="000000"/>
          <w:sz w:val="24"/>
          <w:szCs w:val="24"/>
        </w:rPr>
      </w:pPr>
      <w:r w:rsidRPr="00AC25C3">
        <w:rPr>
          <w:rFonts w:ascii="Segoe UI" w:eastAsia="Times New Roman" w:hAnsi="Segoe UI" w:cs="Segoe UI"/>
          <w:color w:val="000000"/>
          <w:sz w:val="24"/>
          <w:szCs w:val="24"/>
        </w:rPr>
        <w:t>The world's forests continue to shrink as populations increase and forest land is converted to agriculture and other uses, but </w:t>
      </w:r>
      <w:r w:rsidRPr="00AC25C3">
        <w:rPr>
          <w:rFonts w:ascii="Segoe UI" w:eastAsia="Times New Roman" w:hAnsi="Segoe UI" w:cs="Segoe UI"/>
          <w:color w:val="000000"/>
          <w:sz w:val="24"/>
          <w:szCs w:val="24"/>
          <w:u w:val="single"/>
        </w:rPr>
        <w:t xml:space="preserve">over the past 25 years </w:t>
      </w:r>
      <w:r w:rsidRPr="00AC25C3">
        <w:rPr>
          <w:rFonts w:ascii="Segoe UI" w:eastAsia="Times New Roman" w:hAnsi="Segoe UI" w:cs="Segoe UI"/>
          <w:color w:val="000000"/>
          <w:sz w:val="24"/>
          <w:szCs w:val="24"/>
          <w:highlight w:val="green"/>
          <w:u w:val="single"/>
        </w:rPr>
        <w:t>the rate of net global deforestation has </w:t>
      </w:r>
      <w:r w:rsidRPr="00AC25C3">
        <w:rPr>
          <w:rFonts w:ascii="Segoe UI" w:eastAsia="Times New Roman" w:hAnsi="Segoe UI" w:cs="Segoe UI"/>
          <w:b/>
          <w:bCs/>
          <w:color w:val="000000"/>
          <w:sz w:val="24"/>
          <w:szCs w:val="24"/>
          <w:highlight w:val="green"/>
          <w:u w:val="single"/>
        </w:rPr>
        <w:t>slowed down by more than 50 percent</w:t>
      </w:r>
      <w:r w:rsidRPr="00AC25C3">
        <w:rPr>
          <w:rFonts w:ascii="Segoe UI" w:eastAsia="Times New Roman" w:hAnsi="Segoe UI" w:cs="Segoe UI"/>
          <w:color w:val="000000"/>
          <w:sz w:val="24"/>
          <w:szCs w:val="24"/>
          <w:highlight w:val="green"/>
        </w:rPr>
        <w:t>,</w:t>
      </w:r>
      <w:r w:rsidRPr="00AC25C3">
        <w:rPr>
          <w:rFonts w:ascii="Segoe UI" w:eastAsia="Times New Roman" w:hAnsi="Segoe UI" w:cs="Segoe UI"/>
          <w:color w:val="000000"/>
          <w:sz w:val="24"/>
          <w:szCs w:val="24"/>
        </w:rPr>
        <w:t xml:space="preserve"> FAO said in a report published today. Some 129 million hectares of forest - an area almost equivalent in size to South Africa - have been lost since 1990, according to FAO's most comprehensive forest review to date, The Global Forest Resources Assessment 2015. It noted however, that </w:t>
      </w:r>
      <w:r w:rsidRPr="00AC25C3">
        <w:rPr>
          <w:rFonts w:ascii="Segoe UI" w:eastAsia="Times New Roman" w:hAnsi="Segoe UI" w:cs="Segoe UI"/>
          <w:color w:val="000000"/>
          <w:sz w:val="24"/>
          <w:szCs w:val="24"/>
          <w:highlight w:val="green"/>
          <w:u w:val="single"/>
        </w:rPr>
        <w:t>an </w:t>
      </w:r>
      <w:r w:rsidRPr="00AC25C3">
        <w:rPr>
          <w:rFonts w:ascii="Segoe UI" w:eastAsia="Times New Roman" w:hAnsi="Segoe UI" w:cs="Segoe UI"/>
          <w:b/>
          <w:bCs/>
          <w:color w:val="000000"/>
          <w:sz w:val="24"/>
          <w:szCs w:val="24"/>
          <w:highlight w:val="green"/>
          <w:u w:val="single"/>
        </w:rPr>
        <w:t>increasing amount of forest</w:t>
      </w:r>
      <w:r w:rsidRPr="00AC25C3">
        <w:rPr>
          <w:rFonts w:ascii="Segoe UI" w:eastAsia="Times New Roman" w:hAnsi="Segoe UI" w:cs="Segoe UI"/>
          <w:color w:val="000000"/>
          <w:sz w:val="24"/>
          <w:szCs w:val="24"/>
          <w:highlight w:val="green"/>
          <w:u w:val="single"/>
        </w:rPr>
        <w:t> areas have </w:t>
      </w:r>
      <w:r w:rsidRPr="00AC25C3">
        <w:rPr>
          <w:rFonts w:ascii="Segoe UI" w:eastAsia="Times New Roman" w:hAnsi="Segoe UI" w:cs="Segoe UI"/>
          <w:b/>
          <w:bCs/>
          <w:color w:val="000000"/>
          <w:sz w:val="24"/>
          <w:szCs w:val="24"/>
          <w:highlight w:val="green"/>
          <w:u w:val="single"/>
        </w:rPr>
        <w:t>come under protection</w:t>
      </w:r>
      <w:r w:rsidRPr="00AC25C3">
        <w:rPr>
          <w:rFonts w:ascii="Segoe UI" w:eastAsia="Times New Roman" w:hAnsi="Segoe UI" w:cs="Segoe UI"/>
          <w:color w:val="000000"/>
          <w:sz w:val="24"/>
          <w:szCs w:val="24"/>
          <w:u w:val="single"/>
        </w:rPr>
        <w:t> while more countries are improving forest management</w:t>
      </w:r>
      <w:r w:rsidRPr="00AC25C3">
        <w:rPr>
          <w:rFonts w:ascii="Segoe UI" w:eastAsia="Times New Roman" w:hAnsi="Segoe UI" w:cs="Segoe UI"/>
          <w:color w:val="000000"/>
          <w:sz w:val="24"/>
          <w:szCs w:val="24"/>
        </w:rPr>
        <w:t>. </w:t>
      </w:r>
      <w:r w:rsidRPr="00AC25C3">
        <w:rPr>
          <w:rFonts w:ascii="Segoe UI" w:eastAsia="Times New Roman" w:hAnsi="Segoe UI" w:cs="Segoe UI"/>
          <w:color w:val="000000"/>
          <w:sz w:val="24"/>
          <w:szCs w:val="24"/>
          <w:u w:val="single"/>
        </w:rPr>
        <w:t xml:space="preserve">This is often done </w:t>
      </w:r>
      <w:r w:rsidRPr="00AC25C3">
        <w:rPr>
          <w:rFonts w:ascii="Segoe UI" w:eastAsia="Times New Roman" w:hAnsi="Segoe UI" w:cs="Segoe UI"/>
          <w:color w:val="000000"/>
          <w:sz w:val="24"/>
          <w:szCs w:val="24"/>
          <w:highlight w:val="green"/>
          <w:u w:val="single"/>
        </w:rPr>
        <w:t>through legislation and includes the measuring and monitoring of forest resources</w:t>
      </w:r>
      <w:r w:rsidRPr="00AC25C3">
        <w:rPr>
          <w:rFonts w:ascii="Segoe UI" w:eastAsia="Times New Roman" w:hAnsi="Segoe UI" w:cs="Segoe UI"/>
          <w:color w:val="000000"/>
          <w:sz w:val="24"/>
          <w:szCs w:val="24"/>
          <w:u w:val="single"/>
        </w:rPr>
        <w:t xml:space="preserve"> and a greater involvement of local communities in planning and in developing policies</w:t>
      </w:r>
      <w:r w:rsidRPr="00AC25C3">
        <w:rPr>
          <w:rFonts w:ascii="Segoe UI" w:eastAsia="Times New Roman" w:hAnsi="Segoe UI" w:cs="Segoe UI"/>
          <w:color w:val="000000"/>
          <w:sz w:val="24"/>
          <w:szCs w:val="24"/>
        </w:rPr>
        <w:t>. The FAO study covers 234 countries and territories and was presented at this week's World Forestry Congress in Durban, South Africa. "Forests play a fundamental role in combating rural poverty, ensuring food security and providing people with livelihoods. And they deliver vital environmental services such as clean air and water, the conservation of biodiversity and combating climate change," said FAO Director-General José Graziano da Silva, launching the report in Durban. </w:t>
      </w:r>
      <w:r w:rsidRPr="00AC25C3">
        <w:rPr>
          <w:rFonts w:ascii="Segoe UI" w:eastAsia="Times New Roman" w:hAnsi="Segoe UI" w:cs="Segoe UI"/>
          <w:color w:val="000000"/>
          <w:sz w:val="24"/>
          <w:szCs w:val="24"/>
          <w:u w:val="single"/>
        </w:rPr>
        <w:t>He noted an</w:t>
      </w:r>
      <w:r w:rsidRPr="00AC25C3">
        <w:rPr>
          <w:rFonts w:ascii="Segoe UI" w:eastAsia="Times New Roman" w:hAnsi="Segoe UI" w:cs="Segoe UI"/>
          <w:color w:val="000000"/>
          <w:sz w:val="24"/>
          <w:szCs w:val="24"/>
        </w:rPr>
        <w:t> "</w:t>
      </w:r>
      <w:r w:rsidRPr="00AC25C3">
        <w:rPr>
          <w:rFonts w:ascii="Segoe UI" w:eastAsia="Times New Roman" w:hAnsi="Segoe UI" w:cs="Segoe UI"/>
          <w:b/>
          <w:bCs/>
          <w:color w:val="000000"/>
          <w:sz w:val="24"/>
          <w:szCs w:val="24"/>
          <w:u w:val="single"/>
        </w:rPr>
        <w:t>encouraging tendency</w:t>
      </w:r>
      <w:r w:rsidRPr="00AC25C3">
        <w:rPr>
          <w:rFonts w:ascii="Segoe UI" w:eastAsia="Times New Roman" w:hAnsi="Segoe UI" w:cs="Segoe UI"/>
          <w:color w:val="000000"/>
          <w:sz w:val="24"/>
          <w:szCs w:val="24"/>
        </w:rPr>
        <w:t> </w:t>
      </w:r>
      <w:r w:rsidRPr="00AC25C3">
        <w:rPr>
          <w:rFonts w:ascii="Segoe UI" w:eastAsia="Times New Roman" w:hAnsi="Segoe UI" w:cs="Segoe UI"/>
          <w:color w:val="000000"/>
          <w:sz w:val="24"/>
          <w:szCs w:val="24"/>
          <w:u w:val="single"/>
        </w:rPr>
        <w:t>towards a reduction in rates of deforestation and carbon emissions from forests</w:t>
      </w:r>
      <w:r w:rsidRPr="00AC25C3">
        <w:rPr>
          <w:rFonts w:ascii="Segoe UI" w:eastAsia="Times New Roman" w:hAnsi="Segoe UI" w:cs="Segoe UI"/>
          <w:color w:val="000000"/>
          <w:sz w:val="24"/>
          <w:szCs w:val="24"/>
        </w:rPr>
        <w:t>," </w:t>
      </w:r>
      <w:r w:rsidRPr="00AC25C3">
        <w:rPr>
          <w:rFonts w:ascii="Segoe UI" w:eastAsia="Times New Roman" w:hAnsi="Segoe UI" w:cs="Segoe UI"/>
          <w:color w:val="000000"/>
          <w:sz w:val="24"/>
          <w:szCs w:val="24"/>
          <w:u w:val="single"/>
        </w:rPr>
        <w:t xml:space="preserve">as well as </w:t>
      </w:r>
      <w:r w:rsidRPr="00AC25C3">
        <w:rPr>
          <w:rFonts w:ascii="Segoe UI" w:eastAsia="Times New Roman" w:hAnsi="Segoe UI" w:cs="Segoe UI"/>
          <w:color w:val="000000"/>
          <w:sz w:val="24"/>
          <w:szCs w:val="24"/>
          <w:highlight w:val="green"/>
          <w:u w:val="single"/>
        </w:rPr>
        <w:t>improved information that</w:t>
      </w:r>
      <w:r w:rsidRPr="00AC25C3">
        <w:rPr>
          <w:rFonts w:ascii="Segoe UI" w:eastAsia="Times New Roman" w:hAnsi="Segoe UI" w:cs="Segoe UI"/>
          <w:color w:val="000000"/>
          <w:sz w:val="24"/>
          <w:szCs w:val="24"/>
          <w:u w:val="single"/>
        </w:rPr>
        <w:t xml:space="preserve"> can </w:t>
      </w:r>
      <w:r w:rsidRPr="00AC25C3">
        <w:rPr>
          <w:rFonts w:ascii="Segoe UI" w:eastAsia="Times New Roman" w:hAnsi="Segoe UI" w:cs="Segoe UI"/>
          <w:color w:val="000000"/>
          <w:sz w:val="24"/>
          <w:szCs w:val="24"/>
          <w:highlight w:val="green"/>
          <w:u w:val="single"/>
        </w:rPr>
        <w:t>inform good policy</w:t>
      </w:r>
      <w:r w:rsidRPr="00AC25C3">
        <w:rPr>
          <w:rFonts w:ascii="Segoe UI" w:eastAsia="Times New Roman" w:hAnsi="Segoe UI" w:cs="Segoe UI"/>
          <w:color w:val="000000"/>
          <w:sz w:val="24"/>
          <w:szCs w:val="24"/>
          <w:u w:val="single"/>
        </w:rPr>
        <w:t>, noting that presently national forest inventories </w:t>
      </w:r>
      <w:r w:rsidRPr="00AC25C3">
        <w:rPr>
          <w:rFonts w:ascii="Segoe UI" w:eastAsia="Times New Roman" w:hAnsi="Segoe UI" w:cs="Segoe UI"/>
          <w:b/>
          <w:bCs/>
          <w:color w:val="000000"/>
          <w:sz w:val="24"/>
          <w:szCs w:val="24"/>
          <w:u w:val="single"/>
        </w:rPr>
        <w:t>cover 81 percent of global forest area</w:t>
      </w:r>
      <w:r w:rsidRPr="00AC25C3">
        <w:rPr>
          <w:rFonts w:ascii="Segoe UI" w:eastAsia="Times New Roman" w:hAnsi="Segoe UI" w:cs="Segoe UI"/>
          <w:color w:val="000000"/>
          <w:sz w:val="24"/>
          <w:szCs w:val="24"/>
        </w:rPr>
        <w:t>, </w:t>
      </w:r>
      <w:r w:rsidRPr="00AC25C3">
        <w:rPr>
          <w:rFonts w:ascii="Segoe UI" w:eastAsia="Times New Roman" w:hAnsi="Segoe UI" w:cs="Segoe UI"/>
          <w:color w:val="000000"/>
          <w:sz w:val="24"/>
          <w:szCs w:val="24"/>
          <w:u w:val="single"/>
        </w:rPr>
        <w:t>a substantial increase</w:t>
      </w:r>
      <w:r w:rsidRPr="00AC25C3">
        <w:rPr>
          <w:rFonts w:ascii="Segoe UI" w:eastAsia="Times New Roman" w:hAnsi="Segoe UI" w:cs="Segoe UI"/>
          <w:color w:val="000000"/>
          <w:sz w:val="24"/>
          <w:szCs w:val="24"/>
        </w:rPr>
        <w:t> over the past 10 years.</w:t>
      </w:r>
    </w:p>
    <w:p w14:paraId="5697DFD1" w14:textId="77777777" w:rsidR="00BD2BBC" w:rsidRDefault="00BD2BBC" w:rsidP="00BD2BBC"/>
    <w:p w14:paraId="1B72300B" w14:textId="77777777" w:rsidR="00BD2BBC" w:rsidRPr="00100A2B" w:rsidRDefault="00BD2BBC" w:rsidP="00BD2BBC">
      <w:pPr>
        <w:pStyle w:val="Heading4"/>
      </w:pPr>
      <w:r w:rsidRPr="00100A2B">
        <w:t>Warming</w:t>
      </w:r>
      <w:r>
        <w:t>, without these sattelites,</w:t>
      </w:r>
      <w:r w:rsidRPr="00100A2B">
        <w:t xml:space="preserve"> causes extinction</w:t>
      </w:r>
    </w:p>
    <w:p w14:paraId="06A9C4AE" w14:textId="77777777" w:rsidR="00BD2BBC" w:rsidRPr="00100A2B" w:rsidRDefault="00BD2BBC" w:rsidP="00BD2BBC">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39EB00E8" w14:textId="77777777" w:rsidR="00BD2BBC" w:rsidRPr="00100A2B" w:rsidRDefault="00BD2BBC" w:rsidP="00BD2BBC">
      <w:r w:rsidRPr="00100A2B">
        <w:lastRenderedPageBreak/>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w:t>
      </w:r>
      <w:r w:rsidRPr="00100A2B">
        <w:lastRenderedPageBreak/>
        <w:t xml:space="preserve">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on our current emissions trajector</w:t>
      </w:r>
      <w:r w:rsidRPr="00306B15">
        <w:t xml:space="preserve">y, </w:t>
      </w:r>
      <w:r w:rsidRPr="00306B15">
        <w:rPr>
          <w:rStyle w:val="StyleUnderline"/>
        </w:rPr>
        <w:t xml:space="preserve">we are headed for </w:t>
      </w:r>
      <w:r w:rsidRPr="00306B15">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8D4573">
        <w:rPr>
          <w:rStyle w:val="StyleUnderline"/>
          <w:highlight w:val="cyan"/>
        </w:rPr>
        <w:t xml:space="preserve">an </w:t>
      </w:r>
      <w:r w:rsidRPr="008D4573">
        <w:rPr>
          <w:rStyle w:val="Emphasis"/>
          <w:highlight w:val="cyan"/>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078E98E1" w14:textId="77777777" w:rsidR="00BD2BBC" w:rsidRDefault="00BD2BBC" w:rsidP="00BD2BBC">
      <w:pPr>
        <w:rPr>
          <w:rFonts w:eastAsia="Times New Roman" w:cstheme="majorBidi"/>
          <w:b/>
          <w:iCs/>
          <w:sz w:val="26"/>
        </w:rPr>
      </w:pPr>
    </w:p>
    <w:p w14:paraId="048BA5FE" w14:textId="77777777" w:rsidR="00BD2BBC" w:rsidRDefault="00BD2BBC" w:rsidP="00BD2BBC">
      <w:pPr>
        <w:pStyle w:val="Heading4"/>
        <w:rPr>
          <w:rFonts w:asciiTheme="minorHAnsi" w:hAnsiTheme="minorHAnsi" w:cstheme="minorHAnsi"/>
        </w:rPr>
      </w:pPr>
      <w:r>
        <w:rPr>
          <w:rFonts w:asciiTheme="minorHAnsi" w:hAnsiTheme="minorHAnsi" w:cstheme="minorHAnsi"/>
        </w:rPr>
        <w:t xml:space="preserve">2- nuke war </w:t>
      </w:r>
    </w:p>
    <w:p w14:paraId="7C6BA1DD" w14:textId="77777777" w:rsidR="00BD2BBC" w:rsidRPr="0078303B" w:rsidRDefault="00BD2BBC" w:rsidP="00BD2BBC">
      <w:pPr>
        <w:pStyle w:val="Heading4"/>
        <w:rPr>
          <w:rFonts w:asciiTheme="minorHAnsi" w:hAnsiTheme="minorHAnsi" w:cstheme="minorHAnsi"/>
        </w:rPr>
      </w:pPr>
      <w:r w:rsidRPr="0078303B">
        <w:rPr>
          <w:rFonts w:asciiTheme="minorHAnsi" w:hAnsiTheme="minorHAnsi" w:cstheme="minorHAnsi"/>
        </w:rPr>
        <w:t>Collisions with early warning satellites causes miscalc and goes nuclear – magnified by the Kessler effect</w:t>
      </w:r>
    </w:p>
    <w:p w14:paraId="482D9C03" w14:textId="77777777" w:rsidR="00BD2BBC" w:rsidRPr="0078303B" w:rsidRDefault="00BD2BBC" w:rsidP="00BD2BBC">
      <w:pPr>
        <w:rPr>
          <w:rFonts w:asciiTheme="minorHAnsi" w:hAnsiTheme="minorHAnsi" w:cstheme="minorHAnsi"/>
        </w:rPr>
      </w:pPr>
      <w:r w:rsidRPr="0078303B">
        <w:rPr>
          <w:rStyle w:val="StyleUnderline"/>
          <w:rFonts w:asciiTheme="minorHAnsi" w:hAnsiTheme="minorHAnsi" w:cstheme="minorHAnsi"/>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TG</w:t>
      </w:r>
    </w:p>
    <w:p w14:paraId="18C6FB54" w14:textId="77777777" w:rsidR="00BD2BBC" w:rsidRPr="0078303B" w:rsidRDefault="00BD2BBC" w:rsidP="00BD2BBC">
      <w:pPr>
        <w:rPr>
          <w:rFonts w:asciiTheme="minorHAnsi" w:hAnsiTheme="minorHAnsi" w:cstheme="minorHAnsi"/>
        </w:rPr>
      </w:pPr>
      <w:r w:rsidRPr="0078303B">
        <w:rPr>
          <w:rFonts w:asciiTheme="minorHAnsi" w:hAnsiTheme="minorHAnsi" w:cstheme="minorHAnsi"/>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8303B">
        <w:rPr>
          <w:rFonts w:asciiTheme="minorHAnsi" w:hAnsiTheme="minorHAnsi" w:cstheme="minorHAnsi"/>
        </w:rPr>
        <w:t xml:space="preserve"> they </w:t>
      </w:r>
      <w:hyperlink r:id="rId14" w:history="1">
        <w:r w:rsidRPr="0078303B">
          <w:rPr>
            <w:rStyle w:val="Hyperlink"/>
            <w:rFonts w:asciiTheme="minorHAnsi" w:hAnsiTheme="minorHAnsi" w:cstheme="minorHAnsi"/>
          </w:rPr>
          <w:t>pose</w:t>
        </w:r>
      </w:hyperlink>
      <w:r w:rsidRPr="0078303B">
        <w:rPr>
          <w:rFonts w:asciiTheme="minorHAnsi" w:hAnsiTheme="minorHAnsi" w:cstheme="minorHAnsi"/>
        </w:rPr>
        <w:t> </w:t>
      </w:r>
      <w:r w:rsidRPr="0078303B">
        <w:rPr>
          <w:rStyle w:val="StyleUnderline"/>
          <w:rFonts w:asciiTheme="minorHAnsi" w:hAnsiTheme="minorHAnsi" w:cstheme="minorHAnsi"/>
        </w:rPr>
        <w:t xml:space="preserve">to early warning satellites.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crucial</w:t>
      </w:r>
      <w:r w:rsidRPr="0078303B">
        <w:rPr>
          <w:rStyle w:val="StyleUnderline"/>
          <w:rFonts w:asciiTheme="minorHAnsi" w:hAnsiTheme="minorHAnsi" w:cstheme="minorHAnsi"/>
        </w:rPr>
        <w:t xml:space="preserve"> element of US ballistic missile defense, </w:t>
      </w:r>
      <w:r w:rsidRPr="0078303B">
        <w:rPr>
          <w:rStyle w:val="StyleUnderline"/>
          <w:rFonts w:asciiTheme="minorHAnsi" w:hAnsiTheme="minorHAnsi" w:cstheme="minorHAnsi"/>
          <w:highlight w:val="green"/>
        </w:rPr>
        <w:t>capable of </w:t>
      </w:r>
      <w:hyperlink r:id="rId15" w:history="1">
        <w:r w:rsidRPr="0078303B">
          <w:rPr>
            <w:rStyle w:val="StyleUnderline"/>
            <w:rFonts w:asciiTheme="minorHAnsi" w:hAnsiTheme="minorHAnsi" w:cstheme="minorHAnsi"/>
            <w:highlight w:val="green"/>
          </w:rPr>
          <w:t>detecting missiles</w:t>
        </w:r>
      </w:hyperlink>
      <w:r w:rsidRPr="0078303B">
        <w:rPr>
          <w:rStyle w:val="StyleUnderline"/>
          <w:rFonts w:asciiTheme="minorHAnsi" w:hAnsiTheme="minorHAnsi" w:cstheme="minorHAnsi"/>
        </w:rPr>
        <w:t xml:space="preserve"> immediately after launch </w:t>
      </w:r>
      <w:r w:rsidRPr="0078303B">
        <w:rPr>
          <w:rStyle w:val="StyleUnderline"/>
          <w:rFonts w:asciiTheme="minorHAnsi" w:hAnsiTheme="minorHAnsi" w:cstheme="minorHAnsi"/>
          <w:highlight w:val="green"/>
        </w:rPr>
        <w:t>and tracking</w:t>
      </w:r>
      <w:r w:rsidRPr="0078303B">
        <w:rPr>
          <w:rStyle w:val="StyleUnderline"/>
          <w:rFonts w:asciiTheme="minorHAnsi" w:hAnsiTheme="minorHAnsi" w:cstheme="minorHAnsi"/>
        </w:rPr>
        <w:t xml:space="preserve"> their paths</w:t>
      </w:r>
      <w:r w:rsidRPr="0078303B">
        <w:rPr>
          <w:rFonts w:asciiTheme="minorHAnsi" w:hAnsiTheme="minorHAnsi" w:cstheme="minorHAnsi"/>
        </w:rPr>
        <w:t>.</w:t>
      </w:r>
    </w:p>
    <w:p w14:paraId="24A48FFF" w14:textId="77777777" w:rsidR="00BD2BBC" w:rsidRPr="0078303B" w:rsidRDefault="00BD2BBC" w:rsidP="00BD2BBC">
      <w:pPr>
        <w:rPr>
          <w:rFonts w:asciiTheme="minorHAnsi" w:hAnsiTheme="minorHAnsi" w:cstheme="minorHAnsi"/>
        </w:rPr>
      </w:pPr>
      <w:r w:rsidRPr="0078303B">
        <w:rPr>
          <w:rStyle w:val="StyleUnderline"/>
          <w:rFonts w:asciiTheme="minorHAnsi" w:hAnsiTheme="minorHAnsi" w:cstheme="minorHAnsi"/>
        </w:rPr>
        <w:t xml:space="preserve">Suppose a US </w:t>
      </w:r>
      <w:r w:rsidRPr="0078303B">
        <w:rPr>
          <w:rStyle w:val="StyleUnderline"/>
          <w:rFonts w:asciiTheme="minorHAnsi" w:hAnsiTheme="minorHAnsi" w:cstheme="minorHAnsi"/>
          <w:highlight w:val="green"/>
        </w:rPr>
        <w:t>early warning sat</w:t>
      </w:r>
      <w:r w:rsidRPr="0078303B">
        <w:rPr>
          <w:rStyle w:val="StyleUnderline"/>
          <w:rFonts w:asciiTheme="minorHAnsi" w:hAnsiTheme="minorHAnsi" w:cstheme="minorHAnsi"/>
        </w:rPr>
        <w:t xml:space="preserve">ellite goes dark, or is shut down. </w:t>
      </w:r>
      <w:r w:rsidRPr="0078303B">
        <w:rPr>
          <w:rStyle w:val="StyleUnderline"/>
          <w:rFonts w:asciiTheme="minorHAnsi" w:hAnsiTheme="minorHAnsi" w:cstheme="minorHAnsi"/>
          <w:highlight w:val="green"/>
        </w:rPr>
        <w:t>Going dark could signal</w:t>
      </w:r>
      <w:r w:rsidRPr="0078303B">
        <w:rPr>
          <w:rFonts w:asciiTheme="minorHAnsi" w:hAnsiTheme="minorHAnsi" w:cstheme="minorHAnsi"/>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8303B">
        <w:rPr>
          <w:rStyle w:val="StyleUnderline"/>
          <w:rFonts w:asciiTheme="minorHAnsi" w:hAnsiTheme="minorHAnsi" w:cstheme="minorHAnsi"/>
          <w:highlight w:val="green"/>
        </w:rPr>
        <w:t xml:space="preserve">an attack. </w:t>
      </w:r>
      <w:r w:rsidRPr="0078303B">
        <w:rPr>
          <w:rStyle w:val="StyleUnderline"/>
          <w:rFonts w:asciiTheme="minorHAnsi" w:hAnsiTheme="minorHAnsi" w:cstheme="minorHAnsi"/>
        </w:rPr>
        <w:t xml:space="preserve">Without early </w:t>
      </w:r>
      <w:r w:rsidRPr="0078303B">
        <w:rPr>
          <w:rStyle w:val="StyleUnderline"/>
          <w:rFonts w:asciiTheme="minorHAnsi" w:hAnsiTheme="minorHAnsi" w:cstheme="minorHAnsi"/>
        </w:rPr>
        <w:lastRenderedPageBreak/>
        <w:t>warning satellites, the United States is much more susceptible to nuclear missiles. Given the strategy of counterforcing—</w:t>
      </w:r>
      <w:hyperlink r:id="rId16"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8303B">
        <w:rPr>
          <w:rStyle w:val="StyleUnderline"/>
          <w:rFonts w:asciiTheme="minorHAnsi" w:hAnsiTheme="minorHAnsi" w:cstheme="minorHAnsi"/>
          <w:highlight w:val="green"/>
        </w:rPr>
        <w:t>Americans</w:t>
      </w:r>
      <w:r w:rsidRPr="0078303B">
        <w:rPr>
          <w:rStyle w:val="StyleUnderline"/>
          <w:rFonts w:asciiTheme="minorHAnsi" w:hAnsiTheme="minorHAnsi" w:cstheme="minorHAnsi"/>
        </w:rPr>
        <w:t xml:space="preserve"> might </w:t>
      </w:r>
      <w:r w:rsidRPr="0078303B">
        <w:rPr>
          <w:rStyle w:val="StyleUnderline"/>
          <w:rFonts w:asciiTheme="minorHAnsi" w:hAnsiTheme="minorHAnsi" w:cstheme="minorHAnsi"/>
          <w:highlight w:val="green"/>
        </w:rPr>
        <w:t>believe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nuc</w:t>
      </w:r>
      <w:r w:rsidRPr="0078303B">
        <w:rPr>
          <w:rStyle w:val="StyleUnderline"/>
          <w:rFonts w:asciiTheme="minorHAnsi" w:hAnsiTheme="minorHAnsi" w:cstheme="minorHAnsi"/>
        </w:rPr>
        <w:t>lear weapon</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imminently </w:t>
      </w:r>
      <w:r w:rsidRPr="0078303B">
        <w:rPr>
          <w:rStyle w:val="StyleUnderline"/>
          <w:rFonts w:asciiTheme="minorHAnsi" w:hAnsiTheme="minorHAnsi" w:cstheme="minorHAnsi"/>
          <w:highlight w:val="green"/>
        </w:rPr>
        <w:t>at risk</w:t>
      </w:r>
      <w:r w:rsidRPr="0078303B">
        <w:rPr>
          <w:rStyle w:val="StyleUnderline"/>
          <w:rFonts w:asciiTheme="minorHAnsi" w:hAnsiTheme="minorHAnsi" w:cstheme="minorHAnsi"/>
        </w:rPr>
        <w:t>. It could be </w:t>
      </w:r>
      <w:hyperlink r:id="rId17" w:anchor="v=onepage&amp;q=%22Protecting%20Space%20Assets%22%20johnson-freese&amp;f=false" w:history="1">
        <w:r w:rsidRPr="0078303B">
          <w:rPr>
            <w:rStyle w:val="StyleUnderline"/>
            <w:rFonts w:asciiTheme="minorHAnsi" w:hAnsiTheme="minorHAnsi" w:cstheme="minorHAnsi"/>
            <w:highlight w:val="green"/>
          </w:rPr>
          <w:t>twelve hours</w:t>
        </w:r>
      </w:hyperlink>
      <w:r w:rsidRPr="0078303B">
        <w:rPr>
          <w:rStyle w:val="StyleUnderline"/>
          <w:rFonts w:asciiTheme="minorHAnsi" w:hAnsiTheme="minorHAnsi" w:cstheme="minorHAnsi"/>
          <w:highlight w:val="green"/>
        </w:rPr>
        <w:t> before</w:t>
      </w:r>
      <w:r w:rsidRPr="0078303B">
        <w:rPr>
          <w:rStyle w:val="StyleUnderline"/>
          <w:rFonts w:asciiTheme="minorHAnsi" w:hAnsiTheme="minorHAnsi" w:cstheme="minorHAnsi"/>
        </w:rPr>
        <w:t xml:space="preserve"> the United States </w:t>
      </w:r>
      <w:r w:rsidRPr="0078303B">
        <w:rPr>
          <w:rStyle w:val="StyleUnderline"/>
          <w:rFonts w:asciiTheme="minorHAnsi" w:hAnsiTheme="minorHAnsi" w:cstheme="minorHAnsi"/>
          <w:highlight w:val="green"/>
        </w:rPr>
        <w:t>regains sat</w:t>
      </w:r>
      <w:r w:rsidRPr="0078303B">
        <w:rPr>
          <w:rStyle w:val="StyleUnderline"/>
          <w:rFonts w:asciiTheme="minorHAnsi" w:hAnsiTheme="minorHAnsi" w:cstheme="minorHAnsi"/>
        </w:rPr>
        <w:t xml:space="preserve">ellite </w:t>
      </w:r>
      <w:r w:rsidRPr="0078303B">
        <w:rPr>
          <w:rStyle w:val="StyleUnderline"/>
          <w:rFonts w:asciiTheme="minorHAnsi" w:hAnsiTheme="minorHAnsi" w:cstheme="minorHAnsi"/>
          <w:highlight w:val="green"/>
        </w:rPr>
        <w:t>function</w:t>
      </w:r>
      <w:r w:rsidRPr="0078303B">
        <w:rPr>
          <w:rStyle w:val="StyleUnderline"/>
          <w:rFonts w:asciiTheme="minorHAnsi" w:hAnsiTheme="minorHAnsi" w:cstheme="minorHAnsi"/>
        </w:rPr>
        <w:t xml:space="preserve">, which is too long to wait to put together a nuclear counterattack. The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therefore, might move to </w:t>
      </w:r>
      <w:r w:rsidRPr="0078303B">
        <w:rPr>
          <w:rStyle w:val="StyleUnderline"/>
          <w:rFonts w:asciiTheme="minorHAnsi" w:hAnsiTheme="minorHAnsi" w:cstheme="minorHAnsi"/>
          <w:highlight w:val="green"/>
        </w:rPr>
        <w:t>mobilize a nuclear attack</w:t>
      </w:r>
      <w:r w:rsidRPr="0078303B">
        <w:rPr>
          <w:rStyle w:val="StyleUnderline"/>
          <w:rFonts w:asciiTheme="minorHAnsi" w:hAnsiTheme="minorHAnsi" w:cstheme="minorHAnsi"/>
        </w:rPr>
        <w:t xml:space="preserve"> against Russia or China over what might just be a piece of debris shutting off a satellite.</w:t>
      </w:r>
    </w:p>
    <w:p w14:paraId="5834F23E" w14:textId="77777777" w:rsidR="00BD2BBC" w:rsidRPr="0078303B" w:rsidRDefault="00BD2BBC" w:rsidP="00BD2BBC">
      <w:pPr>
        <w:rPr>
          <w:rStyle w:val="StyleUnderline"/>
          <w:rFonts w:asciiTheme="minorHAnsi" w:hAnsiTheme="minorHAnsi" w:cstheme="minorHAnsi"/>
        </w:rPr>
      </w:pPr>
      <w:r w:rsidRPr="0078303B">
        <w:rPr>
          <w:rFonts w:asciiTheme="minorHAnsi" w:hAnsiTheme="minorHAnsi" w:cstheme="minorHAnsi"/>
        </w:rPr>
        <w:t xml:space="preserve">Additionally, </w:t>
      </w:r>
      <w:r w:rsidRPr="0078303B">
        <w:rPr>
          <w:rStyle w:val="StyleUnderline"/>
          <w:rFonts w:asciiTheme="minorHAnsi" w:hAnsiTheme="minorHAnsi" w:cstheme="minorHAnsi"/>
        </w:rPr>
        <w:t xml:space="preserve">accidental warfare, or strategic </w:t>
      </w:r>
      <w:r w:rsidRPr="0078303B">
        <w:rPr>
          <w:rStyle w:val="StyleUnderline"/>
          <w:rFonts w:asciiTheme="minorHAnsi" w:hAnsiTheme="minorHAnsi" w:cstheme="minorHAnsi"/>
          <w:highlight w:val="green"/>
        </w:rPr>
        <w:t>miscalc</w:t>
      </w:r>
      <w:r w:rsidRPr="0078303B">
        <w:rPr>
          <w:rStyle w:val="StyleUnderline"/>
          <w:rFonts w:asciiTheme="minorHAnsi" w:hAnsiTheme="minorHAnsi" w:cstheme="minorHAnsi"/>
        </w:rPr>
        <w:t xml:space="preserve">ulation, is </w:t>
      </w:r>
      <w:r w:rsidRPr="0078303B">
        <w:rPr>
          <w:rStyle w:val="StyleUnderline"/>
          <w:rFonts w:asciiTheme="minorHAnsi" w:hAnsiTheme="minorHAnsi" w:cstheme="minorHAnsi"/>
          <w:highlight w:val="green"/>
        </w:rPr>
        <w:t>uniquely likely in space</w:t>
      </w:r>
      <w:r w:rsidRPr="0078303B">
        <w:rPr>
          <w:rFonts w:asciiTheme="minorHAnsi" w:hAnsiTheme="minorHAnsi" w:cstheme="minorHAnsi"/>
        </w:rPr>
        <w:t>. It is </w:t>
      </w:r>
      <w:hyperlink r:id="rId18" w:anchor="v=onepage&amp;q=space%20offense%20dominant&amp;f=false" w:history="1">
        <w:r w:rsidRPr="0078303B">
          <w:rPr>
            <w:rStyle w:val="Hyperlink"/>
            <w:rFonts w:asciiTheme="minorHAnsi" w:hAnsiTheme="minorHAnsi" w:cstheme="minorHAnsi"/>
          </w:rPr>
          <w:t>much easier</w:t>
        </w:r>
      </w:hyperlink>
      <w:r w:rsidRPr="0078303B">
        <w:rPr>
          <w:rFonts w:asciiTheme="minorHAnsi" w:hAnsiTheme="minorHAnsi" w:cstheme="minorHAnsi"/>
        </w:rPr>
        <w:t> to hold an adversary’s space systems in jeopardy with destructive ASATs than it is to </w:t>
      </w:r>
      <w:hyperlink r:id="rId19" w:history="1">
        <w:r w:rsidRPr="0078303B">
          <w:rPr>
            <w:rStyle w:val="Hyperlink"/>
            <w:rFonts w:asciiTheme="minorHAnsi" w:hAnsiTheme="minorHAnsi" w:cstheme="minorHAnsi"/>
          </w:rPr>
          <w:t>sustainably defend</w:t>
        </w:r>
      </w:hyperlink>
      <w:r w:rsidRPr="0078303B">
        <w:rPr>
          <w:rFonts w:asciiTheme="minorHAnsi" w:hAnsiTheme="minorHAnsi" w:cstheme="minorHAnsi"/>
        </w:rPr>
        <w:t xml:space="preserve"> a system, which is expensive and in some cases not technologically feasible because of limitations on satellite movement. </w:t>
      </w:r>
      <w:r w:rsidRPr="0078303B">
        <w:rPr>
          <w:rStyle w:val="StyleUnderline"/>
          <w:rFonts w:asciiTheme="minorHAnsi" w:hAnsiTheme="minorHAnsi" w:cstheme="minorHAnsi"/>
          <w:highlight w:val="green"/>
        </w:rPr>
        <w:t>Space is</w:t>
      </w:r>
      <w:r w:rsidRPr="0078303B">
        <w:rPr>
          <w:rStyle w:val="StyleUnderline"/>
          <w:rFonts w:asciiTheme="minorHAnsi" w:hAnsiTheme="minorHAnsi" w:cstheme="minorHAnsi"/>
        </w:rPr>
        <w:t xml:space="preserve"> therefore </w:t>
      </w:r>
      <w:hyperlink r:id="rId20" w:anchor="v=onepage&amp;q=space%20offense%20dominant&amp;f=false" w:history="1">
        <w:r w:rsidRPr="0078303B">
          <w:rPr>
            <w:rStyle w:val="StyleUnderline"/>
            <w:rFonts w:asciiTheme="minorHAnsi" w:hAnsiTheme="minorHAnsi" w:cstheme="minorHAnsi"/>
          </w:rPr>
          <w:t>considered</w:t>
        </w:r>
      </w:hyperlink>
      <w:r w:rsidRPr="0078303B">
        <w:rPr>
          <w:rStyle w:val="StyleUnderline"/>
          <w:rFonts w:asciiTheme="minorHAnsi" w:hAnsiTheme="minorHAnsi" w:cstheme="minorHAnsi"/>
        </w:rPr>
        <w:t> </w:t>
      </w:r>
      <w:r w:rsidRPr="0078303B">
        <w:rPr>
          <w:rStyle w:val="StyleUnderline"/>
          <w:rFonts w:asciiTheme="minorHAnsi" w:hAnsiTheme="minorHAnsi" w:cstheme="minorHAnsi"/>
          <w:highlight w:val="green"/>
        </w:rPr>
        <w:t>offense-dominant;</w:t>
      </w:r>
      <w:r w:rsidRPr="0078303B">
        <w:rPr>
          <w:rStyle w:val="StyleUnderline"/>
          <w:rFonts w:asciiTheme="minorHAnsi" w:hAnsiTheme="minorHAnsi" w:cstheme="minorHAnsi"/>
        </w:rPr>
        <w:t xml:space="preserve"> offensive tactics like weapons development are prioritized over defensive measures, such as </w:t>
      </w:r>
      <w:hyperlink r:id="rId21" w:history="1">
        <w:r w:rsidRPr="0078303B">
          <w:rPr>
            <w:rStyle w:val="StyleUnderline"/>
            <w:rFonts w:asciiTheme="minorHAnsi" w:hAnsiTheme="minorHAnsi" w:cstheme="minorHAnsi"/>
          </w:rPr>
          <w:t>improving GPS</w:t>
        </w:r>
      </w:hyperlink>
      <w:r w:rsidRPr="0078303B">
        <w:rPr>
          <w:rStyle w:val="StyleUnderline"/>
          <w:rFonts w:asciiTheme="minorHAnsi" w:hAnsiTheme="minorHAnsi" w:cstheme="minorHAnsi"/>
        </w:rPr>
        <w:t> or making satellites more resistant to jamming.</w:t>
      </w:r>
    </w:p>
    <w:p w14:paraId="023E0EBE" w14:textId="77777777" w:rsidR="00BD2BBC" w:rsidRPr="0078303B" w:rsidRDefault="00BD2BBC" w:rsidP="00BD2BBC">
      <w:pPr>
        <w:rPr>
          <w:rStyle w:val="StyleUnderline"/>
          <w:rFonts w:asciiTheme="minorHAnsi" w:hAnsiTheme="minorHAnsi" w:cstheme="minorHAnsi"/>
        </w:rPr>
      </w:pPr>
      <w:r w:rsidRPr="0078303B">
        <w:rPr>
          <w:rFonts w:asciiTheme="minorHAnsi" w:hAnsiTheme="minorHAnsi" w:cstheme="minorHAnsi"/>
        </w:rPr>
        <w:t xml:space="preserve">As a result, </w:t>
      </w:r>
      <w:r w:rsidRPr="0078303B">
        <w:rPr>
          <w:rStyle w:val="StyleUnderline"/>
          <w:rFonts w:asciiTheme="minorHAnsi" w:hAnsiTheme="minorHAnsi" w:cstheme="minorHAnsi"/>
          <w:highlight w:val="green"/>
        </w:rPr>
        <w:t>countries</w:t>
      </w:r>
      <w:r w:rsidRPr="0078303B">
        <w:rPr>
          <w:rStyle w:val="StyleUnderline"/>
          <w:rFonts w:asciiTheme="minorHAnsi" w:hAnsiTheme="minorHAnsi" w:cstheme="minorHAnsi"/>
        </w:rPr>
        <w:t xml:space="preserve"> are left with poorly defended space systems and </w:t>
      </w:r>
      <w:r w:rsidRPr="0078303B">
        <w:rPr>
          <w:rStyle w:val="StyleUnderline"/>
          <w:rFonts w:asciiTheme="minorHAnsi" w:hAnsiTheme="minorHAnsi" w:cstheme="minorHAnsi"/>
          <w:highlight w:val="green"/>
        </w:rPr>
        <w:t>rely on offensive posturing</w:t>
      </w:r>
      <w:r w:rsidRPr="0078303B">
        <w:rPr>
          <w:rStyle w:val="StyleUnderline"/>
          <w:rFonts w:asciiTheme="minorHAnsi" w:hAnsiTheme="minorHAnsi" w:cstheme="minorHAnsi"/>
        </w:rPr>
        <w:t xml:space="preserve">, which increases the risk that their </w:t>
      </w:r>
      <w:r w:rsidRPr="0078303B">
        <w:rPr>
          <w:rStyle w:val="StyleUnderline"/>
          <w:rFonts w:asciiTheme="minorHAnsi" w:hAnsiTheme="minorHAnsi" w:cstheme="minorHAnsi"/>
          <w:highlight w:val="green"/>
        </w:rPr>
        <w:t xml:space="preserve">actions </w:t>
      </w:r>
      <w:r w:rsidRPr="0078303B">
        <w:rPr>
          <w:rStyle w:val="StyleUnderline"/>
          <w:rFonts w:asciiTheme="minorHAnsi" w:hAnsiTheme="minorHAnsi" w:cstheme="minorHAnsi"/>
        </w:rPr>
        <w:t xml:space="preserve">are perceived as aggressive and </w:t>
      </w:r>
      <w:r w:rsidRPr="0078303B">
        <w:rPr>
          <w:rStyle w:val="StyleUnderline"/>
          <w:rFonts w:asciiTheme="minorHAnsi" w:hAnsiTheme="minorHAnsi" w:cstheme="minorHAnsi"/>
          <w:highlight w:val="green"/>
        </w:rPr>
        <w:t>incentivizes rapid</w:t>
      </w:r>
      <w:r w:rsidRPr="0078303B">
        <w:rPr>
          <w:rStyle w:val="StyleUnderline"/>
          <w:rFonts w:asciiTheme="minorHAnsi" w:hAnsiTheme="minorHAnsi" w:cstheme="minorHAnsi"/>
        </w:rPr>
        <w:t xml:space="preserve">, risky </w:t>
      </w:r>
      <w:r w:rsidRPr="0078303B">
        <w:rPr>
          <w:rStyle w:val="StyleUnderline"/>
          <w:rFonts w:asciiTheme="minorHAnsi" w:hAnsiTheme="minorHAnsi" w:cstheme="minorHAnsi"/>
          <w:highlight w:val="green"/>
        </w:rPr>
        <w:t>counterattacks</w:t>
      </w:r>
      <w:r w:rsidRPr="0078303B">
        <w:rPr>
          <w:rStyle w:val="StyleUnderline"/>
          <w:rFonts w:asciiTheme="minorHAnsi" w:hAnsiTheme="minorHAnsi" w:cstheme="minorHAnsi"/>
        </w:rPr>
        <w:t xml:space="preserve"> because militaries cannot rely on their spaced-based systems after first strikes.</w:t>
      </w:r>
    </w:p>
    <w:p w14:paraId="21C836D0" w14:textId="77777777" w:rsidR="00BD2BBC" w:rsidRPr="0078303B" w:rsidRDefault="00BD2BBC" w:rsidP="00BD2BBC">
      <w:pPr>
        <w:rPr>
          <w:rStyle w:val="StyleUnderline"/>
          <w:rFonts w:asciiTheme="minorHAnsi" w:hAnsiTheme="minorHAnsi" w:cstheme="minorHAnsi"/>
        </w:rPr>
      </w:pPr>
      <w:r w:rsidRPr="0078303B">
        <w:rPr>
          <w:rStyle w:val="StyleUnderline"/>
          <w:rFonts w:asciiTheme="minorHAnsi" w:hAnsiTheme="minorHAnsi" w:cstheme="minorHAnsi"/>
        </w:rPr>
        <w:t>There are several hotspots in</w:t>
      </w:r>
      <w:r w:rsidRPr="0078303B">
        <w:rPr>
          <w:rFonts w:asciiTheme="minorHAnsi" w:hAnsiTheme="minorHAnsi" w:cstheme="minorHAnsi"/>
        </w:rPr>
        <w:t xml:space="preserve"> which ASATs and offensive-dominant systems are particularly relevant. </w:t>
      </w:r>
      <w:r w:rsidRPr="0078303B">
        <w:rPr>
          <w:rStyle w:val="StyleUnderline"/>
          <w:rFonts w:asciiTheme="minorHAnsi" w:hAnsiTheme="minorHAnsi" w:cstheme="minorHAnsi"/>
        </w:rPr>
        <w:t>Early warning satellites </w:t>
      </w:r>
      <w:hyperlink r:id="rId22" w:history="1">
        <w:r w:rsidRPr="0078303B">
          <w:rPr>
            <w:rStyle w:val="StyleUnderline"/>
            <w:rFonts w:asciiTheme="minorHAnsi" w:hAnsiTheme="minorHAnsi" w:cstheme="minorHAnsi"/>
          </w:rPr>
          <w:t>play</w:t>
        </w:r>
      </w:hyperlink>
      <w:r w:rsidRPr="0078303B">
        <w:rPr>
          <w:rStyle w:val="StyleUnderline"/>
          <w:rFonts w:asciiTheme="minorHAnsi" w:hAnsiTheme="minorHAnsi" w:cstheme="minorHAnsi"/>
        </w:rPr>
        <w:t xml:space="preserve"> a central role in US readiness in the event of a conflict involving North Korea. </w:t>
      </w:r>
      <w:r w:rsidRPr="0078303B">
        <w:rPr>
          <w:rStyle w:val="StyleUnderline"/>
          <w:rFonts w:asciiTheme="minorHAnsi" w:hAnsiTheme="minorHAnsi" w:cstheme="minorHAnsi"/>
          <w:highlight w:val="green"/>
        </w:rPr>
        <w:t>News of No</w:t>
      </w:r>
      <w:r w:rsidRPr="0078303B">
        <w:rPr>
          <w:rStyle w:val="StyleUnderline"/>
          <w:rFonts w:asciiTheme="minorHAnsi" w:hAnsiTheme="minorHAnsi" w:cstheme="minorHAnsi"/>
        </w:rPr>
        <w:t xml:space="preserve">rth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rean </w:t>
      </w:r>
      <w:r w:rsidRPr="0078303B">
        <w:rPr>
          <w:rStyle w:val="StyleUnderline"/>
          <w:rFonts w:asciiTheme="minorHAnsi" w:hAnsiTheme="minorHAnsi" w:cstheme="minorHAnsi"/>
          <w:highlight w:val="green"/>
        </w:rPr>
        <w:t>missile launches comes from</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Given North Korea’s </w:t>
      </w:r>
      <w:hyperlink r:id="rId23" w:history="1">
        <w:r w:rsidRPr="0078303B">
          <w:rPr>
            <w:rStyle w:val="StyleUnderline"/>
            <w:rFonts w:asciiTheme="minorHAnsi" w:hAnsiTheme="minorHAnsi" w:cstheme="minorHAnsi"/>
          </w:rPr>
          <w:t>history</w:t>
        </w:r>
      </w:hyperlink>
      <w:r w:rsidRPr="0078303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8303B">
        <w:rPr>
          <w:rStyle w:val="StyleUnderline"/>
          <w:rFonts w:asciiTheme="minorHAnsi" w:hAnsiTheme="minorHAnsi" w:cstheme="minorHAnsi"/>
          <w:highlight w:val="green"/>
        </w:rPr>
        <w:t>developments</w:t>
      </w:r>
      <w:r w:rsidRPr="0078303B">
        <w:rPr>
          <w:rStyle w:val="StyleUnderline"/>
          <w:rFonts w:asciiTheme="minorHAnsi" w:hAnsiTheme="minorHAnsi" w:cstheme="minorHAnsi"/>
        </w:rPr>
        <w:t xml:space="preserve"> have </w:t>
      </w:r>
      <w:r w:rsidRPr="0078303B">
        <w:rPr>
          <w:rStyle w:val="StyleUnderline"/>
          <w:rFonts w:asciiTheme="minorHAnsi" w:hAnsiTheme="minorHAnsi" w:cstheme="minorHAnsi"/>
          <w:highlight w:val="green"/>
        </w:rPr>
        <w:t>magnified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risk</w:t>
      </w:r>
      <w:r w:rsidRPr="0078303B">
        <w:rPr>
          <w:rFonts w:asciiTheme="minorHAnsi" w:hAnsiTheme="minorHAnsi" w:cstheme="minorHAnsi"/>
        </w:rPr>
        <w:t>. With the health of Kim Jong-un </w:t>
      </w:r>
      <w:hyperlink r:id="rId24" w:history="1">
        <w:r w:rsidRPr="0078303B">
          <w:rPr>
            <w:rStyle w:val="Hyperlink"/>
            <w:rFonts w:asciiTheme="minorHAnsi" w:hAnsiTheme="minorHAnsi" w:cstheme="minorHAnsi"/>
          </w:rPr>
          <w:t>potentially in jeopardy</w:t>
        </w:r>
      </w:hyperlink>
      <w:r w:rsidRPr="0078303B">
        <w:rPr>
          <w:rFonts w:asciiTheme="minorHAnsi" w:hAnsiTheme="minorHAnsi" w:cstheme="minorHAnsi"/>
        </w:rPr>
        <w:t>, a succession battle or even civil war on the peninsula </w:t>
      </w:r>
      <w:hyperlink r:id="rId25" w:history="1">
        <w:r w:rsidRPr="0078303B">
          <w:rPr>
            <w:rStyle w:val="Hyperlink"/>
            <w:rFonts w:asciiTheme="minorHAnsi" w:hAnsiTheme="minorHAnsi" w:cstheme="minorHAnsi"/>
          </w:rPr>
          <w:t>raises the chances</w:t>
        </w:r>
      </w:hyperlink>
      <w:r w:rsidRPr="0078303B">
        <w:rPr>
          <w:rFonts w:asciiTheme="minorHAnsi" w:hAnsiTheme="minorHAnsi" w:cstheme="minorHAnsi"/>
        </w:rPr>
        <w:t> </w:t>
      </w:r>
      <w:r w:rsidRPr="0078303B">
        <w:rPr>
          <w:rStyle w:val="StyleUnderline"/>
          <w:rFonts w:asciiTheme="minorHAnsi" w:hAnsiTheme="minorHAnsi" w:cstheme="minorHAnsi"/>
        </w:rPr>
        <w:t xml:space="preserve">of loose nukes. If the regime is terminal, traditional </w:t>
      </w:r>
      <w:r w:rsidRPr="0078303B">
        <w:rPr>
          <w:rStyle w:val="StyleUnderline"/>
          <w:rFonts w:asciiTheme="minorHAnsi" w:hAnsiTheme="minorHAnsi" w:cstheme="minorHAnsi"/>
          <w:highlight w:val="green"/>
        </w:rPr>
        <w:t>MAD risk calc</w:t>
      </w:r>
      <w:r w:rsidRPr="0078303B">
        <w:rPr>
          <w:rStyle w:val="StyleUnderline"/>
          <w:rFonts w:asciiTheme="minorHAnsi" w:hAnsiTheme="minorHAnsi" w:cstheme="minorHAnsi"/>
        </w:rPr>
        <w:t xml:space="preserve">ulus </w:t>
      </w:r>
      <w:r w:rsidRPr="0078303B">
        <w:rPr>
          <w:rStyle w:val="StyleUnderline"/>
          <w:rFonts w:asciiTheme="minorHAnsi" w:hAnsiTheme="minorHAnsi" w:cstheme="minorHAnsi"/>
          <w:highlight w:val="green"/>
        </w:rPr>
        <w:t>will become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moot</w:t>
      </w:r>
      <w:r w:rsidRPr="0078303B">
        <w:rPr>
          <w:rStyle w:val="StyleUnderline"/>
          <w:rFonts w:asciiTheme="minorHAnsi" w:hAnsiTheme="minorHAnsi" w:cstheme="minorHAnsi"/>
        </w:rPr>
        <w:t>; with nothing to lose, North Korea would have no reason to hold back its nuclear arsenal</w:t>
      </w:r>
      <w:r w:rsidRPr="0078303B">
        <w:rPr>
          <w:rFonts w:asciiTheme="minorHAnsi" w:hAnsiTheme="minorHAnsi" w:cstheme="minorHAnsi"/>
        </w:rPr>
        <w:t>. Or China </w:t>
      </w:r>
      <w:hyperlink r:id="rId26" w:history="1">
        <w:r w:rsidRPr="0078303B">
          <w:rPr>
            <w:rStyle w:val="Hyperlink"/>
            <w:rFonts w:asciiTheme="minorHAnsi" w:hAnsiTheme="minorHAnsi" w:cstheme="minorHAnsi"/>
          </w:rPr>
          <w:t>might decide</w:t>
        </w:r>
      </w:hyperlink>
      <w:r w:rsidRPr="0078303B">
        <w:rPr>
          <w:rFonts w:asciiTheme="minorHAnsi" w:hAnsiTheme="minorHAnsi" w:cstheme="minorHAnsi"/>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8303B">
        <w:rPr>
          <w:rFonts w:asciiTheme="minorHAnsi" w:hAnsiTheme="minorHAnsi" w:cstheme="minorHAnsi"/>
        </w:rPr>
        <w:t xml:space="preserve"> because they have been taken out in an ASAT attack,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US, So</w:t>
      </w:r>
      <w:r w:rsidRPr="0078303B">
        <w:rPr>
          <w:rStyle w:val="StyleUnderline"/>
          <w:rFonts w:asciiTheme="minorHAnsi" w:hAnsiTheme="minorHAnsi" w:cstheme="minorHAnsi"/>
        </w:rPr>
        <w:t xml:space="preserve">uth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 and </w:t>
      </w:r>
      <w:r w:rsidRPr="0078303B">
        <w:rPr>
          <w:rStyle w:val="StyleUnderline"/>
          <w:rFonts w:asciiTheme="minorHAnsi" w:hAnsiTheme="minorHAnsi" w:cstheme="minorHAnsi"/>
          <w:highlight w:val="green"/>
        </w:rPr>
        <w:t>Japan</w:t>
      </w:r>
      <w:r w:rsidRPr="0078303B">
        <w:rPr>
          <w:rStyle w:val="StyleUnderline"/>
          <w:rFonts w:asciiTheme="minorHAnsi" w:hAnsiTheme="minorHAnsi" w:cstheme="minorHAnsi"/>
        </w:rPr>
        <w:t xml:space="preserve"> are all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imminent </w:t>
      </w:r>
      <w:r w:rsidRPr="0078303B">
        <w:rPr>
          <w:rStyle w:val="StyleUnderline"/>
          <w:rFonts w:asciiTheme="minorHAnsi" w:hAnsiTheme="minorHAnsi" w:cstheme="minorHAnsi"/>
          <w:highlight w:val="green"/>
        </w:rPr>
        <w:t>nuclear peril</w:t>
      </w:r>
      <w:r w:rsidRPr="0078303B">
        <w:rPr>
          <w:rStyle w:val="StyleUnderline"/>
          <w:rFonts w:asciiTheme="minorHAnsi" w:hAnsiTheme="minorHAnsi" w:cstheme="minorHAnsi"/>
        </w:rPr>
        <w:t xml:space="preserve">, while </w:t>
      </w:r>
      <w:r w:rsidRPr="0078303B">
        <w:rPr>
          <w:rStyle w:val="StyleUnderline"/>
          <w:rFonts w:asciiTheme="minorHAnsi" w:hAnsiTheme="minorHAnsi" w:cstheme="minorHAnsi"/>
          <w:highlight w:val="green"/>
        </w:rPr>
        <w:t>China could</w:t>
      </w:r>
      <w:r w:rsidRPr="0078303B">
        <w:rPr>
          <w:rStyle w:val="StyleUnderline"/>
          <w:rFonts w:asciiTheme="minorHAnsi" w:hAnsiTheme="minorHAnsi" w:cstheme="minorHAnsi"/>
        </w:rPr>
        <w:t xml:space="preserve"> be in a position to fundamentally </w:t>
      </w:r>
      <w:r w:rsidRPr="0078303B">
        <w:rPr>
          <w:rStyle w:val="StyleUnderline"/>
          <w:rFonts w:asciiTheme="minorHAnsi" w:hAnsiTheme="minorHAnsi" w:cstheme="minorHAnsi"/>
          <w:highlight w:val="green"/>
        </w:rPr>
        <w:t>reshape East Asian geopolitics.</w:t>
      </w:r>
    </w:p>
    <w:p w14:paraId="18EB8E5A" w14:textId="77777777" w:rsidR="00BD2BBC" w:rsidRPr="00320A80" w:rsidRDefault="00BD2BBC" w:rsidP="00BD2BBC">
      <w:pPr>
        <w:rPr>
          <w:rFonts w:asciiTheme="minorHAnsi" w:hAnsiTheme="minorHAnsi" w:cstheme="minorHAnsi"/>
          <w:u w:val="single"/>
        </w:rPr>
      </w:pP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outh </w:t>
      </w:r>
      <w:r w:rsidRPr="0078303B">
        <w:rPr>
          <w:rStyle w:val="StyleUnderline"/>
          <w:rFonts w:asciiTheme="minorHAnsi" w:hAnsiTheme="minorHAnsi" w:cstheme="minorHAnsi"/>
          <w:highlight w:val="green"/>
        </w:rPr>
        <w:t>C</w:t>
      </w:r>
      <w:r w:rsidRPr="0078303B">
        <w:rPr>
          <w:rStyle w:val="StyleUnderline"/>
          <w:rFonts w:asciiTheme="minorHAnsi" w:hAnsiTheme="minorHAnsi" w:cstheme="minorHAnsi"/>
        </w:rPr>
        <w:t xml:space="preserve">hina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ea is another </w:t>
      </w:r>
      <w:r w:rsidRPr="0078303B">
        <w:rPr>
          <w:rStyle w:val="StyleUnderline"/>
          <w:rFonts w:asciiTheme="minorHAnsi" w:hAnsiTheme="minorHAnsi" w:cstheme="minorHAnsi"/>
          <w:highlight w:val="green"/>
        </w:rPr>
        <w:t>hotspot</w:t>
      </w:r>
      <w:r w:rsidRPr="0078303B">
        <w:rPr>
          <w:rFonts w:asciiTheme="minorHAnsi" w:hAnsiTheme="minorHAnsi" w:cstheme="minorHAnsi"/>
        </w:rPr>
        <w:t xml:space="preserve"> in which ASATs could risk escalation. </w:t>
      </w:r>
      <w:r w:rsidRPr="0078303B">
        <w:rPr>
          <w:rStyle w:val="StyleUnderline"/>
          <w:rFonts w:asciiTheme="minorHAnsi" w:hAnsiTheme="minorHAnsi" w:cstheme="minorHAnsi"/>
        </w:rPr>
        <w:t>China </w:t>
      </w:r>
      <w:hyperlink r:id="rId27" w:history="1">
        <w:r w:rsidRPr="0078303B">
          <w:rPr>
            <w:rStyle w:val="StyleUnderline"/>
            <w:rFonts w:asciiTheme="minorHAnsi" w:hAnsiTheme="minorHAnsi" w:cstheme="minorHAnsi"/>
          </w:rPr>
          <w:t>is developing</w:t>
        </w:r>
      </w:hyperlink>
      <w:r w:rsidRPr="0078303B">
        <w:rPr>
          <w:rStyle w:val="StyleUnderline"/>
          <w:rFonts w:asciiTheme="minorHAnsi" w:hAnsiTheme="minorHAnsi" w:cstheme="min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FC0D370" w14:textId="77777777" w:rsidR="00BD2BBC" w:rsidRPr="0078303B" w:rsidRDefault="00BD2BBC" w:rsidP="00BD2BBC">
      <w:pPr>
        <w:rPr>
          <w:rFonts w:asciiTheme="minorHAnsi" w:hAnsiTheme="minorHAnsi" w:cstheme="minorHAnsi"/>
        </w:rPr>
      </w:pPr>
    </w:p>
    <w:p w14:paraId="437C20C4" w14:textId="77777777" w:rsidR="00BD2BBC" w:rsidRDefault="00BD2BBC" w:rsidP="00BD2BBC">
      <w:pPr>
        <w:pStyle w:val="Heading4"/>
      </w:pPr>
      <w:r>
        <w:t>Nuclear war causes extinction</w:t>
      </w:r>
    </w:p>
    <w:p w14:paraId="0C01D812" w14:textId="77777777" w:rsidR="00BD2BBC" w:rsidRDefault="00BD2BBC" w:rsidP="00BD2BBC"/>
    <w:p w14:paraId="3DCAEE5A" w14:textId="77777777" w:rsidR="00BD2BBC" w:rsidRPr="00517A48" w:rsidRDefault="00BD2BBC" w:rsidP="00BD2BBC">
      <w:r>
        <w:rPr>
          <w:rStyle w:val="Style13ptBold"/>
        </w:rPr>
        <w:t xml:space="preserve">Starr 15 </w:t>
      </w:r>
      <w:r w:rsidRPr="00780AB2">
        <w:t>Steven Starr 2015 Ratical</w:t>
      </w:r>
      <w:r w:rsidRPr="00517A48">
        <w:t xml:space="preserve">.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w:t>
      </w:r>
      <w:hyperlink r:id="rId28" w:history="1">
        <w:r w:rsidRPr="00517A48">
          <w:rPr>
            <w:rStyle w:val="Hyperlink"/>
          </w:rPr>
          <w:t>https://ratical.org/radiation/NuclearExtinction/StevenStarr022815.html</w:t>
        </w:r>
      </w:hyperlink>
    </w:p>
    <w:p w14:paraId="2D26B4EF" w14:textId="77777777" w:rsidR="00BD2BBC" w:rsidRDefault="00BD2BBC" w:rsidP="00BD2BBC">
      <w:pPr>
        <w:rPr>
          <w:rStyle w:val="StyleUnderline"/>
        </w:rPr>
      </w:pPr>
      <w:r w:rsidRPr="002677EC">
        <w:rPr>
          <w:rStyle w:val="StyleUnderline"/>
          <w:highlight w:val="yellow"/>
        </w:rPr>
        <w:lastRenderedPageBreak/>
        <w:t xml:space="preserve">A war </w:t>
      </w:r>
      <w:r w:rsidRPr="003E4C6D">
        <w:rPr>
          <w:rStyle w:val="StyleUnderline"/>
        </w:rPr>
        <w:t xml:space="preserve">fought </w:t>
      </w:r>
      <w:r w:rsidRPr="002677EC">
        <w:rPr>
          <w:rStyle w:val="StyleUnderline"/>
          <w:highlight w:val="yellow"/>
        </w:rPr>
        <w:t xml:space="preserve">with </w:t>
      </w:r>
      <w:r w:rsidRPr="003E4C6D">
        <w:rPr>
          <w:rStyle w:val="StyleUnderline"/>
        </w:rPr>
        <w:t>21st century</w:t>
      </w:r>
      <w:r w:rsidRPr="006958B5">
        <w:rPr>
          <w:rStyle w:val="StyleUnderline"/>
        </w:rPr>
        <w:t xml:space="preserve"> strategic </w:t>
      </w:r>
      <w:r w:rsidRPr="002677EC">
        <w:rPr>
          <w:rStyle w:val="StyleUnderline"/>
          <w:highlight w:val="yellow"/>
        </w:rPr>
        <w:t>nuclear weapons would be</w:t>
      </w:r>
      <w:r w:rsidRPr="006958B5">
        <w:rPr>
          <w:rStyle w:val="StyleUnderline"/>
        </w:rPr>
        <w:t xml:space="preserve"> more than just a great catastrophe in human history.</w:t>
      </w:r>
      <w:r w:rsidRPr="00B64E31">
        <w:rPr>
          <w:sz w:val="16"/>
        </w:rPr>
        <w:t xml:space="preserve"> If we allow it to happen, </w:t>
      </w:r>
      <w:r w:rsidRPr="006958B5">
        <w:rPr>
          <w:rStyle w:val="StyleUnderline"/>
        </w:rPr>
        <w:t xml:space="preserve">such a war would be a mass </w:t>
      </w:r>
      <w:r w:rsidRPr="002677EC">
        <w:rPr>
          <w:rStyle w:val="StyleUnderline"/>
          <w:highlight w:val="yellow"/>
        </w:rPr>
        <w:t>extinction</w:t>
      </w:r>
      <w:r w:rsidRPr="00B64E31">
        <w:rPr>
          <w:sz w:val="16"/>
        </w:rPr>
        <w:t xml:space="preserve"> </w:t>
      </w:r>
      <w:r w:rsidRPr="006958B5">
        <w:rPr>
          <w:rStyle w:val="StyleUnderline"/>
        </w:rPr>
        <w:t xml:space="preserve">event that </w:t>
      </w:r>
      <w:hyperlink r:id="rId29" w:history="1">
        <w:r w:rsidRPr="006958B5">
          <w:rPr>
            <w:rStyle w:val="StyleUnderline"/>
          </w:rPr>
          <w:t>ends human history</w:t>
        </w:r>
      </w:hyperlink>
      <w:r w:rsidRPr="006958B5">
        <w:rPr>
          <w:rStyle w:val="StyleUnderline"/>
        </w:rPr>
        <w:t xml:space="preserve">. </w:t>
      </w:r>
      <w:r w:rsidRPr="00B64E31">
        <w:rPr>
          <w:sz w:val="16"/>
        </w:rPr>
        <w:t xml:space="preserve">There is a profound difference between extinction and “an unprecedented disaster,” or even </w:t>
      </w:r>
      <w:r w:rsidRPr="006958B5">
        <w:rPr>
          <w:rStyle w:val="StyleUnderline"/>
        </w:rPr>
        <w:t>“the end of civilization,” because even after such an immense catastrophe, human life would go on.</w:t>
      </w:r>
      <w:r w:rsidRPr="00B64E31">
        <w:rPr>
          <w:sz w:val="16"/>
        </w:rPr>
        <w:t xml:space="preserve"> </w:t>
      </w:r>
      <w:r w:rsidRPr="006958B5">
        <w:rPr>
          <w:rStyle w:val="StyleUnderline"/>
        </w:rPr>
        <w:t xml:space="preserve">But </w:t>
      </w:r>
      <w:r w:rsidRPr="003E4C6D">
        <w:rPr>
          <w:rStyle w:val="StyleUnderline"/>
        </w:rPr>
        <w:t>extinction</w:t>
      </w:r>
      <w:r w:rsidRPr="006958B5">
        <w:rPr>
          <w:rStyle w:val="StyleUnderline"/>
        </w:rPr>
        <w:t xml:space="preserve">, by definition, </w:t>
      </w:r>
      <w:r w:rsidRPr="003E4C6D">
        <w:rPr>
          <w:rStyle w:val="StyleUnderline"/>
        </w:rPr>
        <w:t xml:space="preserve">is </w:t>
      </w:r>
      <w:r w:rsidRPr="00C75CA7">
        <w:rPr>
          <w:rStyle w:val="StyleUnderline"/>
        </w:rPr>
        <w:t>an event of utter finality</w:t>
      </w:r>
      <w:r w:rsidRPr="00B64E31">
        <w:rPr>
          <w:sz w:val="16"/>
        </w:rPr>
        <w:t xml:space="preserve">, and </w:t>
      </w:r>
      <w:r w:rsidRPr="00B64E31">
        <w:rPr>
          <w:u w:val="single"/>
        </w:rPr>
        <w:t>a nuclear war that could cause human extinction should really be considered as the ultimate criminal act.</w:t>
      </w:r>
      <w:r w:rsidRPr="00B64E31">
        <w:rPr>
          <w:sz w:val="16"/>
        </w:rPr>
        <w:t xml:space="preserve"> It certainly would be the crime to end all crimes. </w:t>
      </w:r>
      <w:r w:rsidRPr="00B64E31">
        <w:rPr>
          <w:b/>
          <w:bCs/>
          <w:u w:val="single"/>
        </w:rPr>
        <w:t xml:space="preserve">The world’s </w:t>
      </w:r>
      <w:r w:rsidRPr="002677EC">
        <w:rPr>
          <w:b/>
          <w:bCs/>
          <w:highlight w:val="yellow"/>
          <w:u w:val="single"/>
        </w:rPr>
        <w:t>leading climatologists</w:t>
      </w:r>
      <w:r w:rsidRPr="00B64E31">
        <w:rPr>
          <w:b/>
          <w:bCs/>
          <w:u w:val="single"/>
        </w:rPr>
        <w:t xml:space="preserve"> now tell us that nuclear war threatens our continued existence as a species.</w:t>
      </w:r>
      <w:r w:rsidRPr="00B64E31">
        <w:rPr>
          <w:sz w:val="16"/>
        </w:rPr>
        <w:t xml:space="preserve"> </w:t>
      </w:r>
      <w:r w:rsidRPr="006958B5">
        <w:rPr>
          <w:rStyle w:val="StyleUnderline"/>
        </w:rPr>
        <w:t xml:space="preserve">Their studies </w:t>
      </w:r>
      <w:r w:rsidRPr="002677EC">
        <w:rPr>
          <w:rStyle w:val="StyleUnderline"/>
          <w:highlight w:val="yellow"/>
        </w:rPr>
        <w:t>predict</w:t>
      </w:r>
      <w:r w:rsidRPr="006958B5">
        <w:rPr>
          <w:rStyle w:val="StyleUnderline"/>
        </w:rPr>
        <w:t xml:space="preserve"> </w:t>
      </w:r>
      <w:r w:rsidRPr="006958B5">
        <w:rPr>
          <w:sz w:val="16"/>
          <w:szCs w:val="16"/>
        </w:rPr>
        <w:t>that a large nuclear war, especially one fought with strategic nuclear weapons,</w:t>
      </w:r>
      <w:r w:rsidRPr="006958B5">
        <w:rPr>
          <w:rStyle w:val="StyleUnderline"/>
          <w:sz w:val="16"/>
          <w:szCs w:val="16"/>
        </w:rPr>
        <w:t xml:space="preserve"> </w:t>
      </w:r>
      <w:r w:rsidRPr="006958B5">
        <w:rPr>
          <w:rStyle w:val="StyleUnderline"/>
        </w:rPr>
        <w:t xml:space="preserve">would create a </w:t>
      </w:r>
      <w:r w:rsidRPr="002677EC">
        <w:rPr>
          <w:rStyle w:val="StyleUnderline"/>
          <w:highlight w:val="yellow"/>
        </w:rPr>
        <w:t xml:space="preserve">post-war </w:t>
      </w:r>
      <w:r w:rsidRPr="006958B5">
        <w:rPr>
          <w:rStyle w:val="StyleUnderline"/>
        </w:rPr>
        <w:t xml:space="preserve">environment in which for many years it would be </w:t>
      </w:r>
      <w:r w:rsidRPr="002677EC">
        <w:rPr>
          <w:rStyle w:val="StyleUnderline"/>
          <w:highlight w:val="yellow"/>
        </w:rPr>
        <w:t>too cold and dark to even grow food</w:t>
      </w:r>
      <w:r w:rsidRPr="006958B5">
        <w:rPr>
          <w:rStyle w:val="StyleUnderline"/>
        </w:rPr>
        <w:t xml:space="preserve">. </w:t>
      </w:r>
      <w:r w:rsidRPr="00B64E31">
        <w:rPr>
          <w:sz w:val="16"/>
        </w:rPr>
        <w:t xml:space="preserve">Their findings make it clear that not only humans, but </w:t>
      </w:r>
      <w:r w:rsidRPr="006958B5">
        <w:rPr>
          <w:rStyle w:val="StyleUnderline"/>
        </w:rPr>
        <w:t xml:space="preserve">most large animals and many other forms of </w:t>
      </w:r>
      <w:r w:rsidRPr="002677EC">
        <w:rPr>
          <w:rStyle w:val="StyleUnderline"/>
          <w:highlight w:val="yellow"/>
        </w:rPr>
        <w:t>complex life would likely vanish forever</w:t>
      </w:r>
      <w:r w:rsidRPr="00B64E31">
        <w:rPr>
          <w:sz w:val="16"/>
        </w:rPr>
        <w:t xml:space="preserve"> in a nuclear darkness of our own making. The </w:t>
      </w:r>
      <w:r w:rsidRPr="006958B5">
        <w:rPr>
          <w:rStyle w:val="StyleUnderline"/>
        </w:rPr>
        <w:t>environmental consequences of nuclear war would attack the ecological support systems of life at every level</w:t>
      </w:r>
      <w:r w:rsidRPr="00B64E31">
        <w:rPr>
          <w:sz w:val="16"/>
        </w:rPr>
        <w:t xml:space="preserve">. </w:t>
      </w:r>
      <w:r w:rsidRPr="002677EC">
        <w:rPr>
          <w:b/>
          <w:bCs/>
          <w:highlight w:val="yellow"/>
          <w:u w:val="single"/>
        </w:rPr>
        <w:t>Radioactive fallout</w:t>
      </w:r>
      <w:r w:rsidRPr="00B64E31">
        <w:rPr>
          <w:sz w:val="16"/>
        </w:rPr>
        <w:t xml:space="preserve"> produced not only by nuclear bombs, but also by the destruction of nuclear power plants and their spent fuel pools, </w:t>
      </w:r>
      <w:r w:rsidRPr="002677EC">
        <w:rPr>
          <w:b/>
          <w:bCs/>
          <w:highlight w:val="yellow"/>
          <w:u w:val="single"/>
        </w:rPr>
        <w:t>would poison the biosphere</w:t>
      </w:r>
      <w:r w:rsidRPr="00B64E31">
        <w:rPr>
          <w:sz w:val="16"/>
        </w:rPr>
        <w:t xml:space="preserve">. </w:t>
      </w:r>
      <w:r w:rsidRPr="002677EC">
        <w:rPr>
          <w:rStyle w:val="StyleUnderline"/>
          <w:highlight w:val="yellow"/>
        </w:rPr>
        <w:t>Millions of tons of smoke would</w:t>
      </w:r>
      <w:r w:rsidRPr="006958B5">
        <w:rPr>
          <w:rStyle w:val="StyleUnderline"/>
        </w:rPr>
        <w:t xml:space="preserve"> act to </w:t>
      </w:r>
      <w:hyperlink r:id="rId30" w:history="1">
        <w:r w:rsidRPr="006958B5">
          <w:rPr>
            <w:rStyle w:val="StyleUnderline"/>
          </w:rPr>
          <w:t>destroy Earth’s protective ozone layer</w:t>
        </w:r>
      </w:hyperlink>
      <w:r w:rsidRPr="006958B5">
        <w:rPr>
          <w:rStyle w:val="StyleUnderline"/>
        </w:rPr>
        <w:t xml:space="preserve"> and block most sunlight from reaching Earth’s surface, </w:t>
      </w:r>
      <w:r w:rsidRPr="002677EC">
        <w:rPr>
          <w:rStyle w:val="StyleUnderline"/>
          <w:highlight w:val="yellow"/>
        </w:rPr>
        <w:t>creat</w:t>
      </w:r>
      <w:r w:rsidRPr="006958B5">
        <w:rPr>
          <w:rStyle w:val="StyleUnderline"/>
        </w:rPr>
        <w:t xml:space="preserve">ing </w:t>
      </w:r>
      <w:r w:rsidRPr="002677EC">
        <w:rPr>
          <w:rStyle w:val="StyleUnderline"/>
          <w:highlight w:val="yellow"/>
        </w:rPr>
        <w:t>Ice Age</w:t>
      </w:r>
      <w:r w:rsidRPr="00B64E31">
        <w:rPr>
          <w:sz w:val="16"/>
        </w:rPr>
        <w:t xml:space="preserve"> </w:t>
      </w:r>
      <w:r w:rsidRPr="006958B5">
        <w:rPr>
          <w:rStyle w:val="StyleUnderline"/>
        </w:rPr>
        <w:t xml:space="preserve">weather conditions that would last </w:t>
      </w:r>
      <w:r w:rsidRPr="002677EC">
        <w:rPr>
          <w:rStyle w:val="StyleUnderline"/>
          <w:highlight w:val="yellow"/>
        </w:rPr>
        <w:t>for decades</w:t>
      </w:r>
      <w:r w:rsidRPr="00B64E31">
        <w:rPr>
          <w:sz w:val="16"/>
        </w:rPr>
        <w:t xml:space="preserve">. Yet the political and military leaders who control nuclear weapons strictly avoid any direct public discussion of the consequences of nuclear war. They </w:t>
      </w:r>
      <w:r w:rsidRPr="00517A48">
        <w:t>extinction</w:t>
      </w:r>
      <w:r w:rsidRPr="00B64E31">
        <w:rPr>
          <w:sz w:val="16"/>
        </w:rPr>
        <w:t xml:space="preserve"> do so by arguing that nuclear weapons are not intended to be used, but only to deter. Remarkably, the leaders of the Nuclear Weapon States have chosen to ignore the authoritative, </w:t>
      </w:r>
      <w:r w:rsidRPr="006958B5">
        <w:rPr>
          <w:rStyle w:val="StyleUnderline"/>
        </w:rPr>
        <w:t xml:space="preserve">long-standing </w:t>
      </w:r>
      <w:r w:rsidRPr="002677EC">
        <w:rPr>
          <w:rStyle w:val="StyleUnderline"/>
          <w:highlight w:val="yellow"/>
        </w:rPr>
        <w:t>scientific research</w:t>
      </w:r>
      <w:r w:rsidRPr="006958B5">
        <w:rPr>
          <w:rStyle w:val="StyleUnderline"/>
        </w:rPr>
        <w:t xml:space="preserve"> done by the climatologists, research that </w:t>
      </w:r>
      <w:r w:rsidRPr="002677EC">
        <w:rPr>
          <w:rStyle w:val="StyleUnderline"/>
          <w:highlight w:val="yellow"/>
        </w:rPr>
        <w:t>predicts</w:t>
      </w:r>
      <w:r w:rsidRPr="006958B5">
        <w:rPr>
          <w:rStyle w:val="StyleUnderline"/>
        </w:rPr>
        <w:t xml:space="preserve"> virtually any nuclear </w:t>
      </w:r>
      <w:r w:rsidRPr="002677EC">
        <w:rPr>
          <w:rStyle w:val="StyleUnderline"/>
          <w:highlight w:val="yellow"/>
        </w:rPr>
        <w:t xml:space="preserve">war, fought with </w:t>
      </w:r>
      <w:r w:rsidRPr="002677EC">
        <w:rPr>
          <w:rStyle w:val="Emphasis"/>
          <w:highlight w:val="yellow"/>
        </w:rPr>
        <w:t>even a fraction</w:t>
      </w:r>
      <w:r w:rsidRPr="002677EC">
        <w:rPr>
          <w:rStyle w:val="StyleUnderline"/>
          <w:highlight w:val="yellow"/>
        </w:rPr>
        <w:t xml:space="preserve"> of the</w:t>
      </w:r>
      <w:r w:rsidRPr="006958B5">
        <w:rPr>
          <w:rStyle w:val="StyleUnderline"/>
        </w:rPr>
        <w:t xml:space="preserve"> operational and deployed nuclear </w:t>
      </w:r>
      <w:r w:rsidRPr="002677EC">
        <w:rPr>
          <w:rStyle w:val="StyleUnderline"/>
          <w:highlight w:val="yellow"/>
        </w:rPr>
        <w:t>arsenals, will leave</w:t>
      </w:r>
      <w:r w:rsidRPr="006958B5">
        <w:rPr>
          <w:rStyle w:val="StyleUnderline"/>
        </w:rPr>
        <w:t xml:space="preserve"> the </w:t>
      </w:r>
      <w:r w:rsidRPr="002677EC">
        <w:rPr>
          <w:rStyle w:val="StyleUnderline"/>
          <w:highlight w:val="yellow"/>
        </w:rPr>
        <w:t>Earth</w:t>
      </w:r>
      <w:r w:rsidRPr="006958B5">
        <w:rPr>
          <w:rStyle w:val="StyleUnderline"/>
        </w:rPr>
        <w:t xml:space="preserve"> essentially </w:t>
      </w:r>
      <w:r w:rsidRPr="002677EC">
        <w:rPr>
          <w:rStyle w:val="StyleUnderline"/>
          <w:highlight w:val="yellow"/>
        </w:rPr>
        <w:t>uninhabitable</w:t>
      </w:r>
      <w:r w:rsidRPr="006958B5">
        <w:rPr>
          <w:rStyle w:val="StyleUnderline"/>
        </w:rPr>
        <w:t>.</w:t>
      </w:r>
    </w:p>
    <w:p w14:paraId="40F7FE2E" w14:textId="77777777" w:rsidR="00BD2BBC" w:rsidRDefault="00BD2BBC" w:rsidP="00BD2BBC">
      <w:pPr>
        <w:rPr>
          <w:rFonts w:eastAsia="Times New Roman" w:cstheme="majorBidi"/>
          <w:b/>
          <w:iCs/>
          <w:sz w:val="26"/>
        </w:rPr>
      </w:pPr>
    </w:p>
    <w:p w14:paraId="04DEFDE3" w14:textId="77777777" w:rsidR="00BD2BBC" w:rsidRDefault="00BD2BBC" w:rsidP="00BD2BBC">
      <w:pPr>
        <w:pStyle w:val="Heading2"/>
      </w:pPr>
      <w:r>
        <w:lastRenderedPageBreak/>
        <w:t>Contention 2: Ozone</w:t>
      </w:r>
    </w:p>
    <w:p w14:paraId="79BE9267" w14:textId="77777777" w:rsidR="00BD2BBC" w:rsidRPr="007C1A99" w:rsidRDefault="00BD2BBC" w:rsidP="00BD2BBC">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1F036850" w14:textId="77777777" w:rsidR="00BD2BBC" w:rsidRDefault="00BD2BBC" w:rsidP="00BD2BBC">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1" w:history="1">
        <w:r w:rsidRPr="00975C20">
          <w:rPr>
            <w:rStyle w:val="Hyperlink"/>
          </w:rPr>
          <w:t>https://www.space.com/starlink-satellite-reentry-ozone-depletion-atmosphere</w:t>
        </w:r>
      </w:hyperlink>
      <w:r>
        <w:t>] brett</w:t>
      </w:r>
    </w:p>
    <w:p w14:paraId="60C5984E" w14:textId="77777777" w:rsidR="00BD2BBC" w:rsidRDefault="00BD2BBC" w:rsidP="00BD2BBC">
      <w:pPr>
        <w:rPr>
          <w:sz w:val="16"/>
        </w:rPr>
      </w:pPr>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r>
        <w:rPr>
          <w:sz w:val="16"/>
        </w:rPr>
        <w:t xml:space="preserve"> </w:t>
      </w: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w:t>
      </w:r>
      <w:r>
        <w:rPr>
          <w:sz w:val="16"/>
        </w:rPr>
        <w:t xml:space="preserve"> </w:t>
      </w: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r>
        <w:rPr>
          <w:sz w:val="16"/>
        </w:rPr>
        <w:t xml:space="preserve"> </w:t>
      </w:r>
      <w:r w:rsidRPr="008D3109">
        <w:rPr>
          <w:sz w:val="16"/>
          <w:szCs w:val="16"/>
        </w:rPr>
        <w:t>Related: SpaceX's Starlink satellite megaconstellation launches in photos</w:t>
      </w:r>
      <w:r>
        <w:rPr>
          <w:sz w:val="16"/>
          <w:szCs w:val="16"/>
        </w:rPr>
        <w:t xml:space="preserve"> </w:t>
      </w:r>
      <w:r w:rsidRPr="008D3109">
        <w:rPr>
          <w:sz w:val="16"/>
          <w:szCs w:val="16"/>
        </w:rPr>
        <w:t>Uncontrolled geoengineering</w:t>
      </w:r>
      <w:r>
        <w:rPr>
          <w:sz w:val="16"/>
          <w:szCs w:val="16"/>
        </w:rPr>
        <w:t xml:space="preserve"> </w:t>
      </w: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w:t>
      </w:r>
      <w:r>
        <w:rPr>
          <w:sz w:val="16"/>
        </w:rPr>
        <w:t xml:space="preserve"> </w:t>
      </w:r>
      <w:r w:rsidRPr="008D3109">
        <w:rPr>
          <w:sz w:val="16"/>
          <w:szCs w:val="16"/>
        </w:rPr>
        <w:t>"Alumina reflects light at certain wavelengths and if you dump enough alumina into the atmosphere, you are going to create scattering and eventually change the albedo of the planet," Boley said.</w:t>
      </w:r>
      <w:r>
        <w:rPr>
          <w:sz w:val="16"/>
          <w:szCs w:val="16"/>
        </w:rPr>
        <w:t xml:space="preserve"> </w:t>
      </w:r>
      <w:r w:rsidRPr="008D3109">
        <w:rPr>
          <w:sz w:val="16"/>
          <w:szCs w:val="16"/>
        </w:rPr>
        <w:t>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w:t>
      </w:r>
      <w:r>
        <w:rPr>
          <w:sz w:val="16"/>
          <w:szCs w:val="16"/>
        </w:rPr>
        <w:t xml:space="preserve"> </w:t>
      </w:r>
      <w:r w:rsidRPr="008D3109">
        <w:rPr>
          <w:sz w:val="16"/>
          <w:szCs w:val="16"/>
        </w:rPr>
        <w:t>"Now it looks like we are going to run this experiment without any oversight or regulation," Boley said. "We don't know what the thresholds are, and how that will change the upper atmosphere."</w:t>
      </w:r>
      <w:r>
        <w:rPr>
          <w:sz w:val="16"/>
          <w:szCs w:val="16"/>
        </w:rPr>
        <w:t xml:space="preserve"> </w:t>
      </w:r>
      <w:r w:rsidRPr="008D3109">
        <w:rPr>
          <w:sz w:val="16"/>
          <w:szCs w:val="16"/>
        </w:rPr>
        <w:t>The Cygnus re-supply vehicle, which delivers cargo to the International Space Station, burning up in the atmosphere during its reentry. (Image credit: ESA/Alexander Gerst)</w:t>
      </w:r>
      <w:r>
        <w:rPr>
          <w:sz w:val="16"/>
          <w:szCs w:val="16"/>
        </w:rPr>
        <w:t xml:space="preserve"> </w:t>
      </w:r>
      <w:r w:rsidRPr="00A033F0">
        <w:rPr>
          <w:rStyle w:val="Emphasis"/>
          <w:highlight w:val="green"/>
        </w:rPr>
        <w:t>Ozone hole 2.0</w:t>
      </w:r>
      <w:r>
        <w:rPr>
          <w:rStyle w:val="Emphasis"/>
        </w:rPr>
        <w:t xml:space="preserve"> </w:t>
      </w: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w:t>
      </w:r>
      <w:r>
        <w:rPr>
          <w:sz w:val="16"/>
        </w:rPr>
        <w:t xml:space="preserve"> </w:t>
      </w: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r>
        <w:rPr>
          <w:sz w:val="16"/>
        </w:rPr>
        <w:t xml:space="preserve"> </w:t>
      </w: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Pr>
          <w:sz w:val="16"/>
          <w:szCs w:val="16"/>
        </w:rPr>
        <w:t xml:space="preserve"> </w:t>
      </w:r>
      <w:r w:rsidRPr="008D3109">
        <w:rPr>
          <w:sz w:val="16"/>
          <w:szCs w:val="16"/>
        </w:rPr>
        <w:t>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w:t>
      </w:r>
      <w:r>
        <w:rPr>
          <w:sz w:val="16"/>
          <w:szCs w:val="16"/>
        </w:rPr>
        <w:t xml:space="preserve"> </w:t>
      </w: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w:t>
      </w:r>
      <w:r>
        <w:rPr>
          <w:sz w:val="16"/>
        </w:rPr>
        <w:t xml:space="preserve"> </w:t>
      </w: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r>
        <w:rPr>
          <w:sz w:val="16"/>
        </w:rPr>
        <w:t xml:space="preserve"> </w:t>
      </w: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r>
        <w:rPr>
          <w:sz w:val="16"/>
        </w:rPr>
        <w:t xml:space="preserve"> </w:t>
      </w: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w:t>
      </w:r>
      <w:r w:rsidRPr="007C1A99">
        <w:rPr>
          <w:sz w:val="16"/>
          <w:szCs w:val="16"/>
        </w:rPr>
        <w:lastRenderedPageBreak/>
        <w:t>megaconstellation until a proper environmental review of its possible impacts is conducted.</w:t>
      </w:r>
      <w:r>
        <w:rPr>
          <w:sz w:val="16"/>
          <w:szCs w:val="16"/>
        </w:rPr>
        <w:t xml:space="preserve"> </w:t>
      </w:r>
      <w:r w:rsidRPr="007C1A99">
        <w:rPr>
          <w:sz w:val="16"/>
          <w:szCs w:val="16"/>
        </w:rPr>
        <w:t>Spectacular stratospheric clouds are linked to ozone destruction. (Image credit: NASA/Lamont Poole)</w:t>
      </w:r>
      <w:r>
        <w:rPr>
          <w:sz w:val="16"/>
          <w:szCs w:val="16"/>
        </w:rPr>
        <w:t xml:space="preserve"> </w:t>
      </w:r>
      <w:r w:rsidRPr="007C1A99">
        <w:rPr>
          <w:sz w:val="16"/>
          <w:szCs w:val="16"/>
        </w:rPr>
        <w:t>Learning from past mistakes</w:t>
      </w:r>
      <w:r>
        <w:rPr>
          <w:sz w:val="16"/>
          <w:szCs w:val="16"/>
        </w:rPr>
        <w:t xml:space="preserve"> </w:t>
      </w: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w:t>
      </w:r>
      <w:r>
        <w:rPr>
          <w:sz w:val="16"/>
        </w:rPr>
        <w:t xml:space="preserve"> </w:t>
      </w: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r>
        <w:rPr>
          <w:sz w:val="16"/>
        </w:rPr>
        <w:t xml:space="preserve"> </w:t>
      </w: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1770E0F9" w14:textId="77777777" w:rsidR="00BD2BBC" w:rsidRPr="007C1A99" w:rsidRDefault="00BD2BBC" w:rsidP="00BD2BBC">
      <w:pPr>
        <w:rPr>
          <w:sz w:val="16"/>
        </w:rPr>
      </w:pPr>
    </w:p>
    <w:p w14:paraId="607374DD" w14:textId="77777777" w:rsidR="00BD2BBC" w:rsidRDefault="00BD2BBC" w:rsidP="00BD2BBC">
      <w:pPr>
        <w:pStyle w:val="Heading4"/>
      </w:pPr>
      <w:r>
        <w:t>Extinction.</w:t>
      </w:r>
    </w:p>
    <w:p w14:paraId="48573C45" w14:textId="77777777" w:rsidR="00BD2BBC" w:rsidRDefault="00BD2BBC" w:rsidP="00BD2BBC">
      <w:r w:rsidRPr="00D70D0F">
        <w:rPr>
          <w:rStyle w:val="Style13ptBold"/>
        </w:rPr>
        <w:t>Skudlarek 16</w:t>
      </w:r>
      <w:r>
        <w:t xml:space="preserve"> [Cooper, pollution writer for L2P, “The Ozone Layer,” </w:t>
      </w:r>
      <w:hyperlink r:id="rId32" w:history="1">
        <w:r w:rsidRPr="00623F4B">
          <w:rPr>
            <w:rStyle w:val="Hyperlink"/>
          </w:rPr>
          <w:t>https://letters2president.org/letters/24312</w:t>
        </w:r>
      </w:hyperlink>
      <w:r>
        <w:t>] brett</w:t>
      </w:r>
    </w:p>
    <w:p w14:paraId="55AFF1D1" w14:textId="77777777" w:rsidR="00BD2BBC" w:rsidRPr="00D70D0F" w:rsidRDefault="00BD2BBC" w:rsidP="00BD2BBC">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59DCB518" w14:textId="77777777" w:rsidR="00BD2BBC" w:rsidRPr="00D70D0F" w:rsidRDefault="00BD2BBC" w:rsidP="00BD2BBC">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031C2F37" w14:textId="77777777" w:rsidR="00BD2BBC" w:rsidRPr="00652563" w:rsidRDefault="00BD2BBC" w:rsidP="00BD2BBC">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6B4C0E1F" w14:textId="77777777" w:rsidR="00BD2BBC" w:rsidRDefault="00BD2BBC" w:rsidP="00BD2BBC"/>
    <w:p w14:paraId="5FC69D7E" w14:textId="77777777" w:rsidR="00BD2BBC" w:rsidRDefault="00BD2BBC" w:rsidP="00BD2BBC">
      <w:pPr>
        <w:pStyle w:val="Heading2"/>
      </w:pPr>
      <w:r>
        <w:lastRenderedPageBreak/>
        <w:t>Uv</w:t>
      </w:r>
    </w:p>
    <w:p w14:paraId="6194E0A2" w14:textId="77777777" w:rsidR="00BD2BBC" w:rsidRPr="003677F5" w:rsidRDefault="00BD2BBC" w:rsidP="00BD2BBC">
      <w:pPr>
        <w:pStyle w:val="Heading4"/>
        <w:rPr>
          <w:rFonts w:cs="Calibri"/>
        </w:rPr>
      </w:pPr>
      <w:r w:rsidRPr="003677F5">
        <w:rPr>
          <w:rFonts w:cs="Calibri"/>
        </w:rPr>
        <w:t>] 1AR theory –</w:t>
      </w:r>
    </w:p>
    <w:p w14:paraId="277A9C57" w14:textId="77777777" w:rsidR="00BD2BBC" w:rsidRPr="003677F5" w:rsidRDefault="00BD2BBC" w:rsidP="00BD2BBC">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No 2n theory – kills resolvability because judge has to intervene in weighing interp and 2ar counterinterp</w:t>
      </w:r>
      <w:r>
        <w:rPr>
          <w:rFonts w:cs="Calibri"/>
        </w:rPr>
        <w:t>.</w:t>
      </w:r>
    </w:p>
    <w:p w14:paraId="25CC8841" w14:textId="77777777" w:rsidR="00BD2BBC" w:rsidRPr="003677F5" w:rsidRDefault="00BD2BBC" w:rsidP="00BD2BBC">
      <w:pPr>
        <w:pStyle w:val="Heading4"/>
        <w:rPr>
          <w:rFonts w:cs="Calibri"/>
        </w:rPr>
      </w:pPr>
      <w:r w:rsidRPr="003677F5">
        <w:rPr>
          <w:rFonts w:cs="Calibri"/>
        </w:rPr>
        <w:t>B] drop the debater – the short 1AR irreparably skewed from abuse on substance and time investment on theory.</w:t>
      </w:r>
    </w:p>
    <w:p w14:paraId="3293E681" w14:textId="77777777" w:rsidR="00BD2BBC" w:rsidRPr="003677F5" w:rsidRDefault="00BD2BBC" w:rsidP="00BD2BBC">
      <w:pPr>
        <w:pStyle w:val="Heading4"/>
        <w:rPr>
          <w:rFonts w:cs="Calibri"/>
        </w:rPr>
      </w:pPr>
      <w:r w:rsidRPr="003677F5">
        <w:rPr>
          <w:rFonts w:cs="Calibri"/>
        </w:rPr>
        <w:t>C] no RVIs – the 6-minute 2nr can collapse to a short shell and get away with infinite 1nc abuse via sheer brute force and time spent on theory.</w:t>
      </w:r>
    </w:p>
    <w:p w14:paraId="6EFEA1E0" w14:textId="77777777" w:rsidR="00BD2BBC" w:rsidRDefault="00BD2BBC" w:rsidP="00BD2BBC">
      <w:pPr>
        <w:pStyle w:val="Heading4"/>
        <w:rPr>
          <w:rFonts w:cs="Calibri"/>
        </w:rPr>
      </w:pPr>
      <w:r w:rsidRPr="003677F5">
        <w:rPr>
          <w:rFonts w:cs="Calibri"/>
        </w:rPr>
        <w:t xml:space="preserve">D] Use competing interps – 1AR interps aren’t bidirectional and the neg should have to defend their norm since they have more time. </w:t>
      </w:r>
    </w:p>
    <w:p w14:paraId="3995055D" w14:textId="77777777" w:rsidR="00BD2BBC" w:rsidRPr="006A3A41" w:rsidRDefault="00BD2BBC" w:rsidP="00BD2BBC"/>
    <w:p w14:paraId="24FB8559" w14:textId="77777777" w:rsidR="00BD2BBC" w:rsidRPr="003677F5" w:rsidRDefault="00BD2BBC" w:rsidP="00BD2BBC">
      <w:pPr>
        <w:pStyle w:val="Heading4"/>
        <w:rPr>
          <w:rFonts w:cs="Calibri"/>
        </w:rPr>
      </w:pPr>
      <w:r w:rsidRPr="003677F5">
        <w:rPr>
          <w:rFonts w:cs="Calibri"/>
        </w:rPr>
        <w:t xml:space="preserve">] </w:t>
      </w:r>
      <w:r>
        <w:rPr>
          <w:rFonts w:cs="Calibri"/>
        </w:rPr>
        <w:t xml:space="preserve">Yes </w:t>
      </w:r>
      <w:r w:rsidRPr="003677F5">
        <w:rPr>
          <w:rFonts w:cs="Calibri"/>
        </w:rPr>
        <w:t xml:space="preserve">Aff RVIs </w:t>
      </w:r>
    </w:p>
    <w:p w14:paraId="60376286" w14:textId="77777777" w:rsidR="00BD2BBC" w:rsidRPr="003677F5" w:rsidRDefault="00BD2BBC" w:rsidP="00BD2BBC">
      <w:pPr>
        <w:pStyle w:val="Heading4"/>
        <w:rPr>
          <w:rFonts w:cs="Calibri"/>
        </w:rPr>
      </w:pPr>
      <w:r w:rsidRPr="003677F5">
        <w:rPr>
          <w:rFonts w:cs="Calibri"/>
        </w:rPr>
        <w:t>A] I have a 4 minute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47CB9B8D" w14:textId="77777777" w:rsidR="00BD2BBC" w:rsidRDefault="00BD2BBC" w:rsidP="00BD2BBC">
      <w:pPr>
        <w:pStyle w:val="Heading4"/>
        <w:rPr>
          <w:rFonts w:cs="Calibri"/>
        </w:rPr>
      </w:pPr>
      <w:r w:rsidRPr="003677F5">
        <w:rPr>
          <w:rFonts w:cs="Calibri"/>
        </w:rPr>
        <w:t>B] No risk issue for the negative, you can go for it in the 2nr if I undercover but if I overallocate you can just kick it.</w:t>
      </w:r>
    </w:p>
    <w:p w14:paraId="691B4723" w14:textId="77777777" w:rsidR="00BD2BBC" w:rsidRPr="006A3A41" w:rsidRDefault="00BD2BBC" w:rsidP="00BD2BBC"/>
    <w:p w14:paraId="5684FE87" w14:textId="77777777" w:rsidR="00BD2BBC" w:rsidRDefault="00BD2BBC" w:rsidP="00BD2BBC">
      <w:pPr>
        <w:pStyle w:val="Heading4"/>
      </w:pPr>
      <w:r>
        <w:t xml:space="preserve">Voters -- </w:t>
      </w:r>
    </w:p>
    <w:p w14:paraId="472561B3" w14:textId="77777777" w:rsidR="00BD2BBC" w:rsidRPr="00D22B0B" w:rsidRDefault="00BD2BBC" w:rsidP="00BD2BBC">
      <w:pPr>
        <w:pStyle w:val="Heading4"/>
        <w:numPr>
          <w:ilvl w:val="0"/>
          <w:numId w:val="17"/>
        </w:numPr>
        <w:tabs>
          <w:tab w:val="num" w:pos="360"/>
        </w:tabs>
        <w:ind w:left="360"/>
        <w:rPr>
          <w:rFonts w:ascii="Segoe UI" w:eastAsia="Times New Roman" w:hAnsi="Segoe UI" w:cs="Segoe UI"/>
          <w:sz w:val="21"/>
          <w:szCs w:val="21"/>
        </w:rPr>
      </w:pPr>
      <w:r w:rsidRPr="00D22B0B">
        <w:rPr>
          <w:rFonts w:eastAsia="Times New Roman"/>
        </w:rPr>
        <w:t>Fairness – debate is a competitive activity we can’t decide who’s the better debater if its unfair</w:t>
      </w:r>
      <w:r w:rsidRPr="00D22B0B">
        <w:rPr>
          <w:rFonts w:ascii="Segoe UI" w:eastAsia="Times New Roman" w:hAnsi="Segoe UI" w:cs="Segoe UI"/>
          <w:sz w:val="21"/>
          <w:szCs w:val="21"/>
        </w:rPr>
        <w:t xml:space="preserve"> </w:t>
      </w:r>
    </w:p>
    <w:p w14:paraId="0021F602" w14:textId="77777777" w:rsidR="00BD2BBC" w:rsidRPr="00D22B0B" w:rsidRDefault="00BD2BBC" w:rsidP="00BD2BBC">
      <w:pPr>
        <w:pStyle w:val="Heading4"/>
        <w:numPr>
          <w:ilvl w:val="0"/>
          <w:numId w:val="17"/>
        </w:numPr>
        <w:tabs>
          <w:tab w:val="num" w:pos="360"/>
        </w:tabs>
        <w:ind w:left="360"/>
        <w:rPr>
          <w:rFonts w:ascii="Segoe UI" w:eastAsia="Times New Roman" w:hAnsi="Segoe UI" w:cs="Segoe UI"/>
          <w:sz w:val="21"/>
          <w:szCs w:val="21"/>
        </w:rPr>
      </w:pPr>
      <w:r w:rsidRPr="00D22B0B">
        <w:rPr>
          <w:rFonts w:eastAsia="Times New Roman"/>
        </w:rPr>
        <w:t>Education – we debate to learn, portable skills like actually having to defend separate advocacies are what we get out of the round</w:t>
      </w:r>
      <w:r w:rsidRPr="00D22B0B">
        <w:rPr>
          <w:rFonts w:ascii="Segoe UI" w:eastAsia="Times New Roman" w:hAnsi="Segoe UI" w:cs="Segoe UI"/>
          <w:sz w:val="21"/>
          <w:szCs w:val="21"/>
        </w:rPr>
        <w:t xml:space="preserve"> </w:t>
      </w:r>
    </w:p>
    <w:p w14:paraId="31E7665F" w14:textId="77777777" w:rsidR="00BD2BBC" w:rsidRDefault="00BD2BBC" w:rsidP="00BD2BBC">
      <w:pPr>
        <w:pStyle w:val="Heading4"/>
        <w:rPr>
          <w:rFonts w:eastAsia="Times New Roman"/>
        </w:rPr>
      </w:pPr>
      <w:r>
        <w:rPr>
          <w:rFonts w:eastAsia="Times New Roman"/>
        </w:rPr>
        <w:t>Drop the debater</w:t>
      </w:r>
    </w:p>
    <w:p w14:paraId="154F1478" w14:textId="77777777" w:rsidR="00BD2BBC" w:rsidRDefault="00BD2BBC" w:rsidP="00BD2BBC">
      <w:pPr>
        <w:pStyle w:val="Heading4"/>
        <w:numPr>
          <w:ilvl w:val="0"/>
          <w:numId w:val="18"/>
        </w:numPr>
        <w:tabs>
          <w:tab w:val="num" w:pos="720"/>
        </w:tabs>
      </w:pPr>
      <w:r>
        <w:t>Prevents future abuse – punishes the debater</w:t>
      </w:r>
    </w:p>
    <w:p w14:paraId="15D10C2C" w14:textId="77777777" w:rsidR="00BD2BBC" w:rsidRPr="003106F8" w:rsidRDefault="00BD2BBC" w:rsidP="00BD2BBC">
      <w:pPr>
        <w:pStyle w:val="Heading4"/>
        <w:numPr>
          <w:ilvl w:val="0"/>
          <w:numId w:val="18"/>
        </w:numPr>
        <w:tabs>
          <w:tab w:val="num" w:pos="720"/>
        </w:tabs>
      </w:pPr>
      <w:r>
        <w:t>Time skew - if it is not drop the debater neg can just challenge interps with no consequence and has more time to do so</w:t>
      </w:r>
    </w:p>
    <w:p w14:paraId="0FCCBFE4" w14:textId="77777777" w:rsidR="00BD2BBC" w:rsidRPr="00406621" w:rsidRDefault="00BD2BBC" w:rsidP="00BD2BBC"/>
    <w:p w14:paraId="3CEA4161" w14:textId="77777777" w:rsidR="00BD2BBC" w:rsidRDefault="00BD2BBC" w:rsidP="00BD2BBC"/>
    <w:p w14:paraId="0E34B1B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B5AC0"/>
    <w:multiLevelType w:val="hybridMultilevel"/>
    <w:tmpl w:val="26F29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489"/>
    <w:multiLevelType w:val="hybridMultilevel"/>
    <w:tmpl w:val="253E0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D81A94"/>
    <w:multiLevelType w:val="hybridMultilevel"/>
    <w:tmpl w:val="F4621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9F5159"/>
    <w:multiLevelType w:val="hybridMultilevel"/>
    <w:tmpl w:val="FB349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966FA1"/>
    <w:multiLevelType w:val="hybridMultilevel"/>
    <w:tmpl w:val="5590D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313573"/>
    <w:multiLevelType w:val="hybridMultilevel"/>
    <w:tmpl w:val="2E00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27607DC"/>
    <w:multiLevelType w:val="hybridMultilevel"/>
    <w:tmpl w:val="228232CE"/>
    <w:lvl w:ilvl="0" w:tplc="500667AA">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558C9"/>
    <w:multiLevelType w:val="hybridMultilevel"/>
    <w:tmpl w:val="15BE83C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81344"/>
    <w:multiLevelType w:val="hybridMultilevel"/>
    <w:tmpl w:val="16AC3DD6"/>
    <w:lvl w:ilvl="0" w:tplc="D5B4DC5A">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8"/>
  </w:num>
  <w:num w:numId="13">
    <w:abstractNumId w:val="13"/>
  </w:num>
  <w:num w:numId="14">
    <w:abstractNumId w:val="14"/>
  </w:num>
  <w:num w:numId="15">
    <w:abstractNumId w:val="11"/>
  </w:num>
  <w:num w:numId="16">
    <w:abstractNumId w:val="12"/>
  </w:num>
  <w:num w:numId="17">
    <w:abstractNumId w:val="19"/>
  </w:num>
  <w:num w:numId="18">
    <w:abstractNumId w:val="15"/>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31D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2BBC"/>
    <w:rsid w:val="00BD6238"/>
    <w:rsid w:val="00BF593B"/>
    <w:rsid w:val="00BF773A"/>
    <w:rsid w:val="00BF7E81"/>
    <w:rsid w:val="00C13773"/>
    <w:rsid w:val="00C17CC8"/>
    <w:rsid w:val="00C33E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31D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80253"/>
  <w15:chartTrackingRefBased/>
  <w15:docId w15:val="{4A4BEBC6-61CE-4D2C-B5F4-2EF4FC3A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31D7"/>
    <w:rPr>
      <w:rFonts w:ascii="Calibri" w:hAnsi="Calibri"/>
    </w:rPr>
  </w:style>
  <w:style w:type="paragraph" w:styleId="Heading1">
    <w:name w:val="heading 1"/>
    <w:aliases w:val="Pocket"/>
    <w:basedOn w:val="Normal"/>
    <w:next w:val="Normal"/>
    <w:link w:val="Heading1Char"/>
    <w:qFormat/>
    <w:rsid w:val="00FA31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31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31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T,ta,t,No Spacing112"/>
    <w:basedOn w:val="Normal"/>
    <w:next w:val="Normal"/>
    <w:link w:val="Heading4Char"/>
    <w:uiPriority w:val="3"/>
    <w:unhideWhenUsed/>
    <w:qFormat/>
    <w:rsid w:val="00FA31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31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31D7"/>
  </w:style>
  <w:style w:type="character" w:customStyle="1" w:styleId="Heading1Char">
    <w:name w:val="Heading 1 Char"/>
    <w:aliases w:val="Pocket Char"/>
    <w:basedOn w:val="DefaultParagraphFont"/>
    <w:link w:val="Heading1"/>
    <w:rsid w:val="00FA31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31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31D7"/>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ta Char"/>
    <w:basedOn w:val="DefaultParagraphFont"/>
    <w:link w:val="Heading4"/>
    <w:uiPriority w:val="3"/>
    <w:rsid w:val="00FA31D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FA31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31D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FA31D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FA31D7"/>
    <w:rPr>
      <w:color w:val="auto"/>
      <w:u w:val="none"/>
    </w:rPr>
  </w:style>
  <w:style w:type="character" w:styleId="FollowedHyperlink">
    <w:name w:val="FollowedHyperlink"/>
    <w:basedOn w:val="DefaultParagraphFont"/>
    <w:uiPriority w:val="99"/>
    <w:semiHidden/>
    <w:unhideWhenUsed/>
    <w:rsid w:val="00FA31D7"/>
    <w:rPr>
      <w:color w:val="auto"/>
      <w:u w:val="none"/>
    </w:rPr>
  </w:style>
  <w:style w:type="paragraph" w:customStyle="1" w:styleId="Card">
    <w:name w:val="Card"/>
    <w:aliases w:val="No Spacing111112,No Spacing11211,Debate Text,No Spacing11,No Spacing111,No Spacing2,Read stuff,No Spacing13,No Spacing23"/>
    <w:basedOn w:val="Heading1"/>
    <w:link w:val="Hyperlink"/>
    <w:autoRedefine/>
    <w:uiPriority w:val="99"/>
    <w:qFormat/>
    <w:rsid w:val="00BD2B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D2BBC"/>
    <w:pPr>
      <w:ind w:left="720"/>
      <w:jc w:val="both"/>
    </w:pPr>
    <w:rPr>
      <w:b/>
      <w:iCs/>
      <w:u w:val="single"/>
    </w:rPr>
  </w:style>
  <w:style w:type="paragraph" w:customStyle="1" w:styleId="UnderlinePara">
    <w:name w:val="Underline Para"/>
    <w:basedOn w:val="Normal"/>
    <w:uiPriority w:val="6"/>
    <w:qFormat/>
    <w:rsid w:val="00BD2BBC"/>
    <w:pPr>
      <w:widowControl w:val="0"/>
      <w:suppressAutoHyphens/>
      <w:spacing w:after="200" w:line="240" w:lineRule="auto"/>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
    <w:basedOn w:val="Heading1"/>
    <w:autoRedefine/>
    <w:uiPriority w:val="99"/>
    <w:qFormat/>
    <w:rsid w:val="00BD2B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BD2BBC"/>
    <w:pPr>
      <w:ind w:left="720"/>
      <w:contextualSpacing/>
    </w:pPr>
  </w:style>
  <w:style w:type="paragraph" w:styleId="NormalWeb">
    <w:name w:val="Normal (Web)"/>
    <w:basedOn w:val="Normal"/>
    <w:uiPriority w:val="99"/>
    <w:unhideWhenUsed/>
    <w:rsid w:val="00BD2BBC"/>
    <w:pPr>
      <w:spacing w:before="100" w:beforeAutospacing="1" w:after="100" w:afterAutospacing="1"/>
    </w:pPr>
  </w:style>
  <w:style w:type="paragraph" w:customStyle="1" w:styleId="dcr-s23rjr">
    <w:name w:val="dcr-s23rjr"/>
    <w:basedOn w:val="Normal"/>
    <w:rsid w:val="00BD2BBC"/>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basedOn w:val="DefaultParagraphFont"/>
    <w:rsid w:val="00BD2BBC"/>
  </w:style>
  <w:style w:type="character" w:styleId="Strong">
    <w:name w:val="Strong"/>
    <w:basedOn w:val="DefaultParagraphFont"/>
    <w:uiPriority w:val="22"/>
    <w:qFormat/>
    <w:rsid w:val="00BD2BBC"/>
    <w:rPr>
      <w:b/>
      <w:bCs/>
    </w:rPr>
  </w:style>
  <w:style w:type="paragraph" w:customStyle="1" w:styleId="Emphasis1">
    <w:name w:val="Emphasis1"/>
    <w:basedOn w:val="Normal"/>
    <w:uiPriority w:val="7"/>
    <w:qFormat/>
    <w:rsid w:val="00BD2BBC"/>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styles" Target="styles.xml"/><Relationship Id="rId21" Type="http://schemas.openxmlformats.org/officeDocument/2006/relationships/hyperlink" Target="https://www.politico.com/story/2018/04/06/outer-space-war-defense-russia-china-463067" TargetMode="External"/><Relationship Id="rId34" Type="http://schemas.openxmlformats.org/officeDocument/2006/relationships/theme" Target="theme/theme1.xml"/><Relationship Id="rId7" Type="http://schemas.openxmlformats.org/officeDocument/2006/relationships/hyperlink" Target="https://www.fhi.ox.ac.uk/wp-content/uploads/Existential-Risks-2017-01-23.pdf" TargetMode="External"/><Relationship Id="rId12" Type="http://schemas.openxmlformats.org/officeDocument/2006/relationships/hyperlink" Target="https://asherkaye.medium.com/kessler-syndrome-what-happens-when-satellites-collide-1b571ca3c47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hyperlink" Target="https://doi.org/10.1007/978-3-030-16084-5_4" TargetMode="External"/><Relationship Id="rId11" Type="http://schemas.openxmlformats.org/officeDocument/2006/relationships/hyperlink" Target="https://www.orbitaldebris.jsc.nasa.gov/quarterly-news/pdfs/odqnv22i3.pdf" TargetMode="External"/><Relationship Id="rId24" Type="http://schemas.openxmlformats.org/officeDocument/2006/relationships/hyperlink" Target="https://apnews.com/f5d302ae65b03838173e40848223b771" TargetMode="External"/><Relationship Id="rId32" Type="http://schemas.openxmlformats.org/officeDocument/2006/relationships/hyperlink" Target="https://letters2president.org/letters/24312" TargetMode="External"/><Relationship Id="rId5" Type="http://schemas.openxmlformats.org/officeDocument/2006/relationships/webSettings" Target="webSettings.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ratical.org/radiation/NuclearExtinction/StevenStarr022815.html" TargetMode="External"/><Relationship Id="rId10" Type="http://schemas.openxmlformats.org/officeDocument/2006/relationships/hyperlink" Target="https://www.nature.com/articles/s41598-021-89909-7"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space.com/starlink-satellite-reentry-ozone-depletion-atmosphere" TargetMode="External"/><Relationship Id="rId4" Type="http://schemas.openxmlformats.org/officeDocument/2006/relationships/settings" Target="settings.xml"/><Relationship Id="rId9" Type="http://schemas.openxmlformats.org/officeDocument/2006/relationships/hyperlink" Target="https://ieeexplore.ieee.org/stamp/stamp.jsp?arnumber=9568932"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2.ucar.edu/atmosnews/just-published/3995/nuclear-war-and-ultraviolet-radiation" TargetMode="External"/><Relationship Id="rId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16344</Words>
  <Characters>93165</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Yi</dc:creator>
  <cp:keywords>5.1.1</cp:keywords>
  <dc:description/>
  <cp:lastModifiedBy>Yi, Evan  (Student)</cp:lastModifiedBy>
  <cp:revision>2</cp:revision>
  <dcterms:created xsi:type="dcterms:W3CDTF">2022-02-18T23:17:00Z</dcterms:created>
  <dcterms:modified xsi:type="dcterms:W3CDTF">2022-02-18T23:18:00Z</dcterms:modified>
</cp:coreProperties>
</file>