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F169B" w14:textId="4C692A4A" w:rsidR="005C209B" w:rsidRPr="006B7C4E" w:rsidRDefault="005C209B" w:rsidP="005C209B">
      <w:pPr>
        <w:pStyle w:val="Heading3"/>
        <w:rPr>
          <w:rFonts w:asciiTheme="minorHAnsi" w:hAnsiTheme="minorHAnsi" w:cstheme="minorHAnsi"/>
        </w:rPr>
      </w:pPr>
      <w:r w:rsidRPr="006B7C4E">
        <w:rPr>
          <w:rFonts w:asciiTheme="minorHAnsi" w:hAnsiTheme="minorHAnsi" w:cstheme="minorHAnsi"/>
        </w:rPr>
        <w:t>1</w:t>
      </w:r>
    </w:p>
    <w:p w14:paraId="27FEB9B4" w14:textId="093B6B55" w:rsidR="005C209B" w:rsidRPr="006B7C4E" w:rsidRDefault="005C209B" w:rsidP="005C209B">
      <w:pPr>
        <w:pStyle w:val="Heading4"/>
        <w:rPr>
          <w:rFonts w:asciiTheme="minorHAnsi" w:hAnsiTheme="minorHAnsi" w:cstheme="minorHAnsi"/>
        </w:rPr>
      </w:pPr>
      <w:r w:rsidRPr="006B7C4E">
        <w:rPr>
          <w:rFonts w:asciiTheme="minorHAnsi" w:hAnsiTheme="minorHAnsi" w:cstheme="minorHAnsi"/>
        </w:rPr>
        <w:t xml:space="preserve">Counterplan text – states </w:t>
      </w:r>
      <w:r w:rsidR="0061249D" w:rsidRPr="006B7C4E">
        <w:rPr>
          <w:rFonts w:asciiTheme="minorHAnsi" w:hAnsiTheme="minorHAnsi" w:cstheme="minorHAnsi"/>
        </w:rPr>
        <w:t>ought to</w:t>
      </w:r>
      <w:r w:rsidRPr="006B7C4E">
        <w:rPr>
          <w:rFonts w:asciiTheme="minorHAnsi" w:hAnsiTheme="minorHAnsi" w:cstheme="minorHAnsi"/>
        </w:rPr>
        <w:t xml:space="preserve"> eliminate their nuclear arsenals – this card explains implementation and takes out circumvention. </w:t>
      </w:r>
    </w:p>
    <w:p w14:paraId="7226E78F" w14:textId="77777777" w:rsidR="005C209B" w:rsidRPr="006B7C4E" w:rsidRDefault="005C209B" w:rsidP="005C209B">
      <w:pPr>
        <w:rPr>
          <w:rFonts w:asciiTheme="minorHAnsi" w:hAnsiTheme="minorHAnsi" w:cstheme="minorHAnsi"/>
          <w:sz w:val="16"/>
          <w:szCs w:val="16"/>
        </w:rPr>
      </w:pPr>
      <w:r w:rsidRPr="006B7C4E">
        <w:rPr>
          <w:rStyle w:val="Style13ptBold"/>
          <w:rFonts w:asciiTheme="minorHAnsi" w:hAnsiTheme="minorHAnsi" w:cstheme="minorHAnsi"/>
        </w:rPr>
        <w:t>Van Der Meer '16</w:t>
      </w:r>
      <w:r w:rsidRPr="006B7C4E">
        <w:rPr>
          <w:rFonts w:asciiTheme="minorHAnsi" w:hAnsiTheme="minorHAnsi" w:cstheme="minorHAnsi"/>
          <w:sz w:val="16"/>
          <w:szCs w:val="16"/>
        </w:rPr>
        <w:t xml:space="preserve"> (Sico Van Der Meer; research Fellow at the Clingendael Institute. His research is focussing on non-conventional weapons like Weapons of Mass Destruction and cyber weapons from a strategic policy perspective. He also has a special interest in North Korea and relations between North and South Korea. He graduated from the Radboud University Nijmegen in 1999 with a Master’s in History. Before joining the Clingendael Institute, he worked as a journalist and as a Fellow of a think tank on civil-military relations. In 2016 he was seconded to the Taskforce International Cyber Policies of the Netherlands Ministry of Foreign Affairs; 2-15-2016; "Accelerating global nuclear disarmament: a menu of 16 policy options"; https://www.clingendael.org/publication/accelerating-global-nuclear-disarmament-menu-16-policy-options, No Publication, accessed 12-2-2019; JPark)</w:t>
      </w:r>
    </w:p>
    <w:p w14:paraId="598E497E" w14:textId="77777777" w:rsidR="005C209B" w:rsidRPr="006B7C4E" w:rsidRDefault="005C209B" w:rsidP="005C209B">
      <w:pPr>
        <w:pStyle w:val="ListParagraph"/>
        <w:numPr>
          <w:ilvl w:val="0"/>
          <w:numId w:val="11"/>
        </w:numPr>
        <w:rPr>
          <w:rFonts w:asciiTheme="minorHAnsi" w:hAnsiTheme="minorHAnsi" w:cstheme="minorHAnsi"/>
          <w:sz w:val="16"/>
          <w:szCs w:val="16"/>
        </w:rPr>
      </w:pPr>
      <w:r w:rsidRPr="006B7C4E">
        <w:rPr>
          <w:rFonts w:asciiTheme="minorHAnsi" w:hAnsiTheme="minorHAnsi" w:cstheme="minorHAnsi"/>
          <w:sz w:val="16"/>
          <w:szCs w:val="16"/>
        </w:rPr>
        <w:t xml:space="preserve">This card also explains the </w:t>
      </w:r>
      <w:r w:rsidRPr="006B7C4E">
        <w:rPr>
          <w:rFonts w:asciiTheme="minorHAnsi" w:hAnsiTheme="minorHAnsi" w:cstheme="minorHAnsi"/>
          <w:sz w:val="16"/>
          <w:szCs w:val="16"/>
          <w:u w:val="single"/>
        </w:rPr>
        <w:t>scope</w:t>
      </w:r>
      <w:r w:rsidRPr="006B7C4E">
        <w:rPr>
          <w:rFonts w:asciiTheme="minorHAnsi" w:hAnsiTheme="minorHAnsi" w:cstheme="minorHAnsi"/>
          <w:sz w:val="16"/>
          <w:szCs w:val="16"/>
        </w:rPr>
        <w:t xml:space="preserve"> of durable fiat</w:t>
      </w:r>
    </w:p>
    <w:p w14:paraId="42A63A05" w14:textId="77777777" w:rsidR="005C209B" w:rsidRPr="006B7C4E" w:rsidRDefault="005C209B" w:rsidP="005C209B">
      <w:pPr>
        <w:rPr>
          <w:rFonts w:asciiTheme="minorHAnsi" w:hAnsiTheme="minorHAnsi" w:cstheme="minorHAnsi"/>
          <w:sz w:val="10"/>
        </w:rPr>
      </w:pPr>
      <w:r w:rsidRPr="006B7C4E">
        <w:rPr>
          <w:rFonts w:asciiTheme="minorHAnsi" w:hAnsiTheme="minorHAnsi" w:cstheme="minorHAnsi"/>
          <w:sz w:val="10"/>
        </w:rPr>
        <w:t xml:space="preserve">An important consideration is that nuclear disarmament policies will not guarantee any success as long as the states possessing these weapons are not engaged. To get them on board, it may be important to recognize that nuclear weapons have both a humanitarian dimension and a security dimension. It will be a difficult balancing act to combine these two in the same policy. Nevertheless, in order </w:t>
      </w:r>
      <w:r w:rsidRPr="006B7C4E">
        <w:rPr>
          <w:rStyle w:val="Emphasis"/>
          <w:rFonts w:asciiTheme="minorHAnsi" w:hAnsiTheme="minorHAnsi" w:cstheme="minorHAnsi"/>
          <w:highlight w:val="green"/>
        </w:rPr>
        <w:t>to</w:t>
      </w:r>
      <w:r w:rsidRPr="006B7C4E">
        <w:rPr>
          <w:rStyle w:val="StyleUnderline"/>
          <w:rFonts w:asciiTheme="minorHAnsi" w:hAnsiTheme="minorHAnsi" w:cstheme="minorHAnsi"/>
        </w:rPr>
        <w:t xml:space="preserve"> effectively </w:t>
      </w:r>
      <w:r w:rsidRPr="006B7C4E">
        <w:rPr>
          <w:rStyle w:val="Emphasis"/>
          <w:rFonts w:asciiTheme="minorHAnsi" w:hAnsiTheme="minorHAnsi" w:cstheme="minorHAnsi"/>
          <w:highlight w:val="green"/>
        </w:rPr>
        <w:t>achieve</w:t>
      </w:r>
      <w:r w:rsidRPr="006B7C4E">
        <w:rPr>
          <w:rFonts w:asciiTheme="minorHAnsi" w:hAnsiTheme="minorHAnsi" w:cstheme="minorHAnsi"/>
          <w:sz w:val="10"/>
        </w:rPr>
        <w:t xml:space="preserve"> </w:t>
      </w:r>
      <w:r w:rsidRPr="006B7C4E">
        <w:rPr>
          <w:rFonts w:asciiTheme="minorHAnsi" w:hAnsiTheme="minorHAnsi" w:cstheme="minorHAnsi"/>
          <w:b/>
          <w:bCs/>
          <w:sz w:val="10"/>
        </w:rPr>
        <w:t xml:space="preserve">the </w:t>
      </w:r>
      <w:r w:rsidRPr="006B7C4E">
        <w:rPr>
          <w:rStyle w:val="Emphasis"/>
          <w:rFonts w:asciiTheme="minorHAnsi" w:hAnsiTheme="minorHAnsi" w:cstheme="minorHAnsi"/>
          <w:highlight w:val="green"/>
        </w:rPr>
        <w:t>global elimination of nuclear weapons</w:t>
      </w:r>
      <w:r w:rsidRPr="006B7C4E">
        <w:rPr>
          <w:rFonts w:asciiTheme="minorHAnsi" w:hAnsiTheme="minorHAnsi" w:cstheme="minorHAnsi"/>
          <w:sz w:val="10"/>
        </w:rPr>
        <w:t xml:space="preserve">, it is crucial that the </w:t>
      </w:r>
      <w:r w:rsidRPr="006B7C4E">
        <w:rPr>
          <w:rStyle w:val="Emphasis"/>
          <w:rFonts w:asciiTheme="minorHAnsi" w:hAnsiTheme="minorHAnsi" w:cstheme="minorHAnsi"/>
          <w:highlight w:val="green"/>
        </w:rPr>
        <w:t>states</w:t>
      </w:r>
      <w:r w:rsidRPr="006B7C4E">
        <w:rPr>
          <w:rFonts w:asciiTheme="minorHAnsi" w:hAnsiTheme="minorHAnsi" w:cstheme="minorHAnsi"/>
          <w:sz w:val="10"/>
        </w:rPr>
        <w:t xml:space="preserve"> possessing the weapons </w:t>
      </w:r>
      <w:r w:rsidRPr="006B7C4E">
        <w:rPr>
          <w:rStyle w:val="Emphasis"/>
          <w:rFonts w:asciiTheme="minorHAnsi" w:hAnsiTheme="minorHAnsi" w:cstheme="minorHAnsi"/>
          <w:highlight w:val="green"/>
        </w:rPr>
        <w:t>should</w:t>
      </w:r>
      <w:r w:rsidRPr="006B7C4E">
        <w:rPr>
          <w:rStyle w:val="StyleUnderline"/>
          <w:rFonts w:asciiTheme="minorHAnsi" w:hAnsiTheme="minorHAnsi" w:cstheme="minorHAnsi"/>
        </w:rPr>
        <w:t xml:space="preserve"> participate in measures to that end</w:t>
      </w:r>
      <w:r w:rsidRPr="006B7C4E">
        <w:rPr>
          <w:rFonts w:asciiTheme="minorHAnsi" w:hAnsiTheme="minorHAnsi" w:cstheme="minorHAnsi"/>
          <w:sz w:val="10"/>
        </w:rPr>
        <w:t xml:space="preserve">, otherwise these measures would be mainly symbolic. Even if one argues that such symbolic measures will increase the pressure on nuclear weapon states to disarm, one may question if such pressure is really contributing to the elimination of nuclear weapons or is only creating a fragmentation of international support for existing nuclear taboos as established in the NPT. Nevertheless, it should be noted as well that only five of the current nine nuclear weapon states are a member state of the NPT (the United States, Russia, the United Kingdom, France and China). The other four (Israel, India, Pakistan and North Korea) are not. One could argue that many of the policy steps being discussed within the Humanitarian Initiative could be applicable to all states, regardless of membership of the NPT or any other treaty. Yet, confidence in and an ongoing commitment to the current multilatera system of non-proliferation and disarmament efforts, especially but not exclusively embodied by the NPT and CD, can be reinforced by the demonstrated implementation of concrete nuclear disarmament measures by the current nuclear weapon states. </w:t>
      </w:r>
      <w:r w:rsidRPr="006B7C4E">
        <w:rPr>
          <w:rStyle w:val="StyleUnderline"/>
          <w:rFonts w:asciiTheme="minorHAnsi" w:hAnsiTheme="minorHAnsi" w:cstheme="minorHAnsi"/>
        </w:rPr>
        <w:t>Constructive diplomacy</w:t>
      </w:r>
      <w:r w:rsidRPr="006B7C4E">
        <w:rPr>
          <w:rFonts w:asciiTheme="minorHAnsi" w:hAnsiTheme="minorHAnsi" w:cstheme="minorHAnsi"/>
          <w:sz w:val="10"/>
        </w:rPr>
        <w:t xml:space="preserve"> </w:t>
      </w:r>
      <w:r w:rsidRPr="006B7C4E">
        <w:rPr>
          <w:rStyle w:val="StyleUnderline"/>
          <w:rFonts w:asciiTheme="minorHAnsi" w:hAnsiTheme="minorHAnsi" w:cstheme="minorHAnsi"/>
        </w:rPr>
        <w:t>has</w:t>
      </w:r>
      <w:r w:rsidRPr="006B7C4E">
        <w:rPr>
          <w:rFonts w:asciiTheme="minorHAnsi" w:hAnsiTheme="minorHAnsi" w:cstheme="minorHAnsi"/>
          <w:sz w:val="10"/>
        </w:rPr>
        <w:t xml:space="preserve"> always </w:t>
      </w:r>
      <w:r w:rsidRPr="006B7C4E">
        <w:rPr>
          <w:rStyle w:val="StyleUnderline"/>
          <w:rFonts w:asciiTheme="minorHAnsi" w:hAnsiTheme="minorHAnsi" w:cstheme="minorHAnsi"/>
        </w:rPr>
        <w:t xml:space="preserve">proven to be the </w:t>
      </w:r>
      <w:r w:rsidRPr="006B7C4E">
        <w:rPr>
          <w:rStyle w:val="StyleUnderline"/>
          <w:rFonts w:asciiTheme="minorHAnsi" w:hAnsiTheme="minorHAnsi" w:cstheme="minorHAnsi"/>
          <w:bCs/>
        </w:rPr>
        <w:t>best method</w:t>
      </w:r>
      <w:r w:rsidRPr="006B7C4E">
        <w:rPr>
          <w:rStyle w:val="StyleUnderline"/>
          <w:rFonts w:asciiTheme="minorHAnsi" w:hAnsiTheme="minorHAnsi" w:cstheme="minorHAnsi"/>
        </w:rPr>
        <w:t xml:space="preserve"> to increase international security and stability.</w:t>
      </w:r>
      <w:r w:rsidRPr="006B7C4E">
        <w:rPr>
          <w:rFonts w:asciiTheme="minorHAnsi" w:hAnsiTheme="minorHAnsi" w:cstheme="minorHAnsi"/>
          <w:sz w:val="10"/>
        </w:rPr>
        <w:t xml:space="preserve"> The menu of choice below consists of 16 steps. </w:t>
      </w:r>
      <w:r w:rsidRPr="006B7C4E">
        <w:rPr>
          <w:rStyle w:val="StyleUnderline"/>
          <w:rFonts w:asciiTheme="minorHAnsi" w:hAnsiTheme="minorHAnsi" w:cstheme="minorHAnsi"/>
        </w:rPr>
        <w:t>The policy options</w:t>
      </w:r>
      <w:r w:rsidRPr="006B7C4E">
        <w:rPr>
          <w:rFonts w:asciiTheme="minorHAnsi" w:hAnsiTheme="minorHAnsi" w:cstheme="minorHAnsi"/>
          <w:sz w:val="10"/>
        </w:rPr>
        <w:t xml:space="preserve"> described are of course all interconnected. Moreover, the order in which they </w:t>
      </w:r>
      <w:r w:rsidRPr="006B7C4E">
        <w:rPr>
          <w:rStyle w:val="StyleUnderline"/>
          <w:rFonts w:asciiTheme="minorHAnsi" w:hAnsiTheme="minorHAnsi" w:cstheme="minorHAnsi"/>
        </w:rPr>
        <w:t>are</w:t>
      </w:r>
      <w:r w:rsidRPr="006B7C4E">
        <w:rPr>
          <w:rFonts w:asciiTheme="minorHAnsi" w:hAnsiTheme="minorHAnsi" w:cstheme="minorHAnsi"/>
          <w:sz w:val="10"/>
        </w:rPr>
        <w:t xml:space="preserve"> described is </w:t>
      </w:r>
      <w:r w:rsidRPr="006B7C4E">
        <w:rPr>
          <w:rStyle w:val="StyleUnderline"/>
          <w:rFonts w:asciiTheme="minorHAnsi" w:hAnsiTheme="minorHAnsi" w:cstheme="minorHAnsi"/>
          <w:bCs/>
        </w:rPr>
        <w:t>not static</w:t>
      </w:r>
      <w:r w:rsidRPr="006B7C4E">
        <w:rPr>
          <w:rFonts w:asciiTheme="minorHAnsi" w:hAnsiTheme="minorHAnsi" w:cstheme="minorHAnsi"/>
          <w:sz w:val="10"/>
        </w:rPr>
        <w:t xml:space="preserve">; although the aim is to start with the least drastic step and to end with the most radical option, combinations of measures could certainly be thought of. It is not necessary that every step should follow the previous one; parallel and simultaneous steps are also certainly possible. 1. Relying on existing disarmament fora The simplest policy option for any state involved is, of course, doing nothing new. This means sticking to the traditional disarmament efforts within the NPT and CD, trying to solve the deadlock on disarmament currently perceived by many member states within these fora themselves. Without doubting the importance of the NPT and CD, it is debatable whether this option is in itself the most effective one. Considering the many states and NGOs asking for increased disarmament efforts, one could question whether the option to stick to traditional fora and methods is enough. The discomfort concerning the pace of nuclear disarmament must be dealt with in a positive way to channel this energy into the right direction – doing nothing new may harm the massive support for existing non-proliferation and disarmament arrangements even more than looking for extra steps towards disarmament measures. Nevertheless, the five nuclear weapon states within the NPT appear to prefer this path, convinced that the NPT and CD are the best fora to negotiate on further disarmament. These negotiations could be combined with their own self-designated ‘P5 Process’ in which the five nuclear weapon states within the NPT discuss the issue among themselves. There have also been meetings of the so-called ‘P5 Plus Group’, but even this group, with the non-NPT nuclear weapon states India and Pakistan on board, still misses the participation of Israel and North Korea, who are considered to have nuclear weapons as well. Without any hesitation, it is positive that </w:t>
      </w:r>
      <w:r w:rsidRPr="006B7C4E">
        <w:rPr>
          <w:rStyle w:val="StyleUnderline"/>
          <w:rFonts w:asciiTheme="minorHAnsi" w:hAnsiTheme="minorHAnsi" w:cstheme="minorHAnsi"/>
        </w:rPr>
        <w:t xml:space="preserve">these states </w:t>
      </w:r>
      <w:r w:rsidRPr="006B7C4E">
        <w:rPr>
          <w:rStyle w:val="Emphasis"/>
          <w:rFonts w:asciiTheme="minorHAnsi" w:hAnsiTheme="minorHAnsi" w:cstheme="minorHAnsi"/>
          <w:highlight w:val="green"/>
        </w:rPr>
        <w:t>discuss disarmament efforts</w:t>
      </w:r>
      <w:r w:rsidRPr="006B7C4E">
        <w:rPr>
          <w:rStyle w:val="StyleUnderline"/>
          <w:rFonts w:asciiTheme="minorHAnsi" w:hAnsiTheme="minorHAnsi" w:cstheme="minorHAnsi"/>
        </w:rPr>
        <w:t xml:space="preserve"> with each other</w:t>
      </w:r>
      <w:r w:rsidRPr="006B7C4E">
        <w:rPr>
          <w:rFonts w:asciiTheme="minorHAnsi" w:hAnsiTheme="minorHAnsi" w:cstheme="minorHAnsi"/>
          <w:sz w:val="10"/>
        </w:rPr>
        <w:t xml:space="preserve">, although this does not mean that more inclusive discussions, with the non-nuclear weapon states and the nuclear weapon states which are not party to the NPT being included as well, should be sidelined as counter-productive. Nevertheless, the P5 Process, or preferably an extended P5 Plus Process, could certainly be helpful in discussing more far-reaching policy options as will discussed in the options below. 2. </w:t>
      </w:r>
      <w:r w:rsidRPr="006B7C4E">
        <w:rPr>
          <w:rStyle w:val="Emphasis"/>
          <w:rFonts w:asciiTheme="minorHAnsi" w:hAnsiTheme="minorHAnsi" w:cstheme="minorHAnsi"/>
          <w:highlight w:val="green"/>
        </w:rPr>
        <w:t>Increase</w:t>
      </w:r>
      <w:r w:rsidRPr="006B7C4E">
        <w:rPr>
          <w:rStyle w:val="StyleUnderline"/>
          <w:rFonts w:asciiTheme="minorHAnsi" w:hAnsiTheme="minorHAnsi" w:cstheme="minorHAnsi"/>
        </w:rPr>
        <w:t xml:space="preserve">d </w:t>
      </w:r>
      <w:r w:rsidRPr="006B7C4E">
        <w:rPr>
          <w:rStyle w:val="Emphasis"/>
          <w:rFonts w:asciiTheme="minorHAnsi" w:hAnsiTheme="minorHAnsi" w:cstheme="minorHAnsi"/>
          <w:highlight w:val="green"/>
        </w:rPr>
        <w:t>transparency</w:t>
      </w:r>
      <w:r w:rsidRPr="006B7C4E">
        <w:rPr>
          <w:rStyle w:val="StyleUnderline"/>
          <w:rFonts w:asciiTheme="minorHAnsi" w:hAnsiTheme="minorHAnsi" w:cstheme="minorHAnsi"/>
        </w:rPr>
        <w:t xml:space="preserve"> measures</w:t>
      </w:r>
      <w:r w:rsidRPr="006B7C4E">
        <w:rPr>
          <w:rFonts w:asciiTheme="minorHAnsi" w:hAnsiTheme="minorHAnsi" w:cstheme="minorHAnsi"/>
          <w:sz w:val="10"/>
        </w:rPr>
        <w:t xml:space="preserve"> While non-nuclear weapon states are obliged under the NPT to provide full transparency on their nuclear activities (if any), the nuclear weapon states are not. Their </w:t>
      </w:r>
      <w:r w:rsidRPr="006B7C4E">
        <w:rPr>
          <w:rStyle w:val="StyleUnderline"/>
          <w:rFonts w:asciiTheme="minorHAnsi" w:hAnsiTheme="minorHAnsi" w:cstheme="minorHAnsi"/>
        </w:rPr>
        <w:t xml:space="preserve">nuclear weapons programmes are generally dealt with as </w:t>
      </w:r>
      <w:r w:rsidRPr="006B7C4E">
        <w:rPr>
          <w:rStyle w:val="StyleUnderline"/>
          <w:rFonts w:asciiTheme="minorHAnsi" w:hAnsiTheme="minorHAnsi" w:cstheme="minorHAnsi"/>
          <w:bCs/>
        </w:rPr>
        <w:t>top secret</w:t>
      </w:r>
      <w:r w:rsidRPr="006B7C4E">
        <w:rPr>
          <w:rFonts w:asciiTheme="minorHAnsi" w:hAnsiTheme="minorHAnsi" w:cstheme="minorHAnsi"/>
          <w:sz w:val="10"/>
        </w:rPr>
        <w:t xml:space="preserve">. This entails that </w:t>
      </w:r>
      <w:r w:rsidRPr="006B7C4E">
        <w:rPr>
          <w:rStyle w:val="StyleUnderline"/>
          <w:rFonts w:asciiTheme="minorHAnsi" w:hAnsiTheme="minorHAnsi" w:cstheme="minorHAnsi"/>
        </w:rPr>
        <w:t>any discussion</w:t>
      </w:r>
      <w:r w:rsidRPr="006B7C4E">
        <w:rPr>
          <w:rFonts w:asciiTheme="minorHAnsi" w:hAnsiTheme="minorHAnsi" w:cstheme="minorHAnsi"/>
          <w:sz w:val="10"/>
        </w:rPr>
        <w:t xml:space="preserve"> about nuclear weapons, including the issue of nuclear disarmament, </w:t>
      </w:r>
      <w:r w:rsidRPr="006B7C4E">
        <w:rPr>
          <w:rStyle w:val="StyleUnderline"/>
          <w:rFonts w:asciiTheme="minorHAnsi" w:hAnsiTheme="minorHAnsi" w:cstheme="minorHAnsi"/>
        </w:rPr>
        <w:t>is</w:t>
      </w:r>
      <w:r w:rsidRPr="006B7C4E">
        <w:rPr>
          <w:rFonts w:asciiTheme="minorHAnsi" w:hAnsiTheme="minorHAnsi" w:cstheme="minorHAnsi"/>
          <w:sz w:val="10"/>
        </w:rPr>
        <w:t xml:space="preserve"> to some extent </w:t>
      </w:r>
      <w:r w:rsidRPr="006B7C4E">
        <w:rPr>
          <w:rStyle w:val="StyleUnderline"/>
          <w:rFonts w:asciiTheme="minorHAnsi" w:hAnsiTheme="minorHAnsi" w:cstheme="minorHAnsi"/>
        </w:rPr>
        <w:t>always speculative</w:t>
      </w:r>
      <w:r w:rsidRPr="006B7C4E">
        <w:rPr>
          <w:rFonts w:asciiTheme="minorHAnsi" w:hAnsiTheme="minorHAnsi" w:cstheme="minorHAnsi"/>
          <w:sz w:val="10"/>
        </w:rPr>
        <w:t xml:space="preserve">. From this perspective, further transparency in the form of </w:t>
      </w:r>
      <w:r w:rsidRPr="006B7C4E">
        <w:rPr>
          <w:rStyle w:val="StyleUnderline"/>
          <w:rFonts w:asciiTheme="minorHAnsi" w:hAnsiTheme="minorHAnsi" w:cstheme="minorHAnsi"/>
        </w:rPr>
        <w:t>(</w:t>
      </w:r>
      <w:r w:rsidRPr="006B7C4E">
        <w:rPr>
          <w:rStyle w:val="Emphasis"/>
          <w:rFonts w:asciiTheme="minorHAnsi" w:hAnsiTheme="minorHAnsi" w:cstheme="minorHAnsi"/>
          <w:highlight w:val="green"/>
        </w:rPr>
        <w:t>public</w:t>
      </w:r>
      <w:r w:rsidRPr="006B7C4E">
        <w:rPr>
          <w:rStyle w:val="StyleUnderline"/>
          <w:rFonts w:asciiTheme="minorHAnsi" w:hAnsiTheme="minorHAnsi" w:cstheme="minorHAnsi"/>
        </w:rPr>
        <w:t xml:space="preserve">) </w:t>
      </w:r>
      <w:r w:rsidRPr="006B7C4E">
        <w:rPr>
          <w:rStyle w:val="Emphasis"/>
          <w:rFonts w:asciiTheme="minorHAnsi" w:hAnsiTheme="minorHAnsi" w:cstheme="minorHAnsi"/>
          <w:highlight w:val="green"/>
        </w:rPr>
        <w:t>reporting</w:t>
      </w:r>
      <w:r w:rsidRPr="006B7C4E">
        <w:rPr>
          <w:rStyle w:val="StyleUnderline"/>
          <w:rFonts w:asciiTheme="minorHAnsi" w:hAnsiTheme="minorHAnsi" w:cstheme="minorHAnsi"/>
        </w:rPr>
        <w:t xml:space="preserve"> by the nuclear weapon states</w:t>
      </w:r>
      <w:r w:rsidRPr="006B7C4E">
        <w:rPr>
          <w:rFonts w:asciiTheme="minorHAnsi" w:hAnsiTheme="minorHAnsi" w:cstheme="minorHAnsi"/>
          <w:sz w:val="10"/>
        </w:rPr>
        <w:t xml:space="preserve"> </w:t>
      </w:r>
      <w:r w:rsidRPr="006B7C4E">
        <w:rPr>
          <w:rStyle w:val="Emphasis"/>
          <w:rFonts w:asciiTheme="minorHAnsi" w:hAnsiTheme="minorHAnsi" w:cstheme="minorHAnsi"/>
          <w:highlight w:val="green"/>
        </w:rPr>
        <w:t>on</w:t>
      </w:r>
      <w:r w:rsidRPr="006B7C4E">
        <w:rPr>
          <w:rFonts w:asciiTheme="minorHAnsi" w:hAnsiTheme="minorHAnsi" w:cstheme="minorHAnsi"/>
          <w:sz w:val="10"/>
        </w:rPr>
        <w:t xml:space="preserve"> their </w:t>
      </w:r>
      <w:r w:rsidRPr="006B7C4E">
        <w:rPr>
          <w:rStyle w:val="StyleUnderline"/>
          <w:rFonts w:asciiTheme="minorHAnsi" w:hAnsiTheme="minorHAnsi" w:cstheme="minorHAnsi"/>
        </w:rPr>
        <w:t xml:space="preserve">nuclear </w:t>
      </w:r>
      <w:r w:rsidRPr="006B7C4E">
        <w:rPr>
          <w:rStyle w:val="Emphasis"/>
          <w:rFonts w:asciiTheme="minorHAnsi" w:hAnsiTheme="minorHAnsi" w:cstheme="minorHAnsi"/>
          <w:highlight w:val="green"/>
        </w:rPr>
        <w:t>weapons</w:t>
      </w:r>
      <w:r w:rsidRPr="006B7C4E">
        <w:rPr>
          <w:rFonts w:asciiTheme="minorHAnsi" w:hAnsiTheme="minorHAnsi" w:cstheme="minorHAnsi"/>
          <w:sz w:val="10"/>
        </w:rPr>
        <w:t xml:space="preserve"> inventories and policies, </w:t>
      </w:r>
      <w:r w:rsidRPr="006B7C4E">
        <w:rPr>
          <w:rStyle w:val="Emphasis"/>
          <w:rFonts w:asciiTheme="minorHAnsi" w:hAnsiTheme="minorHAnsi" w:cstheme="minorHAnsi"/>
          <w:highlight w:val="green"/>
        </w:rPr>
        <w:t>as well as</w:t>
      </w:r>
      <w:r w:rsidRPr="006B7C4E">
        <w:rPr>
          <w:rStyle w:val="StyleUnderline"/>
          <w:rFonts w:asciiTheme="minorHAnsi" w:hAnsiTheme="minorHAnsi" w:cstheme="minorHAnsi"/>
        </w:rPr>
        <w:t xml:space="preserve"> </w:t>
      </w:r>
      <w:r w:rsidRPr="006B7C4E">
        <w:rPr>
          <w:rFonts w:asciiTheme="minorHAnsi" w:hAnsiTheme="minorHAnsi" w:cstheme="minorHAnsi"/>
          <w:sz w:val="10"/>
        </w:rPr>
        <w:t xml:space="preserve">their </w:t>
      </w:r>
      <w:r w:rsidRPr="006B7C4E">
        <w:rPr>
          <w:rStyle w:val="Emphasis"/>
          <w:rFonts w:asciiTheme="minorHAnsi" w:hAnsiTheme="minorHAnsi" w:cstheme="minorHAnsi"/>
          <w:highlight w:val="green"/>
        </w:rPr>
        <w:t>fissile</w:t>
      </w:r>
      <w:r w:rsidRPr="006B7C4E">
        <w:rPr>
          <w:rStyle w:val="StyleUnderline"/>
          <w:rFonts w:asciiTheme="minorHAnsi" w:hAnsiTheme="minorHAnsi" w:cstheme="minorHAnsi"/>
        </w:rPr>
        <w:t xml:space="preserve"> material </w:t>
      </w:r>
      <w:r w:rsidRPr="006B7C4E">
        <w:rPr>
          <w:rStyle w:val="Emphasis"/>
          <w:rFonts w:asciiTheme="minorHAnsi" w:hAnsiTheme="minorHAnsi" w:cstheme="minorHAnsi"/>
          <w:highlight w:val="green"/>
        </w:rPr>
        <w:t>stockpiles</w:t>
      </w:r>
      <w:r w:rsidRPr="006B7C4E">
        <w:rPr>
          <w:rStyle w:val="StyleUnderline"/>
          <w:rFonts w:asciiTheme="minorHAnsi" w:hAnsiTheme="minorHAnsi" w:cstheme="minorHAnsi"/>
        </w:rPr>
        <w:t xml:space="preserve">, </w:t>
      </w:r>
      <w:r w:rsidRPr="006B7C4E">
        <w:rPr>
          <w:rStyle w:val="Emphasis"/>
          <w:rFonts w:asciiTheme="minorHAnsi" w:hAnsiTheme="minorHAnsi" w:cstheme="minorHAnsi"/>
          <w:highlight w:val="green"/>
        </w:rPr>
        <w:t>would</w:t>
      </w:r>
      <w:r w:rsidRPr="006B7C4E">
        <w:rPr>
          <w:rFonts w:asciiTheme="minorHAnsi" w:hAnsiTheme="minorHAnsi" w:cstheme="minorHAnsi"/>
          <w:sz w:val="10"/>
        </w:rPr>
        <w:t xml:space="preserve"> be helpful in enhancing informed debate and </w:t>
      </w:r>
      <w:r w:rsidRPr="006B7C4E">
        <w:rPr>
          <w:rStyle w:val="Emphasis"/>
          <w:rFonts w:asciiTheme="minorHAnsi" w:hAnsiTheme="minorHAnsi" w:cstheme="minorHAnsi"/>
          <w:highlight w:val="green"/>
        </w:rPr>
        <w:t>increase</w:t>
      </w:r>
      <w:r w:rsidRPr="006B7C4E">
        <w:rPr>
          <w:rFonts w:asciiTheme="minorHAnsi" w:hAnsiTheme="minorHAnsi" w:cstheme="minorHAnsi"/>
          <w:sz w:val="10"/>
        </w:rPr>
        <w:t xml:space="preserve">d </w:t>
      </w:r>
      <w:r w:rsidRPr="006B7C4E">
        <w:rPr>
          <w:rStyle w:val="Emphasis"/>
          <w:rFonts w:asciiTheme="minorHAnsi" w:hAnsiTheme="minorHAnsi" w:cstheme="minorHAnsi"/>
          <w:highlight w:val="green"/>
        </w:rPr>
        <w:t>confidence</w:t>
      </w:r>
      <w:r w:rsidRPr="006B7C4E">
        <w:rPr>
          <w:rStyle w:val="StyleUnderline"/>
          <w:rFonts w:asciiTheme="minorHAnsi" w:hAnsiTheme="minorHAnsi" w:cstheme="minorHAnsi"/>
        </w:rPr>
        <w:t xml:space="preserve"> between states</w:t>
      </w:r>
      <w:r w:rsidRPr="006B7C4E">
        <w:rPr>
          <w:rFonts w:asciiTheme="minorHAnsi" w:hAnsiTheme="minorHAnsi" w:cstheme="minorHAnsi"/>
          <w:sz w:val="10"/>
        </w:rPr>
        <w:t xml:space="preserve">. Such transparency </w:t>
      </w:r>
      <w:r w:rsidRPr="006B7C4E">
        <w:rPr>
          <w:rStyle w:val="StyleUnderline"/>
          <w:rFonts w:asciiTheme="minorHAnsi" w:hAnsiTheme="minorHAnsi" w:cstheme="minorHAnsi"/>
        </w:rPr>
        <w:t>measures could be implemented</w:t>
      </w:r>
      <w:r w:rsidRPr="006B7C4E">
        <w:rPr>
          <w:rFonts w:asciiTheme="minorHAnsi" w:hAnsiTheme="minorHAnsi" w:cstheme="minorHAnsi"/>
          <w:sz w:val="10"/>
        </w:rPr>
        <w:t xml:space="preserve"> unilaterally, bilaterally or </w:t>
      </w:r>
      <w:r w:rsidRPr="006B7C4E">
        <w:rPr>
          <w:rStyle w:val="StyleUnderline"/>
          <w:rFonts w:asciiTheme="minorHAnsi" w:hAnsiTheme="minorHAnsi" w:cstheme="minorHAnsi"/>
        </w:rPr>
        <w:t xml:space="preserve">multilaterally </w:t>
      </w:r>
      <w:r w:rsidRPr="006B7C4E">
        <w:rPr>
          <w:rFonts w:asciiTheme="minorHAnsi" w:hAnsiTheme="minorHAnsi" w:cstheme="minorHAnsi"/>
          <w:sz w:val="10"/>
        </w:rPr>
        <w:t xml:space="preserve">by (any of) the nuclear weapon states. 3. Confidence-building measures An important problem of the current discontent regarding nuclear disarmament efforts is a lack of confidence by many state and non-state actors in the sincerity of nuclear weapon states to effectively work towards a further reduction of the threat of nuclear weapons – threats of use as well as accidents. A first step to </w:t>
      </w:r>
      <w:r w:rsidRPr="006B7C4E">
        <w:rPr>
          <w:rStyle w:val="StyleUnderline"/>
          <w:rFonts w:asciiTheme="minorHAnsi" w:hAnsiTheme="minorHAnsi" w:cstheme="minorHAnsi"/>
        </w:rPr>
        <w:t>increase confidence</w:t>
      </w:r>
      <w:r w:rsidRPr="006B7C4E">
        <w:rPr>
          <w:rFonts w:asciiTheme="minorHAnsi" w:hAnsiTheme="minorHAnsi" w:cstheme="minorHAnsi"/>
          <w:sz w:val="10"/>
        </w:rPr>
        <w:t xml:space="preserve"> could be measures to minimize the inadvertent use of nuclear weapons. The initiative for this kind of measure should come from the </w:t>
      </w:r>
      <w:r w:rsidRPr="006B7C4E">
        <w:rPr>
          <w:rStyle w:val="StyleUnderline"/>
          <w:rFonts w:asciiTheme="minorHAnsi" w:hAnsiTheme="minorHAnsi" w:cstheme="minorHAnsi"/>
        </w:rPr>
        <w:t>nuclear weapon states</w:t>
      </w:r>
      <w:r w:rsidRPr="006B7C4E">
        <w:rPr>
          <w:rFonts w:asciiTheme="minorHAnsi" w:hAnsiTheme="minorHAnsi" w:cstheme="minorHAnsi"/>
          <w:sz w:val="10"/>
        </w:rPr>
        <w:t xml:space="preserve"> – unilaterally or in cooperation with each other. The main focus </w:t>
      </w:r>
      <w:r w:rsidRPr="006B7C4E">
        <w:rPr>
          <w:rStyle w:val="StyleUnderline"/>
          <w:rFonts w:asciiTheme="minorHAnsi" w:hAnsiTheme="minorHAnsi" w:cstheme="minorHAnsi"/>
        </w:rPr>
        <w:t>should</w:t>
      </w:r>
      <w:r w:rsidRPr="006B7C4E">
        <w:rPr>
          <w:rFonts w:asciiTheme="minorHAnsi" w:hAnsiTheme="minorHAnsi" w:cstheme="minorHAnsi"/>
          <w:sz w:val="10"/>
        </w:rPr>
        <w:t xml:space="preserve"> be </w:t>
      </w:r>
      <w:r w:rsidRPr="006B7C4E">
        <w:rPr>
          <w:rStyle w:val="Emphasis"/>
          <w:rFonts w:asciiTheme="minorHAnsi" w:hAnsiTheme="minorHAnsi" w:cstheme="minorHAnsi"/>
          <w:highlight w:val="green"/>
        </w:rPr>
        <w:t>increasing the predictability of</w:t>
      </w:r>
      <w:r w:rsidRPr="006B7C4E">
        <w:rPr>
          <w:rStyle w:val="StyleUnderline"/>
          <w:rFonts w:asciiTheme="minorHAnsi" w:hAnsiTheme="minorHAnsi" w:cstheme="minorHAnsi"/>
        </w:rPr>
        <w:t xml:space="preserve"> states’ </w:t>
      </w:r>
      <w:r w:rsidRPr="006B7C4E">
        <w:rPr>
          <w:rStyle w:val="Emphasis"/>
          <w:rFonts w:asciiTheme="minorHAnsi" w:hAnsiTheme="minorHAnsi" w:cstheme="minorHAnsi"/>
          <w:highlight w:val="green"/>
        </w:rPr>
        <w:t>behaviour</w:t>
      </w:r>
      <w:r w:rsidRPr="006B7C4E">
        <w:rPr>
          <w:rFonts w:asciiTheme="minorHAnsi" w:hAnsiTheme="minorHAnsi" w:cstheme="minorHAnsi"/>
          <w:sz w:val="10"/>
        </w:rPr>
        <w:t xml:space="preserve"> regarding the use of nuclear weapons, thus preventing misperceptions leading to inadvertent nuclear escalation.2 Various examples of confidence-building measures could be thought of. </w:t>
      </w:r>
      <w:r w:rsidRPr="006B7C4E">
        <w:rPr>
          <w:rStyle w:val="StyleUnderline"/>
          <w:rFonts w:asciiTheme="minorHAnsi" w:hAnsiTheme="minorHAnsi" w:cstheme="minorHAnsi"/>
        </w:rPr>
        <w:t>Developing and</w:t>
      </w:r>
      <w:r w:rsidRPr="006B7C4E">
        <w:rPr>
          <w:rFonts w:asciiTheme="minorHAnsi" w:hAnsiTheme="minorHAnsi" w:cstheme="minorHAnsi"/>
          <w:sz w:val="10"/>
        </w:rPr>
        <w:t xml:space="preserve"> the </w:t>
      </w:r>
      <w:r w:rsidRPr="006B7C4E">
        <w:rPr>
          <w:rStyle w:val="StyleUnderline"/>
          <w:rFonts w:asciiTheme="minorHAnsi" w:hAnsiTheme="minorHAnsi" w:cstheme="minorHAnsi"/>
        </w:rPr>
        <w:t>sharing of guidelines and principles</w:t>
      </w:r>
      <w:r w:rsidRPr="006B7C4E">
        <w:rPr>
          <w:rFonts w:asciiTheme="minorHAnsi" w:hAnsiTheme="minorHAnsi" w:cstheme="minorHAnsi"/>
          <w:sz w:val="10"/>
        </w:rPr>
        <w:t xml:space="preserve">, as well as verification and accountability instruments regarding decreasing the risks of accidents with and/or inadvertent use of nuclear weapons </w:t>
      </w:r>
      <w:r w:rsidRPr="006B7C4E">
        <w:rPr>
          <w:rStyle w:val="StyleUnderline"/>
          <w:rFonts w:asciiTheme="minorHAnsi" w:hAnsiTheme="minorHAnsi" w:cstheme="minorHAnsi"/>
        </w:rPr>
        <w:t xml:space="preserve">could be </w:t>
      </w:r>
      <w:r w:rsidRPr="006B7C4E">
        <w:rPr>
          <w:rStyle w:val="StyleUnderline"/>
          <w:rFonts w:asciiTheme="minorHAnsi" w:hAnsiTheme="minorHAnsi" w:cstheme="minorHAnsi"/>
          <w:bCs/>
        </w:rPr>
        <w:t>effective measures</w:t>
      </w:r>
      <w:r w:rsidRPr="006B7C4E">
        <w:rPr>
          <w:rFonts w:asciiTheme="minorHAnsi" w:hAnsiTheme="minorHAnsi" w:cstheme="minorHAnsi"/>
          <w:sz w:val="10"/>
        </w:rPr>
        <w:t xml:space="preserve"> to increase confidence. The same holds true for sharing best practices and lessons learned on risk reduction regarding the inadvertent use of nuclear weapons. Information sharing on nuclear postures and procedures could also increase confidence. Guarantees or standardization regarding decision making and judgement processes on the use of nuclear weapons could add to confidence in the prevention of misuse and accidents as well; decision makers on the use of nuclear weapons must, for example, have enough time and information tools for prudent judgement so as to resolve potential misperceptions and to receive vital pieces of information. Only if nuclear weapon states are able to show other states that they are serious in this kind of risk-reducing 2 Wolfgang Ischinger, Steven Pifer and Andrei Zagorski, Confidence Building Measures Are Now Needed More Than Ever, European Leadership Network, 30 June 2014. measures could confidence be increased as a first step towards a further reduction and elimination efforts. 4. </w:t>
      </w:r>
      <w:r w:rsidRPr="006B7C4E">
        <w:rPr>
          <w:rStyle w:val="StyleUnderline"/>
          <w:rFonts w:asciiTheme="minorHAnsi" w:hAnsiTheme="minorHAnsi" w:cstheme="minorHAnsi"/>
        </w:rPr>
        <w:t>Preparing measures for disarmament verification</w:t>
      </w:r>
      <w:r w:rsidRPr="006B7C4E">
        <w:rPr>
          <w:rFonts w:asciiTheme="minorHAnsi" w:hAnsiTheme="minorHAnsi" w:cstheme="minorHAnsi"/>
          <w:sz w:val="10"/>
        </w:rPr>
        <w:t xml:space="preserve"> An important step preceding actual nuclear disarmament is discussing how, at any moment, it will be accomplished. A </w:t>
      </w:r>
      <w:r w:rsidRPr="006B7C4E">
        <w:rPr>
          <w:rStyle w:val="Emphasis"/>
          <w:rFonts w:asciiTheme="minorHAnsi" w:hAnsiTheme="minorHAnsi" w:cstheme="minorHAnsi"/>
          <w:highlight w:val="green"/>
        </w:rPr>
        <w:t>disarmament</w:t>
      </w:r>
      <w:r w:rsidRPr="006B7C4E">
        <w:rPr>
          <w:rFonts w:asciiTheme="minorHAnsi" w:hAnsiTheme="minorHAnsi" w:cstheme="minorHAnsi"/>
          <w:sz w:val="10"/>
        </w:rPr>
        <w:t xml:space="preserve"> process can only be successful if it </w:t>
      </w:r>
      <w:r w:rsidRPr="006B7C4E">
        <w:rPr>
          <w:rStyle w:val="Emphasis"/>
          <w:rFonts w:asciiTheme="minorHAnsi" w:hAnsiTheme="minorHAnsi" w:cstheme="minorHAnsi"/>
          <w:highlight w:val="green"/>
        </w:rPr>
        <w:t>is irreversible, verifiable and transparent</w:t>
      </w:r>
      <w:r w:rsidRPr="006B7C4E">
        <w:rPr>
          <w:rFonts w:asciiTheme="minorHAnsi" w:hAnsiTheme="minorHAnsi" w:cstheme="minorHAnsi"/>
          <w:sz w:val="10"/>
        </w:rPr>
        <w:t xml:space="preserve">. Currently, a coalition of both nuclear weapon and non-nuclear weapon states is discussing this issue within the International Partnership for Nuclear Disarmament Verification (IPNDV). This partnership, led by the United States, is aimed at developing (technical) solutions for </w:t>
      </w:r>
      <w:r w:rsidRPr="006B7C4E">
        <w:rPr>
          <w:rStyle w:val="StyleUnderline"/>
          <w:rFonts w:asciiTheme="minorHAnsi" w:hAnsiTheme="minorHAnsi" w:cstheme="minorHAnsi"/>
        </w:rPr>
        <w:t>monitoring and verifying potential future nuclear disarmament efforts.</w:t>
      </w:r>
      <w:r w:rsidRPr="006B7C4E">
        <w:rPr>
          <w:rFonts w:asciiTheme="minorHAnsi" w:hAnsiTheme="minorHAnsi" w:cstheme="minorHAnsi"/>
          <w:sz w:val="10"/>
        </w:rPr>
        <w:t xml:space="preserve"> It would be helpful if this initiative would be able to come up with practical recommendations in the short term. Increasing the inclusiveness of the partnership would be helpful as well; in the end, verification mechanisms could be developed that will be supported by all states. From this perspective, cooperation with the International Atomic Energy Agency (IAEA) may be helpful as well. 5. Reduced role of nuclear weapons in security policies As long as nuclear weapon states retain an important role for nuclear weapons in their security policies, including doctrines and postures, they do not demonstrate much priority for the elimination of these weapons. As a first step to increase the credibility of their NPT obligations of nuclear disarmament, nuclear weapon states could reduce the role of nuclear weapons in their security doctrines. By doing so, they will demonstrate that they are sincere in both decreasing their importance as well the risks of (inadvertent) use. This policy measure could be implemented unilaterally or in coordination with other nuclear weapon states. 6. De-alerting nuclear weapons Especially </w:t>
      </w:r>
      <w:r w:rsidRPr="006B7C4E">
        <w:rPr>
          <w:rStyle w:val="StyleUnderline"/>
          <w:rFonts w:asciiTheme="minorHAnsi" w:hAnsiTheme="minorHAnsi" w:cstheme="minorHAnsi"/>
        </w:rPr>
        <w:t xml:space="preserve">the United States and Russia have nuclear </w:t>
      </w:r>
      <w:r w:rsidRPr="006B7C4E">
        <w:rPr>
          <w:rStyle w:val="Emphasis"/>
          <w:rFonts w:asciiTheme="minorHAnsi" w:hAnsiTheme="minorHAnsi" w:cstheme="minorHAnsi"/>
          <w:highlight w:val="green"/>
        </w:rPr>
        <w:t>warheads</w:t>
      </w:r>
      <w:r w:rsidRPr="006B7C4E">
        <w:rPr>
          <w:rFonts w:asciiTheme="minorHAnsi" w:hAnsiTheme="minorHAnsi" w:cstheme="minorHAnsi"/>
          <w:sz w:val="10"/>
        </w:rPr>
        <w:t xml:space="preserve"> on ballistic missiles that are </w:t>
      </w:r>
      <w:r w:rsidRPr="006B7C4E">
        <w:rPr>
          <w:rStyle w:val="Emphasis"/>
          <w:rFonts w:asciiTheme="minorHAnsi" w:hAnsiTheme="minorHAnsi" w:cstheme="minorHAnsi"/>
          <w:highlight w:val="green"/>
        </w:rPr>
        <w:t>on high alert</w:t>
      </w:r>
      <w:r w:rsidRPr="006B7C4E">
        <w:rPr>
          <w:rFonts w:asciiTheme="minorHAnsi" w:hAnsiTheme="minorHAnsi" w:cstheme="minorHAnsi"/>
          <w:sz w:val="10"/>
        </w:rPr>
        <w:t xml:space="preserve"> and ready to be launched within only a few minutes. </w:t>
      </w:r>
      <w:r w:rsidRPr="006B7C4E">
        <w:rPr>
          <w:rStyle w:val="StyleUnderline"/>
          <w:rFonts w:asciiTheme="minorHAnsi" w:hAnsiTheme="minorHAnsi" w:cstheme="minorHAnsi"/>
        </w:rPr>
        <w:t>France and the United Kingdom</w:t>
      </w:r>
      <w:r w:rsidRPr="006B7C4E">
        <w:rPr>
          <w:rFonts w:asciiTheme="minorHAnsi" w:hAnsiTheme="minorHAnsi" w:cstheme="minorHAnsi"/>
          <w:sz w:val="10"/>
        </w:rPr>
        <w:t xml:space="preserve"> also keep some of their nuclear weapons on alert, although at lower readiness levels than the United States and Russia. As far as is known, the other nuclear weapon states have no nuclear weapons on alert status.3 The very little time that decision makers in these states have to judge whether or not to use the nuclear weapons </w:t>
      </w:r>
      <w:r w:rsidRPr="006B7C4E">
        <w:rPr>
          <w:rStyle w:val="StyleUnderline"/>
          <w:rFonts w:asciiTheme="minorHAnsi" w:hAnsiTheme="minorHAnsi" w:cstheme="minorHAnsi"/>
        </w:rPr>
        <w:t xml:space="preserve">significantly </w:t>
      </w:r>
      <w:r w:rsidRPr="006B7C4E">
        <w:rPr>
          <w:rStyle w:val="Emphasis"/>
          <w:rFonts w:asciiTheme="minorHAnsi" w:hAnsiTheme="minorHAnsi" w:cstheme="minorHAnsi"/>
          <w:highlight w:val="green"/>
        </w:rPr>
        <w:t>increases</w:t>
      </w:r>
      <w:r w:rsidRPr="006B7C4E">
        <w:rPr>
          <w:rStyle w:val="StyleUnderline"/>
          <w:rFonts w:asciiTheme="minorHAnsi" w:hAnsiTheme="minorHAnsi" w:cstheme="minorHAnsi"/>
        </w:rPr>
        <w:t xml:space="preserve"> the risk of </w:t>
      </w:r>
      <w:r w:rsidRPr="006B7C4E">
        <w:rPr>
          <w:rStyle w:val="Emphasis"/>
          <w:rFonts w:asciiTheme="minorHAnsi" w:hAnsiTheme="minorHAnsi" w:cstheme="minorHAnsi"/>
          <w:highlight w:val="green"/>
        </w:rPr>
        <w:t>inadvertent use</w:t>
      </w:r>
      <w:r w:rsidRPr="006B7C4E">
        <w:rPr>
          <w:rFonts w:asciiTheme="minorHAnsi" w:hAnsiTheme="minorHAnsi" w:cstheme="minorHAnsi"/>
          <w:sz w:val="10"/>
        </w:rPr>
        <w:t xml:space="preserve">. In the past, several cases have become public in which such inadvertent use – because of miscommunications, misperceptions, or technical errors – brought the world close to nuclear warfare with catastrophic results.4 To reduce the risks of the inadvertent use of high alert nuclear weapons, unilateral, bilateral or multilateral </w:t>
      </w:r>
      <w:r w:rsidRPr="006B7C4E">
        <w:rPr>
          <w:rStyle w:val="StyleUnderline"/>
          <w:rFonts w:asciiTheme="minorHAnsi" w:hAnsiTheme="minorHAnsi" w:cstheme="minorHAnsi"/>
        </w:rPr>
        <w:t xml:space="preserve">measures could be taken to </w:t>
      </w:r>
      <w:r w:rsidRPr="006B7C4E">
        <w:rPr>
          <w:rStyle w:val="Emphasis"/>
          <w:rFonts w:asciiTheme="minorHAnsi" w:hAnsiTheme="minorHAnsi" w:cstheme="minorHAnsi"/>
          <w:highlight w:val="green"/>
        </w:rPr>
        <w:t>decrease</w:t>
      </w:r>
      <w:r w:rsidRPr="006B7C4E">
        <w:rPr>
          <w:rStyle w:val="StyleUnderline"/>
          <w:rFonts w:asciiTheme="minorHAnsi" w:hAnsiTheme="minorHAnsi" w:cstheme="minorHAnsi"/>
        </w:rPr>
        <w:t xml:space="preserve"> </w:t>
      </w:r>
      <w:r w:rsidRPr="006B7C4E">
        <w:rPr>
          <w:rFonts w:asciiTheme="minorHAnsi" w:hAnsiTheme="minorHAnsi" w:cstheme="minorHAnsi"/>
          <w:sz w:val="10"/>
        </w:rPr>
        <w:t>the</w:t>
      </w:r>
      <w:r w:rsidRPr="006B7C4E">
        <w:rPr>
          <w:rStyle w:val="StyleUnderline"/>
          <w:rFonts w:asciiTheme="minorHAnsi" w:hAnsiTheme="minorHAnsi" w:cstheme="minorHAnsi"/>
        </w:rPr>
        <w:t xml:space="preserve"> </w:t>
      </w:r>
      <w:r w:rsidRPr="006B7C4E">
        <w:rPr>
          <w:rStyle w:val="Emphasis"/>
          <w:rFonts w:asciiTheme="minorHAnsi" w:hAnsiTheme="minorHAnsi" w:cstheme="minorHAnsi"/>
          <w:highlight w:val="green"/>
        </w:rPr>
        <w:t>operational readiness</w:t>
      </w:r>
      <w:r w:rsidRPr="006B7C4E">
        <w:rPr>
          <w:rStyle w:val="StyleUnderline"/>
          <w:rFonts w:asciiTheme="minorHAnsi" w:hAnsiTheme="minorHAnsi" w:cstheme="minorHAnsi"/>
        </w:rPr>
        <w:t xml:space="preserve"> </w:t>
      </w:r>
      <w:r w:rsidRPr="006B7C4E">
        <w:rPr>
          <w:rFonts w:asciiTheme="minorHAnsi" w:hAnsiTheme="minorHAnsi" w:cstheme="minorHAnsi"/>
          <w:sz w:val="10"/>
        </w:rPr>
        <w:t xml:space="preserve">of nuclear forces. Reducing the alert status of nuclear weapons could be achieved </w:t>
      </w:r>
      <w:r w:rsidRPr="006B7C4E">
        <w:rPr>
          <w:rStyle w:val="Emphasis"/>
          <w:rFonts w:asciiTheme="minorHAnsi" w:hAnsiTheme="minorHAnsi" w:cstheme="minorHAnsi"/>
          <w:highlight w:val="green"/>
        </w:rPr>
        <w:t>through a phased approach</w:t>
      </w:r>
      <w:r w:rsidRPr="006B7C4E">
        <w:rPr>
          <w:rFonts w:asciiTheme="minorHAnsi" w:hAnsiTheme="minorHAnsi" w:cstheme="minorHAnsi"/>
          <w:sz w:val="10"/>
        </w:rPr>
        <w:t xml:space="preserve">, and should preferably be verified (at least by other nuclear weapon states de-alerting their weapons as well). This measure would decrease the risk of inadvertent use to some extent as well as demonstrate a commitment to reduce the role of nuclear weapons in security policies. 3 Hans M. Kristensen and Matthew McKinzie, Reducing Alert Rates of Nuclear Weapons, United Nations Institute for Disarmament Research (UNIDIR), 2012. 4 For examples of cases, see: Patricia Lewis, Heather Williams, Benoît Pelopidas and Sasan Aghlani, Too Close for Comfort: Cases of Near Nuclear Use and Options for Policy, Chatham House Report, April 2014, pp. 7-23. An extra option within a process of de-alerting could be programming all nuclear missiles on alert to a default target in the middle of any ocean. This would give decision makers some more response time in (perceived) crisis situations, because the weapons should be retargeted before being used. Moreover, this would limit the risk of nuclear weapons accidently being used against real targets. According to some sources, the United States has already implemented such a default ocean targeting.5 7. Improved ‘No First Use’ guarantees and security guarantees Some nuclear weapon states have declared that they will use nuclear weapons only in response to a nuclear attack, while others do not exclude ‘first use’. Unilateral, bilateral or multilateral measures could be taken to increase the confidence that nuclear weapons will not be used by a state before it is attacked by such weapons itself. </w:t>
      </w:r>
      <w:r w:rsidRPr="006B7C4E">
        <w:rPr>
          <w:rStyle w:val="StyleUnderline"/>
          <w:rFonts w:asciiTheme="minorHAnsi" w:hAnsiTheme="minorHAnsi" w:cstheme="minorHAnsi"/>
        </w:rPr>
        <w:t xml:space="preserve">Nuclear weapon states could develop nuclear doctrines clearly stating the </w:t>
      </w:r>
      <w:r w:rsidRPr="006B7C4E">
        <w:rPr>
          <w:rStyle w:val="StyleUnderline"/>
          <w:rFonts w:asciiTheme="minorHAnsi" w:hAnsiTheme="minorHAnsi" w:cstheme="minorHAnsi"/>
          <w:bCs/>
        </w:rPr>
        <w:t>No First Use principle</w:t>
      </w:r>
      <w:r w:rsidRPr="006B7C4E">
        <w:rPr>
          <w:rFonts w:asciiTheme="minorHAnsi" w:hAnsiTheme="minorHAnsi" w:cstheme="minorHAnsi"/>
          <w:sz w:val="10"/>
        </w:rPr>
        <w:t xml:space="preserve">, and establish protocols to guarantee this principle in their command and control procedures. A No-First-Use Treaty or No-First-Use Convention is a possibility as well, but currently this does not seem to be realistic.6 Closely linked to No First Use guarantees are security assurances to non-nuclear weapon states. It would be a positive sign if such assurances would be extended by all nuclear weapon states, publicly giving an absolute guarantee that they will not use nuclear weapons to threaten or attack any nonnuclear weapon state.7 8. </w:t>
      </w:r>
      <w:r w:rsidRPr="006B7C4E">
        <w:rPr>
          <w:rStyle w:val="Emphasis"/>
          <w:rFonts w:asciiTheme="minorHAnsi" w:hAnsiTheme="minorHAnsi" w:cstheme="minorHAnsi"/>
          <w:highlight w:val="green"/>
        </w:rPr>
        <w:t>Ban</w:t>
      </w:r>
      <w:r w:rsidRPr="006B7C4E">
        <w:rPr>
          <w:rStyle w:val="StyleUnderline"/>
          <w:rFonts w:asciiTheme="minorHAnsi" w:hAnsiTheme="minorHAnsi" w:cstheme="minorHAnsi"/>
        </w:rPr>
        <w:t xml:space="preserve">ning </w:t>
      </w:r>
      <w:r w:rsidRPr="006B7C4E">
        <w:rPr>
          <w:rStyle w:val="Emphasis"/>
          <w:rFonts w:asciiTheme="minorHAnsi" w:hAnsiTheme="minorHAnsi" w:cstheme="minorHAnsi"/>
          <w:highlight w:val="green"/>
        </w:rPr>
        <w:t>nuclear weapons tests</w:t>
      </w:r>
      <w:r w:rsidRPr="006B7C4E">
        <w:rPr>
          <w:rFonts w:asciiTheme="minorHAnsi" w:hAnsiTheme="minorHAnsi" w:cstheme="minorHAnsi"/>
          <w:sz w:val="10"/>
        </w:rPr>
        <w:t xml:space="preserve"> Already in 1996 the Comprehensive NuclearTest-Ban Treaty (</w:t>
      </w:r>
      <w:r w:rsidRPr="006B7C4E">
        <w:rPr>
          <w:rStyle w:val="StyleUnderline"/>
          <w:rFonts w:asciiTheme="minorHAnsi" w:hAnsiTheme="minorHAnsi" w:cstheme="minorHAnsi"/>
        </w:rPr>
        <w:t>CTBT</w:t>
      </w:r>
      <w:r w:rsidRPr="006B7C4E">
        <w:rPr>
          <w:rFonts w:asciiTheme="minorHAnsi" w:hAnsiTheme="minorHAnsi" w:cstheme="minorHAnsi"/>
          <w:sz w:val="10"/>
        </w:rPr>
        <w:t xml:space="preserve">) was opened for signature. Since then many states have signed and ratified the treaty. However, the Treaty </w:t>
      </w:r>
      <w:r w:rsidRPr="006B7C4E">
        <w:rPr>
          <w:rStyle w:val="StyleUnderline"/>
          <w:rFonts w:asciiTheme="minorHAnsi" w:hAnsiTheme="minorHAnsi" w:cstheme="minorHAnsi"/>
        </w:rPr>
        <w:t>has not so far entered into force</w:t>
      </w:r>
      <w:r w:rsidRPr="006B7C4E">
        <w:rPr>
          <w:rFonts w:asciiTheme="minorHAnsi" w:hAnsiTheme="minorHAnsi" w:cstheme="minorHAnsi"/>
          <w:sz w:val="10"/>
        </w:rPr>
        <w:t xml:space="preserve">, because the required signatures and/or ratifications by various states are lacking, especially (but not exclusively) the nuclear weapon states of China, India, Israel, North Korea, Pakistan and the United States.8 It would be an important positive signal if those states would sign and/or ratify the CTBT as well. Even though the entry into force of the treaty will not depend on only one or a few of these states, their membership would demonstrate to the international community that they acknowledge the need for a ban on nuclear test explosions. Supporting a ban on nuclear weapons testing to some extent shows the willingness to end the development and modernisation of nuclear weapons as well, even though digitally simulated tests are always still possible. As long as the CTBT cannot enter into force, states could unilaterally decide to stop testing and/or to declare a moratorium on nuclear test explosions; currently all nuclear weapon states have already done so, except for North Korea. 7 On the importance of clear language in this regard, see: Michael S. Gerson, ‘No First Use. The Next Step for U.S. Nuclear Policy’, International Security, Vol. 35, No. 2 (Fall 2010), pp. 7-47. 8 Situation of 23 January 2016, according to CTBTO figures. 9. Reduction or removal of forward deployed nuclear weapons As far as is known, one nuclear weapon state, the United States, has some of its </w:t>
      </w:r>
      <w:r w:rsidRPr="006B7C4E">
        <w:rPr>
          <w:rStyle w:val="StyleUnderline"/>
          <w:rFonts w:asciiTheme="minorHAnsi" w:hAnsiTheme="minorHAnsi" w:cstheme="minorHAnsi"/>
        </w:rPr>
        <w:t>tactical nuclear weapons deployed</w:t>
      </w:r>
      <w:r w:rsidRPr="006B7C4E">
        <w:rPr>
          <w:rFonts w:asciiTheme="minorHAnsi" w:hAnsiTheme="minorHAnsi" w:cstheme="minorHAnsi"/>
          <w:sz w:val="10"/>
        </w:rPr>
        <w:t xml:space="preserve"> in other NATO states in Western Europe – so-called ‘forward deployment’. Although, technically speaking, this forward deployment possibly cannot be labelled as illegal under NPT obligations (the weapons are not transferred but remain in possession and under the control of the US), it certainly </w:t>
      </w:r>
      <w:r w:rsidRPr="006B7C4E">
        <w:rPr>
          <w:rStyle w:val="StyleUnderline"/>
          <w:rFonts w:asciiTheme="minorHAnsi" w:hAnsiTheme="minorHAnsi" w:cstheme="minorHAnsi"/>
        </w:rPr>
        <w:t>is against the spirit of the treaty</w:t>
      </w:r>
      <w:r w:rsidRPr="006B7C4E">
        <w:rPr>
          <w:rFonts w:asciiTheme="minorHAnsi" w:hAnsiTheme="minorHAnsi" w:cstheme="minorHAnsi"/>
          <w:sz w:val="10"/>
        </w:rPr>
        <w:t xml:space="preserve">. Moreover, the greater the number of locations where nuclear weapons are stored, the more risks there are of accidents and inadvertent use. Measures to reduce or eliminate the number of forward deployed nuclear weapons – which ideally would consist of cooperative action by the US, NATO and the actual host countries – would be a symbolically important step towards further nuclear disarmament. Considering the increasing tensions between NATO and Russia in the past few years, one could question whether NATO is currently ready for this step. However, even starting serious deliberations within NATO on such measures would already be an important signal of a serious willingness to work on further nuclear reduction and disarmament. 10. Reduction of or </w:t>
      </w:r>
      <w:r w:rsidRPr="006B7C4E">
        <w:rPr>
          <w:rStyle w:val="StyleUnderline"/>
          <w:rFonts w:asciiTheme="minorHAnsi" w:hAnsiTheme="minorHAnsi" w:cstheme="minorHAnsi"/>
        </w:rPr>
        <w:t>ending deployment in border regions</w:t>
      </w:r>
      <w:r w:rsidRPr="006B7C4E">
        <w:rPr>
          <w:rFonts w:asciiTheme="minorHAnsi" w:hAnsiTheme="minorHAnsi" w:cstheme="minorHAnsi"/>
          <w:sz w:val="10"/>
        </w:rPr>
        <w:t xml:space="preserve"> Nuclear weapons deployed in border regions between (potential) adversaries may contribute to increased tensions. Especially in the case of relatively low-yield tactical nuclear weapons, one may speculate that the threshold of use could be considered somewhat lower compared to strategic nuclear weapons or tactical nuclear weapons deployed further away from borders. The risk of use, inadvertent use (for example, in case local military commanders may decide on use in crisis situations), or accidents may be higher.9 Specific border areas where </w:t>
      </w:r>
      <w:r w:rsidRPr="006B7C4E">
        <w:rPr>
          <w:rStyle w:val="StyleUnderline"/>
          <w:rFonts w:asciiTheme="minorHAnsi" w:hAnsiTheme="minorHAnsi" w:cstheme="minorHAnsi"/>
        </w:rPr>
        <w:t>(as far as is known) tactical nuclear weapons are currently deployed are at the borders between India and Pakistan</w:t>
      </w:r>
      <w:r w:rsidRPr="006B7C4E">
        <w:rPr>
          <w:rFonts w:asciiTheme="minorHAnsi" w:hAnsiTheme="minorHAnsi" w:cstheme="minorHAnsi"/>
          <w:sz w:val="10"/>
        </w:rPr>
        <w:t xml:space="preserve"> </w:t>
      </w:r>
      <w:r w:rsidRPr="006B7C4E">
        <w:rPr>
          <w:rStyle w:val="StyleUnderline"/>
          <w:rFonts w:asciiTheme="minorHAnsi" w:hAnsiTheme="minorHAnsi" w:cstheme="minorHAnsi"/>
        </w:rPr>
        <w:t>and</w:t>
      </w:r>
      <w:r w:rsidRPr="006B7C4E">
        <w:rPr>
          <w:rFonts w:asciiTheme="minorHAnsi" w:hAnsiTheme="minorHAnsi" w:cstheme="minorHAnsi"/>
          <w:sz w:val="10"/>
        </w:rPr>
        <w:t xml:space="preserve"> between </w:t>
      </w:r>
      <w:r w:rsidRPr="006B7C4E">
        <w:rPr>
          <w:rStyle w:val="StyleUnderline"/>
          <w:rFonts w:asciiTheme="minorHAnsi" w:hAnsiTheme="minorHAnsi" w:cstheme="minorHAnsi"/>
        </w:rPr>
        <w:t>Russian and NATO territory</w:t>
      </w:r>
      <w:r w:rsidRPr="006B7C4E">
        <w:rPr>
          <w:rFonts w:asciiTheme="minorHAnsi" w:hAnsiTheme="minorHAnsi" w:cstheme="minorHAnsi"/>
          <w:sz w:val="10"/>
        </w:rPr>
        <w:t xml:space="preserve"> (including forward deployed US nuclear weapons as described in the previous step). Unilateral or bilateral steps to end the deployment of (tactical) nuclear weapons in border regions may decrease the risks of accidents or (inadvertent) use as well as demonstrate a willingness to reduce the role of nuclear weapons in security policies. 11. </w:t>
      </w:r>
      <w:r w:rsidRPr="006B7C4E">
        <w:rPr>
          <w:rStyle w:val="Emphasis"/>
          <w:rFonts w:asciiTheme="minorHAnsi" w:hAnsiTheme="minorHAnsi" w:cstheme="minorHAnsi"/>
          <w:highlight w:val="green"/>
        </w:rPr>
        <w:t>Ban</w:t>
      </w:r>
      <w:r w:rsidRPr="006B7C4E">
        <w:rPr>
          <w:rStyle w:val="StyleUnderline"/>
          <w:rFonts w:asciiTheme="minorHAnsi" w:hAnsiTheme="minorHAnsi" w:cstheme="minorHAnsi"/>
        </w:rPr>
        <w:t>ning</w:t>
      </w:r>
      <w:r w:rsidRPr="006B7C4E">
        <w:rPr>
          <w:rFonts w:asciiTheme="minorHAnsi" w:hAnsiTheme="minorHAnsi" w:cstheme="minorHAnsi"/>
          <w:sz w:val="10"/>
        </w:rPr>
        <w:t xml:space="preserve"> the </w:t>
      </w:r>
      <w:r w:rsidRPr="006B7C4E">
        <w:rPr>
          <w:rStyle w:val="Emphasis"/>
          <w:rFonts w:asciiTheme="minorHAnsi" w:hAnsiTheme="minorHAnsi" w:cstheme="minorHAnsi"/>
          <w:highlight w:val="green"/>
        </w:rPr>
        <w:t>production of fissile materials</w:t>
      </w:r>
      <w:r w:rsidRPr="006B7C4E">
        <w:rPr>
          <w:rFonts w:asciiTheme="minorHAnsi" w:hAnsiTheme="minorHAnsi" w:cstheme="minorHAnsi"/>
          <w:sz w:val="10"/>
        </w:rPr>
        <w:t xml:space="preserve"> Discussions on achieving a Fissile Material Cut-Off Treaty (FMCT) have stalled within the CD for many years already. Such a treaty would ban the production of fissile materials which can be </w:t>
      </w:r>
      <w:r w:rsidRPr="006B7C4E">
        <w:rPr>
          <w:rStyle w:val="StyleUnderline"/>
          <w:rFonts w:asciiTheme="minorHAnsi" w:hAnsiTheme="minorHAnsi" w:cstheme="minorHAnsi"/>
        </w:rPr>
        <w:t>used to build nuclear weapons</w:t>
      </w:r>
      <w:r w:rsidRPr="006B7C4E">
        <w:rPr>
          <w:rFonts w:asciiTheme="minorHAnsi" w:hAnsiTheme="minorHAnsi" w:cstheme="minorHAnsi"/>
          <w:sz w:val="10"/>
        </w:rPr>
        <w:t xml:space="preserve"> (plutonium and highly enriched uranium). Some states even favour a Fissile Material Treaty (FMT) which would also </w:t>
      </w:r>
      <w:r w:rsidRPr="006B7C4E">
        <w:rPr>
          <w:rStyle w:val="Emphasis"/>
          <w:rFonts w:asciiTheme="minorHAnsi" w:hAnsiTheme="minorHAnsi" w:cstheme="minorHAnsi"/>
          <w:highlight w:val="green"/>
        </w:rPr>
        <w:t>limit existing stockpiles</w:t>
      </w:r>
      <w:r w:rsidRPr="006B7C4E">
        <w:rPr>
          <w:rStyle w:val="StyleUnderline"/>
          <w:rFonts w:asciiTheme="minorHAnsi" w:hAnsiTheme="minorHAnsi" w:cstheme="minorHAnsi"/>
        </w:rPr>
        <w:t xml:space="preserve"> of fissile materials</w:t>
      </w:r>
      <w:r w:rsidRPr="006B7C4E">
        <w:rPr>
          <w:rFonts w:asciiTheme="minorHAnsi" w:hAnsiTheme="minorHAnsi" w:cstheme="minorHAnsi"/>
          <w:sz w:val="10"/>
        </w:rPr>
        <w:t xml:space="preserve">.10 As one of the steps towards nuclear disarmament it would be helpful if negotiations on such a treaty would be given new impetus in a constructive way. Although an FMCT, or even an FMT, will not directly bring about nuclear disarmament, it will at least be helpful in building confidence that states with fissile material production facilities will not further increase their nuclear weapons resources. As long as negotiations towards such a treaty will not be successful, unilateral, bilateral or multilateral initiatives could be launched to make a start in limiting and/or 9 Shashank Joshi, ‘Pakistan’s Tactical Nuclear Nightmare: De’ja’ Vu?’, The Washington Quarterly, Summer 2013, pp. 159-172. 10 A Fissile Material Cut-off Treaty. Understanding the Critical Issues, United Nations Institute for Disarmament Research (UNIDIR), 2010. halting the production of fissile materials. Facilities used for the production of fissile materials for nuclear weapons could be dismantled or converted, and existing stockpiles of fissile materials could also be converted to materials which are useful for peaceful purposes only (for example, by ‘down blending’ highly enriched uranium). Such measures, especially if transparency and verification mechanisms are included, could be an important step in building confidence that nuclear weapon states are serious about limiting their nuclear weapon programmes.11 12. Moratorium on nuclear weapons modernisation Various nuclear weapon states are currently modernizing their nuclear weapons arsenal or are suspected of doing so.12 Although one may contend that in some cases it is merely maintenance rather than modernisation, or a modernisation that is aimed at increasing the security of the weapons (which few would oppose), in various cases it seems like modernisation to make nuclear weapons more effective within the context of national security policies. It is difficult not to consider such modernisation efforts as contradictory to any disarmament pledge. To demonstrate their sincerity regarding nuclear disarmament, nuclear weapon </w:t>
      </w:r>
      <w:r w:rsidRPr="006B7C4E">
        <w:rPr>
          <w:rStyle w:val="StyleUnderline"/>
          <w:rFonts w:asciiTheme="minorHAnsi" w:hAnsiTheme="minorHAnsi" w:cstheme="minorHAnsi"/>
        </w:rPr>
        <w:t xml:space="preserve">states could </w:t>
      </w:r>
      <w:r w:rsidRPr="006B7C4E">
        <w:rPr>
          <w:rFonts w:asciiTheme="minorHAnsi" w:hAnsiTheme="minorHAnsi" w:cstheme="minorHAnsi"/>
          <w:sz w:val="10"/>
        </w:rPr>
        <w:t xml:space="preserve">– via unilateral, bilateral or multilateral measures – </w:t>
      </w:r>
      <w:r w:rsidRPr="006B7C4E">
        <w:rPr>
          <w:rStyle w:val="Emphasis"/>
          <w:rFonts w:asciiTheme="minorHAnsi" w:hAnsiTheme="minorHAnsi" w:cstheme="minorHAnsi"/>
          <w:highlight w:val="green"/>
        </w:rPr>
        <w:t>end</w:t>
      </w:r>
      <w:r w:rsidRPr="006B7C4E">
        <w:rPr>
          <w:rFonts w:asciiTheme="minorHAnsi" w:hAnsiTheme="minorHAnsi" w:cstheme="minorHAnsi"/>
          <w:sz w:val="10"/>
        </w:rPr>
        <w:t xml:space="preserve"> or forego </w:t>
      </w:r>
      <w:r w:rsidRPr="006B7C4E">
        <w:rPr>
          <w:rStyle w:val="Emphasis"/>
          <w:rFonts w:asciiTheme="minorHAnsi" w:hAnsiTheme="minorHAnsi" w:cstheme="minorHAnsi"/>
          <w:highlight w:val="green"/>
        </w:rPr>
        <w:t>efforts to modernize</w:t>
      </w:r>
      <w:r w:rsidRPr="006B7C4E">
        <w:rPr>
          <w:rStyle w:val="StyleUnderline"/>
          <w:rFonts w:asciiTheme="minorHAnsi" w:hAnsiTheme="minorHAnsi" w:cstheme="minorHAnsi"/>
        </w:rPr>
        <w:t xml:space="preserve"> their nuclear weapons</w:t>
      </w:r>
      <w:r w:rsidRPr="006B7C4E">
        <w:rPr>
          <w:rFonts w:asciiTheme="minorHAnsi" w:hAnsiTheme="minorHAnsi" w:cstheme="minorHAnsi"/>
          <w:sz w:val="10"/>
        </w:rPr>
        <w:t xml:space="preserve"> (preferably including ending and foregoing the development of new missions for their nuclear weapons). This could result in a moratorium on nuclear weapons modernisation. Ideally, any kind of verification arrangements should be included in such measures to ensure confidence in such a moratorium. 13. Reduction of (deployed) nuclear weapons numbers Considering </w:t>
      </w:r>
      <w:r w:rsidRPr="006B7C4E">
        <w:rPr>
          <w:rStyle w:val="StyleUnderline"/>
          <w:rFonts w:asciiTheme="minorHAnsi" w:hAnsiTheme="minorHAnsi" w:cstheme="minorHAnsi"/>
        </w:rPr>
        <w:t xml:space="preserve">nuclear </w:t>
      </w:r>
      <w:r w:rsidRPr="006B7C4E">
        <w:rPr>
          <w:rStyle w:val="Emphasis"/>
          <w:rFonts w:asciiTheme="minorHAnsi" w:hAnsiTheme="minorHAnsi" w:cstheme="minorHAnsi"/>
          <w:highlight w:val="green"/>
        </w:rPr>
        <w:t>disarmament as a phased process</w:t>
      </w:r>
      <w:r w:rsidRPr="006B7C4E">
        <w:rPr>
          <w:rStyle w:val="Emphasis"/>
          <w:rFonts w:asciiTheme="minorHAnsi" w:hAnsiTheme="minorHAnsi" w:cstheme="minorHAnsi"/>
        </w:rPr>
        <w:t xml:space="preserve">, </w:t>
      </w:r>
      <w:r w:rsidRPr="006B7C4E">
        <w:rPr>
          <w:rStyle w:val="Emphasis"/>
          <w:rFonts w:asciiTheme="minorHAnsi" w:hAnsiTheme="minorHAnsi" w:cstheme="minorHAnsi"/>
          <w:highlight w:val="green"/>
        </w:rPr>
        <w:t>starting with</w:t>
      </w:r>
      <w:r w:rsidRPr="006B7C4E">
        <w:rPr>
          <w:rStyle w:val="StyleUnderline"/>
          <w:rFonts w:asciiTheme="minorHAnsi" w:hAnsiTheme="minorHAnsi" w:cstheme="minorHAnsi"/>
        </w:rPr>
        <w:t xml:space="preserve"> </w:t>
      </w:r>
      <w:r w:rsidRPr="006B7C4E">
        <w:rPr>
          <w:rFonts w:asciiTheme="minorHAnsi" w:hAnsiTheme="minorHAnsi" w:cstheme="minorHAnsi"/>
          <w:sz w:val="10"/>
        </w:rPr>
        <w:t xml:space="preserve">a </w:t>
      </w:r>
      <w:r w:rsidRPr="006B7C4E">
        <w:rPr>
          <w:rStyle w:val="Emphasis"/>
          <w:rFonts w:asciiTheme="minorHAnsi" w:hAnsiTheme="minorHAnsi" w:cstheme="minorHAnsi"/>
          <w:highlight w:val="green"/>
        </w:rPr>
        <w:t>reduction</w:t>
      </w:r>
      <w:r w:rsidRPr="006B7C4E">
        <w:rPr>
          <w:rStyle w:val="StyleUnderline"/>
          <w:rFonts w:asciiTheme="minorHAnsi" w:hAnsiTheme="minorHAnsi" w:cstheme="minorHAnsi"/>
        </w:rPr>
        <w:t xml:space="preserve"> and </w:t>
      </w:r>
      <w:r w:rsidRPr="006B7C4E">
        <w:rPr>
          <w:rStyle w:val="Emphasis"/>
          <w:rFonts w:asciiTheme="minorHAnsi" w:hAnsiTheme="minorHAnsi" w:cstheme="minorHAnsi"/>
          <w:highlight w:val="green"/>
        </w:rPr>
        <w:t>ending with</w:t>
      </w:r>
      <w:r w:rsidRPr="006B7C4E">
        <w:rPr>
          <w:rFonts w:asciiTheme="minorHAnsi" w:hAnsiTheme="minorHAnsi" w:cstheme="minorHAnsi"/>
          <w:sz w:val="10"/>
        </w:rPr>
        <w:t xml:space="preserve"> the </w:t>
      </w:r>
      <w:r w:rsidRPr="006B7C4E">
        <w:rPr>
          <w:rStyle w:val="StyleUnderline"/>
          <w:rFonts w:asciiTheme="minorHAnsi" w:hAnsiTheme="minorHAnsi" w:cstheme="minorHAnsi"/>
        </w:rPr>
        <w:t>elimination</w:t>
      </w:r>
      <w:r w:rsidRPr="006B7C4E">
        <w:rPr>
          <w:rFonts w:asciiTheme="minorHAnsi" w:hAnsiTheme="minorHAnsi" w:cstheme="minorHAnsi"/>
          <w:sz w:val="10"/>
        </w:rPr>
        <w:t xml:space="preserve"> of nuclear weapons, accelerating the reduction phase is an important step </w:t>
      </w:r>
      <w:r w:rsidRPr="006B7C4E">
        <w:rPr>
          <w:rStyle w:val="StyleUnderline"/>
          <w:rFonts w:asciiTheme="minorHAnsi" w:hAnsiTheme="minorHAnsi" w:cstheme="minorHAnsi"/>
        </w:rPr>
        <w:t>towards the ultimate aim of ‘</w:t>
      </w:r>
      <w:r w:rsidRPr="006B7C4E">
        <w:rPr>
          <w:rStyle w:val="StyleUnderline"/>
          <w:rFonts w:asciiTheme="minorHAnsi" w:hAnsiTheme="minorHAnsi" w:cstheme="minorHAnsi"/>
          <w:bCs/>
        </w:rPr>
        <w:t>global zero’</w:t>
      </w:r>
      <w:r w:rsidRPr="006B7C4E">
        <w:rPr>
          <w:rFonts w:asciiTheme="minorHAnsi" w:hAnsiTheme="minorHAnsi" w:cstheme="minorHAnsi"/>
          <w:sz w:val="10"/>
        </w:rPr>
        <w:t xml:space="preserve">. Unilateral, bilateral or multilateral measures in which nuclear weapon states reduce the number of their nuclear weapons are thus essential steps. </w:t>
      </w:r>
      <w:r w:rsidRPr="006B7C4E">
        <w:rPr>
          <w:rStyle w:val="StyleUnderline"/>
          <w:rFonts w:asciiTheme="minorHAnsi" w:hAnsiTheme="minorHAnsi" w:cstheme="minorHAnsi"/>
        </w:rPr>
        <w:t xml:space="preserve">Any reduction of nuclear weapons would contribute to </w:t>
      </w:r>
      <w:r w:rsidRPr="006B7C4E">
        <w:rPr>
          <w:rStyle w:val="StyleUnderline"/>
          <w:rFonts w:asciiTheme="minorHAnsi" w:hAnsiTheme="minorHAnsi" w:cstheme="minorHAnsi"/>
          <w:bCs/>
        </w:rPr>
        <w:t>decreasing</w:t>
      </w:r>
      <w:r w:rsidRPr="006B7C4E">
        <w:rPr>
          <w:rFonts w:asciiTheme="minorHAnsi" w:hAnsiTheme="minorHAnsi" w:cstheme="minorHAnsi"/>
          <w:sz w:val="10"/>
        </w:rPr>
        <w:t xml:space="preserve"> the </w:t>
      </w:r>
      <w:r w:rsidRPr="006B7C4E">
        <w:rPr>
          <w:rStyle w:val="StyleUnderline"/>
          <w:rFonts w:asciiTheme="minorHAnsi" w:hAnsiTheme="minorHAnsi" w:cstheme="minorHAnsi"/>
          <w:bCs/>
        </w:rPr>
        <w:t>risks</w:t>
      </w:r>
      <w:r w:rsidRPr="006B7C4E">
        <w:rPr>
          <w:rStyle w:val="StyleUnderline"/>
          <w:rFonts w:asciiTheme="minorHAnsi" w:hAnsiTheme="minorHAnsi" w:cstheme="minorHAnsi"/>
        </w:rPr>
        <w:t xml:space="preserve"> of them being used</w:t>
      </w:r>
      <w:r w:rsidRPr="006B7C4E">
        <w:rPr>
          <w:rFonts w:asciiTheme="minorHAnsi" w:hAnsiTheme="minorHAnsi" w:cstheme="minorHAnsi"/>
          <w:sz w:val="10"/>
        </w:rPr>
        <w:t xml:space="preserve"> (on purpose or by accident) </w:t>
      </w:r>
      <w:r w:rsidRPr="006B7C4E">
        <w:rPr>
          <w:rStyle w:val="StyleUnderline"/>
          <w:rFonts w:asciiTheme="minorHAnsi" w:hAnsiTheme="minorHAnsi" w:cstheme="minorHAnsi"/>
        </w:rPr>
        <w:t>and</w:t>
      </w:r>
      <w:r w:rsidRPr="006B7C4E">
        <w:rPr>
          <w:rFonts w:asciiTheme="minorHAnsi" w:hAnsiTheme="minorHAnsi" w:cstheme="minorHAnsi"/>
          <w:sz w:val="10"/>
        </w:rPr>
        <w:t xml:space="preserve"> would </w:t>
      </w:r>
      <w:r w:rsidRPr="006B7C4E">
        <w:rPr>
          <w:rStyle w:val="StyleUnderline"/>
          <w:rFonts w:asciiTheme="minorHAnsi" w:hAnsiTheme="minorHAnsi" w:cstheme="minorHAnsi"/>
          <w:bCs/>
        </w:rPr>
        <w:t>increase</w:t>
      </w:r>
      <w:r w:rsidRPr="006B7C4E">
        <w:rPr>
          <w:rFonts w:asciiTheme="minorHAnsi" w:hAnsiTheme="minorHAnsi" w:cstheme="minorHAnsi"/>
          <w:sz w:val="10"/>
        </w:rPr>
        <w:t xml:space="preserve"> the </w:t>
      </w:r>
      <w:r w:rsidRPr="006B7C4E">
        <w:rPr>
          <w:rStyle w:val="StyleUnderline"/>
          <w:rFonts w:asciiTheme="minorHAnsi" w:hAnsiTheme="minorHAnsi" w:cstheme="minorHAnsi"/>
          <w:bCs/>
        </w:rPr>
        <w:t>confidence</w:t>
      </w:r>
      <w:r w:rsidRPr="006B7C4E">
        <w:rPr>
          <w:rStyle w:val="StyleUnderline"/>
          <w:rFonts w:asciiTheme="minorHAnsi" w:hAnsiTheme="minorHAnsi" w:cstheme="minorHAnsi"/>
        </w:rPr>
        <w:t xml:space="preserve"> in commitments</w:t>
      </w:r>
      <w:r w:rsidRPr="006B7C4E">
        <w:rPr>
          <w:rFonts w:asciiTheme="minorHAnsi" w:hAnsiTheme="minorHAnsi" w:cstheme="minorHAnsi"/>
          <w:sz w:val="10"/>
        </w:rPr>
        <w:t xml:space="preserve"> </w:t>
      </w:r>
      <w:r w:rsidRPr="006B7C4E">
        <w:rPr>
          <w:rStyle w:val="StyleUnderline"/>
          <w:rFonts w:asciiTheme="minorHAnsi" w:hAnsiTheme="minorHAnsi" w:cstheme="minorHAnsi"/>
        </w:rPr>
        <w:t>towards</w:t>
      </w:r>
      <w:r w:rsidRPr="006B7C4E">
        <w:rPr>
          <w:rFonts w:asciiTheme="minorHAnsi" w:hAnsiTheme="minorHAnsi" w:cstheme="minorHAnsi"/>
          <w:sz w:val="10"/>
        </w:rPr>
        <w:t xml:space="preserve"> the reduction and </w:t>
      </w:r>
      <w:r w:rsidRPr="006B7C4E">
        <w:rPr>
          <w:rStyle w:val="StyleUnderline"/>
          <w:rFonts w:asciiTheme="minorHAnsi" w:hAnsiTheme="minorHAnsi" w:cstheme="minorHAnsi"/>
        </w:rPr>
        <w:t>elimination</w:t>
      </w:r>
      <w:r w:rsidRPr="006B7C4E">
        <w:rPr>
          <w:rFonts w:asciiTheme="minorHAnsi" w:hAnsiTheme="minorHAnsi" w:cstheme="minorHAnsi"/>
          <w:sz w:val="10"/>
        </w:rPr>
        <w:t xml:space="preserve"> of nuclear weapons </w:t>
      </w:r>
      <w:r w:rsidRPr="006B7C4E">
        <w:rPr>
          <w:rStyle w:val="StyleUnderline"/>
          <w:rFonts w:asciiTheme="minorHAnsi" w:hAnsiTheme="minorHAnsi" w:cstheme="minorHAnsi"/>
        </w:rPr>
        <w:t>in the long term</w:t>
      </w:r>
      <w:r w:rsidRPr="006B7C4E">
        <w:rPr>
          <w:rFonts w:asciiTheme="minorHAnsi" w:hAnsiTheme="minorHAnsi" w:cstheme="minorHAnsi"/>
          <w:sz w:val="10"/>
        </w:rPr>
        <w:t>. Some nuclear weapon states may contend that the United States and Russia should make a start with their nuclear weapons stockpile reduction, since they currently possess some 93% of the global number of nuclear weapons.13 However, this does not necessarily exclude reduction measures by other states as well – states have even eliminated their nuclear weapons without taking such figures into account (in the case of South Africa). Some nuclear weapon states use the principle of ‘strict sufficiency’, meaning something like maintaining their arsenal of nuclear weapons at the lowest possible level with regard to their perceived strategic context.14 This may sound interesting in theory, but how this lowest possible level 13 According to the most accurate estimates: ‘World nuclear forces, January 2015’, Stockholm International Peace Research Institute (SIPRI). 14 Jenny Nielsen and Marianne Hanson, The European Union and the humanitarian initiative in the 2015 Non-Proliferation Treaty review cycle, NonProliferation Papers No. 41, EU Non-Proliferation Consortium, December 2014, p. 13. should be measured in practice is hard to define. Although</w:t>
      </w:r>
      <w:r w:rsidRPr="006B7C4E">
        <w:rPr>
          <w:rStyle w:val="StyleUnderline"/>
          <w:rFonts w:asciiTheme="minorHAnsi" w:hAnsiTheme="minorHAnsi" w:cstheme="minorHAnsi"/>
        </w:rPr>
        <w:t xml:space="preserve"> an actual reduction through </w:t>
      </w:r>
      <w:r w:rsidRPr="006B7C4E">
        <w:rPr>
          <w:rStyle w:val="Emphasis"/>
          <w:rFonts w:asciiTheme="minorHAnsi" w:hAnsiTheme="minorHAnsi" w:cstheme="minorHAnsi"/>
          <w:highlight w:val="green"/>
        </w:rPr>
        <w:t>the dismantlement of nuclear weapons</w:t>
      </w:r>
      <w:r w:rsidRPr="006B7C4E">
        <w:rPr>
          <w:rStyle w:val="StyleUnderline"/>
          <w:rFonts w:asciiTheme="minorHAnsi" w:hAnsiTheme="minorHAnsi" w:cstheme="minorHAnsi"/>
        </w:rPr>
        <w:t xml:space="preserve"> would be</w:t>
      </w:r>
      <w:r w:rsidRPr="006B7C4E">
        <w:rPr>
          <w:rFonts w:asciiTheme="minorHAnsi" w:hAnsiTheme="minorHAnsi" w:cstheme="minorHAnsi"/>
          <w:sz w:val="10"/>
        </w:rPr>
        <w:t xml:space="preserve"> the most </w:t>
      </w:r>
      <w:r w:rsidRPr="006B7C4E">
        <w:rPr>
          <w:rStyle w:val="StyleUnderline"/>
          <w:rFonts w:asciiTheme="minorHAnsi" w:hAnsiTheme="minorHAnsi" w:cstheme="minorHAnsi"/>
        </w:rPr>
        <w:t>optimal</w:t>
      </w:r>
      <w:r w:rsidRPr="006B7C4E">
        <w:rPr>
          <w:rFonts w:asciiTheme="minorHAnsi" w:hAnsiTheme="minorHAnsi" w:cstheme="minorHAnsi"/>
          <w:sz w:val="10"/>
        </w:rPr>
        <w:t xml:space="preserve"> decision in this context, a preliminary step of only reducing the number of deployed nuclear weapons may also be considered as a first step. Although this would not be disarmament in itself, only removing some of the nuclear weapons from deployment into storage, it reduces the risk of these weapons being used in the short term and could at least be considered as a confidence-building measure. Settings to accomplish any steps on this topic could be, for example, the P5 Process or the P5 Plus Process, as well as bilateral dialogue like past arms reduction negotiations between the United States and Russia. During the last few years, however, little to no progress has been made in such processes. </w:t>
      </w:r>
    </w:p>
    <w:p w14:paraId="608F0E37" w14:textId="04E9F3AF" w:rsidR="000B00FB" w:rsidRPr="006B7C4E" w:rsidRDefault="000B00FB" w:rsidP="000B00FB">
      <w:pPr>
        <w:pStyle w:val="Heading3"/>
        <w:rPr>
          <w:rFonts w:asciiTheme="minorHAnsi" w:hAnsiTheme="minorHAnsi" w:cstheme="minorHAnsi"/>
        </w:rPr>
      </w:pPr>
      <w:r>
        <w:rPr>
          <w:rFonts w:asciiTheme="minorHAnsi" w:hAnsiTheme="minorHAnsi" w:cstheme="minorHAnsi"/>
        </w:rPr>
        <w:t>2</w:t>
      </w:r>
    </w:p>
    <w:p w14:paraId="6B21451F" w14:textId="77777777" w:rsidR="000B00FB" w:rsidRPr="006B7C4E" w:rsidRDefault="000B00FB" w:rsidP="000B00FB">
      <w:pPr>
        <w:pStyle w:val="Heading4"/>
        <w:rPr>
          <w:rFonts w:asciiTheme="minorHAnsi" w:hAnsiTheme="minorHAnsi" w:cstheme="minorHAnsi"/>
        </w:rPr>
      </w:pPr>
      <w:r w:rsidRPr="006B7C4E">
        <w:rPr>
          <w:rFonts w:asciiTheme="minorHAnsi" w:hAnsiTheme="minorHAnsi" w:cstheme="minorHAnsi"/>
        </w:rPr>
        <w:t>Private mega-constellations make space solar power a reality – low costs, operational benefits and mass production – that solves warming and creates effective energy transition</w:t>
      </w:r>
    </w:p>
    <w:p w14:paraId="76659ABD" w14:textId="77777777" w:rsidR="000B00FB" w:rsidRPr="006B7C4E" w:rsidRDefault="000B00FB" w:rsidP="000B00FB">
      <w:pPr>
        <w:rPr>
          <w:rFonts w:asciiTheme="minorHAnsi" w:hAnsiTheme="minorHAnsi" w:cstheme="minorHAnsi"/>
        </w:rPr>
      </w:pPr>
      <w:r w:rsidRPr="006B7C4E">
        <w:rPr>
          <w:rFonts w:asciiTheme="minorHAnsi" w:hAnsiTheme="minorHAnsi" w:cstheme="minorHAnsi"/>
        </w:rPr>
        <w:t xml:space="preserve">Leonard </w:t>
      </w:r>
      <w:r w:rsidRPr="006B7C4E">
        <w:rPr>
          <w:rFonts w:asciiTheme="minorHAnsi" w:eastAsiaTheme="majorEastAsia" w:hAnsiTheme="minorHAnsi" w:cstheme="minorHAnsi"/>
          <w:b/>
          <w:iCs/>
          <w:sz w:val="26"/>
        </w:rPr>
        <w:t>David, 21</w:t>
      </w:r>
      <w:r w:rsidRPr="006B7C4E">
        <w:rPr>
          <w:rFonts w:asciiTheme="minorHAnsi" w:hAnsiTheme="minorHAnsi" w:cstheme="minorHAnsi"/>
        </w:rPr>
        <w:t xml:space="preserve"> (Leonard David, Space solar power's time may finally be coming, Space, https://www.space.com/space-solar-power-research-advances, 11-3-2021)//iLake-</w:t>
      </w:r>
      <w:r w:rsidRPr="006B7C4E">
        <w:rPr>
          <w:rFonts w:ascii="Segoe UI Emoji" w:hAnsi="Segoe UI Emoji" w:cs="Segoe UI Emoji"/>
        </w:rPr>
        <w:t>💣🍔</w:t>
      </w:r>
      <w:r w:rsidRPr="006B7C4E">
        <w:rPr>
          <w:rFonts w:asciiTheme="minorHAnsi" w:hAnsiTheme="minorHAnsi" w:cstheme="minorHAnsi"/>
        </w:rPr>
        <w:t xml:space="preserve">  </w:t>
      </w:r>
    </w:p>
    <w:p w14:paraId="32EE34D4" w14:textId="77777777" w:rsidR="000B00FB" w:rsidRPr="006B7C4E" w:rsidRDefault="000B00FB" w:rsidP="000B00FB">
      <w:pPr>
        <w:rPr>
          <w:rFonts w:asciiTheme="minorHAnsi" w:hAnsiTheme="minorHAnsi" w:cstheme="minorHAnsi"/>
          <w:sz w:val="10"/>
        </w:rPr>
      </w:pPr>
      <w:r w:rsidRPr="006B7C4E">
        <w:rPr>
          <w:rFonts w:asciiTheme="minorHAnsi" w:hAnsiTheme="minorHAnsi" w:cstheme="minorHAnsi"/>
          <w:u w:val="single"/>
        </w:rPr>
        <w:t xml:space="preserve">Over the past decade, </w:t>
      </w:r>
      <w:r w:rsidRPr="006B7C4E">
        <w:rPr>
          <w:rFonts w:asciiTheme="minorHAnsi" w:hAnsiTheme="minorHAnsi" w:cstheme="minorHAnsi"/>
          <w:highlight w:val="cyan"/>
          <w:u w:val="single"/>
        </w:rPr>
        <w:t>researchers have made impressive advances</w:t>
      </w:r>
      <w:r w:rsidRPr="006B7C4E">
        <w:rPr>
          <w:rFonts w:asciiTheme="minorHAnsi" w:hAnsiTheme="minorHAnsi" w:cstheme="minorHAnsi"/>
          <w:u w:val="single"/>
        </w:rPr>
        <w:t xml:space="preserve"> that increase the likelihood that </w:t>
      </w:r>
      <w:r w:rsidRPr="006B7C4E">
        <w:rPr>
          <w:rFonts w:asciiTheme="minorHAnsi" w:hAnsiTheme="minorHAnsi" w:cstheme="minorHAnsi"/>
          <w:highlight w:val="cyan"/>
          <w:u w:val="single"/>
        </w:rPr>
        <w:t>space solar power</w:t>
      </w:r>
      <w:r w:rsidRPr="006B7C4E">
        <w:rPr>
          <w:rFonts w:asciiTheme="minorHAnsi" w:hAnsiTheme="minorHAnsi" w:cstheme="minorHAnsi"/>
          <w:u w:val="single"/>
        </w:rPr>
        <w:t xml:space="preserve"> (SSP) </w:t>
      </w:r>
      <w:r w:rsidRPr="006B7C4E">
        <w:rPr>
          <w:rFonts w:asciiTheme="minorHAnsi" w:hAnsiTheme="minorHAnsi" w:cstheme="minorHAnsi"/>
          <w:highlight w:val="cyan"/>
          <w:u w:val="single"/>
        </w:rPr>
        <w:t>will be realized during the next decade,</w:t>
      </w:r>
      <w:r w:rsidRPr="006B7C4E">
        <w:rPr>
          <w:rFonts w:asciiTheme="minorHAnsi" w:hAnsiTheme="minorHAnsi" w:cstheme="minorHAnsi"/>
          <w:sz w:val="10"/>
        </w:rPr>
        <w:t xml:space="preserve"> said John Mankins, president of Artemis Innovation Management Solutions of Santa Maria, California. His view: the longstanding vision for SSP as a sustainable energy alternative should be revisited in light of such recent advances. Bolstering that outlook is a set of key perspectives, Mankins told Space.com. "Climate change is really going to be a disaster. Nations are committed to go </w:t>
      </w:r>
      <w:hyperlink r:id="rId7" w:history="1">
        <w:r w:rsidRPr="006B7C4E">
          <w:rPr>
            <w:rStyle w:val="Hyperlink"/>
            <w:rFonts w:asciiTheme="minorHAnsi" w:hAnsiTheme="minorHAnsi" w:cstheme="minorHAnsi"/>
            <w:sz w:val="10"/>
          </w:rPr>
          <w:t>carbon net-zero</w:t>
        </w:r>
      </w:hyperlink>
      <w:r w:rsidRPr="006B7C4E">
        <w:rPr>
          <w:rFonts w:asciiTheme="minorHAnsi" w:hAnsiTheme="minorHAnsi" w:cstheme="minorHAnsi"/>
          <w:sz w:val="10"/>
        </w:rPr>
        <w:t xml:space="preserve"> … and they have no idea how to do it." The rapidly unfolding value of "New Space" is also reshaping the landscape of 21st century space activities, he added. "Two of the biggest </w:t>
      </w:r>
      <w:r w:rsidRPr="006B7C4E">
        <w:rPr>
          <w:rFonts w:asciiTheme="minorHAnsi" w:hAnsiTheme="minorHAnsi" w:cstheme="minorHAnsi"/>
          <w:highlight w:val="cyan"/>
          <w:u w:val="single"/>
        </w:rPr>
        <w:t>hurdles</w:t>
      </w:r>
      <w:r w:rsidRPr="006B7C4E">
        <w:rPr>
          <w:rFonts w:asciiTheme="minorHAnsi" w:hAnsiTheme="minorHAnsi" w:cstheme="minorHAnsi"/>
          <w:u w:val="single"/>
        </w:rPr>
        <w:t xml:space="preserve"> to the realization of SSP </w:t>
      </w:r>
      <w:r w:rsidRPr="006B7C4E">
        <w:rPr>
          <w:rFonts w:asciiTheme="minorHAnsi" w:hAnsiTheme="minorHAnsi" w:cstheme="minorHAnsi"/>
          <w:highlight w:val="cyan"/>
          <w:u w:val="single"/>
        </w:rPr>
        <w:t>have</w:t>
      </w:r>
      <w:r w:rsidRPr="006B7C4E">
        <w:rPr>
          <w:rFonts w:asciiTheme="minorHAnsi" w:hAnsiTheme="minorHAnsi" w:cstheme="minorHAnsi"/>
          <w:u w:val="single"/>
        </w:rPr>
        <w:t xml:space="preserve"> always </w:t>
      </w:r>
      <w:r w:rsidRPr="006B7C4E">
        <w:rPr>
          <w:rFonts w:asciiTheme="minorHAnsi" w:hAnsiTheme="minorHAnsi" w:cstheme="minorHAnsi"/>
          <w:highlight w:val="cyan"/>
          <w:u w:val="single"/>
        </w:rPr>
        <w:t>been the cost of launch and</w:t>
      </w:r>
      <w:r w:rsidRPr="006B7C4E">
        <w:rPr>
          <w:rFonts w:asciiTheme="minorHAnsi" w:hAnsiTheme="minorHAnsi" w:cstheme="minorHAnsi"/>
          <w:u w:val="single"/>
        </w:rPr>
        <w:t xml:space="preserve"> the cost of </w:t>
      </w:r>
      <w:r w:rsidRPr="006B7C4E">
        <w:rPr>
          <w:rFonts w:asciiTheme="minorHAnsi" w:hAnsiTheme="minorHAnsi" w:cstheme="minorHAnsi"/>
          <w:highlight w:val="cyan"/>
          <w:u w:val="single"/>
        </w:rPr>
        <w:t>hardware,"</w:t>
      </w:r>
      <w:r w:rsidRPr="006B7C4E">
        <w:rPr>
          <w:rFonts w:asciiTheme="minorHAnsi" w:hAnsiTheme="minorHAnsi" w:cstheme="minorHAnsi"/>
          <w:sz w:val="10"/>
        </w:rPr>
        <w:t xml:space="preserve"> said Mankins. "Add flight rate, and all of a sudden you're looking at numbers always talked about for solar power satellites." Another recent change </w:t>
      </w:r>
      <w:r w:rsidRPr="006B7C4E">
        <w:rPr>
          <w:rFonts w:asciiTheme="minorHAnsi" w:hAnsiTheme="minorHAnsi" w:cstheme="minorHAnsi"/>
          <w:u w:val="single"/>
        </w:rPr>
        <w:t xml:space="preserve">is the dawn of the </w:t>
      </w:r>
      <w:r w:rsidRPr="006B7C4E">
        <w:rPr>
          <w:rFonts w:asciiTheme="minorHAnsi" w:hAnsiTheme="minorHAnsi" w:cstheme="minorHAnsi"/>
          <w:highlight w:val="cyan"/>
          <w:u w:val="single"/>
        </w:rPr>
        <w:t>megaconstellations</w:t>
      </w:r>
      <w:r w:rsidRPr="006B7C4E">
        <w:rPr>
          <w:rFonts w:asciiTheme="minorHAnsi" w:hAnsiTheme="minorHAnsi" w:cstheme="minorHAnsi"/>
          <w:sz w:val="10"/>
        </w:rPr>
        <w:t>, Mankins added.  That's exemplified by SpaceX's </w:t>
      </w:r>
      <w:hyperlink r:id="rId8" w:history="1">
        <w:r w:rsidRPr="006B7C4E">
          <w:rPr>
            <w:rStyle w:val="Hyperlink"/>
            <w:rFonts w:asciiTheme="minorHAnsi" w:hAnsiTheme="minorHAnsi" w:cstheme="minorHAnsi"/>
            <w:sz w:val="10"/>
          </w:rPr>
          <w:t>Starlink</w:t>
        </w:r>
      </w:hyperlink>
      <w:r w:rsidRPr="006B7C4E">
        <w:rPr>
          <w:rFonts w:asciiTheme="minorHAnsi" w:hAnsiTheme="minorHAnsi" w:cstheme="minorHAnsi"/>
          <w:sz w:val="10"/>
        </w:rPr>
        <w:t> broadband network, a mass-production effort that now cranks out 30 tons of satellites a month. SpaceX is on course to potentially manufacture 40,000 satellites within five years, and launch all of them.  "</w:t>
      </w:r>
      <w:r w:rsidRPr="006B7C4E">
        <w:rPr>
          <w:rFonts w:asciiTheme="minorHAnsi" w:hAnsiTheme="minorHAnsi" w:cstheme="minorHAnsi"/>
          <w:u w:val="single"/>
        </w:rPr>
        <w:t xml:space="preserve">The path to </w:t>
      </w:r>
      <w:r w:rsidRPr="006B7C4E">
        <w:rPr>
          <w:rFonts w:asciiTheme="minorHAnsi" w:hAnsiTheme="minorHAnsi" w:cstheme="minorHAnsi"/>
          <w:highlight w:val="cyan"/>
          <w:u w:val="single"/>
        </w:rPr>
        <w:t>low-cost hardware</w:t>
      </w:r>
      <w:r w:rsidRPr="006B7C4E">
        <w:rPr>
          <w:rFonts w:asciiTheme="minorHAnsi" w:hAnsiTheme="minorHAnsi" w:cstheme="minorHAnsi"/>
          <w:u w:val="single"/>
        </w:rPr>
        <w:t xml:space="preserve"> has been shown," Mankins said. "It's modular and mass-produced. The hurdles of </w:t>
      </w:r>
      <w:r w:rsidRPr="006B7C4E">
        <w:rPr>
          <w:rFonts w:asciiTheme="minorHAnsi" w:hAnsiTheme="minorHAnsi" w:cstheme="minorHAnsi"/>
          <w:highlight w:val="cyan"/>
          <w:u w:val="single"/>
        </w:rPr>
        <w:t>less-expensive launch</w:t>
      </w:r>
      <w:r w:rsidRPr="006B7C4E">
        <w:rPr>
          <w:rFonts w:asciiTheme="minorHAnsi" w:hAnsiTheme="minorHAnsi" w:cstheme="minorHAnsi"/>
          <w:u w:val="single"/>
        </w:rPr>
        <w:t xml:space="preserve"> and lowering hardware </w:t>
      </w:r>
      <w:r w:rsidRPr="006B7C4E">
        <w:rPr>
          <w:rFonts w:asciiTheme="minorHAnsi" w:hAnsiTheme="minorHAnsi" w:cstheme="minorHAnsi"/>
          <w:highlight w:val="cyan"/>
          <w:u w:val="single"/>
        </w:rPr>
        <w:t>costs have been overcome</w:t>
      </w:r>
      <w:r w:rsidRPr="006B7C4E">
        <w:rPr>
          <w:rFonts w:asciiTheme="minorHAnsi" w:hAnsiTheme="minorHAnsi" w:cstheme="minorHAnsi"/>
          <w:u w:val="single"/>
        </w:rPr>
        <w:t xml:space="preserve">." </w:t>
      </w:r>
      <w:r w:rsidRPr="006B7C4E">
        <w:rPr>
          <w:rFonts w:asciiTheme="minorHAnsi" w:hAnsiTheme="minorHAnsi" w:cstheme="minorHAnsi"/>
          <w:sz w:val="10"/>
        </w:rPr>
        <w:t xml:space="preserve">Mankins said that the economics of </w:t>
      </w:r>
      <w:r w:rsidRPr="006B7C4E">
        <w:rPr>
          <w:rFonts w:asciiTheme="minorHAnsi" w:hAnsiTheme="minorHAnsi" w:cstheme="minorHAnsi"/>
          <w:u w:val="single"/>
        </w:rPr>
        <w:t>SSP concepts in the near term, within the next decade, have never been more viable.</w:t>
      </w:r>
      <w:r w:rsidRPr="006B7C4E">
        <w:rPr>
          <w:rFonts w:asciiTheme="minorHAnsi" w:hAnsiTheme="minorHAnsi" w:cstheme="minorHAnsi"/>
          <w:sz w:val="10"/>
        </w:rPr>
        <w:t xml:space="preserve"> He flagged advances in space launch capabilities; progress in robotics for space assembly, maintenance and servicing systems; and the growth in various component technologies, such as high-efficiency solid state power amplifiers. As a result, SSP is ready to see the light of day, Mankins said. An early entrant in focusing on understanding the energy policy needed and establishment of SSP is James Michael Snead, president of the Spacefaring Institute. He's adopted the use of the term </w:t>
      </w:r>
      <w:r w:rsidRPr="006B7C4E">
        <w:rPr>
          <w:rFonts w:asciiTheme="minorHAnsi" w:hAnsiTheme="minorHAnsi" w:cstheme="minorHAnsi"/>
          <w:highlight w:val="cyan"/>
          <w:u w:val="single"/>
        </w:rPr>
        <w:t>"astroelectricity"</w:t>
      </w:r>
      <w:r w:rsidRPr="006B7C4E">
        <w:rPr>
          <w:rFonts w:asciiTheme="minorHAnsi" w:hAnsiTheme="minorHAnsi" w:cstheme="minorHAnsi"/>
          <w:u w:val="single"/>
        </w:rPr>
        <w:t xml:space="preserve"> to describe the transmitted electrical power produced by SSP systems.</w:t>
      </w:r>
      <w:r w:rsidRPr="006B7C4E">
        <w:rPr>
          <w:rFonts w:asciiTheme="minorHAnsi" w:hAnsiTheme="minorHAnsi" w:cstheme="minorHAnsi"/>
          <w:sz w:val="10"/>
        </w:rPr>
        <w:t xml:space="preserve"> </w:t>
      </w:r>
      <w:r w:rsidRPr="006B7C4E">
        <w:rPr>
          <w:rFonts w:asciiTheme="minorHAnsi" w:hAnsiTheme="minorHAnsi" w:cstheme="minorHAnsi"/>
          <w:u w:val="single"/>
        </w:rPr>
        <w:t>In looking at what he terms the "</w:t>
      </w:r>
      <w:hyperlink r:id="rId9" w:history="1">
        <w:r w:rsidRPr="006B7C4E">
          <w:rPr>
            <w:rStyle w:val="Hyperlink"/>
            <w:rFonts w:asciiTheme="minorHAnsi" w:hAnsiTheme="minorHAnsi" w:cstheme="minorHAnsi"/>
            <w:u w:val="single"/>
          </w:rPr>
          <w:t>coming age of astroelectricity</w:t>
        </w:r>
      </w:hyperlink>
      <w:r w:rsidRPr="006B7C4E">
        <w:rPr>
          <w:rFonts w:asciiTheme="minorHAnsi" w:hAnsiTheme="minorHAnsi" w:cstheme="minorHAnsi"/>
          <w:u w:val="single"/>
        </w:rPr>
        <w:t xml:space="preserve">," he sees a world needing a </w:t>
      </w:r>
      <w:r w:rsidRPr="006B7C4E">
        <w:rPr>
          <w:rFonts w:asciiTheme="minorHAnsi" w:hAnsiTheme="minorHAnsi" w:cstheme="minorHAnsi"/>
          <w:highlight w:val="cyan"/>
          <w:u w:val="single"/>
        </w:rPr>
        <w:t>replace</w:t>
      </w:r>
      <w:r w:rsidRPr="006B7C4E">
        <w:rPr>
          <w:rFonts w:asciiTheme="minorHAnsi" w:hAnsiTheme="minorHAnsi" w:cstheme="minorHAnsi"/>
          <w:u w:val="single"/>
        </w:rPr>
        <w:t xml:space="preserve">ment for </w:t>
      </w:r>
      <w:r w:rsidRPr="006B7C4E">
        <w:rPr>
          <w:rFonts w:asciiTheme="minorHAnsi" w:hAnsiTheme="minorHAnsi" w:cstheme="minorHAnsi"/>
          <w:highlight w:val="cyan"/>
          <w:u w:val="single"/>
        </w:rPr>
        <w:t>oil and</w:t>
      </w:r>
      <w:r w:rsidRPr="006B7C4E">
        <w:rPr>
          <w:rFonts w:asciiTheme="minorHAnsi" w:hAnsiTheme="minorHAnsi" w:cstheme="minorHAnsi"/>
          <w:u w:val="single"/>
        </w:rPr>
        <w:t xml:space="preserve"> natural </w:t>
      </w:r>
      <w:r w:rsidRPr="006B7C4E">
        <w:rPr>
          <w:rFonts w:asciiTheme="minorHAnsi" w:hAnsiTheme="minorHAnsi" w:cstheme="minorHAnsi"/>
          <w:highlight w:val="cyan"/>
          <w:u w:val="single"/>
        </w:rPr>
        <w:t>gas,</w:t>
      </w:r>
      <w:r w:rsidRPr="006B7C4E">
        <w:rPr>
          <w:rFonts w:asciiTheme="minorHAnsi" w:hAnsiTheme="minorHAnsi" w:cstheme="minorHAnsi"/>
          <w:u w:val="single"/>
        </w:rPr>
        <w:t xml:space="preserve"> the two primary sources of energy currently maintaining an industrial standard of living.</w:t>
      </w:r>
      <w:r w:rsidRPr="006B7C4E">
        <w:rPr>
          <w:rFonts w:asciiTheme="minorHAnsi" w:hAnsiTheme="minorHAnsi" w:cstheme="minorHAnsi"/>
          <w:sz w:val="10"/>
        </w:rPr>
        <w:t>  Snead envisions a world in the year 2100 where about 20% of electrical power comes from terrestrial nuclear and renewables, with 80% supplied by astroelectricity. "Just as the military, economic and diplomatic control of Middle East oil has substantially influenced world events for the past 80 years, the control of space solar power platforms will come to dominate outer space activities this century," Snead told Space.com. If SSP becomes a reality later this century, Snead said, the U.S. military will be required to protect and defend these new sources of national energy security just as it guards oil infrastructure in the Persian Gulf today. "While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10" w:history="1">
        <w:r w:rsidRPr="006B7C4E">
          <w:rPr>
            <w:rStyle w:val="Hyperlink"/>
            <w:rFonts w:asciiTheme="minorHAnsi" w:hAnsiTheme="minorHAnsi" w:cstheme="minorHAnsi"/>
            <w:sz w:val="10"/>
          </w:rPr>
          <w:t>space industrialization effort</w:t>
        </w:r>
      </w:hyperlink>
      <w:r w:rsidRPr="006B7C4E">
        <w:rPr>
          <w:rFonts w:asciiTheme="minorHAnsi" w:hAnsiTheme="minorHAnsi" w:cstheme="minorHAnsi"/>
          <w:sz w:val="10"/>
        </w:rPr>
        <w:t> involving more than a million people in space by the end of the century.  The starting point, Snead said, will be establishing the enabling "astrologistics" infrastructure operating throughout the Earth-moon system. He stressed that those astrologistics require high-priority U.S. Air Force — not </w:t>
      </w:r>
      <w:hyperlink r:id="rId11" w:history="1">
        <w:r w:rsidRPr="006B7C4E">
          <w:rPr>
            <w:rStyle w:val="Hyperlink"/>
            <w:rFonts w:asciiTheme="minorHAnsi" w:hAnsiTheme="minorHAnsi" w:cstheme="minorHAnsi"/>
            <w:sz w:val="10"/>
          </w:rPr>
          <w:t>Space Force</w:t>
        </w:r>
      </w:hyperlink>
      <w:r w:rsidRPr="006B7C4E">
        <w:rPr>
          <w:rFonts w:asciiTheme="minorHAnsi" w:hAnsiTheme="minorHAnsi" w:cstheme="minorHAnsi"/>
          <w:sz w:val="10"/>
        </w:rPr>
        <w:t xml:space="preserve"> — leadership to draw upon nearly a century of human flight/operational logistics experience and expertise. That is necessary to manage industry's efforts to design and build the required new human spaceflight systems, with a clearly needed emphasis on safety and effectiveness, Snead said. As these new military astrologistics capabilities begin, Snead contends, </w:t>
      </w:r>
      <w:r w:rsidRPr="006B7C4E">
        <w:rPr>
          <w:rFonts w:asciiTheme="minorHAnsi" w:hAnsiTheme="minorHAnsi" w:cstheme="minorHAnsi"/>
          <w:highlight w:val="cyan"/>
          <w:u w:val="single"/>
        </w:rPr>
        <w:t>commercialization</w:t>
      </w:r>
      <w:r w:rsidRPr="006B7C4E">
        <w:rPr>
          <w:rFonts w:asciiTheme="minorHAnsi" w:hAnsiTheme="minorHAnsi" w:cstheme="minorHAnsi"/>
          <w:u w:val="single"/>
        </w:rPr>
        <w:t xml:space="preserve"> </w:t>
      </w:r>
      <w:r w:rsidRPr="006B7C4E">
        <w:rPr>
          <w:rFonts w:asciiTheme="minorHAnsi" w:hAnsiTheme="minorHAnsi" w:cstheme="minorHAnsi"/>
          <w:highlight w:val="cyan"/>
          <w:u w:val="single"/>
        </w:rPr>
        <w:t>of</w:t>
      </w:r>
      <w:r w:rsidRPr="006B7C4E">
        <w:rPr>
          <w:rFonts w:asciiTheme="minorHAnsi" w:hAnsiTheme="minorHAnsi" w:cstheme="minorHAnsi"/>
          <w:u w:val="single"/>
        </w:rPr>
        <w:t xml:space="preserve"> these </w:t>
      </w:r>
      <w:r w:rsidRPr="006B7C4E">
        <w:rPr>
          <w:rFonts w:asciiTheme="minorHAnsi" w:hAnsiTheme="minorHAnsi" w:cstheme="minorHAnsi"/>
          <w:highlight w:val="cyan"/>
          <w:u w:val="single"/>
        </w:rPr>
        <w:t>capabilities will extend</w:t>
      </w:r>
      <w:r w:rsidRPr="006B7C4E">
        <w:rPr>
          <w:rFonts w:asciiTheme="minorHAnsi" w:hAnsiTheme="minorHAnsi" w:cstheme="minorHAnsi"/>
          <w:u w:val="single"/>
        </w:rPr>
        <w:t xml:space="preserve"> these safety and </w:t>
      </w:r>
      <w:r w:rsidRPr="006B7C4E">
        <w:rPr>
          <w:rFonts w:asciiTheme="minorHAnsi" w:hAnsiTheme="minorHAnsi" w:cstheme="minorHAnsi"/>
          <w:highlight w:val="cyan"/>
          <w:u w:val="single"/>
        </w:rPr>
        <w:t>operational benefits to support</w:t>
      </w:r>
      <w:r w:rsidRPr="006B7C4E">
        <w:rPr>
          <w:rFonts w:asciiTheme="minorHAnsi" w:hAnsiTheme="minorHAnsi" w:cstheme="minorHAnsi"/>
          <w:u w:val="single"/>
        </w:rPr>
        <w:t xml:space="preserve"> the coming space industrial revolution needed to undertake </w:t>
      </w:r>
      <w:r w:rsidRPr="006B7C4E">
        <w:rPr>
          <w:rFonts w:asciiTheme="minorHAnsi" w:hAnsiTheme="minorHAnsi" w:cstheme="minorHAnsi"/>
          <w:highlight w:val="cyan"/>
          <w:u w:val="single"/>
        </w:rPr>
        <w:t>SSP</w:t>
      </w:r>
      <w:r w:rsidRPr="006B7C4E">
        <w:rPr>
          <w:rFonts w:asciiTheme="minorHAnsi" w:hAnsiTheme="minorHAnsi" w:cstheme="minorHAnsi"/>
          <w:u w:val="single"/>
        </w:rPr>
        <w:t>.</w:t>
      </w:r>
      <w:r w:rsidRPr="006B7C4E">
        <w:rPr>
          <w:rFonts w:asciiTheme="minorHAnsi" w:hAnsiTheme="minorHAnsi" w:cstheme="minorHAnsi"/>
          <w:sz w:val="10"/>
        </w:rPr>
        <w:t xml:space="preserve"> "</w:t>
      </w:r>
      <w:r w:rsidRPr="006B7C4E">
        <w:rPr>
          <w:rFonts w:asciiTheme="minorHAnsi" w:hAnsiTheme="minorHAnsi" w:cstheme="minorHAnsi"/>
          <w:u w:val="single"/>
        </w:rPr>
        <w:t xml:space="preserve">This is exactly what happened to enable U.S. airline manufacturers to dominate the airline and air cargo industry for decades. It is </w:t>
      </w:r>
      <w:r w:rsidRPr="006B7C4E">
        <w:rPr>
          <w:rFonts w:asciiTheme="minorHAnsi" w:hAnsiTheme="minorHAnsi" w:cstheme="minorHAnsi"/>
          <w:highlight w:val="cyan"/>
          <w:u w:val="single"/>
        </w:rPr>
        <w:t>a successful model</w:t>
      </w:r>
      <w:r w:rsidRPr="006B7C4E">
        <w:rPr>
          <w:rFonts w:asciiTheme="minorHAnsi" w:hAnsiTheme="minorHAnsi" w:cstheme="minorHAnsi"/>
          <w:u w:val="single"/>
        </w:rPr>
        <w:t xml:space="preserve"> to now replicate in space — a model that </w:t>
      </w:r>
      <w:r w:rsidRPr="006B7C4E">
        <w:rPr>
          <w:rFonts w:asciiTheme="minorHAnsi" w:hAnsiTheme="minorHAnsi" w:cstheme="minorHAnsi"/>
          <w:highlight w:val="cyan"/>
          <w:u w:val="single"/>
        </w:rPr>
        <w:t>neither NASA nor the U.S.</w:t>
      </w:r>
      <w:r w:rsidRPr="006B7C4E">
        <w:rPr>
          <w:rFonts w:asciiTheme="minorHAnsi" w:hAnsiTheme="minorHAnsi" w:cstheme="minorHAnsi"/>
          <w:u w:val="single"/>
        </w:rPr>
        <w:t xml:space="preserve"> Space Force </w:t>
      </w:r>
      <w:r w:rsidRPr="006B7C4E">
        <w:rPr>
          <w:rFonts w:asciiTheme="minorHAnsi" w:hAnsiTheme="minorHAnsi" w:cstheme="minorHAnsi"/>
          <w:highlight w:val="cyan"/>
          <w:u w:val="single"/>
        </w:rPr>
        <w:t>can</w:t>
      </w:r>
      <w:r w:rsidRPr="006B7C4E">
        <w:rPr>
          <w:rFonts w:asciiTheme="minorHAnsi" w:hAnsiTheme="minorHAnsi" w:cstheme="minorHAnsi"/>
          <w:u w:val="single"/>
        </w:rPr>
        <w:t xml:space="preserve"> effectively </w:t>
      </w:r>
      <w:r w:rsidRPr="006B7C4E">
        <w:rPr>
          <w:rFonts w:asciiTheme="minorHAnsi" w:hAnsiTheme="minorHAnsi" w:cstheme="minorHAnsi"/>
          <w:highlight w:val="cyan"/>
          <w:u w:val="single"/>
        </w:rPr>
        <w:t>execute,</w:t>
      </w:r>
      <w:r w:rsidRPr="006B7C4E">
        <w:rPr>
          <w:rFonts w:asciiTheme="minorHAnsi" w:hAnsiTheme="minorHAnsi" w:cstheme="minorHAnsi"/>
          <w:u w:val="single"/>
        </w:rPr>
        <w:t>"</w:t>
      </w:r>
      <w:r w:rsidRPr="006B7C4E">
        <w:rPr>
          <w:rFonts w:asciiTheme="minorHAnsi" w:hAnsiTheme="minorHAnsi" w:cstheme="minorHAnsi"/>
          <w:sz w:val="10"/>
        </w:rPr>
        <w:t xml:space="preserve"> Snead said. While new artwork, economic plots and conceptual SPS thinking and visions flow, there's </w:t>
      </w:r>
      <w:r w:rsidRPr="006B7C4E">
        <w:rPr>
          <w:rFonts w:asciiTheme="minorHAnsi" w:hAnsiTheme="minorHAnsi" w:cstheme="minorHAnsi"/>
          <w:u w:val="single"/>
        </w:rPr>
        <w:t xml:space="preserve">an </w:t>
      </w:r>
      <w:r w:rsidRPr="006B7C4E">
        <w:rPr>
          <w:rFonts w:asciiTheme="minorHAnsi" w:hAnsiTheme="minorHAnsi" w:cstheme="minorHAnsi"/>
          <w:highlight w:val="cyan"/>
          <w:u w:val="single"/>
        </w:rPr>
        <w:t>in-space technology</w:t>
      </w:r>
      <w:r w:rsidRPr="006B7C4E">
        <w:rPr>
          <w:rFonts w:asciiTheme="minorHAnsi" w:hAnsiTheme="minorHAnsi" w:cstheme="minorHAnsi"/>
          <w:u w:val="single"/>
        </w:rPr>
        <w:t xml:space="preserve"> experiment </w:t>
      </w:r>
      <w:r w:rsidRPr="006B7C4E">
        <w:rPr>
          <w:rFonts w:asciiTheme="minorHAnsi" w:hAnsiTheme="minorHAnsi" w:cstheme="minorHAnsi"/>
          <w:highlight w:val="cyan"/>
          <w:u w:val="single"/>
        </w:rPr>
        <w:t>already underway</w:t>
      </w:r>
      <w:r w:rsidRPr="006B7C4E">
        <w:rPr>
          <w:rFonts w:asciiTheme="minorHAnsi" w:hAnsiTheme="minorHAnsi" w:cstheme="minorHAnsi"/>
          <w:u w:val="single"/>
        </w:rPr>
        <w:t>.</w:t>
      </w:r>
      <w:r w:rsidRPr="006B7C4E">
        <w:rPr>
          <w:rFonts w:asciiTheme="minorHAnsi" w:hAnsiTheme="minorHAnsi" w:cstheme="minorHAnsi"/>
          <w:sz w:val="10"/>
        </w:rPr>
        <w:t>  On its latest mission, which launched in May 2020, the Space Force's robotic </w:t>
      </w:r>
      <w:hyperlink r:id="rId12" w:history="1">
        <w:r w:rsidRPr="006B7C4E">
          <w:rPr>
            <w:rStyle w:val="Hyperlink"/>
            <w:rFonts w:asciiTheme="minorHAnsi" w:hAnsiTheme="minorHAnsi" w:cstheme="minorHAnsi"/>
            <w:sz w:val="10"/>
          </w:rPr>
          <w:t>X-37B space plane</w:t>
        </w:r>
      </w:hyperlink>
      <w:r w:rsidRPr="006B7C4E">
        <w:rPr>
          <w:rFonts w:asciiTheme="minorHAnsi" w:hAnsiTheme="minorHAnsi" w:cstheme="minorHAnsi"/>
          <w:sz w:val="10"/>
        </w:rPr>
        <w:t xml:space="preserve"> is toting the Photovoltaic Radio-frequency Antenna Module Flight Experiment (PRAM-FX), a Naval Research Laboratory (NRL) investigation into transforming solar power into radio-frequency microwave energy.  </w:t>
      </w:r>
      <w:r w:rsidRPr="006B7C4E">
        <w:rPr>
          <w:rFonts w:asciiTheme="minorHAnsi" w:hAnsiTheme="minorHAnsi" w:cstheme="minorHAnsi"/>
          <w:u w:val="single"/>
        </w:rPr>
        <w:t>The focus of that X-37B investigation is not establishing an actual power-beaming link,</w:t>
      </w:r>
      <w:r w:rsidRPr="006B7C4E">
        <w:rPr>
          <w:rFonts w:asciiTheme="minorHAnsi" w:hAnsiTheme="minorHAnsi" w:cstheme="minorHAnsi"/>
          <w:sz w:val="10"/>
        </w:rPr>
        <w:t xml:space="preserve"> </w:t>
      </w:r>
      <w:r w:rsidRPr="006B7C4E">
        <w:rPr>
          <w:rFonts w:asciiTheme="minorHAnsi" w:hAnsiTheme="minorHAnsi" w:cstheme="minorHAnsi"/>
          <w:u w:val="single"/>
        </w:rPr>
        <w:t xml:space="preserve">but more on appraising the performance of sunlight-to-microwave conversion. </w:t>
      </w:r>
      <w:r w:rsidRPr="006B7C4E">
        <w:rPr>
          <w:rFonts w:asciiTheme="minorHAnsi" w:hAnsiTheme="minorHAnsi" w:cstheme="minorHAnsi"/>
          <w:highlight w:val="cyan"/>
          <w:u w:val="single"/>
        </w:rPr>
        <w:t>"It is performing like a champ,"</w:t>
      </w:r>
      <w:r w:rsidRPr="006B7C4E">
        <w:rPr>
          <w:rFonts w:asciiTheme="minorHAnsi" w:hAnsiTheme="minorHAnsi" w:cstheme="minorHAnsi"/>
          <w:u w:val="single"/>
        </w:rPr>
        <w:t xml:space="preserve"> said Paul Jaffe, an NRL electronics engineer working on power beaming and solar power satellites. "We are getting data regularly, and that </w:t>
      </w:r>
      <w:r w:rsidRPr="006B7C4E">
        <w:rPr>
          <w:rFonts w:asciiTheme="minorHAnsi" w:hAnsiTheme="minorHAnsi" w:cstheme="minorHAnsi"/>
          <w:highlight w:val="cyan"/>
          <w:u w:val="single"/>
        </w:rPr>
        <w:t>data is exceeding our expectations</w:t>
      </w:r>
      <w:r w:rsidRPr="006B7C4E">
        <w:rPr>
          <w:rFonts w:asciiTheme="minorHAnsi" w:hAnsiTheme="minorHAnsi" w:cstheme="minorHAnsi"/>
          <w:u w:val="single"/>
        </w:rPr>
        <w:t xml:space="preserve">," he told Space.com. </w:t>
      </w:r>
      <w:hyperlink r:id="rId13" w:history="1">
        <w:r w:rsidRPr="006B7C4E">
          <w:rPr>
            <w:rStyle w:val="Hyperlink"/>
            <w:rFonts w:asciiTheme="minorHAnsi" w:hAnsiTheme="minorHAnsi" w:cstheme="minorHAnsi"/>
            <w:sz w:val="10"/>
          </w:rPr>
          <w:t>PRAM-FX</w:t>
        </w:r>
      </w:hyperlink>
      <w:r w:rsidRPr="006B7C4E">
        <w:rPr>
          <w:rFonts w:asciiTheme="minorHAnsi" w:hAnsiTheme="minorHAnsi" w:cstheme="minorHAnsi"/>
          <w:sz w:val="10"/>
        </w:rPr>
        <w:t xml:space="preserve"> is principally </w:t>
      </w:r>
      <w:r w:rsidRPr="006B7C4E">
        <w:rPr>
          <w:rFonts w:asciiTheme="minorHAnsi" w:hAnsiTheme="minorHAnsi" w:cstheme="minorHAnsi"/>
          <w:highlight w:val="cyan"/>
          <w:u w:val="single"/>
        </w:rPr>
        <w:t>made out of commercial parts</w:t>
      </w:r>
      <w:r w:rsidRPr="006B7C4E">
        <w:rPr>
          <w:rFonts w:asciiTheme="minorHAnsi" w:hAnsiTheme="minorHAnsi" w:cstheme="minorHAnsi"/>
          <w:u w:val="single"/>
        </w:rPr>
        <w:t>, not "space-grade" hardware. "</w:t>
      </w:r>
      <w:r w:rsidRPr="006B7C4E">
        <w:rPr>
          <w:rFonts w:asciiTheme="minorHAnsi" w:hAnsiTheme="minorHAnsi" w:cstheme="minorHAnsi"/>
          <w:sz w:val="10"/>
        </w:rPr>
        <w:t xml:space="preserve">The fact that it is continuing to operate and give us positive results is quite encouraging," Jaffe said. </w:t>
      </w:r>
      <w:r w:rsidRPr="006B7C4E">
        <w:rPr>
          <w:rFonts w:asciiTheme="minorHAnsi" w:hAnsiTheme="minorHAnsi" w:cstheme="minorHAnsi"/>
          <w:u w:val="single"/>
        </w:rPr>
        <w:t xml:space="preserve">Commercial parts are </w:t>
      </w:r>
      <w:r w:rsidRPr="006B7C4E">
        <w:rPr>
          <w:rFonts w:asciiTheme="minorHAnsi" w:hAnsiTheme="minorHAnsi" w:cstheme="minorHAnsi"/>
          <w:highlight w:val="cyan"/>
          <w:u w:val="single"/>
        </w:rPr>
        <w:t>mass-produced</w:t>
      </w:r>
      <w:r w:rsidRPr="006B7C4E">
        <w:rPr>
          <w:rFonts w:asciiTheme="minorHAnsi" w:hAnsiTheme="minorHAnsi" w:cstheme="minorHAnsi"/>
          <w:u w:val="single"/>
        </w:rPr>
        <w:t>, while many space-grade parts are one-offs.</w:t>
      </w:r>
      <w:r w:rsidRPr="006B7C4E">
        <w:rPr>
          <w:rFonts w:asciiTheme="minorHAnsi" w:hAnsiTheme="minorHAnsi" w:cstheme="minorHAnsi"/>
          <w:sz w:val="10"/>
        </w:rPr>
        <w:t xml:space="preserve"> Solar power satellites, like those envisioned in high Earth orbit, would have thousands of elements made out of similar components being tested onboard the X-37B, Jaffe said.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To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w:t>
      </w:r>
      <w:r w:rsidRPr="006B7C4E">
        <w:rPr>
          <w:rFonts w:asciiTheme="minorHAnsi" w:hAnsiTheme="minorHAnsi" w:cstheme="minorHAnsi"/>
          <w:highlight w:val="cyan"/>
          <w:u w:val="single"/>
        </w:rPr>
        <w:t>the concept promises a clear, affordable path to</w:t>
      </w:r>
      <w:r w:rsidRPr="006B7C4E">
        <w:rPr>
          <w:rFonts w:asciiTheme="minorHAnsi" w:hAnsiTheme="minorHAnsi" w:cstheme="minorHAnsi"/>
          <w:u w:val="single"/>
        </w:rPr>
        <w:t xml:space="preserve"> deploying </w:t>
      </w:r>
      <w:r w:rsidRPr="006B7C4E">
        <w:rPr>
          <w:rFonts w:asciiTheme="minorHAnsi" w:hAnsiTheme="minorHAnsi" w:cstheme="minorHAnsi"/>
          <w:highlight w:val="cyan"/>
          <w:u w:val="single"/>
        </w:rPr>
        <w:t>a critical</w:t>
      </w:r>
      <w:r w:rsidRPr="006B7C4E">
        <w:rPr>
          <w:rFonts w:asciiTheme="minorHAnsi" w:hAnsiTheme="minorHAnsi" w:cstheme="minorHAnsi"/>
          <w:u w:val="single"/>
        </w:rPr>
        <w:t xml:space="preserve">ly needed </w:t>
      </w:r>
      <w:r w:rsidRPr="006B7C4E">
        <w:rPr>
          <w:rFonts w:asciiTheme="minorHAnsi" w:hAnsiTheme="minorHAnsi" w:cstheme="minorHAnsi"/>
          <w:highlight w:val="cyan"/>
          <w:u w:val="single"/>
        </w:rPr>
        <w:t>new energy option.</w:t>
      </w:r>
      <w:r w:rsidRPr="006B7C4E">
        <w:rPr>
          <w:rFonts w:asciiTheme="minorHAnsi" w:hAnsiTheme="minorHAnsi" w:cstheme="minorHAnsi"/>
          <w:sz w:val="10"/>
        </w:rPr>
        <w:t xml:space="preserve"> "I believe you could have operational solar power satellites to scale within a decade,"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w:t>
      </w:r>
      <w:r w:rsidRPr="006B7C4E">
        <w:rPr>
          <w:rFonts w:asciiTheme="minorHAnsi" w:hAnsiTheme="minorHAnsi" w:cstheme="minorHAnsi"/>
          <w:highlight w:val="cyan"/>
          <w:u w:val="single"/>
        </w:rPr>
        <w:t>The longer we wait with</w:t>
      </w:r>
      <w:r w:rsidRPr="006B7C4E">
        <w:rPr>
          <w:rFonts w:asciiTheme="minorHAnsi" w:hAnsiTheme="minorHAnsi" w:cstheme="minorHAnsi"/>
          <w:u w:val="single"/>
        </w:rPr>
        <w:t xml:space="preserve"> regard to the urgency of </w:t>
      </w:r>
      <w:r w:rsidRPr="006B7C4E">
        <w:rPr>
          <w:rFonts w:asciiTheme="minorHAnsi" w:hAnsiTheme="minorHAnsi" w:cstheme="minorHAnsi"/>
          <w:highlight w:val="cyan"/>
          <w:u w:val="single"/>
        </w:rPr>
        <w:t>policies on </w:t>
      </w:r>
      <w:hyperlink r:id="rId14" w:history="1">
        <w:r w:rsidRPr="006B7C4E">
          <w:rPr>
            <w:rStyle w:val="Hyperlink"/>
            <w:rFonts w:asciiTheme="minorHAnsi" w:hAnsiTheme="minorHAnsi" w:cstheme="minorHAnsi"/>
            <w:highlight w:val="cyan"/>
            <w:u w:val="single"/>
          </w:rPr>
          <w:t>climate change</w:t>
        </w:r>
      </w:hyperlink>
      <w:r w:rsidRPr="006B7C4E">
        <w:rPr>
          <w:rFonts w:asciiTheme="minorHAnsi" w:hAnsiTheme="minorHAnsi" w:cstheme="minorHAnsi"/>
          <w:highlight w:val="cyan"/>
          <w:u w:val="single"/>
        </w:rPr>
        <w:t>, the more likely</w:t>
      </w:r>
      <w:r w:rsidRPr="006B7C4E">
        <w:rPr>
          <w:rFonts w:asciiTheme="minorHAnsi" w:hAnsiTheme="minorHAnsi" w:cstheme="minorHAnsi"/>
          <w:u w:val="single"/>
        </w:rPr>
        <w:t xml:space="preserve"> it is </w:t>
      </w:r>
      <w:r w:rsidRPr="006B7C4E">
        <w:rPr>
          <w:rFonts w:asciiTheme="minorHAnsi" w:hAnsiTheme="minorHAnsi" w:cstheme="minorHAnsi"/>
          <w:highlight w:val="cyan"/>
          <w:u w:val="single"/>
        </w:rPr>
        <w:t>we'</w:t>
      </w:r>
      <w:r w:rsidRPr="006B7C4E">
        <w:rPr>
          <w:rFonts w:asciiTheme="minorHAnsi" w:hAnsiTheme="minorHAnsi" w:cstheme="minorHAnsi"/>
          <w:u w:val="single"/>
        </w:rPr>
        <w:t xml:space="preserve">re going to </w:t>
      </w:r>
      <w:r w:rsidRPr="006B7C4E">
        <w:rPr>
          <w:rFonts w:asciiTheme="minorHAnsi" w:hAnsiTheme="minorHAnsi" w:cstheme="minorHAnsi"/>
          <w:highlight w:val="cyan"/>
          <w:u w:val="single"/>
        </w:rPr>
        <w:t>miss the boat</w:t>
      </w:r>
      <w:r w:rsidRPr="006B7C4E">
        <w:rPr>
          <w:rFonts w:asciiTheme="minorHAnsi" w:hAnsiTheme="minorHAnsi" w:cstheme="minorHAnsi"/>
          <w:u w:val="single"/>
        </w:rPr>
        <w:t>."</w:t>
      </w:r>
      <w:r w:rsidRPr="006B7C4E">
        <w:rPr>
          <w:rFonts w:asciiTheme="minorHAnsi" w:hAnsiTheme="minorHAnsi" w:cstheme="minorHAnsi"/>
          <w:sz w:val="10"/>
        </w:rPr>
        <w:t xml:space="preserve"> Mankins is a 26-year veteran of assessing SSP and the technologies required. "The moment has come," he said. "I think the right answer is really clear: We need to just go do it."</w:t>
      </w:r>
    </w:p>
    <w:p w14:paraId="776D7FB4" w14:textId="77777777" w:rsidR="000B00FB" w:rsidRPr="006B7C4E" w:rsidRDefault="000B00FB" w:rsidP="000B00FB">
      <w:pPr>
        <w:pStyle w:val="Heading4"/>
        <w:rPr>
          <w:rFonts w:asciiTheme="minorHAnsi" w:hAnsiTheme="minorHAnsi" w:cstheme="minorHAnsi"/>
        </w:rPr>
      </w:pPr>
      <w:r w:rsidRPr="006B7C4E">
        <w:rPr>
          <w:rFonts w:asciiTheme="minorHAnsi" w:hAnsiTheme="minorHAnsi" w:cstheme="minorHAnsi"/>
        </w:rPr>
        <w:t>SSP has net 0 emissions with no pollution</w:t>
      </w:r>
    </w:p>
    <w:p w14:paraId="3EC922AA" w14:textId="77777777" w:rsidR="000B00FB" w:rsidRPr="006B7C4E" w:rsidRDefault="000B00FB" w:rsidP="000B00FB">
      <w:pPr>
        <w:rPr>
          <w:rFonts w:asciiTheme="minorHAnsi" w:hAnsiTheme="minorHAnsi" w:cstheme="minorHAnsi"/>
        </w:rPr>
      </w:pPr>
      <w:r w:rsidRPr="006B7C4E">
        <w:rPr>
          <w:rFonts w:asciiTheme="minorHAnsi" w:hAnsiTheme="minorHAnsi" w:cstheme="minorHAnsi"/>
        </w:rPr>
        <w:t xml:space="preserve">Esther </w:t>
      </w:r>
      <w:r w:rsidRPr="006B7C4E">
        <w:rPr>
          <w:rFonts w:asciiTheme="minorHAnsi" w:eastAsiaTheme="majorEastAsia" w:hAnsiTheme="minorHAnsi" w:cstheme="minorHAnsi"/>
          <w:b/>
          <w:iCs/>
          <w:sz w:val="26"/>
        </w:rPr>
        <w:t>Katete, 21</w:t>
      </w:r>
      <w:r w:rsidRPr="006B7C4E">
        <w:rPr>
          <w:rFonts w:asciiTheme="minorHAnsi" w:hAnsiTheme="minorHAnsi" w:cstheme="minorHAnsi"/>
        </w:rPr>
        <w:t xml:space="preserve"> (Esther Katete, Is Space-Based Solar Power Our Future? (2022), No Publication, https://www.greenmatch.co.uk/blog/2020/02/space-based-solar-power, 12-17-2021)//iLake-</w:t>
      </w:r>
      <w:r w:rsidRPr="006B7C4E">
        <w:rPr>
          <w:rFonts w:ascii="Segoe UI Emoji" w:hAnsi="Segoe UI Emoji" w:cs="Segoe UI Emoji"/>
        </w:rPr>
        <w:t>💣🍔</w:t>
      </w:r>
      <w:r w:rsidRPr="006B7C4E">
        <w:rPr>
          <w:rFonts w:asciiTheme="minorHAnsi" w:hAnsiTheme="minorHAnsi" w:cstheme="minorHAnsi"/>
        </w:rPr>
        <w:t xml:space="preserve">  </w:t>
      </w:r>
    </w:p>
    <w:p w14:paraId="45439A6A" w14:textId="77777777" w:rsidR="000B00FB" w:rsidRPr="006B7C4E" w:rsidRDefault="000B00FB" w:rsidP="000B00FB">
      <w:pPr>
        <w:rPr>
          <w:rFonts w:asciiTheme="minorHAnsi" w:hAnsiTheme="minorHAnsi" w:cstheme="minorHAnsi"/>
          <w:u w:val="single"/>
        </w:rPr>
      </w:pPr>
      <w:r w:rsidRPr="006B7C4E">
        <w:rPr>
          <w:rFonts w:asciiTheme="minorHAnsi" w:hAnsiTheme="minorHAnsi" w:cstheme="minorHAnsi"/>
          <w:u w:val="single"/>
        </w:rPr>
        <w:t>According to the </w:t>
      </w:r>
      <w:hyperlink r:id="rId15" w:tgtFrame="_blank" w:history="1">
        <w:r w:rsidRPr="006B7C4E">
          <w:rPr>
            <w:rStyle w:val="Hyperlink"/>
            <w:rFonts w:asciiTheme="minorHAnsi" w:hAnsiTheme="minorHAnsi" w:cstheme="minorHAnsi"/>
            <w:u w:val="single"/>
          </w:rPr>
          <w:t>National Space Society</w:t>
        </w:r>
      </w:hyperlink>
      <w:r w:rsidRPr="006B7C4E">
        <w:rPr>
          <w:rFonts w:asciiTheme="minorHAnsi" w:hAnsiTheme="minorHAnsi" w:cstheme="minorHAnsi"/>
          <w:u w:val="single"/>
        </w:rPr>
        <w:t xml:space="preserve">, </w:t>
      </w:r>
      <w:r w:rsidRPr="006B7C4E">
        <w:rPr>
          <w:rFonts w:asciiTheme="minorHAnsi" w:hAnsiTheme="minorHAnsi" w:cstheme="minorHAnsi"/>
          <w:highlight w:val="cyan"/>
          <w:u w:val="single"/>
        </w:rPr>
        <w:t>space</w:t>
      </w:r>
      <w:r w:rsidRPr="006B7C4E">
        <w:rPr>
          <w:rFonts w:asciiTheme="minorHAnsi" w:hAnsiTheme="minorHAnsi" w:cstheme="minorHAnsi"/>
          <w:u w:val="single"/>
        </w:rPr>
        <w:t xml:space="preserve">-based </w:t>
      </w:r>
      <w:r w:rsidRPr="006B7C4E">
        <w:rPr>
          <w:rFonts w:asciiTheme="minorHAnsi" w:hAnsiTheme="minorHAnsi" w:cstheme="minorHAnsi"/>
          <w:highlight w:val="cyan"/>
          <w:u w:val="single"/>
        </w:rPr>
        <w:t>solar power</w:t>
      </w:r>
      <w:r w:rsidRPr="006B7C4E">
        <w:rPr>
          <w:rFonts w:asciiTheme="minorHAnsi" w:hAnsiTheme="minorHAnsi" w:cstheme="minorHAnsi"/>
          <w:u w:val="single"/>
        </w:rPr>
        <w:t xml:space="preserve"> has the potential to </w:t>
      </w:r>
      <w:r w:rsidRPr="006B7C4E">
        <w:rPr>
          <w:rFonts w:asciiTheme="minorHAnsi" w:hAnsiTheme="minorHAnsi" w:cstheme="minorHAnsi"/>
          <w:highlight w:val="cyan"/>
          <w:u w:val="single"/>
        </w:rPr>
        <w:t>dwarf all the other sources of energy combined</w:t>
      </w:r>
      <w:r w:rsidRPr="006B7C4E">
        <w:rPr>
          <w:rFonts w:asciiTheme="minorHAnsi" w:hAnsiTheme="minorHAnsi" w:cstheme="minorHAnsi"/>
          <w:u w:val="single"/>
        </w:rPr>
        <w:t>. They argue that space-based solar power can provide large quantities of energy with very </w:t>
      </w:r>
      <w:r w:rsidRPr="006B7C4E">
        <w:rPr>
          <w:rFonts w:asciiTheme="minorHAnsi" w:hAnsiTheme="minorHAnsi" w:cstheme="minorHAnsi"/>
          <w:highlight w:val="cyan"/>
          <w:u w:val="single"/>
        </w:rPr>
        <w:t>little</w:t>
      </w:r>
      <w:r w:rsidRPr="006B7C4E">
        <w:rPr>
          <w:rFonts w:asciiTheme="minorHAnsi" w:hAnsiTheme="minorHAnsi" w:cstheme="minorHAnsi"/>
          <w:u w:val="single"/>
        </w:rPr>
        <w:t xml:space="preserve"> negative </w:t>
      </w:r>
      <w:r w:rsidRPr="006B7C4E">
        <w:rPr>
          <w:rFonts w:asciiTheme="minorHAnsi" w:hAnsiTheme="minorHAnsi" w:cstheme="minorHAnsi"/>
          <w:highlight w:val="cyan"/>
          <w:u w:val="single"/>
        </w:rPr>
        <w:t>environmental impact.</w:t>
      </w:r>
      <w:r w:rsidRPr="006B7C4E">
        <w:rPr>
          <w:rFonts w:asciiTheme="minorHAnsi" w:hAnsiTheme="minorHAnsi" w:cstheme="minorHAnsi"/>
          <w:u w:val="single"/>
        </w:rPr>
        <w:t xml:space="preserve"> It </w:t>
      </w:r>
      <w:r w:rsidRPr="006B7C4E">
        <w:rPr>
          <w:rFonts w:asciiTheme="minorHAnsi" w:hAnsiTheme="minorHAnsi" w:cstheme="minorHAnsi"/>
          <w:highlight w:val="cyan"/>
          <w:u w:val="single"/>
        </w:rPr>
        <w:t>can</w:t>
      </w:r>
      <w:r w:rsidRPr="006B7C4E">
        <w:rPr>
          <w:rFonts w:asciiTheme="minorHAnsi" w:hAnsiTheme="minorHAnsi" w:cstheme="minorHAnsi"/>
          <w:u w:val="single"/>
        </w:rPr>
        <w:t xml:space="preserve"> also </w:t>
      </w:r>
      <w:r w:rsidRPr="006B7C4E">
        <w:rPr>
          <w:rFonts w:asciiTheme="minorHAnsi" w:hAnsiTheme="minorHAnsi" w:cstheme="minorHAnsi"/>
          <w:highlight w:val="cyan"/>
          <w:u w:val="single"/>
        </w:rPr>
        <w:t>solve our</w:t>
      </w:r>
      <w:r w:rsidRPr="006B7C4E">
        <w:rPr>
          <w:rFonts w:asciiTheme="minorHAnsi" w:hAnsiTheme="minorHAnsi" w:cstheme="minorHAnsi"/>
          <w:u w:val="single"/>
        </w:rPr>
        <w:t xml:space="preserve"> current </w:t>
      </w:r>
      <w:r w:rsidRPr="006B7C4E">
        <w:rPr>
          <w:rFonts w:asciiTheme="minorHAnsi" w:hAnsiTheme="minorHAnsi" w:cstheme="minorHAnsi"/>
          <w:highlight w:val="cyan"/>
          <w:u w:val="single"/>
        </w:rPr>
        <w:t>energy and greenhouse gas</w:t>
      </w:r>
      <w:r w:rsidRPr="006B7C4E">
        <w:rPr>
          <w:rFonts w:asciiTheme="minorHAnsi" w:hAnsiTheme="minorHAnsi" w:cstheme="minorHAnsi"/>
          <w:u w:val="single"/>
        </w:rPr>
        <w:t xml:space="preserve"> emissions </w:t>
      </w:r>
      <w:r w:rsidRPr="006B7C4E">
        <w:rPr>
          <w:rFonts w:asciiTheme="minorHAnsi" w:hAnsiTheme="minorHAnsi" w:cstheme="minorHAnsi"/>
          <w:highlight w:val="cyan"/>
          <w:u w:val="single"/>
        </w:rPr>
        <w:t>problems.</w:t>
      </w:r>
      <w:r w:rsidRPr="006B7C4E">
        <w:rPr>
          <w:rFonts w:asciiTheme="minorHAnsi" w:hAnsiTheme="minorHAnsi" w:cstheme="minorHAnsi"/>
          <w:u w:val="single"/>
        </w:rPr>
        <w:t xml:space="preserve"> </w:t>
      </w:r>
      <w:r w:rsidRPr="006B7C4E">
        <w:rPr>
          <w:rFonts w:asciiTheme="minorHAnsi" w:hAnsiTheme="minorHAnsi" w:cstheme="minorHAnsi"/>
          <w:sz w:val="12"/>
        </w:rPr>
        <w:t>The infographic below highlights information about space-based solar power, current related trends, and what different countries are doing in terms of research and funding. Current Global Energy Consumption and Trends The world’s energy consumption is only growing. According to a report by the University of Oxford’s Our World in Data, on the global primary energy consumption, the current world consumption is over 160,000 TWh annually. Solar energy contributes only 585 TWh.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16" w:tgtFrame="_blank" w:history="1">
        <w:r w:rsidRPr="006B7C4E">
          <w:rPr>
            <w:rStyle w:val="Hyperlink"/>
            <w:rFonts w:asciiTheme="minorHAnsi" w:hAnsiTheme="minorHAnsi" w:cstheme="minorHAnsi"/>
            <w:sz w:val="12"/>
          </w:rPr>
          <w:t>9.7 billion by 2050</w:t>
        </w:r>
      </w:hyperlink>
      <w:r w:rsidRPr="006B7C4E">
        <w:rPr>
          <w:rFonts w:asciiTheme="minorHAnsi" w:hAnsiTheme="minorHAnsi" w:cstheme="minorHAnsi"/>
          <w:sz w:val="12"/>
        </w:rPr>
        <w:t>.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Comparatively, solar energy is the </w:t>
      </w:r>
      <w:hyperlink r:id="rId17" w:tgtFrame="_blank" w:history="1">
        <w:r w:rsidRPr="006B7C4E">
          <w:rPr>
            <w:rStyle w:val="Hyperlink"/>
            <w:rFonts w:asciiTheme="minorHAnsi" w:hAnsiTheme="minorHAnsi" w:cstheme="minorHAnsi"/>
            <w:sz w:val="12"/>
          </w:rPr>
          <w:t>safest source of energy</w:t>
        </w:r>
      </w:hyperlink>
      <w:r w:rsidRPr="006B7C4E">
        <w:rPr>
          <w:rFonts w:asciiTheme="minorHAnsi" w:hAnsiTheme="minorHAnsi" w:cstheme="minorHAnsi"/>
          <w:sz w:val="12"/>
        </w:rPr>
        <w:t xml:space="preserve"> today - though it still only contributes a small percentage of the global energy production. The death rates from solar production are 1,230 times lower than coal, and it has one of the lowest CO2 emissions, at 5g CO2 eq per kWh. Why Space-Based Solar Power? </w:t>
      </w:r>
      <w:r w:rsidRPr="006B7C4E">
        <w:rPr>
          <w:rFonts w:asciiTheme="minorHAnsi" w:hAnsiTheme="minorHAnsi" w:cstheme="minorHAnsi"/>
          <w:u w:val="single"/>
        </w:rPr>
        <w:t xml:space="preserve">Space-based solar power has several benefits; unlike solar panels on our roofs that can only </w:t>
      </w:r>
      <w:r w:rsidRPr="006B7C4E">
        <w:rPr>
          <w:rFonts w:asciiTheme="minorHAnsi" w:hAnsiTheme="minorHAnsi" w:cstheme="minorHAnsi"/>
          <w:highlight w:val="cyan"/>
          <w:u w:val="single"/>
        </w:rPr>
        <w:t>generate electricity</w:t>
      </w:r>
      <w:r w:rsidRPr="006B7C4E">
        <w:rPr>
          <w:rFonts w:asciiTheme="minorHAnsi" w:hAnsiTheme="minorHAnsi" w:cstheme="minorHAnsi"/>
          <w:u w:val="single"/>
        </w:rPr>
        <w:t xml:space="preserve"> during the day, space-based solar power can generate continuous electricity, 24 hours a day, </w:t>
      </w:r>
      <w:r w:rsidRPr="006B7C4E">
        <w:rPr>
          <w:rFonts w:asciiTheme="minorHAnsi" w:hAnsiTheme="minorHAnsi" w:cstheme="minorHAnsi"/>
          <w:highlight w:val="cyan"/>
          <w:u w:val="single"/>
        </w:rPr>
        <w:t>99% of the year.</w:t>
      </w:r>
      <w:r w:rsidRPr="006B7C4E">
        <w:rPr>
          <w:rFonts w:asciiTheme="minorHAnsi" w:hAnsiTheme="minorHAnsi" w:cstheme="minorHAnsi"/>
          <w:u w:val="single"/>
        </w:rPr>
        <w:t xml:space="preserve"> </w:t>
      </w:r>
      <w:r w:rsidRPr="006B7C4E">
        <w:rPr>
          <w:rFonts w:asciiTheme="minorHAnsi" w:hAnsiTheme="minorHAnsi" w:cstheme="minorHAnsi"/>
          <w:sz w:val="12"/>
        </w:rPr>
        <w:t xml:space="preserve">This is because, unlike Earth, the space environment does not have night and day, and the satellites are in the Earth's shadow for only a maximum of 72 minutes per night. </w:t>
      </w:r>
      <w:r w:rsidRPr="006B7C4E">
        <w:rPr>
          <w:rFonts w:asciiTheme="minorHAnsi" w:hAnsiTheme="minorHAnsi" w:cstheme="minorHAnsi"/>
          <w:u w:val="single"/>
        </w:rPr>
        <w:t xml:space="preserve">Space-based solar panels can generate 2,000 gigawatts of power constantly. This is </w:t>
      </w:r>
      <w:r w:rsidRPr="006B7C4E">
        <w:rPr>
          <w:rFonts w:asciiTheme="minorHAnsi" w:hAnsiTheme="minorHAnsi" w:cstheme="minorHAnsi"/>
          <w:highlight w:val="cyan"/>
          <w:u w:val="single"/>
        </w:rPr>
        <w:t>40 times more energy than a solar panel</w:t>
      </w:r>
      <w:r w:rsidRPr="006B7C4E">
        <w:rPr>
          <w:rFonts w:asciiTheme="minorHAnsi" w:hAnsiTheme="minorHAnsi" w:cstheme="minorHAnsi"/>
          <w:u w:val="single"/>
        </w:rPr>
        <w:t xml:space="preserve"> would generate on Earth annually. This is also several folds higher than the </w:t>
      </w:r>
      <w:hyperlink r:id="rId18" w:tooltip="How Efficient Are Solar Panels?" w:history="1">
        <w:r w:rsidRPr="006B7C4E">
          <w:rPr>
            <w:rStyle w:val="Hyperlink"/>
            <w:rFonts w:asciiTheme="minorHAnsi" w:hAnsiTheme="minorHAnsi" w:cstheme="minorHAnsi"/>
            <w:u w:val="single"/>
          </w:rPr>
          <w:t>efficiency of solar panels</w:t>
        </w:r>
      </w:hyperlink>
      <w:r w:rsidRPr="006B7C4E">
        <w:rPr>
          <w:rFonts w:asciiTheme="minorHAnsi" w:hAnsiTheme="minorHAnsi" w:cstheme="minorHAnsi"/>
          <w:u w:val="single"/>
        </w:rPr>
        <w:t> today. What’s more, is that space-based solar power would generate </w:t>
      </w:r>
      <w:hyperlink r:id="rId19" w:tgtFrame="_blank" w:history="1">
        <w:r w:rsidRPr="006B7C4E">
          <w:rPr>
            <w:rStyle w:val="Hyperlink"/>
            <w:rFonts w:asciiTheme="minorHAnsi" w:hAnsiTheme="minorHAnsi" w:cstheme="minorHAnsi"/>
            <w:highlight w:val="cyan"/>
            <w:u w:val="single"/>
          </w:rPr>
          <w:t>0</w:t>
        </w:r>
        <w:r w:rsidRPr="006B7C4E">
          <w:rPr>
            <w:rStyle w:val="Hyperlink"/>
            <w:rFonts w:asciiTheme="minorHAnsi" w:hAnsiTheme="minorHAnsi" w:cstheme="minorHAnsi"/>
            <w:u w:val="single"/>
          </w:rPr>
          <w:t xml:space="preserve">% </w:t>
        </w:r>
        <w:r w:rsidRPr="006B7C4E">
          <w:rPr>
            <w:rStyle w:val="Hyperlink"/>
            <w:rFonts w:asciiTheme="minorHAnsi" w:hAnsiTheme="minorHAnsi" w:cstheme="minorHAnsi"/>
            <w:highlight w:val="cyan"/>
            <w:u w:val="single"/>
          </w:rPr>
          <w:t>greenhouse gas emissions</w:t>
        </w:r>
      </w:hyperlink>
      <w:r w:rsidRPr="006B7C4E">
        <w:rPr>
          <w:rFonts w:asciiTheme="minorHAnsi" w:hAnsiTheme="minorHAnsi" w:cstheme="minorHAnsi"/>
          <w:u w:val="single"/>
        </w:rPr>
        <w:t> unlike other alternatives energy like nuclear, coal, oil, gas, and ethanol. The current source of energy that generates the lowest CO2 is nuclear power, which generates CO2 of 5g CO2 eq per kWh. Space-based solar power generates almost </w:t>
      </w:r>
      <w:r w:rsidRPr="006B7C4E">
        <w:rPr>
          <w:rFonts w:asciiTheme="minorHAnsi" w:hAnsiTheme="minorHAnsi" w:cstheme="minorHAnsi"/>
          <w:highlight w:val="cyan"/>
          <w:u w:val="single"/>
        </w:rPr>
        <w:t>0</w:t>
      </w:r>
      <w:r w:rsidRPr="006B7C4E">
        <w:rPr>
          <w:rFonts w:asciiTheme="minorHAnsi" w:hAnsiTheme="minorHAnsi" w:cstheme="minorHAnsi"/>
          <w:u w:val="single"/>
        </w:rPr>
        <w:t xml:space="preserve">% </w:t>
      </w:r>
      <w:r w:rsidRPr="006B7C4E">
        <w:rPr>
          <w:rFonts w:asciiTheme="minorHAnsi" w:hAnsiTheme="minorHAnsi" w:cstheme="minorHAnsi"/>
          <w:highlight w:val="cyan"/>
          <w:u w:val="single"/>
        </w:rPr>
        <w:t>hazardous waste</w:t>
      </w:r>
      <w:r w:rsidRPr="006B7C4E">
        <w:rPr>
          <w:rFonts w:asciiTheme="minorHAnsi" w:hAnsiTheme="minorHAnsi" w:cstheme="minorHAnsi"/>
          <w:u w:val="single"/>
        </w:rPr>
        <w:t> to our environment compared to nuclear power.</w:t>
      </w:r>
    </w:p>
    <w:p w14:paraId="4D87B95C" w14:textId="77777777" w:rsidR="000B00FB" w:rsidRPr="006B7C4E" w:rsidRDefault="000B00FB" w:rsidP="000B00FB">
      <w:pPr>
        <w:pStyle w:val="Heading4"/>
        <w:rPr>
          <w:rFonts w:asciiTheme="minorHAnsi" w:hAnsiTheme="minorHAnsi" w:cstheme="minorHAnsi"/>
        </w:rPr>
      </w:pPr>
      <w:r w:rsidRPr="006B7C4E">
        <w:rPr>
          <w:rFonts w:asciiTheme="minorHAnsi" w:hAnsiTheme="minorHAnsi" w:cstheme="minorHAnsi"/>
        </w:rPr>
        <w:t>Warming causes extinction – ca their ev</w:t>
      </w:r>
    </w:p>
    <w:p w14:paraId="45FFCAC4" w14:textId="213B1F9A" w:rsidR="005C209B" w:rsidRPr="006B7C4E" w:rsidRDefault="000B00FB" w:rsidP="009F0D5B">
      <w:pPr>
        <w:pStyle w:val="Heading3"/>
        <w:rPr>
          <w:rFonts w:asciiTheme="minorHAnsi" w:hAnsiTheme="minorHAnsi" w:cstheme="minorHAnsi"/>
        </w:rPr>
      </w:pPr>
      <w:r>
        <w:rPr>
          <w:rFonts w:asciiTheme="minorHAnsi" w:hAnsiTheme="minorHAnsi" w:cstheme="minorHAnsi"/>
        </w:rPr>
        <w:t>3</w:t>
      </w:r>
    </w:p>
    <w:p w14:paraId="69424D00" w14:textId="77777777" w:rsidR="005C209B" w:rsidRPr="006B7C4E" w:rsidRDefault="005C209B" w:rsidP="005C209B">
      <w:pPr>
        <w:pStyle w:val="Heading4"/>
        <w:rPr>
          <w:rFonts w:asciiTheme="minorHAnsi" w:hAnsiTheme="minorHAnsi" w:cstheme="minorHAnsi"/>
        </w:rPr>
      </w:pPr>
      <w:bookmarkStart w:id="0" w:name="_Hlk90722835"/>
      <w:r w:rsidRPr="006B7C4E">
        <w:rPr>
          <w:rFonts w:asciiTheme="minorHAnsi" w:hAnsiTheme="minorHAnsi" w:cstheme="minorHAnsi"/>
        </w:rPr>
        <w:t>Internet is open to massive vulnerabilities now</w:t>
      </w:r>
    </w:p>
    <w:p w14:paraId="2F90E892" w14:textId="77777777" w:rsidR="005C209B" w:rsidRPr="006B7C4E" w:rsidRDefault="005C209B" w:rsidP="005C209B">
      <w:pPr>
        <w:rPr>
          <w:rFonts w:asciiTheme="minorHAnsi" w:hAnsiTheme="minorHAnsi" w:cstheme="minorHAnsi"/>
        </w:rPr>
      </w:pPr>
      <w:r w:rsidRPr="006B7C4E">
        <w:rPr>
          <w:rStyle w:val="Style13ptBold"/>
          <w:rFonts w:asciiTheme="minorHAnsi" w:hAnsiTheme="minorHAnsi" w:cstheme="minorHAnsi"/>
        </w:rPr>
        <w:t>Griffiths 19</w:t>
      </w:r>
      <w:r w:rsidRPr="006B7C4E">
        <w:rPr>
          <w:rFonts w:asciiTheme="minorHAnsi" w:hAnsiTheme="minorHAnsi" w:cstheme="minorHAnsi"/>
        </w:rPr>
        <w:t xml:space="preserve"> James Griffiths 7-26-2019 "The global internet is powered by vast undersea cables. But they’re vulnerable." </w:t>
      </w:r>
      <w:hyperlink r:id="rId20" w:history="1">
        <w:r w:rsidRPr="006B7C4E">
          <w:rPr>
            <w:rStyle w:val="Hyperlink"/>
            <w:rFonts w:asciiTheme="minorHAnsi" w:hAnsiTheme="minorHAnsi" w:cstheme="minorHAnsi"/>
          </w:rPr>
          <w:t>https://www.cnn.com/2019/07/25/asia/internet-undersea-cables-intl-hnk/index.html</w:t>
        </w:r>
      </w:hyperlink>
      <w:r w:rsidRPr="006B7C4E">
        <w:rPr>
          <w:rFonts w:asciiTheme="minorHAnsi" w:hAnsiTheme="minorHAnsi" w:cstheme="minorHAnsi"/>
        </w:rPr>
        <w:t xml:space="preserve"> (CNN Analyst)//ELmer </w:t>
      </w:r>
    </w:p>
    <w:p w14:paraId="6536EE45" w14:textId="77777777" w:rsidR="005C209B" w:rsidRPr="006B7C4E" w:rsidRDefault="005C209B" w:rsidP="005C209B">
      <w:pPr>
        <w:rPr>
          <w:rFonts w:asciiTheme="minorHAnsi" w:hAnsiTheme="minorHAnsi" w:cstheme="minorHAnsi"/>
          <w:sz w:val="16"/>
        </w:rPr>
      </w:pPr>
      <w:r w:rsidRPr="006B7C4E">
        <w:rPr>
          <w:rFonts w:asciiTheme="minorHAnsi" w:hAnsiTheme="minorHAnsi" w:cstheme="minorHAnsi"/>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Marea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6B7C4E">
        <w:rPr>
          <w:rStyle w:val="Emphasis"/>
          <w:rFonts w:asciiTheme="minorHAnsi" w:hAnsiTheme="minorHAnsi" w:cstheme="minorHAnsi"/>
          <w:highlight w:val="green"/>
        </w:rPr>
        <w:t>Underwater cables</w:t>
      </w:r>
      <w:r w:rsidRPr="006B7C4E">
        <w:rPr>
          <w:rFonts w:asciiTheme="minorHAnsi" w:hAnsiTheme="minorHAnsi" w:cstheme="minorHAnsi"/>
          <w:sz w:val="16"/>
        </w:rPr>
        <w:t xml:space="preserve"> are the invisible force </w:t>
      </w:r>
      <w:r w:rsidRPr="006B7C4E">
        <w:rPr>
          <w:rStyle w:val="Emphasis"/>
          <w:rFonts w:asciiTheme="minorHAnsi" w:hAnsiTheme="minorHAnsi" w:cstheme="minorHAnsi"/>
          <w:highlight w:val="green"/>
        </w:rPr>
        <w:t>driving</w:t>
      </w:r>
      <w:r w:rsidRPr="006B7C4E">
        <w:rPr>
          <w:rFonts w:asciiTheme="minorHAnsi" w:hAnsiTheme="minorHAnsi" w:cstheme="minorHAnsi"/>
          <w:sz w:val="16"/>
        </w:rPr>
        <w:t xml:space="preserve"> the </w:t>
      </w:r>
      <w:r w:rsidRPr="006B7C4E">
        <w:rPr>
          <w:rStyle w:val="Emphasis"/>
          <w:rFonts w:asciiTheme="minorHAnsi" w:hAnsiTheme="minorHAnsi" w:cstheme="minorHAnsi"/>
          <w:highlight w:val="green"/>
        </w:rPr>
        <w:t>modern internet</w:t>
      </w:r>
      <w:r w:rsidRPr="006B7C4E">
        <w:rPr>
          <w:rFonts w:asciiTheme="minorHAnsi" w:hAnsiTheme="minorHAnsi" w:cstheme="minorHAnsi"/>
          <w:sz w:val="16"/>
        </w:rPr>
        <w:t xml:space="preserve">, with many in recent years being funded by internet giants such as Facebook, Google, Microsoft and Amazon. They </w:t>
      </w:r>
      <w:r w:rsidRPr="006B7C4E">
        <w:rPr>
          <w:rStyle w:val="Emphasis"/>
          <w:rFonts w:asciiTheme="minorHAnsi" w:hAnsiTheme="minorHAnsi" w:cstheme="minorHAnsi"/>
          <w:highlight w:val="green"/>
        </w:rPr>
        <w:t>carry almost all our communications</w:t>
      </w:r>
      <w:r w:rsidRPr="006B7C4E">
        <w:rPr>
          <w:rFonts w:asciiTheme="minorHAnsi" w:hAnsiTheme="minorHAnsi" w:cstheme="minorHAnsi"/>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Clatterbuck,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sidRPr="006B7C4E">
        <w:rPr>
          <w:rStyle w:val="Emphasis"/>
          <w:rFonts w:asciiTheme="minorHAnsi" w:hAnsiTheme="minorHAnsi" w:cstheme="minorHAnsi"/>
          <w:highlight w:val="green"/>
        </w:rPr>
        <w:t>Hurricane Sandy slammed</w:t>
      </w:r>
      <w:r w:rsidRPr="006B7C4E">
        <w:rPr>
          <w:rFonts w:asciiTheme="minorHAnsi" w:hAnsiTheme="minorHAnsi" w:cstheme="minorHAnsi"/>
          <w:sz w:val="16"/>
        </w:rPr>
        <w:t xml:space="preserve"> into the US East Coast, causing an estimated $71 billion in damage and knocking out several key exchanges where </w:t>
      </w:r>
      <w:r w:rsidRPr="006B7C4E">
        <w:rPr>
          <w:rStyle w:val="Emphasis"/>
          <w:rFonts w:asciiTheme="minorHAnsi" w:hAnsiTheme="minorHAnsi" w:cstheme="minorHAnsi"/>
          <w:highlight w:val="green"/>
        </w:rPr>
        <w:t>undersea cables</w:t>
      </w:r>
      <w:r w:rsidRPr="006B7C4E">
        <w:rPr>
          <w:rFonts w:asciiTheme="minorHAnsi" w:hAnsiTheme="minorHAnsi" w:cstheme="minorHAnsi"/>
          <w:sz w:val="16"/>
        </w:rPr>
        <w:t xml:space="preserve"> linked North America and Europe. “It was a major disruption,” Frank Rey, director of global network strategy for Microsoft’s Cloud Infrastructure and Operations division, said in a statement. “</w:t>
      </w:r>
      <w:r w:rsidRPr="006B7C4E">
        <w:rPr>
          <w:rFonts w:asciiTheme="minorHAnsi" w:hAnsiTheme="minorHAnsi" w:cstheme="minorHAnsi"/>
          <w:u w:val="single"/>
        </w:rPr>
        <w:t xml:space="preserve">The </w:t>
      </w:r>
      <w:r w:rsidRPr="006B7C4E">
        <w:rPr>
          <w:rStyle w:val="Emphasis"/>
          <w:rFonts w:asciiTheme="minorHAnsi" w:hAnsiTheme="minorHAnsi" w:cstheme="minorHAnsi"/>
          <w:highlight w:val="green"/>
        </w:rPr>
        <w:t>entire network between North America and Europe was isolated for a number of hours.</w:t>
      </w:r>
      <w:r w:rsidRPr="006B7C4E">
        <w:rPr>
          <w:rFonts w:asciiTheme="minorHAnsi" w:hAnsiTheme="minorHAnsi" w:cstheme="minorHAnsi"/>
          <w:u w:val="single"/>
        </w:rPr>
        <w:t xml:space="preserve"> For us, the storm </w:t>
      </w:r>
      <w:r w:rsidRPr="006B7C4E">
        <w:rPr>
          <w:rStyle w:val="Emphasis"/>
          <w:rFonts w:asciiTheme="minorHAnsi" w:hAnsiTheme="minorHAnsi" w:cstheme="minorHAnsi"/>
          <w:highlight w:val="green"/>
        </w:rPr>
        <w:t>brought to light a potential challenge</w:t>
      </w:r>
      <w:r w:rsidRPr="006B7C4E">
        <w:rPr>
          <w:rFonts w:asciiTheme="minorHAnsi" w:hAnsiTheme="minorHAnsi" w:cstheme="minorHAnsi"/>
          <w:u w:val="single"/>
        </w:rPr>
        <w:t xml:space="preserve"> </w:t>
      </w:r>
      <w:r w:rsidRPr="006B7C4E">
        <w:rPr>
          <w:rStyle w:val="Emphasis"/>
          <w:rFonts w:asciiTheme="minorHAnsi" w:hAnsiTheme="minorHAnsi" w:cstheme="minorHAnsi"/>
          <w:highlight w:val="green"/>
          <w:bdr w:val="single" w:sz="4" w:space="0" w:color="auto"/>
        </w:rPr>
        <w:t>in the consolidation of transatlantic cables</w:t>
      </w:r>
      <w:r w:rsidRPr="006B7C4E">
        <w:rPr>
          <w:rFonts w:asciiTheme="minorHAnsi" w:hAnsiTheme="minorHAnsi" w:cstheme="minorHAnsi"/>
          <w:u w:val="single"/>
        </w:rPr>
        <w:t xml:space="preserve"> that all landed in New York and New Jersey.” For its newest cable, Marea, Microsoft chose to base its US operation further down the coast in Virginia, away from the cluster of cables to minimize disruption should another massive storm hit New York. But most often when a cable goes down nature is not to blame. There are about </w:t>
      </w:r>
      <w:r w:rsidRPr="006B7C4E">
        <w:rPr>
          <w:rStyle w:val="Emphasis"/>
          <w:rFonts w:asciiTheme="minorHAnsi" w:hAnsiTheme="minorHAnsi" w:cstheme="minorHAnsi"/>
          <w:highlight w:val="green"/>
        </w:rPr>
        <w:t>200</w:t>
      </w:r>
      <w:r w:rsidRPr="006B7C4E">
        <w:rPr>
          <w:rFonts w:asciiTheme="minorHAnsi" w:hAnsiTheme="minorHAnsi" w:cstheme="minorHAnsi"/>
          <w:u w:val="single"/>
        </w:rPr>
        <w:t xml:space="preserve"> such </w:t>
      </w:r>
      <w:r w:rsidRPr="006B7C4E">
        <w:rPr>
          <w:rStyle w:val="Emphasis"/>
          <w:rFonts w:asciiTheme="minorHAnsi" w:hAnsiTheme="minorHAnsi" w:cstheme="minorHAnsi"/>
          <w:highlight w:val="green"/>
        </w:rPr>
        <w:t>failures each year</w:t>
      </w:r>
      <w:r w:rsidRPr="006B7C4E">
        <w:rPr>
          <w:rFonts w:asciiTheme="minorHAnsi" w:hAnsiTheme="minorHAnsi" w:cstheme="minorHAnsi"/>
          <w:u w:val="single"/>
        </w:rPr>
        <w:t xml:space="preserve"> and the </w:t>
      </w:r>
      <w:r w:rsidRPr="006B7C4E">
        <w:rPr>
          <w:rStyle w:val="Emphasis"/>
          <w:rFonts w:asciiTheme="minorHAnsi" w:hAnsiTheme="minorHAnsi" w:cstheme="minorHAnsi"/>
          <w:highlight w:val="green"/>
        </w:rPr>
        <w:t>vast majority are caused by humans</w:t>
      </w:r>
      <w:r w:rsidRPr="006B7C4E">
        <w:rPr>
          <w:rFonts w:asciiTheme="minorHAnsi" w:hAnsiTheme="minorHAnsi" w:cstheme="minorHAnsi"/>
          <w:u w:val="single"/>
        </w:rPr>
        <w:t>. “</w:t>
      </w:r>
      <w:r w:rsidRPr="006B7C4E">
        <w:rPr>
          <w:rStyle w:val="Emphasis"/>
          <w:rFonts w:asciiTheme="minorHAnsi" w:hAnsiTheme="minorHAnsi" w:cstheme="minorHAnsi"/>
          <w:highlight w:val="green"/>
        </w:rPr>
        <w:t>Two-thirds</w:t>
      </w:r>
      <w:r w:rsidRPr="006B7C4E">
        <w:rPr>
          <w:rFonts w:asciiTheme="minorHAnsi" w:hAnsiTheme="minorHAnsi" w:cstheme="minorHAnsi"/>
          <w:u w:val="single"/>
        </w:rPr>
        <w:t xml:space="preserve"> of cable failures are </w:t>
      </w:r>
      <w:r w:rsidRPr="006B7C4E">
        <w:rPr>
          <w:rStyle w:val="Emphasis"/>
          <w:rFonts w:asciiTheme="minorHAnsi" w:hAnsiTheme="minorHAnsi" w:cstheme="minorHAnsi"/>
          <w:highlight w:val="green"/>
        </w:rPr>
        <w:t>caused by accidental human activities,</w:t>
      </w:r>
      <w:r w:rsidRPr="006B7C4E">
        <w:rPr>
          <w:rFonts w:asciiTheme="minorHAnsi" w:hAnsiTheme="minorHAnsi" w:cstheme="minorHAnsi"/>
          <w:u w:val="single"/>
        </w:rPr>
        <w:t xml:space="preserve"> fishing nets and trawling and also ships’ anchors,” said Tim Stronge, vice-president of research at TeleGeography, a telecoms market research firm.</w:t>
      </w:r>
      <w:r w:rsidRPr="006B7C4E">
        <w:rPr>
          <w:rFonts w:asciiTheme="minorHAnsi" w:hAnsiTheme="minorHAnsi" w:cstheme="minorHAnsi"/>
          <w:sz w:val="16"/>
        </w:rPr>
        <w:t xml:space="preserve"> “The next largest category is natural disaster, mother nature – sometimes earthquakes but also underwater landslides.” </w:t>
      </w:r>
      <w:r w:rsidRPr="006B7C4E">
        <w:rPr>
          <w:rFonts w:asciiTheme="minorHAnsi" w:hAnsiTheme="minorHAnsi" w:cstheme="minorHAnsi"/>
          <w:u w:val="single"/>
        </w:rPr>
        <w:t>A magnitude-7.0 earthquake off the southwest coast off Taiwan in 2006, along with aftershocks, cut eight submarine cables which caused internet outages and disruption in Taiwan, Hong Kong, China, Japan, Korea and the Philippines. Stronge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Clatterbuck. The process begins by looking at naval charts to plot the best route</w:t>
      </w:r>
      <w:r w:rsidRPr="006B7C4E">
        <w:rPr>
          <w:rFonts w:asciiTheme="minorHAnsi" w:hAnsiTheme="minorHAnsi" w:cstheme="minorHAnsi"/>
          <w:sz w:val="16"/>
        </w:rPr>
        <w:t xml:space="preserve">. Cables are safest in deep water where they can rest on a relatively flat seabed, and won’t rub against rocks or be at risk of other disturbances. “The deeper the better,” Clatterbuck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Clatterbuck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kevlar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TeleGeography’s Stronge.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Clatterbuck said. “Sometimes it can take a month to load the cable onto a ship.” The 6,600 kilometer (4,000 mile) Marea cable weighs over 4.6 million kilograms (10.2 million pounds), or the equivalent of 34 blue whales, according to Microsoft, which co-funded the project with Facebook. It took more than two years to lay the entire thing. Malicious cuts The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5,400 kilogram (6-ton) anchor, the cable’s owner said. But the cause of the other damage was never explained, with suggestions it could have been the work of saboteurs. That raises </w:t>
      </w:r>
      <w:r w:rsidRPr="006B7C4E">
        <w:rPr>
          <w:rStyle w:val="Emphasis"/>
          <w:rFonts w:asciiTheme="minorHAnsi" w:hAnsiTheme="minorHAnsi" w:cstheme="minorHAnsi"/>
          <w:highlight w:val="green"/>
        </w:rPr>
        <w:t>the issue of another threat to undersea cables: deliberate human attacks</w:t>
      </w:r>
      <w:r w:rsidRPr="006B7C4E">
        <w:rPr>
          <w:rFonts w:asciiTheme="minorHAnsi" w:hAnsiTheme="minorHAnsi" w:cstheme="minorHAnsi"/>
          <w:sz w:val="16"/>
        </w:rPr>
        <w:t>. In a 2017 paper for the right-wing think tank Policy Exchange, British lawmaker Rishi Sunak wrote that “</w:t>
      </w:r>
      <w:r w:rsidRPr="006B7C4E">
        <w:rPr>
          <w:rStyle w:val="Emphasis"/>
          <w:rFonts w:asciiTheme="minorHAnsi" w:hAnsiTheme="minorHAnsi" w:cstheme="minorHAnsi"/>
          <w:highlight w:val="green"/>
        </w:rPr>
        <w:t>security remains a challenge” for undersea cables</w:t>
      </w:r>
      <w:r w:rsidRPr="006B7C4E">
        <w:rPr>
          <w:rFonts w:asciiTheme="minorHAnsi" w:hAnsiTheme="minorHAnsi" w:cstheme="minorHAnsi"/>
          <w:sz w:val="16"/>
        </w:rPr>
        <w:t xml:space="preserve">. “Funneled through exposed choke points (often with minimal protection) and their isolated deep-sea locations entirely public, the arteries upon which the Internet and our modern world depends have </w:t>
      </w:r>
      <w:r w:rsidRPr="006B7C4E">
        <w:rPr>
          <w:rStyle w:val="Emphasis"/>
          <w:rFonts w:asciiTheme="minorHAnsi" w:hAnsiTheme="minorHAnsi" w:cstheme="minorHAnsi"/>
          <w:highlight w:val="green"/>
          <w:bdr w:val="single" w:sz="4" w:space="0" w:color="auto"/>
        </w:rPr>
        <w:t>been left highly vulnerable</w:t>
      </w:r>
      <w:r w:rsidRPr="006B7C4E">
        <w:rPr>
          <w:rFonts w:asciiTheme="minorHAnsi" w:hAnsiTheme="minorHAnsi" w:cstheme="minorHAnsi"/>
          <w:sz w:val="16"/>
        </w:rPr>
        <w:t xml:space="preserve">,” he said. “The threat of these vulnerabilities being exploited is growing. A successful attack would deal a crippling blow to Britain’s security and prosperity.” However, with more than 50 cables connected to the UK alone, Clatterbuck was skeptical about how useful a deliberate outage could be in a time of war, pointing to the level of coordination and resources required to cut multiple cables at once. “If you wanted to sabotage the global internet or cut off a particular place you’d have to do it simultaneously on multiple cables,” he said. “You’d be focusing on the hardest aspect of disrupting a network.” </w:t>
      </w:r>
    </w:p>
    <w:p w14:paraId="075FC6FB" w14:textId="77777777" w:rsidR="005C209B" w:rsidRPr="006B7C4E" w:rsidRDefault="005C209B" w:rsidP="005C209B">
      <w:pPr>
        <w:pStyle w:val="Heading4"/>
        <w:rPr>
          <w:rFonts w:asciiTheme="minorHAnsi" w:hAnsiTheme="minorHAnsi" w:cstheme="minorHAnsi"/>
        </w:rPr>
      </w:pPr>
      <w:r w:rsidRPr="006B7C4E">
        <w:rPr>
          <w:rFonts w:asciiTheme="minorHAnsi" w:hAnsiTheme="minorHAnsi" w:cstheme="minorHAnsi"/>
        </w:rPr>
        <w:t>SpaceX satellites are key to internet access</w:t>
      </w:r>
    </w:p>
    <w:p w14:paraId="00612C9B" w14:textId="7F264B53" w:rsidR="005C209B" w:rsidRPr="006B7C4E" w:rsidRDefault="005C209B" w:rsidP="005C209B">
      <w:pPr>
        <w:rPr>
          <w:rFonts w:asciiTheme="minorHAnsi" w:hAnsiTheme="minorHAnsi" w:cstheme="minorHAnsi"/>
        </w:rPr>
      </w:pPr>
      <w:r w:rsidRPr="006B7C4E">
        <w:rPr>
          <w:rFonts w:asciiTheme="minorHAnsi" w:hAnsiTheme="minorHAnsi" w:cstheme="minorHAnsi"/>
        </w:rPr>
        <w:t xml:space="preserve">James </w:t>
      </w:r>
      <w:r w:rsidRPr="006B7C4E">
        <w:rPr>
          <w:rStyle w:val="Style13ptBold"/>
          <w:rFonts w:asciiTheme="minorHAnsi" w:hAnsiTheme="minorHAnsi" w:cstheme="minorHAnsi"/>
        </w:rPr>
        <w:t xml:space="preserve">Pethokoukis </w:t>
      </w:r>
      <w:r w:rsidR="003B67AD" w:rsidRPr="006B7C4E">
        <w:rPr>
          <w:rStyle w:val="Style13ptBold"/>
          <w:rFonts w:asciiTheme="minorHAnsi" w:hAnsiTheme="minorHAnsi" w:cstheme="minorHAnsi"/>
        </w:rPr>
        <w:t>21</w:t>
      </w:r>
      <w:r w:rsidRPr="006B7C4E">
        <w:rPr>
          <w:rFonts w:asciiTheme="minorHAnsi" w:hAnsiTheme="minorHAnsi" w:cstheme="minorHAnsi"/>
        </w:rPr>
        <w:t xml:space="preserve"> [James Pethokoukis, a columnist and an economic policy analyst, is the Dewitt Wallace Fellow at the American Enterprise Institute, where he writes and edits the AEIdeas blog and hosts a weekly podcast, “Political Economy with James Pethokoukis.” He is also a columnist for The Week and an official contributor to CNBC. “Why a SpaceX bankruptcy would hurt the global poor” Faster, Please! November 30, 2021 </w:t>
      </w:r>
      <w:hyperlink r:id="rId21" w:history="1">
        <w:r w:rsidRPr="006B7C4E">
          <w:rPr>
            <w:rStyle w:val="Hyperlink"/>
            <w:rFonts w:asciiTheme="minorHAnsi" w:hAnsiTheme="minorHAnsi" w:cstheme="minorHAnsi"/>
          </w:rPr>
          <w:t>https://fasterplease.substack.com/p/-why-a-spacex-bankruptcy-would-hurt</w:t>
        </w:r>
      </w:hyperlink>
    </w:p>
    <w:p w14:paraId="2AF8EA3C" w14:textId="77777777" w:rsidR="005C209B" w:rsidRPr="006B7C4E" w:rsidRDefault="005C209B" w:rsidP="005C209B">
      <w:pPr>
        <w:rPr>
          <w:rStyle w:val="StyleUnderline"/>
          <w:rFonts w:asciiTheme="minorHAnsi" w:hAnsiTheme="minorHAnsi" w:cstheme="minorHAnsi"/>
        </w:rPr>
      </w:pPr>
      <w:r w:rsidRPr="006B7C4E">
        <w:rPr>
          <w:rFonts w:asciiTheme="minorHAnsi" w:hAnsiTheme="minorHAnsi" w:cstheme="minorHAnsi"/>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Starlink are key to that upper bound. (Also: A Morgan Stanley survey of “institutional investors and industry experts” expect SpaceX to become more valuable than Tesla, currently a trillion-dollar company. We’ll see.) So it’s not surprising that Musk emphasizes the importance of the </w:t>
      </w:r>
      <w:r w:rsidRPr="006B7C4E">
        <w:rPr>
          <w:rStyle w:val="StyleUnderline"/>
          <w:rFonts w:asciiTheme="minorHAnsi" w:hAnsiTheme="minorHAnsi" w:cstheme="minorHAnsi"/>
          <w:highlight w:val="green"/>
        </w:rPr>
        <w:t>Starlink internet</w:t>
      </w:r>
      <w:r w:rsidRPr="006B7C4E">
        <w:rPr>
          <w:rStyle w:val="StyleUnderline"/>
          <w:rFonts w:asciiTheme="minorHAnsi" w:hAnsiTheme="minorHAnsi" w:cstheme="minorHAnsi"/>
        </w:rPr>
        <w:t xml:space="preserve"> satellite venture here</w:t>
      </w:r>
      <w:r w:rsidRPr="006B7C4E">
        <w:rPr>
          <w:rFonts w:asciiTheme="minorHAnsi" w:hAnsiTheme="minorHAnsi" w:cstheme="minorHAnsi"/>
          <w:sz w:val="12"/>
        </w:rPr>
        <w:t xml:space="preserve">, especially its next incarnation. Now go and Twitter search on the terms “Musk,” “ruining,” and “sky,” and you’ll find plenty of complaints about the Starlink constellation — </w:t>
      </w:r>
      <w:r w:rsidRPr="006B7C4E">
        <w:rPr>
          <w:rStyle w:val="StyleUnderline"/>
          <w:rFonts w:asciiTheme="minorHAnsi" w:hAnsiTheme="minorHAnsi" w:cstheme="minorHAnsi"/>
        </w:rPr>
        <w:t xml:space="preserve">with currently </w:t>
      </w:r>
      <w:r w:rsidRPr="006B7C4E">
        <w:rPr>
          <w:rStyle w:val="StyleUnderline"/>
          <w:rFonts w:asciiTheme="minorHAnsi" w:hAnsiTheme="minorHAnsi" w:cstheme="minorHAnsi"/>
          <w:highlight w:val="green"/>
        </w:rPr>
        <w:t>more than 1,700 satellites</w:t>
      </w:r>
      <w:r w:rsidRPr="006B7C4E">
        <w:rPr>
          <w:rStyle w:val="StyleUnderline"/>
          <w:rFonts w:asciiTheme="minorHAnsi" w:hAnsiTheme="minorHAnsi" w:cstheme="minorHAnsi"/>
        </w:rPr>
        <w:t xml:space="preserve"> in low-Earth orbit.</w:t>
      </w:r>
      <w:r w:rsidRPr="006B7C4E">
        <w:rPr>
          <w:rFonts w:asciiTheme="minorHAnsi" w:hAnsiTheme="minorHAnsi" w:cstheme="minorHAnsi"/>
          <w:sz w:val="12"/>
        </w:rPr>
        <w:t xml:space="preserve"> For many of these keyboard critics, Starlink is nothing more than an uberbillionaire's reckless effort to become an even wealthier uberbillionaire. Or maybe it’s just another Muskian vanity project, like building rockets to Mars. Either way, these diehard anti-Muskers see a cluttered sky for visual astronomers, both amateur and professional, as a horrific tradeoff just so the entrepreneur can sell global internet access. Now, the extreme version of this critique is unserious, little more than anti-billionaire emoting. The profit potential of Starlink is unclear, though it seems to be Musk’s goal that the telecom business will one day help fund his Mars ambitions. But the venture isn’t there yet. Last summer, Musk estimated that Starlink would likely need between $20 billion and $30 billion in investment. "If we succeed in not going bankrupt, then that'll be great, and we can move on from there," Musk said. For now, </w:t>
      </w:r>
      <w:r w:rsidRPr="006B7C4E">
        <w:rPr>
          <w:rStyle w:val="StyleUnderline"/>
          <w:rFonts w:asciiTheme="minorHAnsi" w:hAnsiTheme="minorHAnsi" w:cstheme="minorHAnsi"/>
        </w:rPr>
        <w:t xml:space="preserve">Starlink </w:t>
      </w:r>
      <w:r w:rsidRPr="006B7C4E">
        <w:rPr>
          <w:rStyle w:val="StyleUnderline"/>
          <w:rFonts w:asciiTheme="minorHAnsi" w:hAnsiTheme="minorHAnsi" w:cstheme="minorHAnsi"/>
          <w:highlight w:val="green"/>
        </w:rPr>
        <w:t>aims to add another 1,000</w:t>
      </w:r>
      <w:r w:rsidRPr="006B7C4E">
        <w:rPr>
          <w:rStyle w:val="StyleUnderline"/>
          <w:rFonts w:asciiTheme="minorHAnsi" w:hAnsiTheme="minorHAnsi" w:cstheme="minorHAnsi"/>
        </w:rPr>
        <w:t xml:space="preserve"> satellites </w:t>
      </w:r>
      <w:r w:rsidRPr="006B7C4E">
        <w:rPr>
          <w:rStyle w:val="StyleUnderline"/>
          <w:rFonts w:asciiTheme="minorHAnsi" w:hAnsiTheme="minorHAnsi" w:cstheme="minorHAnsi"/>
          <w:highlight w:val="green"/>
        </w:rPr>
        <w:t>a year</w:t>
      </w:r>
      <w:r w:rsidRPr="006B7C4E">
        <w:rPr>
          <w:rFonts w:asciiTheme="minorHAnsi" w:hAnsiTheme="minorHAnsi" w:cstheme="minorHAnsi"/>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Starlink satellites — “the 333-second exposure shows at least 19 satellites passing overhead” — on astronomical observations, via the IFLScience website: Of course, framing the trade-off as the above picture vs. “better global internet” doesn’t quite capture the benefits of the latter. And they are considerable. </w:t>
      </w:r>
      <w:r w:rsidRPr="006B7C4E">
        <w:rPr>
          <w:rStyle w:val="StyleUnderline"/>
          <w:rFonts w:asciiTheme="minorHAnsi" w:hAnsiTheme="minorHAnsi" w:cstheme="minorHAnsi"/>
          <w:highlight w:val="green"/>
        </w:rPr>
        <w:t>There remains</w:t>
      </w:r>
      <w:r w:rsidRPr="006B7C4E">
        <w:rPr>
          <w:rStyle w:val="StyleUnderline"/>
          <w:rFonts w:asciiTheme="minorHAnsi" w:hAnsiTheme="minorHAnsi" w:cstheme="minorHAnsi"/>
        </w:rPr>
        <w:t xml:space="preserve"> a stark digital </w:t>
      </w:r>
      <w:r w:rsidRPr="006B7C4E">
        <w:rPr>
          <w:rStyle w:val="StyleUnderline"/>
          <w:rFonts w:asciiTheme="minorHAnsi" w:hAnsiTheme="minorHAnsi" w:cstheme="minorHAnsi"/>
          <w:highlight w:val="green"/>
        </w:rPr>
        <w:t>divide in global internet access.</w:t>
      </w:r>
      <w:r w:rsidRPr="006B7C4E">
        <w:rPr>
          <w:rStyle w:val="StyleUnderline"/>
          <w:rFonts w:asciiTheme="minorHAnsi" w:hAnsiTheme="minorHAnsi" w:cstheme="minorHAnsi"/>
        </w:rPr>
        <w:t xml:space="preserve"> As the World Economic Forum notes: “Globally, only just over </w:t>
      </w:r>
      <w:r w:rsidRPr="006B7C4E">
        <w:rPr>
          <w:rStyle w:val="StyleUnderline"/>
          <w:rFonts w:asciiTheme="minorHAnsi" w:hAnsiTheme="minorHAnsi" w:cstheme="minorHAnsi"/>
          <w:highlight w:val="green"/>
        </w:rPr>
        <w:t>half of households</w:t>
      </w:r>
      <w:r w:rsidRPr="006B7C4E">
        <w:rPr>
          <w:rStyle w:val="StyleUnderline"/>
          <w:rFonts w:asciiTheme="minorHAnsi" w:hAnsiTheme="minorHAnsi" w:cstheme="minorHAnsi"/>
        </w:rPr>
        <w:t xml:space="preserve"> (55 percent) </w:t>
      </w:r>
      <w:r w:rsidRPr="006B7C4E">
        <w:rPr>
          <w:rStyle w:val="StyleUnderline"/>
          <w:rFonts w:asciiTheme="minorHAnsi" w:hAnsiTheme="minorHAnsi" w:cstheme="minorHAnsi"/>
          <w:highlight w:val="green"/>
        </w:rPr>
        <w:t>have an internet connection</w:t>
      </w:r>
      <w:r w:rsidRPr="006B7C4E">
        <w:rPr>
          <w:rStyle w:val="StyleUnderline"/>
          <w:rFonts w:asciiTheme="minorHAnsi" w:hAnsiTheme="minorHAnsi" w:cstheme="minorHAnsi"/>
        </w:rPr>
        <w:t xml:space="preserve">, according to UNESCO. </w:t>
      </w:r>
      <w:r w:rsidRPr="006B7C4E">
        <w:rPr>
          <w:rStyle w:val="StyleUnderline"/>
          <w:rFonts w:asciiTheme="minorHAnsi" w:hAnsiTheme="minorHAnsi" w:cstheme="minorHAnsi"/>
          <w:highlight w:val="green"/>
        </w:rPr>
        <w:t>In the developed world, 87 percent</w:t>
      </w:r>
      <w:r w:rsidRPr="006B7C4E">
        <w:rPr>
          <w:rStyle w:val="StyleUnderline"/>
          <w:rFonts w:asciiTheme="minorHAnsi" w:hAnsiTheme="minorHAnsi" w:cstheme="minorHAnsi"/>
        </w:rPr>
        <w:t xml:space="preserve"> are connected compared </w:t>
      </w:r>
      <w:r w:rsidRPr="006B7C4E">
        <w:rPr>
          <w:rStyle w:val="StyleUnderline"/>
          <w:rFonts w:asciiTheme="minorHAnsi" w:hAnsiTheme="minorHAnsi" w:cstheme="minorHAnsi"/>
          <w:highlight w:val="green"/>
        </w:rPr>
        <w:t>with 47 percent in developing nations</w:t>
      </w:r>
      <w:r w:rsidRPr="006B7C4E">
        <w:rPr>
          <w:rStyle w:val="StyleUnderline"/>
          <w:rFonts w:asciiTheme="minorHAnsi" w:hAnsiTheme="minorHAnsi" w:cstheme="minorHAnsi"/>
        </w:rPr>
        <w:t xml:space="preserve">, </w:t>
      </w:r>
      <w:r w:rsidRPr="006B7C4E">
        <w:rPr>
          <w:rStyle w:val="StyleUnderline"/>
          <w:rFonts w:asciiTheme="minorHAnsi" w:hAnsiTheme="minorHAnsi" w:cstheme="minorHAnsi"/>
          <w:highlight w:val="green"/>
        </w:rPr>
        <w:t>and</w:t>
      </w:r>
      <w:r w:rsidRPr="006B7C4E">
        <w:rPr>
          <w:rStyle w:val="StyleUnderline"/>
          <w:rFonts w:asciiTheme="minorHAnsi" w:hAnsiTheme="minorHAnsi" w:cstheme="minorHAnsi"/>
        </w:rPr>
        <w:t xml:space="preserve"> just </w:t>
      </w:r>
      <w:r w:rsidRPr="006B7C4E">
        <w:rPr>
          <w:rStyle w:val="StyleUnderline"/>
          <w:rFonts w:asciiTheme="minorHAnsi" w:hAnsiTheme="minorHAnsi" w:cstheme="minorHAnsi"/>
          <w:highlight w:val="green"/>
        </w:rPr>
        <w:t>19 percent in the least developed countries.”</w:t>
      </w:r>
      <w:r w:rsidRPr="006B7C4E">
        <w:rPr>
          <w:rFonts w:asciiTheme="minorHAnsi" w:hAnsiTheme="minorHAnsi" w:cstheme="minorHAnsi"/>
          <w:sz w:val="12"/>
        </w:rPr>
        <w:t xml:space="preserve"> It seems pretty clear that </w:t>
      </w:r>
      <w:r w:rsidRPr="006B7C4E">
        <w:rPr>
          <w:rStyle w:val="StyleUnderline"/>
          <w:rFonts w:asciiTheme="minorHAnsi" w:hAnsiTheme="minorHAnsi" w:cstheme="minorHAnsi"/>
          <w:highlight w:val="green"/>
        </w:rPr>
        <w:t>broadband</w:t>
      </w:r>
      <w:r w:rsidRPr="006B7C4E">
        <w:rPr>
          <w:rStyle w:val="StyleUnderline"/>
          <w:rFonts w:asciiTheme="minorHAnsi" w:hAnsiTheme="minorHAnsi" w:cstheme="minorHAnsi"/>
        </w:rPr>
        <w:t xml:space="preserve"> internet access </w:t>
      </w:r>
      <w:r w:rsidRPr="006B7C4E">
        <w:rPr>
          <w:rStyle w:val="StyleUnderline"/>
          <w:rFonts w:asciiTheme="minorHAnsi" w:hAnsiTheme="minorHAnsi" w:cstheme="minorHAnsi"/>
          <w:highlight w:val="green"/>
        </w:rPr>
        <w:t>brings considerable economic gains</w:t>
      </w:r>
      <w:r w:rsidRPr="006B7C4E">
        <w:rPr>
          <w:rStyle w:val="StyleUnderline"/>
          <w:rFonts w:asciiTheme="minorHAnsi" w:hAnsiTheme="minorHAnsi" w:cstheme="minorHAnsi"/>
        </w:rPr>
        <w:t xml:space="preserve">, particularly </w:t>
      </w:r>
      <w:r w:rsidRPr="006B7C4E">
        <w:rPr>
          <w:rStyle w:val="StyleUnderline"/>
          <w:rFonts w:asciiTheme="minorHAnsi" w:hAnsiTheme="minorHAnsi" w:cstheme="minorHAnsi"/>
          <w:highlight w:val="green"/>
        </w:rPr>
        <w:t>to poorer countries</w:t>
      </w:r>
      <w:r w:rsidRPr="006B7C4E">
        <w:rPr>
          <w:rStyle w:val="StyleUnderline"/>
          <w:rFonts w:asciiTheme="minorHAnsi" w:hAnsiTheme="minorHAnsi" w:cstheme="minorHAnsi"/>
        </w:rPr>
        <w:t>.</w:t>
      </w:r>
      <w:r w:rsidRPr="006B7C4E">
        <w:rPr>
          <w:rFonts w:asciiTheme="minorHAnsi" w:hAnsiTheme="minorHAnsi" w:cstheme="minorHAnsi"/>
          <w:sz w:val="12"/>
        </w:rPr>
        <w:t xml:space="preserve"> (Musk has specifically said this is a goal of Starlink.) Here are a few examples from the August 2021 analysis “The Economic Impact of Internet Connectivity in Developing Countries” by Jonas Hjort (Columbia University) and Lin Tian (INSEAD): </w:t>
      </w:r>
      <w:r w:rsidRPr="006B7C4E">
        <w:rPr>
          <w:rStyle w:val="StyleUnderline"/>
          <w:rFonts w:asciiTheme="minorHAnsi" w:hAnsiTheme="minorHAnsi" w:cstheme="minorHAnsi"/>
        </w:rPr>
        <w:t>Quite a few studies convincingly estimate the effect on consumption</w:t>
      </w:r>
      <w:r w:rsidRPr="006B7C4E">
        <w:rPr>
          <w:rFonts w:asciiTheme="minorHAnsi" w:hAnsiTheme="minorHAnsi" w:cstheme="minorHAnsi"/>
          <w:sz w:val="12"/>
        </w:rPr>
        <w:t xml:space="preserve"> of specific internet-enabled technologies (rather than internet connectivity itself) through model-based approaches, and a few do so more directly. </w:t>
      </w:r>
      <w:r w:rsidRPr="006B7C4E">
        <w:rPr>
          <w:rStyle w:val="StyleUnderline"/>
          <w:rFonts w:asciiTheme="minorHAnsi" w:hAnsiTheme="minorHAnsi" w:cstheme="minorHAnsi"/>
        </w:rPr>
        <w:t>Jack &amp; Suri (2014) show that access to mobile money decreased consumption poverty by two percentage points in Kenya.</w:t>
      </w:r>
      <w:r w:rsidRPr="006B7C4E">
        <w:rPr>
          <w:rFonts w:asciiTheme="minorHAnsi" w:hAnsiTheme="minorHAnsi" w:cstheme="minorHAnsi"/>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6B7C4E">
        <w:rPr>
          <w:rStyle w:val="StyleUnderline"/>
          <w:rFonts w:asciiTheme="minorHAnsi" w:hAnsiTheme="minorHAnsi" w:cstheme="minorHAnsi"/>
        </w:rPr>
        <w:t>Exploiting variation arising from the gradual arrival of submarine cable connections and using nighttime satellite image luminosity as a proxy for economic activity, Goldbeck &amp; Lindlacher (2021) estimate that basic internet availability leads to about a two percentage point increase in economic growth.</w:t>
      </w:r>
      <w:r w:rsidRPr="006B7C4E">
        <w:rPr>
          <w:rFonts w:asciiTheme="minorHAnsi" w:hAnsiTheme="minorHAnsi" w:cstheme="minorHAnsi"/>
          <w:sz w:val="12"/>
        </w:rPr>
        <w:t xml:space="preserve"> As we briefly discussed in Sub-section 3.1.1, </w:t>
      </w:r>
      <w:r w:rsidRPr="006B7C4E">
        <w:rPr>
          <w:rStyle w:val="StyleUnderline"/>
          <w:rFonts w:asciiTheme="minorHAnsi" w:hAnsiTheme="minorHAnsi" w:cstheme="minorHAnsi"/>
        </w:rPr>
        <w:t>Bahia et al. (2020) show evidence that the gradual roll-out of mobile broadband in Nigeria between 2010 and 2016 increased labor force participation and employment. The paper also shows that household consumption simultaneously increased and poverty decreased. Households that had at least one year of mobile broadband coverage experienced an increase in total consumption of about 6 percent. Masaki et al. (2020) document a similarly striking result.</w:t>
      </w:r>
      <w:r w:rsidRPr="006B7C4E">
        <w:rPr>
          <w:rFonts w:asciiTheme="minorHAnsi" w:hAnsiTheme="minorHAnsi" w:cstheme="minorHAnsi"/>
          <w:sz w:val="12"/>
        </w:rPr>
        <w:t xml:space="preserve"> Combining household expenditure surveys with data on the location of fiber-optic transmission nodes and coverage maps of 3G mobile technology, they show that </w:t>
      </w:r>
      <w:r w:rsidRPr="006B7C4E">
        <w:rPr>
          <w:rStyle w:val="StyleUnderline"/>
          <w:rFonts w:asciiTheme="minorHAnsi" w:hAnsiTheme="minorHAnsi" w:cstheme="minorHAnsi"/>
        </w:rPr>
        <w:t>3G coverage is associated with a 14 percent increase in total consumption and a 10 percent decline in extreme poverty in Senegal.</w:t>
      </w:r>
      <w:r w:rsidRPr="006B7C4E">
        <w:rPr>
          <w:rFonts w:asciiTheme="minorHAnsi" w:hAnsiTheme="minorHAnsi" w:cstheme="minorHAnsi"/>
          <w:sz w:val="12"/>
        </w:rPr>
        <w:t xml:space="preserve"> Finally, </w:t>
      </w:r>
      <w:r w:rsidRPr="006B7C4E">
        <w:rPr>
          <w:rStyle w:val="StyleUnderline"/>
          <w:rFonts w:asciiTheme="minorHAnsi" w:hAnsiTheme="minorHAnsi" w:cstheme="minorHAnsi"/>
        </w:rPr>
        <w:t>Bahia et al. (2021) use a similar empirical approach to study the effect of mobile broadband roll-out in Tanzania and find a comparable increase in household consumption and decline poverty in this setting. The eventual endgame here is that there are going to be many tens of thousands more satellites in orbit, enabling total global internet coverage.</w:t>
      </w:r>
      <w:r w:rsidRPr="006B7C4E">
        <w:rPr>
          <w:rFonts w:asciiTheme="minorHAnsi" w:hAnsiTheme="minorHAnsi" w:cstheme="minorHAnsi"/>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Starlink funding Musk’s deep-space ambitions. Meanwhile, </w:t>
      </w:r>
      <w:r w:rsidRPr="006B7C4E">
        <w:rPr>
          <w:rStyle w:val="StyleUnderline"/>
          <w:rFonts w:asciiTheme="minorHAnsi" w:hAnsiTheme="minorHAnsi" w:cstheme="minorHAnsi"/>
        </w:rPr>
        <w:t>there will be a lot less global poverty here on Earth than otherwise.</w:t>
      </w:r>
      <w:bookmarkEnd w:id="0"/>
    </w:p>
    <w:p w14:paraId="2A3ED4EB" w14:textId="77777777" w:rsidR="005C209B" w:rsidRPr="006B7C4E" w:rsidRDefault="005C209B" w:rsidP="005C209B">
      <w:pPr>
        <w:pStyle w:val="Heading4"/>
        <w:rPr>
          <w:rFonts w:asciiTheme="minorHAnsi" w:hAnsiTheme="minorHAnsi" w:cstheme="minorHAnsi"/>
        </w:rPr>
      </w:pPr>
      <w:bookmarkStart w:id="1" w:name="_Hlk90722848"/>
      <w:r w:rsidRPr="006B7C4E">
        <w:rPr>
          <w:rFonts w:asciiTheme="minorHAnsi" w:hAnsiTheme="minorHAnsi" w:cstheme="minorHAnsi"/>
        </w:rPr>
        <w:t>Internet access checks multiple existential threats</w:t>
      </w:r>
    </w:p>
    <w:p w14:paraId="477B0A6C" w14:textId="77777777" w:rsidR="005C209B" w:rsidRPr="006B7C4E" w:rsidRDefault="005C209B" w:rsidP="005C209B">
      <w:pPr>
        <w:rPr>
          <w:rFonts w:asciiTheme="minorHAnsi" w:hAnsiTheme="minorHAnsi" w:cstheme="minorHAnsi"/>
        </w:rPr>
      </w:pPr>
      <w:r w:rsidRPr="006B7C4E">
        <w:rPr>
          <w:rStyle w:val="Style13ptBold"/>
          <w:rFonts w:asciiTheme="minorHAnsi" w:hAnsiTheme="minorHAnsi" w:cstheme="minorHAnsi"/>
        </w:rPr>
        <w:t>Eagleman ’10</w:t>
      </w:r>
      <w:r w:rsidRPr="006B7C4E">
        <w:rPr>
          <w:rFonts w:asciiTheme="minorHAnsi" w:hAnsiTheme="minorHAnsi" w:cstheme="minorHAnsi"/>
        </w:rPr>
        <w:t xml:space="preserve"> [Dr. David; 11/9/2010; PhD in Neuroscience @ Baylor University, Adjunct Professor of Neoroscience @ Stanford University, Former Guggenheim Fellow, Director of the Center for Science and Law, BA @ Rice University; “Six Ways The Internet Will Save Civilization”; https://www.wired.co.uk/article/apocalypse-no]</w:t>
      </w:r>
    </w:p>
    <w:p w14:paraId="564B9CE9" w14:textId="77777777" w:rsidR="005C209B" w:rsidRPr="006B7C4E" w:rsidRDefault="005C209B" w:rsidP="005C209B">
      <w:pPr>
        <w:rPr>
          <w:rFonts w:asciiTheme="minorHAnsi" w:hAnsiTheme="minorHAnsi" w:cstheme="minorHAnsi"/>
          <w:sz w:val="16"/>
        </w:rPr>
      </w:pPr>
      <w:r w:rsidRPr="006B7C4E">
        <w:rPr>
          <w:rFonts w:asciiTheme="minorHAnsi" w:hAnsiTheme="minorHAnsi" w:cstheme="minorHAnsi"/>
          <w:sz w:val="16"/>
        </w:rPr>
        <w:t xml:space="preserve">Many </w:t>
      </w:r>
      <w:r w:rsidRPr="006B7C4E">
        <w:rPr>
          <w:rStyle w:val="StyleUnderline"/>
          <w:rFonts w:asciiTheme="minorHAnsi" w:hAnsiTheme="minorHAnsi" w:cstheme="minorHAnsi"/>
        </w:rPr>
        <w:t xml:space="preserve">great </w:t>
      </w:r>
      <w:r w:rsidRPr="006B7C4E">
        <w:rPr>
          <w:rStyle w:val="StyleUnderline"/>
          <w:rFonts w:asciiTheme="minorHAnsi" w:hAnsiTheme="minorHAnsi" w:cstheme="minorHAnsi"/>
          <w:highlight w:val="green"/>
        </w:rPr>
        <w:t>civilisations</w:t>
      </w:r>
      <w:r w:rsidRPr="006B7C4E">
        <w:rPr>
          <w:rStyle w:val="StyleUnderline"/>
          <w:rFonts w:asciiTheme="minorHAnsi" w:hAnsiTheme="minorHAnsi" w:cstheme="minorHAnsi"/>
        </w:rPr>
        <w:t xml:space="preserve"> have </w:t>
      </w:r>
      <w:r w:rsidRPr="006B7C4E">
        <w:rPr>
          <w:rStyle w:val="Emphasis"/>
          <w:rFonts w:asciiTheme="minorHAnsi" w:hAnsiTheme="minorHAnsi" w:cstheme="minorHAnsi"/>
          <w:highlight w:val="green"/>
        </w:rPr>
        <w:t>fall</w:t>
      </w:r>
      <w:r w:rsidRPr="006B7C4E">
        <w:rPr>
          <w:rStyle w:val="StyleUnderline"/>
          <w:rFonts w:asciiTheme="minorHAnsi" w:hAnsiTheme="minorHAnsi" w:cstheme="minorHAnsi"/>
        </w:rPr>
        <w:t>en</w:t>
      </w:r>
      <w:r w:rsidRPr="006B7C4E">
        <w:rPr>
          <w:rFonts w:asciiTheme="minorHAnsi" w:hAnsiTheme="minorHAnsi" w:cstheme="minorHAnsi"/>
          <w:sz w:val="16"/>
        </w:rPr>
        <w:t xml:space="preserve">, leaving nothing but cracked ruins and scattered genetics. Usually this results </w:t>
      </w:r>
      <w:r w:rsidRPr="006B7C4E">
        <w:rPr>
          <w:rStyle w:val="StyleUnderline"/>
          <w:rFonts w:asciiTheme="minorHAnsi" w:hAnsiTheme="minorHAnsi" w:cstheme="minorHAnsi"/>
          <w:highlight w:val="green"/>
        </w:rPr>
        <w:t>from</w:t>
      </w:r>
      <w:r w:rsidRPr="006B7C4E">
        <w:rPr>
          <w:rFonts w:asciiTheme="minorHAnsi" w:hAnsiTheme="minorHAnsi" w:cstheme="minorHAnsi"/>
          <w:sz w:val="16"/>
        </w:rPr>
        <w:t xml:space="preserve">: natural </w:t>
      </w:r>
      <w:r w:rsidRPr="006B7C4E">
        <w:rPr>
          <w:rStyle w:val="Emphasis"/>
          <w:rFonts w:asciiTheme="minorHAnsi" w:hAnsiTheme="minorHAnsi" w:cstheme="minorHAnsi"/>
          <w:highlight w:val="green"/>
        </w:rPr>
        <w:t>disasters</w:t>
      </w:r>
      <w:r w:rsidRPr="006B7C4E">
        <w:rPr>
          <w:rStyle w:val="StyleUnderline"/>
          <w:rFonts w:asciiTheme="minorHAnsi" w:hAnsiTheme="minorHAnsi" w:cstheme="minorHAnsi"/>
          <w:highlight w:val="green"/>
        </w:rPr>
        <w:t xml:space="preserve">, </w:t>
      </w:r>
      <w:r w:rsidRPr="006B7C4E">
        <w:rPr>
          <w:rStyle w:val="Emphasis"/>
          <w:rFonts w:asciiTheme="minorHAnsi" w:hAnsiTheme="minorHAnsi" w:cstheme="minorHAnsi"/>
          <w:highlight w:val="green"/>
        </w:rPr>
        <w:t>resource depletion</w:t>
      </w:r>
      <w:r w:rsidRPr="006B7C4E">
        <w:rPr>
          <w:rFonts w:asciiTheme="minorHAnsi" w:hAnsiTheme="minorHAnsi" w:cstheme="minorHAnsi"/>
          <w:sz w:val="16"/>
        </w:rPr>
        <w:t xml:space="preserve">, economic meltdown, </w:t>
      </w:r>
      <w:r w:rsidRPr="006B7C4E">
        <w:rPr>
          <w:rStyle w:val="StyleUnderline"/>
          <w:rFonts w:asciiTheme="minorHAnsi" w:hAnsiTheme="minorHAnsi" w:cstheme="minorHAnsi"/>
        </w:rPr>
        <w:t xml:space="preserve">disease, </w:t>
      </w:r>
      <w:r w:rsidRPr="006B7C4E">
        <w:rPr>
          <w:rStyle w:val="StyleUnderline"/>
          <w:rFonts w:asciiTheme="minorHAnsi" w:hAnsiTheme="minorHAnsi" w:cstheme="minorHAnsi"/>
          <w:highlight w:val="green"/>
        </w:rPr>
        <w:t xml:space="preserve">poor </w:t>
      </w:r>
      <w:r w:rsidRPr="006B7C4E">
        <w:rPr>
          <w:rStyle w:val="Emphasis"/>
          <w:rFonts w:asciiTheme="minorHAnsi" w:hAnsiTheme="minorHAnsi" w:cstheme="minorHAnsi"/>
          <w:highlight w:val="green"/>
        </w:rPr>
        <w:t>info</w:t>
      </w:r>
      <w:r w:rsidRPr="006B7C4E">
        <w:rPr>
          <w:rStyle w:val="StyleUnderline"/>
          <w:rFonts w:asciiTheme="minorHAnsi" w:hAnsiTheme="minorHAnsi" w:cstheme="minorHAnsi"/>
        </w:rPr>
        <w:t xml:space="preserve">rmation </w:t>
      </w:r>
      <w:r w:rsidRPr="006B7C4E">
        <w:rPr>
          <w:rStyle w:val="StyleUnderline"/>
          <w:rFonts w:asciiTheme="minorHAnsi" w:hAnsiTheme="minorHAnsi" w:cstheme="minorHAnsi"/>
          <w:highlight w:val="green"/>
        </w:rPr>
        <w:t>flow</w:t>
      </w:r>
      <w:r w:rsidRPr="006B7C4E">
        <w:rPr>
          <w:rFonts w:asciiTheme="minorHAnsi" w:hAnsiTheme="minorHAnsi" w:cstheme="minorHAnsi"/>
          <w:sz w:val="16"/>
        </w:rPr>
        <w:t xml:space="preserve"> and corruption. </w:t>
      </w:r>
      <w:r w:rsidRPr="006B7C4E">
        <w:rPr>
          <w:rStyle w:val="StyleUnderline"/>
          <w:rFonts w:asciiTheme="minorHAnsi" w:hAnsiTheme="minorHAnsi" w:cstheme="minorHAnsi"/>
        </w:rPr>
        <w:t>But we’re luckier</w:t>
      </w:r>
      <w:r w:rsidRPr="006B7C4E">
        <w:rPr>
          <w:rFonts w:asciiTheme="minorHAnsi" w:hAnsiTheme="minorHAnsi" w:cstheme="minorHAnsi"/>
          <w:sz w:val="16"/>
        </w:rPr>
        <w:t xml:space="preserve"> than our predecessors </w:t>
      </w:r>
      <w:r w:rsidRPr="006B7C4E">
        <w:rPr>
          <w:rStyle w:val="StyleUnderline"/>
          <w:rFonts w:asciiTheme="minorHAnsi" w:hAnsiTheme="minorHAnsi" w:cstheme="minorHAnsi"/>
        </w:rPr>
        <w:t xml:space="preserve">because </w:t>
      </w:r>
      <w:r w:rsidRPr="006B7C4E">
        <w:rPr>
          <w:rStyle w:val="StyleUnderline"/>
          <w:rFonts w:asciiTheme="minorHAnsi" w:hAnsiTheme="minorHAnsi" w:cstheme="minorHAnsi"/>
          <w:highlight w:val="green"/>
        </w:rPr>
        <w:t>we command</w:t>
      </w:r>
      <w:r w:rsidRPr="006B7C4E">
        <w:rPr>
          <w:rFonts w:asciiTheme="minorHAnsi" w:hAnsiTheme="minorHAnsi" w:cstheme="minorHAnsi"/>
          <w:sz w:val="16"/>
        </w:rPr>
        <w:t xml:space="preserve"> a technology that no one else possessed: </w:t>
      </w:r>
      <w:r w:rsidRPr="006B7C4E">
        <w:rPr>
          <w:rStyle w:val="StyleUnderline"/>
          <w:rFonts w:asciiTheme="minorHAnsi" w:hAnsiTheme="minorHAnsi" w:cstheme="minorHAnsi"/>
        </w:rPr>
        <w:t>a rap</w:t>
      </w:r>
      <w:r w:rsidRPr="006B7C4E">
        <w:rPr>
          <w:rStyle w:val="Emphasis"/>
          <w:rFonts w:asciiTheme="minorHAnsi" w:hAnsiTheme="minorHAnsi" w:cstheme="minorHAnsi"/>
        </w:rPr>
        <w:t xml:space="preserve">id </w:t>
      </w:r>
      <w:r w:rsidRPr="006B7C4E">
        <w:rPr>
          <w:rStyle w:val="Emphasis"/>
          <w:rFonts w:asciiTheme="minorHAnsi" w:hAnsiTheme="minorHAnsi" w:cstheme="minorHAnsi"/>
          <w:highlight w:val="green"/>
        </w:rPr>
        <w:t>communication</w:t>
      </w:r>
      <w:r w:rsidRPr="006B7C4E">
        <w:rPr>
          <w:rStyle w:val="StyleUnderline"/>
          <w:rFonts w:asciiTheme="minorHAnsi" w:hAnsiTheme="minorHAnsi" w:cstheme="minorHAnsi"/>
        </w:rPr>
        <w:t xml:space="preserve"> network that finds its highest expression </w:t>
      </w:r>
      <w:r w:rsidRPr="006B7C4E">
        <w:rPr>
          <w:rStyle w:val="StyleUnderline"/>
          <w:rFonts w:asciiTheme="minorHAnsi" w:hAnsiTheme="minorHAnsi" w:cstheme="minorHAnsi"/>
          <w:highlight w:val="green"/>
        </w:rPr>
        <w:t xml:space="preserve">in the </w:t>
      </w:r>
      <w:r w:rsidRPr="006B7C4E">
        <w:rPr>
          <w:rStyle w:val="Emphasis"/>
          <w:rFonts w:asciiTheme="minorHAnsi" w:hAnsiTheme="minorHAnsi" w:cstheme="minorHAnsi"/>
          <w:highlight w:val="green"/>
        </w:rPr>
        <w:t>internet</w:t>
      </w:r>
      <w:r w:rsidRPr="006B7C4E">
        <w:rPr>
          <w:rFonts w:asciiTheme="minorHAnsi" w:hAnsiTheme="minorHAnsi" w:cstheme="minorHAnsi"/>
          <w:sz w:val="16"/>
        </w:rPr>
        <w:t xml:space="preserve">. I propose that there are six ways in which </w:t>
      </w:r>
      <w:r w:rsidRPr="006B7C4E">
        <w:rPr>
          <w:rStyle w:val="StyleUnderline"/>
          <w:rFonts w:asciiTheme="minorHAnsi" w:hAnsiTheme="minorHAnsi" w:cstheme="minorHAnsi"/>
        </w:rPr>
        <w:t>the net has vastly reduced the threat of societal collapse</w:t>
      </w:r>
      <w:r w:rsidRPr="006B7C4E">
        <w:rPr>
          <w:rFonts w:asciiTheme="minorHAnsi" w:hAnsiTheme="minorHAnsi" w:cstheme="minorHAnsi"/>
          <w:sz w:val="16"/>
        </w:rPr>
        <w:t>.</w:t>
      </w:r>
    </w:p>
    <w:p w14:paraId="2DCF8205" w14:textId="77777777" w:rsidR="005C209B" w:rsidRPr="006B7C4E" w:rsidRDefault="005C209B" w:rsidP="005C209B">
      <w:pPr>
        <w:rPr>
          <w:rStyle w:val="StyleUnderline"/>
          <w:rFonts w:asciiTheme="minorHAnsi" w:hAnsiTheme="minorHAnsi" w:cstheme="minorHAnsi"/>
        </w:rPr>
      </w:pPr>
      <w:r w:rsidRPr="006B7C4E">
        <w:rPr>
          <w:rStyle w:val="Emphasis"/>
          <w:rFonts w:asciiTheme="minorHAnsi" w:hAnsiTheme="minorHAnsi" w:cstheme="minorHAnsi"/>
          <w:highlight w:val="green"/>
        </w:rPr>
        <w:t>Epidemics</w:t>
      </w:r>
      <w:r w:rsidRPr="006B7C4E">
        <w:rPr>
          <w:rStyle w:val="StyleUnderline"/>
          <w:rFonts w:asciiTheme="minorHAnsi" w:hAnsiTheme="minorHAnsi" w:cstheme="minorHAnsi"/>
          <w:highlight w:val="green"/>
        </w:rPr>
        <w:t xml:space="preserve"> can be deflected</w:t>
      </w:r>
      <w:r w:rsidRPr="006B7C4E">
        <w:rPr>
          <w:rStyle w:val="StyleUnderline"/>
          <w:rFonts w:asciiTheme="minorHAnsi" w:hAnsiTheme="minorHAnsi" w:cstheme="minorHAnsi"/>
        </w:rPr>
        <w:t xml:space="preserve"> by telepresence</w:t>
      </w:r>
    </w:p>
    <w:p w14:paraId="0CBBB876" w14:textId="77777777" w:rsidR="005C209B" w:rsidRPr="006B7C4E" w:rsidRDefault="005C209B" w:rsidP="005C209B">
      <w:pPr>
        <w:rPr>
          <w:rFonts w:asciiTheme="minorHAnsi" w:hAnsiTheme="minorHAnsi" w:cstheme="minorHAnsi"/>
          <w:sz w:val="16"/>
        </w:rPr>
      </w:pPr>
      <w:r w:rsidRPr="006B7C4E">
        <w:rPr>
          <w:rFonts w:asciiTheme="minorHAnsi" w:hAnsiTheme="minorHAnsi" w:cstheme="minorHAnsi"/>
          <w:sz w:val="16"/>
        </w:rPr>
        <w:t xml:space="preserve">One of our more dire prospects for collapse is an infectious-disease epidemic. </w:t>
      </w:r>
      <w:r w:rsidRPr="006B7C4E">
        <w:rPr>
          <w:rStyle w:val="StyleUnderline"/>
          <w:rFonts w:asciiTheme="minorHAnsi" w:hAnsiTheme="minorHAnsi" w:cstheme="minorHAnsi"/>
        </w:rPr>
        <w:t>Viral and bacterial epidemics precipitated the fall of</w:t>
      </w:r>
      <w:r w:rsidRPr="006B7C4E">
        <w:rPr>
          <w:rFonts w:asciiTheme="minorHAnsi" w:hAnsiTheme="minorHAnsi" w:cstheme="minorHAnsi"/>
          <w:sz w:val="16"/>
        </w:rPr>
        <w:t xml:space="preserve"> the Golden Age of Athens, </w:t>
      </w:r>
      <w:r w:rsidRPr="006B7C4E">
        <w:rPr>
          <w:rStyle w:val="StyleUnderline"/>
          <w:rFonts w:asciiTheme="minorHAnsi" w:hAnsiTheme="minorHAnsi" w:cstheme="minorHAnsi"/>
        </w:rPr>
        <w:t>the Roman Empire and</w:t>
      </w:r>
      <w:r w:rsidRPr="006B7C4E">
        <w:rPr>
          <w:rFonts w:asciiTheme="minorHAnsi" w:hAnsiTheme="minorHAnsi" w:cstheme="minorHAnsi"/>
          <w:sz w:val="16"/>
        </w:rPr>
        <w:t xml:space="preserve"> most of the empires of the </w:t>
      </w:r>
      <w:r w:rsidRPr="006B7C4E">
        <w:rPr>
          <w:rStyle w:val="StyleUnderline"/>
          <w:rFonts w:asciiTheme="minorHAnsi" w:hAnsiTheme="minorHAnsi" w:cstheme="minorHAnsi"/>
        </w:rPr>
        <w:t xml:space="preserve">Native Americans. The internet can be our </w:t>
      </w:r>
      <w:r w:rsidRPr="006B7C4E">
        <w:rPr>
          <w:rStyle w:val="Emphasis"/>
          <w:rFonts w:asciiTheme="minorHAnsi" w:hAnsiTheme="minorHAnsi" w:cstheme="minorHAnsi"/>
        </w:rPr>
        <w:t>key to survival</w:t>
      </w:r>
      <w:r w:rsidRPr="006B7C4E">
        <w:rPr>
          <w:rStyle w:val="StyleUnderline"/>
          <w:rFonts w:asciiTheme="minorHAnsi" w:hAnsiTheme="minorHAnsi" w:cstheme="minorHAnsi"/>
        </w:rPr>
        <w:t xml:space="preserve"> because the ability to work telepresently can inhibit microbial transmission by reducing human-to-human contact</w:t>
      </w:r>
      <w:r w:rsidRPr="006B7C4E">
        <w:rPr>
          <w:rFonts w:asciiTheme="minorHAnsi" w:hAnsiTheme="minorHAnsi" w:cstheme="minorHAnsi"/>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6B7C4E">
        <w:rPr>
          <w:rStyle w:val="StyleUnderline"/>
          <w:rFonts w:asciiTheme="minorHAnsi" w:hAnsiTheme="minorHAnsi" w:cstheme="minorHAnsi"/>
          <w:highlight w:val="green"/>
        </w:rPr>
        <w:t>we can</w:t>
      </w:r>
      <w:r w:rsidRPr="006B7C4E">
        <w:rPr>
          <w:rStyle w:val="StyleUnderline"/>
          <w:rFonts w:asciiTheme="minorHAnsi" w:hAnsiTheme="minorHAnsi" w:cstheme="minorHAnsi"/>
        </w:rPr>
        <w:t xml:space="preserve"> fluidly </w:t>
      </w:r>
      <w:r w:rsidRPr="006B7C4E">
        <w:rPr>
          <w:rStyle w:val="StyleUnderline"/>
          <w:rFonts w:asciiTheme="minorHAnsi" w:hAnsiTheme="minorHAnsi" w:cstheme="minorHAnsi"/>
          <w:highlight w:val="green"/>
        </w:rPr>
        <w:t>shift into a</w:t>
      </w:r>
      <w:r w:rsidRPr="006B7C4E">
        <w:rPr>
          <w:rStyle w:val="StyleUnderline"/>
          <w:rFonts w:asciiTheme="minorHAnsi" w:hAnsiTheme="minorHAnsi" w:cstheme="minorHAnsi"/>
        </w:rPr>
        <w:t xml:space="preserve"> self-</w:t>
      </w:r>
      <w:r w:rsidRPr="006B7C4E">
        <w:rPr>
          <w:rStyle w:val="StyleUnderline"/>
          <w:rFonts w:asciiTheme="minorHAnsi" w:hAnsiTheme="minorHAnsi" w:cstheme="minorHAnsi"/>
          <w:highlight w:val="green"/>
        </w:rPr>
        <w:t>quarantined society</w:t>
      </w:r>
      <w:r w:rsidRPr="006B7C4E">
        <w:rPr>
          <w:rFonts w:asciiTheme="minorHAnsi" w:hAnsiTheme="minorHAnsi" w:cstheme="minorHAnsi"/>
          <w:sz w:val="16"/>
        </w:rPr>
        <w:t xml:space="preserve"> in which microbes fail due to host scarcity. Whatever the social ills of isolation, they are worse for the microbes than for us.</w:t>
      </w:r>
    </w:p>
    <w:p w14:paraId="18A034A7" w14:textId="77777777" w:rsidR="005C209B" w:rsidRPr="006B7C4E" w:rsidRDefault="005C209B" w:rsidP="005C209B">
      <w:pPr>
        <w:rPr>
          <w:rFonts w:asciiTheme="minorHAnsi" w:hAnsiTheme="minorHAnsi" w:cstheme="minorHAnsi"/>
          <w:sz w:val="16"/>
        </w:rPr>
      </w:pPr>
      <w:r w:rsidRPr="006B7C4E">
        <w:rPr>
          <w:rFonts w:asciiTheme="minorHAnsi" w:hAnsiTheme="minorHAnsi" w:cstheme="minorHAnsi"/>
          <w:sz w:val="16"/>
        </w:rPr>
        <w:t>The internet will predict natural disasters</w:t>
      </w:r>
    </w:p>
    <w:p w14:paraId="55109D78" w14:textId="77777777" w:rsidR="005C209B" w:rsidRPr="006B7C4E" w:rsidRDefault="005C209B" w:rsidP="005C209B">
      <w:pPr>
        <w:rPr>
          <w:rFonts w:asciiTheme="minorHAnsi" w:hAnsiTheme="minorHAnsi" w:cstheme="minorHAnsi"/>
          <w:sz w:val="16"/>
        </w:rPr>
      </w:pPr>
      <w:r w:rsidRPr="006B7C4E">
        <w:rPr>
          <w:rFonts w:asciiTheme="minorHAnsi" w:hAnsiTheme="minorHAnsi" w:cstheme="minorHAnsi"/>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6B7C4E">
        <w:rPr>
          <w:rStyle w:val="StyleUnderline"/>
          <w:rFonts w:asciiTheme="minorHAnsi" w:hAnsiTheme="minorHAnsi" w:cstheme="minorHAnsi"/>
        </w:rPr>
        <w:t xml:space="preserve">the </w:t>
      </w:r>
      <w:r w:rsidRPr="006B7C4E">
        <w:rPr>
          <w:rStyle w:val="StyleUnderline"/>
          <w:rFonts w:asciiTheme="minorHAnsi" w:hAnsiTheme="minorHAnsi" w:cstheme="minorHAnsi"/>
          <w:highlight w:val="green"/>
        </w:rPr>
        <w:t>internet carried news</w:t>
      </w:r>
      <w:r w:rsidRPr="006B7C4E">
        <w:rPr>
          <w:rFonts w:asciiTheme="minorHAnsi" w:hAnsiTheme="minorHAnsi" w:cstheme="minorHAnsi"/>
          <w:sz w:val="16"/>
        </w:rPr>
        <w:t xml:space="preserve"> about the fire </w:t>
      </w:r>
      <w:r w:rsidRPr="006B7C4E">
        <w:rPr>
          <w:rStyle w:val="StyleUnderline"/>
          <w:rFonts w:asciiTheme="minorHAnsi" w:hAnsiTheme="minorHAnsi" w:cstheme="minorHAnsi"/>
        </w:rPr>
        <w:t xml:space="preserve">more </w:t>
      </w:r>
      <w:r w:rsidRPr="006B7C4E">
        <w:rPr>
          <w:rStyle w:val="Emphasis"/>
          <w:rFonts w:asciiTheme="minorHAnsi" w:hAnsiTheme="minorHAnsi" w:cstheme="minorHAnsi"/>
          <w:highlight w:val="green"/>
        </w:rPr>
        <w:t>quickly</w:t>
      </w:r>
      <w:r w:rsidRPr="006B7C4E">
        <w:rPr>
          <w:rStyle w:val="StyleUnderline"/>
          <w:rFonts w:asciiTheme="minorHAnsi" w:hAnsiTheme="minorHAnsi" w:cstheme="minorHAnsi"/>
          <w:highlight w:val="green"/>
        </w:rPr>
        <w:t xml:space="preserve"> and </w:t>
      </w:r>
      <w:r w:rsidRPr="006B7C4E">
        <w:rPr>
          <w:rStyle w:val="Emphasis"/>
          <w:rFonts w:asciiTheme="minorHAnsi" w:hAnsiTheme="minorHAnsi" w:cstheme="minorHAnsi"/>
          <w:highlight w:val="green"/>
        </w:rPr>
        <w:t>accurately</w:t>
      </w:r>
      <w:r w:rsidRPr="006B7C4E">
        <w:rPr>
          <w:rFonts w:asciiTheme="minorHAnsi" w:hAnsiTheme="minorHAnsi" w:cstheme="minorHAnsi"/>
          <w:sz w:val="16"/>
        </w:rPr>
        <w:t xml:space="preserve"> than any news station could. 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7975E446" w14:textId="77777777" w:rsidR="005C209B" w:rsidRPr="006B7C4E" w:rsidRDefault="005C209B" w:rsidP="005C209B">
      <w:pPr>
        <w:rPr>
          <w:rFonts w:asciiTheme="minorHAnsi" w:hAnsiTheme="minorHAnsi" w:cstheme="minorHAnsi"/>
          <w:sz w:val="16"/>
        </w:rPr>
      </w:pPr>
      <w:r w:rsidRPr="006B7C4E">
        <w:rPr>
          <w:rFonts w:asciiTheme="minorHAnsi" w:hAnsiTheme="minorHAnsi" w:cstheme="minorHAnsi"/>
          <w:sz w:val="16"/>
        </w:rPr>
        <w:t xml:space="preserve">Discoveries are retained and shared </w:t>
      </w:r>
    </w:p>
    <w:p w14:paraId="3AC34FE9" w14:textId="77777777" w:rsidR="005C209B" w:rsidRPr="006B7C4E" w:rsidRDefault="005C209B" w:rsidP="005C209B">
      <w:pPr>
        <w:rPr>
          <w:rFonts w:asciiTheme="minorHAnsi" w:hAnsiTheme="minorHAnsi" w:cstheme="minorHAnsi"/>
          <w:sz w:val="16"/>
        </w:rPr>
      </w:pPr>
      <w:r w:rsidRPr="006B7C4E">
        <w:rPr>
          <w:rStyle w:val="StyleUnderline"/>
          <w:rFonts w:asciiTheme="minorHAnsi" w:hAnsiTheme="minorHAnsi" w:cstheme="minorHAnsi"/>
        </w:rPr>
        <w:t>Historically, critical information has required constant rediscovery. Collections of learning</w:t>
      </w:r>
      <w:r w:rsidRPr="006B7C4E">
        <w:rPr>
          <w:rFonts w:asciiTheme="minorHAnsi" w:hAnsiTheme="minorHAnsi" w:cstheme="minorHAnsi"/>
          <w:sz w:val="16"/>
        </w:rPr>
        <w:t xml:space="preserve"> -- from the library at Alexandria to the entire Minoan civilisation -- </w:t>
      </w:r>
      <w:r w:rsidRPr="006B7C4E">
        <w:rPr>
          <w:rStyle w:val="StyleUnderline"/>
          <w:rFonts w:asciiTheme="minorHAnsi" w:hAnsiTheme="minorHAnsi" w:cstheme="minorHAnsi"/>
        </w:rPr>
        <w:t>have fallen to the bonfires of invaders or the wrecking ball of natural disaster. Knowledge is</w:t>
      </w:r>
      <w:r w:rsidRPr="006B7C4E">
        <w:rPr>
          <w:rFonts w:asciiTheme="minorHAnsi" w:hAnsiTheme="minorHAnsi" w:cstheme="minorHAnsi"/>
          <w:sz w:val="16"/>
        </w:rPr>
        <w:t xml:space="preserve"> hard won but </w:t>
      </w:r>
      <w:r w:rsidRPr="006B7C4E">
        <w:rPr>
          <w:rStyle w:val="StyleUnderline"/>
          <w:rFonts w:asciiTheme="minorHAnsi" w:hAnsiTheme="minorHAnsi" w:cstheme="minorHAnsi"/>
        </w:rPr>
        <w:t>easily lost</w:t>
      </w:r>
      <w:r w:rsidRPr="006B7C4E">
        <w:rPr>
          <w:rFonts w:asciiTheme="minorHAnsi" w:hAnsiTheme="minorHAnsi" w:cstheme="minorHAnsi"/>
          <w:sz w:val="16"/>
        </w:rPr>
        <w:t xml:space="preserve">. And information that survives often does not spread. Consider smallpox inoculation: this was under way in India, China and Africa centuries before it made its way to Europe. By the time the idea reached North America, native civilisations who needed it had already collapsed. </w:t>
      </w:r>
      <w:r w:rsidRPr="006B7C4E">
        <w:rPr>
          <w:rStyle w:val="StyleUnderline"/>
          <w:rFonts w:asciiTheme="minorHAnsi" w:hAnsiTheme="minorHAnsi" w:cstheme="minorHAnsi"/>
        </w:rPr>
        <w:t xml:space="preserve">The net solved the problem. New </w:t>
      </w:r>
      <w:r w:rsidRPr="006B7C4E">
        <w:rPr>
          <w:rStyle w:val="StyleUnderline"/>
          <w:rFonts w:asciiTheme="minorHAnsi" w:hAnsiTheme="minorHAnsi" w:cstheme="minorHAnsi"/>
          <w:highlight w:val="green"/>
        </w:rPr>
        <w:t xml:space="preserve">discoveries catch on </w:t>
      </w:r>
      <w:r w:rsidRPr="006B7C4E">
        <w:rPr>
          <w:rStyle w:val="Emphasis"/>
          <w:rFonts w:asciiTheme="minorHAnsi" w:hAnsiTheme="minorHAnsi" w:cstheme="minorHAnsi"/>
        </w:rPr>
        <w:t>immediately</w:t>
      </w:r>
      <w:r w:rsidRPr="006B7C4E">
        <w:rPr>
          <w:rStyle w:val="StyleUnderline"/>
          <w:rFonts w:asciiTheme="minorHAnsi" w:hAnsiTheme="minorHAnsi" w:cstheme="minorHAnsi"/>
        </w:rPr>
        <w:t xml:space="preserve">; information spreads </w:t>
      </w:r>
      <w:r w:rsidRPr="006B7C4E">
        <w:rPr>
          <w:rStyle w:val="Emphasis"/>
          <w:rFonts w:asciiTheme="minorHAnsi" w:hAnsiTheme="minorHAnsi" w:cstheme="minorHAnsi"/>
        </w:rPr>
        <w:t>widely</w:t>
      </w:r>
      <w:r w:rsidRPr="006B7C4E">
        <w:rPr>
          <w:rFonts w:asciiTheme="minorHAnsi" w:hAnsiTheme="minorHAnsi" w:cstheme="minorHAnsi"/>
          <w:sz w:val="16"/>
        </w:rPr>
        <w:t>. In this way, societies can optimally ratchet up, using the latest bricks of knowledge in their fortification against risk.</w:t>
      </w:r>
    </w:p>
    <w:p w14:paraId="71DD687F" w14:textId="77777777" w:rsidR="005C209B" w:rsidRPr="006B7C4E" w:rsidRDefault="005C209B" w:rsidP="005C209B">
      <w:pPr>
        <w:rPr>
          <w:rStyle w:val="StyleUnderline"/>
          <w:rFonts w:asciiTheme="minorHAnsi" w:hAnsiTheme="minorHAnsi" w:cstheme="minorHAnsi"/>
        </w:rPr>
      </w:pPr>
      <w:r w:rsidRPr="006B7C4E">
        <w:rPr>
          <w:rStyle w:val="Emphasis"/>
          <w:rFonts w:asciiTheme="minorHAnsi" w:hAnsiTheme="minorHAnsi" w:cstheme="minorHAnsi"/>
          <w:highlight w:val="green"/>
        </w:rPr>
        <w:t>Tyranny</w:t>
      </w:r>
      <w:r w:rsidRPr="006B7C4E">
        <w:rPr>
          <w:rStyle w:val="StyleUnderline"/>
          <w:rFonts w:asciiTheme="minorHAnsi" w:hAnsiTheme="minorHAnsi" w:cstheme="minorHAnsi"/>
          <w:highlight w:val="green"/>
        </w:rPr>
        <w:t xml:space="preserve"> is mitigated</w:t>
      </w:r>
      <w:r w:rsidRPr="006B7C4E">
        <w:rPr>
          <w:rStyle w:val="StyleUnderline"/>
          <w:rFonts w:asciiTheme="minorHAnsi" w:hAnsiTheme="minorHAnsi" w:cstheme="minorHAnsi"/>
        </w:rPr>
        <w:t xml:space="preserve"> </w:t>
      </w:r>
    </w:p>
    <w:p w14:paraId="55FEBB95" w14:textId="77777777" w:rsidR="005C209B" w:rsidRPr="006B7C4E" w:rsidRDefault="005C209B" w:rsidP="005C209B">
      <w:pPr>
        <w:rPr>
          <w:rFonts w:asciiTheme="minorHAnsi" w:hAnsiTheme="minorHAnsi" w:cstheme="minorHAnsi"/>
          <w:sz w:val="16"/>
        </w:rPr>
      </w:pPr>
      <w:r w:rsidRPr="006B7C4E">
        <w:rPr>
          <w:rFonts w:asciiTheme="minorHAnsi" w:hAnsiTheme="minorHAnsi" w:cstheme="minorHAnsi"/>
          <w:sz w:val="16"/>
        </w:rPr>
        <w:t>Censorship of ideas was a familiar spectre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286F2F41" w14:textId="77777777" w:rsidR="005C209B" w:rsidRPr="006B7C4E" w:rsidRDefault="005C209B" w:rsidP="005C209B">
      <w:pPr>
        <w:rPr>
          <w:rStyle w:val="StyleUnderline"/>
          <w:rFonts w:asciiTheme="minorHAnsi" w:hAnsiTheme="minorHAnsi" w:cstheme="minorHAnsi"/>
        </w:rPr>
      </w:pPr>
      <w:r w:rsidRPr="006B7C4E">
        <w:rPr>
          <w:rStyle w:val="StyleUnderline"/>
          <w:rFonts w:asciiTheme="minorHAnsi" w:hAnsiTheme="minorHAnsi" w:cstheme="minorHAnsi"/>
        </w:rPr>
        <w:t xml:space="preserve">Human capital is vastly increased </w:t>
      </w:r>
    </w:p>
    <w:p w14:paraId="4C748836" w14:textId="77777777" w:rsidR="005C209B" w:rsidRPr="006B7C4E" w:rsidRDefault="005C209B" w:rsidP="005C209B">
      <w:pPr>
        <w:rPr>
          <w:rFonts w:asciiTheme="minorHAnsi" w:hAnsiTheme="minorHAnsi" w:cstheme="minorHAnsi"/>
          <w:sz w:val="16"/>
        </w:rPr>
      </w:pPr>
      <w:r w:rsidRPr="006B7C4E">
        <w:rPr>
          <w:rStyle w:val="StyleUnderline"/>
          <w:rFonts w:asciiTheme="minorHAnsi" w:hAnsiTheme="minorHAnsi" w:cstheme="minorHAnsi"/>
        </w:rPr>
        <w:t>Crowdsourcing brings people together to solve problems. Yet far fewer than one per cent of the world’s population is involved. We need expand human capital</w:t>
      </w:r>
      <w:r w:rsidRPr="006B7C4E">
        <w:rPr>
          <w:rFonts w:asciiTheme="minorHAnsi" w:hAnsiTheme="minorHAnsi" w:cstheme="minorHAnsi"/>
          <w:sz w:val="16"/>
        </w:rPr>
        <w:t xml:space="preserve">.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OpenCourseWare. The new </w:t>
      </w:r>
      <w:r w:rsidRPr="006B7C4E">
        <w:rPr>
          <w:rStyle w:val="Emphasis"/>
          <w:rFonts w:asciiTheme="minorHAnsi" w:hAnsiTheme="minorHAnsi" w:cstheme="minorHAnsi"/>
          <w:highlight w:val="green"/>
        </w:rPr>
        <w:t>human capital</w:t>
      </w:r>
      <w:r w:rsidRPr="006B7C4E">
        <w:rPr>
          <w:rStyle w:val="StyleUnderline"/>
          <w:rFonts w:asciiTheme="minorHAnsi" w:hAnsiTheme="minorHAnsi" w:cstheme="minorHAnsi"/>
        </w:rPr>
        <w:t xml:space="preserve"> will </w:t>
      </w:r>
      <w:r w:rsidRPr="006B7C4E">
        <w:rPr>
          <w:rStyle w:val="StyleUnderline"/>
          <w:rFonts w:asciiTheme="minorHAnsi" w:hAnsiTheme="minorHAnsi" w:cstheme="minorHAnsi"/>
          <w:highlight w:val="green"/>
        </w:rPr>
        <w:t>serve us</w:t>
      </w:r>
      <w:r w:rsidRPr="006B7C4E">
        <w:rPr>
          <w:rStyle w:val="StyleUnderline"/>
          <w:rFonts w:asciiTheme="minorHAnsi" w:hAnsiTheme="minorHAnsi" w:cstheme="minorHAnsi"/>
        </w:rPr>
        <w:t xml:space="preserve"> well </w:t>
      </w:r>
      <w:r w:rsidRPr="006B7C4E">
        <w:rPr>
          <w:rStyle w:val="StyleUnderline"/>
          <w:rFonts w:asciiTheme="minorHAnsi" w:hAnsiTheme="minorHAnsi" w:cstheme="minorHAnsi"/>
          <w:highlight w:val="green"/>
        </w:rPr>
        <w:t xml:space="preserve">when we confront </w:t>
      </w:r>
      <w:r w:rsidRPr="006B7C4E">
        <w:rPr>
          <w:rStyle w:val="Emphasis"/>
          <w:rFonts w:asciiTheme="minorHAnsi" w:hAnsiTheme="minorHAnsi" w:cstheme="minorHAnsi"/>
          <w:highlight w:val="green"/>
        </w:rPr>
        <w:t>existential threats</w:t>
      </w:r>
      <w:r w:rsidRPr="006B7C4E">
        <w:rPr>
          <w:rStyle w:val="StyleUnderline"/>
          <w:rFonts w:asciiTheme="minorHAnsi" w:hAnsiTheme="minorHAnsi" w:cstheme="minorHAnsi"/>
        </w:rPr>
        <w:t xml:space="preserve"> we’ve never imagined before</w:t>
      </w:r>
      <w:r w:rsidRPr="006B7C4E">
        <w:rPr>
          <w:rFonts w:asciiTheme="minorHAnsi" w:hAnsiTheme="minorHAnsi" w:cstheme="minorHAnsi"/>
          <w:sz w:val="16"/>
        </w:rPr>
        <w:t>.</w:t>
      </w:r>
    </w:p>
    <w:p w14:paraId="2D9A50EA" w14:textId="77777777" w:rsidR="005C209B" w:rsidRPr="006B7C4E" w:rsidRDefault="005C209B" w:rsidP="005C209B">
      <w:pPr>
        <w:rPr>
          <w:rFonts w:asciiTheme="minorHAnsi" w:hAnsiTheme="minorHAnsi" w:cstheme="minorHAnsi"/>
          <w:sz w:val="16"/>
        </w:rPr>
      </w:pPr>
      <w:r w:rsidRPr="006B7C4E">
        <w:rPr>
          <w:rFonts w:asciiTheme="minorHAnsi" w:hAnsiTheme="minorHAnsi" w:cstheme="minorHAnsi"/>
          <w:sz w:val="16"/>
        </w:rPr>
        <w:t xml:space="preserve">Energy expenditure is reduced </w:t>
      </w:r>
    </w:p>
    <w:p w14:paraId="141EFDEC" w14:textId="77777777" w:rsidR="005C209B" w:rsidRPr="006B7C4E" w:rsidRDefault="005C209B" w:rsidP="005C209B">
      <w:pPr>
        <w:rPr>
          <w:rFonts w:asciiTheme="minorHAnsi" w:hAnsiTheme="minorHAnsi" w:cstheme="minorHAnsi"/>
          <w:sz w:val="16"/>
        </w:rPr>
      </w:pPr>
      <w:r w:rsidRPr="006B7C4E">
        <w:rPr>
          <w:rFonts w:asciiTheme="minorHAnsi" w:hAnsiTheme="minorHAnsi" w:cstheme="minorHAnsi"/>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6B7C4E">
        <w:rPr>
          <w:rStyle w:val="StyleUnderline"/>
          <w:rFonts w:asciiTheme="minorHAnsi" w:hAnsiTheme="minorHAnsi" w:cstheme="minorHAnsi"/>
        </w:rPr>
        <w:t>Consider the massive energy savings</w:t>
      </w:r>
      <w:r w:rsidRPr="006B7C4E">
        <w:rPr>
          <w:rFonts w:asciiTheme="minorHAnsi" w:hAnsiTheme="minorHAnsi" w:cstheme="minorHAnsi"/>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w:t>
      </w:r>
    </w:p>
    <w:p w14:paraId="4DF91FB5" w14:textId="7931C08C" w:rsidR="005C209B" w:rsidRPr="006B7C4E" w:rsidRDefault="005C209B" w:rsidP="005C209B">
      <w:pPr>
        <w:rPr>
          <w:rFonts w:asciiTheme="minorHAnsi" w:hAnsiTheme="minorHAnsi" w:cstheme="minorHAnsi"/>
          <w:sz w:val="16"/>
        </w:rPr>
      </w:pPr>
      <w:r w:rsidRPr="006B7C4E">
        <w:rPr>
          <w:rFonts w:asciiTheme="minorHAnsi" w:hAnsiTheme="minorHAnsi" w:cstheme="minorHAnsi"/>
          <w:sz w:val="16"/>
        </w:rPr>
        <w:t xml:space="preserve">The tangle of events that triggers societal collapse can be complex, and there are several threats the net does not address. But </w:t>
      </w:r>
      <w:r w:rsidRPr="006B7C4E">
        <w:rPr>
          <w:rStyle w:val="StyleUnderline"/>
          <w:rFonts w:asciiTheme="minorHAnsi" w:hAnsiTheme="minorHAnsi" w:cstheme="minorHAnsi"/>
        </w:rPr>
        <w:t xml:space="preserve">vast, networked </w:t>
      </w:r>
      <w:r w:rsidRPr="006B7C4E">
        <w:rPr>
          <w:rStyle w:val="StyleUnderline"/>
          <w:rFonts w:asciiTheme="minorHAnsi" w:hAnsiTheme="minorHAnsi" w:cstheme="minorHAnsi"/>
          <w:highlight w:val="green"/>
        </w:rPr>
        <w:t xml:space="preserve">communication can be an </w:t>
      </w:r>
      <w:r w:rsidRPr="006B7C4E">
        <w:rPr>
          <w:rStyle w:val="Emphasis"/>
          <w:rFonts w:asciiTheme="minorHAnsi" w:hAnsiTheme="minorHAnsi" w:cstheme="minorHAnsi"/>
          <w:highlight w:val="green"/>
        </w:rPr>
        <w:t>antidote</w:t>
      </w:r>
      <w:r w:rsidRPr="006B7C4E">
        <w:rPr>
          <w:rStyle w:val="StyleUnderline"/>
          <w:rFonts w:asciiTheme="minorHAnsi" w:hAnsiTheme="minorHAnsi" w:cstheme="minorHAnsi"/>
          <w:highlight w:val="green"/>
        </w:rPr>
        <w:t xml:space="preserve"> to</w:t>
      </w:r>
      <w:r w:rsidRPr="006B7C4E">
        <w:rPr>
          <w:rStyle w:val="StyleUnderline"/>
          <w:rFonts w:asciiTheme="minorHAnsi" w:hAnsiTheme="minorHAnsi" w:cstheme="minorHAnsi"/>
        </w:rPr>
        <w:t xml:space="preserve"> several of the most deadly </w:t>
      </w:r>
      <w:r w:rsidRPr="006B7C4E">
        <w:rPr>
          <w:rStyle w:val="StyleUnderline"/>
          <w:rFonts w:asciiTheme="minorHAnsi" w:hAnsiTheme="minorHAnsi" w:cstheme="minorHAnsi"/>
          <w:highlight w:val="green"/>
        </w:rPr>
        <w:t xml:space="preserve">diseases </w:t>
      </w:r>
      <w:r w:rsidRPr="006B7C4E">
        <w:rPr>
          <w:rStyle w:val="Emphasis"/>
          <w:rFonts w:asciiTheme="minorHAnsi" w:hAnsiTheme="minorHAnsi" w:cstheme="minorHAnsi"/>
          <w:highlight w:val="green"/>
        </w:rPr>
        <w:t>threatening civilisation</w:t>
      </w:r>
      <w:r w:rsidRPr="006B7C4E">
        <w:rPr>
          <w:rFonts w:asciiTheme="minorHAnsi" w:hAnsiTheme="minorHAnsi" w:cstheme="minorHAnsi"/>
          <w:sz w:val="16"/>
        </w:rPr>
        <w:t xml:space="preserve">. The next time your coworker laments internet addiction, the banality of tweeting or the decline of face-to-face conversation, you may want to suggest that the net may just be the technology that saves us. </w:t>
      </w:r>
      <w:bookmarkEnd w:id="1"/>
    </w:p>
    <w:p w14:paraId="2FE4D87C" w14:textId="7951D713" w:rsidR="00223378" w:rsidRDefault="00334B0A" w:rsidP="00223378">
      <w:pPr>
        <w:pStyle w:val="Heading3"/>
        <w:rPr>
          <w:rFonts w:asciiTheme="minorHAnsi" w:hAnsiTheme="minorHAnsi" w:cstheme="minorHAnsi"/>
        </w:rPr>
      </w:pPr>
      <w:r w:rsidRPr="006B7C4E">
        <w:rPr>
          <w:rFonts w:asciiTheme="minorHAnsi" w:hAnsiTheme="minorHAnsi" w:cstheme="minorHAnsi"/>
        </w:rPr>
        <w:t>Mining</w:t>
      </w:r>
    </w:p>
    <w:p w14:paraId="73F6ECCB" w14:textId="34DA25B1" w:rsidR="001D1070" w:rsidRPr="006B7C4E" w:rsidRDefault="001D1070" w:rsidP="001D1070">
      <w:pPr>
        <w:pStyle w:val="Heading4"/>
        <w:spacing w:line="276" w:lineRule="auto"/>
        <w:rPr>
          <w:rFonts w:asciiTheme="minorHAnsi" w:hAnsiTheme="minorHAnsi" w:cstheme="minorHAnsi"/>
        </w:rPr>
      </w:pPr>
      <w:r w:rsidRPr="006B7C4E">
        <w:rPr>
          <w:rFonts w:asciiTheme="minorHAnsi" w:hAnsiTheme="minorHAnsi" w:cstheme="minorHAnsi"/>
        </w:rPr>
        <w:t xml:space="preserve">Mining fails and can’t efficiently establish an earth-bound market </w:t>
      </w:r>
      <w:r w:rsidR="002C7F10">
        <w:rPr>
          <w:rFonts w:asciiTheme="minorHAnsi" w:hAnsiTheme="minorHAnsi" w:cstheme="minorHAnsi"/>
        </w:rPr>
        <w:t>– empirics ow</w:t>
      </w:r>
      <w:r w:rsidRPr="006B7C4E">
        <w:rPr>
          <w:rFonts w:asciiTheme="minorHAnsi" w:hAnsiTheme="minorHAnsi" w:cstheme="minorHAnsi"/>
        </w:rPr>
        <w:t xml:space="preserve"> </w:t>
      </w:r>
    </w:p>
    <w:p w14:paraId="62E72DF1" w14:textId="77777777" w:rsidR="001D1070" w:rsidRPr="006B7C4E" w:rsidRDefault="001D1070" w:rsidP="001D1070">
      <w:pPr>
        <w:spacing w:after="0" w:line="276" w:lineRule="auto"/>
        <w:rPr>
          <w:rFonts w:asciiTheme="minorHAnsi" w:eastAsia="Times New Roman" w:hAnsiTheme="minorHAnsi" w:cstheme="minorHAnsi"/>
          <w:color w:val="000000" w:themeColor="text1"/>
          <w:sz w:val="16"/>
          <w:szCs w:val="16"/>
        </w:rPr>
      </w:pPr>
      <w:r w:rsidRPr="006B7C4E">
        <w:rPr>
          <w:rFonts w:asciiTheme="minorHAnsi" w:eastAsiaTheme="majorEastAsia" w:hAnsiTheme="minorHAnsi" w:cstheme="minorHAnsi"/>
          <w:b/>
          <w:bCs/>
          <w:sz w:val="26"/>
          <w:szCs w:val="26"/>
          <w:lang w:val="es-ES"/>
        </w:rPr>
        <w:t>Abrahamian 19</w:t>
      </w:r>
      <w:r w:rsidRPr="006B7C4E">
        <w:rPr>
          <w:rFonts w:asciiTheme="minorHAnsi" w:eastAsia="Times New Roman" w:hAnsiTheme="minorHAnsi" w:cstheme="minorHAnsi"/>
          <w:color w:val="000000" w:themeColor="text1"/>
          <w:sz w:val="16"/>
          <w:szCs w:val="16"/>
          <w:lang w:val="es-ES"/>
        </w:rPr>
        <w:t xml:space="preserve"> Abrahamian, A. A. (2019, June 26). </w:t>
      </w:r>
      <w:r w:rsidRPr="006B7C4E">
        <w:rPr>
          <w:rFonts w:asciiTheme="minorHAnsi" w:eastAsia="Times New Roman" w:hAnsiTheme="minorHAnsi" w:cstheme="minorHAnsi"/>
          <w:i/>
          <w:iCs/>
          <w:color w:val="000000" w:themeColor="text1"/>
          <w:sz w:val="16"/>
          <w:szCs w:val="16"/>
        </w:rPr>
        <w:t>How the asteroid-mining bubble burst</w:t>
      </w:r>
      <w:r w:rsidRPr="006B7C4E">
        <w:rPr>
          <w:rFonts w:asciiTheme="minorHAnsi" w:eastAsia="Times New Roman" w:hAnsiTheme="minorHAnsi" w:cstheme="minorHAnsi"/>
          <w:color w:val="000000" w:themeColor="text1"/>
          <w:sz w:val="16"/>
          <w:szCs w:val="16"/>
        </w:rPr>
        <w:t xml:space="preserve">. MIT Technology Review. </w:t>
      </w:r>
      <w:hyperlink r:id="rId22" w:history="1">
        <w:r w:rsidRPr="006B7C4E">
          <w:rPr>
            <w:rStyle w:val="Hyperlink"/>
            <w:rFonts w:asciiTheme="minorHAnsi" w:eastAsia="Times New Roman" w:hAnsiTheme="minorHAnsi" w:cstheme="minorHAnsi"/>
            <w:color w:val="000000" w:themeColor="text1"/>
            <w:sz w:val="16"/>
            <w:szCs w:val="16"/>
          </w:rPr>
          <w:t>https://www.technologyreview.com/2019/06/26/134510/asteroid-mining-bubble-burst-history/</w:t>
        </w:r>
      </w:hyperlink>
      <w:r w:rsidRPr="006B7C4E">
        <w:rPr>
          <w:rFonts w:asciiTheme="minorHAnsi" w:eastAsia="Times New Roman" w:hAnsiTheme="minorHAnsi" w:cstheme="minorHAnsi"/>
          <w:color w:val="000000" w:themeColor="text1"/>
          <w:sz w:val="16"/>
          <w:szCs w:val="16"/>
        </w:rPr>
        <w:t xml:space="preserve"> (MIT Technology review attempts to </w:t>
      </w:r>
      <w:r w:rsidRPr="006B7C4E">
        <w:rPr>
          <w:rFonts w:asciiTheme="minorHAnsi" w:eastAsia="Times New Roman" w:hAnsiTheme="minorHAnsi" w:cstheme="minorHAnsi"/>
          <w:color w:val="000000" w:themeColor="text1"/>
          <w:sz w:val="16"/>
          <w:szCs w:val="16"/>
          <w:shd w:val="clear" w:color="auto" w:fill="FFFFFF"/>
        </w:rPr>
        <w:t xml:space="preserve"> bring about better-informed and more conscious decisions about technology through authoritative, influential, and trustworthy journalism.) //Aadit</w:t>
      </w:r>
    </w:p>
    <w:p w14:paraId="59DA5CAD" w14:textId="77777777" w:rsidR="001D1070" w:rsidRPr="006B7C4E" w:rsidRDefault="001D1070" w:rsidP="001D1070">
      <w:pPr>
        <w:pStyle w:val="NormalWeb"/>
        <w:shd w:val="clear" w:color="auto" w:fill="FFFFFF"/>
        <w:spacing w:before="0" w:beforeAutospacing="0" w:after="298" w:afterAutospacing="0" w:line="276" w:lineRule="auto"/>
        <w:rPr>
          <w:rFonts w:asciiTheme="minorHAnsi" w:hAnsiTheme="minorHAnsi" w:cstheme="minorHAnsi"/>
          <w:color w:val="000000" w:themeColor="text1"/>
          <w:sz w:val="18"/>
          <w:szCs w:val="18"/>
        </w:rPr>
      </w:pPr>
      <w:r w:rsidRPr="006B7C4E">
        <w:rPr>
          <w:rFonts w:asciiTheme="minorHAnsi" w:hAnsiTheme="minorHAnsi" w:cstheme="minorHAnsi"/>
          <w:color w:val="000000" w:themeColor="text1"/>
          <w:sz w:val="18"/>
          <w:szCs w:val="18"/>
          <w:highlight w:val="green"/>
        </w:rPr>
        <w:t>It</w:t>
      </w:r>
      <w:r w:rsidRPr="006B7C4E">
        <w:rPr>
          <w:rFonts w:asciiTheme="minorHAnsi" w:hAnsiTheme="minorHAnsi" w:cstheme="minorHAnsi"/>
          <w:color w:val="000000" w:themeColor="text1"/>
          <w:sz w:val="18"/>
          <w:szCs w:val="18"/>
        </w:rPr>
        <w:t xml:space="preserve"> </w:t>
      </w:r>
      <w:r w:rsidRPr="006B7C4E">
        <w:rPr>
          <w:rStyle w:val="StyleUnderline"/>
          <w:rFonts w:asciiTheme="minorHAnsi" w:eastAsiaTheme="majorEastAsia" w:hAnsiTheme="minorHAnsi" w:cstheme="minorHAnsi"/>
          <w:highlight w:val="green"/>
        </w:rPr>
        <w:t>was sci-fi come to life</w:t>
      </w:r>
      <w:r w:rsidRPr="006B7C4E">
        <w:rPr>
          <w:rStyle w:val="StyleUnderline"/>
          <w:rFonts w:asciiTheme="minorHAnsi" w:eastAsiaTheme="majorEastAsia" w:hAnsiTheme="minorHAnsi" w:cstheme="minorHAnsi"/>
        </w:rPr>
        <w:t>—and everybody loved it.</w:t>
      </w:r>
    </w:p>
    <w:p w14:paraId="292248CB" w14:textId="77777777" w:rsidR="001D1070" w:rsidRPr="006B7C4E" w:rsidRDefault="001D1070" w:rsidP="001D1070">
      <w:pPr>
        <w:pStyle w:val="NormalWeb"/>
        <w:shd w:val="clear" w:color="auto" w:fill="FFFFFF"/>
        <w:spacing w:before="0" w:beforeAutospacing="0" w:after="298" w:afterAutospacing="0" w:line="276" w:lineRule="auto"/>
        <w:rPr>
          <w:rFonts w:asciiTheme="minorHAnsi" w:hAnsiTheme="minorHAnsi" w:cstheme="minorHAnsi"/>
          <w:color w:val="000000" w:themeColor="text1"/>
          <w:sz w:val="18"/>
          <w:szCs w:val="18"/>
        </w:rPr>
      </w:pPr>
      <w:r w:rsidRPr="006B7C4E">
        <w:rPr>
          <w:rFonts w:asciiTheme="minorHAnsi" w:hAnsiTheme="minorHAnsi" w:cstheme="minorHAnsi"/>
          <w:color w:val="000000" w:themeColor="text1"/>
          <w:sz w:val="18"/>
          <w:szCs w:val="18"/>
        </w:rPr>
        <w:t>“Space mining could become a real thing!” headlines squealed. A</w:t>
      </w:r>
      <w:hyperlink r:id="rId23" w:history="1">
        <w:r w:rsidRPr="006B7C4E">
          <w:rPr>
            <w:rStyle w:val="Hyperlink"/>
            <w:rFonts w:asciiTheme="minorHAnsi" w:eastAsiaTheme="majorEastAsia" w:hAnsiTheme="minorHAnsi" w:cstheme="minorHAnsi"/>
            <w:color w:val="000000" w:themeColor="text1"/>
            <w:sz w:val="18"/>
            <w:szCs w:val="18"/>
          </w:rPr>
          <w:t>mazon CEO Jeff Bezos</w:t>
        </w:r>
      </w:hyperlink>
      <w:r w:rsidRPr="006B7C4E">
        <w:rPr>
          <w:rFonts w:asciiTheme="minorHAnsi" w:hAnsiTheme="minorHAnsi" w:cstheme="minorHAnsi"/>
          <w:color w:val="000000" w:themeColor="text1"/>
          <w:sz w:val="18"/>
          <w:szCs w:val="18"/>
        </w:rPr>
        <w:t> began speaking of a future in which all heavy industry took place not on Earth, but above it. NASA funded asteroid-mining research; the Colorado School of Mines offered an asteroid-mining degree program; Senator Ted Cruz predicted that Earth’s first trillionaire would be made in space.</w:t>
      </w:r>
    </w:p>
    <w:p w14:paraId="234F5576" w14:textId="77777777" w:rsidR="001D1070" w:rsidRPr="006B7C4E" w:rsidRDefault="001D1070" w:rsidP="001D1070">
      <w:pPr>
        <w:pStyle w:val="NormalWeb"/>
        <w:shd w:val="clear" w:color="auto" w:fill="FFFFFF"/>
        <w:spacing w:before="0" w:beforeAutospacing="0" w:after="298" w:afterAutospacing="0" w:line="276" w:lineRule="auto"/>
        <w:rPr>
          <w:rFonts w:asciiTheme="minorHAnsi" w:hAnsiTheme="minorHAnsi" w:cstheme="minorHAnsi"/>
          <w:color w:val="000000" w:themeColor="text1"/>
          <w:sz w:val="18"/>
          <w:szCs w:val="18"/>
        </w:rPr>
      </w:pPr>
      <w:r w:rsidRPr="006B7C4E">
        <w:rPr>
          <w:rFonts w:asciiTheme="minorHAnsi" w:hAnsiTheme="minorHAnsi" w:cstheme="minorHAnsi"/>
          <w:color w:val="000000" w:themeColor="text1"/>
          <w:sz w:val="18"/>
          <w:szCs w:val="18"/>
        </w:rPr>
        <w:t>“There was a lot of excitement and tangible feeling around all of these things that we’ve been dreaming about,” says Chad Anderson (no relation to Eric), the CEO of </w:t>
      </w:r>
      <w:hyperlink r:id="rId24" w:history="1">
        <w:r w:rsidRPr="006B7C4E">
          <w:rPr>
            <w:rStyle w:val="Hyperlink"/>
            <w:rFonts w:asciiTheme="minorHAnsi" w:eastAsiaTheme="majorEastAsia" w:hAnsiTheme="minorHAnsi" w:cstheme="minorHAnsi"/>
            <w:color w:val="000000" w:themeColor="text1"/>
            <w:sz w:val="18"/>
            <w:szCs w:val="18"/>
          </w:rPr>
          <w:t>Space Angels</w:t>
        </w:r>
      </w:hyperlink>
      <w:r w:rsidRPr="006B7C4E">
        <w:rPr>
          <w:rFonts w:asciiTheme="minorHAnsi" w:hAnsiTheme="minorHAnsi" w:cstheme="minorHAnsi"/>
          <w:color w:val="000000" w:themeColor="text1"/>
          <w:sz w:val="18"/>
          <w:szCs w:val="18"/>
        </w:rPr>
        <w:t>, a venture capital fund that invests in space-related companies.</w:t>
      </w:r>
    </w:p>
    <w:p w14:paraId="358E4ECF" w14:textId="77777777" w:rsidR="001D1070" w:rsidRPr="006B7C4E" w:rsidRDefault="001D1070" w:rsidP="001D1070">
      <w:pPr>
        <w:shd w:val="clear" w:color="auto" w:fill="FFFFFF"/>
        <w:spacing w:after="298" w:line="276" w:lineRule="auto"/>
        <w:rPr>
          <w:rFonts w:asciiTheme="minorHAnsi" w:eastAsia="Times New Roman" w:hAnsiTheme="minorHAnsi" w:cstheme="minorHAnsi"/>
          <w:color w:val="000000" w:themeColor="text1"/>
          <w:sz w:val="18"/>
          <w:szCs w:val="18"/>
        </w:rPr>
      </w:pPr>
      <w:r w:rsidRPr="006B7C4E">
        <w:rPr>
          <w:rFonts w:asciiTheme="minorHAnsi" w:eastAsia="Times New Roman" w:hAnsiTheme="minorHAnsi" w:cstheme="minorHAnsi"/>
          <w:color w:val="000000" w:themeColor="text1"/>
          <w:sz w:val="18"/>
          <w:szCs w:val="18"/>
        </w:rPr>
        <w:t>Also crucial to the money-making opportunities was the burgeoning commercial space sector’s lobbying, which shepherded the SPACE Act through Congress in 2015. This not--uncontroversial bill included a “finders, keepers” rule whereby private American companies would have all rights to the bounty they extracted from celestial bodies, no questions asked. (Before that, property rights and mining concessions in space, which belongs to no country, were not a given.)</w:t>
      </w:r>
    </w:p>
    <w:p w14:paraId="2F7224DB" w14:textId="77777777" w:rsidR="001D1070" w:rsidRPr="006B7C4E" w:rsidRDefault="001D1070" w:rsidP="001D1070">
      <w:pPr>
        <w:shd w:val="clear" w:color="auto" w:fill="FFFFFF"/>
        <w:spacing w:after="298" w:line="276" w:lineRule="auto"/>
        <w:rPr>
          <w:rFonts w:asciiTheme="minorHAnsi" w:eastAsia="Times New Roman" w:hAnsiTheme="minorHAnsi" w:cstheme="minorHAnsi"/>
          <w:color w:val="000000" w:themeColor="text1"/>
          <w:sz w:val="18"/>
          <w:szCs w:val="18"/>
        </w:rPr>
      </w:pPr>
      <w:r w:rsidRPr="006B7C4E">
        <w:rPr>
          <w:rFonts w:asciiTheme="minorHAnsi" w:eastAsia="Times New Roman" w:hAnsiTheme="minorHAnsi" w:cstheme="minorHAnsi"/>
          <w:color w:val="000000" w:themeColor="text1"/>
          <w:sz w:val="18"/>
          <w:szCs w:val="18"/>
        </w:rPr>
        <w:t>That, in turn, would make it possible to work toward a goal that Eric Anderson predicted could be reached by the mid-2020s: extracting ice from asteroids near Earth and selling it in space as a propellant for other missions. Water can be broken into hydrogen and oxygen to make combustible fuel, or—as in DSI’s technology—just heated up and expelled as a jet of steam.</w:t>
      </w:r>
    </w:p>
    <w:p w14:paraId="48FCAE3D" w14:textId="77777777" w:rsidR="001D1070" w:rsidRPr="006B7C4E" w:rsidRDefault="001D1070" w:rsidP="001D1070">
      <w:pPr>
        <w:shd w:val="clear" w:color="auto" w:fill="FFFFFF"/>
        <w:spacing w:after="298" w:line="276" w:lineRule="auto"/>
        <w:rPr>
          <w:rFonts w:asciiTheme="minorHAnsi" w:eastAsia="Times New Roman" w:hAnsiTheme="minorHAnsi" w:cstheme="minorHAnsi"/>
          <w:color w:val="000000" w:themeColor="text1"/>
          <w:sz w:val="18"/>
          <w:szCs w:val="18"/>
        </w:rPr>
      </w:pPr>
      <w:r w:rsidRPr="006B7C4E">
        <w:rPr>
          <w:rFonts w:asciiTheme="minorHAnsi" w:eastAsia="Times New Roman" w:hAnsiTheme="minorHAnsi" w:cstheme="minorHAnsi"/>
          <w:color w:val="000000" w:themeColor="text1"/>
          <w:sz w:val="18"/>
          <w:szCs w:val="18"/>
        </w:rPr>
        <w:t>“Both companies believed one of the early products would be propellant itself—that is, water,” says Grant Bonin, the former chief technology officer of Deep Space Industries. “What DSI had been doing is developing propulsion systems to run on water. And everyone who buys one is creating an ecosystem of users now that can be fueled by resources of the future.”</w:t>
      </w:r>
    </w:p>
    <w:p w14:paraId="20B53B58" w14:textId="77777777" w:rsidR="001D1070" w:rsidRPr="006B7C4E" w:rsidRDefault="001D1070" w:rsidP="001D1070">
      <w:pPr>
        <w:shd w:val="clear" w:color="auto" w:fill="FFFFFF"/>
        <w:spacing w:after="298" w:line="276" w:lineRule="auto"/>
        <w:rPr>
          <w:rFonts w:asciiTheme="minorHAnsi" w:eastAsia="Times New Roman" w:hAnsiTheme="minorHAnsi" w:cstheme="minorHAnsi"/>
          <w:color w:val="000000" w:themeColor="text1"/>
          <w:sz w:val="18"/>
          <w:szCs w:val="18"/>
        </w:rPr>
      </w:pPr>
      <w:r w:rsidRPr="006B7C4E">
        <w:rPr>
          <w:rFonts w:asciiTheme="minorHAnsi" w:eastAsia="Times New Roman" w:hAnsiTheme="minorHAnsi" w:cstheme="minorHAnsi"/>
          <w:color w:val="000000" w:themeColor="text1"/>
          <w:sz w:val="18"/>
          <w:szCs w:val="18"/>
        </w:rPr>
        <w:t xml:space="preserve">By the spring of 2017, </w:t>
      </w:r>
      <w:r w:rsidRPr="006B7C4E">
        <w:rPr>
          <w:rStyle w:val="StyleUnderline"/>
          <w:rFonts w:asciiTheme="minorHAnsi" w:hAnsiTheme="minorHAnsi" w:cstheme="minorHAnsi"/>
        </w:rPr>
        <w:t>Planetary Resources was operating a lab in a warehouse in Redmond, Washington, decorated with NASA paraphernalia and vintage pinball machines</w:t>
      </w:r>
      <w:r w:rsidRPr="006B7C4E">
        <w:rPr>
          <w:rFonts w:asciiTheme="minorHAnsi" w:eastAsia="Times New Roman" w:hAnsiTheme="minorHAnsi" w:cstheme="minorHAnsi"/>
          <w:color w:val="000000" w:themeColor="text1"/>
          <w:sz w:val="18"/>
          <w:szCs w:val="18"/>
        </w:rPr>
        <w:t>. Engineers tinkered with small cube satellites behind thick glass walls, crafting plans to launch prospecting machines. Luxembourg had given the company a multimillion-dollar grant to open a European office. Japan, Scotland, and the United Arab Emirates announced their own asteroid-mining laws or investments.</w:t>
      </w:r>
    </w:p>
    <w:p w14:paraId="63B268FF" w14:textId="77777777" w:rsidR="001D1070" w:rsidRPr="006B7C4E" w:rsidRDefault="001D1070" w:rsidP="001D1070">
      <w:pPr>
        <w:shd w:val="clear" w:color="auto" w:fill="FFFFFF"/>
        <w:spacing w:after="298" w:line="276" w:lineRule="auto"/>
        <w:rPr>
          <w:rFonts w:asciiTheme="minorHAnsi" w:eastAsia="Times New Roman" w:hAnsiTheme="minorHAnsi" w:cstheme="minorHAnsi"/>
          <w:color w:val="000000" w:themeColor="text1"/>
          <w:sz w:val="18"/>
          <w:szCs w:val="18"/>
        </w:rPr>
      </w:pPr>
      <w:r w:rsidRPr="006B7C4E">
        <w:rPr>
          <w:rFonts w:asciiTheme="minorHAnsi" w:eastAsia="Times New Roman" w:hAnsiTheme="minorHAnsi" w:cstheme="minorHAnsi"/>
          <w:color w:val="000000" w:themeColor="text1"/>
          <w:sz w:val="18"/>
          <w:szCs w:val="18"/>
        </w:rPr>
        <w:t>The stars had burned through their red tape. The heavens were ready for Silicon Valley.</w:t>
      </w:r>
    </w:p>
    <w:p w14:paraId="4E72EA29" w14:textId="77777777" w:rsidR="001D1070" w:rsidRPr="006B7C4E" w:rsidRDefault="001D1070" w:rsidP="001D1070">
      <w:pPr>
        <w:shd w:val="clear" w:color="auto" w:fill="FFFFFF"/>
        <w:spacing w:after="298" w:line="276" w:lineRule="auto"/>
        <w:rPr>
          <w:rFonts w:asciiTheme="minorHAnsi" w:eastAsia="Times New Roman" w:hAnsiTheme="minorHAnsi" w:cstheme="minorHAnsi"/>
          <w:color w:val="000000" w:themeColor="text1"/>
          <w:sz w:val="18"/>
          <w:szCs w:val="18"/>
        </w:rPr>
      </w:pPr>
      <w:r w:rsidRPr="006B7C4E">
        <w:rPr>
          <w:rStyle w:val="StyleUnderline"/>
          <w:rFonts w:asciiTheme="minorHAnsi" w:hAnsiTheme="minorHAnsi" w:cstheme="minorHAnsi"/>
          <w:highlight w:val="green"/>
        </w:rPr>
        <w:t>Then things started going south</w:t>
      </w:r>
      <w:r w:rsidRPr="006B7C4E">
        <w:rPr>
          <w:rFonts w:asciiTheme="minorHAnsi" w:eastAsia="Times New Roman" w:hAnsiTheme="minorHAnsi" w:cstheme="minorHAnsi"/>
          <w:color w:val="000000" w:themeColor="text1"/>
          <w:sz w:val="18"/>
          <w:szCs w:val="18"/>
        </w:rPr>
        <w:t xml:space="preserve">. Last summer, </w:t>
      </w:r>
      <w:r w:rsidRPr="006B7C4E">
        <w:rPr>
          <w:rStyle w:val="StyleUnderline"/>
          <w:rFonts w:asciiTheme="minorHAnsi" w:hAnsiTheme="minorHAnsi" w:cstheme="minorHAnsi"/>
          <w:highlight w:val="green"/>
        </w:rPr>
        <w:t>Planetary failed to raise</w:t>
      </w:r>
      <w:r w:rsidRPr="006B7C4E">
        <w:rPr>
          <w:rStyle w:val="StyleUnderline"/>
          <w:rFonts w:asciiTheme="minorHAnsi" w:hAnsiTheme="minorHAnsi" w:cstheme="minorHAnsi"/>
        </w:rPr>
        <w:t xml:space="preserve"> the </w:t>
      </w:r>
      <w:r w:rsidRPr="006B7C4E">
        <w:rPr>
          <w:rStyle w:val="StyleUnderline"/>
          <w:rFonts w:asciiTheme="minorHAnsi" w:hAnsiTheme="minorHAnsi" w:cstheme="minorHAnsi"/>
          <w:highlight w:val="green"/>
        </w:rPr>
        <w:t>money</w:t>
      </w:r>
      <w:r w:rsidRPr="006B7C4E">
        <w:rPr>
          <w:rStyle w:val="StyleUnderline"/>
          <w:rFonts w:asciiTheme="minorHAnsi" w:hAnsiTheme="minorHAnsi" w:cstheme="minorHAnsi"/>
        </w:rPr>
        <w:t xml:space="preserve"> it was counting</w:t>
      </w:r>
      <w:r w:rsidRPr="006B7C4E">
        <w:rPr>
          <w:rFonts w:asciiTheme="minorHAnsi" w:eastAsia="Times New Roman" w:hAnsiTheme="minorHAnsi" w:cstheme="minorHAnsi"/>
          <w:color w:val="000000" w:themeColor="text1"/>
          <w:sz w:val="18"/>
          <w:szCs w:val="18"/>
        </w:rPr>
        <w:t xml:space="preserve"> </w:t>
      </w:r>
      <w:r w:rsidRPr="006B7C4E">
        <w:rPr>
          <w:rStyle w:val="StyleUnderline"/>
          <w:rFonts w:asciiTheme="minorHAnsi" w:hAnsiTheme="minorHAnsi" w:cstheme="minorHAnsi"/>
        </w:rPr>
        <w:t>on.</w:t>
      </w:r>
      <w:r w:rsidRPr="006B7C4E">
        <w:rPr>
          <w:rFonts w:asciiTheme="minorHAnsi" w:eastAsia="Times New Roman" w:hAnsiTheme="minorHAnsi" w:cstheme="minorHAnsi"/>
          <w:color w:val="000000" w:themeColor="text1"/>
          <w:sz w:val="18"/>
          <w:szCs w:val="18"/>
        </w:rPr>
        <w:t xml:space="preserve"> </w:t>
      </w:r>
      <w:r w:rsidRPr="006B7C4E">
        <w:rPr>
          <w:rStyle w:val="StyleUnderline"/>
          <w:rFonts w:asciiTheme="minorHAnsi" w:hAnsiTheme="minorHAnsi" w:cstheme="minorHAnsi"/>
        </w:rPr>
        <w:t xml:space="preserve">Key </w:t>
      </w:r>
      <w:r w:rsidRPr="006B7C4E">
        <w:rPr>
          <w:rStyle w:val="StyleUnderline"/>
          <w:rFonts w:asciiTheme="minorHAnsi" w:hAnsiTheme="minorHAnsi" w:cstheme="minorHAnsi"/>
          <w:highlight w:val="green"/>
        </w:rPr>
        <w:t>staffers</w:t>
      </w:r>
      <w:r w:rsidRPr="006B7C4E">
        <w:rPr>
          <w:rFonts w:asciiTheme="minorHAnsi" w:eastAsia="Times New Roman" w:hAnsiTheme="minorHAnsi" w:cstheme="minorHAnsi"/>
          <w:color w:val="000000" w:themeColor="text1"/>
          <w:sz w:val="18"/>
          <w:szCs w:val="18"/>
        </w:rPr>
        <w:t xml:space="preserve">, including Peter Marquez, the firm’s policy guy in Washington, had already </w:t>
      </w:r>
      <w:r w:rsidRPr="006B7C4E">
        <w:rPr>
          <w:rStyle w:val="StyleUnderline"/>
          <w:rFonts w:asciiTheme="minorHAnsi" w:hAnsiTheme="minorHAnsi" w:cstheme="minorHAnsi"/>
          <w:highlight w:val="green"/>
        </w:rPr>
        <w:t>jumped ship</w:t>
      </w:r>
      <w:r w:rsidRPr="006B7C4E">
        <w:rPr>
          <w:rFonts w:asciiTheme="minorHAnsi" w:eastAsia="Times New Roman" w:hAnsiTheme="minorHAnsi" w:cstheme="minorHAnsi"/>
          <w:color w:val="000000" w:themeColor="text1"/>
          <w:sz w:val="18"/>
          <w:szCs w:val="18"/>
        </w:rPr>
        <w:t xml:space="preserve">. “We were all frustrated about the revenue prospects, and the </w:t>
      </w:r>
      <w:r w:rsidRPr="006B7C4E">
        <w:rPr>
          <w:rStyle w:val="StyleUnderline"/>
          <w:rFonts w:asciiTheme="minorHAnsi" w:hAnsiTheme="minorHAnsi" w:cstheme="minorHAnsi"/>
          <w:highlight w:val="green"/>
        </w:rPr>
        <w:t>business</w:t>
      </w:r>
      <w:r w:rsidRPr="006B7C4E">
        <w:rPr>
          <w:rStyle w:val="StyleUnderline"/>
          <w:rFonts w:asciiTheme="minorHAnsi" w:hAnsiTheme="minorHAnsi" w:cstheme="minorHAnsi"/>
        </w:rPr>
        <w:t xml:space="preserve"> model </w:t>
      </w:r>
      <w:r w:rsidRPr="006B7C4E">
        <w:rPr>
          <w:rStyle w:val="StyleUnderline"/>
          <w:rFonts w:asciiTheme="minorHAnsi" w:hAnsiTheme="minorHAnsi" w:cstheme="minorHAnsi"/>
          <w:highlight w:val="green"/>
        </w:rPr>
        <w:t>wasn’t working</w:t>
      </w:r>
      <w:r w:rsidRPr="006B7C4E">
        <w:rPr>
          <w:rStyle w:val="StyleUnderline"/>
          <w:rFonts w:asciiTheme="minorHAnsi" w:hAnsiTheme="minorHAnsi" w:cstheme="minorHAnsi"/>
        </w:rPr>
        <w:t xml:space="preserve"> out</w:t>
      </w:r>
      <w:r w:rsidRPr="006B7C4E">
        <w:rPr>
          <w:rFonts w:asciiTheme="minorHAnsi" w:eastAsia="Times New Roman" w:hAnsiTheme="minorHAnsi" w:cstheme="minorHAnsi"/>
          <w:color w:val="000000" w:themeColor="text1"/>
          <w:sz w:val="18"/>
          <w:szCs w:val="18"/>
        </w:rPr>
        <w:t xml:space="preserve"> the way we’d hoped,” recalls Marquez, who now works for a Washington, DC, advisory shop called Andart Global.</w:t>
      </w:r>
    </w:p>
    <w:p w14:paraId="298DF379" w14:textId="77777777" w:rsidR="001D1070" w:rsidRPr="006B7C4E" w:rsidRDefault="001D1070" w:rsidP="001D1070">
      <w:pPr>
        <w:shd w:val="clear" w:color="auto" w:fill="FFFFFF"/>
        <w:spacing w:after="298" w:line="276" w:lineRule="auto"/>
        <w:rPr>
          <w:rStyle w:val="StyleUnderline"/>
          <w:rFonts w:asciiTheme="minorHAnsi" w:hAnsiTheme="minorHAnsi" w:cstheme="minorHAnsi"/>
        </w:rPr>
      </w:pPr>
      <w:r w:rsidRPr="006B7C4E">
        <w:rPr>
          <w:rFonts w:asciiTheme="minorHAnsi" w:eastAsia="Times New Roman" w:hAnsiTheme="minorHAnsi" w:cstheme="minorHAnsi"/>
          <w:color w:val="000000" w:themeColor="text1"/>
          <w:sz w:val="18"/>
          <w:szCs w:val="18"/>
        </w:rPr>
        <w:t>“</w:t>
      </w:r>
      <w:r w:rsidRPr="006B7C4E">
        <w:rPr>
          <w:rStyle w:val="StyleUnderline"/>
          <w:rFonts w:asciiTheme="minorHAnsi" w:hAnsiTheme="minorHAnsi" w:cstheme="minorHAnsi"/>
        </w:rPr>
        <w:t>There was more of a focus on the religion of space than the business of space</w:t>
      </w:r>
      <w:r w:rsidRPr="006B7C4E">
        <w:rPr>
          <w:rFonts w:asciiTheme="minorHAnsi" w:eastAsia="Times New Roman" w:hAnsiTheme="minorHAnsi" w:cstheme="minorHAnsi"/>
          <w:color w:val="000000" w:themeColor="text1"/>
          <w:sz w:val="18"/>
          <w:szCs w:val="18"/>
        </w:rPr>
        <w:t xml:space="preserve">,” Marquez adds. “There’s the religious [segment] of space people who believe that almost like manifest destiny, we’re supposed to be exploring the solar system—and if we believe hard enough, it’ll happen. </w:t>
      </w:r>
      <w:r w:rsidRPr="006B7C4E">
        <w:rPr>
          <w:rStyle w:val="StyleUnderline"/>
          <w:rFonts w:asciiTheme="minorHAnsi" w:hAnsiTheme="minorHAnsi" w:cstheme="minorHAnsi"/>
        </w:rPr>
        <w:t xml:space="preserve">But the pragmatists were saying </w:t>
      </w:r>
      <w:r w:rsidRPr="006B7C4E">
        <w:rPr>
          <w:rStyle w:val="StyleUnderline"/>
          <w:rFonts w:asciiTheme="minorHAnsi" w:hAnsiTheme="minorHAnsi" w:cstheme="minorHAnsi"/>
          <w:highlight w:val="green"/>
        </w:rPr>
        <w:t>there’s no customer base</w:t>
      </w:r>
      <w:r w:rsidRPr="006B7C4E">
        <w:rPr>
          <w:rStyle w:val="StyleUnderline"/>
          <w:rFonts w:asciiTheme="minorHAnsi" w:hAnsiTheme="minorHAnsi" w:cstheme="minorHAnsi"/>
        </w:rPr>
        <w:t xml:space="preserve"> </w:t>
      </w:r>
      <w:r w:rsidRPr="006B7C4E">
        <w:rPr>
          <w:rStyle w:val="StyleUnderline"/>
          <w:rFonts w:asciiTheme="minorHAnsi" w:hAnsiTheme="minorHAnsi" w:cstheme="minorHAnsi"/>
          <w:highlight w:val="green"/>
        </w:rPr>
        <w:t>for asteroid mining</w:t>
      </w:r>
      <w:r w:rsidRPr="006B7C4E">
        <w:rPr>
          <w:rStyle w:val="StyleUnderline"/>
          <w:rFonts w:asciiTheme="minorHAnsi" w:hAnsiTheme="minorHAnsi" w:cstheme="minorHAnsi"/>
        </w:rPr>
        <w:t xml:space="preserve"> in the next 12 to 15 years.”</w:t>
      </w:r>
    </w:p>
    <w:p w14:paraId="45C234DC" w14:textId="77777777" w:rsidR="001D1070" w:rsidRPr="006B7C4E" w:rsidRDefault="001D1070" w:rsidP="001D1070">
      <w:pPr>
        <w:shd w:val="clear" w:color="auto" w:fill="FFFFFF"/>
        <w:spacing w:after="298" w:line="276" w:lineRule="auto"/>
        <w:rPr>
          <w:rFonts w:asciiTheme="minorHAnsi" w:eastAsia="Times New Roman" w:hAnsiTheme="minorHAnsi" w:cstheme="minorHAnsi"/>
          <w:color w:val="000000" w:themeColor="text1"/>
          <w:sz w:val="18"/>
          <w:szCs w:val="18"/>
        </w:rPr>
      </w:pPr>
      <w:r w:rsidRPr="006B7C4E">
        <w:rPr>
          <w:rFonts w:asciiTheme="minorHAnsi" w:eastAsia="Times New Roman" w:hAnsiTheme="minorHAnsi" w:cstheme="minorHAnsi"/>
          <w:color w:val="000000" w:themeColor="text1"/>
          <w:sz w:val="18"/>
          <w:szCs w:val="18"/>
        </w:rPr>
        <w:t>Amid rumors that it was auctioning off its gear, Planetary Resources was acquired last year by ConsenSys, a blockchain software company based in Brooklyn that develops decentralized platforms for signing documents, selling electricity, and managing real estate transactions, among other things. Anderson Tan, an early investor in Planetary Resources, was baffled by the acquisition—and he’s the kind of blockchain guy who promotes other blockchain guys’ blockchain ventures on LinkedIn. “I honestly have no idea … I was shocked. I think they wanted to acquire the equipment and assets,” he says. “For what? I’m not so sure.”</w:t>
      </w:r>
    </w:p>
    <w:p w14:paraId="4672B5D6" w14:textId="77777777" w:rsidR="001D1070" w:rsidRPr="006B7C4E" w:rsidRDefault="001D1070" w:rsidP="001D1070">
      <w:pPr>
        <w:shd w:val="clear" w:color="auto" w:fill="FFFFFF"/>
        <w:spacing w:after="298" w:line="276" w:lineRule="auto"/>
        <w:rPr>
          <w:rFonts w:asciiTheme="minorHAnsi" w:eastAsia="Times New Roman" w:hAnsiTheme="minorHAnsi" w:cstheme="minorHAnsi"/>
          <w:color w:val="000000" w:themeColor="text1"/>
          <w:sz w:val="18"/>
          <w:szCs w:val="18"/>
        </w:rPr>
      </w:pPr>
      <w:r w:rsidRPr="006B7C4E">
        <w:rPr>
          <w:rFonts w:asciiTheme="minorHAnsi" w:eastAsia="Times New Roman" w:hAnsiTheme="minorHAnsi" w:cstheme="minorHAnsi"/>
          <w:color w:val="000000" w:themeColor="text1"/>
          <w:sz w:val="18"/>
          <w:szCs w:val="18"/>
        </w:rPr>
        <w:t>DSI, in turn, was acquired by an aeronautics company named Bradford Space. These acquisitions aren’t taking the companies anywhere. “They’re gone; they’re done. They don’t exist,” says Chad Anderson.</w:t>
      </w:r>
    </w:p>
    <w:p w14:paraId="39B6AB62" w14:textId="77777777" w:rsidR="001D1070" w:rsidRPr="006B7C4E" w:rsidRDefault="001D1070" w:rsidP="001D1070">
      <w:pPr>
        <w:shd w:val="clear" w:color="auto" w:fill="FFFFFF"/>
        <w:spacing w:after="298" w:line="276" w:lineRule="auto"/>
        <w:rPr>
          <w:rFonts w:asciiTheme="minorHAnsi" w:eastAsia="Times New Roman" w:hAnsiTheme="minorHAnsi" w:cstheme="minorHAnsi"/>
          <w:color w:val="000000" w:themeColor="text1"/>
          <w:sz w:val="18"/>
          <w:szCs w:val="18"/>
        </w:rPr>
      </w:pPr>
      <w:r w:rsidRPr="006B7C4E">
        <w:rPr>
          <w:rStyle w:val="StyleUnderline"/>
          <w:rFonts w:asciiTheme="minorHAnsi" w:hAnsiTheme="minorHAnsi" w:cstheme="minorHAnsi"/>
          <w:highlight w:val="green"/>
        </w:rPr>
        <w:t>What went wrong</w:t>
      </w:r>
      <w:r w:rsidRPr="006B7C4E">
        <w:rPr>
          <w:rFonts w:asciiTheme="minorHAnsi" w:eastAsia="Times New Roman" w:hAnsiTheme="minorHAnsi" w:cstheme="minorHAnsi"/>
          <w:color w:val="000000" w:themeColor="text1"/>
          <w:sz w:val="18"/>
          <w:szCs w:val="18"/>
        </w:rPr>
        <w:t>? Predictably, ex--employees and investors tell slightly different stories.</w:t>
      </w:r>
    </w:p>
    <w:p w14:paraId="2FD9A3DF" w14:textId="77777777" w:rsidR="001D1070" w:rsidRPr="006B7C4E" w:rsidRDefault="001D1070" w:rsidP="001D1070">
      <w:pPr>
        <w:shd w:val="clear" w:color="auto" w:fill="FFFFFF"/>
        <w:spacing w:after="298" w:line="276" w:lineRule="auto"/>
        <w:rPr>
          <w:rFonts w:asciiTheme="minorHAnsi" w:eastAsia="Times New Roman" w:hAnsiTheme="minorHAnsi" w:cstheme="minorHAnsi"/>
          <w:color w:val="000000" w:themeColor="text1"/>
          <w:sz w:val="18"/>
          <w:szCs w:val="18"/>
        </w:rPr>
      </w:pPr>
      <w:r w:rsidRPr="006B7C4E">
        <w:rPr>
          <w:rFonts w:asciiTheme="minorHAnsi" w:eastAsia="Times New Roman" w:hAnsiTheme="minorHAnsi" w:cstheme="minorHAnsi"/>
          <w:color w:val="000000" w:themeColor="text1"/>
          <w:sz w:val="18"/>
          <w:szCs w:val="18"/>
        </w:rPr>
        <w:t xml:space="preserve">Bonin blames DSI’s demise on </w:t>
      </w:r>
      <w:r w:rsidRPr="006B7C4E">
        <w:rPr>
          <w:rStyle w:val="StyleUnderline"/>
          <w:rFonts w:asciiTheme="minorHAnsi" w:hAnsiTheme="minorHAnsi" w:cstheme="minorHAnsi"/>
          <w:highlight w:val="green"/>
        </w:rPr>
        <w:t>investors’ unwillingness to take long-term risks</w:t>
      </w:r>
      <w:r w:rsidRPr="006B7C4E">
        <w:rPr>
          <w:rFonts w:asciiTheme="minorHAnsi" w:eastAsia="Times New Roman" w:hAnsiTheme="minorHAnsi" w:cstheme="minorHAnsi"/>
          <w:color w:val="000000" w:themeColor="text1"/>
          <w:sz w:val="18"/>
          <w:szCs w:val="18"/>
        </w:rPr>
        <w:t xml:space="preserve">. “We had a </w:t>
      </w:r>
      <w:r w:rsidRPr="006B7C4E">
        <w:rPr>
          <w:rStyle w:val="StyleUnderline"/>
          <w:rFonts w:asciiTheme="minorHAnsi" w:hAnsiTheme="minorHAnsi" w:cstheme="minorHAnsi"/>
        </w:rPr>
        <w:t xml:space="preserve">plan that would take off after a certain point, </w:t>
      </w:r>
      <w:r w:rsidRPr="006B7C4E">
        <w:rPr>
          <w:rFonts w:asciiTheme="minorHAnsi" w:eastAsia="Times New Roman" w:hAnsiTheme="minorHAnsi" w:cstheme="minorHAnsi"/>
          <w:color w:val="000000" w:themeColor="text1"/>
          <w:sz w:val="18"/>
          <w:szCs w:val="18"/>
        </w:rPr>
        <w:t xml:space="preserve">and we </w:t>
      </w:r>
      <w:r w:rsidRPr="006B7C4E">
        <w:rPr>
          <w:rStyle w:val="StyleUnderline"/>
          <w:rFonts w:asciiTheme="minorHAnsi" w:hAnsiTheme="minorHAnsi" w:cstheme="minorHAnsi"/>
        </w:rPr>
        <w:t>didn’t get to that point</w:t>
      </w:r>
      <w:r w:rsidRPr="006B7C4E">
        <w:rPr>
          <w:rFonts w:asciiTheme="minorHAnsi" w:eastAsia="Times New Roman" w:hAnsiTheme="minorHAnsi" w:cstheme="minorHAnsi"/>
          <w:color w:val="000000" w:themeColor="text1"/>
          <w:sz w:val="18"/>
          <w:szCs w:val="18"/>
        </w:rPr>
        <w:t xml:space="preserve">,” he explains. “And we were only $10 million away from hitting that point, but our </w:t>
      </w:r>
      <w:r w:rsidRPr="006B7C4E">
        <w:rPr>
          <w:rStyle w:val="StyleUnderline"/>
          <w:rFonts w:asciiTheme="minorHAnsi" w:hAnsiTheme="minorHAnsi" w:cstheme="minorHAnsi"/>
        </w:rPr>
        <w:t>planning was decades long</w:t>
      </w:r>
      <w:r w:rsidRPr="006B7C4E">
        <w:rPr>
          <w:rFonts w:asciiTheme="minorHAnsi" w:eastAsia="Times New Roman" w:hAnsiTheme="minorHAnsi" w:cstheme="minorHAnsi"/>
          <w:color w:val="000000" w:themeColor="text1"/>
          <w:sz w:val="18"/>
          <w:szCs w:val="18"/>
        </w:rPr>
        <w:t xml:space="preserve">, and a VC </w:t>
      </w:r>
      <w:r w:rsidRPr="006B7C4E">
        <w:rPr>
          <w:rStyle w:val="StyleUnderline"/>
          <w:rFonts w:asciiTheme="minorHAnsi" w:hAnsiTheme="minorHAnsi" w:cstheme="minorHAnsi"/>
        </w:rPr>
        <w:t xml:space="preserve">fund’s </w:t>
      </w:r>
      <w:r w:rsidRPr="006B7C4E">
        <w:rPr>
          <w:rStyle w:val="StyleUnderline"/>
          <w:rFonts w:asciiTheme="minorHAnsi" w:hAnsiTheme="minorHAnsi" w:cstheme="minorHAnsi"/>
          <w:highlight w:val="green"/>
        </w:rPr>
        <w:t>life cycle is one decade</w:t>
      </w:r>
      <w:r w:rsidRPr="006B7C4E">
        <w:rPr>
          <w:rFonts w:asciiTheme="minorHAnsi" w:eastAsia="Times New Roman" w:hAnsiTheme="minorHAnsi" w:cstheme="minorHAnsi"/>
          <w:color w:val="000000" w:themeColor="text1"/>
          <w:sz w:val="18"/>
          <w:szCs w:val="18"/>
        </w:rPr>
        <w:t xml:space="preserve"> long. </w:t>
      </w:r>
      <w:r w:rsidRPr="006B7C4E">
        <w:rPr>
          <w:rStyle w:val="StyleUnderline"/>
          <w:rFonts w:asciiTheme="minorHAnsi" w:hAnsiTheme="minorHAnsi" w:cstheme="minorHAnsi"/>
        </w:rPr>
        <w:t>They’re incompatible</w:t>
      </w:r>
      <w:r w:rsidRPr="006B7C4E">
        <w:rPr>
          <w:rFonts w:asciiTheme="minorHAnsi" w:eastAsia="Times New Roman" w:hAnsiTheme="minorHAnsi" w:cstheme="minorHAnsi"/>
          <w:color w:val="000000" w:themeColor="text1"/>
          <w:sz w:val="18"/>
          <w:szCs w:val="18"/>
        </w:rPr>
        <w:t xml:space="preserve">.” Meagan Crawford, who worked with Bonin and is now starting her own venture capital fund for commercial space startups, concurs: “A traditional VC time line is 10 years, when they have to give money back to investors, so in seven years they want to exit. A </w:t>
      </w:r>
      <w:r w:rsidRPr="006B7C4E">
        <w:rPr>
          <w:rStyle w:val="StyleUnderline"/>
          <w:rFonts w:asciiTheme="minorHAnsi" w:hAnsiTheme="minorHAnsi" w:cstheme="minorHAnsi"/>
          <w:highlight w:val="green"/>
        </w:rPr>
        <w:t>15-year business plan isn’t</w:t>
      </w:r>
      <w:r w:rsidRPr="006B7C4E">
        <w:rPr>
          <w:rStyle w:val="StyleUnderline"/>
          <w:rFonts w:asciiTheme="minorHAnsi" w:hAnsiTheme="minorHAnsi" w:cstheme="minorHAnsi"/>
        </w:rPr>
        <w:t xml:space="preserve"> going to </w:t>
      </w:r>
      <w:r w:rsidRPr="006B7C4E">
        <w:rPr>
          <w:rStyle w:val="StyleUnderline"/>
          <w:rFonts w:asciiTheme="minorHAnsi" w:hAnsiTheme="minorHAnsi" w:cstheme="minorHAnsi"/>
          <w:highlight w:val="green"/>
        </w:rPr>
        <w:t>fit in</w:t>
      </w:r>
      <w:r w:rsidRPr="006B7C4E">
        <w:rPr>
          <w:rFonts w:asciiTheme="minorHAnsi" w:eastAsia="Times New Roman" w:hAnsiTheme="minorHAnsi" w:cstheme="minorHAnsi"/>
          <w:color w:val="000000" w:themeColor="text1"/>
          <w:sz w:val="18"/>
          <w:szCs w:val="18"/>
        </w:rPr>
        <w:t>.”</w:t>
      </w:r>
    </w:p>
    <w:p w14:paraId="4B70709C" w14:textId="77777777" w:rsidR="001D1070" w:rsidRPr="006B7C4E" w:rsidRDefault="001D1070" w:rsidP="001D1070">
      <w:pPr>
        <w:shd w:val="clear" w:color="auto" w:fill="FFFFFF"/>
        <w:spacing w:after="298" w:line="276" w:lineRule="auto"/>
        <w:rPr>
          <w:rFonts w:asciiTheme="minorHAnsi" w:eastAsia="Times New Roman" w:hAnsiTheme="minorHAnsi" w:cstheme="minorHAnsi"/>
          <w:color w:val="000000" w:themeColor="text1"/>
          <w:sz w:val="18"/>
          <w:szCs w:val="18"/>
        </w:rPr>
      </w:pPr>
      <w:r w:rsidRPr="006B7C4E">
        <w:rPr>
          <w:rStyle w:val="StyleUnderline"/>
          <w:rFonts w:asciiTheme="minorHAnsi" w:hAnsiTheme="minorHAnsi" w:cstheme="minorHAnsi"/>
        </w:rPr>
        <w:t>On the money side, the story is a little less forgiving</w:t>
      </w:r>
      <w:r w:rsidRPr="006B7C4E">
        <w:rPr>
          <w:rFonts w:asciiTheme="minorHAnsi" w:eastAsia="Times New Roman" w:hAnsiTheme="minorHAnsi" w:cstheme="minorHAnsi"/>
          <w:color w:val="000000" w:themeColor="text1"/>
          <w:sz w:val="18"/>
          <w:szCs w:val="18"/>
        </w:rPr>
        <w:t>. “</w:t>
      </w:r>
      <w:r w:rsidRPr="006B7C4E">
        <w:rPr>
          <w:rStyle w:val="StyleUnderline"/>
          <w:rFonts w:asciiTheme="minorHAnsi" w:hAnsiTheme="minorHAnsi" w:cstheme="minorHAnsi"/>
          <w:highlight w:val="green"/>
        </w:rPr>
        <w:t>They did not deliver</w:t>
      </w:r>
      <w:r w:rsidRPr="006B7C4E">
        <w:rPr>
          <w:rStyle w:val="StyleUnderline"/>
          <w:rFonts w:asciiTheme="minorHAnsi" w:hAnsiTheme="minorHAnsi" w:cstheme="minorHAnsi"/>
        </w:rPr>
        <w:t xml:space="preserve"> on their promises to investors</w:t>
      </w:r>
      <w:r w:rsidRPr="006B7C4E">
        <w:rPr>
          <w:rFonts w:asciiTheme="minorHAnsi" w:eastAsia="Times New Roman" w:hAnsiTheme="minorHAnsi" w:cstheme="minorHAnsi"/>
          <w:color w:val="000000" w:themeColor="text1"/>
          <w:sz w:val="18"/>
          <w:szCs w:val="18"/>
        </w:rPr>
        <w:t>,” says Chad Anderson, whose Space Angels invested in PR. “</w:t>
      </w:r>
      <w:r w:rsidRPr="006B7C4E">
        <w:rPr>
          <w:rStyle w:val="StyleUnderline"/>
          <w:rFonts w:asciiTheme="minorHAnsi" w:hAnsiTheme="minorHAnsi" w:cstheme="minorHAnsi"/>
        </w:rPr>
        <w:t>Both companies were really good at storytelling</w:t>
      </w:r>
      <w:r w:rsidRPr="006B7C4E">
        <w:rPr>
          <w:rFonts w:asciiTheme="minorHAnsi" w:eastAsia="Times New Roman" w:hAnsiTheme="minorHAnsi" w:cstheme="minorHAnsi"/>
          <w:color w:val="000000" w:themeColor="text1"/>
          <w:sz w:val="18"/>
          <w:szCs w:val="18"/>
        </w:rPr>
        <w:t xml:space="preserve"> and marketing and </w:t>
      </w:r>
      <w:r w:rsidRPr="006B7C4E">
        <w:rPr>
          <w:rStyle w:val="StyleUnderline"/>
          <w:rFonts w:asciiTheme="minorHAnsi" w:hAnsiTheme="minorHAnsi" w:cstheme="minorHAnsi"/>
        </w:rPr>
        <w:t>facilitating this momentum around a vision that their technology never really substantiated.”</w:t>
      </w:r>
      <w:r w:rsidRPr="006B7C4E">
        <w:rPr>
          <w:rFonts w:asciiTheme="minorHAnsi" w:eastAsia="Times New Roman" w:hAnsiTheme="minorHAnsi" w:cstheme="minorHAnsi"/>
          <w:color w:val="000000" w:themeColor="text1"/>
          <w:sz w:val="18"/>
          <w:szCs w:val="18"/>
        </w:rPr>
        <w:t xml:space="preserve"> He adds, “I think that these weren’t the right teams to do it.”</w:t>
      </w:r>
    </w:p>
    <w:p w14:paraId="339CFF44" w14:textId="77777777" w:rsidR="001D1070" w:rsidRPr="006B7C4E" w:rsidRDefault="001D1070" w:rsidP="001D1070">
      <w:pPr>
        <w:shd w:val="clear" w:color="auto" w:fill="FFFFFF"/>
        <w:spacing w:after="298" w:line="276" w:lineRule="auto"/>
        <w:rPr>
          <w:rFonts w:asciiTheme="minorHAnsi" w:eastAsia="Times New Roman" w:hAnsiTheme="minorHAnsi" w:cstheme="minorHAnsi"/>
          <w:color w:val="000000" w:themeColor="text1"/>
          <w:sz w:val="18"/>
          <w:szCs w:val="18"/>
        </w:rPr>
      </w:pPr>
      <w:r w:rsidRPr="006B7C4E">
        <w:rPr>
          <w:rFonts w:asciiTheme="minorHAnsi" w:eastAsia="Times New Roman" w:hAnsiTheme="minorHAnsi" w:cstheme="minorHAnsi"/>
          <w:color w:val="000000" w:themeColor="text1"/>
          <w:sz w:val="18"/>
          <w:szCs w:val="18"/>
        </w:rPr>
        <w:t xml:space="preserve">There were also bigger </w:t>
      </w:r>
      <w:r w:rsidRPr="006B7C4E">
        <w:rPr>
          <w:rStyle w:val="StyleUnderline"/>
          <w:rFonts w:asciiTheme="minorHAnsi" w:hAnsiTheme="minorHAnsi" w:cstheme="minorHAnsi"/>
        </w:rPr>
        <w:t>structural obstacles</w:t>
      </w:r>
      <w:r w:rsidRPr="006B7C4E">
        <w:rPr>
          <w:rFonts w:asciiTheme="minorHAnsi" w:eastAsia="Times New Roman" w:hAnsiTheme="minorHAnsi" w:cstheme="minorHAnsi"/>
          <w:color w:val="000000" w:themeColor="text1"/>
          <w:sz w:val="18"/>
          <w:szCs w:val="18"/>
        </w:rPr>
        <w:t xml:space="preserve">—such as, in former employees’ telling, the </w:t>
      </w:r>
      <w:r w:rsidRPr="006B7C4E">
        <w:rPr>
          <w:rStyle w:val="StyleUnderline"/>
          <w:rFonts w:asciiTheme="minorHAnsi" w:hAnsiTheme="minorHAnsi" w:cstheme="minorHAnsi"/>
          <w:highlight w:val="green"/>
        </w:rPr>
        <w:t>lack of any infrastructure</w:t>
      </w:r>
      <w:r w:rsidRPr="006B7C4E">
        <w:rPr>
          <w:rFonts w:asciiTheme="minorHAnsi" w:eastAsia="Times New Roman" w:hAnsiTheme="minorHAnsi" w:cstheme="minorHAnsi"/>
          <w:color w:val="000000" w:themeColor="text1"/>
          <w:sz w:val="18"/>
          <w:szCs w:val="18"/>
          <w:highlight w:val="green"/>
        </w:rPr>
        <w:t xml:space="preserve"> </w:t>
      </w:r>
      <w:r w:rsidRPr="006B7C4E">
        <w:rPr>
          <w:rStyle w:val="StyleUnderline"/>
          <w:rFonts w:asciiTheme="minorHAnsi" w:hAnsiTheme="minorHAnsi" w:cstheme="minorHAnsi"/>
          <w:highlight w:val="green"/>
        </w:rPr>
        <w:t>for an asteroid--mining</w:t>
      </w:r>
      <w:r w:rsidRPr="006B7C4E">
        <w:rPr>
          <w:rStyle w:val="StyleUnderline"/>
          <w:rFonts w:asciiTheme="minorHAnsi" w:hAnsiTheme="minorHAnsi" w:cstheme="minorHAnsi"/>
        </w:rPr>
        <w:t xml:space="preserve"> industry</w:t>
      </w:r>
      <w:r w:rsidRPr="006B7C4E">
        <w:rPr>
          <w:rFonts w:asciiTheme="minorHAnsi" w:eastAsia="Times New Roman" w:hAnsiTheme="minorHAnsi" w:cstheme="minorHAnsi"/>
          <w:color w:val="000000" w:themeColor="text1"/>
          <w:sz w:val="18"/>
          <w:szCs w:val="18"/>
        </w:rPr>
        <w:t xml:space="preserve">. That put investors off, too: “If you </w:t>
      </w:r>
      <w:r w:rsidRPr="006B7C4E">
        <w:rPr>
          <w:rStyle w:val="StyleUnderline"/>
          <w:rFonts w:asciiTheme="minorHAnsi" w:hAnsiTheme="minorHAnsi" w:cstheme="minorHAnsi"/>
        </w:rPr>
        <w:t>mine an asteroid,</w:t>
      </w:r>
      <w:r w:rsidRPr="006B7C4E">
        <w:rPr>
          <w:rFonts w:asciiTheme="minorHAnsi" w:eastAsia="Times New Roman" w:hAnsiTheme="minorHAnsi" w:cstheme="minorHAnsi"/>
          <w:color w:val="000000" w:themeColor="text1"/>
          <w:sz w:val="18"/>
          <w:szCs w:val="18"/>
        </w:rPr>
        <w:t xml:space="preserve"> mostly </w:t>
      </w:r>
      <w:r w:rsidRPr="006B7C4E">
        <w:rPr>
          <w:rStyle w:val="StyleUnderline"/>
          <w:rFonts w:asciiTheme="minorHAnsi" w:hAnsiTheme="minorHAnsi" w:cstheme="minorHAnsi"/>
        </w:rPr>
        <w:t xml:space="preserve">likely you’ll [have to] </w:t>
      </w:r>
      <w:r w:rsidRPr="006B7C4E">
        <w:rPr>
          <w:rStyle w:val="StyleUnderline"/>
          <w:rFonts w:asciiTheme="minorHAnsi" w:hAnsiTheme="minorHAnsi" w:cstheme="minorHAnsi"/>
          <w:highlight w:val="green"/>
        </w:rPr>
        <w:t>send</w:t>
      </w:r>
      <w:r w:rsidRPr="006B7C4E">
        <w:rPr>
          <w:rStyle w:val="StyleUnderline"/>
          <w:rFonts w:asciiTheme="minorHAnsi" w:hAnsiTheme="minorHAnsi" w:cstheme="minorHAnsi"/>
        </w:rPr>
        <w:t xml:space="preserve"> it </w:t>
      </w:r>
      <w:r w:rsidRPr="006B7C4E">
        <w:rPr>
          <w:rStyle w:val="StyleUnderline"/>
          <w:rFonts w:asciiTheme="minorHAnsi" w:hAnsiTheme="minorHAnsi" w:cstheme="minorHAnsi"/>
          <w:highlight w:val="green"/>
        </w:rPr>
        <w:t>to</w:t>
      </w:r>
      <w:r w:rsidRPr="006B7C4E">
        <w:rPr>
          <w:rStyle w:val="StyleUnderline"/>
          <w:rFonts w:asciiTheme="minorHAnsi" w:hAnsiTheme="minorHAnsi" w:cstheme="minorHAnsi"/>
        </w:rPr>
        <w:t xml:space="preserve"> the </w:t>
      </w:r>
      <w:r w:rsidRPr="006B7C4E">
        <w:rPr>
          <w:rStyle w:val="StyleUnderline"/>
          <w:rFonts w:asciiTheme="minorHAnsi" w:hAnsiTheme="minorHAnsi" w:cstheme="minorHAnsi"/>
          <w:highlight w:val="green"/>
        </w:rPr>
        <w:t>moon</w:t>
      </w:r>
      <w:r w:rsidRPr="006B7C4E">
        <w:rPr>
          <w:rStyle w:val="StyleUnderline"/>
          <w:rFonts w:asciiTheme="minorHAnsi" w:hAnsiTheme="minorHAnsi" w:cstheme="minorHAnsi"/>
        </w:rPr>
        <w:t xml:space="preserve"> to process it. </w:t>
      </w:r>
      <w:r w:rsidRPr="006B7C4E">
        <w:rPr>
          <w:rFonts w:asciiTheme="minorHAnsi" w:eastAsia="Times New Roman" w:hAnsiTheme="minorHAnsi" w:cstheme="minorHAnsi"/>
          <w:color w:val="000000" w:themeColor="text1"/>
          <w:sz w:val="18"/>
          <w:szCs w:val="18"/>
        </w:rPr>
        <w:t xml:space="preserve">It </w:t>
      </w:r>
      <w:r w:rsidRPr="006B7C4E">
        <w:rPr>
          <w:rStyle w:val="StyleUnderline"/>
          <w:rFonts w:asciiTheme="minorHAnsi" w:hAnsiTheme="minorHAnsi" w:cstheme="minorHAnsi"/>
        </w:rPr>
        <w:t>wouldn’t be processed on Earth, because the cost would be tremendous,” s</w:t>
      </w:r>
      <w:r w:rsidRPr="006B7C4E">
        <w:rPr>
          <w:rFonts w:asciiTheme="minorHAnsi" w:eastAsia="Times New Roman" w:hAnsiTheme="minorHAnsi" w:cstheme="minorHAnsi"/>
          <w:color w:val="000000" w:themeColor="text1"/>
          <w:sz w:val="18"/>
          <w:szCs w:val="18"/>
        </w:rPr>
        <w:t xml:space="preserve">ays Anderson Tan. “So then it’s like a </w:t>
      </w:r>
      <w:r w:rsidRPr="006B7C4E">
        <w:rPr>
          <w:rStyle w:val="StyleUnderline"/>
          <w:rFonts w:asciiTheme="minorHAnsi" w:hAnsiTheme="minorHAnsi" w:cstheme="minorHAnsi"/>
          <w:highlight w:val="green"/>
        </w:rPr>
        <w:t>chicken-and-egg problem</w:t>
      </w:r>
      <w:r w:rsidRPr="006B7C4E">
        <w:rPr>
          <w:rFonts w:asciiTheme="minorHAnsi" w:eastAsia="Times New Roman" w:hAnsiTheme="minorHAnsi" w:cstheme="minorHAnsi"/>
          <w:color w:val="000000" w:themeColor="text1"/>
          <w:sz w:val="18"/>
          <w:szCs w:val="18"/>
        </w:rPr>
        <w:t xml:space="preserve">: do we </w:t>
      </w:r>
      <w:r w:rsidRPr="006B7C4E">
        <w:rPr>
          <w:rStyle w:val="StyleUnderline"/>
          <w:rFonts w:asciiTheme="minorHAnsi" w:hAnsiTheme="minorHAnsi" w:cstheme="minorHAnsi"/>
        </w:rPr>
        <w:t>mine first and</w:t>
      </w:r>
      <w:r w:rsidRPr="006B7C4E">
        <w:rPr>
          <w:rFonts w:asciiTheme="minorHAnsi" w:eastAsia="Times New Roman" w:hAnsiTheme="minorHAnsi" w:cstheme="minorHAnsi"/>
          <w:color w:val="000000" w:themeColor="text1"/>
          <w:sz w:val="18"/>
          <w:szCs w:val="18"/>
        </w:rPr>
        <w:t xml:space="preserve"> then develop a moon base, </w:t>
      </w:r>
      <w:r w:rsidRPr="006B7C4E">
        <w:rPr>
          <w:rStyle w:val="StyleUnderline"/>
          <w:rFonts w:asciiTheme="minorHAnsi" w:hAnsiTheme="minorHAnsi" w:cstheme="minorHAnsi"/>
        </w:rPr>
        <w:t>or invest in building</w:t>
      </w:r>
      <w:r w:rsidRPr="006B7C4E">
        <w:rPr>
          <w:rFonts w:asciiTheme="minorHAnsi" w:eastAsia="Times New Roman" w:hAnsiTheme="minorHAnsi" w:cstheme="minorHAnsi"/>
          <w:color w:val="000000" w:themeColor="text1"/>
          <w:sz w:val="18"/>
          <w:szCs w:val="18"/>
        </w:rPr>
        <w:t xml:space="preserve"> up the </w:t>
      </w:r>
      <w:r w:rsidRPr="006B7C4E">
        <w:rPr>
          <w:rStyle w:val="StyleUnderline"/>
          <w:rFonts w:asciiTheme="minorHAnsi" w:hAnsiTheme="minorHAnsi" w:cstheme="minorHAnsi"/>
        </w:rPr>
        <w:t>moon a</w:t>
      </w:r>
      <w:r w:rsidRPr="006B7C4E">
        <w:rPr>
          <w:rFonts w:asciiTheme="minorHAnsi" w:eastAsia="Times New Roman" w:hAnsiTheme="minorHAnsi" w:cstheme="minorHAnsi"/>
          <w:color w:val="000000" w:themeColor="text1"/>
          <w:sz w:val="18"/>
          <w:szCs w:val="18"/>
        </w:rPr>
        <w:t>nd then go to asteroid mining?”</w:t>
      </w:r>
    </w:p>
    <w:p w14:paraId="28F9B171" w14:textId="77777777" w:rsidR="001D1070" w:rsidRPr="006B7C4E" w:rsidRDefault="001D1070" w:rsidP="001D1070">
      <w:pPr>
        <w:spacing w:line="276" w:lineRule="auto"/>
        <w:rPr>
          <w:rFonts w:asciiTheme="minorHAnsi" w:eastAsia="Times New Roman" w:hAnsiTheme="minorHAnsi" w:cstheme="minorHAnsi"/>
          <w:color w:val="000000" w:themeColor="text1"/>
          <w:sz w:val="18"/>
          <w:szCs w:val="18"/>
        </w:rPr>
      </w:pPr>
      <w:r w:rsidRPr="006B7C4E">
        <w:rPr>
          <w:rFonts w:asciiTheme="minorHAnsi" w:eastAsia="Times New Roman" w:hAnsiTheme="minorHAnsi" w:cstheme="minorHAnsi"/>
          <w:color w:val="000000" w:themeColor="text1"/>
          <w:sz w:val="18"/>
          <w:szCs w:val="18"/>
        </w:rPr>
        <w:t>On the money side, the story is a little less forgiving.</w:t>
      </w:r>
    </w:p>
    <w:p w14:paraId="0E18F872" w14:textId="77777777" w:rsidR="001D1070" w:rsidRPr="006B7C4E" w:rsidRDefault="001D1070" w:rsidP="001D1070">
      <w:pPr>
        <w:pStyle w:val="NormalWeb"/>
        <w:shd w:val="clear" w:color="auto" w:fill="FFFFFF"/>
        <w:spacing w:before="0" w:beforeAutospacing="0" w:after="298" w:afterAutospacing="0" w:line="276" w:lineRule="auto"/>
        <w:rPr>
          <w:rStyle w:val="StyleUnderline"/>
          <w:rFonts w:asciiTheme="minorHAnsi" w:eastAsiaTheme="majorEastAsia" w:hAnsiTheme="minorHAnsi" w:cstheme="minorHAnsi"/>
        </w:rPr>
      </w:pPr>
      <w:r w:rsidRPr="006B7C4E">
        <w:rPr>
          <w:rFonts w:asciiTheme="minorHAnsi" w:hAnsiTheme="minorHAnsi" w:cstheme="minorHAnsi"/>
          <w:color w:val="000000" w:themeColor="text1"/>
          <w:sz w:val="18"/>
          <w:szCs w:val="18"/>
        </w:rPr>
        <w:t xml:space="preserve">Finally, </w:t>
      </w:r>
      <w:r w:rsidRPr="006B7C4E">
        <w:rPr>
          <w:rStyle w:val="StyleUnderline"/>
          <w:rFonts w:asciiTheme="minorHAnsi" w:eastAsiaTheme="majorEastAsia" w:hAnsiTheme="minorHAnsi" w:cstheme="minorHAnsi"/>
        </w:rPr>
        <w:t>asteroid</w:t>
      </w:r>
      <w:r w:rsidRPr="006B7C4E">
        <w:rPr>
          <w:rFonts w:asciiTheme="minorHAnsi" w:hAnsiTheme="minorHAnsi" w:cstheme="minorHAnsi"/>
          <w:color w:val="000000" w:themeColor="text1"/>
          <w:sz w:val="18"/>
          <w:szCs w:val="18"/>
        </w:rPr>
        <w:t xml:space="preserve"> </w:t>
      </w:r>
      <w:r w:rsidRPr="006B7C4E">
        <w:rPr>
          <w:rStyle w:val="StyleUnderline"/>
          <w:rFonts w:asciiTheme="minorHAnsi" w:eastAsiaTheme="majorEastAsia" w:hAnsiTheme="minorHAnsi" w:cstheme="minorHAnsi"/>
          <w:highlight w:val="green"/>
        </w:rPr>
        <w:t>miners had to compete</w:t>
      </w:r>
      <w:r w:rsidRPr="006B7C4E">
        <w:rPr>
          <w:rStyle w:val="StyleUnderline"/>
          <w:rFonts w:asciiTheme="minorHAnsi" w:eastAsiaTheme="majorEastAsia" w:hAnsiTheme="minorHAnsi" w:cstheme="minorHAnsi"/>
        </w:rPr>
        <w:t xml:space="preserve"> for funding </w:t>
      </w:r>
      <w:r w:rsidRPr="006B7C4E">
        <w:rPr>
          <w:rStyle w:val="StyleUnderline"/>
          <w:rFonts w:asciiTheme="minorHAnsi" w:eastAsiaTheme="majorEastAsia" w:hAnsiTheme="minorHAnsi" w:cstheme="minorHAnsi"/>
          <w:highlight w:val="green"/>
        </w:rPr>
        <w:t>with</w:t>
      </w:r>
      <w:r w:rsidRPr="006B7C4E">
        <w:rPr>
          <w:rStyle w:val="StyleUnderline"/>
          <w:rFonts w:asciiTheme="minorHAnsi" w:eastAsiaTheme="majorEastAsia" w:hAnsiTheme="minorHAnsi" w:cstheme="minorHAnsi"/>
        </w:rPr>
        <w:t xml:space="preserve"> a proliferating number of </w:t>
      </w:r>
      <w:r w:rsidRPr="006B7C4E">
        <w:rPr>
          <w:rStyle w:val="StyleUnderline"/>
          <w:rFonts w:asciiTheme="minorHAnsi" w:eastAsiaTheme="majorEastAsia" w:hAnsiTheme="minorHAnsi" w:cstheme="minorHAnsi"/>
          <w:highlight w:val="green"/>
        </w:rPr>
        <w:t>other space-</w:t>
      </w:r>
      <w:r w:rsidRPr="006B7C4E">
        <w:rPr>
          <w:rStyle w:val="StyleUnderline"/>
          <w:rFonts w:asciiTheme="minorHAnsi" w:eastAsiaTheme="majorEastAsia" w:hAnsiTheme="minorHAnsi" w:cstheme="minorHAnsi"/>
        </w:rPr>
        <w:t xml:space="preserve">related </w:t>
      </w:r>
      <w:r w:rsidRPr="006B7C4E">
        <w:rPr>
          <w:rStyle w:val="StyleUnderline"/>
          <w:rFonts w:asciiTheme="minorHAnsi" w:eastAsiaTheme="majorEastAsia" w:hAnsiTheme="minorHAnsi" w:cstheme="minorHAnsi"/>
          <w:highlight w:val="green"/>
        </w:rPr>
        <w:t>ventures.</w:t>
      </w:r>
      <w:r w:rsidRPr="006B7C4E">
        <w:rPr>
          <w:rStyle w:val="StyleUnderline"/>
          <w:rFonts w:asciiTheme="minorHAnsi" w:eastAsiaTheme="majorEastAsia" w:hAnsiTheme="minorHAnsi" w:cstheme="minorHAnsi"/>
        </w:rPr>
        <w:t xml:space="preserve"> Between 2009—</w:t>
      </w:r>
      <w:r w:rsidRPr="006B7C4E">
        <w:rPr>
          <w:rFonts w:asciiTheme="minorHAnsi" w:hAnsiTheme="minorHAnsi" w:cstheme="minorHAnsi"/>
          <w:color w:val="000000" w:themeColor="text1"/>
          <w:sz w:val="18"/>
          <w:szCs w:val="18"/>
        </w:rPr>
        <w:t xml:space="preserve">“the dawn of the entrepreneurial space age”—and today, “we’ve gone from a world with maybe a dozen privately funded space companies serving one client, the government, to one with more than 400 companies worth millions of bucks,” Chad Anderson says. So if commercial space startups seemed like an out-there proposition in 2012, by 2018 </w:t>
      </w:r>
      <w:r w:rsidRPr="006B7C4E">
        <w:rPr>
          <w:rStyle w:val="StyleUnderline"/>
          <w:rFonts w:asciiTheme="minorHAnsi" w:eastAsiaTheme="majorEastAsia" w:hAnsiTheme="minorHAnsi" w:cstheme="minorHAnsi"/>
          <w:highlight w:val="green"/>
        </w:rPr>
        <w:t>VCs who wanted space</w:t>
      </w:r>
      <w:r w:rsidRPr="006B7C4E">
        <w:rPr>
          <w:rStyle w:val="StyleUnderline"/>
          <w:rFonts w:asciiTheme="minorHAnsi" w:eastAsiaTheme="majorEastAsia" w:hAnsiTheme="minorHAnsi" w:cstheme="minorHAnsi"/>
        </w:rPr>
        <w:t xml:space="preserve"> in their portfolios </w:t>
      </w:r>
      <w:r w:rsidRPr="006B7C4E">
        <w:rPr>
          <w:rStyle w:val="StyleUnderline"/>
          <w:rFonts w:asciiTheme="minorHAnsi" w:eastAsiaTheme="majorEastAsia" w:hAnsiTheme="minorHAnsi" w:cstheme="minorHAnsi"/>
          <w:highlight w:val="green"/>
        </w:rPr>
        <w:t>could</w:t>
      </w:r>
      <w:r w:rsidRPr="006B7C4E">
        <w:rPr>
          <w:rStyle w:val="StyleUnderline"/>
          <w:rFonts w:asciiTheme="minorHAnsi" w:eastAsiaTheme="majorEastAsia" w:hAnsiTheme="minorHAnsi" w:cstheme="minorHAnsi"/>
        </w:rPr>
        <w:t xml:space="preserve"> have their </w:t>
      </w:r>
      <w:r w:rsidRPr="006B7C4E">
        <w:rPr>
          <w:rStyle w:val="StyleUnderline"/>
          <w:rFonts w:asciiTheme="minorHAnsi" w:eastAsiaTheme="majorEastAsia" w:hAnsiTheme="minorHAnsi" w:cstheme="minorHAnsi"/>
          <w:highlight w:val="green"/>
        </w:rPr>
        <w:t>pick</w:t>
      </w:r>
      <w:r w:rsidRPr="006B7C4E">
        <w:rPr>
          <w:rStyle w:val="StyleUnderline"/>
          <w:rFonts w:asciiTheme="minorHAnsi" w:eastAsiaTheme="majorEastAsia" w:hAnsiTheme="minorHAnsi" w:cstheme="minorHAnsi"/>
        </w:rPr>
        <w:t xml:space="preserve"> of </w:t>
      </w:r>
      <w:r w:rsidRPr="006B7C4E">
        <w:rPr>
          <w:rStyle w:val="StyleUnderline"/>
          <w:rFonts w:asciiTheme="minorHAnsi" w:eastAsiaTheme="majorEastAsia" w:hAnsiTheme="minorHAnsi" w:cstheme="minorHAnsi"/>
          <w:highlight w:val="green"/>
        </w:rPr>
        <w:t>companies with better short-term prospects</w:t>
      </w:r>
      <w:r w:rsidRPr="006B7C4E">
        <w:rPr>
          <w:rStyle w:val="StyleUnderline"/>
          <w:rFonts w:asciiTheme="minorHAnsi" w:eastAsiaTheme="majorEastAsia" w:hAnsiTheme="minorHAnsi" w:cstheme="minorHAnsi"/>
        </w:rPr>
        <w:t>: telecom startups selling internet access, for instance, or firms analyzing the much-more-accessible moon.</w:t>
      </w:r>
    </w:p>
    <w:p w14:paraId="38AD85E8" w14:textId="2B348D9A" w:rsidR="001D1070" w:rsidRPr="006B7C4E" w:rsidRDefault="001D1070" w:rsidP="001D1070">
      <w:pPr>
        <w:shd w:val="clear" w:color="auto" w:fill="FFFFFF"/>
        <w:spacing w:after="298" w:line="276" w:lineRule="auto"/>
        <w:rPr>
          <w:rFonts w:asciiTheme="minorHAnsi" w:eastAsia="Times New Roman" w:hAnsiTheme="minorHAnsi" w:cstheme="minorHAnsi"/>
          <w:color w:val="000000" w:themeColor="text1"/>
          <w:sz w:val="18"/>
          <w:szCs w:val="18"/>
        </w:rPr>
      </w:pPr>
      <w:r w:rsidRPr="006B7C4E">
        <w:rPr>
          <w:rFonts w:asciiTheme="minorHAnsi" w:eastAsia="Times New Roman" w:hAnsiTheme="minorHAnsi" w:cstheme="minorHAnsi"/>
          <w:color w:val="000000" w:themeColor="text1"/>
          <w:sz w:val="18"/>
          <w:szCs w:val="18"/>
        </w:rPr>
        <w:t>“</w:t>
      </w:r>
      <w:r w:rsidRPr="006B7C4E">
        <w:rPr>
          <w:rStyle w:val="StyleUnderline"/>
          <w:rFonts w:asciiTheme="minorHAnsi" w:hAnsiTheme="minorHAnsi" w:cstheme="minorHAnsi"/>
        </w:rPr>
        <w:t>The bottom line is that space is hard,”</w:t>
      </w:r>
      <w:r w:rsidRPr="006B7C4E">
        <w:rPr>
          <w:rFonts w:asciiTheme="minorHAnsi" w:eastAsia="Times New Roman" w:hAnsiTheme="minorHAnsi" w:cstheme="minorHAnsi"/>
          <w:color w:val="000000" w:themeColor="text1"/>
          <w:sz w:val="18"/>
          <w:szCs w:val="18"/>
        </w:rPr>
        <w:t xml:space="preserve"> says Henry Hertzfeld, the director of the Space Policy Institute at George Washington University. (Hertzfeld advised Planetary Resources on legal matters; </w:t>
      </w:r>
      <w:r w:rsidRPr="006B7C4E">
        <w:rPr>
          <w:rStyle w:val="StyleUnderline"/>
          <w:rFonts w:asciiTheme="minorHAnsi" w:hAnsiTheme="minorHAnsi" w:cstheme="minorHAnsi"/>
        </w:rPr>
        <w:t>the space world, on Earth, is still very small</w:t>
      </w:r>
      <w:r w:rsidRPr="006B7C4E">
        <w:rPr>
          <w:rFonts w:asciiTheme="minorHAnsi" w:eastAsia="Times New Roman" w:hAnsiTheme="minorHAnsi" w:cstheme="minorHAnsi"/>
          <w:color w:val="000000" w:themeColor="text1"/>
          <w:sz w:val="18"/>
          <w:szCs w:val="18"/>
        </w:rPr>
        <w:t>.) “</w:t>
      </w:r>
      <w:r w:rsidRPr="006B7C4E">
        <w:rPr>
          <w:rStyle w:val="StyleUnderline"/>
          <w:rFonts w:asciiTheme="minorHAnsi" w:hAnsiTheme="minorHAnsi" w:cstheme="minorHAnsi"/>
        </w:rPr>
        <w:t xml:space="preserve">It’s </w:t>
      </w:r>
      <w:r w:rsidRPr="006B7C4E">
        <w:rPr>
          <w:rStyle w:val="StyleUnderline"/>
          <w:rFonts w:asciiTheme="minorHAnsi" w:hAnsiTheme="minorHAnsi" w:cstheme="minorHAnsi"/>
          <w:highlight w:val="green"/>
        </w:rPr>
        <w:t>risky</w:t>
      </w:r>
      <w:r w:rsidRPr="006B7C4E">
        <w:rPr>
          <w:rStyle w:val="StyleUnderline"/>
          <w:rFonts w:asciiTheme="minorHAnsi" w:hAnsiTheme="minorHAnsi" w:cstheme="minorHAnsi"/>
        </w:rPr>
        <w:t xml:space="preserve">, it’s </w:t>
      </w:r>
      <w:r w:rsidRPr="006B7C4E">
        <w:rPr>
          <w:rStyle w:val="StyleUnderline"/>
          <w:rFonts w:asciiTheme="minorHAnsi" w:hAnsiTheme="minorHAnsi" w:cstheme="minorHAnsi"/>
          <w:highlight w:val="green"/>
        </w:rPr>
        <w:t>expensive;</w:t>
      </w:r>
      <w:r w:rsidRPr="006B7C4E">
        <w:rPr>
          <w:rStyle w:val="StyleUnderline"/>
          <w:rFonts w:asciiTheme="minorHAnsi" w:hAnsiTheme="minorHAnsi" w:cstheme="minorHAnsi"/>
        </w:rPr>
        <w:t xml:space="preserve"> lots of high up-front costs. And </w:t>
      </w:r>
      <w:r w:rsidRPr="006B7C4E">
        <w:rPr>
          <w:rStyle w:val="StyleUnderline"/>
          <w:rFonts w:asciiTheme="minorHAnsi" w:hAnsiTheme="minorHAnsi" w:cstheme="minorHAnsi"/>
          <w:highlight w:val="green"/>
        </w:rPr>
        <w:t>you need money</w:t>
      </w:r>
      <w:r w:rsidRPr="006B7C4E">
        <w:rPr>
          <w:rFonts w:asciiTheme="minorHAnsi" w:eastAsia="Times New Roman" w:hAnsiTheme="minorHAnsi" w:cstheme="minorHAnsi"/>
          <w:color w:val="000000" w:themeColor="text1"/>
          <w:sz w:val="18"/>
          <w:szCs w:val="18"/>
        </w:rPr>
        <w:t>. You can get just so much money for so long.”</w:t>
      </w:r>
    </w:p>
    <w:p w14:paraId="4FFCC49E" w14:textId="0407C216" w:rsidR="00334B0A" w:rsidRPr="006B7C4E" w:rsidRDefault="00334B0A" w:rsidP="00334B0A">
      <w:pPr>
        <w:pStyle w:val="Heading4"/>
        <w:spacing w:line="276" w:lineRule="auto"/>
        <w:rPr>
          <w:rFonts w:asciiTheme="minorHAnsi" w:hAnsiTheme="minorHAnsi" w:cstheme="minorHAnsi"/>
        </w:rPr>
      </w:pPr>
      <w:r w:rsidRPr="006B7C4E">
        <w:rPr>
          <w:rFonts w:asciiTheme="minorHAnsi" w:hAnsiTheme="minorHAnsi" w:cstheme="minorHAnsi"/>
        </w:rPr>
        <w:t>6-10 years just for flight time alone – delays their impact at least decades</w:t>
      </w:r>
    </w:p>
    <w:p w14:paraId="2F0FB791" w14:textId="77777777" w:rsidR="00334B0A" w:rsidRPr="006B7C4E" w:rsidRDefault="00334B0A" w:rsidP="00334B0A">
      <w:pPr>
        <w:spacing w:line="276" w:lineRule="auto"/>
        <w:rPr>
          <w:rFonts w:asciiTheme="minorHAnsi" w:hAnsiTheme="minorHAnsi" w:cstheme="minorHAnsi"/>
        </w:rPr>
      </w:pPr>
      <w:r w:rsidRPr="006B7C4E">
        <w:rPr>
          <w:rStyle w:val="Style13ptBold"/>
          <w:rFonts w:asciiTheme="minorHAnsi" w:hAnsiTheme="minorHAnsi" w:cstheme="minorHAnsi"/>
        </w:rPr>
        <w:t>Reiderer 14</w:t>
      </w:r>
      <w:r w:rsidRPr="006B7C4E">
        <w:rPr>
          <w:rFonts w:asciiTheme="minorHAnsi" w:hAnsiTheme="minorHAnsi" w:cstheme="minorHAnsi"/>
        </w:rPr>
        <w:t xml:space="preserve"> – New Republic tech writer (Rachel Riederer, 5-19-2014, "Silicon Valley Says Space Mining Is Awesome and Will Change Life on Earth. That’s Only Half Right.," New Republic, https://newrepublic.com/article/117815/space-mining-will-not-solve-earths-conflict-over-natural-resources)//AP</w:t>
      </w:r>
    </w:p>
    <w:p w14:paraId="09020B2C" w14:textId="0C0470F9" w:rsidR="00334B0A" w:rsidRPr="006B7C4E" w:rsidRDefault="00334B0A" w:rsidP="00334B0A">
      <w:pPr>
        <w:spacing w:line="276" w:lineRule="auto"/>
        <w:rPr>
          <w:rFonts w:asciiTheme="minorHAnsi" w:hAnsiTheme="minorHAnsi" w:cstheme="minorHAnsi"/>
          <w:sz w:val="16"/>
        </w:rPr>
      </w:pPr>
      <w:r w:rsidRPr="006B7C4E">
        <w:rPr>
          <w:rFonts w:asciiTheme="minorHAnsi" w:hAnsiTheme="minorHAnsi" w:cstheme="minorHAnsi"/>
          <w:sz w:val="16"/>
        </w:rPr>
        <w:t>The “</w:t>
      </w:r>
      <w:r w:rsidRPr="006B7C4E">
        <w:rPr>
          <w:rStyle w:val="StyleUnderline"/>
          <w:rFonts w:asciiTheme="minorHAnsi" w:hAnsiTheme="minorHAnsi" w:cstheme="minorHAnsi"/>
          <w:highlight w:val="green"/>
        </w:rPr>
        <w:t>getting there</w:t>
      </w:r>
      <w:r w:rsidRPr="006B7C4E">
        <w:rPr>
          <w:rStyle w:val="StyleUnderline"/>
          <w:rFonts w:asciiTheme="minorHAnsi" w:hAnsiTheme="minorHAnsi" w:cstheme="minorHAnsi"/>
        </w:rPr>
        <w:t xml:space="preserve"> first” </w:t>
      </w:r>
      <w:r w:rsidRPr="006B7C4E">
        <w:rPr>
          <w:rStyle w:val="StyleUnderline"/>
          <w:rFonts w:asciiTheme="minorHAnsi" w:hAnsiTheme="minorHAnsi" w:cstheme="minorHAnsi"/>
          <w:highlight w:val="green"/>
        </w:rPr>
        <w:t>will not be simple, or cheap</w:t>
      </w:r>
      <w:r w:rsidRPr="006B7C4E">
        <w:rPr>
          <w:rFonts w:asciiTheme="minorHAnsi" w:hAnsiTheme="minorHAnsi" w:cstheme="minorHAnsi"/>
          <w:sz w:val="16"/>
        </w:rPr>
        <w:t xml:space="preserve">. </w:t>
      </w:r>
      <w:r w:rsidRPr="006B7C4E">
        <w:rPr>
          <w:rStyle w:val="StyleUnderline"/>
          <w:rFonts w:asciiTheme="minorHAnsi" w:hAnsiTheme="minorHAnsi" w:cstheme="minorHAnsi"/>
        </w:rPr>
        <w:t>Most</w:t>
      </w:r>
      <w:r w:rsidRPr="006B7C4E">
        <w:rPr>
          <w:rFonts w:asciiTheme="minorHAnsi" w:hAnsiTheme="minorHAnsi" w:cstheme="minorHAnsi"/>
          <w:sz w:val="16"/>
        </w:rPr>
        <w:t xml:space="preserve"> of the </w:t>
      </w:r>
      <w:r w:rsidRPr="006B7C4E">
        <w:rPr>
          <w:rStyle w:val="StyleUnderline"/>
          <w:rFonts w:asciiTheme="minorHAnsi" w:hAnsiTheme="minorHAnsi" w:cstheme="minorHAnsi"/>
          <w:highlight w:val="green"/>
        </w:rPr>
        <w:t>asteroids</w:t>
      </w:r>
      <w:r w:rsidRPr="006B7C4E">
        <w:rPr>
          <w:rFonts w:asciiTheme="minorHAnsi" w:hAnsiTheme="minorHAnsi" w:cstheme="minorHAnsi"/>
          <w:sz w:val="16"/>
        </w:rPr>
        <w:t xml:space="preserve"> in the solar system </w:t>
      </w:r>
      <w:r w:rsidRPr="006B7C4E">
        <w:rPr>
          <w:rStyle w:val="StyleUnderline"/>
          <w:rFonts w:asciiTheme="minorHAnsi" w:hAnsiTheme="minorHAnsi" w:cstheme="minorHAnsi"/>
          <w:highlight w:val="green"/>
        </w:rPr>
        <w:t>are</w:t>
      </w:r>
      <w:r w:rsidRPr="006B7C4E">
        <w:rPr>
          <w:rStyle w:val="StyleUnderline"/>
          <w:rFonts w:asciiTheme="minorHAnsi" w:hAnsiTheme="minorHAnsi" w:cstheme="minorHAnsi"/>
        </w:rPr>
        <w:t xml:space="preserve"> in the asteroid belt </w:t>
      </w:r>
      <w:r w:rsidRPr="006B7C4E">
        <w:rPr>
          <w:rStyle w:val="StyleUnderline"/>
          <w:rFonts w:asciiTheme="minorHAnsi" w:hAnsiTheme="minorHAnsi" w:cstheme="minorHAnsi"/>
          <w:highlight w:val="green"/>
        </w:rPr>
        <w:t>between Mars and Jupiter</w:t>
      </w:r>
      <w:r w:rsidRPr="006B7C4E">
        <w:rPr>
          <w:rFonts w:asciiTheme="minorHAnsi" w:hAnsiTheme="minorHAnsi" w:cstheme="minorHAnsi"/>
          <w:sz w:val="16"/>
        </w:rPr>
        <w:t xml:space="preserve">. But </w:t>
      </w:r>
      <w:r w:rsidRPr="006B7C4E">
        <w:rPr>
          <w:rStyle w:val="StyleUnderline"/>
          <w:rFonts w:asciiTheme="minorHAnsi" w:hAnsiTheme="minorHAnsi" w:cstheme="minorHAnsi"/>
        </w:rPr>
        <w:t xml:space="preserve">the </w:t>
      </w:r>
      <w:r w:rsidRPr="006B7C4E">
        <w:rPr>
          <w:rStyle w:val="StyleUnderline"/>
          <w:rFonts w:asciiTheme="minorHAnsi" w:hAnsiTheme="minorHAnsi" w:cstheme="minorHAnsi"/>
          <w:highlight w:val="green"/>
        </w:rPr>
        <w:t>orbit paths</w:t>
      </w:r>
      <w:r w:rsidRPr="006B7C4E">
        <w:rPr>
          <w:rFonts w:asciiTheme="minorHAnsi" w:hAnsiTheme="minorHAnsi" w:cstheme="minorHAnsi"/>
          <w:sz w:val="16"/>
        </w:rPr>
        <w:t xml:space="preserve"> of some near-Earth asteroids, or NEAs, </w:t>
      </w:r>
      <w:r w:rsidRPr="006B7C4E">
        <w:rPr>
          <w:rStyle w:val="StyleUnderline"/>
          <w:rFonts w:asciiTheme="minorHAnsi" w:hAnsiTheme="minorHAnsi" w:cstheme="minorHAnsi"/>
          <w:highlight w:val="green"/>
        </w:rPr>
        <w:t>bring them</w:t>
      </w:r>
      <w:r w:rsidRPr="006B7C4E">
        <w:rPr>
          <w:rStyle w:val="StyleUnderline"/>
          <w:rFonts w:asciiTheme="minorHAnsi" w:hAnsiTheme="minorHAnsi" w:cstheme="minorHAnsi"/>
        </w:rPr>
        <w:t xml:space="preserve"> relatively </w:t>
      </w:r>
      <w:r w:rsidRPr="006B7C4E">
        <w:rPr>
          <w:rStyle w:val="StyleUnderline"/>
          <w:rFonts w:asciiTheme="minorHAnsi" w:hAnsiTheme="minorHAnsi" w:cstheme="minorHAnsi"/>
          <w:highlight w:val="green"/>
        </w:rPr>
        <w:t>close to our planet</w:t>
      </w:r>
      <w:r w:rsidRPr="006B7C4E">
        <w:rPr>
          <w:rFonts w:asciiTheme="minorHAnsi" w:hAnsiTheme="minorHAnsi" w:cstheme="minorHAnsi"/>
          <w:sz w:val="16"/>
        </w:rPr>
        <w:t>—</w:t>
      </w:r>
      <w:r w:rsidRPr="006B7C4E">
        <w:rPr>
          <w:rStyle w:val="StyleUnderline"/>
          <w:rFonts w:asciiTheme="minorHAnsi" w:hAnsiTheme="minorHAnsi" w:cstheme="minorHAnsi"/>
        </w:rPr>
        <w:t>that is, within around 30 million miles</w:t>
      </w:r>
      <w:r w:rsidRPr="006B7C4E">
        <w:rPr>
          <w:rFonts w:asciiTheme="minorHAnsi" w:hAnsiTheme="minorHAnsi" w:cstheme="minorHAnsi"/>
          <w:sz w:val="16"/>
        </w:rPr>
        <w:t xml:space="preserve">.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 Then, some modified version of a terrestrial mining method, like drilling or magnetic separation, could be used for the mining itself. But these </w:t>
      </w:r>
      <w:r w:rsidRPr="006B7C4E">
        <w:rPr>
          <w:rStyle w:val="StyleUnderline"/>
          <w:rFonts w:asciiTheme="minorHAnsi" w:hAnsiTheme="minorHAnsi" w:cstheme="minorHAnsi"/>
          <w:highlight w:val="green"/>
        </w:rPr>
        <w:t>extraction</w:t>
      </w:r>
      <w:r w:rsidRPr="006B7C4E">
        <w:rPr>
          <w:rFonts w:asciiTheme="minorHAnsi" w:hAnsiTheme="minorHAnsi" w:cstheme="minorHAnsi"/>
          <w:sz w:val="16"/>
          <w:highlight w:val="green"/>
        </w:rPr>
        <w:t xml:space="preserve"> </w:t>
      </w:r>
      <w:r w:rsidRPr="006B7C4E">
        <w:rPr>
          <w:rStyle w:val="StyleUnderline"/>
          <w:rFonts w:asciiTheme="minorHAnsi" w:hAnsiTheme="minorHAnsi" w:cstheme="minorHAnsi"/>
          <w:highlight w:val="green"/>
        </w:rPr>
        <w:t>processes</w:t>
      </w:r>
      <w:r w:rsidRPr="006B7C4E">
        <w:rPr>
          <w:rFonts w:asciiTheme="minorHAnsi" w:hAnsiTheme="minorHAnsi" w:cstheme="minorHAnsi"/>
          <w:sz w:val="16"/>
          <w:highlight w:val="green"/>
        </w:rPr>
        <w:t xml:space="preserve"> </w:t>
      </w:r>
      <w:r w:rsidRPr="006B7C4E">
        <w:rPr>
          <w:rStyle w:val="StyleUnderline"/>
          <w:rFonts w:asciiTheme="minorHAnsi" w:hAnsiTheme="minorHAnsi" w:cstheme="minorHAnsi"/>
          <w:highlight w:val="green"/>
        </w:rPr>
        <w:t>have been developed for the pressure and gravity of Earth</w:t>
      </w:r>
      <w:r w:rsidRPr="006B7C4E">
        <w:rPr>
          <w:rStyle w:val="StyleUnderline"/>
          <w:rFonts w:asciiTheme="minorHAnsi" w:hAnsiTheme="minorHAnsi" w:cstheme="minorHAnsi"/>
        </w:rPr>
        <w:t xml:space="preserve">, and </w:t>
      </w:r>
      <w:r w:rsidRPr="006B7C4E">
        <w:rPr>
          <w:rStyle w:val="StyleUnderline"/>
          <w:rFonts w:asciiTheme="minorHAnsi" w:hAnsiTheme="minorHAnsi" w:cstheme="minorHAnsi"/>
          <w:highlight w:val="green"/>
        </w:rPr>
        <w:t>they</w:t>
      </w:r>
      <w:r w:rsidRPr="006B7C4E">
        <w:rPr>
          <w:rStyle w:val="StyleUnderline"/>
          <w:rFonts w:asciiTheme="minorHAnsi" w:hAnsiTheme="minorHAnsi" w:cstheme="minorHAnsi"/>
        </w:rPr>
        <w:t xml:space="preserve"> would </w:t>
      </w:r>
      <w:r w:rsidRPr="006B7C4E">
        <w:rPr>
          <w:rStyle w:val="StyleUnderline"/>
          <w:rFonts w:asciiTheme="minorHAnsi" w:hAnsiTheme="minorHAnsi" w:cstheme="minorHAnsi"/>
          <w:highlight w:val="green"/>
        </w:rPr>
        <w:t>need to be overhauled</w:t>
      </w:r>
      <w:r w:rsidRPr="006B7C4E">
        <w:rPr>
          <w:rStyle w:val="StyleUnderline"/>
          <w:rFonts w:asciiTheme="minorHAnsi" w:hAnsiTheme="minorHAnsi" w:cstheme="minorHAnsi"/>
        </w:rPr>
        <w:t xml:space="preserve"> to function </w:t>
      </w:r>
      <w:r w:rsidRPr="006B7C4E">
        <w:rPr>
          <w:rStyle w:val="StyleUnderline"/>
          <w:rFonts w:asciiTheme="minorHAnsi" w:hAnsiTheme="minorHAnsi" w:cstheme="minorHAnsi"/>
          <w:highlight w:val="green"/>
        </w:rPr>
        <w:t>in</w:t>
      </w:r>
      <w:r w:rsidRPr="006B7C4E">
        <w:rPr>
          <w:rStyle w:val="StyleUnderline"/>
          <w:rFonts w:asciiTheme="minorHAnsi" w:hAnsiTheme="minorHAnsi" w:cstheme="minorHAnsi"/>
        </w:rPr>
        <w:t xml:space="preserve"> the </w:t>
      </w:r>
      <w:r w:rsidRPr="006B7C4E">
        <w:rPr>
          <w:rStyle w:val="StyleUnderline"/>
          <w:rFonts w:asciiTheme="minorHAnsi" w:hAnsiTheme="minorHAnsi" w:cstheme="minorHAnsi"/>
          <w:highlight w:val="green"/>
        </w:rPr>
        <w:t>low-gravity, vacuum</w:t>
      </w:r>
      <w:r w:rsidRPr="006B7C4E">
        <w:rPr>
          <w:rStyle w:val="StyleUnderline"/>
          <w:rFonts w:asciiTheme="minorHAnsi" w:hAnsiTheme="minorHAnsi" w:cstheme="minorHAnsi"/>
        </w:rPr>
        <w:t xml:space="preserve"> environment </w:t>
      </w:r>
      <w:r w:rsidRPr="006B7C4E">
        <w:rPr>
          <w:rStyle w:val="StyleUnderline"/>
          <w:rFonts w:asciiTheme="minorHAnsi" w:hAnsiTheme="minorHAnsi" w:cstheme="minorHAnsi"/>
          <w:highlight w:val="green"/>
        </w:rPr>
        <w:t>of space</w:t>
      </w:r>
      <w:r w:rsidRPr="006B7C4E">
        <w:rPr>
          <w:rStyle w:val="StyleUnderline"/>
          <w:rFonts w:asciiTheme="minorHAnsi" w:hAnsiTheme="minorHAnsi" w:cstheme="minorHAnsi"/>
        </w:rPr>
        <w:t xml:space="preserve">. </w:t>
      </w:r>
      <w:r w:rsidRPr="006B7C4E">
        <w:rPr>
          <w:rStyle w:val="Emphasis"/>
          <w:rFonts w:asciiTheme="minorHAnsi" w:hAnsiTheme="minorHAnsi" w:cstheme="minorHAnsi"/>
        </w:rPr>
        <w:t>If this part of the process sounds unclear, it’s</w:t>
      </w:r>
      <w:r w:rsidRPr="006B7C4E">
        <w:rPr>
          <w:rFonts w:asciiTheme="minorHAnsi" w:hAnsiTheme="minorHAnsi" w:cstheme="minorHAnsi"/>
          <w:sz w:val="16"/>
        </w:rPr>
        <w:t xml:space="preserve"> </w:t>
      </w:r>
      <w:r w:rsidRPr="006B7C4E">
        <w:rPr>
          <w:rStyle w:val="Emphasis"/>
          <w:rFonts w:asciiTheme="minorHAnsi" w:hAnsiTheme="minorHAnsi" w:cstheme="minorHAnsi"/>
        </w:rPr>
        <w:t>because it is</w:t>
      </w:r>
      <w:r w:rsidRPr="006B7C4E">
        <w:rPr>
          <w:rFonts w:asciiTheme="minorHAnsi" w:hAnsiTheme="minorHAnsi" w:cstheme="minorHAnsi"/>
          <w:sz w:val="16"/>
        </w:rPr>
        <w:t xml:space="preserve">. </w:t>
      </w:r>
      <w:r w:rsidRPr="006B7C4E">
        <w:rPr>
          <w:rStyle w:val="StyleUnderline"/>
          <w:rFonts w:asciiTheme="minorHAnsi" w:hAnsiTheme="minorHAnsi" w:cstheme="minorHAnsi"/>
        </w:rPr>
        <w:t>To give an idea of the</w:t>
      </w:r>
      <w:r w:rsidRPr="006B7C4E">
        <w:rPr>
          <w:rFonts w:asciiTheme="minorHAnsi" w:hAnsiTheme="minorHAnsi" w:cstheme="minorHAnsi"/>
          <w:sz w:val="16"/>
        </w:rPr>
        <w:t xml:space="preserve"> </w:t>
      </w:r>
      <w:r w:rsidRPr="006B7C4E">
        <w:rPr>
          <w:rStyle w:val="Emphasis"/>
          <w:rFonts w:asciiTheme="minorHAnsi" w:hAnsiTheme="minorHAnsi" w:cstheme="minorHAnsi"/>
        </w:rPr>
        <w:t>scale</w:t>
      </w:r>
      <w:r w:rsidRPr="006B7C4E">
        <w:rPr>
          <w:rFonts w:asciiTheme="minorHAnsi" w:hAnsiTheme="minorHAnsi" w:cstheme="minorHAnsi"/>
          <w:sz w:val="16"/>
        </w:rPr>
        <w:t>—</w:t>
      </w:r>
      <w:r w:rsidRPr="006B7C4E">
        <w:rPr>
          <w:rStyle w:val="Emphasis"/>
          <w:rFonts w:asciiTheme="minorHAnsi" w:hAnsiTheme="minorHAnsi" w:cstheme="minorHAnsi"/>
        </w:rPr>
        <w:t>in time and difficulty—</w:t>
      </w:r>
      <w:r w:rsidRPr="006B7C4E">
        <w:rPr>
          <w:rStyle w:val="StyleUnderline"/>
          <w:rFonts w:asciiTheme="minorHAnsi" w:hAnsiTheme="minorHAnsi" w:cstheme="minorHAnsi"/>
        </w:rPr>
        <w:t>of</w:t>
      </w:r>
      <w:r w:rsidRPr="006B7C4E">
        <w:rPr>
          <w:rFonts w:asciiTheme="minorHAnsi" w:hAnsiTheme="minorHAnsi" w:cstheme="minorHAnsi"/>
          <w:sz w:val="16"/>
        </w:rPr>
        <w:t xml:space="preserve"> </w:t>
      </w:r>
      <w:r w:rsidRPr="006B7C4E">
        <w:rPr>
          <w:rStyle w:val="StyleUnderline"/>
          <w:rFonts w:asciiTheme="minorHAnsi" w:hAnsiTheme="minorHAnsi" w:cstheme="minorHAnsi"/>
        </w:rPr>
        <w:t>these kinds of operations,</w:t>
      </w:r>
      <w:r w:rsidRPr="006B7C4E">
        <w:rPr>
          <w:rFonts w:asciiTheme="minorHAnsi" w:hAnsiTheme="minorHAnsi" w:cstheme="minorHAnsi"/>
          <w:sz w:val="16"/>
        </w:rPr>
        <w:t xml:space="preserve"> </w:t>
      </w:r>
      <w:r w:rsidRPr="006B7C4E">
        <w:rPr>
          <w:rStyle w:val="Emphasis"/>
          <w:rFonts w:asciiTheme="minorHAnsi" w:hAnsiTheme="minorHAnsi" w:cstheme="minorHAnsi"/>
        </w:rPr>
        <w:t>consider the government’s version of asteroid prospecting</w:t>
      </w:r>
      <w:r w:rsidRPr="006B7C4E">
        <w:rPr>
          <w:rFonts w:asciiTheme="minorHAnsi" w:hAnsiTheme="minorHAnsi" w:cstheme="minorHAnsi"/>
          <w:sz w:val="16"/>
        </w:rPr>
        <w:t xml:space="preserve">. In April, NASA greenlighted a mission in which a spacecraft called OSIRIS-REx will rendezvous with an asteroid called Bennu. </w:t>
      </w:r>
      <w:r w:rsidRPr="006B7C4E">
        <w:rPr>
          <w:rStyle w:val="StyleUnderline"/>
          <w:rFonts w:asciiTheme="minorHAnsi" w:hAnsiTheme="minorHAnsi" w:cstheme="minorHAnsi"/>
        </w:rPr>
        <w:t>OSIRIS-Rex is scheduled to launch in 2016, reach the asteroid in 2018, reconnoiter it for over a year, and then bring back samples for scientific study.</w:t>
      </w:r>
      <w:r w:rsidRPr="006B7C4E">
        <w:rPr>
          <w:rFonts w:asciiTheme="minorHAnsi" w:hAnsiTheme="minorHAnsi" w:cstheme="minorHAnsi"/>
          <w:sz w:val="16"/>
        </w:rPr>
        <w:t xml:space="preserve"> </w:t>
      </w:r>
      <w:r w:rsidRPr="006B7C4E">
        <w:rPr>
          <w:rStyle w:val="StyleUnderline"/>
          <w:rFonts w:asciiTheme="minorHAnsi" w:hAnsiTheme="minorHAnsi" w:cstheme="minorHAnsi"/>
        </w:rPr>
        <w:t xml:space="preserve">The amount of asteroid that NASA plans to collect after all this time and trouble? Two ounces. A major premise of private space mining companies is that they will be able to work far faster and more economically than NASA, and will be willing to take on levels of risk beyond that of a government operation, but the scale and timeline of OSIRIS-REx shows how complex these operations will be, </w:t>
      </w:r>
      <w:r w:rsidRPr="006B7C4E">
        <w:rPr>
          <w:rStyle w:val="Emphasis"/>
          <w:rFonts w:asciiTheme="minorHAnsi" w:hAnsiTheme="minorHAnsi" w:cstheme="minorHAnsi"/>
        </w:rPr>
        <w:t>even for the swiftest companies</w:t>
      </w:r>
      <w:r w:rsidRPr="006B7C4E">
        <w:rPr>
          <w:rStyle w:val="StyleUnderline"/>
          <w:rFonts w:asciiTheme="minorHAnsi" w:hAnsiTheme="minorHAnsi" w:cstheme="minorHAnsi"/>
        </w:rPr>
        <w:t>. The most far-out proposal in space mining is to "redirect" an NEA toward Earth and into lunar orbit. There, the asteroid could spin safely around the moon, accessible to our planet</w:t>
      </w:r>
      <w:r w:rsidRPr="006B7C4E">
        <w:rPr>
          <w:rFonts w:asciiTheme="minorHAnsi" w:hAnsiTheme="minorHAnsi" w:cstheme="minorHAnsi"/>
          <w:sz w:val="16"/>
        </w:rPr>
        <w:t xml:space="preserve">.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w:t>
      </w:r>
      <w:r w:rsidRPr="006B7C4E">
        <w:rPr>
          <w:rStyle w:val="Emphasis"/>
          <w:rFonts w:asciiTheme="minorHAnsi" w:hAnsiTheme="minorHAnsi" w:cstheme="minorHAnsi"/>
        </w:rPr>
        <w:t xml:space="preserve">this </w:t>
      </w:r>
      <w:r w:rsidRPr="006B7C4E">
        <w:rPr>
          <w:rStyle w:val="Emphasis"/>
          <w:rFonts w:asciiTheme="minorHAnsi" w:hAnsiTheme="minorHAnsi" w:cstheme="minorHAnsi"/>
          <w:highlight w:val="green"/>
        </w:rPr>
        <w:t>retrieval flight would last between six and ten years</w:t>
      </w:r>
      <w:r w:rsidRPr="006B7C4E">
        <w:rPr>
          <w:rStyle w:val="Emphasis"/>
          <w:rFonts w:asciiTheme="minorHAnsi" w:hAnsiTheme="minorHAnsi" w:cstheme="minorHAnsi"/>
        </w:rPr>
        <w:t>.</w:t>
      </w:r>
      <w:r w:rsidRPr="006B7C4E">
        <w:rPr>
          <w:rFonts w:asciiTheme="minorHAnsi" w:hAnsiTheme="minorHAnsi" w:cstheme="minorHAnsi"/>
          <w:sz w:val="16"/>
        </w:rPr>
        <w:t xml:space="preserve"> This idea, like the other </w:t>
      </w:r>
      <w:r w:rsidRPr="006B7C4E">
        <w:rPr>
          <w:rFonts w:asciiTheme="minorHAnsi" w:hAnsiTheme="minorHAnsi" w:cstheme="minorHAnsi"/>
          <w:sz w:val="16"/>
          <w:szCs w:val="16"/>
        </w:rPr>
        <w:t>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w:t>
      </w:r>
      <w:r w:rsidRPr="006B7C4E">
        <w:rPr>
          <w:rFonts w:asciiTheme="minorHAnsi" w:hAnsiTheme="minorHAnsi" w:cstheme="minorHAnsi"/>
          <w:sz w:val="10"/>
          <w:szCs w:val="16"/>
        </w:rPr>
        <w:t xml:space="preserve"> </w:t>
      </w:r>
      <w:r w:rsidRPr="006B7C4E">
        <w:rPr>
          <w:rFonts w:asciiTheme="minorHAnsi" w:hAnsiTheme="minorHAnsi" w:cstheme="minorHAnsi"/>
          <w:sz w:val="16"/>
        </w:rPr>
        <w:t>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w:t>
      </w:r>
    </w:p>
    <w:p w14:paraId="216EB941" w14:textId="70E92E04" w:rsidR="00796DA4" w:rsidRDefault="00796DA4" w:rsidP="00334B0A">
      <w:pPr>
        <w:spacing w:line="276" w:lineRule="auto"/>
        <w:rPr>
          <w:rFonts w:asciiTheme="minorHAnsi" w:hAnsiTheme="minorHAnsi" w:cstheme="minorHAnsi"/>
          <w:sz w:val="16"/>
        </w:rPr>
      </w:pPr>
    </w:p>
    <w:p w14:paraId="3C974C6F" w14:textId="2D2F2191" w:rsidR="009D57C5" w:rsidRDefault="009D57C5" w:rsidP="009D57C5">
      <w:pPr>
        <w:pStyle w:val="Heading4"/>
      </w:pPr>
      <w:r>
        <w:t xml:space="preserve">Scoles </w:t>
      </w:r>
      <w:r w:rsidR="00F038EE">
        <w:t>–</w:t>
      </w:r>
    </w:p>
    <w:p w14:paraId="2CCD7144" w14:textId="33A107ED" w:rsidR="009D57C5" w:rsidRDefault="00F038EE" w:rsidP="009D57C5">
      <w:r>
        <w:t>High threshold explanation</w:t>
      </w:r>
    </w:p>
    <w:p w14:paraId="0B208834" w14:textId="472DE3D6" w:rsidR="00F038EE" w:rsidRPr="009D57C5" w:rsidRDefault="00F038EE" w:rsidP="009D57C5">
      <w:r>
        <w:t>Asteroids lunar orbit</w:t>
      </w:r>
    </w:p>
    <w:p w14:paraId="4EF5567B" w14:textId="77777777" w:rsidR="009D57C5" w:rsidRPr="006B7C4E" w:rsidRDefault="009D57C5" w:rsidP="00334B0A">
      <w:pPr>
        <w:spacing w:line="276" w:lineRule="auto"/>
        <w:rPr>
          <w:rFonts w:asciiTheme="minorHAnsi" w:hAnsiTheme="minorHAnsi" w:cstheme="minorHAnsi"/>
          <w:sz w:val="16"/>
        </w:rPr>
      </w:pPr>
    </w:p>
    <w:p w14:paraId="58B9C164" w14:textId="2C0A47A9" w:rsidR="00241108" w:rsidRPr="006B7C4E" w:rsidRDefault="00241108" w:rsidP="00241108">
      <w:pPr>
        <w:pStyle w:val="Heading4"/>
        <w:rPr>
          <w:rFonts w:asciiTheme="minorHAnsi" w:hAnsiTheme="minorHAnsi" w:cstheme="minorHAnsi"/>
        </w:rPr>
      </w:pPr>
      <w:r w:rsidRPr="006B7C4E">
        <w:rPr>
          <w:rFonts w:asciiTheme="minorHAnsi" w:hAnsiTheme="minorHAnsi" w:cstheme="minorHAnsi"/>
        </w:rPr>
        <w:t xml:space="preserve">Physics and math proofs </w:t>
      </w:r>
      <w:r w:rsidRPr="006B7C4E">
        <w:rPr>
          <w:rFonts w:asciiTheme="minorHAnsi" w:hAnsiTheme="minorHAnsi" w:cstheme="minorHAnsi"/>
          <w:u w:val="single"/>
        </w:rPr>
        <w:t>prove</w:t>
      </w:r>
      <w:r w:rsidRPr="006B7C4E">
        <w:rPr>
          <w:rFonts w:asciiTheme="minorHAnsi" w:hAnsiTheme="minorHAnsi" w:cstheme="minorHAnsi"/>
        </w:rPr>
        <w:t xml:space="preserve"> no </w:t>
      </w:r>
      <w:r w:rsidR="00CD2A01" w:rsidRPr="006B7C4E">
        <w:rPr>
          <w:rFonts w:asciiTheme="minorHAnsi" w:hAnsiTheme="minorHAnsi" w:cstheme="minorHAnsi"/>
        </w:rPr>
        <w:t>debris impact</w:t>
      </w:r>
      <w:r w:rsidRPr="006B7C4E">
        <w:rPr>
          <w:rFonts w:asciiTheme="minorHAnsi" w:hAnsiTheme="minorHAnsi" w:cstheme="minorHAnsi"/>
        </w:rPr>
        <w:t>.</w:t>
      </w:r>
    </w:p>
    <w:p w14:paraId="693D0419" w14:textId="77777777" w:rsidR="00241108" w:rsidRPr="006B7C4E" w:rsidRDefault="00241108" w:rsidP="00241108">
      <w:pPr>
        <w:rPr>
          <w:rFonts w:asciiTheme="minorHAnsi" w:hAnsiTheme="minorHAnsi" w:cstheme="minorHAnsi"/>
        </w:rPr>
      </w:pPr>
      <w:r w:rsidRPr="006B7C4E">
        <w:rPr>
          <w:rStyle w:val="Style13ptBold"/>
          <w:rFonts w:asciiTheme="minorHAnsi" w:hAnsiTheme="minorHAnsi" w:cstheme="minorHAnsi"/>
        </w:rPr>
        <w:t>Cairncross 17</w:t>
      </w:r>
      <w:r w:rsidRPr="006B7C4E">
        <w:rPr>
          <w:rFonts w:asciiTheme="minorHAnsi" w:hAnsiTheme="minorHAnsi" w:cstheme="minorHAnsi"/>
        </w:rPr>
        <w:t xml:space="preserve"> [Duncan Cairncross, Retired Planetary Science Engineer, BSc in Mechanical Engineering from the University of Glasgow, Diploma in Management DMS, Business Administration and Management, General from Teeside University, Former Asset Management Officer for the Gore District Council, “Is the Kessler Syndrome Disputed By Some Scientists?”, Quora, 10/25/2017, https://www.quora.com/Is-the-Kessler-Syndrome-disputed-by-some-scientists</w:t>
      </w:r>
    </w:p>
    <w:p w14:paraId="64D32D10" w14:textId="77777777" w:rsidR="00241108" w:rsidRPr="006B7C4E" w:rsidRDefault="00241108" w:rsidP="00241108">
      <w:pPr>
        <w:rPr>
          <w:rStyle w:val="StyleUnderline"/>
          <w:rFonts w:asciiTheme="minorHAnsi" w:hAnsiTheme="minorHAnsi" w:cstheme="minorHAnsi"/>
        </w:rPr>
      </w:pPr>
      <w:r w:rsidRPr="006B7C4E">
        <w:rPr>
          <w:rFonts w:asciiTheme="minorHAnsi" w:hAnsiTheme="minorHAnsi" w:cstheme="minorHAnsi"/>
          <w:sz w:val="16"/>
        </w:rPr>
        <w:t xml:space="preserve">Lets look at some numbers - </w:t>
      </w:r>
      <w:r w:rsidRPr="006B7C4E">
        <w:rPr>
          <w:rStyle w:val="StyleUnderline"/>
          <w:rFonts w:asciiTheme="minorHAnsi" w:hAnsiTheme="minorHAnsi" w:cstheme="minorHAnsi"/>
        </w:rPr>
        <w:t xml:space="preserve">we are talking LEO - so </w:t>
      </w:r>
      <w:r w:rsidRPr="006B7C4E">
        <w:rPr>
          <w:rStyle w:val="StyleUnderline"/>
          <w:rFonts w:asciiTheme="minorHAnsi" w:hAnsiTheme="minorHAnsi" w:cstheme="minorHAnsi"/>
          <w:highlight w:val="green"/>
        </w:rPr>
        <w:t>anything</w:t>
      </w:r>
      <w:r w:rsidRPr="006B7C4E">
        <w:rPr>
          <w:rStyle w:val="StyleUnderline"/>
          <w:rFonts w:asciiTheme="minorHAnsi" w:hAnsiTheme="minorHAnsi" w:cstheme="minorHAnsi"/>
        </w:rPr>
        <w:t xml:space="preserve"> very </w:t>
      </w:r>
      <w:r w:rsidRPr="006B7C4E">
        <w:rPr>
          <w:rStyle w:val="StyleUnderline"/>
          <w:rFonts w:asciiTheme="minorHAnsi" w:hAnsiTheme="minorHAnsi" w:cstheme="minorHAnsi"/>
          <w:highlight w:val="green"/>
        </w:rPr>
        <w:t xml:space="preserve">small will </w:t>
      </w:r>
      <w:r w:rsidRPr="006B7C4E">
        <w:rPr>
          <w:rStyle w:val="Emphasis"/>
          <w:rFonts w:asciiTheme="minorHAnsi" w:hAnsiTheme="minorHAnsi" w:cstheme="minorHAnsi"/>
          <w:highlight w:val="green"/>
        </w:rPr>
        <w:t>de-orbit</w:t>
      </w:r>
      <w:r w:rsidRPr="006B7C4E">
        <w:rPr>
          <w:rFonts w:asciiTheme="minorHAnsi" w:hAnsiTheme="minorHAnsi" w:cstheme="minorHAnsi"/>
          <w:sz w:val="16"/>
        </w:rPr>
        <w:t xml:space="preserve"> itself </w:t>
      </w:r>
      <w:r w:rsidRPr="006B7C4E">
        <w:rPr>
          <w:rStyle w:val="Emphasis"/>
          <w:rFonts w:asciiTheme="minorHAnsi" w:hAnsiTheme="minorHAnsi" w:cstheme="minorHAnsi"/>
        </w:rPr>
        <w:t xml:space="preserve">quite </w:t>
      </w:r>
      <w:r w:rsidRPr="006B7C4E">
        <w:rPr>
          <w:rStyle w:val="Emphasis"/>
          <w:rFonts w:asciiTheme="minorHAnsi" w:hAnsiTheme="minorHAnsi" w:cstheme="minorHAnsi"/>
          <w:highlight w:val="green"/>
        </w:rPr>
        <w:t>fast</w:t>
      </w:r>
      <w:r w:rsidRPr="006B7C4E">
        <w:rPr>
          <w:rStyle w:val="StyleUnderline"/>
          <w:rFonts w:asciiTheme="minorHAnsi" w:hAnsiTheme="minorHAnsi" w:cstheme="minorHAnsi"/>
          <w:highlight w:val="green"/>
        </w:rPr>
        <w:t xml:space="preserve"> from</w:t>
      </w:r>
      <w:r w:rsidRPr="006B7C4E">
        <w:rPr>
          <w:rStyle w:val="StyleUnderline"/>
          <w:rFonts w:asciiTheme="minorHAnsi" w:hAnsiTheme="minorHAnsi" w:cstheme="minorHAnsi"/>
        </w:rPr>
        <w:t xml:space="preserve"> atmospheric </w:t>
      </w:r>
      <w:r w:rsidRPr="006B7C4E">
        <w:rPr>
          <w:rStyle w:val="StyleUnderline"/>
          <w:rFonts w:asciiTheme="minorHAnsi" w:hAnsiTheme="minorHAnsi" w:cstheme="minorHAnsi"/>
          <w:highlight w:val="green"/>
        </w:rPr>
        <w:t>drag</w:t>
      </w:r>
    </w:p>
    <w:p w14:paraId="1474B3EE" w14:textId="77777777" w:rsidR="00241108" w:rsidRPr="006B7C4E" w:rsidRDefault="00241108" w:rsidP="00241108">
      <w:pPr>
        <w:rPr>
          <w:rFonts w:asciiTheme="minorHAnsi" w:hAnsiTheme="minorHAnsi" w:cstheme="minorHAnsi"/>
          <w:sz w:val="16"/>
        </w:rPr>
      </w:pPr>
      <w:r w:rsidRPr="006B7C4E">
        <w:rPr>
          <w:rFonts w:asciiTheme="minorHAnsi" w:hAnsiTheme="minorHAnsi" w:cstheme="minorHAnsi"/>
          <w:sz w:val="16"/>
        </w:rPr>
        <w:t xml:space="preserve">These </w:t>
      </w:r>
      <w:r w:rsidRPr="006B7C4E">
        <w:rPr>
          <w:rStyle w:val="StyleUnderline"/>
          <w:rFonts w:asciiTheme="minorHAnsi" w:hAnsiTheme="minorHAnsi" w:cstheme="minorHAnsi"/>
          <w:highlight w:val="green"/>
        </w:rPr>
        <w:t>lumps</w:t>
      </w:r>
      <w:r w:rsidRPr="006B7C4E">
        <w:rPr>
          <w:rStyle w:val="StyleUnderline"/>
          <w:rFonts w:asciiTheme="minorHAnsi" w:hAnsiTheme="minorHAnsi" w:cstheme="minorHAnsi"/>
        </w:rPr>
        <w:t xml:space="preserve"> are going the same direction - at similar speeds - as</w:t>
      </w:r>
      <w:r w:rsidRPr="006B7C4E">
        <w:rPr>
          <w:rFonts w:asciiTheme="minorHAnsi" w:hAnsiTheme="minorHAnsi" w:cstheme="minorHAnsi"/>
          <w:sz w:val="16"/>
        </w:rPr>
        <w:t xml:space="preserve"> our </w:t>
      </w:r>
      <w:r w:rsidRPr="006B7C4E">
        <w:rPr>
          <w:rStyle w:val="StyleUnderline"/>
          <w:rFonts w:asciiTheme="minorHAnsi" w:hAnsiTheme="minorHAnsi" w:cstheme="minorHAnsi"/>
        </w:rPr>
        <w:t xml:space="preserve">satellites - so we </w:t>
      </w:r>
      <w:r w:rsidRPr="006B7C4E">
        <w:rPr>
          <w:rStyle w:val="StyleUnderline"/>
          <w:rFonts w:asciiTheme="minorHAnsi" w:hAnsiTheme="minorHAnsi" w:cstheme="minorHAnsi"/>
          <w:highlight w:val="green"/>
        </w:rPr>
        <w:t>are</w:t>
      </w:r>
      <w:r w:rsidRPr="006B7C4E">
        <w:rPr>
          <w:rFonts w:asciiTheme="minorHAnsi" w:hAnsiTheme="minorHAnsi" w:cstheme="minorHAnsi"/>
          <w:sz w:val="16"/>
          <w:highlight w:val="green"/>
        </w:rPr>
        <w:t xml:space="preserve"> </w:t>
      </w:r>
      <w:r w:rsidRPr="006B7C4E">
        <w:rPr>
          <w:rStyle w:val="StyleUnderline"/>
          <w:rFonts w:asciiTheme="minorHAnsi" w:hAnsiTheme="minorHAnsi" w:cstheme="minorHAnsi"/>
          <w:highlight w:val="green"/>
        </w:rPr>
        <w:t>not</w:t>
      </w:r>
      <w:r w:rsidRPr="006B7C4E">
        <w:rPr>
          <w:rStyle w:val="StyleUnderline"/>
          <w:rFonts w:asciiTheme="minorHAnsi" w:hAnsiTheme="minorHAnsi" w:cstheme="minorHAnsi"/>
        </w:rPr>
        <w:t xml:space="preserve"> talking about </w:t>
      </w:r>
      <w:r w:rsidRPr="006B7C4E">
        <w:rPr>
          <w:rStyle w:val="StyleUnderline"/>
          <w:rFonts w:asciiTheme="minorHAnsi" w:hAnsiTheme="minorHAnsi" w:cstheme="minorHAnsi"/>
          <w:highlight w:val="green"/>
        </w:rPr>
        <w:t>km/sec</w:t>
      </w:r>
      <w:r w:rsidRPr="006B7C4E">
        <w:rPr>
          <w:rStyle w:val="StyleUnderline"/>
          <w:rFonts w:asciiTheme="minorHAnsi" w:hAnsiTheme="minorHAnsi" w:cstheme="minorHAnsi"/>
        </w:rPr>
        <w:t xml:space="preserve"> impacts - just rifle bullet speeds - </w:t>
      </w:r>
      <w:r w:rsidRPr="006B7C4E">
        <w:rPr>
          <w:rStyle w:val="StyleUnderline"/>
          <w:rFonts w:asciiTheme="minorHAnsi" w:hAnsiTheme="minorHAnsi" w:cstheme="minorHAnsi"/>
          <w:highlight w:val="green"/>
        </w:rPr>
        <w:t>300 m/sec at max</w:t>
      </w:r>
      <w:r w:rsidRPr="006B7C4E">
        <w:rPr>
          <w:rStyle w:val="StyleUnderline"/>
          <w:rFonts w:asciiTheme="minorHAnsi" w:hAnsiTheme="minorHAnsi" w:cstheme="minorHAnsi"/>
        </w:rPr>
        <w:t xml:space="preserve">imum </w:t>
      </w:r>
      <w:r w:rsidRPr="006B7C4E">
        <w:rPr>
          <w:rStyle w:val="StyleUnderline"/>
          <w:rFonts w:asciiTheme="minorHAnsi" w:hAnsiTheme="minorHAnsi" w:cstheme="minorHAnsi"/>
          <w:highlight w:val="green"/>
        </w:rPr>
        <w:t>and</w:t>
      </w:r>
      <w:r w:rsidRPr="006B7C4E">
        <w:rPr>
          <w:rStyle w:val="StyleUnderline"/>
          <w:rFonts w:asciiTheme="minorHAnsi" w:hAnsiTheme="minorHAnsi" w:cstheme="minorHAnsi"/>
        </w:rPr>
        <w:t xml:space="preserve"> the vast </w:t>
      </w:r>
      <w:r w:rsidRPr="006B7C4E">
        <w:rPr>
          <w:rStyle w:val="StyleUnderline"/>
          <w:rFonts w:asciiTheme="minorHAnsi" w:hAnsiTheme="minorHAnsi" w:cstheme="minorHAnsi"/>
          <w:highlight w:val="green"/>
        </w:rPr>
        <w:t>majority</w:t>
      </w:r>
      <w:r w:rsidRPr="006B7C4E">
        <w:rPr>
          <w:rFonts w:asciiTheme="minorHAnsi" w:hAnsiTheme="minorHAnsi" w:cstheme="minorHAnsi"/>
          <w:sz w:val="16"/>
        </w:rPr>
        <w:t xml:space="preserve"> would have </w:t>
      </w:r>
      <w:r w:rsidRPr="006B7C4E">
        <w:rPr>
          <w:rStyle w:val="StyleUnderline"/>
          <w:rFonts w:asciiTheme="minorHAnsi" w:hAnsiTheme="minorHAnsi" w:cstheme="minorHAnsi"/>
          <w:highlight w:val="green"/>
        </w:rPr>
        <w:t>much</w:t>
      </w:r>
      <w:r w:rsidRPr="006B7C4E">
        <w:rPr>
          <w:rStyle w:val="StyleUnderline"/>
          <w:rFonts w:asciiTheme="minorHAnsi" w:hAnsiTheme="minorHAnsi" w:cstheme="minorHAnsi"/>
        </w:rPr>
        <w:t xml:space="preserve"> much </w:t>
      </w:r>
      <w:r w:rsidRPr="006B7C4E">
        <w:rPr>
          <w:rStyle w:val="StyleUnderline"/>
          <w:rFonts w:asciiTheme="minorHAnsi" w:hAnsiTheme="minorHAnsi" w:cstheme="minorHAnsi"/>
          <w:highlight w:val="green"/>
        </w:rPr>
        <w:t>lower</w:t>
      </w:r>
      <w:r w:rsidRPr="006B7C4E">
        <w:rPr>
          <w:rFonts w:asciiTheme="minorHAnsi" w:hAnsiTheme="minorHAnsi" w:cstheme="minorHAnsi"/>
          <w:sz w:val="16"/>
        </w:rPr>
        <w:t xml:space="preserve"> speeds</w:t>
      </w:r>
    </w:p>
    <w:p w14:paraId="5C276144" w14:textId="77777777" w:rsidR="00241108" w:rsidRPr="006B7C4E" w:rsidRDefault="00241108" w:rsidP="00241108">
      <w:pPr>
        <w:rPr>
          <w:rFonts w:asciiTheme="minorHAnsi" w:hAnsiTheme="minorHAnsi" w:cstheme="minorHAnsi"/>
          <w:sz w:val="16"/>
        </w:rPr>
      </w:pPr>
      <w:r w:rsidRPr="006B7C4E">
        <w:rPr>
          <w:rFonts w:asciiTheme="minorHAnsi" w:hAnsiTheme="minorHAnsi" w:cstheme="minorHAnsi"/>
          <w:sz w:val="16"/>
        </w:rPr>
        <w:t>Everything is in a torus</w:t>
      </w:r>
    </w:p>
    <w:p w14:paraId="6DCB4332" w14:textId="77777777" w:rsidR="00241108" w:rsidRPr="006B7C4E" w:rsidRDefault="00241108" w:rsidP="00241108">
      <w:pPr>
        <w:rPr>
          <w:rFonts w:asciiTheme="minorHAnsi" w:hAnsiTheme="minorHAnsi" w:cstheme="minorHAnsi"/>
          <w:sz w:val="16"/>
        </w:rPr>
      </w:pPr>
      <w:r w:rsidRPr="006B7C4E">
        <w:rPr>
          <w:rFonts w:asciiTheme="minorHAnsi" w:hAnsiTheme="minorHAnsi" w:cstheme="minorHAnsi"/>
          <w:sz w:val="16"/>
        </w:rPr>
        <w:t>Altitude 100 km to 300 km, - 1000 km North to 1000 km South - and about 40,000 km long</w:t>
      </w:r>
    </w:p>
    <w:p w14:paraId="29DDB8AC" w14:textId="77777777" w:rsidR="00241108" w:rsidRPr="006B7C4E" w:rsidRDefault="00241108" w:rsidP="00241108">
      <w:pPr>
        <w:rPr>
          <w:rFonts w:asciiTheme="minorHAnsi" w:hAnsiTheme="minorHAnsi" w:cstheme="minorHAnsi"/>
          <w:sz w:val="16"/>
        </w:rPr>
      </w:pPr>
      <w:r w:rsidRPr="006B7C4E">
        <w:rPr>
          <w:rFonts w:asciiTheme="minorHAnsi" w:hAnsiTheme="minorHAnsi" w:cstheme="minorHAnsi"/>
          <w:sz w:val="16"/>
        </w:rPr>
        <w:t>200 x 2000 x 40,000 = volume 16 billion cubic km -</w:t>
      </w:r>
    </w:p>
    <w:p w14:paraId="3A025A5A" w14:textId="77777777" w:rsidR="00241108" w:rsidRPr="006B7C4E" w:rsidRDefault="00241108" w:rsidP="00241108">
      <w:pPr>
        <w:rPr>
          <w:rStyle w:val="StyleUnderline"/>
          <w:rFonts w:asciiTheme="minorHAnsi" w:hAnsiTheme="minorHAnsi" w:cstheme="minorHAnsi"/>
        </w:rPr>
      </w:pPr>
      <w:r w:rsidRPr="006B7C4E">
        <w:rPr>
          <w:rStyle w:val="StyleUnderline"/>
          <w:rFonts w:asciiTheme="minorHAnsi" w:hAnsiTheme="minorHAnsi" w:cstheme="minorHAnsi"/>
        </w:rPr>
        <w:t>18,000 Big bits - 100 mm - including 1,200 satellites</w:t>
      </w:r>
    </w:p>
    <w:p w14:paraId="07510D8F" w14:textId="77777777" w:rsidR="00241108" w:rsidRPr="006B7C4E" w:rsidRDefault="00241108" w:rsidP="00241108">
      <w:pPr>
        <w:rPr>
          <w:rFonts w:asciiTheme="minorHAnsi" w:hAnsiTheme="minorHAnsi" w:cstheme="minorHAnsi"/>
          <w:sz w:val="16"/>
        </w:rPr>
      </w:pPr>
      <w:r w:rsidRPr="006B7C4E">
        <w:rPr>
          <w:rFonts w:asciiTheme="minorHAnsi" w:hAnsiTheme="minorHAnsi" w:cstheme="minorHAnsi"/>
          <w:sz w:val="16"/>
        </w:rPr>
        <w:t>750,000 “bullets” - 10 mm</w:t>
      </w:r>
    </w:p>
    <w:p w14:paraId="4B81D8C7" w14:textId="77777777" w:rsidR="00241108" w:rsidRPr="006B7C4E" w:rsidRDefault="00241108" w:rsidP="00241108">
      <w:pPr>
        <w:rPr>
          <w:rFonts w:asciiTheme="minorHAnsi" w:hAnsiTheme="minorHAnsi" w:cstheme="minorHAnsi"/>
          <w:sz w:val="16"/>
        </w:rPr>
      </w:pPr>
      <w:r w:rsidRPr="006B7C4E">
        <w:rPr>
          <w:rFonts w:asciiTheme="minorHAnsi" w:hAnsiTheme="minorHAnsi" w:cstheme="minorHAnsi"/>
          <w:sz w:val="16"/>
        </w:rPr>
        <w:t>150 million bits 1 mm</w:t>
      </w:r>
    </w:p>
    <w:p w14:paraId="4F661C1D" w14:textId="77777777" w:rsidR="00241108" w:rsidRPr="006B7C4E" w:rsidRDefault="00241108" w:rsidP="00241108">
      <w:pPr>
        <w:rPr>
          <w:rStyle w:val="Emphasis"/>
          <w:rFonts w:asciiTheme="minorHAnsi" w:hAnsiTheme="minorHAnsi" w:cstheme="minorHAnsi"/>
        </w:rPr>
      </w:pPr>
      <w:r w:rsidRPr="006B7C4E">
        <w:rPr>
          <w:rStyle w:val="StyleUnderline"/>
          <w:rFonts w:asciiTheme="minorHAnsi" w:hAnsiTheme="minorHAnsi" w:cstheme="minorHAnsi"/>
        </w:rPr>
        <w:t xml:space="preserve">Small bits we will </w:t>
      </w:r>
      <w:r w:rsidRPr="006B7C4E">
        <w:rPr>
          <w:rStyle w:val="Emphasis"/>
          <w:rFonts w:asciiTheme="minorHAnsi" w:hAnsiTheme="minorHAnsi" w:cstheme="minorHAnsi"/>
        </w:rPr>
        <w:t>ignore</w:t>
      </w:r>
      <w:r w:rsidRPr="006B7C4E">
        <w:rPr>
          <w:rStyle w:val="StyleUnderline"/>
          <w:rFonts w:asciiTheme="minorHAnsi" w:hAnsiTheme="minorHAnsi" w:cstheme="minorHAnsi"/>
        </w:rPr>
        <w:t xml:space="preserve"> as they will </w:t>
      </w:r>
      <w:r w:rsidRPr="006B7C4E">
        <w:rPr>
          <w:rStyle w:val="Emphasis"/>
          <w:rFonts w:asciiTheme="minorHAnsi" w:hAnsiTheme="minorHAnsi" w:cstheme="minorHAnsi"/>
          <w:highlight w:val="green"/>
        </w:rPr>
        <w:t>not</w:t>
      </w:r>
      <w:r w:rsidRPr="006B7C4E">
        <w:rPr>
          <w:rStyle w:val="Emphasis"/>
          <w:rFonts w:asciiTheme="minorHAnsi" w:hAnsiTheme="minorHAnsi" w:cstheme="minorHAnsi"/>
        </w:rPr>
        <w:t xml:space="preserve"> be going </w:t>
      </w:r>
      <w:r w:rsidRPr="006B7C4E">
        <w:rPr>
          <w:rStyle w:val="Emphasis"/>
          <w:rFonts w:asciiTheme="minorHAnsi" w:hAnsiTheme="minorHAnsi" w:cstheme="minorHAnsi"/>
          <w:highlight w:val="green"/>
        </w:rPr>
        <w:t>fast enough</w:t>
      </w:r>
      <w:r w:rsidRPr="006B7C4E">
        <w:rPr>
          <w:rStyle w:val="StyleUnderline"/>
          <w:rFonts w:asciiTheme="minorHAnsi" w:hAnsiTheme="minorHAnsi" w:cstheme="minorHAnsi"/>
        </w:rPr>
        <w:t xml:space="preserve"> relative </w:t>
      </w:r>
      <w:r w:rsidRPr="006B7C4E">
        <w:rPr>
          <w:rStyle w:val="StyleUnderline"/>
          <w:rFonts w:asciiTheme="minorHAnsi" w:hAnsiTheme="minorHAnsi" w:cstheme="minorHAnsi"/>
          <w:highlight w:val="green"/>
        </w:rPr>
        <w:t>to</w:t>
      </w:r>
      <w:r w:rsidRPr="006B7C4E">
        <w:rPr>
          <w:rStyle w:val="StyleUnderline"/>
          <w:rFonts w:asciiTheme="minorHAnsi" w:hAnsiTheme="minorHAnsi" w:cstheme="minorHAnsi"/>
        </w:rPr>
        <w:t xml:space="preserve"> our satellite to </w:t>
      </w:r>
      <w:r w:rsidRPr="006B7C4E">
        <w:rPr>
          <w:rStyle w:val="StyleUnderline"/>
          <w:rFonts w:asciiTheme="minorHAnsi" w:hAnsiTheme="minorHAnsi" w:cstheme="minorHAnsi"/>
          <w:highlight w:val="green"/>
        </w:rPr>
        <w:t>cause damage</w:t>
      </w:r>
      <w:r w:rsidRPr="006B7C4E">
        <w:rPr>
          <w:rStyle w:val="StyleUnderline"/>
          <w:rFonts w:asciiTheme="minorHAnsi" w:hAnsiTheme="minorHAnsi" w:cstheme="minorHAnsi"/>
        </w:rPr>
        <w:t xml:space="preserve"> - and they will </w:t>
      </w:r>
      <w:r w:rsidRPr="006B7C4E">
        <w:rPr>
          <w:rStyle w:val="Emphasis"/>
          <w:rFonts w:asciiTheme="minorHAnsi" w:hAnsiTheme="minorHAnsi" w:cstheme="minorHAnsi"/>
        </w:rPr>
        <w:t>de-orbit quite fast</w:t>
      </w:r>
    </w:p>
    <w:p w14:paraId="1B516BDD" w14:textId="77777777" w:rsidR="00241108" w:rsidRPr="006B7C4E" w:rsidRDefault="00241108" w:rsidP="00241108">
      <w:pPr>
        <w:rPr>
          <w:rStyle w:val="Emphasis"/>
          <w:rFonts w:asciiTheme="minorHAnsi" w:hAnsiTheme="minorHAnsi" w:cstheme="minorHAnsi"/>
        </w:rPr>
      </w:pPr>
      <w:r w:rsidRPr="006B7C4E">
        <w:rPr>
          <w:rFonts w:asciiTheme="minorHAnsi" w:hAnsiTheme="minorHAnsi" w:cstheme="minorHAnsi"/>
          <w:sz w:val="16"/>
        </w:rPr>
        <w:t xml:space="preserve">So </w:t>
      </w:r>
      <w:r w:rsidRPr="006B7C4E">
        <w:rPr>
          <w:rStyle w:val="Emphasis"/>
          <w:rFonts w:asciiTheme="minorHAnsi" w:hAnsiTheme="minorHAnsi" w:cstheme="minorHAnsi"/>
          <w:highlight w:val="green"/>
        </w:rPr>
        <w:t>one “bullet”</w:t>
      </w:r>
      <w:r w:rsidRPr="006B7C4E">
        <w:rPr>
          <w:rStyle w:val="Emphasis"/>
          <w:rFonts w:asciiTheme="minorHAnsi" w:hAnsiTheme="minorHAnsi" w:cstheme="minorHAnsi"/>
        </w:rPr>
        <w:t xml:space="preserve"> for </w:t>
      </w:r>
      <w:r w:rsidRPr="006B7C4E">
        <w:rPr>
          <w:rStyle w:val="Emphasis"/>
          <w:rFonts w:asciiTheme="minorHAnsi" w:hAnsiTheme="minorHAnsi" w:cstheme="minorHAnsi"/>
          <w:highlight w:val="green"/>
        </w:rPr>
        <w:t>every 21,000</w:t>
      </w:r>
      <w:r w:rsidRPr="006B7C4E">
        <w:rPr>
          <w:rStyle w:val="Emphasis"/>
          <w:rFonts w:asciiTheme="minorHAnsi" w:hAnsiTheme="minorHAnsi" w:cstheme="minorHAnsi"/>
        </w:rPr>
        <w:t xml:space="preserve"> cubic </w:t>
      </w:r>
      <w:r w:rsidRPr="006B7C4E">
        <w:rPr>
          <w:rStyle w:val="Emphasis"/>
          <w:rFonts w:asciiTheme="minorHAnsi" w:hAnsiTheme="minorHAnsi" w:cstheme="minorHAnsi"/>
          <w:highlight w:val="green"/>
        </w:rPr>
        <w:t>km</w:t>
      </w:r>
    </w:p>
    <w:p w14:paraId="1DA3C345" w14:textId="77777777" w:rsidR="00241108" w:rsidRPr="006B7C4E" w:rsidRDefault="00241108" w:rsidP="00241108">
      <w:pPr>
        <w:rPr>
          <w:rStyle w:val="StyleUnderline"/>
          <w:rFonts w:asciiTheme="minorHAnsi" w:hAnsiTheme="minorHAnsi" w:cstheme="minorHAnsi"/>
        </w:rPr>
      </w:pPr>
      <w:r w:rsidRPr="006B7C4E">
        <w:rPr>
          <w:rStyle w:val="StyleUnderline"/>
          <w:rFonts w:asciiTheme="minorHAnsi" w:hAnsiTheme="minorHAnsi" w:cstheme="minorHAnsi"/>
        </w:rPr>
        <w:t xml:space="preserve">That does </w:t>
      </w:r>
      <w:r w:rsidRPr="006B7C4E">
        <w:rPr>
          <w:rStyle w:val="Emphasis"/>
          <w:rFonts w:asciiTheme="minorHAnsi" w:hAnsiTheme="minorHAnsi" w:cstheme="minorHAnsi"/>
        </w:rPr>
        <w:t>not</w:t>
      </w:r>
      <w:r w:rsidRPr="006B7C4E">
        <w:rPr>
          <w:rStyle w:val="StyleUnderline"/>
          <w:rFonts w:asciiTheme="minorHAnsi" w:hAnsiTheme="minorHAnsi" w:cstheme="minorHAnsi"/>
        </w:rPr>
        <w:t xml:space="preserve"> sound like too dangerous a neighborhood!</w:t>
      </w:r>
    </w:p>
    <w:p w14:paraId="2E86FA92" w14:textId="77777777" w:rsidR="00241108" w:rsidRPr="006B7C4E" w:rsidRDefault="00241108" w:rsidP="00241108">
      <w:pPr>
        <w:rPr>
          <w:rStyle w:val="StyleUnderline"/>
          <w:rFonts w:asciiTheme="minorHAnsi" w:hAnsiTheme="minorHAnsi" w:cstheme="minorHAnsi"/>
        </w:rPr>
      </w:pPr>
      <w:r w:rsidRPr="006B7C4E">
        <w:rPr>
          <w:rStyle w:val="StyleUnderline"/>
          <w:rFonts w:asciiTheme="minorHAnsi" w:hAnsiTheme="minorHAnsi" w:cstheme="minorHAnsi"/>
        </w:rPr>
        <w:t>What happens if start some sort of cascade?</w:t>
      </w:r>
    </w:p>
    <w:p w14:paraId="0B4777FA" w14:textId="77777777" w:rsidR="00241108" w:rsidRPr="006B7C4E" w:rsidRDefault="00241108" w:rsidP="00241108">
      <w:pPr>
        <w:rPr>
          <w:rStyle w:val="StyleUnderline"/>
          <w:rFonts w:asciiTheme="minorHAnsi" w:hAnsiTheme="minorHAnsi" w:cstheme="minorHAnsi"/>
        </w:rPr>
      </w:pPr>
      <w:r w:rsidRPr="006B7C4E">
        <w:rPr>
          <w:rStyle w:val="StyleUnderline"/>
          <w:rFonts w:asciiTheme="minorHAnsi" w:hAnsiTheme="minorHAnsi" w:cstheme="minorHAnsi"/>
        </w:rPr>
        <w:t xml:space="preserve">There is </w:t>
      </w:r>
      <w:r w:rsidRPr="006B7C4E">
        <w:rPr>
          <w:rStyle w:val="Emphasis"/>
          <w:rFonts w:asciiTheme="minorHAnsi" w:hAnsiTheme="minorHAnsi" w:cstheme="minorHAnsi"/>
          <w:highlight w:val="green"/>
        </w:rPr>
        <w:t>not much to cascade</w:t>
      </w:r>
      <w:r w:rsidRPr="006B7C4E">
        <w:rPr>
          <w:rStyle w:val="StyleUnderline"/>
          <w:rFonts w:asciiTheme="minorHAnsi" w:hAnsiTheme="minorHAnsi" w:cstheme="minorHAnsi"/>
        </w:rPr>
        <w:t xml:space="preserve"> - 18,000 - “big bits” - </w:t>
      </w:r>
      <w:r w:rsidRPr="006B7C4E">
        <w:rPr>
          <w:rStyle w:val="Emphasis"/>
          <w:rFonts w:asciiTheme="minorHAnsi" w:hAnsiTheme="minorHAnsi" w:cstheme="minorHAnsi"/>
          <w:highlight w:val="green"/>
        </w:rPr>
        <w:t>if each</w:t>
      </w:r>
      <w:r w:rsidRPr="006B7C4E">
        <w:rPr>
          <w:rStyle w:val="StyleUnderline"/>
          <w:rFonts w:asciiTheme="minorHAnsi" w:hAnsiTheme="minorHAnsi" w:cstheme="minorHAnsi"/>
        </w:rPr>
        <w:t xml:space="preserve"> of them </w:t>
      </w:r>
      <w:r w:rsidRPr="006B7C4E">
        <w:rPr>
          <w:rStyle w:val="Emphasis"/>
          <w:rFonts w:asciiTheme="minorHAnsi" w:hAnsiTheme="minorHAnsi" w:cstheme="minorHAnsi"/>
          <w:highlight w:val="green"/>
        </w:rPr>
        <w:t>became 1000 “bullets”</w:t>
      </w:r>
      <w:r w:rsidRPr="006B7C4E">
        <w:rPr>
          <w:rStyle w:val="StyleUnderline"/>
          <w:rFonts w:asciiTheme="minorHAnsi" w:hAnsiTheme="minorHAnsi" w:cstheme="minorHAnsi"/>
        </w:rPr>
        <w:t xml:space="preserve"> then </w:t>
      </w:r>
      <w:r w:rsidRPr="006B7C4E">
        <w:rPr>
          <w:rStyle w:val="Emphasis"/>
          <w:rFonts w:asciiTheme="minorHAnsi" w:hAnsiTheme="minorHAnsi" w:cstheme="minorHAnsi"/>
        </w:rPr>
        <w:t>we would have 18 million “bullets”</w:t>
      </w:r>
      <w:r w:rsidRPr="006B7C4E">
        <w:rPr>
          <w:rStyle w:val="StyleUnderline"/>
          <w:rFonts w:asciiTheme="minorHAnsi" w:hAnsiTheme="minorHAnsi" w:cstheme="minorHAnsi"/>
        </w:rPr>
        <w:t xml:space="preserve"> + the existing 750,000 bullets</w:t>
      </w:r>
    </w:p>
    <w:p w14:paraId="4FD2697E" w14:textId="77777777" w:rsidR="00241108" w:rsidRPr="006B7C4E" w:rsidRDefault="00241108" w:rsidP="00241108">
      <w:pPr>
        <w:rPr>
          <w:rStyle w:val="StyleUnderline"/>
          <w:rFonts w:asciiTheme="minorHAnsi" w:hAnsiTheme="minorHAnsi" w:cstheme="minorHAnsi"/>
        </w:rPr>
      </w:pPr>
      <w:r w:rsidRPr="006B7C4E">
        <w:rPr>
          <w:rStyle w:val="StyleUnderline"/>
          <w:rFonts w:asciiTheme="minorHAnsi" w:hAnsiTheme="minorHAnsi" w:cstheme="minorHAnsi"/>
        </w:rPr>
        <w:t xml:space="preserve">And </w:t>
      </w:r>
      <w:r w:rsidRPr="006B7C4E">
        <w:rPr>
          <w:rStyle w:val="StyleUnderline"/>
          <w:rFonts w:asciiTheme="minorHAnsi" w:hAnsiTheme="minorHAnsi" w:cstheme="minorHAnsi"/>
          <w:highlight w:val="green"/>
        </w:rPr>
        <w:t>that is</w:t>
      </w:r>
      <w:r w:rsidRPr="006B7C4E">
        <w:rPr>
          <w:rStyle w:val="StyleUnderline"/>
          <w:rFonts w:asciiTheme="minorHAnsi" w:hAnsiTheme="minorHAnsi" w:cstheme="minorHAnsi"/>
        </w:rPr>
        <w:t xml:space="preserve"> erring </w:t>
      </w:r>
      <w:r w:rsidRPr="006B7C4E">
        <w:rPr>
          <w:rStyle w:val="StyleUnderline"/>
          <w:rFonts w:asciiTheme="minorHAnsi" w:hAnsiTheme="minorHAnsi" w:cstheme="minorHAnsi"/>
          <w:highlight w:val="green"/>
        </w:rPr>
        <w:t xml:space="preserve">on the </w:t>
      </w:r>
      <w:r w:rsidRPr="006B7C4E">
        <w:rPr>
          <w:rStyle w:val="Emphasis"/>
          <w:rFonts w:asciiTheme="minorHAnsi" w:hAnsiTheme="minorHAnsi" w:cstheme="minorHAnsi"/>
          <w:highlight w:val="green"/>
        </w:rPr>
        <w:t>generous side</w:t>
      </w:r>
      <w:r w:rsidRPr="006B7C4E">
        <w:rPr>
          <w:rStyle w:val="StyleUnderline"/>
          <w:rFonts w:asciiTheme="minorHAnsi" w:hAnsiTheme="minorHAnsi" w:cstheme="minorHAnsi"/>
        </w:rPr>
        <w:t xml:space="preserve"> - these </w:t>
      </w:r>
      <w:r w:rsidRPr="006B7C4E">
        <w:rPr>
          <w:rStyle w:val="StyleUnderline"/>
          <w:rFonts w:asciiTheme="minorHAnsi" w:hAnsiTheme="minorHAnsi" w:cstheme="minorHAnsi"/>
          <w:highlight w:val="green"/>
        </w:rPr>
        <w:t>bits are</w:t>
      </w:r>
      <w:r w:rsidRPr="006B7C4E">
        <w:rPr>
          <w:rStyle w:val="StyleUnderline"/>
          <w:rFonts w:asciiTheme="minorHAnsi" w:hAnsiTheme="minorHAnsi" w:cstheme="minorHAnsi"/>
        </w:rPr>
        <w:t xml:space="preserve"> </w:t>
      </w:r>
      <w:r w:rsidRPr="006B7C4E">
        <w:rPr>
          <w:rStyle w:val="Emphasis"/>
          <w:rFonts w:asciiTheme="minorHAnsi" w:hAnsiTheme="minorHAnsi" w:cstheme="minorHAnsi"/>
        </w:rPr>
        <w:t xml:space="preserve">mostly </w:t>
      </w:r>
      <w:r w:rsidRPr="006B7C4E">
        <w:rPr>
          <w:rStyle w:val="Emphasis"/>
          <w:rFonts w:asciiTheme="minorHAnsi" w:hAnsiTheme="minorHAnsi" w:cstheme="minorHAnsi"/>
          <w:highlight w:val="green"/>
        </w:rPr>
        <w:t>metallic</w:t>
      </w:r>
      <w:r w:rsidRPr="006B7C4E">
        <w:rPr>
          <w:rStyle w:val="StyleUnderline"/>
          <w:rFonts w:asciiTheme="minorHAnsi" w:hAnsiTheme="minorHAnsi" w:cstheme="minorHAnsi"/>
          <w:highlight w:val="green"/>
        </w:rPr>
        <w:t xml:space="preserve"> and</w:t>
      </w:r>
      <w:r w:rsidRPr="006B7C4E">
        <w:rPr>
          <w:rStyle w:val="StyleUnderline"/>
          <w:rFonts w:asciiTheme="minorHAnsi" w:hAnsiTheme="minorHAnsi" w:cstheme="minorHAnsi"/>
        </w:rPr>
        <w:t xml:space="preserve"> metals </w:t>
      </w:r>
      <w:r w:rsidRPr="006B7C4E">
        <w:rPr>
          <w:rStyle w:val="Emphasis"/>
          <w:rFonts w:asciiTheme="minorHAnsi" w:hAnsiTheme="minorHAnsi" w:cstheme="minorHAnsi"/>
          <w:highlight w:val="green"/>
        </w:rPr>
        <w:t>don’t shatter</w:t>
      </w:r>
      <w:r w:rsidRPr="006B7C4E">
        <w:rPr>
          <w:rStyle w:val="StyleUnderline"/>
          <w:rFonts w:asciiTheme="minorHAnsi" w:hAnsiTheme="minorHAnsi" w:cstheme="minorHAnsi"/>
        </w:rPr>
        <w:t xml:space="preserve"> into lots of 10 mm bits when hit by rifle bullets</w:t>
      </w:r>
    </w:p>
    <w:p w14:paraId="5625DF0A" w14:textId="77777777" w:rsidR="00241108" w:rsidRPr="006B7C4E" w:rsidRDefault="00241108" w:rsidP="00241108">
      <w:pPr>
        <w:rPr>
          <w:rStyle w:val="StyleUnderline"/>
          <w:rFonts w:asciiTheme="minorHAnsi" w:hAnsiTheme="minorHAnsi" w:cstheme="minorHAnsi"/>
          <w:sz w:val="24"/>
          <w:szCs w:val="26"/>
        </w:rPr>
      </w:pPr>
      <w:r w:rsidRPr="006B7C4E">
        <w:rPr>
          <w:rStyle w:val="StyleUnderline"/>
          <w:rFonts w:asciiTheme="minorHAnsi" w:hAnsiTheme="minorHAnsi" w:cstheme="minorHAnsi"/>
          <w:highlight w:val="green"/>
        </w:rPr>
        <w:t xml:space="preserve">That would be </w:t>
      </w:r>
      <w:r w:rsidRPr="006B7C4E">
        <w:rPr>
          <w:rStyle w:val="Emphasis"/>
          <w:rFonts w:asciiTheme="minorHAnsi" w:hAnsiTheme="minorHAnsi" w:cstheme="minorHAnsi"/>
          <w:sz w:val="24"/>
          <w:highlight w:val="green"/>
        </w:rPr>
        <w:t>one</w:t>
      </w:r>
      <w:r w:rsidRPr="006B7C4E">
        <w:rPr>
          <w:rStyle w:val="Emphasis"/>
          <w:rFonts w:asciiTheme="minorHAnsi" w:hAnsiTheme="minorHAnsi" w:cstheme="minorHAnsi"/>
          <w:sz w:val="24"/>
        </w:rPr>
        <w:t xml:space="preserve"> “bullet” </w:t>
      </w:r>
      <w:r w:rsidRPr="006B7C4E">
        <w:rPr>
          <w:rStyle w:val="Emphasis"/>
          <w:rFonts w:asciiTheme="minorHAnsi" w:hAnsiTheme="minorHAnsi" w:cstheme="minorHAnsi"/>
          <w:sz w:val="24"/>
          <w:highlight w:val="green"/>
        </w:rPr>
        <w:t>for every 853</w:t>
      </w:r>
      <w:r w:rsidRPr="006B7C4E">
        <w:rPr>
          <w:rStyle w:val="Emphasis"/>
          <w:rFonts w:asciiTheme="minorHAnsi" w:hAnsiTheme="minorHAnsi" w:cstheme="minorHAnsi"/>
          <w:sz w:val="24"/>
        </w:rPr>
        <w:t xml:space="preserve"> cubic </w:t>
      </w:r>
      <w:r w:rsidRPr="006B7C4E">
        <w:rPr>
          <w:rStyle w:val="Emphasis"/>
          <w:rFonts w:asciiTheme="minorHAnsi" w:hAnsiTheme="minorHAnsi" w:cstheme="minorHAnsi"/>
          <w:sz w:val="24"/>
          <w:highlight w:val="green"/>
        </w:rPr>
        <w:t>km</w:t>
      </w:r>
      <w:r w:rsidRPr="006B7C4E">
        <w:rPr>
          <w:rStyle w:val="StyleUnderline"/>
          <w:rFonts w:asciiTheme="minorHAnsi" w:hAnsiTheme="minorHAnsi" w:cstheme="minorHAnsi"/>
          <w:szCs w:val="26"/>
        </w:rPr>
        <w:t xml:space="preserve"> </w:t>
      </w:r>
      <w:r w:rsidRPr="006B7C4E">
        <w:rPr>
          <w:rStyle w:val="StyleUnderline"/>
          <w:rFonts w:asciiTheme="minorHAnsi" w:hAnsiTheme="minorHAnsi" w:cstheme="minorHAnsi"/>
        </w:rPr>
        <w:t xml:space="preserve">AND </w:t>
      </w:r>
      <w:r w:rsidRPr="006B7C4E">
        <w:rPr>
          <w:rStyle w:val="Emphasis"/>
          <w:rFonts w:asciiTheme="minorHAnsi" w:hAnsiTheme="minorHAnsi" w:cstheme="minorHAnsi"/>
          <w:highlight w:val="green"/>
        </w:rPr>
        <w:t>most</w:t>
      </w:r>
      <w:r w:rsidRPr="006B7C4E">
        <w:rPr>
          <w:rStyle w:val="StyleUnderline"/>
          <w:rFonts w:asciiTheme="minorHAnsi" w:hAnsiTheme="minorHAnsi" w:cstheme="minorHAnsi"/>
        </w:rPr>
        <w:t xml:space="preserve"> of the “</w:t>
      </w:r>
      <w:r w:rsidRPr="006B7C4E">
        <w:rPr>
          <w:rStyle w:val="StyleUnderline"/>
          <w:rFonts w:asciiTheme="minorHAnsi" w:hAnsiTheme="minorHAnsi" w:cstheme="minorHAnsi"/>
          <w:highlight w:val="green"/>
        </w:rPr>
        <w:t>bullets</w:t>
      </w:r>
      <w:r w:rsidRPr="006B7C4E">
        <w:rPr>
          <w:rStyle w:val="StyleUnderline"/>
          <w:rFonts w:asciiTheme="minorHAnsi" w:hAnsiTheme="minorHAnsi" w:cstheme="minorHAnsi"/>
        </w:rPr>
        <w:t xml:space="preserve">” will </w:t>
      </w:r>
      <w:r w:rsidRPr="006B7C4E">
        <w:rPr>
          <w:rStyle w:val="Emphasis"/>
          <w:rFonts w:asciiTheme="minorHAnsi" w:hAnsiTheme="minorHAnsi" w:cstheme="minorHAnsi"/>
          <w:highlight w:val="green"/>
        </w:rPr>
        <w:t>not</w:t>
      </w:r>
      <w:r w:rsidRPr="006B7C4E">
        <w:rPr>
          <w:rStyle w:val="Emphasis"/>
          <w:rFonts w:asciiTheme="minorHAnsi" w:hAnsiTheme="minorHAnsi" w:cstheme="minorHAnsi"/>
        </w:rPr>
        <w:t xml:space="preserve"> actually be going very </w:t>
      </w:r>
      <w:r w:rsidRPr="006B7C4E">
        <w:rPr>
          <w:rStyle w:val="Emphasis"/>
          <w:rFonts w:asciiTheme="minorHAnsi" w:hAnsiTheme="minorHAnsi" w:cstheme="minorHAnsi"/>
          <w:highlight w:val="green"/>
        </w:rPr>
        <w:t>fast</w:t>
      </w:r>
    </w:p>
    <w:p w14:paraId="05EA5B6D" w14:textId="77777777" w:rsidR="00241108" w:rsidRPr="006B7C4E" w:rsidRDefault="00241108" w:rsidP="00241108">
      <w:pPr>
        <w:rPr>
          <w:rFonts w:asciiTheme="minorHAnsi" w:hAnsiTheme="minorHAnsi" w:cstheme="minorHAnsi"/>
          <w:sz w:val="16"/>
        </w:rPr>
      </w:pPr>
      <w:r w:rsidRPr="006B7C4E">
        <w:rPr>
          <w:rFonts w:asciiTheme="minorHAnsi" w:hAnsiTheme="minorHAnsi" w:cstheme="minorHAnsi"/>
          <w:sz w:val="16"/>
        </w:rPr>
        <w:t>Some time in the future when we have a lot mor,e as in a 100,000 times as much stuff in orbit then the Kessler Syndrome may be possible</w:t>
      </w:r>
    </w:p>
    <w:p w14:paraId="0AC22171" w14:textId="77777777" w:rsidR="00241108" w:rsidRPr="006B7C4E" w:rsidRDefault="00241108" w:rsidP="00241108">
      <w:pPr>
        <w:rPr>
          <w:rFonts w:asciiTheme="minorHAnsi" w:hAnsiTheme="minorHAnsi" w:cstheme="minorHAnsi"/>
          <w:sz w:val="16"/>
        </w:rPr>
      </w:pPr>
      <w:r w:rsidRPr="006B7C4E">
        <w:rPr>
          <w:rFonts w:asciiTheme="minorHAnsi" w:hAnsiTheme="minorHAnsi" w:cstheme="minorHAnsi"/>
          <w:sz w:val="16"/>
        </w:rPr>
        <w:t>If you are worried about communication satellites way up there in geostationary orbit then the situation is even better - there is a LOT more space up there and we have boosted a lot less junk up to those orbits</w:t>
      </w:r>
    </w:p>
    <w:p w14:paraId="5489B268" w14:textId="77777777" w:rsidR="00241108" w:rsidRPr="006B7C4E" w:rsidRDefault="00241108" w:rsidP="00241108">
      <w:pPr>
        <w:rPr>
          <w:rFonts w:asciiTheme="minorHAnsi" w:hAnsiTheme="minorHAnsi" w:cstheme="minorHAnsi"/>
          <w:sz w:val="16"/>
        </w:rPr>
      </w:pPr>
      <w:r w:rsidRPr="006B7C4E">
        <w:rPr>
          <w:rFonts w:asciiTheme="minorHAnsi" w:hAnsiTheme="minorHAnsi" w:cstheme="minorHAnsi"/>
          <w:sz w:val="16"/>
        </w:rPr>
        <w:t>It is worth tracking the big bits and making sure that most satellites are safely de-orbited? - YES</w:t>
      </w:r>
    </w:p>
    <w:p w14:paraId="082D9BAC" w14:textId="355ABC0E" w:rsidR="00241108" w:rsidRPr="006B7C4E" w:rsidRDefault="00241108" w:rsidP="00241108">
      <w:pPr>
        <w:rPr>
          <w:rStyle w:val="StyleUnderline"/>
          <w:rFonts w:asciiTheme="minorHAnsi" w:hAnsiTheme="minorHAnsi" w:cstheme="minorHAnsi"/>
        </w:rPr>
      </w:pPr>
      <w:r w:rsidRPr="006B7C4E">
        <w:rPr>
          <w:rFonts w:asciiTheme="minorHAnsi" w:hAnsiTheme="minorHAnsi" w:cstheme="minorHAnsi"/>
          <w:sz w:val="16"/>
        </w:rPr>
        <w:t xml:space="preserve">But </w:t>
      </w:r>
      <w:r w:rsidRPr="006B7C4E">
        <w:rPr>
          <w:rStyle w:val="StyleUnderline"/>
          <w:rFonts w:asciiTheme="minorHAnsi" w:hAnsiTheme="minorHAnsi" w:cstheme="minorHAnsi"/>
        </w:rPr>
        <w:t xml:space="preserve">worrying about a Kessler Syndrome? - </w:t>
      </w:r>
      <w:r w:rsidRPr="006B7C4E">
        <w:rPr>
          <w:rStyle w:val="Emphasis"/>
          <w:rFonts w:asciiTheme="minorHAnsi" w:hAnsiTheme="minorHAnsi" w:cstheme="minorHAnsi"/>
        </w:rPr>
        <w:t>no</w:t>
      </w:r>
      <w:r w:rsidRPr="006B7C4E">
        <w:rPr>
          <w:rStyle w:val="StyleUnderline"/>
          <w:rFonts w:asciiTheme="minorHAnsi" w:hAnsiTheme="minorHAnsi" w:cstheme="minorHAnsi"/>
        </w:rPr>
        <w:t xml:space="preserve"> not really</w:t>
      </w:r>
    </w:p>
    <w:p w14:paraId="74ED3ED9" w14:textId="77777777" w:rsidR="004A0BA4" w:rsidRPr="006B7C4E" w:rsidRDefault="004A0BA4" w:rsidP="00241108">
      <w:pPr>
        <w:rPr>
          <w:rFonts w:asciiTheme="minorHAnsi" w:hAnsiTheme="minorHAnsi" w:cstheme="minorHAnsi"/>
          <w:u w:val="single"/>
        </w:rPr>
      </w:pPr>
    </w:p>
    <w:p w14:paraId="33F3F73F" w14:textId="5F555E04" w:rsidR="007F5B00" w:rsidRPr="006B7C4E" w:rsidRDefault="007F5B00" w:rsidP="007F5B00">
      <w:pPr>
        <w:pStyle w:val="Heading4"/>
        <w:rPr>
          <w:rFonts w:asciiTheme="minorHAnsi" w:hAnsiTheme="minorHAnsi" w:cstheme="minorHAnsi"/>
        </w:rPr>
      </w:pPr>
      <w:r w:rsidRPr="006B7C4E">
        <w:rPr>
          <w:rFonts w:asciiTheme="minorHAnsi" w:hAnsiTheme="minorHAnsi" w:cstheme="minorHAnsi"/>
        </w:rPr>
        <w:t>intagliata</w:t>
      </w:r>
    </w:p>
    <w:p w14:paraId="506FA4C3" w14:textId="53C21DF7" w:rsidR="00796DA4" w:rsidRPr="006B7C4E" w:rsidRDefault="00796DA4" w:rsidP="001602DD">
      <w:pPr>
        <w:rPr>
          <w:rFonts w:asciiTheme="minorHAnsi" w:hAnsiTheme="minorHAnsi" w:cstheme="minorHAnsi"/>
        </w:rPr>
      </w:pPr>
      <w:r w:rsidRPr="006B7C4E">
        <w:rPr>
          <w:rFonts w:asciiTheme="minorHAnsi" w:hAnsiTheme="minorHAnsi" w:cstheme="minorHAnsi"/>
        </w:rPr>
        <w:t xml:space="preserve">missing internal link </w:t>
      </w:r>
      <w:r w:rsidR="001602DD" w:rsidRPr="006B7C4E">
        <w:rPr>
          <w:rFonts w:asciiTheme="minorHAnsi" w:hAnsiTheme="minorHAnsi" w:cstheme="minorHAnsi"/>
        </w:rPr>
        <w:t>– no Kessler claim</w:t>
      </w:r>
    </w:p>
    <w:p w14:paraId="5904655F" w14:textId="18B1C2C8" w:rsidR="006D47A5" w:rsidRPr="006B7C4E" w:rsidRDefault="006D47A5" w:rsidP="001602DD">
      <w:pPr>
        <w:rPr>
          <w:rFonts w:asciiTheme="minorHAnsi" w:hAnsiTheme="minorHAnsi" w:cstheme="minorHAnsi"/>
        </w:rPr>
      </w:pPr>
    </w:p>
    <w:p w14:paraId="768A4141" w14:textId="4A7DD191" w:rsidR="006D47A5" w:rsidRPr="006B7C4E" w:rsidRDefault="006D47A5" w:rsidP="006D47A5">
      <w:pPr>
        <w:pStyle w:val="Heading4"/>
        <w:rPr>
          <w:rFonts w:asciiTheme="minorHAnsi" w:hAnsiTheme="minorHAnsi" w:cstheme="minorHAnsi"/>
        </w:rPr>
      </w:pPr>
      <w:r w:rsidRPr="006B7C4E">
        <w:rPr>
          <w:rFonts w:asciiTheme="minorHAnsi" w:hAnsiTheme="minorHAnsi" w:cstheme="minorHAnsi"/>
        </w:rPr>
        <w:t>Alonso</w:t>
      </w:r>
    </w:p>
    <w:p w14:paraId="57DD796C" w14:textId="015982F2" w:rsidR="006D47A5" w:rsidRPr="006B7C4E" w:rsidRDefault="00875DA4" w:rsidP="006D47A5">
      <w:pPr>
        <w:rPr>
          <w:rFonts w:asciiTheme="minorHAnsi" w:hAnsiTheme="minorHAnsi" w:cstheme="minorHAnsi"/>
        </w:rPr>
      </w:pPr>
      <w:r w:rsidRPr="006B7C4E">
        <w:rPr>
          <w:rFonts w:asciiTheme="minorHAnsi" w:hAnsiTheme="minorHAnsi" w:cstheme="minorHAnsi"/>
        </w:rPr>
        <w:t xml:space="preserve">Not a question of data – </w:t>
      </w:r>
      <w:r w:rsidR="0024531E" w:rsidRPr="006B7C4E">
        <w:rPr>
          <w:rFonts w:asciiTheme="minorHAnsi" w:hAnsiTheme="minorHAnsi" w:cstheme="minorHAnsi"/>
        </w:rPr>
        <w:t>policymakers refuse to take action anyways</w:t>
      </w:r>
    </w:p>
    <w:p w14:paraId="2A161905" w14:textId="77777777" w:rsidR="00796DA4" w:rsidRPr="006B7C4E" w:rsidRDefault="00796DA4" w:rsidP="00334B0A">
      <w:pPr>
        <w:spacing w:line="276" w:lineRule="auto"/>
        <w:rPr>
          <w:rFonts w:asciiTheme="minorHAnsi" w:hAnsiTheme="minorHAnsi" w:cstheme="minorHAnsi"/>
          <w:sz w:val="16"/>
        </w:rPr>
      </w:pPr>
    </w:p>
    <w:p w14:paraId="2E735421" w14:textId="7A11E0C9" w:rsidR="00334B0A" w:rsidRPr="006B7C4E" w:rsidRDefault="00334B0A" w:rsidP="00334B0A">
      <w:pPr>
        <w:pStyle w:val="Heading4"/>
        <w:rPr>
          <w:rFonts w:asciiTheme="minorHAnsi" w:hAnsiTheme="minorHAnsi" w:cstheme="minorHAnsi"/>
        </w:rPr>
      </w:pPr>
      <w:r w:rsidRPr="006B7C4E">
        <w:rPr>
          <w:rFonts w:asciiTheme="minorHAnsi" w:hAnsiTheme="minorHAnsi" w:cstheme="minorHAnsi"/>
        </w:rPr>
        <w:t>Satellite loss shuts down global fracking</w:t>
      </w:r>
    </w:p>
    <w:p w14:paraId="196F31DC" w14:textId="77777777" w:rsidR="00334B0A" w:rsidRPr="006B7C4E" w:rsidRDefault="00334B0A" w:rsidP="00334B0A">
      <w:pPr>
        <w:rPr>
          <w:rFonts w:asciiTheme="minorHAnsi" w:hAnsiTheme="minorHAnsi" w:cstheme="minorHAnsi"/>
        </w:rPr>
      </w:pPr>
      <w:r w:rsidRPr="006B7C4E">
        <w:rPr>
          <w:rFonts w:asciiTheme="minorHAnsi" w:hAnsiTheme="minorHAnsi" w:cstheme="minorHAnsi"/>
        </w:rPr>
        <w:t xml:space="preserve">Les </w:t>
      </w:r>
      <w:r w:rsidRPr="006B7C4E">
        <w:rPr>
          <w:rStyle w:val="Style13ptBold"/>
          <w:rFonts w:asciiTheme="minorHAnsi" w:hAnsiTheme="minorHAnsi" w:cstheme="minorHAnsi"/>
        </w:rPr>
        <w:t>Johnson 13</w:t>
      </w:r>
      <w:r w:rsidRPr="006B7C4E">
        <w:rPr>
          <w:rFonts w:asciiTheme="minorHAnsi" w:hAnsiTheme="minorHAnsi" w:cstheme="minorHAnsi"/>
        </w:rP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14:paraId="59D87D6B" w14:textId="77777777" w:rsidR="00334B0A" w:rsidRPr="006B7C4E" w:rsidRDefault="00334B0A" w:rsidP="00334B0A">
      <w:pPr>
        <w:rPr>
          <w:rFonts w:asciiTheme="minorHAnsi" w:hAnsiTheme="minorHAnsi" w:cstheme="minorHAnsi"/>
          <w:sz w:val="16"/>
        </w:rPr>
      </w:pPr>
      <w:r w:rsidRPr="006B7C4E">
        <w:rPr>
          <w:rStyle w:val="Emphasis"/>
          <w:rFonts w:asciiTheme="minorHAnsi" w:hAnsiTheme="minorHAnsi" w:cstheme="minorHAnsi"/>
          <w:highlight w:val="green"/>
        </w:rPr>
        <w:t>Energy</w:t>
      </w:r>
      <w:r w:rsidRPr="006B7C4E">
        <w:rPr>
          <w:rFonts w:asciiTheme="minorHAnsi" w:hAnsiTheme="minorHAnsi" w:cstheme="minorHAnsi"/>
          <w:sz w:val="16"/>
        </w:rPr>
        <w:t xml:space="preserve">, environment, farming, mining, land use. All of these areas and more </w:t>
      </w:r>
      <w:r w:rsidRPr="006B7C4E">
        <w:rPr>
          <w:rStyle w:val="Emphasis"/>
          <w:rFonts w:asciiTheme="minorHAnsi" w:hAnsiTheme="minorHAnsi" w:cstheme="minorHAnsi"/>
          <w:highlight w:val="green"/>
        </w:rPr>
        <w:t>are</w:t>
      </w:r>
      <w:r w:rsidRPr="006B7C4E">
        <w:rPr>
          <w:rStyle w:val="Emphasis"/>
          <w:rFonts w:asciiTheme="minorHAnsi" w:hAnsiTheme="minorHAnsi" w:cstheme="minorHAnsi"/>
        </w:rPr>
        <w:t xml:space="preserve"> now </w:t>
      </w:r>
      <w:r w:rsidRPr="006B7C4E">
        <w:rPr>
          <w:rStyle w:val="Emphasis"/>
          <w:rFonts w:asciiTheme="minorHAnsi" w:hAnsiTheme="minorHAnsi" w:cstheme="minorHAnsi"/>
          <w:highlight w:val="green"/>
        </w:rPr>
        <w:t>inextricably linked to satellite data and would be devastated should that flow</w:t>
      </w:r>
      <w:r w:rsidRPr="006B7C4E">
        <w:rPr>
          <w:rStyle w:val="Emphasis"/>
          <w:rFonts w:asciiTheme="minorHAnsi" w:hAnsiTheme="minorHAnsi" w:cstheme="minorHAnsi"/>
        </w:rPr>
        <w:t xml:space="preserve"> of data </w:t>
      </w:r>
      <w:r w:rsidRPr="006B7C4E">
        <w:rPr>
          <w:rStyle w:val="Emphasis"/>
          <w:rFonts w:asciiTheme="minorHAnsi" w:hAnsiTheme="minorHAnsi" w:cstheme="minorHAnsi"/>
          <w:highlight w:val="green"/>
        </w:rPr>
        <w:t>stop</w:t>
      </w:r>
      <w:r w:rsidRPr="006B7C4E">
        <w:rPr>
          <w:rFonts w:asciiTheme="minorHAnsi" w:hAnsiTheme="minorHAnsi" w:cstheme="minorHAnsi"/>
          <w:sz w:val="16"/>
        </w:rPr>
        <w:t>.</w:t>
      </w:r>
    </w:p>
    <w:p w14:paraId="61504A0F" w14:textId="77777777" w:rsidR="00334B0A" w:rsidRPr="006B7C4E" w:rsidRDefault="00334B0A" w:rsidP="00334B0A">
      <w:pPr>
        <w:rPr>
          <w:rFonts w:asciiTheme="minorHAnsi" w:hAnsiTheme="minorHAnsi" w:cstheme="minorHAnsi"/>
          <w:sz w:val="12"/>
          <w:szCs w:val="18"/>
        </w:rPr>
      </w:pPr>
      <w:r w:rsidRPr="006B7C4E">
        <w:rPr>
          <w:rFonts w:asciiTheme="minorHAnsi" w:hAnsiTheme="minorHAnsi" w:cstheme="minorHAnsi"/>
          <w:sz w:val="12"/>
          <w:szCs w:val="18"/>
        </w:rPr>
        <w:t>Environmental Monitoring</w:t>
      </w:r>
    </w:p>
    <w:p w14:paraId="603619A2" w14:textId="77777777" w:rsidR="00334B0A" w:rsidRPr="006B7C4E" w:rsidRDefault="00334B0A" w:rsidP="00334B0A">
      <w:pPr>
        <w:rPr>
          <w:rFonts w:asciiTheme="minorHAnsi" w:hAnsiTheme="minorHAnsi" w:cstheme="minorHAnsi"/>
          <w:sz w:val="12"/>
          <w:szCs w:val="18"/>
        </w:rPr>
      </w:pPr>
      <w:r w:rsidRPr="006B7C4E">
        <w:rPr>
          <w:rFonts w:asciiTheme="minorHAnsi" w:hAnsiTheme="minorHAnsi" w:cstheme="minorHAnsi"/>
          <w:sz w:val="12"/>
          <w:szCs w:val="18"/>
        </w:rPr>
        <w:t>Oh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w:t>
      </w:r>
    </w:p>
    <w:p w14:paraId="1682432E" w14:textId="77777777" w:rsidR="00334B0A" w:rsidRPr="006B7C4E" w:rsidRDefault="00334B0A" w:rsidP="00334B0A">
      <w:pPr>
        <w:rPr>
          <w:rFonts w:asciiTheme="minorHAnsi" w:hAnsiTheme="minorHAnsi" w:cstheme="minorHAnsi"/>
          <w:sz w:val="12"/>
          <w:szCs w:val="18"/>
        </w:rPr>
      </w:pPr>
      <w:r w:rsidRPr="006B7C4E">
        <w:rPr>
          <w:rFonts w:asciiTheme="minorHAnsi" w:hAnsiTheme="minorHAnsi" w:cstheme="minorHAnsi"/>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1E5801B2" w14:textId="77777777" w:rsidR="00334B0A" w:rsidRPr="006B7C4E" w:rsidRDefault="00334B0A" w:rsidP="00334B0A">
      <w:pPr>
        <w:rPr>
          <w:rFonts w:asciiTheme="minorHAnsi" w:hAnsiTheme="minorHAnsi" w:cstheme="minorHAnsi"/>
          <w:sz w:val="12"/>
          <w:szCs w:val="18"/>
        </w:rPr>
      </w:pPr>
      <w:r w:rsidRPr="006B7C4E">
        <w:rPr>
          <w:rFonts w:asciiTheme="minorHAnsi" w:hAnsiTheme="minorHAnsi" w:cstheme="minorHAnsi"/>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3145D62B" w14:textId="77777777" w:rsidR="00334B0A" w:rsidRPr="006B7C4E" w:rsidRDefault="00334B0A" w:rsidP="00334B0A">
      <w:pPr>
        <w:rPr>
          <w:rFonts w:asciiTheme="minorHAnsi" w:hAnsiTheme="minorHAnsi" w:cstheme="minorHAnsi"/>
          <w:sz w:val="12"/>
          <w:szCs w:val="18"/>
        </w:rPr>
      </w:pPr>
      <w:r w:rsidRPr="006B7C4E">
        <w:rPr>
          <w:rFonts w:asciiTheme="minorHAnsi" w:hAnsiTheme="minorHAnsi" w:cstheme="minorHAnsi"/>
          <w:sz w:val="12"/>
          <w:szCs w:val="18"/>
        </w:rPr>
        <w:t>We use satellites, like the venerable Landsat series, to study the Earth m unprecedented detail. Since 1972, Landsat satellites have taken millions of high resolution images of the Earth's surface, allowing comprehensive studies of how the land has changed due to human intervention (deforestation, agriculture, settlement, etc.) and natural processes (desertification, floods, etc.).</w:t>
      </w:r>
    </w:p>
    <w:p w14:paraId="5F35F48E" w14:textId="77777777" w:rsidR="00334B0A" w:rsidRPr="006B7C4E" w:rsidRDefault="00334B0A" w:rsidP="00334B0A">
      <w:pPr>
        <w:rPr>
          <w:rFonts w:asciiTheme="minorHAnsi" w:hAnsiTheme="minorHAnsi" w:cstheme="minorHAnsi"/>
          <w:sz w:val="12"/>
          <w:szCs w:val="18"/>
        </w:rPr>
      </w:pPr>
      <w:r w:rsidRPr="006B7C4E">
        <w:rPr>
          <w:rFonts w:asciiTheme="minorHAnsi" w:hAnsiTheme="minorHAnsi" w:cstheme="minorHAnsi"/>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33F3C99F" w14:textId="77777777" w:rsidR="00334B0A" w:rsidRPr="006B7C4E" w:rsidRDefault="00334B0A" w:rsidP="00334B0A">
      <w:pPr>
        <w:rPr>
          <w:rFonts w:asciiTheme="minorHAnsi" w:hAnsiTheme="minorHAnsi" w:cstheme="minorHAnsi"/>
          <w:sz w:val="12"/>
          <w:szCs w:val="18"/>
        </w:rPr>
      </w:pPr>
      <w:r w:rsidRPr="006B7C4E">
        <w:rPr>
          <w:rFonts w:asciiTheme="minorHAnsi" w:hAnsiTheme="minorHAnsi" w:cstheme="minorHAnsi"/>
          <w:sz w:val="12"/>
          <w:szCs w:val="18"/>
        </w:rPr>
        <w:t>And what is the practical side of this particular bit of information?</w:t>
      </w:r>
    </w:p>
    <w:p w14:paraId="2A8AB107" w14:textId="77777777" w:rsidR="00334B0A" w:rsidRPr="006B7C4E" w:rsidRDefault="00334B0A" w:rsidP="00334B0A">
      <w:pPr>
        <w:rPr>
          <w:rFonts w:asciiTheme="minorHAnsi" w:hAnsiTheme="minorHAnsi" w:cstheme="minorHAnsi"/>
          <w:sz w:val="12"/>
          <w:szCs w:val="18"/>
        </w:rPr>
      </w:pPr>
      <w:r w:rsidRPr="006B7C4E">
        <w:rPr>
          <w:rFonts w:asciiTheme="minorHAnsi" w:hAnsiTheme="minorHAnsi" w:cstheme="minorHAnsi"/>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25B63256" w14:textId="77777777" w:rsidR="00334B0A" w:rsidRPr="006B7C4E" w:rsidRDefault="00334B0A" w:rsidP="00334B0A">
      <w:pPr>
        <w:rPr>
          <w:rFonts w:asciiTheme="minorHAnsi" w:hAnsiTheme="minorHAnsi" w:cstheme="minorHAnsi"/>
          <w:sz w:val="12"/>
          <w:szCs w:val="18"/>
        </w:rPr>
      </w:pPr>
      <w:r w:rsidRPr="006B7C4E">
        <w:rPr>
          <w:rFonts w:asciiTheme="minorHAnsi" w:hAnsiTheme="minorHAnsi" w:cstheme="minorHAnsi"/>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59B5CA15" w14:textId="77777777" w:rsidR="00334B0A" w:rsidRPr="006B7C4E" w:rsidRDefault="00334B0A" w:rsidP="00334B0A">
      <w:pPr>
        <w:rPr>
          <w:rFonts w:asciiTheme="minorHAnsi" w:hAnsiTheme="minorHAnsi" w:cstheme="minorHAnsi"/>
          <w:sz w:val="12"/>
          <w:szCs w:val="18"/>
        </w:rPr>
      </w:pPr>
      <w:r w:rsidRPr="006B7C4E">
        <w:rPr>
          <w:rFonts w:asciiTheme="minorHAnsi" w:hAnsiTheme="minorHAnsi" w:cstheme="minorHAnsi"/>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2E16745A" w14:textId="77777777" w:rsidR="00334B0A" w:rsidRPr="006B7C4E" w:rsidRDefault="00334B0A" w:rsidP="00334B0A">
      <w:pPr>
        <w:rPr>
          <w:rFonts w:asciiTheme="minorHAnsi" w:hAnsiTheme="minorHAnsi" w:cstheme="minorHAnsi"/>
          <w:sz w:val="12"/>
          <w:szCs w:val="18"/>
        </w:rPr>
      </w:pPr>
      <w:r w:rsidRPr="006B7C4E">
        <w:rPr>
          <w:rFonts w:asciiTheme="minorHAnsi" w:hAnsiTheme="minorHAnsi" w:cstheme="minorHAnsi"/>
          <w:sz w:val="12"/>
          <w:szCs w:val="18"/>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2E7A69AD" w14:textId="77777777" w:rsidR="00334B0A" w:rsidRPr="006B7C4E" w:rsidRDefault="00334B0A" w:rsidP="00334B0A">
      <w:pPr>
        <w:rPr>
          <w:rFonts w:asciiTheme="minorHAnsi" w:hAnsiTheme="minorHAnsi" w:cstheme="minorHAnsi"/>
          <w:sz w:val="12"/>
          <w:szCs w:val="18"/>
        </w:rPr>
      </w:pPr>
      <w:r w:rsidRPr="006B7C4E">
        <w:rPr>
          <w:rFonts w:asciiTheme="minorHAnsi" w:hAnsiTheme="minorHAnsi" w:cstheme="minorHAnsi"/>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2934E88B" w14:textId="77777777" w:rsidR="00334B0A" w:rsidRPr="006B7C4E" w:rsidRDefault="00334B0A" w:rsidP="00334B0A">
      <w:pPr>
        <w:rPr>
          <w:rFonts w:asciiTheme="minorHAnsi" w:hAnsiTheme="minorHAnsi" w:cstheme="minorHAnsi"/>
          <w:sz w:val="12"/>
          <w:szCs w:val="18"/>
        </w:rPr>
      </w:pPr>
      <w:r w:rsidRPr="006B7C4E">
        <w:rPr>
          <w:rFonts w:asciiTheme="minorHAnsi" w:hAnsiTheme="minorHAnsi" w:cstheme="minorHAnsi"/>
          <w:sz w:val="12"/>
          <w:szCs w:val="18"/>
        </w:rPr>
        <w:t>By looking in different parts of the spectrum, like the infrared light discussed above, we can make observations as described in Table 10.1.</w:t>
      </w:r>
    </w:p>
    <w:p w14:paraId="6DC9D60A" w14:textId="77777777" w:rsidR="00334B0A" w:rsidRPr="006B7C4E" w:rsidRDefault="00334B0A" w:rsidP="00334B0A">
      <w:pPr>
        <w:rPr>
          <w:rFonts w:asciiTheme="minorHAnsi" w:hAnsiTheme="minorHAnsi" w:cstheme="minorHAnsi"/>
          <w:sz w:val="12"/>
          <w:szCs w:val="18"/>
        </w:rPr>
      </w:pPr>
      <w:r w:rsidRPr="006B7C4E">
        <w:rPr>
          <w:rFonts w:asciiTheme="minorHAnsi" w:hAnsiTheme="minorHAnsi" w:cstheme="minorHAnsi"/>
          <w:sz w:val="12"/>
          <w:szCs w:val="18"/>
        </w:rPr>
        <w:t>Pollution Monitoring</w:t>
      </w:r>
    </w:p>
    <w:p w14:paraId="73252AA7" w14:textId="77777777" w:rsidR="00334B0A" w:rsidRPr="006B7C4E" w:rsidRDefault="00334B0A" w:rsidP="00334B0A">
      <w:pPr>
        <w:rPr>
          <w:rFonts w:asciiTheme="minorHAnsi" w:hAnsiTheme="minorHAnsi" w:cstheme="minorHAnsi"/>
          <w:sz w:val="12"/>
          <w:szCs w:val="18"/>
        </w:rPr>
      </w:pPr>
      <w:r w:rsidRPr="006B7C4E">
        <w:rPr>
          <w:rFonts w:asciiTheme="minorHAnsi" w:hAnsiTheme="minorHAnsi" w:cstheme="minorHAnsi"/>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73E22D98" w14:textId="77777777" w:rsidR="00334B0A" w:rsidRPr="006B7C4E" w:rsidRDefault="00334B0A" w:rsidP="00334B0A">
      <w:pPr>
        <w:rPr>
          <w:rFonts w:asciiTheme="minorHAnsi" w:hAnsiTheme="minorHAnsi" w:cstheme="minorHAnsi"/>
          <w:sz w:val="12"/>
          <w:szCs w:val="18"/>
        </w:rPr>
      </w:pPr>
      <w:r w:rsidRPr="006B7C4E">
        <w:rPr>
          <w:rFonts w:asciiTheme="minorHAnsi" w:hAnsiTheme="minorHAnsi" w:cstheme="minorHAnsi"/>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46FC13D5" w14:textId="77777777" w:rsidR="00334B0A" w:rsidRPr="006B7C4E" w:rsidRDefault="00334B0A" w:rsidP="00334B0A">
      <w:pPr>
        <w:rPr>
          <w:rStyle w:val="Emphasis"/>
          <w:rFonts w:asciiTheme="minorHAnsi" w:hAnsiTheme="minorHAnsi" w:cstheme="minorHAnsi"/>
        </w:rPr>
      </w:pPr>
      <w:r w:rsidRPr="006B7C4E">
        <w:rPr>
          <w:rStyle w:val="Emphasis"/>
          <w:rFonts w:asciiTheme="minorHAnsi" w:hAnsiTheme="minorHAnsi" w:cstheme="minorHAnsi"/>
        </w:rPr>
        <w:t>Energy Production</w:t>
      </w:r>
    </w:p>
    <w:p w14:paraId="4F91B6B5" w14:textId="77777777" w:rsidR="00334B0A" w:rsidRPr="006B7C4E" w:rsidRDefault="00334B0A" w:rsidP="00334B0A">
      <w:pPr>
        <w:rPr>
          <w:rStyle w:val="StyleUnderline"/>
          <w:rFonts w:asciiTheme="minorHAnsi" w:hAnsiTheme="minorHAnsi" w:cstheme="minorHAnsi"/>
        </w:rPr>
      </w:pPr>
      <w:r w:rsidRPr="006B7C4E">
        <w:rPr>
          <w:rStyle w:val="StyleUnderline"/>
          <w:rFonts w:asciiTheme="minorHAnsi" w:hAnsiTheme="minorHAnsi" w:cstheme="minorHAnsi"/>
          <w:highlight w:val="green"/>
        </w:rPr>
        <w:t>The</w:t>
      </w:r>
      <w:r w:rsidRPr="006B7C4E">
        <w:rPr>
          <w:rStyle w:val="StyleUnderline"/>
          <w:rFonts w:asciiTheme="minorHAnsi" w:hAnsiTheme="minorHAnsi" w:cstheme="minorHAnsi"/>
        </w:rPr>
        <w:t xml:space="preserve"> recent </w:t>
      </w:r>
      <w:r w:rsidRPr="006B7C4E">
        <w:rPr>
          <w:rStyle w:val="StyleUnderline"/>
          <w:rFonts w:asciiTheme="minorHAnsi" w:hAnsiTheme="minorHAnsi" w:cstheme="minorHAnsi"/>
          <w:highlight w:val="green"/>
        </w:rPr>
        <w:t>boom in</w:t>
      </w:r>
      <w:r w:rsidRPr="006B7C4E">
        <w:rPr>
          <w:rStyle w:val="StyleUnderline"/>
          <w:rFonts w:asciiTheme="minorHAnsi" w:hAnsiTheme="minorHAnsi" w:cstheme="minorHAnsi"/>
        </w:rPr>
        <w:t xml:space="preserve"> the production of </w:t>
      </w:r>
      <w:r w:rsidRPr="006B7C4E">
        <w:rPr>
          <w:rStyle w:val="StyleUnderline"/>
          <w:rFonts w:asciiTheme="minorHAnsi" w:hAnsiTheme="minorHAnsi" w:cstheme="minorHAnsi"/>
          <w:highlight w:val="green"/>
        </w:rPr>
        <w:t>shale oil</w:t>
      </w:r>
      <w:r w:rsidRPr="006B7C4E">
        <w:rPr>
          <w:rStyle w:val="StyleUnderline"/>
          <w:rFonts w:asciiTheme="minorHAnsi" w:hAnsiTheme="minorHAnsi" w:cstheme="minorHAnsi"/>
        </w:rPr>
        <w:t xml:space="preserve"> in the </w:t>
      </w:r>
      <w:r w:rsidRPr="006B7C4E">
        <w:rPr>
          <w:rStyle w:val="Emphasis"/>
          <w:rFonts w:asciiTheme="minorHAnsi" w:hAnsiTheme="minorHAnsi" w:cstheme="minorHAnsi"/>
        </w:rPr>
        <w:t>U</w:t>
      </w:r>
      <w:r w:rsidRPr="006B7C4E">
        <w:rPr>
          <w:rFonts w:asciiTheme="minorHAnsi" w:hAnsiTheme="minorHAnsi" w:cstheme="minorHAnsi"/>
          <w:sz w:val="16"/>
        </w:rPr>
        <w:t xml:space="preserve">nited </w:t>
      </w:r>
      <w:r w:rsidRPr="006B7C4E">
        <w:rPr>
          <w:rStyle w:val="Emphasis"/>
          <w:rFonts w:asciiTheme="minorHAnsi" w:hAnsiTheme="minorHAnsi" w:cstheme="minorHAnsi"/>
        </w:rPr>
        <w:t>S</w:t>
      </w:r>
      <w:r w:rsidRPr="006B7C4E">
        <w:rPr>
          <w:rFonts w:asciiTheme="minorHAnsi" w:hAnsiTheme="minorHAnsi" w:cstheme="minorHAnsi"/>
          <w:sz w:val="16"/>
        </w:rPr>
        <w:t xml:space="preserve">tates </w:t>
      </w:r>
      <w:r w:rsidRPr="006B7C4E">
        <w:rPr>
          <w:rStyle w:val="StyleUnderline"/>
          <w:rFonts w:asciiTheme="minorHAnsi" w:hAnsiTheme="minorHAnsi" w:cstheme="minorHAnsi"/>
        </w:rPr>
        <w:t xml:space="preserve">and elsewhere </w:t>
      </w:r>
      <w:r w:rsidRPr="006B7C4E">
        <w:rPr>
          <w:rStyle w:val="StyleUnderline"/>
          <w:rFonts w:asciiTheme="minorHAnsi" w:hAnsiTheme="minorHAnsi" w:cstheme="minorHAnsi"/>
          <w:highlight w:val="green"/>
        </w:rPr>
        <w:t>is due</w:t>
      </w:r>
      <w:r w:rsidRPr="006B7C4E">
        <w:rPr>
          <w:rStyle w:val="StyleUnderline"/>
          <w:rFonts w:asciiTheme="minorHAnsi" w:hAnsiTheme="minorHAnsi" w:cstheme="minorHAnsi"/>
        </w:rPr>
        <w:t xml:space="preserve"> in large part </w:t>
      </w:r>
      <w:r w:rsidRPr="006B7C4E">
        <w:rPr>
          <w:rStyle w:val="StyleUnderline"/>
          <w:rFonts w:asciiTheme="minorHAnsi" w:hAnsiTheme="minorHAnsi" w:cstheme="minorHAnsi"/>
          <w:highlight w:val="green"/>
        </w:rPr>
        <w:t>to</w:t>
      </w:r>
      <w:r w:rsidRPr="006B7C4E">
        <w:rPr>
          <w:rStyle w:val="StyleUnderline"/>
          <w:rFonts w:asciiTheme="minorHAnsi" w:hAnsiTheme="minorHAnsi" w:cstheme="minorHAnsi"/>
        </w:rPr>
        <w:t xml:space="preserve"> the </w:t>
      </w:r>
      <w:r w:rsidRPr="006B7C4E">
        <w:rPr>
          <w:rStyle w:val="Emphasis"/>
          <w:rFonts w:asciiTheme="minorHAnsi" w:hAnsiTheme="minorHAnsi" w:cstheme="minorHAnsi"/>
          <w:highlight w:val="green"/>
        </w:rPr>
        <w:t>identification</w:t>
      </w:r>
      <w:r w:rsidRPr="006B7C4E">
        <w:rPr>
          <w:rStyle w:val="StyleUnderline"/>
          <w:rFonts w:asciiTheme="minorHAnsi" w:hAnsiTheme="minorHAnsi" w:cstheme="minorHAnsi"/>
          <w:highlight w:val="green"/>
        </w:rPr>
        <w:t xml:space="preserve"> and </w:t>
      </w:r>
      <w:r w:rsidRPr="006B7C4E">
        <w:rPr>
          <w:rStyle w:val="Emphasis"/>
          <w:rFonts w:asciiTheme="minorHAnsi" w:hAnsiTheme="minorHAnsi" w:cstheme="minorHAnsi"/>
          <w:highlight w:val="green"/>
        </w:rPr>
        <w:t>geolocation</w:t>
      </w:r>
      <w:r w:rsidRPr="006B7C4E">
        <w:rPr>
          <w:rStyle w:val="StyleUnderline"/>
          <w:rFonts w:asciiTheme="minorHAnsi" w:hAnsiTheme="minorHAnsi" w:cstheme="minorHAnsi"/>
          <w:highlight w:val="green"/>
        </w:rPr>
        <w:t xml:space="preserve"> of</w:t>
      </w:r>
      <w:r w:rsidRPr="006B7C4E">
        <w:rPr>
          <w:rStyle w:val="StyleUnderline"/>
          <w:rFonts w:asciiTheme="minorHAnsi" w:hAnsiTheme="minorHAnsi" w:cstheme="minorHAnsi"/>
        </w:rPr>
        <w:t xml:space="preserve"> promising geologic </w:t>
      </w:r>
      <w:r w:rsidRPr="006B7C4E">
        <w:rPr>
          <w:rStyle w:val="StyleUnderline"/>
          <w:rFonts w:asciiTheme="minorHAnsi" w:hAnsiTheme="minorHAnsi" w:cstheme="minorHAnsi"/>
          <w:highlight w:val="green"/>
        </w:rPr>
        <w:t>formations for test</w:t>
      </w:r>
      <w:r w:rsidRPr="006B7C4E">
        <w:rPr>
          <w:rStyle w:val="StyleUnderline"/>
          <w:rFonts w:asciiTheme="minorHAnsi" w:hAnsiTheme="minorHAnsi" w:cstheme="minorHAnsi"/>
        </w:rPr>
        <w:t xml:space="preserve"> drilling and </w:t>
      </w:r>
      <w:r w:rsidRPr="006B7C4E">
        <w:rPr>
          <w:rStyle w:val="StyleUnderline"/>
          <w:rFonts w:asciiTheme="minorHAnsi" w:hAnsiTheme="minorHAnsi" w:cstheme="minorHAnsi"/>
          <w:highlight w:val="green"/>
        </w:rPr>
        <w:t>fracking</w:t>
      </w:r>
      <w:r w:rsidRPr="006B7C4E">
        <w:rPr>
          <w:rStyle w:val="StyleUnderline"/>
          <w:rFonts w:asciiTheme="minorHAnsi" w:hAnsiTheme="minorHAnsi" w:cstheme="minorHAnsi"/>
        </w:rPr>
        <w:t>. "Fracking" is a</w:t>
      </w:r>
      <w:r w:rsidRPr="006B7C4E">
        <w:rPr>
          <w:rFonts w:asciiTheme="minorHAnsi" w:hAnsiTheme="minorHAnsi" w:cstheme="minorHAnsi"/>
          <w:sz w:val="16"/>
        </w:rPr>
        <w:t xml:space="preserve"> somewhat </w:t>
      </w:r>
      <w:r w:rsidRPr="006B7C4E">
        <w:rPr>
          <w:rStyle w:val="StyleUnderline"/>
          <w:rFonts w:asciiTheme="minorHAnsi" w:hAnsiTheme="minorHAnsi" w:cstheme="minorHAnsi"/>
        </w:rPr>
        <w:t>new term</w:t>
      </w:r>
      <w:r w:rsidRPr="006B7C4E">
        <w:rPr>
          <w:rFonts w:asciiTheme="minorHAnsi" w:hAnsiTheme="minorHAnsi" w:cstheme="minorHAnsi"/>
          <w:sz w:val="16"/>
        </w:rPr>
        <w:t xml:space="preserve"> that comes from the phrase "hydraulic fracturing". </w:t>
      </w:r>
      <w:r w:rsidRPr="006B7C4E">
        <w:rPr>
          <w:rStyle w:val="StyleUnderline"/>
          <w:rFonts w:asciiTheme="minorHAnsi" w:hAnsiTheme="minorHAnsi" w:cstheme="minorHAnsi"/>
        </w:rPr>
        <w:t xml:space="preserve">In fracking, massive amounts of previously unusable reservoirs of oil and natural gas are released for capture, sale, and transport from deposits deep within the Earth - many located at least a mile below the surface. In the </w:t>
      </w:r>
      <w:r w:rsidRPr="006B7C4E">
        <w:rPr>
          <w:rStyle w:val="Emphasis"/>
          <w:rFonts w:asciiTheme="minorHAnsi" w:hAnsiTheme="minorHAnsi" w:cstheme="minorHAnsi"/>
        </w:rPr>
        <w:t>U</w:t>
      </w:r>
      <w:r w:rsidRPr="006B7C4E">
        <w:rPr>
          <w:rFonts w:asciiTheme="minorHAnsi" w:hAnsiTheme="minorHAnsi" w:cstheme="minorHAnsi"/>
          <w:sz w:val="16"/>
        </w:rPr>
        <w:t xml:space="preserve">nited </w:t>
      </w:r>
      <w:r w:rsidRPr="006B7C4E">
        <w:rPr>
          <w:rStyle w:val="Emphasis"/>
          <w:rFonts w:asciiTheme="minorHAnsi" w:hAnsiTheme="minorHAnsi" w:cstheme="minorHAnsi"/>
        </w:rPr>
        <w:t>S</w:t>
      </w:r>
      <w:r w:rsidRPr="006B7C4E">
        <w:rPr>
          <w:rFonts w:asciiTheme="minorHAnsi" w:hAnsiTheme="minorHAnsi" w:cstheme="minorHAnsi"/>
          <w:sz w:val="16"/>
        </w:rPr>
        <w:t xml:space="preserve">tates </w:t>
      </w:r>
      <w:r w:rsidRPr="006B7C4E">
        <w:rPr>
          <w:rStyle w:val="StyleUnderline"/>
          <w:rFonts w:asciiTheme="minorHAnsi" w:hAnsiTheme="minorHAnsi" w:cstheme="minorHAnsi"/>
        </w:rPr>
        <w:t>alone, there may be as much as 750 trillion cubic feet of natural gas within shale deposits releasable by fracking</w:t>
      </w:r>
      <w:r w:rsidRPr="006B7C4E">
        <w:rPr>
          <w:rFonts w:asciiTheme="minorHAnsi" w:hAnsiTheme="minorHAnsi" w:cstheme="minorHAnsi"/>
          <w:sz w:val="16"/>
        </w:rPr>
        <w:t xml:space="preserve"> [3]. </w:t>
      </w:r>
      <w:r w:rsidRPr="006B7C4E">
        <w:rPr>
          <w:rStyle w:val="StyleUnderline"/>
          <w:rFonts w:asciiTheme="minorHAnsi" w:hAnsiTheme="minorHAnsi" w:cstheme="minorHAnsi"/>
          <w:highlight w:val="green"/>
        </w:rPr>
        <w:t>How do</w:t>
      </w:r>
      <w:r w:rsidRPr="006B7C4E">
        <w:rPr>
          <w:rStyle w:val="StyleUnderline"/>
          <w:rFonts w:asciiTheme="minorHAnsi" w:hAnsiTheme="minorHAnsi" w:cstheme="minorHAnsi"/>
        </w:rPr>
        <w:t xml:space="preserve"> energy </w:t>
      </w:r>
      <w:r w:rsidRPr="006B7C4E">
        <w:rPr>
          <w:rStyle w:val="StyleUnderline"/>
          <w:rFonts w:asciiTheme="minorHAnsi" w:hAnsiTheme="minorHAnsi" w:cstheme="minorHAnsi"/>
          <w:highlight w:val="green"/>
        </w:rPr>
        <w:t>companies know where to look for</w:t>
      </w:r>
      <w:r w:rsidRPr="006B7C4E">
        <w:rPr>
          <w:rStyle w:val="StyleUnderline"/>
          <w:rFonts w:asciiTheme="minorHAnsi" w:hAnsiTheme="minorHAnsi" w:cstheme="minorHAnsi"/>
        </w:rPr>
        <w:t xml:space="preserve"> these </w:t>
      </w:r>
      <w:r w:rsidRPr="006B7C4E">
        <w:rPr>
          <w:rStyle w:val="StyleUnderline"/>
          <w:rFonts w:asciiTheme="minorHAnsi" w:hAnsiTheme="minorHAnsi" w:cstheme="minorHAnsi"/>
          <w:highlight w:val="green"/>
        </w:rPr>
        <w:t>deposits?</w:t>
      </w:r>
      <w:r w:rsidRPr="006B7C4E">
        <w:rPr>
          <w:rStyle w:val="StyleUnderline"/>
          <w:rFonts w:asciiTheme="minorHAnsi" w:hAnsiTheme="minorHAnsi" w:cstheme="minorHAnsi"/>
        </w:rPr>
        <w:t xml:space="preserve"> In large part, by analyzing </w:t>
      </w:r>
      <w:r w:rsidRPr="006B7C4E">
        <w:rPr>
          <w:rStyle w:val="Emphasis"/>
          <w:rFonts w:asciiTheme="minorHAnsi" w:hAnsiTheme="minorHAnsi" w:cstheme="minorHAnsi"/>
          <w:highlight w:val="green"/>
        </w:rPr>
        <w:t>satellite imagery</w:t>
      </w:r>
      <w:r w:rsidRPr="006B7C4E">
        <w:rPr>
          <w:rStyle w:val="StyleUnderline"/>
          <w:rFonts w:asciiTheme="minorHAnsi" w:hAnsiTheme="minorHAnsi" w:cstheme="minorHAnsi"/>
        </w:rPr>
        <w:t>.</w:t>
      </w:r>
    </w:p>
    <w:p w14:paraId="241B1FE9" w14:textId="77777777" w:rsidR="00334B0A" w:rsidRPr="006B7C4E" w:rsidRDefault="00334B0A" w:rsidP="00334B0A">
      <w:pPr>
        <w:rPr>
          <w:rFonts w:asciiTheme="minorHAnsi" w:hAnsiTheme="minorHAnsi" w:cstheme="minorHAnsi"/>
          <w:sz w:val="16"/>
        </w:rPr>
      </w:pPr>
      <w:r w:rsidRPr="006B7C4E">
        <w:rPr>
          <w:rFonts w:asciiTheme="minorHAnsi" w:hAnsiTheme="minorHAnsi" w:cstheme="minorHAnsi"/>
          <w:sz w:val="16"/>
        </w:rPr>
        <w:t xml:space="preserve">According to Science Daily (26 February 2009), </w:t>
      </w:r>
      <w:r w:rsidRPr="006B7C4E">
        <w:rPr>
          <w:rStyle w:val="StyleUnderline"/>
          <w:rFonts w:asciiTheme="minorHAnsi" w:hAnsiTheme="minorHAnsi" w:cstheme="minorHAnsi"/>
          <w:highlight w:val="green"/>
        </w:rPr>
        <w:t>a new map</w:t>
      </w:r>
      <w:r w:rsidRPr="006B7C4E">
        <w:rPr>
          <w:rStyle w:val="StyleUnderline"/>
          <w:rFonts w:asciiTheme="minorHAnsi" w:hAnsiTheme="minorHAnsi" w:cstheme="minorHAnsi"/>
        </w:rPr>
        <w:t xml:space="preserve"> of the Earth's gravitational field </w:t>
      </w:r>
      <w:r w:rsidRPr="006B7C4E">
        <w:rPr>
          <w:rStyle w:val="StyleUnderline"/>
          <w:rFonts w:asciiTheme="minorHAnsi" w:hAnsiTheme="minorHAnsi" w:cstheme="minorHAnsi"/>
          <w:highlight w:val="green"/>
        </w:rPr>
        <w:t>based on sat</w:t>
      </w:r>
      <w:r w:rsidRPr="006B7C4E">
        <w:rPr>
          <w:rStyle w:val="StyleUnderline"/>
          <w:rFonts w:asciiTheme="minorHAnsi" w:hAnsiTheme="minorHAnsi" w:cstheme="minorHAnsi"/>
        </w:rPr>
        <w:t xml:space="preserve">ellite </w:t>
      </w:r>
      <w:r w:rsidRPr="006B7C4E">
        <w:rPr>
          <w:rStyle w:val="StyleUnderline"/>
          <w:rFonts w:asciiTheme="minorHAnsi" w:hAnsiTheme="minorHAnsi" w:cstheme="minorHAnsi"/>
          <w:highlight w:val="green"/>
        </w:rPr>
        <w:t xml:space="preserve">measurements makes it </w:t>
      </w:r>
      <w:r w:rsidRPr="006B7C4E">
        <w:rPr>
          <w:rStyle w:val="Emphasis"/>
          <w:rFonts w:asciiTheme="minorHAnsi" w:hAnsiTheme="minorHAnsi" w:cstheme="minorHAnsi"/>
          <w:highlight w:val="green"/>
        </w:rPr>
        <w:t>much less resource intensive</w:t>
      </w:r>
      <w:r w:rsidRPr="006B7C4E">
        <w:rPr>
          <w:rStyle w:val="StyleUnderline"/>
          <w:rFonts w:asciiTheme="minorHAnsi" w:hAnsiTheme="minorHAnsi" w:cstheme="minorHAnsi"/>
          <w:highlight w:val="green"/>
        </w:rPr>
        <w:t xml:space="preserve"> to find</w:t>
      </w:r>
      <w:r w:rsidRPr="006B7C4E">
        <w:rPr>
          <w:rStyle w:val="StyleUnderline"/>
          <w:rFonts w:asciiTheme="minorHAnsi" w:hAnsiTheme="minorHAnsi" w:cstheme="minorHAnsi"/>
        </w:rPr>
        <w:t xml:space="preserve"> new oil </w:t>
      </w:r>
      <w:r w:rsidRPr="006B7C4E">
        <w:rPr>
          <w:rStyle w:val="StyleUnderline"/>
          <w:rFonts w:asciiTheme="minorHAnsi" w:hAnsiTheme="minorHAnsi" w:cstheme="minorHAnsi"/>
          <w:highlight w:val="green"/>
        </w:rPr>
        <w:t>deposits</w:t>
      </w:r>
      <w:r w:rsidRPr="006B7C4E">
        <w:rPr>
          <w:rFonts w:asciiTheme="minorHAnsi" w:hAnsiTheme="minorHAnsi" w:cstheme="minorHAnsi"/>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6B7C4E">
        <w:rPr>
          <w:rStyle w:val="StyleUnderline"/>
          <w:rFonts w:asciiTheme="minorHAnsi" w:hAnsiTheme="minorHAnsi" w:cstheme="minorHAnsi"/>
          <w:highlight w:val="green"/>
        </w:rPr>
        <w:t>sat</w:t>
      </w:r>
      <w:r w:rsidRPr="006B7C4E">
        <w:rPr>
          <w:rStyle w:val="StyleUnderline"/>
          <w:rFonts w:asciiTheme="minorHAnsi" w:hAnsiTheme="minorHAnsi" w:cstheme="minorHAnsi"/>
        </w:rPr>
        <w:t xml:space="preserve">ellite </w:t>
      </w:r>
      <w:r w:rsidRPr="006B7C4E">
        <w:rPr>
          <w:rStyle w:val="StyleUnderline"/>
          <w:rFonts w:asciiTheme="minorHAnsi" w:hAnsiTheme="minorHAnsi" w:cstheme="minorHAnsi"/>
          <w:highlight w:val="green"/>
        </w:rPr>
        <w:t xml:space="preserve">imagery is </w:t>
      </w:r>
      <w:r w:rsidRPr="006B7C4E">
        <w:rPr>
          <w:rStyle w:val="Emphasis"/>
          <w:rFonts w:asciiTheme="minorHAnsi" w:hAnsiTheme="minorHAnsi" w:cstheme="minorHAnsi"/>
          <w:highlight w:val="green"/>
        </w:rPr>
        <w:t>so important</w:t>
      </w:r>
      <w:r w:rsidRPr="006B7C4E">
        <w:rPr>
          <w:rStyle w:val="StyleUnderline"/>
          <w:rFonts w:asciiTheme="minorHAnsi" w:hAnsiTheme="minorHAnsi" w:cstheme="minorHAnsi"/>
          <w:highlight w:val="green"/>
        </w:rPr>
        <w:t>. Take away this and</w:t>
      </w:r>
      <w:r w:rsidRPr="006B7C4E">
        <w:rPr>
          <w:rStyle w:val="StyleUnderline"/>
          <w:rFonts w:asciiTheme="minorHAnsi" w:hAnsiTheme="minorHAnsi" w:cstheme="minorHAnsi"/>
        </w:rPr>
        <w:t xml:space="preserve"> other satellite-dependent techniques of </w:t>
      </w:r>
      <w:r w:rsidRPr="006B7C4E">
        <w:rPr>
          <w:rStyle w:val="StyleUnderline"/>
          <w:rFonts w:asciiTheme="minorHAnsi" w:hAnsiTheme="minorHAnsi" w:cstheme="minorHAnsi"/>
          <w:highlight w:val="green"/>
        </w:rPr>
        <w:t>oil and gas exploration</w:t>
      </w:r>
      <w:r w:rsidRPr="006B7C4E">
        <w:rPr>
          <w:rStyle w:val="StyleUnderline"/>
          <w:rFonts w:asciiTheme="minorHAnsi" w:hAnsiTheme="minorHAnsi" w:cstheme="minorHAnsi"/>
        </w:rPr>
        <w:t xml:space="preserve"> and the </w:t>
      </w:r>
      <w:r w:rsidRPr="006B7C4E">
        <w:rPr>
          <w:rStyle w:val="Emphasis"/>
          <w:rFonts w:asciiTheme="minorHAnsi" w:hAnsiTheme="minorHAnsi" w:cstheme="minorHAnsi"/>
        </w:rPr>
        <w:t xml:space="preserve">world economy </w:t>
      </w:r>
      <w:r w:rsidRPr="006B7C4E">
        <w:rPr>
          <w:rStyle w:val="Emphasis"/>
          <w:rFonts w:asciiTheme="minorHAnsi" w:hAnsiTheme="minorHAnsi" w:cstheme="minorHAnsi"/>
          <w:highlight w:val="green"/>
        </w:rPr>
        <w:t>will feel the impact</w:t>
      </w:r>
      <w:r w:rsidRPr="006B7C4E">
        <w:rPr>
          <w:rStyle w:val="StyleUnderline"/>
          <w:rFonts w:asciiTheme="minorHAnsi" w:hAnsiTheme="minorHAnsi" w:cstheme="minorHAnsi"/>
        </w:rPr>
        <w:t xml:space="preserve"> through higher oil and natural gas prices</w:t>
      </w:r>
      <w:r w:rsidRPr="006B7C4E">
        <w:rPr>
          <w:rFonts w:asciiTheme="minorHAnsi" w:hAnsiTheme="minorHAnsi" w:cstheme="minorHAnsi"/>
          <w:sz w:val="16"/>
        </w:rPr>
        <w:t>.</w:t>
      </w:r>
    </w:p>
    <w:p w14:paraId="3FA40589" w14:textId="77777777" w:rsidR="00334B0A" w:rsidRPr="006B7C4E" w:rsidRDefault="00334B0A" w:rsidP="00334B0A">
      <w:pPr>
        <w:pStyle w:val="Heading4"/>
        <w:rPr>
          <w:rFonts w:asciiTheme="minorHAnsi" w:hAnsiTheme="minorHAnsi" w:cstheme="minorHAnsi"/>
        </w:rPr>
      </w:pPr>
      <w:r w:rsidRPr="006B7C4E">
        <w:rPr>
          <w:rFonts w:asciiTheme="minorHAnsi" w:hAnsiTheme="minorHAnsi" w:cstheme="minorHAnsi"/>
        </w:rPr>
        <w:t xml:space="preserve">Fracking makes </w:t>
      </w:r>
      <w:r w:rsidRPr="006B7C4E">
        <w:rPr>
          <w:rFonts w:asciiTheme="minorHAnsi" w:hAnsiTheme="minorHAnsi" w:cstheme="minorHAnsi"/>
          <w:u w:val="single"/>
        </w:rPr>
        <w:t>extinction inevitable</w:t>
      </w:r>
      <w:r w:rsidRPr="006B7C4E">
        <w:rPr>
          <w:rFonts w:asciiTheme="minorHAnsi" w:hAnsiTheme="minorHAnsi" w:cstheme="minorHAnsi"/>
        </w:rPr>
        <w:t>---</w:t>
      </w:r>
      <w:r w:rsidRPr="006B7C4E">
        <w:rPr>
          <w:rFonts w:asciiTheme="minorHAnsi" w:hAnsiTheme="minorHAnsi" w:cstheme="minorHAnsi"/>
          <w:u w:val="single"/>
        </w:rPr>
        <w:t>try-or die</w:t>
      </w:r>
      <w:r w:rsidRPr="006B7C4E">
        <w:rPr>
          <w:rFonts w:asciiTheme="minorHAnsi" w:hAnsiTheme="minorHAnsi" w:cstheme="minorHAnsi"/>
        </w:rPr>
        <w:t xml:space="preserve"> to shut it off</w:t>
      </w:r>
    </w:p>
    <w:p w14:paraId="12753516" w14:textId="77777777" w:rsidR="00334B0A" w:rsidRPr="006B7C4E" w:rsidRDefault="00334B0A" w:rsidP="00334B0A">
      <w:pPr>
        <w:rPr>
          <w:rFonts w:asciiTheme="minorHAnsi" w:hAnsiTheme="minorHAnsi" w:cstheme="minorHAnsi"/>
        </w:rPr>
      </w:pPr>
      <w:r w:rsidRPr="006B7C4E">
        <w:rPr>
          <w:rFonts w:asciiTheme="minorHAnsi" w:hAnsiTheme="minorHAnsi" w:cstheme="minorHAnsi"/>
        </w:rPr>
        <w:t xml:space="preserve">Rev. Mac </w:t>
      </w:r>
      <w:r w:rsidRPr="006B7C4E">
        <w:rPr>
          <w:rStyle w:val="Style13ptBold"/>
          <w:rFonts w:asciiTheme="minorHAnsi" w:hAnsiTheme="minorHAnsi" w:cstheme="minorHAnsi"/>
        </w:rPr>
        <w:t>Legerton 18</w:t>
      </w:r>
      <w:r w:rsidRPr="006B7C4E">
        <w:rPr>
          <w:rFonts w:asciiTheme="minorHAnsi" w:hAnsiTheme="minorHAnsi" w:cstheme="minorHAnsi"/>
        </w:rPr>
        <w:t>, Co-Founder and Executive Director of the Center for Community Action, Member of the Board of Directors of the NC Climate Solutions Coalition, Member of the Board of Directors of the Windcall Institute, “Will The U.S. Blaze A Trail To Mass Extinction?”, APPPL News, 1/15/2018, https://www.apppl.org/news/will-the-u-s-blaze-a-trail-to-mass-extinction/</w:t>
      </w:r>
    </w:p>
    <w:p w14:paraId="35823814" w14:textId="77777777" w:rsidR="00334B0A" w:rsidRPr="006B7C4E" w:rsidRDefault="00334B0A" w:rsidP="00334B0A">
      <w:pPr>
        <w:rPr>
          <w:rFonts w:asciiTheme="minorHAnsi" w:hAnsiTheme="minorHAnsi" w:cstheme="minorHAnsi"/>
          <w:sz w:val="16"/>
        </w:rPr>
      </w:pPr>
      <w:r w:rsidRPr="006B7C4E">
        <w:rPr>
          <w:rFonts w:asciiTheme="minorHAnsi" w:hAnsiTheme="minorHAnsi" w:cstheme="minorHAnsi"/>
          <w:sz w:val="16"/>
        </w:rPr>
        <w:t xml:space="preserve">As an elder, I now realize that </w:t>
      </w:r>
      <w:r w:rsidRPr="006B7C4E">
        <w:rPr>
          <w:rStyle w:val="StyleUnderline"/>
          <w:rFonts w:asciiTheme="minorHAnsi" w:hAnsiTheme="minorHAnsi" w:cstheme="minorHAnsi"/>
          <w:highlight w:val="green"/>
        </w:rPr>
        <w:t>there is</w:t>
      </w:r>
      <w:r w:rsidRPr="006B7C4E">
        <w:rPr>
          <w:rStyle w:val="StyleUnderline"/>
          <w:rFonts w:asciiTheme="minorHAnsi" w:hAnsiTheme="minorHAnsi" w:cstheme="minorHAnsi"/>
        </w:rPr>
        <w:t xml:space="preserve"> even </w:t>
      </w:r>
      <w:r w:rsidRPr="006B7C4E">
        <w:rPr>
          <w:rStyle w:val="StyleUnderline"/>
          <w:rFonts w:asciiTheme="minorHAnsi" w:hAnsiTheme="minorHAnsi" w:cstheme="minorHAnsi"/>
          <w:highlight w:val="green"/>
        </w:rPr>
        <w:t xml:space="preserve">a </w:t>
      </w:r>
      <w:r w:rsidRPr="006B7C4E">
        <w:rPr>
          <w:rStyle w:val="Emphasis"/>
          <w:rFonts w:asciiTheme="minorHAnsi" w:hAnsiTheme="minorHAnsi" w:cstheme="minorHAnsi"/>
          <w:highlight w:val="green"/>
        </w:rPr>
        <w:t>greater threat</w:t>
      </w:r>
      <w:r w:rsidRPr="006B7C4E">
        <w:rPr>
          <w:rStyle w:val="StyleUnderline"/>
          <w:rFonts w:asciiTheme="minorHAnsi" w:hAnsiTheme="minorHAnsi" w:cstheme="minorHAnsi"/>
          <w:highlight w:val="green"/>
        </w:rPr>
        <w:t xml:space="preserve"> to</w:t>
      </w:r>
      <w:r w:rsidRPr="006B7C4E">
        <w:rPr>
          <w:rStyle w:val="StyleUnderline"/>
          <w:rFonts w:asciiTheme="minorHAnsi" w:hAnsiTheme="minorHAnsi" w:cstheme="minorHAnsi"/>
        </w:rPr>
        <w:t xml:space="preserve"> humanity and </w:t>
      </w:r>
      <w:r w:rsidRPr="006B7C4E">
        <w:rPr>
          <w:rStyle w:val="Emphasis"/>
          <w:rFonts w:asciiTheme="minorHAnsi" w:hAnsiTheme="minorHAnsi" w:cstheme="minorHAnsi"/>
          <w:highlight w:val="green"/>
        </w:rPr>
        <w:t>life on Earth</w:t>
      </w:r>
      <w:r w:rsidRPr="006B7C4E">
        <w:rPr>
          <w:rStyle w:val="StyleUnderline"/>
          <w:rFonts w:asciiTheme="minorHAnsi" w:hAnsiTheme="minorHAnsi" w:cstheme="minorHAnsi"/>
          <w:highlight w:val="green"/>
        </w:rPr>
        <w:t xml:space="preserve"> than </w:t>
      </w:r>
      <w:r w:rsidRPr="006B7C4E">
        <w:rPr>
          <w:rStyle w:val="Emphasis"/>
          <w:rFonts w:asciiTheme="minorHAnsi" w:hAnsiTheme="minorHAnsi" w:cstheme="minorHAnsi"/>
          <w:highlight w:val="green"/>
        </w:rPr>
        <w:t>nuclear war</w:t>
      </w:r>
      <w:r w:rsidRPr="006B7C4E">
        <w:rPr>
          <w:rFonts w:asciiTheme="minorHAnsi" w:hAnsiTheme="minorHAnsi" w:cstheme="minorHAnsi"/>
          <w:sz w:val="16"/>
        </w:rPr>
        <w:t>—though,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5FAE1BC0" w14:textId="77777777" w:rsidR="00334B0A" w:rsidRPr="006B7C4E" w:rsidRDefault="00334B0A" w:rsidP="00334B0A">
      <w:pPr>
        <w:rPr>
          <w:rFonts w:asciiTheme="minorHAnsi" w:hAnsiTheme="minorHAnsi" w:cstheme="minorHAnsi"/>
          <w:u w:val="single"/>
        </w:rPr>
      </w:pPr>
      <w:r w:rsidRPr="006B7C4E">
        <w:rPr>
          <w:rFonts w:asciiTheme="minorHAnsi" w:hAnsiTheme="minorHAnsi" w:cstheme="minorHAnsi"/>
          <w:sz w:val="16"/>
        </w:rPr>
        <w:t xml:space="preserve">What is it? </w:t>
      </w:r>
      <w:r w:rsidRPr="006B7C4E">
        <w:rPr>
          <w:rStyle w:val="StyleUnderline"/>
          <w:rFonts w:asciiTheme="minorHAnsi" w:hAnsiTheme="minorHAnsi" w:cstheme="minorHAnsi"/>
        </w:rPr>
        <w:t>It’s the</w:t>
      </w:r>
      <w:r w:rsidRPr="006B7C4E">
        <w:rPr>
          <w:rFonts w:asciiTheme="minorHAnsi" w:hAnsiTheme="minorHAnsi" w:cstheme="minorHAnsi"/>
          <w:sz w:val="16"/>
        </w:rPr>
        <w:t xml:space="preserve"> slow-motion but </w:t>
      </w:r>
      <w:r w:rsidRPr="006B7C4E">
        <w:rPr>
          <w:rStyle w:val="Emphasis"/>
          <w:rFonts w:asciiTheme="minorHAnsi" w:hAnsiTheme="minorHAnsi" w:cstheme="minorHAnsi"/>
        </w:rPr>
        <w:t>rapidly growing</w:t>
      </w:r>
      <w:r w:rsidRPr="006B7C4E">
        <w:rPr>
          <w:rStyle w:val="StyleUnderline"/>
          <w:rFonts w:asciiTheme="minorHAnsi" w:hAnsiTheme="minorHAnsi" w:cstheme="minorHAnsi"/>
        </w:rPr>
        <w:t xml:space="preserve"> catastrophe of climate change</w:t>
      </w:r>
      <w:r w:rsidRPr="006B7C4E">
        <w:rPr>
          <w:rFonts w:asciiTheme="minorHAnsi" w:hAnsiTheme="minorHAnsi" w:cstheme="minorHAnsi"/>
          <w:sz w:val="16"/>
        </w:rPr>
        <w:t xml:space="preserve">. There’s now good news amidst this seemingly overwhelming challenge. But the answer may surprise you. Today we know what is </w:t>
      </w:r>
      <w:r w:rsidRPr="006B7C4E">
        <w:rPr>
          <w:rStyle w:val="StyleUnderline"/>
          <w:rFonts w:asciiTheme="minorHAnsi" w:hAnsiTheme="minorHAnsi" w:cstheme="minorHAnsi"/>
        </w:rPr>
        <w:t>the #1 preventable cause of climate change. It’s not coal, it’s not nuclear, and it’s not oil and gasoline. It’s</w:t>
      </w:r>
      <w:r w:rsidRPr="006B7C4E">
        <w:rPr>
          <w:rFonts w:asciiTheme="minorHAnsi" w:hAnsiTheme="minorHAnsi" w:cstheme="minorHAnsi"/>
          <w:sz w:val="16"/>
        </w:rPr>
        <w:t xml:space="preserve"> actually the use of the very fuel that is touted as being cleaner, greener, and cheaper than all the rest. This fuel is called </w:t>
      </w:r>
      <w:r w:rsidRPr="006B7C4E">
        <w:rPr>
          <w:rStyle w:val="StyleUnderline"/>
          <w:rFonts w:asciiTheme="minorHAnsi" w:hAnsiTheme="minorHAnsi" w:cstheme="minorHAnsi"/>
        </w:rPr>
        <w:t>“Natural Gas”.</w:t>
      </w:r>
    </w:p>
    <w:p w14:paraId="356B6F57" w14:textId="77777777" w:rsidR="00334B0A" w:rsidRPr="006B7C4E" w:rsidRDefault="00334B0A" w:rsidP="00334B0A">
      <w:pPr>
        <w:rPr>
          <w:rFonts w:asciiTheme="minorHAnsi" w:hAnsiTheme="minorHAnsi" w:cstheme="minorHAnsi"/>
          <w:sz w:val="16"/>
        </w:rPr>
      </w:pPr>
      <w:r w:rsidRPr="006B7C4E">
        <w:rPr>
          <w:rFonts w:asciiTheme="minorHAnsi" w:hAnsiTheme="minorHAnsi" w:cstheme="minorHAnsi"/>
          <w:sz w:val="16"/>
        </w:rPr>
        <w:t xml:space="preserve">Let’s start with its name – “Natural Gas”. What is “natural gas”? There’s actually nothing “natural” about it when it is forcibly </w:t>
      </w:r>
      <w:r w:rsidRPr="006B7C4E">
        <w:rPr>
          <w:rStyle w:val="StyleUnderline"/>
          <w:rFonts w:asciiTheme="minorHAnsi" w:hAnsiTheme="minorHAnsi" w:cstheme="minorHAnsi"/>
        </w:rPr>
        <w:t>extracted from the ground through</w:t>
      </w:r>
      <w:r w:rsidRPr="006B7C4E">
        <w:rPr>
          <w:rFonts w:asciiTheme="minorHAnsi" w:hAnsiTheme="minorHAnsi" w:cstheme="minorHAnsi"/>
          <w:sz w:val="16"/>
        </w:rPr>
        <w:t xml:space="preserve"> hydraulic fracturing, commonly known as </w:t>
      </w:r>
      <w:r w:rsidRPr="006B7C4E">
        <w:rPr>
          <w:rStyle w:val="StyleUnderline"/>
          <w:rFonts w:asciiTheme="minorHAnsi" w:hAnsiTheme="minorHAnsi" w:cstheme="minorHAnsi"/>
        </w:rPr>
        <w:t>“fracking”.</w:t>
      </w:r>
      <w:r w:rsidRPr="006B7C4E">
        <w:rPr>
          <w:rFonts w:asciiTheme="minorHAnsi" w:hAnsiTheme="minorHAnsi" w:cstheme="minorHAnsi"/>
          <w:sz w:val="16"/>
        </w:rPr>
        <w:t xml:space="preserve"> When something is forcibly ruptured from deep within the earth with the use of toxic chemicals, the last name you would use for it is “natural”.</w:t>
      </w:r>
    </w:p>
    <w:p w14:paraId="759B273B" w14:textId="77777777" w:rsidR="00334B0A" w:rsidRPr="006B7C4E" w:rsidRDefault="00334B0A" w:rsidP="00334B0A">
      <w:pPr>
        <w:rPr>
          <w:rFonts w:asciiTheme="minorHAnsi" w:hAnsiTheme="minorHAnsi" w:cstheme="minorHAnsi"/>
          <w:sz w:val="16"/>
        </w:rPr>
      </w:pPr>
      <w:r w:rsidRPr="006B7C4E">
        <w:rPr>
          <w:rStyle w:val="StyleUnderline"/>
          <w:rFonts w:asciiTheme="minorHAnsi" w:hAnsiTheme="minorHAnsi" w:cstheme="minorHAnsi"/>
          <w:highlight w:val="green"/>
        </w:rPr>
        <w:t>Fracking disrupts</w:t>
      </w:r>
      <w:r w:rsidRPr="006B7C4E">
        <w:rPr>
          <w:rStyle w:val="StyleUnderline"/>
          <w:rFonts w:asciiTheme="minorHAnsi" w:hAnsiTheme="minorHAnsi" w:cstheme="minorHAnsi"/>
        </w:rPr>
        <w:t xml:space="preserve"> the geologic </w:t>
      </w:r>
      <w:r w:rsidRPr="006B7C4E">
        <w:rPr>
          <w:rStyle w:val="StyleUnderline"/>
          <w:rFonts w:asciiTheme="minorHAnsi" w:hAnsiTheme="minorHAnsi" w:cstheme="minorHAnsi"/>
          <w:highlight w:val="green"/>
        </w:rPr>
        <w:t xml:space="preserve">fault lines causing </w:t>
      </w:r>
      <w:r w:rsidRPr="006B7C4E">
        <w:rPr>
          <w:rStyle w:val="Emphasis"/>
          <w:rFonts w:asciiTheme="minorHAnsi" w:hAnsiTheme="minorHAnsi" w:cstheme="minorHAnsi"/>
          <w:highlight w:val="green"/>
        </w:rPr>
        <w:t>earthquakes</w:t>
      </w:r>
      <w:r w:rsidRPr="006B7C4E">
        <w:rPr>
          <w:rStyle w:val="StyleUnderline"/>
          <w:rFonts w:asciiTheme="minorHAnsi" w:hAnsiTheme="minorHAnsi" w:cstheme="minorHAnsi"/>
          <w:highlight w:val="green"/>
        </w:rPr>
        <w:t>, uses</w:t>
      </w:r>
      <w:r w:rsidRPr="006B7C4E">
        <w:rPr>
          <w:rStyle w:val="StyleUnderline"/>
          <w:rFonts w:asciiTheme="minorHAnsi" w:hAnsiTheme="minorHAnsi" w:cstheme="minorHAnsi"/>
        </w:rPr>
        <w:t xml:space="preserve"> millions of gallons of </w:t>
      </w:r>
      <w:r w:rsidRPr="006B7C4E">
        <w:rPr>
          <w:rStyle w:val="Emphasis"/>
          <w:rFonts w:asciiTheme="minorHAnsi" w:hAnsiTheme="minorHAnsi" w:cstheme="minorHAnsi"/>
          <w:highlight w:val="green"/>
        </w:rPr>
        <w:t>fresh water</w:t>
      </w:r>
      <w:r w:rsidRPr="006B7C4E">
        <w:rPr>
          <w:rStyle w:val="StyleUnderline"/>
          <w:rFonts w:asciiTheme="minorHAnsi" w:hAnsiTheme="minorHAnsi" w:cstheme="minorHAnsi"/>
        </w:rPr>
        <w:t xml:space="preserve"> that becomes permanently </w:t>
      </w:r>
      <w:r w:rsidRPr="006B7C4E">
        <w:rPr>
          <w:rStyle w:val="StyleUnderline"/>
          <w:rFonts w:asciiTheme="minorHAnsi" w:hAnsiTheme="minorHAnsi" w:cstheme="minorHAnsi"/>
          <w:highlight w:val="green"/>
        </w:rPr>
        <w:t>poisoned by</w:t>
      </w:r>
      <w:r w:rsidRPr="006B7C4E">
        <w:rPr>
          <w:rStyle w:val="StyleUnderline"/>
          <w:rFonts w:asciiTheme="minorHAnsi" w:hAnsiTheme="minorHAnsi" w:cstheme="minorHAnsi"/>
        </w:rPr>
        <w:t xml:space="preserve"> unknown, </w:t>
      </w:r>
      <w:r w:rsidRPr="006B7C4E">
        <w:rPr>
          <w:rStyle w:val="Emphasis"/>
          <w:rFonts w:asciiTheme="minorHAnsi" w:hAnsiTheme="minorHAnsi" w:cstheme="minorHAnsi"/>
        </w:rPr>
        <w:t xml:space="preserve">cancer-producing </w:t>
      </w:r>
      <w:r w:rsidRPr="006B7C4E">
        <w:rPr>
          <w:rStyle w:val="Emphasis"/>
          <w:rFonts w:asciiTheme="minorHAnsi" w:hAnsiTheme="minorHAnsi" w:cstheme="minorHAnsi"/>
          <w:highlight w:val="green"/>
        </w:rPr>
        <w:t>chemicals</w:t>
      </w:r>
      <w:r w:rsidRPr="006B7C4E">
        <w:rPr>
          <w:rStyle w:val="StyleUnderline"/>
          <w:rFonts w:asciiTheme="minorHAnsi" w:hAnsiTheme="minorHAnsi" w:cstheme="minorHAnsi"/>
        </w:rPr>
        <w:t xml:space="preserve"> added to it, </w:t>
      </w:r>
      <w:r w:rsidRPr="006B7C4E">
        <w:rPr>
          <w:rStyle w:val="StyleUnderline"/>
          <w:rFonts w:asciiTheme="minorHAnsi" w:hAnsiTheme="minorHAnsi" w:cstheme="minorHAnsi"/>
          <w:highlight w:val="green"/>
        </w:rPr>
        <w:t xml:space="preserve">creates </w:t>
      </w:r>
      <w:r w:rsidRPr="006B7C4E">
        <w:rPr>
          <w:rStyle w:val="Emphasis"/>
          <w:rFonts w:asciiTheme="minorHAnsi" w:hAnsiTheme="minorHAnsi" w:cstheme="minorHAnsi"/>
          <w:highlight w:val="green"/>
        </w:rPr>
        <w:t>air pollution</w:t>
      </w:r>
      <w:r w:rsidRPr="006B7C4E">
        <w:rPr>
          <w:rStyle w:val="StyleUnderline"/>
          <w:rFonts w:asciiTheme="minorHAnsi" w:hAnsiTheme="minorHAnsi" w:cstheme="minorHAnsi"/>
        </w:rPr>
        <w:t xml:space="preserve"> during the drilling process, increases the risk of injury </w:t>
      </w:r>
      <w:r w:rsidRPr="006B7C4E">
        <w:rPr>
          <w:rStyle w:val="StyleUnderline"/>
          <w:rFonts w:asciiTheme="minorHAnsi" w:hAnsiTheme="minorHAnsi" w:cstheme="minorHAnsi"/>
          <w:highlight w:val="green"/>
        </w:rPr>
        <w:t>and</w:t>
      </w:r>
      <w:r w:rsidRPr="006B7C4E">
        <w:rPr>
          <w:rStyle w:val="StyleUnderline"/>
          <w:rFonts w:asciiTheme="minorHAnsi" w:hAnsiTheme="minorHAnsi" w:cstheme="minorHAnsi"/>
        </w:rPr>
        <w:t xml:space="preserve"> explosions, raises major health risks to both people and place in close proximity to it, and changes the nature of both neighborhoods and landscapes. Fracking also </w:t>
      </w:r>
      <w:r w:rsidRPr="006B7C4E">
        <w:rPr>
          <w:rStyle w:val="StyleUnderline"/>
          <w:rFonts w:asciiTheme="minorHAnsi" w:hAnsiTheme="minorHAnsi" w:cstheme="minorHAnsi"/>
          <w:highlight w:val="green"/>
        </w:rPr>
        <w:t xml:space="preserve">leaves a </w:t>
      </w:r>
      <w:r w:rsidRPr="006B7C4E">
        <w:rPr>
          <w:rStyle w:val="Emphasis"/>
          <w:rFonts w:asciiTheme="minorHAnsi" w:hAnsiTheme="minorHAnsi" w:cstheme="minorHAnsi"/>
          <w:highlight w:val="green"/>
        </w:rPr>
        <w:t>massive carbon footprint</w:t>
      </w:r>
      <w:r w:rsidRPr="006B7C4E">
        <w:rPr>
          <w:rStyle w:val="StyleUnderline"/>
          <w:rFonts w:asciiTheme="minorHAnsi" w:hAnsiTheme="minorHAnsi" w:cstheme="minorHAnsi"/>
        </w:rPr>
        <w:t xml:space="preserve"> of drilling wells as deep as 8,000 feet and then drilling horizontally over 10,000 feet; On top of all this, it </w:t>
      </w:r>
      <w:r w:rsidRPr="006B7C4E">
        <w:rPr>
          <w:rStyle w:val="Emphasis"/>
          <w:rFonts w:asciiTheme="minorHAnsi" w:hAnsiTheme="minorHAnsi" w:cstheme="minorHAnsi"/>
        </w:rPr>
        <w:t>leaks</w:t>
      </w:r>
      <w:r w:rsidRPr="006B7C4E">
        <w:rPr>
          <w:rStyle w:val="StyleUnderline"/>
          <w:rFonts w:asciiTheme="minorHAnsi" w:hAnsiTheme="minorHAnsi" w:cstheme="minorHAnsi"/>
        </w:rPr>
        <w:t xml:space="preserve"> major amounts of gas into the </w:t>
      </w:r>
      <w:r w:rsidRPr="006B7C4E">
        <w:rPr>
          <w:rStyle w:val="Emphasis"/>
          <w:rFonts w:asciiTheme="minorHAnsi" w:hAnsiTheme="minorHAnsi" w:cstheme="minorHAnsi"/>
        </w:rPr>
        <w:t>environment</w:t>
      </w:r>
      <w:r w:rsidRPr="006B7C4E">
        <w:rPr>
          <w:rFonts w:asciiTheme="minorHAnsi" w:hAnsiTheme="minorHAnsi" w:cstheme="minorHAnsi"/>
          <w:sz w:val="16"/>
        </w:rPr>
        <w:t>.</w:t>
      </w:r>
    </w:p>
    <w:p w14:paraId="5C3CFF56" w14:textId="77777777" w:rsidR="00334B0A" w:rsidRPr="006B7C4E" w:rsidRDefault="00334B0A" w:rsidP="00334B0A">
      <w:pPr>
        <w:rPr>
          <w:rFonts w:asciiTheme="minorHAnsi" w:hAnsiTheme="minorHAnsi" w:cstheme="minorHAnsi"/>
          <w:sz w:val="16"/>
        </w:rPr>
      </w:pPr>
      <w:r w:rsidRPr="006B7C4E">
        <w:rPr>
          <w:rFonts w:asciiTheme="minorHAnsi" w:hAnsiTheme="minorHAnsi" w:cstheme="minorHAnsi"/>
          <w:sz w:val="16"/>
        </w:rPr>
        <w:t xml:space="preserve">So, what is this gas? It is 90-95% </w:t>
      </w:r>
      <w:r w:rsidRPr="006B7C4E">
        <w:rPr>
          <w:rStyle w:val="StyleUnderline"/>
          <w:rFonts w:asciiTheme="minorHAnsi" w:hAnsiTheme="minorHAnsi" w:cstheme="minorHAnsi"/>
          <w:highlight w:val="green"/>
        </w:rPr>
        <w:t>methane</w:t>
      </w:r>
      <w:r w:rsidRPr="006B7C4E">
        <w:rPr>
          <w:rFonts w:asciiTheme="minorHAnsi" w:hAnsiTheme="minorHAnsi" w:cstheme="minorHAnsi"/>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w:t>
      </w:r>
    </w:p>
    <w:p w14:paraId="2B1C7EA7" w14:textId="77777777" w:rsidR="00334B0A" w:rsidRPr="006B7C4E" w:rsidRDefault="00334B0A" w:rsidP="00334B0A">
      <w:pPr>
        <w:rPr>
          <w:rFonts w:asciiTheme="minorHAnsi" w:hAnsiTheme="minorHAnsi" w:cstheme="minorHAnsi"/>
          <w:sz w:val="16"/>
        </w:rPr>
      </w:pPr>
      <w:r w:rsidRPr="006B7C4E">
        <w:rPr>
          <w:rFonts w:asciiTheme="minorHAnsi" w:hAnsiTheme="minorHAnsi" w:cstheme="minorHAnsi"/>
          <w:sz w:val="16"/>
        </w:rPr>
        <w:t xml:space="preserve">Now that we know what this gas is, what does it do to the atmosphere and climate that is so dangerous? </w:t>
      </w:r>
      <w:r w:rsidRPr="006B7C4E">
        <w:rPr>
          <w:rStyle w:val="StyleUnderline"/>
          <w:rFonts w:asciiTheme="minorHAnsi" w:hAnsiTheme="minorHAnsi" w:cstheme="minorHAnsi"/>
        </w:rPr>
        <w:t>This</w:t>
      </w:r>
      <w:r w:rsidRPr="006B7C4E">
        <w:rPr>
          <w:rFonts w:asciiTheme="minorHAnsi" w:hAnsiTheme="minorHAnsi" w:cstheme="minorHAnsi"/>
          <w:sz w:val="16"/>
        </w:rPr>
        <w:t xml:space="preserve"> hydrocarbon has properties that </w:t>
      </w:r>
      <w:r w:rsidRPr="006B7C4E">
        <w:rPr>
          <w:rStyle w:val="StyleUnderline"/>
          <w:rFonts w:asciiTheme="minorHAnsi" w:hAnsiTheme="minorHAnsi" w:cstheme="minorHAnsi"/>
          <w:highlight w:val="green"/>
        </w:rPr>
        <w:t>block</w:t>
      </w:r>
      <w:r w:rsidRPr="006B7C4E">
        <w:rPr>
          <w:rFonts w:asciiTheme="minorHAnsi" w:hAnsiTheme="minorHAnsi" w:cstheme="minorHAnsi"/>
          <w:sz w:val="16"/>
        </w:rPr>
        <w:t xml:space="preserve"> the </w:t>
      </w:r>
      <w:r w:rsidRPr="006B7C4E">
        <w:rPr>
          <w:rStyle w:val="StyleUnderline"/>
          <w:rFonts w:asciiTheme="minorHAnsi" w:hAnsiTheme="minorHAnsi" w:cstheme="minorHAnsi"/>
          <w:highlight w:val="green"/>
        </w:rPr>
        <w:t>radiation</w:t>
      </w:r>
      <w:r w:rsidRPr="006B7C4E">
        <w:rPr>
          <w:rStyle w:val="StyleUnderline"/>
          <w:rFonts w:asciiTheme="minorHAnsi" w:hAnsiTheme="minorHAnsi" w:cstheme="minorHAnsi"/>
        </w:rPr>
        <w:t xml:space="preserve"> of heat</w:t>
      </w:r>
      <w:r w:rsidRPr="006B7C4E">
        <w:rPr>
          <w:rFonts w:asciiTheme="minorHAnsi" w:hAnsiTheme="minorHAnsi" w:cstheme="minorHAnsi"/>
          <w:sz w:val="16"/>
        </w:rPr>
        <w:t xml:space="preserve"> from Earth’s surface </w:t>
      </w:r>
      <w:r w:rsidRPr="006B7C4E">
        <w:rPr>
          <w:rStyle w:val="StyleUnderline"/>
          <w:rFonts w:asciiTheme="minorHAnsi" w:hAnsiTheme="minorHAnsi" w:cstheme="minorHAnsi"/>
          <w:highlight w:val="green"/>
        </w:rPr>
        <w:t>100 times more</w:t>
      </w:r>
      <w:r w:rsidRPr="006B7C4E">
        <w:rPr>
          <w:rStyle w:val="StyleUnderline"/>
          <w:rFonts w:asciiTheme="minorHAnsi" w:hAnsiTheme="minorHAnsi" w:cstheme="minorHAnsi"/>
        </w:rPr>
        <w:t xml:space="preserve"> effectively than </w:t>
      </w:r>
      <w:r w:rsidRPr="006B7C4E">
        <w:rPr>
          <w:rStyle w:val="StyleUnderline"/>
          <w:rFonts w:asciiTheme="minorHAnsi" w:hAnsiTheme="minorHAnsi" w:cstheme="minorHAnsi"/>
          <w:highlight w:val="green"/>
        </w:rPr>
        <w:t>CO2</w:t>
      </w:r>
      <w:r w:rsidRPr="006B7C4E">
        <w:rPr>
          <w:rFonts w:asciiTheme="minorHAnsi" w:hAnsiTheme="minorHAnsi" w:cstheme="minorHAnsi"/>
          <w:sz w:val="16"/>
        </w:rPr>
        <w:t xml:space="preserve"> (released from burning coal) during its first 10 years of release and 86 times more effectively in its first 20 years. Because of the climate emergency underway, the first 10 or 20 years matter most.</w:t>
      </w:r>
    </w:p>
    <w:p w14:paraId="7F33A288" w14:textId="77777777" w:rsidR="00334B0A" w:rsidRPr="006B7C4E" w:rsidRDefault="00334B0A" w:rsidP="00334B0A">
      <w:pPr>
        <w:rPr>
          <w:rFonts w:asciiTheme="minorHAnsi" w:hAnsiTheme="minorHAnsi" w:cstheme="minorHAnsi"/>
          <w:sz w:val="16"/>
        </w:rPr>
      </w:pPr>
      <w:r w:rsidRPr="006B7C4E">
        <w:rPr>
          <w:rFonts w:asciiTheme="minorHAnsi" w:hAnsiTheme="minorHAnsi" w:cstheme="minorHAnsi"/>
          <w:sz w:val="16"/>
        </w:rPr>
        <w:t xml:space="preserve">When utility companies and the </w:t>
      </w:r>
      <w:r w:rsidRPr="006B7C4E">
        <w:rPr>
          <w:rStyle w:val="StyleUnderline"/>
          <w:rFonts w:asciiTheme="minorHAnsi" w:hAnsiTheme="minorHAnsi" w:cstheme="minorHAnsi"/>
        </w:rPr>
        <w:t>larger fossil fuel companies</w:t>
      </w:r>
      <w:r w:rsidRPr="006B7C4E">
        <w:rPr>
          <w:rFonts w:asciiTheme="minorHAnsi" w:hAnsiTheme="minorHAnsi" w:cstheme="minorHAnsi"/>
          <w:sz w:val="16"/>
        </w:rPr>
        <w:t xml:space="preserve"> state that they are committed to lowering carbon emissions, this just isn’t true. They </w:t>
      </w:r>
      <w:r w:rsidRPr="006B7C4E">
        <w:rPr>
          <w:rStyle w:val="StyleUnderline"/>
          <w:rFonts w:asciiTheme="minorHAnsi" w:hAnsiTheme="minorHAnsi" w:cstheme="minorHAnsi"/>
        </w:rPr>
        <w:t xml:space="preserve">are </w:t>
      </w:r>
      <w:r w:rsidRPr="006B7C4E">
        <w:rPr>
          <w:rStyle w:val="Emphasis"/>
          <w:rFonts w:asciiTheme="minorHAnsi" w:hAnsiTheme="minorHAnsi" w:cstheme="minorHAnsi"/>
        </w:rPr>
        <w:t xml:space="preserve">radically </w:t>
      </w:r>
      <w:r w:rsidRPr="006B7C4E">
        <w:rPr>
          <w:rStyle w:val="Emphasis"/>
          <w:rFonts w:asciiTheme="minorHAnsi" w:hAnsiTheme="minorHAnsi" w:cstheme="minorHAnsi"/>
          <w:highlight w:val="green"/>
        </w:rPr>
        <w:t>escalating</w:t>
      </w:r>
      <w:r w:rsidRPr="006B7C4E">
        <w:rPr>
          <w:rStyle w:val="StyleUnderline"/>
          <w:rFonts w:asciiTheme="minorHAnsi" w:hAnsiTheme="minorHAnsi" w:cstheme="minorHAnsi"/>
          <w:highlight w:val="green"/>
        </w:rPr>
        <w:t xml:space="preserve"> the </w:t>
      </w:r>
      <w:r w:rsidRPr="006B7C4E">
        <w:rPr>
          <w:rStyle w:val="Emphasis"/>
          <w:rFonts w:asciiTheme="minorHAnsi" w:hAnsiTheme="minorHAnsi" w:cstheme="minorHAnsi"/>
          <w:highlight w:val="green"/>
        </w:rPr>
        <w:t>most dangerous</w:t>
      </w:r>
      <w:r w:rsidRPr="006B7C4E">
        <w:rPr>
          <w:rStyle w:val="Emphasis"/>
          <w:rFonts w:asciiTheme="minorHAnsi" w:hAnsiTheme="minorHAnsi" w:cstheme="minorHAnsi"/>
        </w:rPr>
        <w:t xml:space="preserve"> and worst of all</w:t>
      </w:r>
      <w:r w:rsidRPr="006B7C4E">
        <w:rPr>
          <w:rStyle w:val="StyleUnderline"/>
          <w:rFonts w:asciiTheme="minorHAnsi" w:hAnsiTheme="minorHAnsi" w:cstheme="minorHAnsi"/>
        </w:rPr>
        <w:t xml:space="preserve"> </w:t>
      </w:r>
      <w:r w:rsidRPr="006B7C4E">
        <w:rPr>
          <w:rStyle w:val="StyleUnderline"/>
          <w:rFonts w:asciiTheme="minorHAnsi" w:hAnsiTheme="minorHAnsi" w:cstheme="minorHAnsi"/>
          <w:highlight w:val="green"/>
        </w:rPr>
        <w:t>fossil fuels</w:t>
      </w:r>
      <w:r w:rsidRPr="006B7C4E">
        <w:rPr>
          <w:rStyle w:val="StyleUnderline"/>
          <w:rFonts w:asciiTheme="minorHAnsi" w:hAnsiTheme="minorHAnsi" w:cstheme="minorHAnsi"/>
        </w:rPr>
        <w:t xml:space="preserve"> in relation to its impact on the climate</w:t>
      </w:r>
      <w:r w:rsidRPr="006B7C4E">
        <w:rPr>
          <w:rFonts w:asciiTheme="minorHAnsi" w:hAnsiTheme="minorHAnsi" w:cstheme="minorHAnsi"/>
          <w:sz w:val="16"/>
        </w:rPr>
        <w:t>. Now the industry wants to expand production of methane gas all over the world by calling it “the most environmentally friendly fossil fuel”and a “bridge fuel” that we can safely use until we transition to 100% renewable energy sources.</w:t>
      </w:r>
    </w:p>
    <w:p w14:paraId="7AEF41C0" w14:textId="77777777" w:rsidR="00334B0A" w:rsidRPr="006B7C4E" w:rsidRDefault="00334B0A" w:rsidP="00334B0A">
      <w:pPr>
        <w:rPr>
          <w:rFonts w:asciiTheme="minorHAnsi" w:hAnsiTheme="minorHAnsi" w:cstheme="minorHAnsi"/>
          <w:sz w:val="16"/>
        </w:rPr>
      </w:pPr>
      <w:r w:rsidRPr="006B7C4E">
        <w:rPr>
          <w:rFonts w:asciiTheme="minorHAnsi" w:hAnsiTheme="minorHAnsi" w:cstheme="minorHAnsi"/>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47BA56D0" w14:textId="77777777" w:rsidR="00334B0A" w:rsidRPr="006B7C4E" w:rsidRDefault="00334B0A" w:rsidP="00334B0A">
      <w:pPr>
        <w:rPr>
          <w:rFonts w:asciiTheme="minorHAnsi" w:hAnsiTheme="minorHAnsi" w:cstheme="minorHAnsi"/>
          <w:sz w:val="16"/>
        </w:rPr>
      </w:pPr>
      <w:r w:rsidRPr="006B7C4E">
        <w:rPr>
          <w:rFonts w:asciiTheme="minorHAnsi" w:hAnsiTheme="minorHAnsi" w:cstheme="minorHAnsi"/>
          <w:sz w:val="16"/>
        </w:rPr>
        <w:t xml:space="preserve">This same scenario that occurred with the tobacco industry needs to occur with methane gas and the fossil fuel industry. The major difference in these two scenarios is that that </w:t>
      </w:r>
      <w:r w:rsidRPr="006B7C4E">
        <w:rPr>
          <w:rStyle w:val="StyleUnderline"/>
          <w:rFonts w:asciiTheme="minorHAnsi" w:hAnsiTheme="minorHAnsi" w:cstheme="minorHAnsi"/>
          <w:highlight w:val="green"/>
        </w:rPr>
        <w:t>this</w:t>
      </w:r>
      <w:r w:rsidRPr="006B7C4E">
        <w:rPr>
          <w:rStyle w:val="StyleUnderline"/>
          <w:rFonts w:asciiTheme="minorHAnsi" w:hAnsiTheme="minorHAnsi" w:cstheme="minorHAnsi"/>
        </w:rPr>
        <w:t xml:space="preserve"> fossil fuel product</w:t>
      </w:r>
      <w:r w:rsidRPr="006B7C4E">
        <w:rPr>
          <w:rFonts w:asciiTheme="minorHAnsi" w:hAnsiTheme="minorHAnsi" w:cstheme="minorHAnsi"/>
          <w:sz w:val="16"/>
        </w:rPr>
        <w:t xml:space="preserve"> doesn’t just threaten the lives of individuals who voluntarily breathe it in – it </w:t>
      </w:r>
      <w:r w:rsidRPr="006B7C4E">
        <w:rPr>
          <w:rStyle w:val="StyleUnderline"/>
          <w:rFonts w:asciiTheme="minorHAnsi" w:hAnsiTheme="minorHAnsi" w:cstheme="minorHAnsi"/>
          <w:highlight w:val="green"/>
        </w:rPr>
        <w:t>threatens</w:t>
      </w:r>
      <w:r w:rsidRPr="006B7C4E">
        <w:rPr>
          <w:rStyle w:val="StyleUnderline"/>
          <w:rFonts w:asciiTheme="minorHAnsi" w:hAnsiTheme="minorHAnsi" w:cstheme="minorHAnsi"/>
        </w:rPr>
        <w:t xml:space="preserve"> the lives of not only every human being, but also </w:t>
      </w:r>
      <w:r w:rsidRPr="006B7C4E">
        <w:rPr>
          <w:rStyle w:val="Emphasis"/>
          <w:rFonts w:asciiTheme="minorHAnsi" w:hAnsiTheme="minorHAnsi" w:cstheme="minorHAnsi"/>
          <w:highlight w:val="green"/>
        </w:rPr>
        <w:t>all life on the planet</w:t>
      </w:r>
      <w:r w:rsidRPr="006B7C4E">
        <w:rPr>
          <w:rStyle w:val="StyleUnderline"/>
          <w:rFonts w:asciiTheme="minorHAnsi" w:hAnsiTheme="minorHAnsi" w:cstheme="minorHAnsi"/>
          <w:highlight w:val="green"/>
        </w:rPr>
        <w:t>. The outcome</w:t>
      </w:r>
      <w:r w:rsidRPr="006B7C4E">
        <w:rPr>
          <w:rFonts w:asciiTheme="minorHAnsi" w:hAnsiTheme="minorHAnsi" w:cstheme="minorHAnsi"/>
          <w:sz w:val="16"/>
        </w:rPr>
        <w:t xml:space="preserve"> of this scenario </w:t>
      </w:r>
      <w:r w:rsidRPr="006B7C4E">
        <w:rPr>
          <w:rStyle w:val="StyleUnderline"/>
          <w:rFonts w:asciiTheme="minorHAnsi" w:hAnsiTheme="minorHAnsi" w:cstheme="minorHAnsi"/>
          <w:highlight w:val="green"/>
        </w:rPr>
        <w:t>needs to be a</w:t>
      </w:r>
      <w:r w:rsidRPr="006B7C4E">
        <w:rPr>
          <w:rFonts w:asciiTheme="minorHAnsi" w:hAnsiTheme="minorHAnsi" w:cstheme="minorHAnsi"/>
          <w:sz w:val="16"/>
        </w:rPr>
        <w:t xml:space="preserve"> moratorium and eventual </w:t>
      </w:r>
      <w:r w:rsidRPr="006B7C4E">
        <w:rPr>
          <w:rStyle w:val="Emphasis"/>
          <w:rFonts w:asciiTheme="minorHAnsi" w:hAnsiTheme="minorHAnsi" w:cstheme="minorHAnsi"/>
          <w:highlight w:val="green"/>
        </w:rPr>
        <w:t>end</w:t>
      </w:r>
      <w:r w:rsidRPr="006B7C4E">
        <w:rPr>
          <w:rStyle w:val="StyleUnderline"/>
          <w:rFonts w:asciiTheme="minorHAnsi" w:hAnsiTheme="minorHAnsi" w:cstheme="minorHAnsi"/>
          <w:highlight w:val="green"/>
        </w:rPr>
        <w:t xml:space="preserve"> to all use of</w:t>
      </w:r>
      <w:r w:rsidRPr="006B7C4E">
        <w:rPr>
          <w:rStyle w:val="StyleUnderline"/>
          <w:rFonts w:asciiTheme="minorHAnsi" w:hAnsiTheme="minorHAnsi" w:cstheme="minorHAnsi"/>
        </w:rPr>
        <w:t xml:space="preserve"> methane </w:t>
      </w:r>
      <w:r w:rsidRPr="006B7C4E">
        <w:rPr>
          <w:rStyle w:val="StyleUnderline"/>
          <w:rFonts w:asciiTheme="minorHAnsi" w:hAnsiTheme="minorHAnsi" w:cstheme="minorHAnsi"/>
          <w:highlight w:val="green"/>
        </w:rPr>
        <w:t>gas as</w:t>
      </w:r>
      <w:r w:rsidRPr="006B7C4E">
        <w:rPr>
          <w:rStyle w:val="StyleUnderline"/>
          <w:rFonts w:asciiTheme="minorHAnsi" w:hAnsiTheme="minorHAnsi" w:cstheme="minorHAnsi"/>
        </w:rPr>
        <w:t xml:space="preserve"> an </w:t>
      </w:r>
      <w:r w:rsidRPr="006B7C4E">
        <w:rPr>
          <w:rStyle w:val="StyleUnderline"/>
          <w:rFonts w:asciiTheme="minorHAnsi" w:hAnsiTheme="minorHAnsi" w:cstheme="minorHAnsi"/>
          <w:highlight w:val="green"/>
        </w:rPr>
        <w:t>energy</w:t>
      </w:r>
      <w:r w:rsidRPr="006B7C4E">
        <w:rPr>
          <w:rStyle w:val="StyleUnderline"/>
          <w:rFonts w:asciiTheme="minorHAnsi" w:hAnsiTheme="minorHAnsi" w:cstheme="minorHAnsi"/>
        </w:rPr>
        <w:t xml:space="preserve"> source. For the sake of</w:t>
      </w:r>
      <w:r w:rsidRPr="006B7C4E">
        <w:rPr>
          <w:rFonts w:asciiTheme="minorHAnsi" w:hAnsiTheme="minorHAnsi" w:cstheme="minorHAnsi"/>
          <w:sz w:val="16"/>
        </w:rPr>
        <w:t xml:space="preserve"> all of us, </w:t>
      </w:r>
      <w:r w:rsidRPr="006B7C4E">
        <w:rPr>
          <w:rStyle w:val="StyleUnderline"/>
          <w:rFonts w:asciiTheme="minorHAnsi" w:hAnsiTheme="minorHAnsi" w:cstheme="minorHAnsi"/>
        </w:rPr>
        <w:t>our</w:t>
      </w:r>
      <w:r w:rsidRPr="006B7C4E">
        <w:rPr>
          <w:rFonts w:asciiTheme="minorHAnsi" w:hAnsiTheme="minorHAnsi" w:cstheme="minorHAnsi"/>
          <w:sz w:val="16"/>
        </w:rPr>
        <w:t xml:space="preserve"> communities, and </w:t>
      </w:r>
      <w:r w:rsidRPr="006B7C4E">
        <w:rPr>
          <w:rStyle w:val="Emphasis"/>
          <w:rFonts w:asciiTheme="minorHAnsi" w:hAnsiTheme="minorHAnsi" w:cstheme="minorHAnsi"/>
        </w:rPr>
        <w:t>world</w:t>
      </w:r>
      <w:r w:rsidRPr="006B7C4E">
        <w:rPr>
          <w:rStyle w:val="StyleUnderline"/>
          <w:rFonts w:asciiTheme="minorHAnsi" w:hAnsiTheme="minorHAnsi" w:cstheme="minorHAnsi"/>
        </w:rPr>
        <w:t>, the sooner the better</w:t>
      </w:r>
      <w:r w:rsidRPr="006B7C4E">
        <w:rPr>
          <w:rFonts w:asciiTheme="minorHAnsi" w:hAnsiTheme="minorHAnsi" w:cstheme="minorHAnsi"/>
          <w:sz w:val="16"/>
        </w:rPr>
        <w:t>. This abomination is different. There is no time to waste.</w:t>
      </w:r>
    </w:p>
    <w:p w14:paraId="37534A54" w14:textId="476136DD" w:rsidR="00334B0A" w:rsidRPr="006B7C4E" w:rsidRDefault="006F742F" w:rsidP="00CC346C">
      <w:pPr>
        <w:pStyle w:val="Heading3"/>
        <w:rPr>
          <w:rFonts w:asciiTheme="minorHAnsi" w:hAnsiTheme="minorHAnsi" w:cstheme="minorHAnsi"/>
        </w:rPr>
      </w:pPr>
      <w:r w:rsidRPr="006B7C4E">
        <w:rPr>
          <w:rFonts w:asciiTheme="minorHAnsi" w:hAnsiTheme="minorHAnsi" w:cstheme="minorHAnsi"/>
        </w:rPr>
        <w:t>Exploration</w:t>
      </w:r>
    </w:p>
    <w:p w14:paraId="41EA8CCF" w14:textId="4CDDBA46" w:rsidR="00D41A6F" w:rsidRPr="006B7C4E" w:rsidRDefault="00D41A6F" w:rsidP="005A139A">
      <w:pPr>
        <w:pStyle w:val="Heading4"/>
        <w:rPr>
          <w:rFonts w:asciiTheme="minorHAnsi" w:hAnsiTheme="minorHAnsi" w:cstheme="minorHAnsi"/>
          <w:lang w:val="es-ES"/>
        </w:rPr>
      </w:pPr>
      <w:r w:rsidRPr="006B7C4E">
        <w:rPr>
          <w:rFonts w:asciiTheme="minorHAnsi" w:hAnsiTheme="minorHAnsi" w:cstheme="minorHAnsi"/>
          <w:lang w:val="es-ES"/>
        </w:rPr>
        <w:t>CSIS</w:t>
      </w:r>
    </w:p>
    <w:p w14:paraId="283B05AE" w14:textId="3BA19C00" w:rsidR="005D06A1" w:rsidRPr="006B7C4E" w:rsidRDefault="005D06A1" w:rsidP="005D06A1">
      <w:pPr>
        <w:rPr>
          <w:rFonts w:asciiTheme="minorHAnsi" w:hAnsiTheme="minorHAnsi" w:cstheme="minorHAnsi"/>
        </w:rPr>
      </w:pPr>
      <w:r w:rsidRPr="006B7C4E">
        <w:rPr>
          <w:rFonts w:asciiTheme="minorHAnsi" w:hAnsiTheme="minorHAnsi" w:cstheme="minorHAnsi"/>
        </w:rPr>
        <w:t>1 -- their only warrant is a quote from a nasa official</w:t>
      </w:r>
    </w:p>
    <w:p w14:paraId="7B55AB51" w14:textId="77777777" w:rsidR="005D06A1" w:rsidRPr="006B7C4E" w:rsidRDefault="005D06A1" w:rsidP="005D06A1">
      <w:pPr>
        <w:rPr>
          <w:rFonts w:asciiTheme="minorHAnsi" w:hAnsiTheme="minorHAnsi" w:cstheme="minorHAnsi"/>
        </w:rPr>
      </w:pPr>
      <w:r w:rsidRPr="006B7C4E">
        <w:rPr>
          <w:rFonts w:asciiTheme="minorHAnsi" w:hAnsiTheme="minorHAnsi" w:cstheme="minorHAnsi"/>
        </w:rPr>
        <w:t>2 -- not reverse causal</w:t>
      </w:r>
    </w:p>
    <w:p w14:paraId="209A2ABA" w14:textId="77777777" w:rsidR="005D06A1" w:rsidRPr="006B7C4E" w:rsidRDefault="005D06A1" w:rsidP="005D06A1">
      <w:pPr>
        <w:rPr>
          <w:rFonts w:asciiTheme="minorHAnsi" w:hAnsiTheme="minorHAnsi" w:cstheme="minorHAnsi"/>
        </w:rPr>
      </w:pPr>
      <w:r w:rsidRPr="006B7C4E">
        <w:rPr>
          <w:rFonts w:asciiTheme="minorHAnsi" w:hAnsiTheme="minorHAnsi" w:cstheme="minorHAnsi"/>
        </w:rPr>
        <w:t>3 -- turn. empirics. Space race heightened tensions. Private defuses</w:t>
      </w:r>
    </w:p>
    <w:p w14:paraId="5565F56A" w14:textId="77777777" w:rsidR="005D06A1" w:rsidRPr="006B7C4E" w:rsidRDefault="005D06A1" w:rsidP="005D06A1">
      <w:pPr>
        <w:rPr>
          <w:rFonts w:asciiTheme="minorHAnsi" w:hAnsiTheme="minorHAnsi" w:cstheme="minorHAnsi"/>
        </w:rPr>
      </w:pPr>
    </w:p>
    <w:p w14:paraId="4384C72A" w14:textId="492F29AB" w:rsidR="005D06A1" w:rsidRPr="006B7C4E" w:rsidRDefault="00D41A6F" w:rsidP="005A139A">
      <w:pPr>
        <w:pStyle w:val="Heading4"/>
        <w:rPr>
          <w:rFonts w:asciiTheme="minorHAnsi" w:hAnsiTheme="minorHAnsi" w:cstheme="minorHAnsi"/>
        </w:rPr>
      </w:pPr>
      <w:r w:rsidRPr="006B7C4E">
        <w:rPr>
          <w:rFonts w:asciiTheme="minorHAnsi" w:hAnsiTheme="minorHAnsi" w:cstheme="minorHAnsi"/>
        </w:rPr>
        <w:t>Weir</w:t>
      </w:r>
    </w:p>
    <w:p w14:paraId="1EC4D57F" w14:textId="674B5ED1" w:rsidR="00E14874" w:rsidRPr="006B7C4E" w:rsidRDefault="0087692A" w:rsidP="00E14874">
      <w:pPr>
        <w:pStyle w:val="Heading4"/>
        <w:rPr>
          <w:rFonts w:asciiTheme="minorHAnsi" w:hAnsiTheme="minorHAnsi" w:cstheme="minorHAnsi"/>
        </w:rPr>
      </w:pPr>
      <w:r>
        <w:rPr>
          <w:rFonts w:asciiTheme="minorHAnsi" w:hAnsiTheme="minorHAnsi" w:cstheme="minorHAnsi"/>
        </w:rPr>
        <w:t xml:space="preserve">1 – </w:t>
      </w:r>
      <w:r w:rsidR="00E14874" w:rsidRPr="006B7C4E">
        <w:rPr>
          <w:rFonts w:asciiTheme="minorHAnsi" w:hAnsiTheme="minorHAnsi" w:cstheme="minorHAnsi"/>
        </w:rPr>
        <w:t>ZERO risk of extinction over Ukraine – NATO troops are not involved</w:t>
      </w:r>
    </w:p>
    <w:p w14:paraId="003F2ED3" w14:textId="77777777" w:rsidR="00E14874" w:rsidRPr="006B7C4E" w:rsidRDefault="00E14874" w:rsidP="00E14874">
      <w:pPr>
        <w:rPr>
          <w:rStyle w:val="Style13ptBold"/>
          <w:rFonts w:asciiTheme="minorHAnsi" w:hAnsiTheme="minorHAnsi" w:cstheme="minorHAnsi"/>
        </w:rPr>
      </w:pPr>
      <w:r w:rsidRPr="006B7C4E">
        <w:rPr>
          <w:rStyle w:val="Style13ptBold"/>
          <w:rFonts w:asciiTheme="minorHAnsi" w:hAnsiTheme="minorHAnsi" w:cstheme="minorHAnsi"/>
        </w:rPr>
        <w:t>Crowley 22</w:t>
      </w:r>
    </w:p>
    <w:p w14:paraId="12F40549" w14:textId="77777777" w:rsidR="00E14874" w:rsidRPr="006B7C4E" w:rsidRDefault="00E14874" w:rsidP="00E14874">
      <w:pPr>
        <w:rPr>
          <w:rFonts w:asciiTheme="minorHAnsi" w:hAnsiTheme="minorHAnsi" w:cstheme="minorHAnsi"/>
        </w:rPr>
      </w:pPr>
      <w:r w:rsidRPr="006B7C4E">
        <w:rPr>
          <w:rFonts w:asciiTheme="minorHAnsi" w:hAnsiTheme="minorHAnsi" w:cstheme="minorHAnsi"/>
        </w:rPr>
        <w:t>https://www.nytimes.com/2022/02/05/us/politics/biden-ukraine-russia-war.html</w:t>
      </w:r>
    </w:p>
    <w:p w14:paraId="0FC54A6C" w14:textId="43A2523F" w:rsidR="00E14874" w:rsidRPr="006B7C4E" w:rsidRDefault="00E14874" w:rsidP="005D06A1">
      <w:pPr>
        <w:rPr>
          <w:rFonts w:asciiTheme="minorHAnsi" w:hAnsiTheme="minorHAnsi" w:cstheme="minorHAnsi"/>
        </w:rPr>
      </w:pPr>
      <w:r w:rsidRPr="006B7C4E">
        <w:rPr>
          <w:rFonts w:asciiTheme="minorHAnsi" w:hAnsiTheme="minorHAnsi" w:cstheme="minorHAnsi"/>
          <w:sz w:val="16"/>
        </w:rPr>
        <w:t xml:space="preserve">WASHINGTON — </w:t>
      </w:r>
      <w:r w:rsidRPr="006B7C4E">
        <w:rPr>
          <w:rStyle w:val="StyleUnderline"/>
          <w:rFonts w:asciiTheme="minorHAnsi" w:hAnsiTheme="minorHAnsi" w:cstheme="minorHAnsi"/>
        </w:rPr>
        <w:t xml:space="preserve">President Biden flexed America’s military power in hopes of deterring a Russian invasion of Ukraine with his announcement this week that 3,000 U.S. troops were heading to Eastern Europe. But Mr. </w:t>
      </w:r>
      <w:r w:rsidRPr="006B7C4E">
        <w:rPr>
          <w:rStyle w:val="StyleUnderline"/>
          <w:rFonts w:asciiTheme="minorHAnsi" w:hAnsiTheme="minorHAnsi" w:cstheme="minorHAnsi"/>
          <w:highlight w:val="green"/>
        </w:rPr>
        <w:t>Biden is not readying for war</w:t>
      </w:r>
      <w:r w:rsidRPr="006B7C4E">
        <w:rPr>
          <w:rStyle w:val="StyleUnderline"/>
          <w:rFonts w:asciiTheme="minorHAnsi" w:hAnsiTheme="minorHAnsi" w:cstheme="minorHAnsi"/>
        </w:rPr>
        <w:t xml:space="preserve"> with Russia. The </w:t>
      </w:r>
      <w:r w:rsidRPr="006B7C4E">
        <w:rPr>
          <w:rStyle w:val="StyleUnderline"/>
          <w:rFonts w:asciiTheme="minorHAnsi" w:hAnsiTheme="minorHAnsi" w:cstheme="minorHAnsi"/>
          <w:highlight w:val="green"/>
        </w:rPr>
        <w:t xml:space="preserve">troops will be </w:t>
      </w:r>
      <w:hyperlink r:id="rId25" w:history="1">
        <w:r w:rsidRPr="006B7C4E">
          <w:rPr>
            <w:rStyle w:val="StyleUnderline"/>
            <w:rFonts w:asciiTheme="minorHAnsi" w:hAnsiTheme="minorHAnsi" w:cstheme="minorHAnsi"/>
            <w:highlight w:val="green"/>
          </w:rPr>
          <w:t>shoring up NATO countries</w:t>
        </w:r>
      </w:hyperlink>
      <w:r w:rsidRPr="006B7C4E">
        <w:rPr>
          <w:rStyle w:val="StyleUnderline"/>
          <w:rFonts w:asciiTheme="minorHAnsi" w:hAnsiTheme="minorHAnsi" w:cstheme="minorHAnsi"/>
          <w:highlight w:val="green"/>
        </w:rPr>
        <w:t>, not defending Ukraine itself</w:t>
      </w:r>
      <w:r w:rsidRPr="006B7C4E">
        <w:rPr>
          <w:rStyle w:val="StyleUnderline"/>
          <w:rFonts w:asciiTheme="minorHAnsi" w:hAnsiTheme="minorHAnsi" w:cstheme="minorHAnsi"/>
        </w:rPr>
        <w:t xml:space="preserve"> — which is not a member of the alliance — as President Vladimir V. Putin of Russia builds up military forces near the borders of its neighbor. And lest there be any misunderstanding, Mr. Biden has repeatedly made clear that he has no intention of sending U.S. troops to Ukraine.</w:t>
      </w:r>
      <w:r w:rsidRPr="006B7C4E">
        <w:rPr>
          <w:rFonts w:asciiTheme="minorHAnsi" w:hAnsiTheme="minorHAnsi" w:cstheme="minorHAnsi"/>
          <w:sz w:val="16"/>
        </w:rPr>
        <w:t xml:space="preserve"> During national security crises, presidents often issue the cryptic warning that “all options are on the table</w:t>
      </w:r>
      <w:r w:rsidRPr="006B7C4E">
        <w:rPr>
          <w:rStyle w:val="StyleUnderline"/>
          <w:rFonts w:asciiTheme="minorHAnsi" w:hAnsiTheme="minorHAnsi" w:cstheme="minorHAnsi"/>
        </w:rPr>
        <w:t xml:space="preserve">.” But Mr. </w:t>
      </w:r>
      <w:r w:rsidRPr="006B7C4E">
        <w:rPr>
          <w:rStyle w:val="StyleUnderline"/>
          <w:rFonts w:asciiTheme="minorHAnsi" w:hAnsiTheme="minorHAnsi" w:cstheme="minorHAnsi"/>
          <w:highlight w:val="green"/>
        </w:rPr>
        <w:t>Biden</w:t>
      </w:r>
      <w:r w:rsidRPr="006B7C4E">
        <w:rPr>
          <w:rStyle w:val="StyleUnderline"/>
          <w:rFonts w:asciiTheme="minorHAnsi" w:hAnsiTheme="minorHAnsi" w:cstheme="minorHAnsi"/>
        </w:rPr>
        <w:t xml:space="preserve"> pointedly </w:t>
      </w:r>
      <w:r w:rsidRPr="006B7C4E">
        <w:rPr>
          <w:rStyle w:val="StyleUnderline"/>
          <w:rFonts w:asciiTheme="minorHAnsi" w:hAnsiTheme="minorHAnsi" w:cstheme="minorHAnsi"/>
          <w:highlight w:val="green"/>
        </w:rPr>
        <w:t>said</w:t>
      </w:r>
      <w:r w:rsidRPr="006B7C4E">
        <w:rPr>
          <w:rStyle w:val="StyleUnderline"/>
          <w:rFonts w:asciiTheme="minorHAnsi" w:hAnsiTheme="minorHAnsi" w:cstheme="minorHAnsi"/>
        </w:rPr>
        <w:t xml:space="preserve"> in early December that the </w:t>
      </w:r>
      <w:r w:rsidRPr="006B7C4E">
        <w:rPr>
          <w:rStyle w:val="StyleUnderline"/>
          <w:rFonts w:asciiTheme="minorHAnsi" w:hAnsiTheme="minorHAnsi" w:cstheme="minorHAnsi"/>
          <w:highlight w:val="green"/>
        </w:rPr>
        <w:t>military option</w:t>
      </w:r>
      <w:r w:rsidRPr="006B7C4E">
        <w:rPr>
          <w:rStyle w:val="StyleUnderline"/>
          <w:rFonts w:asciiTheme="minorHAnsi" w:hAnsiTheme="minorHAnsi" w:cstheme="minorHAnsi"/>
        </w:rPr>
        <w:t xml:space="preserve"> was “</w:t>
      </w:r>
      <w:r w:rsidRPr="006B7C4E">
        <w:rPr>
          <w:rStyle w:val="StyleUnderline"/>
          <w:rFonts w:asciiTheme="minorHAnsi" w:hAnsiTheme="minorHAnsi" w:cstheme="minorHAnsi"/>
          <w:highlight w:val="green"/>
        </w:rPr>
        <w:t>not on the table.”</w:t>
      </w:r>
      <w:r w:rsidRPr="006B7C4E">
        <w:rPr>
          <w:rFonts w:asciiTheme="minorHAnsi" w:hAnsiTheme="minorHAnsi" w:cstheme="minorHAnsi"/>
          <w:sz w:val="16"/>
        </w:rPr>
        <w:t xml:space="preserve"> “There is not going to be any American forces moving into Ukraine,” Mr. Biden reiterated to reporters last month. Mr. Biden was reflecting a political reality in war-wary Washington, where even many reliably hawkish voices in both parties show no appetite for seeing U.S. troops fight and potentially die for </w:t>
      </w:r>
      <w:hyperlink r:id="rId26" w:history="1">
        <w:r w:rsidRPr="006B7C4E">
          <w:rPr>
            <w:rStyle w:val="Hyperlink"/>
            <w:rFonts w:asciiTheme="minorHAnsi" w:hAnsiTheme="minorHAnsi" w:cstheme="minorHAnsi"/>
            <w:sz w:val="16"/>
          </w:rPr>
          <w:t>Ukraine</w:t>
        </w:r>
      </w:hyperlink>
      <w:r w:rsidRPr="006B7C4E">
        <w:rPr>
          <w:rFonts w:asciiTheme="minorHAnsi" w:hAnsiTheme="minorHAnsi" w:cstheme="minorHAnsi"/>
          <w:sz w:val="16"/>
        </w:rPr>
        <w:t xml:space="preserve">. </w:t>
      </w:r>
      <w:r w:rsidRPr="006B7C4E">
        <w:rPr>
          <w:rStyle w:val="StyleUnderline"/>
          <w:rFonts w:asciiTheme="minorHAnsi" w:hAnsiTheme="minorHAnsi" w:cstheme="minorHAnsi"/>
        </w:rPr>
        <w:t>His thinking is also surely informed by the frightening reality of Russia’s 4,500-warhead nuclear stockpile, which experts say Moscow would be quick to use, at least on a limited scale, in any losing fight with the West.</w:t>
      </w:r>
      <w:r w:rsidRPr="006B7C4E">
        <w:rPr>
          <w:rFonts w:asciiTheme="minorHAnsi" w:hAnsiTheme="minorHAnsi" w:cstheme="minorHAnsi"/>
          <w:sz w:val="16"/>
        </w:rPr>
        <w:t xml:space="preserve"> That position has frustrated some Russia hawks who believe it wise to keep Mr. Putin guessing about America’s intentions — and even a few who say the United States should be prepared to go to war for Ukraine. “Putin is someone who responds to brute force. And he is willing to pay a very high economic price for Ukraine,” said Ian Brzezinski, a former deputy assistant secretary of defense for Europe and NATO policy under President George W. Bush. “So Biden diluted our most important source of leverage in this crisis.” Mr. Brzezinski said that, among other actions, Mr. Biden should consider sending troops to western Ukraine as a deterrent. But Mr. Brzezinski is part of a distinct minority. In a Thursday address on the Senate floor, Senator Ted Cruz, Republican of Texas and an outspoken critic of Mr. Putin, said some people feared that “Biden will send American troops into Ukraine and start a shooting war with Putin if Russia invades.” “I want to be clear and unequivocal,” Mr. Cruz added. “Under no circumstances should we send our sons and daughters to die to defend Ukraine from Russia.” </w:t>
      </w:r>
      <w:hyperlink r:id="rId27" w:anchor="after-pp_edpick" w:history="1">
        <w:r w:rsidRPr="006B7C4E">
          <w:rPr>
            <w:rStyle w:val="Hyperlink"/>
            <w:rFonts w:asciiTheme="minorHAnsi" w:hAnsiTheme="minorHAnsi" w:cstheme="minorHAnsi"/>
            <w:sz w:val="16"/>
          </w:rPr>
          <w:t>Continue reading the main story</w:t>
        </w:r>
      </w:hyperlink>
      <w:r w:rsidRPr="006B7C4E">
        <w:rPr>
          <w:rFonts w:asciiTheme="minorHAnsi" w:hAnsiTheme="minorHAnsi" w:cstheme="minorHAnsi"/>
          <w:sz w:val="16"/>
        </w:rPr>
        <w:t xml:space="preserve"> It is a rare point of agreement between Mr. Cruz and liberal Democrats, and even former President Barack Obama, who </w:t>
      </w:r>
      <w:hyperlink r:id="rId28" w:anchor="3" w:tgtFrame="_blank" w:history="1">
        <w:r w:rsidRPr="006B7C4E">
          <w:rPr>
            <w:rStyle w:val="Hyperlink"/>
            <w:rFonts w:asciiTheme="minorHAnsi" w:hAnsiTheme="minorHAnsi" w:cstheme="minorHAnsi"/>
            <w:sz w:val="16"/>
          </w:rPr>
          <w:t>told</w:t>
        </w:r>
      </w:hyperlink>
      <w:r w:rsidRPr="006B7C4E">
        <w:rPr>
          <w:rFonts w:asciiTheme="minorHAnsi" w:hAnsiTheme="minorHAnsi" w:cstheme="minorHAnsi"/>
          <w:sz w:val="16"/>
        </w:rPr>
        <w:t xml:space="preserve"> The Atlantic magazine in 2016 that Ukraine was “an example of where we have to be very clear about what our core interests are and what we are willing to go to war for.” </w:t>
      </w:r>
    </w:p>
    <w:p w14:paraId="321ED925" w14:textId="77777777" w:rsidR="005D06A1" w:rsidRPr="006B7C4E" w:rsidRDefault="005D06A1" w:rsidP="005D06A1">
      <w:pPr>
        <w:rPr>
          <w:rFonts w:asciiTheme="minorHAnsi" w:hAnsiTheme="minorHAnsi" w:cstheme="minorHAnsi"/>
        </w:rPr>
      </w:pPr>
    </w:p>
    <w:p w14:paraId="647D2A2B" w14:textId="4C21329A" w:rsidR="005D06A1" w:rsidRPr="006B7C4E" w:rsidRDefault="00D41A6F" w:rsidP="000A27A4">
      <w:pPr>
        <w:pStyle w:val="Heading4"/>
        <w:rPr>
          <w:rFonts w:asciiTheme="minorHAnsi" w:hAnsiTheme="minorHAnsi" w:cstheme="minorHAnsi"/>
        </w:rPr>
      </w:pPr>
      <w:r w:rsidRPr="006B7C4E">
        <w:rPr>
          <w:rFonts w:asciiTheme="minorHAnsi" w:hAnsiTheme="minorHAnsi" w:cstheme="minorHAnsi"/>
        </w:rPr>
        <w:t>Arbat</w:t>
      </w:r>
      <w:r w:rsidR="0083289E" w:rsidRPr="006B7C4E">
        <w:rPr>
          <w:rFonts w:asciiTheme="minorHAnsi" w:hAnsiTheme="minorHAnsi" w:cstheme="minorHAnsi"/>
        </w:rPr>
        <w:t>o</w:t>
      </w:r>
      <w:r w:rsidRPr="006B7C4E">
        <w:rPr>
          <w:rFonts w:asciiTheme="minorHAnsi" w:hAnsiTheme="minorHAnsi" w:cstheme="minorHAnsi"/>
        </w:rPr>
        <w:t>v</w:t>
      </w:r>
    </w:p>
    <w:p w14:paraId="76C388E9" w14:textId="36786B28" w:rsidR="005D06A1" w:rsidRPr="006B7C4E" w:rsidRDefault="005D06A1" w:rsidP="00D41A6F">
      <w:pPr>
        <w:rPr>
          <w:rFonts w:asciiTheme="minorHAnsi" w:hAnsiTheme="minorHAnsi" w:cstheme="minorHAnsi"/>
        </w:rPr>
      </w:pPr>
      <w:r w:rsidRPr="006B7C4E">
        <w:rPr>
          <w:rFonts w:asciiTheme="minorHAnsi" w:hAnsiTheme="minorHAnsi" w:cstheme="minorHAnsi"/>
        </w:rPr>
        <w:t>space weapons nq --</w:t>
      </w:r>
    </w:p>
    <w:p w14:paraId="4869033E" w14:textId="77828423" w:rsidR="00FC112F" w:rsidRPr="006B7C4E" w:rsidRDefault="005D06A1" w:rsidP="005D06A1">
      <w:pPr>
        <w:rPr>
          <w:rFonts w:asciiTheme="minorHAnsi" w:hAnsiTheme="minorHAnsi" w:cstheme="minorHAnsi"/>
        </w:rPr>
      </w:pPr>
      <w:r w:rsidRPr="006B7C4E">
        <w:rPr>
          <w:rFonts w:asciiTheme="minorHAnsi" w:hAnsiTheme="minorHAnsi" w:cstheme="minorHAnsi"/>
        </w:rPr>
        <w:t>not an extinction claim</w:t>
      </w:r>
    </w:p>
    <w:p w14:paraId="65143A55" w14:textId="540EC663" w:rsidR="00CC346C" w:rsidRPr="006B7C4E" w:rsidRDefault="00CC346C" w:rsidP="005D06A1">
      <w:pPr>
        <w:rPr>
          <w:rFonts w:asciiTheme="minorHAnsi" w:hAnsiTheme="minorHAnsi" w:cstheme="minorHAnsi"/>
        </w:rPr>
      </w:pPr>
    </w:p>
    <w:p w14:paraId="533AE267" w14:textId="1A0F6A34" w:rsidR="001A0F76" w:rsidRPr="006B7C4E" w:rsidRDefault="00A54300" w:rsidP="001A0F76">
      <w:pPr>
        <w:pStyle w:val="Heading4"/>
        <w:rPr>
          <w:rFonts w:asciiTheme="minorHAnsi" w:hAnsiTheme="minorHAnsi" w:cstheme="minorHAnsi"/>
        </w:rPr>
      </w:pPr>
      <w:r w:rsidRPr="006B7C4E">
        <w:rPr>
          <w:rFonts w:asciiTheme="minorHAnsi" w:hAnsiTheme="minorHAnsi" w:cstheme="minorHAnsi"/>
        </w:rPr>
        <w:t>N</w:t>
      </w:r>
      <w:r w:rsidR="00EF1224" w:rsidRPr="006B7C4E">
        <w:rPr>
          <w:rFonts w:asciiTheme="minorHAnsi" w:hAnsiTheme="minorHAnsi" w:cstheme="minorHAnsi"/>
        </w:rPr>
        <w:t xml:space="preserve">o extinction – </w:t>
      </w:r>
      <w:r w:rsidR="006934A0" w:rsidRPr="006B7C4E">
        <w:rPr>
          <w:rFonts w:asciiTheme="minorHAnsi" w:hAnsiTheme="minorHAnsi" w:cstheme="minorHAnsi"/>
        </w:rPr>
        <w:t>i</w:t>
      </w:r>
      <w:r w:rsidR="001A0F76" w:rsidRPr="006B7C4E">
        <w:rPr>
          <w:rFonts w:asciiTheme="minorHAnsi" w:hAnsiTheme="minorHAnsi" w:cstheme="minorHAnsi"/>
        </w:rPr>
        <w:t xml:space="preserve">solated island populations repopulate Earth after radiation and nuclear winter </w:t>
      </w:r>
    </w:p>
    <w:p w14:paraId="150C74DE" w14:textId="77777777" w:rsidR="001A0F76" w:rsidRPr="006B7C4E" w:rsidRDefault="001A0F76" w:rsidP="001A0F76">
      <w:pPr>
        <w:rPr>
          <w:rFonts w:asciiTheme="minorHAnsi" w:hAnsiTheme="minorHAnsi" w:cstheme="minorHAnsi"/>
        </w:rPr>
      </w:pPr>
      <w:r w:rsidRPr="006B7C4E">
        <w:rPr>
          <w:rStyle w:val="Style13ptBold"/>
          <w:rFonts w:asciiTheme="minorHAnsi" w:hAnsiTheme="minorHAnsi" w:cstheme="minorHAnsi"/>
        </w:rPr>
        <w:t>Turchin and Green 18</w:t>
      </w:r>
      <w:r w:rsidRPr="006B7C4E">
        <w:rPr>
          <w:rFonts w:asciiTheme="minorHAnsi" w:hAnsiTheme="minorHAnsi" w:cstheme="minorHAnsi"/>
        </w:rPr>
        <w:t xml:space="preserve"> </w:t>
      </w:r>
      <w:r w:rsidRPr="006B7C4E">
        <w:rPr>
          <w:rFonts w:asciiTheme="minorHAnsi" w:hAnsiTheme="minorHAnsi" w:cstheme="minorHAnsi"/>
          <w:sz w:val="16"/>
          <w:szCs w:val="16"/>
        </w:rPr>
        <w:t>(Alexey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55DDB94D" w14:textId="1A46994C" w:rsidR="00CC346C" w:rsidRPr="006B7C4E" w:rsidRDefault="001A0F76" w:rsidP="005D06A1">
      <w:pPr>
        <w:rPr>
          <w:rFonts w:asciiTheme="minorHAnsi" w:hAnsiTheme="minorHAnsi" w:cstheme="minorHAnsi"/>
          <w:u w:val="single"/>
        </w:rPr>
      </w:pPr>
      <w:r w:rsidRPr="006B7C4E">
        <w:rPr>
          <w:rFonts w:asciiTheme="minorHAnsi" w:hAnsiTheme="minorHAnsi" w:cstheme="minorHAnsi"/>
          <w:u w:val="single"/>
        </w:rPr>
        <w:t>Different types of</w:t>
      </w:r>
      <w:r w:rsidRPr="006B7C4E">
        <w:rPr>
          <w:rFonts w:asciiTheme="minorHAnsi" w:hAnsiTheme="minorHAnsi" w:cstheme="minorHAnsi"/>
          <w:sz w:val="16"/>
          <w:szCs w:val="16"/>
        </w:rPr>
        <w:t xml:space="preserve"> possible </w:t>
      </w:r>
      <w:r w:rsidRPr="006B7C4E">
        <w:rPr>
          <w:rFonts w:asciiTheme="minorHAnsi" w:hAnsiTheme="minorHAnsi" w:cstheme="minorHAnsi"/>
          <w:u w:val="single"/>
        </w:rPr>
        <w:t>catastrophes suggest different scenarios for how survival could happen on an island. What is important is</w:t>
      </w:r>
      <w:r w:rsidRPr="006B7C4E">
        <w:rPr>
          <w:rFonts w:asciiTheme="minorHAnsi" w:hAnsiTheme="minorHAnsi" w:cstheme="minorHAnsi"/>
          <w:sz w:val="16"/>
          <w:szCs w:val="16"/>
        </w:rPr>
        <w:t xml:space="preserve"> that </w:t>
      </w:r>
      <w:r w:rsidRPr="006B7C4E">
        <w:rPr>
          <w:rFonts w:asciiTheme="minorHAnsi" w:hAnsiTheme="minorHAnsi" w:cstheme="minorHAnsi"/>
          <w:u w:val="single"/>
        </w:rPr>
        <w:t>the island should have properties</w:t>
      </w:r>
      <w:r w:rsidRPr="006B7C4E">
        <w:rPr>
          <w:rFonts w:asciiTheme="minorHAnsi" w:hAnsiTheme="minorHAnsi" w:cstheme="minorHAnsi"/>
          <w:sz w:val="16"/>
          <w:szCs w:val="16"/>
        </w:rPr>
        <w:t xml:space="preserve"> </w:t>
      </w:r>
      <w:r w:rsidRPr="006B7C4E">
        <w:rPr>
          <w:rFonts w:asciiTheme="minorHAnsi" w:hAnsiTheme="minorHAnsi" w:cstheme="minorHAnsi"/>
          <w:u w:val="single"/>
        </w:rPr>
        <w:t>which</w:t>
      </w:r>
      <w:r w:rsidRPr="006B7C4E">
        <w:rPr>
          <w:rFonts w:asciiTheme="minorHAnsi" w:hAnsiTheme="minorHAnsi" w:cstheme="minorHAnsi"/>
          <w:sz w:val="16"/>
          <w:szCs w:val="16"/>
        </w:rPr>
        <w:t xml:space="preserve"> </w:t>
      </w:r>
      <w:r w:rsidRPr="006B7C4E">
        <w:rPr>
          <w:rFonts w:asciiTheme="minorHAnsi" w:hAnsiTheme="minorHAnsi" w:cstheme="minorHAnsi"/>
          <w:u w:val="single"/>
        </w:rPr>
        <w:t>protect against the specific dangers of</w:t>
      </w:r>
      <w:r w:rsidRPr="006B7C4E">
        <w:rPr>
          <w:rFonts w:asciiTheme="minorHAnsi" w:hAnsiTheme="minorHAnsi" w:cstheme="minorHAnsi"/>
          <w:sz w:val="16"/>
          <w:szCs w:val="16"/>
        </w:rPr>
        <w:t xml:space="preserve"> particular global </w:t>
      </w:r>
      <w:r w:rsidRPr="006B7C4E">
        <w:rPr>
          <w:rFonts w:asciiTheme="minorHAnsi" w:hAnsiTheme="minorHAnsi" w:cstheme="minorHAnsi"/>
          <w:u w:val="single"/>
        </w:rPr>
        <w:t>catastrophic risks</w:t>
      </w:r>
      <w:r w:rsidRPr="006B7C4E">
        <w:rPr>
          <w:rFonts w:asciiTheme="minorHAnsi" w:hAnsiTheme="minorHAnsi" w:cstheme="minorHAnsi"/>
          <w:sz w:val="16"/>
          <w:szCs w:val="16"/>
        </w:rPr>
        <w:t xml:space="preserve">. </w:t>
      </w:r>
      <w:r w:rsidRPr="006B7C4E">
        <w:rPr>
          <w:rFonts w:asciiTheme="minorHAnsi" w:hAnsiTheme="minorHAnsi" w:cstheme="minorHAnsi"/>
          <w:u w:val="single"/>
        </w:rPr>
        <w:t xml:space="preserve">Specifically, different islands will provide protection against different risks, and their natural diversity will contribute to a higher total level of protection: </w:t>
      </w:r>
      <w:r w:rsidRPr="006B7C4E">
        <w:rPr>
          <w:rFonts w:asciiTheme="minorHAnsi" w:hAnsiTheme="minorHAnsi" w:cstheme="minorHAnsi"/>
          <w:sz w:val="16"/>
          <w:szCs w:val="16"/>
        </w:rPr>
        <w:t xml:space="preserve"> </w:t>
      </w:r>
      <w:r w:rsidRPr="006B7C4E">
        <w:rPr>
          <w:rFonts w:asciiTheme="minorHAnsi" w:hAnsiTheme="minorHAnsi" w:cstheme="minorHAnsi"/>
          <w:b/>
          <w:bCs/>
          <w:u w:val="single"/>
        </w:rPr>
        <w:t xml:space="preserve">Quarantined island survives pandemic </w:t>
      </w:r>
      <w:r w:rsidRPr="006B7C4E">
        <w:rPr>
          <w:rFonts w:asciiTheme="minorHAnsi" w:hAnsiTheme="minorHAnsi" w:cstheme="minorHAnsi"/>
          <w:sz w:val="16"/>
          <w:szCs w:val="16"/>
        </w:rPr>
        <w:t xml:space="preserve">. An island could impose effective quarantine </w:t>
      </w:r>
      <w:r w:rsidRPr="006B7C4E">
        <w:rPr>
          <w:rFonts w:asciiTheme="minorHAnsi" w:hAnsiTheme="minorHAnsi" w:cstheme="minorHAnsi"/>
          <w:u w:val="single"/>
        </w:rPr>
        <w:t>if it is sufficiently remote and simultaneously able to protect itself</w:t>
      </w:r>
      <w:r w:rsidRPr="006B7C4E">
        <w:rPr>
          <w:rFonts w:asciiTheme="minorHAnsi" w:hAnsiTheme="minorHAnsi" w:cstheme="minorHAnsi"/>
          <w:sz w:val="16"/>
          <w:szCs w:val="16"/>
        </w:rPr>
        <w:t xml:space="preserve">, possibly using military ships and air defense.  </w:t>
      </w:r>
      <w:r w:rsidRPr="006B7C4E">
        <w:rPr>
          <w:rFonts w:asciiTheme="minorHAnsi" w:hAnsiTheme="minorHAnsi" w:cstheme="minorHAnsi"/>
          <w:b/>
          <w:bCs/>
          <w:u w:val="single"/>
        </w:rPr>
        <w:t>Far northern</w:t>
      </w:r>
      <w:r w:rsidRPr="006B7C4E">
        <w:rPr>
          <w:rFonts w:asciiTheme="minorHAnsi" w:hAnsiTheme="minorHAnsi" w:cstheme="minorHAnsi"/>
          <w:b/>
          <w:bCs/>
          <w:sz w:val="16"/>
          <w:szCs w:val="16"/>
        </w:rPr>
        <w:t xml:space="preserve"> </w:t>
      </w:r>
      <w:r w:rsidRPr="006B7C4E">
        <w:rPr>
          <w:rFonts w:asciiTheme="minorHAnsi" w:hAnsiTheme="minorHAnsi" w:cstheme="minorHAnsi"/>
          <w:b/>
          <w:bCs/>
          <w:highlight w:val="green"/>
          <w:u w:val="single"/>
        </w:rPr>
        <w:t>aboriginal people survive an ice age</w:t>
      </w:r>
      <w:r w:rsidRPr="006B7C4E">
        <w:rPr>
          <w:rFonts w:asciiTheme="minorHAnsi" w:hAnsiTheme="minorHAnsi" w:cstheme="minorHAnsi"/>
          <w:sz w:val="16"/>
          <w:szCs w:val="16"/>
        </w:rPr>
        <w:t xml:space="preserve">. Many far </w:t>
      </w:r>
      <w:r w:rsidRPr="006B7C4E">
        <w:rPr>
          <w:rFonts w:asciiTheme="minorHAnsi" w:hAnsiTheme="minorHAnsi" w:cstheme="minorHAnsi"/>
          <w:u w:val="single"/>
        </w:rPr>
        <w:t xml:space="preserve">northern </w:t>
      </w:r>
      <w:r w:rsidRPr="006B7C4E">
        <w:rPr>
          <w:rFonts w:asciiTheme="minorHAnsi" w:hAnsiTheme="minorHAnsi" w:cstheme="minorHAnsi"/>
          <w:highlight w:val="green"/>
          <w:u w:val="single"/>
        </w:rPr>
        <w:t>people</w:t>
      </w:r>
      <w:r w:rsidRPr="006B7C4E">
        <w:rPr>
          <w:rFonts w:asciiTheme="minorHAnsi" w:hAnsiTheme="minorHAnsi" w:cstheme="minorHAnsi"/>
          <w:u w:val="single"/>
        </w:rPr>
        <w:t xml:space="preserve"> have </w:t>
      </w:r>
      <w:r w:rsidRPr="006B7C4E">
        <w:rPr>
          <w:rFonts w:asciiTheme="minorHAnsi" w:hAnsiTheme="minorHAnsi" w:cstheme="minorHAnsi"/>
          <w:highlight w:val="green"/>
          <w:u w:val="single"/>
        </w:rPr>
        <w:t>adapted</w:t>
      </w:r>
      <w:r w:rsidRPr="006B7C4E">
        <w:rPr>
          <w:rFonts w:asciiTheme="minorHAnsi" w:hAnsiTheme="minorHAnsi" w:cstheme="minorHAnsi"/>
          <w:u w:val="single"/>
        </w:rPr>
        <w:t xml:space="preserve"> </w:t>
      </w:r>
      <w:r w:rsidRPr="006B7C4E">
        <w:rPr>
          <w:rFonts w:asciiTheme="minorHAnsi" w:hAnsiTheme="minorHAnsi" w:cstheme="minorHAnsi"/>
          <w:highlight w:val="green"/>
          <w:u w:val="single"/>
        </w:rPr>
        <w:t>to survive in extreme</w:t>
      </w:r>
      <w:r w:rsidRPr="006B7C4E">
        <w:rPr>
          <w:rFonts w:asciiTheme="minorHAnsi" w:hAnsiTheme="minorHAnsi" w:cstheme="minorHAnsi"/>
          <w:u w:val="single"/>
        </w:rPr>
        <w:t>ly cold</w:t>
      </w:r>
      <w:r w:rsidRPr="006B7C4E">
        <w:rPr>
          <w:rFonts w:asciiTheme="minorHAnsi" w:hAnsiTheme="minorHAnsi" w:cstheme="minorHAnsi"/>
          <w:sz w:val="16"/>
          <w:szCs w:val="16"/>
        </w:rPr>
        <w:t xml:space="preserve"> and dangerous </w:t>
      </w:r>
      <w:r w:rsidRPr="006B7C4E">
        <w:rPr>
          <w:rFonts w:asciiTheme="minorHAnsi" w:hAnsiTheme="minorHAnsi" w:cstheme="minorHAnsi"/>
          <w:highlight w:val="green"/>
          <w:u w:val="single"/>
        </w:rPr>
        <w:t>environments</w:t>
      </w:r>
      <w:r w:rsidRPr="006B7C4E">
        <w:rPr>
          <w:rFonts w:asciiTheme="minorHAnsi" w:hAnsiTheme="minorHAnsi" w:cstheme="minorHAnsi"/>
          <w:sz w:val="16"/>
          <w:szCs w:val="16"/>
        </w:rPr>
        <w:t xml:space="preserve">, </w:t>
      </w:r>
      <w:r w:rsidRPr="006B7C4E">
        <w:rPr>
          <w:rFonts w:asciiTheme="minorHAnsi" w:hAnsiTheme="minorHAnsi" w:cstheme="minorHAnsi"/>
          <w:u w:val="single"/>
        </w:rPr>
        <w:t>and</w:t>
      </w:r>
      <w:r w:rsidRPr="006B7C4E">
        <w:rPr>
          <w:rFonts w:asciiTheme="minorHAnsi" w:hAnsiTheme="minorHAnsi" w:cstheme="minorHAnsi"/>
          <w:sz w:val="16"/>
          <w:szCs w:val="16"/>
        </w:rPr>
        <w:t xml:space="preserve"> under the right circumstances </w:t>
      </w:r>
      <w:r w:rsidRPr="006B7C4E">
        <w:rPr>
          <w:rFonts w:asciiTheme="minorHAnsi" w:hAnsiTheme="minorHAnsi" w:cstheme="minorHAnsi"/>
          <w:u w:val="single"/>
        </w:rPr>
        <w:t>could</w:t>
      </w:r>
      <w:r w:rsidRPr="006B7C4E">
        <w:rPr>
          <w:rFonts w:asciiTheme="minorHAnsi" w:hAnsiTheme="minorHAnsi" w:cstheme="minorHAnsi"/>
          <w:sz w:val="16"/>
          <w:szCs w:val="16"/>
        </w:rPr>
        <w:t xml:space="preserve"> potentially </w:t>
      </w:r>
      <w:r w:rsidRPr="006B7C4E">
        <w:rPr>
          <w:rFonts w:asciiTheme="minorHAnsi" w:hAnsiTheme="minorHAnsi" w:cstheme="minorHAnsi"/>
          <w:u w:val="single"/>
        </w:rPr>
        <w:t>survive the return of an ice age</w:t>
      </w:r>
      <w:r w:rsidRPr="006B7C4E">
        <w:rPr>
          <w:rFonts w:asciiTheme="minorHAnsi" w:hAnsiTheme="minorHAnsi" w:cstheme="minorHAnsi"/>
          <w:sz w:val="16"/>
          <w:szCs w:val="16"/>
        </w:rPr>
        <w:t xml:space="preserv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w:t>
      </w:r>
      <w:r w:rsidRPr="006B7C4E">
        <w:rPr>
          <w:rFonts w:asciiTheme="minorHAnsi" w:hAnsiTheme="minorHAnsi" w:cstheme="minorHAnsi"/>
          <w:u w:val="single"/>
        </w:rPr>
        <w:t>preservation of</w:t>
      </w:r>
      <w:r w:rsidRPr="006B7C4E">
        <w:rPr>
          <w:rFonts w:asciiTheme="minorHAnsi" w:hAnsiTheme="minorHAnsi" w:cstheme="minorHAnsi"/>
          <w:sz w:val="16"/>
          <w:szCs w:val="16"/>
        </w:rPr>
        <w:t xml:space="preserve"> their </w:t>
      </w:r>
      <w:r w:rsidRPr="006B7C4E">
        <w:rPr>
          <w:rFonts w:asciiTheme="minorHAnsi" w:hAnsiTheme="minorHAnsi" w:cstheme="minorHAnsi"/>
          <w:u w:val="single"/>
        </w:rPr>
        <w:t xml:space="preserve">survival skills may be important as a defense against the risks connected with </w:t>
      </w:r>
      <w:r w:rsidRPr="006B7C4E">
        <w:rPr>
          <w:rFonts w:asciiTheme="minorHAnsi" w:hAnsiTheme="minorHAnsi" w:cstheme="minorHAnsi"/>
          <w:b/>
          <w:bCs/>
          <w:u w:val="single"/>
        </w:rPr>
        <w:t>extreme cooling</w:t>
      </w:r>
      <w:r w:rsidRPr="006B7C4E">
        <w:rPr>
          <w:rFonts w:asciiTheme="minorHAnsi" w:hAnsiTheme="minorHAnsi" w:cstheme="minorHAnsi"/>
          <w:u w:val="single"/>
        </w:rPr>
        <w:t xml:space="preserve">. </w:t>
      </w:r>
      <w:r w:rsidRPr="006B7C4E">
        <w:rPr>
          <w:rFonts w:asciiTheme="minorHAnsi" w:hAnsiTheme="minorHAnsi" w:cstheme="minorHAnsi"/>
          <w:sz w:val="16"/>
          <w:szCs w:val="16"/>
        </w:rPr>
        <w:t xml:space="preserve"> </w:t>
      </w:r>
      <w:r w:rsidRPr="006B7C4E">
        <w:rPr>
          <w:rFonts w:asciiTheme="minorHAnsi" w:hAnsiTheme="minorHAnsi" w:cstheme="minorHAnsi"/>
          <w:u w:val="single"/>
        </w:rPr>
        <w:t>Remote polar island with high mountains survives</w:t>
      </w:r>
      <w:r w:rsidRPr="006B7C4E">
        <w:rPr>
          <w:rFonts w:asciiTheme="minorHAnsi" w:hAnsiTheme="minorHAnsi" w:cstheme="minorHAnsi"/>
          <w:sz w:val="16"/>
          <w:szCs w:val="16"/>
        </w:rPr>
        <w:t xml:space="preserve"> brief </w:t>
      </w:r>
      <w:r w:rsidRPr="006B7C4E">
        <w:rPr>
          <w:rFonts w:asciiTheme="minorHAnsi" w:hAnsiTheme="minorHAnsi" w:cstheme="minorHAnsi"/>
          <w:u w:val="single"/>
        </w:rPr>
        <w:t>global warming of</w:t>
      </w:r>
      <w:r w:rsidRPr="006B7C4E">
        <w:rPr>
          <w:rFonts w:asciiTheme="minorHAnsi" w:hAnsiTheme="minorHAnsi" w:cstheme="minorHAnsi"/>
          <w:sz w:val="16"/>
          <w:szCs w:val="16"/>
        </w:rPr>
        <w:t xml:space="preserve"> median surface temperatures, </w:t>
      </w:r>
      <w:r w:rsidRPr="006B7C4E">
        <w:rPr>
          <w:rFonts w:asciiTheme="minorHAnsi" w:hAnsiTheme="minorHAnsi" w:cstheme="minorHAnsi"/>
          <w:u w:val="single"/>
        </w:rPr>
        <w:t>up to 50˚C</w:t>
      </w:r>
      <w:r w:rsidRPr="006B7C4E">
        <w:rPr>
          <w:rFonts w:asciiTheme="minorHAnsi" w:hAnsiTheme="minorHAnsi" w:cstheme="minorHAnsi"/>
          <w:sz w:val="16"/>
          <w:szCs w:val="16"/>
        </w:rPr>
        <w:t xml:space="preserve">. There is a theory that the climates of planets similar to the Earth could have several semi-stable temperature levels (Popp et al., 2016). If so, </w:t>
      </w:r>
      <w:r w:rsidRPr="006B7C4E">
        <w:rPr>
          <w:rFonts w:asciiTheme="minorHAnsi" w:hAnsiTheme="minorHAnsi" w:cstheme="minorHAnsi"/>
          <w:u w:val="single"/>
        </w:rPr>
        <w:t>because of climate change</w:t>
      </w:r>
      <w:r w:rsidRPr="006B7C4E">
        <w:rPr>
          <w:rFonts w:asciiTheme="minorHAnsi" w:hAnsiTheme="minorHAnsi" w:cstheme="minorHAnsi"/>
          <w:sz w:val="16"/>
          <w:szCs w:val="16"/>
        </w:rPr>
        <w:t xml:space="preserve">, the </w:t>
      </w:r>
      <w:r w:rsidRPr="006B7C4E">
        <w:rPr>
          <w:rFonts w:asciiTheme="minorHAnsi" w:hAnsiTheme="minorHAnsi" w:cstheme="minorHAnsi"/>
          <w:u w:val="single"/>
        </w:rPr>
        <w:t>Earth could transition to a</w:t>
      </w:r>
      <w:r w:rsidRPr="006B7C4E">
        <w:rPr>
          <w:rFonts w:asciiTheme="minorHAnsi" w:hAnsiTheme="minorHAnsi" w:cstheme="minorHAnsi"/>
          <w:sz w:val="16"/>
          <w:szCs w:val="16"/>
        </w:rPr>
        <w:t xml:space="preserve"> second semi-stable </w:t>
      </w:r>
      <w:r w:rsidRPr="006B7C4E">
        <w:rPr>
          <w:rFonts w:asciiTheme="minorHAnsi" w:hAnsiTheme="minorHAnsi" w:cstheme="minorHAnsi"/>
          <w:u w:val="single"/>
        </w:rPr>
        <w:t>state with a median global temperature of around</w:t>
      </w:r>
      <w:r w:rsidRPr="006B7C4E">
        <w:rPr>
          <w:rFonts w:asciiTheme="minorHAnsi" w:hAnsiTheme="minorHAnsi" w:cstheme="minorHAnsi"/>
          <w:sz w:val="16"/>
          <w:szCs w:val="16"/>
        </w:rPr>
        <w:t xml:space="preserve"> 330 K, about </w:t>
      </w:r>
      <w:r w:rsidRPr="006B7C4E">
        <w:rPr>
          <w:rFonts w:asciiTheme="minorHAnsi" w:hAnsiTheme="minorHAnsi" w:cstheme="minorHAnsi"/>
          <w:u w:val="single"/>
        </w:rPr>
        <w:t>60˚C</w:t>
      </w:r>
      <w:r w:rsidRPr="006B7C4E">
        <w:rPr>
          <w:rFonts w:asciiTheme="minorHAnsi" w:hAnsiTheme="minorHAnsi" w:cstheme="minorHAnsi"/>
          <w:sz w:val="16"/>
          <w:szCs w:val="16"/>
        </w:rPr>
        <w:t xml:space="preserve">, or about </w:t>
      </w:r>
      <w:r w:rsidRPr="006B7C4E">
        <w:rPr>
          <w:rFonts w:asciiTheme="minorHAnsi" w:hAnsiTheme="minorHAnsi" w:cstheme="minorHAnsi"/>
          <w:u w:val="single"/>
        </w:rPr>
        <w:t>45˚C above current global mean temperatures</w:t>
      </w:r>
      <w:r w:rsidRPr="006B7C4E">
        <w:rPr>
          <w:rFonts w:asciiTheme="minorHAnsi" w:hAnsiTheme="minorHAnsi" w:cstheme="minorHAnsi"/>
          <w:sz w:val="16"/>
          <w:szCs w:val="16"/>
        </w:rPr>
        <w:t xml:space="preserve">. But </w:t>
      </w:r>
      <w:r w:rsidRPr="006B7C4E">
        <w:rPr>
          <w:rFonts w:asciiTheme="minorHAnsi" w:hAnsiTheme="minorHAnsi" w:cstheme="minorHAnsi"/>
          <w:u w:val="single"/>
        </w:rPr>
        <w:t xml:space="preserve">even in this climate, </w:t>
      </w:r>
      <w:r w:rsidRPr="006B7C4E">
        <w:rPr>
          <w:rFonts w:asciiTheme="minorHAnsi" w:hAnsiTheme="minorHAnsi" w:cstheme="minorHAnsi"/>
          <w:b/>
          <w:bCs/>
          <w:highlight w:val="green"/>
          <w:u w:val="single"/>
        </w:rPr>
        <w:t xml:space="preserve">some regions of Earth could still be survivable </w:t>
      </w:r>
      <w:r w:rsidRPr="006B7C4E">
        <w:rPr>
          <w:rFonts w:asciiTheme="minorHAnsi" w:hAnsiTheme="minorHAnsi" w:cstheme="minorHAnsi"/>
          <w:b/>
          <w:bCs/>
          <w:u w:val="single"/>
        </w:rPr>
        <w:t>for humans</w:t>
      </w:r>
      <w:r w:rsidRPr="006B7C4E">
        <w:rPr>
          <w:rFonts w:asciiTheme="minorHAnsi" w:hAnsiTheme="minorHAnsi" w:cstheme="minorHAnsi"/>
          <w:u w:val="single"/>
        </w:rPr>
        <w:t>, such as the Himalayan plateau at elevations above 4,000 m, but below 6,000</w:t>
      </w:r>
      <w:r w:rsidRPr="006B7C4E">
        <w:rPr>
          <w:rFonts w:asciiTheme="minorHAnsi" w:hAnsiTheme="minorHAnsi" w:cstheme="minorHAnsi"/>
          <w:sz w:val="16"/>
          <w:szCs w:val="16"/>
        </w:rPr>
        <w:t xml:space="preserve"> (where oxygen deficiency becomes a problem), </w:t>
      </w:r>
      <w:r w:rsidRPr="006B7C4E">
        <w:rPr>
          <w:rFonts w:asciiTheme="minorHAnsi" w:hAnsiTheme="minorHAnsi" w:cstheme="minorHAnsi"/>
          <w:u w:val="single"/>
        </w:rPr>
        <w:t>or on polar islands with mountains</w:t>
      </w:r>
      <w:r w:rsidRPr="006B7C4E">
        <w:rPr>
          <w:rFonts w:asciiTheme="minorHAnsi" w:hAnsiTheme="minorHAnsi" w:cstheme="minorHAnsi"/>
          <w:sz w:val="16"/>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6B7C4E">
        <w:rPr>
          <w:rFonts w:asciiTheme="minorHAnsi" w:hAnsiTheme="minorHAnsi" w:cstheme="minorHAnsi"/>
          <w:u w:val="single"/>
        </w:rPr>
        <w:t>If temperatures later returned to normal</w:t>
      </w:r>
      <w:r w:rsidRPr="006B7C4E">
        <w:rPr>
          <w:rFonts w:asciiTheme="minorHAnsi" w:hAnsiTheme="minorHAnsi" w:cstheme="minorHAnsi"/>
          <w:sz w:val="16"/>
          <w:szCs w:val="16"/>
        </w:rPr>
        <w:t xml:space="preserve"> – either naturally or through climate engineering – </w:t>
      </w:r>
      <w:r w:rsidRPr="006B7C4E">
        <w:rPr>
          <w:rFonts w:asciiTheme="minorHAnsi" w:hAnsiTheme="minorHAnsi" w:cstheme="minorHAnsi"/>
          <w:b/>
          <w:bCs/>
          <w:highlight w:val="green"/>
          <w:u w:val="single"/>
        </w:rPr>
        <w:t>the</w:t>
      </w:r>
      <w:r w:rsidRPr="006B7C4E">
        <w:rPr>
          <w:rFonts w:asciiTheme="minorHAnsi" w:hAnsiTheme="minorHAnsi" w:cstheme="minorHAnsi"/>
          <w:b/>
          <w:bCs/>
          <w:u w:val="single"/>
        </w:rPr>
        <w:t xml:space="preserve"> rest of the </w:t>
      </w:r>
      <w:r w:rsidRPr="006B7C4E">
        <w:rPr>
          <w:rFonts w:asciiTheme="minorHAnsi" w:hAnsiTheme="minorHAnsi" w:cstheme="minorHAnsi"/>
          <w:b/>
          <w:bCs/>
          <w:highlight w:val="green"/>
          <w:u w:val="single"/>
        </w:rPr>
        <w:t>Earth could be repopulated</w:t>
      </w:r>
      <w:r w:rsidRPr="006B7C4E">
        <w:rPr>
          <w:rFonts w:asciiTheme="minorHAnsi" w:hAnsiTheme="minorHAnsi" w:cstheme="minorHAnsi"/>
          <w:u w:val="single"/>
        </w:rPr>
        <w:t xml:space="preserve">. </w:t>
      </w:r>
      <w:r w:rsidRPr="006B7C4E">
        <w:rPr>
          <w:rFonts w:asciiTheme="minorHAnsi" w:hAnsiTheme="minorHAnsi" w:cstheme="minorHAnsi"/>
          <w:sz w:val="16"/>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sidRPr="006B7C4E">
        <w:rPr>
          <w:rFonts w:asciiTheme="minorHAnsi" w:hAnsiTheme="minorHAnsi" w:cstheme="minorHAnsi"/>
          <w:u w:val="single"/>
        </w:rPr>
        <w:t>Primitive tribe survives civilizational collapse</w:t>
      </w:r>
      <w:r w:rsidRPr="006B7C4E">
        <w:rPr>
          <w:rFonts w:asciiTheme="minorHAnsi" w:hAnsiTheme="minorHAnsi" w:cstheme="minorHAnsi"/>
          <w:sz w:val="16"/>
          <w:szCs w:val="16"/>
        </w:rPr>
        <w:t xml:space="preserve">. The </w:t>
      </w:r>
      <w:r w:rsidRPr="006B7C4E">
        <w:rPr>
          <w:rFonts w:asciiTheme="minorHAnsi" w:hAnsiTheme="minorHAnsi" w:cstheme="minorHAnsi"/>
          <w:u w:val="single"/>
        </w:rPr>
        <w:t xml:space="preserve">inhabitants of </w:t>
      </w:r>
      <w:r w:rsidRPr="006B7C4E">
        <w:rPr>
          <w:rFonts w:asciiTheme="minorHAnsi" w:hAnsiTheme="minorHAnsi" w:cstheme="minorHAnsi"/>
          <w:b/>
          <w:bCs/>
          <w:u w:val="single"/>
        </w:rPr>
        <w:t>North Sentinel Island</w:t>
      </w:r>
      <w:r w:rsidRPr="006B7C4E">
        <w:rPr>
          <w:rFonts w:asciiTheme="minorHAnsi" w:hAnsiTheme="minorHAnsi" w:cstheme="minorHAnsi"/>
          <w:sz w:val="16"/>
          <w:szCs w:val="16"/>
        </w:rPr>
        <w:t xml:space="preserve">, near the Andaman Islands in the Indian Ocean, </w:t>
      </w:r>
      <w:r w:rsidRPr="006B7C4E">
        <w:rPr>
          <w:rFonts w:asciiTheme="minorHAnsi" w:hAnsiTheme="minorHAnsi" w:cstheme="minorHAnsi"/>
          <w:u w:val="single"/>
        </w:rPr>
        <w:t>are hostile and uncontacted</w:t>
      </w:r>
      <w:r w:rsidRPr="006B7C4E">
        <w:rPr>
          <w:rFonts w:asciiTheme="minorHAnsi" w:hAnsiTheme="minorHAnsi" w:cstheme="minorHAnsi"/>
          <w:sz w:val="16"/>
          <w:szCs w:val="16"/>
        </w:rPr>
        <w:t xml:space="preserve">. </w:t>
      </w:r>
      <w:r w:rsidRPr="006B7C4E">
        <w:rPr>
          <w:rFonts w:asciiTheme="minorHAnsi" w:hAnsiTheme="minorHAnsi" w:cstheme="minorHAnsi"/>
          <w:b/>
          <w:bCs/>
          <w:u w:val="single"/>
        </w:rPr>
        <w:t>The Sentinelese survived the 2004 Indian Ocean tsunami apparently unaffected</w:t>
      </w:r>
      <w:r w:rsidRPr="006B7C4E">
        <w:rPr>
          <w:rFonts w:asciiTheme="minorHAnsi" w:hAnsiTheme="minorHAnsi" w:cstheme="minorHAnsi"/>
          <w:b/>
          <w:bCs/>
          <w:sz w:val="16"/>
          <w:szCs w:val="16"/>
        </w:rPr>
        <w:t xml:space="preserve"> </w:t>
      </w:r>
      <w:r w:rsidRPr="006B7C4E">
        <w:rPr>
          <w:rFonts w:asciiTheme="minorHAnsi" w:hAnsiTheme="minorHAnsi" w:cstheme="minorHAnsi"/>
          <w:sz w:val="16"/>
          <w:szCs w:val="16"/>
        </w:rPr>
        <w:t xml:space="preserve">(Voanews, 2009), and </w:t>
      </w:r>
      <w:r w:rsidRPr="006B7C4E">
        <w:rPr>
          <w:rFonts w:asciiTheme="minorHAnsi" w:hAnsiTheme="minorHAnsi" w:cstheme="minorHAnsi"/>
          <w:u w:val="single"/>
        </w:rPr>
        <w:t xml:space="preserve">if the rest of humanity disappear, </w:t>
      </w:r>
      <w:r w:rsidRPr="006B7C4E">
        <w:rPr>
          <w:rFonts w:asciiTheme="minorHAnsi" w:hAnsiTheme="minorHAnsi" w:cstheme="minorHAnsi"/>
          <w:b/>
          <w:bCs/>
          <w:u w:val="single"/>
        </w:rPr>
        <w:t>they might well continue their existence without change.</w:t>
      </w:r>
      <w:r w:rsidRPr="006B7C4E">
        <w:rPr>
          <w:rFonts w:asciiTheme="minorHAnsi" w:hAnsiTheme="minorHAnsi" w:cstheme="minorHAnsi"/>
          <w:u w:val="single"/>
        </w:rPr>
        <w:t xml:space="preserve"> </w:t>
      </w:r>
      <w:r w:rsidRPr="006B7C4E">
        <w:rPr>
          <w:rFonts w:asciiTheme="minorHAnsi" w:hAnsiTheme="minorHAnsi" w:cstheme="minorHAnsi"/>
          <w:sz w:val="16"/>
          <w:szCs w:val="16"/>
        </w:rPr>
        <w:t xml:space="preserve"> </w:t>
      </w:r>
      <w:r w:rsidRPr="006B7C4E">
        <w:rPr>
          <w:rFonts w:asciiTheme="minorHAnsi" w:hAnsiTheme="minorHAnsi" w:cstheme="minorHAnsi"/>
          <w:u w:val="single"/>
        </w:rPr>
        <w:t>Tropical Island survives extreme global nuclear</w:t>
      </w:r>
      <w:r w:rsidRPr="006B7C4E">
        <w:rPr>
          <w:rFonts w:asciiTheme="minorHAnsi" w:hAnsiTheme="minorHAnsi" w:cstheme="minorHAnsi"/>
          <w:sz w:val="16"/>
          <w:szCs w:val="16"/>
        </w:rPr>
        <w:t xml:space="preserve"> </w:t>
      </w:r>
      <w:r w:rsidRPr="006B7C4E">
        <w:rPr>
          <w:rFonts w:asciiTheme="minorHAnsi" w:hAnsiTheme="minorHAnsi" w:cstheme="minorHAnsi"/>
          <w:u w:val="single"/>
        </w:rPr>
        <w:t>winter</w:t>
      </w:r>
      <w:r w:rsidRPr="006B7C4E">
        <w:rPr>
          <w:rFonts w:asciiTheme="minorHAnsi" w:hAnsiTheme="minorHAnsi" w:cstheme="minorHAnsi"/>
          <w:sz w:val="16"/>
          <w:szCs w:val="16"/>
        </w:rPr>
        <w:t xml:space="preserve"> </w:t>
      </w:r>
      <w:r w:rsidRPr="006B7C4E">
        <w:rPr>
          <w:rFonts w:asciiTheme="minorHAnsi" w:hAnsiTheme="minorHAnsi" w:cstheme="minorHAnsi"/>
          <w:u w:val="single"/>
        </w:rPr>
        <w:t>and</w:t>
      </w:r>
      <w:r w:rsidRPr="006B7C4E">
        <w:rPr>
          <w:rFonts w:asciiTheme="minorHAnsi" w:hAnsiTheme="minorHAnsi" w:cstheme="minorHAnsi"/>
          <w:sz w:val="16"/>
          <w:szCs w:val="16"/>
        </w:rPr>
        <w:t xml:space="preserve"> </w:t>
      </w:r>
      <w:r w:rsidRPr="006B7C4E">
        <w:rPr>
          <w:rFonts w:asciiTheme="minorHAnsi" w:hAnsiTheme="minorHAnsi" w:cstheme="minorHAnsi"/>
          <w:u w:val="single"/>
        </w:rPr>
        <w:t>glaciation</w:t>
      </w:r>
      <w:r w:rsidRPr="006B7C4E">
        <w:rPr>
          <w:rFonts w:asciiTheme="minorHAnsi" w:hAnsiTheme="minorHAnsi" w:cstheme="minorHAnsi"/>
          <w:sz w:val="16"/>
          <w:szCs w:val="16"/>
        </w:rPr>
        <w:t xml:space="preserve"> event. </w:t>
      </w:r>
      <w:r w:rsidRPr="006B7C4E">
        <w:rPr>
          <w:rFonts w:asciiTheme="minorHAnsi" w:hAnsiTheme="minorHAnsi" w:cstheme="minorHAnsi"/>
          <w:highlight w:val="green"/>
          <w:u w:val="single"/>
        </w:rPr>
        <w:t xml:space="preserve">Were a </w:t>
      </w:r>
      <w:r w:rsidRPr="006B7C4E">
        <w:rPr>
          <w:rFonts w:asciiTheme="minorHAnsi" w:hAnsiTheme="minorHAnsi" w:cstheme="minorHAnsi"/>
          <w:b/>
          <w:bCs/>
          <w:highlight w:val="green"/>
          <w:u w:val="single"/>
        </w:rPr>
        <w:t>nuclear</w:t>
      </w:r>
      <w:r w:rsidRPr="006B7C4E">
        <w:rPr>
          <w:rFonts w:asciiTheme="minorHAnsi" w:hAnsiTheme="minorHAnsi" w:cstheme="minorHAnsi"/>
          <w:sz w:val="16"/>
          <w:szCs w:val="16"/>
        </w:rPr>
        <w:t xml:space="preserve">, bolide impactor or volcanic </w:t>
      </w:r>
      <w:r w:rsidRPr="006B7C4E">
        <w:rPr>
          <w:rFonts w:asciiTheme="minorHAnsi" w:hAnsiTheme="minorHAnsi" w:cstheme="minorHAnsi"/>
          <w:u w:val="single"/>
        </w:rPr>
        <w:t>“</w:t>
      </w:r>
      <w:r w:rsidRPr="006B7C4E">
        <w:rPr>
          <w:rFonts w:asciiTheme="minorHAnsi" w:hAnsiTheme="minorHAnsi" w:cstheme="minorHAnsi"/>
          <w:b/>
          <w:bCs/>
          <w:highlight w:val="green"/>
          <w:u w:val="single"/>
        </w:rPr>
        <w:t>winter</w:t>
      </w:r>
      <w:r w:rsidRPr="006B7C4E">
        <w:rPr>
          <w:rFonts w:asciiTheme="minorHAnsi" w:hAnsiTheme="minorHAnsi" w:cstheme="minorHAnsi"/>
          <w:u w:val="single"/>
        </w:rPr>
        <w:t>”</w:t>
      </w:r>
      <w:r w:rsidRPr="006B7C4E">
        <w:rPr>
          <w:rFonts w:asciiTheme="minorHAnsi" w:hAnsiTheme="minorHAnsi" w:cstheme="minorHAnsi"/>
          <w:sz w:val="16"/>
          <w:szCs w:val="16"/>
        </w:rPr>
        <w:t xml:space="preserve"> scenario </w:t>
      </w:r>
      <w:r w:rsidRPr="006B7C4E">
        <w:rPr>
          <w:rFonts w:asciiTheme="minorHAnsi" w:hAnsiTheme="minorHAnsi" w:cstheme="minorHAnsi"/>
          <w:highlight w:val="green"/>
          <w:u w:val="single"/>
        </w:rPr>
        <w:t>to unfold</w:t>
      </w:r>
      <w:r w:rsidRPr="006B7C4E">
        <w:rPr>
          <w:rFonts w:asciiTheme="minorHAnsi" w:hAnsiTheme="minorHAnsi" w:cstheme="minorHAnsi"/>
          <w:sz w:val="16"/>
          <w:szCs w:val="16"/>
        </w:rPr>
        <w:t xml:space="preserve">, these </w:t>
      </w:r>
      <w:r w:rsidRPr="006B7C4E">
        <w:rPr>
          <w:rFonts w:asciiTheme="minorHAnsi" w:hAnsiTheme="minorHAnsi" w:cstheme="minorHAnsi"/>
          <w:highlight w:val="green"/>
          <w:u w:val="single"/>
        </w:rPr>
        <w:t>islands would remain surrounded by Warm Ocean, and local volcanism</w:t>
      </w:r>
      <w:r w:rsidRPr="006B7C4E">
        <w:rPr>
          <w:rFonts w:asciiTheme="minorHAnsi" w:hAnsiTheme="minorHAnsi" w:cstheme="minorHAnsi"/>
          <w:u w:val="single"/>
        </w:rPr>
        <w:t xml:space="preserve"> or other energy </w:t>
      </w:r>
      <w:r w:rsidRPr="006B7C4E">
        <w:rPr>
          <w:rFonts w:asciiTheme="minorHAnsi" w:hAnsiTheme="minorHAnsi" w:cstheme="minorHAnsi"/>
          <w:highlight w:val="green"/>
          <w:u w:val="single"/>
        </w:rPr>
        <w:t>sources might provide heat, energy and</w:t>
      </w:r>
      <w:r w:rsidRPr="006B7C4E">
        <w:rPr>
          <w:rFonts w:asciiTheme="minorHAnsi" w:hAnsiTheme="minorHAnsi" w:cstheme="minorHAnsi"/>
          <w:u w:val="single"/>
        </w:rPr>
        <w:t xml:space="preserve"> food</w:t>
      </w:r>
      <w:r w:rsidRPr="006B7C4E">
        <w:rPr>
          <w:rFonts w:asciiTheme="minorHAnsi" w:hAnsiTheme="minorHAnsi" w:cstheme="minorHAnsi"/>
          <w:sz w:val="16"/>
          <w:szCs w:val="16"/>
        </w:rPr>
        <w:t xml:space="preserve">. </w:t>
      </w:r>
      <w:r w:rsidRPr="006B7C4E">
        <w:rPr>
          <w:rFonts w:asciiTheme="minorHAnsi" w:hAnsiTheme="minorHAnsi" w:cstheme="minorHAnsi"/>
          <w:u w:val="single"/>
        </w:rPr>
        <w:t xml:space="preserve">Such </w:t>
      </w:r>
      <w:r w:rsidRPr="006B7C4E">
        <w:rPr>
          <w:rFonts w:asciiTheme="minorHAnsi" w:hAnsiTheme="minorHAnsi" w:cstheme="minorHAnsi"/>
          <w:highlight w:val="green"/>
          <w:u w:val="single"/>
        </w:rPr>
        <w:t>island refuges</w:t>
      </w:r>
      <w:r w:rsidRPr="006B7C4E">
        <w:rPr>
          <w:rFonts w:asciiTheme="minorHAnsi" w:hAnsiTheme="minorHAnsi" w:cstheme="minorHAnsi"/>
          <w:sz w:val="16"/>
          <w:szCs w:val="16"/>
        </w:rPr>
        <w:t xml:space="preserve"> may have </w:t>
      </w:r>
      <w:r w:rsidRPr="006B7C4E">
        <w:rPr>
          <w:rFonts w:asciiTheme="minorHAnsi" w:hAnsiTheme="minorHAnsi" w:cstheme="minorHAnsi"/>
          <w:highlight w:val="green"/>
          <w:u w:val="single"/>
        </w:rPr>
        <w:t xml:space="preserve">helped life on Earth survive during the </w:t>
      </w:r>
      <w:r w:rsidRPr="006B7C4E">
        <w:rPr>
          <w:rFonts w:asciiTheme="minorHAnsi" w:hAnsiTheme="minorHAnsi" w:cstheme="minorHAnsi"/>
          <w:b/>
          <w:bCs/>
          <w:highlight w:val="green"/>
          <w:u w:val="single"/>
        </w:rPr>
        <w:t>“Snowball Earth”</w:t>
      </w:r>
      <w:r w:rsidRPr="006B7C4E">
        <w:rPr>
          <w:rFonts w:asciiTheme="minorHAnsi" w:hAnsiTheme="minorHAnsi" w:cstheme="minorHAnsi"/>
          <w:u w:val="single"/>
        </w:rPr>
        <w:t xml:space="preserve"> event in Earth’s distant past</w:t>
      </w:r>
      <w:r w:rsidRPr="006B7C4E">
        <w:rPr>
          <w:rFonts w:asciiTheme="minorHAnsi" w:hAnsiTheme="minorHAnsi" w:cstheme="minorHAnsi"/>
          <w:sz w:val="16"/>
          <w:szCs w:val="16"/>
        </w:rPr>
        <w:t xml:space="preserve"> (Hoffman et al., 1998).  Remote island base for project “Yellow submarine”. Some </w:t>
      </w:r>
      <w:r w:rsidRPr="006B7C4E">
        <w:rPr>
          <w:rFonts w:asciiTheme="minorHAnsi" w:hAnsiTheme="minorHAnsi" w:cstheme="minorHAnsi"/>
          <w:u w:val="single"/>
        </w:rPr>
        <w:t xml:space="preserve">catastrophic risks such as a </w:t>
      </w:r>
      <w:r w:rsidRPr="006B7C4E">
        <w:rPr>
          <w:rFonts w:asciiTheme="minorHAnsi" w:hAnsiTheme="minorHAnsi" w:cstheme="minorHAnsi"/>
          <w:sz w:val="16"/>
          <w:szCs w:val="16"/>
        </w:rPr>
        <w:t xml:space="preserve">gamma ray burst, a </w:t>
      </w:r>
      <w:r w:rsidRPr="006B7C4E">
        <w:rPr>
          <w:rFonts w:asciiTheme="minorHAnsi" w:hAnsiTheme="minorHAnsi" w:cstheme="minorHAnsi"/>
          <w:u w:val="single"/>
        </w:rPr>
        <w:t>global nuclear war with high radiological contamination</w:t>
      </w:r>
      <w:r w:rsidRPr="006B7C4E">
        <w:rPr>
          <w:rFonts w:asciiTheme="minorHAnsi" w:hAnsiTheme="minorHAnsi" w:cstheme="minorHAnsi"/>
          <w:sz w:val="16"/>
          <w:szCs w:val="16"/>
        </w:rPr>
        <w:t xml:space="preserve"> or multiple pandemics </w:t>
      </w:r>
      <w:r w:rsidRPr="006B7C4E">
        <w:rPr>
          <w:rFonts w:asciiTheme="minorHAnsi" w:hAnsiTheme="minorHAnsi" w:cstheme="minorHAnsi"/>
          <w:u w:val="single"/>
        </w:rPr>
        <w:t xml:space="preserve">might be best survived </w:t>
      </w:r>
      <w:r w:rsidRPr="006B7C4E">
        <w:rPr>
          <w:rFonts w:asciiTheme="minorHAnsi" w:hAnsiTheme="minorHAnsi" w:cstheme="minorHAnsi"/>
          <w:b/>
          <w:bCs/>
          <w:u w:val="single"/>
        </w:rPr>
        <w:t>underwater in nuclear submarines</w:t>
      </w:r>
      <w:r w:rsidRPr="006B7C4E">
        <w:rPr>
          <w:rFonts w:asciiTheme="minorHAnsi" w:hAnsiTheme="minorHAnsi" w:cstheme="minorHAnsi"/>
          <w:sz w:val="16"/>
          <w:szCs w:val="1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6B7C4E">
        <w:rPr>
          <w:rFonts w:asciiTheme="minorHAnsi" w:hAnsiTheme="minorHAnsi" w:cstheme="minorHAnsi"/>
          <w:u w:val="single"/>
        </w:rPr>
        <w:t>For risks</w:t>
      </w:r>
      <w:r w:rsidRPr="006B7C4E">
        <w:rPr>
          <w:rFonts w:asciiTheme="minorHAnsi" w:hAnsiTheme="minorHAnsi" w:cstheme="minorHAnsi"/>
          <w:sz w:val="16"/>
          <w:szCs w:val="16"/>
        </w:rPr>
        <w:t xml:space="preserve"> which include multiple or complex catastrophes, </w:t>
      </w:r>
      <w:r w:rsidRPr="006B7C4E">
        <w:rPr>
          <w:rFonts w:asciiTheme="minorHAnsi" w:hAnsiTheme="minorHAnsi" w:cstheme="minorHAnsi"/>
          <w:u w:val="single"/>
        </w:rPr>
        <w:t>such as</w:t>
      </w:r>
      <w:r w:rsidRPr="006B7C4E">
        <w:rPr>
          <w:rFonts w:asciiTheme="minorHAnsi" w:hAnsiTheme="minorHAnsi" w:cstheme="minorHAnsi"/>
          <w:sz w:val="16"/>
          <w:szCs w:val="16"/>
        </w:rPr>
        <w:t xml:space="preserve"> a bolide impact, extreme volcanism, tsunamis, multiple pandemics and </w:t>
      </w:r>
      <w:r w:rsidRPr="006B7C4E">
        <w:rPr>
          <w:rFonts w:asciiTheme="minorHAnsi" w:hAnsiTheme="minorHAnsi" w:cstheme="minorHAnsi"/>
          <w:u w:val="single"/>
        </w:rPr>
        <w:t>nuclear war with radiological contamination</w:t>
      </w:r>
      <w:r w:rsidRPr="006B7C4E">
        <w:rPr>
          <w:rFonts w:asciiTheme="minorHAnsi" w:hAnsiTheme="minorHAnsi" w:cstheme="minorHAnsi"/>
          <w:sz w:val="16"/>
          <w:szCs w:val="16"/>
        </w:rPr>
        <w:t xml:space="preserve">, </w:t>
      </w:r>
      <w:r w:rsidRPr="006B7C4E">
        <w:rPr>
          <w:rFonts w:asciiTheme="minorHAnsi" w:hAnsiTheme="minorHAnsi" w:cstheme="minorHAnsi"/>
          <w:b/>
          <w:bCs/>
          <w:u w:val="single"/>
        </w:rPr>
        <w:t>island refuges could be strengthened with bunkers</w:t>
      </w:r>
      <w:r w:rsidRPr="006B7C4E">
        <w:rPr>
          <w:rFonts w:asciiTheme="minorHAnsi" w:hAnsiTheme="minorHAnsi" w:cstheme="minorHAnsi"/>
          <w:u w:val="single"/>
        </w:rPr>
        <w:t>.</w:t>
      </w:r>
      <w:r w:rsidRPr="006B7C4E">
        <w:rPr>
          <w:rFonts w:asciiTheme="minorHAnsi" w:hAnsiTheme="minorHAnsi" w:cstheme="minorHAnsi"/>
          <w:sz w:val="16"/>
          <w:szCs w:val="16"/>
        </w:rPr>
        <w:t xml:space="preserve"> </w:t>
      </w:r>
      <w:r w:rsidRPr="006B7C4E">
        <w:rPr>
          <w:rFonts w:asciiTheme="minorHAnsi" w:hAnsiTheme="minorHAnsi" w:cstheme="minorHAnsi"/>
          <w:u w:val="single"/>
        </w:rPr>
        <w:t>Richard Branson survived hurricane Irma on his own island in 2017 by seeking refuge in his concrete wine cellar</w:t>
      </w:r>
      <w:r w:rsidRPr="006B7C4E">
        <w:rPr>
          <w:rFonts w:asciiTheme="minorHAnsi" w:hAnsiTheme="minorHAnsi" w:cstheme="minorHAnsi"/>
          <w:sz w:val="16"/>
          <w:szCs w:val="16"/>
        </w:rPr>
        <w:t xml:space="preserve"> (Clifford, 2017). </w:t>
      </w:r>
      <w:r w:rsidRPr="006B7C4E">
        <w:rPr>
          <w:rFonts w:asciiTheme="minorHAnsi" w:hAnsiTheme="minorHAnsi" w:cstheme="minorHAnsi"/>
          <w:u w:val="single"/>
        </w:rPr>
        <w:t>Bunkers on islands would have higher survivability compared to those close to population centers</w:t>
      </w:r>
      <w:r w:rsidRPr="006B7C4E">
        <w:rPr>
          <w:rFonts w:asciiTheme="minorHAnsi" w:hAnsiTheme="minorHAnsi" w:cstheme="minorHAnsi"/>
          <w:sz w:val="16"/>
          <w:szCs w:val="16"/>
        </w:rPr>
        <w:t xml:space="preserve">, as they will be neither a military target nor as accessible to looters or unintentionally dangerous (e.g. infected) refugees. </w:t>
      </w:r>
      <w:r w:rsidRPr="006B7C4E">
        <w:rPr>
          <w:rFonts w:asciiTheme="minorHAnsi" w:hAnsiTheme="minorHAnsi" w:cstheme="minorHAnsi"/>
          <w:u w:val="single"/>
        </w:rPr>
        <w:t>These bunkers could potentially be connected to water sources by underwater pipes, and passages could provide cooling, access and even oxygen and food sources</w:t>
      </w:r>
    </w:p>
    <w:p w14:paraId="37FA577D" w14:textId="77777777" w:rsidR="00CC346C" w:rsidRPr="006B7C4E" w:rsidRDefault="00CC346C" w:rsidP="005D06A1">
      <w:pPr>
        <w:rPr>
          <w:rFonts w:asciiTheme="minorHAnsi" w:hAnsiTheme="minorHAnsi" w:cstheme="minorHAnsi"/>
        </w:rPr>
      </w:pPr>
    </w:p>
    <w:sectPr w:rsidR="00CC346C" w:rsidRPr="006B7C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7C549" w14:textId="77777777" w:rsidR="00AC1A1C" w:rsidRDefault="00AC1A1C" w:rsidP="0013699A">
      <w:pPr>
        <w:spacing w:after="0" w:line="240" w:lineRule="auto"/>
      </w:pPr>
      <w:r>
        <w:separator/>
      </w:r>
    </w:p>
  </w:endnote>
  <w:endnote w:type="continuationSeparator" w:id="0">
    <w:p w14:paraId="05626EF5" w14:textId="77777777" w:rsidR="00AC1A1C" w:rsidRDefault="00AC1A1C" w:rsidP="00136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E82DA" w14:textId="77777777" w:rsidR="00AC1A1C" w:rsidRDefault="00AC1A1C" w:rsidP="0013699A">
      <w:pPr>
        <w:spacing w:after="0" w:line="240" w:lineRule="auto"/>
      </w:pPr>
      <w:r>
        <w:separator/>
      </w:r>
    </w:p>
  </w:footnote>
  <w:footnote w:type="continuationSeparator" w:id="0">
    <w:p w14:paraId="50A29F96" w14:textId="77777777" w:rsidR="00AC1A1C" w:rsidRDefault="00AC1A1C" w:rsidP="001369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18A4739"/>
    <w:multiLevelType w:val="hybridMultilevel"/>
    <w:tmpl w:val="D2C67F20"/>
    <w:lvl w:ilvl="0" w:tplc="66A0926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131D2A"/>
    <w:multiLevelType w:val="multilevel"/>
    <w:tmpl w:val="1DB0281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F1779A6"/>
    <w:multiLevelType w:val="multilevel"/>
    <w:tmpl w:val="38F2EC3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4"/>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1A2"/>
    <w:rsid w:val="00013600"/>
    <w:rsid w:val="0002452D"/>
    <w:rsid w:val="000314F8"/>
    <w:rsid w:val="0003662D"/>
    <w:rsid w:val="0006344A"/>
    <w:rsid w:val="000A27A4"/>
    <w:rsid w:val="000B00FB"/>
    <w:rsid w:val="000F0843"/>
    <w:rsid w:val="0010794C"/>
    <w:rsid w:val="00130C3E"/>
    <w:rsid w:val="00135A4F"/>
    <w:rsid w:val="00135A52"/>
    <w:rsid w:val="0013699A"/>
    <w:rsid w:val="001602DD"/>
    <w:rsid w:val="00166996"/>
    <w:rsid w:val="001A0F76"/>
    <w:rsid w:val="001B097D"/>
    <w:rsid w:val="001D1070"/>
    <w:rsid w:val="001D70DD"/>
    <w:rsid w:val="00223378"/>
    <w:rsid w:val="00241108"/>
    <w:rsid w:val="0024531E"/>
    <w:rsid w:val="00250E56"/>
    <w:rsid w:val="00252477"/>
    <w:rsid w:val="00261089"/>
    <w:rsid w:val="0026191A"/>
    <w:rsid w:val="002A23E0"/>
    <w:rsid w:val="002C7F10"/>
    <w:rsid w:val="00301CB1"/>
    <w:rsid w:val="00317F41"/>
    <w:rsid w:val="00334B0A"/>
    <w:rsid w:val="003A4576"/>
    <w:rsid w:val="003B67AD"/>
    <w:rsid w:val="003C27AC"/>
    <w:rsid w:val="003D7C59"/>
    <w:rsid w:val="003F2CD4"/>
    <w:rsid w:val="0043128F"/>
    <w:rsid w:val="004312D3"/>
    <w:rsid w:val="00442F12"/>
    <w:rsid w:val="004A0BA4"/>
    <w:rsid w:val="004A7465"/>
    <w:rsid w:val="00507C03"/>
    <w:rsid w:val="0054199A"/>
    <w:rsid w:val="005641A2"/>
    <w:rsid w:val="005A139A"/>
    <w:rsid w:val="005B4009"/>
    <w:rsid w:val="005C209B"/>
    <w:rsid w:val="005D06A1"/>
    <w:rsid w:val="005D5E77"/>
    <w:rsid w:val="0061249D"/>
    <w:rsid w:val="006144AB"/>
    <w:rsid w:val="00620116"/>
    <w:rsid w:val="00670C34"/>
    <w:rsid w:val="006856E2"/>
    <w:rsid w:val="006934A0"/>
    <w:rsid w:val="006B7C4E"/>
    <w:rsid w:val="006D47A5"/>
    <w:rsid w:val="006D6377"/>
    <w:rsid w:val="006F742F"/>
    <w:rsid w:val="00712E9F"/>
    <w:rsid w:val="00737FDE"/>
    <w:rsid w:val="00740BE9"/>
    <w:rsid w:val="00761C70"/>
    <w:rsid w:val="00796DA4"/>
    <w:rsid w:val="007B4634"/>
    <w:rsid w:val="007E64C0"/>
    <w:rsid w:val="007F4C7D"/>
    <w:rsid w:val="007F5B00"/>
    <w:rsid w:val="007F7F26"/>
    <w:rsid w:val="00806C68"/>
    <w:rsid w:val="0083289E"/>
    <w:rsid w:val="00855763"/>
    <w:rsid w:val="00875DA4"/>
    <w:rsid w:val="0087692A"/>
    <w:rsid w:val="008F6D0E"/>
    <w:rsid w:val="009C666B"/>
    <w:rsid w:val="009D57C5"/>
    <w:rsid w:val="009E63E5"/>
    <w:rsid w:val="009F0D5B"/>
    <w:rsid w:val="00A54300"/>
    <w:rsid w:val="00A66304"/>
    <w:rsid w:val="00A75BD1"/>
    <w:rsid w:val="00A9141D"/>
    <w:rsid w:val="00AB4A8A"/>
    <w:rsid w:val="00AB58E1"/>
    <w:rsid w:val="00AC1A1C"/>
    <w:rsid w:val="00AC25D7"/>
    <w:rsid w:val="00B43185"/>
    <w:rsid w:val="00BC542C"/>
    <w:rsid w:val="00BF39EA"/>
    <w:rsid w:val="00C15F9C"/>
    <w:rsid w:val="00C21495"/>
    <w:rsid w:val="00C86CF7"/>
    <w:rsid w:val="00C91DB7"/>
    <w:rsid w:val="00C92B05"/>
    <w:rsid w:val="00CC346C"/>
    <w:rsid w:val="00CD2A01"/>
    <w:rsid w:val="00CD4CD5"/>
    <w:rsid w:val="00D14D2D"/>
    <w:rsid w:val="00D41A6F"/>
    <w:rsid w:val="00D80CD9"/>
    <w:rsid w:val="00E14874"/>
    <w:rsid w:val="00E839DA"/>
    <w:rsid w:val="00E86694"/>
    <w:rsid w:val="00ED6D55"/>
    <w:rsid w:val="00EF1224"/>
    <w:rsid w:val="00EF26C8"/>
    <w:rsid w:val="00F038EE"/>
    <w:rsid w:val="00F2664D"/>
    <w:rsid w:val="00F354E5"/>
    <w:rsid w:val="00F462EB"/>
    <w:rsid w:val="00F979C3"/>
    <w:rsid w:val="00FC112F"/>
    <w:rsid w:val="00FE2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3579F"/>
  <w15:chartTrackingRefBased/>
  <w15:docId w15:val="{F6771735-AE33-4A3D-876D-8B739519E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097D"/>
    <w:rPr>
      <w:rFonts w:ascii="Calibri" w:eastAsiaTheme="minorHAnsi" w:hAnsi="Calibri"/>
      <w:lang w:eastAsia="en-US"/>
    </w:rPr>
  </w:style>
  <w:style w:type="paragraph" w:styleId="Heading1">
    <w:name w:val="heading 1"/>
    <w:aliases w:val="Pocket"/>
    <w:basedOn w:val="Normal"/>
    <w:next w:val="Normal"/>
    <w:link w:val="Heading1Char"/>
    <w:qFormat/>
    <w:rsid w:val="001B09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B09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B09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3"/>
    <w:unhideWhenUsed/>
    <w:qFormat/>
    <w:rsid w:val="001B09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09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097D"/>
  </w:style>
  <w:style w:type="paragraph" w:customStyle="1" w:styleId="TableParagraph">
    <w:name w:val="Table Paragraph"/>
    <w:basedOn w:val="Normal"/>
    <w:uiPriority w:val="1"/>
    <w:qFormat/>
    <w:rsid w:val="003C27AC"/>
    <w:pPr>
      <w:widowControl w:val="0"/>
      <w:autoSpaceDE w:val="0"/>
      <w:autoSpaceDN w:val="0"/>
      <w:spacing w:before="91" w:after="0" w:line="240" w:lineRule="auto"/>
    </w:pPr>
    <w:rPr>
      <w:rFonts w:ascii="Arial" w:eastAsia="Arial" w:hAnsi="Arial" w:cs="Arial"/>
      <w:lang w:bidi="en-US"/>
    </w:rPr>
  </w:style>
  <w:style w:type="paragraph" w:styleId="Header">
    <w:name w:val="header"/>
    <w:basedOn w:val="Normal"/>
    <w:link w:val="HeaderChar"/>
    <w:uiPriority w:val="99"/>
    <w:unhideWhenUsed/>
    <w:rsid w:val="001369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699A"/>
    <w:rPr>
      <w:rFonts w:ascii="Calibri" w:hAnsi="Calibri" w:cs="Calibri"/>
    </w:rPr>
  </w:style>
  <w:style w:type="paragraph" w:styleId="Footer">
    <w:name w:val="footer"/>
    <w:basedOn w:val="Normal"/>
    <w:link w:val="FooterChar"/>
    <w:uiPriority w:val="99"/>
    <w:unhideWhenUsed/>
    <w:rsid w:val="001369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699A"/>
    <w:rPr>
      <w:rFonts w:ascii="Calibri" w:hAnsi="Calibri" w:cs="Calibri"/>
    </w:rPr>
  </w:style>
  <w:style w:type="character" w:customStyle="1" w:styleId="Heading1Char">
    <w:name w:val="Heading 1 Char"/>
    <w:aliases w:val="Pocket Char"/>
    <w:basedOn w:val="DefaultParagraphFont"/>
    <w:link w:val="Heading1"/>
    <w:rsid w:val="001B097D"/>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1B097D"/>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1B097D"/>
    <w:rPr>
      <w:rFonts w:ascii="Calibri" w:eastAsiaTheme="majorEastAsia" w:hAnsi="Calibri" w:cstheme="majorBidi"/>
      <w:b/>
      <w:sz w:val="32"/>
      <w:szCs w:val="24"/>
      <w:u w:val="single"/>
      <w:lang w:eastAsia="en-US"/>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3"/>
    <w:rsid w:val="001B097D"/>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1B097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B097D"/>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1B097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B097D"/>
    <w:rPr>
      <w:color w:val="auto"/>
      <w:u w:val="none"/>
    </w:rPr>
  </w:style>
  <w:style w:type="character" w:styleId="FollowedHyperlink">
    <w:name w:val="FollowedHyperlink"/>
    <w:basedOn w:val="DefaultParagraphFont"/>
    <w:uiPriority w:val="99"/>
    <w:semiHidden/>
    <w:unhideWhenUsed/>
    <w:rsid w:val="001B097D"/>
    <w:rPr>
      <w:color w:val="auto"/>
      <w:u w:val="none"/>
    </w:rPr>
  </w:style>
  <w:style w:type="paragraph" w:customStyle="1" w:styleId="textbold">
    <w:name w:val="text bold"/>
    <w:basedOn w:val="Normal"/>
    <w:link w:val="Emphasis"/>
    <w:uiPriority w:val="7"/>
    <w:qFormat/>
    <w:rsid w:val="005D5E77"/>
    <w:pPr>
      <w:pBdr>
        <w:top w:val="single" w:sz="8" w:space="0" w:color="auto"/>
        <w:left w:val="single" w:sz="8" w:space="0" w:color="auto"/>
        <w:bottom w:val="single" w:sz="8" w:space="0" w:color="auto"/>
        <w:right w:val="single" w:sz="8" w:space="0" w:color="auto"/>
      </w:pBdr>
      <w:spacing w:line="256" w:lineRule="auto"/>
      <w:ind w:left="720"/>
    </w:pPr>
    <w:rPr>
      <w:rFonts w:eastAsiaTheme="minorEastAsia"/>
      <w:b/>
      <w:iCs/>
      <w:u w:val="single"/>
      <w:lang w:eastAsia="zh-CN"/>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5D5E7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D5E77"/>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5D5E77"/>
    <w:rPr>
      <w:rFonts w:ascii="Times New Roman" w:eastAsia="Times New Roman" w:hAnsi="Times New Roman" w:cs="Times New Roman"/>
      <w:sz w:val="24"/>
      <w:lang w:eastAsia="en-US"/>
    </w:rPr>
  </w:style>
  <w:style w:type="paragraph" w:styleId="ListParagraph">
    <w:name w:val="List Paragraph"/>
    <w:aliases w:val="6 font"/>
    <w:basedOn w:val="Normal"/>
    <w:uiPriority w:val="99"/>
    <w:qFormat/>
    <w:rsid w:val="0043128F"/>
    <w:pPr>
      <w:ind w:left="720"/>
      <w:contextualSpacing/>
    </w:pPr>
  </w:style>
  <w:style w:type="paragraph" w:customStyle="1" w:styleId="css-axufdj">
    <w:name w:val="css-axufdj"/>
    <w:basedOn w:val="Normal"/>
    <w:rsid w:val="001B097D"/>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css-1ly73wi">
    <w:name w:val="css-1ly73wi"/>
    <w:basedOn w:val="DefaultParagraphFont"/>
    <w:rsid w:val="001B097D"/>
  </w:style>
  <w:style w:type="character" w:customStyle="1" w:styleId="css-16f3y1r">
    <w:name w:val="css-16f3y1r"/>
    <w:basedOn w:val="DefaultParagraphFont"/>
    <w:rsid w:val="001B097D"/>
  </w:style>
  <w:style w:type="character" w:customStyle="1" w:styleId="css-cnj6d5">
    <w:name w:val="css-cnj6d5"/>
    <w:basedOn w:val="DefaultParagraphFont"/>
    <w:rsid w:val="001B097D"/>
  </w:style>
  <w:style w:type="character" w:customStyle="1" w:styleId="css-1stvlmo">
    <w:name w:val="css-1stvlmo"/>
    <w:basedOn w:val="DefaultParagraphFont"/>
    <w:rsid w:val="001B097D"/>
  </w:style>
  <w:style w:type="character" w:customStyle="1" w:styleId="css-kpxlkr">
    <w:name w:val="css-kpxlkr"/>
    <w:basedOn w:val="DefaultParagraphFont"/>
    <w:rsid w:val="001B097D"/>
  </w:style>
  <w:style w:type="character" w:customStyle="1" w:styleId="css-1dv1kvn">
    <w:name w:val="css-1dv1kvn"/>
    <w:basedOn w:val="DefaultParagraphFont"/>
    <w:rsid w:val="001B097D"/>
  </w:style>
  <w:style w:type="paragraph" w:customStyle="1" w:styleId="css-1l8wklm">
    <w:name w:val="css-1l8wklm"/>
    <w:basedOn w:val="Normal"/>
    <w:rsid w:val="001B097D"/>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basedOn w:val="DefaultParagraphFont"/>
    <w:uiPriority w:val="22"/>
    <w:qFormat/>
    <w:rsid w:val="001B097D"/>
    <w:rPr>
      <w:b/>
      <w:bCs/>
    </w:rPr>
  </w:style>
  <w:style w:type="paragraph" w:customStyle="1" w:styleId="itemclass">
    <w:name w:val="itemclass"/>
    <w:basedOn w:val="Normal"/>
    <w:rsid w:val="001B097D"/>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ss-cromoy">
    <w:name w:val="css-cromoy"/>
    <w:basedOn w:val="Normal"/>
    <w:rsid w:val="001B097D"/>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ss-ku9n9i">
    <w:name w:val="css-ku9n9i"/>
    <w:basedOn w:val="Normal"/>
    <w:rsid w:val="001B097D"/>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7960410">
      <w:bodyDiv w:val="1"/>
      <w:marLeft w:val="0"/>
      <w:marRight w:val="0"/>
      <w:marTop w:val="0"/>
      <w:marBottom w:val="0"/>
      <w:divBdr>
        <w:top w:val="none" w:sz="0" w:space="0" w:color="auto"/>
        <w:left w:val="none" w:sz="0" w:space="0" w:color="auto"/>
        <w:bottom w:val="none" w:sz="0" w:space="0" w:color="auto"/>
        <w:right w:val="none" w:sz="0" w:space="0" w:color="auto"/>
      </w:divBdr>
      <w:divsChild>
        <w:div w:id="1470980763">
          <w:marLeft w:val="0"/>
          <w:marRight w:val="0"/>
          <w:marTop w:val="0"/>
          <w:marBottom w:val="0"/>
          <w:divBdr>
            <w:top w:val="none" w:sz="0" w:space="0" w:color="auto"/>
            <w:left w:val="none" w:sz="0" w:space="0" w:color="auto"/>
            <w:bottom w:val="none" w:sz="0" w:space="0" w:color="auto"/>
            <w:right w:val="none" w:sz="0" w:space="0" w:color="auto"/>
          </w:divBdr>
          <w:divsChild>
            <w:div w:id="932204348">
              <w:marLeft w:val="0"/>
              <w:marRight w:val="0"/>
              <w:marTop w:val="0"/>
              <w:marBottom w:val="0"/>
              <w:divBdr>
                <w:top w:val="none" w:sz="0" w:space="0" w:color="auto"/>
                <w:left w:val="none" w:sz="0" w:space="0" w:color="auto"/>
                <w:bottom w:val="none" w:sz="0" w:space="0" w:color="auto"/>
                <w:right w:val="none" w:sz="0" w:space="0" w:color="auto"/>
              </w:divBdr>
            </w:div>
          </w:divsChild>
        </w:div>
        <w:div w:id="901453462">
          <w:marLeft w:val="0"/>
          <w:marRight w:val="0"/>
          <w:marTop w:val="0"/>
          <w:marBottom w:val="0"/>
          <w:divBdr>
            <w:top w:val="none" w:sz="0" w:space="0" w:color="auto"/>
            <w:left w:val="none" w:sz="0" w:space="0" w:color="auto"/>
            <w:bottom w:val="none" w:sz="0" w:space="0" w:color="auto"/>
            <w:right w:val="none" w:sz="0" w:space="0" w:color="auto"/>
          </w:divBdr>
          <w:divsChild>
            <w:div w:id="2066298092">
              <w:marLeft w:val="0"/>
              <w:marRight w:val="0"/>
              <w:marTop w:val="0"/>
              <w:marBottom w:val="0"/>
              <w:divBdr>
                <w:top w:val="none" w:sz="0" w:space="0" w:color="auto"/>
                <w:left w:val="none" w:sz="0" w:space="0" w:color="auto"/>
                <w:bottom w:val="none" w:sz="0" w:space="0" w:color="auto"/>
                <w:right w:val="none" w:sz="0" w:space="0" w:color="auto"/>
              </w:divBdr>
            </w:div>
            <w:div w:id="2035687694">
              <w:marLeft w:val="0"/>
              <w:marRight w:val="0"/>
              <w:marTop w:val="0"/>
              <w:marBottom w:val="0"/>
              <w:divBdr>
                <w:top w:val="none" w:sz="0" w:space="0" w:color="auto"/>
                <w:left w:val="none" w:sz="0" w:space="0" w:color="auto"/>
                <w:bottom w:val="none" w:sz="0" w:space="0" w:color="auto"/>
                <w:right w:val="none" w:sz="0" w:space="0" w:color="auto"/>
              </w:divBdr>
              <w:divsChild>
                <w:div w:id="822740612">
                  <w:marLeft w:val="0"/>
                  <w:marRight w:val="0"/>
                  <w:marTop w:val="0"/>
                  <w:marBottom w:val="0"/>
                  <w:divBdr>
                    <w:top w:val="none" w:sz="0" w:space="0" w:color="auto"/>
                    <w:left w:val="none" w:sz="0" w:space="0" w:color="auto"/>
                    <w:bottom w:val="none" w:sz="0" w:space="0" w:color="auto"/>
                    <w:right w:val="none" w:sz="0" w:space="0" w:color="auto"/>
                  </w:divBdr>
                </w:div>
                <w:div w:id="852308710">
                  <w:marLeft w:val="0"/>
                  <w:marRight w:val="0"/>
                  <w:marTop w:val="0"/>
                  <w:marBottom w:val="0"/>
                  <w:divBdr>
                    <w:top w:val="none" w:sz="0" w:space="0" w:color="auto"/>
                    <w:left w:val="none" w:sz="0" w:space="0" w:color="auto"/>
                    <w:bottom w:val="none" w:sz="0" w:space="0" w:color="auto"/>
                    <w:right w:val="none" w:sz="0" w:space="0" w:color="auto"/>
                  </w:divBdr>
                </w:div>
                <w:div w:id="1438401877">
                  <w:marLeft w:val="0"/>
                  <w:marRight w:val="0"/>
                  <w:marTop w:val="0"/>
                  <w:marBottom w:val="0"/>
                  <w:divBdr>
                    <w:top w:val="none" w:sz="0" w:space="0" w:color="auto"/>
                    <w:left w:val="none" w:sz="0" w:space="0" w:color="auto"/>
                    <w:bottom w:val="none" w:sz="0" w:space="0" w:color="auto"/>
                    <w:right w:val="none" w:sz="0" w:space="0" w:color="auto"/>
                  </w:divBdr>
                </w:div>
                <w:div w:id="1586377691">
                  <w:marLeft w:val="-135"/>
                  <w:marRight w:val="0"/>
                  <w:marTop w:val="0"/>
                  <w:marBottom w:val="0"/>
                  <w:divBdr>
                    <w:top w:val="none" w:sz="0" w:space="0" w:color="auto"/>
                    <w:left w:val="none" w:sz="0" w:space="0" w:color="auto"/>
                    <w:bottom w:val="none" w:sz="0" w:space="0" w:color="auto"/>
                    <w:right w:val="none" w:sz="0" w:space="0" w:color="auto"/>
                  </w:divBdr>
                </w:div>
              </w:divsChild>
            </w:div>
          </w:divsChild>
        </w:div>
        <w:div w:id="240719170">
          <w:marLeft w:val="0"/>
          <w:marRight w:val="0"/>
          <w:marTop w:val="0"/>
          <w:marBottom w:val="0"/>
          <w:divBdr>
            <w:top w:val="none" w:sz="0" w:space="0" w:color="auto"/>
            <w:left w:val="none" w:sz="0" w:space="0" w:color="auto"/>
            <w:bottom w:val="none" w:sz="0" w:space="0" w:color="auto"/>
            <w:right w:val="none" w:sz="0" w:space="0" w:color="auto"/>
          </w:divBdr>
          <w:divsChild>
            <w:div w:id="312295499">
              <w:marLeft w:val="0"/>
              <w:marRight w:val="0"/>
              <w:marTop w:val="0"/>
              <w:marBottom w:val="0"/>
              <w:divBdr>
                <w:top w:val="none" w:sz="0" w:space="0" w:color="auto"/>
                <w:left w:val="none" w:sz="0" w:space="0" w:color="auto"/>
                <w:bottom w:val="none" w:sz="0" w:space="0" w:color="auto"/>
                <w:right w:val="none" w:sz="0" w:space="0" w:color="auto"/>
              </w:divBdr>
            </w:div>
          </w:divsChild>
        </w:div>
        <w:div w:id="1887790638">
          <w:marLeft w:val="0"/>
          <w:marRight w:val="0"/>
          <w:marTop w:val="0"/>
          <w:marBottom w:val="0"/>
          <w:divBdr>
            <w:top w:val="none" w:sz="0" w:space="0" w:color="auto"/>
            <w:left w:val="none" w:sz="0" w:space="0" w:color="auto"/>
            <w:bottom w:val="none" w:sz="0" w:space="0" w:color="auto"/>
            <w:right w:val="none" w:sz="0" w:space="0" w:color="auto"/>
          </w:divBdr>
          <w:divsChild>
            <w:div w:id="680854991">
              <w:marLeft w:val="0"/>
              <w:marRight w:val="0"/>
              <w:marTop w:val="0"/>
              <w:marBottom w:val="0"/>
              <w:divBdr>
                <w:top w:val="none" w:sz="0" w:space="0" w:color="auto"/>
                <w:left w:val="none" w:sz="0" w:space="0" w:color="auto"/>
                <w:bottom w:val="none" w:sz="0" w:space="0" w:color="auto"/>
                <w:right w:val="none" w:sz="0" w:space="0" w:color="auto"/>
              </w:divBdr>
              <w:divsChild>
                <w:div w:id="2111468529">
                  <w:marLeft w:val="0"/>
                  <w:marRight w:val="0"/>
                  <w:marTop w:val="0"/>
                  <w:marBottom w:val="0"/>
                  <w:divBdr>
                    <w:top w:val="none" w:sz="0" w:space="0" w:color="auto"/>
                    <w:left w:val="none" w:sz="0" w:space="0" w:color="auto"/>
                    <w:bottom w:val="none" w:sz="0" w:space="0" w:color="auto"/>
                    <w:right w:val="none" w:sz="0" w:space="0" w:color="auto"/>
                  </w:divBdr>
                  <w:divsChild>
                    <w:div w:id="1530414982">
                      <w:marLeft w:val="0"/>
                      <w:marRight w:val="0"/>
                      <w:marTop w:val="0"/>
                      <w:marBottom w:val="0"/>
                      <w:divBdr>
                        <w:top w:val="none" w:sz="0" w:space="0" w:color="auto"/>
                        <w:left w:val="none" w:sz="0" w:space="0" w:color="auto"/>
                        <w:bottom w:val="none" w:sz="0" w:space="0" w:color="auto"/>
                        <w:right w:val="none" w:sz="0" w:space="0" w:color="auto"/>
                      </w:divBdr>
                      <w:divsChild>
                        <w:div w:id="275410063">
                          <w:marLeft w:val="0"/>
                          <w:marRight w:val="0"/>
                          <w:marTop w:val="0"/>
                          <w:marBottom w:val="0"/>
                          <w:divBdr>
                            <w:top w:val="none" w:sz="0" w:space="0" w:color="auto"/>
                            <w:left w:val="none" w:sz="0" w:space="0" w:color="auto"/>
                            <w:bottom w:val="none" w:sz="0" w:space="0" w:color="auto"/>
                            <w:right w:val="none" w:sz="0" w:space="0" w:color="auto"/>
                          </w:divBdr>
                          <w:divsChild>
                            <w:div w:id="1432749290">
                              <w:marLeft w:val="0"/>
                              <w:marRight w:val="0"/>
                              <w:marTop w:val="0"/>
                              <w:marBottom w:val="0"/>
                              <w:divBdr>
                                <w:top w:val="none" w:sz="0" w:space="0" w:color="auto"/>
                                <w:left w:val="none" w:sz="0" w:space="0" w:color="auto"/>
                                <w:bottom w:val="none" w:sz="0" w:space="0" w:color="auto"/>
                                <w:right w:val="none" w:sz="0" w:space="0" w:color="auto"/>
                              </w:divBdr>
                              <w:divsChild>
                                <w:div w:id="1805539403">
                                  <w:marLeft w:val="0"/>
                                  <w:marRight w:val="0"/>
                                  <w:marTop w:val="0"/>
                                  <w:marBottom w:val="0"/>
                                  <w:divBdr>
                                    <w:top w:val="none" w:sz="0" w:space="0" w:color="auto"/>
                                    <w:left w:val="none" w:sz="0" w:space="0" w:color="auto"/>
                                    <w:bottom w:val="none" w:sz="0" w:space="0" w:color="auto"/>
                                    <w:right w:val="none" w:sz="0" w:space="0" w:color="auto"/>
                                  </w:divBdr>
                                  <w:divsChild>
                                    <w:div w:id="60083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5949370">
                  <w:marLeft w:val="0"/>
                  <w:marRight w:val="0"/>
                  <w:marTop w:val="0"/>
                  <w:marBottom w:val="0"/>
                  <w:divBdr>
                    <w:top w:val="none" w:sz="0" w:space="0" w:color="auto"/>
                    <w:left w:val="none" w:sz="0" w:space="0" w:color="auto"/>
                    <w:bottom w:val="none" w:sz="0" w:space="0" w:color="auto"/>
                    <w:right w:val="none" w:sz="0" w:space="0" w:color="auto"/>
                  </w:divBdr>
                  <w:divsChild>
                    <w:div w:id="1677877050">
                      <w:marLeft w:val="0"/>
                      <w:marRight w:val="0"/>
                      <w:marTop w:val="0"/>
                      <w:marBottom w:val="0"/>
                      <w:divBdr>
                        <w:top w:val="none" w:sz="0" w:space="0" w:color="auto"/>
                        <w:left w:val="none" w:sz="0" w:space="0" w:color="auto"/>
                        <w:bottom w:val="none" w:sz="0" w:space="0" w:color="auto"/>
                        <w:right w:val="none" w:sz="0" w:space="0" w:color="auto"/>
                      </w:divBdr>
                      <w:divsChild>
                        <w:div w:id="1122459487">
                          <w:marLeft w:val="0"/>
                          <w:marRight w:val="0"/>
                          <w:marTop w:val="0"/>
                          <w:marBottom w:val="0"/>
                          <w:divBdr>
                            <w:top w:val="none" w:sz="0" w:space="0" w:color="auto"/>
                            <w:left w:val="none" w:sz="0" w:space="0" w:color="auto"/>
                            <w:bottom w:val="none" w:sz="0" w:space="0" w:color="auto"/>
                            <w:right w:val="none" w:sz="0" w:space="0" w:color="auto"/>
                          </w:divBdr>
                          <w:divsChild>
                            <w:div w:id="4280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9292873">
          <w:marLeft w:val="0"/>
          <w:marRight w:val="0"/>
          <w:marTop w:val="0"/>
          <w:marBottom w:val="0"/>
          <w:divBdr>
            <w:top w:val="none" w:sz="0" w:space="0" w:color="auto"/>
            <w:left w:val="none" w:sz="0" w:space="0" w:color="auto"/>
            <w:bottom w:val="none" w:sz="0" w:space="0" w:color="auto"/>
            <w:right w:val="none" w:sz="0" w:space="0" w:color="auto"/>
          </w:divBdr>
          <w:divsChild>
            <w:div w:id="1318336716">
              <w:marLeft w:val="0"/>
              <w:marRight w:val="0"/>
              <w:marTop w:val="0"/>
              <w:marBottom w:val="0"/>
              <w:divBdr>
                <w:top w:val="none" w:sz="0" w:space="0" w:color="auto"/>
                <w:left w:val="none" w:sz="0" w:space="0" w:color="auto"/>
                <w:bottom w:val="none" w:sz="0" w:space="0" w:color="auto"/>
                <w:right w:val="none" w:sz="0" w:space="0" w:color="auto"/>
              </w:divBdr>
              <w:divsChild>
                <w:div w:id="1265459933">
                  <w:marLeft w:val="0"/>
                  <w:marRight w:val="0"/>
                  <w:marTop w:val="0"/>
                  <w:marBottom w:val="0"/>
                  <w:divBdr>
                    <w:top w:val="none" w:sz="0" w:space="0" w:color="auto"/>
                    <w:left w:val="none" w:sz="0" w:space="0" w:color="auto"/>
                    <w:bottom w:val="none" w:sz="0" w:space="0" w:color="auto"/>
                    <w:right w:val="none" w:sz="0" w:space="0" w:color="auto"/>
                  </w:divBdr>
                  <w:divsChild>
                    <w:div w:id="1316833567">
                      <w:marLeft w:val="0"/>
                      <w:marRight w:val="0"/>
                      <w:marTop w:val="0"/>
                      <w:marBottom w:val="0"/>
                      <w:divBdr>
                        <w:top w:val="none" w:sz="0" w:space="0" w:color="auto"/>
                        <w:left w:val="none" w:sz="0" w:space="0" w:color="auto"/>
                        <w:bottom w:val="none" w:sz="0" w:space="0" w:color="auto"/>
                        <w:right w:val="none" w:sz="0" w:space="0" w:color="auto"/>
                      </w:divBdr>
                      <w:divsChild>
                        <w:div w:id="2112696455">
                          <w:marLeft w:val="0"/>
                          <w:marRight w:val="0"/>
                          <w:marTop w:val="0"/>
                          <w:marBottom w:val="0"/>
                          <w:divBdr>
                            <w:top w:val="single" w:sz="6" w:space="15" w:color="E2E2E2"/>
                            <w:left w:val="single" w:sz="6" w:space="15" w:color="E2E2E2"/>
                            <w:bottom w:val="single" w:sz="6" w:space="15" w:color="E2E2E2"/>
                            <w:right w:val="single" w:sz="6" w:space="15" w:color="E2E2E2"/>
                          </w:divBdr>
                          <w:divsChild>
                            <w:div w:id="1992636303">
                              <w:marLeft w:val="0"/>
                              <w:marRight w:val="0"/>
                              <w:marTop w:val="0"/>
                              <w:marBottom w:val="0"/>
                              <w:divBdr>
                                <w:top w:val="none" w:sz="0" w:space="0" w:color="auto"/>
                                <w:left w:val="none" w:sz="0" w:space="0" w:color="auto"/>
                                <w:bottom w:val="none" w:sz="0" w:space="0" w:color="auto"/>
                                <w:right w:val="none" w:sz="0" w:space="0" w:color="auto"/>
                              </w:divBdr>
                              <w:divsChild>
                                <w:div w:id="498351402">
                                  <w:marLeft w:val="0"/>
                                  <w:marRight w:val="0"/>
                                  <w:marTop w:val="0"/>
                                  <w:marBottom w:val="0"/>
                                  <w:divBdr>
                                    <w:top w:val="none" w:sz="0" w:space="0" w:color="auto"/>
                                    <w:left w:val="none" w:sz="0" w:space="0" w:color="auto"/>
                                    <w:bottom w:val="none" w:sz="0" w:space="0" w:color="auto"/>
                                    <w:right w:val="none" w:sz="0" w:space="0" w:color="auto"/>
                                  </w:divBdr>
                                  <w:divsChild>
                                    <w:div w:id="13942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303644">
          <w:marLeft w:val="0"/>
          <w:marRight w:val="0"/>
          <w:marTop w:val="0"/>
          <w:marBottom w:val="0"/>
          <w:divBdr>
            <w:top w:val="none" w:sz="0" w:space="0" w:color="auto"/>
            <w:left w:val="none" w:sz="0" w:space="0" w:color="auto"/>
            <w:bottom w:val="none" w:sz="0" w:space="0" w:color="auto"/>
            <w:right w:val="none" w:sz="0" w:space="0" w:color="auto"/>
          </w:divBdr>
          <w:divsChild>
            <w:div w:id="900404428">
              <w:marLeft w:val="0"/>
              <w:marRight w:val="0"/>
              <w:marTop w:val="0"/>
              <w:marBottom w:val="0"/>
              <w:divBdr>
                <w:top w:val="none" w:sz="0" w:space="0" w:color="auto"/>
                <w:left w:val="none" w:sz="0" w:space="0" w:color="auto"/>
                <w:bottom w:val="none" w:sz="0" w:space="0" w:color="auto"/>
                <w:right w:val="none" w:sz="0" w:space="0" w:color="auto"/>
              </w:divBdr>
            </w:div>
          </w:divsChild>
        </w:div>
        <w:div w:id="789979866">
          <w:marLeft w:val="0"/>
          <w:marRight w:val="0"/>
          <w:marTop w:val="0"/>
          <w:marBottom w:val="0"/>
          <w:divBdr>
            <w:top w:val="none" w:sz="0" w:space="0" w:color="auto"/>
            <w:left w:val="none" w:sz="0" w:space="0" w:color="auto"/>
            <w:bottom w:val="none" w:sz="0" w:space="0" w:color="auto"/>
            <w:right w:val="none" w:sz="0" w:space="0" w:color="auto"/>
          </w:divBdr>
          <w:divsChild>
            <w:div w:id="1447693551">
              <w:marLeft w:val="0"/>
              <w:marRight w:val="0"/>
              <w:marTop w:val="0"/>
              <w:marBottom w:val="0"/>
              <w:divBdr>
                <w:top w:val="none" w:sz="0" w:space="0" w:color="auto"/>
                <w:left w:val="none" w:sz="0" w:space="0" w:color="auto"/>
                <w:bottom w:val="none" w:sz="0" w:space="0" w:color="auto"/>
                <w:right w:val="none" w:sz="0" w:space="0" w:color="auto"/>
              </w:divBdr>
            </w:div>
          </w:divsChild>
        </w:div>
        <w:div w:id="492380019">
          <w:marLeft w:val="0"/>
          <w:marRight w:val="0"/>
          <w:marTop w:val="0"/>
          <w:marBottom w:val="0"/>
          <w:divBdr>
            <w:top w:val="none" w:sz="0" w:space="0" w:color="auto"/>
            <w:left w:val="none" w:sz="0" w:space="0" w:color="auto"/>
            <w:bottom w:val="none" w:sz="0" w:space="0" w:color="auto"/>
            <w:right w:val="none" w:sz="0" w:space="0" w:color="auto"/>
          </w:divBdr>
          <w:divsChild>
            <w:div w:id="1171871911">
              <w:marLeft w:val="0"/>
              <w:marRight w:val="0"/>
              <w:marTop w:val="0"/>
              <w:marBottom w:val="0"/>
              <w:divBdr>
                <w:top w:val="none" w:sz="0" w:space="0" w:color="auto"/>
                <w:left w:val="none" w:sz="0" w:space="0" w:color="auto"/>
                <w:bottom w:val="none" w:sz="0" w:space="0" w:color="auto"/>
                <w:right w:val="none" w:sz="0" w:space="0" w:color="auto"/>
              </w:divBdr>
              <w:divsChild>
                <w:div w:id="342165491">
                  <w:marLeft w:val="0"/>
                  <w:marRight w:val="0"/>
                  <w:marTop w:val="0"/>
                  <w:marBottom w:val="0"/>
                  <w:divBdr>
                    <w:top w:val="none" w:sz="0" w:space="0" w:color="auto"/>
                    <w:left w:val="none" w:sz="0" w:space="0" w:color="auto"/>
                    <w:bottom w:val="none" w:sz="0" w:space="0" w:color="auto"/>
                    <w:right w:val="none" w:sz="0" w:space="0" w:color="auto"/>
                  </w:divBdr>
                  <w:divsChild>
                    <w:div w:id="633677647">
                      <w:marLeft w:val="0"/>
                      <w:marRight w:val="0"/>
                      <w:marTop w:val="0"/>
                      <w:marBottom w:val="0"/>
                      <w:divBdr>
                        <w:top w:val="none" w:sz="0" w:space="0" w:color="auto"/>
                        <w:left w:val="none" w:sz="0" w:space="0" w:color="auto"/>
                        <w:bottom w:val="none" w:sz="0" w:space="0" w:color="auto"/>
                        <w:right w:val="none" w:sz="0" w:space="0" w:color="auto"/>
                      </w:divBdr>
                      <w:divsChild>
                        <w:div w:id="1996907087">
                          <w:marLeft w:val="0"/>
                          <w:marRight w:val="0"/>
                          <w:marTop w:val="0"/>
                          <w:marBottom w:val="0"/>
                          <w:divBdr>
                            <w:top w:val="none" w:sz="0" w:space="0" w:color="auto"/>
                            <w:left w:val="none" w:sz="0" w:space="0" w:color="auto"/>
                            <w:bottom w:val="none" w:sz="0" w:space="0" w:color="auto"/>
                            <w:right w:val="none" w:sz="0" w:space="0" w:color="auto"/>
                          </w:divBdr>
                          <w:divsChild>
                            <w:div w:id="2047290771">
                              <w:marLeft w:val="0"/>
                              <w:marRight w:val="0"/>
                              <w:marTop w:val="0"/>
                              <w:marBottom w:val="0"/>
                              <w:divBdr>
                                <w:top w:val="none" w:sz="0" w:space="0" w:color="auto"/>
                                <w:left w:val="none" w:sz="0" w:space="0" w:color="auto"/>
                                <w:bottom w:val="none" w:sz="0" w:space="0" w:color="auto"/>
                                <w:right w:val="none" w:sz="0" w:space="0" w:color="auto"/>
                              </w:divBdr>
                              <w:divsChild>
                                <w:div w:id="1164279360">
                                  <w:marLeft w:val="0"/>
                                  <w:marRight w:val="0"/>
                                  <w:marTop w:val="0"/>
                                  <w:marBottom w:val="0"/>
                                  <w:divBdr>
                                    <w:top w:val="none" w:sz="0" w:space="0" w:color="auto"/>
                                    <w:left w:val="none" w:sz="0" w:space="0" w:color="auto"/>
                                    <w:bottom w:val="none" w:sz="0" w:space="0" w:color="auto"/>
                                    <w:right w:val="none" w:sz="0" w:space="0" w:color="auto"/>
                                  </w:divBdr>
                                  <w:divsChild>
                                    <w:div w:id="66528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0422096">
                  <w:marLeft w:val="0"/>
                  <w:marRight w:val="0"/>
                  <w:marTop w:val="0"/>
                  <w:marBottom w:val="0"/>
                  <w:divBdr>
                    <w:top w:val="none" w:sz="0" w:space="0" w:color="auto"/>
                    <w:left w:val="none" w:sz="0" w:space="0" w:color="auto"/>
                    <w:bottom w:val="none" w:sz="0" w:space="0" w:color="auto"/>
                    <w:right w:val="none" w:sz="0" w:space="0" w:color="auto"/>
                  </w:divBdr>
                  <w:divsChild>
                    <w:div w:id="2058510034">
                      <w:marLeft w:val="0"/>
                      <w:marRight w:val="0"/>
                      <w:marTop w:val="0"/>
                      <w:marBottom w:val="0"/>
                      <w:divBdr>
                        <w:top w:val="none" w:sz="0" w:space="0" w:color="auto"/>
                        <w:left w:val="none" w:sz="0" w:space="0" w:color="auto"/>
                        <w:bottom w:val="none" w:sz="0" w:space="0" w:color="auto"/>
                        <w:right w:val="none" w:sz="0" w:space="0" w:color="auto"/>
                      </w:divBdr>
                      <w:divsChild>
                        <w:div w:id="1867254040">
                          <w:marLeft w:val="0"/>
                          <w:marRight w:val="0"/>
                          <w:marTop w:val="0"/>
                          <w:marBottom w:val="0"/>
                          <w:divBdr>
                            <w:top w:val="none" w:sz="0" w:space="0" w:color="auto"/>
                            <w:left w:val="none" w:sz="0" w:space="0" w:color="auto"/>
                            <w:bottom w:val="none" w:sz="0" w:space="0" w:color="auto"/>
                            <w:right w:val="none" w:sz="0" w:space="0" w:color="auto"/>
                          </w:divBdr>
                          <w:divsChild>
                            <w:div w:id="26596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5787115">
          <w:marLeft w:val="0"/>
          <w:marRight w:val="0"/>
          <w:marTop w:val="0"/>
          <w:marBottom w:val="0"/>
          <w:divBdr>
            <w:top w:val="none" w:sz="0" w:space="0" w:color="auto"/>
            <w:left w:val="none" w:sz="0" w:space="0" w:color="auto"/>
            <w:bottom w:val="none" w:sz="0" w:space="0" w:color="auto"/>
            <w:right w:val="none" w:sz="0" w:space="0" w:color="auto"/>
          </w:divBdr>
          <w:divsChild>
            <w:div w:id="127166643">
              <w:marLeft w:val="0"/>
              <w:marRight w:val="0"/>
              <w:marTop w:val="0"/>
              <w:marBottom w:val="0"/>
              <w:divBdr>
                <w:top w:val="none" w:sz="0" w:space="0" w:color="auto"/>
                <w:left w:val="none" w:sz="0" w:space="0" w:color="auto"/>
                <w:bottom w:val="none" w:sz="0" w:space="0" w:color="auto"/>
                <w:right w:val="none" w:sz="0" w:space="0" w:color="auto"/>
              </w:divBdr>
              <w:divsChild>
                <w:div w:id="1289892014">
                  <w:marLeft w:val="0"/>
                  <w:marRight w:val="0"/>
                  <w:marTop w:val="0"/>
                  <w:marBottom w:val="0"/>
                  <w:divBdr>
                    <w:top w:val="none" w:sz="0" w:space="0" w:color="auto"/>
                    <w:left w:val="none" w:sz="0" w:space="0" w:color="auto"/>
                    <w:bottom w:val="none" w:sz="0" w:space="0" w:color="auto"/>
                    <w:right w:val="none" w:sz="0" w:space="0" w:color="auto"/>
                  </w:divBdr>
                  <w:divsChild>
                    <w:div w:id="1058238504">
                      <w:marLeft w:val="0"/>
                      <w:marRight w:val="0"/>
                      <w:marTop w:val="0"/>
                      <w:marBottom w:val="0"/>
                      <w:divBdr>
                        <w:top w:val="none" w:sz="0" w:space="0" w:color="auto"/>
                        <w:left w:val="none" w:sz="0" w:space="0" w:color="auto"/>
                        <w:bottom w:val="none" w:sz="0" w:space="0" w:color="auto"/>
                        <w:right w:val="none" w:sz="0" w:space="0" w:color="auto"/>
                      </w:divBdr>
                      <w:divsChild>
                        <w:div w:id="1435244094">
                          <w:marLeft w:val="0"/>
                          <w:marRight w:val="0"/>
                          <w:marTop w:val="0"/>
                          <w:marBottom w:val="0"/>
                          <w:divBdr>
                            <w:top w:val="none" w:sz="0" w:space="0" w:color="auto"/>
                            <w:left w:val="none" w:sz="0" w:space="0" w:color="auto"/>
                            <w:bottom w:val="none" w:sz="0" w:space="0" w:color="auto"/>
                            <w:right w:val="none" w:sz="0" w:space="0" w:color="auto"/>
                          </w:divBdr>
                          <w:divsChild>
                            <w:div w:id="947128866">
                              <w:marLeft w:val="-300"/>
                              <w:marRight w:val="0"/>
                              <w:marTop w:val="0"/>
                              <w:marBottom w:val="0"/>
                              <w:divBdr>
                                <w:top w:val="none" w:sz="0" w:space="0" w:color="auto"/>
                                <w:left w:val="none" w:sz="0" w:space="0" w:color="auto"/>
                                <w:bottom w:val="none" w:sz="0" w:space="0" w:color="auto"/>
                                <w:right w:val="none" w:sz="0" w:space="0" w:color="auto"/>
                              </w:divBdr>
                              <w:divsChild>
                                <w:div w:id="44645221">
                                  <w:marLeft w:val="0"/>
                                  <w:marRight w:val="0"/>
                                  <w:marTop w:val="0"/>
                                  <w:marBottom w:val="0"/>
                                  <w:divBdr>
                                    <w:top w:val="none" w:sz="0" w:space="0" w:color="auto"/>
                                    <w:left w:val="none" w:sz="0" w:space="0" w:color="auto"/>
                                    <w:bottom w:val="none" w:sz="0" w:space="0" w:color="auto"/>
                                    <w:right w:val="none" w:sz="0" w:space="0" w:color="auto"/>
                                  </w:divBdr>
                                  <w:divsChild>
                                    <w:div w:id="108739855">
                                      <w:marLeft w:val="0"/>
                                      <w:marRight w:val="0"/>
                                      <w:marTop w:val="0"/>
                                      <w:marBottom w:val="0"/>
                                      <w:divBdr>
                                        <w:top w:val="none" w:sz="0" w:space="0" w:color="auto"/>
                                        <w:left w:val="none" w:sz="0" w:space="0" w:color="auto"/>
                                        <w:bottom w:val="none" w:sz="0" w:space="0" w:color="auto"/>
                                        <w:right w:val="none" w:sz="0" w:space="0" w:color="auto"/>
                                      </w:divBdr>
                                    </w:div>
                                  </w:divsChild>
                                </w:div>
                                <w:div w:id="1525054493">
                                  <w:marLeft w:val="0"/>
                                  <w:marRight w:val="0"/>
                                  <w:marTop w:val="0"/>
                                  <w:marBottom w:val="0"/>
                                  <w:divBdr>
                                    <w:top w:val="none" w:sz="0" w:space="0" w:color="auto"/>
                                    <w:left w:val="none" w:sz="0" w:space="0" w:color="auto"/>
                                    <w:bottom w:val="none" w:sz="0" w:space="0" w:color="auto"/>
                                    <w:right w:val="none" w:sz="0" w:space="0" w:color="auto"/>
                                  </w:divBdr>
                                  <w:divsChild>
                                    <w:div w:id="975380187">
                                      <w:marLeft w:val="0"/>
                                      <w:marRight w:val="0"/>
                                      <w:marTop w:val="0"/>
                                      <w:marBottom w:val="0"/>
                                      <w:divBdr>
                                        <w:top w:val="none" w:sz="0" w:space="0" w:color="auto"/>
                                        <w:left w:val="none" w:sz="0" w:space="0" w:color="auto"/>
                                        <w:bottom w:val="none" w:sz="0" w:space="0" w:color="auto"/>
                                        <w:right w:val="none" w:sz="0" w:space="0" w:color="auto"/>
                                      </w:divBdr>
                                    </w:div>
                                  </w:divsChild>
                                </w:div>
                                <w:div w:id="342704350">
                                  <w:marLeft w:val="0"/>
                                  <w:marRight w:val="0"/>
                                  <w:marTop w:val="0"/>
                                  <w:marBottom w:val="0"/>
                                  <w:divBdr>
                                    <w:top w:val="none" w:sz="0" w:space="0" w:color="auto"/>
                                    <w:left w:val="none" w:sz="0" w:space="0" w:color="auto"/>
                                    <w:bottom w:val="none" w:sz="0" w:space="0" w:color="auto"/>
                                    <w:right w:val="none" w:sz="0" w:space="0" w:color="auto"/>
                                  </w:divBdr>
                                  <w:divsChild>
                                    <w:div w:id="429661230">
                                      <w:marLeft w:val="0"/>
                                      <w:marRight w:val="0"/>
                                      <w:marTop w:val="0"/>
                                      <w:marBottom w:val="0"/>
                                      <w:divBdr>
                                        <w:top w:val="none" w:sz="0" w:space="0" w:color="auto"/>
                                        <w:left w:val="none" w:sz="0" w:space="0" w:color="auto"/>
                                        <w:bottom w:val="none" w:sz="0" w:space="0" w:color="auto"/>
                                        <w:right w:val="none" w:sz="0" w:space="0" w:color="auto"/>
                                      </w:divBdr>
                                    </w:div>
                                  </w:divsChild>
                                </w:div>
                                <w:div w:id="2101219338">
                                  <w:marLeft w:val="0"/>
                                  <w:marRight w:val="0"/>
                                  <w:marTop w:val="0"/>
                                  <w:marBottom w:val="0"/>
                                  <w:divBdr>
                                    <w:top w:val="none" w:sz="0" w:space="0" w:color="auto"/>
                                    <w:left w:val="none" w:sz="0" w:space="0" w:color="auto"/>
                                    <w:bottom w:val="none" w:sz="0" w:space="0" w:color="auto"/>
                                    <w:right w:val="none" w:sz="0" w:space="0" w:color="auto"/>
                                  </w:divBdr>
                                  <w:divsChild>
                                    <w:div w:id="392896117">
                                      <w:marLeft w:val="0"/>
                                      <w:marRight w:val="0"/>
                                      <w:marTop w:val="0"/>
                                      <w:marBottom w:val="0"/>
                                      <w:divBdr>
                                        <w:top w:val="none" w:sz="0" w:space="0" w:color="auto"/>
                                        <w:left w:val="none" w:sz="0" w:space="0" w:color="auto"/>
                                        <w:bottom w:val="none" w:sz="0" w:space="0" w:color="auto"/>
                                        <w:right w:val="none" w:sz="0" w:space="0" w:color="auto"/>
                                      </w:divBdr>
                                    </w:div>
                                  </w:divsChild>
                                </w:div>
                                <w:div w:id="2019766040">
                                  <w:marLeft w:val="0"/>
                                  <w:marRight w:val="0"/>
                                  <w:marTop w:val="0"/>
                                  <w:marBottom w:val="0"/>
                                  <w:divBdr>
                                    <w:top w:val="none" w:sz="0" w:space="0" w:color="auto"/>
                                    <w:left w:val="none" w:sz="0" w:space="0" w:color="auto"/>
                                    <w:bottom w:val="none" w:sz="0" w:space="0" w:color="auto"/>
                                    <w:right w:val="none" w:sz="0" w:space="0" w:color="auto"/>
                                  </w:divBdr>
                                  <w:divsChild>
                                    <w:div w:id="122980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50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749328">
          <w:marLeft w:val="0"/>
          <w:marRight w:val="0"/>
          <w:marTop w:val="0"/>
          <w:marBottom w:val="0"/>
          <w:divBdr>
            <w:top w:val="none" w:sz="0" w:space="0" w:color="auto"/>
            <w:left w:val="none" w:sz="0" w:space="0" w:color="auto"/>
            <w:bottom w:val="none" w:sz="0" w:space="0" w:color="auto"/>
            <w:right w:val="none" w:sz="0" w:space="0" w:color="auto"/>
          </w:divBdr>
          <w:divsChild>
            <w:div w:id="25729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spacex-starlink-satellites.html" TargetMode="External"/><Relationship Id="rId13" Type="http://schemas.openxmlformats.org/officeDocument/2006/relationships/hyperlink" Target="https://www.space.com/x-37b-space-plane-solar-power-beaming" TargetMode="External"/><Relationship Id="rId18" Type="http://schemas.openxmlformats.org/officeDocument/2006/relationships/hyperlink" Target="https://www.greenmatch.co.uk/blog/2014/11/how-efficient-are-solar-panels" TargetMode="External"/><Relationship Id="rId26" Type="http://schemas.openxmlformats.org/officeDocument/2006/relationships/hyperlink" Target="https://www.nytimes.com/2022/02/04/world/europe/russian-troops-ukraine-crimean-peninsula.html" TargetMode="External"/><Relationship Id="rId3" Type="http://schemas.openxmlformats.org/officeDocument/2006/relationships/settings" Target="settings.xml"/><Relationship Id="rId21" Type="http://schemas.openxmlformats.org/officeDocument/2006/relationships/hyperlink" Target="https://fasterplease.substack.com/p/-why-a-spacex-bankruptcy-would-hurt" TargetMode="External"/><Relationship Id="rId7" Type="http://schemas.openxmlformats.org/officeDocument/2006/relationships/hyperlink" Target="https://www.livescience.com/climate-report-net-zero.html" TargetMode="External"/><Relationship Id="rId12" Type="http://schemas.openxmlformats.org/officeDocument/2006/relationships/hyperlink" Target="https://www.space.com/25275-x37b-space-plane.html" TargetMode="External"/><Relationship Id="rId17" Type="http://schemas.openxmlformats.org/officeDocument/2006/relationships/hyperlink" Target="https://ourworldindata.org/uploads/2020/02/Safest-source-of-energy.png" TargetMode="External"/><Relationship Id="rId25" Type="http://schemas.openxmlformats.org/officeDocument/2006/relationships/hyperlink" Target="https://www.nytimes.com/live/2022/02/02/world/ukraine-russia-news/us-troops-will-be-deployed-to-nato-allies-in-eastern-europe" TargetMode="External"/><Relationship Id="rId2" Type="http://schemas.openxmlformats.org/officeDocument/2006/relationships/styles" Target="styles.xml"/><Relationship Id="rId16" Type="http://schemas.openxmlformats.org/officeDocument/2006/relationships/hyperlink" Target="https://www.un.org/development/desa/en/news/population/world-population-prospects-2019.html" TargetMode="External"/><Relationship Id="rId20" Type="http://schemas.openxmlformats.org/officeDocument/2006/relationships/hyperlink" Target="https://www.cnn.com/2019/07/25/asia/internet-undersea-cables-intl-hnk/index.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pace.com/42089-space-force.html" TargetMode="External"/><Relationship Id="rId24" Type="http://schemas.openxmlformats.org/officeDocument/2006/relationships/hyperlink" Target="https://www.spaceangels.com/" TargetMode="External"/><Relationship Id="rId5" Type="http://schemas.openxmlformats.org/officeDocument/2006/relationships/footnotes" Target="footnotes.xml"/><Relationship Id="rId15" Type="http://schemas.openxmlformats.org/officeDocument/2006/relationships/hyperlink" Target="https://space.nss.org/space-solar-power/" TargetMode="External"/><Relationship Id="rId23" Type="http://schemas.openxmlformats.org/officeDocument/2006/relationships/hyperlink" Target="https://www.technologyreview.com/silicon-valley/amazon/" TargetMode="External"/><Relationship Id="rId28" Type="http://schemas.openxmlformats.org/officeDocument/2006/relationships/hyperlink" Target="https://www.theatlantic.com/magazine/archive/2016/04/the-obama-doctrine/471525/" TargetMode="External"/><Relationship Id="rId10" Type="http://schemas.openxmlformats.org/officeDocument/2006/relationships/hyperlink" Target="https://www.space.com/nasa-low-earth-orbit-iss-commercialization.html" TargetMode="External"/><Relationship Id="rId19" Type="http://schemas.openxmlformats.org/officeDocument/2006/relationships/hyperlink" Target="https://space.nss.org/space-solar-power/" TargetMode="External"/><Relationship Id="rId4" Type="http://schemas.openxmlformats.org/officeDocument/2006/relationships/webSettings" Target="webSettings.xml"/><Relationship Id="rId9" Type="http://schemas.openxmlformats.org/officeDocument/2006/relationships/hyperlink" Target="https://www.youtube.com/watch?v=5E-0NYnAaUA" TargetMode="External"/><Relationship Id="rId14" Type="http://schemas.openxmlformats.org/officeDocument/2006/relationships/hyperlink" Target="https://www.space.com/climate-change-dimming-earth" TargetMode="External"/><Relationship Id="rId22" Type="http://schemas.openxmlformats.org/officeDocument/2006/relationships/hyperlink" Target="https://www.technologyreview.com/2019/06/26/134510/asteroid-mining-bubble-burst-history/" TargetMode="External"/><Relationship Id="rId27" Type="http://schemas.openxmlformats.org/officeDocument/2006/relationships/hyperlink" Target="https://www.nytimes.com/2022/02/05/us/politics/biden-ukraine-russia-war.html"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32</TotalTime>
  <Pages>1</Pages>
  <Words>14367</Words>
  <Characters>81894</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Qiao, Xiao Yu (Student)</dc:creator>
  <cp:keywords/>
  <dc:description/>
  <cp:lastModifiedBy>Qiao, Xiao Yu (Student)</cp:lastModifiedBy>
  <cp:revision>294</cp:revision>
  <dcterms:created xsi:type="dcterms:W3CDTF">2022-02-19T19:15:00Z</dcterms:created>
  <dcterms:modified xsi:type="dcterms:W3CDTF">2022-02-19T20:11:00Z</dcterms:modified>
</cp:coreProperties>
</file>