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01E5E" w14:textId="77777777" w:rsidR="00FE43D2" w:rsidRPr="0078303B" w:rsidRDefault="00FE43D2" w:rsidP="00FE43D2">
      <w:pPr>
        <w:pStyle w:val="Heading1"/>
        <w:rPr>
          <w:rFonts w:asciiTheme="minorHAnsi" w:hAnsiTheme="minorHAnsi" w:cstheme="minorHAnsi"/>
        </w:rPr>
      </w:pPr>
      <w:r w:rsidRPr="0078303B">
        <w:rPr>
          <w:rFonts w:asciiTheme="minorHAnsi" w:hAnsiTheme="minorHAnsi" w:cstheme="minorHAnsi"/>
        </w:rPr>
        <w:t>1AC</w:t>
      </w:r>
    </w:p>
    <w:p w14:paraId="4459FFCC"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Plan</w:t>
      </w:r>
    </w:p>
    <w:p w14:paraId="4BB7147E" w14:textId="77777777" w:rsidR="00FE43D2" w:rsidRPr="0078303B" w:rsidRDefault="00FE43D2" w:rsidP="00FE43D2">
      <w:pPr>
        <w:pStyle w:val="Heading4"/>
        <w:rPr>
          <w:rFonts w:asciiTheme="minorHAnsi" w:hAnsiTheme="minorHAnsi" w:cstheme="minorHAnsi"/>
        </w:rPr>
      </w:pPr>
      <w:bookmarkStart w:id="0" w:name="_Hlk96082337"/>
      <w:r w:rsidRPr="0078303B">
        <w:rPr>
          <w:rFonts w:asciiTheme="minorHAnsi" w:hAnsiTheme="minorHAnsi" w:cstheme="minorHAnsi"/>
        </w:rPr>
        <w:t>I affirm: The appropriation of outer space by private entities via Large Satellite Constellations in Lower Earth Orbit is unjust.</w:t>
      </w:r>
    </w:p>
    <w:p w14:paraId="499A0861"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 xml:space="preserve">“The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78303B">
        <w:rPr>
          <w:rFonts w:asciiTheme="minorHAnsi" w:hAnsiTheme="minorHAnsi" w:cstheme="minorHAnsi"/>
        </w:rPr>
        <w:t>Verspieren</w:t>
      </w:r>
      <w:proofErr w:type="spellEnd"/>
      <w:r w:rsidRPr="0078303B">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5404C94" w14:textId="77777777" w:rsidR="00FE43D2" w:rsidRPr="0078303B" w:rsidRDefault="00FE43D2" w:rsidP="00FE43D2">
      <w:pPr>
        <w:pStyle w:val="ListParagraph"/>
        <w:numPr>
          <w:ilvl w:val="0"/>
          <w:numId w:val="11"/>
        </w:numPr>
        <w:rPr>
          <w:rFonts w:asciiTheme="minorHAnsi" w:hAnsiTheme="minorHAnsi" w:cstheme="minorHAnsi"/>
        </w:rPr>
      </w:pPr>
      <w:r w:rsidRPr="0078303B">
        <w:rPr>
          <w:rFonts w:asciiTheme="minorHAnsi" w:hAnsiTheme="minorHAnsi" w:cstheme="minorHAnsi"/>
        </w:rPr>
        <w:t>LSC = large satellite constellations</w:t>
      </w:r>
    </w:p>
    <w:p w14:paraId="7EC68D59" w14:textId="77777777" w:rsidR="00FE43D2" w:rsidRPr="0078303B" w:rsidRDefault="00FE43D2" w:rsidP="00FE43D2">
      <w:pPr>
        <w:pStyle w:val="ListParagraph"/>
        <w:numPr>
          <w:ilvl w:val="0"/>
          <w:numId w:val="11"/>
        </w:numPr>
        <w:rPr>
          <w:rFonts w:asciiTheme="minorHAnsi" w:hAnsiTheme="minorHAnsi" w:cstheme="minorHAnsi"/>
        </w:rPr>
      </w:pPr>
      <w:r w:rsidRPr="0078303B">
        <w:rPr>
          <w:rFonts w:asciiTheme="minorHAnsi" w:hAnsiTheme="minorHAnsi" w:cstheme="minorHAnsi"/>
        </w:rPr>
        <w:t>Outlines “L”SC thresholds</w:t>
      </w:r>
    </w:p>
    <w:p w14:paraId="22298964"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78303B">
        <w:rPr>
          <w:rStyle w:val="StyleUnderline"/>
          <w:rFonts w:asciiTheme="minorHAnsi" w:hAnsiTheme="minorHAnsi" w:cstheme="minorHAnsi"/>
        </w:rPr>
        <w:t>abstracto</w:t>
      </w:r>
      <w:proofErr w:type="spellEnd"/>
      <w:r w:rsidRPr="0078303B">
        <w:rPr>
          <w:rStyle w:val="StyleUnderline"/>
          <w:rFonts w:asciiTheme="minorHAnsi" w:hAnsiTheme="minorHAnsi" w:cstheme="minorHAnsi"/>
        </w:rPr>
        <w:t>, it naturally shifts towards a regulatory challenge.</w:t>
      </w:r>
    </w:p>
    <w:p w14:paraId="2E88971F"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w:t>
      </w:r>
      <w:proofErr w:type="spellStart"/>
      <w:r w:rsidRPr="0078303B">
        <w:rPr>
          <w:rStyle w:val="StyleUnderline"/>
          <w:rFonts w:asciiTheme="minorHAnsi" w:hAnsiTheme="minorHAnsi" w:cstheme="minorHAnsi"/>
        </w:rPr>
        <w:t>neighbouring</w:t>
      </w:r>
      <w:proofErr w:type="spellEnd"/>
      <w:r w:rsidRPr="0078303B">
        <w:rPr>
          <w:rStyle w:val="StyleUnderline"/>
          <w:rFonts w:asciiTheme="minorHAnsi" w:hAnsiTheme="minorHAnsi" w:cstheme="minorHAnsi"/>
        </w:rPr>
        <w:t xml:space="preserve">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w:t>
      </w:r>
      <w:proofErr w:type="gramStart"/>
      <w:r w:rsidRPr="0078303B">
        <w:rPr>
          <w:rStyle w:val="StyleUnderline"/>
          <w:rFonts w:asciiTheme="minorHAnsi" w:hAnsiTheme="minorHAnsi" w:cstheme="minorHAnsi"/>
        </w:rPr>
        <w:t>be in charge of</w:t>
      </w:r>
      <w:proofErr w:type="gramEnd"/>
      <w:r w:rsidRPr="0078303B">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 xml:space="preserve">Moreover, even if its rules suffer from a </w:t>
      </w:r>
      <w:proofErr w:type="gramStart"/>
      <w:r w:rsidRPr="0078303B">
        <w:rPr>
          <w:rFonts w:asciiTheme="minorHAnsi" w:hAnsiTheme="minorHAnsi" w:cstheme="minorHAnsi"/>
        </w:rPr>
        <w:t>low implementation rates</w:t>
      </w:r>
      <w:proofErr w:type="gramEnd"/>
      <w:r w:rsidRPr="0078303B">
        <w:rPr>
          <w:rFonts w:asciiTheme="minorHAnsi" w:hAnsiTheme="minorHAnsi" w:cstheme="minorHAnsi"/>
        </w:rPr>
        <w:t>, the IADC would be an appropriate discussion platform thanks to its very deep technical focus.</w:t>
      </w:r>
    </w:p>
    <w:p w14:paraId="491A594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6. Conclusion </w:t>
      </w:r>
    </w:p>
    <w:p w14:paraId="12DFCA8B"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063FFD">
        <w:rPr>
          <w:rStyle w:val="StyleUnderline"/>
          <w:rFonts w:asciiTheme="minorHAnsi" w:hAnsiTheme="minorHAnsi" w:cstheme="minorHAnsi"/>
        </w:rPr>
        <w:t>LSC, also called 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78303B">
        <w:rPr>
          <w:rFonts w:asciiTheme="minorHAnsi" w:hAnsiTheme="minorHAnsi" w:cstheme="minorHAnsi"/>
        </w:rPr>
        <w:t>nonappropriation</w:t>
      </w:r>
      <w:proofErr w:type="spellEnd"/>
      <w:r w:rsidRPr="0078303B">
        <w:rPr>
          <w:rFonts w:asciiTheme="minorHAnsi" w:hAnsiTheme="minorHAnsi" w:cstheme="minorHAnsi"/>
        </w:rPr>
        <w:t xml:space="preserve"> principle as stated in OST Article II. This paper concludes that: </w:t>
      </w:r>
    </w:p>
    <w:p w14:paraId="2E69F07E"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78303B">
        <w:rPr>
          <w:rStyle w:val="StyleUnderline"/>
          <w:rFonts w:asciiTheme="minorHAnsi" w:hAnsiTheme="minorHAnsi" w:cstheme="minorHAnsi"/>
        </w:rPr>
        <w:t>space</w:t>
      </w:r>
      <w:r w:rsidRPr="0078303B">
        <w:rPr>
          <w:rFonts w:asciiTheme="minorHAnsi" w:hAnsiTheme="minorHAnsi" w:cstheme="minorHAnsi"/>
        </w:rPr>
        <w:t>;</w:t>
      </w:r>
      <w:proofErr w:type="gramEnd"/>
      <w:r w:rsidRPr="0078303B">
        <w:rPr>
          <w:rFonts w:asciiTheme="minorHAnsi" w:hAnsiTheme="minorHAnsi" w:cstheme="minorHAnsi"/>
        </w:rPr>
        <w:t xml:space="preserve"> </w:t>
      </w:r>
    </w:p>
    <w:p w14:paraId="313BDBE1"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w:t>
      </w:r>
      <w:proofErr w:type="gramStart"/>
      <w:r w:rsidRPr="0078303B">
        <w:rPr>
          <w:rFonts w:asciiTheme="minorHAnsi" w:hAnsiTheme="minorHAnsi" w:cstheme="minorHAnsi"/>
        </w:rPr>
        <w:t>re-evaluated;</w:t>
      </w:r>
      <w:proofErr w:type="gramEnd"/>
      <w:r w:rsidRPr="0078303B">
        <w:rPr>
          <w:rFonts w:asciiTheme="minorHAnsi" w:hAnsiTheme="minorHAnsi" w:cstheme="minorHAnsi"/>
        </w:rPr>
        <w:t xml:space="preserve"> </w:t>
      </w:r>
    </w:p>
    <w:p w14:paraId="606F12DD"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bookmarkEnd w:id="0"/>
    <w:p w14:paraId="55E14082" w14:textId="77777777" w:rsidR="00FE43D2" w:rsidRPr="0078303B" w:rsidRDefault="00FE43D2" w:rsidP="00FE43D2">
      <w:pPr>
        <w:rPr>
          <w:rStyle w:val="StyleUnderline"/>
          <w:rFonts w:asciiTheme="minorHAnsi" w:hAnsiTheme="minorHAnsi" w:cstheme="minorHAnsi"/>
        </w:rPr>
      </w:pPr>
    </w:p>
    <w:p w14:paraId="3D748CC0"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Adv – Collisions</w:t>
      </w:r>
    </w:p>
    <w:p w14:paraId="3B486D34"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64923A5B" w14:textId="77777777" w:rsidR="00FE43D2" w:rsidRPr="0078303B" w:rsidRDefault="00FE43D2" w:rsidP="00FE43D2">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58D5A66D"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SpaceX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175E769F" w14:textId="77777777" w:rsidR="00FE43D2" w:rsidRPr="0078303B" w:rsidRDefault="00FE43D2" w:rsidP="00FE43D2">
      <w:pPr>
        <w:rPr>
          <w:rStyle w:val="StyleUnderline"/>
          <w:rFonts w:asciiTheme="minorHAnsi" w:hAnsiTheme="minorHAnsi" w:cstheme="minorHAnsi"/>
        </w:rPr>
      </w:pP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might soon be involved in 90% of close encounters between two spacecraft in low Earth orbit.</w:t>
      </w:r>
    </w:p>
    <w:p w14:paraId="1DF96F21"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052915C4"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encounters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xml:space="preserve">. These encounters include situations when two spacecraft </w:t>
      </w:r>
      <w:proofErr w:type="gramStart"/>
      <w:r w:rsidRPr="0078303B">
        <w:rPr>
          <w:rFonts w:asciiTheme="minorHAnsi" w:hAnsiTheme="minorHAnsi" w:cstheme="minorHAnsi"/>
        </w:rPr>
        <w:t>pass</w:t>
      </w:r>
      <w:proofErr w:type="gramEnd"/>
      <w:r w:rsidRPr="0078303B">
        <w:rPr>
          <w:rFonts w:asciiTheme="minorHAnsi" w:hAnsiTheme="minorHAnsi" w:cstheme="minorHAnsi"/>
        </w:rPr>
        <w:t xml:space="preserve"> within a distance of 0.6 miles (1 kilometer) from each other.</w:t>
      </w:r>
    </w:p>
    <w:p w14:paraId="1434AC5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Europe's leading expert on space debris, makes regular estimates of the situation in orbit based on data from the Socrates (Satellite Orbital Conjunction Reports Assessing Threatening Encounters in </w:t>
      </w:r>
      <w:proofErr w:type="gramStart"/>
      <w:r w:rsidRPr="0078303B">
        <w:rPr>
          <w:rFonts w:asciiTheme="minorHAnsi" w:hAnsiTheme="minorHAnsi" w:cstheme="minorHAnsi"/>
        </w:rPr>
        <w:t>Space )</w:t>
      </w:r>
      <w:proofErr w:type="gramEnd"/>
      <w:r w:rsidRPr="0078303B">
        <w:rPr>
          <w:rFonts w:asciiTheme="minorHAnsi" w:hAnsiTheme="minorHAnsi" w:cstheme="minorHAnsi"/>
        </w:rPr>
        <w:t xml:space="preserve"> database. This tool, managed by </w:t>
      </w:r>
      <w:proofErr w:type="spellStart"/>
      <w:r w:rsidRPr="0078303B">
        <w:rPr>
          <w:rFonts w:asciiTheme="minorHAnsi" w:hAnsiTheme="minorHAnsi" w:cstheme="minorHAnsi"/>
        </w:rPr>
        <w:t>Celestrack</w:t>
      </w:r>
      <w:proofErr w:type="spellEnd"/>
      <w:r w:rsidRPr="0078303B">
        <w:rPr>
          <w:rFonts w:asciiTheme="minorHAnsi" w:hAnsiTheme="minorHAnsi" w:cstheme="minorHAnsi"/>
        </w:rPr>
        <w:t>, provides information about satellite orbits and models their trajectories into the future to assess collision risk.</w:t>
      </w:r>
    </w:p>
    <w:p w14:paraId="43C4388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constellation. </w:t>
      </w:r>
    </w:p>
    <w:p w14:paraId="59BA8D34"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78303B">
        <w:rPr>
          <w:rFonts w:asciiTheme="minorHAnsi" w:hAnsiTheme="minorHAnsi" w:cstheme="minorHAnsi"/>
        </w:rPr>
        <w:t xml:space="preserve"> to understand the burden of these </w:t>
      </w:r>
      <w:proofErr w:type="spellStart"/>
      <w:r w:rsidRPr="0078303B">
        <w:rPr>
          <w:rFonts w:asciiTheme="minorHAnsi" w:hAnsiTheme="minorHAnsi" w:cstheme="minorHAnsi"/>
        </w:rPr>
        <w:t>megaconstellations</w:t>
      </w:r>
      <w:proofErr w:type="spellEnd"/>
      <w:r w:rsidRPr="0078303B">
        <w:rPr>
          <w:rFonts w:asciiTheme="minorHAnsi" w:hAnsiTheme="minorHAnsi" w:cstheme="minorHAnsi"/>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64C7FA20"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66D38F9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In comparison, </w:t>
      </w:r>
      <w:proofErr w:type="spellStart"/>
      <w:r w:rsidRPr="0078303B">
        <w:rPr>
          <w:rFonts w:asciiTheme="minorHAnsi" w:hAnsiTheme="minorHAnsi" w:cstheme="minorHAnsi"/>
        </w:rPr>
        <w:t>Starlink's</w:t>
      </w:r>
      <w:proofErr w:type="spellEnd"/>
      <w:r w:rsidRPr="0078303B">
        <w:rPr>
          <w:rFonts w:asciiTheme="minorHAnsi" w:hAnsiTheme="minorHAnsi" w:cstheme="minorHAnsi"/>
        </w:rPr>
        <w:t xml:space="preserve"> competitor </w:t>
      </w:r>
      <w:proofErr w:type="spellStart"/>
      <w:r w:rsidRPr="0078303B">
        <w:rPr>
          <w:rFonts w:asciiTheme="minorHAnsi" w:hAnsiTheme="minorHAnsi" w:cstheme="minorHAnsi"/>
        </w:rPr>
        <w:t>OneWeb</w:t>
      </w:r>
      <w:proofErr w:type="spellEnd"/>
      <w:r w:rsidRPr="0078303B">
        <w:rPr>
          <w:rFonts w:asciiTheme="minorHAnsi" w:hAnsiTheme="minorHAnsi" w:cstheme="minorHAnsi"/>
        </w:rPr>
        <w:t>, currently flying over 250 satellites, is involved in 80 close passes with other operators' satellites every week, according to Lewis' data.</w:t>
      </w:r>
    </w:p>
    <w:p w14:paraId="5D38784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first generation constellation,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of all close approaches, Lewis’ calculations </w:t>
      </w:r>
      <w:proofErr w:type="spellStart"/>
      <w:proofErr w:type="gramStart"/>
      <w:r w:rsidRPr="0078303B">
        <w:rPr>
          <w:rStyle w:val="StyleUnderline"/>
          <w:rFonts w:asciiTheme="minorHAnsi" w:hAnsiTheme="minorHAnsi" w:cstheme="minorHAnsi"/>
        </w:rPr>
        <w:t>suggest.</w:t>
      </w:r>
      <w:r w:rsidRPr="0078303B">
        <w:rPr>
          <w:rStyle w:val="StyleUnderline"/>
          <w:rFonts w:asciiTheme="minorHAnsi" w:hAnsiTheme="minorHAnsi" w:cstheme="minorHAnsi"/>
          <w:highlight w:val="green"/>
        </w:rPr>
        <w:t>will</w:t>
      </w:r>
      <w:proofErr w:type="spellEnd"/>
      <w:proofErr w:type="gramEnd"/>
      <w:r w:rsidRPr="0078303B">
        <w:rPr>
          <w:rStyle w:val="StyleUnderline"/>
          <w:rFonts w:asciiTheme="minorHAnsi" w:hAnsiTheme="minorHAnsi" w:cstheme="minorHAnsi"/>
          <w:highlight w:val="green"/>
        </w:rPr>
        <w:t xml:space="preserve"> be involved in 90%</w:t>
      </w:r>
      <w:r w:rsidRPr="0078303B">
        <w:rPr>
          <w:rStyle w:val="StyleUnderline"/>
          <w:rFonts w:asciiTheme="minorHAnsi" w:hAnsiTheme="minorHAnsi" w:cstheme="minorHAnsi"/>
        </w:rPr>
        <w:t xml:space="preserve"> </w:t>
      </w:r>
    </w:p>
    <w:p w14:paraId="5A6A651A"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4A605BC7" wp14:editId="6DADB7F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EB56A3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A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w:t>
      </w:r>
      <w:proofErr w:type="spellStart"/>
      <w:proofErr w:type="gramStart"/>
      <w:r w:rsidRPr="0078303B">
        <w:rPr>
          <w:rFonts w:asciiTheme="minorHAnsi" w:hAnsiTheme="minorHAnsi" w:cstheme="minorHAnsi"/>
        </w:rPr>
        <w:t>database.A</w:t>
      </w:r>
      <w:proofErr w:type="spellEnd"/>
      <w:proofErr w:type="gramEnd"/>
      <w:r w:rsidRPr="0078303B">
        <w:rPr>
          <w:rFonts w:asciiTheme="minorHAnsi" w:hAnsiTheme="minorHAnsi" w:cstheme="minorHAnsi"/>
        </w:rPr>
        <w:t xml:space="preserve">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database. (Image credit: Hugh Lewis)</w:t>
      </w:r>
    </w:p>
    <w:p w14:paraId="50B89CA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risk of collision</w:t>
      </w:r>
    </w:p>
    <w:p w14:paraId="555F1A0C" w14:textId="77777777" w:rsidR="00FE43D2" w:rsidRPr="0078303B" w:rsidRDefault="00FE43D2" w:rsidP="00FE43D2">
      <w:pPr>
        <w:rPr>
          <w:rFonts w:asciiTheme="minorHAnsi" w:hAnsiTheme="minorHAnsi" w:cstheme="minorHAnsi"/>
        </w:rPr>
      </w:pPr>
      <w:proofErr w:type="spellStart"/>
      <w:r w:rsidRPr="0078303B">
        <w:rPr>
          <w:rFonts w:asciiTheme="minorHAnsi" w:hAnsiTheme="minorHAnsi" w:cstheme="minorHAnsi"/>
        </w:rPr>
        <w:t>Siemak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told Space.com.</w:t>
      </w:r>
    </w:p>
    <w:p w14:paraId="3C77149A"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Kayhan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3F5E3468"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 xml:space="preserve">is expected to increase ten times </w:t>
      </w:r>
      <w:proofErr w:type="gramStart"/>
      <w:r w:rsidRPr="0078303B">
        <w:rPr>
          <w:rStyle w:val="StyleUnderline"/>
          <w:rFonts w:asciiTheme="minorHAnsi" w:hAnsiTheme="minorHAnsi" w:cstheme="minorHAnsi"/>
          <w:highlight w:val="green"/>
        </w:rPr>
        <w:t>in the near future</w:t>
      </w:r>
      <w:proofErr w:type="gram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growth of </w:t>
      </w:r>
      <w:proofErr w:type="spellStart"/>
      <w:r w:rsidRPr="0078303B">
        <w:rPr>
          <w:rStyle w:val="StyleUnderline"/>
          <w:rFonts w:asciiTheme="minorHAnsi" w:hAnsiTheme="minorHAnsi" w:cstheme="minorHAnsi"/>
          <w:highlight w:val="gree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catalog </w:t>
      </w:r>
      <w:r w:rsidRPr="0078303B">
        <w:rPr>
          <w:rStyle w:val="StyleUnderline"/>
          <w:rFonts w:asciiTheme="minorHAnsi" w:hAnsiTheme="minorHAnsi" w:cstheme="minorHAnsi"/>
          <w:highlight w:val="green"/>
        </w:rPr>
        <w:t>mean more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dangerous</w:t>
      </w:r>
      <w:r w:rsidRPr="0078303B">
        <w:rPr>
          <w:rStyle w:val="StyleUnderline"/>
          <w:rFonts w:asciiTheme="minorHAnsi" w:hAnsiTheme="minorHAnsi" w:cstheme="minorHAnsi"/>
        </w:rPr>
        <w:t xml:space="preserve">ly close </w:t>
      </w:r>
      <w:r w:rsidRPr="0078303B">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w:t>
      </w:r>
    </w:p>
    <w:p w14:paraId="1C0D592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problem is really getting out of control,"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472282DD" w14:textId="77777777" w:rsidR="00FE43D2" w:rsidRPr="0078303B" w:rsidRDefault="00FE43D2" w:rsidP="00FE43D2">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120333A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"You want to have that situational awareness for the other actors that are flying in the </w:t>
      </w:r>
      <w:proofErr w:type="spellStart"/>
      <w:r w:rsidRPr="0078303B">
        <w:rPr>
          <w:rFonts w:asciiTheme="minorHAnsi" w:hAnsiTheme="minorHAnsi" w:cstheme="minorHAnsi"/>
        </w:rPr>
        <w:t>neighbourhood</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w:t>
      </w:r>
    </w:p>
    <w:p w14:paraId="1FE044B6"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Bad decisions</w:t>
      </w:r>
    </w:p>
    <w:p w14:paraId="79B8CDC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w:t>
      </w:r>
      <w:proofErr w:type="gramStart"/>
      <w:r w:rsidRPr="0078303B">
        <w:rPr>
          <w:rFonts w:asciiTheme="minorHAnsi" w:hAnsiTheme="minorHAnsi" w:cstheme="minorHAnsi"/>
        </w:rPr>
        <w:t>astrophysicist</w:t>
      </w:r>
      <w:proofErr w:type="gramEnd"/>
      <w:r w:rsidRPr="0078303B">
        <w:rPr>
          <w:rFonts w:asciiTheme="minorHAnsi" w:hAnsiTheme="minorHAnsi" w:cstheme="min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78303B">
        <w:rPr>
          <w:rFonts w:asciiTheme="minorHAnsi" w:hAnsiTheme="minorHAnsi" w:cstheme="minorHAnsi"/>
        </w:rPr>
        <w:t>Yunhai</w:t>
      </w:r>
      <w:proofErr w:type="spellEnd"/>
      <w:r w:rsidRPr="0078303B">
        <w:rPr>
          <w:rFonts w:asciiTheme="minorHAnsi" w:hAnsiTheme="minorHAnsi" w:cstheme="minorHAnsi"/>
        </w:rPr>
        <w:t xml:space="preserve"> 1-02, which disintegrated in March this year, was actually hit by a piece of space debris. </w:t>
      </w:r>
    </w:p>
    <w:p w14:paraId="41BC7A48"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78303B">
        <w:rPr>
          <w:rStyle w:val="StyleUnderline"/>
          <w:rFonts w:asciiTheme="minorHAnsi" w:hAnsiTheme="minorHAnsi" w:cstheme="minorHAnsi"/>
          <w:highlight w:val="green"/>
        </w:rPr>
        <w:t>collision</w:t>
      </w:r>
      <w:r w:rsidRPr="0078303B">
        <w:rPr>
          <w:rStyle w:val="StyleUnderline"/>
          <w:rFonts w:asciiTheme="minorHAnsi" w:hAnsiTheme="minorHAnsi" w:cstheme="minorHAnsi"/>
        </w:rPr>
        <w:t xml:space="preserve"> in history took place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February </w:t>
      </w:r>
      <w:r w:rsidRPr="0078303B">
        <w:rPr>
          <w:rStyle w:val="StyleUnderline"/>
          <w:rFonts w:asciiTheme="minorHAnsi" w:hAnsiTheme="minorHAnsi" w:cstheme="minorHAnsi"/>
          <w:highlight w:val="green"/>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78303B">
        <w:rPr>
          <w:rStyle w:val="StyleUnderline"/>
          <w:rFonts w:asciiTheme="minorHAnsi" w:hAnsiTheme="minorHAnsi" w:cstheme="minorHAnsi"/>
        </w:rPr>
        <w:t>kilometres</w:t>
      </w:r>
      <w:proofErr w:type="spellEnd"/>
      <w:r w:rsidRPr="0078303B">
        <w:rPr>
          <w:rStyle w:val="StyleUnderline"/>
          <w:rFonts w:asciiTheme="minorHAnsi" w:hAnsiTheme="minorHAnsi" w:cstheme="minorHAnsi"/>
        </w:rPr>
        <w:t xml:space="preserve">). The incident </w:t>
      </w:r>
      <w:r w:rsidRPr="0078303B">
        <w:rPr>
          <w:rStyle w:val="StyleUnderline"/>
          <w:rFonts w:asciiTheme="minorHAnsi" w:hAnsiTheme="minorHAnsi" w:cstheme="minorHAnsi"/>
          <w:highlight w:val="green"/>
        </w:rPr>
        <w:t>spawned</w:t>
      </w:r>
      <w:r w:rsidRPr="0078303B">
        <w:rPr>
          <w:rStyle w:val="StyleUnderline"/>
          <w:rFonts w:asciiTheme="minorHAnsi" w:hAnsiTheme="minorHAnsi" w:cstheme="minorHAnsi"/>
        </w:rPr>
        <w:t xml:space="preserve"> over </w:t>
      </w:r>
      <w:r w:rsidRPr="0078303B">
        <w:rPr>
          <w:rStyle w:val="StyleUnderline"/>
          <w:rFonts w:asciiTheme="minorHAnsi" w:hAnsiTheme="minorHAnsi" w:cstheme="minorHAnsi"/>
          <w:highlight w:val="green"/>
        </w:rPr>
        <w:t>1,000 pieces</w:t>
      </w:r>
      <w:r w:rsidRPr="0078303B">
        <w:rPr>
          <w:rStyle w:val="StyleUnderline"/>
          <w:rFonts w:asciiTheme="minorHAnsi" w:hAnsiTheme="minorHAnsi" w:cstheme="minorHAnsi"/>
        </w:rPr>
        <w:t xml:space="preserve"> of debris </w:t>
      </w:r>
      <w:r w:rsidRPr="0078303B">
        <w:rPr>
          <w:rStyle w:val="StyleUnderline"/>
          <w:rFonts w:asciiTheme="minorHAnsi" w:hAnsiTheme="minorHAnsi" w:cstheme="minorHAnsi"/>
          <w:highlight w:val="green"/>
        </w:rPr>
        <w:t>larger than 4 inches</w:t>
      </w:r>
      <w:r w:rsidRPr="0078303B">
        <w:rPr>
          <w:rStyle w:val="StyleUnderline"/>
          <w:rFonts w:asciiTheme="minorHAnsi" w:hAnsiTheme="minorHAnsi" w:cstheme="minorHAnsi"/>
        </w:rPr>
        <w:t xml:space="preserve"> (10 cm). </w:t>
      </w:r>
      <w:r w:rsidRPr="0078303B">
        <w:rPr>
          <w:rStyle w:val="StyleUnderline"/>
          <w:rFonts w:asciiTheme="minorHAnsi" w:hAnsiTheme="minorHAnsi" w:cstheme="minorHAnsi"/>
          <w:highlight w:val="green"/>
        </w:rPr>
        <w:t>Many</w:t>
      </w:r>
      <w:r w:rsidRPr="0078303B">
        <w:rPr>
          <w:rStyle w:val="StyleUnderline"/>
          <w:rFonts w:asciiTheme="minorHAnsi" w:hAnsiTheme="minorHAnsi" w:cstheme="minorHAnsi"/>
        </w:rPr>
        <w:t xml:space="preserve"> of these fragments were then </w:t>
      </w:r>
      <w:r w:rsidRPr="0078303B">
        <w:rPr>
          <w:rStyle w:val="StyleUnderline"/>
          <w:rFonts w:asciiTheme="minorHAnsi" w:hAnsiTheme="minorHAnsi" w:cstheme="minorHAnsi"/>
          <w:highlight w:val="green"/>
        </w:rPr>
        <w:t xml:space="preserve">involved in further </w:t>
      </w:r>
      <w:r w:rsidRPr="0078303B">
        <w:rPr>
          <w:rStyle w:val="StyleUnderline"/>
          <w:rFonts w:asciiTheme="minorHAnsi" w:hAnsiTheme="minorHAnsi" w:cstheme="minorHAnsi"/>
        </w:rPr>
        <w:t xml:space="preserve">orbital </w:t>
      </w:r>
      <w:r w:rsidRPr="0078303B">
        <w:rPr>
          <w:rStyle w:val="StyleUnderline"/>
          <w:rFonts w:asciiTheme="minorHAnsi" w:hAnsiTheme="minorHAnsi" w:cstheme="minorHAnsi"/>
          <w:highlight w:val="green"/>
        </w:rPr>
        <w:t>incidents.</w:t>
      </w:r>
      <w:r w:rsidRPr="0078303B">
        <w:rPr>
          <w:rStyle w:val="StyleUnderline"/>
          <w:rFonts w:asciiTheme="minorHAnsi" w:hAnsiTheme="minorHAnsi" w:cstheme="minorHAnsi"/>
        </w:rPr>
        <w:t xml:space="preserve"> </w:t>
      </w:r>
    </w:p>
    <w:p w14:paraId="76ABEE33"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w:t>
      </w:r>
      <w:proofErr w:type="gramStart"/>
      <w:r w:rsidRPr="0078303B">
        <w:rPr>
          <w:rStyle w:val="StyleUnderline"/>
          <w:rFonts w:asciiTheme="minorHAnsi" w:hAnsiTheme="minorHAnsi" w:cstheme="minorHAnsi"/>
        </w:rPr>
        <w:t>time</w:t>
      </w:r>
      <w:proofErr w:type="gramEnd"/>
      <w:r w:rsidRPr="0078303B">
        <w:rPr>
          <w:rStyle w:val="StyleUnderline"/>
          <w:rFonts w:asciiTheme="minorHAnsi" w:hAnsiTheme="minorHAnsi" w:cstheme="minorHAnsi"/>
        </w:rPr>
        <w:t xml:space="preserv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3CDE16C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w:t>
      </w:r>
      <w:proofErr w:type="gramStart"/>
      <w:r w:rsidRPr="0078303B">
        <w:rPr>
          <w:rStyle w:val="StyleUnderline"/>
          <w:rFonts w:asciiTheme="minorHAnsi" w:hAnsiTheme="minorHAnsi" w:cstheme="minorHAnsi"/>
        </w:rPr>
        <w:t>propellant,</w:t>
      </w:r>
      <w:proofErr w:type="gramEnd"/>
      <w:r w:rsidRPr="0078303B">
        <w:rPr>
          <w:rStyle w:val="StyleUnderline"/>
          <w:rFonts w:asciiTheme="minorHAnsi" w:hAnsiTheme="minorHAnsi" w:cstheme="minorHAnsi"/>
        </w:rPr>
        <w:t xml:space="preserve"> the satellite cannot provide service.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2F1BF09C" w14:textId="77777777" w:rsidR="00FE43D2" w:rsidRPr="0078303B" w:rsidRDefault="00FE43D2" w:rsidP="00FE43D2">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5DEA6C3C"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object can be anywhere in this bubble of multiple </w:t>
      </w:r>
      <w:proofErr w:type="spellStart"/>
      <w:r w:rsidRPr="0078303B">
        <w:rPr>
          <w:rFonts w:asciiTheme="minorHAnsi" w:hAnsiTheme="minorHAnsi" w:cstheme="minorHAnsi"/>
        </w:rPr>
        <w:t>kilometres</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"At this point, and for the foreseeable future, avoidance is our best recourse. People that </w:t>
      </w:r>
      <w:proofErr w:type="gramStart"/>
      <w:r w:rsidRPr="0078303B">
        <w:rPr>
          <w:rFonts w:asciiTheme="minorHAnsi" w:hAnsiTheme="minorHAnsi" w:cstheme="minorHAnsi"/>
        </w:rPr>
        <w:t>say</w:t>
      </w:r>
      <w:proofErr w:type="gramEnd"/>
      <w:r w:rsidRPr="0078303B">
        <w:rPr>
          <w:rFonts w:asciiTheme="minorHAnsi" w:hAnsiTheme="minorHAnsi" w:cstheme="minorHAnsi"/>
        </w:rPr>
        <w:t xml:space="preserve"> 'I'm going to take the risk', in my humble opinion, that's an irresponsible thing to do."</w:t>
      </w:r>
    </w:p>
    <w:p w14:paraId="0547124B" w14:textId="77777777" w:rsidR="00FE43D2" w:rsidRPr="0078303B" w:rsidRDefault="00FE43D2" w:rsidP="00FE43D2">
      <w:pPr>
        <w:rPr>
          <w:rFonts w:asciiTheme="minorHAnsi" w:hAnsiTheme="minorHAnsi" w:cstheme="minorHAnsi"/>
        </w:rPr>
      </w:pP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monopoly</w:t>
      </w:r>
    </w:p>
    <w:p w14:paraId="1295683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is concerned about the growing influence of a single actor —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 on the safety of orbital operations. Especially, he says, as the spaceflight company has entered the satellite operations world only recently. </w:t>
      </w:r>
    </w:p>
    <w:p w14:paraId="08CBDCD3"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0FE35223"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highlight w:val="green"/>
        </w:rPr>
        <w:t>SpaceX 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w:t>
      </w:r>
      <w:proofErr w:type="gramStart"/>
      <w:r w:rsidRPr="0078303B">
        <w:rPr>
          <w:rStyle w:val="StyleUnderline"/>
          <w:rFonts w:asciiTheme="minorHAnsi" w:hAnsiTheme="minorHAnsi" w:cstheme="minorHAnsi"/>
        </w:rPr>
        <w:t>other</w:t>
      </w:r>
      <w:proofErr w:type="gramEnd"/>
      <w:r w:rsidRPr="0078303B">
        <w:rPr>
          <w:rStyle w:val="StyleUnderline"/>
          <w:rFonts w:asciiTheme="minorHAnsi" w:hAnsiTheme="minorHAnsi" w:cstheme="minorHAnsi"/>
        </w:rPr>
        <w:t xml:space="preserve"> spacecraft. </w:t>
      </w:r>
      <w:r w:rsidRPr="0078303B">
        <w:rPr>
          <w:rStyle w:val="StyleUnderline"/>
          <w:rFonts w:asciiTheme="minorHAnsi" w:hAnsiTheme="minorHAnsi" w:cstheme="minorHAnsi"/>
          <w:highlight w:val="green"/>
        </w:rPr>
        <w:t>That</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1ED2C722"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172E2298" w14:textId="77777777" w:rsidR="00FE43D2" w:rsidRPr="0078303B" w:rsidRDefault="00FE43D2" w:rsidP="00FE43D2">
      <w:pPr>
        <w:rPr>
          <w:rFonts w:asciiTheme="minorHAnsi" w:hAnsiTheme="minorHAnsi" w:cstheme="minorHAnsi"/>
        </w:rPr>
      </w:pPr>
    </w:p>
    <w:p w14:paraId="5FF1E062"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5D39EE29"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w:t>
      </w:r>
      <w:proofErr w:type="gramStart"/>
      <w:r w:rsidRPr="0078303B">
        <w:rPr>
          <w:rFonts w:asciiTheme="minorHAnsi" w:hAnsiTheme="minorHAnsi" w:cstheme="minorHAnsi"/>
        </w:rPr>
        <w:t>SHAPE</w:t>
      </w:r>
      <w:proofErr w:type="gramEnd"/>
      <w:r w:rsidRPr="0078303B">
        <w:rPr>
          <w:rFonts w:asciiTheme="minorHAnsi" w:hAnsiTheme="minorHAnsi" w:cstheme="minorHAnsi"/>
        </w:rPr>
        <w:t xml:space="preserve"> he has worked at NATO HQ, within the </w:t>
      </w:r>
      <w:proofErr w:type="spellStart"/>
      <w:r w:rsidRPr="0078303B">
        <w:rPr>
          <w:rFonts w:asciiTheme="minorHAnsi" w:hAnsiTheme="minorHAnsi" w:cstheme="minorHAnsi"/>
        </w:rPr>
        <w:t>Defence</w:t>
      </w:r>
      <w:proofErr w:type="spellEnd"/>
      <w:r w:rsidRPr="0078303B">
        <w:rPr>
          <w:rFonts w:asciiTheme="minorHAnsi" w:hAnsiTheme="minorHAnsi" w:cstheme="minorHAnsi"/>
        </w:rPr>
        <w:t xml:space="preserve"> Investment Division on interoperability for NATO’s multinational battlegroups.] </w:t>
      </w:r>
      <w:hyperlink r:id="rId9"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12727D9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Since the production of </w:t>
      </w:r>
      <w:proofErr w:type="gramStart"/>
      <w:r w:rsidRPr="0078303B">
        <w:rPr>
          <w:rFonts w:asciiTheme="minorHAnsi" w:hAnsiTheme="minorHAnsi" w:cstheme="minorHAnsi"/>
        </w:rPr>
        <w:t>a large number of</w:t>
      </w:r>
      <w:proofErr w:type="gramEnd"/>
      <w:r w:rsidRPr="0078303B">
        <w:rPr>
          <w:rFonts w:asciiTheme="minorHAnsi" w:hAnsiTheme="minorHAnsi" w:cstheme="minorHAnsi"/>
        </w:rPr>
        <w:t xml:space="preserve"> small satellites in a factory environment will lower the cost of the overall programme, </w:t>
      </w:r>
      <w:r w:rsidRPr="0078303B">
        <w:rPr>
          <w:rStyle w:val="StyleUnderline"/>
          <w:rFonts w:asciiTheme="minorHAnsi" w:hAnsiTheme="minorHAnsi" w:cstheme="minorHAnsi"/>
        </w:rPr>
        <w:t xml:space="preserve">companies such as SpaceX, Amazon and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have been creating a satellite constellation within the LEO</w:t>
      </w:r>
      <w:r w:rsidRPr="0078303B">
        <w:rPr>
          <w:rFonts w:asciiTheme="minorHAnsi" w:hAnsiTheme="minorHAnsi" w:cstheme="minorHAnsi"/>
        </w:rPr>
        <w:t xml:space="preserve"> and Medium Earth Orbit (MEO).8, 9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D4852B5"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Both SpaceX and Amazon have also announced their intention of creating a separate constellation for internet communication systems. SpaceX satellite constellations, named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be the largest constellation ever built when it is completed. The constellations consist of nearly 12,000 satellites in more than 20 different orbital planes.11 The altitude of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A99CF9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29BD5B33"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606085B9"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nown as the Kessler Syndrome.</w:t>
      </w:r>
      <w:r w:rsidRPr="0078303B">
        <w:rPr>
          <w:rStyle w:val="StyleUnderline"/>
          <w:rFonts w:asciiTheme="minorHAnsi" w:hAnsiTheme="minorHAnsi" w:cstheme="minorHAnsi"/>
        </w:rPr>
        <w:t>15</w:t>
      </w:r>
    </w:p>
    <w:p w14:paraId="71F6EE0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From early 2019, there were approximately 34,000 pieces of debris larger than 10 cm (</w:t>
      </w:r>
      <w:proofErr w:type="gramStart"/>
      <w:r w:rsidRPr="0078303B">
        <w:rPr>
          <w:rFonts w:asciiTheme="minorHAnsi" w:hAnsiTheme="minorHAnsi" w:cstheme="minorHAnsi"/>
        </w:rPr>
        <w:t>similar to</w:t>
      </w:r>
      <w:proofErr w:type="gramEnd"/>
      <w:r w:rsidRPr="0078303B">
        <w:rPr>
          <w:rFonts w:asciiTheme="minorHAnsi" w:hAnsiTheme="minorHAnsi" w:cstheme="minorHAnsi"/>
        </w:rPr>
        <w:t xml:space="preserve">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915C0D5"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429379D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w:t>
      </w:r>
      <w:proofErr w:type="gramStart"/>
      <w:r w:rsidRPr="0078303B">
        <w:rPr>
          <w:rStyle w:val="StyleUnderline"/>
          <w:rFonts w:asciiTheme="minorHAnsi" w:hAnsiTheme="minorHAnsi" w:cstheme="minorHAnsi"/>
        </w:rPr>
        <w:t>spacecraft</w:t>
      </w:r>
      <w:proofErr w:type="gramEnd"/>
      <w:r w:rsidRPr="0078303B">
        <w:rPr>
          <w:rStyle w:val="StyleUnderline"/>
          <w:rFonts w:asciiTheme="minorHAnsi" w:hAnsiTheme="minorHAnsi" w:cstheme="minorHAnsi"/>
        </w:rPr>
        <w:t xml:space="preserve">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satellites 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2EB59AAD"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and Kuiper constellations is planned to be above the atmospheric drag region. Despite this, </w:t>
      </w:r>
      <w:proofErr w:type="spellStart"/>
      <w:r w:rsidRPr="00D81E8C">
        <w:rPr>
          <w:rStyle w:val="StyleUnderline"/>
          <w:rFonts w:asciiTheme="minorHAnsi" w:hAnsiTheme="minorHAnsi" w:cstheme="minorHAnsi"/>
        </w:rPr>
        <w:t>Starlink</w:t>
      </w:r>
      <w:proofErr w:type="spellEnd"/>
      <w:r w:rsidRPr="00D81E8C">
        <w:rPr>
          <w:rStyle w:val="StyleUnderline"/>
          <w:rFonts w:asciiTheme="minorHAnsi" w:hAnsiTheme="minorHAnsi" w:cstheme="minorHAnsi"/>
        </w:rPr>
        <w:t xml:space="preserve"> satellites will have propulsion system</w:t>
      </w:r>
      <w:r w:rsidRPr="0078303B">
        <w:rPr>
          <w:rStyle w:val="StyleUnderline"/>
          <w:rFonts w:asciiTheme="minorHAnsi" w:hAnsiTheme="minorHAnsi" w:cstheme="minorHAnsi"/>
        </w:rPr>
        <w:t xml:space="preserve"> for orbital </w:t>
      </w:r>
      <w:proofErr w:type="spellStart"/>
      <w:r w:rsidRPr="0078303B">
        <w:rPr>
          <w:rStyle w:val="StyleUnderline"/>
          <w:rFonts w:asciiTheme="minorHAnsi" w:hAnsiTheme="minorHAnsi" w:cstheme="minorHAnsi"/>
        </w:rPr>
        <w:t>manoeuvre</w:t>
      </w:r>
      <w:proofErr w:type="spellEnd"/>
      <w:r w:rsidRPr="0078303B">
        <w:rPr>
          <w:rStyle w:val="StyleUnderline"/>
          <w:rFonts w:asciiTheme="minorHAnsi" w:hAnsiTheme="minorHAnsi" w:cstheme="minorHAnsi"/>
        </w:rPr>
        <w:t xml:space="preserve"> and EOL deorbiting, tracking the full constellation with 12,000 satellites could be challenging for the company and the Combined Space Operations Center</w:t>
      </w:r>
      <w:r w:rsidRPr="0078303B">
        <w:rPr>
          <w:rFonts w:asciiTheme="minorHAnsi" w:hAnsiTheme="minorHAnsi" w:cstheme="minorHAnsi"/>
        </w:rPr>
        <w:t xml:space="preserve"> (</w:t>
      </w:r>
      <w:proofErr w:type="spellStart"/>
      <w:r w:rsidRPr="0078303B">
        <w:rPr>
          <w:rFonts w:asciiTheme="minorHAnsi" w:hAnsiTheme="minorHAnsi" w:cstheme="minorHAnsi"/>
        </w:rPr>
        <w:t>CSpOC</w:t>
      </w:r>
      <w:proofErr w:type="spellEnd"/>
      <w:r w:rsidRPr="0078303B">
        <w:rPr>
          <w:rFonts w:asciiTheme="minorHAnsi" w:hAnsiTheme="minorHAnsi" w:cstheme="min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7FB9E77" w14:textId="77777777" w:rsidR="00FE43D2" w:rsidRPr="0078303B" w:rsidRDefault="00FE43D2" w:rsidP="00FE43D2">
      <w:pPr>
        <w:rPr>
          <w:rFonts w:asciiTheme="minorHAnsi" w:hAnsiTheme="minorHAnsi" w:cstheme="minorHAnsi"/>
        </w:rPr>
      </w:pPr>
    </w:p>
    <w:p w14:paraId="5AFAF6DF"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 xml:space="preserve">Collisions with early warning satellites causes </w:t>
      </w:r>
      <w:proofErr w:type="spellStart"/>
      <w:r w:rsidRPr="0078303B">
        <w:rPr>
          <w:rFonts w:asciiTheme="minorHAnsi" w:hAnsiTheme="minorHAnsi" w:cstheme="minorHAnsi"/>
        </w:rPr>
        <w:t>miscalc</w:t>
      </w:r>
      <w:proofErr w:type="spellEnd"/>
      <w:r w:rsidRPr="0078303B">
        <w:rPr>
          <w:rFonts w:asciiTheme="minorHAnsi" w:hAnsiTheme="minorHAnsi" w:cstheme="minorHAnsi"/>
        </w:rPr>
        <w:t xml:space="preserve"> and goes nuclear – magnified by the Kessler effect</w:t>
      </w:r>
    </w:p>
    <w:p w14:paraId="68DDB954" w14:textId="77777777" w:rsidR="00FE43D2" w:rsidRPr="0078303B" w:rsidRDefault="00FE43D2" w:rsidP="00FE43D2">
      <w:pPr>
        <w:rPr>
          <w:rFonts w:asciiTheme="minorHAnsi" w:hAnsiTheme="minorHAnsi" w:cstheme="minorHAnsi"/>
        </w:rPr>
      </w:pPr>
      <w:r w:rsidRPr="004F40F8">
        <w:rPr>
          <w:rStyle w:val="Style13ptBold"/>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1D1BB01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1"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2"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4A3E733D"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w:t>
      </w:r>
      <w:proofErr w:type="gramStart"/>
      <w:r w:rsidRPr="0078303B">
        <w:rPr>
          <w:rStyle w:val="StyleUnderline"/>
          <w:rFonts w:asciiTheme="minorHAnsi" w:hAnsiTheme="minorHAnsi" w:cstheme="minorHAnsi"/>
        </w:rPr>
        <w:t>dark, or</w:t>
      </w:r>
      <w:proofErr w:type="gramEnd"/>
      <w:r w:rsidRPr="0078303B">
        <w:rPr>
          <w:rStyle w:val="StyleUnderline"/>
          <w:rFonts w:asciiTheme="minorHAnsi" w:hAnsiTheme="minorHAnsi" w:cstheme="minorHAnsi"/>
        </w:rPr>
        <w:t xml:space="preserve">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3"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4"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58D7B6B0"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5"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6"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17"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18"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66885B5F"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182638C3"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w:t>
      </w:r>
      <w:proofErr w:type="gramStart"/>
      <w:r w:rsidRPr="0078303B">
        <w:rPr>
          <w:rFonts w:asciiTheme="minorHAnsi" w:hAnsiTheme="minorHAnsi" w:cstheme="minorHAnsi"/>
        </w:rPr>
        <w:t>ASATs</w:t>
      </w:r>
      <w:proofErr w:type="gramEnd"/>
      <w:r w:rsidRPr="0078303B">
        <w:rPr>
          <w:rFonts w:asciiTheme="minorHAnsi" w:hAnsiTheme="minorHAnsi" w:cstheme="minorHAnsi"/>
        </w:rPr>
        <w:t xml:space="preserve"> and offensive-dominant systems are particularly relevant. </w:t>
      </w:r>
      <w:r w:rsidRPr="0078303B">
        <w:rPr>
          <w:rStyle w:val="StyleUnderline"/>
          <w:rFonts w:asciiTheme="minorHAnsi" w:hAnsiTheme="minorHAnsi" w:cstheme="minorHAnsi"/>
        </w:rPr>
        <w:t>Early warning satellites </w:t>
      </w:r>
      <w:hyperlink r:id="rId19"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20"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1"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2"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3"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w:t>
      </w:r>
      <w:proofErr w:type="gramStart"/>
      <w:r w:rsidRPr="0078303B">
        <w:rPr>
          <w:rStyle w:val="StyleUnderline"/>
          <w:rFonts w:asciiTheme="minorHAnsi" w:hAnsiTheme="minorHAnsi" w:cstheme="minorHAnsi"/>
        </w:rPr>
        <w:t>in a position</w:t>
      </w:r>
      <w:proofErr w:type="gramEnd"/>
      <w:r w:rsidRPr="0078303B">
        <w:rPr>
          <w:rStyle w:val="StyleUnderline"/>
          <w:rFonts w:asciiTheme="minorHAnsi" w:hAnsiTheme="minorHAnsi" w:cstheme="minorHAnsi"/>
        </w:rPr>
        <w:t xml:space="preserve"> to fundamentally </w:t>
      </w:r>
      <w:r w:rsidRPr="0078303B">
        <w:rPr>
          <w:rStyle w:val="StyleUnderline"/>
          <w:rFonts w:asciiTheme="minorHAnsi" w:hAnsiTheme="minorHAnsi" w:cstheme="minorHAnsi"/>
          <w:highlight w:val="green"/>
        </w:rPr>
        <w:t>reshape East Asian geopolitics.</w:t>
      </w:r>
    </w:p>
    <w:p w14:paraId="0D5C3DE0" w14:textId="77777777" w:rsidR="00FE43D2" w:rsidRPr="0078303B" w:rsidRDefault="00FE43D2" w:rsidP="00FE43D2">
      <w:pPr>
        <w:rPr>
          <w:rStyle w:val="StyleUnderline"/>
          <w:rFonts w:asciiTheme="minorHAnsi" w:hAnsiTheme="minorHAnsi" w:cstheme="minorHAnsi"/>
        </w:rPr>
      </w:pPr>
      <w:r w:rsidRPr="00160FC5">
        <w:rPr>
          <w:rStyle w:val="StyleUnderline"/>
          <w:rFonts w:asciiTheme="minorHAnsi" w:hAnsiTheme="minorHAnsi" w:cstheme="minorHAnsi"/>
        </w:rPr>
        <w:t>The South China Sea is another hotspot</w:t>
      </w:r>
      <w:r w:rsidRPr="00160FC5">
        <w:rPr>
          <w:rFonts w:asciiTheme="minorHAnsi" w:hAnsiTheme="minorHAnsi" w:cstheme="minorHAnsi"/>
        </w:rPr>
        <w:t xml:space="preserve"> in which ASATs could risk escalation. </w:t>
      </w:r>
      <w:r w:rsidRPr="00160FC5">
        <w:rPr>
          <w:rStyle w:val="StyleUnderline"/>
          <w:rFonts w:asciiTheme="minorHAnsi" w:hAnsiTheme="minorHAnsi" w:cstheme="minorHAnsi"/>
        </w:rPr>
        <w:t>China </w:t>
      </w:r>
      <w:hyperlink r:id="rId24" w:history="1">
        <w:r w:rsidRPr="00160FC5">
          <w:rPr>
            <w:rStyle w:val="StyleUnderline"/>
            <w:rFonts w:asciiTheme="minorHAnsi" w:hAnsiTheme="minorHAnsi" w:cstheme="minorHAnsi"/>
          </w:rPr>
          <w:t>is developing</w:t>
        </w:r>
      </w:hyperlink>
      <w:r w:rsidRPr="00160FC5">
        <w:rPr>
          <w:rStyle w:val="StyleUnderline"/>
          <w:rFonts w:asciiTheme="minorHAnsi" w:hAnsiTheme="minorHAnsi" w:cstheme="minorHAnsi"/>
        </w:rPr>
        <w:t> Anti-Access Area Denial (A2/AD) in the South China Sea, a combination of long range radar with air and</w:t>
      </w:r>
      <w:r w:rsidRPr="0078303B">
        <w:rPr>
          <w:rStyle w:val="StyleUnderline"/>
          <w:rFonts w:asciiTheme="minorHAnsi" w:hAnsiTheme="minorHAnsi" w:cstheme="minorHAnsi"/>
        </w:rPr>
        <w:t xml:space="preserve"> maritime defense meant to deny US freedom of navigation in the region. Given the disputed nature of territory in the South China Sea, the United States and its allies do not want China to successfully close off the region.</w:t>
      </w:r>
    </w:p>
    <w:p w14:paraId="26BE7439" w14:textId="77777777" w:rsidR="00FE43D2" w:rsidRPr="0078303B" w:rsidRDefault="00FE43D2" w:rsidP="00FE43D2">
      <w:pPr>
        <w:rPr>
          <w:rFonts w:asciiTheme="minorHAnsi" w:hAnsiTheme="minorHAnsi" w:cstheme="minorHAnsi"/>
        </w:rPr>
      </w:pPr>
    </w:p>
    <w:p w14:paraId="7157CC95" w14:textId="77777777" w:rsidR="00C338D1" w:rsidRPr="0078303B" w:rsidRDefault="00C338D1" w:rsidP="00C338D1">
      <w:pPr>
        <w:pStyle w:val="Heading4"/>
        <w:rPr>
          <w:rFonts w:asciiTheme="minorHAnsi" w:hAnsiTheme="minorHAnsi" w:cstheme="minorHAnsi"/>
        </w:rPr>
      </w:pPr>
      <w:r w:rsidRPr="0078303B">
        <w:rPr>
          <w:rFonts w:asciiTheme="minorHAnsi" w:hAnsiTheme="minorHAnsi" w:cstheme="minorHAnsi"/>
        </w:rPr>
        <w:t>Independently causes cyberwar and satellite hacking which escalates.</w:t>
      </w:r>
    </w:p>
    <w:p w14:paraId="5050623E" w14:textId="77777777" w:rsidR="00C338D1" w:rsidRPr="0078303B" w:rsidRDefault="00C338D1" w:rsidP="00C338D1">
      <w:pPr>
        <w:rPr>
          <w:rFonts w:asciiTheme="minorHAnsi" w:hAnsiTheme="minorHAnsi" w:cstheme="minorHAnsi"/>
        </w:rPr>
      </w:pPr>
      <w:r w:rsidRPr="0078303B">
        <w:rPr>
          <w:rStyle w:val="Style13ptBold"/>
          <w:rFonts w:asciiTheme="minorHAnsi" w:hAnsiTheme="minorHAnsi" w:cstheme="minorHAnsi"/>
        </w:rPr>
        <w:t xml:space="preserve">Falco 19 </w:t>
      </w:r>
      <w:r w:rsidRPr="0078303B">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w:t>
      </w:r>
      <w:proofErr w:type="spellStart"/>
      <w:r w:rsidRPr="0078303B">
        <w:rPr>
          <w:rFonts w:asciiTheme="minorHAnsi" w:hAnsiTheme="minorHAnsi" w:cstheme="minorHAnsi"/>
        </w:rPr>
        <w:t>NeuroMesh</w:t>
      </w:r>
      <w:proofErr w:type="spellEnd"/>
      <w:r w:rsidRPr="0078303B">
        <w:rPr>
          <w:rFonts w:asciiTheme="minorHAnsi" w:hAnsiTheme="minorHAnsi" w:cstheme="minorHAnsi"/>
        </w:rPr>
        <w:t xml:space="preserve">, a tech security company.] May 7, 2019 </w:t>
      </w:r>
      <w:hyperlink r:id="rId25" w:history="1">
        <w:r w:rsidRPr="0078303B">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8303B">
        <w:rPr>
          <w:rFonts w:asciiTheme="minorHAnsi" w:hAnsiTheme="minorHAnsi" w:cstheme="minorHAnsi"/>
        </w:rPr>
        <w:t xml:space="preserve"> SM</w:t>
      </w:r>
    </w:p>
    <w:p w14:paraId="36D5D6F1" w14:textId="77777777" w:rsidR="00C338D1" w:rsidRPr="0078303B" w:rsidRDefault="00C338D1" w:rsidP="00C338D1">
      <w:pPr>
        <w:rPr>
          <w:rFonts w:asciiTheme="minorHAnsi" w:hAnsiTheme="minorHAnsi" w:cstheme="minorHAnsi"/>
          <w:b/>
          <w:u w:val="single"/>
        </w:rPr>
      </w:pPr>
      <w:r w:rsidRPr="0078303B">
        <w:rPr>
          <w:rStyle w:val="StyleUnderline"/>
          <w:rFonts w:asciiTheme="minorHAnsi" w:hAnsiTheme="minorHAnsi" w:cstheme="minorHAnsi"/>
          <w:highlight w:val="green"/>
        </w:rPr>
        <w:t>One minute</w:t>
      </w:r>
      <w:r w:rsidRPr="0078303B">
        <w:rPr>
          <w:rStyle w:val="StyleUnderline"/>
          <w:rFonts w:asciiTheme="minorHAnsi" w:hAnsiTheme="minorHAnsi" w:cstheme="minorHAnsi"/>
        </w:rPr>
        <w:t xml:space="preserve">. That’s how long </w:t>
      </w:r>
      <w:r w:rsidRPr="0078303B">
        <w:rPr>
          <w:rFonts w:asciiTheme="minorHAnsi" w:hAnsiTheme="minorHAnsi" w:cstheme="minorHAnsi"/>
        </w:rPr>
        <w:t>it took me last month to demonstrate to a major broadcasting company and production team how</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to access</w:t>
      </w:r>
      <w:r w:rsidRPr="0078303B">
        <w:rPr>
          <w:rStyle w:val="StyleUnderline"/>
          <w:rFonts w:asciiTheme="minorHAnsi" w:hAnsiTheme="minorHAnsi" w:cstheme="minorHAnsi"/>
        </w:rPr>
        <w:t xml:space="preserve"> and restart a leading </w:t>
      </w:r>
      <w:r w:rsidRPr="0078303B">
        <w:rPr>
          <w:rStyle w:val="StyleUnderline"/>
          <w:rFonts w:asciiTheme="minorHAnsi" w:hAnsiTheme="minorHAnsi" w:cstheme="minorHAnsi"/>
          <w:highlight w:val="green"/>
        </w:rPr>
        <w:t>satellite Internet</w:t>
      </w:r>
      <w:r w:rsidRPr="0078303B">
        <w:rPr>
          <w:rStyle w:val="StyleUnderline"/>
          <w:rFonts w:asciiTheme="minorHAnsi" w:hAnsiTheme="minorHAnsi" w:cstheme="minorHAnsi"/>
        </w:rPr>
        <w:t xml:space="preserve"> provider’s </w:t>
      </w:r>
      <w:r w:rsidRPr="0078303B">
        <w:rPr>
          <w:rStyle w:val="StyleUnderline"/>
          <w:rFonts w:asciiTheme="minorHAnsi" w:hAnsiTheme="minorHAnsi" w:cstheme="minorHAnsi"/>
          <w:highlight w:val="green"/>
        </w:rPr>
        <w:t>control</w:t>
      </w:r>
      <w:r w:rsidRPr="0078303B">
        <w:rPr>
          <w:rStyle w:val="StyleUnderline"/>
          <w:rFonts w:asciiTheme="minorHAnsi" w:hAnsiTheme="minorHAnsi" w:cstheme="minorHAnsi"/>
        </w:rPr>
        <w:t xml:space="preserve"> system. </w:t>
      </w:r>
      <w:r w:rsidRPr="0078303B">
        <w:rPr>
          <w:rStyle w:val="StyleUnderline"/>
          <w:rFonts w:asciiTheme="minorHAnsi" w:hAnsiTheme="minorHAnsi" w:cstheme="minorHAnsi"/>
          <w:highlight w:val="green"/>
        </w:rPr>
        <w:t>Five</w:t>
      </w:r>
      <w:r w:rsidRPr="0078303B">
        <w:rPr>
          <w:rStyle w:val="StyleUnderline"/>
          <w:rFonts w:asciiTheme="minorHAnsi" w:hAnsiTheme="minorHAnsi" w:cstheme="minorHAnsi"/>
        </w:rPr>
        <w:t xml:space="preserve"> minutes is how long it took me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demonstrate how to </w:t>
      </w:r>
      <w:r w:rsidRPr="0078303B">
        <w:rPr>
          <w:rStyle w:val="StyleUnderline"/>
          <w:rFonts w:asciiTheme="minorHAnsi" w:hAnsiTheme="minorHAnsi" w:cstheme="minorHAnsi"/>
          <w:highlight w:val="green"/>
        </w:rPr>
        <w:t>gain full control</w:t>
      </w:r>
      <w:r w:rsidRPr="0078303B">
        <w:rPr>
          <w:rStyle w:val="StyleUnderline"/>
          <w:rFonts w:asciiTheme="minorHAnsi" w:hAnsiTheme="minorHAnsi" w:cstheme="minorHAnsi"/>
        </w:rPr>
        <w:t xml:space="preserve"> of it.</w:t>
      </w:r>
    </w:p>
    <w:p w14:paraId="44A39D0A" w14:textId="77777777" w:rsidR="00C338D1" w:rsidRPr="0078303B" w:rsidRDefault="00C338D1" w:rsidP="00C338D1">
      <w:pPr>
        <w:rPr>
          <w:rStyle w:val="StyleUnderline"/>
          <w:rFonts w:asciiTheme="minorHAnsi" w:hAnsiTheme="minorHAnsi" w:cstheme="minorHAnsi"/>
        </w:rPr>
      </w:pPr>
      <w:r w:rsidRPr="0078303B">
        <w:rPr>
          <w:rStyle w:val="StyleUnderline"/>
          <w:rFonts w:asciiTheme="minorHAnsi" w:hAnsiTheme="minorHAnsi" w:cstheme="minorHAnsi"/>
          <w:highlight w:val="green"/>
        </w:rPr>
        <w:t xml:space="preserve">Hackers </w:t>
      </w:r>
      <w:r w:rsidRPr="0078303B">
        <w:rPr>
          <w:rStyle w:val="StyleUnderline"/>
          <w:rFonts w:asciiTheme="minorHAnsi" w:hAnsiTheme="minorHAnsi" w:cstheme="minorHAnsi"/>
        </w:rPr>
        <w:t xml:space="preserve">are always improving their </w:t>
      </w:r>
      <w:r w:rsidRPr="0078303B">
        <w:rPr>
          <w:rStyle w:val="StyleUnderline"/>
          <w:rFonts w:asciiTheme="minorHAnsi" w:hAnsiTheme="minorHAnsi" w:cstheme="minorHAnsi"/>
          <w:highlight w:val="green"/>
        </w:rPr>
        <w:t>ability to break into</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digital infrastructure</w:t>
      </w:r>
      <w:r w:rsidRPr="0078303B">
        <w:rPr>
          <w:rFonts w:asciiTheme="minorHAnsi" w:hAnsiTheme="minorHAnsi" w:cstheme="minorHAnsi"/>
        </w:rPr>
        <w:t xml:space="preserve">. Yet the computer systems running our satellites haven’t kept up, making them prime targets for an attack. </w:t>
      </w:r>
      <w:r w:rsidRPr="0078303B">
        <w:rPr>
          <w:rStyle w:val="StyleUnderline"/>
          <w:rFonts w:asciiTheme="minorHAnsi" w:hAnsiTheme="minorHAnsi" w:cstheme="minorHAnsi"/>
        </w:rPr>
        <w:t xml:space="preserve">This </w:t>
      </w:r>
      <w:r w:rsidRPr="0078303B">
        <w:rPr>
          <w:rStyle w:val="StyleUnderline"/>
          <w:rFonts w:asciiTheme="minorHAnsi" w:hAnsiTheme="minorHAnsi" w:cstheme="minorHAnsi"/>
          <w:highlight w:val="green"/>
        </w:rPr>
        <w:t>makes</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space assets a massive vulnerability</w:t>
      </w:r>
      <w:r w:rsidRPr="0078303B">
        <w:rPr>
          <w:rStyle w:val="StyleUnderline"/>
          <w:rFonts w:asciiTheme="minorHAnsi" w:hAnsiTheme="minorHAnsi" w:cstheme="minorHAnsi"/>
        </w:rPr>
        <w:t xml:space="preserve"> — and it could get much worse if we’re not careful.</w:t>
      </w:r>
    </w:p>
    <w:p w14:paraId="53CC5908" w14:textId="77777777" w:rsidR="00C338D1" w:rsidRPr="0078303B" w:rsidRDefault="00C338D1" w:rsidP="00C338D1">
      <w:pPr>
        <w:rPr>
          <w:rFonts w:asciiTheme="minorHAnsi" w:hAnsiTheme="minorHAnsi" w:cstheme="minorHAnsi"/>
          <w:b/>
          <w:u w:val="single"/>
        </w:rPr>
      </w:pPr>
      <w:r w:rsidRPr="0078303B">
        <w:rPr>
          <w:rStyle w:val="StyleUnderline"/>
          <w:rFonts w:asciiTheme="minorHAnsi" w:hAnsiTheme="minorHAnsi" w:cstheme="minorHAnsi"/>
        </w:rPr>
        <w:t xml:space="preserve">This past weekend, SpaceX won approval from the Federal Communications Commission to increase the number of low-flying satellites as part of its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project so that they can provide faster Internet access to the world. Unfortunately, </w:t>
      </w:r>
      <w:r w:rsidRPr="0078303B">
        <w:rPr>
          <w:rStyle w:val="StyleUnderline"/>
          <w:rFonts w:asciiTheme="minorHAnsi" w:hAnsiTheme="minorHAnsi" w:cstheme="minorHAnsi"/>
          <w:highlight w:val="green"/>
        </w:rPr>
        <w:t>access will be faster for</w:t>
      </w:r>
      <w:r w:rsidRPr="0078303B">
        <w:rPr>
          <w:rStyle w:val="StyleUnderline"/>
          <w:rFonts w:asciiTheme="minorHAnsi" w:hAnsiTheme="minorHAnsi" w:cstheme="minorHAnsi"/>
        </w:rPr>
        <w:t xml:space="preserve"> both legitimate </w:t>
      </w:r>
      <w:r w:rsidRPr="0078303B">
        <w:rPr>
          <w:rStyle w:val="StyleUnderline"/>
          <w:rFonts w:asciiTheme="minorHAnsi" w:hAnsiTheme="minorHAnsi" w:cstheme="minorHAnsi"/>
          <w:highlight w:val="green"/>
        </w:rPr>
        <w:t>users and hackers</w:t>
      </w:r>
      <w:r w:rsidRPr="0078303B">
        <w:rPr>
          <w:rStyle w:val="StyleUnderline"/>
          <w:rFonts w:asciiTheme="minorHAnsi" w:hAnsiTheme="minorHAnsi" w:cstheme="minorHAnsi"/>
        </w:rPr>
        <w:t xml:space="preserve"> alike</w:t>
      </w:r>
      <w:r w:rsidRPr="0078303B">
        <w:rPr>
          <w:rFonts w:asciiTheme="minorHAnsi" w:hAnsiTheme="minorHAnsi" w:cstheme="minorHAnsi"/>
        </w:rPr>
        <w:t>. The FCC does not require applicants to publicly demonstrate how they will secure these satellites or the Internet they plan to provide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like other private space companies, </w:t>
      </w:r>
      <w:r w:rsidRPr="0078303B">
        <w:rPr>
          <w:rStyle w:val="StyleUnderline"/>
          <w:rFonts w:asciiTheme="minorHAnsi" w:hAnsiTheme="minorHAnsi" w:cstheme="minorHAnsi"/>
          <w:highlight w:val="green"/>
        </w:rPr>
        <w:t>has shared</w:t>
      </w:r>
      <w:r w:rsidRPr="0078303B">
        <w:rPr>
          <w:rStyle w:val="StyleUnderline"/>
          <w:rFonts w:asciiTheme="minorHAnsi" w:hAnsiTheme="minorHAnsi" w:cstheme="minorHAnsi"/>
        </w:rPr>
        <w:t xml:space="preserve"> virtually </w:t>
      </w:r>
      <w:r w:rsidRPr="0078303B">
        <w:rPr>
          <w:rStyle w:val="StyleUnderline"/>
          <w:rFonts w:asciiTheme="minorHAnsi" w:hAnsiTheme="minorHAnsi" w:cstheme="minorHAnsi"/>
          <w:highlight w:val="green"/>
        </w:rPr>
        <w:t>no information</w:t>
      </w:r>
      <w:r w:rsidRPr="0078303B">
        <w:rPr>
          <w:rStyle w:val="StyleUnderline"/>
          <w:rFonts w:asciiTheme="minorHAnsi" w:hAnsiTheme="minorHAnsi" w:cstheme="minorHAnsi"/>
        </w:rPr>
        <w:t xml:space="preserve"> about its cybersecurity efforts or plans.</w:t>
      </w:r>
    </w:p>
    <w:p w14:paraId="61805DEC" w14:textId="77777777" w:rsidR="00C338D1" w:rsidRPr="0078303B" w:rsidRDefault="00C338D1" w:rsidP="00C338D1">
      <w:pPr>
        <w:rPr>
          <w:rFonts w:asciiTheme="minorHAnsi" w:hAnsiTheme="minorHAnsi" w:cstheme="minorHAnsi"/>
          <w:b/>
          <w:u w:val="single"/>
        </w:rPr>
      </w:pPr>
      <w:r w:rsidRPr="0078303B">
        <w:rPr>
          <w:rFonts w:asciiTheme="minorHAnsi" w:hAnsiTheme="minorHAnsi" w:cstheme="minorHAnsi"/>
        </w:rPr>
        <w:t xml:space="preserve">This is extremely disconcerting, considering </w:t>
      </w:r>
      <w:r w:rsidRPr="0078303B">
        <w:rPr>
          <w:rStyle w:val="StyleUnderline"/>
          <w:rFonts w:asciiTheme="minorHAnsi" w:hAnsiTheme="minorHAnsi" w:cstheme="minorHAnsi"/>
        </w:rPr>
        <w:t>the potential ramifications of a satellite being hacked</w:t>
      </w:r>
      <w:r w:rsidRPr="0078303B">
        <w:rPr>
          <w:rFonts w:asciiTheme="minorHAnsi" w:hAnsiTheme="minorHAnsi" w:cstheme="minorHAnsi"/>
        </w:rPr>
        <w:t xml:space="preserve">. The most mundane outcome is that the satellite will no longer function, but the other extreme is for </w:t>
      </w:r>
      <w:r w:rsidRPr="0078303B">
        <w:rPr>
          <w:rStyle w:val="StyleUnderline"/>
          <w:rFonts w:asciiTheme="minorHAnsi" w:hAnsiTheme="minorHAnsi" w:cstheme="minorHAnsi"/>
          <w:highlight w:val="green"/>
        </w:rPr>
        <w:t>an attacker</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 xml:space="preserve">break into a satellite </w:t>
      </w:r>
      <w:r w:rsidRPr="0078303B">
        <w:rPr>
          <w:rStyle w:val="StyleUnderline"/>
          <w:rFonts w:asciiTheme="minorHAnsi" w:hAnsiTheme="minorHAnsi" w:cstheme="minorHAnsi"/>
        </w:rPr>
        <w:t xml:space="preserve">and take over any thrusters </w:t>
      </w:r>
      <w:r w:rsidRPr="0078303B">
        <w:rPr>
          <w:rFonts w:asciiTheme="minorHAnsi" w:hAnsiTheme="minorHAnsi" w:cstheme="minorHAnsi"/>
        </w:rPr>
        <w:t xml:space="preserve">(which SpaceX has insisted its satellites will have) </w:t>
      </w:r>
      <w:r w:rsidRPr="0078303B">
        <w:rPr>
          <w:rStyle w:val="StyleUnderline"/>
          <w:rFonts w:asciiTheme="minorHAnsi" w:hAnsiTheme="minorHAnsi" w:cstheme="minorHAnsi"/>
          <w:highlight w:val="green"/>
        </w:rPr>
        <w:t>and then propel</w:t>
      </w:r>
      <w:r w:rsidRPr="0078303B">
        <w:rPr>
          <w:rStyle w:val="StyleUnderline"/>
          <w:rFonts w:asciiTheme="minorHAnsi" w:hAnsiTheme="minorHAnsi" w:cstheme="minorHAnsi"/>
        </w:rPr>
        <w:t xml:space="preserve"> the satellite </w:t>
      </w:r>
      <w:r w:rsidRPr="0078303B">
        <w:rPr>
          <w:rStyle w:val="StyleUnderline"/>
          <w:rFonts w:asciiTheme="minorHAnsi" w:hAnsiTheme="minorHAnsi" w:cstheme="minorHAnsi"/>
          <w:highlight w:val="green"/>
        </w:rPr>
        <w:t>into critical infrastructure and military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 other orbits. In other words, attackers could possibly use the hacked satellite </w:t>
      </w:r>
      <w:r w:rsidRPr="0078303B">
        <w:rPr>
          <w:rStyle w:val="StyleUnderline"/>
          <w:rFonts w:asciiTheme="minorHAnsi" w:hAnsiTheme="minorHAnsi" w:cstheme="minorHAnsi"/>
          <w:highlight w:val="green"/>
        </w:rPr>
        <w:t>as a kinetic weapon</w:t>
      </w:r>
      <w:r w:rsidRPr="0078303B">
        <w:rPr>
          <w:rStyle w:val="StyleUnderline"/>
          <w:rFonts w:asciiTheme="minorHAnsi" w:hAnsiTheme="minorHAnsi" w:cstheme="minorHAnsi"/>
        </w:rPr>
        <w:t>.</w:t>
      </w:r>
    </w:p>
    <w:p w14:paraId="14A014A8" w14:textId="77777777" w:rsidR="00C338D1" w:rsidRPr="0078303B" w:rsidRDefault="00C338D1" w:rsidP="00C338D1">
      <w:pPr>
        <w:rPr>
          <w:rFonts w:asciiTheme="minorHAnsi" w:hAnsiTheme="minorHAnsi" w:cstheme="minorHAnsi"/>
        </w:rPr>
      </w:pPr>
      <w:r w:rsidRPr="0078303B">
        <w:rPr>
          <w:rStyle w:val="StyleUnderline"/>
          <w:rFonts w:asciiTheme="minorHAnsi" w:hAnsiTheme="minorHAnsi" w:cstheme="minorHAnsi"/>
        </w:rPr>
        <w:t>There has long been a void of attention to securing space infrastructure</w:t>
      </w:r>
      <w:r w:rsidRPr="0078303B">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C45366A" w14:textId="77777777" w:rsidR="00C338D1" w:rsidRPr="0078303B" w:rsidRDefault="00C338D1" w:rsidP="00C338D1">
      <w:pPr>
        <w:rPr>
          <w:rStyle w:val="StyleUnderline"/>
          <w:rFonts w:asciiTheme="minorHAnsi" w:hAnsiTheme="minorHAnsi" w:cstheme="minorHAnsi"/>
        </w:rPr>
      </w:pPr>
      <w:r w:rsidRPr="0078303B">
        <w:rPr>
          <w:rStyle w:val="StyleUnderline"/>
          <w:rFonts w:asciiTheme="minorHAnsi" w:hAnsiTheme="minorHAnsi" w:cstheme="minorHAnsi"/>
        </w:rPr>
        <w:t xml:space="preserve">This leaves </w:t>
      </w:r>
      <w:r w:rsidRPr="0078303B">
        <w:rPr>
          <w:rStyle w:val="StyleUnderline"/>
          <w:rFonts w:asciiTheme="minorHAnsi" w:hAnsiTheme="minorHAnsi" w:cstheme="minorHAnsi"/>
          <w:highlight w:val="green"/>
        </w:rPr>
        <w:t>space security in</w:t>
      </w:r>
      <w:r w:rsidRPr="0078303B">
        <w:rPr>
          <w:rStyle w:val="StyleUnderline"/>
          <w:rFonts w:asciiTheme="minorHAnsi" w:hAnsiTheme="minorHAnsi" w:cstheme="minorHAnsi"/>
        </w:rPr>
        <w:t xml:space="preserve"> the hands of </w:t>
      </w:r>
      <w:r w:rsidRPr="0078303B">
        <w:rPr>
          <w:rStyle w:val="StyleUnderline"/>
          <w:rFonts w:asciiTheme="minorHAnsi" w:hAnsiTheme="minorHAnsi" w:cstheme="minorHAnsi"/>
          <w:highlight w:val="green"/>
        </w:rPr>
        <w:t xml:space="preserve">the private sector, </w:t>
      </w:r>
      <w:r w:rsidRPr="0078303B">
        <w:rPr>
          <w:rStyle w:val="StyleUnderline"/>
          <w:rFonts w:asciiTheme="minorHAnsi" w:hAnsiTheme="minorHAnsi" w:cstheme="minorHAnsi"/>
        </w:rPr>
        <w:t xml:space="preserve">which is exploiting the recent ease of access to space. </w:t>
      </w:r>
      <w:r w:rsidRPr="0078303B">
        <w:rPr>
          <w:rFonts w:asciiTheme="minorHAnsi" w:hAnsiTheme="minorHAnsi" w:cstheme="minorHAnsi"/>
        </w:rPr>
        <w:t>The advent of small satellites known as CubeSats offers the chance to launch a satellite into orbit for as little as $</w:t>
      </w:r>
      <w:proofErr w:type="gramStart"/>
      <w:r w:rsidRPr="0078303B">
        <w:rPr>
          <w:rFonts w:asciiTheme="minorHAnsi" w:hAnsiTheme="minorHAnsi" w:cstheme="minorHAnsi"/>
        </w:rPr>
        <w:t>30,000 .</w:t>
      </w:r>
      <w:proofErr w:type="gramEnd"/>
      <w:r w:rsidRPr="0078303B">
        <w:rPr>
          <w:rFonts w:asciiTheme="minorHAnsi" w:hAnsiTheme="minorHAnsi" w:cstheme="minorHAnsi"/>
        </w:rPr>
        <w:t xml:space="preserve"> And because the government wants to encourage economic activity in this area, requirements to do so are extremely light. </w:t>
      </w:r>
      <w:r w:rsidRPr="0078303B">
        <w:rPr>
          <w:rStyle w:val="StyleUnderline"/>
          <w:rFonts w:asciiTheme="minorHAnsi" w:hAnsiTheme="minorHAnsi" w:cstheme="minorHAnsi"/>
        </w:rPr>
        <w:t xml:space="preserve">This leaves those who are creating the satellites responsible for the cybersecurity of their assets, which </w:t>
      </w:r>
      <w:r w:rsidRPr="0078303B">
        <w:rPr>
          <w:rStyle w:val="StyleUnderline"/>
          <w:rFonts w:asciiTheme="minorHAnsi" w:hAnsiTheme="minorHAnsi" w:cstheme="minorHAnsi"/>
          <w:highlight w:val="green"/>
        </w:rPr>
        <w:t>is not</w:t>
      </w:r>
      <w:r w:rsidRPr="0078303B">
        <w:rPr>
          <w:rStyle w:val="StyleUnderline"/>
          <w:rFonts w:asciiTheme="minorHAnsi" w:hAnsiTheme="minorHAnsi" w:cstheme="minorHAnsi"/>
        </w:rPr>
        <w:t xml:space="preserve"> usually </w:t>
      </w:r>
      <w:r w:rsidRPr="0078303B">
        <w:rPr>
          <w:rStyle w:val="StyleUnderline"/>
          <w:rFonts w:asciiTheme="minorHAnsi" w:hAnsiTheme="minorHAnsi" w:cstheme="minorHAnsi"/>
          <w:highlight w:val="green"/>
        </w:rPr>
        <w:t>part of the</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scientist’s</w:t>
      </w:r>
      <w:r w:rsidRPr="0078303B">
        <w:rPr>
          <w:rStyle w:val="StyleUnderline"/>
          <w:rFonts w:asciiTheme="minorHAnsi" w:hAnsiTheme="minorHAnsi" w:cstheme="minorHAnsi"/>
        </w:rPr>
        <w:t xml:space="preserve"> traditional </w:t>
      </w:r>
      <w:r w:rsidRPr="0078303B">
        <w:rPr>
          <w:rStyle w:val="StyleUnderline"/>
          <w:rFonts w:asciiTheme="minorHAnsi" w:hAnsiTheme="minorHAnsi" w:cstheme="minorHAnsi"/>
          <w:highlight w:val="green"/>
        </w:rPr>
        <w:t>skill set</w:t>
      </w:r>
      <w:r w:rsidRPr="0078303B">
        <w:rPr>
          <w:rStyle w:val="StyleUnderline"/>
          <w:rFonts w:asciiTheme="minorHAnsi" w:hAnsiTheme="minorHAnsi" w:cstheme="minorHAnsi"/>
        </w:rPr>
        <w:t>.</w:t>
      </w:r>
    </w:p>
    <w:p w14:paraId="664561FD" w14:textId="77777777" w:rsidR="00C338D1" w:rsidRPr="0078303B" w:rsidRDefault="00C338D1" w:rsidP="00C338D1">
      <w:pPr>
        <w:rPr>
          <w:rStyle w:val="StyleUnderline"/>
          <w:rFonts w:asciiTheme="minorHAnsi" w:hAnsiTheme="minorHAnsi" w:cstheme="minorHAnsi"/>
        </w:rPr>
      </w:pPr>
      <w:r w:rsidRPr="0078303B">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8303B">
        <w:rPr>
          <w:rStyle w:val="StyleUnderline"/>
          <w:rFonts w:asciiTheme="minorHAnsi" w:hAnsiTheme="minorHAnsi" w:cstheme="minorHAnsi"/>
          <w:highlight w:val="green"/>
        </w:rPr>
        <w:t>satellites</w:t>
      </w:r>
      <w:r w:rsidRPr="0078303B">
        <w:rPr>
          <w:rStyle w:val="StyleUnderline"/>
          <w:rFonts w:asciiTheme="minorHAnsi" w:hAnsiTheme="minorHAnsi" w:cstheme="minorHAnsi"/>
        </w:rPr>
        <w:t xml:space="preserve"> often </w:t>
      </w:r>
      <w:r w:rsidRPr="0078303B">
        <w:rPr>
          <w:rStyle w:val="StyleUnderline"/>
          <w:rFonts w:asciiTheme="minorHAnsi" w:hAnsiTheme="minorHAnsi" w:cstheme="minorHAnsi"/>
          <w:highlight w:val="green"/>
        </w:rPr>
        <w:t>remain in orbit</w:t>
      </w:r>
      <w:r w:rsidRPr="0078303B">
        <w:rPr>
          <w:rStyle w:val="StyleUnderline"/>
          <w:rFonts w:asciiTheme="minorHAnsi" w:hAnsiTheme="minorHAnsi" w:cstheme="minorHAnsi"/>
        </w:rPr>
        <w:t xml:space="preserve"> for </w:t>
      </w:r>
      <w:r w:rsidRPr="0078303B">
        <w:rPr>
          <w:rStyle w:val="StyleUnderline"/>
          <w:rFonts w:asciiTheme="minorHAnsi" w:hAnsiTheme="minorHAnsi" w:cstheme="minorHAnsi"/>
          <w:highlight w:val="green"/>
        </w:rPr>
        <w:t>much longer</w:t>
      </w:r>
      <w:r w:rsidRPr="0078303B">
        <w:rPr>
          <w:rStyle w:val="StyleUnderline"/>
          <w:rFonts w:asciiTheme="minorHAnsi" w:hAnsiTheme="minorHAnsi" w:cstheme="minorHAnsi"/>
        </w:rPr>
        <w:t xml:space="preserve"> and are less dispensable.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if we don’t consider the cybersecurity of the space asset now, </w:t>
      </w:r>
      <w:r w:rsidRPr="0078303B">
        <w:rPr>
          <w:rStyle w:val="StyleUnderline"/>
          <w:rFonts w:asciiTheme="minorHAnsi" w:hAnsiTheme="minorHAnsi" w:cstheme="minorHAnsi"/>
          <w:highlight w:val="green"/>
        </w:rPr>
        <w:t>we’ll</w:t>
      </w:r>
      <w:r w:rsidRPr="0078303B">
        <w:rPr>
          <w:rStyle w:val="StyleUnderline"/>
          <w:rFonts w:asciiTheme="minorHAnsi" w:hAnsiTheme="minorHAnsi" w:cstheme="minorHAnsi"/>
        </w:rPr>
        <w:t xml:space="preserve"> likely </w:t>
      </w:r>
      <w:r w:rsidRPr="0078303B">
        <w:rPr>
          <w:rStyle w:val="StyleUnderline"/>
          <w:rFonts w:asciiTheme="minorHAnsi" w:hAnsiTheme="minorHAnsi" w:cstheme="minorHAnsi"/>
          <w:highlight w:val="green"/>
        </w:rPr>
        <w:t>be dealing with</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ramifications</w:t>
      </w:r>
      <w:r w:rsidRPr="0078303B">
        <w:rPr>
          <w:rStyle w:val="StyleUnderline"/>
          <w:rFonts w:asciiTheme="minorHAnsi" w:hAnsiTheme="minorHAnsi" w:cstheme="minorHAnsi"/>
        </w:rPr>
        <w:t xml:space="preserve"> of that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several </w:t>
      </w:r>
      <w:r w:rsidRPr="0078303B">
        <w:rPr>
          <w:rStyle w:val="StyleUnderline"/>
          <w:rFonts w:asciiTheme="minorHAnsi" w:hAnsiTheme="minorHAnsi" w:cstheme="minorHAnsi"/>
          <w:highlight w:val="green"/>
        </w:rPr>
        <w:t>years</w:t>
      </w:r>
      <w:r w:rsidRPr="0078303B">
        <w:rPr>
          <w:rStyle w:val="StyleUnderline"/>
          <w:rFonts w:asciiTheme="minorHAnsi" w:hAnsiTheme="minorHAnsi" w:cstheme="minorHAnsi"/>
        </w:rPr>
        <w:t xml:space="preserve"> to come. The lack of government intervention in satellite security does not mean that we can ignore cybersecurity as an issue.</w:t>
      </w:r>
    </w:p>
    <w:p w14:paraId="0ECD0CD1" w14:textId="77777777" w:rsidR="00C338D1" w:rsidRPr="0078303B" w:rsidRDefault="00C338D1" w:rsidP="00C338D1">
      <w:pPr>
        <w:rPr>
          <w:rFonts w:asciiTheme="minorHAnsi" w:hAnsiTheme="minorHAnsi" w:cstheme="minorHAnsi"/>
        </w:rPr>
      </w:pPr>
      <w:r w:rsidRPr="0078303B">
        <w:rPr>
          <w:rFonts w:asciiTheme="minorHAnsi" w:hAnsiTheme="minorHAnsi" w:cstheme="minorHAnsi"/>
        </w:rPr>
        <w:t xml:space="preserve">Private space companies such as SpaceX,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B716299" w14:textId="77777777" w:rsidR="00C338D1" w:rsidRPr="0078303B" w:rsidRDefault="00C338D1" w:rsidP="00C338D1">
      <w:pPr>
        <w:rPr>
          <w:rStyle w:val="StyleUnderline"/>
          <w:rFonts w:asciiTheme="minorHAnsi" w:hAnsiTheme="minorHAnsi" w:cstheme="minorHAnsi"/>
        </w:rPr>
      </w:pPr>
      <w:r w:rsidRPr="0078303B">
        <w:rPr>
          <w:rFonts w:asciiTheme="minorHAnsi" w:hAnsiTheme="minorHAnsi" w:cstheme="minorHAnsi"/>
        </w:rPr>
        <w:t xml:space="preserve">Private space companies need to start a dialogue with the security research community about their </w:t>
      </w:r>
      <w:proofErr w:type="gramStart"/>
      <w:r w:rsidRPr="0078303B">
        <w:rPr>
          <w:rFonts w:asciiTheme="minorHAnsi" w:hAnsiTheme="minorHAnsi" w:cstheme="minorHAnsi"/>
        </w:rPr>
        <w:t>particular challenges</w:t>
      </w:r>
      <w:proofErr w:type="gramEnd"/>
      <w:r w:rsidRPr="0078303B">
        <w:rPr>
          <w:rFonts w:asciiTheme="minorHAnsi" w:hAnsiTheme="minorHAnsi" w:cstheme="minorHAnsi"/>
        </w:rPr>
        <w:t xml:space="preserve"> so that we can help. They should also be transparent with the FCC that they need help in securing their infrastructure. </w:t>
      </w:r>
      <w:r w:rsidRPr="0078303B">
        <w:rPr>
          <w:rStyle w:val="StyleUnderline"/>
          <w:rFonts w:asciiTheme="minorHAnsi" w:hAnsiTheme="minorHAnsi" w:cstheme="minorHAnsi"/>
        </w:rPr>
        <w:t xml:space="preserve">The last thing we need is for </w:t>
      </w:r>
      <w:r w:rsidRPr="0078303B">
        <w:rPr>
          <w:rStyle w:val="StyleUnderline"/>
          <w:rFonts w:asciiTheme="minorHAnsi" w:hAnsiTheme="minorHAnsi" w:cstheme="minorHAnsi"/>
          <w:highlight w:val="green"/>
        </w:rPr>
        <w:t>China or Russia</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take over SpaceX</w:t>
      </w:r>
      <w:r w:rsidRPr="0078303B">
        <w:rPr>
          <w:rStyle w:val="StyleUnderline"/>
          <w:rFonts w:asciiTheme="minorHAnsi" w:hAnsiTheme="minorHAnsi" w:cstheme="minorHAnsi"/>
        </w:rPr>
        <w:t xml:space="preserve">’s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and wreak havoc</w:t>
      </w:r>
      <w:r w:rsidRPr="0078303B">
        <w:rPr>
          <w:rStyle w:val="StyleUnderline"/>
          <w:rFonts w:asciiTheme="minorHAnsi" w:hAnsiTheme="minorHAnsi" w:cstheme="minorHAnsi"/>
        </w:rPr>
        <w:t xml:space="preserve"> on our space assets.</w:t>
      </w:r>
    </w:p>
    <w:p w14:paraId="22CAC8B9" w14:textId="77777777" w:rsidR="00C338D1" w:rsidRPr="00D40BA0" w:rsidRDefault="00C338D1" w:rsidP="00D40BA0">
      <w:pPr>
        <w:rPr>
          <w:rFonts w:asciiTheme="minorHAnsi" w:hAnsiTheme="minorHAnsi" w:cstheme="minorHAnsi"/>
          <w:b/>
          <w:u w:val="single"/>
        </w:rPr>
      </w:pPr>
    </w:p>
    <w:p w14:paraId="058D906D" w14:textId="77777777" w:rsidR="00265431" w:rsidRPr="0078303B" w:rsidRDefault="00265431" w:rsidP="00265431">
      <w:pPr>
        <w:pStyle w:val="Heading4"/>
        <w:rPr>
          <w:rFonts w:asciiTheme="minorHAnsi" w:hAnsiTheme="minorHAnsi" w:cstheme="minorHAnsi"/>
        </w:rPr>
      </w:pPr>
      <w:bookmarkStart w:id="1" w:name="_Hlk96083412"/>
      <w:r w:rsidRPr="0078303B">
        <w:rPr>
          <w:rFonts w:asciiTheme="minorHAnsi" w:hAnsiTheme="minorHAnsi" w:cstheme="minorHAnsi"/>
        </w:rPr>
        <w:t>Empirics prove it’s possible and likely by state and nonstate actors – especially true given private sector cost cutting.</w:t>
      </w:r>
    </w:p>
    <w:p w14:paraId="22EA5ACD" w14:textId="77777777" w:rsidR="00265431" w:rsidRPr="0078303B" w:rsidRDefault="00265431" w:rsidP="00265431">
      <w:pPr>
        <w:rPr>
          <w:rFonts w:asciiTheme="minorHAnsi" w:hAnsiTheme="minorHAnsi" w:cstheme="minorHAnsi"/>
        </w:rPr>
      </w:pPr>
      <w:r w:rsidRPr="0078303B">
        <w:rPr>
          <w:rStyle w:val="Style13ptBold"/>
          <w:rFonts w:asciiTheme="minorHAnsi" w:hAnsiTheme="minorHAnsi" w:cstheme="minorHAnsi"/>
        </w:rPr>
        <w:t xml:space="preserve">Akoto 20 </w:t>
      </w:r>
      <w:r w:rsidRPr="0078303B">
        <w:rPr>
          <w:rFonts w:asciiTheme="minorHAnsi" w:hAnsiTheme="minorHAnsi" w:cstheme="minorHAnsi"/>
        </w:rPr>
        <w:t xml:space="preserve">“Hackers could shut down satellites -- or turn them into weapons” February 13, </w:t>
      </w:r>
      <w:proofErr w:type="gramStart"/>
      <w:r w:rsidRPr="0078303B">
        <w:rPr>
          <w:rFonts w:asciiTheme="minorHAnsi" w:hAnsiTheme="minorHAnsi" w:cstheme="minorHAnsi"/>
        </w:rPr>
        <w:t>2020</w:t>
      </w:r>
      <w:proofErr w:type="gramEnd"/>
      <w:r w:rsidRPr="0078303B">
        <w:rPr>
          <w:rFonts w:asciiTheme="minorHAnsi" w:hAnsiTheme="minorHAnsi" w:cstheme="minorHAnsi"/>
        </w:rPr>
        <w:t xml:space="preserve"> William Akoto [a postdoctoral research fellow at the University of Denver.] </w:t>
      </w:r>
      <w:hyperlink r:id="rId26" w:history="1">
        <w:r w:rsidRPr="0078303B">
          <w:rPr>
            <w:rStyle w:val="Hyperlink"/>
            <w:rFonts w:asciiTheme="minorHAnsi" w:hAnsiTheme="minorHAnsi" w:cstheme="minorHAnsi"/>
          </w:rPr>
          <w:t>https://www.upi.com/Top_News/Voices/2020/02/13/Hackers-could-shut-down-satellites-or-turn-them-into-weapons/4091581597502/</w:t>
        </w:r>
      </w:hyperlink>
      <w:r w:rsidRPr="0078303B">
        <w:rPr>
          <w:rFonts w:asciiTheme="minorHAnsi" w:hAnsiTheme="minorHAnsi" w:cstheme="minorHAnsi"/>
        </w:rPr>
        <w:t xml:space="preserve"> SM</w:t>
      </w:r>
    </w:p>
    <w:p w14:paraId="13AA1C9A" w14:textId="77777777" w:rsidR="00265431" w:rsidRPr="0078303B" w:rsidRDefault="00265431" w:rsidP="00265431">
      <w:pPr>
        <w:rPr>
          <w:rStyle w:val="StyleUnderline"/>
          <w:rFonts w:asciiTheme="minorHAnsi" w:hAnsiTheme="minorHAnsi" w:cstheme="minorHAnsi"/>
        </w:rPr>
      </w:pPr>
      <w:r w:rsidRPr="0078303B">
        <w:rPr>
          <w:rFonts w:asciiTheme="minorHAnsi" w:hAnsiTheme="minorHAnsi" w:cstheme="minorHAnsi"/>
        </w:rPr>
        <w:t xml:space="preserve">Feb. 13 (UPI) </w:t>
      </w:r>
      <w:r w:rsidRPr="0078303B">
        <w:rPr>
          <w:rStyle w:val="StyleUnderline"/>
          <w:rFonts w:asciiTheme="minorHAnsi" w:hAnsiTheme="minorHAnsi" w:cstheme="minorHAnsi"/>
        </w:rPr>
        <w:t xml:space="preserve">-- Last month,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became the </w:t>
      </w:r>
      <w:r w:rsidRPr="0078303B">
        <w:rPr>
          <w:rStyle w:val="StyleUnderline"/>
          <w:rFonts w:asciiTheme="minorHAnsi" w:hAnsiTheme="minorHAnsi" w:cstheme="minorHAnsi"/>
          <w:highlight w:val="green"/>
        </w:rPr>
        <w:t>operat</w:t>
      </w:r>
      <w:r w:rsidRPr="0078303B">
        <w:rPr>
          <w:rStyle w:val="StyleUnderline"/>
          <w:rFonts w:asciiTheme="minorHAnsi" w:hAnsiTheme="minorHAnsi" w:cstheme="minorHAnsi"/>
        </w:rPr>
        <w:t xml:space="preserve">or of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world's </w:t>
      </w:r>
      <w:r w:rsidRPr="0078303B">
        <w:rPr>
          <w:rStyle w:val="StyleUnderline"/>
          <w:rFonts w:asciiTheme="minorHAnsi" w:hAnsiTheme="minorHAnsi" w:cstheme="minorHAnsi"/>
          <w:highlight w:val="green"/>
        </w:rPr>
        <w:t>largest</w:t>
      </w:r>
      <w:r w:rsidRPr="0078303B">
        <w:rPr>
          <w:rStyle w:val="StyleUnderline"/>
          <w:rFonts w:asciiTheme="minorHAnsi" w:hAnsiTheme="minorHAnsi" w:cstheme="minorHAnsi"/>
        </w:rPr>
        <w:t xml:space="preserve"> active satellite </w:t>
      </w:r>
      <w:r w:rsidRPr="0078303B">
        <w:rPr>
          <w:rStyle w:val="StyleUnderline"/>
          <w:rFonts w:asciiTheme="minorHAnsi" w:hAnsiTheme="minorHAnsi" w:cstheme="minorHAnsi"/>
          <w:highlight w:val="green"/>
        </w:rPr>
        <w:t>constellation</w:t>
      </w:r>
      <w:r w:rsidRPr="0078303B">
        <w:rPr>
          <w:rStyle w:val="StyleUnderline"/>
          <w:rFonts w:asciiTheme="minorHAnsi" w:hAnsiTheme="minorHAnsi" w:cstheme="minorHAnsi"/>
        </w:rPr>
        <w:t>. As of the end of January, the company had 242 satellites orbiting the planet with plans to launch 42,000 over the next decade</w:t>
      </w:r>
      <w:r w:rsidRPr="0078303B">
        <w:rPr>
          <w:rFonts w:asciiTheme="minorHAnsi" w:hAnsiTheme="minorHAnsi" w:cstheme="minorHAnsi"/>
        </w:rPr>
        <w:t xml:space="preserve">. This is part of its ambitious project to provide Internet access across the globe. </w:t>
      </w:r>
      <w:r w:rsidRPr="0078303B">
        <w:rPr>
          <w:rStyle w:val="StyleUnderline"/>
          <w:rFonts w:asciiTheme="minorHAnsi" w:hAnsiTheme="minorHAnsi" w:cstheme="minorHAnsi"/>
          <w:highlight w:val="green"/>
        </w:rPr>
        <w:t>The race to put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in space is on</w:t>
      </w:r>
      <w:r w:rsidRPr="0078303B">
        <w:rPr>
          <w:rStyle w:val="StyleUnderline"/>
          <w:rFonts w:asciiTheme="minorHAnsi" w:hAnsiTheme="minorHAnsi" w:cstheme="minorHAnsi"/>
        </w:rPr>
        <w:t xml:space="preserve">, with </w:t>
      </w:r>
      <w:r w:rsidRPr="0078303B">
        <w:rPr>
          <w:rStyle w:val="StyleUnderline"/>
          <w:rFonts w:asciiTheme="minorHAnsi" w:hAnsiTheme="minorHAnsi" w:cstheme="minorHAnsi"/>
          <w:highlight w:val="green"/>
        </w:rPr>
        <w:t>Amazon</w:t>
      </w:r>
      <w:r w:rsidRPr="0078303B">
        <w:rPr>
          <w:rStyle w:val="StyleUnderline"/>
          <w:rFonts w:asciiTheme="minorHAnsi" w:hAnsiTheme="minorHAnsi" w:cstheme="minorHAnsi"/>
        </w:rPr>
        <w:t xml:space="preserve">, U.K.-based </w:t>
      </w:r>
      <w:proofErr w:type="spellStart"/>
      <w:r w:rsidRPr="0078303B">
        <w:rPr>
          <w:rStyle w:val="StyleUnderline"/>
          <w:rFonts w:asciiTheme="minorHAnsi" w:hAnsiTheme="minorHAnsi" w:cstheme="minorHAnsi"/>
          <w:highlight w:val="green"/>
        </w:rPr>
        <w:t>OneWeb</w:t>
      </w:r>
      <w:proofErr w:type="spellEnd"/>
      <w:r w:rsidRPr="0078303B">
        <w:rPr>
          <w:rStyle w:val="StyleUnderline"/>
          <w:rFonts w:asciiTheme="minorHAnsi" w:hAnsiTheme="minorHAnsi" w:cstheme="minorHAnsi"/>
          <w:highlight w:val="green"/>
        </w:rPr>
        <w:t xml:space="preserve"> and other</w:t>
      </w:r>
      <w:r w:rsidRPr="0078303B">
        <w:rPr>
          <w:rStyle w:val="StyleUnderline"/>
          <w:rFonts w:asciiTheme="minorHAnsi" w:hAnsiTheme="minorHAnsi" w:cstheme="minorHAnsi"/>
        </w:rPr>
        <w:t xml:space="preserve"> companie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chomping at the bit to place thousands of satellites in orbit in the coming months.</w:t>
      </w:r>
    </w:p>
    <w:p w14:paraId="00180748" w14:textId="77777777" w:rsidR="00265431" w:rsidRPr="0078303B" w:rsidRDefault="00265431" w:rsidP="00265431">
      <w:pPr>
        <w:rPr>
          <w:rStyle w:val="StyleUnderline"/>
          <w:rFonts w:asciiTheme="minorHAnsi" w:hAnsiTheme="minorHAnsi" w:cstheme="minorHAnsi"/>
        </w:rPr>
      </w:pPr>
      <w:r w:rsidRPr="0078303B">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8303B">
        <w:rPr>
          <w:rStyle w:val="StyleUnderline"/>
          <w:rFonts w:asciiTheme="minorHAnsi" w:hAnsiTheme="minorHAnsi" w:cstheme="minorHAnsi"/>
        </w:rPr>
        <w:t xml:space="preserve">internationally. As a scholar who studies cyber conflict, I'm keenly aware that this, </w:t>
      </w:r>
      <w:r w:rsidRPr="0078303B">
        <w:rPr>
          <w:rStyle w:val="StyleUnderline"/>
          <w:rFonts w:asciiTheme="minorHAnsi" w:hAnsiTheme="minorHAnsi" w:cstheme="minorHAnsi"/>
          <w:highlight w:val="green"/>
        </w:rPr>
        <w:t>coupled with</w:t>
      </w:r>
      <w:r w:rsidRPr="0078303B">
        <w:rPr>
          <w:rStyle w:val="StyleUnderline"/>
          <w:rFonts w:asciiTheme="minorHAnsi" w:hAnsiTheme="minorHAnsi" w:cstheme="minorHAnsi"/>
        </w:rPr>
        <w:t xml:space="preserve"> satellites' complex </w:t>
      </w:r>
      <w:r w:rsidRPr="0078303B">
        <w:rPr>
          <w:rStyle w:val="StyleUnderline"/>
          <w:rFonts w:asciiTheme="minorHAnsi" w:hAnsiTheme="minorHAnsi" w:cstheme="minorHAnsi"/>
          <w:highlight w:val="green"/>
        </w:rPr>
        <w:t>supply chains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and </w:t>
      </w:r>
      <w:r w:rsidRPr="0078303B">
        <w:rPr>
          <w:rStyle w:val="StyleUnderline"/>
          <w:rFonts w:asciiTheme="minorHAnsi" w:hAnsiTheme="minorHAnsi" w:cstheme="minorHAnsi"/>
        </w:rPr>
        <w:t xml:space="preserve">layers of </w:t>
      </w:r>
      <w:r w:rsidRPr="0078303B">
        <w:rPr>
          <w:rStyle w:val="StyleUnderline"/>
          <w:rFonts w:asciiTheme="minorHAnsi" w:hAnsiTheme="minorHAnsi" w:cstheme="minorHAnsi"/>
          <w:highlight w:val="green"/>
        </w:rPr>
        <w:t>stakeholders, leaves them</w:t>
      </w:r>
      <w:r w:rsidRPr="0078303B">
        <w:rPr>
          <w:rStyle w:val="StyleUnderline"/>
          <w:rFonts w:asciiTheme="minorHAnsi" w:hAnsiTheme="minorHAnsi" w:cstheme="minorHAnsi"/>
        </w:rPr>
        <w:t xml:space="preserve"> highly </w:t>
      </w:r>
      <w:r w:rsidRPr="0078303B">
        <w:rPr>
          <w:rStyle w:val="StyleUnderline"/>
          <w:rFonts w:asciiTheme="minorHAnsi" w:hAnsiTheme="minorHAnsi" w:cstheme="minorHAnsi"/>
          <w:highlight w:val="green"/>
        </w:rPr>
        <w:t>vulnerable to cyberattacks</w:t>
      </w:r>
      <w:r w:rsidRPr="0078303B">
        <w:rPr>
          <w:rStyle w:val="StyleUnderline"/>
          <w:rFonts w:asciiTheme="minorHAnsi" w:hAnsiTheme="minorHAnsi" w:cstheme="minorHAnsi"/>
        </w:rPr>
        <w:t>.</w:t>
      </w:r>
    </w:p>
    <w:p w14:paraId="34DC05A3" w14:textId="77777777" w:rsidR="00265431" w:rsidRPr="0078303B" w:rsidRDefault="00265431" w:rsidP="00265431">
      <w:pPr>
        <w:rPr>
          <w:rFonts w:asciiTheme="minorHAnsi" w:hAnsiTheme="minorHAnsi" w:cstheme="minorHAnsi"/>
        </w:rPr>
      </w:pPr>
      <w:r w:rsidRPr="0078303B">
        <w:rPr>
          <w:rStyle w:val="StyleUnderline"/>
          <w:rFonts w:asciiTheme="minorHAnsi" w:hAnsiTheme="minorHAnsi" w:cstheme="minorHAnsi"/>
        </w:rPr>
        <w:t>If hackers were to take control of these satellites, the consequences could be dire</w:t>
      </w:r>
      <w:r w:rsidRPr="0078303B">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7D105B2" w14:textId="77777777" w:rsidR="00265431" w:rsidRPr="0078303B" w:rsidRDefault="00265431" w:rsidP="00265431">
      <w:pPr>
        <w:rPr>
          <w:rStyle w:val="StyleUnderline"/>
          <w:rFonts w:asciiTheme="minorHAnsi" w:hAnsiTheme="minorHAnsi" w:cstheme="minorHAnsi"/>
        </w:rPr>
      </w:pPr>
      <w:r w:rsidRPr="0078303B">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8303B">
        <w:rPr>
          <w:rStyle w:val="StyleUnderline"/>
          <w:rFonts w:asciiTheme="minorHAnsi" w:hAnsiTheme="minorHAnsi" w:cstheme="minorHAnsi"/>
          <w:highlight w:val="green"/>
        </w:rPr>
        <w:t>Hackers could alter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ellites' </w:t>
      </w:r>
      <w:r w:rsidRPr="0078303B">
        <w:rPr>
          <w:rStyle w:val="StyleUnderline"/>
          <w:rFonts w:asciiTheme="minorHAnsi" w:hAnsiTheme="minorHAnsi" w:cstheme="minorHAnsi"/>
          <w:highlight w:val="green"/>
        </w:rPr>
        <w:t>orbits and crash</w:t>
      </w:r>
      <w:r w:rsidRPr="0078303B">
        <w:rPr>
          <w:rStyle w:val="StyleUnderline"/>
          <w:rFonts w:asciiTheme="minorHAnsi" w:hAnsiTheme="minorHAnsi" w:cstheme="minorHAnsi"/>
        </w:rPr>
        <w:t xml:space="preserve"> them </w:t>
      </w:r>
      <w:r w:rsidRPr="0078303B">
        <w:rPr>
          <w:rStyle w:val="StyleUnderline"/>
          <w:rFonts w:asciiTheme="minorHAnsi" w:hAnsiTheme="minorHAnsi" w:cstheme="minorHAnsi"/>
          <w:highlight w:val="green"/>
        </w:rPr>
        <w:t>into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or even the International Space Station.</w:t>
      </w:r>
    </w:p>
    <w:p w14:paraId="28D47015" w14:textId="77777777" w:rsidR="00265431" w:rsidRPr="0078303B" w:rsidRDefault="00265431" w:rsidP="00265431">
      <w:pPr>
        <w:rPr>
          <w:rFonts w:asciiTheme="minorHAnsi" w:hAnsiTheme="minorHAnsi" w:cstheme="minorHAnsi"/>
        </w:rPr>
      </w:pPr>
      <w:r w:rsidRPr="0078303B">
        <w:rPr>
          <w:rFonts w:asciiTheme="minorHAnsi" w:hAnsiTheme="minorHAnsi" w:cstheme="minorHAnsi"/>
        </w:rPr>
        <w:t>Commodity parts</w:t>
      </w:r>
    </w:p>
    <w:p w14:paraId="78DC9730" w14:textId="77777777" w:rsidR="00265431" w:rsidRPr="0078303B" w:rsidRDefault="00265431" w:rsidP="00265431">
      <w:pPr>
        <w:rPr>
          <w:rFonts w:asciiTheme="minorHAnsi" w:hAnsiTheme="minorHAnsi" w:cstheme="minorHAnsi"/>
        </w:rPr>
      </w:pPr>
      <w:r w:rsidRPr="0078303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1A10A2B" w14:textId="77777777" w:rsidR="00265431" w:rsidRPr="0078303B" w:rsidRDefault="00265431" w:rsidP="00265431">
      <w:pPr>
        <w:rPr>
          <w:rStyle w:val="StyleUnderline"/>
          <w:rFonts w:asciiTheme="minorHAnsi" w:hAnsiTheme="minorHAnsi" w:cstheme="minorHAnsi"/>
        </w:rPr>
      </w:pPr>
      <w:r w:rsidRPr="0078303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8303B">
        <w:rPr>
          <w:rStyle w:val="StyleUnderline"/>
          <w:rFonts w:asciiTheme="minorHAnsi" w:hAnsiTheme="minorHAnsi" w:cstheme="minorHAnsi"/>
          <w:highlight w:val="green"/>
        </w:rPr>
        <w:t>With each</w:t>
      </w:r>
      <w:r w:rsidRPr="0078303B">
        <w:rPr>
          <w:rStyle w:val="StyleUnderline"/>
          <w:rFonts w:asciiTheme="minorHAnsi" w:hAnsiTheme="minorHAnsi" w:cstheme="minorHAnsi"/>
        </w:rPr>
        <w:t xml:space="preserve"> additional </w:t>
      </w:r>
      <w:r w:rsidRPr="0078303B">
        <w:rPr>
          <w:rStyle w:val="StyleUnderline"/>
          <w:rFonts w:asciiTheme="minorHAnsi" w:hAnsiTheme="minorHAnsi" w:cstheme="minorHAnsi"/>
          <w:highlight w:val="green"/>
        </w:rPr>
        <w:t>vendor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vulnerabilities increase</w:t>
      </w:r>
      <w:r w:rsidRPr="0078303B">
        <w:rPr>
          <w:rStyle w:val="StyleUnderline"/>
          <w:rFonts w:asciiTheme="minorHAnsi" w:hAnsiTheme="minorHAnsi" w:cstheme="minorHAnsi"/>
        </w:rPr>
        <w:t xml:space="preserve"> as hackers have multiple opportunities to infiltrate the system.</w:t>
      </w:r>
    </w:p>
    <w:p w14:paraId="5A0FE5AB" w14:textId="77777777" w:rsidR="00265431" w:rsidRPr="0078303B" w:rsidRDefault="00265431" w:rsidP="00265431">
      <w:pPr>
        <w:rPr>
          <w:rFonts w:asciiTheme="minorHAnsi" w:hAnsiTheme="minorHAnsi" w:cstheme="minorHAnsi"/>
          <w:b/>
          <w:u w:val="single"/>
        </w:rPr>
      </w:pPr>
      <w:r w:rsidRPr="0078303B">
        <w:rPr>
          <w:rStyle w:val="StyleUnderline"/>
          <w:rFonts w:asciiTheme="minorHAnsi" w:hAnsiTheme="minorHAnsi" w:cstheme="minorHAnsi"/>
          <w:highlight w:val="green"/>
        </w:rPr>
        <w:t xml:space="preserve">Hacking </w:t>
      </w:r>
      <w:r w:rsidRPr="0078303B">
        <w:rPr>
          <w:rStyle w:val="StyleUnderline"/>
          <w:rFonts w:asciiTheme="minorHAnsi" w:hAnsiTheme="minorHAnsi" w:cstheme="minorHAnsi"/>
        </w:rPr>
        <w:t xml:space="preserve">some of these CubeSats may be </w:t>
      </w:r>
      <w:r w:rsidRPr="0078303B">
        <w:rPr>
          <w:rStyle w:val="StyleUnderline"/>
          <w:rFonts w:asciiTheme="minorHAnsi" w:hAnsiTheme="minorHAnsi" w:cstheme="minorHAnsi"/>
          <w:highlight w:val="green"/>
        </w:rPr>
        <w:t>as simple as waiting for one</w:t>
      </w:r>
      <w:r w:rsidRPr="0078303B">
        <w:rPr>
          <w:rStyle w:val="StyleUnderline"/>
          <w:rFonts w:asciiTheme="minorHAnsi" w:hAnsiTheme="minorHAnsi" w:cstheme="minorHAnsi"/>
        </w:rPr>
        <w:t xml:space="preserve"> of them </w:t>
      </w:r>
      <w:r w:rsidRPr="0078303B">
        <w:rPr>
          <w:rStyle w:val="StyleUnderline"/>
          <w:rFonts w:asciiTheme="minorHAnsi" w:hAnsiTheme="minorHAnsi" w:cstheme="minorHAnsi"/>
          <w:highlight w:val="green"/>
        </w:rPr>
        <w:t>to pass overhead</w:t>
      </w:r>
      <w:r w:rsidRPr="0078303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2EEAA6FE" w14:textId="77777777" w:rsidR="00265431" w:rsidRPr="0078303B" w:rsidRDefault="00265431" w:rsidP="00265431">
      <w:pPr>
        <w:rPr>
          <w:rFonts w:asciiTheme="minorHAnsi" w:hAnsiTheme="minorHAnsi" w:cstheme="minorHAnsi"/>
          <w:b/>
          <w:u w:val="single"/>
        </w:rPr>
      </w:pPr>
      <w:r w:rsidRPr="0078303B">
        <w:rPr>
          <w:rFonts w:asciiTheme="minorHAnsi" w:hAnsiTheme="minorHAnsi" w:cstheme="minorHAnsi"/>
        </w:rPr>
        <w:t>Satellites are typically controlled from ground stations</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 xml:space="preserve">stations </w:t>
      </w:r>
      <w:r w:rsidRPr="0078303B">
        <w:rPr>
          <w:rStyle w:val="StyleUnderline"/>
          <w:rFonts w:asciiTheme="minorHAnsi" w:hAnsiTheme="minorHAnsi" w:cstheme="minorHAnsi"/>
        </w:rPr>
        <w:t xml:space="preserve">run computers with software vulnerabilities that </w:t>
      </w:r>
      <w:r w:rsidRPr="0078303B">
        <w:rPr>
          <w:rStyle w:val="StyleUnderline"/>
          <w:rFonts w:asciiTheme="minorHAnsi" w:hAnsiTheme="minorHAnsi" w:cstheme="minorHAnsi"/>
          <w:highlight w:val="green"/>
        </w:rPr>
        <w:t>can be exploited</w:t>
      </w:r>
      <w:r w:rsidRPr="0078303B">
        <w:rPr>
          <w:rStyle w:val="StyleUnderline"/>
          <w:rFonts w:asciiTheme="minorHAnsi" w:hAnsiTheme="minorHAnsi" w:cstheme="minorHAnsi"/>
        </w:rPr>
        <w:t xml:space="preserve"> by hackers. If hackers were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infiltrate these computers, they could </w:t>
      </w:r>
      <w:r w:rsidRPr="0078303B">
        <w:rPr>
          <w:rStyle w:val="StyleUnderline"/>
          <w:rFonts w:asciiTheme="minorHAnsi" w:hAnsiTheme="minorHAnsi" w:cstheme="minorHAnsi"/>
          <w:highlight w:val="green"/>
        </w:rPr>
        <w:t>send malicious commands</w:t>
      </w:r>
      <w:r w:rsidRPr="0078303B">
        <w:rPr>
          <w:rStyle w:val="StyleUnderline"/>
          <w:rFonts w:asciiTheme="minorHAnsi" w:hAnsiTheme="minorHAnsi" w:cstheme="minorHAnsi"/>
        </w:rPr>
        <w:t xml:space="preserve"> to the satellites.</w:t>
      </w:r>
    </w:p>
    <w:p w14:paraId="7B1517E4" w14:textId="77777777" w:rsidR="00265431" w:rsidRPr="0078303B" w:rsidRDefault="00265431" w:rsidP="00265431">
      <w:pPr>
        <w:rPr>
          <w:rFonts w:asciiTheme="minorHAnsi" w:hAnsiTheme="minorHAnsi" w:cstheme="minorHAnsi"/>
        </w:rPr>
      </w:pPr>
      <w:r w:rsidRPr="0078303B">
        <w:rPr>
          <w:rFonts w:asciiTheme="minorHAnsi" w:hAnsiTheme="minorHAnsi" w:cstheme="minorHAnsi"/>
        </w:rPr>
        <w:t>History of hacks</w:t>
      </w:r>
    </w:p>
    <w:p w14:paraId="734279D0" w14:textId="77777777" w:rsidR="00265431" w:rsidRPr="0078303B" w:rsidRDefault="00265431" w:rsidP="00265431">
      <w:pPr>
        <w:rPr>
          <w:rFonts w:asciiTheme="minorHAnsi" w:hAnsiTheme="minorHAnsi" w:cstheme="minorHAnsi"/>
          <w:b/>
          <w:u w:val="single"/>
        </w:rPr>
      </w:pPr>
      <w:r w:rsidRPr="0078303B">
        <w:rPr>
          <w:rStyle w:val="StyleUnderline"/>
          <w:rFonts w:asciiTheme="minorHAnsi" w:hAnsiTheme="minorHAnsi" w:cstheme="minorHAnsi"/>
          <w:highlight w:val="green"/>
        </w:rPr>
        <w:t>This</w:t>
      </w:r>
      <w:r w:rsidRPr="0078303B">
        <w:rPr>
          <w:rStyle w:val="StyleUnderline"/>
          <w:rFonts w:asciiTheme="minorHAnsi" w:hAnsiTheme="minorHAnsi" w:cstheme="minorHAnsi"/>
        </w:rPr>
        <w:t xml:space="preserve"> scenario </w:t>
      </w:r>
      <w:r w:rsidRPr="0078303B">
        <w:rPr>
          <w:rStyle w:val="StyleUnderline"/>
          <w:rFonts w:asciiTheme="minorHAnsi" w:hAnsiTheme="minorHAnsi" w:cstheme="minorHAnsi"/>
          <w:highlight w:val="green"/>
        </w:rPr>
        <w:t>played out in</w:t>
      </w:r>
      <w:r w:rsidRPr="0078303B">
        <w:rPr>
          <w:rStyle w:val="StyleUnderline"/>
          <w:rFonts w:asciiTheme="minorHAnsi" w:hAnsiTheme="minorHAnsi" w:cstheme="minorHAnsi"/>
        </w:rPr>
        <w:t xml:space="preserve"> 19</w:t>
      </w:r>
      <w:r w:rsidRPr="0078303B">
        <w:rPr>
          <w:rStyle w:val="StyleUnderline"/>
          <w:rFonts w:asciiTheme="minorHAnsi" w:hAnsiTheme="minorHAnsi" w:cstheme="minorHAnsi"/>
          <w:highlight w:val="green"/>
        </w:rPr>
        <w:t>98</w:t>
      </w:r>
      <w:r w:rsidRPr="0078303B">
        <w:rPr>
          <w:rStyle w:val="StyleUnderline"/>
          <w:rFonts w:asciiTheme="minorHAnsi" w:hAnsiTheme="minorHAnsi" w:cstheme="minorHAnsi"/>
        </w:rPr>
        <w:t xml:space="preserve"> when hackers took control of the U.S.-German ROSAT X-Ray satellite.</w:t>
      </w:r>
      <w:r w:rsidRPr="0078303B">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8303B">
        <w:rPr>
          <w:rStyle w:val="StyleUnderline"/>
          <w:rFonts w:asciiTheme="minorHAnsi" w:hAnsiTheme="minorHAnsi" w:cstheme="minorHAnsi"/>
        </w:rPr>
        <w:t xml:space="preserve">The defunct satellite eventually crashed back to Earth in 2011. </w:t>
      </w:r>
      <w:r w:rsidRPr="0078303B">
        <w:rPr>
          <w:rStyle w:val="StyleUnderline"/>
          <w:rFonts w:asciiTheme="minorHAnsi" w:hAnsiTheme="minorHAnsi" w:cstheme="minorHAnsi"/>
          <w:highlight w:val="green"/>
        </w:rPr>
        <w:t>Hackers could</w:t>
      </w:r>
      <w:r w:rsidRPr="0078303B">
        <w:rPr>
          <w:rStyle w:val="StyleUnderline"/>
          <w:rFonts w:asciiTheme="minorHAnsi" w:hAnsiTheme="minorHAnsi" w:cstheme="minorHAnsi"/>
        </w:rPr>
        <w:t xml:space="preserve"> also </w:t>
      </w:r>
      <w:r w:rsidRPr="0078303B">
        <w:rPr>
          <w:rStyle w:val="StyleUnderline"/>
          <w:rFonts w:asciiTheme="minorHAnsi" w:hAnsiTheme="minorHAnsi" w:cstheme="minorHAnsi"/>
          <w:highlight w:val="green"/>
        </w:rPr>
        <w:t>hold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for ransom, as</w:t>
      </w:r>
      <w:r w:rsidRPr="0078303B">
        <w:rPr>
          <w:rStyle w:val="StyleUnderline"/>
          <w:rFonts w:asciiTheme="minorHAnsi" w:hAnsiTheme="minorHAnsi" w:cstheme="minorHAnsi"/>
        </w:rPr>
        <w:t xml:space="preserve"> happened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19</w:t>
      </w:r>
      <w:r w:rsidRPr="0078303B">
        <w:rPr>
          <w:rStyle w:val="StyleUnderline"/>
          <w:rFonts w:asciiTheme="minorHAnsi" w:hAnsiTheme="minorHAnsi" w:cstheme="minorHAnsi"/>
          <w:highlight w:val="green"/>
        </w:rPr>
        <w:t>99</w:t>
      </w:r>
      <w:r w:rsidRPr="0078303B">
        <w:rPr>
          <w:rStyle w:val="StyleUnderline"/>
          <w:rFonts w:asciiTheme="minorHAnsi" w:hAnsiTheme="minorHAnsi" w:cstheme="minorHAnsi"/>
        </w:rPr>
        <w:t xml:space="preserve"> when hackers took control of the U.K.'s </w:t>
      </w:r>
      <w:proofErr w:type="spellStart"/>
      <w:r w:rsidRPr="0078303B">
        <w:rPr>
          <w:rStyle w:val="StyleUnderline"/>
          <w:rFonts w:asciiTheme="minorHAnsi" w:hAnsiTheme="minorHAnsi" w:cstheme="minorHAnsi"/>
        </w:rPr>
        <w:t>SkyNet</w:t>
      </w:r>
      <w:proofErr w:type="spellEnd"/>
      <w:r w:rsidRPr="0078303B">
        <w:rPr>
          <w:rStyle w:val="StyleUnderline"/>
          <w:rFonts w:asciiTheme="minorHAnsi" w:hAnsiTheme="minorHAnsi" w:cstheme="minorHAnsi"/>
        </w:rPr>
        <w:t xml:space="preserve"> satellites.</w:t>
      </w:r>
    </w:p>
    <w:p w14:paraId="584827A8" w14:textId="77777777" w:rsidR="00265431" w:rsidRPr="0078303B" w:rsidRDefault="00265431" w:rsidP="00265431">
      <w:pPr>
        <w:rPr>
          <w:rStyle w:val="StyleUnderline"/>
          <w:rFonts w:asciiTheme="minorHAnsi" w:hAnsiTheme="minorHAnsi" w:cstheme="minorHAnsi"/>
        </w:rPr>
      </w:pPr>
      <w:r w:rsidRPr="0078303B">
        <w:rPr>
          <w:rStyle w:val="StyleUnderline"/>
          <w:rFonts w:asciiTheme="minorHAnsi" w:hAnsiTheme="minorHAnsi" w:cstheme="minorHAnsi"/>
        </w:rPr>
        <w:t xml:space="preserve">Over the years, </w:t>
      </w:r>
      <w:r w:rsidRPr="0078303B">
        <w:rPr>
          <w:rStyle w:val="StyleUnderline"/>
          <w:rFonts w:asciiTheme="minorHAnsi" w:hAnsiTheme="minorHAnsi" w:cstheme="minorHAnsi"/>
          <w:highlight w:val="green"/>
        </w:rPr>
        <w:t>the threat</w:t>
      </w:r>
      <w:r w:rsidRPr="0078303B">
        <w:rPr>
          <w:rStyle w:val="StyleUnderline"/>
          <w:rFonts w:asciiTheme="minorHAnsi" w:hAnsiTheme="minorHAnsi" w:cstheme="minorHAnsi"/>
        </w:rPr>
        <w:t xml:space="preserve"> of cyberattacks on satellites </w:t>
      </w:r>
      <w:r w:rsidRPr="0078303B">
        <w:rPr>
          <w:rStyle w:val="StyleUnderline"/>
          <w:rFonts w:asciiTheme="minorHAnsi" w:hAnsiTheme="minorHAnsi" w:cstheme="minorHAnsi"/>
          <w:highlight w:val="green"/>
        </w:rPr>
        <w:t>has gotten more dire. In</w:t>
      </w:r>
      <w:r w:rsidRPr="0078303B">
        <w:rPr>
          <w:rStyle w:val="StyleUnderline"/>
          <w:rFonts w:asciiTheme="minorHAnsi" w:hAnsiTheme="minorHAnsi" w:cstheme="minorHAnsi"/>
        </w:rPr>
        <w:t xml:space="preserve"> 20</w:t>
      </w:r>
      <w:r w:rsidRPr="0078303B">
        <w:rPr>
          <w:rStyle w:val="StyleUnderline"/>
          <w:rFonts w:asciiTheme="minorHAnsi" w:hAnsiTheme="minorHAnsi" w:cstheme="minorHAnsi"/>
          <w:highlight w:val="green"/>
        </w:rPr>
        <w:t>08</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hackers</w:t>
      </w:r>
      <w:r w:rsidRPr="0078303B">
        <w:rPr>
          <w:rStyle w:val="StyleUnderline"/>
          <w:rFonts w:asciiTheme="minorHAnsi" w:hAnsiTheme="minorHAnsi" w:cstheme="minorHAnsi"/>
        </w:rPr>
        <w:t xml:space="preserve">, possibly from China, reportedly </w:t>
      </w:r>
      <w:r w:rsidRPr="0078303B">
        <w:rPr>
          <w:rStyle w:val="StyleUnderline"/>
          <w:rFonts w:asciiTheme="minorHAnsi" w:hAnsiTheme="minorHAnsi" w:cstheme="minorHAnsi"/>
          <w:highlight w:val="green"/>
        </w:rPr>
        <w:t>took full control of two NASA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one for about two minutes and the other for about nine minutes.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20</w:t>
      </w:r>
      <w:r w:rsidRPr="0078303B">
        <w:rPr>
          <w:rStyle w:val="StyleUnderline"/>
          <w:rFonts w:asciiTheme="minorHAnsi" w:hAnsiTheme="minorHAnsi" w:cstheme="minorHAnsi"/>
          <w:highlight w:val="green"/>
        </w:rPr>
        <w:t>18, another group</w:t>
      </w:r>
      <w:r w:rsidRPr="0078303B">
        <w:rPr>
          <w:rStyle w:val="StyleUnderline"/>
          <w:rFonts w:asciiTheme="minorHAnsi" w:hAnsiTheme="minorHAnsi" w:cstheme="minorHAnsi"/>
        </w:rPr>
        <w:t xml:space="preserve"> of Chinese state-backed hackers reportedly </w:t>
      </w:r>
      <w:r w:rsidRPr="0078303B">
        <w:rPr>
          <w:rStyle w:val="StyleUnderline"/>
          <w:rFonts w:asciiTheme="minorHAnsi" w:hAnsiTheme="minorHAnsi" w:cstheme="minorHAnsi"/>
          <w:highlight w:val="green"/>
        </w:rPr>
        <w:t>launched a sophisticated</w:t>
      </w:r>
      <w:r w:rsidRPr="0078303B">
        <w:rPr>
          <w:rStyle w:val="StyleUnderline"/>
          <w:rFonts w:asciiTheme="minorHAnsi" w:hAnsiTheme="minorHAnsi" w:cstheme="minorHAnsi"/>
        </w:rPr>
        <w:t xml:space="preserve"> hacking </w:t>
      </w:r>
      <w:r w:rsidRPr="0078303B">
        <w:rPr>
          <w:rStyle w:val="StyleUnderline"/>
          <w:rFonts w:asciiTheme="minorHAnsi" w:hAnsiTheme="minorHAnsi" w:cstheme="minorHAnsi"/>
          <w:highlight w:val="green"/>
        </w:rPr>
        <w:t>campaign</w:t>
      </w:r>
      <w:r w:rsidRPr="0078303B">
        <w:rPr>
          <w:rStyle w:val="StyleUnderline"/>
          <w:rFonts w:asciiTheme="minorHAnsi" w:hAnsiTheme="minorHAnsi" w:cstheme="minorHAnsi"/>
        </w:rPr>
        <w:t xml:space="preserve"> aimed </w:t>
      </w:r>
      <w:r w:rsidRPr="0078303B">
        <w:rPr>
          <w:rStyle w:val="StyleUnderline"/>
          <w:rFonts w:asciiTheme="minorHAnsi" w:hAnsiTheme="minorHAnsi" w:cstheme="minorHAnsi"/>
          <w:highlight w:val="green"/>
        </w:rPr>
        <w:t>at</w:t>
      </w:r>
      <w:r w:rsidRPr="0078303B">
        <w:rPr>
          <w:rStyle w:val="StyleUnderline"/>
          <w:rFonts w:asciiTheme="minorHAnsi" w:hAnsiTheme="minorHAnsi" w:cstheme="minorHAnsi"/>
        </w:rPr>
        <w:t xml:space="preserve"> satellite </w:t>
      </w:r>
      <w:r w:rsidRPr="0078303B">
        <w:rPr>
          <w:rStyle w:val="StyleUnderline"/>
          <w:rFonts w:asciiTheme="minorHAnsi" w:hAnsiTheme="minorHAnsi" w:cstheme="minorHAnsi"/>
          <w:highlight w:val="green"/>
        </w:rPr>
        <w:t>operators and</w:t>
      </w:r>
      <w:r w:rsidRPr="0078303B">
        <w:rPr>
          <w:rStyle w:val="StyleUnderline"/>
          <w:rFonts w:asciiTheme="minorHAnsi" w:hAnsiTheme="minorHAnsi" w:cstheme="minorHAnsi"/>
        </w:rPr>
        <w:t xml:space="preserve"> defense </w:t>
      </w:r>
      <w:r w:rsidRPr="0078303B">
        <w:rPr>
          <w:rStyle w:val="StyleUnderline"/>
          <w:rFonts w:asciiTheme="minorHAnsi" w:hAnsiTheme="minorHAnsi" w:cstheme="minorHAnsi"/>
          <w:highlight w:val="green"/>
        </w:rPr>
        <w:t>contractors</w:t>
      </w:r>
      <w:r w:rsidRPr="0078303B">
        <w:rPr>
          <w:rStyle w:val="StyleUnderline"/>
          <w:rFonts w:asciiTheme="minorHAnsi" w:hAnsiTheme="minorHAnsi" w:cstheme="minorHAnsi"/>
        </w:rPr>
        <w:t>. Iranian hacking groups have also attempted similar attacks.</w:t>
      </w:r>
    </w:p>
    <w:p w14:paraId="6326450D" w14:textId="77777777" w:rsidR="00265431" w:rsidRPr="0078303B" w:rsidRDefault="00265431" w:rsidP="00265431">
      <w:pPr>
        <w:rPr>
          <w:rStyle w:val="StyleUnderline"/>
          <w:rFonts w:asciiTheme="minorHAnsi" w:hAnsiTheme="minorHAnsi" w:cstheme="minorHAnsi"/>
        </w:rPr>
      </w:pPr>
      <w:r w:rsidRPr="0078303B">
        <w:rPr>
          <w:rFonts w:asciiTheme="minorHAnsi" w:hAnsiTheme="minorHAnsi" w:cstheme="minorHAnsi"/>
        </w:rPr>
        <w:t xml:space="preserve">Although the U.S. Department of Defense and National Security Agency have made some efforts to address space cybersecurity, the pace has been slow. </w:t>
      </w:r>
      <w:r w:rsidRPr="0078303B">
        <w:rPr>
          <w:rStyle w:val="StyleUnderline"/>
          <w:rFonts w:asciiTheme="minorHAnsi" w:hAnsiTheme="minorHAnsi" w:cstheme="minorHAnsi"/>
          <w:highlight w:val="green"/>
        </w:rPr>
        <w:t>There are no</w:t>
      </w:r>
      <w:r w:rsidRPr="0078303B">
        <w:rPr>
          <w:rStyle w:val="StyleUnderline"/>
          <w:rFonts w:asciiTheme="minorHAnsi" w:hAnsiTheme="minorHAnsi" w:cstheme="minorHAnsi"/>
        </w:rPr>
        <w:t xml:space="preserve"> cybersecurity </w:t>
      </w:r>
      <w:r w:rsidRPr="0078303B">
        <w:rPr>
          <w:rStyle w:val="StyleUnderline"/>
          <w:rFonts w:asciiTheme="minorHAnsi" w:hAnsiTheme="minorHAnsi" w:cstheme="minorHAnsi"/>
          <w:highlight w:val="green"/>
        </w:rPr>
        <w:t>standards</w:t>
      </w:r>
      <w:r w:rsidRPr="0078303B">
        <w:rPr>
          <w:rStyle w:val="StyleUnderline"/>
          <w:rFonts w:asciiTheme="minorHAnsi" w:hAnsiTheme="minorHAnsi" w:cstheme="minorHAnsi"/>
        </w:rPr>
        <w:t xml:space="preserve"> for satellites </w:t>
      </w:r>
      <w:r w:rsidRPr="0078303B">
        <w:rPr>
          <w:rStyle w:val="StyleUnderline"/>
          <w:rFonts w:asciiTheme="minorHAnsi" w:hAnsiTheme="minorHAnsi" w:cstheme="minorHAnsi"/>
          <w:highlight w:val="green"/>
        </w:rPr>
        <w:t>and no</w:t>
      </w:r>
      <w:r w:rsidRPr="0078303B">
        <w:rPr>
          <w:rStyle w:val="StyleUnderline"/>
          <w:rFonts w:asciiTheme="minorHAnsi" w:hAnsiTheme="minorHAnsi" w:cstheme="minorHAnsi"/>
        </w:rPr>
        <w:t xml:space="preserve"> governing </w:t>
      </w:r>
      <w:r w:rsidRPr="0078303B">
        <w:rPr>
          <w:rStyle w:val="StyleUnderline"/>
          <w:rFonts w:asciiTheme="minorHAnsi" w:hAnsiTheme="minorHAnsi" w:cstheme="minorHAnsi"/>
          <w:highlight w:val="green"/>
        </w:rPr>
        <w:t>body to regulate</w:t>
      </w:r>
      <w:r w:rsidRPr="0078303B">
        <w:rPr>
          <w:rStyle w:val="StyleUnderline"/>
          <w:rFonts w:asciiTheme="minorHAnsi" w:hAnsiTheme="minorHAnsi" w:cstheme="minorHAnsi"/>
        </w:rPr>
        <w:t xml:space="preserve"> and ensure their cybersecurity. </w:t>
      </w:r>
      <w:r w:rsidRPr="0078303B">
        <w:rPr>
          <w:rStyle w:val="StyleUnderline"/>
          <w:rFonts w:asciiTheme="minorHAnsi" w:hAnsiTheme="minorHAnsi" w:cstheme="minorHAnsi"/>
          <w:highlight w:val="green"/>
        </w:rPr>
        <w:t>Even if</w:t>
      </w:r>
      <w:r w:rsidRPr="0078303B">
        <w:rPr>
          <w:rStyle w:val="StyleUnderline"/>
          <w:rFonts w:asciiTheme="minorHAnsi" w:hAnsiTheme="minorHAnsi" w:cstheme="minorHAnsi"/>
        </w:rPr>
        <w:t xml:space="preserve"> common </w:t>
      </w:r>
      <w:r w:rsidRPr="0078303B">
        <w:rPr>
          <w:rStyle w:val="StyleUnderline"/>
          <w:rFonts w:asciiTheme="minorHAnsi" w:hAnsiTheme="minorHAnsi" w:cstheme="minorHAnsi"/>
          <w:highlight w:val="green"/>
        </w:rPr>
        <w:t>standards could be developed, there are no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mechanisms</w:t>
      </w:r>
      <w:r w:rsidRPr="0078303B">
        <w:rPr>
          <w:rStyle w:val="StyleUnderline"/>
          <w:rFonts w:asciiTheme="minorHAnsi" w:hAnsiTheme="minorHAnsi" w:cstheme="minorHAnsi"/>
        </w:rPr>
        <w:t xml:space="preserve"> in place </w:t>
      </w:r>
      <w:r w:rsidRPr="0078303B">
        <w:rPr>
          <w:rStyle w:val="StyleUnderline"/>
          <w:rFonts w:asciiTheme="minorHAnsi" w:hAnsiTheme="minorHAnsi" w:cstheme="minorHAnsi"/>
          <w:highlight w:val="green"/>
        </w:rPr>
        <w:t>to enforce</w:t>
      </w:r>
      <w:r w:rsidRPr="0078303B">
        <w:rPr>
          <w:rStyle w:val="StyleUnderline"/>
          <w:rFonts w:asciiTheme="minorHAnsi" w:hAnsiTheme="minorHAnsi" w:cstheme="minorHAnsi"/>
        </w:rPr>
        <w:t xml:space="preserve"> them. This means </w:t>
      </w:r>
      <w:r w:rsidRPr="0078303B">
        <w:rPr>
          <w:rStyle w:val="StyleUnderline"/>
          <w:rFonts w:asciiTheme="minorHAnsi" w:hAnsiTheme="minorHAnsi" w:cstheme="minorHAnsi"/>
          <w:highlight w:val="green"/>
        </w:rPr>
        <w:t>responsibility</w:t>
      </w:r>
      <w:r w:rsidRPr="0078303B">
        <w:rPr>
          <w:rStyle w:val="StyleUnderline"/>
          <w:rFonts w:asciiTheme="minorHAnsi" w:hAnsiTheme="minorHAnsi" w:cstheme="minorHAnsi"/>
        </w:rPr>
        <w:t xml:space="preserve"> for satellite cybersecurity </w:t>
      </w:r>
      <w:r w:rsidRPr="0078303B">
        <w:rPr>
          <w:rStyle w:val="StyleUnderline"/>
          <w:rFonts w:asciiTheme="minorHAnsi" w:hAnsiTheme="minorHAnsi" w:cstheme="minorHAnsi"/>
          <w:highlight w:val="green"/>
        </w:rPr>
        <w:t>falls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individual companies</w:t>
      </w:r>
      <w:r w:rsidRPr="0078303B">
        <w:rPr>
          <w:rStyle w:val="StyleUnderline"/>
          <w:rFonts w:asciiTheme="minorHAnsi" w:hAnsiTheme="minorHAnsi" w:cstheme="minorHAnsi"/>
        </w:rPr>
        <w:t xml:space="preserve"> that build and operate them.</w:t>
      </w:r>
    </w:p>
    <w:p w14:paraId="62CDA05A" w14:textId="24CB1D39" w:rsidR="00265431" w:rsidRPr="00265431" w:rsidRDefault="00265431" w:rsidP="00265431">
      <w:pPr>
        <w:rPr>
          <w:rFonts w:asciiTheme="minorHAnsi" w:hAnsiTheme="minorHAnsi" w:cstheme="minorHAnsi"/>
          <w:b/>
          <w:u w:val="single"/>
        </w:rPr>
      </w:pPr>
      <w:r w:rsidRPr="0078303B">
        <w:rPr>
          <w:rStyle w:val="StyleUnderline"/>
          <w:rFonts w:asciiTheme="minorHAnsi" w:hAnsiTheme="minorHAnsi" w:cstheme="minorHAnsi"/>
          <w:highlight w:val="green"/>
        </w:rPr>
        <w:t>As they compete</w:t>
      </w:r>
      <w:r w:rsidRPr="0078303B">
        <w:rPr>
          <w:rStyle w:val="StyleUnderline"/>
          <w:rFonts w:asciiTheme="minorHAnsi" w:hAnsiTheme="minorHAnsi" w:cstheme="minorHAnsi"/>
        </w:rPr>
        <w:t xml:space="preserve"> to be the dominant satellite operator, SpaceX and rival </w:t>
      </w:r>
      <w:r w:rsidRPr="0078303B">
        <w:rPr>
          <w:rStyle w:val="StyleUnderline"/>
          <w:rFonts w:asciiTheme="minorHAnsi" w:hAnsiTheme="minorHAnsi" w:cstheme="minorHAnsi"/>
          <w:highlight w:val="green"/>
        </w:rPr>
        <w:t>companies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are under</w:t>
      </w:r>
      <w:r w:rsidRPr="0078303B">
        <w:rPr>
          <w:rStyle w:val="StyleUnderline"/>
          <w:rFonts w:asciiTheme="minorHAnsi" w:hAnsiTheme="minorHAnsi" w:cstheme="minorHAnsi"/>
        </w:rPr>
        <w:t xml:space="preserve"> increasing </w:t>
      </w:r>
      <w:r w:rsidRPr="0078303B">
        <w:rPr>
          <w:rStyle w:val="StyleUnderline"/>
          <w:rFonts w:asciiTheme="minorHAnsi" w:hAnsiTheme="minorHAnsi" w:cstheme="minorHAnsi"/>
          <w:highlight w:val="green"/>
        </w:rPr>
        <w:t>pressure to cut costs</w:t>
      </w:r>
      <w:r w:rsidRPr="0078303B">
        <w:rPr>
          <w:rStyle w:val="StyleUnderline"/>
          <w:rFonts w:asciiTheme="minorHAnsi" w:hAnsiTheme="minorHAnsi" w:cstheme="minorHAnsi"/>
        </w:rPr>
        <w:t xml:space="preserve">. There is also </w:t>
      </w:r>
      <w:proofErr w:type="gramStart"/>
      <w:r w:rsidRPr="0078303B">
        <w:rPr>
          <w:rStyle w:val="StyleUnderline"/>
          <w:rFonts w:asciiTheme="minorHAnsi" w:hAnsiTheme="minorHAnsi" w:cstheme="minorHAnsi"/>
        </w:rPr>
        <w:t>pressure</w:t>
      </w:r>
      <w:proofErr w:type="gramEnd"/>
      <w:r w:rsidRPr="0078303B">
        <w:rPr>
          <w:rStyle w:val="StyleUnderline"/>
          <w:rFonts w:asciiTheme="minorHAnsi" w:hAnsiTheme="minorHAnsi" w:cstheme="minorHAnsi"/>
        </w:rPr>
        <w:t xml:space="preserve"> to speed up development and production. </w:t>
      </w:r>
      <w:r w:rsidRPr="0078303B">
        <w:rPr>
          <w:rStyle w:val="StyleUnderline"/>
          <w:rFonts w:asciiTheme="minorHAnsi" w:hAnsiTheme="minorHAnsi" w:cstheme="minorHAnsi"/>
          <w:highlight w:val="green"/>
        </w:rPr>
        <w:t>This makes it tempting</w:t>
      </w:r>
      <w:r w:rsidRPr="0078303B">
        <w:rPr>
          <w:rStyle w:val="StyleUnderline"/>
          <w:rFonts w:asciiTheme="minorHAnsi" w:hAnsiTheme="minorHAnsi" w:cstheme="minorHAnsi"/>
        </w:rPr>
        <w:t xml:space="preserve"> for the companies </w:t>
      </w:r>
      <w:r w:rsidRPr="0078303B">
        <w:rPr>
          <w:rStyle w:val="StyleUnderline"/>
          <w:rFonts w:asciiTheme="minorHAnsi" w:hAnsiTheme="minorHAnsi" w:cstheme="minorHAnsi"/>
          <w:highlight w:val="green"/>
        </w:rPr>
        <w:t>to cut corners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areas like </w:t>
      </w:r>
      <w:r w:rsidRPr="0078303B">
        <w:rPr>
          <w:rStyle w:val="StyleUnderline"/>
          <w:rFonts w:asciiTheme="minorHAnsi" w:hAnsiTheme="minorHAnsi" w:cstheme="minorHAnsi"/>
          <w:highlight w:val="green"/>
        </w:rPr>
        <w:t>cybersecurity</w:t>
      </w:r>
      <w:r w:rsidRPr="0078303B">
        <w:rPr>
          <w:rStyle w:val="StyleUnderline"/>
          <w:rFonts w:asciiTheme="minorHAnsi" w:hAnsiTheme="minorHAnsi" w:cstheme="minorHAnsi"/>
        </w:rPr>
        <w:t xml:space="preserve"> that are secondary to </w:t>
      </w:r>
      <w:proofErr w:type="gramStart"/>
      <w:r w:rsidRPr="0078303B">
        <w:rPr>
          <w:rStyle w:val="StyleUnderline"/>
          <w:rFonts w:asciiTheme="minorHAnsi" w:hAnsiTheme="minorHAnsi" w:cstheme="minorHAnsi"/>
        </w:rPr>
        <w:t>actually getting</w:t>
      </w:r>
      <w:proofErr w:type="gramEnd"/>
      <w:r w:rsidRPr="0078303B">
        <w:rPr>
          <w:rStyle w:val="StyleUnderline"/>
          <w:rFonts w:asciiTheme="minorHAnsi" w:hAnsiTheme="minorHAnsi" w:cstheme="minorHAnsi"/>
        </w:rPr>
        <w:t xml:space="preserve"> these satellites in space.</w:t>
      </w:r>
      <w:bookmarkEnd w:id="1"/>
    </w:p>
    <w:p w14:paraId="06E9DD76" w14:textId="1291148A"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Nuke war causes extinction – Ice Age, famines, and war won’t stay limited</w:t>
      </w:r>
    </w:p>
    <w:p w14:paraId="54E1B60F" w14:textId="77777777" w:rsidR="00FE43D2" w:rsidRPr="0078303B" w:rsidRDefault="00FE43D2" w:rsidP="00FE43D2">
      <w:pPr>
        <w:rPr>
          <w:rFonts w:asciiTheme="minorHAnsi" w:hAnsiTheme="minorHAnsi" w:cstheme="minorHAnsi"/>
        </w:rPr>
      </w:pPr>
      <w:r w:rsidRPr="00162DEC">
        <w:rPr>
          <w:rStyle w:val="Style13ptBold"/>
        </w:rPr>
        <w:t>Edwards 17</w:t>
      </w:r>
      <w:r w:rsidRPr="0078303B">
        <w:rPr>
          <w:rFonts w:asciiTheme="minorHAnsi" w:hAnsiTheme="minorHAnsi" w:cstheme="minorHAnsi"/>
        </w:rPr>
        <w:t xml:space="preserve"> [Paul N. Edwards, CISAC’s William J. Perry Fellow in International Security at Stanford’s Freeman </w:t>
      </w:r>
      <w:proofErr w:type="spellStart"/>
      <w:r w:rsidRPr="0078303B">
        <w:rPr>
          <w:rFonts w:asciiTheme="minorHAnsi" w:hAnsiTheme="minorHAnsi" w:cstheme="minorHAnsi"/>
        </w:rPr>
        <w:t>Spogli</w:t>
      </w:r>
      <w:proofErr w:type="spellEnd"/>
      <w:r w:rsidRPr="0078303B">
        <w:rPr>
          <w:rFonts w:asciiTheme="minorHAnsi" w:hAnsiTheme="minorHAnsi" w:cstheme="minorHAnsi"/>
        </w:rPr>
        <w:t xml:space="preserve"> Institute for International Studies. Being interviewed by </w:t>
      </w:r>
      <w:proofErr w:type="spellStart"/>
      <w:r w:rsidRPr="0078303B">
        <w:rPr>
          <w:rFonts w:asciiTheme="minorHAnsi" w:hAnsiTheme="minorHAnsi" w:cstheme="minorHAnsi"/>
        </w:rPr>
        <w:t>EarthSky</w:t>
      </w:r>
      <w:proofErr w:type="spellEnd"/>
      <w:r w:rsidRPr="0078303B">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72122E25"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 the nuclear conversation, what are we not talking about that we should be?</w:t>
      </w:r>
    </w:p>
    <w:p w14:paraId="3E813355"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We are not talking enough about the climatic effects of nuclear</w:t>
      </w:r>
      <w:r w:rsidRPr="0078303B">
        <w:rPr>
          <w:rStyle w:val="Emphasis"/>
          <w:rFonts w:asciiTheme="minorHAnsi" w:hAnsiTheme="minorHAnsi" w:cstheme="minorHAnsi"/>
          <w:szCs w:val="26"/>
        </w:rPr>
        <w:t xml:space="preserve"> war</w:t>
      </w:r>
      <w:r w:rsidRPr="0078303B">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8303B">
        <w:rPr>
          <w:rStyle w:val="StyleUnderline"/>
          <w:rFonts w:asciiTheme="minorHAnsi" w:hAnsiTheme="minorHAnsi" w:cstheme="minorHAnsi"/>
        </w:rPr>
        <w:t xml:space="preserve">this aspect of nuclear war has faded from view. That’s not good. In the mid-2000s, </w:t>
      </w:r>
      <w:r w:rsidRPr="0078303B">
        <w:rPr>
          <w:rStyle w:val="StyleUnderline"/>
          <w:rFonts w:asciiTheme="minorHAnsi" w:hAnsiTheme="minorHAnsi" w:cstheme="minorHAnsi"/>
          <w:highlight w:val="green"/>
        </w:rPr>
        <w:t>climate scientists</w:t>
      </w:r>
      <w:r w:rsidRPr="0078303B">
        <w:rPr>
          <w:rFonts w:asciiTheme="minorHAnsi" w:hAnsiTheme="minorHAnsi" w:cstheme="minorHAnsi"/>
          <w:szCs w:val="26"/>
        </w:rPr>
        <w:t xml:space="preserve"> such as Alan Robock (Rutgers) </w:t>
      </w:r>
      <w:r w:rsidRPr="0078303B">
        <w:rPr>
          <w:rStyle w:val="StyleUnderline"/>
          <w:rFonts w:asciiTheme="minorHAnsi" w:hAnsiTheme="minorHAnsi" w:cstheme="minorHAnsi"/>
        </w:rPr>
        <w:t xml:space="preserve">took another look at nuclear winter theory. This time around, they </w:t>
      </w:r>
      <w:r w:rsidRPr="0078303B">
        <w:rPr>
          <w:rStyle w:val="StyleUnderline"/>
          <w:rFonts w:asciiTheme="minorHAnsi" w:hAnsiTheme="minorHAnsi" w:cstheme="minorHAnsi"/>
          <w:highlight w:val="green"/>
        </w:rPr>
        <w:t xml:space="preserve">used </w:t>
      </w:r>
      <w:r w:rsidRPr="0078303B">
        <w:rPr>
          <w:rStyle w:val="StyleUnderline"/>
          <w:rFonts w:asciiTheme="minorHAnsi" w:hAnsiTheme="minorHAnsi" w:cstheme="minorHAnsi"/>
        </w:rPr>
        <w:t>much-</w:t>
      </w:r>
      <w:r w:rsidRPr="0078303B">
        <w:rPr>
          <w:rStyle w:val="StyleUnderline"/>
          <w:rFonts w:asciiTheme="minorHAnsi" w:hAnsiTheme="minorHAnsi" w:cstheme="minorHAnsi"/>
          <w:highlight w:val="green"/>
        </w:rPr>
        <w:t>improved</w:t>
      </w:r>
      <w:r w:rsidRPr="0078303B">
        <w:rPr>
          <w:rStyle w:val="StyleUnderline"/>
          <w:rFonts w:asciiTheme="minorHAnsi" w:hAnsiTheme="minorHAnsi" w:cstheme="minorHAnsi"/>
        </w:rPr>
        <w:t xml:space="preserve"> and much more detailed climate </w:t>
      </w:r>
      <w:r w:rsidRPr="0078303B">
        <w:rPr>
          <w:rStyle w:val="StyleUnderline"/>
          <w:rFonts w:asciiTheme="minorHAnsi" w:hAnsiTheme="minorHAnsi" w:cstheme="minorHAnsi"/>
          <w:highlight w:val="green"/>
        </w:rPr>
        <w:t>models</w:t>
      </w:r>
      <w:r w:rsidRPr="0078303B">
        <w:rPr>
          <w:rStyle w:val="StyleUnderline"/>
          <w:rFonts w:asciiTheme="minorHAnsi" w:hAnsiTheme="minorHAnsi" w:cstheme="minorHAnsi"/>
        </w:rPr>
        <w:t xml:space="preserve"> than those available 20 years earlier</w:t>
      </w:r>
      <w:r w:rsidRPr="0078303B">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8303B">
        <w:rPr>
          <w:rFonts w:asciiTheme="minorHAnsi" w:hAnsiTheme="minorHAnsi" w:cstheme="minorHAnsi"/>
          <w:szCs w:val="26"/>
        </w:rPr>
        <w:t>soot</w:t>
      </w:r>
      <w:proofErr w:type="gramEnd"/>
      <w:r w:rsidRPr="0078303B">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8303B">
        <w:rPr>
          <w:rFonts w:asciiTheme="minorHAnsi" w:hAnsiTheme="minorHAnsi" w:cstheme="minorHAnsi"/>
          <w:szCs w:val="26"/>
        </w:rPr>
        <w:t>really significant</w:t>
      </w:r>
      <w:proofErr w:type="gramEnd"/>
      <w:r w:rsidRPr="0078303B">
        <w:rPr>
          <w:rFonts w:asciiTheme="minorHAnsi" w:hAnsiTheme="minorHAnsi" w:cstheme="minorHAnsi"/>
          <w:szCs w:val="26"/>
        </w:rPr>
        <w:t xml:space="preserve"> food shortages. </w:t>
      </w:r>
      <w:proofErr w:type="gramStart"/>
      <w:r w:rsidRPr="0078303B">
        <w:rPr>
          <w:rFonts w:asciiTheme="minorHAnsi" w:hAnsiTheme="minorHAnsi" w:cstheme="minorHAnsi"/>
          <w:szCs w:val="26"/>
        </w:rPr>
        <w:t>So</w:t>
      </w:r>
      <w:proofErr w:type="gramEnd"/>
      <w:r w:rsidRPr="0078303B">
        <w:rPr>
          <w:rFonts w:asciiTheme="minorHAnsi" w:hAnsiTheme="minorHAnsi" w:cstheme="minorHAnsi"/>
          <w:szCs w:val="26"/>
        </w:rPr>
        <w:t xml:space="preserve"> the climatic effects of even a relatively small nuclear war would be planet-wide. What about a larger-scale conflict? A </w:t>
      </w:r>
      <w:r w:rsidRPr="0078303B">
        <w:rPr>
          <w:rStyle w:val="StyleUnderline"/>
          <w:rFonts w:asciiTheme="minorHAnsi" w:hAnsiTheme="minorHAnsi" w:cstheme="minorHAnsi"/>
        </w:rPr>
        <w:t xml:space="preserve">U.S.-Russia war currently seems unlikely, but if it were to occur, </w:t>
      </w:r>
      <w:r w:rsidRPr="0078303B">
        <w:rPr>
          <w:rStyle w:val="StyleUnderline"/>
          <w:rFonts w:asciiTheme="minorHAnsi" w:hAnsiTheme="minorHAnsi" w:cstheme="minorHAnsi"/>
          <w:highlight w:val="green"/>
        </w:rPr>
        <w:t>hundreds or</w:t>
      </w:r>
      <w:r w:rsidRPr="0078303B">
        <w:rPr>
          <w:rStyle w:val="StyleUnderline"/>
          <w:rFonts w:asciiTheme="minorHAnsi" w:hAnsiTheme="minorHAnsi" w:cstheme="minorHAnsi"/>
        </w:rPr>
        <w:t xml:space="preserve"> even </w:t>
      </w:r>
      <w:r w:rsidRPr="0078303B">
        <w:rPr>
          <w:rStyle w:val="StyleUnderline"/>
          <w:rFonts w:asciiTheme="minorHAnsi" w:hAnsiTheme="minorHAnsi" w:cstheme="minorHAnsi"/>
          <w:highlight w:val="green"/>
        </w:rPr>
        <w:t>thousands of</w:t>
      </w:r>
      <w:r w:rsidRPr="0078303B">
        <w:rPr>
          <w:rStyle w:val="StyleUnderline"/>
          <w:rFonts w:asciiTheme="minorHAnsi" w:hAnsiTheme="minorHAnsi" w:cstheme="minorHAnsi"/>
        </w:rPr>
        <w:t xml:space="preserve"> nuclear </w:t>
      </w:r>
      <w:r w:rsidRPr="0078303B">
        <w:rPr>
          <w:rStyle w:val="StyleUnderline"/>
          <w:rFonts w:asciiTheme="minorHAnsi" w:hAnsiTheme="minorHAnsi" w:cstheme="minorHAnsi"/>
          <w:highlight w:val="green"/>
        </w:rPr>
        <w:t>weapons might be launched</w:t>
      </w:r>
      <w:r w:rsidRPr="0078303B">
        <w:rPr>
          <w:rStyle w:val="StyleUnderline"/>
          <w:rFonts w:asciiTheme="minorHAnsi" w:hAnsiTheme="minorHAnsi" w:cstheme="minorHAnsi"/>
        </w:rPr>
        <w:t xml:space="preserve">. The climatic consequences would be catastrophic: global average </w:t>
      </w:r>
      <w:r w:rsidRPr="0078303B">
        <w:rPr>
          <w:rStyle w:val="StyleUnderline"/>
          <w:rFonts w:asciiTheme="minorHAnsi" w:hAnsiTheme="minorHAnsi" w:cstheme="minorHAnsi"/>
          <w:highlight w:val="green"/>
        </w:rPr>
        <w:t>temperatures would drop</w:t>
      </w:r>
      <w:r w:rsidRPr="0078303B">
        <w:rPr>
          <w:rStyle w:val="StyleUnderline"/>
          <w:rFonts w:asciiTheme="minorHAnsi" w:hAnsiTheme="minorHAnsi" w:cstheme="minorHAnsi"/>
        </w:rPr>
        <w:t xml:space="preserve"> as much as </w:t>
      </w:r>
      <w:r w:rsidRPr="0078303B">
        <w:rPr>
          <w:rStyle w:val="StyleUnderline"/>
          <w:rFonts w:asciiTheme="minorHAnsi" w:hAnsiTheme="minorHAnsi" w:cstheme="minorHAnsi"/>
          <w:highlight w:val="green"/>
        </w:rPr>
        <w:t>12 degrees</w:t>
      </w:r>
      <w:r w:rsidRPr="0078303B">
        <w:rPr>
          <w:rStyle w:val="StyleUnderline"/>
          <w:rFonts w:asciiTheme="minorHAnsi" w:hAnsiTheme="minorHAnsi" w:cstheme="minorHAnsi"/>
        </w:rPr>
        <w:t xml:space="preserve"> Fahrenheit (7 degrees Celsius) for up to several years — temperatures </w:t>
      </w:r>
      <w:r w:rsidRPr="0078303B">
        <w:rPr>
          <w:rStyle w:val="StyleUnderline"/>
          <w:rFonts w:asciiTheme="minorHAnsi" w:hAnsiTheme="minorHAnsi" w:cstheme="minorHAnsi"/>
          <w:highlight w:val="green"/>
        </w:rPr>
        <w:t xml:space="preserve">last seen during the </w:t>
      </w:r>
      <w:r w:rsidRPr="0078303B">
        <w:rPr>
          <w:rStyle w:val="StyleUnderline"/>
          <w:rFonts w:asciiTheme="minorHAnsi" w:hAnsiTheme="minorHAnsi" w:cstheme="minorHAnsi"/>
        </w:rPr>
        <w:t xml:space="preserve">great </w:t>
      </w:r>
      <w:r w:rsidRPr="0078303B">
        <w:rPr>
          <w:rStyle w:val="StyleUnderline"/>
          <w:rFonts w:asciiTheme="minorHAnsi" w:hAnsiTheme="minorHAnsi" w:cstheme="minorHAnsi"/>
          <w:highlight w:val="green"/>
        </w:rPr>
        <w:t>ice ages</w:t>
      </w:r>
      <w:r w:rsidRPr="0078303B">
        <w:rPr>
          <w:rStyle w:val="StyleUnderline"/>
          <w:rFonts w:asciiTheme="minorHAnsi" w:hAnsiTheme="minorHAnsi" w:cstheme="minorHAnsi"/>
        </w:rPr>
        <w:t xml:space="preserve">. Meanwhile, </w:t>
      </w:r>
      <w:r w:rsidRPr="0078303B">
        <w:rPr>
          <w:rStyle w:val="StyleUnderline"/>
          <w:rFonts w:asciiTheme="minorHAnsi" w:hAnsiTheme="minorHAnsi" w:cstheme="minorHAnsi"/>
          <w:highlight w:val="green"/>
        </w:rPr>
        <w:t>smoke</w:t>
      </w:r>
      <w:r w:rsidRPr="0078303B">
        <w:rPr>
          <w:rStyle w:val="StyleUnderline"/>
          <w:rFonts w:asciiTheme="minorHAnsi" w:hAnsiTheme="minorHAnsi" w:cstheme="minorHAnsi"/>
        </w:rPr>
        <w:t xml:space="preserve"> and dust circulating in the stratosphere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darken the atmosphere enough to </w:t>
      </w:r>
      <w:r w:rsidRPr="0078303B">
        <w:rPr>
          <w:rStyle w:val="StyleUnderline"/>
          <w:rFonts w:asciiTheme="minorHAnsi" w:hAnsiTheme="minorHAnsi" w:cstheme="minorHAnsi"/>
          <w:highlight w:val="green"/>
        </w:rPr>
        <w:t xml:space="preserve">inhibit photosynthesis, causing </w:t>
      </w:r>
      <w:r w:rsidRPr="0078303B">
        <w:rPr>
          <w:rStyle w:val="StyleUnderline"/>
          <w:rFonts w:asciiTheme="minorHAnsi" w:hAnsiTheme="minorHAnsi" w:cstheme="minorHAnsi"/>
        </w:rPr>
        <w:t xml:space="preserve">disastrous </w:t>
      </w:r>
      <w:r w:rsidRPr="0078303B">
        <w:rPr>
          <w:rStyle w:val="StyleUnderline"/>
          <w:rFonts w:asciiTheme="minorHAnsi" w:hAnsiTheme="minorHAnsi" w:cstheme="minorHAnsi"/>
          <w:highlight w:val="green"/>
        </w:rPr>
        <w:t>crop failures</w:t>
      </w:r>
      <w:r w:rsidRPr="0078303B">
        <w:rPr>
          <w:rStyle w:val="StyleUnderline"/>
          <w:rFonts w:asciiTheme="minorHAnsi" w:hAnsiTheme="minorHAnsi" w:cstheme="minorHAnsi"/>
        </w:rPr>
        <w:t xml:space="preserve">, widespread </w:t>
      </w:r>
      <w:proofErr w:type="gramStart"/>
      <w:r w:rsidRPr="0078303B">
        <w:rPr>
          <w:rStyle w:val="StyleUnderline"/>
          <w:rFonts w:asciiTheme="minorHAnsi" w:hAnsiTheme="minorHAnsi" w:cstheme="minorHAnsi"/>
          <w:highlight w:val="green"/>
        </w:rPr>
        <w:t>famine</w:t>
      </w:r>
      <w:proofErr w:type="gramEnd"/>
      <w:r w:rsidRPr="0078303B">
        <w:rPr>
          <w:rStyle w:val="StyleUnderline"/>
          <w:rFonts w:asciiTheme="minorHAnsi" w:hAnsiTheme="minorHAnsi" w:cstheme="minorHAnsi"/>
          <w:highlight w:val="green"/>
        </w:rPr>
        <w:t xml:space="preserve"> and </w:t>
      </w:r>
      <w:r w:rsidRPr="0078303B">
        <w:rPr>
          <w:rStyle w:val="StyleUnderline"/>
          <w:rFonts w:asciiTheme="minorHAnsi" w:hAnsiTheme="minorHAnsi" w:cstheme="minorHAnsi"/>
        </w:rPr>
        <w:t xml:space="preserve">massive </w:t>
      </w:r>
      <w:r w:rsidRPr="0078303B">
        <w:rPr>
          <w:rStyle w:val="StyleUnderline"/>
          <w:rFonts w:asciiTheme="minorHAnsi" w:hAnsiTheme="minorHAnsi" w:cstheme="minorHAnsi"/>
          <w:highlight w:val="green"/>
        </w:rPr>
        <w:t>ecological disruption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effect would be </w:t>
      </w:r>
      <w:proofErr w:type="gramStart"/>
      <w:r w:rsidRPr="0078303B">
        <w:rPr>
          <w:rStyle w:val="StyleUnderline"/>
          <w:rFonts w:asciiTheme="minorHAnsi" w:hAnsiTheme="minorHAnsi" w:cstheme="minorHAnsi"/>
          <w:highlight w:val="green"/>
        </w:rPr>
        <w:t>similar to</w:t>
      </w:r>
      <w:proofErr w:type="gramEnd"/>
      <w:r w:rsidRPr="0078303B">
        <w:rPr>
          <w:rStyle w:val="StyleUnderline"/>
          <w:rFonts w:asciiTheme="minorHAnsi" w:hAnsiTheme="minorHAnsi" w:cstheme="minorHAnsi"/>
        </w:rPr>
        <w:t xml:space="preserve"> that of the </w:t>
      </w:r>
      <w:r w:rsidRPr="0078303B">
        <w:rPr>
          <w:rStyle w:val="StyleUnderline"/>
          <w:rFonts w:asciiTheme="minorHAnsi" w:hAnsiTheme="minorHAnsi" w:cstheme="minorHAnsi"/>
          <w:highlight w:val="green"/>
        </w:rPr>
        <w:t>giant meteor</w:t>
      </w:r>
      <w:r w:rsidRPr="0078303B">
        <w:rPr>
          <w:rStyle w:val="StyleUnderline"/>
          <w:rFonts w:asciiTheme="minorHAnsi" w:hAnsiTheme="minorHAnsi" w:cstheme="minorHAnsi"/>
        </w:rPr>
        <w:t xml:space="preserve"> believed to be </w:t>
      </w:r>
      <w:r w:rsidRPr="0078303B">
        <w:rPr>
          <w:rStyle w:val="StyleUnderline"/>
          <w:rFonts w:asciiTheme="minorHAnsi" w:hAnsiTheme="minorHAnsi" w:cstheme="minorHAnsi"/>
          <w:highlight w:val="green"/>
        </w:rPr>
        <w:t>responsible for the extinction of the dinosaurs</w:t>
      </w:r>
      <w:r w:rsidRPr="0078303B">
        <w:rPr>
          <w:rStyle w:val="StyleUnderline"/>
          <w:rFonts w:asciiTheme="minorHAnsi" w:hAnsiTheme="minorHAnsi" w:cstheme="minorHAnsi"/>
        </w:rPr>
        <w:t xml:space="preserve">. This time, </w:t>
      </w:r>
      <w:r w:rsidRPr="0078303B">
        <w:rPr>
          <w:rStyle w:val="StyleUnderline"/>
          <w:rFonts w:asciiTheme="minorHAnsi" w:hAnsiTheme="minorHAnsi" w:cstheme="minorHAnsi"/>
          <w:highlight w:val="green"/>
        </w:rPr>
        <w:t>we would be the dinosaurs.</w:t>
      </w:r>
      <w:r w:rsidRPr="0078303B">
        <w:rPr>
          <w:rFonts w:asciiTheme="minorHAnsi" w:hAnsiTheme="minorHAnsi" w:cstheme="minorHAnsi"/>
          <w:szCs w:val="26"/>
        </w:rPr>
        <w:t xml:space="preserve"> Many people are concerned about North Korea’s advancing missile capabilities. Is nuclear war likely in your opinion? At this </w:t>
      </w:r>
      <w:r w:rsidRPr="0078303B">
        <w:rPr>
          <w:rFonts w:asciiTheme="minorHAnsi" w:hAnsiTheme="minorHAnsi" w:cstheme="minorHAnsi"/>
        </w:rPr>
        <w:t xml:space="preserve">writing, I think </w:t>
      </w:r>
      <w:r w:rsidRPr="0078303B">
        <w:rPr>
          <w:rStyle w:val="StyleUnderline"/>
          <w:rFonts w:asciiTheme="minorHAnsi" w:hAnsiTheme="minorHAnsi" w:cstheme="minorHAnsi"/>
        </w:rPr>
        <w:t>we are closer to a nuclear war than we have been since the early 1960s</w:t>
      </w:r>
      <w:r w:rsidRPr="0078303B">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8303B">
        <w:rPr>
          <w:rFonts w:asciiTheme="minorHAnsi" w:hAnsiTheme="minorHAnsi" w:cstheme="minorHAnsi"/>
        </w:rPr>
        <w:t>have to</w:t>
      </w:r>
      <w:proofErr w:type="gramEnd"/>
      <w:r w:rsidRPr="0078303B">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78303B">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78303B">
        <w:rPr>
          <w:rFonts w:asciiTheme="minorHAnsi" w:hAnsiTheme="minorHAnsi" w:cstheme="minorHAnsi"/>
          <w:szCs w:val="26"/>
        </w:rPr>
        <w:t>Pacific island</w:t>
      </w:r>
      <w:proofErr w:type="gramEnd"/>
      <w:r w:rsidRPr="0078303B">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303B">
        <w:rPr>
          <w:rStyle w:val="StyleUnderline"/>
          <w:rFonts w:asciiTheme="minorHAnsi" w:hAnsiTheme="minorHAnsi" w:cstheme="minorHAnsi"/>
          <w:highlight w:val="green"/>
        </w:rPr>
        <w:t>it’s</w:t>
      </w:r>
      <w:r w:rsidRPr="0078303B">
        <w:rPr>
          <w:rStyle w:val="StyleUnderline"/>
          <w:rFonts w:asciiTheme="minorHAnsi" w:hAnsiTheme="minorHAnsi" w:cstheme="minorHAnsi"/>
        </w:rPr>
        <w:t xml:space="preserve"> quite </w:t>
      </w:r>
      <w:r w:rsidRPr="0078303B">
        <w:rPr>
          <w:rStyle w:val="StyleUnderline"/>
          <w:rFonts w:asciiTheme="minorHAnsi" w:hAnsiTheme="minorHAnsi" w:cstheme="minorHAnsi"/>
          <w:highlight w:val="green"/>
        </w:rPr>
        <w:t>unlikely</w:t>
      </w:r>
      <w:r w:rsidRPr="0078303B">
        <w:rPr>
          <w:rStyle w:val="StyleUnderline"/>
          <w:rFonts w:asciiTheme="minorHAnsi" w:hAnsiTheme="minorHAnsi" w:cstheme="minorHAnsi"/>
        </w:rPr>
        <w:t xml:space="preserve"> that </w:t>
      </w:r>
      <w:r w:rsidRPr="0078303B">
        <w:rPr>
          <w:rStyle w:val="StyleUnderline"/>
          <w:rFonts w:asciiTheme="minorHAnsi" w:hAnsiTheme="minorHAnsi" w:cstheme="minorHAnsi"/>
          <w:highlight w:val="green"/>
        </w:rPr>
        <w:t>any exchange</w:t>
      </w:r>
      <w:r w:rsidRPr="0078303B">
        <w:rPr>
          <w:rStyle w:val="StyleUnderline"/>
          <w:rFonts w:asciiTheme="minorHAnsi" w:hAnsiTheme="minorHAnsi" w:cstheme="minorHAnsi"/>
        </w:rPr>
        <w:t xml:space="preserve"> between two nuclear powers </w:t>
      </w:r>
      <w:r w:rsidRPr="0078303B">
        <w:rPr>
          <w:rStyle w:val="StyleUnderline"/>
          <w:rFonts w:asciiTheme="minorHAnsi" w:hAnsiTheme="minorHAnsi" w:cstheme="minorHAnsi"/>
          <w:highlight w:val="green"/>
        </w:rPr>
        <w:t xml:space="preserve">would stay limited </w:t>
      </w:r>
      <w:r w:rsidRPr="0078303B">
        <w:rPr>
          <w:rStyle w:val="StyleUnderline"/>
          <w:rFonts w:asciiTheme="minorHAnsi" w:hAnsiTheme="minorHAnsi" w:cstheme="minorHAnsi"/>
        </w:rPr>
        <w:t>to these smaller, less destructive bombs.</w:t>
      </w:r>
    </w:p>
    <w:p w14:paraId="7D9B2150" w14:textId="77777777" w:rsidR="00FE43D2" w:rsidRPr="0078303B" w:rsidRDefault="00FE43D2" w:rsidP="00FE43D2">
      <w:pPr>
        <w:rPr>
          <w:rFonts w:asciiTheme="minorHAnsi" w:hAnsiTheme="minorHAnsi" w:cstheme="minorHAnsi"/>
        </w:rPr>
      </w:pPr>
    </w:p>
    <w:p w14:paraId="7C22EB59"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Adv – Ozone</w:t>
      </w:r>
    </w:p>
    <w:p w14:paraId="62ABBFA6"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Mega-constellations destroy the ozone layer.</w:t>
      </w:r>
    </w:p>
    <w:p w14:paraId="71E42921" w14:textId="77777777" w:rsidR="00FE43D2" w:rsidRPr="0078303B" w:rsidRDefault="00FE43D2" w:rsidP="00FE43D2">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“Air pollution from reentering </w:t>
      </w:r>
      <w:proofErr w:type="spellStart"/>
      <w:r w:rsidRPr="0078303B">
        <w:rPr>
          <w:rFonts w:asciiTheme="minorHAnsi" w:hAnsiTheme="minorHAnsi" w:cstheme="minorHAnsi"/>
        </w:rPr>
        <w:t>megaconstellation</w:t>
      </w:r>
      <w:proofErr w:type="spellEnd"/>
      <w:r w:rsidRPr="0078303B">
        <w:rPr>
          <w:rFonts w:asciiTheme="minorHAnsi" w:hAnsiTheme="minorHAnsi" w:cstheme="minorHAnsi"/>
        </w:rPr>
        <w:t xml:space="preserve"> satellites could cause ozone hole 2.0”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7" w:history="1">
        <w:r w:rsidRPr="0078303B">
          <w:rPr>
            <w:rStyle w:val="Hyperlink"/>
            <w:rFonts w:asciiTheme="minorHAnsi" w:hAnsiTheme="minorHAnsi" w:cstheme="minorHAnsi"/>
          </w:rPr>
          <w:t>https://www.space.com/starlink-satellite-reentry-ozone-depletion-atmosphere</w:t>
        </w:r>
      </w:hyperlink>
      <w:r w:rsidRPr="0078303B">
        <w:rPr>
          <w:rFonts w:asciiTheme="minorHAnsi" w:hAnsiTheme="minorHAnsi" w:cstheme="minorHAnsi"/>
        </w:rPr>
        <w:t xml:space="preserve"> SM</w:t>
      </w:r>
    </w:p>
    <w:p w14:paraId="590AD16B" w14:textId="77777777" w:rsidR="00FE43D2" w:rsidRPr="0078303B" w:rsidRDefault="00FE43D2" w:rsidP="00FE43D2">
      <w:pPr>
        <w:pStyle w:val="ListParagraph"/>
        <w:numPr>
          <w:ilvl w:val="0"/>
          <w:numId w:val="15"/>
        </w:numPr>
        <w:rPr>
          <w:rFonts w:asciiTheme="minorHAnsi" w:hAnsiTheme="minorHAnsi" w:cstheme="minorHAnsi"/>
        </w:rPr>
      </w:pPr>
      <w:r w:rsidRPr="0078303B">
        <w:rPr>
          <w:rFonts w:asciiTheme="minorHAnsi" w:hAnsiTheme="minorHAnsi" w:cstheme="minorHAnsi"/>
        </w:rPr>
        <w:t>Aaron Boley -- an associate professor of astronomy and astrophysics at the University of British Columbia, Canada</w:t>
      </w:r>
    </w:p>
    <w:p w14:paraId="0F10EE95"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aluminum from </w:t>
      </w:r>
      <w:r w:rsidRPr="0078303B">
        <w:rPr>
          <w:rStyle w:val="StyleUnderline"/>
          <w:rFonts w:asciiTheme="minorHAnsi" w:hAnsiTheme="minorHAnsi" w:cstheme="minorHAnsi"/>
          <w:highlight w:val="green"/>
        </w:rPr>
        <w:t>re-entering satellites</w:t>
      </w:r>
      <w:r w:rsidRPr="0078303B">
        <w:rPr>
          <w:rStyle w:val="StyleUnderline"/>
          <w:rFonts w:asciiTheme="minorHAnsi" w:hAnsiTheme="minorHAnsi" w:cstheme="minorHAnsi"/>
        </w:rPr>
        <w:t xml:space="preserve"> also has a potential to </w:t>
      </w:r>
      <w:r w:rsidRPr="0078303B">
        <w:rPr>
          <w:rStyle w:val="StyleUnderline"/>
          <w:rFonts w:asciiTheme="minorHAnsi" w:hAnsiTheme="minorHAnsi" w:cstheme="minorHAnsi"/>
          <w:highlight w:val="green"/>
        </w:rPr>
        <w:t>damage the ozone</w:t>
      </w:r>
      <w:r w:rsidRPr="0078303B">
        <w:rPr>
          <w:rStyle w:val="StyleUnderline"/>
          <w:rFonts w:asciiTheme="minorHAnsi" w:hAnsiTheme="minorHAnsi" w:cstheme="minorHAnsi"/>
        </w:rPr>
        <w:t xml:space="preserve"> layer</w:t>
      </w:r>
      <w:r w:rsidRPr="0078303B">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179D958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In their paper, Boley and his colleague Michael Byers cite </w:t>
      </w:r>
      <w:r w:rsidRPr="0078303B">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137D6BBB"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"We know that </w:t>
      </w:r>
      <w:r w:rsidRPr="0078303B">
        <w:rPr>
          <w:rStyle w:val="StyleUnderline"/>
          <w:rFonts w:asciiTheme="minorHAnsi" w:hAnsiTheme="minorHAnsi" w:cstheme="minorHAnsi"/>
          <w:highlight w:val="green"/>
        </w:rPr>
        <w:t>alumina does deplete ozone</w:t>
      </w:r>
      <w:r w:rsidRPr="0078303B">
        <w:rPr>
          <w:rStyle w:val="StyleUnderline"/>
          <w:rFonts w:asciiTheme="minorHAnsi" w:hAnsiTheme="minorHAnsi" w:cstheme="minorHAnsi"/>
        </w:rPr>
        <w:t xml:space="preserve"> just </w:t>
      </w:r>
      <w:r w:rsidRPr="0078303B">
        <w:rPr>
          <w:rStyle w:val="StyleUnderline"/>
          <w:rFonts w:asciiTheme="minorHAnsi" w:hAnsiTheme="minorHAnsi" w:cstheme="minorHAnsi"/>
          <w:highlight w:val="green"/>
        </w:rPr>
        <w:t>from</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launches</w:t>
      </w:r>
      <w:r w:rsidRPr="0078303B">
        <w:rPr>
          <w:rStyle w:val="StyleUnderline"/>
          <w:rFonts w:asciiTheme="minorHAnsi" w:hAnsiTheme="minorHAnsi" w:cstheme="minorHAnsi"/>
        </w:rPr>
        <w:t xml:space="preserve"> themselves </w:t>
      </w:r>
      <w:r w:rsidRPr="0078303B">
        <w:rPr>
          <w:rStyle w:val="StyleUnderline"/>
          <w:rFonts w:asciiTheme="minorHAnsi" w:hAnsiTheme="minorHAnsi" w:cstheme="minorHAnsi"/>
          <w:highlight w:val="green"/>
        </w:rPr>
        <w:t>because</w:t>
      </w:r>
      <w:r w:rsidRPr="0078303B">
        <w:rPr>
          <w:rStyle w:val="StyleUnderline"/>
          <w:rFonts w:asciiTheme="minorHAnsi" w:hAnsiTheme="minorHAnsi" w:cstheme="minorHAnsi"/>
        </w:rPr>
        <w:t xml:space="preserve"> a lot </w:t>
      </w:r>
      <w:r w:rsidRPr="0078303B">
        <w:rPr>
          <w:rStyle w:val="StyleUnderline"/>
          <w:rFonts w:asciiTheme="minorHAnsi" w:hAnsiTheme="minorHAnsi" w:cstheme="minorHAnsi"/>
          <w:highlight w:val="green"/>
        </w:rPr>
        <w:t>of solid-fuel</w:t>
      </w:r>
      <w:r w:rsidRPr="0078303B">
        <w:rPr>
          <w:rStyle w:val="StyleUnderline"/>
          <w:rFonts w:asciiTheme="minorHAnsi" w:hAnsiTheme="minorHAnsi" w:cstheme="minorHAnsi"/>
        </w:rPr>
        <w:t xml:space="preserve"> rockets use, or have, alumina as a byproduct," Boley said. "</w:t>
      </w:r>
      <w:r w:rsidRPr="0078303B">
        <w:rPr>
          <w:rStyle w:val="StyleUnderline"/>
          <w:rFonts w:asciiTheme="minorHAnsi" w:hAnsiTheme="minorHAnsi" w:cstheme="minorHAnsi"/>
          <w:highlight w:val="green"/>
        </w:rPr>
        <w:t>That creates</w:t>
      </w:r>
      <w:r w:rsidRPr="0078303B">
        <w:rPr>
          <w:rStyle w:val="StyleUnderline"/>
          <w:rFonts w:asciiTheme="minorHAnsi" w:hAnsiTheme="minorHAnsi" w:cstheme="minorHAnsi"/>
        </w:rPr>
        <w:t xml:space="preserve"> these little </w:t>
      </w:r>
      <w:r w:rsidRPr="0078303B">
        <w:rPr>
          <w:rStyle w:val="StyleUnderline"/>
          <w:rFonts w:asciiTheme="minorHAnsi" w:hAnsiTheme="minorHAnsi" w:cstheme="minorHAnsi"/>
          <w:highlight w:val="green"/>
        </w:rPr>
        <w:t>temporary holes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stratospheric ozone</w:t>
      </w:r>
      <w:r w:rsidRPr="0078303B">
        <w:rPr>
          <w:rStyle w:val="StyleUnderline"/>
          <w:rFonts w:asciiTheme="minorHAnsi" w:hAnsiTheme="minorHAnsi" w:cstheme="minorHAnsi"/>
        </w:rPr>
        <w:t xml:space="preserve"> layer. That's one of the biggest concerns about compositional changes to the atmosphere that spaceflight can cause."</w:t>
      </w:r>
    </w:p>
    <w:p w14:paraId="4D9A8DB2"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protects life</w:t>
      </w:r>
      <w:r w:rsidRPr="0078303B">
        <w:rPr>
          <w:rStyle w:val="StyleUnderline"/>
          <w:rFonts w:asciiTheme="minorHAnsi" w:hAnsiTheme="minorHAnsi" w:cstheme="minorHAnsi"/>
        </w:rPr>
        <w:t xml:space="preserve"> on Earth </w:t>
      </w:r>
      <w:r w:rsidRPr="0078303B">
        <w:rPr>
          <w:rStyle w:val="StyleUnderline"/>
          <w:rFonts w:asciiTheme="minorHAnsi" w:hAnsiTheme="minorHAnsi" w:cstheme="minorHAnsi"/>
          <w:highlight w:val="green"/>
        </w:rPr>
        <w:t>from harmful UV radiation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depletion</w:t>
      </w:r>
      <w:r w:rsidRPr="0078303B">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8303B">
        <w:rPr>
          <w:rStyle w:val="StyleUnderline"/>
          <w:rFonts w:asciiTheme="minorHAnsi" w:hAnsiTheme="minorHAnsi" w:cstheme="minorHAnsi"/>
          <w:highlight w:val="green"/>
        </w:rPr>
        <w:t>), led to</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increased</w:t>
      </w:r>
      <w:r w:rsidRPr="0078303B">
        <w:rPr>
          <w:rStyle w:val="StyleUnderline"/>
          <w:rFonts w:asciiTheme="minorHAnsi" w:hAnsiTheme="minorHAnsi" w:cstheme="minorHAnsi"/>
        </w:rPr>
        <w:t xml:space="preserve"> risk of </w:t>
      </w:r>
      <w:r w:rsidRPr="0078303B">
        <w:rPr>
          <w:rStyle w:val="StyleUnderline"/>
          <w:rFonts w:asciiTheme="minorHAnsi" w:hAnsiTheme="minorHAnsi" w:cstheme="minorHAnsi"/>
          <w:highlight w:val="green"/>
        </w:rPr>
        <w:t>cancer and eye damage</w:t>
      </w:r>
      <w:r w:rsidRPr="0078303B">
        <w:rPr>
          <w:rStyle w:val="StyleUnderline"/>
          <w:rFonts w:asciiTheme="minorHAnsi" w:hAnsiTheme="minorHAnsi" w:cstheme="minorHAnsi"/>
        </w:rPr>
        <w:t xml:space="preserve"> for humans on Earth. </w:t>
      </w:r>
    </w:p>
    <w:p w14:paraId="3D3AB84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78303B">
        <w:rPr>
          <w:rFonts w:asciiTheme="minorHAnsi" w:hAnsiTheme="minorHAnsi" w:cstheme="minorHAnsi"/>
        </w:rPr>
        <w:t>as a result of</w:t>
      </w:r>
      <w:proofErr w:type="gramEnd"/>
      <w:r w:rsidRPr="0078303B">
        <w:rPr>
          <w:rFonts w:asciiTheme="minorHAnsi" w:hAnsiTheme="minorHAnsi" w:cstheme="minorHAnsi"/>
        </w:rPr>
        <w:t xml:space="preserve"> the satellites' burning will eventually sink to the lower layers. </w:t>
      </w:r>
    </w:p>
    <w:p w14:paraId="10BD95F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Boley said that </w:t>
      </w:r>
      <w:r w:rsidRPr="0078303B">
        <w:rPr>
          <w:rStyle w:val="StyleUnderline"/>
          <w:rFonts w:asciiTheme="minorHAnsi" w:hAnsiTheme="minorHAnsi" w:cstheme="minorHAnsi"/>
          <w:highlight w:val="green"/>
        </w:rPr>
        <w:t>as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alumina sinks</w:t>
      </w:r>
      <w:r w:rsidRPr="0078303B">
        <w:rPr>
          <w:rStyle w:val="StyleUnderline"/>
          <w:rFonts w:asciiTheme="minorHAnsi" w:hAnsiTheme="minorHAnsi" w:cstheme="minorHAnsi"/>
        </w:rPr>
        <w:t xml:space="preserve"> into the stratosphere, </w:t>
      </w:r>
      <w:r w:rsidRPr="0078303B">
        <w:rPr>
          <w:rStyle w:val="StyleUnderline"/>
          <w:rFonts w:asciiTheme="minorHAnsi" w:hAnsiTheme="minorHAnsi" w:cstheme="minorHAnsi"/>
          <w:highlight w:val="green"/>
        </w:rPr>
        <w:t>it will</w:t>
      </w:r>
      <w:r w:rsidRPr="0078303B">
        <w:rPr>
          <w:rStyle w:val="StyleUnderline"/>
          <w:rFonts w:asciiTheme="minorHAnsi" w:hAnsiTheme="minorHAnsi" w:cstheme="minorHAnsi"/>
        </w:rPr>
        <w:t xml:space="preserve"> cause chemical reactions, which, based on existing knowledge, will likely </w:t>
      </w:r>
      <w:r w:rsidRPr="0078303B">
        <w:rPr>
          <w:rStyle w:val="StyleUnderline"/>
          <w:rFonts w:asciiTheme="minorHAnsi" w:hAnsiTheme="minorHAnsi" w:cstheme="minorHAnsi"/>
          <w:highlight w:val="green"/>
        </w:rPr>
        <w:t>trigger ozone destruction</w:t>
      </w:r>
      <w:r w:rsidRPr="0078303B">
        <w:rPr>
          <w:rFonts w:asciiTheme="minorHAnsi" w:hAnsiTheme="minorHAnsi" w:cstheme="minorHAnsi"/>
        </w:rPr>
        <w:t>.</w:t>
      </w:r>
    </w:p>
    <w:p w14:paraId="542E70A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14A4ADA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Concerns about the effects of </w:t>
      </w:r>
      <w:proofErr w:type="spellStart"/>
      <w:r w:rsidRPr="0078303B">
        <w:rPr>
          <w:rFonts w:asciiTheme="minorHAnsi" w:hAnsiTheme="minorHAnsi" w:cstheme="minorHAnsi"/>
        </w:rPr>
        <w:t>aluminium</w:t>
      </w:r>
      <w:proofErr w:type="spellEnd"/>
      <w:r w:rsidRPr="0078303B">
        <w:rPr>
          <w:rFonts w:asciiTheme="minorHAnsi" w:hAnsiTheme="minorHAnsi" w:cstheme="minorHAnsi"/>
        </w:rPr>
        <w:t xml:space="preserve"> oxides on the atmosphere have been cited by U.S. telecommunications operator </w:t>
      </w:r>
      <w:proofErr w:type="spellStart"/>
      <w:r w:rsidRPr="0078303B">
        <w:rPr>
          <w:rFonts w:asciiTheme="minorHAnsi" w:hAnsiTheme="minorHAnsi" w:cstheme="minorHAnsi"/>
        </w:rPr>
        <w:t>Viasat</w:t>
      </w:r>
      <w:proofErr w:type="spellEnd"/>
      <w:r w:rsidRPr="0078303B">
        <w:rPr>
          <w:rFonts w:asciiTheme="minorHAnsi" w:hAnsiTheme="minorHAnsi" w:cstheme="minorHAnsi"/>
        </w:rPr>
        <w:t xml:space="preserve"> in its request to the US Federal Communications </w:t>
      </w:r>
      <w:proofErr w:type="spellStart"/>
      <w:r w:rsidRPr="0078303B">
        <w:rPr>
          <w:rFonts w:asciiTheme="minorHAnsi" w:hAnsiTheme="minorHAnsi" w:cstheme="minorHAnsi"/>
        </w:rPr>
        <w:t>Commision</w:t>
      </w:r>
      <w:proofErr w:type="spellEnd"/>
      <w:r w:rsidRPr="0078303B">
        <w:rPr>
          <w:rFonts w:asciiTheme="minorHAnsi" w:hAnsiTheme="minorHAnsi" w:cstheme="minorHAnsi"/>
        </w:rPr>
        <w:t xml:space="preserve"> to suspend launches of SpaceX's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megaconstellation</w:t>
      </w:r>
      <w:proofErr w:type="spellEnd"/>
      <w:r w:rsidRPr="0078303B">
        <w:rPr>
          <w:rFonts w:asciiTheme="minorHAnsi" w:hAnsiTheme="minorHAnsi" w:cstheme="minorHAnsi"/>
        </w:rPr>
        <w:t xml:space="preserve"> until a proper environmental review of its possible impacts is conducted.</w:t>
      </w:r>
    </w:p>
    <w:p w14:paraId="0CA6CA9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Learning from past mistakes</w:t>
      </w:r>
    </w:p>
    <w:p w14:paraId="75B6E469"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In their study, Boley and his colleagues looked only at the effects of the first generation of </w:t>
      </w:r>
      <w:r w:rsidRPr="0078303B">
        <w:rPr>
          <w:rStyle w:val="StyleUnderline"/>
          <w:rFonts w:asciiTheme="minorHAnsi" w:hAnsiTheme="minorHAnsi" w:cstheme="minorHAnsi"/>
          <w:highlight w:val="green"/>
        </w:rPr>
        <w:t xml:space="preserve">the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w:t>
      </w:r>
      <w:proofErr w:type="spellStart"/>
      <w:r w:rsidRPr="0078303B">
        <w:rPr>
          <w:rStyle w:val="StyleUnderline"/>
          <w:rFonts w:asciiTheme="minorHAnsi" w:hAnsiTheme="minorHAnsi" w:cstheme="minorHAnsi"/>
          <w:highlight w:val="green"/>
        </w:rPr>
        <w:t>megaconstellation</w:t>
      </w:r>
      <w:proofErr w:type="spellEnd"/>
      <w:r w:rsidRPr="0078303B">
        <w:rPr>
          <w:rStyle w:val="StyleUnderline"/>
          <w:rFonts w:asciiTheme="minorHAnsi" w:hAnsiTheme="minorHAnsi" w:cstheme="minorHAnsi"/>
        </w:rPr>
        <w:t xml:space="preserve">, which is expected to </w:t>
      </w:r>
      <w:r w:rsidRPr="0078303B">
        <w:rPr>
          <w:rStyle w:val="StyleUnderline"/>
          <w:rFonts w:asciiTheme="minorHAnsi" w:hAnsiTheme="minorHAnsi" w:cstheme="minorHAnsi"/>
          <w:highlight w:val="green"/>
        </w:rPr>
        <w:t>consist of 12,000 satellites.</w:t>
      </w:r>
      <w:r w:rsidRPr="0078303B">
        <w:rPr>
          <w:rFonts w:asciiTheme="minorHAnsi" w:hAnsiTheme="minorHAnsi" w:cstheme="minorHAnsi"/>
        </w:rPr>
        <w:t xml:space="preserve"> More than 1,700 of these have already been launched. </w:t>
      </w:r>
      <w:r w:rsidRPr="0078303B">
        <w:rPr>
          <w:rStyle w:val="StyleUnderline"/>
          <w:rFonts w:asciiTheme="minorHAnsi" w:hAnsiTheme="minorHAnsi" w:cstheme="minorHAnsi"/>
        </w:rPr>
        <w:t xml:space="preserve">As a result of SpaceX's activities (and to a lesser extent those of other constellation operators), </w:t>
      </w:r>
      <w:r w:rsidRPr="0078303B">
        <w:rPr>
          <w:rStyle w:val="StyleUnderline"/>
          <w:rFonts w:asciiTheme="minorHAnsi" w:hAnsiTheme="minorHAnsi" w:cstheme="minorHAnsi"/>
          <w:highlight w:val="green"/>
        </w:rPr>
        <w:t>the number of</w:t>
      </w:r>
      <w:r w:rsidRPr="0078303B">
        <w:rPr>
          <w:rStyle w:val="StyleUnderline"/>
          <w:rFonts w:asciiTheme="minorHAnsi" w:hAnsiTheme="minorHAnsi" w:cstheme="minorHAnsi"/>
        </w:rPr>
        <w:t xml:space="preserve"> active and defunct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in l</w:t>
      </w:r>
      <w:r w:rsidRPr="0078303B">
        <w:rPr>
          <w:rStyle w:val="StyleUnderline"/>
          <w:rFonts w:asciiTheme="minorHAnsi" w:hAnsiTheme="minorHAnsi" w:cstheme="minorHAnsi"/>
        </w:rPr>
        <w:t xml:space="preserve">ow </w:t>
      </w:r>
      <w:r w:rsidRPr="0078303B">
        <w:rPr>
          <w:rStyle w:val="StyleUnderline"/>
          <w:rFonts w:asciiTheme="minorHAnsi" w:hAnsiTheme="minorHAnsi" w:cstheme="minorHAnsi"/>
          <w:highlight w:val="green"/>
        </w:rPr>
        <w:t>E</w:t>
      </w:r>
      <w:r w:rsidRPr="0078303B">
        <w:rPr>
          <w:rStyle w:val="StyleUnderline"/>
          <w:rFonts w:asciiTheme="minorHAnsi" w:hAnsiTheme="minorHAnsi" w:cstheme="minorHAnsi"/>
        </w:rPr>
        <w:t xml:space="preserve">arth </w:t>
      </w:r>
      <w:r w:rsidRPr="0078303B">
        <w:rPr>
          <w:rStyle w:val="StyleUnderline"/>
          <w:rFonts w:asciiTheme="minorHAnsi" w:hAnsiTheme="minorHAnsi" w:cstheme="minorHAnsi"/>
          <w:highlight w:val="green"/>
        </w:rPr>
        <w:t>o</w:t>
      </w:r>
      <w:r w:rsidRPr="0078303B">
        <w:rPr>
          <w:rStyle w:val="StyleUnderline"/>
          <w:rFonts w:asciiTheme="minorHAnsi" w:hAnsiTheme="minorHAnsi" w:cstheme="minorHAnsi"/>
        </w:rPr>
        <w:t xml:space="preserve">rbit, the region of space below the altitude of 620 miles (1,000 km), </w:t>
      </w:r>
      <w:r w:rsidRPr="0078303B">
        <w:rPr>
          <w:rStyle w:val="StyleUnderline"/>
          <w:rFonts w:asciiTheme="minorHAnsi" w:hAnsiTheme="minorHAnsi" w:cstheme="minorHAnsi"/>
          <w:highlight w:val="green"/>
        </w:rPr>
        <w:t>has increased</w:t>
      </w:r>
      <w:r w:rsidRPr="0078303B">
        <w:rPr>
          <w:rStyle w:val="StyleUnderline"/>
          <w:rFonts w:asciiTheme="minorHAnsi" w:hAnsiTheme="minorHAnsi" w:cstheme="minorHAnsi"/>
        </w:rPr>
        <w:t xml:space="preserve"> by </w:t>
      </w:r>
      <w:r w:rsidRPr="0078303B">
        <w:rPr>
          <w:rStyle w:val="StyleUnderline"/>
          <w:rFonts w:asciiTheme="minorHAnsi" w:hAnsiTheme="minorHAnsi" w:cstheme="minorHAnsi"/>
          <w:highlight w:val="green"/>
        </w:rPr>
        <w:t>50% over</w:t>
      </w:r>
      <w:r w:rsidRPr="0078303B">
        <w:rPr>
          <w:rStyle w:val="StyleUnderline"/>
          <w:rFonts w:asciiTheme="minorHAnsi" w:hAnsiTheme="minorHAnsi" w:cstheme="minorHAnsi"/>
        </w:rPr>
        <w:t xml:space="preserve"> the past </w:t>
      </w:r>
      <w:r w:rsidRPr="0078303B">
        <w:rPr>
          <w:rStyle w:val="StyleUnderline"/>
          <w:rFonts w:asciiTheme="minorHAnsi" w:hAnsiTheme="minorHAnsi" w:cstheme="minorHAnsi"/>
          <w:highlight w:val="green"/>
        </w:rPr>
        <w:t>two years</w:t>
      </w:r>
      <w:r w:rsidRPr="0078303B">
        <w:rPr>
          <w:rStyle w:val="StyleUnderline"/>
          <w:rFonts w:asciiTheme="minorHAnsi" w:hAnsiTheme="minorHAnsi" w:cstheme="minorHAnsi"/>
        </w:rPr>
        <w:t xml:space="preserve">, according to the paper. </w:t>
      </w:r>
    </w:p>
    <w:p w14:paraId="04657D05"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problem is that </w:t>
      </w:r>
      <w:r w:rsidRPr="0078303B">
        <w:rPr>
          <w:rStyle w:val="StyleUnderline"/>
          <w:rFonts w:asciiTheme="minorHAnsi" w:hAnsiTheme="minorHAnsi" w:cstheme="minorHAnsi"/>
          <w:highlight w:val="green"/>
        </w:rPr>
        <w:t>there are</w:t>
      </w:r>
      <w:r w:rsidRPr="0078303B">
        <w:rPr>
          <w:rStyle w:val="StyleUnderline"/>
          <w:rFonts w:asciiTheme="minorHAnsi" w:hAnsiTheme="minorHAnsi" w:cstheme="minorHAnsi"/>
        </w:rPr>
        <w:t xml:space="preserve"> now </w:t>
      </w:r>
      <w:r w:rsidRPr="0078303B">
        <w:rPr>
          <w:rStyle w:val="StyleUnderline"/>
          <w:rFonts w:asciiTheme="minorHAnsi" w:hAnsiTheme="minorHAnsi" w:cstheme="minorHAnsi"/>
          <w:highlight w:val="green"/>
        </w:rPr>
        <w:t>plans to launch</w:t>
      </w:r>
      <w:r w:rsidRPr="0078303B">
        <w:rPr>
          <w:rStyle w:val="StyleUnderline"/>
          <w:rFonts w:asciiTheme="minorHAnsi" w:hAnsiTheme="minorHAnsi" w:cstheme="minorHAnsi"/>
        </w:rPr>
        <w:t xml:space="preserve"> about </w:t>
      </w:r>
      <w:r w:rsidRPr="0078303B">
        <w:rPr>
          <w:rStyle w:val="StyleUnderline"/>
          <w:rFonts w:asciiTheme="minorHAnsi" w:hAnsiTheme="minorHAnsi" w:cstheme="minorHAnsi"/>
          <w:highlight w:val="green"/>
        </w:rPr>
        <w:t>55,000 satellites</w:t>
      </w:r>
      <w:r w:rsidRPr="0078303B">
        <w:rPr>
          <w:rFonts w:asciiTheme="minorHAnsi" w:hAnsiTheme="minorHAnsi" w:cstheme="minorHAnsi"/>
        </w:rPr>
        <w:t>," Boley said.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second generation could consist of up to 30,000 satellites, then you have </w:t>
      </w:r>
      <w:proofErr w:type="spellStart"/>
      <w:r w:rsidRPr="0078303B">
        <w:rPr>
          <w:rFonts w:asciiTheme="minorHAnsi" w:hAnsiTheme="minorHAnsi" w:cstheme="minorHAnsi"/>
        </w:rPr>
        <w:t>Starnet</w:t>
      </w:r>
      <w:proofErr w:type="spellEnd"/>
      <w:r w:rsidRPr="0078303B">
        <w:rPr>
          <w:rFonts w:asciiTheme="minorHAnsi" w:hAnsiTheme="minorHAnsi" w:cstheme="minorHAnsi"/>
        </w:rPr>
        <w:t xml:space="preserve">, which is China's response to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Amazon's Kuiper, </w:t>
      </w:r>
      <w:proofErr w:type="spellStart"/>
      <w:r w:rsidRPr="0078303B">
        <w:rPr>
          <w:rFonts w:asciiTheme="minorHAnsi" w:hAnsiTheme="minorHAnsi" w:cstheme="minorHAnsi"/>
        </w:rPr>
        <w:t>OneWeb</w:t>
      </w:r>
      <w:proofErr w:type="spellEnd"/>
      <w:r w:rsidRPr="0078303B">
        <w:rPr>
          <w:rFonts w:asciiTheme="minorHAnsi" w:hAnsiTheme="minorHAnsi" w:cstheme="minorHAnsi"/>
        </w:rPr>
        <w:t>. That could lead to unprecedented changes to the Earth’s upper atmosphere."</w:t>
      </w:r>
    </w:p>
    <w:p w14:paraId="4479D972" w14:textId="77777777" w:rsidR="00FE43D2" w:rsidRPr="0078303B" w:rsidRDefault="00FE43D2" w:rsidP="00FE43D2">
      <w:pPr>
        <w:rPr>
          <w:rStyle w:val="StyleUnderline"/>
          <w:rFonts w:asciiTheme="minorHAnsi" w:hAnsiTheme="minorHAnsi" w:cstheme="minorHAnsi"/>
        </w:rPr>
      </w:pPr>
      <w:proofErr w:type="spellStart"/>
      <w:r w:rsidRPr="0078303B">
        <w:rPr>
          <w:rStyle w:val="StyleUnderline"/>
          <w:rFonts w:asciiTheme="minorHAnsi" w:hAnsiTheme="minorHAnsi" w:cstheme="minorHAnsi"/>
        </w:rPr>
        <w:t>Megaconstellation</w:t>
      </w:r>
      <w:proofErr w:type="spellEnd"/>
      <w:r w:rsidRPr="0078303B">
        <w:rPr>
          <w:rStyle w:val="StyleUnderline"/>
          <w:rFonts w:asciiTheme="minorHAnsi" w:hAnsiTheme="minorHAnsi" w:cstheme="minorHAnsi"/>
        </w:rPr>
        <w:t xml:space="preserve"> operators, inspired by the consumer technology model, </w:t>
      </w:r>
      <w:r w:rsidRPr="0078303B">
        <w:rPr>
          <w:rStyle w:val="StyleUnderline"/>
          <w:rFonts w:asciiTheme="minorHAnsi" w:hAnsiTheme="minorHAnsi" w:cstheme="minorHAnsi"/>
          <w:highlight w:val="green"/>
        </w:rPr>
        <w:t>expect fast development</w:t>
      </w:r>
      <w:r w:rsidRPr="0078303B">
        <w:rPr>
          <w:rStyle w:val="StyleUnderline"/>
          <w:rFonts w:asciiTheme="minorHAnsi" w:hAnsiTheme="minorHAnsi" w:cstheme="minorHAnsi"/>
        </w:rPr>
        <w:t xml:space="preserve"> of new satellites </w:t>
      </w:r>
      <w:r w:rsidRPr="0078303B">
        <w:rPr>
          <w:rStyle w:val="StyleUnderline"/>
          <w:rFonts w:asciiTheme="minorHAnsi" w:hAnsiTheme="minorHAnsi" w:cstheme="minorHAnsi"/>
          <w:highlight w:val="green"/>
        </w:rPr>
        <w:t>and frequent replacement</w:t>
      </w:r>
      <w:r w:rsidRPr="0078303B">
        <w:rPr>
          <w:rStyle w:val="StyleUnderline"/>
          <w:rFonts w:asciiTheme="minorHAnsi" w:hAnsiTheme="minorHAnsi" w:cstheme="minorHAnsi"/>
        </w:rPr>
        <w:t xml:space="preserve">, thus the high </w:t>
      </w:r>
      <w:proofErr w:type="gramStart"/>
      <w:r w:rsidRPr="0078303B">
        <w:rPr>
          <w:rStyle w:val="StyleUnderline"/>
          <w:rFonts w:asciiTheme="minorHAnsi" w:hAnsiTheme="minorHAnsi" w:cstheme="minorHAnsi"/>
        </w:rPr>
        <w:t>amount</w:t>
      </w:r>
      <w:proofErr w:type="gramEnd"/>
      <w:r w:rsidRPr="0078303B">
        <w:rPr>
          <w:rStyle w:val="StyleUnderline"/>
          <w:rFonts w:asciiTheme="minorHAnsi" w:hAnsiTheme="minorHAnsi" w:cstheme="minorHAnsi"/>
        </w:rPr>
        <w:t xml:space="preserve"> of satellites expected to be burning in the atmosphere on a daily basis. </w:t>
      </w:r>
    </w:p>
    <w:p w14:paraId="1197BFD6"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w:t>
      </w:r>
      <w:r w:rsidRPr="0078303B">
        <w:rPr>
          <w:rStyle w:val="StyleUnderline"/>
          <w:rFonts w:asciiTheme="minorHAnsi" w:hAnsiTheme="minorHAnsi" w:cstheme="minorHAnsi"/>
        </w:rPr>
        <w:t>Humans are exceptionally good at underestimating our ability to change the environment,"</w:t>
      </w:r>
      <w:r w:rsidRPr="0078303B">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78303B">
        <w:rPr>
          <w:rFonts w:asciiTheme="minorHAnsi" w:hAnsiTheme="minorHAnsi" w:cstheme="minorHAnsi"/>
        </w:rPr>
        <w:t>as a result of</w:t>
      </w:r>
      <w:proofErr w:type="gramEnd"/>
      <w:r w:rsidRPr="0078303B">
        <w:rPr>
          <w:rFonts w:asciiTheme="minorHAnsi" w:hAnsiTheme="minorHAnsi" w:cstheme="minorHAnsi"/>
        </w:rPr>
        <w:t xml:space="preserve"> our actions and our changing of the composition of the atmosphere and we are poised to make the same type of mistake by our use of space."</w:t>
      </w:r>
    </w:p>
    <w:p w14:paraId="05A72AEB" w14:textId="77777777" w:rsidR="00FE43D2" w:rsidRPr="0078303B" w:rsidRDefault="00FE43D2" w:rsidP="00FE43D2">
      <w:pPr>
        <w:rPr>
          <w:rFonts w:asciiTheme="minorHAnsi" w:hAnsiTheme="minorHAnsi" w:cstheme="minorHAnsi"/>
        </w:rPr>
      </w:pPr>
    </w:p>
    <w:p w14:paraId="7926395B"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Ozone hole recovering now but depletion causes extinction.</w:t>
      </w:r>
    </w:p>
    <w:p w14:paraId="4A735CE8"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Browne 20 </w:t>
      </w:r>
      <w:r w:rsidRPr="0078303B">
        <w:rPr>
          <w:rFonts w:asciiTheme="minorHAnsi" w:hAnsiTheme="minorHAnsi" w:cstheme="minorHAnsi"/>
        </w:rPr>
        <w:t xml:space="preserve">“Scientists warn erosion of ozone layer could lead to a modern mass extinction event” EDWARD BROWNE May 28, 2020 </w:t>
      </w:r>
      <w:hyperlink r:id="rId28" w:history="1">
        <w:r w:rsidRPr="0078303B">
          <w:rPr>
            <w:rStyle w:val="Hyperlink"/>
            <w:rFonts w:asciiTheme="minorHAnsi" w:hAnsiTheme="minorHAnsi" w:cstheme="minorHAnsi"/>
          </w:rPr>
          <w:t>https://www.express.co.uk/news/science/1287983/ozone-layer-global-warming-mass-extinction-dinosaurs-Southampton</w:t>
        </w:r>
      </w:hyperlink>
      <w:r w:rsidRPr="0078303B">
        <w:rPr>
          <w:rFonts w:asciiTheme="minorHAnsi" w:hAnsiTheme="minorHAnsi" w:cstheme="minorHAnsi"/>
        </w:rPr>
        <w:t xml:space="preserve"> SM</w:t>
      </w:r>
    </w:p>
    <w:p w14:paraId="46C00C11"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Scientists warn </w:t>
      </w:r>
      <w:r w:rsidRPr="0078303B">
        <w:rPr>
          <w:rStyle w:val="StyleUnderline"/>
          <w:rFonts w:asciiTheme="minorHAnsi" w:hAnsiTheme="minorHAnsi" w:cstheme="minorHAnsi"/>
          <w:highlight w:val="green"/>
        </w:rPr>
        <w:t>erosion of ozone</w:t>
      </w:r>
      <w:r w:rsidRPr="0078303B">
        <w:rPr>
          <w:rStyle w:val="StyleUnderline"/>
          <w:rFonts w:asciiTheme="minorHAnsi" w:hAnsiTheme="minorHAnsi" w:cstheme="minorHAnsi"/>
        </w:rPr>
        <w:t xml:space="preserve"> layer could </w:t>
      </w:r>
      <w:r w:rsidRPr="0078303B">
        <w:rPr>
          <w:rStyle w:val="StyleUnderline"/>
          <w:rFonts w:asciiTheme="minorHAnsi" w:hAnsiTheme="minorHAnsi" w:cstheme="minorHAnsi"/>
          <w:highlight w:val="green"/>
        </w:rPr>
        <w:t>lead to</w:t>
      </w:r>
      <w:r w:rsidRPr="0078303B">
        <w:rPr>
          <w:rStyle w:val="StyleUnderline"/>
          <w:rFonts w:asciiTheme="minorHAnsi" w:hAnsiTheme="minorHAnsi" w:cstheme="minorHAnsi"/>
        </w:rPr>
        <w:t xml:space="preserve"> a modern </w:t>
      </w:r>
      <w:r w:rsidRPr="0078303B">
        <w:rPr>
          <w:rStyle w:val="StyleUnderline"/>
          <w:rFonts w:asciiTheme="minorHAnsi" w:hAnsiTheme="minorHAnsi" w:cstheme="minorHAnsi"/>
          <w:highlight w:val="green"/>
        </w:rPr>
        <w:t>mass extinction</w:t>
      </w:r>
      <w:r w:rsidRPr="0078303B">
        <w:rPr>
          <w:rStyle w:val="StyleUnderline"/>
          <w:rFonts w:asciiTheme="minorHAnsi" w:hAnsiTheme="minorHAnsi" w:cstheme="minorHAnsi"/>
        </w:rPr>
        <w:t xml:space="preserve"> event</w:t>
      </w:r>
    </w:p>
    <w:p w14:paraId="509BD59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AN unexplained mass extinction event that occurred 359 million years ago may have been caused by erosion of the ozone layer, a UK study has found.</w:t>
      </w:r>
    </w:p>
    <w:p w14:paraId="055D236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6122CB7A"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During their study, they found evidence that plant spores from around the time had been damaged by UV radiation, suggesting that the </w:t>
      </w:r>
      <w:r w:rsidRPr="0078303B">
        <w:rPr>
          <w:rStyle w:val="StyleUnderline"/>
          <w:rFonts w:asciiTheme="minorHAnsi" w:hAnsiTheme="minorHAnsi" w:cstheme="minorHAnsi"/>
          <w:highlight w:val="green"/>
        </w:rPr>
        <w:t>Earth’s 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was not providing</w:t>
      </w:r>
      <w:r w:rsidRPr="0078303B">
        <w:rPr>
          <w:rStyle w:val="StyleUnderline"/>
          <w:rFonts w:asciiTheme="minorHAnsi" w:hAnsiTheme="minorHAnsi" w:cstheme="minorHAnsi"/>
        </w:rPr>
        <w:t xml:space="preserve"> sufficient </w:t>
      </w:r>
      <w:r w:rsidRPr="0078303B">
        <w:rPr>
          <w:rStyle w:val="StyleUnderline"/>
          <w:rFonts w:asciiTheme="minorHAnsi" w:hAnsiTheme="minorHAnsi" w:cstheme="minorHAnsi"/>
          <w:highlight w:val="green"/>
        </w:rPr>
        <w:t>protection from the sun</w:t>
      </w:r>
      <w:r w:rsidRPr="0078303B">
        <w:rPr>
          <w:rStyle w:val="StyleUnderline"/>
          <w:rFonts w:asciiTheme="minorHAnsi" w:hAnsiTheme="minorHAnsi" w:cstheme="minorHAnsi"/>
        </w:rPr>
        <w:t>’s deadly rays.</w:t>
      </w:r>
    </w:p>
    <w:p w14:paraId="0EE4EA9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While it is already known that </w:t>
      </w:r>
      <w:r w:rsidRPr="0078303B">
        <w:rPr>
          <w:rStyle w:val="StyleUnderline"/>
          <w:rFonts w:asciiTheme="minorHAnsi" w:hAnsiTheme="minorHAnsi" w:cstheme="minorHAnsi"/>
        </w:rPr>
        <w:t>ozone depletion could lead to an extinction event</w:t>
      </w:r>
      <w:r w:rsidRPr="0078303B">
        <w:rPr>
          <w:rFonts w:asciiTheme="minorHAnsi" w:hAnsiTheme="minorHAnsi" w:cstheme="minorHAnsi"/>
        </w:rPr>
        <w:t>, the scientists were alarmed by the reason behind why the ozone depletion seemed to have occurred.</w:t>
      </w:r>
    </w:p>
    <w:p w14:paraId="7F08E345"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The researchers discovered that this </w:t>
      </w:r>
      <w:proofErr w:type="gramStart"/>
      <w:r w:rsidRPr="0078303B">
        <w:rPr>
          <w:rFonts w:asciiTheme="minorHAnsi" w:hAnsiTheme="minorHAnsi" w:cstheme="minorHAnsi"/>
        </w:rPr>
        <w:t xml:space="preserve">particular </w:t>
      </w:r>
      <w:r w:rsidRPr="0078303B">
        <w:rPr>
          <w:rStyle w:val="StyleUnderline"/>
          <w:rFonts w:asciiTheme="minorHAnsi" w:hAnsiTheme="minorHAnsi" w:cstheme="minorHAnsi"/>
        </w:rPr>
        <w:t>ozone</w:t>
      </w:r>
      <w:proofErr w:type="gramEnd"/>
      <w:r w:rsidRPr="0078303B">
        <w:rPr>
          <w:rStyle w:val="StyleUnderline"/>
          <w:rFonts w:asciiTheme="minorHAnsi" w:hAnsiTheme="minorHAnsi" w:cstheme="minorHAnsi"/>
        </w:rPr>
        <w:t xml:space="preserve"> erasure</w:t>
      </w:r>
      <w:r w:rsidRPr="0078303B">
        <w:rPr>
          <w:rFonts w:asciiTheme="minorHAnsi" w:hAnsiTheme="minorHAnsi" w:cstheme="minorHAnsi"/>
        </w:rPr>
        <w:t xml:space="preserve"> could have been linked to global warming, which the scientists described </w:t>
      </w:r>
      <w:r w:rsidRPr="0078303B">
        <w:rPr>
          <w:rStyle w:val="StyleUnderline"/>
          <w:rFonts w:asciiTheme="minorHAnsi" w:hAnsiTheme="minorHAnsi" w:cstheme="minorHAnsi"/>
        </w:rPr>
        <w:t>as a “new mechanism for mass extinctions.”</w:t>
      </w:r>
    </w:p>
    <w:p w14:paraId="1303B94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Mass extinction events have occurred </w:t>
      </w:r>
      <w:proofErr w:type="gramStart"/>
      <w:r w:rsidRPr="0078303B">
        <w:rPr>
          <w:rFonts w:asciiTheme="minorHAnsi" w:hAnsiTheme="minorHAnsi" w:cstheme="minorHAnsi"/>
        </w:rPr>
        <w:t>a number of</w:t>
      </w:r>
      <w:proofErr w:type="gramEnd"/>
      <w:r w:rsidRPr="0078303B">
        <w:rPr>
          <w:rFonts w:asciiTheme="minorHAnsi" w:hAnsiTheme="minorHAnsi" w:cstheme="minorHAnsi"/>
        </w:rPr>
        <w:t xml:space="preserve"> times in Earth’s past, with known causes being asteroid impacts and large-scale volcanic eruptions, Phys.org reports.</w:t>
      </w:r>
    </w:p>
    <w:p w14:paraId="10E8230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Many will associate the asteroid impact event as the one that led to the extinction of the dinosaurs.</w:t>
      </w:r>
    </w:p>
    <w:p w14:paraId="34948089"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extinction event that the Southampton scientists were studying came after a period of rapid global warming after an ice age, Phys.org continues.</w:t>
      </w:r>
    </w:p>
    <w:p w14:paraId="4013DC1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As part of their study, the researchers collected rocks from sites in Greenland as well as Bolivia </w:t>
      </w:r>
      <w:proofErr w:type="gramStart"/>
      <w:r w:rsidRPr="0078303B">
        <w:rPr>
          <w:rFonts w:asciiTheme="minorHAnsi" w:hAnsiTheme="minorHAnsi" w:cstheme="minorHAnsi"/>
        </w:rPr>
        <w:t>in order to</w:t>
      </w:r>
      <w:proofErr w:type="gramEnd"/>
      <w:r w:rsidRPr="0078303B">
        <w:rPr>
          <w:rFonts w:asciiTheme="minorHAnsi" w:hAnsiTheme="minorHAnsi" w:cstheme="minorHAnsi"/>
        </w:rPr>
        <w:t xml:space="preserve"> study any clues about what Earth conditions may have been like way back 360 million years ago.</w:t>
      </w:r>
    </w:p>
    <w:p w14:paraId="54EE38EA"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Indeed, these rocks held some clues as to what had been happening around the time of the Devonian period.</w:t>
      </w:r>
    </w:p>
    <w:p w14:paraId="520A4073"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found that the rocks contained </w:t>
      </w:r>
      <w:r w:rsidRPr="0078303B">
        <w:rPr>
          <w:rStyle w:val="StyleUnderline"/>
          <w:rFonts w:asciiTheme="minorHAnsi" w:hAnsiTheme="minorHAnsi" w:cstheme="minorHAnsi"/>
          <w:highlight w:val="green"/>
        </w:rPr>
        <w:t>plant spores</w:t>
      </w:r>
      <w:r w:rsidRPr="0078303B">
        <w:rPr>
          <w:rStyle w:val="StyleUnderline"/>
          <w:rFonts w:asciiTheme="minorHAnsi" w:hAnsiTheme="minorHAnsi" w:cstheme="minorHAnsi"/>
        </w:rPr>
        <w:t xml:space="preserve"> – which plants use to reproduce – that had been preserved within them for hundreds of millions of years.</w:t>
      </w:r>
    </w:p>
    <w:p w14:paraId="6E5754A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They discovered that some of these spores appeared to </w:t>
      </w:r>
      <w:r w:rsidRPr="0078303B">
        <w:rPr>
          <w:rStyle w:val="StyleUnderline"/>
          <w:rFonts w:asciiTheme="minorHAnsi" w:hAnsiTheme="minorHAnsi" w:cstheme="minorHAnsi"/>
          <w:highlight w:val="green"/>
        </w:rPr>
        <w:t>have been damaged by</w:t>
      </w:r>
      <w:r w:rsidRPr="0078303B">
        <w:rPr>
          <w:rStyle w:val="StyleUnderline"/>
          <w:rFonts w:asciiTheme="minorHAnsi" w:hAnsiTheme="minorHAnsi" w:cstheme="minorHAnsi"/>
        </w:rPr>
        <w:t xml:space="preserve"> something, noting that they had “</w:t>
      </w:r>
      <w:r w:rsidRPr="0078303B">
        <w:rPr>
          <w:rStyle w:val="StyleUnderline"/>
          <w:rFonts w:asciiTheme="minorHAnsi" w:hAnsiTheme="minorHAnsi" w:cstheme="minorHAnsi"/>
          <w:highlight w:val="green"/>
        </w:rPr>
        <w:t>malformed sculpture</w:t>
      </w:r>
      <w:r w:rsidRPr="0078303B">
        <w:rPr>
          <w:rStyle w:val="StyleUnderline"/>
          <w:rFonts w:asciiTheme="minorHAnsi" w:hAnsiTheme="minorHAnsi" w:cstheme="minorHAnsi"/>
        </w:rPr>
        <w:t xml:space="preserve"> and </w:t>
      </w:r>
      <w:r w:rsidRPr="0078303B">
        <w:rPr>
          <w:rStyle w:val="StyleUnderline"/>
          <w:rFonts w:asciiTheme="minorHAnsi" w:hAnsiTheme="minorHAnsi" w:cstheme="minorHAnsi"/>
          <w:highlight w:val="green"/>
        </w:rPr>
        <w:t>pigmented walls</w:t>
      </w:r>
      <w:r w:rsidRPr="0078303B">
        <w:rPr>
          <w:rStyle w:val="StyleUnderline"/>
          <w:rFonts w:asciiTheme="minorHAnsi" w:hAnsiTheme="minorHAnsi" w:cstheme="minorHAnsi"/>
        </w:rPr>
        <w:t>”.</w:t>
      </w:r>
    </w:p>
    <w:p w14:paraId="275701C1"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This sort of damage is </w:t>
      </w:r>
      <w:proofErr w:type="gramStart"/>
      <w:r w:rsidRPr="0078303B">
        <w:rPr>
          <w:rStyle w:val="StyleUnderline"/>
          <w:rFonts w:asciiTheme="minorHAnsi" w:hAnsiTheme="minorHAnsi" w:cstheme="minorHAnsi"/>
        </w:rPr>
        <w:t>similar to</w:t>
      </w:r>
      <w:proofErr w:type="gramEnd"/>
      <w:r w:rsidRPr="0078303B">
        <w:rPr>
          <w:rStyle w:val="StyleUnderline"/>
          <w:rFonts w:asciiTheme="minorHAnsi" w:hAnsiTheme="minorHAnsi" w:cstheme="minorHAnsi"/>
        </w:rPr>
        <w:t xml:space="preserve"> what would occur if the spores had been </w:t>
      </w:r>
      <w:r w:rsidRPr="0078303B">
        <w:rPr>
          <w:rStyle w:val="StyleUnderline"/>
          <w:rFonts w:asciiTheme="minorHAnsi" w:hAnsiTheme="minorHAnsi" w:cstheme="minorHAnsi"/>
          <w:highlight w:val="green"/>
        </w:rPr>
        <w:t>hit by</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high levels of </w:t>
      </w:r>
      <w:r w:rsidRPr="0078303B">
        <w:rPr>
          <w:rStyle w:val="StyleUnderline"/>
          <w:rFonts w:asciiTheme="minorHAnsi" w:hAnsiTheme="minorHAnsi" w:cstheme="minorHAnsi"/>
        </w:rPr>
        <w:t xml:space="preserve">ultraviolet light – also called </w:t>
      </w:r>
      <w:r w:rsidRPr="0078303B">
        <w:rPr>
          <w:rStyle w:val="StyleUnderline"/>
          <w:rFonts w:asciiTheme="minorHAnsi" w:hAnsiTheme="minorHAnsi" w:cstheme="minorHAnsi"/>
          <w:highlight w:val="green"/>
        </w:rPr>
        <w:t>UV rays</w:t>
      </w:r>
      <w:r w:rsidRPr="0078303B">
        <w:rPr>
          <w:rStyle w:val="StyleUnderline"/>
          <w:rFonts w:asciiTheme="minorHAnsi" w:hAnsiTheme="minorHAnsi" w:cstheme="minorHAnsi"/>
        </w:rPr>
        <w:t xml:space="preserve"> – that are given off by the sun.</w:t>
      </w:r>
    </w:p>
    <w:p w14:paraId="4FEB0B6D"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explained: “This </w:t>
      </w:r>
      <w:r w:rsidRPr="0078303B">
        <w:rPr>
          <w:rStyle w:val="StyleUnderline"/>
          <w:rFonts w:asciiTheme="minorHAnsi" w:hAnsiTheme="minorHAnsi" w:cstheme="minorHAnsi"/>
          <w:highlight w:val="green"/>
        </w:rPr>
        <w:t>indicates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temporary loss of</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global</w:t>
      </w:r>
      <w:r w:rsidRPr="0078303B">
        <w:rPr>
          <w:rStyle w:val="StyleUnderline"/>
          <w:rFonts w:asciiTheme="minorHAnsi" w:hAnsiTheme="minorHAnsi" w:cstheme="minorHAnsi"/>
        </w:rPr>
        <w:t xml:space="preserve"> protective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w:t>
      </w:r>
    </w:p>
    <w:p w14:paraId="072224ED"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is because the ozone layer absorbs some of the UV light – a particular type called UBV – </w:t>
      </w:r>
      <w:proofErr w:type="gramStart"/>
      <w:r w:rsidRPr="0078303B">
        <w:rPr>
          <w:rFonts w:asciiTheme="minorHAnsi" w:hAnsiTheme="minorHAnsi" w:cstheme="minorHAnsi"/>
        </w:rPr>
        <w:t>that travels</w:t>
      </w:r>
      <w:proofErr w:type="gramEnd"/>
      <w:r w:rsidRPr="0078303B">
        <w:rPr>
          <w:rFonts w:asciiTheme="minorHAnsi" w:hAnsiTheme="minorHAnsi" w:cstheme="minorHAnsi"/>
        </w:rPr>
        <w:t xml:space="preserve"> from the sun to the Earth.</w:t>
      </w:r>
    </w:p>
    <w:p w14:paraId="43EF40C9"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The US Environmental Protection Agency (EPA) notes that UVB light has been linked to skin cancer and can cause harm to </w:t>
      </w:r>
      <w:proofErr w:type="gramStart"/>
      <w:r w:rsidRPr="0078303B">
        <w:rPr>
          <w:rFonts w:asciiTheme="minorHAnsi" w:hAnsiTheme="minorHAnsi" w:cstheme="minorHAnsi"/>
        </w:rPr>
        <w:t>crops</w:t>
      </w:r>
      <w:proofErr w:type="gramEnd"/>
      <w:r w:rsidRPr="0078303B">
        <w:rPr>
          <w:rFonts w:asciiTheme="minorHAnsi" w:hAnsiTheme="minorHAnsi" w:cstheme="minorHAnsi"/>
        </w:rPr>
        <w:t xml:space="preserve"> and marine life.</w:t>
      </w:r>
    </w:p>
    <w:p w14:paraId="4C952AB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ozone layer is a part of Earth’s atmosphere located in the stratosphere between 9 and 18 miles up.</w:t>
      </w:r>
    </w:p>
    <w:p w14:paraId="1193DA0A"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70207045"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He added that this raises </w:t>
      </w:r>
      <w:r w:rsidRPr="0078303B">
        <w:rPr>
          <w:rStyle w:val="StyleUnderline"/>
          <w:rFonts w:asciiTheme="minorHAnsi" w:hAnsiTheme="minorHAnsi" w:cstheme="minorHAnsi"/>
        </w:rPr>
        <w:t xml:space="preserve">the possibility of </w:t>
      </w:r>
      <w:r w:rsidRPr="0078303B">
        <w:rPr>
          <w:rStyle w:val="StyleUnderline"/>
          <w:rFonts w:asciiTheme="minorHAnsi" w:hAnsiTheme="minorHAnsi" w:cstheme="minorHAnsi"/>
          <w:highlight w:val="green"/>
        </w:rPr>
        <w:t>another collapse</w:t>
      </w:r>
      <w:r w:rsidRPr="0078303B">
        <w:rPr>
          <w:rStyle w:val="StyleUnderline"/>
          <w:rFonts w:asciiTheme="minorHAnsi" w:hAnsiTheme="minorHAnsi" w:cstheme="minorHAnsi"/>
        </w:rPr>
        <w:t xml:space="preserve"> in the ozone layer, </w:t>
      </w:r>
      <w:r w:rsidRPr="0078303B">
        <w:rPr>
          <w:rFonts w:asciiTheme="minorHAnsi" w:hAnsiTheme="minorHAnsi" w:cstheme="minorHAnsi"/>
        </w:rPr>
        <w:t>which</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have disastrous consequences for all life</w:t>
      </w:r>
      <w:r w:rsidRPr="0078303B">
        <w:rPr>
          <w:rStyle w:val="StyleUnderline"/>
          <w:rFonts w:asciiTheme="minorHAnsi" w:hAnsiTheme="minorHAnsi" w:cstheme="minorHAnsi"/>
        </w:rPr>
        <w:t xml:space="preserve"> on Earth, including us.</w:t>
      </w:r>
    </w:p>
    <w:p w14:paraId="27800193"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74C93DA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As well as global warming, human activity is associated with the depletion of the Earth’s vital ozone layer.</w:t>
      </w:r>
    </w:p>
    <w:p w14:paraId="717920ED" w14:textId="4165BC6C"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Scientists have reported that </w:t>
      </w:r>
      <w:r w:rsidRPr="00145652">
        <w:rPr>
          <w:rStyle w:val="StyleUnderline"/>
          <w:rFonts w:asciiTheme="minorHAnsi" w:hAnsiTheme="minorHAnsi" w:cstheme="minorHAnsi"/>
        </w:rPr>
        <w:t>a large ozone hole over the Antarctic is slowly</w:t>
      </w:r>
      <w:r w:rsidRPr="0078303B">
        <w:rPr>
          <w:rStyle w:val="StyleUnderline"/>
          <w:rFonts w:asciiTheme="minorHAnsi" w:hAnsiTheme="minorHAnsi" w:cstheme="minorHAnsi"/>
        </w:rPr>
        <w:t xml:space="preserve"> beginning to recover amid international efforts to limit the </w:t>
      </w:r>
      <w:proofErr w:type="gramStart"/>
      <w:r w:rsidRPr="0078303B">
        <w:rPr>
          <w:rStyle w:val="StyleUnderline"/>
          <w:rFonts w:asciiTheme="minorHAnsi" w:hAnsiTheme="minorHAnsi" w:cstheme="minorHAnsi"/>
        </w:rPr>
        <w:t>amount</w:t>
      </w:r>
      <w:proofErr w:type="gramEnd"/>
      <w:r w:rsidRPr="0078303B">
        <w:rPr>
          <w:rStyle w:val="StyleUnderline"/>
          <w:rFonts w:asciiTheme="minorHAnsi" w:hAnsiTheme="minorHAnsi" w:cstheme="minorHAnsi"/>
        </w:rPr>
        <w:t xml:space="preserve"> of ozone-depleting substances belched out by mankind.</w:t>
      </w:r>
    </w:p>
    <w:p w14:paraId="4EF12A25"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FW</w:t>
      </w:r>
    </w:p>
    <w:p w14:paraId="14EAA5A3" w14:textId="77777777" w:rsidR="00FE43D2" w:rsidRPr="000976D4" w:rsidRDefault="00FE43D2" w:rsidP="00FE43D2">
      <w:pPr>
        <w:pStyle w:val="Heading4"/>
        <w:rPr>
          <w:rFonts w:asciiTheme="minorHAnsi" w:hAnsiTheme="minorHAnsi" w:cstheme="minorHAnsi"/>
        </w:rPr>
      </w:pPr>
      <w:r>
        <w:rPr>
          <w:rFonts w:asciiTheme="minorHAnsi" w:hAnsiTheme="minorHAnsi" w:cstheme="minorHAnsi"/>
        </w:rPr>
        <w:t xml:space="preserve">[1] </w:t>
      </w:r>
      <w:r w:rsidRPr="000976D4">
        <w:rPr>
          <w:rFonts w:asciiTheme="minorHAnsi" w:hAnsiTheme="minorHAnsi" w:cstheme="minorHAnsi"/>
        </w:rPr>
        <w:t xml:space="preserve">We can’t obtain evidence of </w:t>
      </w:r>
      <w:r w:rsidRPr="000976D4">
        <w:rPr>
          <w:rFonts w:asciiTheme="minorHAnsi" w:hAnsiTheme="minorHAnsi" w:cstheme="minorHAnsi"/>
          <w:u w:val="single"/>
        </w:rPr>
        <w:t>goodness without desire</w:t>
      </w:r>
      <w:r w:rsidRPr="000976D4">
        <w:rPr>
          <w:rFonts w:asciiTheme="minorHAnsi" w:hAnsiTheme="minorHAnsi" w:cstheme="minorHAnsi"/>
        </w:rPr>
        <w:t xml:space="preserve"> – </w:t>
      </w:r>
      <w:proofErr w:type="spellStart"/>
      <w:r w:rsidRPr="000976D4">
        <w:rPr>
          <w:rFonts w:asciiTheme="minorHAnsi" w:hAnsiTheme="minorHAnsi" w:cstheme="minorHAnsi"/>
        </w:rPr>
        <w:t>aposteriori</w:t>
      </w:r>
      <w:proofErr w:type="spellEnd"/>
      <w:r w:rsidRPr="000976D4">
        <w:rPr>
          <w:rFonts w:asciiTheme="minorHAnsi" w:hAnsiTheme="minorHAnsi" w:cstheme="minorHAnsi"/>
        </w:rPr>
        <w:t xml:space="preserve"> knowledge outweighs.</w:t>
      </w:r>
    </w:p>
    <w:p w14:paraId="08E109AD" w14:textId="77777777" w:rsidR="00FE43D2" w:rsidRPr="000976D4" w:rsidRDefault="00FE43D2" w:rsidP="00FE43D2">
      <w:pPr>
        <w:rPr>
          <w:rStyle w:val="Style13ptBold"/>
          <w:rFonts w:asciiTheme="minorHAnsi" w:hAnsiTheme="minorHAnsi" w:cstheme="minorHAnsi"/>
        </w:rPr>
      </w:pPr>
      <w:r w:rsidRPr="000976D4">
        <w:rPr>
          <w:rStyle w:val="Style13ptBold"/>
          <w:rFonts w:asciiTheme="minorHAnsi" w:hAnsiTheme="minorHAnsi" w:cstheme="minorHAnsi"/>
        </w:rPr>
        <w:t>Sayre-McCord 01</w:t>
      </w:r>
    </w:p>
    <w:p w14:paraId="3C3CF2D0" w14:textId="77777777" w:rsidR="00FE43D2" w:rsidRPr="000976D4" w:rsidRDefault="00FE43D2" w:rsidP="00FE43D2">
      <w:pPr>
        <w:rPr>
          <w:rFonts w:asciiTheme="minorHAnsi" w:hAnsiTheme="minorHAnsi" w:cstheme="minorHAnsi"/>
          <w:sz w:val="16"/>
          <w:szCs w:val="16"/>
        </w:rPr>
      </w:pPr>
      <w:r w:rsidRPr="000976D4">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29" w:history="1">
        <w:r w:rsidRPr="000976D4">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0976D4">
        <w:rPr>
          <w:rFonts w:asciiTheme="minorHAnsi" w:hAnsiTheme="minorHAnsi" w:cstheme="minorHAnsi"/>
          <w:sz w:val="16"/>
          <w:szCs w:val="16"/>
        </w:rPr>
        <w:t xml:space="preserve">, R.S. </w:t>
      </w:r>
    </w:p>
    <w:p w14:paraId="093BDB8D" w14:textId="77777777" w:rsidR="00FE43D2" w:rsidRPr="00825F00" w:rsidRDefault="00FE43D2" w:rsidP="00FE43D2">
      <w:pPr>
        <w:rPr>
          <w:rFonts w:asciiTheme="minorHAnsi" w:hAnsiTheme="minorHAnsi" w:cstheme="minorHAnsi"/>
          <w:sz w:val="16"/>
        </w:rPr>
      </w:pPr>
      <w:r w:rsidRPr="000976D4">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w:t>
      </w:r>
      <w:proofErr w:type="spellStart"/>
      <w:r w:rsidRPr="000976D4">
        <w:rPr>
          <w:rFonts w:asciiTheme="minorHAnsi" w:hAnsiTheme="minorHAnsi" w:cstheme="minorHAnsi"/>
          <w:sz w:val="16"/>
        </w:rPr>
        <w:t>mon</w:t>
      </w:r>
      <w:proofErr w:type="spellEnd"/>
      <w:r w:rsidRPr="000976D4">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976D4">
        <w:rPr>
          <w:rFonts w:asciiTheme="minorHAnsi" w:hAnsiTheme="minorHAnsi" w:cstheme="minorHAnsi"/>
          <w:b/>
          <w:bCs/>
          <w:highlight w:val="green"/>
          <w:u w:val="single"/>
        </w:rPr>
        <w:t>knowledge</w:t>
      </w:r>
      <w:r w:rsidRPr="000976D4">
        <w:rPr>
          <w:rFonts w:asciiTheme="minorHAnsi" w:hAnsiTheme="minorHAnsi" w:cstheme="minorHAnsi"/>
          <w:u w:val="single"/>
        </w:rPr>
        <w:t xml:space="preserve"> is </w:t>
      </w:r>
      <w:r w:rsidRPr="000976D4">
        <w:rPr>
          <w:rFonts w:asciiTheme="minorHAnsi" w:hAnsiTheme="minorHAnsi" w:cstheme="minorHAnsi"/>
          <w:b/>
          <w:bCs/>
          <w:highlight w:val="green"/>
          <w:u w:val="single"/>
        </w:rPr>
        <w:t>provided by</w:t>
      </w:r>
      <w:r w:rsidRPr="000976D4">
        <w:rPr>
          <w:rFonts w:asciiTheme="minorHAnsi" w:hAnsiTheme="minorHAnsi" w:cstheme="minorHAnsi"/>
          <w:u w:val="single"/>
        </w:rPr>
        <w:t xml:space="preserve"> "our </w:t>
      </w:r>
      <w:r w:rsidRPr="000976D4">
        <w:rPr>
          <w:rFonts w:asciiTheme="minorHAnsi" w:hAnsiTheme="minorHAnsi" w:cstheme="minorHAnsi"/>
          <w:b/>
          <w:bCs/>
          <w:highlight w:val="green"/>
          <w:u w:val="single"/>
        </w:rPr>
        <w:t>senses, and</w:t>
      </w:r>
      <w:r w:rsidRPr="000976D4">
        <w:rPr>
          <w:rFonts w:asciiTheme="minorHAnsi" w:hAnsiTheme="minorHAnsi" w:cstheme="minorHAnsi"/>
          <w:sz w:val="16"/>
        </w:rPr>
        <w:t xml:space="preserve"> our internal </w:t>
      </w:r>
      <w:r w:rsidRPr="000976D4">
        <w:rPr>
          <w:rFonts w:asciiTheme="minorHAnsi" w:hAnsiTheme="minorHAnsi" w:cstheme="minorHAnsi"/>
          <w:b/>
          <w:bCs/>
          <w:highlight w:val="green"/>
          <w:u w:val="single"/>
        </w:rPr>
        <w:t>consciousness.</w:t>
      </w:r>
      <w:r w:rsidRPr="000976D4">
        <w:rPr>
          <w:rFonts w:asciiTheme="minorHAnsi" w:hAnsiTheme="minorHAnsi" w:cstheme="minorHAnsi"/>
          <w:sz w:val="16"/>
        </w:rPr>
        <w:t xml:space="preserve">" Mill's suggestion is that, when it comes to the first principles of conduct, </w:t>
      </w:r>
      <w:r w:rsidRPr="000976D4">
        <w:rPr>
          <w:rFonts w:asciiTheme="minorHAnsi" w:hAnsiTheme="minorHAnsi" w:cstheme="minorHAnsi"/>
          <w:highlight w:val="green"/>
          <w:u w:val="single"/>
        </w:rPr>
        <w:t>desire play the same</w:t>
      </w:r>
      <w:r w:rsidRPr="000976D4">
        <w:rPr>
          <w:rFonts w:asciiTheme="minorHAnsi" w:hAnsiTheme="minorHAnsi" w:cstheme="minorHAnsi"/>
          <w:u w:val="single"/>
        </w:rPr>
        <w:t xml:space="preserve"> epistemic </w:t>
      </w:r>
      <w:r w:rsidRPr="000976D4">
        <w:rPr>
          <w:rFonts w:asciiTheme="minorHAnsi" w:hAnsiTheme="minorHAnsi" w:cstheme="minorHAnsi"/>
          <w:highlight w:val="green"/>
          <w:u w:val="single"/>
        </w:rPr>
        <w:t>role that</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senses play</w:t>
      </w:r>
      <w:r w:rsidRPr="000976D4">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0976D4">
        <w:rPr>
          <w:rFonts w:asciiTheme="minorHAnsi" w:hAnsiTheme="minorHAnsi" w:cstheme="minorHAnsi"/>
          <w:u w:val="single"/>
        </w:rPr>
        <w:t>the evidence we have for our judgments concerning value traces back to what is desired, to the content of our desires.</w:t>
      </w:r>
      <w:r w:rsidRPr="000976D4">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0976D4">
        <w:rPr>
          <w:rFonts w:asciiTheme="minorHAnsi" w:hAnsiTheme="minorHAnsi" w:cstheme="minorHAnsi"/>
          <w:u w:val="single"/>
        </w:rPr>
        <w:t xml:space="preserve">When we are having sensations of red, </w:t>
      </w:r>
      <w:r w:rsidRPr="000976D4">
        <w:rPr>
          <w:rFonts w:asciiTheme="minorHAnsi" w:hAnsiTheme="minorHAnsi" w:cstheme="minorHAnsi"/>
          <w:highlight w:val="green"/>
          <w:u w:val="single"/>
        </w:rPr>
        <w:t>when what we are looking at appears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w:t>
      </w:r>
      <w:r w:rsidRPr="000976D4">
        <w:rPr>
          <w:rFonts w:asciiTheme="minorHAnsi" w:hAnsiTheme="minorHAnsi" w:cstheme="minorHAnsi"/>
          <w:highlight w:val="green"/>
          <w:u w:val="single"/>
        </w:rPr>
        <w:t>the thing is red.</w:t>
      </w:r>
      <w:r w:rsidRPr="000976D4">
        <w:rPr>
          <w:rFonts w:asciiTheme="minorHAnsi" w:hAnsiTheme="minorHAnsi" w:cstheme="minorHAnsi"/>
          <w:u w:val="single"/>
        </w:rPr>
        <w:t xml:space="preserve"> Moreover, </w:t>
      </w:r>
      <w:r w:rsidRPr="000976D4">
        <w:rPr>
          <w:rFonts w:asciiTheme="minorHAnsi" w:hAnsiTheme="minorHAnsi" w:cstheme="minorHAnsi"/>
          <w:highlight w:val="green"/>
          <w:u w:val="single"/>
        </w:rPr>
        <w:t>if things never looked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could never get ev</w:t>
      </w:r>
      <w:r w:rsidRPr="000976D4">
        <w:rPr>
          <w:rFonts w:asciiTheme="minorHAnsi" w:hAnsiTheme="minorHAnsi" w:cstheme="minorHAnsi"/>
          <w:u w:val="single"/>
        </w:rPr>
        <w:t xml:space="preserve">idence that </w:t>
      </w:r>
      <w:r w:rsidRPr="000976D4">
        <w:rPr>
          <w:rFonts w:asciiTheme="minorHAnsi" w:hAnsiTheme="minorHAnsi" w:cstheme="minorHAnsi"/>
          <w:highlight w:val="green"/>
          <w:u w:val="single"/>
        </w:rPr>
        <w:t>things were red</w:t>
      </w:r>
      <w:r w:rsidRPr="000976D4">
        <w:rPr>
          <w:rFonts w:asciiTheme="minorHAnsi" w:hAnsiTheme="minorHAnsi" w:cstheme="minorHAnsi"/>
          <w:u w:val="single"/>
        </w:rPr>
        <w:t>, and would indeed never have developed the concept of redness.</w:t>
      </w:r>
      <w:r w:rsidRPr="000976D4">
        <w:rPr>
          <w:rFonts w:asciiTheme="minorHAnsi" w:hAnsiTheme="minorHAnsi" w:cstheme="minorHAnsi"/>
          <w:sz w:val="16"/>
        </w:rPr>
        <w:t xml:space="preserve"> Similarly, </w:t>
      </w:r>
      <w:r w:rsidRPr="000976D4">
        <w:rPr>
          <w:rFonts w:asciiTheme="minorHAnsi" w:hAnsiTheme="minorHAnsi" w:cstheme="minorHAnsi"/>
          <w:u w:val="single"/>
        </w:rPr>
        <w:t>when we are desiring things</w:t>
      </w:r>
      <w:r w:rsidRPr="000976D4">
        <w:rPr>
          <w:rFonts w:asciiTheme="minorHAnsi" w:hAnsiTheme="minorHAnsi" w:cstheme="minorHAnsi"/>
          <w:sz w:val="16"/>
        </w:rPr>
        <w:t xml:space="preserve">, when what we are considering appears good to us, </w:t>
      </w:r>
      <w:r w:rsidRPr="000976D4">
        <w:rPr>
          <w:rFonts w:asciiTheme="minorHAnsi" w:hAnsiTheme="minorHAnsi" w:cstheme="minorHAnsi"/>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the thing is good. Moreover, </w:t>
      </w:r>
      <w:r w:rsidRPr="000976D4">
        <w:rPr>
          <w:rFonts w:asciiTheme="minorHAnsi" w:hAnsiTheme="minorHAnsi" w:cstheme="minorHAnsi"/>
          <w:b/>
          <w:bCs/>
          <w:highlight w:val="green"/>
          <w:u w:val="single"/>
        </w:rPr>
        <w:t>if we never desired</w:t>
      </w:r>
      <w:r w:rsidRPr="000976D4">
        <w:rPr>
          <w:rFonts w:asciiTheme="minorHAnsi" w:hAnsiTheme="minorHAnsi" w:cstheme="minorHAnsi"/>
          <w:u w:val="single"/>
        </w:rPr>
        <w:t xml:space="preserve"> things, </w:t>
      </w:r>
      <w:r w:rsidRPr="000976D4">
        <w:rPr>
          <w:rFonts w:asciiTheme="minorHAnsi" w:hAnsiTheme="minorHAnsi" w:cstheme="minorHAnsi"/>
          <w:b/>
          <w:bCs/>
          <w:highlight w:val="green"/>
          <w:u w:val="single"/>
        </w:rPr>
        <w:t>we could never get evidence</w:t>
      </w:r>
      <w:r w:rsidRPr="000976D4">
        <w:rPr>
          <w:rFonts w:asciiTheme="minorHAnsi" w:hAnsiTheme="minorHAnsi" w:cstheme="minorHAnsi"/>
          <w:u w:val="single"/>
        </w:rPr>
        <w:t xml:space="preserve"> that </w:t>
      </w:r>
      <w:r w:rsidRPr="000976D4">
        <w:rPr>
          <w:rFonts w:asciiTheme="minorHAnsi" w:hAnsiTheme="minorHAnsi" w:cstheme="minorHAnsi"/>
          <w:b/>
          <w:bCs/>
          <w:highlight w:val="green"/>
          <w:u w:val="single"/>
        </w:rPr>
        <w:t>things were good, and</w:t>
      </w:r>
      <w:r w:rsidRPr="000976D4">
        <w:rPr>
          <w:rFonts w:asciiTheme="minorHAnsi" w:hAnsiTheme="minorHAnsi" w:cstheme="minorHAnsi"/>
          <w:u w:val="single"/>
        </w:rPr>
        <w:t xml:space="preserve"> would indeed </w:t>
      </w:r>
      <w:r w:rsidRPr="000976D4">
        <w:rPr>
          <w:rFonts w:asciiTheme="minorHAnsi" w:hAnsiTheme="minorHAnsi" w:cstheme="minorHAnsi"/>
          <w:b/>
          <w:bCs/>
          <w:highlight w:val="green"/>
          <w:u w:val="single"/>
        </w:rPr>
        <w:t>never have developed</w:t>
      </w:r>
      <w:r w:rsidRPr="000976D4">
        <w:rPr>
          <w:rFonts w:asciiTheme="minorHAnsi" w:hAnsiTheme="minorHAnsi" w:cstheme="minorHAnsi"/>
          <w:u w:val="single"/>
        </w:rPr>
        <w:t xml:space="preserve"> the concept of </w:t>
      </w:r>
      <w:r w:rsidRPr="000976D4">
        <w:rPr>
          <w:rFonts w:asciiTheme="minorHAnsi" w:hAnsiTheme="minorHAnsi" w:cstheme="minorHAnsi"/>
          <w:b/>
          <w:bCs/>
          <w:highlight w:val="green"/>
          <w:u w:val="single"/>
        </w:rPr>
        <w:t>value.</w:t>
      </w:r>
      <w:r w:rsidRPr="000976D4">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0976D4">
        <w:rPr>
          <w:rFonts w:asciiTheme="minorHAnsi" w:hAnsiTheme="minorHAnsi" w:cstheme="minorHAnsi"/>
          <w:u w:val="single"/>
        </w:rPr>
        <w:t xml:space="preserve">we have the concepts, evidence, and knowledge we do only thanks to our having experiences of a certain sort. </w:t>
      </w:r>
      <w:r w:rsidRPr="000976D4">
        <w:rPr>
          <w:rFonts w:asciiTheme="minorHAnsi" w:hAnsiTheme="minorHAnsi" w:cstheme="minorHAnsi"/>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absence of</w:t>
      </w:r>
      <w:r w:rsidRPr="000976D4">
        <w:rPr>
          <w:rFonts w:asciiTheme="minorHAnsi" w:hAnsiTheme="minorHAnsi" w:cstheme="minorHAnsi"/>
          <w:u w:val="single"/>
        </w:rPr>
        <w:t xml:space="preserve"> the relevant </w:t>
      </w:r>
      <w:r w:rsidRPr="000976D4">
        <w:rPr>
          <w:rFonts w:asciiTheme="minorHAnsi" w:hAnsiTheme="minorHAnsi" w:cstheme="minorHAnsi"/>
          <w:highlight w:val="green"/>
          <w:u w:val="single"/>
        </w:rPr>
        <w:t>experiences</w:t>
      </w:r>
      <w:r w:rsidRPr="000976D4">
        <w:rPr>
          <w:rFonts w:asciiTheme="minorHAnsi" w:hAnsiTheme="minorHAnsi" w:cstheme="minorHAnsi"/>
          <w:u w:val="single"/>
        </w:rPr>
        <w:t>, he holds</w:t>
      </w:r>
      <w:r w:rsidRPr="000976D4">
        <w:rPr>
          <w:rFonts w:asciiTheme="minorHAnsi" w:hAnsiTheme="minorHAnsi" w:cstheme="minorHAnsi"/>
          <w:sz w:val="16"/>
        </w:rPr>
        <w:t xml:space="preserve"> (with other empiricists), </w:t>
      </w:r>
      <w:r w:rsidRPr="000976D4">
        <w:rPr>
          <w:rFonts w:asciiTheme="minorHAnsi" w:hAnsiTheme="minorHAnsi" w:cstheme="minorHAnsi"/>
          <w:highlight w:val="green"/>
          <w:u w:val="single"/>
        </w:rPr>
        <w:t>we would not only lack</w:t>
      </w:r>
      <w:r w:rsidRPr="000976D4">
        <w:rPr>
          <w:rFonts w:asciiTheme="minorHAnsi" w:hAnsiTheme="minorHAnsi" w:cstheme="minorHAnsi"/>
          <w:u w:val="single"/>
        </w:rPr>
        <w:t xml:space="preserve"> the required </w:t>
      </w:r>
      <w:r w:rsidRPr="000976D4">
        <w:rPr>
          <w:rFonts w:asciiTheme="minorHAnsi" w:hAnsiTheme="minorHAnsi" w:cstheme="minorHAnsi"/>
          <w:highlight w:val="green"/>
          <w:u w:val="single"/>
        </w:rPr>
        <w:t>evidence for</w:t>
      </w:r>
      <w:r w:rsidRPr="000976D4">
        <w:rPr>
          <w:rFonts w:asciiTheme="minorHAnsi" w:hAnsiTheme="minorHAnsi" w:cstheme="minorHAnsi"/>
          <w:u w:val="single"/>
        </w:rPr>
        <w:t xml:space="preserve"> our </w:t>
      </w:r>
      <w:r w:rsidRPr="000976D4">
        <w:rPr>
          <w:rFonts w:asciiTheme="minorHAnsi" w:hAnsiTheme="minorHAnsi" w:cstheme="minorHAnsi"/>
          <w:highlight w:val="green"/>
          <w:u w:val="single"/>
        </w:rPr>
        <w:t xml:space="preserve">judgments, </w:t>
      </w:r>
      <w:proofErr w:type="gramStart"/>
      <w:r w:rsidRPr="000976D4">
        <w:rPr>
          <w:rFonts w:asciiTheme="minorHAnsi" w:hAnsiTheme="minorHAnsi" w:cstheme="minorHAnsi"/>
          <w:highlight w:val="green"/>
          <w:u w:val="single"/>
        </w:rPr>
        <w:t>we would</w:t>
      </w:r>
      <w:proofErr w:type="gramEnd"/>
      <w:r w:rsidRPr="000976D4">
        <w:rPr>
          <w:rFonts w:asciiTheme="minorHAnsi" w:hAnsiTheme="minorHAnsi" w:cstheme="minorHAnsi"/>
          <w:highlight w:val="green"/>
          <w:u w:val="single"/>
        </w:rPr>
        <w:t xml:space="preserve"> lack</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 xml:space="preserve">capacity </w:t>
      </w:r>
      <w:r w:rsidRPr="000976D4">
        <w:rPr>
          <w:rFonts w:asciiTheme="minorHAnsi" w:hAnsiTheme="minorHAnsi" w:cstheme="minorHAnsi"/>
          <w:u w:val="single"/>
        </w:rPr>
        <w:t xml:space="preserve">to make the judgments in the first place. </w:t>
      </w:r>
      <w:r w:rsidRPr="000976D4">
        <w:rPr>
          <w:rFonts w:asciiTheme="minorHAnsi" w:hAnsiTheme="minorHAnsi" w:cstheme="minorHAnsi"/>
          <w:b/>
          <w:bCs/>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b/>
          <w:bCs/>
          <w:highlight w:val="green"/>
          <w:u w:val="single"/>
        </w:rPr>
        <w:t>presence of</w:t>
      </w:r>
      <w:r w:rsidRPr="000976D4">
        <w:rPr>
          <w:rFonts w:asciiTheme="minorHAnsi" w:hAnsiTheme="minorHAnsi" w:cstheme="minorHAnsi"/>
          <w:u w:val="single"/>
        </w:rPr>
        <w:t xml:space="preserve"> the relevant </w:t>
      </w:r>
      <w:r w:rsidRPr="000976D4">
        <w:rPr>
          <w:rFonts w:asciiTheme="minorHAnsi" w:hAnsiTheme="minorHAnsi" w:cstheme="minorHAnsi"/>
          <w:b/>
          <w:bCs/>
          <w:highlight w:val="green"/>
          <w:u w:val="single"/>
        </w:rPr>
        <w:t>experience</w:t>
      </w:r>
      <w:r w:rsidRPr="000976D4">
        <w:rPr>
          <w:rFonts w:asciiTheme="minorHAnsi" w:hAnsiTheme="minorHAnsi" w:cstheme="minorHAnsi"/>
          <w:u w:val="single"/>
        </w:rPr>
        <w:t xml:space="preserve">s, though, </w:t>
      </w:r>
      <w:r w:rsidRPr="000976D4">
        <w:rPr>
          <w:rFonts w:asciiTheme="minorHAnsi" w:hAnsiTheme="minorHAnsi" w:cstheme="minorHAnsi"/>
          <w:b/>
          <w:bCs/>
          <w:highlight w:val="green"/>
          <w:u w:val="single"/>
        </w:rPr>
        <w:t>we have</w:t>
      </w:r>
      <w:r w:rsidRPr="000976D4">
        <w:rPr>
          <w:rFonts w:asciiTheme="minorHAnsi" w:hAnsiTheme="minorHAnsi" w:cstheme="minorHAnsi"/>
          <w:u w:val="single"/>
        </w:rPr>
        <w:t xml:space="preserve"> both the concepts and the required </w:t>
      </w:r>
      <w:r w:rsidRPr="000976D4">
        <w:rPr>
          <w:rFonts w:asciiTheme="minorHAnsi" w:hAnsiTheme="minorHAnsi" w:cstheme="minorHAnsi"/>
          <w:b/>
          <w:bCs/>
          <w:highlight w:val="green"/>
          <w:u w:val="single"/>
        </w:rPr>
        <w:t>evidence</w:t>
      </w:r>
      <w:r w:rsidRPr="000976D4">
        <w:rPr>
          <w:rFonts w:asciiTheme="minorHAnsi" w:hAnsiTheme="minorHAnsi" w:cstheme="minorHAnsi"/>
          <w:sz w:val="16"/>
        </w:rPr>
        <w:t xml:space="preserve"> -- "not only all the proof which the case admits of, but all which it is possible to require."36</w:t>
      </w:r>
    </w:p>
    <w:p w14:paraId="5862565C" w14:textId="77777777" w:rsidR="00FE43D2" w:rsidRPr="000976D4" w:rsidRDefault="00FE43D2" w:rsidP="00FE43D2">
      <w:pPr>
        <w:pStyle w:val="Heading4"/>
        <w:rPr>
          <w:rFonts w:asciiTheme="minorHAnsi" w:hAnsiTheme="minorHAnsi" w:cstheme="minorHAnsi"/>
        </w:rPr>
      </w:pPr>
      <w:r>
        <w:rPr>
          <w:rFonts w:asciiTheme="minorHAnsi" w:hAnsiTheme="minorHAnsi" w:cstheme="minorHAnsi"/>
        </w:rPr>
        <w:t xml:space="preserve">[2] </w:t>
      </w:r>
      <w:r w:rsidRPr="000976D4">
        <w:rPr>
          <w:rFonts w:asciiTheme="minorHAnsi" w:hAnsiTheme="minorHAnsi" w:cstheme="minorHAnsi"/>
        </w:rPr>
        <w:t xml:space="preserve">Pleasure and pain are </w:t>
      </w:r>
      <w:r w:rsidRPr="000976D4">
        <w:rPr>
          <w:rFonts w:asciiTheme="minorHAnsi" w:hAnsiTheme="minorHAnsi" w:cstheme="minorHAnsi"/>
          <w:u w:val="single"/>
        </w:rPr>
        <w:t>intrinsic value</w:t>
      </w:r>
      <w:r w:rsidRPr="000976D4">
        <w:rPr>
          <w:rFonts w:asciiTheme="minorHAnsi" w:hAnsiTheme="minorHAnsi" w:cstheme="minorHAnsi"/>
        </w:rPr>
        <w:t xml:space="preserve"> and </w:t>
      </w:r>
      <w:r w:rsidRPr="000976D4">
        <w:rPr>
          <w:rFonts w:asciiTheme="minorHAnsi" w:hAnsiTheme="minorHAnsi" w:cstheme="minorHAnsi"/>
          <w:u w:val="single"/>
        </w:rPr>
        <w:t>disvalue</w:t>
      </w:r>
      <w:r w:rsidRPr="000976D4">
        <w:rPr>
          <w:rFonts w:asciiTheme="minorHAnsi" w:hAnsiTheme="minorHAnsi" w:cstheme="minorHAnsi"/>
        </w:rPr>
        <w:t xml:space="preserve"> – everything else </w:t>
      </w:r>
      <w:r w:rsidRPr="000976D4">
        <w:rPr>
          <w:rFonts w:asciiTheme="minorHAnsi" w:hAnsiTheme="minorHAnsi" w:cstheme="minorHAnsi"/>
          <w:u w:val="single"/>
        </w:rPr>
        <w:t>regresses</w:t>
      </w:r>
      <w:r w:rsidRPr="000976D4">
        <w:rPr>
          <w:rFonts w:asciiTheme="minorHAnsi" w:hAnsiTheme="minorHAnsi" w:cstheme="minorHAnsi"/>
        </w:rPr>
        <w:t xml:space="preserve">. Evolutionary knowledge is reliable – </w:t>
      </w:r>
      <w:r w:rsidRPr="000976D4">
        <w:rPr>
          <w:rFonts w:asciiTheme="minorHAnsi" w:hAnsiTheme="minorHAnsi" w:cstheme="minorHAnsi"/>
          <w:u w:val="single"/>
        </w:rPr>
        <w:t>broad consensus</w:t>
      </w:r>
      <w:r w:rsidRPr="000976D4">
        <w:rPr>
          <w:rFonts w:asciiTheme="minorHAnsi" w:hAnsiTheme="minorHAnsi" w:cstheme="minorHAnsi"/>
        </w:rPr>
        <w:t xml:space="preserve"> and </w:t>
      </w:r>
      <w:r w:rsidRPr="000976D4">
        <w:rPr>
          <w:rFonts w:asciiTheme="minorHAnsi" w:hAnsiTheme="minorHAnsi" w:cstheme="minorHAnsi"/>
          <w:u w:val="single"/>
        </w:rPr>
        <w:t>robust neuroscience</w:t>
      </w:r>
      <w:r w:rsidRPr="000976D4">
        <w:rPr>
          <w:rFonts w:asciiTheme="minorHAnsi" w:hAnsiTheme="minorHAnsi" w:cstheme="minorHAnsi"/>
        </w:rPr>
        <w:t xml:space="preserve"> prove.</w:t>
      </w:r>
    </w:p>
    <w:p w14:paraId="4F97F2B8" w14:textId="77777777" w:rsidR="00FE43D2" w:rsidRPr="000976D4" w:rsidRDefault="00FE43D2" w:rsidP="00FE43D2">
      <w:pPr>
        <w:rPr>
          <w:rStyle w:val="Style13ptBold"/>
          <w:rFonts w:asciiTheme="minorHAnsi" w:hAnsiTheme="minorHAnsi" w:cstheme="minorHAnsi"/>
        </w:rPr>
      </w:pPr>
      <w:r w:rsidRPr="000976D4">
        <w:rPr>
          <w:rStyle w:val="Style13ptBold"/>
          <w:rFonts w:asciiTheme="minorHAnsi" w:hAnsiTheme="minorHAnsi" w:cstheme="minorHAnsi"/>
        </w:rPr>
        <w:t>Blum et al. 18</w:t>
      </w:r>
    </w:p>
    <w:p w14:paraId="13475AE2" w14:textId="77777777" w:rsidR="00FE43D2" w:rsidRPr="000976D4" w:rsidRDefault="00FE43D2" w:rsidP="00FE43D2">
      <w:pPr>
        <w:rPr>
          <w:rFonts w:asciiTheme="minorHAnsi" w:hAnsiTheme="minorHAnsi" w:cstheme="minorHAnsi"/>
          <w:sz w:val="16"/>
          <w:szCs w:val="16"/>
        </w:rPr>
      </w:pPr>
      <w:r w:rsidRPr="000976D4">
        <w:rPr>
          <w:rFonts w:asciiTheme="minorHAnsi" w:hAnsiTheme="minorHAnsi" w:cstheme="minorHAnsi"/>
          <w:sz w:val="16"/>
          <w:szCs w:val="16"/>
        </w:rPr>
        <w:t xml:space="preserve">Kenneth Blum, 1Department of Psychiatry, </w:t>
      </w:r>
      <w:proofErr w:type="spellStart"/>
      <w:r w:rsidRPr="000976D4">
        <w:rPr>
          <w:rFonts w:asciiTheme="minorHAnsi" w:hAnsiTheme="minorHAnsi" w:cstheme="minorHAnsi"/>
          <w:sz w:val="16"/>
          <w:szCs w:val="16"/>
        </w:rPr>
        <w:t>Boonshoft</w:t>
      </w:r>
      <w:proofErr w:type="spellEnd"/>
      <w:r w:rsidRPr="000976D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976D4">
        <w:rPr>
          <w:rFonts w:asciiTheme="minorHAnsi" w:hAnsiTheme="minorHAnsi" w:cstheme="minorHAnsi"/>
          <w:sz w:val="16"/>
          <w:szCs w:val="16"/>
        </w:rPr>
        <w:t>Nupathways</w:t>
      </w:r>
      <w:proofErr w:type="spellEnd"/>
      <w:r w:rsidRPr="000976D4">
        <w:rPr>
          <w:rFonts w:asciiTheme="minorHAnsi" w:hAnsiTheme="minorHAnsi" w:cstheme="minorHAnsi"/>
          <w:sz w:val="16"/>
          <w:szCs w:val="16"/>
        </w:rPr>
        <w:t xml:space="preserve"> Inc., </w:t>
      </w:r>
      <w:proofErr w:type="spellStart"/>
      <w:r w:rsidRPr="000976D4">
        <w:rPr>
          <w:rFonts w:asciiTheme="minorHAnsi" w:hAnsiTheme="minorHAnsi" w:cstheme="minorHAnsi"/>
          <w:sz w:val="16"/>
          <w:szCs w:val="16"/>
        </w:rPr>
        <w:t>Innsbrook</w:t>
      </w:r>
      <w:proofErr w:type="spellEnd"/>
      <w:r w:rsidRPr="000976D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976D4">
        <w:rPr>
          <w:rFonts w:asciiTheme="minorHAnsi" w:hAnsiTheme="minorHAnsi" w:cstheme="minorHAnsi"/>
          <w:sz w:val="16"/>
          <w:szCs w:val="16"/>
        </w:rPr>
        <w:t>Lederach</w:t>
      </w:r>
      <w:proofErr w:type="spellEnd"/>
      <w:r w:rsidRPr="000976D4">
        <w:rPr>
          <w:rFonts w:asciiTheme="minorHAnsi" w:hAnsiTheme="minorHAnsi" w:cstheme="minorHAnsi"/>
          <w:sz w:val="16"/>
          <w:szCs w:val="16"/>
        </w:rPr>
        <w:t xml:space="preserve">, PA., USA 12National Human Genome Center at Howard University, Washington, DC., USA, Marjorie </w:t>
      </w:r>
      <w:proofErr w:type="spellStart"/>
      <w:r w:rsidRPr="000976D4">
        <w:rPr>
          <w:rFonts w:asciiTheme="minorHAnsi" w:hAnsiTheme="minorHAnsi" w:cstheme="minorHAnsi"/>
          <w:sz w:val="16"/>
          <w:szCs w:val="16"/>
        </w:rPr>
        <w:t>Gondré</w:t>
      </w:r>
      <w:proofErr w:type="spellEnd"/>
      <w:r w:rsidRPr="000976D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976D4">
        <w:rPr>
          <w:rFonts w:asciiTheme="minorHAnsi" w:hAnsiTheme="minorHAnsi" w:cstheme="minorHAnsi"/>
          <w:sz w:val="16"/>
          <w:szCs w:val="16"/>
        </w:rPr>
        <w:t>Modestino</w:t>
      </w:r>
      <w:proofErr w:type="spellEnd"/>
      <w:r w:rsidRPr="000976D4">
        <w:rPr>
          <w:rFonts w:asciiTheme="minorHAnsi" w:hAnsiTheme="minorHAnsi" w:cstheme="minorHAnsi"/>
          <w:sz w:val="16"/>
          <w:szCs w:val="16"/>
        </w:rPr>
        <w:t xml:space="preserve">, 14Department of Psychology, Curry College, Milton, MA, USA, Rajendra D </w:t>
      </w:r>
      <w:proofErr w:type="spellStart"/>
      <w:r w:rsidRPr="000976D4">
        <w:rPr>
          <w:rFonts w:asciiTheme="minorHAnsi" w:hAnsiTheme="minorHAnsi" w:cstheme="minorHAnsi"/>
          <w:sz w:val="16"/>
          <w:szCs w:val="16"/>
        </w:rPr>
        <w:t>Badgaiyan</w:t>
      </w:r>
      <w:proofErr w:type="spellEnd"/>
      <w:r w:rsidRPr="000976D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0976D4">
          <w:rPr>
            <w:rStyle w:val="Hyperlink"/>
            <w:rFonts w:asciiTheme="minorHAnsi" w:hAnsiTheme="minorHAnsi" w:cstheme="minorHAnsi"/>
            <w:sz w:val="16"/>
            <w:szCs w:val="16"/>
          </w:rPr>
          <w:t>https://www.ncbi.nlm.nih.gov/pmc/articles/PMC6446569/</w:t>
        </w:r>
      </w:hyperlink>
      <w:r w:rsidRPr="000976D4">
        <w:rPr>
          <w:rFonts w:asciiTheme="minorHAnsi" w:hAnsiTheme="minorHAnsi" w:cstheme="minorHAnsi"/>
          <w:sz w:val="16"/>
          <w:szCs w:val="16"/>
        </w:rPr>
        <w:t>, R.S.</w:t>
      </w:r>
    </w:p>
    <w:p w14:paraId="33764201" w14:textId="77777777" w:rsidR="00FE43D2" w:rsidRPr="00803FEA" w:rsidRDefault="00FE43D2" w:rsidP="00FE43D2">
      <w:pPr>
        <w:rPr>
          <w:rFonts w:asciiTheme="minorHAnsi" w:hAnsiTheme="minorHAnsi" w:cstheme="minorHAnsi"/>
          <w:sz w:val="16"/>
        </w:rPr>
      </w:pPr>
      <w:r w:rsidRPr="000976D4">
        <w:rPr>
          <w:rFonts w:asciiTheme="minorHAnsi" w:hAnsiTheme="minorHAnsi" w:cstheme="minorHAnsi"/>
          <w:b/>
          <w:bCs/>
          <w:highlight w:val="green"/>
          <w:u w:val="single"/>
        </w:rPr>
        <w:t>Pleasure</w:t>
      </w:r>
      <w:r w:rsidRPr="000976D4">
        <w:rPr>
          <w:rFonts w:asciiTheme="minorHAnsi" w:hAnsiTheme="minorHAnsi" w:cstheme="minorHAnsi"/>
          <w:u w:val="single"/>
        </w:rPr>
        <w:t xml:space="preserve"> is not only</w:t>
      </w:r>
      <w:r w:rsidRPr="000976D4">
        <w:rPr>
          <w:rFonts w:asciiTheme="minorHAnsi" w:hAnsiTheme="minorHAnsi" w:cstheme="minorHAnsi"/>
          <w:sz w:val="16"/>
        </w:rPr>
        <w:t xml:space="preserve"> one of the three </w:t>
      </w:r>
      <w:r w:rsidRPr="000976D4">
        <w:rPr>
          <w:rFonts w:asciiTheme="minorHAnsi" w:hAnsiTheme="minorHAnsi" w:cstheme="minorHAnsi"/>
          <w:u w:val="single"/>
        </w:rPr>
        <w:t xml:space="preserve">primary reward </w:t>
      </w:r>
      <w:proofErr w:type="gramStart"/>
      <w:r w:rsidRPr="000976D4">
        <w:rPr>
          <w:rFonts w:asciiTheme="minorHAnsi" w:hAnsiTheme="minorHAnsi" w:cstheme="minorHAnsi"/>
          <w:u w:val="single"/>
        </w:rPr>
        <w:t>functions</w:t>
      </w:r>
      <w:proofErr w:type="gramEnd"/>
      <w:r w:rsidRPr="000976D4">
        <w:rPr>
          <w:rFonts w:asciiTheme="minorHAnsi" w:hAnsiTheme="minorHAnsi" w:cstheme="minorHAnsi"/>
          <w:sz w:val="16"/>
        </w:rPr>
        <w:t xml:space="preserve"> but </w:t>
      </w:r>
      <w:r w:rsidRPr="000976D4">
        <w:rPr>
          <w:rFonts w:asciiTheme="minorHAnsi" w:hAnsiTheme="minorHAnsi" w:cstheme="minorHAnsi"/>
          <w:u w:val="single"/>
        </w:rPr>
        <w:t xml:space="preserve">it also </w:t>
      </w:r>
      <w:r w:rsidRPr="000976D4">
        <w:rPr>
          <w:rFonts w:asciiTheme="minorHAnsi" w:hAnsiTheme="minorHAnsi" w:cstheme="minorHAnsi"/>
          <w:b/>
          <w:bCs/>
          <w:highlight w:val="green"/>
          <w:u w:val="single"/>
        </w:rPr>
        <w:t>defines reward.</w:t>
      </w:r>
      <w:r w:rsidRPr="000976D4">
        <w:rPr>
          <w:rFonts w:asciiTheme="minorHAnsi" w:hAnsiTheme="minorHAnsi" w:cstheme="minorHAnsi"/>
          <w:sz w:val="16"/>
        </w:rPr>
        <w:t xml:space="preserve"> As homeostasis explains the </w:t>
      </w:r>
      <w:r w:rsidRPr="000976D4">
        <w:rPr>
          <w:rFonts w:asciiTheme="minorHAnsi" w:hAnsiTheme="minorHAnsi" w:cstheme="minorHAnsi"/>
          <w:u w:val="single"/>
        </w:rPr>
        <w:t>functions of</w:t>
      </w:r>
      <w:r w:rsidRPr="000976D4">
        <w:rPr>
          <w:rFonts w:asciiTheme="minorHAnsi" w:hAnsiTheme="minorHAnsi" w:cstheme="minorHAnsi"/>
          <w:sz w:val="16"/>
        </w:rPr>
        <w:t xml:space="preserve"> only a limited number of </w:t>
      </w:r>
      <w:r w:rsidRPr="000976D4">
        <w:rPr>
          <w:rFonts w:asciiTheme="minorHAnsi" w:hAnsiTheme="minorHAnsi" w:cstheme="minorHAnsi"/>
          <w:u w:val="single"/>
        </w:rPr>
        <w:t>rewards, the</w:t>
      </w:r>
      <w:r w:rsidRPr="000976D4">
        <w:rPr>
          <w:rFonts w:asciiTheme="minorHAnsi" w:hAnsiTheme="minorHAnsi" w:cstheme="minorHAnsi"/>
          <w:sz w:val="16"/>
        </w:rPr>
        <w:t xml:space="preserve"> principal </w:t>
      </w:r>
      <w:r w:rsidRPr="000976D4">
        <w:rPr>
          <w:rFonts w:asciiTheme="minorHAnsi" w:hAnsiTheme="minorHAnsi" w:cstheme="minorHAnsi"/>
          <w:highlight w:val="green"/>
          <w:u w:val="single"/>
        </w:rPr>
        <w:t>reason why particular stimuli</w:t>
      </w:r>
      <w:r w:rsidRPr="000976D4">
        <w:rPr>
          <w:rFonts w:asciiTheme="minorHAnsi" w:hAnsiTheme="minorHAnsi" w:cstheme="minorHAnsi"/>
          <w:u w:val="single"/>
        </w:rPr>
        <w:t xml:space="preserve">, objects, events, situations, and activities </w:t>
      </w:r>
      <w:r w:rsidRPr="000976D4">
        <w:rPr>
          <w:rFonts w:asciiTheme="minorHAnsi" w:hAnsiTheme="minorHAnsi" w:cstheme="minorHAnsi"/>
          <w:highlight w:val="green"/>
          <w:u w:val="single"/>
        </w:rPr>
        <w:t>are rewarding</w:t>
      </w:r>
      <w:r w:rsidRPr="000976D4">
        <w:rPr>
          <w:rFonts w:asciiTheme="minorHAnsi" w:hAnsiTheme="minorHAnsi" w:cstheme="minorHAnsi"/>
          <w:sz w:val="16"/>
        </w:rPr>
        <w:t xml:space="preserve"> may be </w:t>
      </w:r>
      <w:r w:rsidRPr="000976D4">
        <w:rPr>
          <w:rFonts w:asciiTheme="minorHAnsi" w:hAnsiTheme="minorHAnsi" w:cstheme="minorHAnsi"/>
          <w:highlight w:val="green"/>
          <w:u w:val="single"/>
        </w:rPr>
        <w:t>due to pleasure.</w:t>
      </w:r>
      <w:r w:rsidRPr="000976D4">
        <w:rPr>
          <w:rFonts w:asciiTheme="minorHAnsi" w:hAnsiTheme="minorHAnsi" w:cstheme="minorHAnsi"/>
          <w:sz w:val="16"/>
        </w:rPr>
        <w:t xml:space="preserve"> This applies </w:t>
      </w:r>
      <w:proofErr w:type="gramStart"/>
      <w:r w:rsidRPr="000976D4">
        <w:rPr>
          <w:rFonts w:asciiTheme="minorHAnsi" w:hAnsiTheme="minorHAnsi" w:cstheme="minorHAnsi"/>
          <w:sz w:val="16"/>
        </w:rPr>
        <w:t>first of all</w:t>
      </w:r>
      <w:proofErr w:type="gramEnd"/>
      <w:r w:rsidRPr="000976D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976D4">
        <w:rPr>
          <w:rFonts w:asciiTheme="minorHAnsi" w:hAnsiTheme="minorHAnsi" w:cstheme="minorHAnsi"/>
          <w:highlight w:val="green"/>
          <w:u w:val="single"/>
        </w:rPr>
        <w:t>Pleasure</w:t>
      </w:r>
      <w:r w:rsidRPr="000976D4">
        <w:rPr>
          <w:rFonts w:asciiTheme="minorHAnsi" w:hAnsiTheme="minorHAnsi" w:cstheme="minorHAnsi"/>
          <w:u w:val="single"/>
        </w:rPr>
        <w:t>, as the primary effect of rewards</w:t>
      </w:r>
      <w:r w:rsidRPr="000976D4">
        <w:rPr>
          <w:rFonts w:asciiTheme="minorHAnsi" w:hAnsiTheme="minorHAnsi" w:cstheme="minorHAnsi"/>
          <w:sz w:val="16"/>
        </w:rPr>
        <w:t xml:space="preserve">, drives the prime reward functions of learning, approach behavior, and decision making and </w:t>
      </w:r>
      <w:r w:rsidRPr="000976D4">
        <w:rPr>
          <w:rFonts w:asciiTheme="minorHAnsi" w:hAnsiTheme="minorHAnsi" w:cstheme="minorHAnsi"/>
          <w:highlight w:val="green"/>
          <w:u w:val="single"/>
        </w:rPr>
        <w:t xml:space="preserve">provides the </w:t>
      </w:r>
      <w:r w:rsidRPr="000976D4">
        <w:rPr>
          <w:rFonts w:asciiTheme="minorHAnsi" w:hAnsiTheme="minorHAnsi" w:cstheme="minorHAnsi"/>
          <w:b/>
          <w:bCs/>
          <w:highlight w:val="green"/>
          <w:u w:val="single"/>
        </w:rPr>
        <w:t>basis for hedonic theories</w:t>
      </w:r>
      <w:r w:rsidRPr="000976D4">
        <w:rPr>
          <w:rFonts w:asciiTheme="minorHAnsi" w:hAnsiTheme="minorHAnsi" w:cstheme="minorHAnsi"/>
          <w:u w:val="single"/>
        </w:rPr>
        <w:t xml:space="preserve"> of reward function. </w:t>
      </w:r>
      <w:r w:rsidRPr="000976D4">
        <w:rPr>
          <w:rFonts w:asciiTheme="minorHAnsi" w:hAnsiTheme="minorHAnsi" w:cstheme="minorHAnsi"/>
          <w:highlight w:val="green"/>
          <w:u w:val="single"/>
        </w:rPr>
        <w:t>We are attracted by</w:t>
      </w:r>
      <w:r w:rsidRPr="000976D4">
        <w:rPr>
          <w:rFonts w:asciiTheme="minorHAnsi" w:hAnsiTheme="minorHAnsi" w:cstheme="minorHAnsi"/>
          <w:sz w:val="16"/>
        </w:rPr>
        <w:t xml:space="preserve"> most </w:t>
      </w:r>
      <w:r w:rsidRPr="000976D4">
        <w:rPr>
          <w:rFonts w:asciiTheme="minorHAnsi" w:hAnsiTheme="minorHAnsi" w:cstheme="minorHAnsi"/>
          <w:highlight w:val="green"/>
          <w:u w:val="single"/>
        </w:rPr>
        <w:t>rewards</w:t>
      </w:r>
      <w:r w:rsidRPr="000976D4">
        <w:rPr>
          <w:rFonts w:asciiTheme="minorHAnsi" w:hAnsiTheme="minorHAnsi" w:cstheme="minorHAnsi"/>
          <w:u w:val="single"/>
        </w:rPr>
        <w:t xml:space="preserve"> and exert intense efforts to obtain them</w:t>
      </w:r>
      <w:r w:rsidRPr="000976D4">
        <w:rPr>
          <w:rFonts w:asciiTheme="minorHAnsi" w:hAnsiTheme="minorHAnsi" w:cstheme="minorHAnsi"/>
          <w:sz w:val="16"/>
        </w:rPr>
        <w:t xml:space="preserve">, just </w:t>
      </w:r>
      <w:r w:rsidRPr="000976D4">
        <w:rPr>
          <w:rFonts w:asciiTheme="minorHAnsi" w:hAnsiTheme="minorHAnsi" w:cstheme="minorHAnsi"/>
          <w:highlight w:val="green"/>
          <w:u w:val="single"/>
        </w:rPr>
        <w:t>because they are enjoyable</w:t>
      </w:r>
      <w:r w:rsidRPr="000976D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976D4">
        <w:rPr>
          <w:rFonts w:asciiTheme="minorHAnsi" w:hAnsiTheme="minorHAnsi" w:cstheme="minorHAnsi"/>
          <w:u w:val="single"/>
        </w:rPr>
        <w:t>using both humans and detailed invasive brain analysis of animals has discovered some critical ways that the brain processes pleasure</w:t>
      </w:r>
      <w:r w:rsidRPr="000976D4">
        <w:rPr>
          <w:rFonts w:asciiTheme="minorHAnsi" w:hAnsiTheme="minorHAnsi" w:cstheme="minorHAnsi"/>
          <w:sz w:val="16"/>
        </w:rPr>
        <w:t xml:space="preserve"> [14]. </w:t>
      </w:r>
      <w:r w:rsidRPr="000976D4">
        <w:rPr>
          <w:rFonts w:asciiTheme="minorHAnsi" w:hAnsiTheme="minorHAnsi" w:cstheme="minorHAnsi"/>
          <w:u w:val="single"/>
        </w:rPr>
        <w:t>Pleasure as a hallmark of reward is sufficient for defining a reward</w:t>
      </w:r>
      <w:r w:rsidRPr="000976D4">
        <w:rPr>
          <w:rFonts w:asciiTheme="minorHAnsi" w:hAnsiTheme="minorHAnsi" w:cstheme="minorHAnsi"/>
          <w:sz w:val="16"/>
        </w:rPr>
        <w:t xml:space="preserve">, but it may not be necessary. </w:t>
      </w:r>
      <w:r w:rsidRPr="000976D4">
        <w:rPr>
          <w:rFonts w:asciiTheme="minorHAnsi" w:hAnsiTheme="minorHAnsi" w:cstheme="minorHAnsi"/>
          <w:u w:val="single"/>
        </w:rPr>
        <w:t>A reward may generate positive</w:t>
      </w:r>
      <w:r w:rsidRPr="000976D4">
        <w:rPr>
          <w:rFonts w:asciiTheme="minorHAnsi" w:hAnsiTheme="minorHAnsi" w:cstheme="minorHAnsi"/>
          <w:sz w:val="16"/>
        </w:rPr>
        <w:t xml:space="preserve"> learning and approach </w:t>
      </w:r>
      <w:r w:rsidRPr="000976D4">
        <w:rPr>
          <w:rFonts w:asciiTheme="minorHAnsi" w:hAnsiTheme="minorHAnsi" w:cstheme="minorHAnsi"/>
          <w:u w:val="single"/>
        </w:rPr>
        <w:t>behavior</w:t>
      </w:r>
      <w:r w:rsidRPr="000976D4">
        <w:rPr>
          <w:rFonts w:asciiTheme="minorHAnsi" w:hAnsiTheme="minorHAnsi" w:cstheme="minorHAnsi"/>
          <w:sz w:val="16"/>
        </w:rPr>
        <w:t xml:space="preserve"> simply </w:t>
      </w:r>
      <w:r w:rsidRPr="000976D4">
        <w:rPr>
          <w:rFonts w:asciiTheme="minorHAnsi" w:hAnsiTheme="minorHAnsi" w:cstheme="minorHAnsi"/>
          <w:u w:val="single"/>
        </w:rPr>
        <w:t>because it contains substances that are essential for body function.</w:t>
      </w:r>
      <w:r w:rsidRPr="000976D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976D4">
        <w:rPr>
          <w:rFonts w:asciiTheme="minorHAnsi" w:hAnsiTheme="minorHAnsi" w:cstheme="minorHAnsi"/>
          <w:u w:val="single"/>
        </w:rPr>
        <w:t>evolution and its basic principles found</w:t>
      </w:r>
      <w:r w:rsidRPr="000976D4">
        <w:rPr>
          <w:rFonts w:asciiTheme="minorHAnsi" w:hAnsiTheme="minorHAnsi" w:cstheme="minorHAnsi"/>
          <w:sz w:val="16"/>
        </w:rPr>
        <w:t xml:space="preserve"> various </w:t>
      </w:r>
      <w:r w:rsidRPr="000976D4">
        <w:rPr>
          <w:rFonts w:asciiTheme="minorHAnsi" w:hAnsiTheme="minorHAnsi" w:cstheme="minorHAnsi"/>
          <w:u w:val="single"/>
        </w:rPr>
        <w:t>mechanisms that steer behavior and biological development.</w:t>
      </w:r>
      <w:r w:rsidRPr="000976D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313D9">
        <w:rPr>
          <w:rFonts w:asciiTheme="minorHAnsi" w:hAnsiTheme="minorHAnsi" w:cstheme="minorHAnsi"/>
          <w:b/>
          <w:bCs/>
          <w:u w:val="single"/>
        </w:rPr>
        <w:t>organisms are</w:t>
      </w:r>
      <w:r w:rsidRPr="008313D9">
        <w:rPr>
          <w:rFonts w:asciiTheme="minorHAnsi" w:hAnsiTheme="minorHAnsi" w:cstheme="minorHAnsi"/>
          <w:u w:val="single"/>
        </w:rPr>
        <w:t xml:space="preserve"> the </w:t>
      </w:r>
      <w:r w:rsidRPr="008313D9">
        <w:rPr>
          <w:rFonts w:asciiTheme="minorHAnsi" w:hAnsiTheme="minorHAnsi" w:cstheme="minorHAnsi"/>
          <w:b/>
          <w:bCs/>
          <w:u w:val="single"/>
        </w:rPr>
        <w:t>result of evolutionary competition.</w:t>
      </w:r>
      <w:r w:rsidRPr="008313D9">
        <w:rPr>
          <w:rFonts w:asciiTheme="minorHAnsi" w:hAnsiTheme="minorHAnsi" w:cstheme="minorHAnsi"/>
          <w:sz w:val="16"/>
        </w:rPr>
        <w:t xml:space="preserve"> In fact, Richard </w:t>
      </w:r>
      <w:r w:rsidRPr="008313D9">
        <w:rPr>
          <w:rFonts w:asciiTheme="minorHAnsi" w:hAnsiTheme="minorHAnsi" w:cstheme="minorHAnsi"/>
          <w:u w:val="single"/>
        </w:rPr>
        <w:t>Dawkins stresses gene survival and propagation as the basic mechanism of life</w:t>
      </w:r>
      <w:r w:rsidRPr="008313D9">
        <w:rPr>
          <w:rFonts w:asciiTheme="minorHAnsi" w:hAnsiTheme="minorHAnsi" w:cstheme="minorHAnsi"/>
          <w:sz w:val="16"/>
        </w:rPr>
        <w:t xml:space="preserve"> [20]. Only genes that lead to </w:t>
      </w:r>
      <w:r w:rsidRPr="008313D9">
        <w:rPr>
          <w:rFonts w:asciiTheme="minorHAnsi" w:hAnsiTheme="minorHAnsi" w:cstheme="minorHAnsi"/>
          <w:u w:val="single"/>
        </w:rPr>
        <w:t>the fittest phenotype will make it.</w:t>
      </w:r>
      <w:r w:rsidRPr="008313D9">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313D9">
        <w:rPr>
          <w:rFonts w:asciiTheme="minorHAnsi" w:hAnsiTheme="minorHAnsi" w:cstheme="minorHAnsi"/>
          <w:u w:val="single"/>
        </w:rPr>
        <w:t>the ultimate, distal function of rewards is to increase evolutionary fitness</w:t>
      </w:r>
      <w:r w:rsidRPr="008313D9">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313D9">
        <w:rPr>
          <w:rFonts w:asciiTheme="minorHAnsi" w:hAnsiTheme="minorHAnsi" w:cstheme="minorHAnsi"/>
          <w:u w:val="single"/>
        </w:rPr>
        <w:t>Behavioral reward functions have evolved to help individuals to survive and propagate their genes</w:t>
      </w:r>
      <w:r w:rsidRPr="008313D9">
        <w:rPr>
          <w:rFonts w:asciiTheme="minorHAnsi" w:hAnsiTheme="minorHAnsi" w:cstheme="minorHAnsi"/>
          <w:sz w:val="16"/>
        </w:rPr>
        <w:t xml:space="preserve">. Apparently, </w:t>
      </w:r>
      <w:r w:rsidRPr="008313D9">
        <w:rPr>
          <w:rFonts w:asciiTheme="minorHAnsi" w:hAnsiTheme="minorHAnsi" w:cstheme="minorHAnsi"/>
          <w:u w:val="single"/>
        </w:rPr>
        <w:t>people need to live well and long enough to reproduce.</w:t>
      </w:r>
      <w:r w:rsidRPr="008313D9">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313D9">
        <w:rPr>
          <w:rFonts w:asciiTheme="minorHAnsi" w:hAnsiTheme="minorHAnsi" w:cstheme="minorHAnsi"/>
          <w:u w:val="single"/>
        </w:rPr>
        <w:t>any small edge will ultimately result in evolutionary advantage</w:t>
      </w:r>
      <w:r w:rsidRPr="008313D9">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313D9">
        <w:rPr>
          <w:rFonts w:asciiTheme="minorHAnsi" w:hAnsiTheme="minorHAnsi" w:cstheme="minorHAnsi"/>
          <w:u w:val="single"/>
        </w:rPr>
        <w:t>Thus</w:t>
      </w:r>
      <w:proofErr w:type="gramEnd"/>
      <w:r w:rsidRPr="008313D9">
        <w:rPr>
          <w:rFonts w:asciiTheme="minorHAnsi" w:hAnsiTheme="minorHAnsi" w:cstheme="minorHAnsi"/>
          <w:u w:val="single"/>
        </w:rPr>
        <w:t xml:space="preserve"> the distal reward function in gene propagation and evolutionary fitness defines the proximal reward functions that we see</w:t>
      </w:r>
      <w:r w:rsidRPr="008313D9">
        <w:rPr>
          <w:rFonts w:asciiTheme="minorHAnsi" w:hAnsiTheme="minorHAnsi" w:cstheme="minorHAnsi"/>
          <w:sz w:val="16"/>
        </w:rPr>
        <w:t xml:space="preserve"> in everyday behavior. </w:t>
      </w:r>
      <w:r w:rsidRPr="008313D9">
        <w:rPr>
          <w:rFonts w:asciiTheme="minorHAnsi" w:hAnsiTheme="minorHAnsi" w:cstheme="minorHAnsi"/>
          <w:u w:val="single"/>
        </w:rPr>
        <w:t xml:space="preserve">That is why foods, drinks, mates, and offspring are rewarding. </w:t>
      </w:r>
      <w:r w:rsidRPr="008313D9">
        <w:rPr>
          <w:rFonts w:asciiTheme="minorHAnsi" w:hAnsiTheme="minorHAnsi" w:cstheme="minorHAnsi"/>
          <w:sz w:val="16"/>
        </w:rPr>
        <w:t xml:space="preserve">There have been theories linking pleasure as a required component of health benefits </w:t>
      </w:r>
      <w:proofErr w:type="spellStart"/>
      <w:r w:rsidRPr="008313D9">
        <w:rPr>
          <w:rFonts w:asciiTheme="minorHAnsi" w:hAnsiTheme="minorHAnsi" w:cstheme="minorHAnsi"/>
          <w:sz w:val="16"/>
        </w:rPr>
        <w:t>salutogenesis</w:t>
      </w:r>
      <w:proofErr w:type="spellEnd"/>
      <w:r w:rsidRPr="008313D9">
        <w:rPr>
          <w:rFonts w:asciiTheme="minorHAnsi" w:hAnsiTheme="minorHAnsi" w:cstheme="minorHAnsi"/>
          <w:sz w:val="16"/>
        </w:rPr>
        <w:t>, (</w:t>
      </w:r>
      <w:proofErr w:type="spellStart"/>
      <w:r w:rsidRPr="008313D9">
        <w:rPr>
          <w:rFonts w:asciiTheme="minorHAnsi" w:hAnsiTheme="minorHAnsi" w:cstheme="minorHAnsi"/>
          <w:sz w:val="16"/>
        </w:rPr>
        <w:t>salugenesis</w:t>
      </w:r>
      <w:proofErr w:type="spellEnd"/>
      <w:r w:rsidRPr="008313D9">
        <w:rPr>
          <w:rFonts w:asciiTheme="minorHAnsi" w:hAnsiTheme="minorHAnsi" w:cstheme="minorHAnsi"/>
          <w:sz w:val="16"/>
        </w:rPr>
        <w:t xml:space="preserve">). In essence, under these terms, </w:t>
      </w:r>
      <w:r w:rsidRPr="008313D9">
        <w:rPr>
          <w:rFonts w:asciiTheme="minorHAnsi" w:hAnsiTheme="minorHAnsi" w:cstheme="minorHAnsi"/>
          <w:u w:val="single"/>
        </w:rPr>
        <w:t>pleasure is described as a state or feeling of happiness and satisfaction resulting from an experience that one enjoys.</w:t>
      </w:r>
      <w:r w:rsidRPr="008313D9">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313D9">
        <w:rPr>
          <w:rFonts w:asciiTheme="minorHAnsi" w:hAnsiTheme="minorHAnsi" w:cstheme="minorHAnsi"/>
          <w:sz w:val="16"/>
        </w:rPr>
        <w:t>morphinergic</w:t>
      </w:r>
      <w:proofErr w:type="spellEnd"/>
      <w:r w:rsidRPr="008313D9">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313D9">
        <w:rPr>
          <w:rFonts w:asciiTheme="minorHAnsi" w:hAnsiTheme="minorHAnsi" w:cstheme="minorHAnsi"/>
          <w:sz w:val="16"/>
        </w:rPr>
        <w:t>hypodopaminergia</w:t>
      </w:r>
      <w:proofErr w:type="spellEnd"/>
      <w:r w:rsidRPr="008313D9">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8313D9">
        <w:rPr>
          <w:rFonts w:asciiTheme="minorHAnsi" w:hAnsiTheme="minorHAnsi" w:cstheme="minorHAnsi"/>
          <w:sz w:val="16"/>
        </w:rPr>
        <w:t>As</w:t>
      </w:r>
      <w:proofErr w:type="gramEnd"/>
      <w:r w:rsidRPr="008313D9">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313D9">
        <w:rPr>
          <w:rFonts w:asciiTheme="minorHAnsi" w:hAnsiTheme="minorHAnsi" w:cstheme="minorHAnsi"/>
          <w:sz w:val="16"/>
        </w:rPr>
        <w:t>all of</w:t>
      </w:r>
      <w:proofErr w:type="gramEnd"/>
      <w:r w:rsidRPr="008313D9">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8313D9">
        <w:rPr>
          <w:rFonts w:asciiTheme="minorHAnsi" w:hAnsiTheme="minorHAnsi" w:cstheme="minorHAnsi"/>
          <w:u w:val="single"/>
        </w:rPr>
        <w:t>pathways for ordinary liking and pleasure</w:t>
      </w:r>
      <w:r w:rsidRPr="008313D9">
        <w:rPr>
          <w:rFonts w:asciiTheme="minorHAnsi" w:hAnsiTheme="minorHAnsi" w:cstheme="minorHAnsi"/>
          <w:sz w:val="16"/>
        </w:rPr>
        <w:t xml:space="preserve">, which </w:t>
      </w:r>
      <w:r w:rsidRPr="008313D9">
        <w:rPr>
          <w:rFonts w:asciiTheme="minorHAnsi" w:hAnsiTheme="minorHAnsi" w:cstheme="minorHAnsi"/>
          <w:u w:val="single"/>
        </w:rPr>
        <w:t>are limited in scope</w:t>
      </w:r>
      <w:r w:rsidRPr="008313D9">
        <w:rPr>
          <w:rFonts w:asciiTheme="minorHAnsi" w:hAnsiTheme="minorHAnsi" w:cstheme="minorHAnsi"/>
          <w:sz w:val="16"/>
        </w:rPr>
        <w:t xml:space="preserve"> as described above in this commentary. However, </w:t>
      </w:r>
      <w:r w:rsidRPr="008313D9">
        <w:rPr>
          <w:rFonts w:asciiTheme="minorHAnsi" w:hAnsiTheme="minorHAnsi" w:cstheme="minorHAnsi"/>
          <w:u w:val="single"/>
        </w:rPr>
        <w:t>there are</w:t>
      </w:r>
      <w:r w:rsidRPr="000976D4">
        <w:rPr>
          <w:rFonts w:asciiTheme="minorHAnsi" w:hAnsiTheme="minorHAnsi" w:cstheme="minorHAnsi"/>
          <w:u w:val="single"/>
        </w:rPr>
        <w:t xml:space="preserve"> </w:t>
      </w:r>
      <w:r w:rsidRPr="000976D4">
        <w:rPr>
          <w:rFonts w:asciiTheme="minorHAnsi" w:hAnsiTheme="minorHAnsi" w:cstheme="minorHAnsi"/>
          <w:b/>
          <w:bCs/>
          <w:highlight w:val="green"/>
          <w:u w:val="single"/>
        </w:rPr>
        <w:t>many brain regions</w:t>
      </w:r>
      <w:r w:rsidRPr="000976D4">
        <w:rPr>
          <w:rFonts w:asciiTheme="minorHAnsi" w:hAnsiTheme="minorHAnsi" w:cstheme="minorHAnsi"/>
          <w:sz w:val="16"/>
        </w:rPr>
        <w:t xml:space="preserve">, often termed hot and cold spots, </w:t>
      </w:r>
      <w:r w:rsidRPr="000976D4">
        <w:rPr>
          <w:rFonts w:asciiTheme="minorHAnsi" w:hAnsiTheme="minorHAnsi" w:cstheme="minorHAnsi"/>
          <w:u w:val="single"/>
        </w:rPr>
        <w:t xml:space="preserve">that significantly </w:t>
      </w:r>
      <w:r w:rsidRPr="000976D4">
        <w:rPr>
          <w:rFonts w:asciiTheme="minorHAnsi" w:hAnsiTheme="minorHAnsi" w:cstheme="minorHAnsi"/>
          <w:b/>
          <w:bCs/>
          <w:highlight w:val="green"/>
          <w:u w:val="single"/>
        </w:rPr>
        <w:t>modulate</w:t>
      </w:r>
      <w:r w:rsidRPr="000976D4">
        <w:rPr>
          <w:rFonts w:asciiTheme="minorHAnsi" w:hAnsiTheme="minorHAnsi" w:cstheme="minorHAnsi"/>
          <w:sz w:val="16"/>
        </w:rPr>
        <w:t xml:space="preserve"> (increase or decrease) </w:t>
      </w:r>
      <w:r w:rsidRPr="000976D4">
        <w:rPr>
          <w:rFonts w:asciiTheme="minorHAnsi" w:hAnsiTheme="minorHAnsi" w:cstheme="minorHAnsi"/>
          <w:u w:val="single"/>
        </w:rPr>
        <w:t xml:space="preserve">our </w:t>
      </w:r>
      <w:r w:rsidRPr="000976D4">
        <w:rPr>
          <w:rFonts w:asciiTheme="minorHAnsi" w:hAnsiTheme="minorHAnsi" w:cstheme="minorHAnsi"/>
          <w:b/>
          <w:bCs/>
          <w:highlight w:val="green"/>
          <w:u w:val="single"/>
        </w:rPr>
        <w:t>pleasure or</w:t>
      </w:r>
      <w:r w:rsidRPr="000976D4">
        <w:rPr>
          <w:rFonts w:asciiTheme="minorHAnsi" w:hAnsiTheme="minorHAnsi" w:cstheme="minorHAnsi"/>
          <w:u w:val="single"/>
        </w:rPr>
        <w:t xml:space="preserve"> even </w:t>
      </w:r>
      <w:r w:rsidRPr="000976D4">
        <w:rPr>
          <w:rFonts w:asciiTheme="minorHAnsi" w:hAnsiTheme="minorHAnsi" w:cstheme="minorHAnsi"/>
          <w:b/>
          <w:bCs/>
          <w:highlight w:val="green"/>
          <w:u w:val="single"/>
        </w:rPr>
        <w:t>produce the opposite</w:t>
      </w:r>
      <w:r w:rsidRPr="000976D4">
        <w:rPr>
          <w:rFonts w:asciiTheme="minorHAnsi" w:hAnsiTheme="minorHAnsi" w:cstheme="minorHAnsi"/>
          <w:sz w:val="16"/>
        </w:rPr>
        <w:t xml:space="preserve"> of pleasure— that is </w:t>
      </w:r>
      <w:r w:rsidRPr="000976D4">
        <w:rPr>
          <w:rFonts w:asciiTheme="minorHAnsi" w:hAnsiTheme="minorHAnsi" w:cstheme="minorHAnsi"/>
          <w:u w:val="single"/>
        </w:rPr>
        <w:t>disgust and fear</w:t>
      </w:r>
      <w:r w:rsidRPr="000976D4">
        <w:rPr>
          <w:rFonts w:asciiTheme="minorHAnsi" w:hAnsiTheme="minorHAnsi" w:cstheme="minorHAnsi"/>
          <w:sz w:val="16"/>
        </w:rPr>
        <w:t xml:space="preserve"> [39]. </w:t>
      </w:r>
      <w:r w:rsidRPr="000976D4">
        <w:rPr>
          <w:rFonts w:asciiTheme="minorHAnsi" w:hAnsiTheme="minorHAnsi" w:cstheme="minorHAnsi"/>
          <w:u w:val="single"/>
        </w:rPr>
        <w:t>One</w:t>
      </w:r>
      <w:r w:rsidRPr="000976D4">
        <w:rPr>
          <w:rFonts w:asciiTheme="minorHAnsi" w:hAnsiTheme="minorHAnsi" w:cstheme="minorHAnsi"/>
          <w:sz w:val="16"/>
        </w:rPr>
        <w:t xml:space="preserve"> specific </w:t>
      </w:r>
      <w:r w:rsidRPr="000976D4">
        <w:rPr>
          <w:rFonts w:asciiTheme="minorHAnsi" w:hAnsiTheme="minorHAnsi" w:cstheme="minorHAnsi"/>
          <w:u w:val="single"/>
        </w:rPr>
        <w:t>region</w:t>
      </w:r>
      <w:r w:rsidRPr="000976D4">
        <w:rPr>
          <w:rFonts w:asciiTheme="minorHAnsi" w:hAnsiTheme="minorHAnsi" w:cstheme="minorHAnsi"/>
          <w:sz w:val="16"/>
        </w:rPr>
        <w:t xml:space="preserve"> of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 xml:space="preserve">is organized like a computer keyboard, with </w:t>
      </w:r>
      <w:proofErr w:type="gramStart"/>
      <w:r w:rsidRPr="000976D4">
        <w:rPr>
          <w:rFonts w:asciiTheme="minorHAnsi" w:hAnsiTheme="minorHAnsi" w:cstheme="minorHAnsi"/>
          <w:u w:val="single"/>
        </w:rPr>
        <w:t>particular stimulus</w:t>
      </w:r>
      <w:proofErr w:type="gramEnd"/>
      <w:r w:rsidRPr="000976D4">
        <w:rPr>
          <w:rFonts w:asciiTheme="minorHAnsi" w:hAnsiTheme="minorHAnsi" w:cstheme="minorHAnsi"/>
          <w:u w:val="single"/>
        </w:rPr>
        <w:t xml:space="preserve"> triggers in rows</w:t>
      </w:r>
      <w:r w:rsidRPr="000976D4">
        <w:rPr>
          <w:rFonts w:asciiTheme="minorHAnsi" w:hAnsiTheme="minorHAnsi" w:cstheme="minorHAnsi"/>
          <w:sz w:val="16"/>
        </w:rPr>
        <w:t xml:space="preserve">— producing an increase and decrease of pleasure and disgust. Moreover, </w:t>
      </w:r>
      <w:r w:rsidRPr="000976D4">
        <w:rPr>
          <w:rFonts w:asciiTheme="minorHAnsi" w:hAnsiTheme="minorHAnsi" w:cstheme="minorHAnsi"/>
          <w:u w:val="single"/>
        </w:rPr>
        <w:t>the cortex has unique roles in the cognitive evaluation of our feelings of pleasure</w:t>
      </w:r>
      <w:r w:rsidRPr="000976D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976D4">
        <w:rPr>
          <w:rFonts w:asciiTheme="minorHAnsi" w:hAnsiTheme="minorHAnsi" w:cstheme="minorHAnsi"/>
          <w:sz w:val="16"/>
        </w:rPr>
        <w:t>is</w:t>
      </w:r>
      <w:proofErr w:type="gramEnd"/>
      <w:r w:rsidRPr="000976D4">
        <w:rPr>
          <w:rFonts w:asciiTheme="minorHAnsi" w:hAnsiTheme="minorHAnsi" w:cstheme="minorHAnsi"/>
          <w:sz w:val="16"/>
        </w:rPr>
        <w:t xml:space="preserve"> surprising that many different sources of pleasure activate the same circuits between the </w:t>
      </w:r>
      <w:proofErr w:type="spellStart"/>
      <w:r w:rsidRPr="000976D4">
        <w:rPr>
          <w:rFonts w:asciiTheme="minorHAnsi" w:hAnsiTheme="minorHAnsi" w:cstheme="minorHAnsi"/>
          <w:sz w:val="16"/>
        </w:rPr>
        <w:t>mesocorticolimbic</w:t>
      </w:r>
      <w:proofErr w:type="spellEnd"/>
      <w:r w:rsidRPr="000976D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has spiny neurons that receive dopamine from the VTA and glutamate (a dopamine driver) from the hippocampus, </w:t>
      </w:r>
      <w:proofErr w:type="gramStart"/>
      <w:r w:rsidRPr="000976D4">
        <w:rPr>
          <w:rFonts w:asciiTheme="minorHAnsi" w:hAnsiTheme="minorHAnsi" w:cstheme="minorHAnsi"/>
          <w:sz w:val="16"/>
        </w:rPr>
        <w:t>amygdala</w:t>
      </w:r>
      <w:proofErr w:type="gramEnd"/>
      <w:r w:rsidRPr="000976D4">
        <w:rPr>
          <w:rFonts w:asciiTheme="minorHAnsi" w:hAnsiTheme="minorHAnsi" w:cstheme="minorHAnsi"/>
          <w:sz w:val="16"/>
        </w:rPr>
        <w:t xml:space="preserve"> and medial prefrontal cortex. Subsequently,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976D4">
        <w:rPr>
          <w:rFonts w:asciiTheme="minorHAnsi" w:hAnsiTheme="minorHAnsi" w:cstheme="minorHAnsi"/>
          <w:sz w:val="16"/>
        </w:rPr>
        <w:t>hypodopaminergia</w:t>
      </w:r>
      <w:proofErr w:type="spellEnd"/>
      <w:r w:rsidRPr="000976D4">
        <w:rPr>
          <w:rFonts w:asciiTheme="minorHAnsi" w:hAnsiTheme="minorHAnsi" w:cstheme="minorHAnsi"/>
          <w:sz w:val="16"/>
        </w:rPr>
        <w:t xml:space="preserve"> in the “Brain Reward Cascade” that contribute to addiction and compulsive behaviors [3,6,41]. Furthermore, ordinary </w:t>
      </w:r>
      <w:r w:rsidRPr="000976D4">
        <w:rPr>
          <w:rFonts w:asciiTheme="minorHAnsi" w:hAnsiTheme="minorHAnsi" w:cstheme="minorHAnsi"/>
          <w:u w:val="single"/>
        </w:rPr>
        <w:t>“</w:t>
      </w:r>
      <w:r w:rsidRPr="000976D4">
        <w:rPr>
          <w:rFonts w:asciiTheme="minorHAnsi" w:hAnsiTheme="minorHAnsi" w:cstheme="minorHAnsi"/>
          <w:highlight w:val="green"/>
          <w:u w:val="single"/>
        </w:rPr>
        <w:t>liking</w:t>
      </w:r>
      <w:r w:rsidRPr="000976D4">
        <w:rPr>
          <w:rFonts w:asciiTheme="minorHAnsi" w:hAnsiTheme="minorHAnsi" w:cstheme="minorHAnsi"/>
          <w:u w:val="single"/>
        </w:rPr>
        <w:t xml:space="preserve">” of </w:t>
      </w:r>
      <w:r w:rsidRPr="000976D4">
        <w:rPr>
          <w:rFonts w:asciiTheme="minorHAnsi" w:hAnsiTheme="minorHAnsi" w:cstheme="minorHAnsi"/>
          <w:highlight w:val="green"/>
          <w:u w:val="single"/>
        </w:rPr>
        <w:t>something</w:t>
      </w:r>
      <w:r w:rsidRPr="000976D4">
        <w:rPr>
          <w:rFonts w:asciiTheme="minorHAnsi" w:hAnsiTheme="minorHAnsi" w:cstheme="minorHAnsi"/>
          <w:u w:val="single"/>
        </w:rPr>
        <w:t xml:space="preserve">, or pure pleasure, is </w:t>
      </w:r>
      <w:r w:rsidRPr="000976D4">
        <w:rPr>
          <w:rFonts w:asciiTheme="minorHAnsi" w:hAnsiTheme="minorHAnsi" w:cstheme="minorHAnsi"/>
          <w:highlight w:val="green"/>
          <w:u w:val="single"/>
        </w:rPr>
        <w:t>represented by</w:t>
      </w:r>
      <w:r w:rsidRPr="000976D4">
        <w:rPr>
          <w:rFonts w:asciiTheme="minorHAnsi" w:hAnsiTheme="minorHAnsi" w:cstheme="minorHAnsi"/>
          <w:sz w:val="16"/>
        </w:rPr>
        <w:t xml:space="preserve"> small </w:t>
      </w:r>
      <w:r w:rsidRPr="000976D4">
        <w:rPr>
          <w:rFonts w:asciiTheme="minorHAnsi" w:hAnsiTheme="minorHAnsi" w:cstheme="minorHAnsi"/>
          <w:highlight w:val="green"/>
          <w:u w:val="single"/>
        </w:rPr>
        <w:t>regions</w:t>
      </w:r>
      <w:r w:rsidRPr="000976D4">
        <w:rPr>
          <w:rFonts w:asciiTheme="minorHAnsi" w:hAnsiTheme="minorHAnsi" w:cstheme="minorHAnsi"/>
          <w:sz w:val="16"/>
        </w:rPr>
        <w:t xml:space="preserve"> mainly </w:t>
      </w:r>
      <w:r w:rsidRPr="000976D4">
        <w:rPr>
          <w:rFonts w:asciiTheme="minorHAnsi" w:hAnsiTheme="minorHAnsi" w:cstheme="minorHAnsi"/>
          <w:highlight w:val="green"/>
          <w:u w:val="single"/>
        </w:rPr>
        <w:t>in the limbic system</w:t>
      </w:r>
      <w:r w:rsidRPr="000976D4">
        <w:rPr>
          <w:rFonts w:asciiTheme="minorHAnsi" w:hAnsiTheme="minorHAnsi" w:cstheme="minorHAnsi"/>
          <w:sz w:val="16"/>
        </w:rPr>
        <w:t xml:space="preserve"> (old reptilian part of the brain). These may be </w:t>
      </w:r>
      <w:r w:rsidRPr="000976D4">
        <w:rPr>
          <w:rFonts w:asciiTheme="minorHAnsi" w:hAnsiTheme="minorHAnsi" w:cstheme="minorHAnsi"/>
          <w:u w:val="single"/>
        </w:rPr>
        <w:t>part of larger neural circuits.</w:t>
      </w:r>
      <w:r w:rsidRPr="000976D4">
        <w:rPr>
          <w:rFonts w:asciiTheme="minorHAnsi" w:hAnsiTheme="minorHAnsi" w:cstheme="minorHAnsi"/>
          <w:sz w:val="16"/>
        </w:rPr>
        <w:t xml:space="preserve"> In Latin, </w:t>
      </w:r>
      <w:proofErr w:type="spellStart"/>
      <w:r w:rsidRPr="000976D4">
        <w:rPr>
          <w:rFonts w:asciiTheme="minorHAnsi" w:hAnsiTheme="minorHAnsi" w:cstheme="minorHAnsi"/>
          <w:sz w:val="16"/>
        </w:rPr>
        <w:t>hedus</w:t>
      </w:r>
      <w:proofErr w:type="spellEnd"/>
      <w:r w:rsidRPr="000976D4">
        <w:rPr>
          <w:rFonts w:asciiTheme="minorHAnsi" w:hAnsiTheme="minorHAnsi" w:cstheme="minorHAnsi"/>
          <w:sz w:val="16"/>
        </w:rPr>
        <w:t xml:space="preserve"> is the term for “sweet”; and in Greek, </w:t>
      </w:r>
      <w:proofErr w:type="spellStart"/>
      <w:r w:rsidRPr="000976D4">
        <w:rPr>
          <w:rFonts w:asciiTheme="minorHAnsi" w:hAnsiTheme="minorHAnsi" w:cstheme="minorHAnsi"/>
          <w:sz w:val="16"/>
        </w:rPr>
        <w:t>hodone</w:t>
      </w:r>
      <w:proofErr w:type="spellEnd"/>
      <w:r w:rsidRPr="000976D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976D4">
        <w:rPr>
          <w:rFonts w:asciiTheme="minorHAnsi" w:hAnsiTheme="minorHAnsi" w:cstheme="minorHAnsi"/>
          <w:sz w:val="16"/>
        </w:rPr>
        <w:t>In an attempt to</w:t>
      </w:r>
      <w:proofErr w:type="gramEnd"/>
      <w:r w:rsidRPr="000976D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976D4">
        <w:rPr>
          <w:rFonts w:asciiTheme="minorHAnsi" w:hAnsiTheme="minorHAnsi" w:cstheme="minorHAnsi"/>
          <w:sz w:val="16"/>
        </w:rPr>
        <w:t>a majority of</w:t>
      </w:r>
      <w:proofErr w:type="gramEnd"/>
      <w:r w:rsidRPr="000976D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976D4">
        <w:rPr>
          <w:rFonts w:asciiTheme="minorHAnsi" w:hAnsiTheme="minorHAnsi" w:cstheme="minorHAnsi"/>
          <w:sz w:val="16"/>
        </w:rPr>
        <w:t>networks, and</w:t>
      </w:r>
      <w:proofErr w:type="gramEnd"/>
      <w:r w:rsidRPr="000976D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976D4">
        <w:rPr>
          <w:rFonts w:asciiTheme="minorHAnsi" w:hAnsiTheme="minorHAnsi" w:cstheme="minorHAnsi"/>
          <w:sz w:val="16"/>
        </w:rPr>
        <w:t>being considered to be</w:t>
      </w:r>
      <w:proofErr w:type="gramEnd"/>
      <w:r w:rsidRPr="000976D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976D4">
        <w:rPr>
          <w:rFonts w:asciiTheme="minorHAnsi" w:hAnsiTheme="minorHAnsi" w:cstheme="minorHAnsi"/>
          <w:sz w:val="16"/>
        </w:rPr>
        <w:t>), and</w:t>
      </w:r>
      <w:proofErr w:type="gramEnd"/>
      <w:r w:rsidRPr="000976D4">
        <w:rPr>
          <w:rFonts w:asciiTheme="minorHAnsi" w:hAnsiTheme="minorHAnsi" w:cstheme="minorHAnsi"/>
          <w:sz w:val="16"/>
        </w:rPr>
        <w:t xml:space="preserve"> may have an additive effect on vulnerability to various addictions [48]. In this regard, </w:t>
      </w:r>
      <w:proofErr w:type="spellStart"/>
      <w:r w:rsidRPr="000976D4">
        <w:rPr>
          <w:rFonts w:asciiTheme="minorHAnsi" w:hAnsiTheme="minorHAnsi" w:cstheme="minorHAnsi"/>
          <w:sz w:val="16"/>
        </w:rPr>
        <w:t>Vanyukov</w:t>
      </w:r>
      <w:proofErr w:type="spellEnd"/>
      <w:r w:rsidRPr="000976D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976D4">
        <w:rPr>
          <w:rFonts w:asciiTheme="minorHAnsi" w:hAnsiTheme="minorHAnsi" w:cstheme="minorHAnsi"/>
          <w:sz w:val="16"/>
        </w:rPr>
        <w:t>similar to</w:t>
      </w:r>
      <w:proofErr w:type="gramEnd"/>
      <w:r w:rsidRPr="000976D4">
        <w:rPr>
          <w:rFonts w:asciiTheme="minorHAnsi" w:hAnsiTheme="minorHAnsi" w:cstheme="minorHAnsi"/>
          <w:sz w:val="16"/>
        </w:rPr>
        <w:t xml:space="preserve"> our own, the disparity between other primates and those of human cognitive abilities tells us that surface similarity is not the whole story. </w:t>
      </w:r>
      <w:r w:rsidRPr="000976D4">
        <w:rPr>
          <w:rFonts w:asciiTheme="minorHAnsi" w:hAnsiTheme="minorHAnsi" w:cstheme="minorHAnsi"/>
          <w:u w:val="single"/>
        </w:rPr>
        <w:t>Sousa et al.</w:t>
      </w:r>
      <w:r w:rsidRPr="000976D4">
        <w:rPr>
          <w:rFonts w:asciiTheme="minorHAnsi" w:hAnsiTheme="minorHAnsi" w:cstheme="minorHAnsi"/>
          <w:sz w:val="16"/>
        </w:rPr>
        <w:t xml:space="preserve"> [50] small case </w:t>
      </w:r>
      <w:r w:rsidRPr="000976D4">
        <w:rPr>
          <w:rFonts w:asciiTheme="minorHAnsi" w:hAnsiTheme="minorHAnsi" w:cstheme="minorHAnsi"/>
          <w:u w:val="single"/>
        </w:rPr>
        <w:t xml:space="preserve">found various </w:t>
      </w:r>
      <w:r w:rsidRPr="000976D4">
        <w:rPr>
          <w:rFonts w:asciiTheme="minorHAnsi" w:hAnsiTheme="minorHAnsi" w:cstheme="minorHAnsi"/>
          <w:highlight w:val="green"/>
          <w:u w:val="single"/>
        </w:rPr>
        <w:t>differentially expressed genes</w:t>
      </w:r>
      <w:r w:rsidRPr="000976D4">
        <w:rPr>
          <w:rFonts w:asciiTheme="minorHAnsi" w:hAnsiTheme="minorHAnsi" w:cstheme="minorHAnsi"/>
          <w:u w:val="single"/>
        </w:rPr>
        <w:t xml:space="preserve">, to </w:t>
      </w:r>
      <w:r w:rsidRPr="000976D4">
        <w:rPr>
          <w:rFonts w:asciiTheme="minorHAnsi" w:hAnsiTheme="minorHAnsi" w:cstheme="minorHAnsi"/>
          <w:highlight w:val="green"/>
          <w:u w:val="single"/>
        </w:rPr>
        <w:t>associate with pleasure</w:t>
      </w:r>
      <w:r w:rsidRPr="000976D4">
        <w:rPr>
          <w:rFonts w:asciiTheme="minorHAnsi" w:hAnsiTheme="minorHAnsi" w:cstheme="minorHAnsi"/>
          <w:u w:val="single"/>
        </w:rPr>
        <w:t xml:space="preserve"> related </w:t>
      </w:r>
      <w:r w:rsidRPr="000976D4">
        <w:rPr>
          <w:rFonts w:asciiTheme="minorHAnsi" w:hAnsiTheme="minorHAnsi" w:cstheme="minorHAnsi"/>
          <w:highlight w:val="green"/>
          <w:u w:val="single"/>
        </w:rPr>
        <w:t>systems.</w:t>
      </w:r>
      <w:r w:rsidRPr="000976D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976D4">
        <w:rPr>
          <w:rFonts w:asciiTheme="minorHAnsi" w:hAnsiTheme="minorHAnsi" w:cstheme="minorHAnsi"/>
          <w:highlight w:val="green"/>
          <w:u w:val="single"/>
        </w:rPr>
        <w:t>researchers examined</w:t>
      </w:r>
      <w:r w:rsidRPr="000976D4">
        <w:rPr>
          <w:rFonts w:asciiTheme="minorHAnsi" w:hAnsiTheme="minorHAnsi" w:cstheme="minorHAnsi"/>
          <w:u w:val="single"/>
        </w:rPr>
        <w:t xml:space="preserve"> 247 specimens of </w:t>
      </w:r>
      <w:r w:rsidRPr="000976D4">
        <w:rPr>
          <w:rFonts w:asciiTheme="minorHAnsi" w:hAnsiTheme="minorHAnsi" w:cstheme="minorHAnsi"/>
          <w:highlight w:val="green"/>
          <w:u w:val="single"/>
        </w:rPr>
        <w:t>neural tissue</w:t>
      </w:r>
      <w:r w:rsidRPr="000976D4">
        <w:rPr>
          <w:rFonts w:asciiTheme="minorHAnsi" w:hAnsiTheme="minorHAnsi" w:cstheme="minorHAnsi"/>
          <w:u w:val="single"/>
        </w:rPr>
        <w:t xml:space="preserve"> from six humans, five chimpanzees, and five macaque monkeys.</w:t>
      </w:r>
      <w:r w:rsidRPr="000976D4">
        <w:rPr>
          <w:rFonts w:asciiTheme="minorHAnsi" w:hAnsiTheme="minorHAnsi" w:cstheme="minorHAnsi"/>
          <w:sz w:val="16"/>
        </w:rPr>
        <w:t xml:space="preserve"> Moreover, these </w:t>
      </w:r>
      <w:r w:rsidRPr="000976D4">
        <w:rPr>
          <w:rFonts w:asciiTheme="minorHAnsi" w:hAnsiTheme="minorHAnsi" w:cstheme="minorHAnsi"/>
          <w:u w:val="single"/>
        </w:rPr>
        <w:t>investigators analyzed which genes were turned on or off in 16 regions of the brain.</w:t>
      </w:r>
      <w:r w:rsidRPr="000976D4">
        <w:rPr>
          <w:rFonts w:asciiTheme="minorHAnsi" w:hAnsiTheme="minorHAnsi" w:cstheme="minorHAnsi"/>
          <w:sz w:val="16"/>
        </w:rPr>
        <w:t xml:space="preserve"> While </w:t>
      </w:r>
      <w:r w:rsidRPr="000976D4">
        <w:rPr>
          <w:rFonts w:asciiTheme="minorHAnsi" w:hAnsiTheme="minorHAnsi" w:cstheme="minorHAnsi"/>
          <w:u w:val="single"/>
        </w:rPr>
        <w:t xml:space="preserve">the differences among species were subtle, </w:t>
      </w:r>
      <w:r w:rsidRPr="000976D4">
        <w:rPr>
          <w:rFonts w:asciiTheme="minorHAnsi" w:hAnsiTheme="minorHAnsi" w:cstheme="minorHAnsi"/>
          <w:b/>
          <w:bCs/>
          <w:highlight w:val="green"/>
          <w:u w:val="single"/>
        </w:rPr>
        <w:t>there was</w:t>
      </w:r>
      <w:r w:rsidRPr="000976D4">
        <w:rPr>
          <w:rFonts w:asciiTheme="minorHAnsi" w:hAnsiTheme="minorHAnsi" w:cstheme="minorHAnsi"/>
          <w:u w:val="single"/>
        </w:rPr>
        <w:t xml:space="preserve"> a </w:t>
      </w:r>
      <w:r w:rsidRPr="000976D4">
        <w:rPr>
          <w:rFonts w:asciiTheme="minorHAnsi" w:hAnsiTheme="minorHAnsi" w:cstheme="minorHAnsi"/>
          <w:b/>
          <w:bCs/>
          <w:highlight w:val="green"/>
          <w:u w:val="single"/>
        </w:rPr>
        <w:t>remarkable contrast in</w:t>
      </w:r>
      <w:r w:rsidRPr="000976D4">
        <w:rPr>
          <w:rFonts w:asciiTheme="minorHAnsi" w:hAnsiTheme="minorHAnsi" w:cstheme="minorHAnsi"/>
          <w:u w:val="single"/>
        </w:rPr>
        <w:t xml:space="preserve"> the</w:t>
      </w:r>
      <w:r w:rsidRPr="000976D4">
        <w:rPr>
          <w:rFonts w:asciiTheme="minorHAnsi" w:hAnsiTheme="minorHAnsi" w:cstheme="minorHAnsi"/>
          <w:b/>
          <w:bCs/>
          <w:u w:val="single"/>
        </w:rPr>
        <w:t xml:space="preserve"> </w:t>
      </w:r>
      <w:r w:rsidRPr="000976D4">
        <w:rPr>
          <w:rFonts w:asciiTheme="minorHAnsi" w:hAnsiTheme="minorHAnsi" w:cstheme="minorHAnsi"/>
          <w:b/>
          <w:bCs/>
          <w:highlight w:val="green"/>
          <w:u w:val="single"/>
        </w:rPr>
        <w:t>neocortices</w:t>
      </w:r>
      <w:r w:rsidRPr="000976D4">
        <w:rPr>
          <w:rFonts w:asciiTheme="minorHAnsi" w:hAnsiTheme="minorHAnsi" w:cstheme="minorHAnsi"/>
          <w:sz w:val="16"/>
        </w:rPr>
        <w:t xml:space="preserve">, specifically </w:t>
      </w:r>
      <w:r w:rsidRPr="000976D4">
        <w:rPr>
          <w:rFonts w:asciiTheme="minorHAnsi" w:hAnsiTheme="minorHAnsi" w:cstheme="minorHAnsi"/>
          <w:u w:val="single"/>
        </w:rPr>
        <w:t xml:space="preserve">in an </w:t>
      </w:r>
      <w:r w:rsidRPr="000976D4">
        <w:rPr>
          <w:rFonts w:asciiTheme="minorHAnsi" w:hAnsiTheme="minorHAnsi" w:cstheme="minorHAnsi"/>
          <w:highlight w:val="green"/>
          <w:u w:val="single"/>
        </w:rPr>
        <w:t>area of the brain</w:t>
      </w:r>
      <w:r w:rsidRPr="000976D4">
        <w:rPr>
          <w:rFonts w:asciiTheme="minorHAnsi" w:hAnsiTheme="minorHAnsi" w:cstheme="minorHAnsi"/>
          <w:u w:val="single"/>
        </w:rPr>
        <w:t xml:space="preserve"> that is much </w:t>
      </w:r>
      <w:r w:rsidRPr="000976D4">
        <w:rPr>
          <w:rFonts w:asciiTheme="minorHAnsi" w:hAnsiTheme="minorHAnsi" w:cstheme="minorHAnsi"/>
          <w:highlight w:val="green"/>
          <w:u w:val="single"/>
        </w:rPr>
        <w:t>more developed in humans</w:t>
      </w:r>
      <w:r w:rsidRPr="000976D4">
        <w:rPr>
          <w:rFonts w:asciiTheme="minorHAnsi" w:hAnsiTheme="minorHAnsi" w:cstheme="minorHAnsi"/>
          <w:u w:val="single"/>
        </w:rPr>
        <w:t xml:space="preserve"> than in chimpanzees.</w:t>
      </w:r>
      <w:r w:rsidRPr="000976D4">
        <w:rPr>
          <w:rFonts w:asciiTheme="minorHAnsi" w:hAnsiTheme="minorHAnsi" w:cstheme="minorHAnsi"/>
          <w:sz w:val="16"/>
        </w:rPr>
        <w:t xml:space="preserve"> In fact, these researchers found that a gene called </w:t>
      </w:r>
      <w:r w:rsidRPr="000976D4">
        <w:rPr>
          <w:rFonts w:asciiTheme="minorHAnsi" w:hAnsiTheme="minorHAnsi" w:cstheme="minorHAnsi"/>
          <w:u w:val="single"/>
        </w:rPr>
        <w:t>tyrosine hydroxylase (</w:t>
      </w:r>
      <w:r w:rsidRPr="000976D4">
        <w:rPr>
          <w:rFonts w:asciiTheme="minorHAnsi" w:hAnsiTheme="minorHAnsi" w:cstheme="minorHAnsi"/>
          <w:highlight w:val="green"/>
          <w:u w:val="single"/>
        </w:rPr>
        <w:t>TH</w:t>
      </w:r>
      <w:r w:rsidRPr="000976D4">
        <w:rPr>
          <w:rFonts w:asciiTheme="minorHAnsi" w:hAnsiTheme="minorHAnsi" w:cstheme="minorHAnsi"/>
          <w:u w:val="single"/>
        </w:rPr>
        <w:t xml:space="preserve">) for the enzyme, </w:t>
      </w:r>
      <w:r w:rsidRPr="000976D4">
        <w:rPr>
          <w:rFonts w:asciiTheme="minorHAnsi" w:hAnsiTheme="minorHAnsi" w:cstheme="minorHAnsi"/>
          <w:highlight w:val="green"/>
          <w:u w:val="single"/>
        </w:rPr>
        <w:t xml:space="preserve">responsible </w:t>
      </w:r>
      <w:proofErr w:type="gramStart"/>
      <w:r w:rsidRPr="000976D4">
        <w:rPr>
          <w:rFonts w:asciiTheme="minorHAnsi" w:hAnsiTheme="minorHAnsi" w:cstheme="minorHAnsi"/>
          <w:highlight w:val="green"/>
          <w:u w:val="single"/>
        </w:rPr>
        <w:t>for</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production of</w:t>
      </w:r>
      <w:proofErr w:type="gramEnd"/>
      <w:r w:rsidRPr="000976D4">
        <w:rPr>
          <w:rFonts w:asciiTheme="minorHAnsi" w:hAnsiTheme="minorHAnsi" w:cstheme="minorHAnsi"/>
          <w:highlight w:val="green"/>
          <w:u w:val="single"/>
        </w:rPr>
        <w:t xml:space="preserve"> dopamine</w:t>
      </w:r>
      <w:r w:rsidRPr="000976D4">
        <w:rPr>
          <w:rFonts w:asciiTheme="minorHAnsi" w:hAnsiTheme="minorHAnsi" w:cstheme="minorHAnsi"/>
          <w:sz w:val="16"/>
        </w:rPr>
        <w:t xml:space="preserve">, was </w:t>
      </w:r>
      <w:r w:rsidRPr="000976D4">
        <w:rPr>
          <w:rFonts w:asciiTheme="minorHAnsi" w:hAnsiTheme="minorHAnsi" w:cstheme="minorHAnsi"/>
          <w:u w:val="single"/>
        </w:rPr>
        <w:t>expressed in the neocortex of humans, but not chimpanzees.</w:t>
      </w:r>
      <w:r w:rsidRPr="000976D4">
        <w:rPr>
          <w:rFonts w:asciiTheme="minorHAnsi" w:hAnsiTheme="minorHAnsi" w:cstheme="minorHAnsi"/>
          <w:sz w:val="16"/>
        </w:rPr>
        <w:t xml:space="preserve"> As discussed earlier, </w:t>
      </w:r>
      <w:r w:rsidRPr="000976D4">
        <w:rPr>
          <w:rFonts w:asciiTheme="minorHAnsi" w:hAnsiTheme="minorHAnsi" w:cstheme="minorHAnsi"/>
          <w:u w:val="single"/>
        </w:rPr>
        <w:t>dopamine is</w:t>
      </w:r>
      <w:r w:rsidRPr="000976D4">
        <w:rPr>
          <w:rFonts w:asciiTheme="minorHAnsi" w:hAnsiTheme="minorHAnsi" w:cstheme="minorHAnsi"/>
          <w:sz w:val="16"/>
        </w:rPr>
        <w:t xml:space="preserve"> best </w:t>
      </w:r>
      <w:r w:rsidRPr="000976D4">
        <w:rPr>
          <w:rFonts w:asciiTheme="minorHAnsi" w:hAnsiTheme="minorHAnsi" w:cstheme="minorHAnsi"/>
          <w:u w:val="single"/>
        </w:rPr>
        <w:t>known for its</w:t>
      </w:r>
      <w:r w:rsidRPr="000976D4">
        <w:rPr>
          <w:rFonts w:asciiTheme="minorHAnsi" w:hAnsiTheme="minorHAnsi" w:cstheme="minorHAnsi"/>
          <w:sz w:val="16"/>
        </w:rPr>
        <w:t xml:space="preserve"> essential </w:t>
      </w:r>
      <w:r w:rsidRPr="000976D4">
        <w:rPr>
          <w:rFonts w:asciiTheme="minorHAnsi" w:hAnsiTheme="minorHAnsi" w:cstheme="minorHAnsi"/>
          <w:u w:val="single"/>
        </w:rPr>
        <w:t>role within the brain’s reward system; the</w:t>
      </w:r>
      <w:r w:rsidRPr="000976D4">
        <w:rPr>
          <w:rFonts w:asciiTheme="minorHAnsi" w:hAnsiTheme="minorHAnsi" w:cstheme="minorHAnsi"/>
          <w:sz w:val="16"/>
        </w:rPr>
        <w:t xml:space="preserve"> very </w:t>
      </w:r>
      <w:r w:rsidRPr="000976D4">
        <w:rPr>
          <w:rFonts w:asciiTheme="minorHAnsi" w:hAnsiTheme="minorHAnsi" w:cstheme="minorHAnsi"/>
          <w:u w:val="single"/>
        </w:rPr>
        <w:t>system that responds to everything from sex, to gambling, to food, and to addictive drugs.</w:t>
      </w:r>
      <w:r w:rsidRPr="000976D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976D4">
        <w:rPr>
          <w:rFonts w:asciiTheme="minorHAnsi" w:hAnsiTheme="minorHAnsi" w:cstheme="minorHAnsi"/>
          <w:sz w:val="16"/>
        </w:rPr>
        <w:t>schizophrenia</w:t>
      </w:r>
      <w:proofErr w:type="gramEnd"/>
      <w:r w:rsidRPr="000976D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976D4">
        <w:rPr>
          <w:rFonts w:asciiTheme="minorHAnsi" w:hAnsiTheme="minorHAnsi" w:cstheme="minorHAnsi"/>
          <w:highlight w:val="green"/>
          <w:u w:val="single"/>
        </w:rPr>
        <w:t>dopamine plays</w:t>
      </w:r>
      <w:r w:rsidRPr="000976D4">
        <w:rPr>
          <w:rFonts w:asciiTheme="minorHAnsi" w:hAnsiTheme="minorHAnsi" w:cstheme="minorHAnsi"/>
          <w:u w:val="single"/>
        </w:rPr>
        <w:t xml:space="preserve"> a substantial </w:t>
      </w:r>
      <w:r w:rsidRPr="000976D4">
        <w:rPr>
          <w:rFonts w:asciiTheme="minorHAnsi" w:hAnsiTheme="minorHAnsi" w:cstheme="minorHAnsi"/>
          <w:highlight w:val="green"/>
          <w:u w:val="single"/>
        </w:rPr>
        <w:t>role in</w:t>
      </w:r>
      <w:r w:rsidRPr="000976D4">
        <w:rPr>
          <w:rFonts w:asciiTheme="minorHAnsi" w:hAnsiTheme="minorHAnsi" w:cstheme="minorHAnsi"/>
          <w:u w:val="single"/>
        </w:rPr>
        <w:t xml:space="preserve"> humans’ </w:t>
      </w:r>
      <w:r w:rsidRPr="000976D4">
        <w:rPr>
          <w:rFonts w:asciiTheme="minorHAnsi" w:hAnsiTheme="minorHAnsi" w:cstheme="minorHAnsi"/>
          <w:highlight w:val="green"/>
          <w:u w:val="single"/>
        </w:rPr>
        <w:t>ability to pursue</w:t>
      </w:r>
      <w:r w:rsidRPr="000976D4">
        <w:rPr>
          <w:rFonts w:asciiTheme="minorHAnsi" w:hAnsiTheme="minorHAnsi" w:cstheme="minorHAnsi"/>
          <w:u w:val="single"/>
        </w:rPr>
        <w:t xml:space="preserve"> various </w:t>
      </w:r>
      <w:r w:rsidRPr="000976D4">
        <w:rPr>
          <w:rFonts w:asciiTheme="minorHAnsi" w:hAnsiTheme="minorHAnsi" w:cstheme="minorHAnsi"/>
          <w:highlight w:val="green"/>
          <w:u w:val="single"/>
        </w:rPr>
        <w:t>rewards that are</w:t>
      </w:r>
      <w:r w:rsidRPr="000976D4">
        <w:rPr>
          <w:rFonts w:asciiTheme="minorHAnsi" w:hAnsiTheme="minorHAnsi" w:cstheme="minorHAnsi"/>
          <w:u w:val="single"/>
        </w:rPr>
        <w:t xml:space="preserve"> perhaps months or even </w:t>
      </w:r>
      <w:r w:rsidRPr="000976D4">
        <w:rPr>
          <w:rFonts w:asciiTheme="minorHAnsi" w:hAnsiTheme="minorHAnsi" w:cstheme="minorHAnsi"/>
          <w:highlight w:val="green"/>
          <w:u w:val="single"/>
        </w:rPr>
        <w:t>years away</w:t>
      </w:r>
      <w:r w:rsidRPr="000976D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976D4">
        <w:rPr>
          <w:rFonts w:asciiTheme="minorHAnsi" w:hAnsiTheme="minorHAnsi" w:cstheme="minorHAnsi"/>
          <w:sz w:val="16"/>
        </w:rPr>
        <w:t>alterlife</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This may explain what often motivates people to work for things that have no apparent short-term benefit</w:t>
      </w:r>
      <w:r w:rsidRPr="000976D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976D4">
        <w:rPr>
          <w:rFonts w:asciiTheme="minorHAnsi" w:hAnsiTheme="minorHAnsi" w:cstheme="minorHAnsi"/>
          <w:sz w:val="16"/>
        </w:rPr>
        <w:t>shilting</w:t>
      </w:r>
      <w:proofErr w:type="spellEnd"/>
      <w:r w:rsidRPr="000976D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CEF927" w14:textId="43FED9C0" w:rsidR="00FE43D2" w:rsidRDefault="00FE43D2" w:rsidP="00FE43D2">
      <w:pPr>
        <w:pStyle w:val="Heading4"/>
        <w:rPr>
          <w:rFonts w:asciiTheme="minorHAnsi" w:hAnsiTheme="minorHAnsi" w:cstheme="minorHAnsi"/>
        </w:rPr>
      </w:pPr>
      <w:r w:rsidRPr="0078303B">
        <w:rPr>
          <w:rFonts w:asciiTheme="minorHAnsi" w:hAnsiTheme="minorHAnsi" w:cstheme="minorHAnsi"/>
        </w:rPr>
        <w:t xml:space="preserve">Thus, the standard is </w:t>
      </w:r>
      <w:r w:rsidR="00C3672F">
        <w:rPr>
          <w:rFonts w:asciiTheme="minorHAnsi" w:hAnsiTheme="minorHAnsi" w:cstheme="minorHAnsi"/>
        </w:rPr>
        <w:t>maximizing expected wellbeing</w:t>
      </w:r>
    </w:p>
    <w:p w14:paraId="4A5C4F02" w14:textId="77777777" w:rsidR="00E36CF5" w:rsidRPr="00E133B3" w:rsidRDefault="00E36CF5" w:rsidP="00E36CF5">
      <w:pPr>
        <w:pStyle w:val="Heading4"/>
        <w:rPr>
          <w:rFonts w:cs="Calibri"/>
        </w:rPr>
      </w:pPr>
      <w:r>
        <w:rPr>
          <w:rFonts w:cs="Calibri"/>
        </w:rPr>
        <w:t xml:space="preserve">[3] </w:t>
      </w:r>
      <w:r w:rsidRPr="00E133B3">
        <w:rPr>
          <w:rFonts w:cs="Calibri"/>
        </w:rPr>
        <w:t>Extinction first –</w:t>
      </w:r>
    </w:p>
    <w:p w14:paraId="524FED6C" w14:textId="77777777" w:rsidR="00E36CF5" w:rsidRPr="00E133B3" w:rsidRDefault="00E36CF5" w:rsidP="00E36CF5">
      <w:pPr>
        <w:pStyle w:val="Heading4"/>
        <w:ind w:firstLine="720"/>
        <w:rPr>
          <w:rFonts w:cs="Calibri"/>
        </w:rPr>
      </w:pPr>
      <w:r>
        <w:rPr>
          <w:rFonts w:cs="Calibri"/>
        </w:rPr>
        <w:t>a</w:t>
      </w:r>
      <w:r w:rsidRPr="00E133B3">
        <w:rPr>
          <w:rFonts w:cs="Calibri"/>
        </w:rPr>
        <w:t xml:space="preserve"> – </w:t>
      </w:r>
      <w:r>
        <w:rPr>
          <w:rFonts w:cs="Calibri"/>
        </w:rPr>
        <w:t>reversibility and magnitude</w:t>
      </w:r>
      <w:r w:rsidRPr="00E133B3">
        <w:rPr>
          <w:rFonts w:cs="Calibri"/>
        </w:rPr>
        <w:t xml:space="preserve"> – </w:t>
      </w:r>
      <w:r>
        <w:rPr>
          <w:rFonts w:cs="Calibri"/>
        </w:rPr>
        <w:t>precludes infinite future potential lives and destroys millennium of human progress</w:t>
      </w:r>
    </w:p>
    <w:p w14:paraId="5F541F13" w14:textId="77777777" w:rsidR="00E36CF5" w:rsidRPr="00054DA9" w:rsidRDefault="00E36CF5" w:rsidP="00E36CF5">
      <w:pPr>
        <w:pStyle w:val="Heading4"/>
        <w:ind w:left="720"/>
      </w:pPr>
      <w:r>
        <w:rPr>
          <w:rFonts w:cs="Calibri"/>
        </w:rPr>
        <w:t>b</w:t>
      </w:r>
      <w:r w:rsidRPr="00E133B3">
        <w:rPr>
          <w:rFonts w:cs="Calibri"/>
        </w:rPr>
        <w:t xml:space="preserve"> – </w:t>
      </w:r>
      <w:r w:rsidRPr="003677F5">
        <w:t>precludes the possibility of any kind of moral value – we can’t confer value onto anything if we’re not alive.</w:t>
      </w:r>
    </w:p>
    <w:p w14:paraId="393909BF" w14:textId="77777777" w:rsidR="00E36CF5" w:rsidRDefault="00E36CF5" w:rsidP="00E36CF5">
      <w:pPr>
        <w:pStyle w:val="Heading4"/>
        <w:ind w:left="720"/>
      </w:pPr>
      <w:r>
        <w:t>c – Moral uncertainty – if we’re unsure about which interpretation of the world is true – we ought to preserve the world to keep debating about it</w:t>
      </w:r>
    </w:p>
    <w:p w14:paraId="22F479FC" w14:textId="13350057" w:rsidR="00E36CF5" w:rsidRPr="00E36CF5" w:rsidRDefault="00E36CF5" w:rsidP="00E36CF5">
      <w:pPr>
        <w:pStyle w:val="Heading4"/>
        <w:ind w:firstLine="720"/>
        <w:rPr>
          <w:rFonts w:asciiTheme="minorHAnsi" w:eastAsia="Times New Roman" w:hAnsiTheme="minorHAnsi" w:cstheme="minorHAnsi"/>
          <w:shd w:val="clear" w:color="auto" w:fill="FFFFFF"/>
        </w:rPr>
      </w:pPr>
      <w:r>
        <w:rPr>
          <w:rFonts w:cs="Calibri"/>
        </w:rPr>
        <w:t>d</w:t>
      </w:r>
      <w:r w:rsidRPr="00E133B3">
        <w:rPr>
          <w:rFonts w:cs="Calibri"/>
        </w:rPr>
        <w:t xml:space="preserve"> – </w:t>
      </w:r>
      <w:r>
        <w:rPr>
          <w:rFonts w:cs="Calibri"/>
        </w:rPr>
        <w:t>Quantifiability</w:t>
      </w:r>
      <w:r w:rsidRPr="00E133B3">
        <w:rPr>
          <w:rFonts w:cs="Calibri"/>
        </w:rPr>
        <w:t xml:space="preserve"> – body count is the most objective way to calculate impacts because comparing suffering is unethical</w:t>
      </w:r>
    </w:p>
    <w:p w14:paraId="5139305F" w14:textId="77777777" w:rsidR="00FE43D2" w:rsidRPr="0078303B" w:rsidRDefault="00FE43D2" w:rsidP="00FE43D2">
      <w:pPr>
        <w:rPr>
          <w:rFonts w:asciiTheme="minorHAnsi" w:hAnsiTheme="minorHAnsi" w:cstheme="minorHAnsi"/>
          <w:sz w:val="12"/>
        </w:rPr>
      </w:pPr>
      <w:bookmarkStart w:id="2" w:name="_Hlk61679901"/>
    </w:p>
    <w:bookmarkEnd w:id="2"/>
    <w:p w14:paraId="7694B0B6" w14:textId="7E585423" w:rsidR="008637DB" w:rsidRDefault="00737E27" w:rsidP="00737E27">
      <w:pPr>
        <w:pStyle w:val="Heading3"/>
      </w:pPr>
      <w:proofErr w:type="spellStart"/>
      <w:r>
        <w:t>Underview</w:t>
      </w:r>
      <w:proofErr w:type="spellEnd"/>
    </w:p>
    <w:p w14:paraId="6035DCFE" w14:textId="708EF9C3" w:rsidR="00F16E25" w:rsidRPr="009A0BAF" w:rsidRDefault="00F16E25" w:rsidP="00F16E25">
      <w:pPr>
        <w:pStyle w:val="Heading4"/>
        <w:rPr>
          <w:rFonts w:cs="Calibri"/>
        </w:rPr>
      </w:pPr>
      <w:r w:rsidRPr="009A0BAF">
        <w:rPr>
          <w:rFonts w:cs="Calibri"/>
        </w:rPr>
        <w:t xml:space="preserve">Interpretation: Debaters </w:t>
      </w:r>
      <w:r>
        <w:rPr>
          <w:rFonts w:cs="Calibri"/>
        </w:rPr>
        <w:t xml:space="preserve">at TOC-bid tournaments </w:t>
      </w:r>
      <w:r w:rsidRPr="009A0BAF">
        <w:rPr>
          <w:rFonts w:cs="Calibri"/>
        </w:rPr>
        <w:t xml:space="preserve">must </w:t>
      </w:r>
      <w:r>
        <w:rPr>
          <w:rFonts w:cs="Calibri"/>
        </w:rPr>
        <w:t>open source</w:t>
      </w:r>
      <w:r w:rsidRPr="009A0BAF">
        <w:rPr>
          <w:rFonts w:cs="Calibri"/>
        </w:rPr>
        <w:t xml:space="preserve"> all constructive </w:t>
      </w:r>
      <w:r>
        <w:rPr>
          <w:rFonts w:cs="Calibri"/>
        </w:rPr>
        <w:t xml:space="preserve">and </w:t>
      </w:r>
      <w:proofErr w:type="spellStart"/>
      <w:r>
        <w:rPr>
          <w:rFonts w:cs="Calibri"/>
        </w:rPr>
        <w:t>offcase</w:t>
      </w:r>
      <w:proofErr w:type="spellEnd"/>
      <w:r>
        <w:rPr>
          <w:rFonts w:cs="Calibri"/>
        </w:rPr>
        <w:t xml:space="preserve"> </w:t>
      </w:r>
      <w:r w:rsidRPr="009A0BAF">
        <w:rPr>
          <w:rFonts w:cs="Calibri"/>
        </w:rPr>
        <w:t xml:space="preserve">positions on the </w:t>
      </w:r>
      <w:r>
        <w:rPr>
          <w:rFonts w:cs="Calibri"/>
        </w:rPr>
        <w:t>2020</w:t>
      </w:r>
      <w:r w:rsidRPr="009A0BAF">
        <w:rPr>
          <w:rFonts w:cs="Calibri"/>
        </w:rPr>
        <w:t>-</w:t>
      </w:r>
      <w:r>
        <w:rPr>
          <w:rFonts w:cs="Calibri"/>
        </w:rPr>
        <w:t>21</w:t>
      </w:r>
      <w:r w:rsidRPr="009A0BAF">
        <w:rPr>
          <w:rFonts w:cs="Calibri"/>
        </w:rPr>
        <w:t xml:space="preserve"> NDCA LD wiki after the round in which they </w:t>
      </w:r>
      <w:r>
        <w:rPr>
          <w:rFonts w:cs="Calibri"/>
        </w:rPr>
        <w:t>were read</w:t>
      </w:r>
      <w:r w:rsidR="00BC555C">
        <w:rPr>
          <w:rFonts w:cs="Calibri"/>
        </w:rPr>
        <w:t xml:space="preserve"> or send speech docs to opponents who </w:t>
      </w:r>
      <w:r w:rsidR="004F7418">
        <w:rPr>
          <w:rFonts w:cs="Calibri"/>
        </w:rPr>
        <w:t xml:space="preserve">request </w:t>
      </w:r>
      <w:r w:rsidR="00A511D2">
        <w:rPr>
          <w:rFonts w:cs="Calibri"/>
        </w:rPr>
        <w:t>them</w:t>
      </w:r>
    </w:p>
    <w:p w14:paraId="0D6BED1E" w14:textId="3E6C406C" w:rsidR="00F16E25" w:rsidRDefault="00F16E25" w:rsidP="00F16E25">
      <w:pPr>
        <w:pStyle w:val="Heading4"/>
        <w:rPr>
          <w:rFonts w:cs="Calibri"/>
        </w:rPr>
      </w:pPr>
      <w:r w:rsidRPr="009A0BAF">
        <w:rPr>
          <w:rFonts w:cs="Calibri"/>
        </w:rPr>
        <w:t>Violation –</w:t>
      </w:r>
      <w:r>
        <w:rPr>
          <w:rFonts w:cs="Calibri"/>
        </w:rPr>
        <w:t xml:space="preserve"> </w:t>
      </w:r>
      <w:r w:rsidR="001A04DE">
        <w:rPr>
          <w:rFonts w:cs="Calibri"/>
        </w:rPr>
        <w:t>screenshots</w:t>
      </w:r>
    </w:p>
    <w:p w14:paraId="468DA19C" w14:textId="4D02273A" w:rsidR="00F16E25" w:rsidRDefault="00F16E25" w:rsidP="00F16E25">
      <w:r>
        <w:rPr>
          <w:noProof/>
        </w:rPr>
        <w:drawing>
          <wp:inline distT="0" distB="0" distL="0" distR="0" wp14:anchorId="63CF629D" wp14:editId="79F624D0">
            <wp:extent cx="4811160" cy="1737453"/>
            <wp:effectExtent l="0" t="0" r="889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31"/>
                    <a:stretch>
                      <a:fillRect/>
                    </a:stretch>
                  </pic:blipFill>
                  <pic:spPr>
                    <a:xfrm>
                      <a:off x="0" y="0"/>
                      <a:ext cx="4827602" cy="1743391"/>
                    </a:xfrm>
                    <a:prstGeom prst="rect">
                      <a:avLst/>
                    </a:prstGeom>
                  </pic:spPr>
                </pic:pic>
              </a:graphicData>
            </a:graphic>
          </wp:inline>
        </w:drawing>
      </w:r>
    </w:p>
    <w:p w14:paraId="00746082" w14:textId="28A4E3A7" w:rsidR="00F16E25" w:rsidRDefault="007434B0" w:rsidP="00F16E25">
      <w:r>
        <w:rPr>
          <w:noProof/>
        </w:rPr>
        <w:drawing>
          <wp:inline distT="0" distB="0" distL="0" distR="0" wp14:anchorId="160AF18F" wp14:editId="6E845060">
            <wp:extent cx="5440184" cy="1306799"/>
            <wp:effectExtent l="0" t="0" r="0" b="8255"/>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32"/>
                    <a:stretch>
                      <a:fillRect/>
                    </a:stretch>
                  </pic:blipFill>
                  <pic:spPr>
                    <a:xfrm>
                      <a:off x="0" y="0"/>
                      <a:ext cx="5473378" cy="1314773"/>
                    </a:xfrm>
                    <a:prstGeom prst="rect">
                      <a:avLst/>
                    </a:prstGeom>
                  </pic:spPr>
                </pic:pic>
              </a:graphicData>
            </a:graphic>
          </wp:inline>
        </w:drawing>
      </w:r>
    </w:p>
    <w:p w14:paraId="58BE5149" w14:textId="75676ACD" w:rsidR="007434B0" w:rsidRDefault="007434B0" w:rsidP="00F16E25"/>
    <w:p w14:paraId="1B792792" w14:textId="32735C5A" w:rsidR="004A17FD" w:rsidRPr="00417781" w:rsidRDefault="004A17FD" w:rsidP="004A17FD">
      <w:pPr>
        <w:pStyle w:val="Heading4"/>
      </w:pPr>
      <w:r>
        <w:t>Standards</w:t>
      </w:r>
    </w:p>
    <w:p w14:paraId="347FF247" w14:textId="5F088AE4" w:rsidR="00F16E25" w:rsidRPr="009A0BAF" w:rsidRDefault="00A943D0" w:rsidP="00F16E25">
      <w:pPr>
        <w:pStyle w:val="Heading4"/>
        <w:rPr>
          <w:rFonts w:cs="Calibri"/>
        </w:rPr>
      </w:pPr>
      <w:r>
        <w:rPr>
          <w:rFonts w:cs="Calibri"/>
        </w:rPr>
        <w:t>1</w:t>
      </w:r>
      <w:r w:rsidR="00F16E25" w:rsidRPr="47CB8AD5">
        <w:rPr>
          <w:rFonts w:cs="Calibri"/>
        </w:rPr>
        <w:t xml:space="preserve">] Evidence ethics – open source is the only way to verify pre-round that cards aren’t miscut or highlighted or bracketed unethically. That’s a voter – maintaining ethical </w:t>
      </w:r>
      <w:proofErr w:type="spellStart"/>
      <w:r w:rsidR="00F16E25" w:rsidRPr="47CB8AD5">
        <w:rPr>
          <w:rFonts w:cs="Calibri"/>
        </w:rPr>
        <w:t>ev</w:t>
      </w:r>
      <w:proofErr w:type="spellEnd"/>
      <w:r w:rsidR="00F16E25" w:rsidRPr="47CB8AD5">
        <w:rPr>
          <w:rFonts w:cs="Calibri"/>
        </w:rPr>
        <w:t xml:space="preserve"> practices is key to being good academics and we should be able to verify you didn’t cheat</w:t>
      </w:r>
    </w:p>
    <w:p w14:paraId="2B7E6ED4" w14:textId="579FDD56" w:rsidR="00F16E25" w:rsidRDefault="00A943D0" w:rsidP="00F16E25">
      <w:pPr>
        <w:pStyle w:val="Heading4"/>
        <w:rPr>
          <w:rFonts w:cs="Calibri"/>
        </w:rPr>
      </w:pPr>
      <w:r>
        <w:rPr>
          <w:rFonts w:cs="Calibri"/>
        </w:rPr>
        <w:t>2</w:t>
      </w:r>
      <w:r w:rsidR="00F16E25">
        <w:rPr>
          <w:rFonts w:cs="Calibri"/>
        </w:rPr>
        <w:t>]</w:t>
      </w:r>
      <w:r w:rsidR="00F16E25" w:rsidRPr="009A0BAF">
        <w:rPr>
          <w:rFonts w:cs="Calibri"/>
        </w:rPr>
        <w:t xml:space="preserve"> Depth of clash – </w:t>
      </w:r>
      <w:r w:rsidR="00F16E25">
        <w:rPr>
          <w:rFonts w:cs="Calibri"/>
        </w:rPr>
        <w:t>it</w:t>
      </w:r>
      <w:r w:rsidR="00F16E25" w:rsidRPr="009A0BAF">
        <w:rPr>
          <w:rFonts w:cs="Calibri"/>
        </w:rPr>
        <w:t xml:space="preserve"> allows debaters to </w:t>
      </w:r>
      <w:r w:rsidR="00F16E25">
        <w:rPr>
          <w:rFonts w:cs="Calibri"/>
        </w:rPr>
        <w:t xml:space="preserve">have </w:t>
      </w:r>
      <w:r w:rsidR="00F16E25" w:rsidRPr="009A0BAF">
        <w:rPr>
          <w:rFonts w:cs="Calibri"/>
        </w:rPr>
        <w:t xml:space="preserve">nuanced </w:t>
      </w:r>
      <w:r w:rsidR="00F16E25">
        <w:rPr>
          <w:rFonts w:cs="Calibri"/>
        </w:rPr>
        <w:t>responses</w:t>
      </w:r>
      <w:r w:rsidR="00F16E25" w:rsidRPr="009A0BAF">
        <w:rPr>
          <w:rFonts w:cs="Calibri"/>
        </w:rPr>
        <w:t xml:space="preserve"> to </w:t>
      </w:r>
      <w:r w:rsidR="00F16E25">
        <w:rPr>
          <w:rFonts w:cs="Calibri"/>
        </w:rPr>
        <w:t xml:space="preserve">specific warrants and </w:t>
      </w:r>
      <w:r w:rsidR="00F16E25" w:rsidRPr="009A0BAF">
        <w:rPr>
          <w:rFonts w:cs="Calibri"/>
        </w:rPr>
        <w:t>evidence before the round</w:t>
      </w:r>
      <w:r w:rsidR="00F16E25">
        <w:rPr>
          <w:rFonts w:cs="Calibri"/>
        </w:rPr>
        <w:t>, incentivizes quality research and improves our understanding of the topic, k2 education</w:t>
      </w:r>
    </w:p>
    <w:p w14:paraId="24DC3A93" w14:textId="0912E8AB" w:rsidR="00F16E25" w:rsidRDefault="00F16E25" w:rsidP="00F16E25">
      <w:pPr>
        <w:pStyle w:val="Heading4"/>
      </w:pPr>
      <w:bookmarkStart w:id="3" w:name="_Hlk52020566"/>
      <w:r>
        <w:t xml:space="preserve">Competing </w:t>
      </w:r>
      <w:proofErr w:type="spellStart"/>
      <w:r>
        <w:t>interps</w:t>
      </w:r>
      <w:proofErr w:type="spellEnd"/>
      <w:r>
        <w:t xml:space="preserve"> – [a] reasonability is </w:t>
      </w:r>
      <w:proofErr w:type="gramStart"/>
      <w:r>
        <w:t>arbitrary</w:t>
      </w:r>
      <w:proofErr w:type="gramEnd"/>
      <w:r>
        <w:t xml:space="preserve"> and forces judge intervention, [b] </w:t>
      </w:r>
      <w:r w:rsidR="00693CAB">
        <w:t>ci</w:t>
      </w:r>
      <w:r>
        <w:t xml:space="preserve"> creates a race to the top where we create good norms for debate.</w:t>
      </w:r>
    </w:p>
    <w:p w14:paraId="2FBFE53B" w14:textId="77777777" w:rsidR="00F16E25" w:rsidRDefault="00F16E25" w:rsidP="00F16E25">
      <w:pPr>
        <w:pStyle w:val="Heading4"/>
      </w:pPr>
      <w:r>
        <w:t>Drop the debater</w:t>
      </w:r>
      <w:r w:rsidRPr="00693896">
        <w:t>:</w:t>
      </w:r>
      <w:r>
        <w:rPr>
          <w:b w:val="0"/>
          <w:bCs/>
        </w:rPr>
        <w:t xml:space="preserve"> </w:t>
      </w:r>
      <w:r>
        <w:t>1] deter future abuse and sets better norms 2] spent time running the shell that I can’t get back 3] there’s no argument to drop, shell indicts disclosure practices</w:t>
      </w:r>
    </w:p>
    <w:p w14:paraId="6FC9DB60" w14:textId="77777777" w:rsidR="00F16E25" w:rsidRDefault="00F16E25" w:rsidP="00F16E25">
      <w:pPr>
        <w:pStyle w:val="Heading4"/>
      </w:pPr>
      <w:r>
        <w:t>No RVIs – a] illogical, you don’t win for proving that you meet the norm, logic outweighs since it preconfigures every argument, b] RVIs incentivize baiting theory and prepping it out which leads to maximally abusive practices c] topic education – if the RVI is won the debate is over, never get back to substance</w:t>
      </w:r>
    </w:p>
    <w:bookmarkEnd w:id="3"/>
    <w:p w14:paraId="2DF1F500" w14:textId="77777777" w:rsidR="00F16E25" w:rsidRDefault="00F16E25" w:rsidP="00F16E25">
      <w:pPr>
        <w:pStyle w:val="Heading4"/>
      </w:pPr>
      <w:r>
        <w:t>Education is a voter –</w:t>
      </w:r>
      <w:r w:rsidRPr="00F6041B">
        <w:t xml:space="preserve"> </w:t>
      </w:r>
      <w:proofErr w:type="spellStart"/>
      <w:r>
        <w:t>its</w:t>
      </w:r>
      <w:proofErr w:type="spellEnd"/>
      <w:r>
        <w:t xml:space="preserve"> the reason why debate exists in the first place</w:t>
      </w:r>
      <w:r w:rsidRPr="00F6041B">
        <w:t xml:space="preserve">. Critical thinking and research are the reasons why </w:t>
      </w:r>
      <w:r>
        <w:t>debate gets funded</w:t>
      </w:r>
    </w:p>
    <w:p w14:paraId="4DB90002" w14:textId="19BB009A" w:rsidR="00737E27" w:rsidRDefault="00737E27" w:rsidP="00737E27"/>
    <w:p w14:paraId="3612CFBD" w14:textId="5A47719B" w:rsidR="00D542AD" w:rsidRDefault="00D542AD" w:rsidP="00D542AD">
      <w:pPr>
        <w:pStyle w:val="Heading4"/>
      </w:pPr>
      <w:r>
        <w:t>Interpretation – debaters must disclose past 2nrs at toc-bid tournaments if their opponents ask</w:t>
      </w:r>
    </w:p>
    <w:p w14:paraId="01DE2413" w14:textId="327E9E9A" w:rsidR="00D542AD" w:rsidRDefault="00995965" w:rsidP="00995965">
      <w:pPr>
        <w:pStyle w:val="Heading4"/>
      </w:pPr>
      <w:r>
        <w:t>Violation – screenshots</w:t>
      </w:r>
    </w:p>
    <w:p w14:paraId="63F3B28C" w14:textId="77777777" w:rsidR="00995965" w:rsidRPr="00995965" w:rsidRDefault="00995965" w:rsidP="00995965"/>
    <w:sectPr w:rsidR="00995965" w:rsidRPr="009959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69BF" w14:textId="77777777" w:rsidR="007A02AE" w:rsidRDefault="007A02AE" w:rsidP="0013699A">
      <w:pPr>
        <w:spacing w:after="0" w:line="240" w:lineRule="auto"/>
      </w:pPr>
      <w:r>
        <w:separator/>
      </w:r>
    </w:p>
  </w:endnote>
  <w:endnote w:type="continuationSeparator" w:id="0">
    <w:p w14:paraId="14159E15" w14:textId="77777777" w:rsidR="007A02AE" w:rsidRDefault="007A02AE" w:rsidP="00136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F92D" w14:textId="77777777" w:rsidR="007A02AE" w:rsidRDefault="007A02AE" w:rsidP="0013699A">
      <w:pPr>
        <w:spacing w:after="0" w:line="240" w:lineRule="auto"/>
      </w:pPr>
      <w:r>
        <w:separator/>
      </w:r>
    </w:p>
  </w:footnote>
  <w:footnote w:type="continuationSeparator" w:id="0">
    <w:p w14:paraId="770390EA" w14:textId="77777777" w:rsidR="007A02AE" w:rsidRDefault="007A02AE" w:rsidP="00136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00426"/>
    <w:multiLevelType w:val="hybridMultilevel"/>
    <w:tmpl w:val="1B90DB9E"/>
    <w:lvl w:ilvl="0" w:tplc="04090019">
      <w:start w:val="1"/>
      <w:numFmt w:val="lowerLetter"/>
      <w:lvlText w:val="%1."/>
      <w:lvlJc w:val="left"/>
      <w:pPr>
        <w:ind w:left="720" w:hanging="360"/>
      </w:pPr>
      <w:rPr>
        <w:rFonts w:hint="default"/>
      </w:rPr>
    </w:lvl>
    <w:lvl w:ilvl="1" w:tplc="F7203CD8">
      <w:start w:val="1"/>
      <w:numFmt w:val="decimal"/>
      <w:lvlText w:val="%2."/>
      <w:lvlJc w:val="left"/>
      <w:pPr>
        <w:ind w:left="900" w:hanging="360"/>
      </w:pPr>
      <w:rPr>
        <w:rFonts w:cstheme="maj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7"/>
  </w:num>
  <w:num w:numId="14">
    <w:abstractNumId w:val="13"/>
  </w:num>
  <w:num w:numId="15">
    <w:abstractNumId w:val="15"/>
  </w:num>
  <w:num w:numId="16">
    <w:abstractNumId w:val="14"/>
  </w:num>
  <w:num w:numId="17">
    <w:abstractNumId w:val="19"/>
  </w:num>
  <w:num w:numId="18">
    <w:abstractNumId w:val="12"/>
  </w:num>
  <w:num w:numId="19">
    <w:abstractNumId w:val="16"/>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E3"/>
    <w:rsid w:val="00063FFD"/>
    <w:rsid w:val="00135A52"/>
    <w:rsid w:val="0013699A"/>
    <w:rsid w:val="00145652"/>
    <w:rsid w:val="00160FC5"/>
    <w:rsid w:val="00162DEC"/>
    <w:rsid w:val="001A04DE"/>
    <w:rsid w:val="00265431"/>
    <w:rsid w:val="002B60FE"/>
    <w:rsid w:val="002E74A2"/>
    <w:rsid w:val="00317F41"/>
    <w:rsid w:val="00396138"/>
    <w:rsid w:val="003C27AC"/>
    <w:rsid w:val="004210E5"/>
    <w:rsid w:val="00463D17"/>
    <w:rsid w:val="004A17FD"/>
    <w:rsid w:val="004F40F8"/>
    <w:rsid w:val="004F7418"/>
    <w:rsid w:val="00693CAB"/>
    <w:rsid w:val="00737E27"/>
    <w:rsid w:val="007434B0"/>
    <w:rsid w:val="007A02AE"/>
    <w:rsid w:val="00823F78"/>
    <w:rsid w:val="008313D9"/>
    <w:rsid w:val="008351E3"/>
    <w:rsid w:val="008637DB"/>
    <w:rsid w:val="008A4FB9"/>
    <w:rsid w:val="00995965"/>
    <w:rsid w:val="00A511D2"/>
    <w:rsid w:val="00A66304"/>
    <w:rsid w:val="00A9141D"/>
    <w:rsid w:val="00A943D0"/>
    <w:rsid w:val="00AB5370"/>
    <w:rsid w:val="00AD398F"/>
    <w:rsid w:val="00BC555C"/>
    <w:rsid w:val="00C271E6"/>
    <w:rsid w:val="00C338D1"/>
    <w:rsid w:val="00C3672F"/>
    <w:rsid w:val="00D40BA0"/>
    <w:rsid w:val="00D542AD"/>
    <w:rsid w:val="00D81E8C"/>
    <w:rsid w:val="00E36CF5"/>
    <w:rsid w:val="00F16E25"/>
    <w:rsid w:val="00FE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579F"/>
  <w15:chartTrackingRefBased/>
  <w15:docId w15:val="{6612778B-88B2-40F3-B9A8-E9AE36D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3D17"/>
    <w:rPr>
      <w:rFonts w:ascii="Calibri" w:eastAsiaTheme="minorHAnsi" w:hAnsi="Calibri"/>
      <w:lang w:eastAsia="en-US"/>
    </w:rPr>
  </w:style>
  <w:style w:type="paragraph" w:styleId="Heading1">
    <w:name w:val="heading 1"/>
    <w:aliases w:val="Pocket"/>
    <w:basedOn w:val="Normal"/>
    <w:next w:val="Normal"/>
    <w:link w:val="Heading1Char"/>
    <w:qFormat/>
    <w:rsid w:val="00463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3D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463D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T"/>
    <w:basedOn w:val="Normal"/>
    <w:next w:val="Normal"/>
    <w:link w:val="Heading4Char"/>
    <w:uiPriority w:val="3"/>
    <w:unhideWhenUsed/>
    <w:qFormat/>
    <w:rsid w:val="00463D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3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D17"/>
  </w:style>
  <w:style w:type="paragraph" w:customStyle="1" w:styleId="TableParagraph">
    <w:name w:val="Table Paragraph"/>
    <w:basedOn w:val="Normal"/>
    <w:uiPriority w:val="1"/>
    <w:qFormat/>
    <w:rsid w:val="003C27AC"/>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136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9A"/>
    <w:rPr>
      <w:rFonts w:ascii="Calibri" w:hAnsi="Calibri" w:cs="Calibri"/>
    </w:rPr>
  </w:style>
  <w:style w:type="paragraph" w:styleId="Footer">
    <w:name w:val="footer"/>
    <w:basedOn w:val="Normal"/>
    <w:link w:val="FooterChar"/>
    <w:uiPriority w:val="99"/>
    <w:unhideWhenUsed/>
    <w:rsid w:val="00136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9A"/>
    <w:rPr>
      <w:rFonts w:ascii="Calibri" w:hAnsi="Calibri" w:cs="Calibri"/>
    </w:rPr>
  </w:style>
  <w:style w:type="character" w:customStyle="1" w:styleId="Heading1Char">
    <w:name w:val="Heading 1 Char"/>
    <w:aliases w:val="Pocket Char"/>
    <w:basedOn w:val="DefaultParagraphFont"/>
    <w:link w:val="Heading1"/>
    <w:rsid w:val="00463D1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63D17"/>
    <w:rPr>
      <w:rFonts w:ascii="Calibri" w:eastAsiaTheme="majorEastAsia" w:hAnsi="Calibri" w:cstheme="majorBidi"/>
      <w:b/>
      <w:sz w:val="44"/>
      <w:szCs w:val="26"/>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63D17"/>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63D17"/>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63D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3D1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463D1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63D17"/>
    <w:rPr>
      <w:color w:val="auto"/>
      <w:u w:val="none"/>
    </w:rPr>
  </w:style>
  <w:style w:type="character" w:styleId="FollowedHyperlink">
    <w:name w:val="FollowedHyperlink"/>
    <w:basedOn w:val="DefaultParagraphFont"/>
    <w:uiPriority w:val="99"/>
    <w:semiHidden/>
    <w:unhideWhenUsed/>
    <w:rsid w:val="00463D17"/>
    <w:rPr>
      <w:color w:val="auto"/>
      <w:u w:val="none"/>
    </w:rPr>
  </w:style>
  <w:style w:type="paragraph" w:styleId="ListParagraph">
    <w:name w:val="List Paragraph"/>
    <w:aliases w:val="6 font"/>
    <w:basedOn w:val="Normal"/>
    <w:uiPriority w:val="99"/>
    <w:qFormat/>
    <w:rsid w:val="00FE43D2"/>
    <w:pPr>
      <w:ind w:left="720"/>
      <w:contextualSpacing/>
    </w:pPr>
  </w:style>
  <w:style w:type="paragraph" w:styleId="DocumentMap">
    <w:name w:val="Document Map"/>
    <w:basedOn w:val="Normal"/>
    <w:link w:val="DocumentMapChar"/>
    <w:uiPriority w:val="99"/>
    <w:semiHidden/>
    <w:unhideWhenUsed/>
    <w:rsid w:val="00FE43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3D2"/>
    <w:rPr>
      <w:rFonts w:ascii="Lucida Grande" w:eastAsiaTheme="minorHAnsi" w:hAnsi="Lucida Grande" w:cs="Lucida Grande"/>
      <w:sz w:val="24"/>
      <w:lang w:eastAsia="en-U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E43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FE43D2"/>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textbold">
    <w:name w:val="text bold"/>
    <w:basedOn w:val="Normal"/>
    <w:uiPriority w:val="7"/>
    <w:qFormat/>
    <w:rsid w:val="00FE43D2"/>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E43D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E43D2"/>
    <w:pPr>
      <w:pBdr>
        <w:bottom w:val="single" w:sz="8" w:space="4" w:color="4F81BD"/>
      </w:pBdr>
      <w:spacing w:after="300" w:line="240" w:lineRule="auto"/>
      <w:contextualSpacing/>
    </w:pPr>
    <w:rPr>
      <w:rFonts w:ascii="Arial" w:eastAsiaTheme="minorEastAsia" w:hAnsi="Arial" w:cs="Arial"/>
      <w:bCs/>
      <w:u w:val="single"/>
      <w:lang w:eastAsia="zh-CN"/>
    </w:rPr>
  </w:style>
  <w:style w:type="character" w:customStyle="1" w:styleId="TitleChar1">
    <w:name w:val="Title Char1"/>
    <w:basedOn w:val="DefaultParagraphFont"/>
    <w:uiPriority w:val="99"/>
    <w:rsid w:val="00FE43D2"/>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ettings" Target="setting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cambridge.org/core/journals/social-philosophy-and-policy/article/mills-proof-of-the-principle-of-utility-a-more-than-halfhearted-defense/FDBE07CBE08D4E17523930BF8C7BBC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space.com/starlink-satellite-reentry-ozone-depletion-atmosphere"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1</Pages>
  <Words>12305</Words>
  <Characters>70145</Characters>
  <Application>Microsoft Office Word</Application>
  <DocSecurity>0</DocSecurity>
  <Lines>584</Lines>
  <Paragraphs>164</Paragraphs>
  <ScaleCrop>false</ScaleCrop>
  <Company/>
  <LinksUpToDate>false</LinksUpToDate>
  <CharactersWithSpaces>82286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Xiao Yu (Student)</dc:creator>
  <cp:keywords/>
  <dc:description/>
  <cp:lastModifiedBy>Qiao, Xiao Yu (Student)</cp:lastModifiedBy>
  <cp:revision>84</cp:revision>
  <dcterms:created xsi:type="dcterms:W3CDTF">2022-02-18T21:11:00Z</dcterms:created>
  <dcterms:modified xsi:type="dcterms:W3CDTF">2022-02-19T21:58:00Z</dcterms:modified>
</cp:coreProperties>
</file>