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FA70A" w14:textId="77777777" w:rsidR="0002333F" w:rsidRPr="00810284" w:rsidRDefault="0002333F" w:rsidP="0002333F">
      <w:pPr>
        <w:pStyle w:val="Heading2"/>
        <w:rPr>
          <w:rStyle w:val="Style13ptBold"/>
          <w:rFonts w:asciiTheme="minorHAnsi" w:hAnsiTheme="minorHAnsi" w:cstheme="minorHAnsi"/>
          <w:b/>
          <w:bCs w:val="0"/>
          <w:sz w:val="44"/>
          <w:szCs w:val="44"/>
          <w:u w:val="single"/>
        </w:rPr>
      </w:pPr>
      <w:r w:rsidRPr="00810284">
        <w:rPr>
          <w:rStyle w:val="Style13ptBold"/>
          <w:rFonts w:asciiTheme="minorHAnsi" w:hAnsiTheme="minorHAnsi" w:cstheme="minorHAnsi"/>
          <w:b/>
          <w:bCs w:val="0"/>
          <w:sz w:val="44"/>
          <w:szCs w:val="44"/>
          <w:u w:val="single"/>
        </w:rPr>
        <w:t>Contention 1: Space Mining</w:t>
      </w:r>
    </w:p>
    <w:p w14:paraId="29194E5A" w14:textId="77777777" w:rsidR="00810284" w:rsidRPr="004F4368" w:rsidRDefault="00810284" w:rsidP="00810284">
      <w:pPr>
        <w:rPr>
          <w:rStyle w:val="Style13ptBold"/>
          <w:b w:val="0"/>
        </w:rPr>
      </w:pPr>
      <w:r>
        <w:rPr>
          <w:rStyle w:val="Style13ptBold"/>
        </w:rPr>
        <w:t>Space mining by private entities will be full scale in a few years</w:t>
      </w:r>
    </w:p>
    <w:p w14:paraId="4ADF99CD" w14:textId="77777777" w:rsidR="00810284" w:rsidRPr="00D23D7A" w:rsidRDefault="00810284" w:rsidP="00810284">
      <w:r w:rsidRPr="00D23D7A">
        <w:rPr>
          <w:rStyle w:val="Style13ptBold"/>
        </w:rPr>
        <w:t>Krishnan 20</w:t>
      </w:r>
      <w:r>
        <w:t xml:space="preserve"> </w:t>
      </w:r>
      <w:r w:rsidRPr="00D23D7A">
        <w:rPr>
          <w:sz w:val="16"/>
          <w:szCs w:val="16"/>
        </w:rPr>
        <w:t xml:space="preserve">CA Krishnan, former Deputy Chief and advisor </w:t>
      </w:r>
      <w:r>
        <w:rPr>
          <w:sz w:val="16"/>
          <w:szCs w:val="16"/>
        </w:rPr>
        <w:t>defens</w:t>
      </w:r>
      <w:r w:rsidRPr="00D23D7A">
        <w:rPr>
          <w:sz w:val="16"/>
          <w:szCs w:val="16"/>
        </w:rPr>
        <w:t xml:space="preserve">e industries, 8-6-2020, Space mining: Just around the </w:t>
      </w:r>
      <w:proofErr w:type="gramStart"/>
      <w:r w:rsidRPr="00D23D7A">
        <w:rPr>
          <w:sz w:val="16"/>
          <w:szCs w:val="16"/>
        </w:rPr>
        <w:t>corner?,</w:t>
      </w:r>
      <w:proofErr w:type="gramEnd"/>
      <w:r w:rsidRPr="00D23D7A">
        <w:rPr>
          <w:sz w:val="16"/>
          <w:szCs w:val="16"/>
        </w:rPr>
        <w:t xml:space="preserve"> https://www.theweek.in/news/sci-tech/2020/08/06/Space-mining-Just-around-the-corner.html, 12-30-2021</w:t>
      </w:r>
    </w:p>
    <w:p w14:paraId="7F1C35C5" w14:textId="77777777" w:rsidR="00810284" w:rsidRPr="00D23D7A" w:rsidRDefault="00810284" w:rsidP="00810284">
      <w:pPr>
        <w:rPr>
          <w:u w:val="single"/>
        </w:rPr>
      </w:pPr>
      <w:r w:rsidRPr="001A0A33">
        <w:rPr>
          <w:highlight w:val="green"/>
          <w:u w:val="single"/>
        </w:rPr>
        <w:t xml:space="preserve">Fast paced developments </w:t>
      </w:r>
      <w:r w:rsidRPr="00C6752E">
        <w:rPr>
          <w:b/>
          <w:highlight w:val="green"/>
          <w:u w:val="single"/>
        </w:rPr>
        <w:t>are</w:t>
      </w:r>
      <w:r w:rsidRPr="001A0A33">
        <w:rPr>
          <w:highlight w:val="green"/>
          <w:u w:val="single"/>
        </w:rPr>
        <w:t xml:space="preserve"> taking place in</w:t>
      </w:r>
      <w:r w:rsidRPr="00D23D7A">
        <w:rPr>
          <w:u w:val="single"/>
        </w:rPr>
        <w:t xml:space="preserve"> the field of </w:t>
      </w:r>
      <w:r w:rsidRPr="001A0A33">
        <w:rPr>
          <w:highlight w:val="green"/>
          <w:u w:val="single"/>
        </w:rPr>
        <w:t>space mining</w:t>
      </w:r>
      <w:r w:rsidRPr="00D23D7A">
        <w:rPr>
          <w:u w:val="single"/>
        </w:rPr>
        <w:t xml:space="preserve"> technology </w:t>
      </w:r>
      <w:r w:rsidRPr="001A0A33">
        <w:rPr>
          <w:highlight w:val="green"/>
          <w:u w:val="single"/>
        </w:rPr>
        <w:t xml:space="preserve">with </w:t>
      </w:r>
      <w:r w:rsidRPr="00C6752E">
        <w:rPr>
          <w:b/>
          <w:highlight w:val="green"/>
          <w:u w:val="single"/>
        </w:rPr>
        <w:t>private players</w:t>
      </w:r>
      <w:r w:rsidRPr="001A0A33">
        <w:rPr>
          <w:highlight w:val="green"/>
          <w:u w:val="single"/>
        </w:rPr>
        <w:t xml:space="preserve"> in the lead</w:t>
      </w:r>
      <w:r w:rsidRPr="00D23D7A">
        <w:rPr>
          <w:u w:val="single"/>
        </w:rPr>
        <w:t>.</w:t>
      </w:r>
      <w:r w:rsidRPr="00D23D7A">
        <w:rPr>
          <w:sz w:val="16"/>
        </w:rPr>
        <w:t xml:space="preserve"> Optical mining using concentrated sunlight, robotics, automated mining applications, advanced drilling machines </w:t>
      </w:r>
      <w:proofErr w:type="spellStart"/>
      <w:r w:rsidRPr="00D23D7A">
        <w:rPr>
          <w:sz w:val="16"/>
        </w:rPr>
        <w:t>etc</w:t>
      </w:r>
      <w:proofErr w:type="spellEnd"/>
      <w:r w:rsidRPr="00D23D7A">
        <w:rPr>
          <w:sz w:val="16"/>
        </w:rPr>
        <w:t xml:space="preserve"> are just a few examples. </w:t>
      </w:r>
      <w:r w:rsidRPr="001A0A33">
        <w:rPr>
          <w:highlight w:val="green"/>
          <w:u w:val="single"/>
        </w:rPr>
        <w:t xml:space="preserve">Participation of private players </w:t>
      </w:r>
      <w:r w:rsidRPr="007B77E9">
        <w:rPr>
          <w:highlight w:val="green"/>
          <w:u w:val="single"/>
        </w:rPr>
        <w:t xml:space="preserve">has reduced the investment burden and greatly </w:t>
      </w:r>
      <w:r w:rsidRPr="007B77E9">
        <w:rPr>
          <w:b/>
          <w:highlight w:val="green"/>
          <w:u w:val="single"/>
        </w:rPr>
        <w:t>enhanced</w:t>
      </w:r>
      <w:r w:rsidRPr="007B77E9">
        <w:rPr>
          <w:highlight w:val="green"/>
          <w:u w:val="single"/>
        </w:rPr>
        <w:t xml:space="preserve"> the width and </w:t>
      </w:r>
      <w:r w:rsidRPr="007B77E9">
        <w:rPr>
          <w:b/>
          <w:highlight w:val="green"/>
          <w:u w:val="single"/>
        </w:rPr>
        <w:t>pace</w:t>
      </w:r>
      <w:r w:rsidRPr="007B77E9">
        <w:rPr>
          <w:highlight w:val="green"/>
          <w:u w:val="single"/>
        </w:rPr>
        <w:t xml:space="preserve"> of innovation</w:t>
      </w:r>
      <w:r w:rsidRPr="00D23D7A">
        <w:rPr>
          <w:u w:val="single"/>
        </w:rPr>
        <w:t xml:space="preserve">. It is believed that launch of the first </w:t>
      </w:r>
      <w:r w:rsidRPr="001A0A33">
        <w:rPr>
          <w:highlight w:val="green"/>
          <w:u w:val="single"/>
        </w:rPr>
        <w:t>asteroid mining</w:t>
      </w:r>
      <w:r w:rsidRPr="00D23D7A">
        <w:rPr>
          <w:u w:val="single"/>
        </w:rPr>
        <w:t xml:space="preserve"> vehicle as well as setting up of the first </w:t>
      </w:r>
      <w:proofErr w:type="spellStart"/>
      <w:r w:rsidRPr="00D23D7A">
        <w:rPr>
          <w:u w:val="single"/>
        </w:rPr>
        <w:t>fuelling</w:t>
      </w:r>
      <w:proofErr w:type="spellEnd"/>
      <w:r w:rsidRPr="00D23D7A">
        <w:rPr>
          <w:u w:val="single"/>
        </w:rPr>
        <w:t xml:space="preserve"> stations on the Moon and in low earth orbit </w:t>
      </w:r>
      <w:r w:rsidRPr="001A0A33">
        <w:rPr>
          <w:highlight w:val="green"/>
          <w:u w:val="single"/>
        </w:rPr>
        <w:t xml:space="preserve">could become a reality </w:t>
      </w:r>
      <w:r w:rsidRPr="00C6752E">
        <w:rPr>
          <w:b/>
          <w:highlight w:val="green"/>
          <w:u w:val="single"/>
        </w:rPr>
        <w:t>within a decade</w:t>
      </w:r>
      <w:r w:rsidRPr="00D23D7A">
        <w:rPr>
          <w:u w:val="single"/>
        </w:rPr>
        <w:t>. </w:t>
      </w:r>
    </w:p>
    <w:p w14:paraId="64481CFB" w14:textId="00DBA2F8" w:rsidR="00DB785C" w:rsidRDefault="00810284" w:rsidP="00DB785C">
      <w:pPr>
        <w:pStyle w:val="Heading4"/>
        <w:rPr>
          <w:color w:val="333333"/>
          <w:u w:val="single"/>
          <w:shd w:val="clear" w:color="auto" w:fill="FFFFFF"/>
        </w:rPr>
      </w:pPr>
      <w:r>
        <w:t>G</w:t>
      </w:r>
      <w:r w:rsidRPr="000F5E29">
        <w:t>uaranteed property rights</w:t>
      </w:r>
      <w:r>
        <w:t xml:space="preserve"> are needed</w:t>
      </w:r>
      <w:r w:rsidRPr="000F5E29">
        <w:t xml:space="preserve"> to</w:t>
      </w:r>
      <w:r>
        <w:t xml:space="preserve"> reassure companies</w:t>
      </w:r>
      <w:r>
        <w:t xml:space="preserve"> that they </w:t>
      </w:r>
      <w:proofErr w:type="gramStart"/>
      <w:r>
        <w:t>actually get</w:t>
      </w:r>
      <w:proofErr w:type="gramEnd"/>
      <w:r>
        <w:t xml:space="preserve"> to sell what they mine, </w:t>
      </w:r>
      <w:r w:rsidR="00DB785C" w:rsidRPr="000F5E29">
        <w:t>incentiviz</w:t>
      </w:r>
      <w:r w:rsidR="00DB785C">
        <w:t>ing</w:t>
      </w:r>
      <w:r w:rsidRPr="000F5E29">
        <w:t xml:space="preserve"> space </w:t>
      </w:r>
      <w:r>
        <w:t>investment</w:t>
      </w:r>
    </w:p>
    <w:p w14:paraId="5CAF314A" w14:textId="77777777" w:rsidR="00DB785C" w:rsidRPr="00663E88" w:rsidRDefault="00DB785C" w:rsidP="00DB785C">
      <w:r>
        <w:rPr>
          <w:rStyle w:val="Style13ptBold"/>
        </w:rPr>
        <w:t xml:space="preserve">Wall 15 </w:t>
      </w:r>
      <w:r w:rsidRPr="00663E88">
        <w:rPr>
          <w:sz w:val="16"/>
          <w:szCs w:val="16"/>
        </w:rPr>
        <w:t>Mike Wall, 11-20-2015, New Space Mining Legislation Is 'History in the Making', https://www.space.com/31177-space-mining-commercial-spaceflight-congress.html, 12-30-2021</w:t>
      </w:r>
    </w:p>
    <w:p w14:paraId="4802DE8A" w14:textId="77777777" w:rsidR="00DB785C" w:rsidRPr="00663E88" w:rsidRDefault="00DB785C" w:rsidP="00DB785C">
      <w:pPr>
        <w:rPr>
          <w:u w:val="single"/>
        </w:rPr>
      </w:pPr>
      <w:r w:rsidRPr="00CF4ECE">
        <w:rPr>
          <w:highlight w:val="green"/>
          <w:u w:val="single"/>
        </w:rPr>
        <w:t xml:space="preserve">Space mining just got a </w:t>
      </w:r>
      <w:r w:rsidRPr="00CF4ECE">
        <w:rPr>
          <w:b/>
          <w:highlight w:val="green"/>
          <w:u w:val="single"/>
        </w:rPr>
        <w:t>big boost.</w:t>
      </w:r>
      <w:r w:rsidRPr="00CF4ECE">
        <w:rPr>
          <w:highlight w:val="green"/>
          <w:u w:val="single"/>
        </w:rPr>
        <w:t xml:space="preserve"> The U.S.</w:t>
      </w:r>
      <w:r w:rsidRPr="00663E88">
        <w:rPr>
          <w:u w:val="single"/>
        </w:rPr>
        <w:t xml:space="preserve"> Congress' passage of a </w:t>
      </w:r>
      <w:r w:rsidRPr="00CF4ECE">
        <w:rPr>
          <w:highlight w:val="green"/>
          <w:u w:val="single"/>
        </w:rPr>
        <w:t xml:space="preserve">bill that allows American companies to </w:t>
      </w:r>
      <w:r w:rsidRPr="00CF4ECE">
        <w:rPr>
          <w:b/>
          <w:highlight w:val="green"/>
          <w:u w:val="single"/>
        </w:rPr>
        <w:t>own</w:t>
      </w:r>
      <w:r w:rsidRPr="00663E88">
        <w:rPr>
          <w:u w:val="single"/>
        </w:rPr>
        <w:t xml:space="preserve"> and sell </w:t>
      </w:r>
      <w:r w:rsidRPr="00CF4ECE">
        <w:rPr>
          <w:highlight w:val="green"/>
          <w:u w:val="single"/>
        </w:rPr>
        <w:t>materials</w:t>
      </w:r>
      <w:r w:rsidRPr="00663E88">
        <w:rPr>
          <w:u w:val="single"/>
        </w:rPr>
        <w:t xml:space="preserve"> they extract </w:t>
      </w:r>
      <w:r w:rsidRPr="00CF4ECE">
        <w:rPr>
          <w:highlight w:val="green"/>
          <w:u w:val="single"/>
        </w:rPr>
        <w:t>from</w:t>
      </w:r>
      <w:r w:rsidRPr="00663E88">
        <w:rPr>
          <w:u w:val="single"/>
        </w:rPr>
        <w:t xml:space="preserve"> the moon, asteroids or other </w:t>
      </w:r>
      <w:r w:rsidRPr="00CF4ECE">
        <w:rPr>
          <w:highlight w:val="green"/>
          <w:u w:val="single"/>
        </w:rPr>
        <w:t>celestial bodies should</w:t>
      </w:r>
      <w:r w:rsidRPr="00663E88">
        <w:rPr>
          <w:u w:val="single"/>
        </w:rPr>
        <w:t xml:space="preserve"> help </w:t>
      </w:r>
      <w:r w:rsidRPr="00CF4ECE">
        <w:rPr>
          <w:b/>
          <w:highlight w:val="green"/>
          <w:u w:val="single"/>
        </w:rPr>
        <w:t>spur</w:t>
      </w:r>
      <w:r w:rsidRPr="00CF4ECE">
        <w:rPr>
          <w:highlight w:val="green"/>
          <w:u w:val="single"/>
        </w:rPr>
        <w:t xml:space="preserve"> </w:t>
      </w:r>
      <w:r w:rsidRPr="00663E88">
        <w:rPr>
          <w:u w:val="single"/>
        </w:rPr>
        <w:t xml:space="preserve">the development of </w:t>
      </w:r>
      <w:r w:rsidRPr="00CF4ECE">
        <w:rPr>
          <w:highlight w:val="green"/>
          <w:u w:val="single"/>
        </w:rPr>
        <w:t>off-Earth mining</w:t>
      </w:r>
      <w:r w:rsidRPr="00663E88">
        <w:rPr>
          <w:u w:val="single"/>
        </w:rPr>
        <w:t>, representatives of the nascent industry say. "</w:t>
      </w:r>
      <w:r w:rsidRPr="00CF4ECE">
        <w:rPr>
          <w:highlight w:val="green"/>
          <w:u w:val="single"/>
        </w:rPr>
        <w:t xml:space="preserve">It </w:t>
      </w:r>
      <w:r w:rsidRPr="00AB53F1">
        <w:rPr>
          <w:highlight w:val="green"/>
          <w:u w:val="single"/>
        </w:rPr>
        <w:t xml:space="preserve">sets up a firm </w:t>
      </w:r>
      <w:r w:rsidRPr="00CF4ECE">
        <w:rPr>
          <w:highlight w:val="green"/>
          <w:u w:val="single"/>
        </w:rPr>
        <w:t>foundation for</w:t>
      </w:r>
      <w:r w:rsidRPr="00663E88">
        <w:rPr>
          <w:u w:val="single"/>
        </w:rPr>
        <w:t xml:space="preserve"> the next phase of our </w:t>
      </w:r>
      <w:r w:rsidRPr="00CF4ECE">
        <w:rPr>
          <w:highlight w:val="green"/>
          <w:u w:val="single"/>
        </w:rPr>
        <w:t>business</w:t>
      </w:r>
      <w:r w:rsidRPr="00663E88">
        <w:rPr>
          <w:u w:val="single"/>
        </w:rPr>
        <w:t xml:space="preserve">," said Chris Lewicki, </w:t>
      </w:r>
      <w:proofErr w:type="gramStart"/>
      <w:r w:rsidRPr="00663E88">
        <w:rPr>
          <w:u w:val="single"/>
        </w:rPr>
        <w:t>president</w:t>
      </w:r>
      <w:proofErr w:type="gramEnd"/>
      <w:r w:rsidRPr="00663E88">
        <w:rPr>
          <w:u w:val="single"/>
        </w:rPr>
        <w:t xml:space="preserve"> and chief engineer of Planetary Resources, which plans to mine water and metals from near-Earth asteroids</w:t>
      </w:r>
      <w:r w:rsidRPr="00663E88">
        <w:rPr>
          <w:sz w:val="16"/>
        </w:rPr>
        <w:t xml:space="preserve">. [Asteroid Mining: Planetary Resources' Plan in Pictures] </w:t>
      </w:r>
      <w:r w:rsidRPr="00663E88">
        <w:rPr>
          <w:u w:val="single"/>
        </w:rPr>
        <w:t xml:space="preserve">"It's </w:t>
      </w:r>
      <w:r w:rsidRPr="00CF4ECE">
        <w:rPr>
          <w:highlight w:val="green"/>
          <w:u w:val="single"/>
        </w:rPr>
        <w:t>a sign</w:t>
      </w:r>
      <w:r w:rsidRPr="00663E88">
        <w:rPr>
          <w:u w:val="single"/>
        </w:rPr>
        <w:t xml:space="preserve"> to everyone </w:t>
      </w:r>
      <w:r w:rsidRPr="00CF4ECE">
        <w:rPr>
          <w:highlight w:val="green"/>
          <w:u w:val="single"/>
        </w:rPr>
        <w:t>that [exploiting] space resources, and commercial space</w:t>
      </w:r>
      <w:r w:rsidRPr="00663E88">
        <w:rPr>
          <w:u w:val="single"/>
        </w:rPr>
        <w:t xml:space="preserve"> exploration, </w:t>
      </w:r>
      <w:r w:rsidRPr="00CF4ECE">
        <w:rPr>
          <w:highlight w:val="green"/>
          <w:u w:val="single"/>
        </w:rPr>
        <w:t>is</w:t>
      </w:r>
      <w:r w:rsidRPr="00663E88">
        <w:rPr>
          <w:u w:val="single"/>
        </w:rPr>
        <w:t xml:space="preserve"> underway, and it's </w:t>
      </w:r>
      <w:r w:rsidRPr="00CF4ECE">
        <w:rPr>
          <w:b/>
          <w:highlight w:val="green"/>
          <w:u w:val="single"/>
        </w:rPr>
        <w:t>happening now</w:t>
      </w:r>
      <w:r w:rsidRPr="00663E88">
        <w:rPr>
          <w:sz w:val="16"/>
        </w:rPr>
        <w:t xml:space="preserve">," Lewicki told Space.com. "It's not something that's going to happen in the far future. You are seeing history in the making." The </w:t>
      </w:r>
      <w:r w:rsidRPr="00D23D7A">
        <w:rPr>
          <w:sz w:val="16"/>
        </w:rPr>
        <w:t xml:space="preserve">bill, known as </w:t>
      </w:r>
      <w:r w:rsidRPr="00D23D7A">
        <w:rPr>
          <w:u w:val="single"/>
        </w:rPr>
        <w:t>the U.S. Commercial Space Launch Competitiveness Act</w:t>
      </w:r>
      <w:r w:rsidRPr="00D23D7A">
        <w:rPr>
          <w:sz w:val="16"/>
        </w:rPr>
        <w:t xml:space="preserve"> (CSLCA),</w:t>
      </w:r>
      <w:r w:rsidRPr="00663E88">
        <w:rPr>
          <w:sz w:val="16"/>
        </w:rPr>
        <w:t xml:space="preserve"> was approved by the Senate on Nov. 10 and by the House of Representatives on Monday (Nov. 16). The CSLCA will now go to the White House, and most experts expect President Barack Obama to sign it. The bill addresses </w:t>
      </w:r>
      <w:proofErr w:type="gramStart"/>
      <w:r w:rsidRPr="00663E88">
        <w:rPr>
          <w:sz w:val="16"/>
        </w:rPr>
        <w:t>a number of</w:t>
      </w:r>
      <w:proofErr w:type="gramEnd"/>
      <w:r w:rsidRPr="00663E88">
        <w:rPr>
          <w:sz w:val="16"/>
        </w:rPr>
        <w:t xml:space="preserve"> spaceflight issues. For example, it extends the United States' commitment to the International Space Station through at least 2024, and it gives private companies until 2023 to meet human-spaceflight safety standards, pushing back the </w:t>
      </w:r>
      <w:r w:rsidRPr="00D23D7A">
        <w:rPr>
          <w:sz w:val="16"/>
        </w:rPr>
        <w:t xml:space="preserve">original deadline by seven years. But </w:t>
      </w:r>
      <w:r w:rsidRPr="00D23D7A">
        <w:rPr>
          <w:u w:val="single"/>
        </w:rPr>
        <w:t>the space-mining aspect of CSLCA has generated the most headlines. The bill's Title IV reads, in part: "A United States citizen engaged in commercial recovery of an asteroid resource or a space resource under this chapter shall be entitled to any asteroid resource or space resource obtained, including to possess, own, transport, use, and sell the asteroid resource or space resources obtained in accordance with applicable law, including the international obligations of the United States."</w:t>
      </w:r>
    </w:p>
    <w:p w14:paraId="15C66EFD" w14:textId="780F8EB2" w:rsidR="00DB785C" w:rsidRPr="00DB785C" w:rsidRDefault="00DB785C" w:rsidP="00810284">
      <w:pPr>
        <w:pStyle w:val="Heading3"/>
        <w:rPr>
          <w:rFonts w:asciiTheme="minorHAnsi" w:hAnsiTheme="minorHAnsi" w:cstheme="minorHAnsi"/>
          <w:b w:val="0"/>
          <w:bCs/>
        </w:rPr>
      </w:pPr>
      <w:r w:rsidRPr="00DB785C">
        <w:rPr>
          <w:rFonts w:asciiTheme="minorHAnsi" w:hAnsiTheme="minorHAnsi" w:cstheme="minorHAnsi"/>
          <w:b w:val="0"/>
          <w:bCs/>
        </w:rPr>
        <w:lastRenderedPageBreak/>
        <w:t>Climate Change Impact:</w:t>
      </w:r>
    </w:p>
    <w:p w14:paraId="73EBD73D" w14:textId="77777777" w:rsidR="00810284" w:rsidRPr="001673B5" w:rsidRDefault="00810284" w:rsidP="00810284">
      <w:pPr>
        <w:pStyle w:val="Heading4"/>
      </w:pPr>
      <w:r>
        <w:t>1) Mining on Earth is the biggest waste producer, contributing to climate change – space mining solves</w:t>
      </w:r>
    </w:p>
    <w:p w14:paraId="39AD3F10" w14:textId="77777777" w:rsidR="00810284" w:rsidRDefault="00810284" w:rsidP="00810284">
      <w:proofErr w:type="spellStart"/>
      <w:r w:rsidRPr="007E141A">
        <w:rPr>
          <w:rStyle w:val="Style13ptBold"/>
        </w:rPr>
        <w:t>MacWhorter</w:t>
      </w:r>
      <w:proofErr w:type="spellEnd"/>
      <w:r w:rsidRPr="007E141A">
        <w:rPr>
          <w:rStyle w:val="Style13ptBold"/>
        </w:rPr>
        <w:t xml:space="preserve"> 16</w:t>
      </w:r>
      <w:r>
        <w:t xml:space="preserve"> </w:t>
      </w:r>
      <w:r w:rsidRPr="002D50D0">
        <w:rPr>
          <w:sz w:val="16"/>
          <w:szCs w:val="16"/>
        </w:rPr>
        <w:t xml:space="preserve">Kevin </w:t>
      </w:r>
      <w:proofErr w:type="spellStart"/>
      <w:r w:rsidRPr="002D50D0">
        <w:rPr>
          <w:sz w:val="16"/>
          <w:szCs w:val="16"/>
        </w:rPr>
        <w:t>MacWhorter</w:t>
      </w:r>
      <w:proofErr w:type="spellEnd"/>
      <w:r w:rsidRPr="002D50D0">
        <w:rPr>
          <w:sz w:val="16"/>
          <w:szCs w:val="16"/>
        </w:rPr>
        <w:t xml:space="preserve"> 16, J.D. Candidate, William &amp; Mary Law School, "Sustainable Mining: Incentivizing Asteroid Mining in the Name of Environmentalism", William &amp; Mary Environmental Law and Policy Review, Vol 40, Issue 2, Article 11, https://scholarship.law.wm.edu/cgi/viewcontent.cgi?referer=https://www.google.com/&amp;httpsredir=1&amp;article=1653&amp;context=wmelpr</w:t>
      </w:r>
    </w:p>
    <w:p w14:paraId="6544D002" w14:textId="0C137197" w:rsidR="00810284" w:rsidRPr="00DB785C" w:rsidRDefault="00810284" w:rsidP="00DB785C">
      <w:pPr>
        <w:rPr>
          <w:rStyle w:val="Style13ptBold"/>
          <w:b w:val="0"/>
          <w:bCs w:val="0"/>
          <w:sz w:val="16"/>
        </w:rPr>
      </w:pPr>
      <w:r w:rsidRPr="005239C9">
        <w:rPr>
          <w:sz w:val="16"/>
          <w:szCs w:val="16"/>
        </w:rPr>
        <w:t>A. Rare Element Mining on Earth</w:t>
      </w:r>
      <w:r>
        <w:rPr>
          <w:sz w:val="16"/>
          <w:szCs w:val="16"/>
        </w:rPr>
        <w:t xml:space="preserve"> </w:t>
      </w:r>
      <w:r w:rsidRPr="007E141A">
        <w:rPr>
          <w:rStyle w:val="StyleUnderline"/>
          <w:highlight w:val="green"/>
        </w:rPr>
        <w:t>In</w:t>
      </w:r>
      <w:r w:rsidRPr="00377F26">
        <w:rPr>
          <w:rStyle w:val="StyleUnderline"/>
        </w:rPr>
        <w:t xml:space="preserve"> the next </w:t>
      </w:r>
      <w:r w:rsidRPr="007E141A">
        <w:rPr>
          <w:rStyle w:val="StyleUnderline"/>
          <w:highlight w:val="green"/>
        </w:rPr>
        <w:t>sixty years</w:t>
      </w:r>
      <w:r w:rsidRPr="00377F26">
        <w:rPr>
          <w:rStyle w:val="StyleUnderline"/>
        </w:rPr>
        <w:t xml:space="preserve">, scientists predict that certain </w:t>
      </w:r>
      <w:r w:rsidRPr="007E141A">
        <w:rPr>
          <w:rStyle w:val="Emphasis"/>
          <w:highlight w:val="green"/>
        </w:rPr>
        <w:t>elements crucial to modern industry</w:t>
      </w:r>
      <w:r w:rsidRPr="00377F26">
        <w:rPr>
          <w:rStyle w:val="StyleUnderline"/>
        </w:rPr>
        <w:t xml:space="preserve"> such as platinum, zinc, copper, phosphorous, lead, gold, and indium </w:t>
      </w:r>
      <w:r w:rsidRPr="007E141A">
        <w:rPr>
          <w:rStyle w:val="StyleUnderline"/>
          <w:highlight w:val="green"/>
        </w:rPr>
        <w:t xml:space="preserve">could be </w:t>
      </w:r>
      <w:r w:rsidRPr="007E141A">
        <w:rPr>
          <w:rStyle w:val="Emphasis"/>
          <w:highlight w:val="green"/>
        </w:rPr>
        <w:t>exhausted</w:t>
      </w:r>
      <w:r w:rsidRPr="00377F26">
        <w:rPr>
          <w:rStyle w:val="StyleUnderline"/>
        </w:rPr>
        <w:t xml:space="preserve"> on Earth</w:t>
      </w:r>
      <w:r w:rsidRPr="005239C9">
        <w:rPr>
          <w:sz w:val="16"/>
        </w:rPr>
        <w:t xml:space="preserve">. 12 </w:t>
      </w:r>
      <w:r w:rsidRPr="007E141A">
        <w:rPr>
          <w:rStyle w:val="StyleUnderline"/>
          <w:highlight w:val="green"/>
        </w:rPr>
        <w:t>Many</w:t>
      </w:r>
      <w:r w:rsidRPr="00377F26">
        <w:rPr>
          <w:rStyle w:val="StyleUnderline"/>
        </w:rPr>
        <w:t xml:space="preserve"> of these </w:t>
      </w:r>
      <w:r w:rsidRPr="007E141A">
        <w:rPr>
          <w:rStyle w:val="StyleUnderline"/>
          <w:highlight w:val="green"/>
        </w:rPr>
        <w:t>have no</w:t>
      </w:r>
      <w:r w:rsidRPr="001537A2">
        <w:rPr>
          <w:rStyle w:val="StyleUnderline"/>
        </w:rPr>
        <w:t xml:space="preserve"> </w:t>
      </w:r>
      <w:r w:rsidRPr="00D93FE9">
        <w:rPr>
          <w:rStyle w:val="StyleUnderline"/>
        </w:rPr>
        <w:t xml:space="preserve">synthetic </w:t>
      </w:r>
      <w:r w:rsidRPr="007E141A">
        <w:rPr>
          <w:rStyle w:val="StyleUnderline"/>
          <w:highlight w:val="green"/>
        </w:rPr>
        <w:t>alternative</w:t>
      </w:r>
      <w:r w:rsidRPr="005239C9">
        <w:rPr>
          <w:sz w:val="16"/>
        </w:rPr>
        <w:t>, unlike chemical elements such as oil or diamonds.13 Liquid-crystal display (</w:t>
      </w:r>
      <w:r w:rsidRPr="00A326CB">
        <w:rPr>
          <w:rStyle w:val="StyleUnderline"/>
        </w:rPr>
        <w:t>LCD</w:t>
      </w:r>
      <w:r w:rsidRPr="005239C9">
        <w:rPr>
          <w:sz w:val="16"/>
        </w:rPr>
        <w:t xml:space="preserve">) </w:t>
      </w:r>
      <w:r w:rsidRPr="00A326CB">
        <w:rPr>
          <w:rStyle w:val="StyleUnderline"/>
        </w:rPr>
        <w:t>televisions, cellphones, and laptops are among the various consumer technologies that use precious metals.</w:t>
      </w:r>
      <w:r w:rsidRPr="005239C9">
        <w:rPr>
          <w:sz w:val="16"/>
        </w:rPr>
        <w:t xml:space="preserve">14Further, </w:t>
      </w:r>
      <w:r w:rsidRPr="007E141A">
        <w:rPr>
          <w:rStyle w:val="Emphasis"/>
          <w:highlight w:val="green"/>
        </w:rPr>
        <w:t>green tech</w:t>
      </w:r>
      <w:r w:rsidRPr="00D422EF">
        <w:rPr>
          <w:rStyle w:val="Emphasis"/>
        </w:rPr>
        <w:t>nologies</w:t>
      </w:r>
      <w:r w:rsidRPr="00A326CB">
        <w:rPr>
          <w:rStyle w:val="StyleUnderline"/>
        </w:rPr>
        <w:t xml:space="preserve"> </w:t>
      </w:r>
      <w:r w:rsidRPr="005239C9">
        <w:rPr>
          <w:rStyle w:val="StyleUnderline"/>
        </w:rPr>
        <w:t>including wind</w:t>
      </w:r>
      <w:r w:rsidRPr="00A326CB">
        <w:rPr>
          <w:rStyle w:val="StyleUnderline"/>
        </w:rPr>
        <w:t xml:space="preserve"> turbines, solar panels, and catalytic converters </w:t>
      </w:r>
      <w:r w:rsidRPr="007E141A">
        <w:rPr>
          <w:rStyle w:val="StyleUnderline"/>
          <w:highlight w:val="green"/>
        </w:rPr>
        <w:t xml:space="preserve">require </w:t>
      </w:r>
      <w:r w:rsidRPr="005239C9">
        <w:rPr>
          <w:rStyle w:val="StyleUnderline"/>
        </w:rPr>
        <w:t xml:space="preserve">these </w:t>
      </w:r>
      <w:r w:rsidRPr="007E141A">
        <w:rPr>
          <w:rStyle w:val="StyleUnderline"/>
          <w:highlight w:val="green"/>
        </w:rPr>
        <w:t>rare elements</w:t>
      </w:r>
      <w:r w:rsidRPr="005239C9">
        <w:rPr>
          <w:sz w:val="16"/>
        </w:rPr>
        <w:t xml:space="preserve">. 15 </w:t>
      </w:r>
      <w:r w:rsidRPr="007E141A">
        <w:rPr>
          <w:rStyle w:val="StyleUnderline"/>
          <w:highlight w:val="green"/>
        </w:rPr>
        <w:t>As demand rises</w:t>
      </w:r>
      <w:r w:rsidRPr="00A326CB">
        <w:rPr>
          <w:rStyle w:val="StyleUnderline"/>
        </w:rPr>
        <w:t xml:space="preserve"> for both types of technologies, </w:t>
      </w:r>
      <w:r w:rsidRPr="007E141A">
        <w:rPr>
          <w:rStyle w:val="StyleUnderline"/>
          <w:highlight w:val="green"/>
        </w:rPr>
        <w:t>and</w:t>
      </w:r>
      <w:r w:rsidRPr="00A326CB">
        <w:rPr>
          <w:rStyle w:val="StyleUnderline"/>
        </w:rPr>
        <w:t xml:space="preserve"> as </w:t>
      </w:r>
      <w:r w:rsidRPr="007E141A">
        <w:rPr>
          <w:rStyle w:val="StyleUnderline"/>
          <w:highlight w:val="green"/>
        </w:rPr>
        <w:t>reserves</w:t>
      </w:r>
      <w:r w:rsidRPr="00A326CB">
        <w:rPr>
          <w:rStyle w:val="StyleUnderline"/>
        </w:rPr>
        <w:t xml:space="preserve"> of rare </w:t>
      </w:r>
      <w:r w:rsidRPr="005239C9">
        <w:rPr>
          <w:rStyle w:val="StyleUnderline"/>
        </w:rPr>
        <w:t>metals</w:t>
      </w:r>
      <w:r w:rsidRPr="00A326CB">
        <w:rPr>
          <w:rStyle w:val="StyleUnderline"/>
        </w:rPr>
        <w:t xml:space="preserve"> </w:t>
      </w:r>
      <w:r w:rsidRPr="007E141A">
        <w:rPr>
          <w:rStyle w:val="StyleUnderline"/>
          <w:highlight w:val="green"/>
        </w:rPr>
        <w:t>fall, prices skyrocket</w:t>
      </w:r>
      <w:r w:rsidRPr="005239C9">
        <w:rPr>
          <w:sz w:val="16"/>
        </w:rPr>
        <w:t xml:space="preserve">.16 </w:t>
      </w:r>
      <w:r w:rsidRPr="00D422EF">
        <w:rPr>
          <w:rStyle w:val="StyleUnderline"/>
        </w:rPr>
        <w:t>Demand for nonrenewable</w:t>
      </w:r>
      <w:r w:rsidRPr="00A326CB">
        <w:rPr>
          <w:rStyle w:val="StyleUnderline"/>
        </w:rPr>
        <w:t xml:space="preserve"> </w:t>
      </w:r>
      <w:r w:rsidRPr="00D422EF">
        <w:rPr>
          <w:rStyle w:val="StyleUnderline"/>
        </w:rPr>
        <w:t xml:space="preserve">resources creates </w:t>
      </w:r>
      <w:r w:rsidRPr="00D422EF">
        <w:rPr>
          <w:rStyle w:val="Emphasis"/>
        </w:rPr>
        <w:t>conflict</w:t>
      </w:r>
      <w:r w:rsidRPr="00D422EF">
        <w:rPr>
          <w:sz w:val="16"/>
        </w:rPr>
        <w:t>, and</w:t>
      </w:r>
      <w:r w:rsidRPr="005239C9">
        <w:rPr>
          <w:sz w:val="16"/>
        </w:rPr>
        <w:t xml:space="preserve"> consumerism in rich countries results in harsh labor treatment for poorer countries.17</w:t>
      </w:r>
      <w:r>
        <w:rPr>
          <w:sz w:val="16"/>
        </w:rPr>
        <w:t xml:space="preserve"> </w:t>
      </w:r>
      <w:r w:rsidRPr="005239C9">
        <w:rPr>
          <w:sz w:val="16"/>
        </w:rPr>
        <w:t xml:space="preserve">In general, </w:t>
      </w:r>
      <w:r w:rsidRPr="00F74C05">
        <w:rPr>
          <w:rStyle w:val="Emphasis"/>
        </w:rPr>
        <w:t xml:space="preserve">the </w:t>
      </w:r>
      <w:r w:rsidRPr="007E141A">
        <w:rPr>
          <w:rStyle w:val="Emphasis"/>
          <w:highlight w:val="green"/>
        </w:rPr>
        <w:t>mining</w:t>
      </w:r>
      <w:r w:rsidRPr="00F74C05">
        <w:rPr>
          <w:rStyle w:val="Emphasis"/>
        </w:rPr>
        <w:t xml:space="preserve"> industry </w:t>
      </w:r>
      <w:r w:rsidRPr="007E141A">
        <w:rPr>
          <w:rStyle w:val="Emphasis"/>
          <w:highlight w:val="green"/>
        </w:rPr>
        <w:t>is extremely destructive to Earth’s environment</w:t>
      </w:r>
      <w:r w:rsidRPr="005239C9">
        <w:rPr>
          <w:sz w:val="16"/>
        </w:rPr>
        <w:t xml:space="preserve">.18 In fact, depending on the method employed, </w:t>
      </w:r>
      <w:r w:rsidRPr="00DB785C">
        <w:rPr>
          <w:rStyle w:val="StyleUnderline"/>
          <w:highlight w:val="green"/>
        </w:rPr>
        <w:t xml:space="preserve">mining can destroy </w:t>
      </w:r>
      <w:r w:rsidRPr="007E141A">
        <w:rPr>
          <w:rStyle w:val="Emphasis"/>
          <w:highlight w:val="green"/>
        </w:rPr>
        <w:t>entire ecosystems</w:t>
      </w:r>
      <w:r w:rsidRPr="007E141A">
        <w:rPr>
          <w:rStyle w:val="StyleUnderline"/>
          <w:highlight w:val="green"/>
        </w:rPr>
        <w:t xml:space="preserve"> by </w:t>
      </w:r>
      <w:r w:rsidRPr="007E141A">
        <w:rPr>
          <w:rStyle w:val="Emphasis"/>
          <w:highlight w:val="green"/>
        </w:rPr>
        <w:t>polluting water</w:t>
      </w:r>
      <w:r w:rsidRPr="00A326CB">
        <w:rPr>
          <w:rStyle w:val="StyleUnderline"/>
        </w:rPr>
        <w:t xml:space="preserve"> sources </w:t>
      </w:r>
      <w:r w:rsidRPr="00DB785C">
        <w:rPr>
          <w:rStyle w:val="StyleUnderline"/>
          <w:highlight w:val="green"/>
        </w:rPr>
        <w:t xml:space="preserve">and contributing to </w:t>
      </w:r>
      <w:r w:rsidRPr="00DB785C">
        <w:rPr>
          <w:rStyle w:val="Emphasis"/>
          <w:highlight w:val="green"/>
        </w:rPr>
        <w:t>deforestation</w:t>
      </w:r>
      <w:r w:rsidRPr="005239C9">
        <w:rPr>
          <w:sz w:val="16"/>
        </w:rPr>
        <w:t xml:space="preserve">.19 </w:t>
      </w:r>
      <w:r w:rsidRPr="00A326CB">
        <w:rPr>
          <w:rStyle w:val="StyleUnderline"/>
        </w:rPr>
        <w:t>It is by its nature an unsustainable practice, because it involves the extraction of a finite and non-renewable resource.</w:t>
      </w:r>
      <w:r w:rsidRPr="005239C9">
        <w:rPr>
          <w:sz w:val="16"/>
        </w:rPr>
        <w:t xml:space="preserve">20 Moreover, </w:t>
      </w:r>
      <w:r w:rsidRPr="00A326CB">
        <w:rPr>
          <w:rStyle w:val="StyleUnderline"/>
        </w:rPr>
        <w:t xml:space="preserve">by extracting tiny amounts of metals from relatively large quantities of ore, </w:t>
      </w:r>
      <w:r w:rsidRPr="005239C9">
        <w:rPr>
          <w:rStyle w:val="StyleUnderline"/>
        </w:rPr>
        <w:t xml:space="preserve">the </w:t>
      </w:r>
      <w:r w:rsidRPr="007E141A">
        <w:rPr>
          <w:rStyle w:val="StyleUnderline"/>
          <w:highlight w:val="green"/>
        </w:rPr>
        <w:t xml:space="preserve">mining </w:t>
      </w:r>
      <w:r w:rsidRPr="005239C9">
        <w:rPr>
          <w:rStyle w:val="StyleUnderline"/>
        </w:rPr>
        <w:t xml:space="preserve">industry </w:t>
      </w:r>
      <w:r w:rsidRPr="007E141A">
        <w:rPr>
          <w:rStyle w:val="StyleUnderline"/>
          <w:highlight w:val="green"/>
        </w:rPr>
        <w:t xml:space="preserve">contributes the </w:t>
      </w:r>
      <w:r w:rsidRPr="007E141A">
        <w:rPr>
          <w:rStyle w:val="Emphasis"/>
          <w:highlight w:val="green"/>
        </w:rPr>
        <w:t>largest portion</w:t>
      </w:r>
      <w:r w:rsidRPr="007E141A">
        <w:rPr>
          <w:rStyle w:val="StyleUnderline"/>
          <w:highlight w:val="green"/>
        </w:rPr>
        <w:t xml:space="preserve"> of </w:t>
      </w:r>
      <w:r w:rsidRPr="00B34E46">
        <w:rPr>
          <w:rStyle w:val="StyleUnderline"/>
        </w:rPr>
        <w:t xml:space="preserve">solid </w:t>
      </w:r>
      <w:r w:rsidRPr="007E141A">
        <w:rPr>
          <w:rStyle w:val="StyleUnderline"/>
          <w:highlight w:val="green"/>
        </w:rPr>
        <w:t>wastes in the world</w:t>
      </w:r>
      <w:r w:rsidRPr="005239C9">
        <w:rPr>
          <w:sz w:val="16"/>
        </w:rPr>
        <w:t xml:space="preserve">.21 </w:t>
      </w:r>
      <w:r w:rsidRPr="00A326CB">
        <w:rPr>
          <w:rStyle w:val="StyleUnderline"/>
        </w:rPr>
        <w:t>The</w:t>
      </w:r>
      <w:r w:rsidRPr="005239C9">
        <w:rPr>
          <w:sz w:val="16"/>
        </w:rPr>
        <w:t xml:space="preserve"> Environmental Protection Agency (</w:t>
      </w:r>
      <w:r w:rsidRPr="00A326CB">
        <w:rPr>
          <w:rStyle w:val="StyleUnderline"/>
        </w:rPr>
        <w:t>EPA</w:t>
      </w:r>
      <w:r w:rsidRPr="005239C9">
        <w:rPr>
          <w:sz w:val="16"/>
        </w:rPr>
        <w:t xml:space="preserve">) </w:t>
      </w:r>
      <w:r w:rsidRPr="00A326CB">
        <w:rPr>
          <w:rStyle w:val="StyleUnderline"/>
        </w:rPr>
        <w:t xml:space="preserve">describes the industry as </w:t>
      </w:r>
      <w:r w:rsidRPr="007E141A">
        <w:rPr>
          <w:rStyle w:val="StyleUnderline"/>
          <w:highlight w:val="green"/>
        </w:rPr>
        <w:t xml:space="preserve">the source of </w:t>
      </w:r>
      <w:r w:rsidRPr="007E141A">
        <w:rPr>
          <w:rStyle w:val="Emphasis"/>
          <w:highlight w:val="green"/>
        </w:rPr>
        <w:t xml:space="preserve">more toxic </w:t>
      </w:r>
      <w:r w:rsidRPr="00F74C05">
        <w:rPr>
          <w:rStyle w:val="Emphasis"/>
        </w:rPr>
        <w:t xml:space="preserve">and hazardous </w:t>
      </w:r>
      <w:r w:rsidRPr="007E141A">
        <w:rPr>
          <w:rStyle w:val="Emphasis"/>
          <w:highlight w:val="green"/>
        </w:rPr>
        <w:t>waste than any other industrial sector</w:t>
      </w:r>
      <w:r w:rsidRPr="005239C9">
        <w:rPr>
          <w:sz w:val="16"/>
        </w:rPr>
        <w:t xml:space="preserve"> </w:t>
      </w:r>
      <w:r w:rsidRPr="00937910">
        <w:rPr>
          <w:sz w:val="8"/>
          <w:szCs w:val="8"/>
        </w:rPr>
        <w:t>[</w:t>
      </w:r>
      <w:r w:rsidRPr="00937910">
        <w:rPr>
          <w:rStyle w:val="StyleUnderline"/>
          <w:sz w:val="8"/>
          <w:szCs w:val="8"/>
        </w:rPr>
        <w:t>in the United States</w:t>
      </w:r>
      <w:r w:rsidRPr="00937910">
        <w:rPr>
          <w:sz w:val="8"/>
          <w:szCs w:val="8"/>
        </w:rPr>
        <w:t xml:space="preserve">], </w:t>
      </w:r>
      <w:r w:rsidRPr="00937910">
        <w:rPr>
          <w:rStyle w:val="StyleUnderline"/>
          <w:sz w:val="8"/>
          <w:szCs w:val="8"/>
        </w:rPr>
        <w:t>costing billions of dollars to address the public health and environmental threats to communities.</w:t>
      </w:r>
      <w:r w:rsidRPr="00937910">
        <w:rPr>
          <w:sz w:val="8"/>
          <w:szCs w:val="8"/>
        </w:rPr>
        <w:t xml:space="preserve"> 22 </w:t>
      </w:r>
      <w:r w:rsidRPr="00937910">
        <w:rPr>
          <w:rStyle w:val="StyleUnderline"/>
          <w:sz w:val="8"/>
          <w:szCs w:val="8"/>
        </w:rPr>
        <w:t>Poor regulations and oxymoronic corporate definitions of sustainability, however, make it unclear as to just how much waste the industry actually produces.</w:t>
      </w:r>
      <w:r w:rsidRPr="00937910">
        <w:rPr>
          <w:sz w:val="8"/>
          <w:szCs w:val="8"/>
        </w:rPr>
        <w:t xml:space="preserve">23 </w:t>
      </w:r>
      <w:r w:rsidRPr="00937910">
        <w:rPr>
          <w:rStyle w:val="StyleUnderline"/>
          <w:sz w:val="8"/>
          <w:szCs w:val="8"/>
        </w:rPr>
        <w:t>Platinum</w:t>
      </w:r>
      <w:r w:rsidRPr="00937910">
        <w:rPr>
          <w:sz w:val="8"/>
          <w:szCs w:val="8"/>
        </w:rPr>
        <w:t xml:space="preserve"> provides an excellent case study of the issue, because it </w:t>
      </w:r>
      <w:r w:rsidRPr="00937910">
        <w:rPr>
          <w:rStyle w:val="StyleUnderline"/>
          <w:sz w:val="8"/>
          <w:szCs w:val="8"/>
        </w:rPr>
        <w:t>is an extremely rare and expensive metal—an ore expected to exist in vast quantities in asteroids.</w:t>
      </w:r>
      <w:r w:rsidRPr="00937910">
        <w:rPr>
          <w:sz w:val="8"/>
          <w:szCs w:val="8"/>
        </w:rPr>
        <w:t xml:space="preserve">24 Further, </w:t>
      </w:r>
      <w:r w:rsidRPr="00937910">
        <w:rPr>
          <w:rStyle w:val="StyleUnderline"/>
          <w:sz w:val="8"/>
          <w:szCs w:val="8"/>
        </w:rPr>
        <w:t>production of platinum has increased sharply in the past sixty years in order to keep up with growing demand for use in new technologies</w:t>
      </w:r>
      <w:r w:rsidRPr="00937910">
        <w:rPr>
          <w:sz w:val="8"/>
          <w:szCs w:val="8"/>
        </w:rPr>
        <w:t xml:space="preserve">.25 In fact, </w:t>
      </w:r>
      <w:r w:rsidRPr="00937910">
        <w:rPr>
          <w:rStyle w:val="StyleUnderline"/>
          <w:sz w:val="8"/>
          <w:szCs w:val="8"/>
        </w:rPr>
        <w:t xml:space="preserve">despite their high costs, platinum group metals are so useful that </w:t>
      </w:r>
      <w:r w:rsidRPr="00937910">
        <w:rPr>
          <w:rStyle w:val="Emphasis"/>
          <w:sz w:val="8"/>
          <w:szCs w:val="8"/>
        </w:rPr>
        <w:t>[one] of [four]</w:t>
      </w:r>
      <w:r w:rsidRPr="00937910">
        <w:rPr>
          <w:rStyle w:val="StyleUnderline"/>
          <w:sz w:val="8"/>
          <w:szCs w:val="8"/>
        </w:rPr>
        <w:t xml:space="preserve"> industrial goods on Earth require them in production.</w:t>
      </w:r>
      <w:r w:rsidRPr="00937910">
        <w:rPr>
          <w:sz w:val="8"/>
          <w:szCs w:val="8"/>
        </w:rPr>
        <w:t xml:space="preserve"> 26 </w:t>
      </w:r>
      <w:r w:rsidRPr="00937910">
        <w:rPr>
          <w:rStyle w:val="StyleUnderline"/>
          <w:sz w:val="8"/>
          <w:szCs w:val="8"/>
        </w:rPr>
        <w:t>Scholars do not expect demand to slow any time soon</w:t>
      </w:r>
      <w:r w:rsidRPr="00937910">
        <w:rPr>
          <w:sz w:val="8"/>
          <w:szCs w:val="8"/>
        </w:rPr>
        <w:t xml:space="preserve">.27 Among other technologies, </w:t>
      </w:r>
      <w:r w:rsidRPr="00937910">
        <w:rPr>
          <w:rStyle w:val="StyleUnderline"/>
          <w:sz w:val="8"/>
          <w:szCs w:val="8"/>
        </w:rPr>
        <w:t>industries use platinum in products such as catalytic converters, jewelry production, various catalysts for chemical processing, and hydrogen fuel cells</w:t>
      </w:r>
      <w:r w:rsidRPr="00937910">
        <w:rPr>
          <w:sz w:val="8"/>
          <w:szCs w:val="8"/>
        </w:rPr>
        <w:t xml:space="preserve">.28 While there is no consensus on how far the Earth’s reserves of platinum will take humanity, many </w:t>
      </w:r>
      <w:r w:rsidRPr="00937910">
        <w:rPr>
          <w:rStyle w:val="StyleUnderline"/>
          <w:sz w:val="8"/>
          <w:szCs w:val="8"/>
        </w:rPr>
        <w:t xml:space="preserve">scientists agree that platinum ore reserves will deplete in a relatively </w:t>
      </w:r>
      <w:r w:rsidRPr="00937910">
        <w:rPr>
          <w:rStyle w:val="Emphasis"/>
          <w:sz w:val="8"/>
          <w:szCs w:val="8"/>
        </w:rPr>
        <w:t>short amount of time</w:t>
      </w:r>
      <w:r w:rsidRPr="00937910">
        <w:rPr>
          <w:sz w:val="8"/>
          <w:szCs w:val="8"/>
        </w:rPr>
        <w:t xml:space="preserve">.29 With the rate of mining at an all-time high,30 it is increasingly clear that </w:t>
      </w:r>
      <w:r w:rsidRPr="00937910">
        <w:rPr>
          <w:rStyle w:val="StyleUnderline"/>
          <w:sz w:val="8"/>
          <w:szCs w:val="8"/>
        </w:rPr>
        <w:t>historical patterns of mineral resources and development cannot simply be assumed to continue unaltered into the future</w:t>
      </w:r>
      <w:r w:rsidRPr="00937910">
        <w:rPr>
          <w:sz w:val="8"/>
          <w:szCs w:val="8"/>
        </w:rPr>
        <w:t xml:space="preserve">. 31 </w:t>
      </w:r>
      <w:r w:rsidRPr="00937910">
        <w:rPr>
          <w:rStyle w:val="StyleUnderline"/>
          <w:sz w:val="8"/>
          <w:szCs w:val="8"/>
        </w:rPr>
        <w:t>The platinum mining industry, however, has a strong incentive to increase its rate of extraction as profits grow with the rate of demand. Without any alternative, this destructive practice will continue</w:t>
      </w:r>
      <w:r w:rsidRPr="00937910">
        <w:rPr>
          <w:sz w:val="8"/>
          <w:szCs w:val="8"/>
        </w:rPr>
        <w:t xml:space="preserve"> into the future.32 So-called platinum-group metal (</w:t>
      </w:r>
      <w:r w:rsidRPr="00937910">
        <w:rPr>
          <w:rStyle w:val="StyleUnderline"/>
          <w:sz w:val="8"/>
          <w:szCs w:val="8"/>
        </w:rPr>
        <w:t>PGM</w:t>
      </w:r>
      <w:r w:rsidRPr="00937910">
        <w:rPr>
          <w:sz w:val="8"/>
          <w:szCs w:val="8"/>
        </w:rPr>
        <w:t xml:space="preserve">) </w:t>
      </w:r>
      <w:r w:rsidRPr="00937910">
        <w:rPr>
          <w:rStyle w:val="StyleUnderline"/>
          <w:sz w:val="8"/>
          <w:szCs w:val="8"/>
        </w:rPr>
        <w:t>ores are mined through underground or open cut techniques</w:t>
      </w:r>
      <w:r w:rsidRPr="00937910">
        <w:rPr>
          <w:sz w:val="8"/>
          <w:szCs w:val="8"/>
        </w:rPr>
        <w:t xml:space="preserve">.33 Due to these practices, </w:t>
      </w:r>
      <w:r w:rsidRPr="00937910">
        <w:rPr>
          <w:rStyle w:val="StyleUnderline"/>
          <w:sz w:val="8"/>
          <w:szCs w:val="8"/>
        </w:rPr>
        <w:t>all but a very small fraction of the mined platinum ore is disposed of as solid waste</w:t>
      </w:r>
      <w:r w:rsidRPr="00937910">
        <w:rPr>
          <w:sz w:val="8"/>
          <w:szCs w:val="8"/>
        </w:rPr>
        <w:t xml:space="preserve">.34 </w:t>
      </w:r>
      <w:r w:rsidRPr="00937910">
        <w:rPr>
          <w:rStyle w:val="StyleUnderline"/>
          <w:sz w:val="8"/>
          <w:szCs w:val="8"/>
        </w:rPr>
        <w:t>The environmental consequences of platinum production are thus quite significant, but like the mining industry in general, the amount of waste is typically under-reported</w:t>
      </w:r>
      <w:r w:rsidRPr="00937910">
        <w:rPr>
          <w:sz w:val="8"/>
          <w:szCs w:val="8"/>
        </w:rPr>
        <w:t xml:space="preserve">.35 While this is due to </w:t>
      </w:r>
      <w:r w:rsidRPr="00937910">
        <w:rPr>
          <w:rStyle w:val="StyleUnderline"/>
          <w:sz w:val="8"/>
          <w:szCs w:val="8"/>
        </w:rPr>
        <w:t xml:space="preserve">high production levels </w:t>
      </w:r>
      <w:r w:rsidRPr="00937910">
        <w:rPr>
          <w:sz w:val="8"/>
          <w:szCs w:val="8"/>
        </w:rPr>
        <w:t xml:space="preserve">at the moment, those levels </w:t>
      </w:r>
      <w:r w:rsidRPr="00937910">
        <w:rPr>
          <w:rStyle w:val="StyleUnderline"/>
          <w:sz w:val="8"/>
          <w:szCs w:val="8"/>
        </w:rPr>
        <w:t>will only increase given the estimated future demand of platinum.</w:t>
      </w:r>
      <w:r w:rsidRPr="00937910">
        <w:rPr>
          <w:sz w:val="8"/>
          <w:szCs w:val="8"/>
        </w:rPr>
        <w:t xml:space="preserve">36 </w:t>
      </w:r>
      <w:r w:rsidRPr="00937910">
        <w:rPr>
          <w:rStyle w:val="StyleUnderline"/>
          <w:sz w:val="8"/>
          <w:szCs w:val="8"/>
        </w:rPr>
        <w:t>In spite of the negative consequences, mining continues unabated because it is economically important</w:t>
      </w:r>
      <w:r w:rsidRPr="00937910">
        <w:rPr>
          <w:sz w:val="8"/>
          <w:szCs w:val="8"/>
        </w:rPr>
        <w:t xml:space="preserve"> to many areas.37 </w:t>
      </w:r>
      <w:r w:rsidRPr="00937910">
        <w:rPr>
          <w:rStyle w:val="StyleUnderline"/>
          <w:sz w:val="8"/>
          <w:szCs w:val="8"/>
        </w:rPr>
        <w:t xml:space="preserve">The future environmental costs provide a major challenge in creating a sustainable system. </w:t>
      </w:r>
      <w:r w:rsidRPr="00937910">
        <w:rPr>
          <w:rStyle w:val="Emphasis"/>
          <w:sz w:val="8"/>
          <w:szCs w:val="8"/>
        </w:rPr>
        <w:t>Relegating at least some</w:t>
      </w:r>
      <w:r w:rsidRPr="00F74C05">
        <w:rPr>
          <w:rStyle w:val="Emphasis"/>
        </w:rPr>
        <w:t xml:space="preserve"> </w:t>
      </w:r>
      <w:r w:rsidRPr="007E141A">
        <w:rPr>
          <w:rStyle w:val="Emphasis"/>
          <w:highlight w:val="green"/>
        </w:rPr>
        <w:t>mining</w:t>
      </w:r>
      <w:r w:rsidRPr="00F74C05">
        <w:rPr>
          <w:rStyle w:val="Emphasis"/>
        </w:rPr>
        <w:t xml:space="preserve"> </w:t>
      </w:r>
      <w:r w:rsidRPr="00713344">
        <w:rPr>
          <w:rStyle w:val="Emphasis"/>
        </w:rPr>
        <w:t xml:space="preserve">companies to near-Earth </w:t>
      </w:r>
      <w:r w:rsidRPr="00713344">
        <w:rPr>
          <w:rStyle w:val="Emphasis"/>
          <w:highlight w:val="green"/>
        </w:rPr>
        <w:t>asteroids</w:t>
      </w:r>
      <w:r w:rsidRPr="00D422EF">
        <w:rPr>
          <w:rStyle w:val="Emphasis"/>
        </w:rPr>
        <w:t xml:space="preserve"> </w:t>
      </w:r>
      <w:r w:rsidRPr="007E141A">
        <w:rPr>
          <w:rStyle w:val="Emphasis"/>
          <w:highlight w:val="green"/>
        </w:rPr>
        <w:t xml:space="preserve">would reduce the negative effects of </w:t>
      </w:r>
      <w:r w:rsidRPr="00F74C05">
        <w:rPr>
          <w:rStyle w:val="Emphasis"/>
        </w:rPr>
        <w:t xml:space="preserve">future </w:t>
      </w:r>
      <w:r w:rsidRPr="007E141A">
        <w:rPr>
          <w:rStyle w:val="Emphasis"/>
          <w:highlight w:val="green"/>
        </w:rPr>
        <w:t>mining</w:t>
      </w:r>
      <w:r w:rsidRPr="00F74C05">
        <w:rPr>
          <w:rStyle w:val="Emphasis"/>
        </w:rPr>
        <w:t xml:space="preserve"> levels </w:t>
      </w:r>
      <w:r w:rsidRPr="00713344">
        <w:rPr>
          <w:rStyle w:val="Emphasis"/>
          <w:highlight w:val="green"/>
        </w:rPr>
        <w:t>on Earth</w:t>
      </w:r>
      <w:r w:rsidRPr="005239C9">
        <w:rPr>
          <w:sz w:val="16"/>
        </w:rPr>
        <w:t>. The economic benefits of mining need not be sacrificed for the sake of the environment.38</w:t>
      </w:r>
    </w:p>
    <w:p w14:paraId="5F83D23F" w14:textId="282E1CCB" w:rsidR="0002333F" w:rsidRPr="008A63F0" w:rsidRDefault="00DB785C" w:rsidP="0002333F">
      <w:pPr>
        <w:pStyle w:val="Heading4"/>
        <w:rPr>
          <w:rFonts w:asciiTheme="minorHAnsi" w:hAnsiTheme="minorHAnsi" w:cstheme="minorHAnsi"/>
        </w:rPr>
      </w:pPr>
      <w:r>
        <w:rPr>
          <w:rFonts w:asciiTheme="minorHAnsi" w:hAnsiTheme="minorHAnsi" w:cstheme="minorHAnsi"/>
        </w:rPr>
        <w:t xml:space="preserve">2] </w:t>
      </w:r>
      <w:r w:rsidR="0002333F" w:rsidRPr="008A63F0">
        <w:rPr>
          <w:rFonts w:asciiTheme="minorHAnsi" w:hAnsiTheme="minorHAnsi" w:cstheme="minorHAnsi"/>
        </w:rPr>
        <w:t>Space mining is necessary to provide green energy and infrastructure. The earth simply doesn’t have enough energy and metals to transition to stop climate change.</w:t>
      </w:r>
    </w:p>
    <w:p w14:paraId="5F259B05" w14:textId="77777777" w:rsidR="0002333F" w:rsidRPr="008A63F0" w:rsidRDefault="0002333F" w:rsidP="0002333F">
      <w:pPr>
        <w:pStyle w:val="NormalWeb"/>
        <w:shd w:val="clear" w:color="auto" w:fill="FFFFFF"/>
        <w:spacing w:before="0" w:beforeAutospacing="0" w:after="0" w:afterAutospacing="0"/>
        <w:textAlignment w:val="baseline"/>
        <w:rPr>
          <w:rStyle w:val="Style13ptBold"/>
          <w:rFonts w:asciiTheme="minorHAnsi" w:hAnsiTheme="minorHAnsi" w:cstheme="minorHAnsi"/>
          <w:b w:val="0"/>
          <w:sz w:val="22"/>
        </w:rPr>
      </w:pPr>
      <w:r w:rsidRPr="008A63F0">
        <w:rPr>
          <w:rStyle w:val="Style13ptBold"/>
          <w:rFonts w:asciiTheme="minorHAnsi" w:hAnsiTheme="minorHAnsi" w:cstheme="minorHAnsi"/>
        </w:rPr>
        <w:t xml:space="preserve">Duran 21, </w:t>
      </w:r>
      <w:r w:rsidRPr="008A63F0">
        <w:rPr>
          <w:rStyle w:val="Style13ptBold"/>
          <w:rFonts w:asciiTheme="minorHAnsi" w:hAnsiTheme="minorHAnsi" w:cstheme="minorHAnsi"/>
          <w:sz w:val="16"/>
          <w:szCs w:val="16"/>
        </w:rPr>
        <w:t xml:space="preserve">(Paloma Duran is a journalist and industry analyst at Mexico Business News, “Is Space Mining the Best Option to Face Climate Change?”), 11-03-21, Mexico Business News, </w:t>
      </w:r>
      <w:r w:rsidRPr="008A63F0">
        <w:rPr>
          <w:rStyle w:val="StyleUnderline"/>
          <w:rFonts w:asciiTheme="minorHAnsi" w:hAnsiTheme="minorHAnsi" w:cstheme="minorHAnsi"/>
          <w:sz w:val="16"/>
          <w:szCs w:val="16"/>
        </w:rPr>
        <w:t>https://mexicobusiness.news/mining/news/space-mining-best-option-face-climate-change // MNHS NL</w:t>
      </w:r>
    </w:p>
    <w:p w14:paraId="40B8EA61" w14:textId="77777777" w:rsidR="0002333F" w:rsidRPr="008A63F0" w:rsidRDefault="0002333F" w:rsidP="0002333F">
      <w:pPr>
        <w:pStyle w:val="NormalWeb"/>
        <w:shd w:val="clear" w:color="auto" w:fill="FFFFFF"/>
        <w:spacing w:before="0" w:beforeAutospacing="0" w:after="0" w:afterAutospacing="0"/>
        <w:textAlignment w:val="baseline"/>
        <w:rPr>
          <w:rStyle w:val="StyleUnderline"/>
          <w:rFonts w:asciiTheme="minorHAnsi" w:hAnsiTheme="minorHAnsi" w:cstheme="minorHAnsi"/>
        </w:rPr>
      </w:pPr>
    </w:p>
    <w:p w14:paraId="110463BB" w14:textId="77777777" w:rsidR="0002333F" w:rsidRPr="008A63F0" w:rsidRDefault="0002333F" w:rsidP="0002333F">
      <w:pPr>
        <w:pStyle w:val="NormalWeb"/>
        <w:shd w:val="clear" w:color="auto" w:fill="FFFFFF"/>
        <w:spacing w:before="0" w:beforeAutospacing="0" w:after="0" w:afterAutospacing="0"/>
        <w:textAlignment w:val="baseline"/>
        <w:rPr>
          <w:rFonts w:asciiTheme="minorHAnsi" w:hAnsiTheme="minorHAnsi" w:cstheme="minorHAnsi"/>
          <w:sz w:val="22"/>
          <w:bdr w:val="none" w:sz="0" w:space="0" w:color="auto" w:frame="1"/>
        </w:rPr>
      </w:pPr>
      <w:r w:rsidRPr="008A63F0">
        <w:rPr>
          <w:rStyle w:val="StyleUnderline"/>
          <w:rFonts w:asciiTheme="minorHAnsi" w:hAnsiTheme="minorHAnsi" w:cstheme="minorHAnsi"/>
          <w:highlight w:val="green"/>
        </w:rPr>
        <w:t>Going to net zero means that more</w:t>
      </w:r>
      <w:r w:rsidRPr="008A63F0">
        <w:rPr>
          <w:rStyle w:val="StyleUnderline"/>
          <w:rFonts w:asciiTheme="minorHAnsi" w:hAnsiTheme="minorHAnsi" w:cstheme="minorHAnsi"/>
          <w:bCs/>
          <w:highlight w:val="green"/>
        </w:rPr>
        <w:t xml:space="preserve"> mining is needed</w:t>
      </w:r>
      <w:r w:rsidRPr="008A63F0">
        <w:rPr>
          <w:rStyle w:val="StyleUnderline"/>
          <w:rFonts w:asciiTheme="minorHAnsi" w:hAnsiTheme="minorHAnsi" w:cstheme="minorHAnsi"/>
        </w:rPr>
        <w:t xml:space="preserve">. Experts have said that </w:t>
      </w:r>
      <w:r w:rsidRPr="008A63F0">
        <w:rPr>
          <w:rStyle w:val="StyleUnderline"/>
          <w:rFonts w:asciiTheme="minorHAnsi" w:hAnsiTheme="minorHAnsi" w:cstheme="minorHAnsi"/>
          <w:highlight w:val="green"/>
        </w:rPr>
        <w:t>the current supply cannot support the</w:t>
      </w:r>
      <w:r w:rsidRPr="008A63F0">
        <w:rPr>
          <w:rStyle w:val="StyleUnderline"/>
          <w:rFonts w:asciiTheme="minorHAnsi" w:hAnsiTheme="minorHAnsi" w:cstheme="minorHAnsi"/>
        </w:rPr>
        <w:t xml:space="preserve"> necessary </w:t>
      </w:r>
      <w:r w:rsidRPr="008A63F0">
        <w:rPr>
          <w:rStyle w:val="StyleUnderline"/>
          <w:rFonts w:asciiTheme="minorHAnsi" w:hAnsiTheme="minorHAnsi" w:cstheme="minorHAnsi"/>
          <w:highlight w:val="green"/>
        </w:rPr>
        <w:t>metals</w:t>
      </w:r>
      <w:r w:rsidRPr="008A63F0">
        <w:rPr>
          <w:rStyle w:val="StyleUnderline"/>
          <w:rFonts w:asciiTheme="minorHAnsi" w:hAnsiTheme="minorHAnsi" w:cstheme="minorHAnsi"/>
        </w:rPr>
        <w:t xml:space="preserve"> demand </w:t>
      </w:r>
      <w:r w:rsidRPr="008A63F0">
        <w:rPr>
          <w:rStyle w:val="StyleUnderline"/>
          <w:rFonts w:asciiTheme="minorHAnsi" w:hAnsiTheme="minorHAnsi" w:cstheme="minorHAnsi"/>
          <w:highlight w:val="green"/>
        </w:rPr>
        <w:t>for the green transition</w:t>
      </w:r>
      <w:r w:rsidRPr="008A63F0">
        <w:rPr>
          <w:rStyle w:val="StyleUnderline"/>
          <w:rFonts w:asciiTheme="minorHAnsi" w:hAnsiTheme="minorHAnsi" w:cstheme="minorHAnsi"/>
        </w:rPr>
        <w:t xml:space="preserve">. As a result, </w:t>
      </w:r>
      <w:r w:rsidRPr="008A63F0">
        <w:rPr>
          <w:rStyle w:val="StyleUnderline"/>
          <w:rFonts w:asciiTheme="minorHAnsi" w:hAnsiTheme="minorHAnsi" w:cstheme="minorHAnsi"/>
          <w:highlight w:val="green"/>
        </w:rPr>
        <w:t>new mining alternatives have gained</w:t>
      </w:r>
      <w:r w:rsidRPr="008A63F0">
        <w:rPr>
          <w:rStyle w:val="StyleUnderline"/>
          <w:rFonts w:asciiTheme="minorHAnsi" w:hAnsiTheme="minorHAnsi" w:cstheme="minorHAnsi"/>
        </w:rPr>
        <w:t xml:space="preserve"> greater </w:t>
      </w:r>
      <w:r w:rsidRPr="008A63F0">
        <w:rPr>
          <w:rStyle w:val="StyleUnderline"/>
          <w:rFonts w:asciiTheme="minorHAnsi" w:hAnsiTheme="minorHAnsi" w:cstheme="minorHAnsi"/>
          <w:highlight w:val="green"/>
        </w:rPr>
        <w:t>relevance</w:t>
      </w:r>
      <w:r w:rsidRPr="008A63F0">
        <w:rPr>
          <w:rStyle w:val="StyleUnderline"/>
          <w:rFonts w:asciiTheme="minorHAnsi" w:hAnsiTheme="minorHAnsi" w:cstheme="minorHAnsi"/>
        </w:rPr>
        <w:t xml:space="preserve">, among them is </w:t>
      </w:r>
      <w:r w:rsidRPr="008A63F0">
        <w:rPr>
          <w:rStyle w:val="StyleUnderline"/>
          <w:rFonts w:asciiTheme="minorHAnsi" w:hAnsiTheme="minorHAnsi" w:cstheme="minorHAnsi"/>
          <w:bCs/>
          <w:highlight w:val="green"/>
        </w:rPr>
        <w:t>space mining</w:t>
      </w:r>
      <w:r w:rsidRPr="008A63F0">
        <w:rPr>
          <w:rFonts w:asciiTheme="minorHAnsi" w:hAnsiTheme="minorHAnsi" w:cstheme="minorHAnsi"/>
          <w:sz w:val="22"/>
          <w:bdr w:val="none" w:sz="0" w:space="0" w:color="auto" w:frame="1"/>
        </w:rPr>
        <w:t>. Several countries, including Mexico, have shown their interest in this alternative, creating a new space race.</w:t>
      </w:r>
      <w:r w:rsidRPr="008A63F0">
        <w:rPr>
          <w:rFonts w:asciiTheme="minorHAnsi" w:hAnsiTheme="minorHAnsi" w:cstheme="minorHAnsi"/>
          <w:sz w:val="22"/>
        </w:rPr>
        <w:t xml:space="preserve"> </w:t>
      </w:r>
      <w:r w:rsidRPr="008A63F0">
        <w:rPr>
          <w:rFonts w:asciiTheme="minorHAnsi" w:hAnsiTheme="minorHAnsi" w:cstheme="minorHAnsi"/>
          <w:sz w:val="22"/>
          <w:bdr w:val="none" w:sz="0" w:space="0" w:color="auto" w:frame="1"/>
        </w:rPr>
        <w:t>“</w:t>
      </w:r>
      <w:r w:rsidRPr="008A63F0">
        <w:rPr>
          <w:rStyle w:val="StyleUnderline"/>
          <w:rFonts w:asciiTheme="minorHAnsi" w:hAnsiTheme="minorHAnsi" w:cstheme="minorHAnsi"/>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8A63F0">
        <w:rPr>
          <w:rStyle w:val="StyleUnderline"/>
          <w:rFonts w:asciiTheme="minorHAnsi" w:hAnsiTheme="minorHAnsi" w:cstheme="minorHAnsi"/>
        </w:rPr>
        <w:t>at the same time that</w:t>
      </w:r>
      <w:proofErr w:type="gramEnd"/>
      <w:r w:rsidRPr="008A63F0">
        <w:rPr>
          <w:rStyle w:val="StyleUnderline"/>
          <w:rFonts w:asciiTheme="minorHAnsi" w:hAnsiTheme="minorHAnsi" w:cstheme="minorHAnsi"/>
        </w:rPr>
        <w:t xml:space="preserve"> we would be reducing the environmental burden on the Earth,</w:t>
      </w:r>
      <w:r w:rsidRPr="008A63F0">
        <w:rPr>
          <w:rFonts w:asciiTheme="minorHAnsi" w:hAnsiTheme="minorHAnsi" w:cstheme="minorHAnsi"/>
          <w:sz w:val="22"/>
          <w:bdr w:val="none" w:sz="0" w:space="0" w:color="auto" w:frame="1"/>
        </w:rPr>
        <w:t>” said Dr. Phil Metzger, Planetary Scientist at the University of Central Florida.</w:t>
      </w:r>
      <w:r w:rsidRPr="008A63F0">
        <w:rPr>
          <w:rFonts w:asciiTheme="minorHAnsi" w:hAnsiTheme="minorHAnsi" w:cstheme="minorHAnsi"/>
          <w:sz w:val="22"/>
        </w:rPr>
        <w:t xml:space="preserve"> </w:t>
      </w:r>
      <w:r w:rsidRPr="008A63F0">
        <w:rPr>
          <w:rStyle w:val="StyleUnderline"/>
          <w:rFonts w:asciiTheme="minorHAnsi" w:hAnsiTheme="minorHAnsi" w:cstheme="minorHAnsi"/>
        </w:rPr>
        <w:t xml:space="preserve">Currently, there are several attempts to address global warming and transition to a net zero carbon economy. There has been an increasing interest in </w:t>
      </w:r>
      <w:r w:rsidRPr="008A63F0">
        <w:rPr>
          <w:rStyle w:val="StyleUnderline"/>
          <w:rFonts w:asciiTheme="minorHAnsi" w:hAnsiTheme="minorHAnsi" w:cstheme="minorHAnsi"/>
          <w:highlight w:val="green"/>
        </w:rPr>
        <w:t xml:space="preserve">renewable energy and </w:t>
      </w:r>
      <w:r w:rsidRPr="008A63F0">
        <w:rPr>
          <w:rStyle w:val="StyleUnderline"/>
          <w:rFonts w:asciiTheme="minorHAnsi" w:hAnsiTheme="minorHAnsi" w:cstheme="minorHAnsi"/>
          <w:highlight w:val="green"/>
        </w:rPr>
        <w:lastRenderedPageBreak/>
        <w:t>infrastructure</w:t>
      </w:r>
      <w:r w:rsidRPr="008A63F0">
        <w:rPr>
          <w:rStyle w:val="StyleUnderline"/>
          <w:rFonts w:asciiTheme="minorHAnsi" w:hAnsiTheme="minorHAnsi" w:cstheme="minorHAnsi"/>
        </w:rPr>
        <w:t xml:space="preserve">, which </w:t>
      </w:r>
      <w:r w:rsidRPr="008A63F0">
        <w:rPr>
          <w:rStyle w:val="StyleUnderline"/>
          <w:rFonts w:asciiTheme="minorHAnsi" w:hAnsiTheme="minorHAnsi" w:cstheme="minorHAnsi"/>
          <w:highlight w:val="green"/>
        </w:rPr>
        <w:t>has increased demand for</w:t>
      </w:r>
      <w:r w:rsidRPr="008A63F0">
        <w:rPr>
          <w:rStyle w:val="StyleUnderline"/>
          <w:rFonts w:asciiTheme="minorHAnsi" w:hAnsiTheme="minorHAnsi" w:cstheme="minorHAnsi"/>
        </w:rPr>
        <w:t xml:space="preserve"> various minerals, especially lithium, cobalt, nickel, </w:t>
      </w:r>
      <w:proofErr w:type="gramStart"/>
      <w:r w:rsidRPr="008A63F0">
        <w:rPr>
          <w:rStyle w:val="StyleUnderline"/>
          <w:rFonts w:asciiTheme="minorHAnsi" w:hAnsiTheme="minorHAnsi" w:cstheme="minorHAnsi"/>
        </w:rPr>
        <w:t>copper</w:t>
      </w:r>
      <w:proofErr w:type="gramEnd"/>
      <w:r w:rsidRPr="008A63F0">
        <w:rPr>
          <w:rStyle w:val="StyleUnderline"/>
          <w:rFonts w:asciiTheme="minorHAnsi" w:hAnsiTheme="minorHAnsi" w:cstheme="minorHAnsi"/>
        </w:rPr>
        <w:t xml:space="preserve"> and </w:t>
      </w:r>
      <w:r w:rsidRPr="008A63F0">
        <w:rPr>
          <w:rStyle w:val="StyleUnderline"/>
          <w:rFonts w:asciiTheme="minorHAnsi" w:hAnsiTheme="minorHAnsi" w:cstheme="minorHAnsi"/>
          <w:bCs/>
          <w:highlight w:val="green"/>
        </w:rPr>
        <w:t>rare earth elements</w:t>
      </w:r>
      <w:r w:rsidRPr="008A63F0">
        <w:rPr>
          <w:rStyle w:val="StyleUnderline"/>
          <w:rFonts w:asciiTheme="minorHAnsi" w:hAnsiTheme="minorHAnsi" w:cstheme="minorHAnsi"/>
        </w:rPr>
        <w:t>.</w:t>
      </w:r>
      <w:r w:rsidRPr="008A63F0">
        <w:rPr>
          <w:rFonts w:asciiTheme="minorHAnsi" w:hAnsiTheme="minorHAnsi" w:cstheme="minorHAnsi"/>
          <w:sz w:val="22"/>
          <w:bdr w:val="none" w:sz="0" w:space="0" w:color="auto" w:frame="1"/>
        </w:rPr>
        <w:t xml:space="preserve"> However, according to experts, </w:t>
      </w:r>
      <w:r w:rsidRPr="008A63F0">
        <w:rPr>
          <w:rStyle w:val="StyleUnderline"/>
          <w:rFonts w:asciiTheme="minorHAnsi" w:hAnsiTheme="minorHAnsi" w:cstheme="minorHAnsi"/>
          <w:highlight w:val="green"/>
        </w:rPr>
        <w:t>the world</w:t>
      </w:r>
      <w:r w:rsidRPr="008A63F0">
        <w:rPr>
          <w:rStyle w:val="StyleUnderline"/>
          <w:rFonts w:asciiTheme="minorHAnsi" w:hAnsiTheme="minorHAnsi" w:cstheme="minorHAnsi"/>
        </w:rPr>
        <w:t xml:space="preserve"> is close to </w:t>
      </w:r>
      <w:r w:rsidRPr="008A63F0">
        <w:rPr>
          <w:rStyle w:val="StyleUnderline"/>
          <w:rFonts w:asciiTheme="minorHAnsi" w:hAnsiTheme="minorHAnsi" w:cstheme="minorHAnsi"/>
          <w:highlight w:val="green"/>
        </w:rPr>
        <w:t xml:space="preserve">entering a </w:t>
      </w:r>
      <w:r w:rsidRPr="008A63F0">
        <w:rPr>
          <w:rStyle w:val="StyleUnderline"/>
          <w:rFonts w:asciiTheme="minorHAnsi" w:hAnsiTheme="minorHAnsi" w:cstheme="minorHAnsi"/>
          <w:bCs/>
          <w:highlight w:val="green"/>
        </w:rPr>
        <w:t xml:space="preserve">metals </w:t>
      </w:r>
      <w:proofErr w:type="spellStart"/>
      <w:r w:rsidRPr="008A63F0">
        <w:rPr>
          <w:rStyle w:val="StyleUnderline"/>
          <w:rFonts w:asciiTheme="minorHAnsi" w:hAnsiTheme="minorHAnsi" w:cstheme="minorHAnsi"/>
          <w:bCs/>
          <w:highlight w:val="green"/>
        </w:rPr>
        <w:t>supercycle</w:t>
      </w:r>
      <w:proofErr w:type="spellEnd"/>
      <w:r w:rsidRPr="008A63F0">
        <w:rPr>
          <w:rStyle w:val="StyleUnderline"/>
          <w:rFonts w:asciiTheme="minorHAnsi" w:hAnsiTheme="minorHAnsi" w:cstheme="minorHAnsi"/>
          <w:bCs/>
        </w:rPr>
        <w:t>,</w:t>
      </w:r>
      <w:r w:rsidRPr="008A63F0">
        <w:rPr>
          <w:rStyle w:val="StyleUnderline"/>
          <w:rFonts w:asciiTheme="minorHAnsi" w:hAnsiTheme="minorHAnsi" w:cstheme="minorHAnsi"/>
        </w:rPr>
        <w:t xml:space="preserve"> where demand will exceed available supply, causing prices to skyrocket. Consequently, the mining industry has sought alternatives to achieve the required supply</w:t>
      </w:r>
      <w:r w:rsidRPr="008A63F0">
        <w:rPr>
          <w:rFonts w:asciiTheme="minorHAnsi" w:hAnsiTheme="minorHAnsi" w:cstheme="minorHAnsi"/>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8A63F0">
        <w:rPr>
          <w:rFonts w:asciiTheme="minorHAnsi" w:hAnsiTheme="minorHAnsi" w:cstheme="minorHAnsi"/>
          <w:sz w:val="22"/>
        </w:rPr>
        <w:t xml:space="preserve"> </w:t>
      </w:r>
      <w:r w:rsidRPr="008A63F0">
        <w:rPr>
          <w:rFonts w:asciiTheme="minorHAnsi" w:hAnsiTheme="minorHAnsi" w:cstheme="minorHAnsi"/>
          <w:sz w:val="22"/>
          <w:bdr w:val="none" w:sz="0" w:space="0" w:color="auto" w:frame="1"/>
        </w:rPr>
        <w:t xml:space="preserve">Despite the lack of knowledge regarding </w:t>
      </w:r>
      <w:r w:rsidRPr="008A63F0">
        <w:rPr>
          <w:rStyle w:val="StyleUnderline"/>
          <w:rFonts w:asciiTheme="minorHAnsi" w:hAnsiTheme="minorHAnsi" w:cstheme="minorHAnsi"/>
        </w:rPr>
        <w:t xml:space="preserve">space mining, it has become a very attractive option since the planet is running out of resources. While some people believe that land-based mining is cheaper than space mining, experts believe this may change in the long term. Furthermore, </w:t>
      </w:r>
      <w:r w:rsidRPr="008A63F0">
        <w:rPr>
          <w:rStyle w:val="StyleUnderline"/>
          <w:rFonts w:asciiTheme="minorHAnsi" w:hAnsiTheme="minorHAnsi" w:cstheme="minorHAnsi"/>
          <w:highlight w:val="green"/>
        </w:rPr>
        <w:t>within the solar system there are</w:t>
      </w:r>
      <w:r w:rsidRPr="008A63F0">
        <w:rPr>
          <w:rStyle w:val="StyleUnderline"/>
          <w:rFonts w:asciiTheme="minorHAnsi" w:hAnsiTheme="minorHAnsi" w:cstheme="minorHAnsi"/>
        </w:rPr>
        <w:t xml:space="preserve"> countless </w:t>
      </w:r>
      <w:r w:rsidRPr="008A63F0">
        <w:rPr>
          <w:rStyle w:val="StyleUnderline"/>
          <w:rFonts w:asciiTheme="minorHAnsi" w:hAnsiTheme="minorHAnsi" w:cstheme="minorHAnsi"/>
          <w:highlight w:val="green"/>
        </w:rPr>
        <w:t>bodies rich in</w:t>
      </w:r>
      <w:r w:rsidRPr="008A63F0">
        <w:rPr>
          <w:rStyle w:val="StyleUnderline"/>
          <w:rFonts w:asciiTheme="minorHAnsi" w:hAnsiTheme="minorHAnsi" w:cstheme="minorHAnsi"/>
        </w:rPr>
        <w:t xml:space="preserve"> minerals, ores and </w:t>
      </w:r>
      <w:r w:rsidRPr="008A63F0">
        <w:rPr>
          <w:rStyle w:val="StyleUnderline"/>
          <w:rFonts w:asciiTheme="minorHAnsi" w:hAnsiTheme="minorHAnsi" w:cstheme="minorHAnsi"/>
          <w:highlight w:val="green"/>
        </w:rPr>
        <w:t>elements</w:t>
      </w:r>
      <w:r w:rsidRPr="008A63F0">
        <w:rPr>
          <w:rStyle w:val="StyleUnderline"/>
          <w:rFonts w:asciiTheme="minorHAnsi" w:hAnsiTheme="minorHAnsi" w:cstheme="minorHAnsi"/>
        </w:rPr>
        <w:t xml:space="preserve"> </w:t>
      </w:r>
      <w:r w:rsidRPr="008A63F0">
        <w:rPr>
          <w:rStyle w:val="StyleUnderline"/>
          <w:rFonts w:asciiTheme="minorHAnsi" w:hAnsiTheme="minorHAnsi" w:cstheme="minorHAnsi"/>
          <w:highlight w:val="green"/>
        </w:rPr>
        <w:t>that will</w:t>
      </w:r>
      <w:r w:rsidRPr="008A63F0">
        <w:rPr>
          <w:rStyle w:val="StyleUnderline"/>
          <w:rFonts w:asciiTheme="minorHAnsi" w:hAnsiTheme="minorHAnsi" w:cstheme="minorHAnsi"/>
        </w:rPr>
        <w:t xml:space="preserve"> accelerate the </w:t>
      </w:r>
      <w:r w:rsidRPr="008A63F0">
        <w:rPr>
          <w:rStyle w:val="StyleUnderline"/>
          <w:rFonts w:asciiTheme="minorHAnsi" w:hAnsiTheme="minorHAnsi" w:cstheme="minorHAnsi"/>
          <w:bCs/>
          <w:highlight w:val="green"/>
        </w:rPr>
        <w:t>fight</w:t>
      </w:r>
      <w:r w:rsidRPr="008A63F0">
        <w:rPr>
          <w:rStyle w:val="StyleUnderline"/>
          <w:rFonts w:asciiTheme="minorHAnsi" w:hAnsiTheme="minorHAnsi" w:cstheme="minorHAnsi"/>
        </w:rPr>
        <w:t xml:space="preserve"> against </w:t>
      </w:r>
      <w:r w:rsidRPr="008A63F0">
        <w:rPr>
          <w:rStyle w:val="StyleUnderline"/>
          <w:rFonts w:asciiTheme="minorHAnsi" w:hAnsiTheme="minorHAnsi" w:cstheme="minorHAnsi"/>
          <w:bCs/>
          <w:highlight w:val="green"/>
        </w:rPr>
        <w:t>climate</w:t>
      </w:r>
      <w:r w:rsidRPr="008A63F0">
        <w:rPr>
          <w:rStyle w:val="StyleUnderline"/>
          <w:rFonts w:asciiTheme="minorHAnsi" w:hAnsiTheme="minorHAnsi" w:cstheme="minorHAnsi"/>
          <w:highlight w:val="green"/>
        </w:rPr>
        <w:t xml:space="preserve"> </w:t>
      </w:r>
      <w:r w:rsidRPr="008A63F0">
        <w:rPr>
          <w:rStyle w:val="StyleUnderline"/>
          <w:rFonts w:asciiTheme="minorHAnsi" w:hAnsiTheme="minorHAnsi" w:cstheme="minorHAnsi"/>
          <w:bCs/>
          <w:highlight w:val="green"/>
        </w:rPr>
        <w:t>change</w:t>
      </w:r>
      <w:r w:rsidRPr="008A63F0">
        <w:rPr>
          <w:rStyle w:val="StyleUnderline"/>
          <w:rFonts w:asciiTheme="minorHAnsi" w:hAnsiTheme="minorHAnsi" w:cstheme="minorHAnsi"/>
        </w:rPr>
        <w:t>.</w:t>
      </w:r>
      <w:r w:rsidRPr="008A63F0">
        <w:rPr>
          <w:rFonts w:asciiTheme="minorHAnsi" w:hAnsiTheme="minorHAnsi" w:cstheme="minorHAnsi"/>
          <w:sz w:val="22"/>
        </w:rPr>
        <w:t xml:space="preserve"> </w:t>
      </w:r>
      <w:r w:rsidRPr="008A63F0">
        <w:rPr>
          <w:rStyle w:val="StyleUnderline"/>
          <w:rFonts w:asciiTheme="minorHAnsi" w:hAnsiTheme="minorHAnsi" w:cstheme="minorHAnsi"/>
        </w:rPr>
        <w:t xml:space="preserve">“There will come a point when there is nothing left to mine on the surface, prompting mines to reach even further below. But even those </w:t>
      </w:r>
      <w:r w:rsidRPr="008A63F0">
        <w:rPr>
          <w:rStyle w:val="StyleUnderline"/>
          <w:rFonts w:asciiTheme="minorHAnsi" w:hAnsiTheme="minorHAnsi" w:cstheme="minorHAnsi"/>
          <w:bCs/>
          <w:highlight w:val="green"/>
        </w:rPr>
        <w:t>resources are destined to run out</w:t>
      </w:r>
      <w:r w:rsidRPr="008A63F0">
        <w:rPr>
          <w:rStyle w:val="StyleUnderline"/>
          <w:rFonts w:asciiTheme="minorHAnsi" w:hAnsiTheme="minorHAnsi" w:cstheme="minorHAnsi"/>
        </w:rPr>
        <w:t xml:space="preserve"> and so we will aim toward ocean mining, which already has specific technologies that are being developed.</w:t>
      </w:r>
      <w:r w:rsidRPr="008A63F0">
        <w:rPr>
          <w:rFonts w:asciiTheme="minorHAnsi" w:hAnsiTheme="minorHAnsi" w:cstheme="minorHAnsi"/>
          <w:sz w:val="22"/>
          <w:bdr w:val="none" w:sz="0" w:space="0" w:color="auto" w:frame="1"/>
        </w:rPr>
        <w:t xml:space="preserve"> Nevertheless, even those mines are limited as well. The mine of the future, which today may seem unlikely, will no longer be on our planet. </w:t>
      </w:r>
      <w:r w:rsidRPr="008A63F0">
        <w:rPr>
          <w:rStyle w:val="StyleUnderline"/>
          <w:rFonts w:asciiTheme="minorHAnsi" w:hAnsiTheme="minorHAnsi" w:cstheme="minorHAnsi"/>
        </w:rPr>
        <w:t xml:space="preserve">There will be a time when </w:t>
      </w:r>
      <w:r w:rsidRPr="008A63F0">
        <w:rPr>
          <w:rStyle w:val="StyleUnderline"/>
          <w:rFonts w:asciiTheme="minorHAnsi" w:hAnsiTheme="minorHAnsi" w:cstheme="minorHAnsi"/>
          <w:highlight w:val="green"/>
        </w:rPr>
        <w:t>space mining</w:t>
      </w:r>
      <w:r w:rsidRPr="008A63F0">
        <w:rPr>
          <w:rStyle w:val="StyleUnderline"/>
          <w:rFonts w:asciiTheme="minorHAnsi" w:hAnsiTheme="minorHAnsi" w:cstheme="minorHAnsi"/>
        </w:rPr>
        <w:t xml:space="preserve"> </w:t>
      </w:r>
      <w:r w:rsidRPr="008A63F0">
        <w:rPr>
          <w:rStyle w:val="StyleUnderline"/>
          <w:rFonts w:asciiTheme="minorHAnsi" w:hAnsiTheme="minorHAnsi" w:cstheme="minorHAnsi"/>
          <w:highlight w:val="green"/>
        </w:rPr>
        <w:t>will be</w:t>
      </w:r>
      <w:r w:rsidRPr="008A63F0">
        <w:rPr>
          <w:rStyle w:val="StyleUnderline"/>
          <w:rFonts w:asciiTheme="minorHAnsi" w:hAnsiTheme="minorHAnsi" w:cstheme="minorHAnsi"/>
        </w:rPr>
        <w:t xml:space="preserve"> as </w:t>
      </w:r>
      <w:r w:rsidRPr="008A63F0">
        <w:rPr>
          <w:rStyle w:val="StyleUnderline"/>
          <w:rFonts w:asciiTheme="minorHAnsi" w:hAnsiTheme="minorHAnsi" w:cstheme="minorHAnsi"/>
          <w:highlight w:val="green"/>
        </w:rPr>
        <w:t>common</w:t>
      </w:r>
      <w:r w:rsidRPr="008A63F0">
        <w:rPr>
          <w:rStyle w:val="StyleUnderline"/>
          <w:rFonts w:asciiTheme="minorHAnsi" w:hAnsiTheme="minorHAnsi" w:cstheme="minorHAnsi"/>
        </w:rPr>
        <w:t xml:space="preserve"> as an open leach mine,</w:t>
      </w:r>
      <w:r w:rsidRPr="008A63F0">
        <w:rPr>
          <w:rFonts w:asciiTheme="minorHAnsi" w:hAnsiTheme="minorHAnsi" w:cstheme="minorHAnsi"/>
          <w:sz w:val="22"/>
          <w:bdr w:val="none" w:sz="0" w:space="0" w:color="auto" w:frame="1"/>
        </w:rPr>
        <w:t>” Eder Lugo, Minerals Head at Siemens, told MBN.</w:t>
      </w:r>
      <w:r w:rsidRPr="008A63F0">
        <w:rPr>
          <w:rFonts w:asciiTheme="minorHAnsi" w:hAnsiTheme="minorHAnsi" w:cstheme="minorHAnsi"/>
          <w:sz w:val="22"/>
        </w:rPr>
        <w:t xml:space="preserve"> </w:t>
      </w:r>
      <w:r w:rsidRPr="008A63F0">
        <w:rPr>
          <w:rFonts w:asciiTheme="minorHAnsi" w:hAnsiTheme="minorHAnsi" w:cstheme="minorHAnsi"/>
          <w:sz w:val="22"/>
          <w:bdr w:val="none" w:sz="0" w:space="0" w:color="auto" w:frame="1"/>
        </w:rPr>
        <w:t xml:space="preserve">More than 150 million asteroids measuring approximately 100m are believed to be in the inner solar system alone. </w:t>
      </w:r>
      <w:r w:rsidRPr="008A63F0">
        <w:rPr>
          <w:rStyle w:val="StyleUnderline"/>
          <w:rFonts w:asciiTheme="minorHAnsi" w:hAnsiTheme="minorHAnsi" w:cstheme="minorHAnsi"/>
        </w:rPr>
        <w:t xml:space="preserve">In addition, </w:t>
      </w:r>
      <w:r w:rsidRPr="008A63F0">
        <w:rPr>
          <w:rStyle w:val="StyleUnderline"/>
          <w:rFonts w:asciiTheme="minorHAnsi" w:hAnsiTheme="minorHAnsi" w:cstheme="minorHAnsi"/>
          <w:highlight w:val="green"/>
        </w:rPr>
        <w:t>astronomers have</w:t>
      </w:r>
      <w:r w:rsidRPr="008A63F0">
        <w:rPr>
          <w:rStyle w:val="StyleUnderline"/>
          <w:rFonts w:asciiTheme="minorHAnsi" w:hAnsiTheme="minorHAnsi" w:cstheme="minorHAnsi"/>
        </w:rPr>
        <w:t xml:space="preserve"> also </w:t>
      </w:r>
      <w:r w:rsidRPr="008A63F0">
        <w:rPr>
          <w:rStyle w:val="StyleUnderline"/>
          <w:rFonts w:asciiTheme="minorHAnsi" w:hAnsiTheme="minorHAnsi" w:cstheme="minorHAnsi"/>
          <w:highlight w:val="green"/>
        </w:rPr>
        <w:t>identified abundant minerals near the Earth’s space</w:t>
      </w:r>
      <w:r w:rsidRPr="008A63F0">
        <w:rPr>
          <w:rStyle w:val="StyleUnderline"/>
          <w:rFonts w:asciiTheme="minorHAnsi" w:hAnsiTheme="minorHAnsi" w:cstheme="minorHAnsi"/>
        </w:rPr>
        <w:t xml:space="preserve"> and the Main Asteroid Belt.</w:t>
      </w:r>
      <w:r w:rsidRPr="008A63F0">
        <w:rPr>
          <w:rFonts w:asciiTheme="minorHAnsi" w:hAnsiTheme="minorHAnsi" w:cstheme="minorHAnsi"/>
          <w:sz w:val="22"/>
          <w:bdr w:val="none" w:sz="0" w:space="0" w:color="auto" w:frame="1"/>
        </w:rPr>
        <w:t xml:space="preserve"> There are three main groups into which asteroids are divided: C- type, S- type, and M- type. </w:t>
      </w:r>
      <w:r w:rsidRPr="008A63F0">
        <w:rPr>
          <w:rStyle w:val="StyleUnderline"/>
          <w:rFonts w:asciiTheme="minorHAnsi" w:hAnsiTheme="minorHAnsi" w:cstheme="minorHAnsi"/>
        </w:rPr>
        <w:t xml:space="preserve">The last two groups are the most abundant in minerals such as gold, platinum, cobalt, zinc, tin, lead, indium, silver, </w:t>
      </w:r>
      <w:proofErr w:type="gramStart"/>
      <w:r w:rsidRPr="008A63F0">
        <w:rPr>
          <w:rStyle w:val="StyleUnderline"/>
          <w:rFonts w:asciiTheme="minorHAnsi" w:hAnsiTheme="minorHAnsi" w:cstheme="minorHAnsi"/>
        </w:rPr>
        <w:t>copper</w:t>
      </w:r>
      <w:proofErr w:type="gramEnd"/>
      <w:r w:rsidRPr="008A63F0">
        <w:rPr>
          <w:rStyle w:val="StyleUnderline"/>
          <w:rFonts w:asciiTheme="minorHAnsi" w:hAnsiTheme="minorHAnsi" w:cstheme="minorHAnsi"/>
        </w:rPr>
        <w:t xml:space="preserve"> and rare earth metals. "</w:t>
      </w:r>
      <w:r w:rsidRPr="008A63F0">
        <w:rPr>
          <w:rStyle w:val="StyleUnderline"/>
          <w:rFonts w:asciiTheme="minorHAnsi" w:hAnsiTheme="minorHAnsi" w:cstheme="minorHAnsi"/>
          <w:highlight w:val="green"/>
        </w:rPr>
        <w:t>Energy is limited</w:t>
      </w:r>
      <w:r w:rsidRPr="008A63F0">
        <w:rPr>
          <w:rStyle w:val="StyleUnderline"/>
          <w:rFonts w:asciiTheme="minorHAnsi" w:hAnsiTheme="minorHAnsi" w:cstheme="minorHAnsi"/>
        </w:rPr>
        <w:t xml:space="preserve"> here.</w:t>
      </w:r>
      <w:r w:rsidRPr="008A63F0">
        <w:rPr>
          <w:rFonts w:asciiTheme="minorHAnsi" w:hAnsiTheme="minorHAnsi" w:cstheme="minorHAnsi"/>
          <w:sz w:val="22"/>
          <w:bdr w:val="none" w:sz="0" w:space="0" w:color="auto" w:frame="1"/>
        </w:rPr>
        <w:t xml:space="preserve"> Within just a few hundred years, you will have to cover </w:t>
      </w:r>
      <w:proofErr w:type="gramStart"/>
      <w:r w:rsidRPr="008A63F0">
        <w:rPr>
          <w:rFonts w:asciiTheme="minorHAnsi" w:hAnsiTheme="minorHAnsi" w:cstheme="minorHAnsi"/>
          <w:sz w:val="22"/>
          <w:bdr w:val="none" w:sz="0" w:space="0" w:color="auto" w:frame="1"/>
        </w:rPr>
        <w:t>all of</w:t>
      </w:r>
      <w:proofErr w:type="gramEnd"/>
      <w:r w:rsidRPr="008A63F0">
        <w:rPr>
          <w:rFonts w:asciiTheme="minorHAnsi" w:hAnsiTheme="minorHAnsi" w:cstheme="minorHAnsi"/>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7072C443" w14:textId="77777777" w:rsidR="0002333F" w:rsidRPr="008A63F0" w:rsidRDefault="0002333F" w:rsidP="0002333F">
      <w:pPr>
        <w:pStyle w:val="NormalWeb"/>
        <w:shd w:val="clear" w:color="auto" w:fill="FFFFFF"/>
        <w:spacing w:before="0" w:beforeAutospacing="0" w:after="0" w:afterAutospacing="0"/>
        <w:textAlignment w:val="baseline"/>
        <w:rPr>
          <w:rFonts w:asciiTheme="minorHAnsi" w:hAnsiTheme="minorHAnsi" w:cstheme="minorHAnsi"/>
          <w:sz w:val="22"/>
        </w:rPr>
      </w:pPr>
    </w:p>
    <w:p w14:paraId="7DE03B8B" w14:textId="77777777" w:rsidR="0002333F" w:rsidRPr="008A63F0" w:rsidRDefault="0002333F" w:rsidP="0002333F">
      <w:pPr>
        <w:pStyle w:val="Heading4"/>
        <w:rPr>
          <w:rFonts w:asciiTheme="minorHAnsi" w:hAnsiTheme="minorHAnsi" w:cstheme="minorHAnsi"/>
        </w:rPr>
      </w:pPr>
      <w:r w:rsidRPr="008A63F0">
        <w:rPr>
          <w:rFonts w:asciiTheme="minorHAnsi" w:hAnsiTheme="minorHAnsi" w:cstheme="minorHAnsi"/>
        </w:rPr>
        <w:t xml:space="preserve">Climate Change causes extinction and worsens all impacts--- We </w:t>
      </w:r>
      <w:proofErr w:type="gramStart"/>
      <w:r w:rsidRPr="008A63F0">
        <w:rPr>
          <w:rFonts w:asciiTheme="minorHAnsi" w:hAnsiTheme="minorHAnsi" w:cstheme="minorHAnsi"/>
        </w:rPr>
        <w:t>have to</w:t>
      </w:r>
      <w:proofErr w:type="gramEnd"/>
      <w:r w:rsidRPr="008A63F0">
        <w:rPr>
          <w:rFonts w:asciiTheme="minorHAnsi" w:hAnsiTheme="minorHAnsi" w:cstheme="minorHAnsi"/>
        </w:rPr>
        <w:t xml:space="preserve"> take action</w:t>
      </w:r>
    </w:p>
    <w:p w14:paraId="1E59316B" w14:textId="77777777" w:rsidR="0002333F" w:rsidRPr="008A63F0" w:rsidRDefault="0002333F" w:rsidP="0002333F">
      <w:pPr>
        <w:rPr>
          <w:rFonts w:asciiTheme="minorHAnsi" w:hAnsiTheme="minorHAnsi" w:cstheme="minorHAnsi"/>
          <w:b/>
          <w:sz w:val="16"/>
        </w:rPr>
      </w:pPr>
      <w:r w:rsidRPr="008A63F0">
        <w:rPr>
          <w:rStyle w:val="Style13ptBold"/>
          <w:rFonts w:asciiTheme="minorHAnsi" w:hAnsiTheme="minorHAnsi" w:cstheme="minorHAnsi"/>
        </w:rPr>
        <w:t>Griffin, 2015</w:t>
      </w:r>
      <w:r w:rsidRPr="008A63F0">
        <w:rPr>
          <w:rStyle w:val="Style13ptBold"/>
          <w:rFonts w:asciiTheme="minorHAnsi" w:hAnsiTheme="minorHAnsi" w:cstheme="minorHAnsi"/>
          <w:sz w:val="16"/>
        </w:rPr>
        <w:t xml:space="preserve"> </w:t>
      </w:r>
      <w:r w:rsidRPr="008A63F0">
        <w:rPr>
          <w:rFonts w:asciiTheme="minorHAnsi" w:hAnsiTheme="minorHAnsi" w:cstheme="minorHAnsi"/>
          <w:sz w:val="16"/>
        </w:rPr>
        <w:t xml:space="preserve">(David, Professor of Philosophy at Claremont, “The climate is ruined. So can civilization even survive?”, CNN, 4/14/2015, </w:t>
      </w:r>
      <w:hyperlink r:id="rId5" w:history="1">
        <w:r w:rsidRPr="008A63F0">
          <w:rPr>
            <w:rStyle w:val="Hyperlink"/>
            <w:rFonts w:asciiTheme="minorHAnsi" w:hAnsiTheme="minorHAnsi" w:cstheme="minorHAnsi"/>
            <w:sz w:val="16"/>
          </w:rPr>
          <w:t>http://www.cnn.com/2015/01/14/opinion/co2-crisis-griffin/</w:t>
        </w:r>
      </w:hyperlink>
      <w:r w:rsidRPr="008A63F0">
        <w:rPr>
          <w:rFonts w:asciiTheme="minorHAnsi" w:hAnsiTheme="minorHAnsi" w:cstheme="minorHAnsi"/>
          <w:sz w:val="16"/>
        </w:rPr>
        <w:t xml:space="preserve"> )</w:t>
      </w:r>
    </w:p>
    <w:p w14:paraId="5EC99B54" w14:textId="77777777" w:rsidR="0002333F" w:rsidRPr="008A63F0" w:rsidRDefault="0002333F" w:rsidP="0002333F">
      <w:pPr>
        <w:rPr>
          <w:rStyle w:val="Emphasis"/>
          <w:rFonts w:asciiTheme="minorHAnsi" w:hAnsiTheme="minorHAnsi" w:cstheme="minorHAnsi"/>
        </w:rPr>
      </w:pPr>
      <w:r w:rsidRPr="008A63F0">
        <w:rPr>
          <w:rFonts w:asciiTheme="minorHAnsi" w:hAnsiTheme="minorHAnsi" w:cstheme="minorHAnsi"/>
          <w:sz w:val="16"/>
        </w:rPr>
        <w:t xml:space="preserve">Although most of us worry about other things, </w:t>
      </w:r>
      <w:r w:rsidRPr="008A63F0">
        <w:rPr>
          <w:rStyle w:val="StyleUnderline"/>
          <w:rFonts w:asciiTheme="minorHAnsi" w:hAnsiTheme="minorHAnsi" w:cstheme="minorHAnsi"/>
        </w:rPr>
        <w:t>climate scientists have become increasingly worried about the survival of civilization. For</w:t>
      </w:r>
      <w:r w:rsidRPr="008A63F0">
        <w:rPr>
          <w:rFonts w:asciiTheme="minorHAnsi" w:hAnsiTheme="minorHAnsi" w:cstheme="minorHAnsi"/>
          <w:sz w:val="16"/>
        </w:rPr>
        <w:t xml:space="preserve"> example, Lonnie Thompson, who received the U.S. National Medal of Science in 2010, said that </w:t>
      </w:r>
      <w:r w:rsidRPr="008A63F0">
        <w:rPr>
          <w:rStyle w:val="Emphasis"/>
          <w:rFonts w:asciiTheme="minorHAnsi" w:hAnsiTheme="minorHAnsi" w:cstheme="minorHAnsi"/>
          <w:highlight w:val="green"/>
        </w:rPr>
        <w:t>virtually all climatologists "are</w:t>
      </w:r>
      <w:r w:rsidRPr="008A63F0">
        <w:rPr>
          <w:rStyle w:val="Emphasis"/>
          <w:rFonts w:asciiTheme="minorHAnsi" w:hAnsiTheme="minorHAnsi" w:cstheme="minorHAnsi"/>
        </w:rPr>
        <w:t xml:space="preserve"> now </w:t>
      </w:r>
      <w:r w:rsidRPr="008A63F0">
        <w:rPr>
          <w:rStyle w:val="Emphasis"/>
          <w:rFonts w:asciiTheme="minorHAnsi" w:hAnsiTheme="minorHAnsi" w:cstheme="minorHAnsi"/>
          <w:highlight w:val="green"/>
        </w:rPr>
        <w:t>convinced</w:t>
      </w:r>
      <w:r w:rsidRPr="008A63F0">
        <w:rPr>
          <w:rStyle w:val="Emphasis"/>
          <w:rFonts w:asciiTheme="minorHAnsi" w:hAnsiTheme="minorHAnsi" w:cstheme="minorHAnsi"/>
        </w:rPr>
        <w:t xml:space="preserve"> that global </w:t>
      </w:r>
      <w:r w:rsidRPr="008A63F0">
        <w:rPr>
          <w:rStyle w:val="Emphasis"/>
          <w:rFonts w:asciiTheme="minorHAnsi" w:hAnsiTheme="minorHAnsi" w:cstheme="minorHAnsi"/>
          <w:highlight w:val="green"/>
        </w:rPr>
        <w:t xml:space="preserve">warming poses a clear and present danger </w:t>
      </w:r>
      <w:r w:rsidRPr="008A63F0">
        <w:rPr>
          <w:rStyle w:val="Emphasis"/>
          <w:rFonts w:asciiTheme="minorHAnsi" w:hAnsiTheme="minorHAnsi" w:cstheme="minorHAnsi"/>
        </w:rPr>
        <w:t xml:space="preserve">to civilization." </w:t>
      </w:r>
      <w:r w:rsidRPr="008A63F0">
        <w:rPr>
          <w:rFonts w:asciiTheme="minorHAnsi" w:hAnsiTheme="minorHAnsi" w:cstheme="minorHAnsi"/>
          <w:sz w:val="16"/>
        </w:rPr>
        <w:t xml:space="preserve">Informed journalists share this concern. </w:t>
      </w:r>
      <w:r w:rsidRPr="008A63F0">
        <w:rPr>
          <w:rStyle w:val="StyleUnderline"/>
          <w:rFonts w:asciiTheme="minorHAnsi" w:hAnsiTheme="minorHAnsi" w:cstheme="minorHAnsi"/>
        </w:rPr>
        <w:t xml:space="preserve">The climate crisis "threatens the survival of our civilization," said Pulitzer Prize-winner Ross </w:t>
      </w:r>
      <w:proofErr w:type="spellStart"/>
      <w:r w:rsidRPr="008A63F0">
        <w:rPr>
          <w:rStyle w:val="StyleUnderline"/>
          <w:rFonts w:asciiTheme="minorHAnsi" w:hAnsiTheme="minorHAnsi" w:cstheme="minorHAnsi"/>
        </w:rPr>
        <w:t>Gelbspan</w:t>
      </w:r>
      <w:proofErr w:type="spellEnd"/>
      <w:r w:rsidRPr="008A63F0">
        <w:rPr>
          <w:rStyle w:val="StyleUnderline"/>
          <w:rFonts w:asciiTheme="minorHAnsi" w:hAnsiTheme="minorHAnsi" w:cstheme="minorHAnsi"/>
        </w:rPr>
        <w:t xml:space="preserve">. Mark </w:t>
      </w:r>
      <w:proofErr w:type="spellStart"/>
      <w:r w:rsidRPr="008A63F0">
        <w:rPr>
          <w:rStyle w:val="StyleUnderline"/>
          <w:rFonts w:asciiTheme="minorHAnsi" w:hAnsiTheme="minorHAnsi" w:cstheme="minorHAnsi"/>
        </w:rPr>
        <w:t>Hertsgaard</w:t>
      </w:r>
      <w:proofErr w:type="spellEnd"/>
      <w:r w:rsidRPr="008A63F0">
        <w:rPr>
          <w:rStyle w:val="StyleUnderline"/>
          <w:rFonts w:asciiTheme="minorHAnsi" w:hAnsiTheme="minorHAnsi" w:cstheme="minorHAnsi"/>
        </w:rPr>
        <w:t xml:space="preserve"> agrees</w:t>
      </w:r>
      <w:r w:rsidRPr="008A63F0">
        <w:rPr>
          <w:rFonts w:asciiTheme="minorHAnsi" w:hAnsiTheme="minorHAnsi" w:cstheme="minorHAnsi"/>
          <w:sz w:val="16"/>
        </w:rPr>
        <w:t xml:space="preserve">, </w:t>
      </w:r>
      <w:r w:rsidRPr="008A63F0">
        <w:rPr>
          <w:rStyle w:val="Emphasis"/>
          <w:rFonts w:asciiTheme="minorHAnsi" w:hAnsiTheme="minorHAnsi" w:cstheme="minorHAnsi"/>
        </w:rPr>
        <w:t xml:space="preserve">saying that the </w:t>
      </w:r>
      <w:r w:rsidRPr="008A63F0">
        <w:rPr>
          <w:rStyle w:val="Emphasis"/>
          <w:rFonts w:asciiTheme="minorHAnsi" w:hAnsiTheme="minorHAnsi" w:cstheme="minorHAnsi"/>
          <w:highlight w:val="green"/>
        </w:rPr>
        <w:t>continuation</w:t>
      </w:r>
      <w:r w:rsidRPr="008A63F0">
        <w:rPr>
          <w:rStyle w:val="Emphasis"/>
          <w:rFonts w:asciiTheme="minorHAnsi" w:hAnsiTheme="minorHAnsi" w:cstheme="minorHAnsi"/>
        </w:rPr>
        <w:t xml:space="preserve"> of global warming </w:t>
      </w:r>
      <w:r w:rsidRPr="008A63F0">
        <w:rPr>
          <w:rStyle w:val="Emphasis"/>
          <w:rFonts w:asciiTheme="minorHAnsi" w:hAnsiTheme="minorHAnsi" w:cstheme="minorHAnsi"/>
          <w:highlight w:val="green"/>
        </w:rPr>
        <w:t>"would create planetary conditions all but certain to end civilization</w:t>
      </w:r>
      <w:r w:rsidRPr="008A63F0">
        <w:rPr>
          <w:rStyle w:val="Emphasis"/>
          <w:rFonts w:asciiTheme="minorHAnsi" w:hAnsiTheme="minorHAnsi" w:cstheme="minorHAnsi"/>
        </w:rPr>
        <w:t xml:space="preserve"> as we know it." </w:t>
      </w:r>
      <w:r w:rsidRPr="008A63F0">
        <w:rPr>
          <w:rFonts w:asciiTheme="minorHAnsi" w:hAnsiTheme="minorHAnsi" w:cstheme="minorHAnsi"/>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8A63F0">
        <w:rPr>
          <w:rStyle w:val="StyleUnderline"/>
          <w:rFonts w:asciiTheme="minorHAnsi" w:hAnsiTheme="minorHAnsi" w:cstheme="minorHAnsi"/>
        </w:rPr>
        <w:t>The threat to civilization comes primarily from the increase of the level of carbon dioxide (CO2) in the atmosphere</w:t>
      </w:r>
      <w:r w:rsidRPr="008A63F0">
        <w:rPr>
          <w:rFonts w:asciiTheme="minorHAnsi" w:hAnsiTheme="minorHAnsi" w:cstheme="minorHAnsi"/>
          <w:sz w:val="16"/>
        </w:rPr>
        <w:t xml:space="preserve">, due largely to the burning of fossil fuels. Before the rise of the industrial age, CO2 constituted only 275 ppm (parts per million) of the atmosphere. But it is now above 400 and rising about 2.5 ppm per year. </w:t>
      </w:r>
      <w:r w:rsidRPr="008A63F0">
        <w:rPr>
          <w:rStyle w:val="StyleUnderline"/>
          <w:rFonts w:asciiTheme="minorHAnsi" w:hAnsiTheme="minorHAnsi" w:cstheme="minorHAnsi"/>
        </w:rPr>
        <w:t xml:space="preserve">Because of the CO2 increase, the planet's average temperature has increased 0.85 degrees Celsius (1.5 degrees Fahrenheit). Although this increase may not seem much, it has already brought about serious changes. </w:t>
      </w:r>
      <w:r w:rsidRPr="008A63F0">
        <w:rPr>
          <w:rFonts w:asciiTheme="minorHAnsi" w:hAnsiTheme="minorHAnsi" w:cstheme="minorHAnsi"/>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w:t>
      </w:r>
      <w:r w:rsidRPr="008A63F0">
        <w:rPr>
          <w:rFonts w:asciiTheme="minorHAnsi" w:hAnsiTheme="minorHAnsi" w:cstheme="minorHAnsi"/>
          <w:sz w:val="16"/>
        </w:rPr>
        <w:lastRenderedPageBreak/>
        <w:t xml:space="preserve">degrees (Celsius) is actually a prescription for long-term disaster." </w:t>
      </w:r>
      <w:r w:rsidRPr="008A63F0">
        <w:rPr>
          <w:rStyle w:val="StyleUnderline"/>
          <w:rFonts w:asciiTheme="minorHAnsi" w:hAnsiTheme="minorHAnsi" w:cstheme="minorHAnsi"/>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8A63F0">
        <w:rPr>
          <w:rFonts w:asciiTheme="minorHAnsi" w:hAnsiTheme="minorHAnsi" w:cstheme="minorHAnsi"/>
          <w:sz w:val="16"/>
        </w:rPr>
        <w:t xml:space="preserve">But now, says physicist Stefan </w:t>
      </w:r>
      <w:proofErr w:type="spellStart"/>
      <w:r w:rsidRPr="008A63F0">
        <w:rPr>
          <w:rFonts w:asciiTheme="minorHAnsi" w:hAnsiTheme="minorHAnsi" w:cstheme="minorHAnsi"/>
          <w:sz w:val="16"/>
        </w:rPr>
        <w:t>Rahmstorf</w:t>
      </w:r>
      <w:proofErr w:type="spellEnd"/>
      <w:r w:rsidRPr="008A63F0">
        <w:rPr>
          <w:rFonts w:asciiTheme="minorHAnsi" w:hAnsiTheme="minorHAnsi" w:cstheme="minorHAnsi"/>
          <w:sz w:val="16"/>
        </w:rPr>
        <w:t xml:space="preserve">, "We are catapulting ourselves way out of the Holocene." </w:t>
      </w:r>
      <w:r w:rsidRPr="008A63F0">
        <w:rPr>
          <w:rStyle w:val="Emphasis"/>
          <w:rFonts w:asciiTheme="minorHAnsi" w:hAnsiTheme="minorHAnsi" w:cstheme="minorHAnsi"/>
        </w:rPr>
        <w:t>This catapult is dangerous, because we have no evidence civilization can long survive with significantly higher temperatures</w:t>
      </w:r>
      <w:r w:rsidRPr="008A63F0">
        <w:rPr>
          <w:rFonts w:asciiTheme="minorHAnsi" w:hAnsiTheme="minorHAnsi" w:cstheme="minorHAnsi"/>
          <w:sz w:val="16"/>
        </w:rPr>
        <w:t xml:space="preserve">. And yet, the world is on a trajectory that would lead to an increase of 4C (7F) in this century. In the opinion of many scientists and the World Bank, this could happen as early as the 2060s. </w:t>
      </w:r>
      <w:r w:rsidRPr="008A63F0">
        <w:rPr>
          <w:rStyle w:val="StyleUnderline"/>
          <w:rFonts w:asciiTheme="minorHAnsi" w:hAnsiTheme="minorHAnsi" w:cstheme="minorHAnsi"/>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8A63F0">
        <w:rPr>
          <w:rStyle w:val="StyleUnderline"/>
          <w:rFonts w:asciiTheme="minorHAnsi" w:hAnsiTheme="minorHAnsi" w:cstheme="minorHAnsi"/>
          <w:highlight w:val="green"/>
        </w:rPr>
        <w:t xml:space="preserve">above an increase of 4C only </w:t>
      </w:r>
      <w:r w:rsidRPr="008A63F0">
        <w:rPr>
          <w:rStyle w:val="Emphasis"/>
          <w:rFonts w:asciiTheme="minorHAnsi" w:hAnsiTheme="minorHAnsi" w:cstheme="minorHAnsi"/>
          <w:highlight w:val="green"/>
        </w:rPr>
        <w:t>about 10% of the human population will survive.</w:t>
      </w:r>
      <w:r w:rsidRPr="008A63F0">
        <w:rPr>
          <w:rStyle w:val="Emphasis"/>
          <w:rFonts w:asciiTheme="minorHAnsi" w:hAnsiTheme="minorHAnsi" w:cstheme="minorHAnsi"/>
        </w:rPr>
        <w:t xml:space="preserve"> </w:t>
      </w:r>
      <w:r w:rsidRPr="008A63F0">
        <w:rPr>
          <w:rFonts w:asciiTheme="minorHAnsi" w:hAnsiTheme="minorHAnsi" w:cstheme="minorHAnsi"/>
          <w:sz w:val="16"/>
        </w:rPr>
        <w:t xml:space="preserve">Believe it or not, </w:t>
      </w:r>
      <w:r w:rsidRPr="008A63F0">
        <w:rPr>
          <w:rStyle w:val="StyleUnderline"/>
          <w:rFonts w:asciiTheme="minorHAnsi" w:hAnsiTheme="minorHAnsi" w:cstheme="minorHAnsi"/>
          <w:highlight w:val="green"/>
        </w:rPr>
        <w:t xml:space="preserve">some scientists consider </w:t>
      </w:r>
      <w:r w:rsidRPr="008A63F0">
        <w:rPr>
          <w:rStyle w:val="StyleUnderline"/>
          <w:rFonts w:asciiTheme="minorHAnsi" w:hAnsiTheme="minorHAnsi" w:cstheme="minorHAnsi"/>
        </w:rPr>
        <w:t xml:space="preserve">Anderson </w:t>
      </w:r>
      <w:r w:rsidRPr="008A63F0">
        <w:rPr>
          <w:rStyle w:val="StyleUnderline"/>
          <w:rFonts w:asciiTheme="minorHAnsi" w:hAnsiTheme="minorHAnsi" w:cstheme="minorHAnsi"/>
          <w:highlight w:val="green"/>
        </w:rPr>
        <w:t>overly optimistic</w:t>
      </w:r>
      <w:r w:rsidRPr="008A63F0">
        <w:rPr>
          <w:rFonts w:asciiTheme="minorHAnsi" w:hAnsiTheme="minorHAnsi" w:cstheme="minorHAnsi"/>
          <w:sz w:val="16"/>
        </w:rPr>
        <w:t xml:space="preserve">. </w:t>
      </w:r>
      <w:r w:rsidRPr="008A63F0">
        <w:rPr>
          <w:rStyle w:val="StyleUnderline"/>
          <w:rFonts w:asciiTheme="minorHAnsi" w:hAnsiTheme="minorHAnsi" w:cstheme="minorHAnsi"/>
        </w:rPr>
        <w:t xml:space="preserve">The main reason for pessimism is the fear that the planet's temperature may be close to a tipping point that would initiate a "low-end runaway greenhouse," involving </w:t>
      </w:r>
      <w:r w:rsidRPr="008A63F0">
        <w:rPr>
          <w:rStyle w:val="StyleUnderline"/>
          <w:rFonts w:asciiTheme="minorHAnsi" w:hAnsiTheme="minorHAnsi" w:cstheme="minorHAnsi"/>
          <w:highlight w:val="green"/>
        </w:rPr>
        <w:t xml:space="preserve">"out-of-control amplifying feedbacks." </w:t>
      </w:r>
      <w:r w:rsidRPr="008A63F0">
        <w:rPr>
          <w:rStyle w:val="StyleUnderline"/>
          <w:rFonts w:asciiTheme="minorHAnsi" w:hAnsiTheme="minorHAnsi" w:cstheme="minorHAnsi"/>
        </w:rPr>
        <w:t>This</w:t>
      </w:r>
      <w:r w:rsidRPr="008A63F0">
        <w:rPr>
          <w:rFonts w:asciiTheme="minorHAnsi" w:hAnsiTheme="minorHAnsi" w:cstheme="minorHAnsi"/>
          <w:sz w:val="16"/>
        </w:rPr>
        <w:t xml:space="preserve"> condition would result, says Hansen, if all fossil fuels are burned (which is the intention of all fossil-fuel corporations and many governments). </w:t>
      </w:r>
      <w:r w:rsidRPr="008A63F0">
        <w:rPr>
          <w:rStyle w:val="Emphasis"/>
          <w:rFonts w:asciiTheme="minorHAnsi" w:hAnsiTheme="minorHAnsi" w:cstheme="minorHAnsi"/>
        </w:rPr>
        <w:t xml:space="preserve">This result "would </w:t>
      </w:r>
      <w:r w:rsidRPr="008A63F0">
        <w:rPr>
          <w:rStyle w:val="Emphasis"/>
          <w:rFonts w:asciiTheme="minorHAnsi" w:hAnsiTheme="minorHAnsi" w:cstheme="minorHAnsi"/>
          <w:highlight w:val="green"/>
        </w:rPr>
        <w:t xml:space="preserve">make </w:t>
      </w:r>
      <w:r w:rsidRPr="008A63F0">
        <w:rPr>
          <w:rStyle w:val="Emphasis"/>
          <w:rFonts w:asciiTheme="minorHAnsi" w:hAnsiTheme="minorHAnsi" w:cstheme="minorHAnsi"/>
        </w:rPr>
        <w:t xml:space="preserve">most of </w:t>
      </w:r>
      <w:r w:rsidRPr="008A63F0">
        <w:rPr>
          <w:rStyle w:val="Emphasis"/>
          <w:rFonts w:asciiTheme="minorHAnsi" w:hAnsiTheme="minorHAnsi" w:cstheme="minorHAnsi"/>
          <w:highlight w:val="green"/>
        </w:rPr>
        <w:t xml:space="preserve">the planet uninhabitable </w:t>
      </w:r>
      <w:r w:rsidRPr="008A63F0">
        <w:rPr>
          <w:rStyle w:val="Emphasis"/>
          <w:rFonts w:asciiTheme="minorHAnsi" w:hAnsiTheme="minorHAnsi" w:cstheme="minorHAnsi"/>
        </w:rPr>
        <w:t>by humans."</w:t>
      </w:r>
      <w:r w:rsidRPr="008A63F0">
        <w:rPr>
          <w:rFonts w:asciiTheme="minorHAnsi" w:hAnsiTheme="minorHAnsi" w:cstheme="minorHAnsi"/>
          <w:sz w:val="16"/>
        </w:rPr>
        <w:t xml:space="preserve"> </w:t>
      </w:r>
      <w:r w:rsidRPr="008A63F0">
        <w:rPr>
          <w:rStyle w:val="StyleUnderline"/>
          <w:rFonts w:asciiTheme="minorHAnsi" w:hAnsiTheme="minorHAnsi" w:cstheme="minorHAnsi"/>
        </w:rPr>
        <w:t xml:space="preserve">Moreover, many scientists believe that runaway global warming could occur much more quickly, because the </w:t>
      </w:r>
      <w:r w:rsidRPr="008A63F0">
        <w:rPr>
          <w:rStyle w:val="StyleUnderline"/>
          <w:rFonts w:asciiTheme="minorHAnsi" w:hAnsiTheme="minorHAnsi" w:cstheme="minorHAnsi"/>
          <w:highlight w:val="green"/>
        </w:rPr>
        <w:t xml:space="preserve">rising temperature caused by CO2 could release </w:t>
      </w:r>
      <w:r w:rsidRPr="008A63F0">
        <w:rPr>
          <w:rStyle w:val="StyleUnderline"/>
          <w:rFonts w:asciiTheme="minorHAnsi" w:hAnsiTheme="minorHAnsi" w:cstheme="minorHAnsi"/>
        </w:rPr>
        <w:t xml:space="preserve">massive amounts of </w:t>
      </w:r>
      <w:r w:rsidRPr="008A63F0">
        <w:rPr>
          <w:rStyle w:val="StyleUnderline"/>
          <w:rFonts w:asciiTheme="minorHAnsi" w:hAnsiTheme="minorHAnsi" w:cstheme="minorHAnsi"/>
          <w:highlight w:val="green"/>
        </w:rPr>
        <w:t xml:space="preserve">methane </w:t>
      </w:r>
      <w:r w:rsidRPr="008A63F0">
        <w:rPr>
          <w:rStyle w:val="StyleUnderline"/>
          <w:rFonts w:asciiTheme="minorHAnsi" w:hAnsiTheme="minorHAnsi" w:cstheme="minorHAnsi"/>
        </w:rPr>
        <w:t xml:space="preserve">(CH4), </w:t>
      </w:r>
      <w:r w:rsidRPr="008A63F0">
        <w:rPr>
          <w:rStyle w:val="StyleUnderline"/>
          <w:rFonts w:asciiTheme="minorHAnsi" w:hAnsiTheme="minorHAnsi" w:cstheme="minorHAnsi"/>
          <w:highlight w:val="green"/>
        </w:rPr>
        <w:t xml:space="preserve">which is, </w:t>
      </w:r>
      <w:r w:rsidRPr="008A63F0">
        <w:rPr>
          <w:rStyle w:val="StyleUnderline"/>
          <w:rFonts w:asciiTheme="minorHAnsi" w:hAnsiTheme="minorHAnsi" w:cstheme="minorHAnsi"/>
        </w:rPr>
        <w:t xml:space="preserve">during its first 20 years, </w:t>
      </w:r>
      <w:r w:rsidRPr="008A63F0">
        <w:rPr>
          <w:rStyle w:val="StyleUnderline"/>
          <w:rFonts w:asciiTheme="minorHAnsi" w:hAnsiTheme="minorHAnsi" w:cstheme="minorHAnsi"/>
          <w:highlight w:val="green"/>
        </w:rPr>
        <w:t xml:space="preserve">86 times more powerful </w:t>
      </w:r>
      <w:r w:rsidRPr="008A63F0">
        <w:rPr>
          <w:rStyle w:val="StyleUnderline"/>
          <w:rFonts w:asciiTheme="minorHAnsi" w:hAnsiTheme="minorHAnsi" w:cstheme="minorHAnsi"/>
        </w:rPr>
        <w:t>than CO2</w:t>
      </w:r>
      <w:r w:rsidRPr="008A63F0">
        <w:rPr>
          <w:rFonts w:asciiTheme="minorHAnsi" w:hAnsiTheme="minorHAnsi" w:cstheme="minorHAnsi"/>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8A63F0">
        <w:rPr>
          <w:rFonts w:asciiTheme="minorHAnsi" w:hAnsiTheme="minorHAnsi" w:cstheme="minorHAnsi"/>
          <w:sz w:val="16"/>
        </w:rPr>
        <w:t>Romm</w:t>
      </w:r>
      <w:proofErr w:type="spellEnd"/>
      <w:r w:rsidRPr="008A63F0">
        <w:rPr>
          <w:rFonts w:asciiTheme="minorHAnsi" w:hAnsiTheme="minorHAnsi" w:cstheme="minorHAnsi"/>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8A63F0">
        <w:rPr>
          <w:rStyle w:val="StyleUnderline"/>
          <w:rFonts w:asciiTheme="minorHAnsi" w:hAnsiTheme="minorHAnsi" w:cstheme="minorHAnsi"/>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8A63F0">
        <w:rPr>
          <w:rFonts w:asciiTheme="minorHAnsi" w:hAnsiTheme="minorHAnsi" w:cstheme="minorHAnsi"/>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8A63F0">
        <w:rPr>
          <w:rStyle w:val="StyleUnderline"/>
          <w:rFonts w:asciiTheme="minorHAnsi" w:hAnsiTheme="minorHAnsi" w:cstheme="minorHAnsi"/>
        </w:rPr>
        <w:t xml:space="preserve">What can be done then? Given the failure of political leaders to deal with the CO2 problem, it is now too late to prevent terrible developments. </w:t>
      </w:r>
      <w:r w:rsidRPr="008A63F0">
        <w:rPr>
          <w:rStyle w:val="Emphasis"/>
          <w:rFonts w:asciiTheme="minorHAnsi" w:hAnsiTheme="minorHAnsi" w:cstheme="minorHAnsi"/>
          <w:highlight w:val="green"/>
        </w:rPr>
        <w:t>But it may</w:t>
      </w:r>
      <w:r w:rsidRPr="008A63F0">
        <w:rPr>
          <w:rStyle w:val="Emphasis"/>
          <w:rFonts w:asciiTheme="minorHAnsi" w:hAnsiTheme="minorHAnsi" w:cstheme="minorHAnsi"/>
        </w:rPr>
        <w:t xml:space="preserve"> -- just may -- </w:t>
      </w:r>
      <w:r w:rsidRPr="008A63F0">
        <w:rPr>
          <w:rStyle w:val="Emphasis"/>
          <w:rFonts w:asciiTheme="minorHAnsi" w:hAnsiTheme="minorHAnsi" w:cstheme="minorHAnsi"/>
          <w:highlight w:val="green"/>
        </w:rPr>
        <w:t>be possible to keep</w:t>
      </w:r>
      <w:r w:rsidRPr="008A63F0">
        <w:rPr>
          <w:rStyle w:val="Emphasis"/>
          <w:rFonts w:asciiTheme="minorHAnsi" w:hAnsiTheme="minorHAnsi" w:cstheme="minorHAnsi"/>
        </w:rPr>
        <w:t xml:space="preserve"> global </w:t>
      </w:r>
      <w:r w:rsidRPr="008A63F0">
        <w:rPr>
          <w:rStyle w:val="Emphasis"/>
          <w:rFonts w:asciiTheme="minorHAnsi" w:hAnsiTheme="minorHAnsi" w:cstheme="minorHAnsi"/>
          <w:highlight w:val="green"/>
        </w:rPr>
        <w:t>warming from bringing about</w:t>
      </w:r>
      <w:r w:rsidRPr="008A63F0">
        <w:rPr>
          <w:rStyle w:val="Emphasis"/>
          <w:rFonts w:asciiTheme="minorHAnsi" w:hAnsiTheme="minorHAnsi" w:cstheme="minorHAnsi"/>
        </w:rPr>
        <w:t xml:space="preserve"> the </w:t>
      </w:r>
      <w:r w:rsidRPr="008A63F0">
        <w:rPr>
          <w:rStyle w:val="Emphasis"/>
          <w:rFonts w:asciiTheme="minorHAnsi" w:hAnsiTheme="minorHAnsi" w:cstheme="minorHAnsi"/>
          <w:highlight w:val="green"/>
        </w:rPr>
        <w:t>destruction</w:t>
      </w:r>
      <w:r w:rsidRPr="008A63F0">
        <w:rPr>
          <w:rStyle w:val="Emphasis"/>
          <w:rFonts w:asciiTheme="minorHAnsi" w:hAnsiTheme="minorHAnsi" w:cstheme="minorHAnsi"/>
        </w:rPr>
        <w:t xml:space="preserve"> of civilization. To have a chance, </w:t>
      </w:r>
      <w:r w:rsidRPr="008A63F0">
        <w:rPr>
          <w:rStyle w:val="Emphasis"/>
          <w:rFonts w:asciiTheme="minorHAnsi" w:hAnsiTheme="minorHAnsi" w:cstheme="minorHAnsi"/>
          <w:highlight w:val="green"/>
        </w:rPr>
        <w:t>we must</w:t>
      </w:r>
      <w:r w:rsidRPr="008A63F0">
        <w:rPr>
          <w:rStyle w:val="Emphasis"/>
          <w:rFonts w:asciiTheme="minorHAnsi" w:hAnsiTheme="minorHAnsi" w:cstheme="minorHAnsi"/>
        </w:rPr>
        <w:t xml:space="preserve">, as Hansen says, </w:t>
      </w:r>
      <w:r w:rsidRPr="008A63F0">
        <w:rPr>
          <w:rStyle w:val="Emphasis"/>
          <w:rFonts w:asciiTheme="minorHAnsi" w:hAnsiTheme="minorHAnsi" w:cstheme="minorHAnsi"/>
          <w:highlight w:val="green"/>
        </w:rPr>
        <w:t>do everything possible</w:t>
      </w:r>
      <w:r w:rsidRPr="008A63F0">
        <w:rPr>
          <w:rStyle w:val="Emphasis"/>
          <w:rFonts w:asciiTheme="minorHAnsi" w:hAnsiTheme="minorHAnsi" w:cstheme="minorHAnsi"/>
        </w:rPr>
        <w:t xml:space="preserve"> to "keep climate close to the Holocene range" -- which means, mobilize the whole world to replace dirty energy with clean as soon as possible.</w:t>
      </w:r>
    </w:p>
    <w:p w14:paraId="7758CDF6" w14:textId="77777777" w:rsidR="0002333F" w:rsidRPr="008A63F0" w:rsidRDefault="0002333F" w:rsidP="0002333F">
      <w:pPr>
        <w:keepNext/>
        <w:keepLines/>
        <w:spacing w:before="40"/>
        <w:outlineLvl w:val="3"/>
        <w:rPr>
          <w:rFonts w:asciiTheme="minorHAnsi" w:eastAsiaTheme="majorEastAsia" w:hAnsiTheme="minorHAnsi" w:cstheme="minorHAnsi"/>
          <w:b/>
          <w:iCs/>
          <w:sz w:val="26"/>
        </w:rPr>
      </w:pPr>
      <w:r w:rsidRPr="008A63F0">
        <w:rPr>
          <w:rFonts w:asciiTheme="minorHAnsi" w:eastAsiaTheme="majorEastAsia" w:hAnsiTheme="minorHAnsi" w:cstheme="minorHAnsi"/>
          <w:b/>
          <w:iCs/>
          <w:sz w:val="26"/>
        </w:rPr>
        <w:t xml:space="preserve">Commercial mining solves </w:t>
      </w:r>
      <w:r w:rsidRPr="008A63F0">
        <w:rPr>
          <w:rFonts w:asciiTheme="minorHAnsi" w:eastAsiaTheme="majorEastAsia" w:hAnsiTheme="minorHAnsi" w:cstheme="minorHAnsi"/>
          <w:b/>
          <w:iCs/>
          <w:sz w:val="26"/>
          <w:u w:val="single"/>
        </w:rPr>
        <w:t>extinction</w:t>
      </w:r>
      <w:r w:rsidRPr="008A63F0">
        <w:rPr>
          <w:rFonts w:asciiTheme="minorHAnsi" w:eastAsiaTheme="majorEastAsia" w:hAnsiTheme="minorHAnsi" w:cstheme="minorHAnsi"/>
          <w:b/>
          <w:iCs/>
          <w:sz w:val="26"/>
        </w:rPr>
        <w:t xml:space="preserve"> from </w:t>
      </w:r>
      <w:r w:rsidRPr="008A63F0">
        <w:rPr>
          <w:rFonts w:asciiTheme="minorHAnsi" w:eastAsiaTheme="majorEastAsia" w:hAnsiTheme="minorHAnsi" w:cstheme="minorHAnsi"/>
          <w:b/>
          <w:iCs/>
          <w:sz w:val="26"/>
          <w:u w:val="single"/>
        </w:rPr>
        <w:t>scarcity</w:t>
      </w:r>
      <w:r w:rsidRPr="008A63F0">
        <w:rPr>
          <w:rFonts w:asciiTheme="minorHAnsi" w:eastAsiaTheme="majorEastAsia" w:hAnsiTheme="minorHAnsi" w:cstheme="minorHAnsi"/>
          <w:b/>
          <w:iCs/>
          <w:sz w:val="26"/>
        </w:rPr>
        <w:t xml:space="preserve">, </w:t>
      </w:r>
      <w:r w:rsidRPr="008A63F0">
        <w:rPr>
          <w:rFonts w:asciiTheme="minorHAnsi" w:eastAsiaTheme="majorEastAsia" w:hAnsiTheme="minorHAnsi" w:cstheme="minorHAnsi"/>
          <w:b/>
          <w:iCs/>
          <w:sz w:val="26"/>
          <w:u w:val="single"/>
        </w:rPr>
        <w:t>climate</w:t>
      </w:r>
      <w:r w:rsidRPr="008A63F0">
        <w:rPr>
          <w:rFonts w:asciiTheme="minorHAnsi" w:eastAsiaTheme="majorEastAsia" w:hAnsiTheme="minorHAnsi" w:cstheme="minorHAnsi"/>
          <w:b/>
          <w:iCs/>
          <w:sz w:val="26"/>
        </w:rPr>
        <w:t xml:space="preserve">, </w:t>
      </w:r>
      <w:r w:rsidRPr="008A63F0">
        <w:rPr>
          <w:rFonts w:asciiTheme="minorHAnsi" w:eastAsiaTheme="majorEastAsia" w:hAnsiTheme="minorHAnsi" w:cstheme="minorHAnsi"/>
          <w:b/>
          <w:iCs/>
          <w:sz w:val="26"/>
          <w:u w:val="single"/>
        </w:rPr>
        <w:t>terror</w:t>
      </w:r>
      <w:r w:rsidRPr="008A63F0">
        <w:rPr>
          <w:rFonts w:asciiTheme="minorHAnsi" w:eastAsiaTheme="majorEastAsia" w:hAnsiTheme="minorHAnsi" w:cstheme="minorHAnsi"/>
          <w:b/>
          <w:iCs/>
          <w:sz w:val="26"/>
        </w:rPr>
        <w:t xml:space="preserve">, </w:t>
      </w:r>
      <w:r w:rsidRPr="008A63F0">
        <w:rPr>
          <w:rFonts w:asciiTheme="minorHAnsi" w:eastAsiaTheme="majorEastAsia" w:hAnsiTheme="minorHAnsi" w:cstheme="minorHAnsi"/>
          <w:b/>
          <w:iCs/>
          <w:sz w:val="26"/>
          <w:u w:val="single"/>
        </w:rPr>
        <w:t>war</w:t>
      </w:r>
      <w:r w:rsidRPr="008A63F0">
        <w:rPr>
          <w:rFonts w:asciiTheme="minorHAnsi" w:eastAsiaTheme="majorEastAsia" w:hAnsiTheme="minorHAnsi" w:cstheme="minorHAnsi"/>
          <w:b/>
          <w:iCs/>
          <w:sz w:val="26"/>
        </w:rPr>
        <w:t xml:space="preserve">, and </w:t>
      </w:r>
      <w:r w:rsidRPr="008A63F0">
        <w:rPr>
          <w:rFonts w:asciiTheme="minorHAnsi" w:eastAsiaTheme="majorEastAsia" w:hAnsiTheme="minorHAnsi" w:cstheme="minorHAnsi"/>
          <w:b/>
          <w:iCs/>
          <w:sz w:val="26"/>
          <w:u w:val="single"/>
        </w:rPr>
        <w:t>disease</w:t>
      </w:r>
      <w:r w:rsidRPr="008A63F0">
        <w:rPr>
          <w:rFonts w:asciiTheme="minorHAnsi" w:eastAsiaTheme="majorEastAsia" w:hAnsiTheme="minorHAnsi" w:cstheme="minorHAnsi"/>
          <w:b/>
          <w:iCs/>
          <w:sz w:val="26"/>
        </w:rPr>
        <w:t>, and provides necessary resources to prevent conflict here on earth</w:t>
      </w:r>
    </w:p>
    <w:p w14:paraId="24E25E84" w14:textId="77777777" w:rsidR="0002333F" w:rsidRPr="008A63F0" w:rsidRDefault="0002333F" w:rsidP="0002333F">
      <w:pPr>
        <w:rPr>
          <w:rFonts w:asciiTheme="minorHAnsi" w:hAnsiTheme="minorHAnsi" w:cstheme="minorHAnsi"/>
        </w:rPr>
      </w:pPr>
      <w:r w:rsidRPr="008A63F0">
        <w:rPr>
          <w:rFonts w:asciiTheme="minorHAnsi" w:hAnsiTheme="minorHAnsi" w:cstheme="minorHAnsi"/>
          <w:b/>
          <w:bCs/>
          <w:sz w:val="26"/>
        </w:rPr>
        <w:t>Pelton 17</w:t>
      </w:r>
      <w:proofErr w:type="gramStart"/>
      <w:r w:rsidRPr="008A63F0">
        <w:rPr>
          <w:rFonts w:asciiTheme="minorHAnsi" w:hAnsiTheme="minorHAnsi" w:cstheme="minorHAnsi"/>
        </w:rPr>
        <w:t>—(</w:t>
      </w:r>
      <w:proofErr w:type="gramEnd"/>
      <w:r w:rsidRPr="008A63F0">
        <w:rPr>
          <w:rFonts w:asciiTheme="minorHAnsi" w:hAnsiTheme="minorHAnsi" w:cstheme="minorHAnsi"/>
        </w:rPr>
        <w:t>Director Emeritus of the Space and Advanced Communications Research Institute at George Washington University, PHD in IR from Georgetown).. Pelton, Joseph N. 2017. The New Gold Rush: The Riches of Space Beckon! Springer.  Accessed 8/30/19.</w:t>
      </w:r>
    </w:p>
    <w:p w14:paraId="1B50A314" w14:textId="77777777" w:rsidR="0002333F" w:rsidRPr="008A63F0" w:rsidRDefault="0002333F" w:rsidP="0002333F">
      <w:pPr>
        <w:rPr>
          <w:rFonts w:asciiTheme="minorHAnsi" w:hAnsiTheme="minorHAnsi" w:cstheme="minorHAnsi"/>
          <w:sz w:val="12"/>
        </w:rPr>
      </w:pPr>
      <w:r w:rsidRPr="008A63F0">
        <w:rPr>
          <w:rFonts w:asciiTheme="minorHAnsi" w:hAnsiTheme="minorHAnsi" w:cstheme="minorHAnsi"/>
          <w:sz w:val="26"/>
          <w:u w:val="single"/>
        </w:rPr>
        <w:t xml:space="preserve">Are </w:t>
      </w:r>
      <w:r w:rsidRPr="008A63F0">
        <w:rPr>
          <w:rFonts w:asciiTheme="minorHAnsi" w:hAnsiTheme="minorHAnsi" w:cstheme="minorHAnsi"/>
          <w:sz w:val="12"/>
        </w:rPr>
        <w:t>We</w:t>
      </w:r>
      <w:r w:rsidRPr="008A63F0">
        <w:rPr>
          <w:rFonts w:asciiTheme="minorHAnsi" w:hAnsiTheme="minorHAnsi" w:cstheme="minorHAnsi"/>
          <w:sz w:val="26"/>
          <w:u w:val="single"/>
        </w:rPr>
        <w:t xml:space="preserve"> Humans Doomed to </w:t>
      </w:r>
      <w:r w:rsidRPr="008A63F0">
        <w:rPr>
          <w:rFonts w:asciiTheme="minorHAnsi" w:hAnsiTheme="minorHAnsi" w:cstheme="minorHAnsi"/>
          <w:b/>
          <w:iCs/>
          <w:u w:val="single"/>
        </w:rPr>
        <w:t>Extinction</w:t>
      </w:r>
      <w:r w:rsidRPr="008A63F0">
        <w:rPr>
          <w:rFonts w:asciiTheme="minorHAnsi" w:hAnsiTheme="minorHAnsi" w:cstheme="minorHAnsi"/>
          <w:sz w:val="26"/>
          <w:u w:val="single"/>
        </w:rPr>
        <w:t xml:space="preserve">? What will we do when Earth’s resources are used up </w:t>
      </w:r>
      <w:r w:rsidRPr="008A63F0">
        <w:rPr>
          <w:rFonts w:asciiTheme="minorHAnsi" w:hAnsiTheme="minorHAnsi" w:cstheme="minorHAnsi"/>
          <w:sz w:val="12"/>
        </w:rPr>
        <w:t>by humanity</w:t>
      </w:r>
      <w:r w:rsidRPr="008A63F0">
        <w:rPr>
          <w:rFonts w:asciiTheme="minorHAnsi" w:hAnsiTheme="minorHAnsi" w:cstheme="minorHAnsi"/>
          <w:sz w:val="26"/>
          <w:u w:val="single"/>
        </w:rPr>
        <w:t>? The world is</w:t>
      </w:r>
      <w:r w:rsidRPr="008A63F0">
        <w:rPr>
          <w:rFonts w:asciiTheme="minorHAnsi" w:hAnsiTheme="minorHAnsi" w:cstheme="minorHAnsi"/>
          <w:sz w:val="12"/>
        </w:rPr>
        <w:t xml:space="preserve"> now hugely </w:t>
      </w:r>
      <w:proofErr w:type="gramStart"/>
      <w:r w:rsidRPr="008A63F0">
        <w:rPr>
          <w:rFonts w:asciiTheme="minorHAnsi" w:hAnsiTheme="minorHAnsi" w:cstheme="minorHAnsi"/>
          <w:b/>
          <w:iCs/>
          <w:highlight w:val="cyan"/>
          <w:u w:val="single"/>
        </w:rPr>
        <w:t>over populated</w:t>
      </w:r>
      <w:proofErr w:type="gramEnd"/>
      <w:r w:rsidRPr="008A63F0">
        <w:rPr>
          <w:rFonts w:asciiTheme="minorHAnsi" w:hAnsiTheme="minorHAnsi" w:cstheme="minorHAnsi"/>
          <w:sz w:val="26"/>
          <w:u w:val="single"/>
        </w:rPr>
        <w:t>, with billions</w:t>
      </w:r>
      <w:r w:rsidRPr="008A63F0">
        <w:rPr>
          <w:rFonts w:asciiTheme="minorHAnsi" w:hAnsiTheme="minorHAnsi" w:cstheme="minorHAnsi"/>
          <w:sz w:val="12"/>
        </w:rPr>
        <w:t xml:space="preserve"> and billions </w:t>
      </w:r>
      <w:r w:rsidRPr="008A63F0">
        <w:rPr>
          <w:rFonts w:asciiTheme="minorHAnsi" w:hAnsiTheme="minorHAnsi" w:cstheme="minorHAnsi"/>
          <w:sz w:val="26"/>
          <w:u w:val="single"/>
        </w:rPr>
        <w:t>crammed into our over</w:t>
      </w:r>
      <w:r w:rsidRPr="008A63F0">
        <w:rPr>
          <w:rFonts w:asciiTheme="minorHAnsi" w:hAnsiTheme="minorHAnsi" w:cstheme="minorHAnsi"/>
          <w:b/>
          <w:iCs/>
          <w:u w:val="single"/>
        </w:rPr>
        <w:t>crowded</w:t>
      </w:r>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cities</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8A63F0">
        <w:rPr>
          <w:rFonts w:asciiTheme="minorHAnsi" w:hAnsiTheme="minorHAnsi" w:cstheme="minorHAnsi"/>
          <w:sz w:val="26"/>
          <w:u w:val="single"/>
        </w:rPr>
        <w:t>These</w:t>
      </w:r>
      <w:r w:rsidRPr="008A63F0">
        <w:rPr>
          <w:rFonts w:asciiTheme="minorHAnsi" w:hAnsiTheme="minorHAnsi" w:cstheme="minorHAnsi"/>
          <w:sz w:val="12"/>
        </w:rPr>
        <w:t xml:space="preserve"> cities </w:t>
      </w:r>
      <w:r w:rsidRPr="008A63F0">
        <w:rPr>
          <w:rFonts w:asciiTheme="minorHAnsi" w:hAnsiTheme="minorHAnsi" w:cstheme="minorHAnsi"/>
          <w:sz w:val="26"/>
          <w:highlight w:val="cyan"/>
          <w:u w:val="single"/>
        </w:rPr>
        <w:t>will be</w:t>
      </w:r>
      <w:r w:rsidRPr="008A63F0">
        <w:rPr>
          <w:rFonts w:asciiTheme="minorHAnsi" w:hAnsiTheme="minorHAnsi" w:cstheme="minorHAnsi"/>
          <w:sz w:val="12"/>
        </w:rPr>
        <w:t xml:space="preserve"> ever </w:t>
      </w:r>
      <w:r w:rsidRPr="008A63F0">
        <w:rPr>
          <w:rFonts w:asciiTheme="minorHAnsi" w:hAnsiTheme="minorHAnsi" w:cstheme="minorHAnsi"/>
          <w:sz w:val="26"/>
          <w:u w:val="single"/>
        </w:rPr>
        <w:t xml:space="preserve">more </w:t>
      </w:r>
      <w:r w:rsidRPr="008A63F0">
        <w:rPr>
          <w:rFonts w:asciiTheme="minorHAnsi" w:hAnsiTheme="minorHAnsi" w:cstheme="minorHAnsi"/>
          <w:sz w:val="26"/>
          <w:highlight w:val="cyan"/>
          <w:u w:val="single"/>
        </w:rPr>
        <w:t xml:space="preserve">vulnerable to </w:t>
      </w:r>
      <w:r w:rsidRPr="008A63F0">
        <w:rPr>
          <w:rFonts w:asciiTheme="minorHAnsi" w:hAnsiTheme="minorHAnsi" w:cstheme="minorHAnsi"/>
          <w:b/>
          <w:iCs/>
          <w:highlight w:val="cyan"/>
          <w:u w:val="single"/>
        </w:rPr>
        <w:lastRenderedPageBreak/>
        <w:t>terror</w:t>
      </w:r>
      <w:r w:rsidRPr="008A63F0">
        <w:rPr>
          <w:rFonts w:asciiTheme="minorHAnsi" w:hAnsiTheme="minorHAnsi" w:cstheme="minorHAnsi"/>
          <w:sz w:val="26"/>
          <w:u w:val="single"/>
        </w:rPr>
        <w:t>ist attack</w:t>
      </w:r>
      <w:r w:rsidRPr="008A63F0">
        <w:rPr>
          <w:rFonts w:asciiTheme="minorHAnsi" w:hAnsiTheme="minorHAnsi" w:cstheme="minorHAnsi"/>
          <w:sz w:val="26"/>
          <w:highlight w:val="cyan"/>
          <w:u w:val="single"/>
        </w:rPr>
        <w:t xml:space="preserve">, </w:t>
      </w:r>
      <w:r w:rsidRPr="008A63F0">
        <w:rPr>
          <w:rFonts w:asciiTheme="minorHAnsi" w:hAnsiTheme="minorHAnsi" w:cstheme="minorHAnsi"/>
          <w:b/>
          <w:iCs/>
          <w:u w:val="single"/>
        </w:rPr>
        <w:t xml:space="preserve">natural </w:t>
      </w:r>
      <w:r w:rsidRPr="008A63F0">
        <w:rPr>
          <w:rFonts w:asciiTheme="minorHAnsi" w:hAnsiTheme="minorHAnsi" w:cstheme="minorHAnsi"/>
          <w:b/>
          <w:iCs/>
          <w:highlight w:val="cyan"/>
          <w:u w:val="single"/>
        </w:rPr>
        <w:t>disaster</w:t>
      </w:r>
      <w:r w:rsidRPr="008A63F0">
        <w:rPr>
          <w:rFonts w:asciiTheme="minorHAnsi" w:hAnsiTheme="minorHAnsi" w:cstheme="minorHAnsi"/>
          <w:sz w:val="26"/>
          <w:highlight w:val="cyan"/>
          <w:u w:val="single"/>
        </w:rPr>
        <w:t>,</w:t>
      </w:r>
      <w:r w:rsidRPr="008A63F0">
        <w:rPr>
          <w:rFonts w:asciiTheme="minorHAnsi" w:hAnsiTheme="minorHAnsi" w:cstheme="minorHAnsi"/>
          <w:sz w:val="26"/>
          <w:u w:val="single"/>
        </w:rPr>
        <w:t xml:space="preserve"> and other plights that come with overcrowding </w:t>
      </w:r>
      <w:r w:rsidRPr="008A63F0">
        <w:rPr>
          <w:rFonts w:asciiTheme="minorHAnsi" w:hAnsiTheme="minorHAnsi" w:cstheme="minorHAnsi"/>
          <w:sz w:val="12"/>
        </w:rPr>
        <w:t xml:space="preserve">and a dearth of jobs that will be fueled by rapid automation and the rise of </w:t>
      </w:r>
      <w:proofErr w:type="spellStart"/>
      <w:r w:rsidRPr="008A63F0">
        <w:rPr>
          <w:rFonts w:asciiTheme="minorHAnsi" w:hAnsiTheme="minorHAnsi" w:cstheme="minorHAnsi"/>
          <w:sz w:val="12"/>
        </w:rPr>
        <w:t>artifi</w:t>
      </w:r>
      <w:proofErr w:type="spellEnd"/>
      <w:r w:rsidRPr="008A63F0">
        <w:rPr>
          <w:rFonts w:asciiTheme="minorHAnsi" w:hAnsiTheme="minorHAnsi" w:cstheme="minorHAnsi"/>
          <w:sz w:val="12"/>
        </w:rPr>
        <w:t xml:space="preserve"> </w:t>
      </w:r>
      <w:proofErr w:type="spellStart"/>
      <w:r w:rsidRPr="008A63F0">
        <w:rPr>
          <w:rFonts w:asciiTheme="minorHAnsi" w:hAnsiTheme="minorHAnsi" w:cstheme="minorHAnsi"/>
          <w:sz w:val="12"/>
        </w:rPr>
        <w:t>cial</w:t>
      </w:r>
      <w:proofErr w:type="spellEnd"/>
      <w:r w:rsidRPr="008A63F0">
        <w:rPr>
          <w:rFonts w:asciiTheme="minorHAnsi" w:hAnsiTheme="minorHAnsi" w:cstheme="minorHAnsi"/>
          <w:sz w:val="12"/>
        </w:rPr>
        <w:t xml:space="preserve"> intelligence across the global economy</w:t>
      </w:r>
      <w:r w:rsidRPr="008A63F0">
        <w:rPr>
          <w:rFonts w:asciiTheme="minorHAnsi" w:hAnsiTheme="minorHAnsi" w:cstheme="minorHAnsi"/>
          <w:sz w:val="26"/>
          <w:u w:val="single"/>
        </w:rPr>
        <w:t>.</w:t>
      </w:r>
      <w:r w:rsidRPr="008A63F0">
        <w:rPr>
          <w:rFonts w:asciiTheme="minorHAnsi" w:hAnsiTheme="minorHAnsi" w:cstheme="minorHAnsi"/>
          <w:sz w:val="12"/>
        </w:rPr>
        <w:t xml:space="preserve"> </w:t>
      </w:r>
      <w:r w:rsidRPr="008A63F0">
        <w:rPr>
          <w:rFonts w:asciiTheme="minorHAnsi" w:hAnsiTheme="minorHAnsi" w:cstheme="minorHAnsi"/>
          <w:sz w:val="26"/>
          <w:u w:val="single"/>
        </w:rPr>
        <w:t xml:space="preserve">We are </w:t>
      </w:r>
      <w:r w:rsidRPr="008A63F0">
        <w:rPr>
          <w:rFonts w:asciiTheme="minorHAnsi" w:hAnsiTheme="minorHAnsi" w:cstheme="minorHAnsi"/>
          <w:sz w:val="12"/>
        </w:rPr>
        <w:t xml:space="preserve">already </w:t>
      </w:r>
      <w:r w:rsidRPr="008A63F0">
        <w:rPr>
          <w:rFonts w:asciiTheme="minorHAnsi" w:hAnsiTheme="minorHAnsi" w:cstheme="minorHAnsi"/>
          <w:sz w:val="26"/>
          <w:u w:val="single"/>
        </w:rPr>
        <w:t xml:space="preserve">rapidly </w:t>
      </w:r>
      <w:r w:rsidRPr="008A63F0">
        <w:rPr>
          <w:rFonts w:asciiTheme="minorHAnsi" w:hAnsiTheme="minorHAnsi" w:cstheme="minorHAnsi"/>
          <w:b/>
          <w:iCs/>
          <w:highlight w:val="cyan"/>
          <w:u w:val="single"/>
        </w:rPr>
        <w:t>running out of water</w:t>
      </w:r>
      <w:r w:rsidRPr="008A63F0">
        <w:rPr>
          <w:rFonts w:asciiTheme="minorHAnsi" w:hAnsiTheme="minorHAnsi" w:cstheme="minorHAnsi"/>
          <w:sz w:val="26"/>
          <w:highlight w:val="cyan"/>
          <w:u w:val="single"/>
        </w:rPr>
        <w:t xml:space="preserve"> and </w:t>
      </w:r>
      <w:r w:rsidRPr="008A63F0">
        <w:rPr>
          <w:rFonts w:asciiTheme="minorHAnsi" w:hAnsiTheme="minorHAnsi" w:cstheme="minorHAnsi"/>
          <w:b/>
          <w:iCs/>
          <w:u w:val="single"/>
        </w:rPr>
        <w:t>minerals</w:t>
      </w:r>
      <w:r w:rsidRPr="008A63F0">
        <w:rPr>
          <w:rFonts w:asciiTheme="minorHAnsi" w:hAnsiTheme="minorHAnsi" w:cstheme="minorHAnsi"/>
          <w:sz w:val="26"/>
          <w:u w:val="single"/>
        </w:rPr>
        <w:t xml:space="preserve">. </w:t>
      </w:r>
      <w:r w:rsidRPr="008A63F0">
        <w:rPr>
          <w:rFonts w:asciiTheme="minorHAnsi" w:hAnsiTheme="minorHAnsi" w:cstheme="minorHAnsi"/>
          <w:b/>
          <w:iCs/>
          <w:highlight w:val="cyan"/>
          <w:u w:val="single"/>
        </w:rPr>
        <w:t>Climate change</w:t>
      </w:r>
      <w:r w:rsidRPr="008A63F0">
        <w:rPr>
          <w:rFonts w:asciiTheme="minorHAnsi" w:hAnsiTheme="minorHAnsi" w:cstheme="minorHAnsi"/>
          <w:sz w:val="26"/>
          <w:highlight w:val="cyan"/>
          <w:u w:val="single"/>
        </w:rPr>
        <w:t xml:space="preserve"> </w:t>
      </w:r>
      <w:r w:rsidRPr="008A63F0">
        <w:rPr>
          <w:rFonts w:asciiTheme="minorHAnsi" w:hAnsiTheme="minorHAnsi" w:cstheme="minorHAnsi"/>
          <w:sz w:val="26"/>
          <w:u w:val="single"/>
        </w:rPr>
        <w:t xml:space="preserve">is threatening our very </w:t>
      </w:r>
      <w:r w:rsidRPr="008A63F0">
        <w:rPr>
          <w:rFonts w:asciiTheme="minorHAnsi" w:hAnsiTheme="minorHAnsi" w:cstheme="minorHAnsi"/>
          <w:b/>
          <w:iCs/>
          <w:u w:val="single"/>
        </w:rPr>
        <w:t>existence</w:t>
      </w:r>
      <w:r w:rsidRPr="008A63F0">
        <w:rPr>
          <w:rFonts w:asciiTheme="minorHAnsi" w:hAnsiTheme="minorHAnsi" w:cstheme="minorHAnsi"/>
          <w:sz w:val="26"/>
          <w:highlight w:val="cyan"/>
          <w:u w:val="single"/>
        </w:rPr>
        <w:t>.</w:t>
      </w:r>
      <w:r w:rsidRPr="008A63F0">
        <w:rPr>
          <w:rFonts w:asciiTheme="minorHAnsi" w:hAnsiTheme="minorHAnsi" w:cstheme="minorHAnsi"/>
          <w:sz w:val="12"/>
        </w:rPr>
        <w:t xml:space="preserve"> Political leaders and even the Pope have cautioned us against inaction. Perhaps the naysayers are right. </w:t>
      </w:r>
      <w:r w:rsidRPr="008A63F0">
        <w:rPr>
          <w:rFonts w:asciiTheme="minorHAnsi" w:hAnsiTheme="minorHAnsi" w:cstheme="minorHAnsi"/>
          <w:b/>
          <w:iCs/>
          <w:sz w:val="24"/>
          <w:highlight w:val="cyan"/>
          <w:u w:val="single"/>
        </w:rPr>
        <w:t xml:space="preserve">All humanity is at </w:t>
      </w:r>
      <w:r w:rsidRPr="008A63F0">
        <w:rPr>
          <w:rFonts w:asciiTheme="minorHAnsi" w:hAnsiTheme="minorHAnsi" w:cstheme="minorHAnsi"/>
          <w:b/>
          <w:iCs/>
          <w:sz w:val="24"/>
          <w:u w:val="single"/>
        </w:rPr>
        <w:t xml:space="preserve">tremendous </w:t>
      </w:r>
      <w:r w:rsidRPr="008A63F0">
        <w:rPr>
          <w:rFonts w:asciiTheme="minorHAnsi" w:hAnsiTheme="minorHAnsi" w:cstheme="minorHAnsi"/>
          <w:b/>
          <w:iCs/>
          <w:sz w:val="24"/>
          <w:highlight w:val="cyan"/>
          <w:u w:val="single"/>
        </w:rPr>
        <w:t>risk.</w:t>
      </w:r>
      <w:r w:rsidRPr="008A63F0">
        <w:rPr>
          <w:rFonts w:asciiTheme="minorHAnsi" w:hAnsiTheme="minorHAnsi" w:cstheme="minorHAnsi"/>
          <w:sz w:val="12"/>
        </w:rPr>
        <w:t xml:space="preserve"> Is there no hope for the future? This book is about hope. We think that there is literally heavenly hope for humanity. But </w:t>
      </w:r>
      <w:r w:rsidRPr="008A63F0">
        <w:rPr>
          <w:rFonts w:asciiTheme="minorHAnsi" w:hAnsiTheme="minorHAnsi" w:cstheme="minorHAnsi"/>
          <w:sz w:val="26"/>
          <w:u w:val="single"/>
        </w:rPr>
        <w:t>we</w:t>
      </w:r>
      <w:r w:rsidRPr="008A63F0">
        <w:rPr>
          <w:rFonts w:asciiTheme="minorHAnsi" w:hAnsiTheme="minorHAnsi" w:cstheme="minorHAnsi"/>
          <w:sz w:val="12"/>
        </w:rPr>
        <w:t xml:space="preserve"> are not talking here about divine intervention. We are </w:t>
      </w:r>
      <w:r w:rsidRPr="008A63F0">
        <w:rPr>
          <w:rFonts w:asciiTheme="minorHAnsi" w:hAnsiTheme="minorHAnsi" w:cstheme="minorHAnsi"/>
          <w:sz w:val="26"/>
          <w:u w:val="single"/>
        </w:rPr>
        <w:t>envision</w:t>
      </w:r>
      <w:r w:rsidRPr="008A63F0">
        <w:rPr>
          <w:rFonts w:asciiTheme="minorHAnsi" w:hAnsiTheme="minorHAnsi" w:cstheme="minorHAnsi"/>
          <w:sz w:val="12"/>
        </w:rPr>
        <w:t xml:space="preserve">ing </w:t>
      </w:r>
      <w:r w:rsidRPr="008A63F0">
        <w:rPr>
          <w:rFonts w:asciiTheme="minorHAnsi" w:hAnsiTheme="minorHAnsi" w:cstheme="minorHAnsi"/>
          <w:sz w:val="26"/>
          <w:u w:val="single"/>
        </w:rPr>
        <w:t>a new space economy that recognizes</w:t>
      </w:r>
      <w:r w:rsidRPr="008A63F0">
        <w:rPr>
          <w:rFonts w:asciiTheme="minorHAnsi" w:hAnsiTheme="minorHAnsi" w:cstheme="minorHAnsi"/>
          <w:sz w:val="12"/>
        </w:rPr>
        <w:t xml:space="preserve"> that </w:t>
      </w:r>
      <w:r w:rsidRPr="008A63F0">
        <w:rPr>
          <w:rFonts w:asciiTheme="minorHAnsi" w:hAnsiTheme="minorHAnsi" w:cstheme="minorHAnsi"/>
          <w:sz w:val="26"/>
          <w:u w:val="single"/>
        </w:rPr>
        <w:t xml:space="preserve">there is more water in the skies that all our oceans. </w:t>
      </w:r>
      <w:r w:rsidRPr="008A63F0">
        <w:rPr>
          <w:rFonts w:asciiTheme="minorHAnsi" w:hAnsiTheme="minorHAnsi" w:cstheme="minorHAnsi"/>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8A63F0">
        <w:rPr>
          <w:rFonts w:asciiTheme="minorHAnsi" w:hAnsiTheme="minorHAnsi" w:cstheme="minorHAnsi"/>
          <w:sz w:val="26"/>
          <w:u w:val="single"/>
        </w:rPr>
        <w:t xml:space="preserve">The new space frontier can literally </w:t>
      </w:r>
      <w:proofErr w:type="gramStart"/>
      <w:r w:rsidRPr="008A63F0">
        <w:rPr>
          <w:rFonts w:asciiTheme="minorHAnsi" w:hAnsiTheme="minorHAnsi" w:cstheme="minorHAnsi"/>
          <w:sz w:val="26"/>
          <w:u w:val="single"/>
        </w:rPr>
        <w:t>open up</w:t>
      </w:r>
      <w:proofErr w:type="gramEnd"/>
      <w:r w:rsidRPr="008A63F0">
        <w:rPr>
          <w:rFonts w:asciiTheme="minorHAnsi" w:hAnsiTheme="minorHAnsi" w:cstheme="minorHAnsi"/>
          <w:sz w:val="26"/>
          <w:u w:val="single"/>
        </w:rPr>
        <w:t xml:space="preserve"> a “gold rush in the skies.” </w:t>
      </w:r>
      <w:r w:rsidRPr="008A63F0">
        <w:rPr>
          <w:rFonts w:asciiTheme="minorHAnsi" w:hAnsiTheme="minorHAnsi" w:cstheme="minorHAnsi"/>
          <w:sz w:val="12"/>
        </w:rPr>
        <w:t xml:space="preserve">In brief, we think </w:t>
      </w:r>
      <w:r w:rsidRPr="008A63F0">
        <w:rPr>
          <w:rFonts w:asciiTheme="minorHAnsi" w:hAnsiTheme="minorHAnsi" w:cstheme="minorHAnsi"/>
          <w:sz w:val="26"/>
          <w:u w:val="single"/>
        </w:rPr>
        <w:t>there is new hope for humanity.</w:t>
      </w:r>
      <w:r w:rsidRPr="008A63F0">
        <w:rPr>
          <w:rFonts w:asciiTheme="minorHAnsi" w:hAnsiTheme="minorHAnsi" w:cstheme="minorHAnsi"/>
          <w:sz w:val="12"/>
        </w:rPr>
        <w:t xml:space="preserve"> We see a new a pathway to the future via new ventures in space. For too long, space programs have been seen as a money pit. In the process, </w:t>
      </w:r>
      <w:r w:rsidRPr="008A63F0">
        <w:rPr>
          <w:rFonts w:asciiTheme="minorHAnsi" w:hAnsiTheme="minorHAnsi" w:cstheme="minorHAnsi"/>
          <w:sz w:val="26"/>
          <w:u w:val="single"/>
        </w:rPr>
        <w:t>we have overlooked the great abundance available to us in the skies above.</w:t>
      </w:r>
      <w:r w:rsidRPr="008A63F0">
        <w:rPr>
          <w:rFonts w:asciiTheme="minorHAnsi" w:hAnsiTheme="minorHAnsi" w:cstheme="minorHAnsi"/>
          <w:sz w:val="12"/>
        </w:rPr>
        <w:t xml:space="preserve"> It is important to recognize </w:t>
      </w:r>
      <w:r w:rsidRPr="008A63F0">
        <w:rPr>
          <w:rFonts w:asciiTheme="minorHAnsi" w:hAnsiTheme="minorHAnsi" w:cstheme="minorHAnsi"/>
          <w:sz w:val="26"/>
          <w:u w:val="single"/>
        </w:rPr>
        <w:t>there is already the beginning of a new gold rush in space—a pathway to astral abundance.</w:t>
      </w:r>
      <w:r w:rsidRPr="008A63F0">
        <w:rPr>
          <w:rFonts w:asciiTheme="minorHAnsi" w:hAnsiTheme="minorHAnsi" w:cstheme="minorHAnsi"/>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8A63F0">
        <w:rPr>
          <w:rFonts w:asciiTheme="minorHAnsi" w:hAnsiTheme="minorHAnsi" w:cstheme="minorHAnsi"/>
          <w:sz w:val="26"/>
          <w:u w:val="single"/>
        </w:rPr>
        <w:t xml:space="preserve">new pathways to the stars could prove vital to </w:t>
      </w:r>
      <w:r w:rsidRPr="008A63F0">
        <w:rPr>
          <w:rFonts w:asciiTheme="minorHAnsi" w:hAnsiTheme="minorHAnsi" w:cstheme="minorHAnsi"/>
          <w:b/>
          <w:iCs/>
          <w:u w:val="single"/>
        </w:rPr>
        <w:t>human survival</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If one does not believe in spending money to probe the mysteries of the universe then </w:t>
      </w:r>
      <w:proofErr w:type="gramStart"/>
      <w:r w:rsidRPr="008A63F0">
        <w:rPr>
          <w:rFonts w:asciiTheme="minorHAnsi" w:hAnsiTheme="minorHAnsi" w:cstheme="minorHAnsi"/>
          <w:sz w:val="12"/>
        </w:rPr>
        <w:t>perhaps</w:t>
      </w:r>
      <w:proofErr w:type="gramEnd"/>
      <w:r w:rsidRPr="008A63F0">
        <w:rPr>
          <w:rFonts w:asciiTheme="minorHAnsi" w:hAnsiTheme="minorHAnsi" w:cstheme="minorHAnsi"/>
          <w:sz w:val="12"/>
        </w:rPr>
        <w:t xml:space="preserve"> we can try what might be called “calibrated greed” on for size. One only needs to go to a </w:t>
      </w:r>
      <w:proofErr w:type="spellStart"/>
      <w:r w:rsidRPr="008A63F0">
        <w:rPr>
          <w:rFonts w:asciiTheme="minorHAnsi" w:hAnsiTheme="minorHAnsi" w:cstheme="minorHAnsi"/>
          <w:sz w:val="12"/>
        </w:rPr>
        <w:t>cubesat</w:t>
      </w:r>
      <w:proofErr w:type="spellEnd"/>
      <w:r w:rsidRPr="008A63F0">
        <w:rPr>
          <w:rFonts w:asciiTheme="minorHAnsi" w:hAnsiTheme="minorHAnsi" w:cstheme="minorHAnsi"/>
          <w:sz w:val="12"/>
        </w:rPr>
        <w:t xml:space="preserve"> workshop, or to Silicon Valley or one of many conferences like the “Disrupt Space” event in Bremen, Germany, held in April 2016 to recognize that </w:t>
      </w:r>
      <w:r w:rsidRPr="008A63F0">
        <w:rPr>
          <w:rFonts w:asciiTheme="minorHAnsi" w:hAnsiTheme="minorHAnsi" w:cstheme="minorHAnsi"/>
          <w:sz w:val="26"/>
          <w:u w:val="single"/>
        </w:rPr>
        <w:t>entrepreneurial New Space initiatives are changing everything</w:t>
      </w:r>
      <w:r w:rsidRPr="008A63F0">
        <w:rPr>
          <w:rFonts w:asciiTheme="minorHAnsi" w:hAnsiTheme="minorHAnsi" w:cstheme="minorHAnsi"/>
          <w:sz w:val="12"/>
        </w:rPr>
        <w:t xml:space="preserve"> [ </w:t>
      </w:r>
      <w:proofErr w:type="gramStart"/>
      <w:r w:rsidRPr="008A63F0">
        <w:rPr>
          <w:rFonts w:asciiTheme="minorHAnsi" w:hAnsiTheme="minorHAnsi" w:cstheme="minorHAnsi"/>
          <w:sz w:val="12"/>
        </w:rPr>
        <w:t>1 ]</w:t>
      </w:r>
      <w:proofErr w:type="gramEnd"/>
      <w:r w:rsidRPr="008A63F0">
        <w:rPr>
          <w:rFonts w:asciiTheme="minorHAnsi" w:hAnsiTheme="minorHAnsi" w:cstheme="minorHAnsi"/>
          <w:sz w:val="26"/>
          <w:u w:val="single"/>
        </w:rPr>
        <w:t>.</w:t>
      </w:r>
      <w:r w:rsidRPr="008A63F0">
        <w:rPr>
          <w:rFonts w:asciiTheme="minorHAnsi" w:hAnsiTheme="minorHAnsi" w:cstheme="minorHAnsi"/>
          <w:sz w:val="12"/>
        </w:rPr>
        <w:t xml:space="preserve"> In fact, the very </w:t>
      </w:r>
      <w:proofErr w:type="gramStart"/>
      <w:r w:rsidRPr="008A63F0">
        <w:rPr>
          <w:rFonts w:asciiTheme="minorHAnsi" w:hAnsiTheme="minorHAnsi" w:cstheme="minorHAnsi"/>
          <w:sz w:val="12"/>
        </w:rPr>
        <w:t>nature</w:t>
      </w:r>
      <w:proofErr w:type="gramEnd"/>
      <w:r w:rsidRPr="008A63F0">
        <w:rPr>
          <w:rFonts w:asciiTheme="minorHAnsi" w:hAnsiTheme="minorHAnsi" w:cstheme="minorHAnsi"/>
          <w:sz w:val="12"/>
        </w:rPr>
        <w:t xml:space="preserve"> and dimensions of what outer space activities are today have changed forever. It is no longer your grandfather’s concept of outer space that was once dominated by the big national space agencies. The </w:t>
      </w:r>
      <w:r w:rsidRPr="008A63F0">
        <w:rPr>
          <w:rFonts w:asciiTheme="minorHAnsi" w:hAnsiTheme="minorHAnsi" w:cstheme="minorHAnsi"/>
          <w:sz w:val="26"/>
          <w:u w:val="single"/>
        </w:rPr>
        <w:t>entrepreneurs are taking over.</w:t>
      </w:r>
      <w:r w:rsidRPr="008A63F0">
        <w:rPr>
          <w:rFonts w:asciiTheme="minorHAnsi" w:hAnsiTheme="minorHAnsi" w:cstheme="minorHAnsi"/>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8A63F0">
        <w:rPr>
          <w:rFonts w:asciiTheme="minorHAnsi" w:hAnsiTheme="minorHAnsi" w:cstheme="minorHAnsi"/>
          <w:sz w:val="12"/>
        </w:rPr>
        <w:t>in order to</w:t>
      </w:r>
      <w:proofErr w:type="gramEnd"/>
      <w:r w:rsidRPr="008A63F0">
        <w:rPr>
          <w:rFonts w:asciiTheme="minorHAnsi" w:hAnsiTheme="minorHAnsi" w:cstheme="minorHAnsi"/>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8A63F0">
        <w:rPr>
          <w:rFonts w:asciiTheme="minorHAnsi" w:hAnsiTheme="minorHAnsi" w:cstheme="minorHAnsi"/>
          <w:sz w:val="12"/>
        </w:rPr>
        <w:t>fl</w:t>
      </w:r>
      <w:proofErr w:type="spellEnd"/>
      <w:r w:rsidRPr="008A63F0">
        <w:rPr>
          <w:rFonts w:asciiTheme="minorHAnsi" w:hAnsiTheme="minorHAnsi" w:cstheme="minorHAnsi"/>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8A63F0">
        <w:rPr>
          <w:rFonts w:asciiTheme="minorHAnsi" w:hAnsiTheme="minorHAnsi" w:cstheme="minorHAnsi"/>
          <w:sz w:val="26"/>
          <w:u w:val="single"/>
        </w:rPr>
        <w:t xml:space="preserve">developing </w:t>
      </w:r>
      <w:r w:rsidRPr="008A63F0">
        <w:rPr>
          <w:rFonts w:asciiTheme="minorHAnsi" w:hAnsiTheme="minorHAnsi" w:cstheme="minorHAnsi"/>
          <w:b/>
          <w:iCs/>
          <w:highlight w:val="cyan"/>
          <w:u w:val="single"/>
        </w:rPr>
        <w:t>new tech</w:t>
      </w:r>
      <w:r w:rsidRPr="008A63F0">
        <w:rPr>
          <w:rFonts w:asciiTheme="minorHAnsi" w:hAnsiTheme="minorHAnsi" w:cstheme="minorHAnsi"/>
          <w:sz w:val="12"/>
        </w:rPr>
        <w:t>nologies</w:t>
      </w:r>
      <w:r w:rsidRPr="008A63F0">
        <w:rPr>
          <w:rFonts w:asciiTheme="minorHAnsi" w:hAnsiTheme="minorHAnsi" w:cstheme="minorHAnsi"/>
          <w:sz w:val="26"/>
          <w:u w:val="single"/>
        </w:rPr>
        <w:t xml:space="preserve"> and establishing space enterprises that </w:t>
      </w:r>
      <w:r w:rsidRPr="008A63F0">
        <w:rPr>
          <w:rFonts w:asciiTheme="minorHAnsi" w:hAnsiTheme="minorHAnsi" w:cstheme="minorHAnsi"/>
          <w:sz w:val="26"/>
          <w:highlight w:val="cyan"/>
          <w:u w:val="single"/>
        </w:rPr>
        <w:t>can bring the wealth</w:t>
      </w:r>
      <w:r w:rsidRPr="008A63F0">
        <w:rPr>
          <w:rFonts w:asciiTheme="minorHAnsi" w:hAnsiTheme="minorHAnsi" w:cstheme="minorHAnsi"/>
          <w:sz w:val="26"/>
          <w:u w:val="single"/>
        </w:rPr>
        <w:t xml:space="preserve"> of outer space down </w:t>
      </w:r>
      <w:r w:rsidRPr="008A63F0">
        <w:rPr>
          <w:rFonts w:asciiTheme="minorHAnsi" w:hAnsiTheme="minorHAnsi" w:cstheme="minorHAnsi"/>
          <w:sz w:val="26"/>
          <w:highlight w:val="cyan"/>
          <w:u w:val="single"/>
        </w:rPr>
        <w:t xml:space="preserve">to Earth. </w:t>
      </w:r>
      <w:r w:rsidRPr="008A63F0">
        <w:rPr>
          <w:rFonts w:asciiTheme="minorHAnsi" w:hAnsiTheme="minorHAnsi" w:cstheme="minorHAnsi"/>
          <w:sz w:val="26"/>
          <w:u w:val="single"/>
        </w:rPr>
        <w:t xml:space="preserve">This is not a pipe </w:t>
      </w:r>
      <w:proofErr w:type="gramStart"/>
      <w:r w:rsidRPr="008A63F0">
        <w:rPr>
          <w:rFonts w:asciiTheme="minorHAnsi" w:hAnsiTheme="minorHAnsi" w:cstheme="minorHAnsi"/>
          <w:sz w:val="26"/>
          <w:u w:val="single"/>
        </w:rPr>
        <w:t>dream, but</w:t>
      </w:r>
      <w:proofErr w:type="gramEnd"/>
      <w:r w:rsidRPr="008A63F0">
        <w:rPr>
          <w:rFonts w:asciiTheme="minorHAnsi" w:hAnsiTheme="minorHAnsi" w:cstheme="minorHAnsi"/>
          <w:sz w:val="26"/>
          <w:u w:val="single"/>
        </w:rPr>
        <w:t xml:space="preserve"> will increasingly be </w:t>
      </w:r>
      <w:r w:rsidRPr="008A63F0">
        <w:rPr>
          <w:rFonts w:asciiTheme="minorHAnsi" w:hAnsiTheme="minorHAnsi" w:cstheme="minorHAnsi"/>
          <w:sz w:val="26"/>
          <w:highlight w:val="cyan"/>
          <w:u w:val="single"/>
        </w:rPr>
        <w:t>the</w:t>
      </w:r>
      <w:r w:rsidRPr="008A63F0">
        <w:rPr>
          <w:rFonts w:asciiTheme="minorHAnsi" w:hAnsiTheme="minorHAnsi" w:cstheme="minorHAnsi"/>
          <w:sz w:val="26"/>
          <w:u w:val="single"/>
        </w:rPr>
        <w:t xml:space="preserve"> </w:t>
      </w:r>
      <w:r w:rsidRPr="008A63F0">
        <w:rPr>
          <w:rFonts w:asciiTheme="minorHAnsi" w:hAnsiTheme="minorHAnsi" w:cstheme="minorHAnsi"/>
          <w:b/>
          <w:iCs/>
          <w:u w:val="single"/>
        </w:rPr>
        <w:t xml:space="preserve">economic </w:t>
      </w:r>
      <w:r w:rsidRPr="008A63F0">
        <w:rPr>
          <w:rFonts w:asciiTheme="minorHAnsi" w:hAnsiTheme="minorHAnsi" w:cstheme="minorHAnsi"/>
          <w:b/>
          <w:iCs/>
          <w:highlight w:val="cyan"/>
          <w:u w:val="single"/>
        </w:rPr>
        <w:t>reality</w:t>
      </w:r>
      <w:r w:rsidRPr="008A63F0">
        <w:rPr>
          <w:rFonts w:asciiTheme="minorHAnsi" w:hAnsiTheme="minorHAnsi" w:cstheme="minorHAnsi"/>
          <w:sz w:val="26"/>
          <w:highlight w:val="cyan"/>
          <w:u w:val="single"/>
        </w:rPr>
        <w:t xml:space="preserve"> of the 2020s.</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8A63F0">
        <w:rPr>
          <w:rFonts w:asciiTheme="minorHAnsi" w:hAnsiTheme="minorHAnsi" w:cstheme="minorHAnsi"/>
          <w:sz w:val="12"/>
        </w:rPr>
        <w:t>Mars, or</w:t>
      </w:r>
      <w:proofErr w:type="gramEnd"/>
      <w:r w:rsidRPr="008A63F0">
        <w:rPr>
          <w:rFonts w:asciiTheme="minorHAnsi" w:hAnsiTheme="minorHAnsi" w:cstheme="minorHAnsi"/>
          <w:sz w:val="12"/>
        </w:rPr>
        <w:t xml:space="preserve"> creating new structures in space to protect our planet from cosmic hazards and even raising Earth’s orbit to escape the rising heat levels of the Sun in millennia to come. </w:t>
      </w:r>
      <w:r w:rsidRPr="008A63F0">
        <w:rPr>
          <w:rFonts w:asciiTheme="minorHAnsi" w:hAnsiTheme="minorHAnsi" w:cstheme="minorHAnsi"/>
          <w:b/>
          <w:iCs/>
          <w:u w:val="single"/>
        </w:rPr>
        <w:t>Some</w:t>
      </w:r>
      <w:r w:rsidRPr="008A63F0">
        <w:rPr>
          <w:rFonts w:asciiTheme="minorHAnsi" w:hAnsiTheme="minorHAnsi" w:cstheme="minorHAnsi"/>
          <w:sz w:val="12"/>
        </w:rPr>
        <w:t xml:space="preserve">, of course, </w:t>
      </w:r>
      <w:r w:rsidRPr="008A63F0">
        <w:rPr>
          <w:rFonts w:asciiTheme="minorHAnsi" w:hAnsiTheme="minorHAnsi" w:cstheme="minorHAnsi"/>
          <w:sz w:val="26"/>
          <w:u w:val="single"/>
        </w:rPr>
        <w:t xml:space="preserve">will say this is </w:t>
      </w:r>
      <w:r w:rsidRPr="008A63F0">
        <w:rPr>
          <w:rFonts w:asciiTheme="minorHAnsi" w:hAnsiTheme="minorHAnsi" w:cstheme="minorHAnsi"/>
          <w:b/>
          <w:iCs/>
          <w:u w:val="single"/>
        </w:rPr>
        <w:t>sci-fi hogwash</w:t>
      </w:r>
      <w:r w:rsidRPr="008A63F0">
        <w:rPr>
          <w:rFonts w:asciiTheme="minorHAnsi" w:hAnsiTheme="minorHAnsi" w:cstheme="minorHAnsi"/>
          <w:sz w:val="12"/>
        </w:rPr>
        <w:t>.</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It can’t be done. We say that </w:t>
      </w:r>
      <w:r w:rsidRPr="008A63F0">
        <w:rPr>
          <w:rFonts w:asciiTheme="minorHAnsi" w:hAnsiTheme="minorHAnsi" w:cstheme="minorHAnsi"/>
          <w:sz w:val="26"/>
          <w:u w:val="single"/>
        </w:rPr>
        <w:t>this is what people</w:t>
      </w:r>
      <w:r w:rsidRPr="008A63F0">
        <w:rPr>
          <w:rFonts w:asciiTheme="minorHAnsi" w:hAnsiTheme="minorHAnsi" w:cstheme="minorHAnsi"/>
          <w:sz w:val="12"/>
        </w:rPr>
        <w:t xml:space="preserve"> would have </w:t>
      </w:r>
      <w:r w:rsidRPr="008A63F0">
        <w:rPr>
          <w:rFonts w:asciiTheme="minorHAnsi" w:hAnsiTheme="minorHAnsi" w:cstheme="minorHAnsi"/>
          <w:sz w:val="26"/>
          <w:u w:val="single"/>
        </w:rPr>
        <w:t>said</w:t>
      </w:r>
      <w:r w:rsidRPr="008A63F0">
        <w:rPr>
          <w:rFonts w:asciiTheme="minorHAnsi" w:hAnsiTheme="minorHAnsi" w:cstheme="minorHAnsi"/>
          <w:sz w:val="12"/>
        </w:rPr>
        <w:t xml:space="preserve"> in 1900 </w:t>
      </w:r>
      <w:r w:rsidRPr="008A63F0">
        <w:rPr>
          <w:rFonts w:asciiTheme="minorHAnsi" w:hAnsiTheme="minorHAnsi" w:cstheme="minorHAnsi"/>
          <w:sz w:val="26"/>
          <w:u w:val="single"/>
        </w:rPr>
        <w:t xml:space="preserve">about </w:t>
      </w:r>
      <w:r w:rsidRPr="008A63F0">
        <w:rPr>
          <w:rFonts w:asciiTheme="minorHAnsi" w:hAnsiTheme="minorHAnsi" w:cstheme="minorHAnsi"/>
          <w:sz w:val="12"/>
        </w:rPr>
        <w:t>air</w:t>
      </w:r>
      <w:r w:rsidRPr="008A63F0">
        <w:rPr>
          <w:rFonts w:asciiTheme="minorHAnsi" w:hAnsiTheme="minorHAnsi" w:cstheme="minorHAnsi"/>
          <w:b/>
          <w:iCs/>
          <w:u w:val="single"/>
        </w:rPr>
        <w:t>planes</w:t>
      </w:r>
      <w:r w:rsidRPr="008A63F0">
        <w:rPr>
          <w:rFonts w:asciiTheme="minorHAnsi" w:hAnsiTheme="minorHAnsi" w:cstheme="minorHAnsi"/>
          <w:sz w:val="12"/>
        </w:rPr>
        <w:t xml:space="preserve">, rocket ships, cell phones </w:t>
      </w:r>
      <w:r w:rsidRPr="008A63F0">
        <w:rPr>
          <w:rFonts w:asciiTheme="minorHAnsi" w:hAnsiTheme="minorHAnsi" w:cstheme="minorHAnsi"/>
          <w:sz w:val="26"/>
          <w:u w:val="single"/>
        </w:rPr>
        <w:t>and nuclear devices.</w:t>
      </w:r>
      <w:r w:rsidRPr="008A63F0">
        <w:rPr>
          <w:rFonts w:asciiTheme="minorHAnsi" w:hAnsiTheme="minorHAnsi" w:cstheme="minorHAnsi"/>
          <w:sz w:val="12"/>
        </w:rPr>
        <w:t xml:space="preserve"> </w:t>
      </w:r>
      <w:r w:rsidRPr="008A63F0">
        <w:rPr>
          <w:rFonts w:asciiTheme="minorHAnsi" w:hAnsiTheme="minorHAnsi" w:cstheme="minorHAnsi"/>
          <w:sz w:val="26"/>
          <w:u w:val="single"/>
        </w:rPr>
        <w:t xml:space="preserve">The skeptics </w:t>
      </w:r>
      <w:r w:rsidRPr="008A63F0">
        <w:rPr>
          <w:rFonts w:asciiTheme="minorHAnsi" w:hAnsiTheme="minorHAnsi" w:cstheme="minorHAnsi"/>
          <w:b/>
          <w:iCs/>
          <w:u w:val="single"/>
        </w:rPr>
        <w:t>laughed</w:t>
      </w:r>
      <w:r w:rsidRPr="008A63F0">
        <w:rPr>
          <w:rFonts w:asciiTheme="minorHAnsi" w:hAnsiTheme="minorHAnsi" w:cstheme="minorHAnsi"/>
          <w:sz w:val="26"/>
          <w:u w:val="single"/>
        </w:rPr>
        <w:t xml:space="preserve"> at</w:t>
      </w:r>
      <w:r w:rsidRPr="008A63F0">
        <w:rPr>
          <w:rFonts w:asciiTheme="minorHAnsi" w:hAnsiTheme="minorHAnsi" w:cstheme="minorHAnsi"/>
          <w:sz w:val="12"/>
        </w:rPr>
        <w:t xml:space="preserve"> </w:t>
      </w:r>
      <w:r w:rsidRPr="008A63F0">
        <w:rPr>
          <w:rFonts w:asciiTheme="minorHAnsi" w:hAnsiTheme="minorHAnsi" w:cstheme="minorHAnsi"/>
          <w:b/>
          <w:iCs/>
          <w:u w:val="single"/>
        </w:rPr>
        <w:t>Columbus</w:t>
      </w:r>
      <w:r w:rsidRPr="008A63F0">
        <w:rPr>
          <w:rFonts w:asciiTheme="minorHAnsi" w:hAnsiTheme="minorHAnsi" w:cstheme="minorHAnsi"/>
          <w:sz w:val="12"/>
        </w:rPr>
        <w:t xml:space="preserve"> </w:t>
      </w:r>
      <w:r w:rsidRPr="008A63F0">
        <w:rPr>
          <w:rFonts w:asciiTheme="minorHAnsi" w:hAnsiTheme="minorHAnsi" w:cstheme="minorHAnsi"/>
          <w:sz w:val="26"/>
          <w:u w:val="single"/>
        </w:rPr>
        <w:t>and his plan to sail across the oceans</w:t>
      </w:r>
      <w:r w:rsidRPr="008A63F0">
        <w:rPr>
          <w:rFonts w:asciiTheme="minorHAnsi" w:hAnsiTheme="minorHAnsi" w:cstheme="minorHAnsi"/>
          <w:sz w:val="12"/>
        </w:rPr>
        <w:t xml:space="preserve"> to discover new worlds</w:t>
      </w:r>
      <w:r w:rsidRPr="008A63F0">
        <w:rPr>
          <w:rFonts w:asciiTheme="minorHAnsi" w:hAnsiTheme="minorHAnsi" w:cstheme="minorHAnsi"/>
          <w:sz w:val="26"/>
          <w:u w:val="single"/>
        </w:rPr>
        <w:t>. When</w:t>
      </w:r>
      <w:r w:rsidRPr="008A63F0">
        <w:rPr>
          <w:rFonts w:asciiTheme="minorHAnsi" w:hAnsiTheme="minorHAnsi" w:cstheme="minorHAnsi"/>
          <w:sz w:val="12"/>
        </w:rPr>
        <w:t xml:space="preserve"> Thomas Jefferson bought the Louisiana Purchase from France or </w:t>
      </w:r>
      <w:r w:rsidRPr="008A63F0">
        <w:rPr>
          <w:rFonts w:asciiTheme="minorHAnsi" w:hAnsiTheme="minorHAnsi" w:cstheme="minorHAnsi"/>
          <w:sz w:val="26"/>
          <w:u w:val="single"/>
        </w:rPr>
        <w:t>Seward bought Alaska, there were plenty of naysayers</w:t>
      </w:r>
      <w:r w:rsidRPr="008A63F0">
        <w:rPr>
          <w:rFonts w:asciiTheme="minorHAnsi" w:hAnsiTheme="minorHAnsi" w:cstheme="minorHAnsi"/>
          <w:sz w:val="12"/>
        </w:rPr>
        <w:t xml:space="preserve"> that said such investment in the unknown was an extravagant waste of money</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A healthy skepticism is useful and can play a role in economic and business success. Before one dismisses the idea of an impending major new space economy and a new gold rush, it </w:t>
      </w:r>
      <w:proofErr w:type="gramStart"/>
      <w:r w:rsidRPr="008A63F0">
        <w:rPr>
          <w:rFonts w:asciiTheme="minorHAnsi" w:hAnsiTheme="minorHAnsi" w:cstheme="minorHAnsi"/>
          <w:sz w:val="12"/>
        </w:rPr>
        <w:t>might</w:t>
      </w:r>
      <w:proofErr w:type="gramEnd"/>
      <w:r w:rsidRPr="008A63F0">
        <w:rPr>
          <w:rFonts w:asciiTheme="minorHAnsi" w:hAnsiTheme="minorHAnsi" w:cstheme="minorHAnsi"/>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8A63F0">
        <w:rPr>
          <w:rFonts w:asciiTheme="minorHAnsi" w:hAnsiTheme="minorHAnsi" w:cstheme="minorHAnsi"/>
          <w:sz w:val="12"/>
        </w:rPr>
        <w:t>Viasat</w:t>
      </w:r>
      <w:proofErr w:type="spellEnd"/>
      <w:r w:rsidRPr="008A63F0">
        <w:rPr>
          <w:rFonts w:asciiTheme="minorHAnsi" w:hAnsiTheme="minorHAnsi" w:cstheme="minorHAnsi"/>
          <w:sz w:val="12"/>
        </w:rPr>
        <w:t xml:space="preserve"> 2 —a half century later— has an impressive throughput of some 140 Gb/s. Th is means that the relative throughput is nearly 300,000 greater, while its lifetime is some ten times longer (Figs. 1.1 and </w:t>
      </w:r>
      <w:proofErr w:type="gramStart"/>
      <w:r w:rsidRPr="008A63F0">
        <w:rPr>
          <w:rFonts w:asciiTheme="minorHAnsi" w:hAnsiTheme="minorHAnsi" w:cstheme="minorHAnsi"/>
          <w:sz w:val="12"/>
        </w:rPr>
        <w:t>1.2 )</w:t>
      </w:r>
      <w:proofErr w:type="gramEnd"/>
      <w:r w:rsidRPr="008A63F0">
        <w:rPr>
          <w:rFonts w:asciiTheme="minorHAnsi" w:hAnsiTheme="minorHAnsi" w:cstheme="minorHAnsi"/>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8A63F0">
        <w:rPr>
          <w:rFonts w:asciiTheme="minorHAnsi" w:hAnsiTheme="minorHAnsi" w:cstheme="minorHAnsi"/>
          <w:sz w:val="12"/>
        </w:rPr>
        <w:t>satellites ,</w:t>
      </w:r>
      <w:proofErr w:type="gramEnd"/>
      <w:r w:rsidRPr="008A63F0">
        <w:rPr>
          <w:rFonts w:asciiTheme="minorHAnsi" w:hAnsiTheme="minorHAnsi" w:cstheme="minorHAnsi"/>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8A63F0">
        <w:rPr>
          <w:rFonts w:asciiTheme="minorHAnsi" w:hAnsiTheme="minorHAnsi" w:cstheme="minorHAnsi"/>
          <w:sz w:val="12"/>
        </w:rPr>
        <w:t>traffi</w:t>
      </w:r>
      <w:proofErr w:type="spellEnd"/>
      <w:r w:rsidRPr="008A63F0">
        <w:rPr>
          <w:rFonts w:asciiTheme="minorHAnsi" w:hAnsiTheme="minorHAnsi" w:cstheme="minorHAnsi"/>
          <w:sz w:val="12"/>
        </w:rPr>
        <w:t xml:space="preserve"> c control and management, international banking, </w:t>
      </w:r>
      <w:proofErr w:type="gramStart"/>
      <w:r w:rsidRPr="008A63F0">
        <w:rPr>
          <w:rFonts w:asciiTheme="minorHAnsi" w:hAnsiTheme="minorHAnsi" w:cstheme="minorHAnsi"/>
          <w:sz w:val="12"/>
        </w:rPr>
        <w:t>search</w:t>
      </w:r>
      <w:proofErr w:type="gramEnd"/>
      <w:r w:rsidRPr="008A63F0">
        <w:rPr>
          <w:rFonts w:asciiTheme="minorHAnsi" w:hAnsiTheme="minorHAnsi" w:cstheme="minorHAnsi"/>
          <w:sz w:val="12"/>
        </w:rPr>
        <w:t xml:space="preserve"> and rescue and much, much more depend on application satellites. Th </w:t>
      </w:r>
      <w:proofErr w:type="spellStart"/>
      <w:r w:rsidRPr="008A63F0">
        <w:rPr>
          <w:rFonts w:asciiTheme="minorHAnsi" w:hAnsiTheme="minorHAnsi" w:cstheme="minorHAnsi"/>
          <w:sz w:val="12"/>
        </w:rPr>
        <w:t>ose</w:t>
      </w:r>
      <w:proofErr w:type="spellEnd"/>
      <w:r w:rsidRPr="008A63F0">
        <w:rPr>
          <w:rFonts w:asciiTheme="minorHAnsi" w:hAnsiTheme="minorHAnsi" w:cstheme="minorHAnsi"/>
          <w:sz w:val="12"/>
        </w:rPr>
        <w:t xml:space="preserve"> that would doubt the importance of satellites to the global economy might wish to view on You Tube the video “If Th ere Were a Day Without Satellites?” [ </w:t>
      </w:r>
      <w:proofErr w:type="gramStart"/>
      <w:r w:rsidRPr="008A63F0">
        <w:rPr>
          <w:rFonts w:asciiTheme="minorHAnsi" w:hAnsiTheme="minorHAnsi" w:cstheme="minorHAnsi"/>
          <w:sz w:val="12"/>
        </w:rPr>
        <w:t>2 ]</w:t>
      </w:r>
      <w:proofErr w:type="gramEnd"/>
      <w:r w:rsidRPr="008A63F0">
        <w:rPr>
          <w:rFonts w:asciiTheme="minorHAnsi" w:hAnsiTheme="minorHAnsi" w:cstheme="minorHAnsi"/>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8A63F0">
        <w:rPr>
          <w:rFonts w:asciiTheme="minorHAnsi" w:hAnsiTheme="minorHAnsi" w:cstheme="minorHAnsi"/>
          <w:sz w:val="12"/>
        </w:rPr>
        <w:t>Of course</w:t>
      </w:r>
      <w:proofErr w:type="gramEnd"/>
      <w:r w:rsidRPr="008A63F0">
        <w:rPr>
          <w:rFonts w:asciiTheme="minorHAnsi" w:hAnsiTheme="minorHAnsi" w:cstheme="minorHAnsi"/>
          <w:sz w:val="12"/>
        </w:rPr>
        <w:t xml:space="preserve"> this twenty-fi </w:t>
      </w:r>
      <w:proofErr w:type="spellStart"/>
      <w:r w:rsidRPr="008A63F0">
        <w:rPr>
          <w:rFonts w:asciiTheme="minorHAnsi" w:hAnsiTheme="minorHAnsi" w:cstheme="minorHAnsi"/>
          <w:sz w:val="12"/>
        </w:rPr>
        <w:t>rst</w:t>
      </w:r>
      <w:proofErr w:type="spellEnd"/>
      <w:r w:rsidRPr="008A63F0">
        <w:rPr>
          <w:rFonts w:asciiTheme="minorHAnsi" w:hAnsiTheme="minorHAnsi" w:cstheme="minorHAnsi"/>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8A63F0">
        <w:rPr>
          <w:rFonts w:asciiTheme="minorHAnsi" w:hAnsiTheme="minorHAnsi" w:cstheme="minorHAnsi"/>
          <w:sz w:val="26"/>
          <w:u w:val="single"/>
        </w:rPr>
        <w:t>Info</w:t>
      </w:r>
      <w:r w:rsidRPr="008A63F0">
        <w:rPr>
          <w:rFonts w:asciiTheme="minorHAnsi" w:hAnsiTheme="minorHAnsi" w:cstheme="minorHAnsi"/>
          <w:sz w:val="12"/>
        </w:rPr>
        <w:t>rmation</w:t>
      </w:r>
      <w:r w:rsidRPr="008A63F0">
        <w:rPr>
          <w:rFonts w:asciiTheme="minorHAnsi" w:hAnsiTheme="minorHAnsi" w:cstheme="minorHAnsi"/>
          <w:sz w:val="26"/>
          <w:u w:val="single"/>
        </w:rPr>
        <w:t xml:space="preserve"> technology, </w:t>
      </w:r>
      <w:r w:rsidRPr="008A63F0">
        <w:rPr>
          <w:rFonts w:asciiTheme="minorHAnsi" w:hAnsiTheme="minorHAnsi" w:cstheme="minorHAnsi"/>
          <w:sz w:val="26"/>
          <w:highlight w:val="cyan"/>
          <w:u w:val="single"/>
        </w:rPr>
        <w:t xml:space="preserve">robotics, </w:t>
      </w:r>
      <w:r w:rsidRPr="008A63F0">
        <w:rPr>
          <w:rFonts w:asciiTheme="minorHAnsi" w:hAnsiTheme="minorHAnsi" w:cstheme="minorHAnsi"/>
          <w:b/>
          <w:iCs/>
          <w:highlight w:val="cyan"/>
          <w:u w:val="single"/>
        </w:rPr>
        <w:t>a</w:t>
      </w:r>
      <w:r w:rsidRPr="008A63F0">
        <w:rPr>
          <w:rFonts w:asciiTheme="minorHAnsi" w:hAnsiTheme="minorHAnsi" w:cstheme="minorHAnsi"/>
          <w:sz w:val="26"/>
          <w:u w:val="single"/>
        </w:rPr>
        <w:t xml:space="preserve">rtificial </w:t>
      </w:r>
      <w:proofErr w:type="gramStart"/>
      <w:r w:rsidRPr="008A63F0">
        <w:rPr>
          <w:rFonts w:asciiTheme="minorHAnsi" w:hAnsiTheme="minorHAnsi" w:cstheme="minorHAnsi"/>
          <w:b/>
          <w:iCs/>
          <w:highlight w:val="cyan"/>
          <w:u w:val="single"/>
        </w:rPr>
        <w:t>i</w:t>
      </w:r>
      <w:r w:rsidRPr="008A63F0">
        <w:rPr>
          <w:rFonts w:asciiTheme="minorHAnsi" w:hAnsiTheme="minorHAnsi" w:cstheme="minorHAnsi"/>
          <w:sz w:val="26"/>
          <w:u w:val="single"/>
        </w:rPr>
        <w:t>ntelligence</w:t>
      </w:r>
      <w:proofErr w:type="gramEnd"/>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 xml:space="preserve">and commercial </w:t>
      </w:r>
      <w:r w:rsidRPr="008A63F0">
        <w:rPr>
          <w:rFonts w:asciiTheme="minorHAnsi" w:hAnsiTheme="minorHAnsi" w:cstheme="minorHAnsi"/>
          <w:sz w:val="26"/>
          <w:highlight w:val="cyan"/>
          <w:u w:val="single"/>
        </w:rPr>
        <w:lastRenderedPageBreak/>
        <w:t>space</w:t>
      </w:r>
      <w:r w:rsidRPr="008A63F0">
        <w:rPr>
          <w:rFonts w:asciiTheme="minorHAnsi" w:hAnsiTheme="minorHAnsi" w:cstheme="minorHAnsi"/>
          <w:sz w:val="26"/>
          <w:u w:val="single"/>
        </w:rPr>
        <w:t xml:space="preserve"> </w:t>
      </w:r>
      <w:r w:rsidRPr="008A63F0">
        <w:rPr>
          <w:rFonts w:asciiTheme="minorHAnsi" w:hAnsiTheme="minorHAnsi" w:cstheme="minorHAnsi"/>
          <w:sz w:val="12"/>
        </w:rPr>
        <w:t>travel systems</w:t>
      </w:r>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have</w:t>
      </w:r>
      <w:r w:rsidRPr="008A63F0">
        <w:rPr>
          <w:rFonts w:asciiTheme="minorHAnsi" w:hAnsiTheme="minorHAnsi" w:cstheme="minorHAnsi"/>
          <w:sz w:val="26"/>
          <w:u w:val="single"/>
        </w:rPr>
        <w:t xml:space="preserve"> </w:t>
      </w:r>
      <w:r w:rsidRPr="008A63F0">
        <w:rPr>
          <w:rFonts w:asciiTheme="minorHAnsi" w:hAnsiTheme="minorHAnsi" w:cstheme="minorHAnsi"/>
          <w:sz w:val="12"/>
        </w:rPr>
        <w:t>now</w:t>
      </w:r>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set us on</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a </w:t>
      </w:r>
      <w:r w:rsidRPr="008A63F0">
        <w:rPr>
          <w:rFonts w:asciiTheme="minorHAnsi" w:hAnsiTheme="minorHAnsi" w:cstheme="minorHAnsi"/>
          <w:sz w:val="26"/>
          <w:highlight w:val="cyan"/>
          <w:u w:val="single"/>
        </w:rPr>
        <w:t>course</w:t>
      </w:r>
      <w:r w:rsidRPr="008A63F0">
        <w:rPr>
          <w:rFonts w:asciiTheme="minorHAnsi" w:hAnsiTheme="minorHAnsi" w:cstheme="minorHAnsi"/>
          <w:sz w:val="26"/>
          <w:u w:val="single"/>
        </w:rPr>
        <w:t xml:space="preserve"> to </w:t>
      </w:r>
      <w:r w:rsidRPr="008A63F0">
        <w:rPr>
          <w:rFonts w:asciiTheme="minorHAnsi" w:hAnsiTheme="minorHAnsi" w:cstheme="minorHAnsi"/>
          <w:sz w:val="12"/>
        </w:rPr>
        <w:t>allow us humans to</w:t>
      </w:r>
      <w:r w:rsidRPr="008A63F0">
        <w:rPr>
          <w:rFonts w:asciiTheme="minorHAnsi" w:hAnsiTheme="minorHAnsi" w:cstheme="minorHAnsi"/>
          <w:sz w:val="26"/>
          <w:u w:val="single"/>
        </w:rPr>
        <w:t xml:space="preserve"> harvest </w:t>
      </w:r>
      <w:r w:rsidRPr="008A63F0">
        <w:rPr>
          <w:rFonts w:asciiTheme="minorHAnsi" w:hAnsiTheme="minorHAnsi" w:cstheme="minorHAnsi"/>
          <w:sz w:val="12"/>
        </w:rPr>
        <w:t>the amazing</w:t>
      </w:r>
      <w:r w:rsidRPr="008A63F0">
        <w:rPr>
          <w:rFonts w:asciiTheme="minorHAnsi" w:hAnsiTheme="minorHAnsi" w:cstheme="minorHAnsi"/>
          <w:sz w:val="26"/>
          <w:u w:val="single"/>
        </w:rPr>
        <w:t xml:space="preserve"> riches in the skies—new natural resources, new energy, and</w:t>
      </w:r>
      <w:r w:rsidRPr="008A63F0">
        <w:rPr>
          <w:rFonts w:asciiTheme="minorHAnsi" w:hAnsiTheme="minorHAnsi" w:cstheme="minorHAnsi"/>
          <w:sz w:val="12"/>
        </w:rPr>
        <w:t xml:space="preserve"> even totally </w:t>
      </w:r>
      <w:r w:rsidRPr="008A63F0">
        <w:rPr>
          <w:rFonts w:asciiTheme="minorHAnsi" w:hAnsiTheme="minorHAnsi" w:cstheme="minorHAnsi"/>
          <w:sz w:val="26"/>
          <w:u w:val="single"/>
        </w:rPr>
        <w:t xml:space="preserve">new ways of looking at the </w:t>
      </w:r>
      <w:r w:rsidRPr="008A63F0">
        <w:rPr>
          <w:rFonts w:asciiTheme="minorHAnsi" w:hAnsiTheme="minorHAnsi" w:cstheme="minorHAnsi"/>
          <w:b/>
          <w:iCs/>
          <w:u w:val="single"/>
        </w:rPr>
        <w:t>purpose of human existence</w:t>
      </w:r>
      <w:r w:rsidRPr="008A63F0">
        <w:rPr>
          <w:rFonts w:asciiTheme="minorHAnsi" w:hAnsiTheme="minorHAnsi" w:cstheme="minorHAnsi"/>
          <w:sz w:val="26"/>
          <w:highlight w:val="cyan"/>
          <w:u w:val="single"/>
        </w:rPr>
        <w:t>.</w:t>
      </w:r>
      <w:r w:rsidRPr="008A63F0">
        <w:rPr>
          <w:rFonts w:asciiTheme="minorHAnsi" w:hAnsiTheme="minorHAnsi" w:cstheme="minorHAnsi"/>
          <w:sz w:val="12"/>
        </w:rPr>
        <w:t xml:space="preserve"> If we pursue this course steadfastly, it can be the beginning of a New Space renaissance. But </w:t>
      </w:r>
      <w:r w:rsidRPr="008A63F0">
        <w:rPr>
          <w:rFonts w:asciiTheme="minorHAnsi" w:hAnsiTheme="minorHAnsi" w:cstheme="minorHAnsi"/>
          <w:sz w:val="26"/>
          <w:u w:val="single"/>
        </w:rPr>
        <w:t xml:space="preserve">if we don’t seek to realize our </w:t>
      </w:r>
      <w:r w:rsidRPr="008A63F0">
        <w:rPr>
          <w:rFonts w:asciiTheme="minorHAnsi" w:hAnsiTheme="minorHAnsi" w:cstheme="minorHAnsi"/>
          <w:b/>
          <w:iCs/>
          <w:u w:val="single"/>
        </w:rPr>
        <w:t>ultimate destiny</w:t>
      </w:r>
      <w:r w:rsidRPr="008A63F0">
        <w:rPr>
          <w:rFonts w:asciiTheme="minorHAnsi" w:hAnsiTheme="minorHAnsi" w:cstheme="minorHAnsi"/>
          <w:sz w:val="12"/>
        </w:rPr>
        <w:t xml:space="preserve"> in space, </w:t>
      </w:r>
      <w:r w:rsidRPr="008A63F0">
        <w:rPr>
          <w:rFonts w:asciiTheme="minorHAnsi" w:hAnsiTheme="minorHAnsi" w:cstheme="minorHAnsi"/>
          <w:sz w:val="26"/>
          <w:u w:val="single"/>
        </w:rPr>
        <w:t xml:space="preserve">Homo sapiens can end up in the </w:t>
      </w:r>
      <w:r w:rsidRPr="008A63F0">
        <w:rPr>
          <w:rFonts w:asciiTheme="minorHAnsi" w:hAnsiTheme="minorHAnsi" w:cstheme="minorHAnsi"/>
          <w:b/>
          <w:iCs/>
          <w:u w:val="single"/>
        </w:rPr>
        <w:t>dustbin of history</w:t>
      </w:r>
      <w:r w:rsidRPr="008A63F0">
        <w:rPr>
          <w:rFonts w:asciiTheme="minorHAnsi" w:hAnsiTheme="minorHAnsi" w:cstheme="minorHAnsi"/>
          <w:sz w:val="12"/>
        </w:rPr>
        <w:t xml:space="preserve">—just </w:t>
      </w:r>
      <w:r w:rsidRPr="008A63F0">
        <w:rPr>
          <w:rFonts w:asciiTheme="minorHAnsi" w:hAnsiTheme="minorHAnsi" w:cstheme="minorHAnsi"/>
          <w:sz w:val="26"/>
          <w:u w:val="single"/>
        </w:rPr>
        <w:t xml:space="preserve">like </w:t>
      </w:r>
      <w:r w:rsidRPr="008A63F0">
        <w:rPr>
          <w:rFonts w:asciiTheme="minorHAnsi" w:hAnsiTheme="minorHAnsi" w:cstheme="minorHAnsi"/>
          <w:sz w:val="12"/>
        </w:rPr>
        <w:t>literally</w:t>
      </w:r>
      <w:r w:rsidRPr="008A63F0">
        <w:rPr>
          <w:rFonts w:asciiTheme="minorHAnsi" w:hAnsiTheme="minorHAnsi" w:cstheme="minorHAnsi"/>
          <w:sz w:val="26"/>
          <w:u w:val="single"/>
        </w:rPr>
        <w:t xml:space="preserve"> </w:t>
      </w:r>
      <w:r w:rsidRPr="008A63F0">
        <w:rPr>
          <w:rFonts w:asciiTheme="minorHAnsi" w:hAnsiTheme="minorHAnsi" w:cstheme="minorHAnsi"/>
          <w:b/>
          <w:iCs/>
          <w:u w:val="single"/>
        </w:rPr>
        <w:t>millions of already failed species</w:t>
      </w:r>
      <w:r w:rsidRPr="008A63F0">
        <w:rPr>
          <w:rFonts w:asciiTheme="minorHAnsi" w:hAnsiTheme="minorHAnsi" w:cstheme="minorHAnsi"/>
          <w:sz w:val="12"/>
        </w:rPr>
        <w:t xml:space="preserve">. In each and every one of the five mass extinction events that have occurred over the last 1.5 billion years on Earth, some 50–80 % of all species have gone </w:t>
      </w:r>
      <w:r w:rsidRPr="008A63F0">
        <w:rPr>
          <w:rFonts w:asciiTheme="minorHAnsi" w:hAnsiTheme="minorHAnsi" w:cstheme="minorHAnsi"/>
          <w:sz w:val="26"/>
          <w:u w:val="single"/>
        </w:rPr>
        <w:t xml:space="preserve">the way of the </w:t>
      </w:r>
      <w:r w:rsidRPr="008A63F0">
        <w:rPr>
          <w:rFonts w:asciiTheme="minorHAnsi" w:hAnsiTheme="minorHAnsi" w:cstheme="minorHAnsi"/>
          <w:b/>
          <w:iCs/>
          <w:u w:val="single"/>
        </w:rPr>
        <w:t>T. Rex</w:t>
      </w:r>
      <w:r w:rsidRPr="008A63F0">
        <w:rPr>
          <w:rFonts w:asciiTheme="minorHAnsi" w:hAnsiTheme="minorHAnsi" w:cstheme="minorHAnsi"/>
          <w:sz w:val="26"/>
          <w:u w:val="single"/>
        </w:rPr>
        <w:t xml:space="preserve">, the </w:t>
      </w:r>
      <w:r w:rsidRPr="008A63F0">
        <w:rPr>
          <w:rFonts w:asciiTheme="minorHAnsi" w:hAnsiTheme="minorHAnsi" w:cstheme="minorHAnsi"/>
          <w:b/>
          <w:iCs/>
          <w:u w:val="single"/>
        </w:rPr>
        <w:t>woolly mammoth</w:t>
      </w:r>
      <w:r w:rsidRPr="008A63F0">
        <w:rPr>
          <w:rFonts w:asciiTheme="minorHAnsi" w:hAnsiTheme="minorHAnsi" w:cstheme="minorHAnsi"/>
          <w:sz w:val="26"/>
          <w:u w:val="single"/>
        </w:rPr>
        <w:t xml:space="preserve">, and the </w:t>
      </w:r>
      <w:proofErr w:type="gramStart"/>
      <w:r w:rsidRPr="008A63F0">
        <w:rPr>
          <w:rFonts w:asciiTheme="minorHAnsi" w:hAnsiTheme="minorHAnsi" w:cstheme="minorHAnsi"/>
          <w:b/>
          <w:iCs/>
          <w:u w:val="single"/>
        </w:rPr>
        <w:t>Dodo</w:t>
      </w:r>
      <w:proofErr w:type="gramEnd"/>
      <w:r w:rsidRPr="008A63F0">
        <w:rPr>
          <w:rFonts w:asciiTheme="minorHAnsi" w:hAnsiTheme="minorHAnsi" w:cstheme="minorHAnsi"/>
          <w:b/>
          <w:iCs/>
          <w:u w:val="single"/>
        </w:rPr>
        <w:t xml:space="preserve"> bird</w:t>
      </w:r>
      <w:r w:rsidRPr="008A63F0">
        <w:rPr>
          <w:rFonts w:asciiTheme="minorHAnsi" w:hAnsiTheme="minorHAnsi" w:cstheme="minorHAnsi"/>
          <w:sz w:val="12"/>
        </w:rPr>
        <w:t xml:space="preserve"> </w:t>
      </w:r>
      <w:r w:rsidRPr="008A63F0">
        <w:rPr>
          <w:rFonts w:asciiTheme="minorHAnsi" w:hAnsiTheme="minorHAnsi" w:cstheme="minorHAnsi"/>
          <w:sz w:val="26"/>
          <w:u w:val="single"/>
        </w:rPr>
        <w:t xml:space="preserve">along with extinct </w:t>
      </w:r>
      <w:r w:rsidRPr="008A63F0">
        <w:rPr>
          <w:rFonts w:asciiTheme="minorHAnsi" w:hAnsiTheme="minorHAnsi" w:cstheme="minorHAnsi"/>
          <w:b/>
          <w:iCs/>
          <w:u w:val="single"/>
        </w:rPr>
        <w:t>ferns</w:t>
      </w:r>
      <w:r w:rsidRPr="008A63F0">
        <w:rPr>
          <w:rFonts w:asciiTheme="minorHAnsi" w:hAnsiTheme="minorHAnsi" w:cstheme="minorHAnsi"/>
          <w:sz w:val="26"/>
          <w:u w:val="single"/>
        </w:rPr>
        <w:t xml:space="preserve">, </w:t>
      </w:r>
      <w:r w:rsidRPr="008A63F0">
        <w:rPr>
          <w:rFonts w:asciiTheme="minorHAnsi" w:hAnsiTheme="minorHAnsi" w:cstheme="minorHAnsi"/>
          <w:b/>
          <w:iCs/>
          <w:u w:val="single"/>
        </w:rPr>
        <w:t>grasses</w:t>
      </w:r>
      <w:r w:rsidRPr="008A63F0">
        <w:rPr>
          <w:rFonts w:asciiTheme="minorHAnsi" w:hAnsiTheme="minorHAnsi" w:cstheme="minorHAnsi"/>
          <w:sz w:val="26"/>
          <w:u w:val="single"/>
        </w:rPr>
        <w:t xml:space="preserve"> and </w:t>
      </w:r>
      <w:r w:rsidRPr="008A63F0">
        <w:rPr>
          <w:rFonts w:asciiTheme="minorHAnsi" w:hAnsiTheme="minorHAnsi" w:cstheme="minorHAnsi"/>
          <w:b/>
          <w:iCs/>
          <w:u w:val="single"/>
        </w:rPr>
        <w:t>cacti</w:t>
      </w:r>
      <w:r w:rsidRPr="008A63F0">
        <w:rPr>
          <w:rFonts w:asciiTheme="minorHAnsi" w:hAnsiTheme="minorHAnsi" w:cstheme="minorHAnsi"/>
          <w:sz w:val="26"/>
          <w:u w:val="single"/>
        </w:rPr>
        <w:t>.</w:t>
      </w:r>
      <w:r w:rsidRPr="008A63F0">
        <w:rPr>
          <w:rFonts w:asciiTheme="minorHAnsi" w:hAnsiTheme="minorHAnsi" w:cstheme="minorHAnsi"/>
          <w:sz w:val="12"/>
        </w:rPr>
        <w:t xml:space="preserve"> On the other hand, the best days of </w:t>
      </w:r>
      <w:proofErr w:type="gramStart"/>
      <w:r w:rsidRPr="008A63F0">
        <w:rPr>
          <w:rFonts w:asciiTheme="minorHAnsi" w:hAnsiTheme="minorHAnsi" w:cstheme="minorHAnsi"/>
          <w:sz w:val="12"/>
        </w:rPr>
        <w:t>the human race</w:t>
      </w:r>
      <w:proofErr w:type="gramEnd"/>
      <w:r w:rsidRPr="008A63F0">
        <w:rPr>
          <w:rFonts w:asciiTheme="minorHAnsi" w:hAnsiTheme="minorHAnsi" w:cstheme="minorHAnsi"/>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8A63F0">
        <w:rPr>
          <w:rFonts w:asciiTheme="minorHAnsi" w:hAnsiTheme="minorHAnsi" w:cstheme="minorHAnsi"/>
          <w:sz w:val="12"/>
        </w:rPr>
        <w:t>Tsiokovsky</w:t>
      </w:r>
      <w:proofErr w:type="spellEnd"/>
      <w:r w:rsidRPr="008A63F0">
        <w:rPr>
          <w:rFonts w:asciiTheme="minorHAnsi" w:hAnsiTheme="minorHAnsi" w:cstheme="minorHAnsi"/>
          <w:sz w:val="12"/>
        </w:rPr>
        <w:t xml:space="preserve">, the Russian astronautics pioneer, who fi </w:t>
      </w:r>
      <w:proofErr w:type="spellStart"/>
      <w:r w:rsidRPr="008A63F0">
        <w:rPr>
          <w:rFonts w:asciiTheme="minorHAnsi" w:hAnsiTheme="minorHAnsi" w:cstheme="minorHAnsi"/>
          <w:sz w:val="12"/>
        </w:rPr>
        <w:t>rst</w:t>
      </w:r>
      <w:proofErr w:type="spellEnd"/>
      <w:r w:rsidRPr="008A63F0">
        <w:rPr>
          <w:rFonts w:asciiTheme="minorHAnsi" w:hAnsiTheme="minorHAnsi" w:cstheme="minorHAnsi"/>
          <w:sz w:val="12"/>
        </w:rPr>
        <w:t xml:space="preserve"> conceived of practical designs for spaceships, famously said: “A planet is the cradle of mankind, but one cannot live in a cradle forever.” Well before </w:t>
      </w:r>
      <w:proofErr w:type="spellStart"/>
      <w:r w:rsidRPr="008A63F0">
        <w:rPr>
          <w:rFonts w:asciiTheme="minorHAnsi" w:hAnsiTheme="minorHAnsi" w:cstheme="minorHAnsi"/>
          <w:sz w:val="12"/>
        </w:rPr>
        <w:t>Tsiokovsky</w:t>
      </w:r>
      <w:proofErr w:type="spellEnd"/>
      <w:r w:rsidRPr="008A63F0">
        <w:rPr>
          <w:rFonts w:asciiTheme="minorHAnsi" w:hAnsiTheme="minorHAnsi" w:cstheme="minorHAnsi"/>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8A63F0">
        <w:rPr>
          <w:rFonts w:asciiTheme="minorHAnsi" w:hAnsiTheme="minorHAnsi" w:cstheme="minorHAnsi"/>
          <w:sz w:val="12"/>
        </w:rPr>
        <w:t>erent</w:t>
      </w:r>
      <w:proofErr w:type="spellEnd"/>
      <w:r w:rsidRPr="008A63F0">
        <w:rPr>
          <w:rFonts w:asciiTheme="minorHAnsi" w:hAnsiTheme="minorHAnsi" w:cstheme="minorHAnsi"/>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8A63F0">
        <w:rPr>
          <w:rFonts w:asciiTheme="minorHAnsi" w:hAnsiTheme="minorHAnsi" w:cstheme="minorHAnsi"/>
          <w:sz w:val="12"/>
        </w:rPr>
        <w:t>ey</w:t>
      </w:r>
      <w:proofErr w:type="spellEnd"/>
      <w:r w:rsidRPr="008A63F0">
        <w:rPr>
          <w:rFonts w:asciiTheme="minorHAnsi" w:hAnsiTheme="minorHAnsi" w:cstheme="minorHAnsi"/>
          <w:sz w:val="12"/>
        </w:rPr>
        <w:t xml:space="preserve">, and others, have said that we can, we </w:t>
      </w:r>
      <w:proofErr w:type="gramStart"/>
      <w:r w:rsidRPr="008A63F0">
        <w:rPr>
          <w:rFonts w:asciiTheme="minorHAnsi" w:hAnsiTheme="minorHAnsi" w:cstheme="minorHAnsi"/>
          <w:sz w:val="12"/>
        </w:rPr>
        <w:t>should</w:t>
      </w:r>
      <w:proofErr w:type="gramEnd"/>
      <w:r w:rsidRPr="008A63F0">
        <w:rPr>
          <w:rFonts w:asciiTheme="minorHAnsi" w:hAnsiTheme="minorHAnsi" w:cstheme="minorHAnsi"/>
          <w:sz w:val="12"/>
        </w:rPr>
        <w:t xml:space="preserve"> and we soon shall go into space and realize the bounty that it can offer to us. Th e New Space enterprise is today indeed being led by those so-called space </w:t>
      </w:r>
      <w:proofErr w:type="gramStart"/>
      <w:r w:rsidRPr="008A63F0">
        <w:rPr>
          <w:rFonts w:asciiTheme="minorHAnsi" w:hAnsiTheme="minorHAnsi" w:cstheme="minorHAnsi"/>
          <w:sz w:val="12"/>
        </w:rPr>
        <w:t>billionaires ,</w:t>
      </w:r>
      <w:proofErr w:type="gramEnd"/>
      <w:r w:rsidRPr="008A63F0">
        <w:rPr>
          <w:rFonts w:asciiTheme="minorHAnsi" w:hAnsiTheme="minorHAnsi" w:cstheme="minorHAnsi"/>
          <w:sz w:val="12"/>
        </w:rPr>
        <w:t xml:space="preserve"> who have an exciting vision of the future. They and others in the commercial space economy believe that the exploitation of outer space may </w:t>
      </w:r>
      <w:proofErr w:type="gramStart"/>
      <w:r w:rsidRPr="008A63F0">
        <w:rPr>
          <w:rFonts w:asciiTheme="minorHAnsi" w:hAnsiTheme="minorHAnsi" w:cstheme="minorHAnsi"/>
          <w:sz w:val="12"/>
        </w:rPr>
        <w:t>open up</w:t>
      </w:r>
      <w:proofErr w:type="gramEnd"/>
      <w:r w:rsidRPr="008A63F0">
        <w:rPr>
          <w:rFonts w:asciiTheme="minorHAnsi" w:hAnsiTheme="minorHAnsi" w:cstheme="minorHAnsi"/>
          <w:sz w:val="12"/>
        </w:rPr>
        <w:t xml:space="preserve"> a new golden age of astral abundance. They see outer </w:t>
      </w:r>
      <w:r w:rsidRPr="008A63F0">
        <w:rPr>
          <w:rFonts w:asciiTheme="minorHAnsi" w:hAnsiTheme="minorHAnsi" w:cstheme="minorHAnsi"/>
          <w:sz w:val="26"/>
          <w:u w:val="single"/>
        </w:rPr>
        <w:t>space</w:t>
      </w:r>
      <w:r w:rsidRPr="008A63F0">
        <w:rPr>
          <w:rFonts w:asciiTheme="minorHAnsi" w:hAnsiTheme="minorHAnsi" w:cstheme="minorHAnsi"/>
          <w:sz w:val="12"/>
        </w:rPr>
        <w:t xml:space="preserve"> as a new frontier that can be a great source of new </w:t>
      </w:r>
      <w:r w:rsidRPr="008A63F0">
        <w:rPr>
          <w:rFonts w:asciiTheme="minorHAnsi" w:hAnsiTheme="minorHAnsi" w:cstheme="minorHAnsi"/>
          <w:sz w:val="26"/>
          <w:u w:val="single"/>
        </w:rPr>
        <w:t>materials, energy and</w:t>
      </w:r>
      <w:r w:rsidRPr="008A63F0">
        <w:rPr>
          <w:rFonts w:asciiTheme="minorHAnsi" w:hAnsiTheme="minorHAnsi" w:cstheme="minorHAnsi"/>
          <w:sz w:val="12"/>
        </w:rPr>
        <w:t xml:space="preserve"> various forms of new </w:t>
      </w:r>
      <w:r w:rsidRPr="008A63F0">
        <w:rPr>
          <w:rFonts w:asciiTheme="minorHAnsi" w:hAnsiTheme="minorHAnsi" w:cstheme="minorHAnsi"/>
          <w:sz w:val="26"/>
          <w:u w:val="single"/>
        </w:rPr>
        <w:t>wealth</w:t>
      </w:r>
      <w:r w:rsidRPr="008A63F0">
        <w:rPr>
          <w:rFonts w:asciiTheme="minorHAnsi" w:hAnsiTheme="minorHAnsi" w:cstheme="minorHAnsi"/>
          <w:sz w:val="12"/>
        </w:rPr>
        <w:t xml:space="preserve"> that might even </w:t>
      </w:r>
      <w:r w:rsidRPr="008A63F0">
        <w:rPr>
          <w:rFonts w:asciiTheme="minorHAnsi" w:hAnsiTheme="minorHAnsi" w:cstheme="minorHAnsi"/>
          <w:sz w:val="26"/>
          <w:u w:val="single"/>
        </w:rPr>
        <w:t>save us from excesses of the past.</w:t>
      </w:r>
      <w:r w:rsidRPr="008A63F0">
        <w:rPr>
          <w:rFonts w:asciiTheme="minorHAnsi" w:hAnsiTheme="minorHAnsi" w:cstheme="minorHAnsi"/>
          <w:sz w:val="12"/>
        </w:rPr>
        <w:t xml:space="preserve"> Th is gold rush in the skies represents a new beginning. We are not talking about expensive new space ventures funded by NASA or other space agencies in Europe, Japan, </w:t>
      </w:r>
      <w:proofErr w:type="gramStart"/>
      <w:r w:rsidRPr="008A63F0">
        <w:rPr>
          <w:rFonts w:asciiTheme="minorHAnsi" w:hAnsiTheme="minorHAnsi" w:cstheme="minorHAnsi"/>
          <w:sz w:val="12"/>
        </w:rPr>
        <w:t>China</w:t>
      </w:r>
      <w:proofErr w:type="gramEnd"/>
      <w:r w:rsidRPr="008A63F0">
        <w:rPr>
          <w:rFonts w:asciiTheme="minorHAnsi" w:hAnsiTheme="minorHAnsi" w:cstheme="minorHAnsi"/>
          <w:sz w:val="12"/>
        </w:rPr>
        <w:t xml:space="preserve"> or India. No, these </w:t>
      </w:r>
      <w:proofErr w:type="gramStart"/>
      <w:r w:rsidRPr="008A63F0">
        <w:rPr>
          <w:rFonts w:asciiTheme="minorHAnsi" w:hAnsiTheme="minorHAnsi" w:cstheme="minorHAnsi"/>
          <w:sz w:val="12"/>
        </w:rPr>
        <w:t>eff</w:t>
      </w:r>
      <w:proofErr w:type="gramEnd"/>
      <w:r w:rsidRPr="008A63F0">
        <w:rPr>
          <w:rFonts w:asciiTheme="minorHAnsi" w:hAnsiTheme="minorHAnsi" w:cstheme="minorHAnsi"/>
          <w:sz w:val="12"/>
        </w:rPr>
        <w:t xml:space="preserve"> orts which we and others call New Space are today being forged by imaginative and resourceful commercial entrepreneurs. Th ese twenty-fi </w:t>
      </w:r>
      <w:proofErr w:type="spellStart"/>
      <w:r w:rsidRPr="008A63F0">
        <w:rPr>
          <w:rFonts w:asciiTheme="minorHAnsi" w:hAnsiTheme="minorHAnsi" w:cstheme="minorHAnsi"/>
          <w:sz w:val="12"/>
        </w:rPr>
        <w:t>rst</w:t>
      </w:r>
      <w:proofErr w:type="spellEnd"/>
      <w:r w:rsidRPr="008A63F0">
        <w:rPr>
          <w:rFonts w:asciiTheme="minorHAnsi" w:hAnsiTheme="minorHAnsi" w:cstheme="minorHAnsi"/>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A63F0">
        <w:rPr>
          <w:rFonts w:asciiTheme="minorHAnsi" w:hAnsiTheme="minorHAnsi" w:cstheme="minorHAnsi"/>
          <w:b/>
          <w:iCs/>
          <w:highlight w:val="cyan"/>
          <w:u w:val="single"/>
        </w:rPr>
        <w:t>bold leaders</w:t>
      </w:r>
      <w:r w:rsidRPr="008A63F0">
        <w:rPr>
          <w:rFonts w:asciiTheme="minorHAnsi" w:hAnsiTheme="minorHAnsi" w:cstheme="minorHAnsi"/>
          <w:sz w:val="12"/>
        </w:rPr>
        <w:t xml:space="preserve">, </w:t>
      </w:r>
      <w:r w:rsidRPr="008A63F0">
        <w:rPr>
          <w:rFonts w:asciiTheme="minorHAnsi" w:hAnsiTheme="minorHAnsi" w:cstheme="minorHAnsi"/>
          <w:sz w:val="26"/>
          <w:u w:val="single"/>
        </w:rPr>
        <w:t xml:space="preserve">such as </w:t>
      </w:r>
      <w:r w:rsidRPr="008A63F0">
        <w:rPr>
          <w:rFonts w:asciiTheme="minorHAnsi" w:hAnsiTheme="minorHAnsi" w:cstheme="minorHAnsi"/>
          <w:b/>
          <w:iCs/>
          <w:u w:val="single"/>
        </w:rPr>
        <w:t>Paul Allen</w:t>
      </w:r>
      <w:r w:rsidRPr="008A63F0">
        <w:rPr>
          <w:rFonts w:asciiTheme="minorHAnsi" w:hAnsiTheme="minorHAnsi" w:cstheme="minorHAnsi"/>
          <w:sz w:val="12"/>
        </w:rPr>
        <w:t xml:space="preserve"> and Sir </w:t>
      </w:r>
      <w:r w:rsidRPr="008A63F0">
        <w:rPr>
          <w:rFonts w:asciiTheme="minorHAnsi" w:hAnsiTheme="minorHAnsi" w:cstheme="minorHAnsi"/>
          <w:b/>
          <w:iCs/>
          <w:u w:val="single"/>
        </w:rPr>
        <w:t>Richard Branson</w:t>
      </w:r>
      <w:r w:rsidRPr="008A63F0">
        <w:rPr>
          <w:rFonts w:asciiTheme="minorHAnsi" w:hAnsiTheme="minorHAnsi" w:cstheme="minorHAnsi"/>
          <w:sz w:val="12"/>
        </w:rPr>
        <w:t xml:space="preserve">, plus other space entrepreneurs including </w:t>
      </w:r>
      <w:r w:rsidRPr="008A63F0">
        <w:rPr>
          <w:rFonts w:asciiTheme="minorHAnsi" w:hAnsiTheme="minorHAnsi" w:cstheme="minorHAnsi"/>
          <w:b/>
          <w:iCs/>
          <w:u w:val="single"/>
        </w:rPr>
        <w:t>Jeff Bezos of Amazon</w:t>
      </w:r>
      <w:r w:rsidRPr="008A63F0">
        <w:rPr>
          <w:rFonts w:asciiTheme="minorHAnsi" w:hAnsiTheme="minorHAnsi" w:cstheme="minorHAnsi"/>
          <w:sz w:val="12"/>
        </w:rPr>
        <w:t xml:space="preserve"> and </w:t>
      </w:r>
      <w:r w:rsidRPr="008A63F0">
        <w:rPr>
          <w:rFonts w:asciiTheme="minorHAnsi" w:hAnsiTheme="minorHAnsi" w:cstheme="minorHAnsi"/>
          <w:b/>
          <w:iCs/>
          <w:u w:val="single"/>
        </w:rPr>
        <w:t>Blue Origin</w:t>
      </w:r>
      <w:r w:rsidRPr="008A63F0">
        <w:rPr>
          <w:rFonts w:asciiTheme="minorHAnsi" w:hAnsiTheme="minorHAnsi" w:cstheme="minorHAnsi"/>
          <w:sz w:val="12"/>
        </w:rPr>
        <w:t xml:space="preserve">, and </w:t>
      </w:r>
      <w:r w:rsidRPr="008A63F0">
        <w:rPr>
          <w:rFonts w:asciiTheme="minorHAnsi" w:hAnsiTheme="minorHAnsi" w:cstheme="minorHAnsi"/>
          <w:b/>
          <w:iCs/>
          <w:u w:val="single"/>
        </w:rPr>
        <w:t>Robert Bigelow</w:t>
      </w:r>
      <w:r w:rsidRPr="008A63F0">
        <w:rPr>
          <w:rFonts w:asciiTheme="minorHAnsi" w:hAnsiTheme="minorHAnsi" w:cstheme="minorHAnsi"/>
          <w:sz w:val="12"/>
        </w:rPr>
        <w:t xml:space="preserve">, Chairman of Budget Suites and Bigelow Aerospace, </w:t>
      </w:r>
      <w:r w:rsidRPr="008A63F0">
        <w:rPr>
          <w:rFonts w:asciiTheme="minorHAnsi" w:hAnsiTheme="minorHAnsi" w:cstheme="minorHAnsi"/>
          <w:sz w:val="26"/>
          <w:u w:val="single"/>
        </w:rPr>
        <w:t>not only dream of</w:t>
      </w:r>
      <w:r w:rsidRPr="008A63F0">
        <w:rPr>
          <w:rFonts w:asciiTheme="minorHAnsi" w:hAnsiTheme="minorHAnsi" w:cstheme="minorHAnsi"/>
          <w:sz w:val="12"/>
        </w:rPr>
        <w:t xml:space="preserve"> their future in </w:t>
      </w:r>
      <w:r w:rsidRPr="008A63F0">
        <w:rPr>
          <w:rFonts w:asciiTheme="minorHAnsi" w:hAnsiTheme="minorHAnsi" w:cstheme="minorHAnsi"/>
          <w:sz w:val="26"/>
          <w:u w:val="single"/>
        </w:rPr>
        <w:t xml:space="preserve">the space industry but also </w:t>
      </w:r>
      <w:r w:rsidRPr="008A63F0">
        <w:rPr>
          <w:rFonts w:asciiTheme="minorHAnsi" w:hAnsiTheme="minorHAnsi" w:cstheme="minorHAnsi"/>
          <w:sz w:val="26"/>
          <w:highlight w:val="cyan"/>
          <w:u w:val="single"/>
        </w:rPr>
        <w:t xml:space="preserve">have </w:t>
      </w:r>
      <w:r w:rsidRPr="008A63F0">
        <w:rPr>
          <w:rFonts w:asciiTheme="minorHAnsi" w:hAnsiTheme="minorHAnsi" w:cstheme="minorHAnsi"/>
          <w:b/>
          <w:iCs/>
          <w:highlight w:val="cyan"/>
          <w:u w:val="single"/>
        </w:rPr>
        <w:t>billions</w:t>
      </w:r>
      <w:r w:rsidRPr="008A63F0">
        <w:rPr>
          <w:rFonts w:asciiTheme="minorHAnsi" w:hAnsiTheme="minorHAnsi" w:cstheme="minorHAnsi"/>
          <w:sz w:val="12"/>
        </w:rPr>
        <w:t xml:space="preserve"> of dollars </w:t>
      </w:r>
      <w:r w:rsidRPr="008A63F0">
        <w:rPr>
          <w:rFonts w:asciiTheme="minorHAnsi" w:hAnsiTheme="minorHAnsi" w:cstheme="minorHAnsi"/>
          <w:sz w:val="26"/>
          <w:u w:val="single"/>
        </w:rPr>
        <w:t>in assets</w:t>
      </w:r>
      <w:r w:rsidRPr="008A63F0">
        <w:rPr>
          <w:rFonts w:asciiTheme="minorHAnsi" w:hAnsiTheme="minorHAnsi" w:cstheme="minorHAnsi"/>
          <w:sz w:val="26"/>
          <w:highlight w:val="cyan"/>
          <w:u w:val="single"/>
        </w:rPr>
        <w:t>.</w:t>
      </w:r>
      <w:r w:rsidRPr="008A63F0">
        <w:rPr>
          <w:rFonts w:asciiTheme="minorHAnsi" w:hAnsiTheme="minorHAnsi" w:cstheme="minorHAnsi"/>
          <w:sz w:val="12"/>
        </w:rPr>
        <w:t xml:space="preserve"> These </w:t>
      </w:r>
      <w:r w:rsidRPr="008A63F0">
        <w:rPr>
          <w:rFonts w:asciiTheme="minorHAnsi" w:hAnsiTheme="minorHAnsi" w:cstheme="minorHAnsi"/>
          <w:sz w:val="26"/>
          <w:u w:val="single"/>
        </w:rPr>
        <w:t>are the</w:t>
      </w:r>
      <w:r w:rsidRPr="008A63F0">
        <w:rPr>
          <w:rFonts w:asciiTheme="minorHAnsi" w:hAnsiTheme="minorHAnsi" w:cstheme="minorHAnsi"/>
          <w:sz w:val="12"/>
        </w:rPr>
        <w:t xml:space="preserve"> </w:t>
      </w:r>
      <w:r w:rsidRPr="008A63F0">
        <w:rPr>
          <w:rFonts w:asciiTheme="minorHAnsi" w:hAnsiTheme="minorHAnsi" w:cstheme="minorHAnsi"/>
          <w:b/>
          <w:iCs/>
          <w:u w:val="single"/>
        </w:rPr>
        <w:t>bright stars of an entirely new industry</w:t>
      </w:r>
      <w:r w:rsidRPr="008A63F0">
        <w:rPr>
          <w:rFonts w:asciiTheme="minorHAnsi" w:hAnsiTheme="minorHAnsi" w:cstheme="minorHAnsi"/>
          <w:sz w:val="12"/>
        </w:rPr>
        <w:t xml:space="preserve"> that are leading us into the age of New Space commerce</w:t>
      </w:r>
      <w:r w:rsidRPr="008A63F0">
        <w:rPr>
          <w:rFonts w:asciiTheme="minorHAnsi" w:hAnsiTheme="minorHAnsi" w:cstheme="minorHAnsi"/>
          <w:sz w:val="26"/>
          <w:u w:val="single"/>
        </w:rPr>
        <w:t>.</w:t>
      </w:r>
      <w:r w:rsidRPr="008A63F0">
        <w:rPr>
          <w:rFonts w:asciiTheme="minorHAnsi" w:hAnsiTheme="minorHAnsi" w:cstheme="minorHAnsi"/>
          <w:sz w:val="12"/>
        </w:rPr>
        <w:t xml:space="preserve"> These </w:t>
      </w:r>
      <w:r w:rsidRPr="008A63F0">
        <w:rPr>
          <w:rFonts w:asciiTheme="minorHAnsi" w:hAnsiTheme="minorHAnsi" w:cstheme="minorHAnsi"/>
          <w:sz w:val="26"/>
          <w:u w:val="single"/>
        </w:rPr>
        <w:t>space billionaires</w:t>
      </w:r>
      <w:r w:rsidRPr="008A63F0">
        <w:rPr>
          <w:rFonts w:asciiTheme="minorHAnsi" w:hAnsiTheme="minorHAnsi" w:cstheme="minorHAnsi"/>
          <w:sz w:val="12"/>
        </w:rPr>
        <w:t xml:space="preserve">, each in their own way, </w:t>
      </w:r>
      <w:r w:rsidRPr="008A63F0">
        <w:rPr>
          <w:rFonts w:asciiTheme="minorHAnsi" w:hAnsiTheme="minorHAnsi" w:cstheme="minorHAnsi"/>
          <w:sz w:val="26"/>
          <w:u w:val="single"/>
        </w:rPr>
        <w:t xml:space="preserve">are proponents of </w:t>
      </w:r>
      <w:r w:rsidRPr="008A63F0">
        <w:rPr>
          <w:rFonts w:asciiTheme="minorHAnsi" w:hAnsiTheme="minorHAnsi" w:cstheme="minorHAnsi"/>
          <w:sz w:val="12"/>
        </w:rPr>
        <w:t xml:space="preserve">a new age of </w:t>
      </w:r>
      <w:r w:rsidRPr="008A63F0">
        <w:rPr>
          <w:rFonts w:asciiTheme="minorHAnsi" w:hAnsiTheme="minorHAnsi" w:cstheme="minorHAnsi"/>
          <w:sz w:val="26"/>
          <w:u w:val="single"/>
        </w:rPr>
        <w:t xml:space="preserve">astral abundance. </w:t>
      </w:r>
      <w:r w:rsidRPr="008A63F0">
        <w:rPr>
          <w:rFonts w:asciiTheme="minorHAnsi" w:hAnsiTheme="minorHAnsi" w:cstheme="minorHAnsi"/>
          <w:sz w:val="26"/>
          <w:highlight w:val="cyan"/>
          <w:u w:val="single"/>
        </w:rPr>
        <w:t xml:space="preserve">Each </w:t>
      </w:r>
      <w:r w:rsidRPr="008A63F0">
        <w:rPr>
          <w:rFonts w:asciiTheme="minorHAnsi" w:hAnsiTheme="minorHAnsi" w:cstheme="minorHAnsi"/>
          <w:sz w:val="26"/>
          <w:u w:val="single"/>
        </w:rPr>
        <w:t xml:space="preserve">of them </w:t>
      </w:r>
      <w:r w:rsidRPr="008A63F0">
        <w:rPr>
          <w:rFonts w:asciiTheme="minorHAnsi" w:hAnsiTheme="minorHAnsi" w:cstheme="minorHAnsi"/>
          <w:sz w:val="26"/>
          <w:highlight w:val="cyan"/>
          <w:u w:val="single"/>
        </w:rPr>
        <w:t>is launching</w:t>
      </w:r>
      <w:r w:rsidRPr="008A63F0">
        <w:rPr>
          <w:rFonts w:asciiTheme="minorHAnsi" w:hAnsiTheme="minorHAnsi" w:cstheme="minorHAnsi"/>
          <w:sz w:val="26"/>
          <w:u w:val="single"/>
        </w:rPr>
        <w:t xml:space="preserve"> new commercial </w:t>
      </w:r>
      <w:r w:rsidRPr="008A63F0">
        <w:rPr>
          <w:rFonts w:asciiTheme="minorHAnsi" w:hAnsiTheme="minorHAnsi" w:cstheme="minorHAnsi"/>
          <w:sz w:val="26"/>
          <w:highlight w:val="cyan"/>
          <w:u w:val="single"/>
        </w:rPr>
        <w:t>space industries.</w:t>
      </w:r>
      <w:r w:rsidRPr="008A63F0">
        <w:rPr>
          <w:rFonts w:asciiTheme="minorHAnsi" w:hAnsiTheme="minorHAnsi" w:cstheme="minorHAnsi"/>
          <w:sz w:val="26"/>
          <w:u w:val="single"/>
        </w:rPr>
        <w:t xml:space="preserve"> </w:t>
      </w:r>
      <w:r w:rsidRPr="008A63F0">
        <w:rPr>
          <w:rFonts w:asciiTheme="minorHAnsi" w:hAnsiTheme="minorHAnsi" w:cstheme="minorHAnsi"/>
          <w:sz w:val="12"/>
        </w:rPr>
        <w:t xml:space="preserve">They are literally transforming our vision of tomorrow. </w:t>
      </w:r>
      <w:r w:rsidRPr="008A63F0">
        <w:rPr>
          <w:rFonts w:asciiTheme="minorHAnsi" w:hAnsiTheme="minorHAnsi" w:cstheme="minorHAnsi"/>
          <w:sz w:val="26"/>
          <w:u w:val="single"/>
        </w:rPr>
        <w:t>These</w:t>
      </w:r>
      <w:r w:rsidRPr="008A63F0">
        <w:rPr>
          <w:rFonts w:asciiTheme="minorHAnsi" w:hAnsiTheme="minorHAnsi" w:cstheme="minorHAnsi"/>
          <w:sz w:val="12"/>
        </w:rPr>
        <w:t xml:space="preserve"> new types of entrepreneurial aerospace companies—the </w:t>
      </w:r>
      <w:r w:rsidRPr="008A63F0">
        <w:rPr>
          <w:rFonts w:asciiTheme="minorHAnsi" w:hAnsiTheme="minorHAnsi" w:cstheme="minorHAnsi"/>
          <w:sz w:val="26"/>
          <w:u w:val="single"/>
        </w:rPr>
        <w:t>New Space enterprises</w:t>
      </w:r>
      <w:r w:rsidRPr="008A63F0">
        <w:rPr>
          <w:rFonts w:asciiTheme="minorHAnsi" w:hAnsiTheme="minorHAnsi" w:cstheme="minorHAnsi"/>
          <w:sz w:val="12"/>
        </w:rPr>
        <w:t>—</w:t>
      </w:r>
      <w:r w:rsidRPr="008A63F0">
        <w:rPr>
          <w:rFonts w:asciiTheme="minorHAnsi" w:hAnsiTheme="minorHAnsi" w:cstheme="minorHAnsi"/>
          <w:sz w:val="26"/>
          <w:u w:val="single"/>
        </w:rPr>
        <w:t>give</w:t>
      </w:r>
      <w:r w:rsidRPr="008A63F0">
        <w:rPr>
          <w:rFonts w:asciiTheme="minorHAnsi" w:hAnsiTheme="minorHAnsi" w:cstheme="minorHAnsi"/>
          <w:sz w:val="12"/>
        </w:rPr>
        <w:t xml:space="preserve"> new hope and </w:t>
      </w:r>
      <w:r w:rsidRPr="008A63F0">
        <w:rPr>
          <w:rFonts w:asciiTheme="minorHAnsi" w:hAnsiTheme="minorHAnsi" w:cstheme="minorHAnsi"/>
          <w:sz w:val="26"/>
          <w:u w:val="single"/>
        </w:rPr>
        <w:t>new promise of transforming our world</w:t>
      </w:r>
      <w:r w:rsidRPr="008A63F0">
        <w:rPr>
          <w:rFonts w:asciiTheme="minorHAnsi" w:hAnsiTheme="minorHAnsi" w:cstheme="minorHAnsi"/>
          <w:sz w:val="12"/>
        </w:rPr>
        <w:t xml:space="preserve"> as we know it today</w:t>
      </w:r>
      <w:r w:rsidRPr="008A63F0">
        <w:rPr>
          <w:rFonts w:asciiTheme="minorHAnsi" w:hAnsiTheme="minorHAnsi" w:cstheme="minorHAnsi"/>
          <w:sz w:val="26"/>
          <w:u w:val="single"/>
        </w:rPr>
        <w:t>.</w:t>
      </w:r>
      <w:r w:rsidRPr="008A63F0">
        <w:rPr>
          <w:rFonts w:asciiTheme="minorHAnsi" w:hAnsiTheme="minorHAnsi" w:cstheme="minorHAnsi"/>
          <w:sz w:val="12"/>
        </w:rPr>
        <w:t xml:space="preserve"> The New Space Frontier What happens in space in the next few decades, plus corresponding new information technologies and advanced robotics, will change our world forever. These changes will </w:t>
      </w:r>
      <w:proofErr w:type="spellStart"/>
      <w:r w:rsidRPr="008A63F0">
        <w:rPr>
          <w:rFonts w:asciiTheme="minorHAnsi" w:hAnsiTheme="minorHAnsi" w:cstheme="minorHAnsi"/>
          <w:sz w:val="12"/>
        </w:rPr>
        <w:t>redefi</w:t>
      </w:r>
      <w:proofErr w:type="spellEnd"/>
      <w:r w:rsidRPr="008A63F0">
        <w:rPr>
          <w:rFonts w:asciiTheme="minorHAnsi" w:hAnsiTheme="minorHAnsi" w:cstheme="minorHAnsi"/>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8A63F0">
        <w:rPr>
          <w:rFonts w:asciiTheme="minorHAnsi" w:hAnsiTheme="minorHAnsi" w:cstheme="minorHAnsi"/>
          <w:sz w:val="12"/>
        </w:rPr>
        <w:t>communications</w:t>
      </w:r>
      <w:proofErr w:type="gramEnd"/>
      <w:r w:rsidRPr="008A63F0">
        <w:rPr>
          <w:rFonts w:asciiTheme="minorHAnsi" w:hAnsiTheme="minorHAnsi" w:cstheme="minorHAnsi"/>
          <w:sz w:val="12"/>
        </w:rPr>
        <w:t xml:space="preserve"> and the Internet, then read this book. There are truly riches in the skies.</w:t>
      </w:r>
      <w:r w:rsidRPr="008A63F0">
        <w:rPr>
          <w:rFonts w:asciiTheme="minorHAnsi" w:hAnsiTheme="minorHAnsi" w:cstheme="minorHAnsi"/>
          <w:sz w:val="26"/>
          <w:u w:val="single"/>
        </w:rPr>
        <w:t xml:space="preserve"> Near-Earth </w:t>
      </w:r>
      <w:r w:rsidRPr="008A63F0">
        <w:rPr>
          <w:rFonts w:asciiTheme="minorHAnsi" w:hAnsiTheme="minorHAnsi" w:cstheme="minorHAnsi"/>
          <w:sz w:val="26"/>
          <w:highlight w:val="cyan"/>
          <w:u w:val="single"/>
        </w:rPr>
        <w:t>asteroids</w:t>
      </w:r>
      <w:r w:rsidRPr="008A63F0">
        <w:rPr>
          <w:rFonts w:asciiTheme="minorHAnsi" w:hAnsiTheme="minorHAnsi" w:cstheme="minorHAnsi"/>
          <w:sz w:val="26"/>
          <w:u w:val="single"/>
        </w:rPr>
        <w:t xml:space="preserve"> </w:t>
      </w:r>
      <w:r w:rsidRPr="008A63F0">
        <w:rPr>
          <w:rFonts w:asciiTheme="minorHAnsi" w:hAnsiTheme="minorHAnsi" w:cstheme="minorHAnsi"/>
          <w:sz w:val="12"/>
        </w:rPr>
        <w:t>largely</w:t>
      </w:r>
      <w:r w:rsidRPr="008A63F0">
        <w:rPr>
          <w:rFonts w:asciiTheme="minorHAnsi" w:hAnsiTheme="minorHAnsi" w:cstheme="minorHAnsi"/>
          <w:sz w:val="26"/>
          <w:u w:val="single"/>
        </w:rPr>
        <w:t xml:space="preserve"> composed of platinum and </w:t>
      </w:r>
      <w:r w:rsidRPr="008A63F0">
        <w:rPr>
          <w:rFonts w:asciiTheme="minorHAnsi" w:hAnsiTheme="minorHAnsi" w:cstheme="minorHAnsi"/>
          <w:b/>
          <w:iCs/>
          <w:highlight w:val="cyan"/>
          <w:u w:val="single"/>
        </w:rPr>
        <w:t xml:space="preserve">rare </w:t>
      </w:r>
      <w:r w:rsidRPr="008A63F0">
        <w:rPr>
          <w:rFonts w:asciiTheme="minorHAnsi" w:hAnsiTheme="minorHAnsi" w:cstheme="minorHAnsi"/>
          <w:b/>
          <w:iCs/>
          <w:u w:val="single"/>
        </w:rPr>
        <w:t xml:space="preserve">earth </w:t>
      </w:r>
      <w:r w:rsidRPr="008A63F0">
        <w:rPr>
          <w:rFonts w:asciiTheme="minorHAnsi" w:hAnsiTheme="minorHAnsi" w:cstheme="minorHAnsi"/>
          <w:b/>
          <w:iCs/>
          <w:highlight w:val="cyan"/>
          <w:u w:val="single"/>
        </w:rPr>
        <w:t>metals</w:t>
      </w:r>
      <w:r w:rsidRPr="008A63F0">
        <w:rPr>
          <w:rFonts w:asciiTheme="minorHAnsi" w:hAnsiTheme="minorHAnsi" w:cstheme="minorHAnsi"/>
          <w:sz w:val="26"/>
          <w:highlight w:val="cyan"/>
          <w:u w:val="single"/>
        </w:rPr>
        <w:t xml:space="preserve"> have</w:t>
      </w:r>
      <w:r w:rsidRPr="008A63F0">
        <w:rPr>
          <w:rFonts w:asciiTheme="minorHAnsi" w:hAnsiTheme="minorHAnsi" w:cstheme="minorHAnsi"/>
          <w:sz w:val="26"/>
          <w:u w:val="single"/>
        </w:rPr>
        <w:t xml:space="preserve"> an incredible </w:t>
      </w:r>
      <w:r w:rsidRPr="008A63F0">
        <w:rPr>
          <w:rFonts w:asciiTheme="minorHAnsi" w:hAnsiTheme="minorHAnsi" w:cstheme="minorHAnsi"/>
          <w:sz w:val="26"/>
          <w:highlight w:val="cyan"/>
          <w:u w:val="single"/>
        </w:rPr>
        <w:t>value. Helium-3</w:t>
      </w:r>
      <w:r w:rsidRPr="008A63F0">
        <w:rPr>
          <w:rFonts w:asciiTheme="minorHAnsi" w:hAnsiTheme="minorHAnsi" w:cstheme="minorHAnsi"/>
          <w:sz w:val="26"/>
          <w:u w:val="single"/>
        </w:rPr>
        <w:t xml:space="preserve"> isotopes </w:t>
      </w:r>
      <w:r w:rsidRPr="008A63F0">
        <w:rPr>
          <w:rFonts w:asciiTheme="minorHAnsi" w:hAnsiTheme="minorHAnsi" w:cstheme="minorHAnsi"/>
          <w:sz w:val="12"/>
        </w:rPr>
        <w:t>accessible in outer</w:t>
      </w:r>
      <w:r w:rsidRPr="008A63F0">
        <w:rPr>
          <w:rFonts w:asciiTheme="minorHAnsi" w:hAnsiTheme="minorHAnsi" w:cstheme="minorHAnsi"/>
          <w:sz w:val="26"/>
          <w:u w:val="single"/>
        </w:rPr>
        <w:t xml:space="preserve"> space could </w:t>
      </w:r>
      <w:r w:rsidRPr="008A63F0">
        <w:rPr>
          <w:rFonts w:asciiTheme="minorHAnsi" w:hAnsiTheme="minorHAnsi" w:cstheme="minorHAnsi"/>
          <w:sz w:val="26"/>
          <w:highlight w:val="cyan"/>
          <w:u w:val="single"/>
        </w:rPr>
        <w:t xml:space="preserve">provide </w:t>
      </w:r>
      <w:r w:rsidRPr="008A63F0">
        <w:rPr>
          <w:rFonts w:asciiTheme="minorHAnsi" w:hAnsiTheme="minorHAnsi" w:cstheme="minorHAnsi"/>
          <w:b/>
          <w:iCs/>
          <w:highlight w:val="cyan"/>
          <w:u w:val="single"/>
        </w:rPr>
        <w:t>clean</w:t>
      </w:r>
      <w:r w:rsidRPr="008A63F0">
        <w:rPr>
          <w:rFonts w:asciiTheme="minorHAnsi" w:hAnsiTheme="minorHAnsi" w:cstheme="minorHAnsi"/>
          <w:b/>
          <w:iCs/>
          <w:u w:val="single"/>
        </w:rPr>
        <w:t xml:space="preserve"> and abundant </w:t>
      </w:r>
      <w:r w:rsidRPr="008A63F0">
        <w:rPr>
          <w:rFonts w:asciiTheme="minorHAnsi" w:hAnsiTheme="minorHAnsi" w:cstheme="minorHAnsi"/>
          <w:b/>
          <w:iCs/>
          <w:highlight w:val="cyan"/>
          <w:u w:val="single"/>
        </w:rPr>
        <w:t>energy</w:t>
      </w:r>
      <w:r w:rsidRPr="008A63F0">
        <w:rPr>
          <w:rFonts w:asciiTheme="minorHAnsi" w:hAnsiTheme="minorHAnsi" w:cstheme="minorHAnsi"/>
          <w:sz w:val="26"/>
          <w:highlight w:val="cyan"/>
          <w:u w:val="single"/>
        </w:rPr>
        <w:t>. There is</w:t>
      </w:r>
      <w:r w:rsidRPr="008A63F0">
        <w:rPr>
          <w:rFonts w:asciiTheme="minorHAnsi" w:hAnsiTheme="minorHAnsi" w:cstheme="minorHAnsi"/>
          <w:sz w:val="26"/>
          <w:u w:val="single"/>
        </w:rPr>
        <w:t xml:space="preserve"> </w:t>
      </w:r>
      <w:r w:rsidRPr="008A63F0">
        <w:rPr>
          <w:rFonts w:asciiTheme="minorHAnsi" w:hAnsiTheme="minorHAnsi" w:cstheme="minorHAnsi"/>
          <w:sz w:val="12"/>
        </w:rPr>
        <w:t>far</w:t>
      </w:r>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more water in</w:t>
      </w:r>
      <w:r w:rsidRPr="008A63F0">
        <w:rPr>
          <w:rFonts w:asciiTheme="minorHAnsi" w:hAnsiTheme="minorHAnsi" w:cstheme="minorHAnsi"/>
          <w:sz w:val="26"/>
          <w:u w:val="single"/>
        </w:rPr>
        <w:t xml:space="preserve"> </w:t>
      </w:r>
      <w:r w:rsidRPr="008A63F0">
        <w:rPr>
          <w:rFonts w:asciiTheme="minorHAnsi" w:hAnsiTheme="minorHAnsi" w:cstheme="minorHAnsi"/>
          <w:sz w:val="12"/>
        </w:rPr>
        <w:t>outer</w:t>
      </w:r>
      <w:r w:rsidRPr="008A63F0">
        <w:rPr>
          <w:rFonts w:asciiTheme="minorHAnsi" w:hAnsiTheme="minorHAnsi" w:cstheme="minorHAnsi"/>
          <w:sz w:val="26"/>
          <w:u w:val="single"/>
        </w:rPr>
        <w:t xml:space="preserve"> </w:t>
      </w:r>
      <w:r w:rsidRPr="008A63F0">
        <w:rPr>
          <w:rFonts w:asciiTheme="minorHAnsi" w:hAnsiTheme="minorHAnsi" w:cstheme="minorHAnsi"/>
          <w:sz w:val="26"/>
          <w:highlight w:val="cyan"/>
          <w:u w:val="single"/>
        </w:rPr>
        <w:t>space than</w:t>
      </w:r>
      <w:r w:rsidRPr="008A63F0">
        <w:rPr>
          <w:rFonts w:asciiTheme="minorHAnsi" w:hAnsiTheme="minorHAnsi" w:cstheme="minorHAnsi"/>
          <w:sz w:val="26"/>
          <w:u w:val="single"/>
        </w:rPr>
        <w:t xml:space="preserve"> </w:t>
      </w:r>
      <w:r w:rsidRPr="008A63F0">
        <w:rPr>
          <w:rFonts w:asciiTheme="minorHAnsi" w:hAnsiTheme="minorHAnsi" w:cstheme="minorHAnsi"/>
          <w:sz w:val="12"/>
        </w:rPr>
        <w:t>is</w:t>
      </w:r>
      <w:r w:rsidRPr="008A63F0">
        <w:rPr>
          <w:rFonts w:asciiTheme="minorHAnsi" w:hAnsiTheme="minorHAnsi" w:cstheme="minorHAnsi"/>
          <w:sz w:val="26"/>
          <w:u w:val="single"/>
        </w:rPr>
        <w:t xml:space="preserve"> in our </w:t>
      </w:r>
      <w:r w:rsidRPr="008A63F0">
        <w:rPr>
          <w:rFonts w:asciiTheme="minorHAnsi" w:hAnsiTheme="minorHAnsi" w:cstheme="minorHAnsi"/>
          <w:sz w:val="26"/>
          <w:highlight w:val="cyan"/>
          <w:u w:val="single"/>
        </w:rPr>
        <w:t>oceans.</w:t>
      </w:r>
      <w:r w:rsidRPr="008A63F0">
        <w:rPr>
          <w:rFonts w:asciiTheme="minorHAnsi" w:hAnsiTheme="minorHAnsi" w:cstheme="minorHAnsi"/>
          <w:sz w:val="26"/>
          <w:u w:val="single"/>
        </w:rPr>
        <w:t xml:space="preserve"> </w:t>
      </w:r>
      <w:r w:rsidRPr="008A63F0">
        <w:rPr>
          <w:rFonts w:asciiTheme="minorHAnsi" w:hAnsiTheme="minorHAnsi" w:cstheme="minorHAnsi"/>
          <w:sz w:val="12"/>
        </w:rPr>
        <w:t>In the pages that follow we will explain the potential for a cosmic shift in our global economy, our ecology, and our commercial and legal systems.</w:t>
      </w:r>
      <w:r w:rsidRPr="008A63F0">
        <w:rPr>
          <w:rFonts w:asciiTheme="minorHAnsi" w:hAnsiTheme="minorHAnsi" w:cstheme="minorHAnsi"/>
          <w:sz w:val="26"/>
          <w:u w:val="single"/>
        </w:rPr>
        <w:t xml:space="preserve"> These can take place by the end of this century. </w:t>
      </w:r>
      <w:r w:rsidRPr="008A63F0">
        <w:rPr>
          <w:rFonts w:asciiTheme="minorHAnsi" w:hAnsiTheme="minorHAnsi" w:cstheme="minorHAnsi"/>
          <w:sz w:val="12"/>
        </w:rPr>
        <w:t xml:space="preserve">And </w:t>
      </w:r>
      <w:r w:rsidRPr="008A63F0">
        <w:rPr>
          <w:rFonts w:asciiTheme="minorHAnsi" w:hAnsiTheme="minorHAnsi" w:cstheme="minorHAnsi"/>
          <w:sz w:val="26"/>
          <w:u w:val="single"/>
        </w:rPr>
        <w:t>if these changes do not take place we will be in trouble.</w:t>
      </w:r>
      <w:r w:rsidRPr="008A63F0">
        <w:rPr>
          <w:rFonts w:asciiTheme="minorHAnsi" w:hAnsiTheme="minorHAnsi" w:cstheme="minorHAnsi"/>
          <w:sz w:val="12"/>
        </w:rPr>
        <w:t xml:space="preserve"> Our conventional </w:t>
      </w:r>
      <w:proofErr w:type="spellStart"/>
      <w:r w:rsidRPr="008A63F0">
        <w:rPr>
          <w:rFonts w:asciiTheme="minorHAnsi" w:hAnsiTheme="minorHAnsi" w:cstheme="minorHAnsi"/>
          <w:sz w:val="12"/>
        </w:rPr>
        <w:t>petro</w:t>
      </w:r>
      <w:proofErr w:type="spellEnd"/>
      <w:r w:rsidRPr="008A63F0">
        <w:rPr>
          <w:rFonts w:asciiTheme="minorHAnsi" w:hAnsiTheme="minorHAnsi" w:cstheme="minorHAnsi"/>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8A63F0">
        <w:rPr>
          <w:rFonts w:asciiTheme="minorHAnsi" w:hAnsiTheme="minorHAnsi" w:cstheme="minorHAnsi"/>
          <w:sz w:val="26"/>
          <w:u w:val="single"/>
        </w:rPr>
        <w:t xml:space="preserve">the struggle between “haves” and “have nots” will grow increasingly </w:t>
      </w:r>
      <w:r w:rsidRPr="008A63F0">
        <w:rPr>
          <w:rFonts w:asciiTheme="minorHAnsi" w:hAnsiTheme="minorHAnsi" w:cstheme="minorHAnsi"/>
          <w:b/>
          <w:iCs/>
          <w:u w:val="single"/>
        </w:rPr>
        <w:t>ugly</w:t>
      </w:r>
      <w:r w:rsidRPr="008A63F0">
        <w:rPr>
          <w:rFonts w:asciiTheme="minorHAnsi" w:hAnsiTheme="minorHAnsi" w:cstheme="minorHAnsi"/>
          <w:sz w:val="26"/>
          <w:u w:val="single"/>
        </w:rPr>
        <w:t xml:space="preserve">. A </w:t>
      </w:r>
      <w:r w:rsidRPr="008A63F0">
        <w:rPr>
          <w:rFonts w:asciiTheme="minorHAnsi" w:hAnsiTheme="minorHAnsi" w:cstheme="minorHAnsi"/>
          <w:sz w:val="26"/>
          <w:highlight w:val="cyan"/>
          <w:u w:val="single"/>
        </w:rPr>
        <w:t>lack of</w:t>
      </w:r>
      <w:r w:rsidRPr="008A63F0">
        <w:rPr>
          <w:rFonts w:asciiTheme="minorHAnsi" w:hAnsiTheme="minorHAnsi" w:cstheme="minorHAnsi"/>
          <w:sz w:val="26"/>
          <w:u w:val="single"/>
        </w:rPr>
        <w:t xml:space="preserve"> affordable and readily available </w:t>
      </w:r>
      <w:r w:rsidRPr="008A63F0">
        <w:rPr>
          <w:rFonts w:asciiTheme="minorHAnsi" w:hAnsiTheme="minorHAnsi" w:cstheme="minorHAnsi"/>
          <w:b/>
          <w:iCs/>
          <w:u w:val="single"/>
        </w:rPr>
        <w:t>water</w:t>
      </w:r>
      <w:r w:rsidRPr="008A63F0">
        <w:rPr>
          <w:rFonts w:asciiTheme="minorHAnsi" w:hAnsiTheme="minorHAnsi" w:cstheme="minorHAnsi"/>
          <w:sz w:val="26"/>
          <w:u w:val="single"/>
        </w:rPr>
        <w:t xml:space="preserve">, natural </w:t>
      </w:r>
      <w:r w:rsidRPr="008A63F0">
        <w:rPr>
          <w:rFonts w:asciiTheme="minorHAnsi" w:hAnsiTheme="minorHAnsi" w:cstheme="minorHAnsi"/>
          <w:b/>
          <w:iCs/>
          <w:u w:val="single"/>
        </w:rPr>
        <w:t>resources</w:t>
      </w:r>
      <w:r w:rsidRPr="008A63F0">
        <w:rPr>
          <w:rFonts w:asciiTheme="minorHAnsi" w:hAnsiTheme="minorHAnsi" w:cstheme="minorHAnsi"/>
          <w:sz w:val="26"/>
          <w:u w:val="single"/>
        </w:rPr>
        <w:t xml:space="preserve">, </w:t>
      </w:r>
      <w:r w:rsidRPr="008A63F0">
        <w:rPr>
          <w:rFonts w:asciiTheme="minorHAnsi" w:hAnsiTheme="minorHAnsi" w:cstheme="minorHAnsi"/>
          <w:b/>
          <w:iCs/>
          <w:highlight w:val="cyan"/>
          <w:u w:val="single"/>
        </w:rPr>
        <w:t>food</w:t>
      </w:r>
      <w:r w:rsidRPr="008A63F0">
        <w:rPr>
          <w:rFonts w:asciiTheme="minorHAnsi" w:hAnsiTheme="minorHAnsi" w:cstheme="minorHAnsi"/>
          <w:sz w:val="26"/>
          <w:highlight w:val="cyan"/>
          <w:u w:val="single"/>
        </w:rPr>
        <w:t xml:space="preserve">, </w:t>
      </w:r>
      <w:r w:rsidRPr="008A63F0">
        <w:rPr>
          <w:rFonts w:asciiTheme="minorHAnsi" w:hAnsiTheme="minorHAnsi" w:cstheme="minorHAnsi"/>
          <w:b/>
          <w:iCs/>
          <w:highlight w:val="cyan"/>
          <w:u w:val="single"/>
        </w:rPr>
        <w:t>health care</w:t>
      </w:r>
      <w:r w:rsidRPr="008A63F0">
        <w:rPr>
          <w:rFonts w:asciiTheme="minorHAnsi" w:hAnsiTheme="minorHAnsi" w:cstheme="minorHAnsi"/>
          <w:sz w:val="26"/>
          <w:highlight w:val="cyan"/>
          <w:u w:val="single"/>
        </w:rPr>
        <w:t xml:space="preserve"> and</w:t>
      </w:r>
      <w:r w:rsidRPr="008A63F0">
        <w:rPr>
          <w:rFonts w:asciiTheme="minorHAnsi" w:hAnsiTheme="minorHAnsi" w:cstheme="minorHAnsi"/>
          <w:sz w:val="26"/>
          <w:u w:val="single"/>
        </w:rPr>
        <w:t xml:space="preserve"> medical supplies, plus systematic threats to </w:t>
      </w:r>
      <w:r w:rsidRPr="008A63F0">
        <w:rPr>
          <w:rFonts w:asciiTheme="minorHAnsi" w:hAnsiTheme="minorHAnsi" w:cstheme="minorHAnsi"/>
          <w:b/>
          <w:iCs/>
          <w:u w:val="single"/>
        </w:rPr>
        <w:t>urban security</w:t>
      </w:r>
      <w:r w:rsidRPr="008A63F0">
        <w:rPr>
          <w:rFonts w:asciiTheme="minorHAnsi" w:hAnsiTheme="minorHAnsi" w:cstheme="minorHAnsi"/>
          <w:sz w:val="26"/>
          <w:u w:val="single"/>
        </w:rPr>
        <w:t xml:space="preserve"> and </w:t>
      </w:r>
      <w:r w:rsidRPr="008A63F0">
        <w:rPr>
          <w:rFonts w:asciiTheme="minorHAnsi" w:hAnsiTheme="minorHAnsi" w:cstheme="minorHAnsi"/>
          <w:b/>
          <w:iCs/>
          <w:highlight w:val="cyan"/>
          <w:u w:val="single"/>
        </w:rPr>
        <w:t>systemic war</w:t>
      </w:r>
      <w:r w:rsidRPr="008A63F0">
        <w:rPr>
          <w:rFonts w:asciiTheme="minorHAnsi" w:hAnsiTheme="minorHAnsi" w:cstheme="minorHAnsi"/>
          <w:sz w:val="26"/>
          <w:u w:val="single"/>
        </w:rPr>
        <w:t>fare</w:t>
      </w:r>
      <w:r w:rsidRPr="008A63F0">
        <w:rPr>
          <w:rFonts w:asciiTheme="minorHAnsi" w:hAnsiTheme="minorHAnsi" w:cstheme="minorHAnsi"/>
          <w:sz w:val="26"/>
          <w:highlight w:val="cyan"/>
          <w:u w:val="single"/>
        </w:rPr>
        <w:t xml:space="preserve"> are </w:t>
      </w:r>
      <w:r w:rsidRPr="008A63F0">
        <w:rPr>
          <w:rFonts w:asciiTheme="minorHAnsi" w:hAnsiTheme="minorHAnsi" w:cstheme="minorHAnsi"/>
          <w:sz w:val="26"/>
          <w:u w:val="single"/>
        </w:rPr>
        <w:t xml:space="preserve">the </w:t>
      </w:r>
      <w:r w:rsidRPr="008A63F0">
        <w:rPr>
          <w:rFonts w:asciiTheme="minorHAnsi" w:hAnsiTheme="minorHAnsi" w:cstheme="minorHAnsi"/>
          <w:sz w:val="26"/>
          <w:highlight w:val="cyan"/>
          <w:u w:val="single"/>
        </w:rPr>
        <w:t>alternatives</w:t>
      </w:r>
      <w:r w:rsidRPr="008A63F0">
        <w:rPr>
          <w:rFonts w:asciiTheme="minorHAnsi" w:hAnsiTheme="minorHAnsi" w:cstheme="minorHAnsi"/>
          <w:sz w:val="26"/>
          <w:u w:val="single"/>
        </w:rPr>
        <w:t xml:space="preserve"> to astral abundance. </w:t>
      </w:r>
      <w:r w:rsidRPr="008A63F0">
        <w:rPr>
          <w:rFonts w:asciiTheme="minorHAnsi" w:hAnsiTheme="minorHAnsi" w:cstheme="minorHAnsi"/>
          <w:sz w:val="12"/>
        </w:rPr>
        <w:t xml:space="preserve">The choices between astral abundance and a downward spiral in global standards of living are stark. </w:t>
      </w:r>
      <w:r w:rsidRPr="008A63F0">
        <w:rPr>
          <w:rFonts w:asciiTheme="minorHAnsi" w:hAnsiTheme="minorHAnsi" w:cstheme="minorHAnsi"/>
          <w:sz w:val="26"/>
          <w:highlight w:val="cyan"/>
          <w:u w:val="single"/>
        </w:rPr>
        <w:t xml:space="preserve">Within the </w:t>
      </w:r>
      <w:r w:rsidRPr="008A63F0">
        <w:rPr>
          <w:rFonts w:asciiTheme="minorHAnsi" w:hAnsiTheme="minorHAnsi" w:cstheme="minorHAnsi"/>
          <w:b/>
          <w:iCs/>
          <w:highlight w:val="cyan"/>
          <w:u w:val="single"/>
        </w:rPr>
        <w:t>next few decades</w:t>
      </w:r>
      <w:r w:rsidRPr="008A63F0">
        <w:rPr>
          <w:rFonts w:asciiTheme="minorHAnsi" w:hAnsiTheme="minorHAnsi" w:cstheme="minorHAnsi"/>
          <w:sz w:val="26"/>
          <w:u w:val="single"/>
        </w:rPr>
        <w:t xml:space="preserve"> these problems will be increasingly real</w:t>
      </w:r>
      <w:r w:rsidRPr="008A63F0">
        <w:rPr>
          <w:rFonts w:asciiTheme="minorHAnsi" w:hAnsiTheme="minorHAnsi" w:cstheme="minorHAnsi"/>
          <w:sz w:val="26"/>
          <w:highlight w:val="cyan"/>
          <w:u w:val="single"/>
        </w:rPr>
        <w:t>.</w:t>
      </w:r>
      <w:r w:rsidRPr="008A63F0">
        <w:rPr>
          <w:rFonts w:asciiTheme="minorHAnsi" w:hAnsiTheme="minorHAnsi" w:cstheme="minorHAnsi"/>
          <w:sz w:val="12"/>
        </w:rPr>
        <w:t xml:space="preserve"> By then </w:t>
      </w:r>
      <w:r w:rsidRPr="008A63F0">
        <w:rPr>
          <w:rFonts w:asciiTheme="minorHAnsi" w:hAnsiTheme="minorHAnsi" w:cstheme="minorHAnsi"/>
          <w:sz w:val="26"/>
          <w:u w:val="single"/>
        </w:rPr>
        <w:t xml:space="preserve">the world may almost be </w:t>
      </w:r>
      <w:r w:rsidRPr="008A63F0">
        <w:rPr>
          <w:rFonts w:asciiTheme="minorHAnsi" w:hAnsiTheme="minorHAnsi" w:cstheme="minorHAnsi"/>
          <w:b/>
          <w:iCs/>
          <w:u w:val="single"/>
        </w:rPr>
        <w:t>begging</w:t>
      </w:r>
      <w:r w:rsidRPr="008A63F0">
        <w:rPr>
          <w:rFonts w:asciiTheme="minorHAnsi" w:hAnsiTheme="minorHAnsi" w:cstheme="minorHAnsi"/>
          <w:sz w:val="26"/>
          <w:u w:val="single"/>
        </w:rPr>
        <w:t xml:space="preserve"> for new, out of- the-box thinking. </w:t>
      </w:r>
      <w:r w:rsidRPr="008A63F0">
        <w:rPr>
          <w:rFonts w:asciiTheme="minorHAnsi" w:hAnsiTheme="minorHAnsi" w:cstheme="minorHAnsi"/>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F8D07C9" w14:textId="77777777" w:rsidR="0002333F" w:rsidRDefault="0002333F" w:rsidP="0002333F">
      <w:pPr>
        <w:pStyle w:val="Heading2"/>
        <w:rPr>
          <w:rFonts w:asciiTheme="minorHAnsi" w:hAnsiTheme="minorHAnsi" w:cstheme="minorHAnsi"/>
        </w:rPr>
      </w:pPr>
      <w:r>
        <w:rPr>
          <w:rFonts w:asciiTheme="minorHAnsi" w:hAnsiTheme="minorHAnsi" w:cstheme="minorHAnsi"/>
        </w:rPr>
        <w:lastRenderedPageBreak/>
        <w:t>Contention 2: Space-Based Solar Power</w:t>
      </w:r>
    </w:p>
    <w:p w14:paraId="395830D9" w14:textId="5726544C" w:rsidR="004D2495" w:rsidRPr="002403B0" w:rsidRDefault="004D2495" w:rsidP="004D2495">
      <w:pPr>
        <w:rPr>
          <w:b/>
          <w:bCs/>
          <w:sz w:val="26"/>
          <w:szCs w:val="26"/>
        </w:rPr>
      </w:pPr>
      <w:r>
        <w:rPr>
          <w:b/>
          <w:bCs/>
          <w:sz w:val="26"/>
          <w:szCs w:val="26"/>
        </w:rPr>
        <w:t xml:space="preserve">Private mega constellations, also known as a huge </w:t>
      </w:r>
      <w:r>
        <w:rPr>
          <w:b/>
          <w:bCs/>
          <w:sz w:val="26"/>
          <w:szCs w:val="26"/>
        </w:rPr>
        <w:t xml:space="preserve">cluster of </w:t>
      </w:r>
      <w:r>
        <w:rPr>
          <w:b/>
          <w:bCs/>
          <w:sz w:val="26"/>
          <w:szCs w:val="26"/>
        </w:rPr>
        <w:t>satellites, appropriate space</w:t>
      </w:r>
    </w:p>
    <w:p w14:paraId="0756CAB4" w14:textId="77777777" w:rsidR="004D2495" w:rsidRPr="00623846" w:rsidRDefault="004D2495" w:rsidP="004D2495">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7AB1503" w14:textId="77777777" w:rsidR="004D2495" w:rsidRPr="00623846" w:rsidRDefault="004D2495" w:rsidP="004D2495">
      <w:pPr>
        <w:pStyle w:val="ListParagraph"/>
        <w:numPr>
          <w:ilvl w:val="0"/>
          <w:numId w:val="1"/>
        </w:numPr>
      </w:pPr>
      <w:r w:rsidRPr="00623846">
        <w:t>LSC = large satellite constellations</w:t>
      </w:r>
    </w:p>
    <w:p w14:paraId="6951E1B7" w14:textId="77777777" w:rsidR="004D2495" w:rsidRPr="00623846" w:rsidRDefault="004D2495" w:rsidP="004D2495">
      <w:pPr>
        <w:pStyle w:val="ListParagraph"/>
        <w:numPr>
          <w:ilvl w:val="0"/>
          <w:numId w:val="1"/>
        </w:numPr>
      </w:pPr>
      <w:r w:rsidRPr="00623846">
        <w:t>Outlines “L”SC thresholds</w:t>
      </w:r>
    </w:p>
    <w:p w14:paraId="054D0A38" w14:textId="77777777" w:rsidR="004D2495" w:rsidRPr="00623846" w:rsidRDefault="004D2495" w:rsidP="004D2495">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 xml:space="preserve">LEO orbits </w:t>
      </w:r>
      <w:r w:rsidRPr="0010511E">
        <w:rPr>
          <w:rStyle w:val="StyleUnderline"/>
          <w:highlight w:val="green"/>
        </w:rPr>
        <w:t xml:space="preserve">by a large </w:t>
      </w:r>
      <w:r w:rsidRPr="00C57A4B">
        <w:rPr>
          <w:rStyle w:val="StyleUnderline"/>
          <w:highlight w:val="green"/>
        </w:rPr>
        <w:t>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w:t>
      </w:r>
      <w:r w:rsidRPr="0010511E">
        <w:rPr>
          <w:rStyle w:val="StyleUnderline"/>
        </w:rPr>
        <w:t>drawing a parallel between orbits as resources and the exploitation of tangible mineral resources in space.</w:t>
      </w:r>
      <w:r w:rsidRPr="0010511E">
        <w:t xml:space="preserve"> Based on this, the important question to be raised is what constitutes an exclusive use of a specific orbit. In other words, </w:t>
      </w:r>
      <w:r w:rsidRPr="0010511E">
        <w:rPr>
          <w:rStyle w:val="StyleUnderline"/>
        </w:rPr>
        <w:t>an important hurdle in the concrete evaluation of whether a planned or established constellation</w:t>
      </w:r>
      <w:r w:rsidRPr="00623846">
        <w:rPr>
          <w:rStyle w:val="StyleUnderline"/>
        </w:rPr>
        <w:t xml:space="preserve">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778DA68F" w14:textId="77777777" w:rsidR="004D2495" w:rsidRPr="00623846" w:rsidRDefault="004D2495" w:rsidP="004D2495">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10511E">
        <w:rPr>
          <w:rStyle w:val="StyleUnderline"/>
        </w:rPr>
        <w:t xml:space="preserve">as any use that </w:t>
      </w:r>
      <w:r w:rsidRPr="00C57A4B">
        <w:rPr>
          <w:rStyle w:val="StyleUnderline"/>
          <w:highlight w:val="green"/>
        </w:rPr>
        <w:t xml:space="preserve">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w:t>
      </w:r>
      <w:r w:rsidRPr="0010511E">
        <w:rPr>
          <w:rStyle w:val="StyleUnderline"/>
        </w:rPr>
        <w:t xml:space="preserve">Translating this definition into an applicable regulation could consist in defining a threshold of orbital collision risk or a threshold of density of satellites along an orbit based on its altitude, shape, relative velocity of </w:t>
      </w:r>
      <w:proofErr w:type="spellStart"/>
      <w:r w:rsidRPr="0010511E">
        <w:rPr>
          <w:rStyle w:val="StyleUnderline"/>
        </w:rPr>
        <w:t>neighbouring</w:t>
      </w:r>
      <w:proofErr w:type="spellEnd"/>
      <w:r w:rsidRPr="0010511E">
        <w:rPr>
          <w:rStyle w:val="StyleUnderline"/>
        </w:rPr>
        <w:t xml:space="preserve"> objects, etc</w:t>
      </w:r>
      <w:r w:rsidRPr="0010511E">
        <w:t xml:space="preserve">. It is however not the purpose of this space law paper. </w:t>
      </w:r>
      <w:r w:rsidRPr="0010511E">
        <w:rPr>
          <w:rStyle w:val="StyleUnderline"/>
        </w:rPr>
        <w:t>What is more appropriate here</w:t>
      </w:r>
      <w:r w:rsidRPr="00623846">
        <w:rPr>
          <w:rStyle w:val="StyleUnderline"/>
        </w:rPr>
        <w:t xml:space="preserv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60709BD5" w14:textId="525669CD" w:rsidR="0002333F" w:rsidRDefault="0002333F" w:rsidP="0002333F">
      <w:pPr>
        <w:pStyle w:val="Heading4"/>
        <w:spacing w:line="256" w:lineRule="auto"/>
        <w:rPr>
          <w:rFonts w:cs="Calibri"/>
          <w:szCs w:val="26"/>
        </w:rPr>
      </w:pPr>
      <w:r>
        <w:rPr>
          <w:rFonts w:cs="Calibri"/>
          <w:szCs w:val="26"/>
        </w:rPr>
        <w:lastRenderedPageBreak/>
        <w:t xml:space="preserve">Private mega-constellations allow us to start collecting space-based solar power within the next decade. These </w:t>
      </w:r>
      <w:proofErr w:type="spellStart"/>
      <w:r>
        <w:rPr>
          <w:rFonts w:cs="Calibri"/>
          <w:szCs w:val="26"/>
        </w:rPr>
        <w:t>megaconstellations</w:t>
      </w:r>
      <w:proofErr w:type="spellEnd"/>
      <w:r>
        <w:rPr>
          <w:rFonts w:cs="Calibri"/>
          <w:szCs w:val="26"/>
        </w:rPr>
        <w:t xml:space="preserve"> offer low costs, operational </w:t>
      </w:r>
      <w:proofErr w:type="gramStart"/>
      <w:r>
        <w:rPr>
          <w:rFonts w:cs="Calibri"/>
          <w:szCs w:val="26"/>
        </w:rPr>
        <w:t>benefits</w:t>
      </w:r>
      <w:proofErr w:type="gramEnd"/>
      <w:r>
        <w:rPr>
          <w:rFonts w:cs="Calibri"/>
          <w:szCs w:val="26"/>
        </w:rPr>
        <w:t xml:space="preserve"> and mass production – which solves warming and creates effective energy transition</w:t>
      </w:r>
    </w:p>
    <w:p w14:paraId="5B173748" w14:textId="77777777" w:rsidR="0002333F" w:rsidRDefault="0002333F" w:rsidP="0002333F">
      <w:pPr>
        <w:spacing w:line="256" w:lineRule="auto"/>
        <w:rPr>
          <w:rFonts w:cs="Calibri"/>
        </w:rPr>
      </w:pPr>
      <w:r>
        <w:rPr>
          <w:rFonts w:cs="Calibri"/>
        </w:rPr>
        <w:t xml:space="preserve">Leonard </w:t>
      </w:r>
      <w:r>
        <w:rPr>
          <w:rFonts w:cs="Calibri"/>
          <w:b/>
          <w:bCs/>
          <w:sz w:val="26"/>
          <w:szCs w:val="26"/>
        </w:rPr>
        <w:t>David, 21</w:t>
      </w:r>
      <w:r>
        <w:rPr>
          <w:rFonts w:cs="Calibri"/>
        </w:rPr>
        <w:t xml:space="preserve"> (Leonard David, Space solar power's time may finally be coming, Space, </w:t>
      </w:r>
      <w:hyperlink r:id="rId6" w:tgtFrame="_blank" w:history="1">
        <w:r>
          <w:rPr>
            <w:rStyle w:val="Hyperlink"/>
            <w:rFonts w:cs="Calibri"/>
          </w:rPr>
          <w:t>https://www.space.com/space-solar-power-research-advances</w:t>
        </w:r>
      </w:hyperlink>
      <w:r>
        <w:rPr>
          <w:rFonts w:cs="Calibri"/>
        </w:rPr>
        <w:t xml:space="preserve">, 11-3-2021)// </w:t>
      </w:r>
    </w:p>
    <w:p w14:paraId="24B0BD7E" w14:textId="77777777" w:rsidR="0002333F" w:rsidRDefault="0002333F" w:rsidP="0002333F">
      <w:pPr>
        <w:spacing w:line="256" w:lineRule="auto"/>
        <w:rPr>
          <w:rFonts w:cs="Calibri"/>
        </w:rPr>
      </w:pPr>
      <w:r>
        <w:rPr>
          <w:rFonts w:cs="Calibri"/>
          <w:u w:val="single"/>
        </w:rPr>
        <w:t xml:space="preserve">Over the past decade, </w:t>
      </w:r>
      <w:r>
        <w:rPr>
          <w:rFonts w:cs="Calibri"/>
          <w:u w:val="single"/>
          <w:shd w:val="clear" w:color="auto" w:fill="00FFFF"/>
        </w:rPr>
        <w:t>researchers have made impressive advances</w:t>
      </w:r>
      <w:r>
        <w:rPr>
          <w:rFonts w:cs="Calibri"/>
          <w:u w:val="single"/>
        </w:rPr>
        <w:t xml:space="preserve"> that increase the likelihood that </w:t>
      </w:r>
      <w:r>
        <w:rPr>
          <w:rFonts w:cs="Calibri"/>
          <w:u w:val="single"/>
          <w:shd w:val="clear" w:color="auto" w:fill="00FFFF"/>
        </w:rPr>
        <w:t>space solar power</w:t>
      </w:r>
      <w:r>
        <w:rPr>
          <w:rFonts w:cs="Calibri"/>
          <w:u w:val="single"/>
        </w:rPr>
        <w:t xml:space="preserve"> (SSP) </w:t>
      </w:r>
      <w:r>
        <w:rPr>
          <w:rFonts w:cs="Calibri"/>
          <w:u w:val="single"/>
          <w:shd w:val="clear" w:color="auto" w:fill="00FFFF"/>
        </w:rPr>
        <w:t>will be realized during the next decade,</w:t>
      </w:r>
      <w:r>
        <w:rPr>
          <w:rFonts w:cs="Calibri"/>
          <w:sz w:val="10"/>
          <w:szCs w:val="10"/>
        </w:rPr>
        <w:t xml:space="preserve"> said John Mankins, president of Artemis Innovation Management Solutions of Santa Maria, California. His view: the longstanding vision for SSP as a sustainable energy alternative should be revisited </w:t>
      </w:r>
      <w:proofErr w:type="gramStart"/>
      <w:r>
        <w:rPr>
          <w:rFonts w:cs="Calibri"/>
          <w:sz w:val="10"/>
          <w:szCs w:val="10"/>
        </w:rPr>
        <w:t>in light of</w:t>
      </w:r>
      <w:proofErr w:type="gramEnd"/>
      <w:r>
        <w:rPr>
          <w:rFonts w:cs="Calibri"/>
          <w:sz w:val="10"/>
          <w:szCs w:val="10"/>
        </w:rPr>
        <w:t xml:space="preserve"> such recent advances. Bolstering that outlook is a set of key perspectives, Mankins told Space.com. "Climate change is really going to be a disaster. Nations are committed to go </w:t>
      </w:r>
      <w:hyperlink r:id="rId7" w:tgtFrame="_blank" w:history="1">
        <w:r>
          <w:rPr>
            <w:rStyle w:val="Hyperlink"/>
            <w:rFonts w:cs="Calibri"/>
            <w:sz w:val="10"/>
            <w:szCs w:val="10"/>
          </w:rPr>
          <w:t>carbon net-zero</w:t>
        </w:r>
      </w:hyperlink>
      <w:r>
        <w:rPr>
          <w:rFonts w:cs="Calibri"/>
          <w:sz w:val="10"/>
          <w:szCs w:val="10"/>
        </w:rPr>
        <w:t xml:space="preserve"> … and they have no idea how to do it." The rapidly unfolding value of "New Space" is also reshaping the landscape of 21st century space activities, he added. "Two of the biggest </w:t>
      </w:r>
      <w:r>
        <w:rPr>
          <w:rFonts w:cs="Calibri"/>
          <w:u w:val="single"/>
          <w:shd w:val="clear" w:color="auto" w:fill="00FFFF"/>
        </w:rPr>
        <w:t>hurdles</w:t>
      </w:r>
      <w:r>
        <w:rPr>
          <w:rFonts w:cs="Calibri"/>
          <w:u w:val="single"/>
        </w:rPr>
        <w:t xml:space="preserve"> to the realization of SSP </w:t>
      </w:r>
      <w:r>
        <w:rPr>
          <w:rFonts w:cs="Calibri"/>
          <w:u w:val="single"/>
          <w:shd w:val="clear" w:color="auto" w:fill="00FFFF"/>
        </w:rPr>
        <w:t>have</w:t>
      </w:r>
      <w:r>
        <w:rPr>
          <w:rFonts w:cs="Calibri"/>
          <w:u w:val="single"/>
        </w:rPr>
        <w:t xml:space="preserve"> always </w:t>
      </w:r>
      <w:r>
        <w:rPr>
          <w:rFonts w:cs="Calibri"/>
          <w:u w:val="single"/>
          <w:shd w:val="clear" w:color="auto" w:fill="00FFFF"/>
        </w:rPr>
        <w:t>been the cost of launch and</w:t>
      </w:r>
      <w:r>
        <w:rPr>
          <w:rFonts w:cs="Calibri"/>
          <w:u w:val="single"/>
        </w:rPr>
        <w:t xml:space="preserve"> the cost of </w:t>
      </w:r>
      <w:r>
        <w:rPr>
          <w:rFonts w:cs="Calibri"/>
          <w:u w:val="single"/>
          <w:shd w:val="clear" w:color="auto" w:fill="00FFFF"/>
        </w:rPr>
        <w:t>hardware,"</w:t>
      </w:r>
      <w:r>
        <w:rPr>
          <w:rFonts w:cs="Calibri"/>
          <w:sz w:val="10"/>
          <w:szCs w:val="10"/>
        </w:rPr>
        <w:t xml:space="preserve"> said Mankins. "Add flight rate, and all of a sudden you're looking at numbers always talked about for solar power satellites." Another recent change </w:t>
      </w:r>
      <w:r>
        <w:rPr>
          <w:rFonts w:cs="Calibri"/>
          <w:u w:val="single"/>
        </w:rPr>
        <w:t xml:space="preserve">is the dawn of the </w:t>
      </w:r>
      <w:proofErr w:type="spellStart"/>
      <w:r>
        <w:rPr>
          <w:rFonts w:cs="Calibri"/>
          <w:u w:val="single"/>
          <w:shd w:val="clear" w:color="auto" w:fill="00FFFF"/>
        </w:rPr>
        <w:t>megaconstellations</w:t>
      </w:r>
      <w:proofErr w:type="spellEnd"/>
      <w:r>
        <w:rPr>
          <w:rFonts w:cs="Calibri"/>
          <w:sz w:val="10"/>
          <w:szCs w:val="10"/>
        </w:rPr>
        <w:t>, Mankins added.  That's exemplified by SpaceX's </w:t>
      </w:r>
      <w:proofErr w:type="spellStart"/>
      <w:r>
        <w:fldChar w:fldCharType="begin"/>
      </w:r>
      <w:r>
        <w:instrText xml:space="preserve"> HYPERLINK "https://www.space.com/spacex-starlink-satellites.html" \t "_blank" </w:instrText>
      </w:r>
      <w:r>
        <w:fldChar w:fldCharType="separate"/>
      </w:r>
      <w:r>
        <w:rPr>
          <w:rStyle w:val="Hyperlink"/>
          <w:rFonts w:cs="Calibri"/>
          <w:sz w:val="10"/>
          <w:szCs w:val="10"/>
        </w:rPr>
        <w:t>Starlink</w:t>
      </w:r>
      <w:proofErr w:type="spellEnd"/>
      <w:r>
        <w:rPr>
          <w:rStyle w:val="Hyperlink"/>
          <w:rFonts w:cs="Calibri"/>
          <w:sz w:val="10"/>
          <w:szCs w:val="10"/>
        </w:rPr>
        <w:fldChar w:fldCharType="end"/>
      </w:r>
      <w:r>
        <w:rPr>
          <w:rFonts w:cs="Calibri"/>
          <w:sz w:val="10"/>
          <w:szCs w:val="10"/>
        </w:rPr>
        <w:t xml:space="preserve"> broadband network, a mass-production effort that now cranks out 30 tons of satellites a month. SpaceX is on course to potentially manufacture 40,000 satellites within five </w:t>
      </w:r>
      <w:proofErr w:type="gramStart"/>
      <w:r>
        <w:rPr>
          <w:rFonts w:cs="Calibri"/>
          <w:sz w:val="10"/>
          <w:szCs w:val="10"/>
        </w:rPr>
        <w:t>years, and</w:t>
      </w:r>
      <w:proofErr w:type="gramEnd"/>
      <w:r>
        <w:rPr>
          <w:rFonts w:cs="Calibri"/>
          <w:sz w:val="10"/>
          <w:szCs w:val="10"/>
        </w:rPr>
        <w:t xml:space="preserve"> launch all of them.  "</w:t>
      </w:r>
      <w:r>
        <w:rPr>
          <w:rFonts w:cs="Calibri"/>
          <w:u w:val="single"/>
        </w:rPr>
        <w:t xml:space="preserve">The path to </w:t>
      </w:r>
      <w:r>
        <w:rPr>
          <w:rFonts w:cs="Calibri"/>
          <w:u w:val="single"/>
          <w:shd w:val="clear" w:color="auto" w:fill="00FFFF"/>
        </w:rPr>
        <w:t>low-cost hardware</w:t>
      </w:r>
      <w:r>
        <w:rPr>
          <w:rFonts w:cs="Calibri"/>
          <w:u w:val="single"/>
        </w:rPr>
        <w:t xml:space="preserve"> has been shown," Mankins said. "It's modular </w:t>
      </w:r>
      <w:r w:rsidRPr="00AA5A12">
        <w:rPr>
          <w:rFonts w:cs="Calibri"/>
          <w:highlight w:val="cyan"/>
          <w:u w:val="single"/>
        </w:rPr>
        <w:t>and</w:t>
      </w:r>
      <w:r>
        <w:rPr>
          <w:rFonts w:cs="Calibri"/>
          <w:u w:val="single"/>
        </w:rPr>
        <w:t xml:space="preserve"> mass-produced. The hurdles of </w:t>
      </w:r>
      <w:r>
        <w:rPr>
          <w:rFonts w:cs="Calibri"/>
          <w:u w:val="single"/>
          <w:shd w:val="clear" w:color="auto" w:fill="00FFFF"/>
        </w:rPr>
        <w:t>less-expensive launch</w:t>
      </w:r>
      <w:r>
        <w:rPr>
          <w:rFonts w:cs="Calibri"/>
          <w:u w:val="single"/>
        </w:rPr>
        <w:t xml:space="preserve"> and lowering hardware </w:t>
      </w:r>
      <w:r>
        <w:rPr>
          <w:rFonts w:cs="Calibri"/>
          <w:u w:val="single"/>
          <w:shd w:val="clear" w:color="auto" w:fill="00FFFF"/>
        </w:rPr>
        <w:t>costs have been overcome</w:t>
      </w:r>
      <w:r>
        <w:rPr>
          <w:rFonts w:cs="Calibri"/>
          <w:u w:val="single"/>
        </w:rPr>
        <w:t xml:space="preserve">." </w:t>
      </w:r>
      <w:r>
        <w:rPr>
          <w:rFonts w:cs="Calibri"/>
          <w:sz w:val="10"/>
          <w:szCs w:val="10"/>
        </w:rPr>
        <w:t xml:space="preserve">Mankins said that the economics of </w:t>
      </w:r>
      <w:r>
        <w:rPr>
          <w:rFonts w:cs="Calibri"/>
          <w:u w:val="single"/>
        </w:rPr>
        <w:t>SSP concepts in the near term, within the next decade, have never been more viable.</w:t>
      </w:r>
      <w:r>
        <w:rPr>
          <w:rFonts w:cs="Calibri"/>
          <w:sz w:val="10"/>
          <w:szCs w:val="10"/>
        </w:rPr>
        <w:t xml:space="preserve"> He flagged advances in space launch capabilities; progress in robotics for space assembly, </w:t>
      </w:r>
      <w:proofErr w:type="gramStart"/>
      <w:r>
        <w:rPr>
          <w:rFonts w:cs="Calibri"/>
          <w:sz w:val="10"/>
          <w:szCs w:val="10"/>
        </w:rPr>
        <w:t>maintenance</w:t>
      </w:r>
      <w:proofErr w:type="gramEnd"/>
      <w:r>
        <w:rPr>
          <w:rFonts w:cs="Calibri"/>
          <w:sz w:val="10"/>
          <w:szCs w:val="10"/>
        </w:rPr>
        <w:t xml:space="preserve"> and servicing systems; and the growth in various component technologies, such as high-efficiency solid state power amplifiers. As a result, SSP is ready to see the light of day, Mankins said. An early entrant in focusing on understanding the energy policy needed and establishment of SSP is James Michael Snead, president of the Spacefaring Institute. He's adopted the use of the term </w:t>
      </w:r>
      <w:r>
        <w:rPr>
          <w:rFonts w:cs="Calibri"/>
          <w:u w:val="single"/>
          <w:shd w:val="clear" w:color="auto" w:fill="00FFFF"/>
        </w:rPr>
        <w:t>"</w:t>
      </w:r>
      <w:proofErr w:type="spellStart"/>
      <w:r>
        <w:rPr>
          <w:rFonts w:cs="Calibri"/>
          <w:u w:val="single"/>
          <w:shd w:val="clear" w:color="auto" w:fill="00FFFF"/>
        </w:rPr>
        <w:t>astroelectricity</w:t>
      </w:r>
      <w:proofErr w:type="spellEnd"/>
      <w:r>
        <w:rPr>
          <w:rFonts w:cs="Calibri"/>
          <w:u w:val="single"/>
          <w:shd w:val="clear" w:color="auto" w:fill="00FFFF"/>
        </w:rPr>
        <w:t>"</w:t>
      </w:r>
      <w:r>
        <w:rPr>
          <w:rFonts w:cs="Calibri"/>
          <w:u w:val="single"/>
        </w:rPr>
        <w:t xml:space="preserve"> to describe the transmitted electrical power produced by SSP systems.</w:t>
      </w:r>
      <w:r>
        <w:rPr>
          <w:rFonts w:cs="Calibri"/>
          <w:sz w:val="10"/>
          <w:szCs w:val="10"/>
        </w:rPr>
        <w:t xml:space="preserve"> </w:t>
      </w:r>
      <w:r>
        <w:rPr>
          <w:rFonts w:cs="Calibri"/>
          <w:u w:val="single"/>
        </w:rPr>
        <w:t>In looking at what he terms the "</w:t>
      </w:r>
      <w:hyperlink r:id="rId8" w:tgtFrame="_blank" w:history="1">
        <w:r>
          <w:rPr>
            <w:rStyle w:val="Hyperlink"/>
            <w:rFonts w:cs="Calibri"/>
          </w:rPr>
          <w:t xml:space="preserve">coming age of </w:t>
        </w:r>
        <w:proofErr w:type="spellStart"/>
        <w:r>
          <w:rPr>
            <w:rStyle w:val="Hyperlink"/>
            <w:rFonts w:cs="Calibri"/>
          </w:rPr>
          <w:t>astroelectricity</w:t>
        </w:r>
        <w:proofErr w:type="spellEnd"/>
      </w:hyperlink>
      <w:r>
        <w:rPr>
          <w:rFonts w:cs="Calibri"/>
          <w:u w:val="single"/>
        </w:rPr>
        <w:t xml:space="preserve">," he sees a world needing a </w:t>
      </w:r>
      <w:r>
        <w:rPr>
          <w:rFonts w:cs="Calibri"/>
          <w:u w:val="single"/>
          <w:shd w:val="clear" w:color="auto" w:fill="00FFFF"/>
        </w:rPr>
        <w:t>replace</w:t>
      </w:r>
      <w:r>
        <w:rPr>
          <w:rFonts w:cs="Calibri"/>
          <w:u w:val="single"/>
        </w:rPr>
        <w:t xml:space="preserve">ment for </w:t>
      </w:r>
      <w:r>
        <w:rPr>
          <w:rFonts w:cs="Calibri"/>
          <w:u w:val="single"/>
          <w:shd w:val="clear" w:color="auto" w:fill="00FFFF"/>
        </w:rPr>
        <w:t>oil and</w:t>
      </w:r>
      <w:r>
        <w:rPr>
          <w:rFonts w:cs="Calibri"/>
          <w:u w:val="single"/>
        </w:rPr>
        <w:t xml:space="preserve"> natural </w:t>
      </w:r>
      <w:r>
        <w:rPr>
          <w:rFonts w:cs="Calibri"/>
          <w:u w:val="single"/>
          <w:shd w:val="clear" w:color="auto" w:fill="00FFFF"/>
        </w:rPr>
        <w:t>gas,</w:t>
      </w:r>
      <w:r>
        <w:rPr>
          <w:rFonts w:cs="Calibri"/>
          <w:u w:val="single"/>
        </w:rPr>
        <w:t xml:space="preserve"> the two primary sources of energy currently maintaining an industrial standard of living.</w:t>
      </w:r>
      <w:r>
        <w:rPr>
          <w:rFonts w:cs="Calibri"/>
          <w:sz w:val="10"/>
          <w:szCs w:val="10"/>
        </w:rPr>
        <w:t xml:space="preserve">  Snead envisions a world in the year 2100 where about 20% of electrical power comes from terrestrial nuclear and renewables, with 80% supplied by </w:t>
      </w:r>
      <w:proofErr w:type="spellStart"/>
      <w:r>
        <w:rPr>
          <w:rFonts w:cs="Calibri"/>
          <w:sz w:val="10"/>
          <w:szCs w:val="10"/>
        </w:rPr>
        <w:t>astroelectricity</w:t>
      </w:r>
      <w:proofErr w:type="spellEnd"/>
      <w:r>
        <w:rPr>
          <w:rFonts w:cs="Calibri"/>
          <w:sz w:val="10"/>
          <w:szCs w:val="10"/>
        </w:rPr>
        <w:t>. "Just as the military, economic and diplomatic control of Middle East oil has substantially influenced world events for the past 80 years, the control of space solar power platforms will come to dominate outer space activities this century," Snead told Space.com. If SSP becomes a reality later this century, Snead said, the U.S. military will be required to protect and defend these new sources of national energy security just as it guards oil infrastructure in the Persian Gulf today. "While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9" w:tgtFrame="_blank" w:history="1">
        <w:r>
          <w:rPr>
            <w:rStyle w:val="Hyperlink"/>
            <w:rFonts w:cs="Calibri"/>
            <w:sz w:val="10"/>
            <w:szCs w:val="10"/>
          </w:rPr>
          <w:t>space industrialization effort</w:t>
        </w:r>
      </w:hyperlink>
      <w:r>
        <w:rPr>
          <w:rFonts w:cs="Calibri"/>
          <w:sz w:val="10"/>
          <w:szCs w:val="10"/>
        </w:rPr>
        <w:t> involving more than a million people in space by the end of the century.  The starting point, Snead said, will be establishing the enabling "</w:t>
      </w:r>
      <w:proofErr w:type="spellStart"/>
      <w:r>
        <w:rPr>
          <w:rFonts w:cs="Calibri"/>
          <w:sz w:val="10"/>
          <w:szCs w:val="10"/>
        </w:rPr>
        <w:t>astrologistics</w:t>
      </w:r>
      <w:proofErr w:type="spellEnd"/>
      <w:r>
        <w:rPr>
          <w:rFonts w:cs="Calibri"/>
          <w:sz w:val="10"/>
          <w:szCs w:val="10"/>
        </w:rPr>
        <w:t xml:space="preserve">" infrastructure operating throughout the Earth-moon system. He stressed that those </w:t>
      </w:r>
      <w:proofErr w:type="spellStart"/>
      <w:r>
        <w:rPr>
          <w:rFonts w:cs="Calibri"/>
          <w:sz w:val="10"/>
          <w:szCs w:val="10"/>
        </w:rPr>
        <w:t>astrologistics</w:t>
      </w:r>
      <w:proofErr w:type="spellEnd"/>
      <w:r>
        <w:rPr>
          <w:rFonts w:cs="Calibri"/>
          <w:sz w:val="10"/>
          <w:szCs w:val="10"/>
        </w:rPr>
        <w:t xml:space="preserve"> require high-priority U.S. Air Force — not </w:t>
      </w:r>
      <w:hyperlink r:id="rId10" w:tgtFrame="_blank" w:history="1">
        <w:r>
          <w:rPr>
            <w:rStyle w:val="Hyperlink"/>
            <w:rFonts w:cs="Calibri"/>
            <w:sz w:val="10"/>
            <w:szCs w:val="10"/>
          </w:rPr>
          <w:t>Space Force</w:t>
        </w:r>
      </w:hyperlink>
      <w:r>
        <w:rPr>
          <w:rFonts w:cs="Calibri"/>
          <w:sz w:val="10"/>
          <w:szCs w:val="10"/>
        </w:rPr>
        <w:t xml:space="preserve"> — leadership to draw upon nearly a century of human flight/operational logistics experience and expertise. That is necessary to manage industry's efforts to design and build the required new human spaceflight systems, with a clearly needed emphasis on safety and effectiveness, Snead said. As these new military </w:t>
      </w:r>
      <w:proofErr w:type="spellStart"/>
      <w:r>
        <w:rPr>
          <w:rFonts w:cs="Calibri"/>
          <w:sz w:val="10"/>
          <w:szCs w:val="10"/>
        </w:rPr>
        <w:t>astrologistics</w:t>
      </w:r>
      <w:proofErr w:type="spellEnd"/>
      <w:r>
        <w:rPr>
          <w:rFonts w:cs="Calibri"/>
          <w:sz w:val="10"/>
          <w:szCs w:val="10"/>
        </w:rPr>
        <w:t xml:space="preserve"> capabilities begin, Snead contends, </w:t>
      </w:r>
      <w:r>
        <w:rPr>
          <w:rFonts w:cs="Calibri"/>
          <w:u w:val="single"/>
          <w:shd w:val="clear" w:color="auto" w:fill="00FFFF"/>
        </w:rPr>
        <w:t>commercialization</w:t>
      </w:r>
      <w:r>
        <w:rPr>
          <w:rFonts w:cs="Calibri"/>
          <w:u w:val="single"/>
        </w:rPr>
        <w:t xml:space="preserve"> </w:t>
      </w:r>
      <w:r>
        <w:rPr>
          <w:rFonts w:cs="Calibri"/>
          <w:u w:val="single"/>
          <w:shd w:val="clear" w:color="auto" w:fill="00FFFF"/>
        </w:rPr>
        <w:t>of</w:t>
      </w:r>
      <w:r>
        <w:rPr>
          <w:rFonts w:cs="Calibri"/>
          <w:u w:val="single"/>
        </w:rPr>
        <w:t xml:space="preserve"> these </w:t>
      </w:r>
      <w:r>
        <w:rPr>
          <w:rFonts w:cs="Calibri"/>
          <w:u w:val="single"/>
          <w:shd w:val="clear" w:color="auto" w:fill="00FFFF"/>
        </w:rPr>
        <w:t>capabilities will extend</w:t>
      </w:r>
      <w:r>
        <w:rPr>
          <w:rFonts w:cs="Calibri"/>
          <w:u w:val="single"/>
        </w:rPr>
        <w:t xml:space="preserve"> these safety and </w:t>
      </w:r>
      <w:r>
        <w:rPr>
          <w:rFonts w:cs="Calibri"/>
          <w:u w:val="single"/>
          <w:shd w:val="clear" w:color="auto" w:fill="00FFFF"/>
        </w:rPr>
        <w:t>operational benefits to support</w:t>
      </w:r>
      <w:r>
        <w:rPr>
          <w:rFonts w:cs="Calibri"/>
          <w:u w:val="single"/>
        </w:rPr>
        <w:t xml:space="preserve"> the coming space industrial revolution needed to undertake </w:t>
      </w:r>
      <w:r>
        <w:rPr>
          <w:rFonts w:cs="Calibri"/>
          <w:u w:val="single"/>
          <w:shd w:val="clear" w:color="auto" w:fill="00FFFF"/>
        </w:rPr>
        <w:t>SSP</w:t>
      </w:r>
      <w:r>
        <w:rPr>
          <w:rFonts w:cs="Calibri"/>
          <w:u w:val="single"/>
        </w:rPr>
        <w:t>.</w:t>
      </w:r>
      <w:r>
        <w:rPr>
          <w:rFonts w:cs="Calibri"/>
          <w:sz w:val="10"/>
          <w:szCs w:val="10"/>
        </w:rPr>
        <w:t xml:space="preserve"> "</w:t>
      </w:r>
      <w:r>
        <w:rPr>
          <w:rFonts w:cs="Calibri"/>
          <w:u w:val="single"/>
        </w:rPr>
        <w:t xml:space="preserve">This is exactly what happened to enable U.S. airline manufacturers to dominate the airline and air cargo industry for decades. It is </w:t>
      </w:r>
      <w:r>
        <w:rPr>
          <w:rFonts w:cs="Calibri"/>
          <w:u w:val="single"/>
          <w:shd w:val="clear" w:color="auto" w:fill="00FFFF"/>
        </w:rPr>
        <w:t>a successful model</w:t>
      </w:r>
      <w:r>
        <w:rPr>
          <w:rFonts w:cs="Calibri"/>
          <w:u w:val="single"/>
        </w:rPr>
        <w:t xml:space="preserve"> to now replicate in space — a model that </w:t>
      </w:r>
      <w:r>
        <w:rPr>
          <w:rFonts w:cs="Calibri"/>
          <w:u w:val="single"/>
          <w:shd w:val="clear" w:color="auto" w:fill="00FFFF"/>
        </w:rPr>
        <w:t>neither NASA nor the U.S.</w:t>
      </w:r>
      <w:r>
        <w:rPr>
          <w:rFonts w:cs="Calibri"/>
          <w:u w:val="single"/>
        </w:rPr>
        <w:t xml:space="preserve"> Space Force </w:t>
      </w:r>
      <w:r>
        <w:rPr>
          <w:rFonts w:cs="Calibri"/>
          <w:u w:val="single"/>
          <w:shd w:val="clear" w:color="auto" w:fill="00FFFF"/>
        </w:rPr>
        <w:t>can</w:t>
      </w:r>
      <w:r>
        <w:rPr>
          <w:rFonts w:cs="Calibri"/>
          <w:u w:val="single"/>
        </w:rPr>
        <w:t xml:space="preserve"> effectively </w:t>
      </w:r>
      <w:r>
        <w:rPr>
          <w:rFonts w:cs="Calibri"/>
          <w:u w:val="single"/>
          <w:shd w:val="clear" w:color="auto" w:fill="00FFFF"/>
        </w:rPr>
        <w:t>execute,</w:t>
      </w:r>
      <w:r>
        <w:rPr>
          <w:rFonts w:cs="Calibri"/>
          <w:u w:val="single"/>
        </w:rPr>
        <w:t>"</w:t>
      </w:r>
      <w:r>
        <w:rPr>
          <w:rFonts w:cs="Calibri"/>
          <w:sz w:val="10"/>
          <w:szCs w:val="10"/>
        </w:rPr>
        <w:t xml:space="preserve"> Snead said. While new artwork, economic plots and conceptual SPS thinking and visions flow, there's </w:t>
      </w:r>
      <w:r>
        <w:rPr>
          <w:rFonts w:cs="Calibri"/>
          <w:u w:val="single"/>
        </w:rPr>
        <w:t xml:space="preserve">an </w:t>
      </w:r>
      <w:r>
        <w:rPr>
          <w:rFonts w:cs="Calibri"/>
          <w:u w:val="single"/>
          <w:shd w:val="clear" w:color="auto" w:fill="00FFFF"/>
        </w:rPr>
        <w:t>in-space technology</w:t>
      </w:r>
      <w:r>
        <w:rPr>
          <w:rFonts w:cs="Calibri"/>
          <w:u w:val="single"/>
        </w:rPr>
        <w:t xml:space="preserve"> experiment </w:t>
      </w:r>
      <w:r>
        <w:rPr>
          <w:rFonts w:cs="Calibri"/>
          <w:u w:val="single"/>
          <w:shd w:val="clear" w:color="auto" w:fill="00FFFF"/>
        </w:rPr>
        <w:t>already underway</w:t>
      </w:r>
      <w:r>
        <w:rPr>
          <w:rFonts w:cs="Calibri"/>
          <w:u w:val="single"/>
        </w:rPr>
        <w:t>.</w:t>
      </w:r>
      <w:r>
        <w:rPr>
          <w:rFonts w:cs="Calibri"/>
          <w:sz w:val="10"/>
          <w:szCs w:val="10"/>
        </w:rPr>
        <w:t>  On its latest mission, which launched in May 2020, the Space Force's robotic </w:t>
      </w:r>
      <w:hyperlink r:id="rId11" w:tgtFrame="_blank" w:history="1">
        <w:r>
          <w:rPr>
            <w:rStyle w:val="Hyperlink"/>
            <w:rFonts w:cs="Calibri"/>
            <w:sz w:val="10"/>
            <w:szCs w:val="10"/>
          </w:rPr>
          <w:t>X-37B space plane</w:t>
        </w:r>
      </w:hyperlink>
      <w:r>
        <w:rPr>
          <w:rFonts w:cs="Calibri"/>
          <w:sz w:val="10"/>
          <w:szCs w:val="10"/>
        </w:rPr>
        <w:t xml:space="preserve"> is toting the Photovoltaic Radio-frequency Antenna Module Flight Experiment (PRAM-FX), a Naval Research Laboratory (NRL) investigation into transforming solar power into radio-frequency microwave energy.  </w:t>
      </w:r>
      <w:r>
        <w:rPr>
          <w:rFonts w:cs="Calibri"/>
          <w:u w:val="single"/>
        </w:rPr>
        <w:t>The focus of that X-37B investigation is not establishing an actual power-beaming link,</w:t>
      </w:r>
      <w:r>
        <w:rPr>
          <w:rFonts w:cs="Calibri"/>
          <w:sz w:val="10"/>
          <w:szCs w:val="10"/>
        </w:rPr>
        <w:t xml:space="preserve"> </w:t>
      </w:r>
      <w:r>
        <w:rPr>
          <w:rFonts w:cs="Calibri"/>
          <w:u w:val="single"/>
        </w:rPr>
        <w:t xml:space="preserve">but more on appraising the performance of sunlight-to-microwave conversion. </w:t>
      </w:r>
      <w:r>
        <w:rPr>
          <w:rFonts w:cs="Calibri"/>
          <w:u w:val="single"/>
          <w:shd w:val="clear" w:color="auto" w:fill="00FFFF"/>
        </w:rPr>
        <w:t>"It is performing like a champ,"</w:t>
      </w:r>
      <w:r>
        <w:rPr>
          <w:rFonts w:cs="Calibri"/>
          <w:u w:val="single"/>
        </w:rPr>
        <w:t xml:space="preserve"> said Paul Jaffe, an NRL electronics engineer working on power beaming and solar power satellites. "We are getting data regularly, and that </w:t>
      </w:r>
      <w:r>
        <w:rPr>
          <w:rFonts w:cs="Calibri"/>
          <w:u w:val="single"/>
          <w:shd w:val="clear" w:color="auto" w:fill="00FFFF"/>
        </w:rPr>
        <w:t>data is exceeding our expectations</w:t>
      </w:r>
      <w:r>
        <w:rPr>
          <w:rFonts w:cs="Calibri"/>
          <w:u w:val="single"/>
        </w:rPr>
        <w:t xml:space="preserve">," he told Space.com. </w:t>
      </w:r>
      <w:hyperlink r:id="rId12" w:tgtFrame="_blank" w:history="1">
        <w:r>
          <w:rPr>
            <w:rStyle w:val="Hyperlink"/>
            <w:rFonts w:cs="Calibri"/>
            <w:sz w:val="10"/>
            <w:szCs w:val="10"/>
          </w:rPr>
          <w:t>PRAM-FX</w:t>
        </w:r>
      </w:hyperlink>
      <w:r>
        <w:rPr>
          <w:rFonts w:cs="Calibri"/>
          <w:sz w:val="10"/>
          <w:szCs w:val="10"/>
        </w:rPr>
        <w:t xml:space="preserve"> is principally </w:t>
      </w:r>
      <w:proofErr w:type="gramStart"/>
      <w:r>
        <w:rPr>
          <w:rFonts w:cs="Calibri"/>
          <w:u w:val="single"/>
          <w:shd w:val="clear" w:color="auto" w:fill="00FFFF"/>
        </w:rPr>
        <w:t>made out of</w:t>
      </w:r>
      <w:proofErr w:type="gramEnd"/>
      <w:r>
        <w:rPr>
          <w:rFonts w:cs="Calibri"/>
          <w:u w:val="single"/>
          <w:shd w:val="clear" w:color="auto" w:fill="00FFFF"/>
        </w:rPr>
        <w:t xml:space="preserve"> commercial parts</w:t>
      </w:r>
      <w:r>
        <w:rPr>
          <w:rFonts w:cs="Calibri"/>
          <w:u w:val="single"/>
        </w:rPr>
        <w:t>, not "space-grade" hardware. "</w:t>
      </w:r>
      <w:r>
        <w:rPr>
          <w:rFonts w:cs="Calibri"/>
          <w:sz w:val="10"/>
          <w:szCs w:val="10"/>
        </w:rPr>
        <w:t xml:space="preserve">The fact that it is continuing to operate and give us positive results is quite encouraging," Jaffe said. </w:t>
      </w:r>
      <w:r>
        <w:rPr>
          <w:rFonts w:cs="Calibri"/>
          <w:u w:val="single"/>
        </w:rPr>
        <w:t xml:space="preserve">Commercial parts are </w:t>
      </w:r>
      <w:r>
        <w:rPr>
          <w:rFonts w:cs="Calibri"/>
          <w:u w:val="single"/>
          <w:shd w:val="clear" w:color="auto" w:fill="00FFFF"/>
        </w:rPr>
        <w:t>mass-produced</w:t>
      </w:r>
      <w:r>
        <w:rPr>
          <w:rFonts w:cs="Calibri"/>
          <w:u w:val="single"/>
        </w:rPr>
        <w:t>, while many space-grade parts are one-offs.</w:t>
      </w:r>
      <w:r>
        <w:rPr>
          <w:rFonts w:cs="Calibri"/>
          <w:sz w:val="10"/>
          <w:szCs w:val="10"/>
        </w:rPr>
        <w:t xml:space="preserve"> Solar power satellites, like those envisioned in high Earth orbit, would have thousands of elements </w:t>
      </w:r>
      <w:proofErr w:type="gramStart"/>
      <w:r>
        <w:rPr>
          <w:rFonts w:cs="Calibri"/>
          <w:sz w:val="10"/>
          <w:szCs w:val="10"/>
        </w:rPr>
        <w:t>made out of</w:t>
      </w:r>
      <w:proofErr w:type="gramEnd"/>
      <w:r>
        <w:rPr>
          <w:rFonts w:cs="Calibri"/>
          <w:sz w:val="10"/>
          <w:szCs w:val="10"/>
        </w:rPr>
        <w:t xml:space="preserve"> similar components being tested onboard the X-37B, Jaffe said.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w:t>
      </w:r>
      <w:r>
        <w:rPr>
          <w:rFonts w:cs="Calibri"/>
          <w:u w:val="single"/>
          <w:shd w:val="clear" w:color="auto" w:fill="00FFFF"/>
        </w:rPr>
        <w:t>the concept promises a clear, affordable path to</w:t>
      </w:r>
      <w:r>
        <w:rPr>
          <w:rFonts w:cs="Calibri"/>
          <w:u w:val="single"/>
        </w:rPr>
        <w:t xml:space="preserve"> deploying </w:t>
      </w:r>
      <w:r>
        <w:rPr>
          <w:rFonts w:cs="Calibri"/>
          <w:u w:val="single"/>
          <w:shd w:val="clear" w:color="auto" w:fill="00FFFF"/>
        </w:rPr>
        <w:t xml:space="preserve">a </w:t>
      </w:r>
      <w:r w:rsidRPr="0002333F">
        <w:rPr>
          <w:rFonts w:cs="Calibri"/>
          <w:highlight w:val="cyan"/>
          <w:u w:val="single"/>
          <w:shd w:val="clear" w:color="auto" w:fill="00FFFF"/>
        </w:rPr>
        <w:t>critical</w:t>
      </w:r>
      <w:r w:rsidRPr="0002333F">
        <w:rPr>
          <w:rFonts w:cs="Calibri"/>
          <w:highlight w:val="cyan"/>
          <w:u w:val="single"/>
        </w:rPr>
        <w:t xml:space="preserve">ly needed </w:t>
      </w:r>
      <w:r w:rsidRPr="0002333F">
        <w:rPr>
          <w:rFonts w:cs="Calibri"/>
          <w:highlight w:val="cyan"/>
          <w:u w:val="single"/>
          <w:shd w:val="clear" w:color="auto" w:fill="00FFFF"/>
        </w:rPr>
        <w:t>new</w:t>
      </w:r>
      <w:r>
        <w:rPr>
          <w:rFonts w:cs="Calibri"/>
          <w:u w:val="single"/>
          <w:shd w:val="clear" w:color="auto" w:fill="00FFFF"/>
        </w:rPr>
        <w:t xml:space="preserve"> energy option.</w:t>
      </w:r>
      <w:r>
        <w:rPr>
          <w:rFonts w:cs="Calibri"/>
          <w:sz w:val="10"/>
          <w:szCs w:val="10"/>
        </w:rPr>
        <w:t xml:space="preserve"> "I believe you could have operational solar power satellites to scale within a decade,"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w:t>
      </w:r>
      <w:r>
        <w:rPr>
          <w:rFonts w:cs="Calibri"/>
          <w:u w:val="single"/>
          <w:shd w:val="clear" w:color="auto" w:fill="00FFFF"/>
        </w:rPr>
        <w:t>The longer we wait with</w:t>
      </w:r>
      <w:r>
        <w:rPr>
          <w:rFonts w:cs="Calibri"/>
          <w:u w:val="single"/>
        </w:rPr>
        <w:t xml:space="preserve"> regard to the urgency of </w:t>
      </w:r>
      <w:r>
        <w:rPr>
          <w:rFonts w:cs="Calibri"/>
          <w:u w:val="single"/>
          <w:shd w:val="clear" w:color="auto" w:fill="00FFFF"/>
        </w:rPr>
        <w:t>policies on </w:t>
      </w:r>
      <w:hyperlink r:id="rId13" w:tgtFrame="_blank" w:history="1">
        <w:r>
          <w:rPr>
            <w:rStyle w:val="Hyperlink"/>
            <w:rFonts w:cs="Calibri"/>
            <w:shd w:val="clear" w:color="auto" w:fill="00FFFF"/>
          </w:rPr>
          <w:t>climate change</w:t>
        </w:r>
      </w:hyperlink>
      <w:r>
        <w:rPr>
          <w:rFonts w:cs="Calibri"/>
          <w:u w:val="single"/>
          <w:shd w:val="clear" w:color="auto" w:fill="00FFFF"/>
        </w:rPr>
        <w:t>, the more likely</w:t>
      </w:r>
      <w:r>
        <w:rPr>
          <w:rFonts w:cs="Calibri"/>
          <w:u w:val="single"/>
        </w:rPr>
        <w:t xml:space="preserve"> it is </w:t>
      </w:r>
      <w:r>
        <w:rPr>
          <w:rFonts w:cs="Calibri"/>
          <w:u w:val="single"/>
          <w:shd w:val="clear" w:color="auto" w:fill="00FFFF"/>
        </w:rPr>
        <w:t>we'</w:t>
      </w:r>
      <w:r>
        <w:rPr>
          <w:rFonts w:cs="Calibri"/>
          <w:u w:val="single"/>
        </w:rPr>
        <w:t xml:space="preserve">re going to </w:t>
      </w:r>
      <w:r>
        <w:rPr>
          <w:rFonts w:cs="Calibri"/>
          <w:u w:val="single"/>
          <w:shd w:val="clear" w:color="auto" w:fill="00FFFF"/>
        </w:rPr>
        <w:t>miss the boat</w:t>
      </w:r>
      <w:r>
        <w:rPr>
          <w:rFonts w:cs="Calibri"/>
          <w:u w:val="single"/>
        </w:rPr>
        <w:t>."</w:t>
      </w:r>
      <w:r>
        <w:rPr>
          <w:rFonts w:cs="Calibri"/>
          <w:sz w:val="10"/>
          <w:szCs w:val="10"/>
        </w:rPr>
        <w:t xml:space="preserve"> Mankins is a 26-year veteran of assessing SSP and the technologies required. "The moment has come," he said. "I think the right answer is really clear: We need to just go do it."</w:t>
      </w:r>
    </w:p>
    <w:p w14:paraId="2B6259AD" w14:textId="46251DDA" w:rsidR="0002333F" w:rsidRDefault="0002333F" w:rsidP="0002333F">
      <w:pPr>
        <w:pStyle w:val="Heading4"/>
      </w:pPr>
      <w:r>
        <w:lastRenderedPageBreak/>
        <w:t>S</w:t>
      </w:r>
      <w:r>
        <w:t>pace based solar power, also known as S</w:t>
      </w:r>
      <w:r>
        <w:t>BSP key to solve climate change – Katete 21</w:t>
      </w:r>
    </w:p>
    <w:p w14:paraId="7716FF96" w14:textId="77777777" w:rsidR="0002333F" w:rsidRPr="00846534" w:rsidRDefault="0002333F" w:rsidP="0002333F">
      <w:r w:rsidRPr="00733F3A">
        <w:t xml:space="preserve">Katete, </w:t>
      </w:r>
      <w:proofErr w:type="spellStart"/>
      <w:r w:rsidRPr="00733F3A">
        <w:t>Esthere</w:t>
      </w:r>
      <w:proofErr w:type="spellEnd"/>
      <w:r w:rsidRPr="00733F3A">
        <w:t>. (December 17 2021) “Space-Based Solar Power: The Future Source of Energy</w:t>
      </w:r>
      <w:proofErr w:type="gramStart"/>
      <w:r w:rsidRPr="00733F3A">
        <w:t>?”</w:t>
      </w:r>
      <w:r w:rsidRPr="00846534">
        <w:t>https://www.greenmatch.co.uk/blog/2020/02/space-based-solar-power</w:t>
      </w:r>
      <w:proofErr w:type="gramEnd"/>
      <w:r>
        <w:t xml:space="preserve"> // LHP BT + LHP PS </w:t>
      </w:r>
    </w:p>
    <w:p w14:paraId="4858111B" w14:textId="77777777" w:rsidR="0002333F" w:rsidRPr="004C7926" w:rsidRDefault="0002333F" w:rsidP="0002333F">
      <w:pPr>
        <w:rPr>
          <w:sz w:val="2"/>
          <w:szCs w:val="2"/>
        </w:rPr>
      </w:pPr>
      <w:r w:rsidRPr="00733F3A">
        <w:rPr>
          <w:sz w:val="8"/>
        </w:rPr>
        <w:t>Space-based solar power (</w:t>
      </w:r>
      <w:r w:rsidRPr="004F085B">
        <w:rPr>
          <w:highlight w:val="cyan"/>
          <w:u w:val="single"/>
        </w:rPr>
        <w:t>SBSP</w:t>
      </w:r>
      <w:r w:rsidRPr="00733F3A">
        <w:rPr>
          <w:sz w:val="8"/>
        </w:rPr>
        <w:t xml:space="preserve">) involves collecting the sun’s energy in space, and then wirelessly transmitting it to Earth. There are several </w:t>
      </w:r>
      <w:hyperlink r:id="rId14" w:tooltip="5 Advantages and 5 Disadvantages of Solar Energy" w:history="1">
        <w:r w:rsidRPr="00733F3A">
          <w:rPr>
            <w:rStyle w:val="Hyperlink"/>
            <w:sz w:val="8"/>
          </w:rPr>
          <w:t>advantages to solar energy</w:t>
        </w:r>
      </w:hyperlink>
      <w:r w:rsidRPr="00733F3A">
        <w:rPr>
          <w:sz w:val="8"/>
        </w:rPr>
        <w:t xml:space="preserve">. Although expensive, it </w:t>
      </w:r>
      <w:r w:rsidRPr="0002333F">
        <w:rPr>
          <w:b/>
          <w:bCs/>
          <w:highlight w:val="cyan"/>
          <w:u w:val="single"/>
        </w:rPr>
        <w:t>is</w:t>
      </w:r>
      <w:r w:rsidRPr="0002333F">
        <w:rPr>
          <w:sz w:val="8"/>
          <w:highlight w:val="cyan"/>
        </w:rPr>
        <w:t xml:space="preserve"> </w:t>
      </w:r>
      <w:r w:rsidRPr="0002333F">
        <w:rPr>
          <w:b/>
          <w:bCs/>
          <w:highlight w:val="cyan"/>
          <w:u w:val="single"/>
        </w:rPr>
        <w:t>a</w:t>
      </w:r>
      <w:r w:rsidRPr="00733F3A">
        <w:rPr>
          <w:sz w:val="8"/>
        </w:rPr>
        <w:t xml:space="preserve"> great source of </w:t>
      </w:r>
      <w:hyperlink r:id="rId15" w:tooltip="Clean Energy" w:history="1">
        <w:r w:rsidRPr="004F085B">
          <w:rPr>
            <w:highlight w:val="cyan"/>
            <w:u w:val="single"/>
          </w:rPr>
          <w:t>clean energy</w:t>
        </w:r>
      </w:hyperlink>
      <w:r w:rsidRPr="004F085B">
        <w:rPr>
          <w:highlight w:val="cyan"/>
          <w:u w:val="single"/>
        </w:rPr>
        <w:t xml:space="preserve"> that has the capacity to provide more energy</w:t>
      </w:r>
      <w:r w:rsidRPr="00846534">
        <w:rPr>
          <w:b/>
          <w:bCs/>
          <w:u w:val="single"/>
        </w:rPr>
        <w:t xml:space="preserve"> </w:t>
      </w:r>
      <w:r w:rsidRPr="004F085B">
        <w:rPr>
          <w:highlight w:val="cyan"/>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16"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17" w:tgtFrame="_blank" w:history="1">
        <w:r w:rsidRPr="00846534">
          <w:rPr>
            <w:rStyle w:val="Hyperlink"/>
            <w:b/>
            <w:bCs/>
            <w:u w:val="single"/>
          </w:rPr>
          <w:t>National Space Society</w:t>
        </w:r>
      </w:hyperlink>
      <w:r w:rsidRPr="00846534">
        <w:rPr>
          <w:b/>
          <w:bCs/>
          <w:u w:val="single"/>
        </w:rPr>
        <w:t xml:space="preserve">, </w:t>
      </w:r>
      <w:r w:rsidRPr="004F085B">
        <w:rPr>
          <w:highlight w:val="cyan"/>
          <w:u w:val="single"/>
        </w:rPr>
        <w:t>space-based solar power</w:t>
      </w:r>
      <w:r w:rsidRPr="00846534">
        <w:rPr>
          <w:b/>
          <w:bCs/>
          <w:u w:val="single"/>
        </w:rPr>
        <w:t xml:space="preserve"> has the </w:t>
      </w:r>
      <w:r w:rsidRPr="0002333F">
        <w:rPr>
          <w:u w:val="single"/>
        </w:rPr>
        <w:t xml:space="preserve">potential to </w:t>
      </w:r>
      <w:r w:rsidRPr="004F085B">
        <w:rPr>
          <w:highlight w:val="cyan"/>
          <w:u w:val="single"/>
        </w:rPr>
        <w:t xml:space="preserve">dwarf all </w:t>
      </w:r>
      <w:r w:rsidRPr="0002333F">
        <w:rPr>
          <w:u w:val="single"/>
        </w:rPr>
        <w:t xml:space="preserve">the </w:t>
      </w:r>
      <w:r w:rsidRPr="004F085B">
        <w:rPr>
          <w:highlight w:val="cyan"/>
          <w:u w:val="single"/>
        </w:rPr>
        <w:t>other sources of energy combined</w:t>
      </w:r>
      <w:r w:rsidRPr="00846534">
        <w:rPr>
          <w:b/>
          <w:bCs/>
          <w:u w:val="single"/>
        </w:rPr>
        <w:t xml:space="preserve">. They argue that space-based solar power can provide large quantities of energy </w:t>
      </w:r>
      <w:r w:rsidRPr="004A16E3">
        <w:rPr>
          <w:highlight w:val="cyan"/>
          <w:u w:val="single"/>
        </w:rPr>
        <w:t xml:space="preserve">with </w:t>
      </w:r>
      <w:r w:rsidRPr="004F085B">
        <w:rPr>
          <w:highlight w:val="cyan"/>
          <w:u w:val="single"/>
        </w:rPr>
        <w:t xml:space="preserve">very little negative environmental </w:t>
      </w:r>
      <w:r w:rsidRPr="0002333F">
        <w:rPr>
          <w:highlight w:val="cyan"/>
          <w:u w:val="single"/>
        </w:rPr>
        <w:t>impact</w:t>
      </w:r>
      <w:r w:rsidRPr="0002333F">
        <w:rPr>
          <w:b/>
          <w:bCs/>
          <w:highlight w:val="cyan"/>
          <w:u w:val="single"/>
        </w:rPr>
        <w:t>. It can</w:t>
      </w:r>
      <w:r w:rsidRPr="00846534">
        <w:rPr>
          <w:b/>
          <w:bCs/>
          <w:u w:val="single"/>
        </w:rPr>
        <w:t xml:space="preserve"> also </w:t>
      </w:r>
      <w:r w:rsidRPr="004F085B">
        <w:rPr>
          <w:highlight w:val="cyan"/>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02333F">
        <w:rPr>
          <w:b/>
          <w:bCs/>
          <w:highlight w:val="cyan"/>
          <w:u w:val="single"/>
        </w:rPr>
        <w:t xml:space="preserve">The </w:t>
      </w:r>
      <w:r w:rsidRPr="0002333F">
        <w:rPr>
          <w:highlight w:val="cyan"/>
          <w:u w:val="single"/>
        </w:rPr>
        <w:t xml:space="preserve">world’s </w:t>
      </w:r>
      <w:r w:rsidRPr="004F085B">
        <w:rPr>
          <w:highlight w:val="cyan"/>
          <w:u w:val="single"/>
        </w:rPr>
        <w:t>energy consumption is only growing</w:t>
      </w:r>
      <w:r w:rsidRPr="00733F3A">
        <w:rPr>
          <w:sz w:val="8"/>
        </w:rPr>
        <w:t xml:space="preserve">. According to a report by the University of Oxford’s Our World in Data, on the global primary energy consumption, the current world consumption is over 160,000 </w:t>
      </w:r>
      <w:proofErr w:type="spellStart"/>
      <w:r w:rsidRPr="00733F3A">
        <w:rPr>
          <w:sz w:val="8"/>
        </w:rPr>
        <w:t>TWh</w:t>
      </w:r>
      <w:proofErr w:type="spellEnd"/>
      <w:r w:rsidRPr="00733F3A">
        <w:rPr>
          <w:sz w:val="8"/>
        </w:rPr>
        <w:t xml:space="preserve"> annually. Solar energy contributes only 585 </w:t>
      </w:r>
      <w:proofErr w:type="spellStart"/>
      <w:r w:rsidRPr="00733F3A">
        <w:rPr>
          <w:sz w:val="8"/>
        </w:rPr>
        <w:t>TWh</w:t>
      </w:r>
      <w:proofErr w:type="spellEnd"/>
      <w:r w:rsidRPr="00733F3A">
        <w:rPr>
          <w:sz w:val="8"/>
        </w:rPr>
        <w:t xml:space="preserve">.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18"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4F085B">
        <w:rPr>
          <w:highlight w:val="cyan"/>
          <w:u w:val="single"/>
        </w:rPr>
        <w:t xml:space="preserve">solar energy is the </w:t>
      </w:r>
      <w:hyperlink r:id="rId19" w:tgtFrame="_blank" w:history="1">
        <w:r w:rsidRPr="004F085B">
          <w:rPr>
            <w:highlight w:val="cyan"/>
            <w:u w:val="single"/>
          </w:rPr>
          <w:t>safest source of energy</w:t>
        </w:r>
      </w:hyperlink>
      <w:r w:rsidRPr="004F085B">
        <w:rPr>
          <w:highlight w:val="cyan"/>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0"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4F085B">
        <w:rPr>
          <w:highlight w:val="cyan"/>
          <w:u w:val="single"/>
        </w:rPr>
        <w:t xml:space="preserve">solar power would generate </w:t>
      </w:r>
      <w:hyperlink r:id="rId21" w:tgtFrame="_blank" w:history="1">
        <w:r w:rsidRPr="004F085B">
          <w:rPr>
            <w:highlight w:val="cyan"/>
            <w:u w:val="single"/>
          </w:rPr>
          <w:t>0% greenhouse gas emissions</w:t>
        </w:r>
      </w:hyperlink>
      <w:r w:rsidRPr="004F085B">
        <w:rPr>
          <w:highlight w:val="cyan"/>
          <w:u w:val="single"/>
        </w:rPr>
        <w:t xml:space="preserve"> </w:t>
      </w:r>
      <w:r w:rsidRPr="004F085B">
        <w:rPr>
          <w:u w:val="single"/>
        </w:rPr>
        <w:t>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4F085B">
        <w:rPr>
          <w:highlight w:val="cyan"/>
          <w:u w:val="single"/>
        </w:rPr>
        <w:t xml:space="preserve">generates </w:t>
      </w:r>
      <w:r w:rsidRPr="00D34FE6">
        <w:rPr>
          <w:u w:val="single"/>
        </w:rPr>
        <w:t xml:space="preserve">almost </w:t>
      </w:r>
      <w:r w:rsidRPr="004F085B">
        <w:rPr>
          <w:highlight w:val="cyan"/>
          <w:u w:val="single"/>
        </w:rPr>
        <w:t xml:space="preserve">0% hazardous waste </w:t>
      </w:r>
      <w:r w:rsidRPr="004A16E3">
        <w:rPr>
          <w:u w:val="single"/>
        </w:rPr>
        <w:t>to our environment</w:t>
      </w:r>
      <w:r w:rsidRPr="004A16E3">
        <w:rPr>
          <w:b/>
          <w:bCs/>
          <w:u w:val="single"/>
        </w:rPr>
        <w:t xml:space="preserve"> </w:t>
      </w:r>
      <w:r w:rsidRPr="004A16E3">
        <w:rPr>
          <w:b/>
          <w:bCs/>
          <w:sz w:val="2"/>
          <w:szCs w:val="2"/>
          <w:u w:val="single"/>
        </w:rPr>
        <w:t>compared to nuclear power</w:t>
      </w:r>
      <w:r w:rsidRPr="004A16E3">
        <w:rPr>
          <w:sz w:val="2"/>
          <w:szCs w:val="2"/>
        </w:rPr>
        <w:t>. Why Are We Not There Yet? While space-based solar power is an innovative concept, we are not able to fully launch a system into space yet. Launching a space-based solar system is very expensive</w:t>
      </w:r>
      <w:r w:rsidRPr="004C7926">
        <w:rPr>
          <w:sz w:val="2"/>
          <w:szCs w:val="2"/>
        </w:rPr>
        <w:t xml:space="preser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22" w:tooltip="What Is the Installation Cost for Solar Panels?" w:history="1">
        <w:r w:rsidRPr="004C7926">
          <w:rPr>
            <w:rStyle w:val="Hyperlink"/>
            <w:sz w:val="2"/>
            <w:szCs w:val="2"/>
          </w:rPr>
          <w:t>installation cost of solar panels</w:t>
        </w:r>
      </w:hyperlink>
      <w:r w:rsidRPr="004C7926">
        <w:rPr>
          <w:sz w:val="2"/>
          <w:szCs w:val="2"/>
        </w:rPr>
        <w:t xml:space="preserve"> can be as low as £1.5 per watt. Other reasons for high costs include the overall high transport costs to space. This is because transporting all other materials that are needed to space would require many </w:t>
      </w:r>
      <w:proofErr w:type="gramStart"/>
      <w:r w:rsidRPr="004C7926">
        <w:rPr>
          <w:sz w:val="2"/>
          <w:szCs w:val="2"/>
        </w:rPr>
        <w:t>space</w:t>
      </w:r>
      <w:proofErr w:type="gramEnd"/>
      <w:r w:rsidRPr="004C7926">
        <w:rPr>
          <w:sz w:val="2"/>
          <w:szCs w:val="2"/>
        </w:rPr>
        <w:t xml:space="preserv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w:t>
      </w:r>
      <w:proofErr w:type="spellStart"/>
      <w:r w:rsidRPr="004C7926">
        <w:rPr>
          <w:sz w:val="2"/>
          <w:szCs w:val="2"/>
        </w:rPr>
        <w:t>metres</w:t>
      </w:r>
      <w:proofErr w:type="spellEnd"/>
      <w:r w:rsidRPr="004C7926">
        <w:rPr>
          <w:sz w:val="2"/>
          <w:szCs w:val="2"/>
        </w:rPr>
        <w:t xml:space="preserve"> away. This was a technological advancement towards bringing SBSP closer to reality. Japan also made space-based solar systems part of its future space exploration vision. Future Outlook for SBSP Fossil fuels </w:t>
      </w:r>
      <w:proofErr w:type="gramStart"/>
      <w:r w:rsidRPr="004C7926">
        <w:rPr>
          <w:sz w:val="2"/>
          <w:szCs w:val="2"/>
        </w:rPr>
        <w:t>are</w:t>
      </w:r>
      <w:proofErr w:type="gramEnd"/>
      <w:r w:rsidRPr="004C7926">
        <w:rPr>
          <w:sz w:val="2"/>
          <w:szCs w:val="2"/>
        </w:rPr>
        <w:t xml:space="preserve"> finite and can eventually run out. According to predictions, oil and natural gas could run out in 50 years and coal production in 115 years. With ongoing research and investments, there is a high possibility that space-based solar power is the viable </w:t>
      </w:r>
      <w:hyperlink r:id="rId23" w:tooltip="The Future for Solar Power in the UK" w:history="1">
        <w:r w:rsidRPr="004C7926">
          <w:rPr>
            <w:rStyle w:val="Hyperlink"/>
            <w:sz w:val="2"/>
            <w:szCs w:val="2"/>
          </w:rPr>
          <w:t>future of solar power</w:t>
        </w:r>
      </w:hyperlink>
      <w:r w:rsidRPr="004C7926">
        <w:rPr>
          <w:sz w:val="2"/>
          <w:szCs w:val="2"/>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5FDD30FF" w14:textId="3E0354CF" w:rsidR="00CC15DC" w:rsidRDefault="00CC15DC"/>
    <w:p w14:paraId="20D9504F" w14:textId="4BEAA8A3" w:rsidR="00DB785C" w:rsidRDefault="00DB785C"/>
    <w:p w14:paraId="04544910" w14:textId="5873053E" w:rsidR="00DB785C" w:rsidRDefault="00DB785C" w:rsidP="00CC686E">
      <w:pPr>
        <w:pStyle w:val="Heading2"/>
      </w:pPr>
      <w:r>
        <w:lastRenderedPageBreak/>
        <w:t xml:space="preserve">On the </w:t>
      </w:r>
      <w:proofErr w:type="spellStart"/>
      <w:r>
        <w:t>aff</w:t>
      </w:r>
      <w:proofErr w:type="spellEnd"/>
      <w:r>
        <w:t xml:space="preserve"> case:</w:t>
      </w:r>
    </w:p>
    <w:p w14:paraId="4F9D0FA9" w14:textId="6A359E41" w:rsidR="00DB785C" w:rsidRDefault="00DB785C" w:rsidP="00CC686E">
      <w:pPr>
        <w:pStyle w:val="Heading4"/>
      </w:pPr>
      <w:r>
        <w:t>On contention 1 about rocket pollution:</w:t>
      </w:r>
    </w:p>
    <w:p w14:paraId="2C19B32C" w14:textId="0A80E1A5" w:rsidR="00DB785C" w:rsidRDefault="00DB785C" w:rsidP="00DB785C">
      <w:pPr>
        <w:pStyle w:val="Heading4"/>
      </w:pPr>
      <w:r>
        <w:t>1] Private companies are innovating and have developed emission free fuel</w:t>
      </w:r>
    </w:p>
    <w:p w14:paraId="70FB61BE" w14:textId="77777777" w:rsidR="00DB785C" w:rsidRDefault="00DB785C" w:rsidP="00DB785C">
      <w:r w:rsidRPr="00E51F04">
        <w:rPr>
          <w:rStyle w:val="Style13ptBold"/>
        </w:rPr>
        <w:t>NSS</w:t>
      </w:r>
      <w:r>
        <w:rPr>
          <w:rStyle w:val="Style13ptBold"/>
        </w:rPr>
        <w:t xml:space="preserve"> 21</w:t>
      </w:r>
      <w:r w:rsidRPr="00E51F04">
        <w:t xml:space="preserve"> 7-23-2021 "Why Space Tourism?"</w:t>
      </w:r>
      <w:r>
        <w:t xml:space="preserve"> </w:t>
      </w:r>
      <w:hyperlink r:id="rId24" w:history="1">
        <w:r w:rsidRPr="00473E10">
          <w:rPr>
            <w:rStyle w:val="Hyperlink"/>
          </w:rPr>
          <w:t>https://space.nss.org/why-space-tourism/</w:t>
        </w:r>
      </w:hyperlink>
      <w:r>
        <w:t xml:space="preserve"> (National Space Society)//Elmer </w:t>
      </w:r>
    </w:p>
    <w:p w14:paraId="76E1B027" w14:textId="77777777" w:rsidR="00DB785C" w:rsidRPr="00A46017" w:rsidRDefault="00DB785C" w:rsidP="00DB785C">
      <w:pPr>
        <w:rPr>
          <w:sz w:val="16"/>
        </w:rPr>
      </w:pPr>
      <w:r w:rsidRPr="0063713E">
        <w:rPr>
          <w:rStyle w:val="Emphasis"/>
          <w:highlight w:val="green"/>
          <w:bdr w:val="single" w:sz="18" w:space="0" w:color="auto"/>
        </w:rPr>
        <w:t>Space</w:t>
      </w:r>
      <w:r w:rsidRPr="006F0FAC">
        <w:rPr>
          <w:rStyle w:val="Emphasis"/>
          <w:bdr w:val="single" w:sz="18" w:space="0" w:color="auto"/>
        </w:rPr>
        <w:t xml:space="preserve"> Tourism </w:t>
      </w:r>
      <w:r w:rsidRPr="0063713E">
        <w:rPr>
          <w:rStyle w:val="Emphasis"/>
          <w:highlight w:val="green"/>
          <w:bdr w:val="single" w:sz="18" w:space="0" w:color="auto"/>
        </w:rPr>
        <w:t>Will Not Be a Pollution Disaster</w:t>
      </w:r>
      <w:r w:rsidRPr="00C94177">
        <w:rPr>
          <w:sz w:val="16"/>
          <w:highlight w:val="green"/>
        </w:rPr>
        <w:t xml:space="preserve"> </w:t>
      </w:r>
      <w:r w:rsidRPr="00C94177">
        <w:rPr>
          <w:sz w:val="16"/>
        </w:rPr>
        <w:t xml:space="preserve">It is possible to accept all the benefits above, and still express concern about the potential that a </w:t>
      </w:r>
      <w:proofErr w:type="gramStart"/>
      <w:r w:rsidRPr="00C94177">
        <w:rPr>
          <w:sz w:val="16"/>
        </w:rPr>
        <w:t>really successful</w:t>
      </w:r>
      <w:proofErr w:type="gramEnd"/>
      <w:r w:rsidRPr="00C94177">
        <w:rPr>
          <w:sz w:val="16"/>
        </w:rPr>
        <w:t xml:space="preserve"> space tourism industry will pollute the air and contribute to global warming. Fortunately, </w:t>
      </w:r>
      <w:r w:rsidRPr="0063713E">
        <w:rPr>
          <w:rStyle w:val="Emphasis"/>
          <w:highlight w:val="green"/>
        </w:rPr>
        <w:t>Blue Origin’s New Shepard produces</w:t>
      </w:r>
      <w:r w:rsidRPr="00C94177">
        <w:rPr>
          <w:sz w:val="16"/>
          <w:highlight w:val="green"/>
        </w:rPr>
        <w:t xml:space="preserve"> </w:t>
      </w:r>
      <w:r w:rsidRPr="0063713E">
        <w:rPr>
          <w:rStyle w:val="Emphasis"/>
          <w:highlight w:val="green"/>
        </w:rPr>
        <w:t>only water as an exhaust</w:t>
      </w:r>
      <w:r w:rsidRPr="00C94177">
        <w:rPr>
          <w:sz w:val="16"/>
        </w:rPr>
        <w:t xml:space="preserve">, </w:t>
      </w:r>
      <w:r w:rsidRPr="0063713E">
        <w:rPr>
          <w:rStyle w:val="Emphasis"/>
          <w:highlight w:val="green"/>
        </w:rPr>
        <w:t>so</w:t>
      </w:r>
      <w:r w:rsidRPr="00C94177">
        <w:rPr>
          <w:sz w:val="16"/>
          <w:highlight w:val="green"/>
        </w:rPr>
        <w:t xml:space="preserve"> </w:t>
      </w:r>
      <w:r w:rsidRPr="0063713E">
        <w:rPr>
          <w:rStyle w:val="Emphasis"/>
          <w:highlight w:val="green"/>
        </w:rPr>
        <w:t>neither</w:t>
      </w:r>
      <w:r w:rsidRPr="00C94177">
        <w:rPr>
          <w:sz w:val="16"/>
          <w:highlight w:val="green"/>
        </w:rPr>
        <w:t xml:space="preserve"> </w:t>
      </w:r>
      <w:r w:rsidRPr="0063713E">
        <w:rPr>
          <w:rStyle w:val="Emphasis"/>
          <w:highlight w:val="green"/>
        </w:rPr>
        <w:t>is going to be an issue even if there are 1,000s of flights</w:t>
      </w:r>
      <w:r w:rsidRPr="00C94177">
        <w:rPr>
          <w:sz w:val="16"/>
          <w:highlight w:val="green"/>
        </w:rPr>
        <w:t xml:space="preserve"> </w:t>
      </w:r>
      <w:r w:rsidRPr="00C94177">
        <w:rPr>
          <w:sz w:val="16"/>
        </w:rPr>
        <w:t xml:space="preserve">per year. Some have claimed that space tourism will be more polluting per passenger mile since there are fewer passengers per vehicle at the current time, but (a) </w:t>
      </w:r>
      <w:r w:rsidRPr="0063713E">
        <w:rPr>
          <w:u w:val="single"/>
        </w:rPr>
        <w:t xml:space="preserve">New Shepard has </w:t>
      </w:r>
      <w:r w:rsidRPr="0063713E">
        <w:rPr>
          <w:rStyle w:val="Emphasis"/>
          <w:highlight w:val="green"/>
        </w:rPr>
        <w:t>zero carbon/zero pollution</w:t>
      </w:r>
      <w:r w:rsidRPr="0063713E">
        <w:rPr>
          <w:u w:val="single"/>
        </w:rPr>
        <w:t xml:space="preserve">, and (b) over time </w:t>
      </w:r>
      <w:r w:rsidRPr="0063713E">
        <w:rPr>
          <w:rStyle w:val="Emphasis"/>
          <w:highlight w:val="green"/>
        </w:rPr>
        <w:t>space tourism vehicles will grow in capacity</w:t>
      </w:r>
      <w:r w:rsidRPr="0063713E">
        <w:rPr>
          <w:u w:val="single"/>
        </w:rPr>
        <w:t xml:space="preserve">, just like airliners did. The </w:t>
      </w:r>
      <w:r w:rsidRPr="0063713E">
        <w:rPr>
          <w:rStyle w:val="Emphasis"/>
          <w:highlight w:val="green"/>
        </w:rPr>
        <w:t xml:space="preserve">Virgin </w:t>
      </w:r>
      <w:r w:rsidRPr="00D32B67">
        <w:rPr>
          <w:rStyle w:val="Emphasis"/>
          <w:highlight w:val="green"/>
        </w:rPr>
        <w:t>Galactic engine</w:t>
      </w:r>
      <w:r w:rsidRPr="00D32B67">
        <w:rPr>
          <w:highlight w:val="green"/>
          <w:u w:val="single"/>
        </w:rPr>
        <w:t xml:space="preserve"> is</w:t>
      </w:r>
      <w:r w:rsidRPr="0063713E">
        <w:rPr>
          <w:u w:val="single"/>
        </w:rPr>
        <w:t xml:space="preserve"> more </w:t>
      </w:r>
      <w:proofErr w:type="gramStart"/>
      <w:r w:rsidRPr="0063713E">
        <w:rPr>
          <w:u w:val="single"/>
        </w:rPr>
        <w:t>problematic, but</w:t>
      </w:r>
      <w:proofErr w:type="gramEnd"/>
      <w:r w:rsidRPr="0063713E">
        <w:rPr>
          <w:u w:val="single"/>
        </w:rPr>
        <w:t xml:space="preserve"> will most likely be </w:t>
      </w:r>
      <w:r w:rsidRPr="0063713E">
        <w:rPr>
          <w:rStyle w:val="Emphasis"/>
          <w:highlight w:val="green"/>
        </w:rPr>
        <w:t>replaced</w:t>
      </w:r>
      <w:r w:rsidRPr="0063713E">
        <w:rPr>
          <w:highlight w:val="green"/>
          <w:u w:val="single"/>
        </w:rPr>
        <w:t xml:space="preserve"> </w:t>
      </w:r>
      <w:r w:rsidRPr="00D32B67">
        <w:rPr>
          <w:rStyle w:val="Emphasis"/>
          <w:highlight w:val="green"/>
        </w:rPr>
        <w:t>by</w:t>
      </w:r>
      <w:r w:rsidRPr="00D32B67">
        <w:rPr>
          <w:highlight w:val="green"/>
          <w:u w:val="single"/>
        </w:rPr>
        <w:t xml:space="preserve"> a </w:t>
      </w:r>
      <w:r w:rsidRPr="00D32B67">
        <w:rPr>
          <w:rStyle w:val="Emphasis"/>
          <w:highlight w:val="green"/>
        </w:rPr>
        <w:t xml:space="preserve">more sustainable </w:t>
      </w:r>
      <w:r w:rsidRPr="0063713E">
        <w:rPr>
          <w:rStyle w:val="Emphasis"/>
          <w:highlight w:val="green"/>
        </w:rPr>
        <w:t>engine</w:t>
      </w:r>
      <w:r w:rsidRPr="0063713E">
        <w:rPr>
          <w:highlight w:val="green"/>
          <w:u w:val="single"/>
        </w:rPr>
        <w:t xml:space="preserve"> </w:t>
      </w:r>
      <w:r w:rsidRPr="0063713E">
        <w:rPr>
          <w:u w:val="single"/>
        </w:rPr>
        <w:t xml:space="preserve">before flight volumes become large. Some might be more worried about </w:t>
      </w:r>
      <w:r w:rsidRPr="0063713E">
        <w:rPr>
          <w:rStyle w:val="Emphasis"/>
          <w:highlight w:val="green"/>
        </w:rPr>
        <w:t>SpaceX’s</w:t>
      </w:r>
      <w:r w:rsidRPr="0063713E">
        <w:rPr>
          <w:highlight w:val="green"/>
          <w:u w:val="single"/>
        </w:rPr>
        <w:t xml:space="preserve"> </w:t>
      </w:r>
      <w:proofErr w:type="spellStart"/>
      <w:r w:rsidRPr="0063713E">
        <w:rPr>
          <w:u w:val="single"/>
        </w:rPr>
        <w:t>StarShip</w:t>
      </w:r>
      <w:proofErr w:type="spellEnd"/>
      <w:r w:rsidRPr="0063713E">
        <w:rPr>
          <w:u w:val="single"/>
        </w:rPr>
        <w:t>/</w:t>
      </w:r>
      <w:proofErr w:type="spellStart"/>
      <w:r w:rsidRPr="0063713E">
        <w:rPr>
          <w:u w:val="single"/>
        </w:rPr>
        <w:t>SuperHeavy</w:t>
      </w:r>
      <w:proofErr w:type="spellEnd"/>
      <w:r w:rsidRPr="0063713E">
        <w:rPr>
          <w:u w:val="single"/>
        </w:rPr>
        <w:t xml:space="preserve"> driving global warming when used for point-to-point travel on the Earth, and for space tourism. Elon Musk has declared his intention to produce the </w:t>
      </w:r>
      <w:r w:rsidRPr="00D32B67">
        <w:rPr>
          <w:rStyle w:val="Emphasis"/>
        </w:rPr>
        <w:t>methane fuel</w:t>
      </w:r>
      <w:r w:rsidRPr="00D32B67">
        <w:rPr>
          <w:u w:val="single"/>
        </w:rPr>
        <w:t xml:space="preserve"> </w:t>
      </w:r>
      <w:r w:rsidRPr="0063713E">
        <w:rPr>
          <w:u w:val="single"/>
        </w:rPr>
        <w:t xml:space="preserve">it uses directly from the atmosphere using solar power, assuring that the </w:t>
      </w:r>
      <w:r w:rsidRPr="0063713E">
        <w:rPr>
          <w:rStyle w:val="Emphasis"/>
          <w:highlight w:val="green"/>
        </w:rPr>
        <w:t>f</w:t>
      </w:r>
      <w:r w:rsidRPr="00D32B67">
        <w:rPr>
          <w:rStyle w:val="Emphasis"/>
          <w:highlight w:val="green"/>
        </w:rPr>
        <w:t>uel</w:t>
      </w:r>
      <w:r w:rsidRPr="00D32B67">
        <w:rPr>
          <w:rStyle w:val="Emphasis"/>
        </w:rPr>
        <w:t xml:space="preserve"> cycle </w:t>
      </w:r>
      <w:r w:rsidRPr="0063713E">
        <w:rPr>
          <w:rStyle w:val="Emphasis"/>
          <w:highlight w:val="green"/>
          <w:bdr w:val="single" w:sz="18" w:space="0" w:color="auto"/>
        </w:rPr>
        <w:t xml:space="preserve">is </w:t>
      </w:r>
      <w:proofErr w:type="gramStart"/>
      <w:r w:rsidRPr="0063713E">
        <w:rPr>
          <w:rStyle w:val="Emphasis"/>
          <w:highlight w:val="green"/>
          <w:bdr w:val="single" w:sz="18" w:space="0" w:color="auto"/>
        </w:rPr>
        <w:t>carbon-neutral</w:t>
      </w:r>
      <w:proofErr w:type="gramEnd"/>
      <w:r w:rsidRPr="00C94177">
        <w:rPr>
          <w:sz w:val="16"/>
        </w:rPr>
        <w:t xml:space="preserve">. In terms of air pollution, </w:t>
      </w:r>
      <w:proofErr w:type="spellStart"/>
      <w:r w:rsidRPr="00C94177">
        <w:rPr>
          <w:rStyle w:val="Emphasis"/>
          <w:highlight w:val="green"/>
        </w:rPr>
        <w:t>StarShip</w:t>
      </w:r>
      <w:proofErr w:type="spellEnd"/>
      <w:r w:rsidRPr="00C94177">
        <w:rPr>
          <w:sz w:val="16"/>
          <w:highlight w:val="green"/>
        </w:rPr>
        <w:t xml:space="preserve"> </w:t>
      </w:r>
      <w:r w:rsidRPr="00C94177">
        <w:rPr>
          <w:sz w:val="16"/>
        </w:rPr>
        <w:t xml:space="preserve">in a point-to-point mode </w:t>
      </w:r>
      <w:r w:rsidRPr="00C94177">
        <w:rPr>
          <w:rStyle w:val="Emphasis"/>
          <w:highlight w:val="green"/>
        </w:rPr>
        <w:t>will</w:t>
      </w:r>
      <w:r w:rsidRPr="00C94177">
        <w:rPr>
          <w:sz w:val="16"/>
          <w:highlight w:val="green"/>
        </w:rPr>
        <w:t xml:space="preserve"> </w:t>
      </w:r>
      <w:r w:rsidRPr="00C94177">
        <w:rPr>
          <w:sz w:val="16"/>
        </w:rPr>
        <w:t xml:space="preserve">to a large degree </w:t>
      </w:r>
      <w:r w:rsidRPr="00C94177">
        <w:rPr>
          <w:rStyle w:val="Emphasis"/>
          <w:highlight w:val="green"/>
        </w:rPr>
        <w:t>replace</w:t>
      </w:r>
      <w:r w:rsidRPr="00C94177">
        <w:rPr>
          <w:sz w:val="16"/>
          <w:highlight w:val="green"/>
        </w:rPr>
        <w:t xml:space="preserve"> </w:t>
      </w:r>
      <w:r w:rsidRPr="00C94177">
        <w:rPr>
          <w:rStyle w:val="Emphasis"/>
          <w:highlight w:val="green"/>
        </w:rPr>
        <w:t>airplanes</w:t>
      </w:r>
      <w:r w:rsidRPr="00C94177">
        <w:rPr>
          <w:sz w:val="16"/>
          <w:highlight w:val="green"/>
        </w:rPr>
        <w:t xml:space="preserve"> </w:t>
      </w:r>
      <w:r w:rsidRPr="00C94177">
        <w:rPr>
          <w:sz w:val="16"/>
        </w:rPr>
        <w:t xml:space="preserve">currently flying </w:t>
      </w:r>
      <w:r w:rsidRPr="00C94177">
        <w:rPr>
          <w:rStyle w:val="Emphasis"/>
          <w:highlight w:val="green"/>
        </w:rPr>
        <w:t>while using cleaner burning methane,</w:t>
      </w:r>
      <w:r w:rsidRPr="00C94177">
        <w:rPr>
          <w:sz w:val="16"/>
          <w:highlight w:val="green"/>
        </w:rPr>
        <w:t xml:space="preserve"> </w:t>
      </w:r>
      <w:r w:rsidRPr="00C94177">
        <w:rPr>
          <w:sz w:val="16"/>
        </w:rPr>
        <w:t xml:space="preserve">potentially </w:t>
      </w:r>
      <w:r w:rsidRPr="00C94177">
        <w:rPr>
          <w:rStyle w:val="Emphasis"/>
          <w:highlight w:val="green"/>
          <w:bdr w:val="single" w:sz="18" w:space="0" w:color="auto"/>
        </w:rPr>
        <w:t>resulting in less pollution</w:t>
      </w:r>
      <w:r w:rsidRPr="00C94177">
        <w:rPr>
          <w:sz w:val="16"/>
          <w:highlight w:val="green"/>
        </w:rPr>
        <w:t xml:space="preserve"> </w:t>
      </w:r>
      <w:r w:rsidRPr="00C94177">
        <w:rPr>
          <w:sz w:val="16"/>
        </w:rPr>
        <w:t>than is the case currently. In any case, trips to space will likely always remain a minor part of point-to-point travel on the Earth. Currently, in the U.S. alone, there are about 5,700 passenger flights PER DAY. Even if we are simultaneously supporting dozens of orbital hotels, building a city on Mars, and constructing a network of space solar power satellites, we will be hard pressed to generate more than a tiny fraction of that traffic level.</w:t>
      </w:r>
    </w:p>
    <w:p w14:paraId="4B2FCB5E" w14:textId="117E20EB" w:rsidR="00DB785C" w:rsidRDefault="006F0FAC" w:rsidP="00DB785C">
      <w:pPr>
        <w:pStyle w:val="Heading4"/>
      </w:pPr>
      <w:r>
        <w:t xml:space="preserve">2] </w:t>
      </w:r>
      <w:r w:rsidR="00DB785C">
        <w:t>T</w:t>
      </w:r>
      <w:r>
        <w:t>heir author is exaggerating</w:t>
      </w:r>
      <w:r w:rsidR="00DB785C">
        <w:t xml:space="preserve">. Rockets contribute </w:t>
      </w:r>
      <w:r w:rsidR="00DB785C" w:rsidRPr="00FA6CA3">
        <w:t>0.0000059 percent</w:t>
      </w:r>
      <w:r w:rsidR="00DB785C">
        <w:t xml:space="preserve"> to global emissions </w:t>
      </w:r>
    </w:p>
    <w:p w14:paraId="0399B117" w14:textId="77777777" w:rsidR="00DB785C" w:rsidRPr="00FA6CA3" w:rsidRDefault="00DB785C" w:rsidP="00DB785C">
      <w:r w:rsidRPr="003B6376">
        <w:rPr>
          <w:rStyle w:val="Style13ptBold"/>
        </w:rPr>
        <w:t>Brown 21</w:t>
      </w:r>
      <w:r w:rsidRPr="00FA6CA3">
        <w:t xml:space="preserve"> — (Mike Brown,</w:t>
      </w:r>
      <w:r>
        <w:t xml:space="preserve"> </w:t>
      </w:r>
      <w:r w:rsidRPr="003B6376">
        <w:t xml:space="preserve">Mike Brown is a London-based journalist who covers innovation at Inverse. He is the author of Musk Reads, a regular newsletter that focuses on electric cars, space exploration, clean energy, and everything in-between. Mike holds a BA in English from Queen Mary, University of London, and an MS in journalism from Columbia Journalism School. His work has featured in </w:t>
      </w:r>
      <w:proofErr w:type="spellStart"/>
      <w:r w:rsidRPr="003B6376">
        <w:t>CityMetric</w:t>
      </w:r>
      <w:proofErr w:type="spellEnd"/>
      <w:r w:rsidRPr="003B6376">
        <w:t>, International Business Times, Neowin.net, Building Magazine, and more. He has also made guest appearances on CBC Radio, Cheddar, Good Day New York, Trailblazers, and more</w:t>
      </w:r>
      <w:proofErr w:type="gramStart"/>
      <w:r w:rsidRPr="003B6376">
        <w:t>.</w:t>
      </w:r>
      <w:r w:rsidRPr="00FA6CA3">
        <w:t xml:space="preserve"> ,</w:t>
      </w:r>
      <w:proofErr w:type="gramEnd"/>
      <w:r w:rsidRPr="00FA6CA3">
        <w:t xml:space="preserve"> “Are space rockets bad for the Earth? Why the question ignores an important </w:t>
      </w:r>
      <w:proofErr w:type="gramStart"/>
      <w:r w:rsidRPr="00FA6CA3">
        <w:t>truth“</w:t>
      </w:r>
      <w:proofErr w:type="gramEnd"/>
      <w:r w:rsidRPr="00FA6CA3">
        <w:t>, Inverse, 11-23-2021, Available Online at https://www.inverse.com/innovation/are-rockets-environmentally-friendly, accessed 1-15-2022, HKR-AR)</w:t>
      </w:r>
    </w:p>
    <w:p w14:paraId="3A2B6DF6" w14:textId="77777777" w:rsidR="00DB785C" w:rsidRPr="005A433D" w:rsidRDefault="00DB785C" w:rsidP="00DB785C">
      <w:pPr>
        <w:rPr>
          <w:u w:val="single"/>
        </w:rPr>
      </w:pPr>
      <w:r w:rsidRPr="005A433D">
        <w:rPr>
          <w:u w:val="single"/>
        </w:rPr>
        <w:t xml:space="preserve">Current </w:t>
      </w:r>
      <w:r w:rsidRPr="005A433D">
        <w:rPr>
          <w:highlight w:val="cyan"/>
          <w:u w:val="single"/>
        </w:rPr>
        <w:t xml:space="preserve">rocket </w:t>
      </w:r>
      <w:r w:rsidRPr="002E39EB">
        <w:rPr>
          <w:highlight w:val="cyan"/>
          <w:u w:val="single"/>
        </w:rPr>
        <w:t>launches have a negligible effect on total carbon emissions</w:t>
      </w:r>
      <w:r w:rsidRPr="005A433D">
        <w:rPr>
          <w:u w:val="single"/>
        </w:rPr>
        <w:t xml:space="preserve"> — </w:t>
      </w:r>
      <w:r w:rsidRPr="005A433D">
        <w:rPr>
          <w:highlight w:val="cyan"/>
          <w:u w:val="single"/>
        </w:rPr>
        <w:t>Everyday Astronaut found</w:t>
      </w:r>
      <w:r w:rsidRPr="005A433D">
        <w:rPr>
          <w:u w:val="single"/>
        </w:rPr>
        <w:t xml:space="preserve"> they </w:t>
      </w:r>
      <w:r w:rsidRPr="005A433D">
        <w:rPr>
          <w:highlight w:val="cyan"/>
          <w:u w:val="single"/>
        </w:rPr>
        <w:t>accounted for 0.0000059 percent of global carbon emissions</w:t>
      </w:r>
      <w:r w:rsidRPr="005A433D">
        <w:rPr>
          <w:u w:val="single"/>
        </w:rPr>
        <w:t xml:space="preserve"> in 2018, while the </w:t>
      </w:r>
      <w:r w:rsidRPr="002E39EB">
        <w:rPr>
          <w:u w:val="single"/>
        </w:rPr>
        <w:t>airline industry produced 2.4 percent</w:t>
      </w:r>
      <w:r w:rsidRPr="005A433D">
        <w:rPr>
          <w:u w:val="single"/>
        </w:rPr>
        <w:t xml:space="preserve"> the same year.</w:t>
      </w:r>
    </w:p>
    <w:p w14:paraId="2F264F75" w14:textId="77777777" w:rsidR="00DB785C" w:rsidRPr="005A433D" w:rsidRDefault="00DB785C" w:rsidP="00DB785C">
      <w:pPr>
        <w:rPr>
          <w:sz w:val="16"/>
          <w:szCs w:val="16"/>
        </w:rPr>
      </w:pPr>
      <w:r w:rsidRPr="005A433D">
        <w:rPr>
          <w:sz w:val="16"/>
          <w:szCs w:val="16"/>
        </w:rPr>
        <w:t>But the long-term effect is less clear, especially as companies like SpaceX move from hosting 26 launches in a year to 1,000 launches per rocket in a year.</w:t>
      </w:r>
    </w:p>
    <w:p w14:paraId="6BC31437" w14:textId="2EC19FE7" w:rsidR="00DB785C" w:rsidRDefault="00DB785C" w:rsidP="00DB785C">
      <w:pPr>
        <w:rPr>
          <w:sz w:val="16"/>
        </w:rPr>
      </w:pPr>
      <w:r w:rsidRPr="005A433D">
        <w:rPr>
          <w:u w:val="single"/>
        </w:rPr>
        <w:lastRenderedPageBreak/>
        <w:t xml:space="preserve">“I think </w:t>
      </w:r>
      <w:r w:rsidRPr="002E39EB">
        <w:rPr>
          <w:u w:val="single"/>
        </w:rPr>
        <w:t>we can guess</w:t>
      </w:r>
      <w:r w:rsidRPr="005A433D">
        <w:rPr>
          <w:u w:val="single"/>
        </w:rPr>
        <w:t xml:space="preserve"> that </w:t>
      </w:r>
      <w:r w:rsidRPr="005A433D">
        <w:rPr>
          <w:highlight w:val="cyan"/>
          <w:u w:val="single"/>
        </w:rPr>
        <w:t xml:space="preserve">rockets won't be a huge </w:t>
      </w:r>
      <w:r w:rsidRPr="002E39EB">
        <w:rPr>
          <w:highlight w:val="cyan"/>
          <w:u w:val="single"/>
        </w:rPr>
        <w:t>impact on the environment</w:t>
      </w:r>
      <w:r w:rsidRPr="005A433D">
        <w:rPr>
          <w:u w:val="single"/>
        </w:rPr>
        <w:t xml:space="preserve">, and they probably </w:t>
      </w:r>
      <w:r w:rsidRPr="005A433D">
        <w:rPr>
          <w:highlight w:val="cyan"/>
          <w:u w:val="single"/>
        </w:rPr>
        <w:t xml:space="preserve">won't stand out </w:t>
      </w:r>
      <w:r w:rsidRPr="002E39EB">
        <w:rPr>
          <w:highlight w:val="cyan"/>
          <w:u w:val="single"/>
        </w:rPr>
        <w:t>as a</w:t>
      </w:r>
      <w:r w:rsidRPr="002E39EB">
        <w:rPr>
          <w:u w:val="single"/>
        </w:rPr>
        <w:t xml:space="preserve"> sole </w:t>
      </w:r>
      <w:r w:rsidRPr="005A433D">
        <w:rPr>
          <w:highlight w:val="cyan"/>
          <w:u w:val="single"/>
        </w:rPr>
        <w:t>source of new problems</w:t>
      </w:r>
      <w:r w:rsidRPr="005A433D">
        <w:rPr>
          <w:u w:val="single"/>
        </w:rPr>
        <w:t xml:space="preserve">,” </w:t>
      </w:r>
      <w:r w:rsidRPr="005A433D">
        <w:rPr>
          <w:sz w:val="16"/>
        </w:rPr>
        <w:t>Darin Toohey, professor at the University of Colorado Boulder’s Atmospheric and Ocean Sciences, tells Inverse. “But they will add to the growing list of activities that have negative impacts on the environment.”</w:t>
      </w:r>
    </w:p>
    <w:p w14:paraId="78A02307" w14:textId="20D82385" w:rsidR="006F0FAC" w:rsidRPr="000C0879" w:rsidRDefault="006F0FAC" w:rsidP="006F0FAC">
      <w:pPr>
        <w:rPr>
          <w:b/>
          <w:bCs/>
          <w:sz w:val="26"/>
          <w:szCs w:val="26"/>
        </w:rPr>
      </w:pPr>
      <w:r w:rsidRPr="000C0879">
        <w:rPr>
          <w:b/>
          <w:bCs/>
          <w:sz w:val="26"/>
          <w:szCs w:val="26"/>
        </w:rPr>
        <w:t xml:space="preserve">3. </w:t>
      </w:r>
      <w:r w:rsidRPr="000C0879">
        <w:rPr>
          <w:b/>
          <w:bCs/>
          <w:sz w:val="26"/>
          <w:szCs w:val="26"/>
        </w:rPr>
        <w:t xml:space="preserve">There are a million different causes for global warming. They don’t have any evidence saying that launch emissions uniquely cause global warming or enough environmental damage to warrant full attention, so even if we ended all the launches, nothing would actually </w:t>
      </w:r>
      <w:proofErr w:type="gramStart"/>
      <w:r w:rsidRPr="000C0879">
        <w:rPr>
          <w:b/>
          <w:bCs/>
          <w:sz w:val="26"/>
          <w:szCs w:val="26"/>
        </w:rPr>
        <w:t>change</w:t>
      </w:r>
      <w:proofErr w:type="gramEnd"/>
      <w:r w:rsidRPr="000C0879">
        <w:rPr>
          <w:b/>
          <w:bCs/>
          <w:sz w:val="26"/>
          <w:szCs w:val="26"/>
        </w:rPr>
        <w:t xml:space="preserve"> and climate change would still happen</w:t>
      </w:r>
    </w:p>
    <w:p w14:paraId="1ED75BF1" w14:textId="7B193902" w:rsidR="006F0FAC" w:rsidRPr="000C0879" w:rsidRDefault="006F0FAC" w:rsidP="006F0FAC">
      <w:pPr>
        <w:rPr>
          <w:b/>
          <w:bCs/>
          <w:sz w:val="26"/>
          <w:szCs w:val="26"/>
        </w:rPr>
      </w:pPr>
      <w:r w:rsidRPr="000C0879">
        <w:rPr>
          <w:b/>
          <w:bCs/>
          <w:sz w:val="26"/>
          <w:szCs w:val="26"/>
        </w:rPr>
        <w:t xml:space="preserve">4. Their </w:t>
      </w:r>
      <w:proofErr w:type="spellStart"/>
      <w:r w:rsidRPr="000C0879">
        <w:rPr>
          <w:b/>
          <w:bCs/>
          <w:sz w:val="26"/>
          <w:szCs w:val="26"/>
        </w:rPr>
        <w:t>Miraux</w:t>
      </w:r>
      <w:proofErr w:type="spellEnd"/>
      <w:r w:rsidRPr="000C0879">
        <w:rPr>
          <w:b/>
          <w:bCs/>
          <w:sz w:val="26"/>
          <w:szCs w:val="26"/>
        </w:rPr>
        <w:t xml:space="preserve"> 21 evidence says that ozone would decrease by at most 6% </w:t>
      </w:r>
      <w:r w:rsidR="00BD3E21">
        <w:rPr>
          <w:b/>
          <w:bCs/>
          <w:sz w:val="26"/>
          <w:szCs w:val="26"/>
        </w:rPr>
        <w:t xml:space="preserve">and </w:t>
      </w:r>
      <w:proofErr w:type="spellStart"/>
      <w:r w:rsidR="00BD3E21">
        <w:rPr>
          <w:b/>
          <w:bCs/>
          <w:sz w:val="26"/>
          <w:szCs w:val="26"/>
        </w:rPr>
        <w:t>Letzing</w:t>
      </w:r>
      <w:proofErr w:type="spellEnd"/>
      <w:r w:rsidR="00BD3E21">
        <w:rPr>
          <w:b/>
          <w:bCs/>
          <w:sz w:val="26"/>
          <w:szCs w:val="26"/>
        </w:rPr>
        <w:t xml:space="preserve"> 21 says ice could shrink by 5% if we shot 1,000 rockets</w:t>
      </w:r>
      <w:r w:rsidRPr="000C0879">
        <w:rPr>
          <w:b/>
          <w:bCs/>
          <w:sz w:val="26"/>
          <w:szCs w:val="26"/>
        </w:rPr>
        <w:t xml:space="preserve">. First, there’s no indication we would be shooting that many. Second, at most 6% is vague, and it’s not clear whether that is even alarming. And third, they never gave any evidence at all as to how ozone depletion </w:t>
      </w:r>
      <w:r w:rsidR="00BD3E21">
        <w:rPr>
          <w:b/>
          <w:bCs/>
          <w:sz w:val="26"/>
          <w:szCs w:val="26"/>
        </w:rPr>
        <w:t>or ice depletion are</w:t>
      </w:r>
      <w:r w:rsidRPr="000C0879">
        <w:rPr>
          <w:b/>
          <w:bCs/>
          <w:sz w:val="26"/>
          <w:szCs w:val="26"/>
        </w:rPr>
        <w:t xml:space="preserve"> uniquely bad for global warming</w:t>
      </w:r>
      <w:r w:rsidR="00BD3E21">
        <w:rPr>
          <w:b/>
          <w:bCs/>
          <w:sz w:val="26"/>
          <w:szCs w:val="26"/>
        </w:rPr>
        <w:t xml:space="preserve"> that they’re a priority</w:t>
      </w:r>
      <w:r w:rsidRPr="000C0879">
        <w:rPr>
          <w:b/>
          <w:bCs/>
          <w:sz w:val="26"/>
          <w:szCs w:val="26"/>
        </w:rPr>
        <w:t xml:space="preserve">. </w:t>
      </w:r>
    </w:p>
    <w:p w14:paraId="252E6AB6" w14:textId="00C09D04" w:rsidR="00BD3E21" w:rsidRDefault="000C0879" w:rsidP="00DB785C">
      <w:pPr>
        <w:rPr>
          <w:b/>
          <w:bCs/>
          <w:sz w:val="26"/>
          <w:szCs w:val="26"/>
        </w:rPr>
      </w:pPr>
      <w:r w:rsidRPr="000C0879">
        <w:rPr>
          <w:b/>
          <w:bCs/>
          <w:sz w:val="26"/>
          <w:szCs w:val="26"/>
        </w:rPr>
        <w:t xml:space="preserve">5. We turn their entire impact: Because the neg solves climate change by </w:t>
      </w:r>
      <w:r>
        <w:rPr>
          <w:b/>
          <w:bCs/>
          <w:sz w:val="26"/>
          <w:szCs w:val="26"/>
        </w:rPr>
        <w:t xml:space="preserve">ending mining on Earth, providing the necessary metals, and renewable energy, we’re the ones that </w:t>
      </w:r>
      <w:proofErr w:type="gramStart"/>
      <w:r>
        <w:rPr>
          <w:b/>
          <w:bCs/>
          <w:sz w:val="26"/>
          <w:szCs w:val="26"/>
        </w:rPr>
        <w:t>actually solve</w:t>
      </w:r>
      <w:proofErr w:type="gramEnd"/>
      <w:r>
        <w:rPr>
          <w:b/>
          <w:bCs/>
          <w:sz w:val="26"/>
          <w:szCs w:val="26"/>
        </w:rPr>
        <w:t xml:space="preserve"> climate change and prevent the structural violence that it causes. </w:t>
      </w:r>
    </w:p>
    <w:p w14:paraId="29896465" w14:textId="09BF44AA" w:rsidR="000C0879" w:rsidRDefault="00BD3E21" w:rsidP="00BD3E21">
      <w:pPr>
        <w:pStyle w:val="Heading2"/>
      </w:pPr>
      <w:r>
        <w:lastRenderedPageBreak/>
        <w:t>AT: Debris</w:t>
      </w:r>
    </w:p>
    <w:p w14:paraId="513DBAF9" w14:textId="77777777" w:rsidR="00BD3E21" w:rsidRPr="008A63F0" w:rsidRDefault="00BD3E21" w:rsidP="00BD3E21">
      <w:pPr>
        <w:pStyle w:val="Heading4"/>
        <w:rPr>
          <w:rFonts w:asciiTheme="minorHAnsi" w:hAnsiTheme="minorHAnsi" w:cstheme="minorHAnsi"/>
        </w:rPr>
      </w:pPr>
      <w:r w:rsidRPr="008A63F0">
        <w:rPr>
          <w:rFonts w:asciiTheme="minorHAnsi" w:hAnsiTheme="minorHAnsi" w:cstheme="minorHAnsi"/>
        </w:rPr>
        <w:t xml:space="preserve">1] Collision risk is </w:t>
      </w:r>
      <w:r w:rsidRPr="008A63F0">
        <w:rPr>
          <w:rFonts w:asciiTheme="minorHAnsi" w:hAnsiTheme="minorHAnsi" w:cstheme="minorHAnsi"/>
          <w:u w:val="single"/>
        </w:rPr>
        <w:t>infinitesimally small</w:t>
      </w:r>
    </w:p>
    <w:p w14:paraId="483AC55D" w14:textId="77777777" w:rsidR="00BD3E21" w:rsidRPr="008A63F0" w:rsidRDefault="00BD3E21" w:rsidP="00BD3E21">
      <w:pPr>
        <w:rPr>
          <w:rFonts w:asciiTheme="minorHAnsi" w:hAnsiTheme="minorHAnsi" w:cstheme="minorHAnsi"/>
        </w:rPr>
      </w:pPr>
      <w:proofErr w:type="spellStart"/>
      <w:r w:rsidRPr="008A63F0">
        <w:rPr>
          <w:rStyle w:val="Style13ptBold"/>
          <w:rFonts w:asciiTheme="minorHAnsi" w:hAnsiTheme="minorHAnsi" w:cstheme="minorHAnsi"/>
        </w:rPr>
        <w:t>Fange</w:t>
      </w:r>
      <w:proofErr w:type="spellEnd"/>
      <w:r w:rsidRPr="008A63F0">
        <w:rPr>
          <w:rStyle w:val="Style13ptBold"/>
          <w:rFonts w:asciiTheme="minorHAnsi" w:hAnsiTheme="minorHAnsi" w:cstheme="minorHAnsi"/>
        </w:rPr>
        <w:t xml:space="preserve"> 17</w:t>
      </w:r>
      <w:r w:rsidRPr="008A63F0">
        <w:rPr>
          <w:rFonts w:asciiTheme="minorHAnsi" w:hAnsiTheme="minorHAnsi" w:cstheme="minorHAnsi"/>
        </w:rPr>
        <w:t xml:space="preserve"> Daniel Von </w:t>
      </w:r>
      <w:proofErr w:type="spellStart"/>
      <w:r w:rsidRPr="008A63F0">
        <w:rPr>
          <w:rFonts w:asciiTheme="minorHAnsi" w:hAnsiTheme="minorHAnsi" w:cstheme="minorHAnsi"/>
        </w:rPr>
        <w:t>Fange</w:t>
      </w:r>
      <w:proofErr w:type="spellEnd"/>
      <w:r w:rsidRPr="008A63F0">
        <w:rPr>
          <w:rFonts w:asciiTheme="minorHAnsi" w:hAnsiTheme="minorHAnsi" w:cstheme="minorHAnsi"/>
        </w:rPr>
        <w:t xml:space="preserve"> 17, Web Application Engineer, Founder and Owner of </w:t>
      </w:r>
      <w:proofErr w:type="spellStart"/>
      <w:r w:rsidRPr="008A63F0">
        <w:rPr>
          <w:rFonts w:asciiTheme="minorHAnsi" w:hAnsiTheme="minorHAnsi" w:cstheme="minorHAnsi"/>
        </w:rPr>
        <w:t>LeanCoder</w:t>
      </w:r>
      <w:proofErr w:type="spellEnd"/>
      <w:r w:rsidRPr="008A63F0">
        <w:rPr>
          <w:rFonts w:asciiTheme="minorHAnsi" w:hAnsiTheme="minorHAnsi" w:cstheme="minorHAnsi"/>
        </w:rPr>
        <w:t>, Full Stack, Polyglot Web Developer, “Kessler Syndrome is Over Hyped”, 5/21/2017, http://braino.org/essays/kessler_syndrome_is_over_hyped/</w:t>
      </w:r>
    </w:p>
    <w:p w14:paraId="11B251A3" w14:textId="77777777" w:rsidR="00BD3E21" w:rsidRPr="008A63F0" w:rsidRDefault="00BD3E21" w:rsidP="00BD3E21">
      <w:pPr>
        <w:rPr>
          <w:rFonts w:asciiTheme="minorHAnsi" w:hAnsiTheme="minorHAnsi" w:cstheme="minorHAnsi"/>
        </w:rPr>
      </w:pPr>
      <w:r w:rsidRPr="008A63F0">
        <w:rPr>
          <w:rStyle w:val="StyleUnderline"/>
          <w:rFonts w:asciiTheme="minorHAnsi" w:hAnsiTheme="minorHAnsi" w:cstheme="minorHAnsi"/>
        </w:rPr>
        <w:t xml:space="preserve">The orbital area around earth can be broken down into four regions. </w:t>
      </w:r>
      <w:r w:rsidRPr="008A63F0">
        <w:rPr>
          <w:rStyle w:val="Emphasis"/>
          <w:rFonts w:asciiTheme="minorHAnsi" w:hAnsiTheme="minorHAnsi" w:cstheme="minorHAnsi"/>
        </w:rPr>
        <w:t>Low LEO</w:t>
      </w:r>
      <w:r w:rsidRPr="008A63F0">
        <w:rPr>
          <w:rStyle w:val="StyleUnderline"/>
          <w:rFonts w:asciiTheme="minorHAnsi" w:hAnsiTheme="minorHAnsi" w:cstheme="minorHAnsi"/>
        </w:rPr>
        <w:t xml:space="preserve"> - Up to about 400km. Things that orbit here burn up in the earth’s atmosphere quickly - between a few months to two years</w:t>
      </w:r>
      <w:r w:rsidRPr="008A63F0">
        <w:rPr>
          <w:rFonts w:asciiTheme="minorHAnsi" w:hAnsiTheme="minorHAnsi" w:cstheme="minorHAnsi"/>
        </w:rPr>
        <w:t xml:space="preserve">. The space station operates at the high end of this range. It loses about a kilometer of altitude a month and if not pushed higher every few months, would soon burn up. </w:t>
      </w:r>
      <w:r w:rsidRPr="008A63F0">
        <w:rPr>
          <w:rStyle w:val="StyleUnderline"/>
          <w:rFonts w:asciiTheme="minorHAnsi" w:hAnsiTheme="minorHAnsi" w:cstheme="minorHAnsi"/>
        </w:rPr>
        <w:t xml:space="preserve">For all practical purposes, Low LEO </w:t>
      </w:r>
      <w:r w:rsidRPr="008A63F0">
        <w:rPr>
          <w:rStyle w:val="Emphasis"/>
          <w:rFonts w:asciiTheme="minorHAnsi" w:hAnsiTheme="minorHAnsi" w:cstheme="minorHAnsi"/>
        </w:rPr>
        <w:t>doesn’t matter</w:t>
      </w:r>
      <w:r w:rsidRPr="008A63F0">
        <w:rPr>
          <w:rStyle w:val="StyleUnderline"/>
          <w:rFonts w:asciiTheme="minorHAnsi" w:hAnsiTheme="minorHAnsi" w:cstheme="minorHAnsi"/>
        </w:rPr>
        <w:t xml:space="preserve"> for Kessler Syndrome. If Low LEO was ever full of space junk, we’d just wait</w:t>
      </w:r>
      <w:r w:rsidRPr="008A63F0">
        <w:rPr>
          <w:rFonts w:asciiTheme="minorHAnsi" w:hAnsiTheme="minorHAnsi" w:cstheme="minorHAnsi"/>
        </w:rPr>
        <w:t xml:space="preserve"> a year and a half, </w:t>
      </w:r>
      <w:r w:rsidRPr="008A63F0">
        <w:rPr>
          <w:rStyle w:val="StyleUnderline"/>
          <w:rFonts w:asciiTheme="minorHAnsi" w:hAnsiTheme="minorHAnsi" w:cstheme="minorHAnsi"/>
        </w:rPr>
        <w:t>and the problem would be over</w:t>
      </w:r>
      <w:r w:rsidRPr="008A63F0">
        <w:rPr>
          <w:rFonts w:asciiTheme="minorHAnsi" w:hAnsiTheme="minorHAnsi" w:cstheme="minorHAnsi"/>
        </w:rPr>
        <w:t xml:space="preserve">. </w:t>
      </w:r>
      <w:r w:rsidRPr="008A63F0">
        <w:rPr>
          <w:rStyle w:val="Emphasis"/>
          <w:rFonts w:asciiTheme="minorHAnsi" w:hAnsiTheme="minorHAnsi" w:cstheme="minorHAnsi"/>
        </w:rPr>
        <w:t>High LEO</w:t>
      </w:r>
      <w:r w:rsidRPr="008A63F0">
        <w:rPr>
          <w:rStyle w:val="StyleUnderline"/>
          <w:rFonts w:asciiTheme="minorHAnsi" w:hAnsiTheme="minorHAnsi" w:cstheme="minorHAnsi"/>
        </w:rPr>
        <w:t xml:space="preserve"> - 400km to 2000km. This where most heavy satellites and most space junk orbits</w:t>
      </w:r>
      <w:r w:rsidRPr="008A63F0">
        <w:rPr>
          <w:rFonts w:asciiTheme="minorHAnsi" w:hAnsiTheme="minorHAnsi" w:cstheme="minorHAnsi"/>
        </w:rPr>
        <w:t xml:space="preserve">. The air is thin enough here that satellites only go down slowly, and they have a much farther distance to fall. </w:t>
      </w:r>
      <w:r w:rsidRPr="008A63F0">
        <w:rPr>
          <w:rStyle w:val="StyleUnderline"/>
          <w:rFonts w:asciiTheme="minorHAnsi" w:hAnsiTheme="minorHAnsi" w:cstheme="minorHAnsi"/>
        </w:rPr>
        <w:t>It can take 50 years for stuff here to get down. This is where Kessler Syndrome could be an issue</w:t>
      </w:r>
      <w:r w:rsidRPr="008A63F0">
        <w:rPr>
          <w:rFonts w:asciiTheme="minorHAnsi" w:hAnsiTheme="minorHAnsi" w:cstheme="minorHAnsi"/>
        </w:rPr>
        <w:t xml:space="preserve">. </w:t>
      </w:r>
      <w:r w:rsidRPr="008A63F0">
        <w:rPr>
          <w:rStyle w:val="Emphasis"/>
          <w:rFonts w:asciiTheme="minorHAnsi" w:hAnsiTheme="minorHAnsi" w:cstheme="minorHAnsi"/>
        </w:rPr>
        <w:t>Mid Orbit</w:t>
      </w:r>
      <w:r w:rsidRPr="008A63F0">
        <w:rPr>
          <w:rStyle w:val="StyleUnderline"/>
          <w:rFonts w:asciiTheme="minorHAnsi" w:hAnsiTheme="minorHAnsi" w:cstheme="minorHAnsi"/>
        </w:rPr>
        <w:t xml:space="preserve"> - </w:t>
      </w:r>
      <w:r w:rsidRPr="008A63F0">
        <w:rPr>
          <w:rStyle w:val="Emphasis"/>
          <w:rFonts w:asciiTheme="minorHAnsi" w:hAnsiTheme="minorHAnsi" w:cstheme="minorHAnsi"/>
        </w:rPr>
        <w:t>GPS</w:t>
      </w:r>
      <w:r w:rsidRPr="008A63F0">
        <w:rPr>
          <w:rStyle w:val="StyleUnderline"/>
          <w:rFonts w:asciiTheme="minorHAnsi" w:hAnsiTheme="minorHAnsi" w:cstheme="minorHAnsi"/>
        </w:rPr>
        <w:t xml:space="preserve"> satellites and other navigation satellites travel here in lonely, long lives. </w:t>
      </w:r>
      <w:r w:rsidRPr="008A63F0">
        <w:rPr>
          <w:rStyle w:val="StyleUnderline"/>
          <w:rFonts w:asciiTheme="minorHAnsi" w:hAnsiTheme="minorHAnsi" w:cstheme="minorHAnsi"/>
          <w:highlight w:val="green"/>
        </w:rPr>
        <w:t xml:space="preserve">The </w:t>
      </w:r>
      <w:r w:rsidRPr="008A63F0">
        <w:rPr>
          <w:rStyle w:val="Emphasis"/>
          <w:rFonts w:asciiTheme="minorHAnsi" w:hAnsiTheme="minorHAnsi" w:cstheme="minorHAnsi"/>
          <w:highlight w:val="green"/>
        </w:rPr>
        <w:t>volume of space is so huge</w:t>
      </w:r>
      <w:r w:rsidRPr="008A63F0">
        <w:rPr>
          <w:rStyle w:val="StyleUnderline"/>
          <w:rFonts w:asciiTheme="minorHAnsi" w:hAnsiTheme="minorHAnsi" w:cstheme="minorHAnsi"/>
          <w:highlight w:val="green"/>
        </w:rPr>
        <w:t xml:space="preserve">, and the </w:t>
      </w:r>
      <w:r w:rsidRPr="008A63F0">
        <w:rPr>
          <w:rStyle w:val="Emphasis"/>
          <w:rFonts w:asciiTheme="minorHAnsi" w:hAnsiTheme="minorHAnsi" w:cstheme="minorHAnsi"/>
          <w:highlight w:val="green"/>
        </w:rPr>
        <w:t>number of satellites so few</w:t>
      </w:r>
      <w:r w:rsidRPr="008A63F0">
        <w:rPr>
          <w:rStyle w:val="StyleUnderline"/>
          <w:rFonts w:asciiTheme="minorHAnsi" w:hAnsiTheme="minorHAnsi" w:cstheme="minorHAnsi"/>
          <w:highlight w:val="green"/>
        </w:rPr>
        <w:t xml:space="preserve">, that we </w:t>
      </w:r>
      <w:r w:rsidRPr="008A63F0">
        <w:rPr>
          <w:rStyle w:val="Emphasis"/>
          <w:rFonts w:asciiTheme="minorHAnsi" w:hAnsiTheme="minorHAnsi" w:cstheme="minorHAnsi"/>
          <w:highlight w:val="green"/>
        </w:rPr>
        <w:t>don’t</w:t>
      </w:r>
      <w:r w:rsidRPr="008A63F0">
        <w:rPr>
          <w:rStyle w:val="Emphasis"/>
          <w:rFonts w:asciiTheme="minorHAnsi" w:hAnsiTheme="minorHAnsi" w:cstheme="minorHAnsi"/>
        </w:rPr>
        <w:t xml:space="preserve"> </w:t>
      </w:r>
      <w:r w:rsidRPr="008A63F0">
        <w:rPr>
          <w:rStyle w:val="Emphasis"/>
          <w:rFonts w:asciiTheme="minorHAnsi" w:hAnsiTheme="minorHAnsi" w:cstheme="minorHAnsi"/>
          <w:highlight w:val="green"/>
        </w:rPr>
        <w:t>need to worry</w:t>
      </w:r>
      <w:r w:rsidRPr="008A63F0">
        <w:rPr>
          <w:rStyle w:val="StyleUnderline"/>
          <w:rFonts w:asciiTheme="minorHAnsi" w:hAnsiTheme="minorHAnsi" w:cstheme="minorHAnsi"/>
        </w:rPr>
        <w:t xml:space="preserve"> about Kessler </w:t>
      </w:r>
      <w:r w:rsidRPr="008A63F0">
        <w:rPr>
          <w:rStyle w:val="Emphasis"/>
          <w:rFonts w:asciiTheme="minorHAnsi" w:hAnsiTheme="minorHAnsi" w:cstheme="minorHAnsi"/>
        </w:rPr>
        <w:t>here</w:t>
      </w:r>
      <w:r w:rsidRPr="008A63F0">
        <w:rPr>
          <w:rFonts w:asciiTheme="minorHAnsi" w:hAnsiTheme="minorHAnsi" w:cstheme="minorHAnsi"/>
        </w:rPr>
        <w:t xml:space="preserve">. </w:t>
      </w:r>
      <w:r w:rsidRPr="008A63F0">
        <w:rPr>
          <w:rStyle w:val="Emphasis"/>
          <w:rFonts w:asciiTheme="minorHAnsi" w:hAnsiTheme="minorHAnsi" w:cstheme="minorHAnsi"/>
        </w:rPr>
        <w:t>GEO</w:t>
      </w:r>
      <w:r w:rsidRPr="008A63F0">
        <w:rPr>
          <w:rStyle w:val="StyleUnderline"/>
          <w:rFonts w:asciiTheme="minorHAnsi" w:hAnsiTheme="minorHAnsi" w:cstheme="minorHAnsi"/>
        </w:rPr>
        <w:t xml:space="preserve"> - If you put a satellite far enough out from earth, the speed that the satellite travels around the earth will match the speed of the surface of the earth rotating under it</w:t>
      </w:r>
      <w:r w:rsidRPr="008A63F0">
        <w:rPr>
          <w:rFonts w:asciiTheme="minorHAnsi" w:hAnsiTheme="minorHAnsi" w:cstheme="minorHAnsi"/>
        </w:rPr>
        <w:t xml:space="preserve">. From the ground, the satellite will appear to hang motionless. </w:t>
      </w:r>
      <w:proofErr w:type="gramStart"/>
      <w:r w:rsidRPr="008A63F0">
        <w:rPr>
          <w:rFonts w:asciiTheme="minorHAnsi" w:hAnsiTheme="minorHAnsi" w:cstheme="minorHAnsi"/>
        </w:rPr>
        <w:t>Usually</w:t>
      </w:r>
      <w:proofErr w:type="gramEnd"/>
      <w:r w:rsidRPr="008A63F0">
        <w:rPr>
          <w:rFonts w:asciiTheme="minorHAnsi" w:hAnsiTheme="minorHAnsi" w:cstheme="minorHAnsi"/>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8A63F0">
        <w:rPr>
          <w:rStyle w:val="StyleUnderline"/>
          <w:rFonts w:asciiTheme="minorHAnsi" w:hAnsiTheme="minorHAnsi" w:cstheme="minorHAnsi"/>
        </w:rPr>
        <w:t>GEO orbit is roughly a ring 384,400 km around. However, all</w:t>
      </w:r>
      <w:r w:rsidRPr="008A63F0">
        <w:rPr>
          <w:rFonts w:asciiTheme="minorHAnsi" w:hAnsiTheme="minorHAnsi" w:cstheme="minorHAnsi"/>
        </w:rPr>
        <w:t xml:space="preserve"> the </w:t>
      </w:r>
      <w:r w:rsidRPr="008A63F0">
        <w:rPr>
          <w:rStyle w:val="StyleUnderline"/>
          <w:rFonts w:asciiTheme="minorHAnsi" w:hAnsiTheme="minorHAnsi" w:cstheme="minorHAnsi"/>
          <w:highlight w:val="green"/>
        </w:rPr>
        <w:t>sat</w:t>
      </w:r>
      <w:r w:rsidRPr="008A63F0">
        <w:rPr>
          <w:rStyle w:val="StyleUnderline"/>
          <w:rFonts w:asciiTheme="minorHAnsi" w:hAnsiTheme="minorHAnsi" w:cstheme="minorHAnsi"/>
        </w:rPr>
        <w:t>ellite</w:t>
      </w:r>
      <w:r w:rsidRPr="008A63F0">
        <w:rPr>
          <w:rStyle w:val="StyleUnderline"/>
          <w:rFonts w:asciiTheme="minorHAnsi" w:hAnsiTheme="minorHAnsi" w:cstheme="minorHAnsi"/>
          <w:highlight w:val="green"/>
        </w:rPr>
        <w:t>s</w:t>
      </w:r>
      <w:r w:rsidRPr="008A63F0">
        <w:rPr>
          <w:rStyle w:val="StyleUnderline"/>
          <w:rFonts w:asciiTheme="minorHAnsi" w:hAnsiTheme="minorHAnsi" w:cstheme="minorHAnsi"/>
        </w:rPr>
        <w:t xml:space="preserve"> here are </w:t>
      </w:r>
      <w:r w:rsidRPr="008A63F0">
        <w:rPr>
          <w:rStyle w:val="StyleUnderline"/>
          <w:rFonts w:asciiTheme="minorHAnsi" w:hAnsiTheme="minorHAnsi" w:cstheme="minorHAnsi"/>
          <w:highlight w:val="green"/>
        </w:rPr>
        <w:t>moving the same</w:t>
      </w:r>
      <w:r w:rsidRPr="008A63F0">
        <w:rPr>
          <w:rStyle w:val="StyleUnderline"/>
          <w:rFonts w:asciiTheme="minorHAnsi" w:hAnsiTheme="minorHAnsi" w:cstheme="minorHAnsi"/>
        </w:rPr>
        <w:t xml:space="preserve"> direction at the same </w:t>
      </w:r>
      <w:r w:rsidRPr="008A63F0">
        <w:rPr>
          <w:rStyle w:val="StyleUnderline"/>
          <w:rFonts w:asciiTheme="minorHAnsi" w:hAnsiTheme="minorHAnsi" w:cstheme="minorHAnsi"/>
          <w:highlight w:val="green"/>
        </w:rPr>
        <w:t>speed</w:t>
      </w:r>
      <w:r w:rsidRPr="008A63F0">
        <w:rPr>
          <w:rStyle w:val="StyleUnderline"/>
          <w:rFonts w:asciiTheme="minorHAnsi" w:hAnsiTheme="minorHAnsi" w:cstheme="minorHAnsi"/>
        </w:rPr>
        <w:t xml:space="preserve"> - debris doesn’t get free velocity</w:t>
      </w:r>
      <w:r w:rsidRPr="008A63F0">
        <w:rPr>
          <w:rFonts w:asciiTheme="minorHAnsi" w:hAnsiTheme="minorHAnsi" w:cstheme="minorHAnsi"/>
        </w:rPr>
        <w:t xml:space="preserve"> from the speed of the satellites. </w:t>
      </w:r>
      <w:r w:rsidRPr="008A63F0">
        <w:rPr>
          <w:rStyle w:val="StyleUnderline"/>
          <w:rFonts w:asciiTheme="minorHAnsi" w:hAnsiTheme="minorHAnsi" w:cstheme="minorHAnsi"/>
        </w:rPr>
        <w:t xml:space="preserve">Also, it’s quite expensive to get a satellite here, and so there aren’t many, only about </w:t>
      </w:r>
      <w:r w:rsidRPr="008A63F0">
        <w:rPr>
          <w:rStyle w:val="Emphasis"/>
          <w:rFonts w:asciiTheme="minorHAnsi" w:hAnsiTheme="minorHAnsi" w:cstheme="minorHAnsi"/>
          <w:highlight w:val="green"/>
        </w:rPr>
        <w:t>one</w:t>
      </w:r>
      <w:r w:rsidRPr="008A63F0">
        <w:rPr>
          <w:rStyle w:val="Emphasis"/>
          <w:rFonts w:asciiTheme="minorHAnsi" w:hAnsiTheme="minorHAnsi" w:cstheme="minorHAnsi"/>
        </w:rPr>
        <w:t xml:space="preserve"> satellite </w:t>
      </w:r>
      <w:r w:rsidRPr="008A63F0">
        <w:rPr>
          <w:rStyle w:val="Emphasis"/>
          <w:rFonts w:asciiTheme="minorHAnsi" w:hAnsiTheme="minorHAnsi" w:cstheme="minorHAnsi"/>
          <w:highlight w:val="green"/>
        </w:rPr>
        <w:t>per 1000km</w:t>
      </w:r>
      <w:r w:rsidRPr="008A63F0">
        <w:rPr>
          <w:rStyle w:val="StyleUnderline"/>
          <w:rFonts w:asciiTheme="minorHAnsi" w:hAnsiTheme="minorHAnsi" w:cstheme="minorHAnsi"/>
        </w:rPr>
        <w:t xml:space="preserve"> of the ring. Kessler is </w:t>
      </w:r>
      <w:r w:rsidRPr="008A63F0">
        <w:rPr>
          <w:rStyle w:val="Emphasis"/>
          <w:rFonts w:asciiTheme="minorHAnsi" w:hAnsiTheme="minorHAnsi" w:cstheme="minorHAnsi"/>
          <w:highlight w:val="green"/>
        </w:rPr>
        <w:t>not a problem</w:t>
      </w:r>
      <w:r w:rsidRPr="008A63F0">
        <w:rPr>
          <w:rStyle w:val="StyleUnderline"/>
          <w:rFonts w:asciiTheme="minorHAnsi" w:hAnsiTheme="minorHAnsi" w:cstheme="minorHAnsi"/>
        </w:rPr>
        <w:t xml:space="preserve"> here</w:t>
      </w:r>
      <w:r w:rsidRPr="008A63F0">
        <w:rPr>
          <w:rFonts w:asciiTheme="minorHAnsi" w:hAnsiTheme="minorHAnsi" w:cstheme="minorHAnsi"/>
        </w:rPr>
        <w:t xml:space="preserve">. How bad could Kessler Syndrome in High LEO be? Let’s </w:t>
      </w:r>
      <w:r w:rsidRPr="008A63F0">
        <w:rPr>
          <w:rStyle w:val="StyleUnderline"/>
          <w:rFonts w:asciiTheme="minorHAnsi" w:hAnsiTheme="minorHAnsi" w:cstheme="minorHAnsi"/>
        </w:rPr>
        <w:t xml:space="preserve">imagine a </w:t>
      </w:r>
      <w:proofErr w:type="gramStart"/>
      <w:r w:rsidRPr="008A63F0">
        <w:rPr>
          <w:rStyle w:val="Emphasis"/>
          <w:rFonts w:asciiTheme="minorHAnsi" w:hAnsiTheme="minorHAnsi" w:cstheme="minorHAnsi"/>
          <w:highlight w:val="green"/>
        </w:rPr>
        <w:t>worst case</w:t>
      </w:r>
      <w:proofErr w:type="gramEnd"/>
      <w:r w:rsidRPr="008A63F0">
        <w:rPr>
          <w:rStyle w:val="StyleUnderline"/>
          <w:rFonts w:asciiTheme="minorHAnsi" w:hAnsiTheme="minorHAnsi" w:cstheme="minorHAnsi"/>
          <w:highlight w:val="green"/>
        </w:rPr>
        <w:t xml:space="preserve"> scenario</w:t>
      </w:r>
      <w:r w:rsidRPr="008A63F0">
        <w:rPr>
          <w:rFonts w:asciiTheme="minorHAnsi" w:hAnsiTheme="minorHAnsi" w:cstheme="minorHAnsi"/>
        </w:rPr>
        <w:t xml:space="preserve">. </w:t>
      </w:r>
      <w:r w:rsidRPr="008A63F0">
        <w:rPr>
          <w:rStyle w:val="StyleUnderline"/>
          <w:rFonts w:asciiTheme="minorHAnsi" w:hAnsiTheme="minorHAnsi" w:cstheme="minorHAnsi"/>
        </w:rPr>
        <w:t>An evil alien</w:t>
      </w:r>
      <w:r w:rsidRPr="008A63F0">
        <w:rPr>
          <w:rFonts w:asciiTheme="minorHAnsi" w:hAnsiTheme="minorHAnsi" w:cstheme="minorHAnsi"/>
        </w:rPr>
        <w:t xml:space="preserve"> intelligence </w:t>
      </w:r>
      <w:r w:rsidRPr="008A63F0">
        <w:rPr>
          <w:rStyle w:val="StyleUnderline"/>
          <w:rFonts w:asciiTheme="minorHAnsi" w:hAnsiTheme="minorHAnsi" w:cstheme="minorHAnsi"/>
        </w:rPr>
        <w:t xml:space="preserve">chops up everything in High LEO, </w:t>
      </w:r>
      <w:r w:rsidRPr="008A63F0">
        <w:rPr>
          <w:rStyle w:val="Emphasis"/>
          <w:rFonts w:asciiTheme="minorHAnsi" w:hAnsiTheme="minorHAnsi" w:cstheme="minorHAnsi"/>
        </w:rPr>
        <w:t>turn</w:t>
      </w:r>
      <w:r w:rsidRPr="008A63F0">
        <w:rPr>
          <w:rStyle w:val="StyleUnderline"/>
          <w:rFonts w:asciiTheme="minorHAnsi" w:hAnsiTheme="minorHAnsi" w:cstheme="minorHAnsi"/>
        </w:rPr>
        <w:t>ing it into 1cm cubes of death</w:t>
      </w:r>
      <w:r w:rsidRPr="008A63F0">
        <w:rPr>
          <w:rFonts w:asciiTheme="minorHAnsi" w:hAnsiTheme="minorHAnsi" w:cstheme="minorHAnsi"/>
        </w:rPr>
        <w:t xml:space="preserve"> orbiting at 1000km, </w:t>
      </w:r>
      <w:r w:rsidRPr="008A63F0">
        <w:rPr>
          <w:rStyle w:val="StyleUnderline"/>
          <w:rFonts w:asciiTheme="minorHAnsi" w:hAnsiTheme="minorHAnsi" w:cstheme="minorHAnsi"/>
        </w:rPr>
        <w:t>spread</w:t>
      </w:r>
      <w:r w:rsidRPr="008A63F0">
        <w:rPr>
          <w:rFonts w:asciiTheme="minorHAnsi" w:hAnsiTheme="minorHAnsi" w:cstheme="minorHAnsi"/>
        </w:rPr>
        <w:t xml:space="preserve"> as </w:t>
      </w:r>
      <w:r w:rsidRPr="008A63F0">
        <w:rPr>
          <w:rStyle w:val="StyleUnderline"/>
          <w:rFonts w:asciiTheme="minorHAnsi" w:hAnsiTheme="minorHAnsi" w:cstheme="minorHAnsi"/>
        </w:rPr>
        <w:t>evenly</w:t>
      </w:r>
      <w:r w:rsidRPr="008A63F0">
        <w:rPr>
          <w:rFonts w:asciiTheme="minorHAnsi" w:hAnsiTheme="minorHAnsi" w:cstheme="minorHAnsi"/>
        </w:rPr>
        <w:t xml:space="preserve"> across the surface of this sphere as orbital mechanics would allow. </w:t>
      </w:r>
      <w:r w:rsidRPr="008A63F0">
        <w:rPr>
          <w:rStyle w:val="StyleUnderline"/>
          <w:rFonts w:asciiTheme="minorHAnsi" w:hAnsiTheme="minorHAnsi" w:cstheme="minorHAnsi"/>
        </w:rPr>
        <w:t xml:space="preserve">Is humanity cut off from space? </w:t>
      </w:r>
      <w:r w:rsidRPr="008A63F0">
        <w:rPr>
          <w:rFonts w:asciiTheme="minorHAnsi" w:hAnsiTheme="minorHAnsi" w:cstheme="minorHAnsi"/>
        </w:rPr>
        <w:t xml:space="preserve">I’m guessing </w:t>
      </w:r>
      <w:r w:rsidRPr="008A63F0">
        <w:rPr>
          <w:rStyle w:val="StyleUnderline"/>
          <w:rFonts w:asciiTheme="minorHAnsi" w:hAnsiTheme="minorHAnsi" w:cstheme="minorHAnsi"/>
        </w:rPr>
        <w:t>the world has launched</w:t>
      </w:r>
      <w:r w:rsidRPr="008A63F0">
        <w:rPr>
          <w:rFonts w:asciiTheme="minorHAnsi" w:hAnsiTheme="minorHAnsi" w:cstheme="minorHAnsi"/>
        </w:rPr>
        <w:t xml:space="preserve"> about </w:t>
      </w:r>
      <w:r w:rsidRPr="008A63F0">
        <w:rPr>
          <w:rStyle w:val="StyleUnderline"/>
          <w:rFonts w:asciiTheme="minorHAnsi" w:hAnsiTheme="minorHAnsi" w:cstheme="minorHAnsi"/>
        </w:rPr>
        <w:t>10,000 tons of satellites total</w:t>
      </w:r>
      <w:r w:rsidRPr="008A63F0">
        <w:rPr>
          <w:rFonts w:asciiTheme="minorHAnsi" w:hAnsiTheme="minorHAnsi" w:cstheme="minorHAnsi"/>
        </w:rPr>
        <w:t xml:space="preserve">. For guessing purposes, </w:t>
      </w:r>
      <w:r w:rsidRPr="008A63F0">
        <w:rPr>
          <w:rStyle w:val="StyleUnderline"/>
          <w:rFonts w:asciiTheme="minorHAnsi" w:hAnsiTheme="minorHAnsi" w:cstheme="minorHAnsi"/>
        </w:rPr>
        <w:t>I’ll assume 2,500 tons of satellites</w:t>
      </w:r>
      <w:r w:rsidRPr="008A63F0">
        <w:rPr>
          <w:rFonts w:asciiTheme="minorHAnsi" w:hAnsiTheme="minorHAnsi" w:cstheme="minorHAnsi"/>
        </w:rPr>
        <w:t xml:space="preserve"> and junk </w:t>
      </w:r>
      <w:r w:rsidRPr="008A63F0">
        <w:rPr>
          <w:rStyle w:val="StyleUnderline"/>
          <w:rFonts w:asciiTheme="minorHAnsi" w:hAnsiTheme="minorHAnsi" w:cstheme="minorHAnsi"/>
        </w:rPr>
        <w:t>currently in High LEO</w:t>
      </w:r>
      <w:r w:rsidRPr="008A63F0">
        <w:rPr>
          <w:rFonts w:asciiTheme="minorHAnsi" w:hAnsiTheme="minorHAnsi" w:cstheme="minorHAnsi"/>
        </w:rPr>
        <w:t xml:space="preserve">. If satellites are made of aluminum, with a density of 2.70 g/cm3, </w:t>
      </w:r>
      <w:r w:rsidRPr="008A63F0">
        <w:rPr>
          <w:rStyle w:val="StyleUnderline"/>
          <w:rFonts w:asciiTheme="minorHAnsi" w:hAnsiTheme="minorHAnsi" w:cstheme="minorHAnsi"/>
        </w:rPr>
        <w:t xml:space="preserve">then that’s </w:t>
      </w:r>
      <w:r w:rsidRPr="008A63F0">
        <w:rPr>
          <w:rStyle w:val="Emphasis"/>
          <w:rFonts w:asciiTheme="minorHAnsi" w:hAnsiTheme="minorHAnsi" w:cstheme="minorHAnsi"/>
        </w:rPr>
        <w:t>839,985,870 1cm cubes</w:t>
      </w:r>
      <w:r w:rsidRPr="008A63F0">
        <w:rPr>
          <w:rFonts w:asciiTheme="minorHAnsi" w:hAnsiTheme="minorHAnsi" w:cstheme="minorHAnsi"/>
        </w:rPr>
        <w:t xml:space="preserve">. A sphere for an orbit of 1,000km has a surface area of 682,752,000 square KM. </w:t>
      </w:r>
      <w:proofErr w:type="gramStart"/>
      <w:r w:rsidRPr="008A63F0">
        <w:rPr>
          <w:rFonts w:asciiTheme="minorHAnsi" w:hAnsiTheme="minorHAnsi" w:cstheme="minorHAnsi"/>
        </w:rPr>
        <w:t>So</w:t>
      </w:r>
      <w:proofErr w:type="gramEnd"/>
      <w:r w:rsidRPr="008A63F0">
        <w:rPr>
          <w:rFonts w:asciiTheme="minorHAnsi" w:hAnsiTheme="minorHAnsi" w:cstheme="minorHAnsi"/>
        </w:rPr>
        <w:t xml:space="preserve"> </w:t>
      </w:r>
      <w:r w:rsidRPr="008A63F0">
        <w:rPr>
          <w:rStyle w:val="StyleUnderline"/>
          <w:rFonts w:asciiTheme="minorHAnsi" w:hAnsiTheme="minorHAnsi" w:cstheme="minorHAnsi"/>
        </w:rPr>
        <w:t>there would be one cube</w:t>
      </w:r>
      <w:r w:rsidRPr="008A63F0">
        <w:rPr>
          <w:rFonts w:asciiTheme="minorHAnsi" w:hAnsiTheme="minorHAnsi" w:cstheme="minorHAnsi"/>
        </w:rPr>
        <w:t xml:space="preserve"> of junk </w:t>
      </w:r>
      <w:r w:rsidRPr="008A63F0">
        <w:rPr>
          <w:rStyle w:val="StyleUnderline"/>
          <w:rFonts w:asciiTheme="minorHAnsi" w:hAnsiTheme="minorHAnsi" w:cstheme="minorHAnsi"/>
        </w:rPr>
        <w:t xml:space="preserve">per .81 square KM. If a rocket traveled through that, its </w:t>
      </w:r>
      <w:r w:rsidRPr="008A63F0">
        <w:rPr>
          <w:rStyle w:val="StyleUnderline"/>
          <w:rFonts w:asciiTheme="minorHAnsi" w:hAnsiTheme="minorHAnsi" w:cstheme="minorHAnsi"/>
          <w:highlight w:val="green"/>
        </w:rPr>
        <w:t>odds of hitting</w:t>
      </w:r>
      <w:r w:rsidRPr="008A63F0">
        <w:rPr>
          <w:rStyle w:val="StyleUnderline"/>
          <w:rFonts w:asciiTheme="minorHAnsi" w:hAnsiTheme="minorHAnsi" w:cstheme="minorHAnsi"/>
        </w:rPr>
        <w:t xml:space="preserve"> that cube </w:t>
      </w:r>
      <w:r w:rsidRPr="008A63F0">
        <w:rPr>
          <w:rStyle w:val="StyleUnderline"/>
          <w:rFonts w:asciiTheme="minorHAnsi" w:hAnsiTheme="minorHAnsi" w:cstheme="minorHAnsi"/>
          <w:highlight w:val="green"/>
        </w:rPr>
        <w:t xml:space="preserve">are </w:t>
      </w:r>
      <w:r w:rsidRPr="008A63F0">
        <w:rPr>
          <w:rStyle w:val="Emphasis"/>
          <w:rFonts w:asciiTheme="minorHAnsi" w:hAnsiTheme="minorHAnsi" w:cstheme="minorHAnsi"/>
          <w:highlight w:val="green"/>
        </w:rPr>
        <w:t xml:space="preserve">tiny </w:t>
      </w:r>
      <w:r w:rsidRPr="008A63F0">
        <w:rPr>
          <w:rStyle w:val="Emphasis"/>
          <w:rFonts w:asciiTheme="minorHAnsi" w:hAnsiTheme="minorHAnsi" w:cstheme="minorHAnsi"/>
        </w:rPr>
        <w:t xml:space="preserve">- </w:t>
      </w:r>
      <w:r w:rsidRPr="008A63F0">
        <w:rPr>
          <w:rStyle w:val="Emphasis"/>
          <w:rFonts w:asciiTheme="minorHAnsi" w:hAnsiTheme="minorHAnsi" w:cstheme="minorHAnsi"/>
          <w:highlight w:val="green"/>
        </w:rPr>
        <w:t>less than 1 in 10,000</w:t>
      </w:r>
      <w:r w:rsidRPr="008A63F0">
        <w:rPr>
          <w:rFonts w:asciiTheme="minorHAnsi" w:hAnsiTheme="minorHAnsi" w:cstheme="minorHAnsi"/>
          <w:highlight w:val="green"/>
        </w:rPr>
        <w:t>.</w:t>
      </w:r>
    </w:p>
    <w:p w14:paraId="3752B02C" w14:textId="610C88DB" w:rsidR="00945FA7" w:rsidRPr="00080B35" w:rsidRDefault="00945FA7" w:rsidP="00945FA7">
      <w:pPr>
        <w:pStyle w:val="ListParagraph"/>
        <w:numPr>
          <w:ilvl w:val="0"/>
          <w:numId w:val="13"/>
        </w:numPr>
        <w:rPr>
          <w:rFonts w:ascii="Times New Roman" w:eastAsia="Times New Roman" w:hAnsi="Times New Roman" w:cs="Times New Roman"/>
          <w:b/>
          <w:sz w:val="28"/>
          <w:szCs w:val="28"/>
        </w:rPr>
      </w:pPr>
      <w:r w:rsidRPr="00080B35">
        <w:rPr>
          <w:rFonts w:ascii="Times New Roman" w:eastAsia="Times New Roman" w:hAnsi="Times New Roman" w:cs="Times New Roman"/>
          <w:b/>
          <w:sz w:val="28"/>
          <w:szCs w:val="28"/>
        </w:rPr>
        <w:t xml:space="preserve">Solvency - The plan is mitigatory at best - can’t solve </w:t>
      </w:r>
    </w:p>
    <w:p w14:paraId="7A3D6677" w14:textId="77777777" w:rsidR="00945FA7" w:rsidRDefault="00945FA7" w:rsidP="00945FA7">
      <w:pPr>
        <w:rPr>
          <w:sz w:val="24"/>
          <w:szCs w:val="24"/>
        </w:rPr>
      </w:pPr>
      <w:r>
        <w:rPr>
          <w:sz w:val="24"/>
          <w:szCs w:val="24"/>
        </w:rPr>
        <w:t xml:space="preserve">Many areas have already reached the tipping point of space debris. The only way to solve the problem is through </w:t>
      </w:r>
      <w:proofErr w:type="gramStart"/>
      <w:r>
        <w:rPr>
          <w:sz w:val="24"/>
          <w:szCs w:val="24"/>
        </w:rPr>
        <w:t>actually removing</w:t>
      </w:r>
      <w:proofErr w:type="gramEnd"/>
      <w:r>
        <w:rPr>
          <w:sz w:val="24"/>
          <w:szCs w:val="24"/>
        </w:rPr>
        <w:t xml:space="preserve"> it </w:t>
      </w:r>
    </w:p>
    <w:p w14:paraId="2090E54F" w14:textId="77777777" w:rsidR="00945FA7" w:rsidRDefault="00945FA7" w:rsidP="00945FA7">
      <w:pPr>
        <w:rPr>
          <w:sz w:val="16"/>
          <w:szCs w:val="16"/>
        </w:rPr>
      </w:pPr>
      <w:r>
        <w:rPr>
          <w:sz w:val="24"/>
          <w:szCs w:val="24"/>
        </w:rPr>
        <w:t xml:space="preserve">Wright 2007 </w:t>
      </w:r>
      <w:r>
        <w:rPr>
          <w:sz w:val="16"/>
          <w:szCs w:val="16"/>
        </w:rPr>
        <w:t xml:space="preserve">(David Wright, Senior researcher at the union of concerned scientists in Cambridge Mass, Space Debris, </w:t>
      </w:r>
      <w:r>
        <w:rPr>
          <w:i/>
          <w:sz w:val="16"/>
          <w:szCs w:val="16"/>
        </w:rPr>
        <w:t>Physics Today</w:t>
      </w:r>
      <w:r>
        <w:rPr>
          <w:sz w:val="16"/>
          <w:szCs w:val="16"/>
        </w:rPr>
        <w:t xml:space="preserve">, August </w:t>
      </w:r>
      <w:proofErr w:type="gramStart"/>
      <w:r>
        <w:rPr>
          <w:sz w:val="16"/>
          <w:szCs w:val="16"/>
        </w:rPr>
        <w:t>2007,https://notendur.hi.is/thg29/Aflfr%C3%A6%C3%B0iverkefni/PTO000035.pdf</w:t>
      </w:r>
      <w:proofErr w:type="gramEnd"/>
      <w:r>
        <w:rPr>
          <w:sz w:val="16"/>
          <w:szCs w:val="16"/>
        </w:rPr>
        <w:t>)</w:t>
      </w:r>
    </w:p>
    <w:p w14:paraId="71B9C7C3" w14:textId="77777777" w:rsidR="00945FA7" w:rsidRPr="00080B35" w:rsidRDefault="00945FA7" w:rsidP="00945FA7">
      <w:pPr>
        <w:rPr>
          <w:b/>
          <w:sz w:val="24"/>
          <w:szCs w:val="24"/>
        </w:rPr>
      </w:pPr>
      <w:r>
        <w:rPr>
          <w:sz w:val="24"/>
          <w:szCs w:val="24"/>
        </w:rPr>
        <w:t xml:space="preserve">A study released by NASA’s orbital Debris Program Office in 2006, before the Chinese test, showed that </w:t>
      </w:r>
      <w:r>
        <w:rPr>
          <w:sz w:val="24"/>
          <w:szCs w:val="24"/>
          <w:highlight w:val="green"/>
        </w:rPr>
        <w:t xml:space="preserve">parts of space have already reached supercritical debris densities. </w:t>
      </w:r>
      <w:r>
        <w:rPr>
          <w:sz w:val="24"/>
          <w:szCs w:val="24"/>
        </w:rPr>
        <w:t xml:space="preserve">In particular, the </w:t>
      </w:r>
      <w:r>
        <w:rPr>
          <w:sz w:val="24"/>
          <w:szCs w:val="24"/>
        </w:rPr>
        <w:lastRenderedPageBreak/>
        <w:t xml:space="preserve">study shows that in the heavily used altitude band from 900 to 1000 km, </w:t>
      </w:r>
      <w:r>
        <w:rPr>
          <w:sz w:val="24"/>
          <w:szCs w:val="24"/>
          <w:highlight w:val="green"/>
        </w:rPr>
        <w:t>the number of debris fragments</w:t>
      </w:r>
      <w:r>
        <w:rPr>
          <w:sz w:val="24"/>
          <w:szCs w:val="24"/>
        </w:rPr>
        <w:t xml:space="preserve"> larger than 10cm </w:t>
      </w:r>
      <w:r>
        <w:rPr>
          <w:sz w:val="24"/>
          <w:szCs w:val="24"/>
          <w:highlight w:val="green"/>
        </w:rPr>
        <w:t>is expected to more than triple over the next 200 years, even assuming no additional objects are launched</w:t>
      </w:r>
      <w:r>
        <w:rPr>
          <w:sz w:val="24"/>
          <w:szCs w:val="24"/>
        </w:rPr>
        <w:t xml:space="preserve"> to the band. The study estimates that the total population of large debris in LEO will increase by 40% in that time, even assuming no additional launches. The Debris from the Chinese test will make matters worse. An important implication of the study is that while mitigation efforts are important for slowing the increases, </w:t>
      </w:r>
      <w:r>
        <w:rPr>
          <w:sz w:val="24"/>
          <w:szCs w:val="24"/>
          <w:highlight w:val="green"/>
        </w:rPr>
        <w:t>only debris-remediation measures such as removing</w:t>
      </w:r>
      <w:r>
        <w:rPr>
          <w:sz w:val="24"/>
          <w:szCs w:val="24"/>
        </w:rPr>
        <w:t xml:space="preserve"> large, massive </w:t>
      </w:r>
      <w:r>
        <w:rPr>
          <w:sz w:val="24"/>
          <w:szCs w:val="24"/>
          <w:highlight w:val="green"/>
        </w:rPr>
        <w:t>objects already in orbit can hope to prevent their consequences.</w:t>
      </w:r>
      <w:r>
        <w:rPr>
          <w:sz w:val="24"/>
          <w:szCs w:val="24"/>
        </w:rPr>
        <w:t xml:space="preserve"> Remediation efforts such as robotic missions to remove defunct satellites and rockets are very expensive but are being studied</w:t>
      </w:r>
    </w:p>
    <w:p w14:paraId="221F3A2F" w14:textId="3F355F2E" w:rsidR="00945FA7" w:rsidRPr="00853FAA" w:rsidRDefault="00945FA7" w:rsidP="00945FA7">
      <w:pPr>
        <w:pStyle w:val="Heading4"/>
      </w:pPr>
      <w:r>
        <w:t>3</w:t>
      </w:r>
      <w:r>
        <w:t xml:space="preserve">] </w:t>
      </w:r>
      <w:r w:rsidRPr="00853FAA">
        <w:rPr>
          <w:bCs/>
        </w:rPr>
        <w:t>TURN: </w:t>
      </w:r>
      <w:r>
        <w:rPr>
          <w:bCs/>
        </w:rPr>
        <w:t xml:space="preserve">Property rights in the Neg world is the only way to incentive clean up </w:t>
      </w:r>
    </w:p>
    <w:p w14:paraId="2307E5AF" w14:textId="77777777" w:rsidR="00945FA7" w:rsidRPr="00853FAA" w:rsidRDefault="00945FA7" w:rsidP="00945FA7">
      <w:proofErr w:type="spellStart"/>
      <w:r w:rsidRPr="00853FAA">
        <w:rPr>
          <w:rStyle w:val="Style13ptBold"/>
        </w:rPr>
        <w:t>Blodger</w:t>
      </w:r>
      <w:proofErr w:type="spellEnd"/>
      <w:r w:rsidRPr="00853FAA">
        <w:rPr>
          <w:rStyle w:val="Style13ptBold"/>
        </w:rPr>
        <w:t> 16</w:t>
      </w:r>
      <w:r w:rsidRPr="00853FAA">
        <w:t> </w:t>
      </w:r>
      <w:r w:rsidRPr="00853FAA">
        <w:rPr>
          <w:sz w:val="16"/>
          <w:szCs w:val="16"/>
        </w:rPr>
        <w:t>[Ian </w:t>
      </w:r>
      <w:proofErr w:type="spellStart"/>
      <w:r w:rsidRPr="00853FAA">
        <w:rPr>
          <w:sz w:val="16"/>
          <w:szCs w:val="16"/>
        </w:rPr>
        <w:t>Blodger</w:t>
      </w:r>
      <w:proofErr w:type="spellEnd"/>
      <w:r w:rsidRPr="00853FAA">
        <w:rPr>
          <w:sz w:val="16"/>
          <w:szCs w:val="16"/>
        </w:rPr>
        <w:t>, JD Candidate at University of Minnesota Law School, 2016, “Reclassifying Geostationary Earth Orbit as Private Property: Why Natural Law and Utilitarian Theories of Property Demand Privatization”, The Minnesota Journal of Law, Science, and Technology Vol 17, Issue 1, </w:t>
      </w:r>
      <w:hyperlink r:id="rId25" w:tgtFrame="_blank" w:history="1">
        <w:r w:rsidRPr="00853FAA">
          <w:rPr>
            <w:rStyle w:val="Hyperlink"/>
            <w:sz w:val="16"/>
            <w:szCs w:val="16"/>
          </w:rPr>
          <w:t>https://scholarship.law.umn.edu/cgi/viewcontent.cgi?article=1006&amp;context=mjlst</w:t>
        </w:r>
      </w:hyperlink>
      <w:r w:rsidRPr="00853FAA">
        <w:rPr>
          <w:sz w:val="16"/>
          <w:szCs w:val="16"/>
        </w:rPr>
        <w:t> ] // Triumph Debate</w:t>
      </w:r>
      <w:r w:rsidRPr="00853FAA">
        <w:t> </w:t>
      </w:r>
    </w:p>
    <w:p w14:paraId="01031E6E" w14:textId="77777777" w:rsidR="00945FA7" w:rsidRPr="00853FAA" w:rsidRDefault="00945FA7" w:rsidP="00945FA7">
      <w:pPr>
        <w:rPr>
          <w:sz w:val="16"/>
        </w:rPr>
      </w:pPr>
      <w:r w:rsidRPr="002540BC">
        <w:rPr>
          <w:sz w:val="16"/>
        </w:rPr>
        <w:t>First, </w:t>
      </w:r>
      <w:r w:rsidRPr="002540BC">
        <w:rPr>
          <w:u w:val="single"/>
        </w:rPr>
        <w:t xml:space="preserve">allowing </w:t>
      </w:r>
      <w:r w:rsidRPr="00462532">
        <w:rPr>
          <w:highlight w:val="green"/>
          <w:u w:val="single"/>
        </w:rPr>
        <w:t>privatization of</w:t>
      </w:r>
      <w:r w:rsidRPr="00853FAA">
        <w:rPr>
          <w:u w:val="single"/>
        </w:rPr>
        <w:t xml:space="preserve"> geostationary </w:t>
      </w:r>
      <w:r w:rsidRPr="00462532">
        <w:rPr>
          <w:highlight w:val="green"/>
          <w:u w:val="single"/>
        </w:rPr>
        <w:t>orbit will mitigate future space debris and</w:t>
      </w:r>
      <w:r w:rsidRPr="00853FAA">
        <w:rPr>
          <w:u w:val="single"/>
        </w:rPr>
        <w:t> </w:t>
      </w:r>
      <w:r w:rsidRPr="00853FAA">
        <w:rPr>
          <w:sz w:val="16"/>
        </w:rPr>
        <w:t>potentially </w:t>
      </w:r>
      <w:r w:rsidRPr="00462532">
        <w:rPr>
          <w:highlight w:val="green"/>
          <w:u w:val="single"/>
        </w:rPr>
        <w:t>allow for a </w:t>
      </w:r>
      <w:proofErr w:type="spellStart"/>
      <w:r w:rsidRPr="00462532">
        <w:rPr>
          <w:highlight w:val="green"/>
          <w:u w:val="single"/>
        </w:rPr>
        <w:t>clean up</w:t>
      </w:r>
      <w:proofErr w:type="spellEnd"/>
      <w:r w:rsidRPr="00462532">
        <w:rPr>
          <w:highlight w:val="green"/>
          <w:u w:val="single"/>
        </w:rPr>
        <w:t> of current debris</w:t>
      </w:r>
      <w:r w:rsidRPr="00853FAA">
        <w:rPr>
          <w:u w:val="single"/>
        </w:rPr>
        <w:t>.</w:t>
      </w:r>
      <w:r w:rsidRPr="00853FAA">
        <w:rPr>
          <w:sz w:val="16"/>
        </w:rPr>
        <w:t>150 </w:t>
      </w:r>
      <w:r w:rsidRPr="00853FAA">
        <w:rPr>
          <w:u w:val="single"/>
        </w:rPr>
        <w:t>Analyzing different methods for reducing space debris</w:t>
      </w:r>
      <w:r w:rsidRPr="00853FAA">
        <w:rPr>
          <w:sz w:val="16"/>
        </w:rPr>
        <w:t>, </w:t>
      </w:r>
      <w:proofErr w:type="spellStart"/>
      <w:r w:rsidRPr="00853FAA">
        <w:rPr>
          <w:u w:val="single"/>
        </w:rPr>
        <w:t>Nodir</w:t>
      </w:r>
      <w:proofErr w:type="spellEnd"/>
      <w:r w:rsidRPr="00853FAA">
        <w:rPr>
          <w:u w:val="single"/>
        </w:rPr>
        <w:t> </w:t>
      </w:r>
      <w:proofErr w:type="spellStart"/>
      <w:r w:rsidRPr="00853FAA">
        <w:rPr>
          <w:u w:val="single"/>
        </w:rPr>
        <w:t>Aldinov</w:t>
      </w:r>
      <w:proofErr w:type="spellEnd"/>
      <w:r w:rsidRPr="00853FAA">
        <w:rPr>
          <w:u w:val="single"/>
        </w:rPr>
        <w:t>, Peter Alexander, and Brenda Cunningham</w:t>
      </w:r>
      <w:r w:rsidRPr="00853FAA">
        <w:rPr>
          <w:sz w:val="16"/>
        </w:rPr>
        <w:t> </w:t>
      </w:r>
      <w:r w:rsidRPr="00853FAA">
        <w:rPr>
          <w:u w:val="single"/>
        </w:rPr>
        <w:t>concluded that </w:t>
      </w:r>
      <w:r w:rsidRPr="00462532">
        <w:rPr>
          <w:highlight w:val="green"/>
          <w:u w:val="single"/>
        </w:rPr>
        <w:t xml:space="preserve">the lack of costs </w:t>
      </w:r>
      <w:r w:rsidRPr="002540BC">
        <w:rPr>
          <w:u w:val="single"/>
        </w:rPr>
        <w:t xml:space="preserve">associated with </w:t>
      </w:r>
      <w:r w:rsidRPr="00462532">
        <w:rPr>
          <w:highlight w:val="green"/>
          <w:u w:val="single"/>
        </w:rPr>
        <w:t>launching a satellite</w:t>
      </w:r>
      <w:r w:rsidRPr="00853FAA">
        <w:rPr>
          <w:sz w:val="16"/>
        </w:rPr>
        <w:t> (apart from the costs necessary to build and place the satellite in orbit) </w:t>
      </w:r>
      <w:r w:rsidRPr="00462532">
        <w:rPr>
          <w:highlight w:val="green"/>
          <w:u w:val="single"/>
        </w:rPr>
        <w:t>allows for more</w:t>
      </w:r>
      <w:r w:rsidRPr="00853FAA">
        <w:rPr>
          <w:u w:val="single"/>
        </w:rPr>
        <w:t xml:space="preserve"> satellites </w:t>
      </w:r>
      <w:r w:rsidRPr="00462532">
        <w:rPr>
          <w:highlight w:val="green"/>
          <w:u w:val="single"/>
        </w:rPr>
        <w:t>than optimum</w:t>
      </w:r>
      <w:r w:rsidRPr="00853FAA">
        <w:rPr>
          <w:u w:val="single"/>
        </w:rPr>
        <w:t>.</w:t>
      </w:r>
      <w:r w:rsidRPr="00853FAA">
        <w:rPr>
          <w:sz w:val="16"/>
        </w:rPr>
        <w:t>151 </w:t>
      </w:r>
      <w:r w:rsidRPr="00853FAA">
        <w:rPr>
          <w:u w:val="single"/>
        </w:rPr>
        <w:t>This is because corporations seeking to maximize profits have no need to take account of the negative externality its satellite launches impose on other firms.</w:t>
      </w:r>
      <w:r w:rsidRPr="00853FAA">
        <w:rPr>
          <w:sz w:val="16"/>
        </w:rPr>
        <w:t>152 </w:t>
      </w:r>
      <w:proofErr w:type="spellStart"/>
      <w:r w:rsidRPr="00853FAA">
        <w:rPr>
          <w:sz w:val="16"/>
        </w:rPr>
        <w:t>Aldinov</w:t>
      </w:r>
      <w:proofErr w:type="spellEnd"/>
      <w:r w:rsidRPr="00853FAA">
        <w:rPr>
          <w:sz w:val="16"/>
        </w:rPr>
        <w:t>, Alexander, and Cunningham conclude that by instituting a tax on each launch, actors would be incentivized to internalize externalities, which would in turn bring the number of launches to the socially optimum level.153 They further contend that the profits from the launch tax could be used to invest in programs to seek out and actively clean up space.154 </w:t>
      </w:r>
      <w:r w:rsidRPr="00853FAA">
        <w:rPr>
          <w:u w:val="single"/>
        </w:rPr>
        <w:t>The creation of a property interest in GEO locations will not only accomplish the end results of a tax, but it also provides an incentive to launch a satellite in the first place.</w:t>
      </w:r>
      <w:r w:rsidRPr="00853FAA">
        <w:rPr>
          <w:sz w:val="16"/>
        </w:rPr>
        <w:t> </w:t>
      </w:r>
      <w:r w:rsidRPr="002540BC">
        <w:rPr>
          <w:u w:val="single"/>
        </w:rPr>
        <w:t xml:space="preserve">By creating </w:t>
      </w:r>
      <w:r w:rsidRPr="00462532">
        <w:rPr>
          <w:highlight w:val="green"/>
          <w:u w:val="single"/>
        </w:rPr>
        <w:t>a property interest in</w:t>
      </w:r>
      <w:r w:rsidRPr="00853FAA">
        <w:rPr>
          <w:u w:val="single"/>
        </w:rPr>
        <w:t xml:space="preserve"> geostationary </w:t>
      </w:r>
      <w:r w:rsidRPr="00462532">
        <w:rPr>
          <w:highlight w:val="green"/>
          <w:u w:val="single"/>
        </w:rPr>
        <w:t>orbit,</w:t>
      </w:r>
      <w:r w:rsidRPr="00853FAA">
        <w:rPr>
          <w:u w:val="single"/>
        </w:rPr>
        <w:t xml:space="preserve"> the market </w:t>
      </w:r>
      <w:r w:rsidRPr="00462532">
        <w:rPr>
          <w:highlight w:val="green"/>
          <w:u w:val="single"/>
        </w:rPr>
        <w:t>will</w:t>
      </w:r>
      <w:r w:rsidRPr="00853FAA">
        <w:rPr>
          <w:u w:val="single"/>
        </w:rPr>
        <w:t xml:space="preserve"> quickly </w:t>
      </w:r>
      <w:r w:rsidRPr="00462532">
        <w:rPr>
          <w:highlight w:val="green"/>
          <w:u w:val="single"/>
        </w:rPr>
        <w:t>establish a price for the zone</w:t>
      </w:r>
      <w:r w:rsidRPr="00853FAA">
        <w:rPr>
          <w:u w:val="single"/>
        </w:rPr>
        <w:t>.</w:t>
      </w:r>
      <w:r w:rsidRPr="00853FAA">
        <w:rPr>
          <w:sz w:val="16"/>
        </w:rPr>
        <w:t>155 </w:t>
      </w:r>
      <w:r w:rsidRPr="00853FAA">
        <w:rPr>
          <w:u w:val="single"/>
        </w:rPr>
        <w:t>This price will act in cost of the satellite</w:t>
      </w:r>
      <w:r w:rsidRPr="00853FAA">
        <w:rPr>
          <w:sz w:val="16"/>
        </w:rPr>
        <w:t> (which will inevitably be lost), </w:t>
      </w:r>
      <w:r w:rsidRPr="00853FAA">
        <w:rPr>
          <w:u w:val="single"/>
        </w:rPr>
        <w:t>but also a potential return on the investment in the property right itself.</w:t>
      </w:r>
      <w:r w:rsidRPr="00853FAA">
        <w:rPr>
          <w:sz w:val="16"/>
        </w:rPr>
        <w:t>156 </w:t>
      </w:r>
      <w:r w:rsidRPr="00853FAA">
        <w:rPr>
          <w:u w:val="single"/>
        </w:rPr>
        <w:t xml:space="preserve">The creation of </w:t>
      </w:r>
      <w:r w:rsidRPr="00462532">
        <w:rPr>
          <w:highlight w:val="green"/>
          <w:u w:val="single"/>
        </w:rPr>
        <w:t xml:space="preserve">this </w:t>
      </w:r>
      <w:r w:rsidRPr="002540BC">
        <w:rPr>
          <w:u w:val="single"/>
        </w:rPr>
        <w:t xml:space="preserve">additional </w:t>
      </w:r>
      <w:r w:rsidRPr="00462532">
        <w:rPr>
          <w:highlight w:val="green"/>
          <w:u w:val="single"/>
        </w:rPr>
        <w:t>cost</w:t>
      </w:r>
      <w:r w:rsidRPr="00853FAA">
        <w:rPr>
          <w:u w:val="single"/>
        </w:rPr>
        <w:t> and benefit </w:t>
      </w:r>
      <w:r w:rsidRPr="00462532">
        <w:rPr>
          <w:highlight w:val="green"/>
          <w:u w:val="single"/>
        </w:rPr>
        <w:t>will eliminate negative</w:t>
      </w:r>
      <w:r w:rsidRPr="00853FAA">
        <w:rPr>
          <w:u w:val="single"/>
        </w:rPr>
        <w:t xml:space="preserve"> externalities associated with too </w:t>
      </w:r>
      <w:r w:rsidRPr="002540BC">
        <w:rPr>
          <w:u w:val="single"/>
        </w:rPr>
        <w:t>ma</w:t>
      </w:r>
      <w:r w:rsidRPr="00853FAA">
        <w:rPr>
          <w:u w:val="single"/>
        </w:rPr>
        <w:t xml:space="preserve">ny </w:t>
      </w:r>
      <w:r w:rsidRPr="00462532">
        <w:rPr>
          <w:highlight w:val="green"/>
          <w:u w:val="single"/>
        </w:rPr>
        <w:t>satellite launches</w:t>
      </w:r>
      <w:r w:rsidRPr="00853FAA">
        <w:rPr>
          <w:u w:val="single"/>
        </w:rPr>
        <w:t>.</w:t>
      </w:r>
      <w:r w:rsidRPr="00853FAA">
        <w:rPr>
          <w:sz w:val="16"/>
        </w:rPr>
        <w:t>157 </w:t>
      </w:r>
      <w:r w:rsidRPr="00462532">
        <w:rPr>
          <w:highlight w:val="green"/>
          <w:u w:val="single"/>
        </w:rPr>
        <w:t>Additionally, allowing actors to resell their orbital zone</w:t>
      </w:r>
      <w:r w:rsidRPr="00853FAA">
        <w:rPr>
          <w:u w:val="single"/>
        </w:rPr>
        <w:t> or reuse it as needed </w:t>
      </w:r>
      <w:r w:rsidRPr="00462532">
        <w:rPr>
          <w:highlight w:val="green"/>
          <w:u w:val="single"/>
        </w:rPr>
        <w:t>provides an</w:t>
      </w:r>
      <w:r w:rsidRPr="00853FAA">
        <w:rPr>
          <w:u w:val="single"/>
        </w:rPr>
        <w:t xml:space="preserve"> added </w:t>
      </w:r>
      <w:r w:rsidRPr="00462532">
        <w:rPr>
          <w:highlight w:val="green"/>
          <w:u w:val="single"/>
        </w:rPr>
        <w:t>incentive to actively clean up the area</w:t>
      </w:r>
      <w:r w:rsidRPr="00853FAA">
        <w:rPr>
          <w:u w:val="single"/>
        </w:rPr>
        <w:t>.</w:t>
      </w:r>
      <w:r w:rsidRPr="00853FAA">
        <w:rPr>
          <w:sz w:val="16"/>
        </w:rPr>
        <w:t>158 </w:t>
      </w:r>
      <w:r w:rsidRPr="00853FAA">
        <w:rPr>
          <w:u w:val="single"/>
        </w:rPr>
        <w:t>Therefore,</w:t>
      </w:r>
      <w:r w:rsidRPr="00853FAA">
        <w:rPr>
          <w:sz w:val="16"/>
        </w:rPr>
        <w:t> like the imposition of a tax, </w:t>
      </w:r>
      <w:r w:rsidRPr="00853FAA">
        <w:rPr>
          <w:u w:val="single"/>
        </w:rPr>
        <w:t>creating a private interest in a GEO slots will decrease the number of excess satellites launched into GEO, and provide incentives to clean up the area in order to maximize profits. </w:t>
      </w:r>
      <w:r w:rsidRPr="00853FAA">
        <w:rPr>
          <w:sz w:val="16"/>
        </w:rPr>
        <w:t>Unlike a tax however, </w:t>
      </w:r>
      <w:r w:rsidRPr="00853FAA">
        <w:rPr>
          <w:u w:val="single"/>
        </w:rPr>
        <w:t>property rights more efficiently ensure a preservation of a clean space environment.</w:t>
      </w:r>
      <w:r w:rsidRPr="00853FAA">
        <w:rPr>
          <w:sz w:val="16"/>
        </w:rPr>
        <w:t>159 Murray N. Rothbard’s book, For a New Liberty, discusses a libertarian approach to pollution and finds that </w:t>
      </w:r>
      <w:r w:rsidRPr="00853FAA">
        <w:rPr>
          <w:u w:val="single"/>
        </w:rPr>
        <w:t>the government’s control over pollution regulations is much less efficient than a private property owner enforcing their rights through the court system.</w:t>
      </w:r>
      <w:r w:rsidRPr="00853FAA">
        <w:rPr>
          <w:sz w:val="16"/>
        </w:rPr>
        <w:t>160 In part, </w:t>
      </w:r>
      <w:r w:rsidRPr="00853FAA">
        <w:rPr>
          <w:u w:val="single"/>
        </w:rPr>
        <w:t>this inefficiency results from an apathetic enforcement of the laws, which do not benefit the enforcers.</w:t>
      </w:r>
      <w:r w:rsidRPr="00853FAA">
        <w:rPr>
          <w:sz w:val="16"/>
        </w:rPr>
        <w:t>161 Rothbard additionally argues the government’s assessment of the potential harms of pollution often differ from those who have a stake in the matter, and thus fail to take into account the full magnitude of the situation, leading to inefficient tax regimes.162 </w:t>
      </w:r>
      <w:r w:rsidRPr="00853FAA">
        <w:rPr>
          <w:u w:val="single"/>
        </w:rPr>
        <w:t>In a private system with redress to the courts, property owners will zealously defend their property from trespass, and will do so efficiently, because they are able to take into account the relevant variables that threaten their property, where the government cannot take such an individualized approach.</w:t>
      </w:r>
      <w:r w:rsidRPr="00853FAA">
        <w:rPr>
          <w:sz w:val="16"/>
        </w:rPr>
        <w:t>163 </w:t>
      </w:r>
      <w:r w:rsidRPr="00462532">
        <w:rPr>
          <w:highlight w:val="green"/>
          <w:u w:val="single"/>
        </w:rPr>
        <w:t>Thus</w:t>
      </w:r>
      <w:r w:rsidRPr="00853FAA">
        <w:rPr>
          <w:u w:val="single"/>
        </w:rPr>
        <w:t>,</w:t>
      </w:r>
      <w:r w:rsidRPr="00853FAA">
        <w:rPr>
          <w:sz w:val="16"/>
        </w:rPr>
        <w:t> while the benefits derived from a system of taxation and a private property system are similar</w:t>
      </w:r>
      <w:r w:rsidRPr="002540BC">
        <w:rPr>
          <w:sz w:val="16"/>
        </w:rPr>
        <w:t>, </w:t>
      </w:r>
      <w:r w:rsidRPr="002540BC">
        <w:rPr>
          <w:u w:val="single"/>
        </w:rPr>
        <w:t xml:space="preserve">the allocation of </w:t>
      </w:r>
      <w:r w:rsidRPr="00462532">
        <w:rPr>
          <w:highlight w:val="green"/>
          <w:u w:val="single"/>
        </w:rPr>
        <w:t>private property will ultimately lead to a more efficient protection of GEO</w:t>
      </w:r>
      <w:r w:rsidRPr="00853FAA">
        <w:rPr>
          <w:u w:val="single"/>
        </w:rPr>
        <w:t xml:space="preserve">. This, in turn, will effectively eliminate the need for indirect costs associated with </w:t>
      </w:r>
      <w:r w:rsidRPr="002540BC">
        <w:rPr>
          <w:u w:val="single"/>
        </w:rPr>
        <w:t>preventing harm to satellites</w:t>
      </w:r>
      <w:r w:rsidRPr="00853FAA">
        <w:rPr>
          <w:u w:val="single"/>
        </w:rPr>
        <w:t xml:space="preserve"> in orbit.</w:t>
      </w:r>
      <w:r w:rsidRPr="00853FAA">
        <w:rPr>
          <w:sz w:val="16"/>
        </w:rPr>
        <w:t> </w:t>
      </w:r>
      <w:r w:rsidRPr="00853FAA">
        <w:rPr>
          <w:u w:val="single"/>
        </w:rPr>
        <w:t xml:space="preserve">Currently, satellites must contain equipment necessary to track, and </w:t>
      </w:r>
      <w:r w:rsidRPr="00853FAA">
        <w:rPr>
          <w:u w:val="single"/>
        </w:rPr>
        <w:lastRenderedPageBreak/>
        <w:t>maneuver away from orbiting debris.</w:t>
      </w:r>
      <w:r w:rsidRPr="00853FAA">
        <w:rPr>
          <w:sz w:val="16"/>
        </w:rPr>
        <w:t>164 </w:t>
      </w:r>
      <w:r w:rsidRPr="00853FAA">
        <w:rPr>
          <w:u w:val="single"/>
        </w:rPr>
        <w:t>With a reduction in the number of satellites and an increased number of satellites moved to graveyard orbits, and the potential for a reduction in other forms of debris, the need for such sophisticated technology will decrease.</w:t>
      </w:r>
      <w:r w:rsidRPr="00853FAA">
        <w:rPr>
          <w:sz w:val="16"/>
        </w:rPr>
        <w:t>165 The market will control this as well, since risk adverse actors will desire avoidance systems so they can ensure a return on the resale of the property after the satellite’s eventual failure.16 </w:t>
      </w:r>
    </w:p>
    <w:p w14:paraId="6FB309BF" w14:textId="77777777" w:rsidR="00945FA7" w:rsidRDefault="00945FA7" w:rsidP="00945FA7"/>
    <w:p w14:paraId="4289CF89" w14:textId="4A9D7819" w:rsidR="00945FA7" w:rsidRDefault="00945FA7" w:rsidP="00945FA7">
      <w:pPr>
        <w:pStyle w:val="Heading4"/>
      </w:pPr>
      <w:r>
        <w:t>4</w:t>
      </w:r>
      <w:r>
        <w:t>] TURN: Private entities are key for debris removal innovation – only in the Neg world is there cleanup</w:t>
      </w:r>
    </w:p>
    <w:p w14:paraId="3BEB9668" w14:textId="77777777" w:rsidR="00945FA7" w:rsidRDefault="00945FA7" w:rsidP="00945FA7">
      <w:r w:rsidRPr="00B64B73">
        <w:rPr>
          <w:rStyle w:val="Style13ptBold"/>
        </w:rPr>
        <w:t>Moore</w:t>
      </w:r>
      <w:r>
        <w:t xml:space="preserve">, Adrian. “It's Time </w:t>
      </w:r>
      <w:proofErr w:type="gramStart"/>
      <w:r>
        <w:t>For</w:t>
      </w:r>
      <w:proofErr w:type="gramEnd"/>
      <w:r>
        <w:t xml:space="preserve"> US To Get Serious About Cleaning Up Space Junk,”.” </w:t>
      </w:r>
      <w:proofErr w:type="spellStart"/>
      <w:r>
        <w:t>TheHill</w:t>
      </w:r>
      <w:proofErr w:type="spellEnd"/>
      <w:r>
        <w:t>. July 27, 20</w:t>
      </w:r>
      <w:r w:rsidRPr="00B64B73">
        <w:rPr>
          <w:rStyle w:val="Style13ptBold"/>
        </w:rPr>
        <w:t>21</w:t>
      </w:r>
      <w:r>
        <w:t>. Web. December 13, 2021</w:t>
      </w:r>
      <w:proofErr w:type="gramStart"/>
      <w:r>
        <w:t>. .</w:t>
      </w:r>
      <w:proofErr w:type="gramEnd"/>
    </w:p>
    <w:p w14:paraId="57F5F33D" w14:textId="77777777" w:rsidR="00945FA7" w:rsidRPr="00040793" w:rsidRDefault="00945FA7" w:rsidP="00945FA7">
      <w:pPr>
        <w:rPr>
          <w:sz w:val="12"/>
        </w:rPr>
      </w:pPr>
      <w:r w:rsidRPr="00462532">
        <w:rPr>
          <w:highlight w:val="green"/>
          <w:u w:val="single"/>
        </w:rPr>
        <w:t>Orbital debris management</w:t>
      </w:r>
      <w:r w:rsidRPr="00383CE2">
        <w:rPr>
          <w:u w:val="single"/>
        </w:rPr>
        <w:t xml:space="preserve"> is </w:t>
      </w:r>
      <w:r w:rsidRPr="00462532">
        <w:rPr>
          <w:highlight w:val="green"/>
          <w:u w:val="single"/>
        </w:rPr>
        <w:t>not well organized within the government</w:t>
      </w:r>
      <w:r w:rsidRPr="00383CE2">
        <w:rPr>
          <w:u w:val="single"/>
        </w:rPr>
        <w:t xml:space="preserve">. </w:t>
      </w:r>
      <w:r w:rsidRPr="00040793">
        <w:rPr>
          <w:sz w:val="12"/>
        </w:rPr>
        <w:t>Right now, the Department of Defense (DOD) does most tracking of space debris for the U.S. out of the need to protect military satellites and national security interests</w:t>
      </w:r>
      <w:r w:rsidRPr="00383CE2">
        <w:rPr>
          <w:u w:val="single"/>
        </w:rPr>
        <w:t>. NASA has its own less advanced</w:t>
      </w:r>
      <w:r>
        <w:rPr>
          <w:u w:val="single"/>
        </w:rPr>
        <w:t xml:space="preserve"> </w:t>
      </w:r>
      <w:r w:rsidRPr="00383CE2">
        <w:rPr>
          <w:u w:val="single"/>
        </w:rPr>
        <w:t>systems for tracking debris. However, orbital debris management is not just about tracking</w:t>
      </w:r>
      <w:r>
        <w:rPr>
          <w:u w:val="single"/>
        </w:rPr>
        <w:t xml:space="preserve"> </w:t>
      </w:r>
      <w:r w:rsidRPr="00383CE2">
        <w:rPr>
          <w:u w:val="single"/>
        </w:rPr>
        <w:t>debris anymore. It is also about forming collision warning systems and safely managing traffic in</w:t>
      </w:r>
      <w:r>
        <w:rPr>
          <w:u w:val="single"/>
        </w:rPr>
        <w:t xml:space="preserve"> </w:t>
      </w:r>
      <w:r w:rsidRPr="00383CE2">
        <w:rPr>
          <w:u w:val="single"/>
        </w:rPr>
        <w:t xml:space="preserve">space. To do this efficiently, </w:t>
      </w:r>
      <w:r w:rsidRPr="00462532">
        <w:rPr>
          <w:highlight w:val="green"/>
          <w:u w:val="single"/>
        </w:rPr>
        <w:t>we need a civil repository for all orbital debris components</w:t>
      </w:r>
      <w:r w:rsidRPr="00383CE2">
        <w:rPr>
          <w:u w:val="single"/>
        </w:rPr>
        <w:t>,</w:t>
      </w:r>
      <w:r>
        <w:rPr>
          <w:u w:val="single"/>
        </w:rPr>
        <w:t xml:space="preserve"> </w:t>
      </w:r>
      <w:r w:rsidRPr="00853FAA">
        <w:rPr>
          <w:u w:val="single"/>
        </w:rPr>
        <w:t xml:space="preserve">something that many commercial space companies have already created on their own to stay aware of orbital debris and help protect their satellites in space. </w:t>
      </w:r>
      <w:r w:rsidRPr="00853FAA">
        <w:rPr>
          <w:sz w:val="12"/>
        </w:rPr>
        <w:t xml:space="preserve">Tracking debris may be a national security </w:t>
      </w:r>
      <w:proofErr w:type="gramStart"/>
      <w:r w:rsidRPr="00853FAA">
        <w:rPr>
          <w:sz w:val="12"/>
        </w:rPr>
        <w:t>priority, but</w:t>
      </w:r>
      <w:proofErr w:type="gramEnd"/>
      <w:r w:rsidRPr="00853FAA">
        <w:rPr>
          <w:sz w:val="12"/>
        </w:rPr>
        <w:t xml:space="preserve"> providing space traffic control is not really in the Defense Department’s mission. </w:t>
      </w:r>
      <w:r w:rsidRPr="00853FAA">
        <w:rPr>
          <w:u w:val="single"/>
        </w:rPr>
        <w:t xml:space="preserve">We should be utilizing the private sector’s expertise and advancements in this area. </w:t>
      </w:r>
      <w:r w:rsidRPr="00462532">
        <w:rPr>
          <w:highlight w:val="green"/>
          <w:u w:val="single"/>
        </w:rPr>
        <w:t>For</w:t>
      </w:r>
      <w:r w:rsidRPr="00853FAA">
        <w:rPr>
          <w:u w:val="single"/>
        </w:rPr>
        <w:t xml:space="preserve"> example, </w:t>
      </w:r>
      <w:proofErr w:type="spellStart"/>
      <w:r w:rsidRPr="00853FAA">
        <w:rPr>
          <w:u w:val="single"/>
        </w:rPr>
        <w:t>Astroscale</w:t>
      </w:r>
      <w:proofErr w:type="spellEnd"/>
      <w:r w:rsidRPr="00853FAA">
        <w:rPr>
          <w:u w:val="single"/>
        </w:rPr>
        <w:t xml:space="preserve"> has contracts with both the Japanese and European space agencies to develop orbital debris removal capability.</w:t>
      </w:r>
      <w:r w:rsidRPr="00853FAA">
        <w:rPr>
          <w:sz w:val="12"/>
        </w:rPr>
        <w:t xml:space="preserve"> And responsibility for developing collision warnings and space traffic management would be best suited for the Office of Space Commerce, an office with existing connections to the commercial space industry, </w:t>
      </w:r>
      <w:proofErr w:type="gramStart"/>
      <w:r w:rsidRPr="00853FAA">
        <w:rPr>
          <w:sz w:val="12"/>
        </w:rPr>
        <w:t>NASA</w:t>
      </w:r>
      <w:proofErr w:type="gramEnd"/>
      <w:r w:rsidRPr="00853FAA">
        <w:rPr>
          <w:sz w:val="12"/>
        </w:rPr>
        <w:t xml:space="preserve"> and</w:t>
      </w:r>
      <w:r w:rsidRPr="00040793">
        <w:rPr>
          <w:sz w:val="12"/>
        </w:rPr>
        <w:t xml:space="preserve"> DOD</w:t>
      </w:r>
      <w:r w:rsidRPr="00853FAA">
        <w:rPr>
          <w:sz w:val="12"/>
        </w:rPr>
        <w:t xml:space="preserve">. </w:t>
      </w:r>
      <w:r w:rsidRPr="00853FAA">
        <w:rPr>
          <w:u w:val="single"/>
        </w:rPr>
        <w:t>Partnering with the</w:t>
      </w:r>
      <w:r w:rsidRPr="00383CE2">
        <w:rPr>
          <w:u w:val="single"/>
        </w:rPr>
        <w:t xml:space="preserve"> </w:t>
      </w:r>
      <w:r w:rsidRPr="00462532">
        <w:rPr>
          <w:highlight w:val="green"/>
          <w:u w:val="single"/>
        </w:rPr>
        <w:t>debris</w:t>
      </w:r>
      <w:r w:rsidRPr="00383CE2">
        <w:rPr>
          <w:u w:val="single"/>
        </w:rPr>
        <w:t xml:space="preserve"> tracking and </w:t>
      </w:r>
      <w:r w:rsidRPr="00462532">
        <w:rPr>
          <w:highlight w:val="green"/>
          <w:u w:val="single"/>
        </w:rPr>
        <w:t xml:space="preserve">removal systems private </w:t>
      </w:r>
      <w:r w:rsidRPr="00853FAA">
        <w:rPr>
          <w:u w:val="single"/>
        </w:rPr>
        <w:t>companies</w:t>
      </w:r>
      <w:r w:rsidRPr="00383CE2">
        <w:rPr>
          <w:u w:val="single"/>
        </w:rPr>
        <w:t xml:space="preserve"> are</w:t>
      </w:r>
      <w:r>
        <w:rPr>
          <w:u w:val="single"/>
        </w:rPr>
        <w:t xml:space="preserve"> </w:t>
      </w:r>
      <w:r w:rsidRPr="00383CE2">
        <w:rPr>
          <w:u w:val="single"/>
        </w:rPr>
        <w:t>developing while freeing up DOD to focus on military awareness and NASA to focus on research</w:t>
      </w:r>
      <w:r>
        <w:rPr>
          <w:u w:val="single"/>
        </w:rPr>
        <w:t xml:space="preserve"> </w:t>
      </w:r>
      <w:r w:rsidRPr="00383CE2">
        <w:rPr>
          <w:u w:val="single"/>
        </w:rPr>
        <w:t xml:space="preserve">and </w:t>
      </w:r>
      <w:r w:rsidRPr="00462532">
        <w:rPr>
          <w:highlight w:val="green"/>
          <w:u w:val="single"/>
        </w:rPr>
        <w:t>development would be</w:t>
      </w:r>
      <w:r w:rsidRPr="00383CE2">
        <w:rPr>
          <w:u w:val="single"/>
        </w:rPr>
        <w:t xml:space="preserve"> the </w:t>
      </w:r>
      <w:r w:rsidRPr="00462532">
        <w:rPr>
          <w:highlight w:val="green"/>
          <w:u w:val="single"/>
        </w:rPr>
        <w:t>most efficient</w:t>
      </w:r>
      <w:r w:rsidRPr="00383CE2">
        <w:rPr>
          <w:u w:val="single"/>
        </w:rPr>
        <w:t xml:space="preserve"> way forward.</w:t>
      </w:r>
      <w:r w:rsidRPr="00040793">
        <w:rPr>
          <w:sz w:val="12"/>
        </w:rPr>
        <w:t xml:space="preserve"> If government works with private industry through strategic public-private partnerships, the U.S. can best address the threats posed by orbital debris and create sustainable policies for safe space exploration.</w:t>
      </w:r>
    </w:p>
    <w:p w14:paraId="118154BD" w14:textId="5AFB3976" w:rsidR="00945FA7" w:rsidRPr="00945FA7" w:rsidRDefault="00945FA7" w:rsidP="00945FA7">
      <w:pPr>
        <w:rPr>
          <w:b/>
          <w:bCs/>
          <w:sz w:val="26"/>
          <w:szCs w:val="26"/>
        </w:rPr>
      </w:pPr>
      <w:r w:rsidRPr="00945FA7">
        <w:rPr>
          <w:b/>
          <w:bCs/>
          <w:sz w:val="26"/>
          <w:szCs w:val="26"/>
        </w:rPr>
        <w:t>5: the whole argument is nonunique; public satellites would also collide and create debris</w:t>
      </w:r>
    </w:p>
    <w:p w14:paraId="47975BF9" w14:textId="78544E35" w:rsidR="00CC686E" w:rsidRDefault="00CC686E">
      <w:pPr>
        <w:rPr>
          <w:b/>
          <w:bCs/>
          <w:sz w:val="26"/>
          <w:szCs w:val="26"/>
        </w:rPr>
      </w:pPr>
    </w:p>
    <w:p w14:paraId="55494A74" w14:textId="77BA2B9D" w:rsidR="00BD3E21" w:rsidRDefault="00BD3E21">
      <w:pPr>
        <w:rPr>
          <w:b/>
          <w:bCs/>
          <w:sz w:val="26"/>
          <w:szCs w:val="26"/>
        </w:rPr>
      </w:pPr>
    </w:p>
    <w:p w14:paraId="3C282052" w14:textId="6A6CAE0C" w:rsidR="00BD3E21" w:rsidRDefault="00BD3E21">
      <w:pPr>
        <w:rPr>
          <w:b/>
          <w:bCs/>
          <w:sz w:val="26"/>
          <w:szCs w:val="26"/>
        </w:rPr>
      </w:pPr>
    </w:p>
    <w:p w14:paraId="50696200" w14:textId="3ADA16D9" w:rsidR="00BD3E21" w:rsidRPr="00BD3E21" w:rsidRDefault="00BD3E21" w:rsidP="00BD3E21">
      <w:pPr>
        <w:rPr>
          <w:b/>
          <w:bCs/>
          <w:sz w:val="26"/>
          <w:szCs w:val="26"/>
        </w:rPr>
      </w:pPr>
      <w:r>
        <w:rPr>
          <w:b/>
          <w:bCs/>
          <w:sz w:val="26"/>
          <w:szCs w:val="26"/>
        </w:rPr>
        <w:t xml:space="preserve">At the end of their </w:t>
      </w:r>
      <w:proofErr w:type="gramStart"/>
      <w:r>
        <w:rPr>
          <w:b/>
          <w:bCs/>
          <w:sz w:val="26"/>
          <w:szCs w:val="26"/>
        </w:rPr>
        <w:t>speech</w:t>
      </w:r>
      <w:proofErr w:type="gramEnd"/>
      <w:r>
        <w:rPr>
          <w:b/>
          <w:bCs/>
          <w:sz w:val="26"/>
          <w:szCs w:val="26"/>
        </w:rPr>
        <w:t xml:space="preserve"> they also throw in this argument that we can just focus on the Earth to </w:t>
      </w:r>
      <w:r w:rsidRPr="00BD3E21">
        <w:rPr>
          <w:b/>
          <w:bCs/>
          <w:sz w:val="26"/>
          <w:szCs w:val="26"/>
        </w:rPr>
        <w:t xml:space="preserve">save it. </w:t>
      </w:r>
      <w:r w:rsidRPr="00BD3E21">
        <w:rPr>
          <w:b/>
          <w:bCs/>
          <w:sz w:val="26"/>
          <w:szCs w:val="26"/>
        </w:rPr>
        <w:t>However, TURN: private entities in space free up governments to focus on and solve Earth problems</w:t>
      </w:r>
    </w:p>
    <w:p w14:paraId="75E187FE" w14:textId="77777777" w:rsidR="00BD3E21" w:rsidRDefault="00BD3E21" w:rsidP="00BD3E21">
      <w:pPr>
        <w:pStyle w:val="Heading4"/>
      </w:pPr>
      <w:r w:rsidRPr="00BD3E21">
        <w:rPr>
          <w:bCs/>
          <w:szCs w:val="26"/>
        </w:rPr>
        <w:t xml:space="preserve">NASA </w:t>
      </w:r>
      <w:proofErr w:type="gramStart"/>
      <w:r w:rsidRPr="00BD3E21">
        <w:rPr>
          <w:bCs/>
          <w:szCs w:val="26"/>
        </w:rPr>
        <w:t>is able to</w:t>
      </w:r>
      <w:proofErr w:type="gramEnd"/>
      <w:r w:rsidRPr="00BD3E21">
        <w:rPr>
          <w:bCs/>
          <w:szCs w:val="26"/>
        </w:rPr>
        <w:t xml:space="preserve"> preserve resources</w:t>
      </w:r>
      <w:r>
        <w:t xml:space="preserve"> by leveraging private partnerships</w:t>
      </w:r>
    </w:p>
    <w:p w14:paraId="682B0DFD" w14:textId="77777777" w:rsidR="00BD3E21" w:rsidRDefault="00BD3E21" w:rsidP="00BD3E21">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56C48058" w14:textId="77777777" w:rsidR="00BD3E21" w:rsidRPr="006F7055" w:rsidRDefault="00BD3E21" w:rsidP="00BD3E21">
      <w:pPr>
        <w:rPr>
          <w:u w:val="single"/>
        </w:rPr>
      </w:pPr>
      <w:r w:rsidRPr="00860382">
        <w:rPr>
          <w:rStyle w:val="StyleUnderline"/>
        </w:rPr>
        <w:t xml:space="preserve">The </w:t>
      </w:r>
      <w:r w:rsidRPr="004730B2">
        <w:rPr>
          <w:rStyle w:val="StyleUnderline"/>
          <w:highlight w:val="cyan"/>
        </w:rPr>
        <w:t xml:space="preserve">private space players </w:t>
      </w:r>
      <w:r w:rsidRPr="00212C98">
        <w:rPr>
          <w:rStyle w:val="StyleUnderline"/>
        </w:rPr>
        <w:t xml:space="preserve">who will </w:t>
      </w:r>
      <w:r w:rsidRPr="004730B2">
        <w:rPr>
          <w:rStyle w:val="StyleUnderline"/>
          <w:highlight w:val="cyan"/>
        </w:rPr>
        <w:t>drive NASA's plans</w:t>
      </w:r>
      <w:r w:rsidRPr="00860382">
        <w:rPr>
          <w:rStyle w:val="StyleUnderline"/>
        </w:rPr>
        <w:t xml:space="preserve"> for the coming </w:t>
      </w:r>
      <w:r w:rsidRPr="00212C98">
        <w:rPr>
          <w:rStyle w:val="StyleUnderline"/>
        </w:rPr>
        <w:t>decade are declaring themselves and defining</w:t>
      </w:r>
      <w:r w:rsidRPr="00860382">
        <w:rPr>
          <w:rStyle w:val="StyleUnderline"/>
        </w:rPr>
        <w:t xml:space="preserve"> the stakes.</w:t>
      </w:r>
      <w:r>
        <w:rPr>
          <w:rStyle w:val="StyleUnderline"/>
        </w:rPr>
        <w:t xml:space="preserve"> </w:t>
      </w:r>
      <w:r w:rsidRPr="00860382">
        <w:rPr>
          <w:rStyle w:val="StyleUnderline"/>
        </w:rPr>
        <w:t xml:space="preserve">Why it matters: </w:t>
      </w:r>
      <w:r w:rsidRPr="004730B2">
        <w:rPr>
          <w:rStyle w:val="StyleUnderline"/>
          <w:highlight w:val="cyan"/>
        </w:rPr>
        <w:t>NASA plans</w:t>
      </w:r>
      <w:r w:rsidRPr="00860382">
        <w:rPr>
          <w:rStyle w:val="StyleUnderline"/>
        </w:rPr>
        <w:t xml:space="preserve"> to focus on getting people to Mars and the Moon, </w:t>
      </w:r>
      <w:r w:rsidRPr="00860382">
        <w:rPr>
          <w:rStyle w:val="StyleUnderline"/>
        </w:rPr>
        <w:lastRenderedPageBreak/>
        <w:t xml:space="preserve">and </w:t>
      </w:r>
      <w:r w:rsidRPr="00212C98">
        <w:rPr>
          <w:rStyle w:val="StyleUnderline"/>
        </w:rPr>
        <w:t xml:space="preserve">its deep </w:t>
      </w:r>
      <w:r w:rsidRPr="004730B2">
        <w:rPr>
          <w:rStyle w:val="StyleUnderline"/>
          <w:highlight w:val="cyan"/>
        </w:rPr>
        <w:t xml:space="preserve">space </w:t>
      </w:r>
      <w:r w:rsidRPr="00212C98">
        <w:rPr>
          <w:rStyle w:val="StyleUnderline"/>
        </w:rPr>
        <w:t xml:space="preserve">exploration </w:t>
      </w:r>
      <w:r w:rsidRPr="004730B2">
        <w:rPr>
          <w:rStyle w:val="Emphasis"/>
          <w:highlight w:val="cyan"/>
        </w:rPr>
        <w:t>ambitions hinge on the agency</w:t>
      </w:r>
      <w:r w:rsidRPr="004730B2">
        <w:rPr>
          <w:rStyle w:val="StyleUnderline"/>
          <w:highlight w:val="cyan"/>
        </w:rPr>
        <w:t xml:space="preserve"> </w:t>
      </w:r>
      <w:r w:rsidRPr="004730B2">
        <w:rPr>
          <w:rStyle w:val="Emphasis"/>
          <w:highlight w:val="cyan"/>
        </w:rPr>
        <w:t xml:space="preserve">being able to successfully hand over major operations </w:t>
      </w:r>
      <w:r w:rsidRPr="00212C98">
        <w:rPr>
          <w:rStyle w:val="Emphasis"/>
          <w:bCs/>
        </w:rPr>
        <w:t>in low-Earth orbit</w:t>
      </w:r>
      <w:r w:rsidRPr="00212C98">
        <w:rPr>
          <w:rStyle w:val="Emphasis"/>
        </w:rPr>
        <w:t xml:space="preserve"> </w:t>
      </w:r>
      <w:r w:rsidRPr="004730B2">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4730B2">
        <w:rPr>
          <w:rStyle w:val="StyleUnderline"/>
          <w:highlight w:val="cyan"/>
        </w:rPr>
        <w:t>NASA announced</w:t>
      </w:r>
      <w:r w:rsidRPr="00860382">
        <w:rPr>
          <w:rStyle w:val="StyleUnderline"/>
        </w:rPr>
        <w:t xml:space="preserve"> it would award multimillion-dollar </w:t>
      </w:r>
      <w:r w:rsidRPr="004730B2">
        <w:rPr>
          <w:rStyle w:val="StyleUnderline"/>
          <w:highlight w:val="cyan"/>
        </w:rPr>
        <w:t xml:space="preserve">contracts to three </w:t>
      </w:r>
      <w:r w:rsidRPr="008E2087">
        <w:rPr>
          <w:rStyle w:val="StyleUnderline"/>
        </w:rPr>
        <w:t xml:space="preserve">teams of </w:t>
      </w:r>
      <w:r w:rsidRPr="004730B2">
        <w:rPr>
          <w:rStyle w:val="StyleUnderline"/>
          <w:highlight w:val="cyan"/>
        </w:rPr>
        <w:t xml:space="preserve">commercial </w:t>
      </w:r>
      <w:r w:rsidRPr="008E2087">
        <w:rPr>
          <w:rStyle w:val="StyleUnderline"/>
        </w:rPr>
        <w:t xml:space="preserve">space </w:t>
      </w:r>
      <w:r w:rsidRPr="004730B2">
        <w:rPr>
          <w:rStyle w:val="StyleUnderline"/>
          <w:highlight w:val="cyan"/>
        </w:rPr>
        <w:t>companies</w:t>
      </w:r>
      <w:r w:rsidRPr="00860382">
        <w:rPr>
          <w:rStyle w:val="StyleUnderline"/>
        </w:rPr>
        <w:t xml:space="preserve"> to start designing and building privately operated space stations.</w:t>
      </w:r>
    </w:p>
    <w:p w14:paraId="5610751B" w14:textId="77777777" w:rsidR="00BD3E21" w:rsidRPr="003A5D0F" w:rsidRDefault="00BD3E21">
      <w:pPr>
        <w:rPr>
          <w:b/>
          <w:bCs/>
          <w:sz w:val="26"/>
          <w:szCs w:val="26"/>
        </w:rPr>
      </w:pPr>
    </w:p>
    <w:sectPr w:rsidR="00BD3E21" w:rsidRPr="003A5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EA2F7A"/>
    <w:multiLevelType w:val="hybridMultilevel"/>
    <w:tmpl w:val="998279F0"/>
    <w:lvl w:ilvl="0" w:tplc="2788E4B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B05F20"/>
    <w:multiLevelType w:val="hybridMultilevel"/>
    <w:tmpl w:val="150CE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2333F"/>
    <w:rsid w:val="0002333F"/>
    <w:rsid w:val="00070001"/>
    <w:rsid w:val="000C0879"/>
    <w:rsid w:val="003A5D0F"/>
    <w:rsid w:val="004D2495"/>
    <w:rsid w:val="006F0FAC"/>
    <w:rsid w:val="006F7055"/>
    <w:rsid w:val="00810284"/>
    <w:rsid w:val="00945FA7"/>
    <w:rsid w:val="00A973F4"/>
    <w:rsid w:val="00BD3E21"/>
    <w:rsid w:val="00CC15DC"/>
    <w:rsid w:val="00CC686E"/>
    <w:rsid w:val="00DB7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BC3F"/>
  <w15:chartTrackingRefBased/>
  <w15:docId w15:val="{77CFA473-2EA5-4187-81CF-FF8E17DC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686E"/>
    <w:rPr>
      <w:rFonts w:ascii="Calibri" w:hAnsi="Calibri"/>
    </w:rPr>
  </w:style>
  <w:style w:type="paragraph" w:styleId="Heading1">
    <w:name w:val="heading 1"/>
    <w:aliases w:val="Pocket"/>
    <w:basedOn w:val="Normal"/>
    <w:next w:val="Normal"/>
    <w:link w:val="Heading1Char"/>
    <w:qFormat/>
    <w:rsid w:val="00CC68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68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68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read,No Spacing211,No Spacing12,No Spacing2111,No Spacing4,No Spacing11111,No Spacing5,No Spacing21,ta,t,TAG,Tag1,small space,CD - Cite"/>
    <w:basedOn w:val="Normal"/>
    <w:next w:val="Normal"/>
    <w:link w:val="Heading4Char"/>
    <w:uiPriority w:val="3"/>
    <w:unhideWhenUsed/>
    <w:qFormat/>
    <w:rsid w:val="00CC68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68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86E"/>
  </w:style>
  <w:style w:type="character" w:customStyle="1" w:styleId="Heading2Char">
    <w:name w:val="Heading 2 Char"/>
    <w:aliases w:val="Hat Char"/>
    <w:basedOn w:val="DefaultParagraphFont"/>
    <w:link w:val="Heading2"/>
    <w:uiPriority w:val="1"/>
    <w:rsid w:val="00CC686E"/>
    <w:rPr>
      <w:rFonts w:ascii="Calibri" w:eastAsiaTheme="majorEastAsia" w:hAnsi="Calibri" w:cstheme="majorBidi"/>
      <w:b/>
      <w:sz w:val="44"/>
      <w:szCs w:val="26"/>
      <w:u w:val="double"/>
    </w:rPr>
  </w:style>
  <w:style w:type="character" w:customStyle="1" w:styleId="Heading4Char">
    <w:name w:val="Heading 4 Char"/>
    <w:aliases w:val="Tag Char,Big card Char,Normal Tag Char,small text Char,body Char,heading 2 Char,Heading 2 Char2 Char Char,Heading 2 Char1 Char Char Char, Ch Char,Ch Char,no read Char,No Spacing211 Char,No Spacing12 Char,No Spacing2111 Char,ta Char,t Char"/>
    <w:basedOn w:val="DefaultParagraphFont"/>
    <w:link w:val="Heading4"/>
    <w:uiPriority w:val="3"/>
    <w:rsid w:val="00CC686E"/>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C68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686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8"/>
    <w:basedOn w:val="DefaultParagraphFont"/>
    <w:uiPriority w:val="6"/>
    <w:qFormat/>
    <w:rsid w:val="00CC686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C"/>
    <w:basedOn w:val="DefaultParagraphFont"/>
    <w:link w:val="Card"/>
    <w:uiPriority w:val="99"/>
    <w:unhideWhenUsed/>
    <w:rsid w:val="00CC686E"/>
    <w:rPr>
      <w:color w:val="auto"/>
      <w:u w:val="none"/>
    </w:rPr>
  </w:style>
  <w:style w:type="paragraph" w:customStyle="1" w:styleId="Emphasis1">
    <w:name w:val="Emphasis1"/>
    <w:basedOn w:val="Normal"/>
    <w:link w:val="Emphasis"/>
    <w:uiPriority w:val="7"/>
    <w:qFormat/>
    <w:rsid w:val="0002333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02333F"/>
    <w:pPr>
      <w:keepNext w:val="0"/>
      <w:keepLines w:val="0"/>
      <w:spacing w:line="256" w:lineRule="auto"/>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2333F"/>
    <w:pPr>
      <w:spacing w:before="100" w:beforeAutospacing="1" w:after="100" w:afterAutospacing="1"/>
    </w:pPr>
    <w:rPr>
      <w:rFonts w:ascii="Times New Roman" w:hAnsi="Times New Roman" w:cs="Times New Roman"/>
      <w:sz w:val="20"/>
      <w:szCs w:val="20"/>
    </w:rPr>
  </w:style>
  <w:style w:type="character" w:customStyle="1" w:styleId="Heading1Char">
    <w:name w:val="Heading 1 Char"/>
    <w:aliases w:val="Pocket Char"/>
    <w:basedOn w:val="DefaultParagraphFont"/>
    <w:link w:val="Heading1"/>
    <w:rsid w:val="00CC686E"/>
    <w:rPr>
      <w:rFonts w:ascii="Calibri" w:eastAsiaTheme="majorEastAsia" w:hAnsi="Calibri" w:cstheme="majorBidi"/>
      <w:b/>
      <w:sz w:val="52"/>
      <w:szCs w:val="32"/>
    </w:rPr>
  </w:style>
  <w:style w:type="paragraph" w:styleId="ListParagraph">
    <w:name w:val="List Paragraph"/>
    <w:aliases w:val="6 font,Colorful List - Accent 11"/>
    <w:basedOn w:val="Normal"/>
    <w:uiPriority w:val="99"/>
    <w:qFormat/>
    <w:rsid w:val="004D2495"/>
    <w:pPr>
      <w:ind w:left="720"/>
      <w:contextualSpacing/>
    </w:pPr>
  </w:style>
  <w:style w:type="character" w:customStyle="1" w:styleId="Heading3Char">
    <w:name w:val="Heading 3 Char"/>
    <w:aliases w:val="Block Char"/>
    <w:basedOn w:val="DefaultParagraphFont"/>
    <w:link w:val="Heading3"/>
    <w:uiPriority w:val="2"/>
    <w:rsid w:val="00CC686E"/>
    <w:rPr>
      <w:rFonts w:ascii="Calibri" w:eastAsiaTheme="majorEastAsia" w:hAnsi="Calibri" w:cstheme="majorBidi"/>
      <w:b/>
      <w:sz w:val="32"/>
      <w:szCs w:val="24"/>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810284"/>
    <w:rPr>
      <w:rFonts w:ascii="Times New Roman" w:hAnsi="Times New Roman" w:cs="Times New Roman"/>
      <w:sz w:val="20"/>
      <w:szCs w:val="20"/>
    </w:rPr>
  </w:style>
  <w:style w:type="character" w:styleId="FollowedHyperlink">
    <w:name w:val="FollowedHyperlink"/>
    <w:basedOn w:val="DefaultParagraphFont"/>
    <w:uiPriority w:val="99"/>
    <w:semiHidden/>
    <w:unhideWhenUsed/>
    <w:rsid w:val="00CC686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E-0NYnAaUA" TargetMode="External"/><Relationship Id="rId13" Type="http://schemas.openxmlformats.org/officeDocument/2006/relationships/hyperlink" Target="https://www.space.com/climate-change-dimming-earth" TargetMode="External"/><Relationship Id="rId18" Type="http://schemas.openxmlformats.org/officeDocument/2006/relationships/hyperlink" Target="https://www.un.org/development/desa/en/news/population/world-population-prospects-2019.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pace.nss.org/space-solar-power/" TargetMode="External"/><Relationship Id="rId7" Type="http://schemas.openxmlformats.org/officeDocument/2006/relationships/hyperlink" Target="https://www.livescience.com/climate-report-net-zero.html" TargetMode="External"/><Relationship Id="rId12" Type="http://schemas.openxmlformats.org/officeDocument/2006/relationships/hyperlink" Target="https://www.space.com/x-37b-space-plane-solar-power-beaming" TargetMode="External"/><Relationship Id="rId17" Type="http://schemas.openxmlformats.org/officeDocument/2006/relationships/hyperlink" Target="https://space.nss.org/space-solar-power/" TargetMode="External"/><Relationship Id="rId25" Type="http://schemas.openxmlformats.org/officeDocument/2006/relationships/hyperlink" Target="https://scholarship.law.umn.edu/cgi/viewcontent.cgi?article=1006&amp;context=mjlst" TargetMode="External"/><Relationship Id="rId2" Type="http://schemas.openxmlformats.org/officeDocument/2006/relationships/styles" Target="styles.xml"/><Relationship Id="rId16" Type="http://schemas.openxmlformats.org/officeDocument/2006/relationships/hyperlink" Target="https://www.greenmatch.co.uk/solar-energy/solar-panels" TargetMode="External"/><Relationship Id="rId20" Type="http://schemas.openxmlformats.org/officeDocument/2006/relationships/hyperlink" Target="https://www.greenmatch.co.uk/blog/2014/11/how-efficient-are-solar-panels" TargetMode="External"/><Relationship Id="rId1" Type="http://schemas.openxmlformats.org/officeDocument/2006/relationships/numbering" Target="numbering.xml"/><Relationship Id="rId6" Type="http://schemas.openxmlformats.org/officeDocument/2006/relationships/hyperlink" Target="https://www.space.com/space-solar-power-research-advances" TargetMode="External"/><Relationship Id="rId11" Type="http://schemas.openxmlformats.org/officeDocument/2006/relationships/hyperlink" Target="https://www.space.com/25275-x37b-space-plane.html" TargetMode="External"/><Relationship Id="rId24" Type="http://schemas.openxmlformats.org/officeDocument/2006/relationships/hyperlink" Target="https://space.nss.org/why-space-tourism/" TargetMode="External"/><Relationship Id="rId5" Type="http://schemas.openxmlformats.org/officeDocument/2006/relationships/hyperlink" Target="http://www.cnn.com/2015/01/14/opinion/co2-crisis-griffin/" TargetMode="External"/><Relationship Id="rId15" Type="http://schemas.openxmlformats.org/officeDocument/2006/relationships/hyperlink" Target="https://www.greenmatch.co.uk/blog/clean-energy" TargetMode="External"/><Relationship Id="rId23" Type="http://schemas.openxmlformats.org/officeDocument/2006/relationships/hyperlink" Target="https://www.greenmatch.co.uk/blog/2015/01/the-future-for-solar-power-in-the-uk" TargetMode="External"/><Relationship Id="rId10" Type="http://schemas.openxmlformats.org/officeDocument/2006/relationships/hyperlink" Target="https://www.space.com/42089-space-force.html" TargetMode="External"/><Relationship Id="rId19" Type="http://schemas.openxmlformats.org/officeDocument/2006/relationships/hyperlink" Target="https://ourworldindata.org/uploads/2020/02/Safest-source-of-energy.png" TargetMode="External"/><Relationship Id="rId4" Type="http://schemas.openxmlformats.org/officeDocument/2006/relationships/webSettings" Target="webSettings.xml"/><Relationship Id="rId9" Type="http://schemas.openxmlformats.org/officeDocument/2006/relationships/hyperlink" Target="https://www.space.com/nasa-low-earth-orbit-iss-commercialization.html" TargetMode="External"/><Relationship Id="rId14" Type="http://schemas.openxmlformats.org/officeDocument/2006/relationships/hyperlink" Target="https://www.greenmatch.co.uk/blog/2014/08/5-advantages-and-5-disadvantages-of-solar-energy" TargetMode="External"/><Relationship Id="rId22" Type="http://schemas.openxmlformats.org/officeDocument/2006/relationships/hyperlink" Target="https://www.greenmatch.co.uk/blog/2014/08/what-is-the-installation-cost-for-solar-panel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n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43</TotalTime>
  <Pages>15</Pages>
  <Words>10927</Words>
  <Characters>62284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Ethan M (Student)</dc:creator>
  <cp:keywords/>
  <dc:description/>
  <cp:lastModifiedBy>Luo, Ethan M (Student)</cp:lastModifiedBy>
  <cp:revision>9</cp:revision>
  <dcterms:created xsi:type="dcterms:W3CDTF">2022-02-19T22:50:00Z</dcterms:created>
  <dcterms:modified xsi:type="dcterms:W3CDTF">2022-02-19T23:45:00Z</dcterms:modified>
</cp:coreProperties>
</file>