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131B4" w14:textId="0BC2FA05" w:rsidR="00F76DAC" w:rsidRDefault="00F76DAC" w:rsidP="00F76DAC">
      <w:pPr>
        <w:pStyle w:val="Heading1"/>
      </w:pPr>
      <w:r>
        <w:t>1NC</w:t>
      </w:r>
    </w:p>
    <w:p w14:paraId="18B65FFD" w14:textId="2AE7CFB8" w:rsidR="00F76DAC" w:rsidRDefault="00DF0898" w:rsidP="00DF0898">
      <w:pPr>
        <w:pStyle w:val="Heading2"/>
      </w:pPr>
      <w:r>
        <w:lastRenderedPageBreak/>
        <w:t>NC</w:t>
      </w:r>
    </w:p>
    <w:p w14:paraId="1A1888D5" w14:textId="518897B3" w:rsidR="00DF0898" w:rsidRDefault="00DF0898" w:rsidP="00DF0898">
      <w:pPr>
        <w:pStyle w:val="Heading3"/>
      </w:pPr>
      <w:r>
        <w:lastRenderedPageBreak/>
        <w:t>1</w:t>
      </w:r>
    </w:p>
    <w:p w14:paraId="761E33FC" w14:textId="34DA73A0" w:rsidR="00DF0898" w:rsidRDefault="00DF0898" w:rsidP="00DF0898">
      <w:pPr>
        <w:pStyle w:val="Heading4"/>
      </w:pPr>
      <w:r>
        <w:t xml:space="preserve">Our interpretation is the </w:t>
      </w:r>
      <w:proofErr w:type="spellStart"/>
      <w:r>
        <w:t>aff</w:t>
      </w:r>
      <w:proofErr w:type="spellEnd"/>
      <w:r>
        <w:t xml:space="preserve"> must defend that the</w:t>
      </w:r>
      <w:r w:rsidR="004A2E45">
        <w:t xml:space="preserve"> appropriation of outer space by private entities is unjust</w:t>
      </w:r>
    </w:p>
    <w:p w14:paraId="7FBD4C2B" w14:textId="77777777" w:rsidR="00DF0898" w:rsidRDefault="00DF0898" w:rsidP="00DF0898">
      <w:pPr>
        <w:pStyle w:val="Heading4"/>
      </w:pPr>
      <w:r w:rsidRPr="00A46B36">
        <w:t>‘Resolve</w:t>
      </w:r>
      <w:r>
        <w:t xml:space="preserve">d’ before a </w:t>
      </w:r>
      <w:r>
        <w:rPr>
          <w:u w:val="single"/>
        </w:rPr>
        <w:t>colon</w:t>
      </w:r>
      <w:r>
        <w:t xml:space="preserve"> denotes a formal resolution</w:t>
      </w:r>
    </w:p>
    <w:p w14:paraId="1C20171E" w14:textId="77777777" w:rsidR="00DF0898" w:rsidRPr="00661E13" w:rsidRDefault="00DF0898" w:rsidP="00DF0898">
      <w:r w:rsidRPr="00851CA3">
        <w:rPr>
          <w:b/>
          <w:bCs/>
          <w:sz w:val="26"/>
          <w:szCs w:val="26"/>
        </w:rPr>
        <w:t>AWS ’13</w:t>
      </w:r>
      <w:r w:rsidRPr="00851CA3">
        <w:t xml:space="preserve"> [Army Writing Style; August 24th; Online resource dedicated to all major writing requirements in the Army; Army Writing Style, "Punctuation — The Colon and Semicolon</w:t>
      </w:r>
      <w:r w:rsidRPr="007A6469">
        <w:t xml:space="preserve">," </w:t>
      </w:r>
      <w:hyperlink r:id="rId9" w:history="1">
        <w:r>
          <w:rPr>
            <w:rStyle w:val="Hyperlink"/>
          </w:rPr>
          <w:t>https://armywritingstyle.com/punctuation-the-colon-and-semicolon/</w:t>
        </w:r>
      </w:hyperlink>
      <w:r w:rsidRPr="007A6469">
        <w:t>]</w:t>
      </w:r>
    </w:p>
    <w:p w14:paraId="1623995E" w14:textId="77777777" w:rsidR="00DF0898" w:rsidRPr="00851CA3" w:rsidRDefault="00DF0898" w:rsidP="00DF0898">
      <w:pPr>
        <w:rPr>
          <w:sz w:val="16"/>
        </w:rPr>
      </w:pPr>
      <w:r w:rsidRPr="00C5700A">
        <w:rPr>
          <w:rStyle w:val="StyleUnderline"/>
          <w:sz w:val="24"/>
          <w:highlight w:val="green"/>
        </w:rPr>
        <w:t xml:space="preserve">The </w:t>
      </w:r>
      <w:r w:rsidRPr="00C5700A">
        <w:rPr>
          <w:rStyle w:val="Emphasis"/>
          <w:highlight w:val="green"/>
        </w:rPr>
        <w:t>colon</w:t>
      </w:r>
      <w:r w:rsidRPr="00C5700A">
        <w:rPr>
          <w:rStyle w:val="StyleUnderline"/>
          <w:sz w:val="24"/>
          <w:highlight w:val="green"/>
        </w:rPr>
        <w:t xml:space="preserve"> introduces</w:t>
      </w:r>
      <w:r w:rsidRPr="00851CA3">
        <w:rPr>
          <w:sz w:val="16"/>
        </w:rPr>
        <w:t xml:space="preserve"> the following: </w:t>
      </w:r>
    </w:p>
    <w:p w14:paraId="6EBF58DA" w14:textId="77777777" w:rsidR="00DF0898" w:rsidRPr="00851CA3" w:rsidRDefault="00DF0898" w:rsidP="00DF0898">
      <w:pPr>
        <w:rPr>
          <w:sz w:val="16"/>
          <w:szCs w:val="16"/>
        </w:rPr>
      </w:pPr>
      <w:r w:rsidRPr="00851CA3">
        <w:rPr>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3DC09BC1" w14:textId="77777777" w:rsidR="00DF0898" w:rsidRPr="00851CA3" w:rsidRDefault="00DF0898" w:rsidP="00DF0898">
      <w:pPr>
        <w:rPr>
          <w:sz w:val="16"/>
          <w:szCs w:val="16"/>
        </w:rPr>
      </w:pPr>
      <w:r w:rsidRPr="00851CA3">
        <w:rPr>
          <w:sz w:val="16"/>
          <w:szCs w:val="16"/>
        </w:rPr>
        <w:t xml:space="preserve">b.  A long quotation (one or more paragraphs): In </w:t>
      </w:r>
      <w:proofErr w:type="gramStart"/>
      <w:r w:rsidRPr="00851CA3">
        <w:rPr>
          <w:sz w:val="16"/>
          <w:szCs w:val="16"/>
        </w:rPr>
        <w:t>The</w:t>
      </w:r>
      <w:proofErr w:type="gramEnd"/>
      <w:r w:rsidRPr="00851CA3">
        <w:rPr>
          <w:sz w:val="16"/>
          <w:szCs w:val="16"/>
        </w:rPr>
        <w:t xml:space="preserve"> Killer Angels Michael </w:t>
      </w:r>
      <w:proofErr w:type="spellStart"/>
      <w:r w:rsidRPr="00851CA3">
        <w:rPr>
          <w:sz w:val="16"/>
          <w:szCs w:val="16"/>
        </w:rPr>
        <w:t>Shaara</w:t>
      </w:r>
      <w:proofErr w:type="spellEnd"/>
      <w:r w:rsidRPr="00851CA3">
        <w:rPr>
          <w:sz w:val="16"/>
          <w:szCs w:val="16"/>
        </w:rPr>
        <w:t xml:space="preserve"> wrote: (colon) You may find it a different story from the one you learned in school. There have been many versions of that battle [Gettysburg] and that war [the Civil War]. (The quote continues for two more paragraphs.) </w:t>
      </w:r>
    </w:p>
    <w:p w14:paraId="21241EFF" w14:textId="77777777" w:rsidR="00DF0898" w:rsidRPr="00851CA3" w:rsidRDefault="00DF0898" w:rsidP="00DF0898">
      <w:pPr>
        <w:rPr>
          <w:sz w:val="16"/>
          <w:szCs w:val="16"/>
        </w:rPr>
      </w:pPr>
      <w:r w:rsidRPr="00851CA3">
        <w:rPr>
          <w:sz w:val="16"/>
          <w:szCs w:val="16"/>
        </w:rPr>
        <w:t xml:space="preserve">c.  A formal quotation or question: The President declared: (colon) "The only thing we have to fear is fear itself."  The question is: (colon) what can we do about it? </w:t>
      </w:r>
    </w:p>
    <w:p w14:paraId="01C5D4FD" w14:textId="77777777" w:rsidR="00DF0898" w:rsidRPr="00851CA3" w:rsidRDefault="00DF0898" w:rsidP="00DF0898">
      <w:pPr>
        <w:rPr>
          <w:sz w:val="16"/>
          <w:szCs w:val="16"/>
        </w:rPr>
      </w:pPr>
      <w:r w:rsidRPr="00851CA3">
        <w:rPr>
          <w:sz w:val="16"/>
          <w:szCs w:val="16"/>
        </w:rPr>
        <w:t>d.  A second independent clause which explains the first: Potter's motive is clear: (colon) he wants the assignment.</w:t>
      </w:r>
    </w:p>
    <w:p w14:paraId="1D8891CE" w14:textId="77777777" w:rsidR="00DF0898" w:rsidRDefault="00DF0898" w:rsidP="00DF0898">
      <w:pPr>
        <w:rPr>
          <w:sz w:val="16"/>
        </w:rPr>
      </w:pPr>
      <w:r w:rsidRPr="00851CA3">
        <w:rPr>
          <w:sz w:val="16"/>
        </w:rPr>
        <w:t xml:space="preserve">e.  After the introduction of a business letter: Dear Sirs: (colon) Dear Madam: (colon) f.  The details following an announcement </w:t>
      </w:r>
      <w:proofErr w:type="gramStart"/>
      <w:r w:rsidRPr="00851CA3">
        <w:rPr>
          <w:sz w:val="16"/>
        </w:rPr>
        <w:t>For</w:t>
      </w:r>
      <w:proofErr w:type="gramEnd"/>
      <w:r w:rsidRPr="00851CA3">
        <w:rPr>
          <w:sz w:val="16"/>
        </w:rPr>
        <w:t xml:space="preserve"> sale: (colon) large lakeside cabin with dock </w:t>
      </w:r>
    </w:p>
    <w:p w14:paraId="1B4E3F8B" w14:textId="77777777" w:rsidR="00DF0898" w:rsidRPr="00661E13" w:rsidRDefault="00DF0898" w:rsidP="00DF0898">
      <w:pPr>
        <w:rPr>
          <w:rStyle w:val="StyleUnderline"/>
          <w:sz w:val="24"/>
        </w:rPr>
      </w:pPr>
      <w:r w:rsidRPr="00851CA3">
        <w:rPr>
          <w:sz w:val="16"/>
        </w:rPr>
        <w:t xml:space="preserve">g.  </w:t>
      </w:r>
      <w:r w:rsidRPr="00C5700A">
        <w:rPr>
          <w:rStyle w:val="StyleUnderline"/>
          <w:sz w:val="24"/>
          <w:highlight w:val="green"/>
        </w:rPr>
        <w:t xml:space="preserve">A </w:t>
      </w:r>
      <w:r w:rsidRPr="00C5700A">
        <w:rPr>
          <w:rStyle w:val="Emphasis"/>
          <w:highlight w:val="green"/>
        </w:rPr>
        <w:t>formal resolution</w:t>
      </w:r>
      <w:r w:rsidRPr="00C5700A">
        <w:rPr>
          <w:rStyle w:val="StyleUnderline"/>
          <w:sz w:val="24"/>
          <w:highlight w:val="green"/>
        </w:rPr>
        <w:t>, after</w:t>
      </w:r>
      <w:r w:rsidRPr="00622C93">
        <w:rPr>
          <w:rStyle w:val="StyleUnderline"/>
          <w:sz w:val="24"/>
        </w:rPr>
        <w:t xml:space="preserve"> the word </w:t>
      </w:r>
      <w:r w:rsidRPr="00C5700A">
        <w:rPr>
          <w:rStyle w:val="StyleUnderline"/>
          <w:sz w:val="24"/>
          <w:highlight w:val="green"/>
        </w:rPr>
        <w:t>"</w:t>
      </w:r>
      <w:r w:rsidRPr="00C5700A">
        <w:rPr>
          <w:rStyle w:val="Emphasis"/>
          <w:highlight w:val="green"/>
        </w:rPr>
        <w:t>resolved</w:t>
      </w:r>
      <w:r w:rsidRPr="00C5700A">
        <w:rPr>
          <w:rStyle w:val="StyleUnderline"/>
          <w:sz w:val="24"/>
          <w:highlight w:val="green"/>
        </w:rPr>
        <w:t>:"</w:t>
      </w:r>
      <w:r w:rsidRPr="00196A48">
        <w:rPr>
          <w:sz w:val="16"/>
          <w:u w:val="single"/>
        </w:rPr>
        <w:t xml:space="preserve">.  </w:t>
      </w:r>
      <w:r w:rsidRPr="00196A48">
        <w:rPr>
          <w:rStyle w:val="StyleUnderline"/>
          <w:sz w:val="24"/>
        </w:rPr>
        <w:t>Resolved</w:t>
      </w:r>
      <w:r w:rsidRPr="00851CA3">
        <w:rPr>
          <w:sz w:val="16"/>
        </w:rPr>
        <w:t xml:space="preserve">: (colon) That </w:t>
      </w:r>
      <w:r w:rsidRPr="00661E13">
        <w:rPr>
          <w:rStyle w:val="StyleUnderline"/>
          <w:sz w:val="24"/>
        </w:rPr>
        <w:t>this council petition the mayor</w:t>
      </w:r>
      <w:r w:rsidRPr="00A46B36">
        <w:rPr>
          <w:sz w:val="16"/>
          <w:szCs w:val="16"/>
        </w:rPr>
        <w:t>.</w:t>
      </w:r>
    </w:p>
    <w:p w14:paraId="0030A0F9" w14:textId="3B9287B5" w:rsidR="00DF0898" w:rsidRDefault="00DF0898" w:rsidP="00DF0898"/>
    <w:p w14:paraId="14F145E9" w14:textId="081FE642" w:rsidR="004A2E45" w:rsidRPr="00FA47ED" w:rsidRDefault="004A2E45" w:rsidP="004A2E45">
      <w:pPr>
        <w:pStyle w:val="Heading4"/>
      </w:pPr>
      <w:r w:rsidRPr="00FA47ED">
        <w:t xml:space="preserve">“Appropriation of outer space” means </w:t>
      </w:r>
      <w:r w:rsidRPr="00FA47ED">
        <w:rPr>
          <w:u w:val="single"/>
        </w:rPr>
        <w:t>exercise of exclusive control</w:t>
      </w:r>
      <w:r>
        <w:rPr>
          <w:u w:val="single"/>
        </w:rPr>
        <w:t xml:space="preserve"> with permanence</w:t>
      </w:r>
    </w:p>
    <w:p w14:paraId="0713B651" w14:textId="77777777" w:rsidR="004A2E45" w:rsidRPr="00FA47ED" w:rsidRDefault="004A2E45" w:rsidP="004A2E45">
      <w:r w:rsidRPr="00FA47ED">
        <w:rPr>
          <w:rStyle w:val="Style13ptBold"/>
        </w:rPr>
        <w:t>Trapp 13</w:t>
      </w:r>
      <w:r w:rsidRPr="00FA47ED">
        <w:t xml:space="preserve"> (Timothy Justin Trapp – JD Candidate at University of Illinois at Urbana-Champaign, “Taking up Space by Any Other Means: Coming to Terms with </w:t>
      </w:r>
      <w:proofErr w:type="spellStart"/>
      <w:r w:rsidRPr="00FA47ED">
        <w:t>Nonappropriation</w:t>
      </w:r>
      <w:proofErr w:type="spellEnd"/>
      <w:r w:rsidRPr="00FA47ED">
        <w:t xml:space="preserve"> Article of the Outer Space Treaty,” 2013, 2013 U. ILL. L. REV. 1681) *Note: Footnote 217 inserted with brackets</w:t>
      </w:r>
    </w:p>
    <w:p w14:paraId="649469A9" w14:textId="77777777" w:rsidR="004A2E45" w:rsidRDefault="004A2E45" w:rsidP="004A2E45">
      <w:pPr>
        <w:rPr>
          <w:sz w:val="16"/>
        </w:rPr>
      </w:pPr>
      <w:r w:rsidRPr="00FA47ED">
        <w:rPr>
          <w:sz w:val="16"/>
        </w:rPr>
        <w:t xml:space="preserve">The issues presented in relation to the </w:t>
      </w:r>
      <w:proofErr w:type="spellStart"/>
      <w:r w:rsidRPr="00FA47ED">
        <w:rPr>
          <w:sz w:val="16"/>
        </w:rPr>
        <w:t>nonappropriation</w:t>
      </w:r>
      <w:proofErr w:type="spellEnd"/>
      <w:r w:rsidRPr="00FA47ED">
        <w:rPr>
          <w:sz w:val="16"/>
        </w:rPr>
        <w:t xml:space="preserve"> article of the Outer Space Treaty should be clear.2 1 4 </w:t>
      </w:r>
      <w:r w:rsidRPr="00FA47ED">
        <w:rPr>
          <w:rStyle w:val="StyleUnderline"/>
        </w:rPr>
        <w:t>The ITU has,</w:t>
      </w:r>
      <w:r w:rsidRPr="00FA47ED">
        <w:rPr>
          <w:sz w:val="16"/>
        </w:rPr>
        <w:t xml:space="preserve"> quite blatantly, </w:t>
      </w:r>
      <w:r w:rsidRPr="00FA47ED">
        <w:rPr>
          <w:rStyle w:val="StyleUnderline"/>
        </w:rPr>
        <w:t>created something akin to "property interests in outer space."</w:t>
      </w:r>
      <w:r w:rsidRPr="00FA47ED">
        <w:rPr>
          <w:sz w:val="16"/>
        </w:rPr>
        <w:t xml:space="preserve">215 It allows nations to exclude others from their orbital slots, even when the nation is not currently using that slot.216 This is directly in line with at least one definition of outer-space appropriation.217 [***FOOTNOTE 217*** Id. at 236 </w:t>
      </w:r>
      <w:r w:rsidRPr="00FA47ED">
        <w:rPr>
          <w:rStyle w:val="StyleUnderline"/>
        </w:rPr>
        <w:t>("</w:t>
      </w:r>
      <w:r w:rsidRPr="00ED32A3">
        <w:rPr>
          <w:rStyle w:val="Emphasis"/>
          <w:highlight w:val="yellow"/>
        </w:rPr>
        <w:t>Appropriation of outer space</w:t>
      </w:r>
      <w:r w:rsidRPr="00FA47ED">
        <w:rPr>
          <w:sz w:val="16"/>
        </w:rPr>
        <w:t>, therefore</w:t>
      </w:r>
      <w:r w:rsidRPr="00ED32A3">
        <w:rPr>
          <w:sz w:val="16"/>
          <w:highlight w:val="yellow"/>
        </w:rPr>
        <w:t xml:space="preserve">, </w:t>
      </w:r>
      <w:r w:rsidRPr="00ED32A3">
        <w:rPr>
          <w:rStyle w:val="StyleUnderline"/>
          <w:highlight w:val="yellow"/>
        </w:rPr>
        <w:t xml:space="preserve">is 'the </w:t>
      </w:r>
      <w:r w:rsidRPr="00ED32A3">
        <w:rPr>
          <w:rStyle w:val="Emphasis"/>
          <w:highlight w:val="yellow"/>
        </w:rPr>
        <w:t>exercise of exclusive control or</w:t>
      </w:r>
      <w:r w:rsidRPr="00FA47ED">
        <w:rPr>
          <w:rStyle w:val="Emphasis"/>
        </w:rPr>
        <w:t xml:space="preserve"> exclusive </w:t>
      </w:r>
      <w:r w:rsidRPr="00ED32A3">
        <w:rPr>
          <w:rStyle w:val="Emphasis"/>
          <w:highlight w:val="yellow"/>
        </w:rPr>
        <w:t>use'</w:t>
      </w:r>
      <w:r w:rsidRPr="00ED32A3">
        <w:rPr>
          <w:rStyle w:val="StyleUnderline"/>
          <w:highlight w:val="yellow"/>
        </w:rPr>
        <w:t xml:space="preserve"> with a sense of </w:t>
      </w:r>
      <w:r w:rsidRPr="00ED32A3">
        <w:rPr>
          <w:rStyle w:val="Emphasis"/>
          <w:highlight w:val="yellow"/>
        </w:rPr>
        <w:t>permanence</w:t>
      </w:r>
      <w:r w:rsidRPr="00FA47ED">
        <w:rPr>
          <w:rStyle w:val="StyleUnderline"/>
        </w:rPr>
        <w:t>, which limits other nations' access to it</w:t>
      </w:r>
      <w:r w:rsidRPr="00FA47ED">
        <w:rPr>
          <w:sz w:val="16"/>
        </w:rPr>
        <w:t>.") (</w:t>
      </w:r>
      <w:proofErr w:type="gramStart"/>
      <w:r w:rsidRPr="00FA47ED">
        <w:rPr>
          <w:sz w:val="16"/>
        </w:rPr>
        <w:t>quoting</w:t>
      </w:r>
      <w:proofErr w:type="gramEnd"/>
      <w:r w:rsidRPr="00FA47ED">
        <w:rPr>
          <w:sz w:val="16"/>
        </w:rPr>
        <w:t xml:space="preserve"> Milton L. Smith, The Role of the ITU in the Development of Space Law, 17 ANNALS AIR &amp; SPACE L. 157, 165 (1992)). ***END OF FOOTNOTE 217***] " The ITU even allows nations with unused slots to devise them to other entities, creating a market for the property rights set up by this regulation. 2 18 In some </w:t>
      </w:r>
      <w:proofErr w:type="gramStart"/>
      <w:r w:rsidRPr="00FA47ED">
        <w:rPr>
          <w:sz w:val="16"/>
        </w:rPr>
        <w:t>aspects</w:t>
      </w:r>
      <w:proofErr w:type="gramEnd"/>
      <w:r w:rsidRPr="00FA47ED">
        <w:rPr>
          <w:sz w:val="16"/>
        </w:rPr>
        <w:t xml:space="preserve">, this seems to effect exactly what those signatory nations of the </w:t>
      </w:r>
      <w:proofErr w:type="spellStart"/>
      <w:r w:rsidRPr="00FA47ED">
        <w:rPr>
          <w:sz w:val="16"/>
        </w:rPr>
        <w:t>Bogotdi</w:t>
      </w:r>
      <w:proofErr w:type="spellEnd"/>
      <w:r w:rsidRPr="00FA47ED">
        <w:rPr>
          <w:sz w:val="16"/>
        </w:rPr>
        <w:t xml:space="preserve"> Declaration were trying to accomplish, albeit through different </w:t>
      </w:r>
    </w:p>
    <w:p w14:paraId="1A45FD85" w14:textId="7ADF5387" w:rsidR="004A2E45" w:rsidRPr="00FA47ED" w:rsidRDefault="004A2E45" w:rsidP="004A2E45">
      <w:pPr>
        <w:rPr>
          <w:sz w:val="16"/>
        </w:rPr>
      </w:pPr>
      <w:r w:rsidRPr="00FA47ED">
        <w:rPr>
          <w:sz w:val="16"/>
        </w:rPr>
        <w:t>means. 219</w:t>
      </w:r>
    </w:p>
    <w:p w14:paraId="7F6D08A3" w14:textId="77777777" w:rsidR="004A2E45" w:rsidRPr="00DF0898" w:rsidRDefault="004A2E45" w:rsidP="00DF0898"/>
    <w:p w14:paraId="6AA77FBA" w14:textId="77777777" w:rsidR="00DF0898" w:rsidRDefault="00DF0898" w:rsidP="00DF0898">
      <w:pPr>
        <w:pStyle w:val="Heading4"/>
      </w:pPr>
      <w:r>
        <w:lastRenderedPageBreak/>
        <w:t>Two Impacts</w:t>
      </w:r>
    </w:p>
    <w:p w14:paraId="36DC00FA" w14:textId="603FF357" w:rsidR="00DF0898" w:rsidRPr="00BD77E4" w:rsidRDefault="00DF0898" w:rsidP="00DF0898">
      <w:pPr>
        <w:pStyle w:val="Heading4"/>
      </w:pPr>
      <w:r>
        <w:t xml:space="preserve">1 – </w:t>
      </w:r>
      <w:r w:rsidRPr="00BD77E4">
        <w:rPr>
          <w:u w:val="single"/>
        </w:rPr>
        <w:t>Procedural Fairness</w:t>
      </w:r>
      <w:r>
        <w:t xml:space="preserve"> – alternative frameworks are </w:t>
      </w:r>
      <w:r>
        <w:rPr>
          <w:u w:val="single"/>
        </w:rPr>
        <w:t>unpredictable</w:t>
      </w:r>
      <w:r>
        <w:t xml:space="preserve"> and make neg </w:t>
      </w:r>
      <w:r>
        <w:rPr>
          <w:u w:val="single"/>
        </w:rPr>
        <w:t>research</w:t>
      </w:r>
      <w:r>
        <w:t xml:space="preserve"> and </w:t>
      </w:r>
      <w:r>
        <w:rPr>
          <w:u w:val="single"/>
        </w:rPr>
        <w:t>ground</w:t>
      </w:r>
      <w:r>
        <w:t xml:space="preserve"> impossible – there are infinite alternative approaches to </w:t>
      </w:r>
      <w:r w:rsidR="005E38DF">
        <w:t>space appropriation</w:t>
      </w:r>
      <w:r>
        <w:t xml:space="preserve"> which we cannot adequately prepare – do not </w:t>
      </w:r>
      <w:r>
        <w:rPr>
          <w:u w:val="single"/>
        </w:rPr>
        <w:t>burden the neg with rejoinder</w:t>
      </w:r>
      <w:r>
        <w:t xml:space="preserve"> to </w:t>
      </w:r>
      <w:proofErr w:type="spellStart"/>
      <w:r>
        <w:t>affs</w:t>
      </w:r>
      <w:proofErr w:type="spellEnd"/>
      <w:r>
        <w:t xml:space="preserve"> </w:t>
      </w:r>
      <w:r>
        <w:rPr>
          <w:u w:val="single"/>
        </w:rPr>
        <w:t>outside the resolution</w:t>
      </w:r>
      <w:r>
        <w:t xml:space="preserve"> because it creates an </w:t>
      </w:r>
      <w:r>
        <w:rPr>
          <w:u w:val="single"/>
        </w:rPr>
        <w:t>inequitable role</w:t>
      </w:r>
      <w:r>
        <w:t xml:space="preserve"> for the neg</w:t>
      </w:r>
    </w:p>
    <w:p w14:paraId="311E3AB5" w14:textId="77777777" w:rsidR="00DF0898" w:rsidRPr="00BD77E4" w:rsidRDefault="00DF0898" w:rsidP="00DF0898">
      <w:pPr>
        <w:pStyle w:val="Heading4"/>
      </w:pPr>
      <w:r>
        <w:t xml:space="preserve">2 – Clash – </w:t>
      </w:r>
      <w:proofErr w:type="spellStart"/>
      <w:r>
        <w:t>its</w:t>
      </w:r>
      <w:proofErr w:type="spellEnd"/>
      <w:r>
        <w:t xml:space="preserve"> an </w:t>
      </w:r>
      <w:r>
        <w:rPr>
          <w:u w:val="single"/>
        </w:rPr>
        <w:t>intrinsic good</w:t>
      </w:r>
      <w:r>
        <w:t xml:space="preserve"> that is only possible from </w:t>
      </w:r>
      <w:r>
        <w:rPr>
          <w:u w:val="single"/>
        </w:rPr>
        <w:t>well-prepared opponents</w:t>
      </w:r>
      <w:r>
        <w:t xml:space="preserve"> – open topics and models create </w:t>
      </w:r>
      <w:r w:rsidRPr="00BD77E4">
        <w:rPr>
          <w:u w:val="single"/>
        </w:rPr>
        <w:t>linear thinking</w:t>
      </w:r>
      <w:r>
        <w:t xml:space="preserve"> that destroys</w:t>
      </w:r>
      <w:r w:rsidRPr="00BD77E4">
        <w:t xml:space="preserve"> in-depth engagement</w:t>
      </w:r>
    </w:p>
    <w:p w14:paraId="6FBEFAF5" w14:textId="77777777" w:rsidR="00DF0898" w:rsidRPr="00767A06" w:rsidRDefault="00DF0898" w:rsidP="00DF0898">
      <w:r w:rsidRPr="00767A06">
        <w:rPr>
          <w:rStyle w:val="Style13ptBold"/>
        </w:rPr>
        <w:t>Grossberg 15</w:t>
      </w:r>
      <w:r w:rsidRPr="00767A06">
        <w:rPr>
          <w:b/>
        </w:rPr>
        <w:t xml:space="preserve"> </w:t>
      </w:r>
      <w:r w:rsidRPr="00767A06">
        <w:t xml:space="preserve">(2015, Lawrence Grossberg is the Morris Davis Distinguished Professor University of North Carolina at Chapel Hill, “We All Want to Change the World THE PARADOX OF THE U.S. LEFT A POLEMIC, </w:t>
      </w:r>
      <w:hyperlink r:id="rId10" w:history="1">
        <w:r w:rsidRPr="00767A06">
          <w:rPr>
            <w:rStyle w:val="Hyperlink"/>
          </w:rPr>
          <w:t>http://www.lwbooks.co.uk/ebooks/we_all_want_to_change_the_world.pdf</w:t>
        </w:r>
      </w:hyperlink>
      <w:r w:rsidRPr="00767A06">
        <w:t>)</w:t>
      </w:r>
    </w:p>
    <w:p w14:paraId="0CAE749B" w14:textId="77777777" w:rsidR="00DF0898" w:rsidRDefault="00DF0898" w:rsidP="00DF0898">
      <w:pPr>
        <w:rPr>
          <w:sz w:val="16"/>
        </w:rPr>
      </w:pPr>
      <w:r w:rsidRPr="00767A06">
        <w:rPr>
          <w:sz w:val="16"/>
        </w:rPr>
        <w:t xml:space="preserve">I will, in the following description, focus on the situation in the human sciences (rather than the hard sciences), where </w:t>
      </w:r>
      <w:r w:rsidRPr="00C5700A">
        <w:rPr>
          <w:rStyle w:val="StyleUnderline"/>
          <w:highlight w:val="green"/>
        </w:rPr>
        <w:t>the explosion of publication creates</w:t>
      </w:r>
      <w:r w:rsidRPr="00767A06">
        <w:rPr>
          <w:rStyle w:val="StyleUnderline"/>
        </w:rPr>
        <w:t xml:space="preserve"> an ever-expanding circle in which there is always </w:t>
      </w:r>
      <w:r w:rsidRPr="00767A06">
        <w:rPr>
          <w:rStyle w:val="Emphasis"/>
        </w:rPr>
        <w:t>too much to read</w:t>
      </w:r>
      <w:r w:rsidRPr="00767A06">
        <w:rPr>
          <w:sz w:val="16"/>
        </w:rPr>
        <w:t>—</w:t>
      </w:r>
      <w:r w:rsidRPr="00BD77E4">
        <w:rPr>
          <w:rStyle w:val="StyleUnderline"/>
        </w:rPr>
        <w:t xml:space="preserve">too many positions, </w:t>
      </w:r>
      <w:r w:rsidRPr="00C5700A">
        <w:rPr>
          <w:rStyle w:val="Emphasis"/>
          <w:highlight w:val="green"/>
        </w:rPr>
        <w:t>too many arguments</w:t>
      </w:r>
      <w:r w:rsidRPr="00767A06">
        <w:rPr>
          <w:rStyle w:val="StyleUnderline"/>
        </w:rPr>
        <w:t>, too much contradictory evidence</w:t>
      </w:r>
      <w:r w:rsidRPr="00767A06">
        <w:rPr>
          <w:sz w:val="16"/>
        </w:rPr>
        <w:t xml:space="preserve">—so that scholars </w:t>
      </w:r>
      <w:proofErr w:type="gramStart"/>
      <w:r w:rsidRPr="00767A06">
        <w:rPr>
          <w:sz w:val="16"/>
        </w:rPr>
        <w:t>have to</w:t>
      </w:r>
      <w:proofErr w:type="gramEnd"/>
      <w:r w:rsidRPr="00767A06">
        <w:rPr>
          <w:sz w:val="16"/>
        </w:rPr>
        <w:t xml:space="preserve"> rely on either the author's stature or theoretical and/or political agreement. </w:t>
      </w:r>
      <w:r w:rsidRPr="00C5700A">
        <w:rPr>
          <w:rStyle w:val="StyleUnderline"/>
          <w:highlight w:val="green"/>
        </w:rPr>
        <w:t>It has become</w:t>
      </w:r>
      <w:r w:rsidRPr="00767A06">
        <w:rPr>
          <w:rStyle w:val="StyleUnderline"/>
        </w:rPr>
        <w:t xml:space="preserve"> </w:t>
      </w:r>
      <w:r w:rsidRPr="00767A06">
        <w:rPr>
          <w:sz w:val="16"/>
        </w:rPr>
        <w:t xml:space="preserve">almost </w:t>
      </w:r>
      <w:r w:rsidRPr="00C5700A">
        <w:rPr>
          <w:rStyle w:val="Emphasis"/>
          <w:highlight w:val="green"/>
        </w:rPr>
        <w:t>impossible to read everything</w:t>
      </w:r>
      <w:r w:rsidRPr="00767A06">
        <w:rPr>
          <w:rStyle w:val="StyleUnderline"/>
        </w:rPr>
        <w:t xml:space="preserve"> one must read</w:t>
      </w:r>
      <w:r w:rsidRPr="00767A06">
        <w:rPr>
          <w:sz w:val="16"/>
        </w:rPr>
        <w:t xml:space="preserve">, everything necessary to legitimate, at least in traditional terms, the claim of academic expertise or scholarship. In fact, given this situation (and its consequences as I will describe below), the most surprising thing is how much good work continues to be produced. </w:t>
      </w:r>
      <w:r w:rsidRPr="00BD77E4">
        <w:rPr>
          <w:rStyle w:val="StyleUnderline"/>
        </w:rPr>
        <w:t>This</w:t>
      </w:r>
      <w:r w:rsidRPr="00BD77E4">
        <w:rPr>
          <w:sz w:val="16"/>
        </w:rPr>
        <w:t xml:space="preserve"> situation </w:t>
      </w:r>
      <w:r w:rsidRPr="00BD77E4">
        <w:rPr>
          <w:rStyle w:val="StyleUnderline"/>
        </w:rPr>
        <w:t xml:space="preserve">has </w:t>
      </w:r>
      <w:r w:rsidRPr="00BD77E4">
        <w:rPr>
          <w:rStyle w:val="Emphasis"/>
        </w:rPr>
        <w:t>serious consequences</w:t>
      </w:r>
      <w:r w:rsidRPr="00767A06">
        <w:rPr>
          <w:sz w:val="16"/>
        </w:rPr>
        <w:t xml:space="preserve">: </w:t>
      </w:r>
      <w:r w:rsidRPr="00767A06">
        <w:rPr>
          <w:rStyle w:val="StyleUnderline"/>
        </w:rPr>
        <w:t>First,</w:t>
      </w:r>
      <w:r w:rsidRPr="00767A06">
        <w:rPr>
          <w:sz w:val="16"/>
        </w:rPr>
        <w:t xml:space="preserve"> one's </w:t>
      </w:r>
      <w:r w:rsidRPr="00767A06">
        <w:rPr>
          <w:rStyle w:val="StyleUnderline"/>
        </w:rPr>
        <w:t xml:space="preserve">expertise becomes defined in increasingly narrow terms, </w:t>
      </w:r>
      <w:r w:rsidRPr="00C5700A">
        <w:rPr>
          <w:rStyle w:val="StyleUnderline"/>
          <w:highlight w:val="green"/>
        </w:rPr>
        <w:t>resulting in the proliferation of sub-fields</w:t>
      </w:r>
      <w:r w:rsidRPr="00767A06">
        <w:rPr>
          <w:rStyle w:val="StyleUnderline"/>
        </w:rPr>
        <w:t>.</w:t>
      </w:r>
      <w:r w:rsidRPr="00767A06">
        <w:rPr>
          <w:sz w:val="16"/>
        </w:rPr>
        <w:t xml:space="preserve">9 </w:t>
      </w:r>
      <w:r w:rsidRPr="00767A06">
        <w:rPr>
          <w:b/>
          <w:sz w:val="16"/>
        </w:rPr>
        <w:t xml:space="preserve">[insert footnote 9] </w:t>
      </w:r>
      <w:r w:rsidRPr="00767A06">
        <w:rPr>
          <w:rStyle w:val="StyleUnderline"/>
        </w:rPr>
        <w:t xml:space="preserve">For example, one might point to </w:t>
      </w:r>
      <w:r w:rsidRPr="00C5700A">
        <w:rPr>
          <w:rStyle w:val="StyleUnderline"/>
          <w:highlight w:val="green"/>
        </w:rPr>
        <w:t>security</w:t>
      </w:r>
      <w:r w:rsidRPr="00BD77E4">
        <w:rPr>
          <w:rStyle w:val="StyleUnderline"/>
        </w:rPr>
        <w:t xml:space="preserve"> studies</w:t>
      </w:r>
      <w:r w:rsidRPr="00767A06">
        <w:rPr>
          <w:rStyle w:val="StyleUnderline"/>
        </w:rPr>
        <w:t xml:space="preserve">, </w:t>
      </w:r>
      <w:r w:rsidRPr="00C5700A">
        <w:rPr>
          <w:rStyle w:val="StyleUnderline"/>
          <w:highlight w:val="green"/>
        </w:rPr>
        <w:t>surveillance</w:t>
      </w:r>
      <w:r w:rsidRPr="00767A06">
        <w:rPr>
          <w:rStyle w:val="StyleUnderline"/>
        </w:rPr>
        <w:t xml:space="preserve"> studies, </w:t>
      </w:r>
      <w:r w:rsidRPr="00BD77E4">
        <w:rPr>
          <w:rStyle w:val="StyleUnderline"/>
        </w:rPr>
        <w:t xml:space="preserve">transition studies, </w:t>
      </w:r>
      <w:r w:rsidRPr="00C5700A">
        <w:rPr>
          <w:rStyle w:val="StyleUnderline"/>
          <w:highlight w:val="green"/>
        </w:rPr>
        <w:t>game</w:t>
      </w:r>
      <w:r w:rsidRPr="00BD77E4">
        <w:rPr>
          <w:rStyle w:val="StyleUnderline"/>
        </w:rPr>
        <w:t xml:space="preserve"> studies</w:t>
      </w:r>
      <w:r w:rsidRPr="00767A06">
        <w:rPr>
          <w:rStyle w:val="StyleUnderline"/>
        </w:rPr>
        <w:t xml:space="preserve">, code studies, </w:t>
      </w:r>
      <w:r w:rsidRPr="00C5700A">
        <w:rPr>
          <w:rStyle w:val="StyleUnderline"/>
          <w:highlight w:val="green"/>
        </w:rPr>
        <w:t>hip-hop</w:t>
      </w:r>
      <w:r w:rsidRPr="00BD77E4">
        <w:rPr>
          <w:rStyle w:val="StyleUnderline"/>
        </w:rPr>
        <w:t xml:space="preserve"> studies, </w:t>
      </w:r>
      <w:r w:rsidRPr="00C5700A">
        <w:rPr>
          <w:rStyle w:val="StyleUnderline"/>
          <w:highlight w:val="green"/>
        </w:rPr>
        <w:t>horror studies,</w:t>
      </w:r>
      <w:r w:rsidRPr="00767A06">
        <w:rPr>
          <w:rStyle w:val="StyleUnderline"/>
        </w:rPr>
        <w:t xml:space="preserve"> etc.</w:t>
      </w:r>
      <w:r w:rsidRPr="00767A06">
        <w:rPr>
          <w:b/>
          <w:sz w:val="16"/>
        </w:rPr>
        <w:t xml:space="preserve"> [Footnote 9 ends] </w:t>
      </w:r>
      <w:r w:rsidRPr="00767A06">
        <w:rPr>
          <w:sz w:val="16"/>
        </w:rPr>
        <w:t xml:space="preserve">And </w:t>
      </w:r>
      <w:r w:rsidRPr="00C5700A">
        <w:rPr>
          <w:rStyle w:val="StyleUnderline"/>
          <w:highlight w:val="green"/>
        </w:rPr>
        <w:t xml:space="preserve">while </w:t>
      </w:r>
      <w:r w:rsidRPr="00C5700A">
        <w:rPr>
          <w:rStyle w:val="Emphasis"/>
          <w:highlight w:val="green"/>
        </w:rPr>
        <w:t xml:space="preserve">each </w:t>
      </w:r>
      <w:r w:rsidRPr="00BD77E4">
        <w:rPr>
          <w:rStyle w:val="Emphasis"/>
        </w:rPr>
        <w:t xml:space="preserve">of them </w:t>
      </w:r>
      <w:r w:rsidRPr="00C5700A">
        <w:rPr>
          <w:rStyle w:val="Emphasis"/>
          <w:highlight w:val="green"/>
        </w:rPr>
        <w:t>is valuable</w:t>
      </w:r>
      <w:r w:rsidRPr="00767A06">
        <w:rPr>
          <w:sz w:val="16"/>
        </w:rPr>
        <w:t xml:space="preserve"> for their interdisciplinary efforts around a new empirical field, they all too often act as if the questions (and the realities they interrogate) are new; unfortunately, </w:t>
      </w:r>
      <w:r w:rsidRPr="00767A06">
        <w:rPr>
          <w:rStyle w:val="StyleUnderline"/>
        </w:rPr>
        <w:t>they rarely say anything new or surprising</w:t>
      </w:r>
      <w:r w:rsidRPr="00767A06">
        <w:rPr>
          <w:sz w:val="16"/>
        </w:rPr>
        <w:t xml:space="preserve">, anything that has not been said elsewhere. </w:t>
      </w:r>
      <w:r w:rsidRPr="00767A06">
        <w:rPr>
          <w:rStyle w:val="StyleUnderline"/>
        </w:rPr>
        <w:t>They frequently simply re-discover in their own empirical "pocket" universe what others have said previously in other fields</w:t>
      </w:r>
      <w:r w:rsidRPr="00767A06">
        <w:rPr>
          <w:sz w:val="16"/>
        </w:rPr>
        <w:t xml:space="preserve">. For example, all sorts of technologically defined sub-fields rediscover the rather old assumption that media audiences are active. This is partly because, </w:t>
      </w:r>
      <w:r w:rsidRPr="00767A06">
        <w:rPr>
          <w:rStyle w:val="StyleUnderline"/>
        </w:rPr>
        <w:t>within each subfield, one gets the impression of witnessing endless redistributions of a highly circumscribed set of citations and authors, under a series of ever-changing terms to describe their</w:t>
      </w:r>
      <w:r w:rsidRPr="00767A06">
        <w:rPr>
          <w:sz w:val="16"/>
        </w:rPr>
        <w:t xml:space="preserve"> fields or </w:t>
      </w:r>
      <w:r w:rsidRPr="00767A06">
        <w:rPr>
          <w:rStyle w:val="StyleUnderline"/>
        </w:rPr>
        <w:t>positions</w:t>
      </w:r>
      <w:r w:rsidRPr="00767A06">
        <w:rPr>
          <w:sz w:val="16"/>
        </w:rPr>
        <w:t xml:space="preserve">. So, </w:t>
      </w:r>
      <w:r w:rsidRPr="00C5700A">
        <w:rPr>
          <w:rStyle w:val="StyleUnderline"/>
          <w:highlight w:val="green"/>
        </w:rPr>
        <w:t>academics create</w:t>
      </w:r>
      <w:r w:rsidRPr="00767A06">
        <w:rPr>
          <w:sz w:val="16"/>
        </w:rPr>
        <w:t xml:space="preserve"> ever shrinking circles in which authors cite a few theoretically and politically compatible works, and then follow the footnotes, all of which ultimately lead back to the original authors, creating </w:t>
      </w:r>
      <w:r w:rsidRPr="00C5700A">
        <w:rPr>
          <w:rStyle w:val="Emphasis"/>
          <w:highlight w:val="green"/>
        </w:rPr>
        <w:t>an endlessly self-referential</w:t>
      </w:r>
      <w:r w:rsidRPr="00BD77E4">
        <w:rPr>
          <w:rStyle w:val="Emphasis"/>
        </w:rPr>
        <w:t xml:space="preserve"> closed </w:t>
      </w:r>
      <w:r w:rsidRPr="00C5700A">
        <w:rPr>
          <w:rStyle w:val="Emphasis"/>
          <w:highlight w:val="green"/>
        </w:rPr>
        <w:t>system</w:t>
      </w:r>
      <w:r w:rsidRPr="00BD77E4">
        <w:rPr>
          <w:rStyle w:val="Emphasis"/>
        </w:rPr>
        <w:t xml:space="preserve"> of citations, </w:t>
      </w:r>
      <w:r w:rsidRPr="00C5700A">
        <w:rPr>
          <w:rStyle w:val="Emphasis"/>
          <w:highlight w:val="green"/>
        </w:rPr>
        <w:t xml:space="preserve">a </w:t>
      </w:r>
      <w:r w:rsidRPr="00BD77E4">
        <w:rPr>
          <w:rStyle w:val="Emphasis"/>
        </w:rPr>
        <w:t xml:space="preserve">numbingly predictable, </w:t>
      </w:r>
      <w:r w:rsidRPr="00C5700A">
        <w:rPr>
          <w:rStyle w:val="Emphasis"/>
          <w:highlight w:val="green"/>
        </w:rPr>
        <w:t>circular tissue of references</w:t>
      </w:r>
      <w:r w:rsidRPr="00767A06">
        <w:rPr>
          <w:sz w:val="16"/>
        </w:rPr>
        <w:t xml:space="preserve">. </w:t>
      </w:r>
      <w:r w:rsidRPr="00767A06">
        <w:rPr>
          <w:rStyle w:val="StyleUnderline"/>
        </w:rPr>
        <w:t xml:space="preserve">Second, </w:t>
      </w:r>
      <w:r w:rsidRPr="00C5700A">
        <w:rPr>
          <w:rStyle w:val="StyleUnderline"/>
          <w:highlight w:val="green"/>
        </w:rPr>
        <w:t>one is less likely to read work that appears</w:t>
      </w:r>
      <w:r w:rsidRPr="00767A06">
        <w:rPr>
          <w:rStyle w:val="StyleUnderline"/>
        </w:rPr>
        <w:t xml:space="preserve"> tangential but may nevertheless be </w:t>
      </w:r>
      <w:proofErr w:type="gramStart"/>
      <w:r w:rsidRPr="00767A06">
        <w:rPr>
          <w:rStyle w:val="StyleUnderline"/>
        </w:rPr>
        <w:t xml:space="preserve">absolutely </w:t>
      </w:r>
      <w:r w:rsidRPr="00C5700A">
        <w:rPr>
          <w:rStyle w:val="StyleUnderline"/>
          <w:highlight w:val="green"/>
        </w:rPr>
        <w:t>decisive</w:t>
      </w:r>
      <w:proofErr w:type="gramEnd"/>
      <w:r w:rsidRPr="00C5700A">
        <w:rPr>
          <w:rStyle w:val="StyleUnderline"/>
          <w:highlight w:val="green"/>
        </w:rPr>
        <w:t xml:space="preserve"> to producing</w:t>
      </w:r>
      <w:r w:rsidRPr="00767A06">
        <w:rPr>
          <w:rStyle w:val="StyleUnderline"/>
        </w:rPr>
        <w:t xml:space="preserve"> truly interesting and </w:t>
      </w:r>
      <w:r w:rsidRPr="00C5700A">
        <w:rPr>
          <w:rStyle w:val="StyleUnderline"/>
          <w:highlight w:val="green"/>
        </w:rPr>
        <w:t>insightful research</w:t>
      </w:r>
      <w:r w:rsidRPr="00767A06">
        <w:rPr>
          <w:sz w:val="16"/>
        </w:rPr>
        <w:t xml:space="preserve">. Asking significant questions should demand that one makes reference to all sorts of concepts and questions which would lead one to follow other unexpected traditions and lines of research, since </w:t>
      </w:r>
      <w:r w:rsidRPr="00C5700A">
        <w:rPr>
          <w:rStyle w:val="StyleUnderline"/>
          <w:highlight w:val="green"/>
        </w:rPr>
        <w:t>any investigation</w:t>
      </w:r>
      <w:r w:rsidRPr="00767A06">
        <w:rPr>
          <w:sz w:val="16"/>
        </w:rPr>
        <w:t xml:space="preserve"> (e.g., around questions of participation, publics, or leadership, to use only a few examples that have irked me recently) </w:t>
      </w:r>
      <w:r w:rsidRPr="00C5700A">
        <w:rPr>
          <w:rStyle w:val="StyleUnderline"/>
          <w:highlight w:val="green"/>
        </w:rPr>
        <w:t xml:space="preserve">is </w:t>
      </w:r>
      <w:r w:rsidRPr="00BD77E4">
        <w:rPr>
          <w:rStyle w:val="StyleUnderline"/>
        </w:rPr>
        <w:t xml:space="preserve">likely to </w:t>
      </w:r>
      <w:r w:rsidRPr="00C5700A">
        <w:rPr>
          <w:rStyle w:val="StyleUnderline"/>
          <w:highlight w:val="green"/>
        </w:rPr>
        <w:t>open</w:t>
      </w:r>
      <w:r w:rsidRPr="00BD77E4">
        <w:rPr>
          <w:rStyle w:val="StyleUnderline"/>
        </w:rPr>
        <w:t xml:space="preserve"> up </w:t>
      </w:r>
      <w:r w:rsidRPr="00C5700A">
        <w:rPr>
          <w:rStyle w:val="StyleUnderline"/>
          <w:highlight w:val="green"/>
        </w:rPr>
        <w:t>to an entire history of</w:t>
      </w:r>
      <w:r w:rsidRPr="00767A06">
        <w:rPr>
          <w:rStyle w:val="StyleUnderline"/>
        </w:rPr>
        <w:t xml:space="preserve"> problematization, of conversations and </w:t>
      </w:r>
      <w:r w:rsidRPr="00C5700A">
        <w:rPr>
          <w:rStyle w:val="StyleUnderline"/>
          <w:highlight w:val="green"/>
        </w:rPr>
        <w:t>debates, but</w:t>
      </w:r>
      <w:r w:rsidRPr="00C5700A">
        <w:rPr>
          <w:sz w:val="16"/>
          <w:highlight w:val="green"/>
        </w:rPr>
        <w:t xml:space="preserve"> </w:t>
      </w:r>
      <w:r w:rsidRPr="00C5700A">
        <w:rPr>
          <w:rStyle w:val="Emphasis"/>
          <w:highlight w:val="green"/>
        </w:rPr>
        <w:t>who can afford the time and energy</w:t>
      </w:r>
      <w:r w:rsidRPr="00767A06">
        <w:rPr>
          <w:rStyle w:val="Emphasis"/>
        </w:rPr>
        <w:t xml:space="preserve"> anymore</w:t>
      </w:r>
      <w:r w:rsidRPr="00767A06">
        <w:rPr>
          <w:sz w:val="16"/>
        </w:rPr>
        <w:t xml:space="preserve">. </w:t>
      </w:r>
      <w:r w:rsidRPr="00767A06">
        <w:rPr>
          <w:rStyle w:val="StyleUnderline"/>
        </w:rPr>
        <w:t>Third, one tends to read only the most recent work since so much is being published</w:t>
      </w:r>
      <w:r w:rsidRPr="00767A06">
        <w:rPr>
          <w:sz w:val="16"/>
        </w:rPr>
        <w:t>—in various media—</w:t>
      </w:r>
      <w:r w:rsidRPr="00767A06">
        <w:rPr>
          <w:rStyle w:val="StyleUnderline"/>
        </w:rPr>
        <w:t xml:space="preserve">so rapidly that there is </w:t>
      </w:r>
      <w:r w:rsidRPr="00767A06">
        <w:rPr>
          <w:rStyle w:val="Emphasis"/>
        </w:rPr>
        <w:t>little time to go back and read</w:t>
      </w:r>
      <w:r w:rsidRPr="00767A06">
        <w:rPr>
          <w:sz w:val="16"/>
        </w:rPr>
        <w:t xml:space="preserve">. </w:t>
      </w:r>
      <w:r w:rsidRPr="00767A06">
        <w:rPr>
          <w:rStyle w:val="StyleUnderline"/>
        </w:rPr>
        <w:t xml:space="preserve">Fourth, </w:t>
      </w:r>
      <w:r w:rsidRPr="00BD77E4">
        <w:rPr>
          <w:rStyle w:val="StyleUnderline"/>
        </w:rPr>
        <w:t>one tends to select one's sources according to criteria that have more to do with</w:t>
      </w:r>
      <w:r w:rsidRPr="00BD77E4">
        <w:rPr>
          <w:sz w:val="16"/>
        </w:rPr>
        <w:t xml:space="preserve"> theoretical and </w:t>
      </w:r>
      <w:r w:rsidRPr="00BD77E4">
        <w:rPr>
          <w:rStyle w:val="StyleUnderline"/>
        </w:rPr>
        <w:t xml:space="preserve">political sympathies than with an </w:t>
      </w:r>
      <w:r w:rsidRPr="00BD77E4">
        <w:rPr>
          <w:rStyle w:val="StyleUnderline"/>
        </w:rPr>
        <w:lastRenderedPageBreak/>
        <w:t>understanding of research as</w:t>
      </w:r>
      <w:r w:rsidRPr="00BD77E4">
        <w:rPr>
          <w:rStyle w:val="Emphasis"/>
        </w:rPr>
        <w:t xml:space="preserve"> a conversation with difference</w:t>
      </w:r>
      <w:r w:rsidRPr="00767A06">
        <w:rPr>
          <w:sz w:val="16"/>
        </w:rPr>
        <w:t xml:space="preserve">. </w:t>
      </w:r>
      <w:r w:rsidRPr="00C5700A">
        <w:rPr>
          <w:rStyle w:val="StyleUnderline"/>
          <w:highlight w:val="green"/>
        </w:rPr>
        <w:t>One reads selectively, finding those ideas</w:t>
      </w:r>
      <w:r w:rsidRPr="00BD77E4">
        <w:rPr>
          <w:rStyle w:val="StyleUnderline"/>
        </w:rPr>
        <w:t xml:space="preserve"> that are already </w:t>
      </w:r>
      <w:r w:rsidRPr="00C5700A">
        <w:rPr>
          <w:rStyle w:val="StyleUnderline"/>
          <w:highlight w:val="green"/>
        </w:rPr>
        <w:t>in line with what</w:t>
      </w:r>
      <w:r w:rsidRPr="00BD77E4">
        <w:rPr>
          <w:rStyle w:val="StyleUnderline"/>
        </w:rPr>
        <w:t xml:space="preserve"> one assumes </w:t>
      </w:r>
      <w:r w:rsidRPr="00C5700A">
        <w:rPr>
          <w:rStyle w:val="StyleUnderline"/>
          <w:highlight w:val="green"/>
        </w:rPr>
        <w:t>one already knows</w:t>
      </w:r>
      <w:r w:rsidRPr="00767A06">
        <w:rPr>
          <w:sz w:val="16"/>
        </w:rPr>
        <w:t xml:space="preserve">, and one establishes a body of near-sacred texts; fifth, one selects topics that are au courant, partly because there is less scaffolding that one </w:t>
      </w:r>
      <w:proofErr w:type="gramStart"/>
      <w:r w:rsidRPr="00767A06">
        <w:rPr>
          <w:sz w:val="16"/>
        </w:rPr>
        <w:t>has to</w:t>
      </w:r>
      <w:proofErr w:type="gramEnd"/>
      <w:r w:rsidRPr="00767A06">
        <w:rPr>
          <w:sz w:val="16"/>
        </w:rPr>
        <w:t xml:space="preserve"> build upon and partly because one's work is more likely to gain visibility and impact. Sixth, </w:t>
      </w:r>
      <w:r w:rsidRPr="00C5700A">
        <w:rPr>
          <w:rStyle w:val="Emphasis"/>
          <w:highlight w:val="green"/>
        </w:rPr>
        <w:t>complexity goes out the door</w:t>
      </w:r>
      <w:r w:rsidRPr="00767A06">
        <w:rPr>
          <w:sz w:val="16"/>
        </w:rPr>
        <w:t xml:space="preserve"> </w:t>
      </w:r>
      <w:r w:rsidRPr="00767A06">
        <w:rPr>
          <w:rStyle w:val="StyleUnderline"/>
        </w:rPr>
        <w:t>as one increasingly "sees the world in a grain of sand</w:t>
      </w:r>
      <w:r w:rsidRPr="00767A06">
        <w:rPr>
          <w:sz w:val="16"/>
        </w:rPr>
        <w:t xml:space="preserve">." One can no longer be satisfied claiming to have discovered merely a new piece of a complex puzzle or even an interesting redeployment of an older practice or structure, because such claims do not bring fame and glory—either to oneself or the university. Instead, one </w:t>
      </w:r>
      <w:proofErr w:type="gramStart"/>
      <w:r w:rsidRPr="00767A06">
        <w:rPr>
          <w:sz w:val="16"/>
        </w:rPr>
        <w:t>has to</w:t>
      </w:r>
      <w:proofErr w:type="gramEnd"/>
      <w:r w:rsidRPr="00767A06">
        <w:rPr>
          <w:sz w:val="16"/>
        </w:rPr>
        <w:t xml:space="preserve"> have discovered the leading edge, the new key or essence. One good but relatively small idea is expanded into a metonym for the entire economy, </w:t>
      </w:r>
      <w:proofErr w:type="gramStart"/>
      <w:r w:rsidRPr="00767A06">
        <w:rPr>
          <w:sz w:val="16"/>
        </w:rPr>
        <w:t>culture</w:t>
      </w:r>
      <w:proofErr w:type="gramEnd"/>
      <w:r w:rsidRPr="00767A06">
        <w:rPr>
          <w:sz w:val="16"/>
        </w:rPr>
        <w:t xml:space="preserve"> or society. Instead of seeking new discursive forms to embody complexity, </w:t>
      </w:r>
      <w:proofErr w:type="gramStart"/>
      <w:r w:rsidRPr="00767A06">
        <w:rPr>
          <w:sz w:val="16"/>
        </w:rPr>
        <w:t>uncertainty</w:t>
      </w:r>
      <w:proofErr w:type="gramEnd"/>
      <w:r w:rsidRPr="00767A06">
        <w:rPr>
          <w:sz w:val="16"/>
        </w:rPr>
        <w:t xml:space="preserve"> and humility, one goes with elegance, hyperbole and the ever receding new.</w:t>
      </w:r>
    </w:p>
    <w:p w14:paraId="1BBC0B7E" w14:textId="720632AA" w:rsidR="00DF0898" w:rsidRDefault="00DF0898" w:rsidP="00DF0898">
      <w:pPr>
        <w:rPr>
          <w:sz w:val="16"/>
        </w:rPr>
      </w:pPr>
    </w:p>
    <w:p w14:paraId="51F301CD" w14:textId="74920840" w:rsidR="00EB267E" w:rsidRDefault="00EB267E" w:rsidP="002D3F15">
      <w:pPr>
        <w:pStyle w:val="Heading4"/>
      </w:pPr>
      <w:r>
        <w:t xml:space="preserve">TVA – </w:t>
      </w:r>
      <w:r w:rsidR="00DE3A4A">
        <w:t>ban private companies from doing any actions in space, preventing pharmaceutical companies from testing in antigravity.</w:t>
      </w:r>
    </w:p>
    <w:p w14:paraId="0DB745A1" w14:textId="77777777" w:rsidR="00D30833" w:rsidRDefault="00D30833" w:rsidP="00DF0898">
      <w:pPr>
        <w:rPr>
          <w:sz w:val="16"/>
        </w:rPr>
      </w:pPr>
    </w:p>
    <w:p w14:paraId="4F260A18" w14:textId="77777777" w:rsidR="005E38DF" w:rsidRDefault="005E38DF" w:rsidP="005E38DF">
      <w:pPr>
        <w:pStyle w:val="Heading4"/>
      </w:pPr>
      <w:r>
        <w:lastRenderedPageBreak/>
        <w:t xml:space="preserve">Fairness is a voter since debate is a competitive activity that intrinsically requires equal footing when participating, to minimize one’s ability to participate in discussion disrespects the other member of the activity. </w:t>
      </w:r>
    </w:p>
    <w:p w14:paraId="0B68D0FC" w14:textId="77777777" w:rsidR="005E38DF" w:rsidRDefault="005E38DF" w:rsidP="005E38DF">
      <w:pPr>
        <w:pStyle w:val="Heading4"/>
      </w:pPr>
    </w:p>
    <w:p w14:paraId="54358EAD" w14:textId="6994C57A" w:rsidR="005E38DF" w:rsidRPr="00457E29" w:rsidRDefault="005E38DF" w:rsidP="005E38DF">
      <w:pPr>
        <w:pStyle w:val="Heading4"/>
      </w:pPr>
      <w:r w:rsidRPr="00956C9E">
        <w:t xml:space="preserve">Drop the debater – 1. Deterrence – Prevents reading the abusive practice in the future since it’s not worth risking </w:t>
      </w:r>
      <w:r>
        <w:t xml:space="preserve">the loss </w:t>
      </w:r>
      <w:r w:rsidRPr="00956C9E">
        <w:t>which is k2 norm setting indefensible practices die out</w:t>
      </w:r>
      <w:r>
        <w:t xml:space="preserve"> </w:t>
      </w:r>
      <w:r w:rsidRPr="00956C9E">
        <w:t>2. TS – Otherwise you’ll read a bunch of abusive practices for the time trade off</w:t>
      </w:r>
      <w:r>
        <w:t xml:space="preserve"> </w:t>
      </w:r>
      <w:r w:rsidRPr="00956C9E">
        <w:t>3. Epistemic Skew – The round has already been skewed so it’s impossible to evaluate the rest of the flow</w:t>
      </w:r>
      <w:r>
        <w:t xml:space="preserve"> 4. Drop the argument is incoherent under norm setting since you’re voting for the best rule, not a punishment of someone else’s wrong-doing 5. DTA treats all arguments in the </w:t>
      </w:r>
      <w:proofErr w:type="spellStart"/>
      <w:r>
        <w:t>aff</w:t>
      </w:r>
      <w:proofErr w:type="spellEnd"/>
      <w:r>
        <w:t xml:space="preserve"> as conditional which moots negative offense since I can’t turn them and read theory.</w:t>
      </w:r>
    </w:p>
    <w:p w14:paraId="3F11F4C5" w14:textId="77777777" w:rsidR="005E38DF" w:rsidRDefault="005E38DF" w:rsidP="005E38DF">
      <w:pPr>
        <w:pStyle w:val="Heading4"/>
      </w:pPr>
    </w:p>
    <w:p w14:paraId="562CDEF5" w14:textId="03B12CD7" w:rsidR="005E38DF" w:rsidRPr="00457E29" w:rsidRDefault="005E38DF" w:rsidP="005E38DF">
      <w:pPr>
        <w:pStyle w:val="Heading4"/>
      </w:pPr>
      <w:r>
        <w:t xml:space="preserve">Competing </w:t>
      </w:r>
      <w:proofErr w:type="spellStart"/>
      <w:r>
        <w:t>interps</w:t>
      </w:r>
      <w:proofErr w:type="spellEnd"/>
      <w:r>
        <w:t xml:space="preserve">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p>
    <w:p w14:paraId="14702E9F" w14:textId="77777777" w:rsidR="005E38DF" w:rsidRDefault="005E38DF" w:rsidP="005E38DF">
      <w:pPr>
        <w:pStyle w:val="Heading4"/>
      </w:pPr>
    </w:p>
    <w:p w14:paraId="45B9CB18" w14:textId="2EE7FA0A" w:rsidR="005E38DF" w:rsidRPr="00457E29" w:rsidRDefault="005E38DF" w:rsidP="005E38DF">
      <w:pPr>
        <w:pStyle w:val="Heading4"/>
      </w:pPr>
      <w:r w:rsidRPr="00D62F4E">
        <w:t xml:space="preserve">No RVIs – 1. </w:t>
      </w:r>
      <w:r>
        <w:t>It deters legitimate theory vs good theory debaters because you will lose on a shell even if it’s a good norm 2. Baiting – incentivizes people to be abusive and script counter-</w:t>
      </w:r>
      <w:proofErr w:type="spellStart"/>
      <w:r>
        <w:t>interps</w:t>
      </w:r>
      <w:proofErr w:type="spellEnd"/>
      <w:r>
        <w:t xml:space="preserve"> to win on the RVI which increases the existence of bad norms 3. It forces debaters to argue for bad practices even if they realize their </w:t>
      </w:r>
      <w:proofErr w:type="spellStart"/>
      <w:r>
        <w:t>interp</w:t>
      </w:r>
      <w:proofErr w:type="spellEnd"/>
      <w:r>
        <w:t xml:space="preserve"> is wrong which kills substance debate and norm setting since we have bad theory </w:t>
      </w:r>
      <w:proofErr w:type="gramStart"/>
      <w:r>
        <w:t>debates</w:t>
      </w:r>
      <w:proofErr w:type="gramEnd"/>
      <w:r>
        <w:t xml:space="preserve"> we agree on. </w:t>
      </w:r>
    </w:p>
    <w:p w14:paraId="5304B18D" w14:textId="44302DD1" w:rsidR="00DF0898" w:rsidRDefault="00920EB5" w:rsidP="00920EB5">
      <w:pPr>
        <w:pStyle w:val="Heading3"/>
      </w:pPr>
      <w:r>
        <w:lastRenderedPageBreak/>
        <w:t>2</w:t>
      </w:r>
    </w:p>
    <w:p w14:paraId="20C57250" w14:textId="77777777" w:rsidR="00397B4D" w:rsidRDefault="00397B4D" w:rsidP="00397B4D">
      <w:pPr>
        <w:pStyle w:val="Heading4"/>
      </w:pPr>
      <w:r>
        <w:t>Self-experimentation is neoliberalism par-excellence – their retreat to individualism only strengthens the market</w:t>
      </w:r>
    </w:p>
    <w:p w14:paraId="51BF1FEF" w14:textId="77777777" w:rsidR="00397B4D" w:rsidRPr="00FF109E" w:rsidRDefault="00397B4D" w:rsidP="00397B4D">
      <w:pPr>
        <w:rPr>
          <w:b/>
          <w:bCs/>
          <w:sz w:val="26"/>
        </w:rPr>
      </w:pPr>
      <w:proofErr w:type="spellStart"/>
      <w:r w:rsidRPr="00FF109E">
        <w:rPr>
          <w:rStyle w:val="Style13ptBold"/>
        </w:rPr>
        <w:t>Villadsen</w:t>
      </w:r>
      <w:proofErr w:type="spellEnd"/>
      <w:r w:rsidRPr="00FF109E">
        <w:rPr>
          <w:rStyle w:val="Style13ptBold"/>
        </w:rPr>
        <w:t xml:space="preserve"> and Dean 12</w:t>
      </w:r>
      <w:r>
        <w:rPr>
          <w:rStyle w:val="Style13ptBold"/>
        </w:rPr>
        <w:t xml:space="preserve"> </w:t>
      </w:r>
      <w:r w:rsidRPr="002B55B8">
        <w:rPr>
          <w:sz w:val="16"/>
          <w:szCs w:val="16"/>
        </w:rPr>
        <w:t>(</w:t>
      </w:r>
      <w:proofErr w:type="spellStart"/>
      <w:r w:rsidRPr="002B55B8">
        <w:rPr>
          <w:sz w:val="16"/>
          <w:szCs w:val="16"/>
        </w:rPr>
        <w:t>Kaspar</w:t>
      </w:r>
      <w:proofErr w:type="spellEnd"/>
      <w:r w:rsidRPr="002B55B8">
        <w:rPr>
          <w:sz w:val="16"/>
          <w:szCs w:val="16"/>
        </w:rPr>
        <w:t xml:space="preserve"> </w:t>
      </w:r>
      <w:proofErr w:type="spellStart"/>
      <w:r w:rsidRPr="002B55B8">
        <w:rPr>
          <w:sz w:val="16"/>
          <w:szCs w:val="16"/>
        </w:rPr>
        <w:t>Villadsen</w:t>
      </w:r>
      <w:proofErr w:type="spellEnd"/>
      <w:r w:rsidRPr="002B55B8">
        <w:rPr>
          <w:sz w:val="16"/>
          <w:szCs w:val="16"/>
        </w:rPr>
        <w:t xml:space="preserve"> – Associate Professor of Sociology at Copenhagen Business School, and Mitchell Dean – Research Professor of Sociology at Newcastle University, Australia, and Professor of Public Governance at Copenhagen Business School, “State-Phobia, Civil Society, and a Certain Vitalism,” Constellations 19(3):401-420, accessed 6-2-16 //</w:t>
      </w:r>
      <w:proofErr w:type="spellStart"/>
      <w:r>
        <w:rPr>
          <w:sz w:val="16"/>
          <w:szCs w:val="16"/>
        </w:rPr>
        <w:t>Bozzles</w:t>
      </w:r>
      <w:proofErr w:type="spellEnd"/>
      <w:r>
        <w:rPr>
          <w:sz w:val="16"/>
          <w:szCs w:val="16"/>
        </w:rPr>
        <w:t xml:space="preserve"> the </w:t>
      </w:r>
      <w:proofErr w:type="spellStart"/>
      <w:r>
        <w:rPr>
          <w:sz w:val="16"/>
          <w:szCs w:val="16"/>
        </w:rPr>
        <w:t>Bozz</w:t>
      </w:r>
      <w:proofErr w:type="spellEnd"/>
      <w:r>
        <w:rPr>
          <w:sz w:val="16"/>
          <w:szCs w:val="16"/>
        </w:rPr>
        <w:t xml:space="preserve">-Dawg </w:t>
      </w:r>
      <w:proofErr w:type="spellStart"/>
      <w:r>
        <w:rPr>
          <w:sz w:val="16"/>
          <w:szCs w:val="16"/>
        </w:rPr>
        <w:t>Bozz</w:t>
      </w:r>
      <w:proofErr w:type="spellEnd"/>
      <w:r>
        <w:rPr>
          <w:sz w:val="16"/>
          <w:szCs w:val="16"/>
        </w:rPr>
        <w:t xml:space="preserve"> </w:t>
      </w:r>
      <w:proofErr w:type="spellStart"/>
      <w:r>
        <w:rPr>
          <w:sz w:val="16"/>
          <w:szCs w:val="16"/>
        </w:rPr>
        <w:t>Bozz</w:t>
      </w:r>
      <w:proofErr w:type="spellEnd"/>
      <w:r w:rsidRPr="002B55B8">
        <w:rPr>
          <w:sz w:val="16"/>
          <w:szCs w:val="16"/>
        </w:rPr>
        <w:t>)</w:t>
      </w:r>
    </w:p>
    <w:p w14:paraId="2C38E87F" w14:textId="5595E1C2" w:rsidR="00397B4D" w:rsidRDefault="00397B4D" w:rsidP="00397B4D">
      <w:pPr>
        <w:rPr>
          <w:rStyle w:val="StyleUnderline"/>
        </w:rPr>
      </w:pPr>
      <w:r w:rsidRPr="00A47643">
        <w:rPr>
          <w:sz w:val="16"/>
        </w:rPr>
        <w:t xml:space="preserve">First, </w:t>
      </w:r>
      <w:r w:rsidRPr="00C035B5">
        <w:rPr>
          <w:rStyle w:val="StyleUnderline"/>
          <w:highlight w:val="cyan"/>
        </w:rPr>
        <w:t>there are</w:t>
      </w:r>
      <w:r w:rsidRPr="00A47643">
        <w:rPr>
          <w:rStyle w:val="StyleUnderline"/>
        </w:rPr>
        <w:t xml:space="preserve"> of course </w:t>
      </w:r>
      <w:r w:rsidRPr="00C035B5">
        <w:rPr>
          <w:rStyle w:val="StyleUnderline"/>
          <w:highlight w:val="cyan"/>
        </w:rPr>
        <w:t>political costs of what is conceived as no longer</w:t>
      </w:r>
      <w:r w:rsidRPr="00A47643">
        <w:rPr>
          <w:rStyle w:val="StyleUnderline"/>
        </w:rPr>
        <w:t xml:space="preserve"> being </w:t>
      </w:r>
      <w:r w:rsidRPr="00C035B5">
        <w:rPr>
          <w:rStyle w:val="StyleUnderline"/>
          <w:highlight w:val="cyan"/>
        </w:rPr>
        <w:t>possible</w:t>
      </w:r>
      <w:r w:rsidRPr="00A47643">
        <w:rPr>
          <w:sz w:val="16"/>
        </w:rPr>
        <w:t xml:space="preserve">. </w:t>
      </w:r>
      <w:r w:rsidRPr="00C035B5">
        <w:rPr>
          <w:rStyle w:val="StyleUnderline"/>
          <w:highlight w:val="cyan"/>
        </w:rPr>
        <w:t>They center on</w:t>
      </w:r>
      <w:r w:rsidRPr="00A47643">
        <w:rPr>
          <w:rStyle w:val="StyleUnderline"/>
        </w:rPr>
        <w:t xml:space="preserve"> the difficulties</w:t>
      </w:r>
      <w:r w:rsidRPr="00A47643">
        <w:rPr>
          <w:sz w:val="16"/>
        </w:rPr>
        <w:t xml:space="preserve">, to say the least, </w:t>
      </w:r>
      <w:r w:rsidRPr="00A47643">
        <w:rPr>
          <w:rStyle w:val="StyleUnderline"/>
        </w:rPr>
        <w:t xml:space="preserve">of referring to </w:t>
      </w:r>
      <w:r w:rsidRPr="00C035B5">
        <w:rPr>
          <w:rStyle w:val="StyleUnderline"/>
          <w:highlight w:val="cyan"/>
        </w:rPr>
        <w:t>the</w:t>
      </w:r>
      <w:r w:rsidRPr="00A47643">
        <w:rPr>
          <w:rStyle w:val="StyleUnderline"/>
        </w:rPr>
        <w:t xml:space="preserve"> kind of </w:t>
      </w:r>
      <w:r w:rsidRPr="00C035B5">
        <w:rPr>
          <w:rStyle w:val="StyleUnderline"/>
          <w:highlight w:val="cyan"/>
        </w:rPr>
        <w:t>knowledge</w:t>
      </w:r>
      <w:r w:rsidRPr="00A47643">
        <w:rPr>
          <w:rStyle w:val="StyleUnderline"/>
        </w:rPr>
        <w:t xml:space="preserve"> of society or social structure </w:t>
      </w:r>
      <w:r w:rsidRPr="00C035B5">
        <w:rPr>
          <w:rStyle w:val="StyleUnderline"/>
          <w:highlight w:val="cyan"/>
        </w:rPr>
        <w:t xml:space="preserve">that has been </w:t>
      </w:r>
      <w:r w:rsidRPr="00C035B5">
        <w:rPr>
          <w:rStyle w:val="Emphasis"/>
          <w:highlight w:val="cyan"/>
        </w:rPr>
        <w:t>essential for public policy</w:t>
      </w:r>
      <w:r w:rsidRPr="00C035B5">
        <w:rPr>
          <w:sz w:val="16"/>
          <w:highlight w:val="cyan"/>
        </w:rPr>
        <w:t xml:space="preserve"> </w:t>
      </w:r>
      <w:r w:rsidRPr="00C035B5">
        <w:rPr>
          <w:rStyle w:val="StyleUnderline"/>
          <w:highlight w:val="cyan"/>
        </w:rPr>
        <w:t>and</w:t>
      </w:r>
      <w:r w:rsidRPr="00A47643">
        <w:rPr>
          <w:rStyle w:val="StyleUnderline"/>
        </w:rPr>
        <w:t xml:space="preserve"> provision as </w:t>
      </w:r>
      <w:r w:rsidRPr="00C035B5">
        <w:rPr>
          <w:rStyle w:val="Emphasis"/>
          <w:highlight w:val="cyan"/>
        </w:rPr>
        <w:t>remedies against social inequality</w:t>
      </w:r>
      <w:r w:rsidRPr="00A47643">
        <w:rPr>
          <w:sz w:val="16"/>
        </w:rPr>
        <w:t xml:space="preserve"> and as a condition of exercising civil, political, and social freedoms. </w:t>
      </w:r>
      <w:r w:rsidRPr="00C035B5">
        <w:rPr>
          <w:rStyle w:val="StyleUnderline"/>
          <w:highlight w:val="cyan"/>
        </w:rPr>
        <w:t>To reject</w:t>
      </w:r>
      <w:r w:rsidRPr="00A47643">
        <w:rPr>
          <w:rStyle w:val="StyleUnderline"/>
        </w:rPr>
        <w:t xml:space="preserve"> or displace the importance of </w:t>
      </w:r>
      <w:r w:rsidRPr="00C035B5">
        <w:rPr>
          <w:rStyle w:val="StyleUnderline"/>
          <w:highlight w:val="cyan"/>
        </w:rPr>
        <w:t>such</w:t>
      </w:r>
      <w:r w:rsidRPr="00A47643">
        <w:rPr>
          <w:rStyle w:val="StyleUnderline"/>
        </w:rPr>
        <w:t xml:space="preserve"> a form of </w:t>
      </w:r>
      <w:r w:rsidRPr="00C035B5">
        <w:rPr>
          <w:rStyle w:val="StyleUnderline"/>
          <w:highlight w:val="cyan"/>
        </w:rPr>
        <w:t>knowledge is to put aside</w:t>
      </w:r>
      <w:r w:rsidRPr="00A47643">
        <w:rPr>
          <w:sz w:val="16"/>
        </w:rPr>
        <w:t xml:space="preserve"> or diminish </w:t>
      </w:r>
      <w:r w:rsidRPr="00C035B5">
        <w:rPr>
          <w:rStyle w:val="StyleUnderline"/>
          <w:highlight w:val="cyan"/>
        </w:rPr>
        <w:t>questions concerning</w:t>
      </w:r>
      <w:r w:rsidRPr="00A47643">
        <w:rPr>
          <w:rStyle w:val="StyleUnderline"/>
        </w:rPr>
        <w:t xml:space="preserve"> the organization of </w:t>
      </w:r>
      <w:r w:rsidRPr="00C035B5">
        <w:rPr>
          <w:rStyle w:val="Emphasis"/>
          <w:highlight w:val="cyan"/>
        </w:rPr>
        <w:t>state institutions</w:t>
      </w:r>
      <w:r w:rsidRPr="00A47643">
        <w:rPr>
          <w:sz w:val="16"/>
        </w:rPr>
        <w:t xml:space="preserve">, the </w:t>
      </w:r>
      <w:r w:rsidRPr="00C035B5">
        <w:rPr>
          <w:rStyle w:val="Emphasis"/>
          <w:highlight w:val="cyan"/>
        </w:rPr>
        <w:t>prioritizing of resources</w:t>
      </w:r>
      <w:r w:rsidRPr="00A47643">
        <w:rPr>
          <w:sz w:val="16"/>
        </w:rPr>
        <w:t xml:space="preserve">, </w:t>
      </w:r>
      <w:r w:rsidRPr="00C035B5">
        <w:rPr>
          <w:rStyle w:val="StyleUnderline"/>
          <w:highlight w:val="cyan"/>
        </w:rPr>
        <w:t>and</w:t>
      </w:r>
      <w:r w:rsidRPr="00A47643">
        <w:rPr>
          <w:rStyle w:val="StyleUnderline"/>
        </w:rPr>
        <w:t xml:space="preserve"> the </w:t>
      </w:r>
      <w:r w:rsidRPr="00C035B5">
        <w:rPr>
          <w:rStyle w:val="Emphasis"/>
          <w:highlight w:val="cyan"/>
        </w:rPr>
        <w:t>securing</w:t>
      </w:r>
      <w:r w:rsidRPr="00A47643">
        <w:rPr>
          <w:rStyle w:val="Emphasis"/>
        </w:rPr>
        <w:t xml:space="preserve"> of </w:t>
      </w:r>
      <w:r w:rsidRPr="00C035B5">
        <w:rPr>
          <w:rStyle w:val="Emphasis"/>
          <w:highlight w:val="cyan"/>
        </w:rPr>
        <w:t>minimum</w:t>
      </w:r>
      <w:r w:rsidRPr="00A47643">
        <w:rPr>
          <w:rStyle w:val="Emphasis"/>
        </w:rPr>
        <w:t xml:space="preserve"> and universal </w:t>
      </w:r>
      <w:r w:rsidRPr="00C035B5">
        <w:rPr>
          <w:rStyle w:val="Emphasis"/>
          <w:highlight w:val="cyan"/>
        </w:rPr>
        <w:t>standards</w:t>
      </w:r>
      <w:r w:rsidRPr="00A47643">
        <w:rPr>
          <w:sz w:val="16"/>
        </w:rPr>
        <w:t xml:space="preserve">. Does not a focus on the identifications that form communities or on aestheticized forms of self-creation through “somatic individuality” and an “ethic of vitalism”86 rule out, or at least undermine, this kind of knowledge and these key political questions? As far as the domains of multiple communities are concerned, we may then demand culturally sensitive services and diversified rights rather than uniform provision and universalism. </w:t>
      </w:r>
      <w:r w:rsidRPr="00A47643">
        <w:rPr>
          <w:rStyle w:val="StyleUnderline"/>
        </w:rPr>
        <w:t xml:space="preserve">In this respect, </w:t>
      </w:r>
      <w:r w:rsidRPr="00C035B5">
        <w:rPr>
          <w:rStyle w:val="StyleUnderline"/>
          <w:highlight w:val="cyan"/>
        </w:rPr>
        <w:t>the “birth of community” seems to suffer from the same</w:t>
      </w:r>
      <w:r w:rsidRPr="00A47643">
        <w:rPr>
          <w:rStyle w:val="StyleUnderline"/>
        </w:rPr>
        <w:t xml:space="preserve"> troubling </w:t>
      </w:r>
      <w:r w:rsidRPr="00C035B5">
        <w:rPr>
          <w:rStyle w:val="StyleUnderline"/>
          <w:highlight w:val="cyan"/>
        </w:rPr>
        <w:t xml:space="preserve">fit with </w:t>
      </w:r>
      <w:r w:rsidRPr="00C035B5">
        <w:rPr>
          <w:rStyle w:val="Emphasis"/>
          <w:highlight w:val="cyan"/>
        </w:rPr>
        <w:t>neoliberal strategies</w:t>
      </w:r>
      <w:r w:rsidRPr="00C035B5">
        <w:rPr>
          <w:rStyle w:val="StyleUnderline"/>
          <w:highlight w:val="cyan"/>
        </w:rPr>
        <w:t xml:space="preserve"> for </w:t>
      </w:r>
      <w:r w:rsidRPr="00C035B5">
        <w:rPr>
          <w:rStyle w:val="Emphasis"/>
          <w:highlight w:val="cyan"/>
        </w:rPr>
        <w:t>dismantling welfare services</w:t>
      </w:r>
      <w:r w:rsidRPr="00C035B5">
        <w:rPr>
          <w:rStyle w:val="StyleUnderline"/>
          <w:highlight w:val="cyan"/>
        </w:rPr>
        <w:t xml:space="preserve"> and </w:t>
      </w:r>
      <w:r w:rsidRPr="00C035B5">
        <w:rPr>
          <w:rStyle w:val="Emphasis"/>
          <w:highlight w:val="cyan"/>
        </w:rPr>
        <w:t>solidifying social segregation</w:t>
      </w:r>
      <w:r w:rsidRPr="00A47643">
        <w:rPr>
          <w:rStyle w:val="StyleUnderline"/>
        </w:rPr>
        <w:t xml:space="preserve"> as does the postmodern discourse on cultural diversity and societal differentiation</w:t>
      </w:r>
      <w:r w:rsidRPr="00A47643">
        <w:rPr>
          <w:sz w:val="16"/>
        </w:rPr>
        <w:t xml:space="preserve">.87 There also are analytical costs, as pointed out by sociologists and geographers.88 It is simply very difficult to move between the local, the unique, the contingent, and the relatively unstructured to analyze extra-local contexts, systems, and institutional frameworks or to discern vectors, logics, and pathways that are embedded in larger-scale kinds of power and regulation. </w:t>
      </w:r>
      <w:r w:rsidRPr="00C035B5">
        <w:rPr>
          <w:rStyle w:val="StyleUnderline"/>
          <w:highlight w:val="cyan"/>
        </w:rPr>
        <w:t>Rose and</w:t>
      </w:r>
      <w:r w:rsidRPr="00A47643">
        <w:rPr>
          <w:rStyle w:val="StyleUnderline"/>
        </w:rPr>
        <w:t xml:space="preserve"> his </w:t>
      </w:r>
      <w:r w:rsidRPr="00C035B5">
        <w:rPr>
          <w:rStyle w:val="StyleUnderline"/>
          <w:highlight w:val="cyan"/>
        </w:rPr>
        <w:t>colleagues are</w:t>
      </w:r>
      <w:r w:rsidRPr="00A47643">
        <w:rPr>
          <w:rStyle w:val="StyleUnderline"/>
        </w:rPr>
        <w:t xml:space="preserve"> in danger of </w:t>
      </w:r>
      <w:r w:rsidRPr="00C035B5">
        <w:rPr>
          <w:rStyle w:val="StyleUnderline"/>
          <w:highlight w:val="cyan"/>
        </w:rPr>
        <w:t xml:space="preserve">making </w:t>
      </w:r>
      <w:r w:rsidRPr="00C035B5">
        <w:rPr>
          <w:rStyle w:val="Emphasis"/>
          <w:highlight w:val="cyan"/>
        </w:rPr>
        <w:t>a fetish of the localized</w:t>
      </w:r>
      <w:r w:rsidRPr="00A47643">
        <w:rPr>
          <w:sz w:val="16"/>
        </w:rPr>
        <w:t xml:space="preserve"> and the empirical </w:t>
      </w:r>
      <w:r w:rsidRPr="00C035B5">
        <w:rPr>
          <w:rStyle w:val="StyleUnderline"/>
          <w:highlight w:val="cyan"/>
        </w:rPr>
        <w:t>through a</w:t>
      </w:r>
      <w:r w:rsidRPr="00A47643">
        <w:rPr>
          <w:rStyle w:val="StyleUnderline"/>
        </w:rPr>
        <w:t xml:space="preserve"> methodological </w:t>
      </w:r>
      <w:r w:rsidRPr="00C035B5">
        <w:rPr>
          <w:rStyle w:val="StyleUnderline"/>
          <w:highlight w:val="cyan"/>
        </w:rPr>
        <w:t>commitment to contingency</w:t>
      </w:r>
      <w:r w:rsidRPr="00A47643">
        <w:rPr>
          <w:sz w:val="16"/>
        </w:rPr>
        <w:t xml:space="preserve">. </w:t>
      </w:r>
      <w:r w:rsidRPr="00A47643">
        <w:rPr>
          <w:rStyle w:val="StyleUnderline"/>
        </w:rPr>
        <w:t>A set of</w:t>
      </w:r>
      <w:r w:rsidRPr="00A47643">
        <w:rPr>
          <w:sz w:val="16"/>
        </w:rPr>
        <w:t xml:space="preserve"> valid </w:t>
      </w:r>
      <w:r w:rsidRPr="00C035B5">
        <w:rPr>
          <w:rStyle w:val="StyleUnderline"/>
          <w:highlight w:val="cyan"/>
        </w:rPr>
        <w:t>methodological concerns</w:t>
      </w:r>
      <w:r w:rsidRPr="00A47643">
        <w:rPr>
          <w:sz w:val="16"/>
        </w:rPr>
        <w:t xml:space="preserve"> thus </w:t>
      </w:r>
      <w:r w:rsidRPr="00C035B5">
        <w:rPr>
          <w:rStyle w:val="StyleUnderline"/>
          <w:highlight w:val="cyan"/>
        </w:rPr>
        <w:t xml:space="preserve">risks becoming an </w:t>
      </w:r>
      <w:r w:rsidRPr="00C035B5">
        <w:rPr>
          <w:rStyle w:val="Emphasis"/>
          <w:highlight w:val="cyan"/>
        </w:rPr>
        <w:t>untenable ontological commitment</w:t>
      </w:r>
      <w:r w:rsidRPr="00C035B5">
        <w:rPr>
          <w:sz w:val="16"/>
          <w:highlight w:val="cyan"/>
        </w:rPr>
        <w:t xml:space="preserve"> </w:t>
      </w:r>
      <w:r w:rsidRPr="00C035B5">
        <w:rPr>
          <w:rStyle w:val="StyleUnderline"/>
          <w:highlight w:val="cyan"/>
        </w:rPr>
        <w:t>to a</w:t>
      </w:r>
      <w:r w:rsidRPr="00A47643">
        <w:rPr>
          <w:rStyle w:val="StyleUnderline"/>
        </w:rPr>
        <w:t xml:space="preserve"> particular </w:t>
      </w:r>
      <w:r w:rsidRPr="00C035B5">
        <w:rPr>
          <w:rStyle w:val="StyleUnderline"/>
          <w:highlight w:val="cyan"/>
        </w:rPr>
        <w:t>vision of</w:t>
      </w:r>
      <w:r w:rsidRPr="00A47643">
        <w:rPr>
          <w:rStyle w:val="StyleUnderline"/>
        </w:rPr>
        <w:t xml:space="preserve"> social and </w:t>
      </w:r>
      <w:r w:rsidRPr="00C035B5">
        <w:rPr>
          <w:rStyle w:val="StyleUnderline"/>
          <w:highlight w:val="cyan"/>
        </w:rPr>
        <w:t xml:space="preserve">political life as </w:t>
      </w:r>
      <w:r w:rsidRPr="00C035B5">
        <w:rPr>
          <w:rStyle w:val="Emphasis"/>
          <w:highlight w:val="cyan"/>
        </w:rPr>
        <w:t>unstructured flux</w:t>
      </w:r>
      <w:r w:rsidRPr="00A47643">
        <w:rPr>
          <w:rStyle w:val="StyleUnderline"/>
        </w:rPr>
        <w:t xml:space="preserve"> and </w:t>
      </w:r>
      <w:r w:rsidRPr="00A47643">
        <w:rPr>
          <w:rStyle w:val="Emphasis"/>
        </w:rPr>
        <w:t>fluidity</w:t>
      </w:r>
      <w:r w:rsidRPr="00A47643">
        <w:rPr>
          <w:sz w:val="16"/>
        </w:rPr>
        <w:t xml:space="preserve">.89 As it stands, </w:t>
      </w:r>
      <w:r w:rsidRPr="00A47643">
        <w:rPr>
          <w:rStyle w:val="StyleUnderline"/>
        </w:rPr>
        <w:t xml:space="preserve">Rose's </w:t>
      </w:r>
      <w:proofErr w:type="spellStart"/>
      <w:r w:rsidRPr="00A47643">
        <w:rPr>
          <w:rStyle w:val="StyleUnderline"/>
        </w:rPr>
        <w:t>ethico</w:t>
      </w:r>
      <w:proofErr w:type="spellEnd"/>
      <w:r w:rsidRPr="00A47643">
        <w:rPr>
          <w:rStyle w:val="StyleUnderline"/>
        </w:rPr>
        <w:t xml:space="preserve">-politics is a </w:t>
      </w:r>
      <w:r w:rsidRPr="00C035B5">
        <w:rPr>
          <w:rStyle w:val="StyleUnderline"/>
          <w:highlight w:val="cyan"/>
        </w:rPr>
        <w:t>politics of self-creation</w:t>
      </w:r>
      <w:r w:rsidRPr="00A47643">
        <w:rPr>
          <w:rStyle w:val="StyleUnderline"/>
        </w:rPr>
        <w:t xml:space="preserve"> that </w:t>
      </w:r>
      <w:r w:rsidRPr="00C035B5">
        <w:rPr>
          <w:rStyle w:val="Emphasis"/>
          <w:highlight w:val="cyan"/>
        </w:rPr>
        <w:t>abjures social policy</w:t>
      </w:r>
      <w:r w:rsidRPr="00A47643">
        <w:rPr>
          <w:rStyle w:val="StyleUnderline"/>
        </w:rPr>
        <w:t xml:space="preserve"> and appears once the social state has been displaced</w:t>
      </w:r>
      <w:r w:rsidRPr="00A47643">
        <w:rPr>
          <w:sz w:val="16"/>
        </w:rPr>
        <w:t>. It is striking, however, that Rose comes very close, as do post-</w:t>
      </w:r>
      <w:proofErr w:type="spellStart"/>
      <w:r w:rsidRPr="00A47643">
        <w:rPr>
          <w:sz w:val="16"/>
        </w:rPr>
        <w:t>Foucauldians</w:t>
      </w:r>
      <w:proofErr w:type="spellEnd"/>
      <w:r w:rsidRPr="00A47643">
        <w:rPr>
          <w:sz w:val="16"/>
        </w:rPr>
        <w:t xml:space="preserve"> such as William Connolly,90 to a positive conception of civil society. Thus, </w:t>
      </w:r>
      <w:r w:rsidRPr="00A47643">
        <w:rPr>
          <w:rStyle w:val="StyleUnderline"/>
        </w:rPr>
        <w:t>Rose's concept of politics seems to share the same space as civil society</w:t>
      </w:r>
      <w:r w:rsidRPr="00A47643">
        <w:rPr>
          <w:sz w:val="16"/>
        </w:rPr>
        <w:t xml:space="preserve">, i.e., it is an extra-state space of innovation, creativity, and critical contestation of state-centered politics and administration. While Rose may share with critical theorists and others a celebration of this realm and </w:t>
      </w:r>
      <w:proofErr w:type="gramStart"/>
      <w:r w:rsidRPr="00A47643">
        <w:rPr>
          <w:sz w:val="16"/>
        </w:rPr>
        <w:t>its</w:t>
      </w:r>
      <w:proofErr w:type="gramEnd"/>
      <w:r w:rsidRPr="00A47643">
        <w:rPr>
          <w:sz w:val="16"/>
        </w:rPr>
        <w:t xml:space="preserve"> self-creating agents, he brackets the long-lasting, central concern of this tradition to define the conditions of a thriving civil society, including what kind of an active sovereign state power needs to be in place for the potentially lethal conflicts of civil society to be kept in check. By adhering principally to a conception of power as productive and relational, Rose avoids these thorny issues and appears to leave us a fluid and experimental form of post-social politics. In short, there are elements of state-phobia in Rose and a related vitalism in the conclusion of his work on governmentality. These aspects become even more pronounced in his recent work on the multifarious contemporary dimensions of biopolitics from genetics to self-health practices and aesthetic interventions on the body.91 Here, Rose argues that the days of state-administered biopolitics, exemplified by the eugenic drive for biological and moral perfection, are over, and that they have been succeeded by alliances between self-creating consumers and pharmaceutical companies and biomedicine offering products and services for voluntary bodily improvements and risk minimization. Rose is at pains to avoid a purely negative view of this novel somatic ethics and recognizes the expanded possibilities for autonomy and self-formation offered by biotechnology, which “enables us to intervene upon ourselves in new ways.”92 The passage from “the social state” to “advanced liberalism” thus holds the promise of more diversified experimentation and contestation of truth claims about biological normality: “Our somatic individuality has become opened up to choice, prudence, and responsibility, to experimentation, to contestation – and so to a ‘vital politics’.”93 The phrase “art of living” is thus given a more substantive anchorage in the very materiality of the body (“somatic individuality”), and the concept of </w:t>
      </w:r>
      <w:proofErr w:type="spellStart"/>
      <w:r w:rsidRPr="00A47643">
        <w:rPr>
          <w:sz w:val="16"/>
        </w:rPr>
        <w:t>ethico</w:t>
      </w:r>
      <w:proofErr w:type="spellEnd"/>
      <w:r w:rsidRPr="00A47643">
        <w:rPr>
          <w:sz w:val="16"/>
        </w:rPr>
        <w:t xml:space="preserve">-politics has been transmuted into </w:t>
      </w:r>
      <w:proofErr w:type="spellStart"/>
      <w:r w:rsidRPr="00A47643">
        <w:rPr>
          <w:sz w:val="16"/>
        </w:rPr>
        <w:t>etho</w:t>
      </w:r>
      <w:proofErr w:type="spellEnd"/>
      <w:r w:rsidRPr="00A47643">
        <w:rPr>
          <w:sz w:val="16"/>
        </w:rPr>
        <w:t xml:space="preserve">-politics: By </w:t>
      </w:r>
      <w:proofErr w:type="spellStart"/>
      <w:r w:rsidRPr="00A47643">
        <w:rPr>
          <w:sz w:val="16"/>
        </w:rPr>
        <w:t>ethopolitics</w:t>
      </w:r>
      <w:proofErr w:type="spellEnd"/>
      <w:r w:rsidRPr="00A47643">
        <w:rPr>
          <w:sz w:val="16"/>
        </w:rPr>
        <w:t xml:space="preserve"> I mean to characterize ways in which the ethos of human existence… have come to provide the “medium” within which the self-government of the autonomous individual can be connected up with the imperatives of good government.… While </w:t>
      </w:r>
      <w:proofErr w:type="spellStart"/>
      <w:r w:rsidRPr="00A47643">
        <w:rPr>
          <w:sz w:val="16"/>
        </w:rPr>
        <w:t>ethopolitical</w:t>
      </w:r>
      <w:proofErr w:type="spellEnd"/>
      <w:r w:rsidRPr="00A47643">
        <w:rPr>
          <w:sz w:val="16"/>
        </w:rPr>
        <w:t xml:space="preserve"> concerns range from those of lifestyle to those of community, they coalesce around a kind of vitalism… in this highly contested domain, somatic individuals are the key actors.94 None of this escapes Rose's earlier dilemmas. If anything, </w:t>
      </w:r>
      <w:r w:rsidRPr="00A47643">
        <w:rPr>
          <w:rStyle w:val="StyleUnderline"/>
        </w:rPr>
        <w:t xml:space="preserve">the </w:t>
      </w:r>
      <w:proofErr w:type="spellStart"/>
      <w:r w:rsidRPr="00A47643">
        <w:rPr>
          <w:rStyle w:val="StyleUnderline"/>
        </w:rPr>
        <w:t>aporiae</w:t>
      </w:r>
      <w:proofErr w:type="spellEnd"/>
      <w:r w:rsidRPr="00A47643">
        <w:rPr>
          <w:rStyle w:val="StyleUnderline"/>
        </w:rPr>
        <w:t xml:space="preserve"> of state-phobia become more acute</w:t>
      </w:r>
      <w:r w:rsidRPr="00A47643">
        <w:rPr>
          <w:sz w:val="16"/>
        </w:rPr>
        <w:t xml:space="preserve">. </w:t>
      </w:r>
      <w:r w:rsidRPr="00A47643">
        <w:rPr>
          <w:rStyle w:val="StyleUnderline"/>
        </w:rPr>
        <w:t xml:space="preserve">If we </w:t>
      </w:r>
      <w:r w:rsidRPr="00A47643">
        <w:rPr>
          <w:rStyle w:val="StyleUnderline"/>
        </w:rPr>
        <w:lastRenderedPageBreak/>
        <w:t>follow Rose and raise “life itself” to a quasi-universal contemporary political agency</w:t>
      </w:r>
      <w:r w:rsidRPr="00A47643">
        <w:rPr>
          <w:sz w:val="16"/>
        </w:rPr>
        <w:t xml:space="preserve">, then </w:t>
      </w:r>
      <w:r w:rsidRPr="00C035B5">
        <w:rPr>
          <w:rStyle w:val="StyleUnderline"/>
          <w:highlight w:val="cyan"/>
        </w:rPr>
        <w:t>it is difficult to understand how</w:t>
      </w:r>
      <w:r w:rsidRPr="00A47643">
        <w:rPr>
          <w:rStyle w:val="StyleUnderline"/>
        </w:rPr>
        <w:t xml:space="preserve"> active choices of </w:t>
      </w:r>
      <w:r w:rsidRPr="00C035B5">
        <w:rPr>
          <w:rStyle w:val="StyleUnderline"/>
          <w:highlight w:val="cyan"/>
        </w:rPr>
        <w:t>self-creation can be available to all without</w:t>
      </w:r>
      <w:r w:rsidRPr="00A47643">
        <w:rPr>
          <w:rStyle w:val="StyleUnderline"/>
        </w:rPr>
        <w:t xml:space="preserve"> raising the question of the role of </w:t>
      </w:r>
      <w:r w:rsidRPr="00C035B5">
        <w:rPr>
          <w:rStyle w:val="StyleUnderline"/>
          <w:highlight w:val="cyan"/>
        </w:rPr>
        <w:t>the state in ensuring</w:t>
      </w:r>
      <w:r w:rsidRPr="00A47643">
        <w:rPr>
          <w:rStyle w:val="StyleUnderline"/>
        </w:rPr>
        <w:t xml:space="preserve"> universal </w:t>
      </w:r>
      <w:r w:rsidRPr="00C035B5">
        <w:rPr>
          <w:rStyle w:val="StyleUnderline"/>
          <w:highlight w:val="cyan"/>
        </w:rPr>
        <w:t xml:space="preserve">access to </w:t>
      </w:r>
      <w:r w:rsidRPr="00C035B5">
        <w:rPr>
          <w:rStyle w:val="Emphasis"/>
          <w:highlight w:val="cyan"/>
        </w:rPr>
        <w:t>basic health</w:t>
      </w:r>
      <w:r w:rsidRPr="00A47643">
        <w:rPr>
          <w:sz w:val="16"/>
        </w:rPr>
        <w:t xml:space="preserve">, </w:t>
      </w:r>
      <w:r w:rsidRPr="00A47643">
        <w:rPr>
          <w:rStyle w:val="StyleUnderline"/>
        </w:rPr>
        <w:t xml:space="preserve">promoting innovations in </w:t>
      </w:r>
      <w:r w:rsidRPr="00A47643">
        <w:rPr>
          <w:rStyle w:val="Emphasis"/>
        </w:rPr>
        <w:t>biomedicine</w:t>
      </w:r>
      <w:r w:rsidRPr="00C035B5">
        <w:rPr>
          <w:sz w:val="16"/>
          <w:highlight w:val="cyan"/>
        </w:rPr>
        <w:t xml:space="preserve">, </w:t>
      </w:r>
      <w:r w:rsidRPr="00C035B5">
        <w:rPr>
          <w:rStyle w:val="Emphasis"/>
          <w:highlight w:val="cyan"/>
        </w:rPr>
        <w:t>surgery</w:t>
      </w:r>
      <w:r w:rsidRPr="00C035B5">
        <w:rPr>
          <w:sz w:val="16"/>
          <w:highlight w:val="cyan"/>
        </w:rPr>
        <w:t xml:space="preserve">, </w:t>
      </w:r>
      <w:r w:rsidRPr="00C035B5">
        <w:rPr>
          <w:rStyle w:val="StyleUnderline"/>
          <w:highlight w:val="cyan"/>
        </w:rPr>
        <w:t>and</w:t>
      </w:r>
      <w:r w:rsidRPr="00A47643">
        <w:rPr>
          <w:rStyle w:val="StyleUnderline"/>
        </w:rPr>
        <w:t xml:space="preserve"> the </w:t>
      </w:r>
      <w:r w:rsidRPr="00C035B5">
        <w:rPr>
          <w:rStyle w:val="Emphasis"/>
          <w:highlight w:val="cyan"/>
        </w:rPr>
        <w:t>pharmaceutical industries</w:t>
      </w:r>
      <w:r w:rsidRPr="00A47643">
        <w:rPr>
          <w:sz w:val="16"/>
        </w:rPr>
        <w:t xml:space="preserve">, </w:t>
      </w:r>
      <w:r w:rsidRPr="00C035B5">
        <w:rPr>
          <w:rStyle w:val="StyleUnderline"/>
          <w:highlight w:val="cyan"/>
        </w:rPr>
        <w:t>and securing a set of standards so that life can be lived in this self-governing way</w:t>
      </w:r>
      <w:r w:rsidRPr="00A47643">
        <w:rPr>
          <w:sz w:val="16"/>
        </w:rPr>
        <w:t xml:space="preserve">. </w:t>
      </w:r>
      <w:r w:rsidRPr="00C035B5">
        <w:rPr>
          <w:rStyle w:val="StyleUnderline"/>
          <w:highlight w:val="cyan"/>
        </w:rPr>
        <w:t xml:space="preserve">Otherwise </w:t>
      </w:r>
      <w:proofErr w:type="spellStart"/>
      <w:r w:rsidRPr="00C035B5">
        <w:rPr>
          <w:rStyle w:val="StyleUnderline"/>
          <w:highlight w:val="cyan"/>
        </w:rPr>
        <w:t>etho</w:t>
      </w:r>
      <w:proofErr w:type="spellEnd"/>
      <w:r w:rsidRPr="00C035B5">
        <w:rPr>
          <w:rStyle w:val="StyleUnderline"/>
          <w:highlight w:val="cyan"/>
        </w:rPr>
        <w:t>-politics becomes the</w:t>
      </w:r>
      <w:r w:rsidRPr="00A47643">
        <w:rPr>
          <w:rStyle w:val="StyleUnderline"/>
        </w:rPr>
        <w:t xml:space="preserve"> </w:t>
      </w:r>
      <w:r w:rsidRPr="00C035B5">
        <w:rPr>
          <w:rStyle w:val="Emphasis"/>
          <w:highlight w:val="cyan"/>
        </w:rPr>
        <w:t>preserve of a privileged caste</w:t>
      </w:r>
      <w:r w:rsidRPr="00A47643">
        <w:rPr>
          <w:rStyle w:val="StyleUnderline"/>
        </w:rPr>
        <w:t xml:space="preserve"> or</w:t>
      </w:r>
      <w:r w:rsidRPr="00A47643">
        <w:rPr>
          <w:sz w:val="16"/>
        </w:rPr>
        <w:t xml:space="preserve">, at best, </w:t>
      </w:r>
      <w:r w:rsidRPr="00A47643">
        <w:rPr>
          <w:rStyle w:val="StyleUnderline"/>
        </w:rPr>
        <w:t>unevenly distributed</w:t>
      </w:r>
      <w:r w:rsidRPr="00A47643">
        <w:rPr>
          <w:sz w:val="16"/>
        </w:rPr>
        <w:t xml:space="preserve">, </w:t>
      </w:r>
      <w:r w:rsidRPr="00A47643">
        <w:rPr>
          <w:rStyle w:val="StyleUnderline"/>
        </w:rPr>
        <w:t>which then gets played out in the appropriation and allocation struggles that have been at the core of the territorial state's quest for civil peace and the welfare state's concern for universal social rights.</w:t>
      </w:r>
    </w:p>
    <w:p w14:paraId="602B7F0C" w14:textId="77777777" w:rsidR="00CD023C" w:rsidRPr="00376F88" w:rsidRDefault="00CD023C" w:rsidP="00CD023C">
      <w:pPr>
        <w:pStyle w:val="Heading4"/>
        <w:rPr>
          <w:rFonts w:cs="Calibri"/>
        </w:rPr>
      </w:pPr>
      <w:bookmarkStart w:id="0" w:name="_Hlk50986830"/>
      <w:r w:rsidRPr="00376F88">
        <w:rPr>
          <w:rFonts w:cs="Calibri"/>
        </w:rPr>
        <w:t xml:space="preserve">The focus on affective resistance is multicultural neoliberalism at its worst---it replaces structural analysis with psychological self-esteem engineering which are products of neoliberalism’s individualistic focus </w:t>
      </w:r>
    </w:p>
    <w:p w14:paraId="7FB5E18C" w14:textId="77777777" w:rsidR="00CD023C" w:rsidRPr="00376F88" w:rsidRDefault="00CD023C" w:rsidP="00CD023C">
      <w:r w:rsidRPr="00376F88">
        <w:t>Adolph</w:t>
      </w:r>
      <w:r w:rsidRPr="00376F88">
        <w:rPr>
          <w:rStyle w:val="Style13ptBold"/>
        </w:rPr>
        <w:t xml:space="preserve"> Reed 13</w:t>
      </w:r>
      <w:r w:rsidRPr="00376F88">
        <w:t xml:space="preserve">, professor of political science at the University of Pennsylvania and a member of the interim national council of the Labor Party. Django Unchained, </w:t>
      </w:r>
      <w:proofErr w:type="gramStart"/>
      <w:r w:rsidRPr="00376F88">
        <w:t>or,</w:t>
      </w:r>
      <w:proofErr w:type="gramEnd"/>
      <w:r w:rsidRPr="00376F88">
        <w:t xml:space="preserve"> The Help: How “Cultural Politics” Is Worse Than No Politics at All, and Why, http://nonsite.org/feature/django-unchained-or-the-help-how-cultural-politics-is-worse-than-no-politics-at-all-and-why</w:t>
      </w:r>
    </w:p>
    <w:p w14:paraId="7F9AB12A" w14:textId="77777777" w:rsidR="00CD023C" w:rsidRPr="00376F88" w:rsidRDefault="00CD023C" w:rsidP="00CD023C">
      <w:pPr>
        <w:rPr>
          <w:sz w:val="12"/>
        </w:rPr>
      </w:pPr>
      <w:r w:rsidRPr="00376F88">
        <w:rPr>
          <w:sz w:val="12"/>
        </w:rPr>
        <w:t xml:space="preserve">Defenses of Django Unchained pivot on claims about </w:t>
      </w:r>
      <w:r w:rsidRPr="00376F88">
        <w:rPr>
          <w:rStyle w:val="StyleUnderline"/>
        </w:rPr>
        <w:t>the social significance of the narrative of a black hero.</w:t>
      </w:r>
      <w:r w:rsidRPr="00376F88">
        <w:rPr>
          <w:sz w:val="12"/>
        </w:rPr>
        <w:t xml:space="preserve"> One node of this argument </w:t>
      </w:r>
      <w:r w:rsidRPr="00376F88">
        <w:rPr>
          <w:rStyle w:val="StyleUnderline"/>
        </w:rPr>
        <w:t>emphasizes the need to validate a history of autonomous black agency and “resistance” as a politico-existential desideratum</w:t>
      </w:r>
      <w:r w:rsidRPr="00376F88">
        <w:rPr>
          <w:sz w:val="12"/>
        </w:rPr>
        <w:t xml:space="preserve">. </w:t>
      </w:r>
      <w:r w:rsidRPr="00376F88">
        <w:rPr>
          <w:rStyle w:val="StyleUnderline"/>
        </w:rPr>
        <w:t>It</w:t>
      </w:r>
      <w:r w:rsidRPr="00376F88">
        <w:rPr>
          <w:sz w:val="12"/>
        </w:rPr>
        <w:t xml:space="preserve"> accommodates a view that </w:t>
      </w:r>
      <w:r w:rsidRPr="00376F88">
        <w:rPr>
          <w:rStyle w:val="StyleUnderline"/>
        </w:rPr>
        <w:t xml:space="preserve">stresses the importance of recognition of </w:t>
      </w:r>
      <w:r w:rsidRPr="00376F88">
        <w:rPr>
          <w:rStyle w:val="Emphasis"/>
          <w:bdr w:val="single" w:sz="4" w:space="0" w:color="auto"/>
        </w:rPr>
        <w:t>rebellious or militant individuals and revolts</w:t>
      </w:r>
      <w:r w:rsidRPr="00376F88">
        <w:rPr>
          <w:rStyle w:val="Emphasis"/>
        </w:rPr>
        <w:t xml:space="preserve"> in black American history</w:t>
      </w:r>
      <w:r w:rsidRPr="00376F88">
        <w:rPr>
          <w:sz w:val="12"/>
        </w:rPr>
        <w:t xml:space="preserve">. </w:t>
      </w:r>
      <w:proofErr w:type="gramStart"/>
      <w:r w:rsidRPr="00376F88">
        <w:rPr>
          <w:rStyle w:val="StyleUnderline"/>
        </w:rPr>
        <w:t>Another</w:t>
      </w:r>
      <w:proofErr w:type="gramEnd"/>
      <w:r w:rsidRPr="00376F88">
        <w:rPr>
          <w:rStyle w:val="StyleUnderline"/>
        </w:rPr>
        <w:t xml:space="preserve"> centers on a notion that exposure to</w:t>
      </w:r>
      <w:r w:rsidRPr="00376F88">
        <w:rPr>
          <w:sz w:val="12"/>
        </w:rPr>
        <w:t xml:space="preserve"> fictional </w:t>
      </w:r>
      <w:r w:rsidRPr="00376F88">
        <w:rPr>
          <w:rStyle w:val="StyleUnderline"/>
        </w:rPr>
        <w:t xml:space="preserve">black heroes can inculcate the sense of personal efficacy necessary to </w:t>
      </w:r>
      <w:r w:rsidRPr="00376F88">
        <w:rPr>
          <w:rStyle w:val="Emphasis"/>
        </w:rPr>
        <w:t>overcome the psychological effects of inequality</w:t>
      </w:r>
      <w:r w:rsidRPr="00376F88">
        <w:rPr>
          <w:sz w:val="12"/>
        </w:rPr>
        <w:t xml:space="preserve"> </w:t>
      </w:r>
      <w:r w:rsidRPr="00376F88">
        <w:rPr>
          <w:rStyle w:val="StyleUnderline"/>
        </w:rPr>
        <w:t>and to facilitate upward mobility and may undermine some whites’ negative stereotypes about black people.</w:t>
      </w:r>
      <w:r w:rsidRPr="00376F88">
        <w:rPr>
          <w:sz w:val="12"/>
        </w:rPr>
        <w:t xml:space="preserve"> </w:t>
      </w:r>
      <w:r w:rsidRPr="00376F88">
        <w:rPr>
          <w:rStyle w:val="StyleUnderline"/>
        </w:rPr>
        <w:t xml:space="preserve">In either register assignment of social or political importance to depictions of black </w:t>
      </w:r>
      <w:proofErr w:type="gramStart"/>
      <w:r w:rsidRPr="00376F88">
        <w:rPr>
          <w:rStyle w:val="StyleUnderline"/>
        </w:rPr>
        <w:t>heroes</w:t>
      </w:r>
      <w:proofErr w:type="gramEnd"/>
      <w:r w:rsidRPr="00376F88">
        <w:rPr>
          <w:rStyle w:val="StyleUnderline"/>
        </w:rPr>
        <w:t xml:space="preserve"> rests on presumptions about the nexus of </w:t>
      </w:r>
      <w:r w:rsidRPr="00376F88">
        <w:rPr>
          <w:rStyle w:val="Emphasis"/>
        </w:rPr>
        <w:t>mass cultural representation, social commentary, and racial justice</w:t>
      </w:r>
      <w:r w:rsidRPr="00376F88">
        <w:rPr>
          <w:sz w:val="12"/>
        </w:rPr>
        <w:t xml:space="preserve"> </w:t>
      </w:r>
      <w:r w:rsidRPr="00376F88">
        <w:rPr>
          <w:rStyle w:val="StyleUnderline"/>
        </w:rPr>
        <w:t xml:space="preserve">that are </w:t>
      </w:r>
      <w:r w:rsidRPr="00376F88">
        <w:rPr>
          <w:sz w:val="12"/>
        </w:rPr>
        <w:t xml:space="preserve">more </w:t>
      </w:r>
      <w:r w:rsidRPr="00376F88">
        <w:rPr>
          <w:rStyle w:val="StyleUnderline"/>
        </w:rPr>
        <w:t>significant politically</w:t>
      </w:r>
      <w:r w:rsidRPr="00376F88">
        <w:rPr>
          <w:sz w:val="12"/>
        </w:rPr>
        <w:t xml:space="preserve"> than the controversy about the film itself.</w:t>
      </w:r>
    </w:p>
    <w:p w14:paraId="6C8B9B74" w14:textId="77777777" w:rsidR="00CD023C" w:rsidRPr="00376F88" w:rsidRDefault="00CD023C" w:rsidP="00CD023C">
      <w:pPr>
        <w:rPr>
          <w:rStyle w:val="StyleUnderline"/>
          <w:sz w:val="12"/>
        </w:rPr>
      </w:pPr>
      <w:r w:rsidRPr="00376F88">
        <w:rPr>
          <w:sz w:val="12"/>
        </w:rPr>
        <w:t xml:space="preserve"> In both versions, </w:t>
      </w:r>
      <w:r w:rsidRPr="00376F88">
        <w:rPr>
          <w:rStyle w:val="Emphasis"/>
        </w:rPr>
        <w:t xml:space="preserve">this </w:t>
      </w:r>
      <w:r w:rsidRPr="00376F88">
        <w:rPr>
          <w:rStyle w:val="Emphasis"/>
          <w:highlight w:val="cyan"/>
        </w:rPr>
        <w:t xml:space="preserve">argument casts </w:t>
      </w:r>
      <w:r w:rsidRPr="00376F88">
        <w:rPr>
          <w:rStyle w:val="Emphasis"/>
        </w:rPr>
        <w:t xml:space="preserve">political and </w:t>
      </w:r>
      <w:r w:rsidRPr="00376F88">
        <w:rPr>
          <w:rStyle w:val="Emphasis"/>
          <w:highlight w:val="cyan"/>
        </w:rPr>
        <w:t>economic problems in psychological terms</w:t>
      </w:r>
      <w:r w:rsidRPr="00376F88">
        <w:rPr>
          <w:rStyle w:val="Emphasis"/>
        </w:rPr>
        <w:t>.</w:t>
      </w:r>
      <w:r w:rsidRPr="00376F88">
        <w:rPr>
          <w:sz w:val="12"/>
        </w:rPr>
        <w:t xml:space="preserve"> </w:t>
      </w:r>
      <w:r w:rsidRPr="00376F88">
        <w:rPr>
          <w:rStyle w:val="StyleUnderline"/>
          <w:highlight w:val="cyan"/>
        </w:rPr>
        <w:t xml:space="preserve">Injustice appears as a </w:t>
      </w:r>
      <w:r w:rsidRPr="00C84982">
        <w:rPr>
          <w:rStyle w:val="StyleUnderline"/>
        </w:rPr>
        <w:t>matter of</w:t>
      </w:r>
      <w:r w:rsidRPr="00376F88">
        <w:rPr>
          <w:rStyle w:val="StyleUnderline"/>
        </w:rPr>
        <w:t xml:space="preserve"> disrespect and </w:t>
      </w:r>
      <w:r w:rsidRPr="00376F88">
        <w:rPr>
          <w:rStyle w:val="StyleUnderline"/>
          <w:highlight w:val="cyan"/>
        </w:rPr>
        <w:t>denial of due recognition</w:t>
      </w:r>
      <w:r w:rsidRPr="00376F88">
        <w:rPr>
          <w:rStyle w:val="StyleUnderline"/>
        </w:rPr>
        <w:t xml:space="preserve">, </w:t>
      </w:r>
      <w:r w:rsidRPr="00376F88">
        <w:rPr>
          <w:rStyle w:val="StyleUnderline"/>
          <w:highlight w:val="cyan"/>
        </w:rPr>
        <w:t xml:space="preserve">and the remedies </w:t>
      </w:r>
      <w:r w:rsidRPr="00C84982">
        <w:rPr>
          <w:rStyle w:val="StyleUnderline"/>
        </w:rPr>
        <w:t>proposed—</w:t>
      </w:r>
      <w:r w:rsidRPr="00376F88">
        <w:rPr>
          <w:rStyle w:val="StyleUnderline"/>
        </w:rPr>
        <w:t xml:space="preserve">which are all about </w:t>
      </w:r>
      <w:r w:rsidRPr="00376F88">
        <w:rPr>
          <w:rStyle w:val="Emphasis"/>
        </w:rPr>
        <w:t>images projected</w:t>
      </w:r>
      <w:r w:rsidRPr="00376F88">
        <w:rPr>
          <w:sz w:val="12"/>
        </w:rPr>
        <w:t xml:space="preserve"> and the distribution of jobs associated with their projection—</w:t>
      </w:r>
      <w:r w:rsidRPr="00376F88">
        <w:rPr>
          <w:rStyle w:val="StyleUnderline"/>
          <w:highlight w:val="cyan"/>
        </w:rPr>
        <w:t xml:space="preserve">look </w:t>
      </w:r>
      <w:r w:rsidRPr="00376F88">
        <w:rPr>
          <w:rStyle w:val="StyleUnderline"/>
        </w:rPr>
        <w:t xml:space="preserve">a lot </w:t>
      </w:r>
      <w:r w:rsidRPr="00376F88">
        <w:rPr>
          <w:rStyle w:val="StyleUnderline"/>
          <w:highlight w:val="cyan"/>
        </w:rPr>
        <w:t xml:space="preserve">like </w:t>
      </w:r>
      <w:r w:rsidRPr="00376F88">
        <w:rPr>
          <w:rStyle w:val="Emphasis"/>
          <w:highlight w:val="cyan"/>
        </w:rPr>
        <w:t>self-esteem engineering.</w:t>
      </w:r>
      <w:r w:rsidRPr="00376F88">
        <w:rPr>
          <w:sz w:val="12"/>
        </w:rPr>
        <w:t xml:space="preserve"> Moreover, </w:t>
      </w:r>
      <w:r w:rsidRPr="00C84982">
        <w:rPr>
          <w:rStyle w:val="StyleUnderline"/>
        </w:rPr>
        <w:t xml:space="preserve">nothing could indicate </w:t>
      </w:r>
      <w:r w:rsidRPr="00376F88">
        <w:rPr>
          <w:rStyle w:val="StyleUnderline"/>
        </w:rPr>
        <w:t>more strikingly</w:t>
      </w:r>
      <w:r w:rsidRPr="00376F88">
        <w:rPr>
          <w:sz w:val="12"/>
        </w:rPr>
        <w:t xml:space="preserve"> the extent of </w:t>
      </w:r>
      <w:r w:rsidRPr="00376F88">
        <w:rPr>
          <w:rStyle w:val="Emphasis"/>
          <w:highlight w:val="cyan"/>
        </w:rPr>
        <w:t>neoliberal ideological hegemony</w:t>
      </w:r>
      <w:r w:rsidRPr="00376F88">
        <w:rPr>
          <w:sz w:val="12"/>
          <w:highlight w:val="cyan"/>
        </w:rPr>
        <w:t xml:space="preserve"> </w:t>
      </w:r>
      <w:r w:rsidRPr="00C84982">
        <w:rPr>
          <w:rStyle w:val="StyleUnderline"/>
        </w:rPr>
        <w:t xml:space="preserve">than </w:t>
      </w:r>
      <w:r w:rsidRPr="00376F88">
        <w:rPr>
          <w:rStyle w:val="StyleUnderline"/>
          <w:highlight w:val="cyan"/>
        </w:rPr>
        <w:t>the idea that</w:t>
      </w:r>
      <w:r w:rsidRPr="00376F88">
        <w:rPr>
          <w:sz w:val="12"/>
        </w:rPr>
        <w:t xml:space="preserve"> the mass culture industry and its </w:t>
      </w:r>
      <w:r w:rsidRPr="00376F88">
        <w:rPr>
          <w:rStyle w:val="StyleUnderline"/>
          <w:highlight w:val="cyan"/>
        </w:rPr>
        <w:t xml:space="preserve">representational practices constitute </w:t>
      </w:r>
      <w:r w:rsidRPr="00376F88">
        <w:rPr>
          <w:rStyle w:val="StyleUnderline"/>
        </w:rPr>
        <w:t xml:space="preserve">a </w:t>
      </w:r>
      <w:r w:rsidRPr="00376F88">
        <w:rPr>
          <w:rStyle w:val="StyleUnderline"/>
          <w:highlight w:val="cyan"/>
        </w:rPr>
        <w:t xml:space="preserve">meaningful </w:t>
      </w:r>
      <w:r w:rsidRPr="00376F88">
        <w:rPr>
          <w:rStyle w:val="StyleUnderline"/>
        </w:rPr>
        <w:t xml:space="preserve">terrain for </w:t>
      </w:r>
      <w:r w:rsidRPr="00376F88">
        <w:rPr>
          <w:rStyle w:val="StyleUnderline"/>
          <w:highlight w:val="cyan"/>
        </w:rPr>
        <w:t xml:space="preserve">struggle </w:t>
      </w:r>
      <w:r w:rsidRPr="00376F88">
        <w:rPr>
          <w:rStyle w:val="StyleUnderline"/>
        </w:rPr>
        <w:t>to advance egalitarian interests.</w:t>
      </w:r>
      <w:r w:rsidRPr="00376F88">
        <w:rPr>
          <w:sz w:val="12"/>
        </w:rPr>
        <w:t xml:space="preserve"> </w:t>
      </w:r>
      <w:r w:rsidRPr="00376F88">
        <w:rPr>
          <w:rStyle w:val="StyleUnderline"/>
          <w:highlight w:val="cyan"/>
        </w:rPr>
        <w:t>It is possible</w:t>
      </w:r>
      <w:r w:rsidRPr="00376F88">
        <w:rPr>
          <w:rStyle w:val="StyleUnderline"/>
        </w:rPr>
        <w:t xml:space="preserve"> to entertain that view seriously </w:t>
      </w:r>
      <w:r w:rsidRPr="00376F88">
        <w:rPr>
          <w:rStyle w:val="StyleUnderline"/>
          <w:highlight w:val="cyan"/>
        </w:rPr>
        <w:t xml:space="preserve">only by </w:t>
      </w:r>
      <w:r w:rsidRPr="00376F88">
        <w:rPr>
          <w:rStyle w:val="Emphasis"/>
          <w:highlight w:val="cyan"/>
        </w:rPr>
        <w:t>ignoring</w:t>
      </w:r>
      <w:r w:rsidRPr="00376F88">
        <w:rPr>
          <w:rStyle w:val="Emphasis"/>
        </w:rPr>
        <w:t xml:space="preserve"> </w:t>
      </w:r>
      <w:r w:rsidRPr="00376F88">
        <w:rPr>
          <w:rStyle w:val="StyleUnderline"/>
        </w:rPr>
        <w:t xml:space="preserve">the fact that the production and consumption of mass culture is thoroughly embedded in </w:t>
      </w:r>
      <w:r w:rsidRPr="00376F88">
        <w:rPr>
          <w:rStyle w:val="StyleUnderline"/>
          <w:highlight w:val="cyan"/>
        </w:rPr>
        <w:t>capitalist material</w:t>
      </w:r>
      <w:r w:rsidRPr="00376F88">
        <w:rPr>
          <w:rStyle w:val="StyleUnderline"/>
        </w:rPr>
        <w:t xml:space="preserve"> and ideological </w:t>
      </w:r>
      <w:r w:rsidRPr="00376F88">
        <w:rPr>
          <w:rStyle w:val="StyleUnderline"/>
          <w:highlight w:val="cyan"/>
        </w:rPr>
        <w:t>imperatives</w:t>
      </w:r>
      <w:r w:rsidRPr="00376F88">
        <w:rPr>
          <w:rStyle w:val="StyleUnderline"/>
        </w:rPr>
        <w:t>.</w:t>
      </w:r>
    </w:p>
    <w:p w14:paraId="42D7B371" w14:textId="77777777" w:rsidR="00CD023C" w:rsidRPr="00376F88" w:rsidRDefault="00CD023C" w:rsidP="00CD023C">
      <w:pPr>
        <w:rPr>
          <w:rStyle w:val="StyleUnderline"/>
          <w:sz w:val="12"/>
        </w:rPr>
      </w:pPr>
      <w:r w:rsidRPr="00376F88">
        <w:rPr>
          <w:rStyle w:val="StyleUnderline"/>
          <w:sz w:val="12"/>
        </w:rPr>
        <w:t xml:space="preserve"> </w:t>
      </w:r>
      <w:r w:rsidRPr="00376F88">
        <w:rPr>
          <w:sz w:val="12"/>
        </w:rPr>
        <w:t xml:space="preserve">That, incidentally, is why I prefer the usage “mass culture” to describe this industry and its products and processes, although I recognize that it may seem archaic to some readers. The mass culture v. popular culture debate dates at least from the 1950s and has continued with occasional crescendos ever since.5 For two decades or more, instructively in line with the retreat of possibilities for concerted left political action outside the academy, the popular culture side of that debate has been dominant, along with its view that the products of this precinct of mass consumption capitalism are somehow capable of transcending or subverting their material identity as commodities, if not avoiding that identity altogether. </w:t>
      </w:r>
      <w:r w:rsidRPr="00376F88">
        <w:rPr>
          <w:rStyle w:val="StyleUnderline"/>
        </w:rPr>
        <w:t>Despite the dogged commitment of</w:t>
      </w:r>
      <w:r w:rsidRPr="00376F88">
        <w:rPr>
          <w:sz w:val="12"/>
        </w:rPr>
        <w:t xml:space="preserve"> several generations of American Studies and cultural studies graduate </w:t>
      </w:r>
      <w:r w:rsidRPr="00376F88">
        <w:rPr>
          <w:rStyle w:val="StyleUnderline"/>
        </w:rPr>
        <w:t>students who</w:t>
      </w:r>
      <w:r w:rsidRPr="00376F88">
        <w:rPr>
          <w:sz w:val="12"/>
        </w:rPr>
        <w:t xml:space="preserve"> want to </w:t>
      </w:r>
      <w:r w:rsidRPr="00376F88">
        <w:rPr>
          <w:rStyle w:val="StyleUnderline"/>
        </w:rPr>
        <w:t>valorize</w:t>
      </w:r>
      <w:r w:rsidRPr="00376F88">
        <w:rPr>
          <w:sz w:val="12"/>
        </w:rPr>
        <w:t xml:space="preserve"> watching television and </w:t>
      </w:r>
      <w:r w:rsidRPr="00376F88">
        <w:rPr>
          <w:rStyle w:val="StyleUnderline"/>
        </w:rPr>
        <w:t>immersion in hip-hop or other</w:t>
      </w:r>
      <w:r w:rsidRPr="00376F88">
        <w:rPr>
          <w:sz w:val="12"/>
        </w:rPr>
        <w:t xml:space="preserve"> specialty market </w:t>
      </w:r>
      <w:r w:rsidRPr="00376F88">
        <w:rPr>
          <w:rStyle w:val="StyleUnderline"/>
        </w:rPr>
        <w:t>niches centered on youth recreation</w:t>
      </w:r>
      <w:r w:rsidRPr="00376F88">
        <w:rPr>
          <w:sz w:val="12"/>
        </w:rPr>
        <w:t xml:space="preserve"> and the most ephemeral fads </w:t>
      </w:r>
      <w:r w:rsidRPr="00376F88">
        <w:rPr>
          <w:rStyle w:val="StyleUnderline"/>
        </w:rPr>
        <w:t xml:space="preserve">as both intellectually avant-garde and politically “resistive,” it should be time to admit that that earnest disposition is intellectually shallow and an </w:t>
      </w:r>
      <w:r w:rsidRPr="00376F88">
        <w:rPr>
          <w:rStyle w:val="Emphasis"/>
        </w:rPr>
        <w:t>ersatz politics</w:t>
      </w:r>
      <w:r w:rsidRPr="00376F88">
        <w:rPr>
          <w:sz w:val="12"/>
        </w:rPr>
        <w:t xml:space="preserve">. </w:t>
      </w:r>
      <w:r w:rsidRPr="00376F88">
        <w:rPr>
          <w:rStyle w:val="StyleUnderline"/>
        </w:rPr>
        <w:t xml:space="preserve">The idea of “popular” culture posits a </w:t>
      </w:r>
      <w:r w:rsidRPr="00C84982">
        <w:rPr>
          <w:rStyle w:val="Emphasis"/>
        </w:rPr>
        <w:t xml:space="preserve">spurious autonomy and organicism that </w:t>
      </w:r>
      <w:proofErr w:type="gramStart"/>
      <w:r w:rsidRPr="00C84982">
        <w:rPr>
          <w:rStyle w:val="Emphasis"/>
        </w:rPr>
        <w:t>actually affirm</w:t>
      </w:r>
      <w:proofErr w:type="gramEnd"/>
      <w:r w:rsidRPr="00C84982">
        <w:rPr>
          <w:rStyle w:val="Emphasis"/>
        </w:rPr>
        <w:t xml:space="preserve"> mass industrial processes by effacing them, </w:t>
      </w:r>
      <w:r w:rsidRPr="00C84982">
        <w:rPr>
          <w:rStyle w:val="Emphasis"/>
          <w:bdr w:val="single" w:sz="4" w:space="0" w:color="auto"/>
        </w:rPr>
        <w:t>especially in the putatively rebel, fringe</w:t>
      </w:r>
      <w:r w:rsidRPr="00C84982">
        <w:rPr>
          <w:sz w:val="12"/>
        </w:rPr>
        <w:t xml:space="preserve">, or </w:t>
      </w:r>
      <w:r w:rsidRPr="00C84982">
        <w:rPr>
          <w:sz w:val="12"/>
        </w:rPr>
        <w:lastRenderedPageBreak/>
        <w:t xml:space="preserve">underground market </w:t>
      </w:r>
      <w:r w:rsidRPr="00C84982">
        <w:rPr>
          <w:rStyle w:val="StyleUnderline"/>
        </w:rPr>
        <w:t xml:space="preserve">niches that </w:t>
      </w:r>
      <w:r w:rsidRPr="00C84982">
        <w:rPr>
          <w:rStyle w:val="Emphasis"/>
        </w:rPr>
        <w:t xml:space="preserve">depend on the fiction of the authentic </w:t>
      </w:r>
      <w:r w:rsidRPr="00376F88">
        <w:rPr>
          <w:rStyle w:val="StyleUnderline"/>
        </w:rPr>
        <w:t>to announce the birth of new product cycles.</w:t>
      </w:r>
    </w:p>
    <w:p w14:paraId="680BCB18" w14:textId="77777777" w:rsidR="00CD023C" w:rsidRPr="00376F88" w:rsidRDefault="00CD023C" w:rsidP="00CD023C">
      <w:pPr>
        <w:rPr>
          <w:sz w:val="12"/>
        </w:rPr>
      </w:pPr>
      <w:r w:rsidRPr="00376F88">
        <w:rPr>
          <w:rStyle w:val="StyleUnderline"/>
          <w:sz w:val="12"/>
        </w:rPr>
        <w:t xml:space="preserve"> </w:t>
      </w:r>
      <w:r w:rsidRPr="00376F88">
        <w:rPr>
          <w:rStyle w:val="StyleUnderline"/>
          <w:highlight w:val="cyan"/>
        </w:rPr>
        <w:t xml:space="preserve">The power of the hero is a </w:t>
      </w:r>
      <w:r w:rsidRPr="00376F88">
        <w:rPr>
          <w:rStyle w:val="Emphasis"/>
          <w:highlight w:val="cyan"/>
        </w:rPr>
        <w:t>cathartic trope</w:t>
      </w:r>
      <w:r w:rsidRPr="00376F88">
        <w:rPr>
          <w:sz w:val="12"/>
        </w:rPr>
        <w:t xml:space="preserve"> that connects mainly with the sensibility of adolescent boys—of whatever nominal age. Tarantino has allowed as much, responding to black critics’ complaints about the violence and copious use of “nigger” by proclaiming “Even for the film’s biggest detractors, I think their children will grow up and love this movie. I think it could become a rite of passage for young black males.”6 This response stems no doubt from Tarantino’s arrogance and opportunism, and some critics have denounced it as no better than racially presumptuous. But he is hardly alone in defending the film with an assertion that it gives black youth heroes, is generically inspirational or both. Similarly, in a January 9, </w:t>
      </w:r>
      <w:proofErr w:type="gramStart"/>
      <w:r w:rsidRPr="00376F88">
        <w:rPr>
          <w:sz w:val="12"/>
        </w:rPr>
        <w:t>2012</w:t>
      </w:r>
      <w:proofErr w:type="gramEnd"/>
      <w:r w:rsidRPr="00376F88">
        <w:rPr>
          <w:sz w:val="12"/>
        </w:rPr>
        <w:t xml:space="preserve"> interview on the Daily Show, George Lucas adduced this line to promote his even more execrable race-oriented live-action cartoon, Red Tails, which, incidentally, trivializes segregation in the military by reducing it to a matter of bad or outmoded attitudes. The ironic effect is significant understatement of both the obstacles the Tuskegee airmen faced and their actual accomplishments by rendering them as backdrop for a blackface, slapped-together remake of Top Gun. (Norman </w:t>
      </w:r>
      <w:proofErr w:type="spellStart"/>
      <w:r w:rsidRPr="00376F88">
        <w:rPr>
          <w:sz w:val="12"/>
        </w:rPr>
        <w:t>Jewison’s</w:t>
      </w:r>
      <w:proofErr w:type="spellEnd"/>
      <w:r w:rsidRPr="00376F88">
        <w:rPr>
          <w:sz w:val="12"/>
        </w:rPr>
        <w:t xml:space="preserve"> 1984 film, A Soldier’s Story, adapted from Charles Fuller’s A Soldier’s Play, is a much more sensitive and thought-provoking rumination on the complexities of race and racism in the Jim Crow U.S. Army—an army mobilized, as my father, a veteran of the Normandy invasion, never tired of remarking sardonically, to fight the racist Nazis.) Lucas characterized his film as “patriotic, even jingoistic” and was explicit that he wanted to create a film that would feature “real heroes” and would be “inspirational for teenage boys.” Much as Django </w:t>
      </w:r>
      <w:proofErr w:type="spellStart"/>
      <w:r w:rsidRPr="00376F88">
        <w:rPr>
          <w:sz w:val="12"/>
        </w:rPr>
        <w:t>Unchained’s</w:t>
      </w:r>
      <w:proofErr w:type="spellEnd"/>
      <w:r w:rsidRPr="00376F88">
        <w:rPr>
          <w:sz w:val="12"/>
        </w:rPr>
        <w:t xml:space="preserve"> defenders compare it on those terms favorably to Lincoln, Lucas hyped Red Tails as being a genuine hero story unlike “Glory, where you have a lot of white officers running those guys into cannon fodder.”</w:t>
      </w:r>
    </w:p>
    <w:p w14:paraId="277B37C7" w14:textId="77777777" w:rsidR="00CD023C" w:rsidRPr="00376F88" w:rsidRDefault="00CD023C" w:rsidP="00CD023C">
      <w:pPr>
        <w:rPr>
          <w:sz w:val="12"/>
        </w:rPr>
      </w:pPr>
      <w:r w:rsidRPr="00376F88">
        <w:rPr>
          <w:sz w:val="12"/>
        </w:rPr>
        <w:t xml:space="preserve"> Of course, the film industry is sharply tilted toward the youth market, as Lucas and Tarantino are acutely aware. But Lucas, unlike Tarantino, was not being defensive in asserting his desire to inspire the young; he offered it more as a boast. As he has said often, he’d </w:t>
      </w:r>
      <w:proofErr w:type="gramStart"/>
      <w:r w:rsidRPr="00376F88">
        <w:rPr>
          <w:sz w:val="12"/>
        </w:rPr>
        <w:t>wanted for</w:t>
      </w:r>
      <w:proofErr w:type="gramEnd"/>
      <w:r w:rsidRPr="00376F88">
        <w:rPr>
          <w:sz w:val="12"/>
        </w:rPr>
        <w:t xml:space="preserve"> years to make a film about the Tuskegee airmen, and he reports that he always intended telling their story as a feel-good, crossover inspirational tale. Telling it that way also fits in principle (though in this instance not in practice, as Red Tails bombed at the box office) with the commercial imperatives of increasingly degraded mass entertainment.</w:t>
      </w:r>
    </w:p>
    <w:p w14:paraId="3D17A1E3" w14:textId="77777777" w:rsidR="00CD023C" w:rsidRPr="00376F88" w:rsidRDefault="00CD023C" w:rsidP="00CD023C">
      <w:pPr>
        <w:rPr>
          <w:sz w:val="12"/>
        </w:rPr>
      </w:pPr>
      <w:r w:rsidRPr="00376F88">
        <w:rPr>
          <w:sz w:val="12"/>
        </w:rPr>
        <w:t xml:space="preserve"> </w:t>
      </w:r>
      <w:proofErr w:type="spellStart"/>
      <w:r w:rsidRPr="00376F88">
        <w:rPr>
          <w:sz w:val="12"/>
        </w:rPr>
        <w:t>Dargis</w:t>
      </w:r>
      <w:proofErr w:type="spellEnd"/>
      <w:r w:rsidRPr="00376F88">
        <w:rPr>
          <w:sz w:val="12"/>
        </w:rPr>
        <w:t xml:space="preserve"> observed that the ahistoricism of the recent period films is influenced by market imperatives in a global film industry. The more a film is tied to historically specific contexts, the more difficult it is to sell elsewhere. That logic selects for special effects-driven products as well as standardized, decontextualized and simplistic</w:t>
      </w:r>
      <w:proofErr w:type="gramStart"/>
      <w:r w:rsidRPr="00376F88">
        <w:rPr>
          <w:sz w:val="12"/>
        </w:rPr>
        <w:t>—“</w:t>
      </w:r>
      <w:proofErr w:type="gramEnd"/>
      <w:r w:rsidRPr="00376F88">
        <w:rPr>
          <w:sz w:val="12"/>
        </w:rPr>
        <w:t xml:space="preserve">universal”—story lines, preferably set in fantasy worlds of the filmmakers’ design. As </w:t>
      </w:r>
      <w:proofErr w:type="spellStart"/>
      <w:r w:rsidRPr="00376F88">
        <w:rPr>
          <w:sz w:val="12"/>
        </w:rPr>
        <w:t>Dargis</w:t>
      </w:r>
      <w:proofErr w:type="spellEnd"/>
      <w:r w:rsidRPr="00376F88">
        <w:rPr>
          <w:sz w:val="12"/>
        </w:rPr>
        <w:t xml:space="preserve"> notes, these films find their meaning in shopworn clichés puffed up as timeless verities, including uplifting and inspirational messages for youth. But something else underlies the stress on inspiration in the black-interest films, which shows up in critical discussion of them as well.</w:t>
      </w:r>
    </w:p>
    <w:p w14:paraId="4EAA5E13" w14:textId="77777777" w:rsidR="00CD023C" w:rsidRPr="00376F88" w:rsidRDefault="00CD023C" w:rsidP="00CD023C">
      <w:pPr>
        <w:rPr>
          <w:sz w:val="12"/>
        </w:rPr>
      </w:pPr>
      <w:r w:rsidRPr="00376F88">
        <w:rPr>
          <w:sz w:val="12"/>
        </w:rPr>
        <w:t xml:space="preserve"> All these films—The Help, Red Tails, Django Unchained, even Lincoln and Glory—make a claim to public attention based partly on their social significance beyond entertainment or art, and they do so because they engage with significant moments in the history of the nexus of race and politics in the United States. There would not be so much discussion and debate and no Golden Globe, NAACP Image, or Academy Award nominations for The Help, Red Tails, or Django Unchained if those films weren’t defined partly by thematizing that nexus of race and politics in some way.</w:t>
      </w:r>
    </w:p>
    <w:p w14:paraId="78E7EC38" w14:textId="77777777" w:rsidR="00CD023C" w:rsidRPr="00376F88" w:rsidRDefault="00CD023C" w:rsidP="00CD023C">
      <w:pPr>
        <w:rPr>
          <w:rStyle w:val="StyleUnderline"/>
          <w:sz w:val="12"/>
        </w:rPr>
      </w:pPr>
      <w:r w:rsidRPr="00376F88">
        <w:rPr>
          <w:sz w:val="12"/>
        </w:rPr>
        <w:t xml:space="preserve"> </w:t>
      </w:r>
      <w:r w:rsidRPr="00376F88">
        <w:rPr>
          <w:rStyle w:val="StyleUnderline"/>
          <w:highlight w:val="cyan"/>
        </w:rPr>
        <w:t>The pretensions to social significance</w:t>
      </w:r>
      <w:r w:rsidRPr="00376F88">
        <w:rPr>
          <w:sz w:val="12"/>
        </w:rPr>
        <w:t xml:space="preserve"> </w:t>
      </w:r>
      <w:r w:rsidRPr="00376F88">
        <w:rPr>
          <w:rStyle w:val="StyleUnderline"/>
        </w:rPr>
        <w:t xml:space="preserve">that fit </w:t>
      </w:r>
      <w:r w:rsidRPr="00376F88">
        <w:rPr>
          <w:sz w:val="12"/>
        </w:rPr>
        <w:t>these films</w:t>
      </w:r>
      <w:r w:rsidRPr="00376F88">
        <w:rPr>
          <w:rStyle w:val="StyleUnderline"/>
        </w:rPr>
        <w:t xml:space="preserve"> </w:t>
      </w:r>
      <w:r w:rsidRPr="00376F88">
        <w:rPr>
          <w:rStyle w:val="StyleUnderline"/>
          <w:highlight w:val="cyan"/>
        </w:rPr>
        <w:t>in</w:t>
      </w:r>
      <w:r w:rsidRPr="00376F88">
        <w:rPr>
          <w:rStyle w:val="StyleUnderline"/>
        </w:rPr>
        <w:t xml:space="preserve">to </w:t>
      </w:r>
      <w:r w:rsidRPr="00376F88">
        <w:rPr>
          <w:rStyle w:val="StyleUnderline"/>
          <w:highlight w:val="cyan"/>
        </w:rPr>
        <w:t>their</w:t>
      </w:r>
      <w:r w:rsidRPr="00376F88">
        <w:rPr>
          <w:sz w:val="12"/>
        </w:rPr>
        <w:t xml:space="preserve"> </w:t>
      </w:r>
      <w:proofErr w:type="gramStart"/>
      <w:r w:rsidRPr="00376F88">
        <w:rPr>
          <w:sz w:val="12"/>
        </w:rPr>
        <w:t>particular market</w:t>
      </w:r>
      <w:proofErr w:type="gramEnd"/>
      <w:r w:rsidRPr="00376F88">
        <w:rPr>
          <w:sz w:val="12"/>
        </w:rPr>
        <w:t xml:space="preserve"> niche don’t conflict with the mass-market film industry’s imperative of infantilization because those pretensions are only part of the show; they are little more than empty bromides, product differentiation in the patter of “seemingly timeless ideals” which the mass entertainment industry constantly recycles. (Andrew </w:t>
      </w:r>
      <w:proofErr w:type="spellStart"/>
      <w:r w:rsidRPr="00376F88">
        <w:rPr>
          <w:sz w:val="12"/>
        </w:rPr>
        <w:t>O’Hehir</w:t>
      </w:r>
      <w:proofErr w:type="spellEnd"/>
      <w:r w:rsidRPr="00376F88">
        <w:rPr>
          <w:sz w:val="12"/>
        </w:rPr>
        <w:t xml:space="preserve"> observes as much about Django Unchained, which he describes as “a three-hour trailer for a movie that never happens.”7) That comes through in the defense of these films, in the face of evidence of their failings, that, after all, they are “just entertainment.” Their </w:t>
      </w:r>
      <w:r w:rsidRPr="00376F88">
        <w:rPr>
          <w:rStyle w:val="StyleUnderline"/>
          <w:highlight w:val="cyan"/>
        </w:rPr>
        <w:t xml:space="preserve">substantive content is ideological; it is their contribution to the </w:t>
      </w:r>
      <w:r w:rsidRPr="00376F88">
        <w:rPr>
          <w:rStyle w:val="Emphasis"/>
          <w:highlight w:val="cyan"/>
        </w:rPr>
        <w:t>naturalization of neoliberalism’s ontology</w:t>
      </w:r>
      <w:r w:rsidRPr="00376F88">
        <w:rPr>
          <w:rStyle w:val="StyleUnderline"/>
        </w:rPr>
        <w:t xml:space="preserve"> as they propagandize its universalization across spatial, temporal, and social contexts.</w:t>
      </w:r>
    </w:p>
    <w:p w14:paraId="745E2111" w14:textId="77777777" w:rsidR="00CD023C" w:rsidRPr="00376F88" w:rsidRDefault="00CD023C" w:rsidP="00CD023C">
      <w:pPr>
        <w:rPr>
          <w:sz w:val="12"/>
        </w:rPr>
      </w:pPr>
      <w:r w:rsidRPr="00376F88">
        <w:rPr>
          <w:rStyle w:val="StyleUnderline"/>
          <w:sz w:val="12"/>
        </w:rPr>
        <w:t xml:space="preserve"> </w:t>
      </w:r>
      <w:r w:rsidRPr="00376F88">
        <w:rPr>
          <w:sz w:val="12"/>
        </w:rPr>
        <w:t xml:space="preserve">Purportedly in the interest of popular education cum entertainment, Django Unchained and The Help, and Red Tails for that matter, read the sensibilities of the present into the past by divesting the latter of its specific historicity. They reinforce the sense of the past as generic old-timey times distinguishable from the present by superficial inadequacies—outmoded fashion, technology, </w:t>
      </w:r>
      <w:proofErr w:type="gramStart"/>
      <w:r w:rsidRPr="00376F88">
        <w:rPr>
          <w:sz w:val="12"/>
        </w:rPr>
        <w:t>commodities</w:t>
      </w:r>
      <w:proofErr w:type="gramEnd"/>
      <w:r w:rsidRPr="00376F88">
        <w:rPr>
          <w:sz w:val="12"/>
        </w:rPr>
        <w:t xml:space="preserve"> and ideas—since overcome. In The Help </w:t>
      </w:r>
      <w:proofErr w:type="spellStart"/>
      <w:r w:rsidRPr="00376F88">
        <w:rPr>
          <w:sz w:val="12"/>
        </w:rPr>
        <w:t>Hilly’s</w:t>
      </w:r>
      <w:proofErr w:type="spellEnd"/>
      <w:r w:rsidRPr="00376F88">
        <w:rPr>
          <w:sz w:val="12"/>
        </w:rPr>
        <w:t xml:space="preserve"> obsession with her pet project marks segregation’s petty apartheid as irrational in part because of the expense rigorously enforcing it would require; the breadwinning husbands express their frustration with it as financially impractical. Hilly is a mean-spirited, narrow-minded person whose rigid and tone-deaf commitment to segregationist consistency not only reflects her limitations of character but also is economically unsound, a fact that further defines her, and the cartoon version of Jim Crow she represents, as irrational.</w:t>
      </w:r>
    </w:p>
    <w:p w14:paraId="5A278BC6" w14:textId="77777777" w:rsidR="00CD023C" w:rsidRPr="00376F88" w:rsidRDefault="00CD023C" w:rsidP="00CD023C">
      <w:pPr>
        <w:rPr>
          <w:rStyle w:val="StyleUnderline"/>
          <w:sz w:val="12"/>
        </w:rPr>
      </w:pPr>
      <w:r w:rsidRPr="00376F88">
        <w:rPr>
          <w:sz w:val="12"/>
        </w:rPr>
        <w:t xml:space="preserve"> </w:t>
      </w:r>
      <w:r w:rsidRPr="00C84982">
        <w:rPr>
          <w:rStyle w:val="StyleUnderline"/>
          <w:highlight w:val="cyan"/>
        </w:rPr>
        <w:t>The</w:t>
      </w:r>
      <w:r w:rsidRPr="00C84982">
        <w:rPr>
          <w:rStyle w:val="StyleUnderline"/>
        </w:rPr>
        <w:t xml:space="preserve"> deeper </w:t>
      </w:r>
      <w:r w:rsidRPr="00C84982">
        <w:rPr>
          <w:rStyle w:val="StyleUnderline"/>
          <w:highlight w:val="cyan"/>
        </w:rPr>
        <w:t>message</w:t>
      </w:r>
      <w:r w:rsidRPr="00376F88">
        <w:rPr>
          <w:sz w:val="12"/>
        </w:rPr>
        <w:t xml:space="preserve"> of these films, insofar as they deny the integrity of the past, </w:t>
      </w:r>
      <w:r w:rsidRPr="00376F88">
        <w:rPr>
          <w:rStyle w:val="StyleUnderline"/>
          <w:highlight w:val="cyan"/>
        </w:rPr>
        <w:t xml:space="preserve">is that there is no </w:t>
      </w:r>
      <w:r w:rsidRPr="00C84982">
        <w:rPr>
          <w:rStyle w:val="StyleUnderline"/>
        </w:rPr>
        <w:t xml:space="preserve">thinkable </w:t>
      </w:r>
      <w:r w:rsidRPr="00376F88">
        <w:rPr>
          <w:rStyle w:val="StyleUnderline"/>
          <w:highlight w:val="cyan"/>
        </w:rPr>
        <w:t xml:space="preserve">alternative to the ideological order </w:t>
      </w:r>
      <w:r w:rsidRPr="00C84982">
        <w:rPr>
          <w:rStyle w:val="StyleUnderline"/>
        </w:rPr>
        <w:t>under which we live. This message</w:t>
      </w:r>
      <w:r w:rsidRPr="00C84982">
        <w:rPr>
          <w:sz w:val="12"/>
        </w:rPr>
        <w:t xml:space="preserve"> is reproduced throughout the mass entertainment industry; it </w:t>
      </w:r>
      <w:r w:rsidRPr="00C84982">
        <w:rPr>
          <w:rStyle w:val="Emphasis"/>
        </w:rPr>
        <w:t>shapes the normative reality even of the fantasy worlds that masquerade as escapism</w:t>
      </w:r>
      <w:r w:rsidRPr="00376F88">
        <w:rPr>
          <w:rStyle w:val="Emphasis"/>
        </w:rPr>
        <w:t xml:space="preserve">. </w:t>
      </w:r>
      <w:r w:rsidRPr="00376F88">
        <w:rPr>
          <w:rStyle w:val="StyleUnderline"/>
        </w:rPr>
        <w:t>Even among those who laud the supposedly cathartic effects of</w:t>
      </w:r>
      <w:r w:rsidRPr="00376F88">
        <w:rPr>
          <w:sz w:val="12"/>
        </w:rPr>
        <w:t xml:space="preserve"> Django’s </w:t>
      </w:r>
      <w:r w:rsidRPr="00376F88">
        <w:rPr>
          <w:rStyle w:val="StyleUnderline"/>
        </w:rPr>
        <w:t>insurgent violence</w:t>
      </w:r>
      <w:r w:rsidRPr="00376F88">
        <w:rPr>
          <w:sz w:val="12"/>
        </w:rPr>
        <w:t xml:space="preserve"> as reflecting a greater truth of abolition than passage of the Thirteenth Amendment, few commentators notice that he and </w:t>
      </w:r>
      <w:proofErr w:type="spellStart"/>
      <w:r w:rsidRPr="00376F88">
        <w:rPr>
          <w:sz w:val="12"/>
        </w:rPr>
        <w:t>Broomhilda</w:t>
      </w:r>
      <w:proofErr w:type="spellEnd"/>
      <w:r w:rsidRPr="00376F88">
        <w:rPr>
          <w:sz w:val="12"/>
        </w:rPr>
        <w:t xml:space="preserve"> attained their freedom through a market transaction.8 This reflects an ideological hegemony in which students all too commonly wonder why planters would deny slaves or sharecroppers education because education would have made them more productive as workers. And, tellingly, in a glowing rumination in the Daily Kos, Ryan Brooke inadvertently thrusts mass culture’s destruction of historicity into bold relief by declaiming on “the segregated society presented” in Django Unchained and babbling on—with the absurdly ill-informed and pontifical self-righteousness that the blogosphere enables—about our need to take “responsibility for preserving racial divides” if we are “to put segregation in the past and fully fulfill Dr. King’s dream.”9 It’s all an indistinguishable mush of bad stuff about racial injustice in the old-timey days. </w:t>
      </w:r>
      <w:r w:rsidRPr="00376F88">
        <w:rPr>
          <w:rStyle w:val="StyleUnderline"/>
        </w:rPr>
        <w:t>Decoupled from its moorings in a historically specific political economy, slavery becomes at bottom a problem of race relations, and,</w:t>
      </w:r>
      <w:r w:rsidRPr="00376F88">
        <w:rPr>
          <w:sz w:val="12"/>
        </w:rPr>
        <w:t xml:space="preserve"> as historian Michael R. West argues forcefully, “</w:t>
      </w:r>
      <w:r w:rsidRPr="00376F88">
        <w:rPr>
          <w:rStyle w:val="StyleUnderline"/>
        </w:rPr>
        <w:t>race relations” emerged as and has remained a discourse that substitutes etiquette for equality.10</w:t>
      </w:r>
    </w:p>
    <w:p w14:paraId="3A2A1BD9" w14:textId="77777777" w:rsidR="00CD023C" w:rsidRPr="00376F88" w:rsidRDefault="00CD023C" w:rsidP="00CD023C">
      <w:pPr>
        <w:rPr>
          <w:sz w:val="12"/>
        </w:rPr>
      </w:pPr>
      <w:r w:rsidRPr="00376F88">
        <w:rPr>
          <w:rStyle w:val="StyleUnderline"/>
          <w:sz w:val="12"/>
        </w:rPr>
        <w:t xml:space="preserve"> </w:t>
      </w:r>
      <w:r w:rsidRPr="00376F88">
        <w:rPr>
          <w:sz w:val="12"/>
        </w:rPr>
        <w:t xml:space="preserve">This is the context in which we should take account of what “inspiring the young” means as a justification for those films. In part, </w:t>
      </w:r>
      <w:r w:rsidRPr="00C84982">
        <w:rPr>
          <w:rStyle w:val="Emphasis"/>
          <w:bdr w:val="single" w:sz="4" w:space="0" w:color="auto"/>
        </w:rPr>
        <w:t>the claim to inspire is a simple platitude, more filler than substance</w:t>
      </w:r>
      <w:r w:rsidRPr="00376F88">
        <w:rPr>
          <w:rStyle w:val="Emphasis"/>
          <w:bdr w:val="single" w:sz="4" w:space="0" w:color="auto"/>
        </w:rPr>
        <w:t>.</w:t>
      </w:r>
      <w:r w:rsidRPr="00376F88">
        <w:rPr>
          <w:sz w:val="12"/>
        </w:rPr>
        <w:t xml:space="preserve"> It is, as I’ve already noted, both an excuse for films that are cartoons made for an infantilized, generic market and an assertion of a claim to a particular niche within that market. More insidiously, though, </w:t>
      </w:r>
      <w:r w:rsidRPr="00376F88">
        <w:rPr>
          <w:rStyle w:val="StyleUnderline"/>
        </w:rPr>
        <w:t>the ease with which “inspiration of youth” rolls out in this context resonates with</w:t>
      </w:r>
      <w:r w:rsidRPr="00376F88">
        <w:rPr>
          <w:sz w:val="12"/>
        </w:rPr>
        <w:t xml:space="preserve"> three related and </w:t>
      </w:r>
      <w:r w:rsidRPr="00376F88">
        <w:rPr>
          <w:rStyle w:val="StyleUnderline"/>
        </w:rPr>
        <w:t xml:space="preserve">disturbing themes: 1) </w:t>
      </w:r>
      <w:r w:rsidRPr="00376F88">
        <w:rPr>
          <w:rStyle w:val="StyleUnderline"/>
        </w:rPr>
        <w:lastRenderedPageBreak/>
        <w:t xml:space="preserve">underclass ideology’s narratives—now all Americans’ common sense—that link poverty and inequality most crucially to </w:t>
      </w:r>
      <w:r w:rsidRPr="00376F88">
        <w:rPr>
          <w:sz w:val="12"/>
        </w:rPr>
        <w:t xml:space="preserve">(racialized) cultural inadequacy and </w:t>
      </w:r>
      <w:r w:rsidRPr="00376F88">
        <w:rPr>
          <w:rStyle w:val="StyleUnderline"/>
        </w:rPr>
        <w:t xml:space="preserve">psychological damage; 2) the belief that racial inequality stems from prejudice, bad ideas and ignorance, and 3) the cognate of both: </w:t>
      </w:r>
      <w:r w:rsidRPr="00376F88">
        <w:rPr>
          <w:rStyle w:val="StyleUnderline"/>
          <w:highlight w:val="cyan"/>
        </w:rPr>
        <w:t xml:space="preserve">the neoliberal </w:t>
      </w:r>
      <w:r w:rsidRPr="00C84982">
        <w:rPr>
          <w:rStyle w:val="StyleUnderline"/>
        </w:rPr>
        <w:t xml:space="preserve">rendering of </w:t>
      </w:r>
      <w:r w:rsidRPr="00C84982">
        <w:rPr>
          <w:rStyle w:val="StyleUnderline"/>
          <w:highlight w:val="cyan"/>
        </w:rPr>
        <w:t xml:space="preserve">social </w:t>
      </w:r>
      <w:r w:rsidRPr="00376F88">
        <w:rPr>
          <w:rStyle w:val="StyleUnderline"/>
          <w:highlight w:val="cyan"/>
        </w:rPr>
        <w:t>justice as</w:t>
      </w:r>
      <w:r w:rsidRPr="00376F88">
        <w:rPr>
          <w:rStyle w:val="StyleUnderline"/>
        </w:rPr>
        <w:t xml:space="preserve"> equality of opportunity, with an aspiration of </w:t>
      </w:r>
      <w:r w:rsidRPr="00376F88">
        <w:rPr>
          <w:rStyle w:val="Emphasis"/>
          <w:highlight w:val="cyan"/>
        </w:rPr>
        <w:t>creating “competitive individual minority agents who</w:t>
      </w:r>
      <w:r w:rsidRPr="00376F88">
        <w:rPr>
          <w:rStyle w:val="Emphasis"/>
        </w:rPr>
        <w:t xml:space="preserve"> might </w:t>
      </w:r>
      <w:r w:rsidRPr="00376F88">
        <w:rPr>
          <w:rStyle w:val="Emphasis"/>
          <w:highlight w:val="cyan"/>
        </w:rPr>
        <w:t xml:space="preserve">stand a better </w:t>
      </w:r>
      <w:r w:rsidRPr="00C84982">
        <w:rPr>
          <w:rStyle w:val="Emphasis"/>
        </w:rPr>
        <w:t xml:space="preserve">fighting </w:t>
      </w:r>
      <w:r w:rsidRPr="00376F88">
        <w:rPr>
          <w:rStyle w:val="Emphasis"/>
          <w:highlight w:val="cyan"/>
        </w:rPr>
        <w:t xml:space="preserve">chance in the neoliberal </w:t>
      </w:r>
      <w:r w:rsidRPr="00C84982">
        <w:rPr>
          <w:rStyle w:val="Emphasis"/>
        </w:rPr>
        <w:t xml:space="preserve">rat </w:t>
      </w:r>
      <w:r w:rsidRPr="00376F88">
        <w:rPr>
          <w:rStyle w:val="Emphasis"/>
          <w:highlight w:val="cyan"/>
        </w:rPr>
        <w:t xml:space="preserve">race rather than a </w:t>
      </w:r>
      <w:r w:rsidRPr="00C84982">
        <w:rPr>
          <w:rStyle w:val="Emphasis"/>
          <w:highlight w:val="cyan"/>
        </w:rPr>
        <w:t xml:space="preserve">positive alternative </w:t>
      </w:r>
      <w:r w:rsidRPr="00C84982">
        <w:rPr>
          <w:rStyle w:val="Emphasis"/>
        </w:rPr>
        <w:t>vision</w:t>
      </w:r>
      <w:r w:rsidRPr="00376F88">
        <w:rPr>
          <w:rStyle w:val="Emphasis"/>
        </w:rPr>
        <w:t xml:space="preserve"> of a society </w:t>
      </w:r>
      <w:r w:rsidRPr="00376F88">
        <w:rPr>
          <w:rStyle w:val="Emphasis"/>
          <w:highlight w:val="cyan"/>
        </w:rPr>
        <w:t>that eliminates the need to fight</w:t>
      </w:r>
      <w:r w:rsidRPr="00376F88">
        <w:rPr>
          <w:rStyle w:val="Emphasis"/>
        </w:rPr>
        <w:t xml:space="preserve"> constantly against disruptive market whims </w:t>
      </w:r>
      <w:r w:rsidRPr="00C84982">
        <w:rPr>
          <w:rStyle w:val="Emphasis"/>
        </w:rPr>
        <w:t>in the first place</w:t>
      </w:r>
      <w:r w:rsidRPr="00376F88">
        <w:rPr>
          <w:rStyle w:val="Emphasis"/>
        </w:rPr>
        <w:t>.”</w:t>
      </w:r>
      <w:r w:rsidRPr="00376F88">
        <w:rPr>
          <w:sz w:val="12"/>
        </w:rPr>
        <w:t>11</w:t>
      </w:r>
    </w:p>
    <w:p w14:paraId="7C7B2367" w14:textId="77777777" w:rsidR="00CD023C" w:rsidRPr="006778C6" w:rsidRDefault="00CD023C" w:rsidP="00CD023C">
      <w:pPr>
        <w:rPr>
          <w:sz w:val="12"/>
          <w:u w:val="single"/>
        </w:rPr>
      </w:pPr>
      <w:r w:rsidRPr="00376F88">
        <w:rPr>
          <w:sz w:val="12"/>
        </w:rPr>
        <w:t xml:space="preserve"> This politics seeps through in the chatter about Django Unchained in particular. Erin </w:t>
      </w:r>
      <w:proofErr w:type="spellStart"/>
      <w:r w:rsidRPr="00376F88">
        <w:rPr>
          <w:sz w:val="12"/>
        </w:rPr>
        <w:t>Aubry</w:t>
      </w:r>
      <w:proofErr w:type="spellEnd"/>
      <w:r w:rsidRPr="00376F88">
        <w:rPr>
          <w:sz w:val="12"/>
        </w:rPr>
        <w:t xml:space="preserve"> </w:t>
      </w:r>
      <w:r w:rsidRPr="00376F88">
        <w:rPr>
          <w:rStyle w:val="StyleUnderline"/>
        </w:rPr>
        <w:t>Kaplan</w:t>
      </w:r>
      <w:r w:rsidRPr="00376F88">
        <w:rPr>
          <w:sz w:val="12"/>
        </w:rPr>
        <w:t xml:space="preserve">, in the Los Angeles Times article in which Tarantino asserts his appeal to youth, </w:t>
      </w:r>
      <w:r w:rsidRPr="00376F88">
        <w:rPr>
          <w:rStyle w:val="StyleUnderline"/>
        </w:rPr>
        <w:t xml:space="preserve">remarks that the “most disturbing detail [about slavery] is the </w:t>
      </w:r>
      <w:r w:rsidRPr="00376F88">
        <w:rPr>
          <w:rStyle w:val="Emphasis"/>
        </w:rPr>
        <w:t>emotional violence</w:t>
      </w:r>
      <w:r w:rsidRPr="00376F88">
        <w:rPr>
          <w:sz w:val="12"/>
        </w:rPr>
        <w:t xml:space="preserve"> </w:t>
      </w:r>
      <w:r w:rsidRPr="00376F88">
        <w:rPr>
          <w:rStyle w:val="StyleUnderline"/>
        </w:rPr>
        <w:t>and degradation directed at blacks that effectively keeps them at the bottom of the social order, a place they still occupy today.”</w:t>
      </w:r>
      <w:r w:rsidRPr="00376F88">
        <w:rPr>
          <w:sz w:val="12"/>
        </w:rPr>
        <w:t xml:space="preserve"> Writing on the Institute of the Black World blog, one Dr. Kwa David Whitaker, a 1960s-style cultural nationalist, declaims on Django’s testament to the sources of degradation and “unending servitude [that] has rendered [black Americans] almost incapable of making sound evaluations of our current situations or the kind of steps we must take to improve our condition.”12 </w:t>
      </w:r>
      <w:r w:rsidRPr="00376F88">
        <w:rPr>
          <w:rStyle w:val="Emphasis"/>
          <w:highlight w:val="cyan"/>
        </w:rPr>
        <w:t xml:space="preserve">In its </w:t>
      </w:r>
      <w:r w:rsidRPr="00C84982">
        <w:rPr>
          <w:rStyle w:val="Emphasis"/>
          <w:strike/>
        </w:rPr>
        <w:t>blindness</w:t>
      </w:r>
      <w:r>
        <w:rPr>
          <w:rStyle w:val="Emphasis"/>
          <w:highlight w:val="cyan"/>
        </w:rPr>
        <w:t>[ignorance]</w:t>
      </w:r>
      <w:r w:rsidRPr="00376F88">
        <w:rPr>
          <w:rStyle w:val="Emphasis"/>
          <w:highlight w:val="cyan"/>
        </w:rPr>
        <w:t xml:space="preserve"> to political economy, this notion of </w:t>
      </w:r>
      <w:r w:rsidRPr="00376F88">
        <w:rPr>
          <w:rStyle w:val="Emphasis"/>
        </w:rPr>
        <w:t xml:space="preserve">black cultural or </w:t>
      </w:r>
      <w:r w:rsidRPr="00376F88">
        <w:rPr>
          <w:rStyle w:val="Emphasis"/>
          <w:highlight w:val="cyan"/>
        </w:rPr>
        <w:t xml:space="preserve">psychological damage </w:t>
      </w:r>
      <w:r w:rsidRPr="00376F88">
        <w:rPr>
          <w:rStyle w:val="Emphasis"/>
        </w:rPr>
        <w:t xml:space="preserve">as either a legacy of slavery or of more indirect recent origin—e.g., urban migration, crack epidemic, matriarchy, babies making babies—comports well with the reduction of slavery and Jim Crow to </w:t>
      </w:r>
      <w:r w:rsidRPr="00376F88">
        <w:rPr>
          <w:rStyle w:val="Emphasis"/>
          <w:bdr w:val="single" w:sz="4" w:space="0" w:color="auto"/>
        </w:rPr>
        <w:t>interpersonal dynamics and bad attitudes</w:t>
      </w:r>
      <w:r w:rsidRPr="00376F88">
        <w:rPr>
          <w:rStyle w:val="Emphasis"/>
        </w:rPr>
        <w:t>.</w:t>
      </w:r>
      <w:r w:rsidRPr="00376F88">
        <w:rPr>
          <w:sz w:val="12"/>
        </w:rPr>
        <w:t xml:space="preserve"> </w:t>
      </w:r>
      <w:r w:rsidRPr="00376F88">
        <w:rPr>
          <w:rStyle w:val="StyleUnderline"/>
        </w:rPr>
        <w:t xml:space="preserve">It </w:t>
      </w:r>
      <w:r w:rsidRPr="00C84982">
        <w:rPr>
          <w:rStyle w:val="StyleUnderline"/>
          <w:highlight w:val="cyan"/>
        </w:rPr>
        <w:t xml:space="preserve">substitutes </w:t>
      </w:r>
      <w:r w:rsidRPr="00376F88">
        <w:rPr>
          <w:rStyle w:val="StyleUnderline"/>
          <w:highlight w:val="cyan"/>
        </w:rPr>
        <w:t>a “</w:t>
      </w:r>
      <w:r w:rsidRPr="00376F88">
        <w:rPr>
          <w:rStyle w:val="Emphasis"/>
          <w:highlight w:val="cyan"/>
        </w:rPr>
        <w:t>politics of recognition</w:t>
      </w:r>
      <w:r w:rsidRPr="00376F88">
        <w:rPr>
          <w:rStyle w:val="StyleUnderline"/>
          <w:highlight w:val="cyan"/>
        </w:rPr>
        <w:t xml:space="preserve">” </w:t>
      </w:r>
      <w:r w:rsidRPr="00376F88">
        <w:rPr>
          <w:rStyle w:val="StyleUnderline"/>
        </w:rPr>
        <w:t xml:space="preserve">and a </w:t>
      </w:r>
      <w:proofErr w:type="spellStart"/>
      <w:r w:rsidRPr="00376F88">
        <w:rPr>
          <w:rStyle w:val="StyleUnderline"/>
        </w:rPr>
        <w:t>patter</w:t>
      </w:r>
      <w:proofErr w:type="spellEnd"/>
      <w:r w:rsidRPr="00376F88">
        <w:rPr>
          <w:rStyle w:val="StyleUnderline"/>
        </w:rPr>
        <w:t xml:space="preserve"> of racial uplift </w:t>
      </w:r>
      <w:r w:rsidRPr="00C84982">
        <w:rPr>
          <w:rStyle w:val="StyleUnderline"/>
        </w:rPr>
        <w:t xml:space="preserve">for politics </w:t>
      </w:r>
      <w:r w:rsidRPr="00376F88">
        <w:rPr>
          <w:rStyle w:val="StyleUnderline"/>
          <w:highlight w:val="cyan"/>
        </w:rPr>
        <w:t xml:space="preserve">and </w:t>
      </w:r>
      <w:r w:rsidRPr="00C84982">
        <w:rPr>
          <w:rStyle w:val="StyleUnderline"/>
        </w:rPr>
        <w:t xml:space="preserve">underwrites </w:t>
      </w:r>
      <w:r w:rsidRPr="00376F88">
        <w:rPr>
          <w:rStyle w:val="StyleUnderline"/>
          <w:highlight w:val="cyan"/>
        </w:rPr>
        <w:t xml:space="preserve">a </w:t>
      </w:r>
      <w:r w:rsidRPr="00376F88">
        <w:rPr>
          <w:rStyle w:val="Emphasis"/>
          <w:highlight w:val="cyan"/>
        </w:rPr>
        <w:t>conflation of political action and therapy</w:t>
      </w:r>
      <w:r w:rsidRPr="00376F88">
        <w:rPr>
          <w:rStyle w:val="StyleUnderline"/>
          <w:highlight w:val="cyan"/>
        </w:rPr>
        <w:t>.</w:t>
      </w:r>
      <w:r w:rsidRPr="00376F88">
        <w:rPr>
          <w:rStyle w:val="StyleUnderline"/>
          <w:sz w:val="12"/>
        </w:rPr>
        <w:t xml:space="preserve"> </w:t>
      </w:r>
      <w:r w:rsidRPr="006778C6">
        <w:rPr>
          <w:sz w:val="12"/>
        </w:rPr>
        <w:t xml:space="preserve">With respect to the nexus of race and inequality, </w:t>
      </w:r>
      <w:r w:rsidRPr="006778C6">
        <w:rPr>
          <w:rStyle w:val="StyleUnderline"/>
        </w:rPr>
        <w:t>this discourse supports victim-blaming programs of personal rehabilitation and self-esteem engineering—inspiration—as easily as it does multiculturalist respect for difference, which,</w:t>
      </w:r>
      <w:r w:rsidRPr="006778C6">
        <w:rPr>
          <w:sz w:val="12"/>
        </w:rPr>
        <w:t xml:space="preserve"> by the way, also </w:t>
      </w:r>
      <w:r w:rsidRPr="006778C6">
        <w:rPr>
          <w:rStyle w:val="StyleUnderline"/>
        </w:rPr>
        <w:t>feeds back to self-esteem engineering and inspiration as nodes within a larger political economy of race relation</w:t>
      </w:r>
      <w:r w:rsidRPr="006778C6">
        <w:rPr>
          <w:sz w:val="12"/>
        </w:rPr>
        <w:t>s</w:t>
      </w:r>
      <w:r w:rsidRPr="006778C6">
        <w:rPr>
          <w:rStyle w:val="StyleUnderline"/>
        </w:rPr>
        <w:t xml:space="preserve">. Either way, this is a discourse that </w:t>
      </w:r>
      <w:r w:rsidRPr="006778C6">
        <w:rPr>
          <w:rStyle w:val="Emphasis"/>
        </w:rPr>
        <w:t>displaces a politics challenging social structures that reproduce inequality with concern for the feelings and characteristics of individuals</w:t>
      </w:r>
      <w:r w:rsidRPr="006778C6">
        <w:rPr>
          <w:sz w:val="12"/>
        </w:rPr>
        <w:t xml:space="preserve"> </w:t>
      </w:r>
      <w:r w:rsidRPr="006778C6">
        <w:rPr>
          <w:rStyle w:val="StyleUnderline"/>
        </w:rPr>
        <w:t>and of categories</w:t>
      </w:r>
      <w:r w:rsidRPr="006778C6">
        <w:rPr>
          <w:sz w:val="12"/>
        </w:rPr>
        <w:t xml:space="preserve"> of population statistics</w:t>
      </w:r>
      <w:r w:rsidRPr="006778C6">
        <w:rPr>
          <w:rStyle w:val="StyleUnderline"/>
        </w:rPr>
        <w:t xml:space="preserve"> </w:t>
      </w:r>
      <w:r w:rsidRPr="006778C6">
        <w:rPr>
          <w:rStyle w:val="Emphasis"/>
        </w:rPr>
        <w:t>reified as singular groups that are equivalent to individuals</w:t>
      </w:r>
      <w:r w:rsidRPr="006778C6">
        <w:rPr>
          <w:rStyle w:val="StyleUnderline"/>
        </w:rPr>
        <w:t>. This discourse has made it possible (again, but more sanctimoniously this time) to characterize destruction of low-income housing as an uplift strategy for poor people</w:t>
      </w:r>
      <w:r w:rsidRPr="006778C6">
        <w:rPr>
          <w:sz w:val="12"/>
        </w:rPr>
        <w:t xml:space="preserve">; curtailment of access to public education as “choice”; </w:t>
      </w:r>
      <w:r w:rsidRPr="006778C6">
        <w:rPr>
          <w:rStyle w:val="StyleUnderline"/>
        </w:rPr>
        <w:t>being cut adrift from essential social wage protections as “empowerment”; and individual material success as socially important role modeling.</w:t>
      </w:r>
      <w:r>
        <w:rPr>
          <w:rStyle w:val="StyleUnderline"/>
          <w:sz w:val="12"/>
        </w:rPr>
        <w:t xml:space="preserve"> </w:t>
      </w:r>
      <w:r w:rsidRPr="006778C6">
        <w:rPr>
          <w:sz w:val="12"/>
        </w:rPr>
        <w:t xml:space="preserve">Neoliberalism’s triumph is affirmed with unselfconscious clarity in the ostensibly leftist defenses of Django Unchained that center on the theme of slaves’ having liberated themselves. Trotskyists, would-be anarchists, and </w:t>
      </w:r>
      <w:proofErr w:type="spellStart"/>
      <w:r w:rsidRPr="006778C6">
        <w:rPr>
          <w:sz w:val="12"/>
        </w:rPr>
        <w:t>psychobabbling</w:t>
      </w:r>
      <w:proofErr w:type="spellEnd"/>
      <w:r w:rsidRPr="006778C6">
        <w:rPr>
          <w:sz w:val="12"/>
        </w:rPr>
        <w:t xml:space="preserve"> </w:t>
      </w:r>
      <w:proofErr w:type="spellStart"/>
      <w:r w:rsidRPr="006778C6">
        <w:rPr>
          <w:sz w:val="12"/>
        </w:rPr>
        <w:t>identitarians</w:t>
      </w:r>
      <w:proofErr w:type="spellEnd"/>
      <w:r w:rsidRPr="006778C6">
        <w:rPr>
          <w:sz w:val="12"/>
        </w:rPr>
        <w:t xml:space="preserve"> have their respective sectarian garnishes: Trotskyists see everywhere the bugbear of “bureaucratism” and mystify “self-activity;” </w:t>
      </w:r>
      <w:r w:rsidRPr="006778C6">
        <w:rPr>
          <w:rStyle w:val="StyleUnderline"/>
        </w:rPr>
        <w:t xml:space="preserve">anarchists similarly fetishize direct action and voluntarism and oppose large-scale public institutions on principle, and </w:t>
      </w:r>
      <w:proofErr w:type="spellStart"/>
      <w:r w:rsidRPr="006778C6">
        <w:rPr>
          <w:rStyle w:val="StyleUnderline"/>
        </w:rPr>
        <w:t>identitarians</w:t>
      </w:r>
      <w:proofErr w:type="spellEnd"/>
      <w:r w:rsidRPr="006778C6">
        <w:rPr>
          <w:rStyle w:val="StyleUnderline"/>
        </w:rPr>
        <w:t xml:space="preserve"> romanticize </w:t>
      </w:r>
      <w:r w:rsidRPr="006778C6">
        <w:rPr>
          <w:rStyle w:val="Emphasis"/>
        </w:rPr>
        <w:t>essentialist notions of organic, folkish authenticity under constant threat from institutions</w:t>
      </w:r>
      <w:r w:rsidRPr="006778C6">
        <w:rPr>
          <w:sz w:val="12"/>
        </w:rPr>
        <w:t xml:space="preserve">. However, </w:t>
      </w:r>
      <w:r w:rsidRPr="006778C6">
        <w:rPr>
          <w:rStyle w:val="Emphasis"/>
        </w:rPr>
        <w:t>all are indistinguishable from the nominally libertarian right in their disdain for government and institutionally based political action, which their common reflex is to disparage as inauthentic or corrupt.</w:t>
      </w:r>
    </w:p>
    <w:bookmarkEnd w:id="0"/>
    <w:p w14:paraId="1B0A22E0" w14:textId="77777777" w:rsidR="00CD023C" w:rsidRPr="00376F88" w:rsidRDefault="00CD023C" w:rsidP="00CD023C">
      <w:pPr>
        <w:keepNext/>
        <w:keepLines/>
        <w:spacing w:before="40" w:after="0"/>
        <w:outlineLvl w:val="3"/>
        <w:rPr>
          <w:rFonts w:eastAsiaTheme="majorEastAsia"/>
          <w:b/>
          <w:iCs/>
          <w:sz w:val="26"/>
        </w:rPr>
      </w:pPr>
      <w:r w:rsidRPr="00376F88">
        <w:rPr>
          <w:rFonts w:eastAsiaTheme="majorEastAsia"/>
          <w:b/>
          <w:iCs/>
          <w:sz w:val="26"/>
        </w:rPr>
        <w:t xml:space="preserve">Their cessation of revolutionary institution building </w:t>
      </w:r>
      <w:r w:rsidRPr="00376F88">
        <w:rPr>
          <w:rFonts w:eastAsiaTheme="majorEastAsia"/>
          <w:b/>
          <w:iCs/>
          <w:sz w:val="26"/>
          <w:u w:val="single"/>
        </w:rPr>
        <w:t>abdicates</w:t>
      </w:r>
      <w:r w:rsidRPr="00376F88">
        <w:rPr>
          <w:rFonts w:eastAsiaTheme="majorEastAsia"/>
          <w:b/>
          <w:iCs/>
          <w:sz w:val="26"/>
        </w:rPr>
        <w:t xml:space="preserve"> the potential for true </w:t>
      </w:r>
      <w:proofErr w:type="spellStart"/>
      <w:r w:rsidRPr="00376F88">
        <w:rPr>
          <w:rFonts w:eastAsiaTheme="majorEastAsia"/>
          <w:b/>
          <w:iCs/>
          <w:sz w:val="26"/>
        </w:rPr>
        <w:t>communual</w:t>
      </w:r>
      <w:proofErr w:type="spellEnd"/>
      <w:r w:rsidRPr="00376F88">
        <w:rPr>
          <w:rFonts w:eastAsiaTheme="majorEastAsia"/>
          <w:b/>
          <w:iCs/>
          <w:sz w:val="26"/>
        </w:rPr>
        <w:t xml:space="preserve"> power, reducing revolution to </w:t>
      </w:r>
      <w:r w:rsidRPr="00376F88">
        <w:rPr>
          <w:rFonts w:eastAsiaTheme="majorEastAsia"/>
          <w:b/>
          <w:iCs/>
          <w:sz w:val="26"/>
          <w:u w:val="single"/>
        </w:rPr>
        <w:t>reactive bursts of energy.</w:t>
      </w:r>
      <w:r w:rsidRPr="00376F88">
        <w:rPr>
          <w:rFonts w:eastAsiaTheme="majorEastAsia"/>
          <w:b/>
          <w:iCs/>
          <w:sz w:val="26"/>
        </w:rPr>
        <w:t xml:space="preserve"> This debate must be a question of the </w:t>
      </w:r>
      <w:r w:rsidRPr="00376F88">
        <w:rPr>
          <w:rFonts w:eastAsiaTheme="majorEastAsia"/>
          <w:b/>
          <w:iCs/>
          <w:sz w:val="26"/>
          <w:u w:val="single"/>
        </w:rPr>
        <w:t>speed,</w:t>
      </w:r>
      <w:r w:rsidRPr="00376F88">
        <w:rPr>
          <w:rFonts w:eastAsiaTheme="majorEastAsia"/>
          <w:b/>
          <w:iCs/>
          <w:sz w:val="26"/>
        </w:rPr>
        <w:t xml:space="preserve"> </w:t>
      </w:r>
      <w:r w:rsidRPr="00376F88">
        <w:rPr>
          <w:rFonts w:eastAsiaTheme="majorEastAsia"/>
          <w:b/>
          <w:iCs/>
          <w:sz w:val="26"/>
          <w:u w:val="single"/>
        </w:rPr>
        <w:t>scope,</w:t>
      </w:r>
      <w:r w:rsidRPr="00376F88">
        <w:rPr>
          <w:rFonts w:eastAsiaTheme="majorEastAsia"/>
          <w:b/>
          <w:iCs/>
          <w:sz w:val="26"/>
        </w:rPr>
        <w:t xml:space="preserve"> and </w:t>
      </w:r>
      <w:r w:rsidRPr="00376F88">
        <w:rPr>
          <w:rFonts w:eastAsiaTheme="majorEastAsia"/>
          <w:b/>
          <w:iCs/>
          <w:sz w:val="26"/>
          <w:u w:val="single"/>
        </w:rPr>
        <w:t>scale</w:t>
      </w:r>
      <w:r w:rsidRPr="00376F88">
        <w:rPr>
          <w:rFonts w:eastAsiaTheme="majorEastAsia"/>
          <w:b/>
          <w:iCs/>
          <w:sz w:val="26"/>
        </w:rPr>
        <w:t xml:space="preserve"> of revolutionary strategy. Only dual power organizing can </w:t>
      </w:r>
      <w:r w:rsidRPr="00376F88">
        <w:rPr>
          <w:rFonts w:eastAsiaTheme="majorEastAsia"/>
          <w:b/>
          <w:iCs/>
          <w:sz w:val="26"/>
          <w:u w:val="single"/>
        </w:rPr>
        <w:t>build institutions</w:t>
      </w:r>
      <w:r w:rsidRPr="00376F88">
        <w:rPr>
          <w:rFonts w:eastAsiaTheme="majorEastAsia"/>
          <w:b/>
          <w:iCs/>
          <w:sz w:val="26"/>
        </w:rPr>
        <w:t xml:space="preserve"> that meet the </w:t>
      </w:r>
      <w:r w:rsidRPr="00376F88">
        <w:rPr>
          <w:rFonts w:eastAsiaTheme="majorEastAsia"/>
          <w:b/>
          <w:iCs/>
          <w:sz w:val="26"/>
          <w:u w:val="single"/>
        </w:rPr>
        <w:t>material needs</w:t>
      </w:r>
      <w:r w:rsidRPr="00376F88">
        <w:rPr>
          <w:rFonts w:eastAsiaTheme="majorEastAsia"/>
          <w:b/>
          <w:iCs/>
          <w:sz w:val="26"/>
        </w:rPr>
        <w:t xml:space="preserve"> of community and construct a </w:t>
      </w:r>
      <w:r w:rsidRPr="00376F88">
        <w:rPr>
          <w:rFonts w:eastAsiaTheme="majorEastAsia"/>
          <w:b/>
          <w:iCs/>
          <w:sz w:val="26"/>
          <w:u w:val="single"/>
        </w:rPr>
        <w:t>revolutionary base</w:t>
      </w:r>
      <w:r w:rsidRPr="00376F88">
        <w:rPr>
          <w:rFonts w:eastAsiaTheme="majorEastAsia"/>
          <w:b/>
          <w:iCs/>
          <w:sz w:val="26"/>
        </w:rPr>
        <w:t xml:space="preserve"> in the face of </w:t>
      </w:r>
      <w:r w:rsidRPr="00376F88">
        <w:rPr>
          <w:rFonts w:eastAsiaTheme="majorEastAsia"/>
          <w:b/>
          <w:iCs/>
          <w:sz w:val="26"/>
          <w:u w:val="single"/>
        </w:rPr>
        <w:t>compounding crises</w:t>
      </w:r>
      <w:r w:rsidRPr="00376F88">
        <w:rPr>
          <w:rFonts w:eastAsiaTheme="majorEastAsia"/>
          <w:b/>
          <w:iCs/>
          <w:sz w:val="26"/>
        </w:rPr>
        <w:t xml:space="preserve"> of climate change, imperialism, and fascism.</w:t>
      </w:r>
    </w:p>
    <w:p w14:paraId="6EE8B9F9" w14:textId="77777777" w:rsidR="00CD023C" w:rsidRPr="00376F88" w:rsidRDefault="00CD023C" w:rsidP="00CD023C">
      <w:pPr>
        <w:rPr>
          <w:b/>
          <w:bCs/>
          <w:sz w:val="26"/>
        </w:rPr>
      </w:pPr>
      <w:r w:rsidRPr="00376F88">
        <w:rPr>
          <w:b/>
          <w:bCs/>
          <w:sz w:val="26"/>
        </w:rPr>
        <w:t xml:space="preserve">Escalante, 19 </w:t>
      </w:r>
      <w:r w:rsidRPr="00376F88">
        <w:rPr>
          <w:sz w:val="16"/>
          <w:szCs w:val="16"/>
        </w:rPr>
        <w:t xml:space="preserve">[Alyson, </w:t>
      </w:r>
      <w:r w:rsidRPr="00376F88">
        <w:rPr>
          <w:sz w:val="16"/>
        </w:rPr>
        <w:t>you should totally read her work for non-debate reasons, Marxist-Leninist, Materialist Feminist and Anti-Imperialist activist,</w:t>
      </w:r>
      <w:r w:rsidRPr="00376F88">
        <w:rPr>
          <w:sz w:val="16"/>
          <w:szCs w:val="16"/>
        </w:rPr>
        <w:t xml:space="preserve"> "Communism and Climate Change: A Dual Power Approach," </w:t>
      </w:r>
      <w:r w:rsidRPr="00376F88">
        <w:rPr>
          <w:i/>
          <w:iCs/>
          <w:sz w:val="16"/>
          <w:szCs w:val="16"/>
        </w:rPr>
        <w:t>Failing That, Invent</w:t>
      </w:r>
      <w:r w:rsidRPr="00376F88">
        <w:rPr>
          <w:sz w:val="16"/>
          <w:szCs w:val="16"/>
        </w:rPr>
        <w:t>, https://failingthatinvent.home.blog/2019/02/15/communism-and-climate-change-a-dual-power-approach/]//AD</w:t>
      </w:r>
    </w:p>
    <w:p w14:paraId="7133740C" w14:textId="77777777" w:rsidR="00CD023C" w:rsidRPr="00376F88" w:rsidRDefault="00CD023C" w:rsidP="00CD023C">
      <w:r w:rsidRPr="00376F88">
        <w:rPr>
          <w:sz w:val="16"/>
        </w:rPr>
        <w:lastRenderedPageBreak/>
        <w:t xml:space="preserve">I have previously argued that a crucial advantage to </w:t>
      </w:r>
      <w:r w:rsidRPr="00376F88">
        <w:rPr>
          <w:b/>
          <w:iCs/>
          <w:highlight w:val="cyan"/>
          <w:u w:val="single"/>
        </w:rPr>
        <w:t>dual power</w:t>
      </w:r>
      <w:r w:rsidRPr="00376F88">
        <w:rPr>
          <w:highlight w:val="cyan"/>
          <w:u w:val="single"/>
        </w:rPr>
        <w:t xml:space="preserve"> </w:t>
      </w:r>
      <w:r w:rsidRPr="00376F88">
        <w:rPr>
          <w:b/>
          <w:iCs/>
          <w:u w:val="single"/>
        </w:rPr>
        <w:t>strategy</w:t>
      </w:r>
      <w:r w:rsidRPr="00376F88">
        <w:rPr>
          <w:sz w:val="16"/>
        </w:rPr>
        <w:t xml:space="preserve"> is that it </w:t>
      </w:r>
      <w:r w:rsidRPr="00376F88">
        <w:rPr>
          <w:highlight w:val="cyan"/>
          <w:u w:val="single"/>
        </w:rPr>
        <w:t xml:space="preserve">gives the masses </w:t>
      </w:r>
      <w:r w:rsidRPr="00376F88">
        <w:rPr>
          <w:u w:val="single"/>
        </w:rPr>
        <w:t>an infrastructure of socialist</w:t>
      </w:r>
      <w:r w:rsidRPr="00376F88">
        <w:rPr>
          <w:b/>
          <w:iCs/>
          <w:u w:val="single"/>
        </w:rPr>
        <w:t xml:space="preserve"> </w:t>
      </w:r>
      <w:r w:rsidRPr="00376F88">
        <w:rPr>
          <w:b/>
          <w:iCs/>
          <w:highlight w:val="cyan"/>
          <w:u w:val="single"/>
        </w:rPr>
        <w:t>institutions</w:t>
      </w:r>
      <w:r w:rsidRPr="00376F88">
        <w:rPr>
          <w:highlight w:val="cyan"/>
          <w:u w:val="single"/>
        </w:rPr>
        <w:t xml:space="preserve"> which </w:t>
      </w:r>
      <w:r w:rsidRPr="00376F88">
        <w:rPr>
          <w:u w:val="single"/>
        </w:rPr>
        <w:t xml:space="preserve">can directly </w:t>
      </w:r>
      <w:r w:rsidRPr="00376F88">
        <w:rPr>
          <w:highlight w:val="cyan"/>
          <w:u w:val="single"/>
        </w:rPr>
        <w:t xml:space="preserve">provide for </w:t>
      </w:r>
      <w:r w:rsidRPr="00376F88">
        <w:rPr>
          <w:b/>
          <w:iCs/>
          <w:highlight w:val="cyan"/>
          <w:u w:val="single"/>
        </w:rPr>
        <w:t>material needs</w:t>
      </w:r>
      <w:r w:rsidRPr="00376F88">
        <w:rPr>
          <w:highlight w:val="cyan"/>
          <w:u w:val="single"/>
        </w:rPr>
        <w:t xml:space="preserve"> in </w:t>
      </w:r>
      <w:r w:rsidRPr="00376F88">
        <w:rPr>
          <w:u w:val="single"/>
        </w:rPr>
        <w:t xml:space="preserve">times of </w:t>
      </w:r>
      <w:r w:rsidRPr="00376F88">
        <w:rPr>
          <w:b/>
          <w:iCs/>
          <w:highlight w:val="cyan"/>
          <w:u w:val="single"/>
        </w:rPr>
        <w:t>capitalist crisis</w:t>
      </w:r>
      <w:r w:rsidRPr="00376F88">
        <w:rPr>
          <w:b/>
          <w:iCs/>
          <w:u w:val="single"/>
        </w:rPr>
        <w:t>.</w:t>
      </w:r>
      <w:r w:rsidRPr="00376F88">
        <w:rPr>
          <w:u w:val="single"/>
        </w:rPr>
        <w:t xml:space="preserve"> </w:t>
      </w:r>
      <w:r w:rsidRPr="00376F88">
        <w:rPr>
          <w:b/>
          <w:iCs/>
          <w:highlight w:val="cyan"/>
          <w:u w:val="single"/>
        </w:rPr>
        <w:t>Socialist agricultural</w:t>
      </w:r>
      <w:r w:rsidRPr="00376F88">
        <w:rPr>
          <w:highlight w:val="cyan"/>
          <w:u w:val="single"/>
        </w:rPr>
        <w:t xml:space="preserve"> and </w:t>
      </w:r>
      <w:r w:rsidRPr="00376F88">
        <w:rPr>
          <w:b/>
          <w:iCs/>
          <w:highlight w:val="cyan"/>
          <w:u w:val="single"/>
        </w:rPr>
        <w:t xml:space="preserve">food </w:t>
      </w:r>
      <w:r w:rsidRPr="00376F88">
        <w:rPr>
          <w:b/>
          <w:iCs/>
          <w:u w:val="single"/>
        </w:rPr>
        <w:t xml:space="preserve">distribution </w:t>
      </w:r>
      <w:r w:rsidRPr="00376F88">
        <w:rPr>
          <w:b/>
          <w:iCs/>
          <w:highlight w:val="cyan"/>
          <w:u w:val="single"/>
        </w:rPr>
        <w:t>programs</w:t>
      </w:r>
      <w:r w:rsidRPr="00376F88">
        <w:rPr>
          <w:highlight w:val="cyan"/>
          <w:u w:val="single"/>
        </w:rPr>
        <w:t xml:space="preserve"> </w:t>
      </w:r>
      <w:r w:rsidRPr="00376F88">
        <w:rPr>
          <w:u w:val="single"/>
        </w:rPr>
        <w:t xml:space="preserve">can </w:t>
      </w:r>
      <w:r w:rsidRPr="00376F88">
        <w:rPr>
          <w:highlight w:val="cyan"/>
          <w:u w:val="single"/>
        </w:rPr>
        <w:t xml:space="preserve">take ground </w:t>
      </w:r>
      <w:r w:rsidRPr="00376F88">
        <w:rPr>
          <w:u w:val="single"/>
        </w:rPr>
        <w:t xml:space="preserve">that </w:t>
      </w:r>
      <w:r w:rsidRPr="00376F88">
        <w:rPr>
          <w:highlight w:val="cyan"/>
          <w:u w:val="single"/>
        </w:rPr>
        <w:t xml:space="preserve">the </w:t>
      </w:r>
      <w:r w:rsidRPr="00376F88">
        <w:rPr>
          <w:b/>
          <w:iCs/>
          <w:u w:val="single"/>
        </w:rPr>
        <w:t xml:space="preserve">capitalist </w:t>
      </w:r>
      <w:r w:rsidRPr="00376F88">
        <w:rPr>
          <w:b/>
          <w:iCs/>
          <w:highlight w:val="cyan"/>
          <w:u w:val="single"/>
        </w:rPr>
        <w:t>state</w:t>
      </w:r>
      <w:r w:rsidRPr="00376F88">
        <w:rPr>
          <w:highlight w:val="cyan"/>
          <w:u w:val="single"/>
        </w:rPr>
        <w:t xml:space="preserve"> cedes by</w:t>
      </w:r>
      <w:r w:rsidRPr="00376F88">
        <w:rPr>
          <w:u w:val="single"/>
        </w:rPr>
        <w:t xml:space="preserve"> simultaneously </w:t>
      </w:r>
      <w:r w:rsidRPr="00376F88">
        <w:rPr>
          <w:highlight w:val="cyan"/>
          <w:u w:val="single"/>
        </w:rPr>
        <w:t xml:space="preserve">meeting </w:t>
      </w:r>
      <w:r w:rsidRPr="00376F88">
        <w:rPr>
          <w:u w:val="single"/>
        </w:rPr>
        <w:t xml:space="preserve">the </w:t>
      </w:r>
      <w:r w:rsidRPr="00376F88">
        <w:rPr>
          <w:highlight w:val="cyan"/>
          <w:u w:val="single"/>
        </w:rPr>
        <w:t xml:space="preserve">needs </w:t>
      </w:r>
      <w:r w:rsidRPr="00376F88">
        <w:rPr>
          <w:u w:val="single"/>
        </w:rPr>
        <w:t xml:space="preserve">of the masses </w:t>
      </w:r>
      <w:r w:rsidRPr="00376F88">
        <w:rPr>
          <w:highlight w:val="cyan"/>
          <w:u w:val="single"/>
        </w:rPr>
        <w:t xml:space="preserve">while proving </w:t>
      </w:r>
      <w:r w:rsidRPr="00376F88">
        <w:rPr>
          <w:u w:val="single"/>
        </w:rPr>
        <w:t xml:space="preserve">that </w:t>
      </w:r>
      <w:r w:rsidRPr="00376F88">
        <w:rPr>
          <w:highlight w:val="cyan"/>
          <w:u w:val="single"/>
        </w:rPr>
        <w:t xml:space="preserve">socialist </w:t>
      </w:r>
      <w:r w:rsidRPr="00376F88">
        <w:rPr>
          <w:b/>
          <w:iCs/>
          <w:highlight w:val="cyan"/>
          <w:u w:val="single"/>
        </w:rPr>
        <w:t>self-management</w:t>
      </w:r>
      <w:r w:rsidRPr="00376F88">
        <w:rPr>
          <w:highlight w:val="cyan"/>
          <w:u w:val="single"/>
        </w:rPr>
        <w:t xml:space="preserve"> and</w:t>
      </w:r>
      <w:r w:rsidRPr="00376F88">
        <w:rPr>
          <w:b/>
          <w:iCs/>
          <w:highlight w:val="cyan"/>
          <w:u w:val="single"/>
        </w:rPr>
        <w:t xml:space="preserve"> political</w:t>
      </w:r>
      <w:r w:rsidRPr="00376F88">
        <w:rPr>
          <w:highlight w:val="cyan"/>
          <w:u w:val="single"/>
        </w:rPr>
        <w:t xml:space="preserve"> </w:t>
      </w:r>
      <w:r w:rsidRPr="00376F88">
        <w:rPr>
          <w:b/>
          <w:iCs/>
          <w:highlight w:val="cyan"/>
          <w:u w:val="single"/>
        </w:rPr>
        <w:t>institutions</w:t>
      </w:r>
      <w:r w:rsidRPr="00376F88">
        <w:rPr>
          <w:highlight w:val="cyan"/>
          <w:u w:val="single"/>
        </w:rPr>
        <w:t xml:space="preserve"> can function </w:t>
      </w:r>
      <w:r w:rsidRPr="00376F88">
        <w:rPr>
          <w:b/>
          <w:iCs/>
          <w:highlight w:val="cyan"/>
          <w:u w:val="single"/>
        </w:rPr>
        <w:t>independently</w:t>
      </w:r>
      <w:r w:rsidRPr="00376F88">
        <w:rPr>
          <w:highlight w:val="cyan"/>
          <w:u w:val="single"/>
        </w:rPr>
        <w:t xml:space="preserve"> </w:t>
      </w:r>
      <w:r w:rsidRPr="00376F88">
        <w:rPr>
          <w:u w:val="single"/>
        </w:rPr>
        <w:t>of capitalism</w:t>
      </w:r>
      <w:r w:rsidRPr="00376F88">
        <w:rPr>
          <w:sz w:val="16"/>
        </w:rPr>
        <w:t xml:space="preserve">. This approach is </w:t>
      </w:r>
      <w:r w:rsidRPr="00376F88">
        <w:rPr>
          <w:highlight w:val="cyan"/>
          <w:u w:val="single"/>
        </w:rPr>
        <w:t>not only</w:t>
      </w:r>
      <w:r w:rsidRPr="00376F88">
        <w:rPr>
          <w:u w:val="single"/>
        </w:rPr>
        <w:t xml:space="preserve"> capable of </w:t>
      </w:r>
      <w:r w:rsidRPr="00376F88">
        <w:rPr>
          <w:b/>
          <w:iCs/>
          <w:u w:val="single"/>
        </w:rPr>
        <w:t xml:space="preserve">literally </w:t>
      </w:r>
      <w:r w:rsidRPr="00376F88">
        <w:rPr>
          <w:b/>
          <w:iCs/>
          <w:highlight w:val="cyan"/>
          <w:u w:val="single"/>
        </w:rPr>
        <w:t>saving lives</w:t>
      </w:r>
      <w:r w:rsidRPr="00376F88">
        <w:rPr>
          <w:u w:val="single"/>
        </w:rPr>
        <w:t xml:space="preserve"> in</w:t>
      </w:r>
      <w:r w:rsidRPr="00376F88">
        <w:rPr>
          <w:sz w:val="16"/>
        </w:rPr>
        <w:t xml:space="preserve"> the case of </w:t>
      </w:r>
      <w:r w:rsidRPr="00376F88">
        <w:rPr>
          <w:u w:val="single"/>
        </w:rPr>
        <w:t xml:space="preserve">crisis, </w:t>
      </w:r>
      <w:r w:rsidRPr="00376F88">
        <w:rPr>
          <w:highlight w:val="cyan"/>
          <w:u w:val="single"/>
        </w:rPr>
        <w:t>but</w:t>
      </w:r>
      <w:r w:rsidRPr="00376F88">
        <w:rPr>
          <w:sz w:val="16"/>
        </w:rPr>
        <w:t xml:space="preserve"> of </w:t>
      </w:r>
      <w:r w:rsidRPr="00376F88">
        <w:rPr>
          <w:highlight w:val="cyan"/>
          <w:u w:val="single"/>
        </w:rPr>
        <w:t xml:space="preserve">demonstrating </w:t>
      </w:r>
      <w:r w:rsidRPr="00376F88">
        <w:rPr>
          <w:u w:val="single"/>
        </w:rPr>
        <w:t xml:space="preserve">the </w:t>
      </w:r>
      <w:r w:rsidRPr="00376F88">
        <w:rPr>
          <w:b/>
          <w:iCs/>
          <w:highlight w:val="cyan"/>
          <w:u w:val="single"/>
        </w:rPr>
        <w:t>possibility of a revolutionary project</w:t>
      </w:r>
      <w:r w:rsidRPr="00376F88">
        <w:rPr>
          <w:u w:val="single"/>
        </w:rPr>
        <w:t xml:space="preserve"> which seeks to </w:t>
      </w:r>
      <w:r w:rsidRPr="00376F88">
        <w:rPr>
          <w:b/>
          <w:iCs/>
          <w:u w:val="single"/>
        </w:rPr>
        <w:t>destroy rather than reform</w:t>
      </w:r>
      <w:r w:rsidRPr="00376F88">
        <w:rPr>
          <w:u w:val="single"/>
        </w:rPr>
        <w:t xml:space="preserve"> capitalism. One of the most pressing</w:t>
      </w:r>
      <w:r w:rsidRPr="00376F88">
        <w:rPr>
          <w:sz w:val="16"/>
        </w:rPr>
        <w:t xml:space="preserve"> of the various </w:t>
      </w:r>
      <w:r w:rsidRPr="00376F88">
        <w:rPr>
          <w:u w:val="single"/>
        </w:rPr>
        <w:t>crises</w:t>
      </w:r>
      <w:r w:rsidRPr="00376F88">
        <w:rPr>
          <w:sz w:val="16"/>
        </w:rPr>
        <w:t xml:space="preserve"> which humanity faces today </w:t>
      </w:r>
      <w:r w:rsidRPr="00376F88">
        <w:rPr>
          <w:u w:val="single"/>
        </w:rPr>
        <w:t>is climate change</w:t>
      </w:r>
      <w:r w:rsidRPr="00376F88">
        <w:rPr>
          <w:sz w:val="16"/>
        </w:rPr>
        <w:t xml:space="preserve">. Capitalist production has devastated the planet, and </w:t>
      </w:r>
      <w:proofErr w:type="spellStart"/>
      <w:r w:rsidRPr="00376F88">
        <w:rPr>
          <w:sz w:val="16"/>
        </w:rPr>
        <w:t>everyday</w:t>
      </w:r>
      <w:proofErr w:type="spellEnd"/>
      <w:r w:rsidRPr="00376F88">
        <w:rPr>
          <w:sz w:val="16"/>
        </w:rPr>
        <w:t xml:space="preserve"> we discover that the small window of time for avoiding its most disastrous effects is shorter than previously understood. </w:t>
      </w:r>
      <w:r w:rsidRPr="00376F88">
        <w:rPr>
          <w:u w:val="single"/>
        </w:rPr>
        <w:t xml:space="preserve">The Intergovernmental Panel on Climate Change predicts that </w:t>
      </w:r>
      <w:r w:rsidRPr="00376F88">
        <w:rPr>
          <w:highlight w:val="cyan"/>
          <w:u w:val="single"/>
        </w:rPr>
        <w:t xml:space="preserve">we have </w:t>
      </w:r>
      <w:r w:rsidRPr="00376F88">
        <w:rPr>
          <w:rStyle w:val="Emphasis"/>
          <w:highlight w:val="cyan"/>
        </w:rPr>
        <w:t>12 years</w:t>
      </w:r>
      <w:r w:rsidRPr="00376F88">
        <w:rPr>
          <w:highlight w:val="cyan"/>
          <w:u w:val="single"/>
        </w:rPr>
        <w:t xml:space="preserve"> to limit</w:t>
      </w:r>
      <w:r w:rsidRPr="00376F88">
        <w:rPr>
          <w:u w:val="single"/>
        </w:rPr>
        <w:t xml:space="preserve"> </w:t>
      </w:r>
      <w:r w:rsidRPr="00376F88">
        <w:rPr>
          <w:sz w:val="16"/>
        </w:rPr>
        <w:t>(</w:t>
      </w:r>
      <w:r w:rsidRPr="00376F88">
        <w:rPr>
          <w:highlight w:val="cyan"/>
          <w:u w:val="single"/>
        </w:rPr>
        <w:t>not</w:t>
      </w:r>
      <w:r w:rsidRPr="00376F88">
        <w:rPr>
          <w:sz w:val="16"/>
        </w:rPr>
        <w:t xml:space="preserve"> even </w:t>
      </w:r>
      <w:r w:rsidRPr="00376F88">
        <w:rPr>
          <w:highlight w:val="cyan"/>
          <w:u w:val="single"/>
        </w:rPr>
        <w:t>prevent</w:t>
      </w:r>
      <w:r w:rsidRPr="00376F88">
        <w:rPr>
          <w:sz w:val="16"/>
        </w:rPr>
        <w:t xml:space="preserve">) the more </w:t>
      </w:r>
      <w:r w:rsidRPr="00376F88">
        <w:rPr>
          <w:highlight w:val="cyan"/>
          <w:u w:val="single"/>
        </w:rPr>
        <w:t>catastrophic</w:t>
      </w:r>
      <w:r w:rsidRPr="00376F88">
        <w:rPr>
          <w:sz w:val="16"/>
        </w:rPr>
        <w:t xml:space="preserve"> effects of </w:t>
      </w:r>
      <w:r w:rsidRPr="00376F88">
        <w:rPr>
          <w:highlight w:val="cyan"/>
          <w:u w:val="single"/>
        </w:rPr>
        <w:t>climate change.</w:t>
      </w:r>
      <w:r w:rsidRPr="00376F88">
        <w:rPr>
          <w:u w:val="single"/>
        </w:rPr>
        <w:t xml:space="preserve"> The</w:t>
      </w:r>
      <w:r w:rsidRPr="00376F88">
        <w:rPr>
          <w:sz w:val="16"/>
        </w:rPr>
        <w:t xml:space="preserve"> simple, and </w:t>
      </w:r>
      <w:r w:rsidRPr="00376F88">
        <w:rPr>
          <w:u w:val="single"/>
        </w:rPr>
        <w:t>horrific, fact that we all must face is that climate change has reached a point where many</w:t>
      </w:r>
      <w:r w:rsidRPr="00376F88">
        <w:rPr>
          <w:sz w:val="16"/>
        </w:rPr>
        <w:t xml:space="preserve"> of its </w:t>
      </w:r>
      <w:r w:rsidRPr="00376F88">
        <w:rPr>
          <w:u w:val="single"/>
        </w:rPr>
        <w:t xml:space="preserve">effects are </w:t>
      </w:r>
      <w:r w:rsidRPr="00376F88">
        <w:rPr>
          <w:b/>
          <w:iCs/>
          <w:u w:val="single"/>
        </w:rPr>
        <w:t>inevitable</w:t>
      </w:r>
      <w:r w:rsidRPr="00376F88">
        <w:rPr>
          <w:u w:val="single"/>
        </w:rPr>
        <w:t xml:space="preserve">, and </w:t>
      </w:r>
      <w:r w:rsidRPr="00376F88">
        <w:rPr>
          <w:highlight w:val="cyan"/>
          <w:u w:val="single"/>
        </w:rPr>
        <w:t>we are</w:t>
      </w:r>
      <w:r w:rsidRPr="00376F88">
        <w:rPr>
          <w:sz w:val="16"/>
        </w:rPr>
        <w:t xml:space="preserve"> now </w:t>
      </w:r>
      <w:r w:rsidRPr="00376F88">
        <w:rPr>
          <w:highlight w:val="cyan"/>
          <w:u w:val="single"/>
        </w:rPr>
        <w:t xml:space="preserve">in a </w:t>
      </w:r>
      <w:r w:rsidRPr="00376F88">
        <w:rPr>
          <w:b/>
          <w:iCs/>
          <w:highlight w:val="cyan"/>
          <w:u w:val="single"/>
        </w:rPr>
        <w:t>post-brink world</w:t>
      </w:r>
      <w:r w:rsidRPr="00376F88">
        <w:rPr>
          <w:sz w:val="16"/>
          <w:highlight w:val="cyan"/>
        </w:rPr>
        <w:t>,</w:t>
      </w:r>
      <w:r w:rsidRPr="00376F88">
        <w:rPr>
          <w:sz w:val="16"/>
        </w:rPr>
        <w:t xml:space="preserve"> </w:t>
      </w:r>
      <w:r w:rsidRPr="00376F88">
        <w:rPr>
          <w:u w:val="single"/>
        </w:rPr>
        <w:t xml:space="preserve">where damage control is the primary concern. </w:t>
      </w:r>
      <w:r w:rsidRPr="00376F88">
        <w:rPr>
          <w:b/>
          <w:iCs/>
          <w:highlight w:val="cyan"/>
          <w:u w:val="single"/>
        </w:rPr>
        <w:t>The question is not whether we can escape</w:t>
      </w:r>
      <w:r w:rsidRPr="00376F88">
        <w:rPr>
          <w:sz w:val="16"/>
        </w:rPr>
        <w:t xml:space="preserve"> a future of </w:t>
      </w:r>
      <w:r w:rsidRPr="00376F88">
        <w:rPr>
          <w:b/>
          <w:iCs/>
          <w:highlight w:val="cyan"/>
          <w:u w:val="single"/>
        </w:rPr>
        <w:t xml:space="preserve">climate change, but </w:t>
      </w:r>
      <w:r w:rsidRPr="00376F88">
        <w:rPr>
          <w:b/>
          <w:iCs/>
          <w:u w:val="single"/>
        </w:rPr>
        <w:t xml:space="preserve">whether we can </w:t>
      </w:r>
      <w:r w:rsidRPr="00376F88">
        <w:rPr>
          <w:b/>
          <w:iCs/>
          <w:highlight w:val="cyan"/>
          <w:u w:val="single"/>
        </w:rPr>
        <w:t xml:space="preserve">survive </w:t>
      </w:r>
      <w:r w:rsidRPr="00376F88">
        <w:rPr>
          <w:b/>
          <w:iCs/>
          <w:u w:val="single"/>
        </w:rPr>
        <w:t>it</w:t>
      </w:r>
      <w:r w:rsidRPr="00376F88">
        <w:rPr>
          <w:u w:val="single"/>
        </w:rPr>
        <w:t>. Socialist strategy must adapt accordingly</w:t>
      </w:r>
      <w:r w:rsidRPr="00376F88">
        <w:rPr>
          <w:sz w:val="16"/>
        </w:rPr>
        <w:t xml:space="preserve">. In the face of this crisis, the </w:t>
      </w:r>
      <w:r w:rsidRPr="00376F88">
        <w:rPr>
          <w:u w:val="single"/>
        </w:rPr>
        <w:t>democratic socialists</w:t>
      </w:r>
      <w:r w:rsidRPr="00376F88">
        <w:rPr>
          <w:sz w:val="16"/>
        </w:rPr>
        <w:t xml:space="preserve"> and social democrats in the United States have </w:t>
      </w:r>
      <w:r w:rsidRPr="00376F88">
        <w:rPr>
          <w:u w:val="single"/>
        </w:rPr>
        <w:t xml:space="preserve">largely settled on </w:t>
      </w:r>
      <w:proofErr w:type="gramStart"/>
      <w:r w:rsidRPr="00376F88">
        <w:rPr>
          <w:u w:val="single"/>
        </w:rPr>
        <w:t>market</w:t>
      </w:r>
      <w:r w:rsidRPr="00376F88">
        <w:rPr>
          <w:sz w:val="16"/>
        </w:rPr>
        <w:t xml:space="preserve"> based</w:t>
      </w:r>
      <w:proofErr w:type="gramEnd"/>
      <w:r w:rsidRPr="00376F88">
        <w:rPr>
          <w:sz w:val="16"/>
        </w:rPr>
        <w:t xml:space="preserve"> </w:t>
      </w:r>
      <w:r w:rsidRPr="00376F88">
        <w:rPr>
          <w:u w:val="single"/>
        </w:rPr>
        <w:t>reforms. The Green New Deal,</w:t>
      </w:r>
      <w:r w:rsidRPr="00376F88">
        <w:rPr>
          <w:sz w:val="16"/>
        </w:rPr>
        <w:t xml:space="preserve"> championed by Alexandria Ocasio Cortez and the left wing of the Democratic Party, remains a thoroughly capitalist solution to a capitalist problem. The proposal </w:t>
      </w:r>
      <w:r w:rsidRPr="00376F88">
        <w:rPr>
          <w:u w:val="single"/>
        </w:rPr>
        <w:t>does nothing to challenge capitalism</w:t>
      </w:r>
      <w:r w:rsidRPr="00376F88">
        <w:rPr>
          <w:sz w:val="16"/>
        </w:rPr>
        <w:t xml:space="preserve"> itself, </w:t>
      </w:r>
      <w:r w:rsidRPr="00376F88">
        <w:rPr>
          <w:u w:val="single"/>
        </w:rPr>
        <w:t>but</w:t>
      </w:r>
      <w:r w:rsidRPr="00376F88">
        <w:rPr>
          <w:sz w:val="16"/>
        </w:rPr>
        <w:t xml:space="preserve"> rather </w:t>
      </w:r>
      <w:r w:rsidRPr="00376F88">
        <w:rPr>
          <w:u w:val="single"/>
        </w:rPr>
        <w:t>seeks to subsidize market solutions to reorient</w:t>
      </w:r>
      <w:r w:rsidRPr="00376F88">
        <w:rPr>
          <w:sz w:val="16"/>
        </w:rPr>
        <w:t xml:space="preserve"> the </w:t>
      </w:r>
      <w:r w:rsidRPr="00376F88">
        <w:rPr>
          <w:u w:val="single"/>
        </w:rPr>
        <w:t>US energy infrastructure towards renewable energy</w:t>
      </w:r>
      <w:r w:rsidRPr="00376F88">
        <w:rPr>
          <w:sz w:val="16"/>
        </w:rPr>
        <w:t xml:space="preserve"> production, to develop less energy consuming transportation, </w:t>
      </w:r>
      <w:r w:rsidRPr="00376F88">
        <w:rPr>
          <w:u w:val="single"/>
        </w:rPr>
        <w:t>and</w:t>
      </w:r>
      <w:r w:rsidRPr="00376F88">
        <w:rPr>
          <w:sz w:val="16"/>
        </w:rPr>
        <w:t xml:space="preserve"> the </w:t>
      </w:r>
      <w:r w:rsidRPr="00376F88">
        <w:rPr>
          <w:u w:val="single"/>
        </w:rPr>
        <w:t>development of public investment towards these ends.</w:t>
      </w:r>
      <w:r w:rsidRPr="00376F88">
        <w:rPr>
          <w:sz w:val="16"/>
        </w:rPr>
        <w:t xml:space="preserve"> </w:t>
      </w:r>
      <w:r w:rsidRPr="00376F88">
        <w:rPr>
          <w:b/>
          <w:iCs/>
          <w:u w:val="single"/>
        </w:rPr>
        <w:t>The plan does nothing to call into question the profit incentives and endless resource consumption of capitalism which led us to this point</w:t>
      </w:r>
      <w:r w:rsidRPr="00376F88">
        <w:rPr>
          <w:sz w:val="16"/>
        </w:rPr>
        <w:t xml:space="preserve">. Rather, it </w:t>
      </w:r>
      <w:r w:rsidRPr="00376F88">
        <w:rPr>
          <w:u w:val="single"/>
        </w:rPr>
        <w:t>seeks to reorient</w:t>
      </w:r>
      <w:r w:rsidRPr="00376F88">
        <w:rPr>
          <w:sz w:val="16"/>
        </w:rPr>
        <w:t xml:space="preserve"> the </w:t>
      </w:r>
      <w:r w:rsidRPr="00376F88">
        <w:rPr>
          <w:u w:val="single"/>
        </w:rPr>
        <w:t>relentless market forces of capitalism towards slightly less destructive technological developments. While the plan would lead to a massive investment in the manufacturing and deployment of solar energy infrastructure</w:t>
      </w:r>
      <w:r w:rsidRPr="00376F88">
        <w:rPr>
          <w:sz w:val="16"/>
        </w:rPr>
        <w:t>, National Geographic reports that, “</w:t>
      </w:r>
      <w:r w:rsidRPr="00376F88">
        <w:rPr>
          <w:u w:val="single"/>
        </w:rPr>
        <w:t xml:space="preserve">Fabricating [solar] panels </w:t>
      </w:r>
      <w:proofErr w:type="gramStart"/>
      <w:r w:rsidRPr="00376F88">
        <w:rPr>
          <w:b/>
          <w:iCs/>
          <w:u w:val="single"/>
        </w:rPr>
        <w:t>requires</w:t>
      </w:r>
      <w:proofErr w:type="gramEnd"/>
      <w:r w:rsidRPr="00376F88">
        <w:rPr>
          <w:b/>
          <w:iCs/>
          <w:u w:val="single"/>
        </w:rPr>
        <w:t xml:space="preserve"> caustic chemicals</w:t>
      </w:r>
      <w:r w:rsidRPr="00376F88">
        <w:rPr>
          <w:u w:val="single"/>
        </w:rPr>
        <w:t xml:space="preserve"> such as sodium hydroxide and hydrofluoric acid, and </w:t>
      </w:r>
      <w:r w:rsidRPr="00376F88">
        <w:rPr>
          <w:b/>
          <w:iCs/>
          <w:u w:val="single"/>
        </w:rPr>
        <w:t>the process uses water as well as electricity</w:t>
      </w:r>
      <w:r w:rsidRPr="00376F88">
        <w:rPr>
          <w:u w:val="single"/>
        </w:rPr>
        <w:t xml:space="preserve">, the production of which </w:t>
      </w:r>
      <w:r w:rsidRPr="00376F88">
        <w:rPr>
          <w:b/>
          <w:iCs/>
          <w:u w:val="single"/>
        </w:rPr>
        <w:t>emits greenhouse gases</w:t>
      </w:r>
      <w:r w:rsidRPr="00376F88">
        <w:rPr>
          <w:sz w:val="16"/>
        </w:rPr>
        <w:t xml:space="preserve">.” </w:t>
      </w:r>
      <w:r w:rsidRPr="00376F88">
        <w:rPr>
          <w:highlight w:val="cyan"/>
          <w:u w:val="single"/>
        </w:rPr>
        <w:t>Tech</w:t>
      </w:r>
      <w:r w:rsidRPr="00376F88">
        <w:rPr>
          <w:u w:val="single"/>
        </w:rPr>
        <w:t xml:space="preserve">nology alone </w:t>
      </w:r>
      <w:r w:rsidRPr="00376F88">
        <w:rPr>
          <w:highlight w:val="cyan"/>
          <w:u w:val="single"/>
        </w:rPr>
        <w:t>cannot</w:t>
      </w:r>
      <w:r w:rsidRPr="00376F88">
        <w:rPr>
          <w:u w:val="single"/>
        </w:rPr>
        <w:t xml:space="preserve"> sufficiently </w:t>
      </w:r>
      <w:r w:rsidRPr="00376F88">
        <w:rPr>
          <w:highlight w:val="cyan"/>
          <w:u w:val="single"/>
        </w:rPr>
        <w:t xml:space="preserve">combat </w:t>
      </w:r>
      <w:r w:rsidRPr="00376F88">
        <w:rPr>
          <w:u w:val="single"/>
        </w:rPr>
        <w:t xml:space="preserve">this </w:t>
      </w:r>
      <w:r w:rsidRPr="00376F88">
        <w:rPr>
          <w:highlight w:val="cyan"/>
          <w:u w:val="single"/>
        </w:rPr>
        <w:t>crisis</w:t>
      </w:r>
      <w:r w:rsidRPr="00376F88">
        <w:rPr>
          <w:u w:val="single"/>
        </w:rPr>
        <w:t>, as the production</w:t>
      </w:r>
      <w:r w:rsidRPr="00376F88">
        <w:rPr>
          <w:sz w:val="16"/>
        </w:rPr>
        <w:t xml:space="preserve"> of such technology </w:t>
      </w:r>
      <w:r w:rsidRPr="00376F88">
        <w:rPr>
          <w:u w:val="single"/>
        </w:rPr>
        <w:t xml:space="preserve">through capitalist manufacturing infrastructure </w:t>
      </w:r>
      <w:r w:rsidRPr="00376F88">
        <w:rPr>
          <w:b/>
          <w:iCs/>
          <w:u w:val="single"/>
        </w:rPr>
        <w:t>only perpetuates environmental harm</w:t>
      </w:r>
      <w:r w:rsidRPr="00376F88">
        <w:rPr>
          <w:u w:val="single"/>
        </w:rPr>
        <w:t>.</w:t>
      </w:r>
      <w:r w:rsidRPr="00376F88">
        <w:rPr>
          <w:sz w:val="16"/>
        </w:rPr>
        <w:t xml:space="preserve"> Furthermore, </w:t>
      </w:r>
      <w:r w:rsidRPr="00376F88">
        <w:rPr>
          <w:u w:val="single"/>
        </w:rPr>
        <w:t xml:space="preserve">subsidizing and incentivizing renewable energy stops far short of </w:t>
      </w:r>
      <w:proofErr w:type="gramStart"/>
      <w:r w:rsidRPr="00376F88">
        <w:rPr>
          <w:u w:val="single"/>
        </w:rPr>
        <w:t>actually combating</w:t>
      </w:r>
      <w:proofErr w:type="gramEnd"/>
      <w:r w:rsidRPr="00376F88">
        <w:rPr>
          <w:u w:val="single"/>
        </w:rPr>
        <w:t xml:space="preserve"> the fossil fuel industry</w:t>
      </w:r>
      <w:r w:rsidRPr="00376F88">
        <w:rPr>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376F88">
        <w:rPr>
          <w:sz w:val="16"/>
        </w:rPr>
        <w:t>in order to</w:t>
      </w:r>
      <w:proofErr w:type="gramEnd"/>
      <w:r w:rsidRPr="00376F88">
        <w:rPr>
          <w:sz w:val="16"/>
        </w:rPr>
        <w:t xml:space="preserve"> produce their technological solutions. The </w:t>
      </w:r>
      <w:r w:rsidRPr="00376F88">
        <w:rPr>
          <w:u w:val="single"/>
        </w:rPr>
        <w:t xml:space="preserve">development of high-tech </w:t>
      </w:r>
      <w:r w:rsidRPr="00376F88">
        <w:rPr>
          <w:highlight w:val="cyan"/>
          <w:u w:val="single"/>
        </w:rPr>
        <w:t>energy infrastructure</w:t>
      </w:r>
      <w:r w:rsidRPr="00376F88">
        <w:rPr>
          <w:u w:val="single"/>
        </w:rPr>
        <w:t xml:space="preserve"> and </w:t>
      </w:r>
      <w:r w:rsidRPr="00376F88">
        <w:rPr>
          <w:sz w:val="16"/>
        </w:rPr>
        <w:t xml:space="preserve">the development of </w:t>
      </w:r>
      <w:r w:rsidRPr="00376F88">
        <w:rPr>
          <w:u w:val="single"/>
        </w:rPr>
        <w:t>low</w:t>
      </w:r>
      <w:r w:rsidRPr="00376F88">
        <w:rPr>
          <w:sz w:val="16"/>
        </w:rPr>
        <w:t xml:space="preserve"> or zero </w:t>
      </w:r>
      <w:r w:rsidRPr="00376F88">
        <w:rPr>
          <w:u w:val="single"/>
        </w:rPr>
        <w:t xml:space="preserve">emission transportation </w:t>
      </w:r>
      <w:r w:rsidRPr="00376F88">
        <w:rPr>
          <w:highlight w:val="cyan"/>
          <w:u w:val="single"/>
        </w:rPr>
        <w:t>requires</w:t>
      </w:r>
      <w:r w:rsidRPr="00376F88">
        <w:rPr>
          <w:sz w:val="16"/>
        </w:rPr>
        <w:t xml:space="preserve"> the import of </w:t>
      </w:r>
      <w:r w:rsidRPr="00376F88">
        <w:rPr>
          <w:u w:val="single"/>
        </w:rPr>
        <w:t>raw material and rare earth minerals which the United States can only access because of the imperial division of the Global South.</w:t>
      </w:r>
      <w:r w:rsidRPr="00376F88">
        <w:rPr>
          <w:sz w:val="16"/>
        </w:rPr>
        <w:t xml:space="preserve"> This imperial division of the world </w:t>
      </w:r>
      <w:r w:rsidRPr="00376F88">
        <w:rPr>
          <w:u w:val="single"/>
        </w:rPr>
        <w:t xml:space="preserve">requires </w:t>
      </w:r>
      <w:r w:rsidRPr="00376F88">
        <w:rPr>
          <w:highlight w:val="cyan"/>
          <w:u w:val="single"/>
        </w:rPr>
        <w:t xml:space="preserve">constant </w:t>
      </w:r>
      <w:r w:rsidRPr="00376F88">
        <w:rPr>
          <w:b/>
          <w:iCs/>
          <w:highlight w:val="cyan"/>
          <w:u w:val="single"/>
        </w:rPr>
        <w:t>militarism</w:t>
      </w:r>
      <w:r w:rsidRPr="00376F88">
        <w:rPr>
          <w:highlight w:val="cyan"/>
          <w:u w:val="single"/>
        </w:rPr>
        <w:t xml:space="preserve"> from</w:t>
      </w:r>
      <w:r w:rsidRPr="00376F88">
        <w:rPr>
          <w:sz w:val="16"/>
        </w:rPr>
        <w:t xml:space="preserve"> the </w:t>
      </w:r>
      <w:r w:rsidRPr="00376F88">
        <w:rPr>
          <w:u w:val="single"/>
        </w:rPr>
        <w:t>imperial core nations</w:t>
      </w:r>
      <w:r w:rsidRPr="00376F88">
        <w:rPr>
          <w:sz w:val="16"/>
        </w:rPr>
        <w:t xml:space="preserve">, and as Lenin demonstrates in Imperialism: The Highest Stage of Capitalism, </w:t>
      </w:r>
      <w:r w:rsidRPr="00376F88">
        <w:rPr>
          <w:u w:val="single"/>
        </w:rPr>
        <w:t xml:space="preserve">facilitates </w:t>
      </w:r>
      <w:r w:rsidRPr="00376F88">
        <w:rPr>
          <w:b/>
          <w:iCs/>
          <w:u w:val="single"/>
        </w:rPr>
        <w:t xml:space="preserve">constant </w:t>
      </w:r>
      <w:r w:rsidRPr="00376F88">
        <w:rPr>
          <w:b/>
          <w:iCs/>
          <w:highlight w:val="cyan"/>
          <w:u w:val="single"/>
        </w:rPr>
        <w:t>warfare</w:t>
      </w:r>
      <w:r w:rsidRPr="00376F88">
        <w:rPr>
          <w:highlight w:val="cyan"/>
          <w:u w:val="single"/>
        </w:rPr>
        <w:t xml:space="preserve"> as imperial states compete for </w:t>
      </w:r>
      <w:r w:rsidRPr="00376F88">
        <w:rPr>
          <w:b/>
          <w:iCs/>
          <w:highlight w:val="cyan"/>
          <w:u w:val="single"/>
        </w:rPr>
        <w:t>spheres of influence</w:t>
      </w:r>
      <w:r w:rsidRPr="00376F88">
        <w:rPr>
          <w:highlight w:val="cyan"/>
          <w:u w:val="single"/>
        </w:rPr>
        <w:t xml:space="preserve"> </w:t>
      </w:r>
      <w:proofErr w:type="gramStart"/>
      <w:r w:rsidRPr="00376F88">
        <w:rPr>
          <w:u w:val="single"/>
        </w:rPr>
        <w:t xml:space="preserve">in order </w:t>
      </w:r>
      <w:r w:rsidRPr="00376F88">
        <w:rPr>
          <w:highlight w:val="cyan"/>
          <w:u w:val="single"/>
        </w:rPr>
        <w:t>to</w:t>
      </w:r>
      <w:proofErr w:type="gramEnd"/>
      <w:r w:rsidRPr="00376F88">
        <w:rPr>
          <w:highlight w:val="cyan"/>
          <w:u w:val="single"/>
        </w:rPr>
        <w:t xml:space="preserve"> facilitate cheap resource extraction</w:t>
      </w:r>
      <w:r w:rsidRPr="00376F88">
        <w:rPr>
          <w:sz w:val="16"/>
        </w:rPr>
        <w:t xml:space="preserve">. </w:t>
      </w:r>
      <w:r w:rsidRPr="00376F88">
        <w:rPr>
          <w:u w:val="single"/>
        </w:rPr>
        <w:t>The US military</w:t>
      </w:r>
      <w:r w:rsidRPr="00376F88">
        <w:rPr>
          <w:sz w:val="16"/>
        </w:rPr>
        <w:t xml:space="preserve">, one of many imperialist forces, </w:t>
      </w:r>
      <w:r w:rsidRPr="00376F88">
        <w:rPr>
          <w:u w:val="single"/>
        </w:rPr>
        <w:t>is the single largest user of petroleum</w:t>
      </w:r>
      <w:r w:rsidRPr="00376F88">
        <w:rPr>
          <w:sz w:val="16"/>
        </w:rPr>
        <w:t xml:space="preserve">, and </w:t>
      </w:r>
      <w:r w:rsidRPr="00376F88">
        <w:rPr>
          <w:u w:val="single"/>
        </w:rPr>
        <w:t>one of its main functions is to ensure oil access for the United States.</w:t>
      </w:r>
      <w:r w:rsidRPr="00376F88">
        <w:rPr>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376F88">
        <w:rPr>
          <w:sz w:val="16"/>
        </w:rPr>
        <w:t>12 year</w:t>
      </w:r>
      <w:proofErr w:type="gramEnd"/>
      <w:r w:rsidRPr="00376F88">
        <w:rPr>
          <w:sz w:val="16"/>
        </w:rPr>
        <w:t xml:space="preserve"> time frame. There are times for delicacy and there are times for bluntness, and we are in the latter. To put things bluntly: the </w:t>
      </w:r>
      <w:r w:rsidRPr="00376F88">
        <w:rPr>
          <w:u w:val="single"/>
        </w:rPr>
        <w:t xml:space="preserve">capitalists are not going to save us, and </w:t>
      </w:r>
      <w:r w:rsidRPr="00376F88">
        <w:rPr>
          <w:b/>
          <w:iCs/>
          <w:u w:val="single"/>
        </w:rPr>
        <w:t>if we don’t find a way to save ourselves, the collapse of human civilization is a real possibility.</w:t>
      </w:r>
      <w:r w:rsidRPr="00376F88">
        <w:rPr>
          <w:sz w:val="16"/>
        </w:rPr>
        <w:t xml:space="preserve"> The pressing question we now face is: </w:t>
      </w:r>
      <w:r w:rsidRPr="00376F88">
        <w:rPr>
          <w:b/>
          <w:iCs/>
          <w:u w:val="single"/>
        </w:rPr>
        <w:t xml:space="preserve">how are we going to save ourselves? </w:t>
      </w:r>
      <w:r w:rsidRPr="00376F88">
        <w:rPr>
          <w:sz w:val="16"/>
        </w:rPr>
        <w:t xml:space="preserve">Revolution and Dual Power If capitalism will not be able to resolve the current encroaching climate crisis, </w:t>
      </w:r>
      <w:r w:rsidRPr="00376F88">
        <w:rPr>
          <w:u w:val="single"/>
        </w:rPr>
        <w:t>we must find a way to organize outside the confines of capitalist institutions, towards the end of overthrowing capitalism</w:t>
      </w:r>
      <w:r w:rsidRPr="00376F88">
        <w:rPr>
          <w:sz w:val="16"/>
        </w:rPr>
        <w:t xml:space="preserve">. If the Democratic Socialists of America backed candidates cannot offer real anti-capitalist solutions through the capitalist state, we should be skeptical of the possibility for any socialist organization doing so. </w:t>
      </w:r>
      <w:r w:rsidRPr="00376F88">
        <w:rPr>
          <w:u w:val="single"/>
        </w:rPr>
        <w:t>The DSA is far larger and</w:t>
      </w:r>
      <w:r w:rsidRPr="00376F88">
        <w:rPr>
          <w:sz w:val="16"/>
        </w:rPr>
        <w:t xml:space="preserve"> far more </w:t>
      </w:r>
      <w:proofErr w:type="spellStart"/>
      <w:r w:rsidRPr="00376F88">
        <w:rPr>
          <w:u w:val="single"/>
        </w:rPr>
        <w:t>well funded</w:t>
      </w:r>
      <w:proofErr w:type="spellEnd"/>
      <w:r w:rsidRPr="00376F88">
        <w:rPr>
          <w:u w:val="single"/>
        </w:rPr>
        <w:t xml:space="preserve"> than any</w:t>
      </w:r>
      <w:r w:rsidRPr="00376F88">
        <w:rPr>
          <w:sz w:val="16"/>
        </w:rPr>
        <w:t xml:space="preserve"> of the </w:t>
      </w:r>
      <w:r w:rsidRPr="00376F88">
        <w:rPr>
          <w:u w:val="single"/>
        </w:rPr>
        <w:t xml:space="preserve">other socialist organizations </w:t>
      </w:r>
      <w:r w:rsidRPr="00376F88">
        <w:rPr>
          <w:sz w:val="16"/>
        </w:rPr>
        <w:t xml:space="preserve">in the United States, </w:t>
      </w:r>
      <w:r w:rsidRPr="00376F88">
        <w:rPr>
          <w:u w:val="single"/>
        </w:rPr>
        <w:t>and</w:t>
      </w:r>
      <w:r w:rsidRPr="00376F88">
        <w:rPr>
          <w:sz w:val="16"/>
        </w:rPr>
        <w:t xml:space="preserve"> they have </w:t>
      </w:r>
      <w:r w:rsidRPr="00376F88">
        <w:rPr>
          <w:u w:val="single"/>
        </w:rPr>
        <w:t>failed to produce anything more revolutionary than the Green New Deal</w:t>
      </w:r>
      <w:r w:rsidRPr="00376F88">
        <w:rPr>
          <w:sz w:val="16"/>
        </w:rPr>
        <w:t xml:space="preserve">. </w:t>
      </w:r>
      <w:r w:rsidRPr="00376F88">
        <w:rPr>
          <w:u w:val="single"/>
        </w:rPr>
        <w:t xml:space="preserve">We </w:t>
      </w:r>
      <w:proofErr w:type="gramStart"/>
      <w:r w:rsidRPr="00376F88">
        <w:rPr>
          <w:u w:val="single"/>
        </w:rPr>
        <w:t>have to</w:t>
      </w:r>
      <w:proofErr w:type="gramEnd"/>
      <w:r w:rsidRPr="00376F88">
        <w:rPr>
          <w:u w:val="single"/>
        </w:rPr>
        <w:t xml:space="preserve"> abandon the idea that electoral strategy will be sufficient to resolve the underlying causes of this crisis within 12 years. </w:t>
      </w:r>
      <w:r w:rsidRPr="00376F88">
        <w:rPr>
          <w:sz w:val="16"/>
        </w:rPr>
        <w:t xml:space="preserve">While many radicals call for revolution instead of reform, the </w:t>
      </w:r>
      <w:r w:rsidRPr="00376F88">
        <w:rPr>
          <w:u w:val="single"/>
        </w:rPr>
        <w:t>reformists</w:t>
      </w:r>
      <w:r w:rsidRPr="00376F88">
        <w:rPr>
          <w:sz w:val="16"/>
        </w:rPr>
        <w:t xml:space="preserve"> often </w:t>
      </w:r>
      <w:r w:rsidRPr="00376F88">
        <w:rPr>
          <w:u w:val="single"/>
        </w:rPr>
        <w:t>raise the same response</w:t>
      </w:r>
      <w:r w:rsidRPr="00376F88">
        <w:rPr>
          <w:sz w:val="16"/>
        </w:rPr>
        <w:t xml:space="preserve">: revolution is well and good, but </w:t>
      </w:r>
      <w:r w:rsidRPr="00376F88">
        <w:rPr>
          <w:u w:val="single"/>
        </w:rPr>
        <w:t xml:space="preserve">what are you going to do in the </w:t>
      </w:r>
      <w:proofErr w:type="gramStart"/>
      <w:r w:rsidRPr="00376F88">
        <w:rPr>
          <w:u w:val="single"/>
        </w:rPr>
        <w:t>mean time</w:t>
      </w:r>
      <w:proofErr w:type="gramEnd"/>
      <w:r w:rsidRPr="00376F88">
        <w:rPr>
          <w:u w:val="single"/>
        </w:rPr>
        <w:t>?</w:t>
      </w:r>
      <w:r w:rsidRPr="00376F88">
        <w:rPr>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376F88">
        <w:rPr>
          <w:u w:val="single"/>
        </w:rPr>
        <w:t>we have much work to be done before a revolutionary strategy can be enacted.</w:t>
      </w:r>
      <w:r w:rsidRPr="00376F88">
        <w:rPr>
          <w:sz w:val="16"/>
        </w:rPr>
        <w:t xml:space="preserve"> This is a hard truth, but it is true. Much of </w:t>
      </w:r>
      <w:r w:rsidRPr="00376F88">
        <w:rPr>
          <w:u w:val="single"/>
        </w:rPr>
        <w:t>the left has sought to ignore this truth by embracing adventurism and violent protest theatrics, in the</w:t>
      </w:r>
      <w:r w:rsidRPr="00376F88">
        <w:rPr>
          <w:sz w:val="16"/>
        </w:rPr>
        <w:t xml:space="preserve"> </w:t>
      </w:r>
      <w:proofErr w:type="gramStart"/>
      <w:r w:rsidRPr="00376F88">
        <w:rPr>
          <w:sz w:val="16"/>
        </w:rPr>
        <w:t>vain</w:t>
      </w:r>
      <w:proofErr w:type="gramEnd"/>
      <w:r w:rsidRPr="00376F88">
        <w:rPr>
          <w:sz w:val="16"/>
        </w:rPr>
        <w:t xml:space="preserve"> </w:t>
      </w:r>
      <w:r w:rsidRPr="00376F88">
        <w:rPr>
          <w:u w:val="single"/>
        </w:rPr>
        <w:t>hope of sparking</w:t>
      </w:r>
      <w:r w:rsidRPr="00376F88">
        <w:rPr>
          <w:sz w:val="16"/>
        </w:rPr>
        <w:t xml:space="preserve"> revolutionary </w:t>
      </w:r>
      <w:r w:rsidRPr="00376F88">
        <w:rPr>
          <w:u w:val="single"/>
        </w:rPr>
        <w:t>momentum</w:t>
      </w:r>
      <w:r w:rsidRPr="00376F88">
        <w:rPr>
          <w:sz w:val="16"/>
        </w:rPr>
        <w:t xml:space="preserve"> which does not currently exist. </w:t>
      </w:r>
      <w:r w:rsidRPr="00376F88">
        <w:rPr>
          <w:u w:val="single"/>
        </w:rPr>
        <w:t xml:space="preserve">If this is the core strategy of the socialist left, </w:t>
      </w:r>
      <w:r w:rsidRPr="00376F88">
        <w:rPr>
          <w:b/>
          <w:iCs/>
          <w:u w:val="single"/>
        </w:rPr>
        <w:t>we will accomplish nothing in the next 12 years</w:t>
      </w:r>
      <w:r w:rsidRPr="00376F88">
        <w:rPr>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376F88">
        <w:rPr>
          <w:highlight w:val="cyan"/>
          <w:u w:val="single"/>
        </w:rPr>
        <w:t>We must</w:t>
      </w:r>
      <w:r w:rsidRPr="00376F88">
        <w:rPr>
          <w:sz w:val="16"/>
        </w:rPr>
        <w:t xml:space="preserve"> instead, </w:t>
      </w:r>
      <w:r w:rsidRPr="00376F88">
        <w:rPr>
          <w:highlight w:val="cyan"/>
          <w:u w:val="single"/>
        </w:rPr>
        <w:t>build a movement</w:t>
      </w:r>
      <w:r w:rsidRPr="00376F88">
        <w:rPr>
          <w:sz w:val="16"/>
        </w:rPr>
        <w:t xml:space="preserve">, and </w:t>
      </w:r>
      <w:r w:rsidRPr="00376F88">
        <w:rPr>
          <w:highlight w:val="cyan"/>
          <w:u w:val="single"/>
        </w:rPr>
        <w:t>with</w:t>
      </w:r>
      <w:r w:rsidRPr="00376F88">
        <w:rPr>
          <w:sz w:val="16"/>
        </w:rPr>
        <w:t xml:space="preserve"> it we must build </w:t>
      </w:r>
      <w:r w:rsidRPr="00376F88">
        <w:rPr>
          <w:highlight w:val="cyan"/>
          <w:u w:val="single"/>
        </w:rPr>
        <w:t>infrastructure which can survive revolution</w:t>
      </w:r>
      <w:r w:rsidRPr="00376F88">
        <w:rPr>
          <w:u w:val="single"/>
        </w:rPr>
        <w:t xml:space="preserve"> and provide a framework for socialist development</w:t>
      </w:r>
      <w:r w:rsidRPr="00376F88">
        <w:rPr>
          <w:sz w:val="16"/>
        </w:rPr>
        <w:t xml:space="preserve">. </w:t>
      </w:r>
      <w:r w:rsidRPr="00376F88">
        <w:rPr>
          <w:u w:val="single"/>
        </w:rPr>
        <w:t xml:space="preserve">Dual power is tooled towards this </w:t>
      </w:r>
      <w:r w:rsidRPr="006778C6">
        <w:rPr>
          <w:u w:val="single"/>
        </w:rPr>
        <w:t xml:space="preserve">project best. </w:t>
      </w:r>
      <w:r w:rsidRPr="006778C6">
        <w:rPr>
          <w:b/>
          <w:iCs/>
          <w:u w:val="single"/>
        </w:rPr>
        <w:t>The Marxist Center</w:t>
      </w:r>
      <w:r w:rsidRPr="006778C6">
        <w:rPr>
          <w:u w:val="single"/>
        </w:rPr>
        <w:t xml:space="preserve"> network has done an impressive amount of work developing socialist institutions across the US</w:t>
      </w:r>
      <w:r w:rsidRPr="006778C6">
        <w:rPr>
          <w:sz w:val="16"/>
        </w:rPr>
        <w:t xml:space="preserve">, largely </w:t>
      </w:r>
      <w:r w:rsidRPr="006778C6">
        <w:rPr>
          <w:u w:val="single"/>
        </w:rPr>
        <w:t xml:space="preserve">through </w:t>
      </w:r>
      <w:r w:rsidRPr="006778C6">
        <w:rPr>
          <w:b/>
          <w:iCs/>
          <w:u w:val="single"/>
        </w:rPr>
        <w:t>tenants organizing</w:t>
      </w:r>
      <w:r w:rsidRPr="006778C6">
        <w:rPr>
          <w:u w:val="single"/>
        </w:rPr>
        <w:t xml:space="preserve"> and </w:t>
      </w:r>
      <w:r w:rsidRPr="006778C6">
        <w:rPr>
          <w:b/>
          <w:iCs/>
          <w:u w:val="single"/>
        </w:rPr>
        <w:t>serve the people programs</w:t>
      </w:r>
      <w:r w:rsidRPr="006778C6">
        <w:rPr>
          <w:sz w:val="16"/>
        </w:rPr>
        <w:t xml:space="preserve">. The </w:t>
      </w:r>
      <w:proofErr w:type="gramStart"/>
      <w:r w:rsidRPr="006778C6">
        <w:rPr>
          <w:u w:val="single"/>
        </w:rPr>
        <w:t>left wing</w:t>
      </w:r>
      <w:proofErr w:type="gramEnd"/>
      <w:r w:rsidRPr="006778C6">
        <w:rPr>
          <w:u w:val="single"/>
        </w:rPr>
        <w:t xml:space="preserve"> factions within the DSA</w:t>
      </w:r>
      <w:r w:rsidRPr="006778C6">
        <w:rPr>
          <w:sz w:val="16"/>
        </w:rPr>
        <w:t xml:space="preserve"> itself have also begun to </w:t>
      </w:r>
      <w:r w:rsidRPr="006778C6">
        <w:rPr>
          <w:u w:val="single"/>
        </w:rPr>
        <w:t xml:space="preserve">develop </w:t>
      </w:r>
      <w:r w:rsidRPr="006778C6">
        <w:rPr>
          <w:b/>
          <w:iCs/>
          <w:u w:val="single"/>
        </w:rPr>
        <w:t>mutual aid programs</w:t>
      </w:r>
      <w:r w:rsidRPr="006778C6">
        <w:rPr>
          <w:u w:val="single"/>
        </w:rPr>
        <w:t xml:space="preserve"> that could be useful for dual power strategy</w:t>
      </w:r>
      <w:r w:rsidRPr="006778C6">
        <w:rPr>
          <w:sz w:val="16"/>
        </w:rPr>
        <w:t xml:space="preserve">. </w:t>
      </w:r>
      <w:r w:rsidRPr="006778C6">
        <w:rPr>
          <w:u w:val="single"/>
        </w:rPr>
        <w:t xml:space="preserve">At the same time, </w:t>
      </w:r>
      <w:r w:rsidRPr="006778C6">
        <w:rPr>
          <w:b/>
          <w:iCs/>
          <w:u w:val="single"/>
        </w:rPr>
        <w:t>mutual aid is not enough</w:t>
      </w:r>
      <w:r w:rsidRPr="006778C6">
        <w:rPr>
          <w:u w:val="single"/>
        </w:rPr>
        <w:t>.</w:t>
      </w:r>
      <w:r w:rsidRPr="00376F88">
        <w:rPr>
          <w:u w:val="single"/>
        </w:rPr>
        <w:t xml:space="preserve"> </w:t>
      </w:r>
      <w:r w:rsidRPr="00376F88">
        <w:rPr>
          <w:highlight w:val="cyan"/>
          <w:u w:val="single"/>
        </w:rPr>
        <w:t>We cannot</w:t>
      </w:r>
      <w:r w:rsidRPr="00376F88">
        <w:rPr>
          <w:u w:val="single"/>
        </w:rPr>
        <w:t xml:space="preserve"> simply build these institutions as a reform to </w:t>
      </w:r>
      <w:r w:rsidRPr="00376F88">
        <w:rPr>
          <w:highlight w:val="cyan"/>
          <w:u w:val="single"/>
        </w:rPr>
        <w:t xml:space="preserve">make capitalism </w:t>
      </w:r>
      <w:r w:rsidRPr="00376F88">
        <w:rPr>
          <w:u w:val="single"/>
        </w:rPr>
        <w:t xml:space="preserve">more </w:t>
      </w:r>
      <w:r w:rsidRPr="00376F88">
        <w:rPr>
          <w:highlight w:val="cyan"/>
          <w:u w:val="single"/>
        </w:rPr>
        <w:t>survivable</w:t>
      </w:r>
      <w:r w:rsidRPr="00376F88">
        <w:rPr>
          <w:u w:val="single"/>
        </w:rPr>
        <w:t>.</w:t>
      </w:r>
      <w:r w:rsidRPr="00376F88">
        <w:rPr>
          <w:sz w:val="16"/>
        </w:rPr>
        <w:t xml:space="preserve"> </w:t>
      </w:r>
      <w:r w:rsidRPr="006778C6">
        <w:rPr>
          <w:sz w:val="16"/>
        </w:rPr>
        <w:t xml:space="preserve">Rather, </w:t>
      </w:r>
      <w:r w:rsidRPr="006778C6">
        <w:rPr>
          <w:u w:val="single"/>
        </w:rPr>
        <w:t xml:space="preserve">we must make these institutions part of a </w:t>
      </w:r>
      <w:r w:rsidRPr="006778C6">
        <w:rPr>
          <w:b/>
          <w:iCs/>
          <w:u w:val="single"/>
        </w:rPr>
        <w:t>broader revolutionary movement</w:t>
      </w:r>
      <w:r w:rsidRPr="006778C6">
        <w:rPr>
          <w:u w:val="single"/>
        </w:rPr>
        <w:t xml:space="preserve"> and</w:t>
      </w:r>
      <w:r w:rsidRPr="006778C6">
        <w:rPr>
          <w:sz w:val="16"/>
        </w:rPr>
        <w:t xml:space="preserve"> </w:t>
      </w:r>
      <w:r w:rsidRPr="006778C6">
        <w:rPr>
          <w:u w:val="single"/>
        </w:rPr>
        <w:t>they ought to function as a material prefiguration to a socialist society and economy</w:t>
      </w:r>
      <w:r w:rsidRPr="006778C6">
        <w:rPr>
          <w:sz w:val="16"/>
        </w:rPr>
        <w:t xml:space="preserve">. The institutions we build as </w:t>
      </w:r>
      <w:r w:rsidRPr="006778C6">
        <w:rPr>
          <w:u w:val="single"/>
        </w:rPr>
        <w:t xml:space="preserve">dual power outside the capitalist state today ought to be structured towards revolutionary ends, such that they will someday function as the early institutions of a revolutionary socialist society. </w:t>
      </w:r>
      <w:r w:rsidRPr="006778C6">
        <w:rPr>
          <w:sz w:val="16"/>
        </w:rPr>
        <w:t xml:space="preserve">To accomplish this goal, </w:t>
      </w:r>
      <w:r w:rsidRPr="006778C6">
        <w:rPr>
          <w:u w:val="single"/>
        </w:rPr>
        <w:t>we cannot simply declare these institutions to be revolutionary</w:t>
      </w:r>
      <w:r w:rsidRPr="006778C6">
        <w:rPr>
          <w:sz w:val="16"/>
        </w:rPr>
        <w:t xml:space="preserve">. Rather </w:t>
      </w:r>
      <w:r w:rsidRPr="006778C6">
        <w:rPr>
          <w:b/>
          <w:iCs/>
          <w:u w:val="single"/>
        </w:rPr>
        <w:t xml:space="preserve">they </w:t>
      </w:r>
      <w:proofErr w:type="gramStart"/>
      <w:r w:rsidRPr="006778C6">
        <w:rPr>
          <w:b/>
          <w:iCs/>
          <w:u w:val="single"/>
        </w:rPr>
        <w:t>have to</w:t>
      </w:r>
      <w:proofErr w:type="gramEnd"/>
      <w:r w:rsidRPr="006778C6">
        <w:rPr>
          <w:b/>
          <w:iCs/>
          <w:u w:val="single"/>
        </w:rPr>
        <w:t xml:space="preserve"> be linked together through an actual revolutionary movement working towards revolutionary ends</w:t>
      </w:r>
      <w:r w:rsidRPr="006778C6">
        <w:rPr>
          <w:sz w:val="16"/>
        </w:rPr>
        <w:t xml:space="preserve">. </w:t>
      </w:r>
      <w:r w:rsidRPr="006778C6">
        <w:rPr>
          <w:u w:val="single"/>
        </w:rPr>
        <w:t xml:space="preserve">This means that dual power institutions cannot exist as ends in and of themselves, nor can abstract notions of mutual aid cannot be conceptualized as an </w:t>
      </w:r>
      <w:proofErr w:type="gramStart"/>
      <w:r w:rsidRPr="006778C6">
        <w:rPr>
          <w:u w:val="single"/>
        </w:rPr>
        <w:t>end in itself</w:t>
      </w:r>
      <w:proofErr w:type="gramEnd"/>
      <w:r w:rsidRPr="006778C6">
        <w:rPr>
          <w:sz w:val="16"/>
        </w:rPr>
        <w:t xml:space="preserve">. </w:t>
      </w:r>
      <w:r w:rsidRPr="006778C6">
        <w:rPr>
          <w:u w:val="single"/>
        </w:rPr>
        <w:t xml:space="preserve">The explicit purpose of these institutions has to be to </w:t>
      </w:r>
      <w:r w:rsidRPr="006778C6">
        <w:rPr>
          <w:b/>
          <w:iCs/>
          <w:u w:val="single"/>
        </w:rPr>
        <w:t>radicalize</w:t>
      </w:r>
      <w:r w:rsidRPr="006778C6">
        <w:rPr>
          <w:u w:val="single"/>
        </w:rPr>
        <w:t xml:space="preserve"> the masses through meeting their </w:t>
      </w:r>
      <w:proofErr w:type="gramStart"/>
      <w:r w:rsidRPr="006778C6">
        <w:rPr>
          <w:u w:val="single"/>
        </w:rPr>
        <w:t>needs, and</w:t>
      </w:r>
      <w:proofErr w:type="gramEnd"/>
      <w:r w:rsidRPr="006778C6">
        <w:rPr>
          <w:u w:val="single"/>
        </w:rPr>
        <w:t xml:space="preserve"> providing an infrastructure for a socialist movement to meet </w:t>
      </w:r>
      <w:r w:rsidRPr="006778C6">
        <w:rPr>
          <w:b/>
          <w:iCs/>
          <w:u w:val="single"/>
        </w:rPr>
        <w:t>the needs of</w:t>
      </w:r>
      <w:r w:rsidRPr="006778C6">
        <w:rPr>
          <w:u w:val="single"/>
        </w:rPr>
        <w:t xml:space="preserve"> its members and the </w:t>
      </w:r>
      <w:r w:rsidRPr="006778C6">
        <w:rPr>
          <w:b/>
          <w:iCs/>
          <w:u w:val="single"/>
        </w:rPr>
        <w:t>communities</w:t>
      </w:r>
      <w:r w:rsidRPr="006778C6">
        <w:rPr>
          <w:u w:val="single"/>
        </w:rPr>
        <w:t xml:space="preserve"> in which it operates.</w:t>
      </w:r>
      <w:r w:rsidRPr="00376F88">
        <w:rPr>
          <w:u w:val="single"/>
        </w:rPr>
        <w:t xml:space="preserve"> </w:t>
      </w:r>
      <w:r w:rsidRPr="00376F88">
        <w:rPr>
          <w:b/>
          <w:iCs/>
          <w:highlight w:val="cyan"/>
          <w:u w:val="single"/>
        </w:rPr>
        <w:t>Revolutionary institutions</w:t>
      </w:r>
      <w:r w:rsidRPr="00376F88">
        <w:rPr>
          <w:u w:val="single"/>
        </w:rPr>
        <w:t xml:space="preserve"> that </w:t>
      </w:r>
      <w:r w:rsidRPr="00376F88">
        <w:rPr>
          <w:b/>
          <w:iCs/>
          <w:u w:val="single"/>
        </w:rPr>
        <w:t xml:space="preserve">can </w:t>
      </w:r>
      <w:r w:rsidRPr="00376F88">
        <w:rPr>
          <w:b/>
          <w:iCs/>
          <w:highlight w:val="cyan"/>
          <w:u w:val="single"/>
        </w:rPr>
        <w:t>provide food, housing</w:t>
      </w:r>
      <w:r w:rsidRPr="00376F88">
        <w:rPr>
          <w:u w:val="single"/>
        </w:rPr>
        <w:t xml:space="preserve">, </w:t>
      </w:r>
      <w:r w:rsidRPr="00376F88">
        <w:rPr>
          <w:highlight w:val="cyan"/>
          <w:u w:val="single"/>
        </w:rPr>
        <w:t>and</w:t>
      </w:r>
      <w:r w:rsidRPr="00376F88">
        <w:rPr>
          <w:u w:val="single"/>
        </w:rPr>
        <w:t xml:space="preserve"> other needs for a revolutionary movement will be crucial for </w:t>
      </w:r>
      <w:r w:rsidRPr="00376F88">
        <w:rPr>
          <w:b/>
          <w:iCs/>
          <w:highlight w:val="cyan"/>
          <w:u w:val="single"/>
        </w:rPr>
        <w:t>build</w:t>
      </w:r>
      <w:r w:rsidRPr="00376F88">
        <w:rPr>
          <w:u w:val="single"/>
        </w:rPr>
        <w:t xml:space="preserve">ing </w:t>
      </w:r>
      <w:r w:rsidRPr="00376F88">
        <w:rPr>
          <w:b/>
          <w:iCs/>
          <w:highlight w:val="cyan"/>
          <w:u w:val="single"/>
        </w:rPr>
        <w:t>a base</w:t>
      </w:r>
      <w:r w:rsidRPr="00376F88">
        <w:rPr>
          <w:sz w:val="16"/>
        </w:rPr>
        <w:t xml:space="preserve"> among the masses </w:t>
      </w:r>
      <w:r w:rsidRPr="00376F88">
        <w:rPr>
          <w:u w:val="single"/>
        </w:rPr>
        <w:t>and</w:t>
      </w:r>
      <w:r w:rsidRPr="00376F88">
        <w:rPr>
          <w:sz w:val="16"/>
        </w:rPr>
        <w:t xml:space="preserve"> for </w:t>
      </w:r>
      <w:r w:rsidRPr="00376F88">
        <w:rPr>
          <w:u w:val="single"/>
        </w:rPr>
        <w:t>constructing</w:t>
      </w:r>
      <w:r w:rsidRPr="00376F88">
        <w:rPr>
          <w:sz w:val="16"/>
        </w:rPr>
        <w:t xml:space="preserve"> the </w:t>
      </w:r>
      <w:r w:rsidRPr="00376F88">
        <w:rPr>
          <w:u w:val="single"/>
        </w:rPr>
        <w:t xml:space="preserve">beginnings of a socialist infrastructure for when we </w:t>
      </w:r>
      <w:r w:rsidRPr="00376F88">
        <w:rPr>
          <w:sz w:val="16"/>
        </w:rPr>
        <w:t xml:space="preserve">eventually </w:t>
      </w:r>
      <w:r w:rsidRPr="00376F88">
        <w:rPr>
          <w:u w:val="single"/>
        </w:rPr>
        <w:t>engage in revolutionary struggle.</w:t>
      </w:r>
      <w:r w:rsidRPr="00376F88">
        <w:rPr>
          <w:sz w:val="16"/>
        </w:rPr>
        <w:t xml:space="preserve"> </w:t>
      </w:r>
    </w:p>
    <w:p w14:paraId="5DF7F475" w14:textId="77777777" w:rsidR="00CD023C" w:rsidRPr="00376F88" w:rsidRDefault="00CD023C" w:rsidP="00CD023C">
      <w:pPr>
        <w:pStyle w:val="Heading4"/>
        <w:rPr>
          <w:rFonts w:cs="Calibri"/>
        </w:rPr>
      </w:pPr>
      <w:r w:rsidRPr="00376F88">
        <w:rPr>
          <w:rFonts w:cs="Calibri"/>
        </w:rPr>
        <w:lastRenderedPageBreak/>
        <w:t xml:space="preserve">The alternative is to embrace the comradeship of the party – a partisan discipline and mutual accountability that enables a shared commitment to an international communist horizon. The party is not an authoritarian form, but a flexible organization structure capable of scaling beyond moments of disruption to meet the needs of the masses and negate the material and social relations of capitalist exploitation. </w:t>
      </w:r>
    </w:p>
    <w:p w14:paraId="0C6A0F56" w14:textId="77777777" w:rsidR="00CD023C" w:rsidRPr="00376F88" w:rsidRDefault="00CD023C" w:rsidP="00CD023C">
      <w:r w:rsidRPr="00376F88">
        <w:rPr>
          <w:rStyle w:val="Style13ptBold"/>
        </w:rPr>
        <w:t>Dean, 19</w:t>
      </w:r>
      <w:r w:rsidRPr="00376F88">
        <w:t xml:space="preserve"> (Jodi, communist organizer associated with the Party for Socialism and Liberation, professor in the Political Science department at Hobart and William Smith Colleges; “From Allies to </w:t>
      </w:r>
      <w:proofErr w:type="gramStart"/>
      <w:r w:rsidRPr="00376F88">
        <w:t>Comrades,“</w:t>
      </w:r>
      <w:proofErr w:type="gramEnd"/>
      <w:r w:rsidRPr="00376F88">
        <w:t xml:space="preserve"> </w:t>
      </w:r>
      <w:r w:rsidRPr="00376F88">
        <w:rPr>
          <w:i/>
          <w:iCs/>
        </w:rPr>
        <w:t xml:space="preserve">Comrade: An Essay on Political Belonging, </w:t>
      </w:r>
      <w:r w:rsidRPr="00376F88">
        <w:t>Verso Books, 2019)</w:t>
      </w:r>
    </w:p>
    <w:p w14:paraId="7202B7D9" w14:textId="006C22DA" w:rsidR="004C1629" w:rsidRPr="00CD023C" w:rsidRDefault="00CD023C" w:rsidP="00397B4D">
      <w:pPr>
        <w:rPr>
          <w:rStyle w:val="StyleUnderline"/>
          <w:b/>
          <w:iCs/>
        </w:rPr>
      </w:pPr>
      <w:proofErr w:type="gramStart"/>
      <w:r w:rsidRPr="00376F88">
        <w:rPr>
          <w:rStyle w:val="StyleUnderline"/>
        </w:rPr>
        <w:t xml:space="preserve">As </w:t>
      </w:r>
      <w:r w:rsidRPr="00376F88">
        <w:rPr>
          <w:rStyle w:val="StyleUnderline"/>
          <w:highlight w:val="cyan"/>
        </w:rPr>
        <w:t>comrades</w:t>
      </w:r>
      <w:r w:rsidRPr="00376F88">
        <w:rPr>
          <w:rStyle w:val="StyleUnderline"/>
        </w:rPr>
        <w:t xml:space="preserve">, our </w:t>
      </w:r>
      <w:r w:rsidRPr="00376F88">
        <w:rPr>
          <w:rStyle w:val="StyleUnderline"/>
          <w:highlight w:val="cyan"/>
        </w:rPr>
        <w:t>actions</w:t>
      </w:r>
      <w:proofErr w:type="gramEnd"/>
      <w:r w:rsidRPr="00376F88">
        <w:rPr>
          <w:rStyle w:val="StyleUnderline"/>
          <w:highlight w:val="cyan"/>
        </w:rPr>
        <w:t xml:space="preserve"> are voluntary</w:t>
      </w:r>
      <w:r w:rsidRPr="00376F88">
        <w:rPr>
          <w:rStyle w:val="StyleUnderline"/>
        </w:rPr>
        <w:t xml:space="preserve">, </w:t>
      </w:r>
      <w:r w:rsidRPr="00376F88">
        <w:rPr>
          <w:rStyle w:val="StyleUnderline"/>
          <w:highlight w:val="cyan"/>
        </w:rPr>
        <w:t>but</w:t>
      </w:r>
      <w:r w:rsidRPr="00376F88">
        <w:rPr>
          <w:rStyle w:val="StyleUnderline"/>
        </w:rPr>
        <w:t xml:space="preserve"> they are </w:t>
      </w:r>
      <w:r w:rsidRPr="00376F88">
        <w:rPr>
          <w:rStyle w:val="StyleUnderline"/>
          <w:highlight w:val="cyan"/>
        </w:rPr>
        <w:t>not always of our own choosing</w:t>
      </w:r>
      <w:r w:rsidRPr="00376F88">
        <w:rPr>
          <w:sz w:val="10"/>
        </w:rPr>
        <w:t xml:space="preserve">. </w:t>
      </w:r>
      <w:r w:rsidRPr="00376F88">
        <w:rPr>
          <w:rStyle w:val="StyleUnderline"/>
        </w:rPr>
        <w:t xml:space="preserve">Comrades </w:t>
      </w:r>
      <w:proofErr w:type="gramStart"/>
      <w:r w:rsidRPr="00376F88">
        <w:rPr>
          <w:rStyle w:val="StyleUnderline"/>
        </w:rPr>
        <w:t>have to</w:t>
      </w:r>
      <w:proofErr w:type="gramEnd"/>
      <w:r w:rsidRPr="00376F88">
        <w:rPr>
          <w:rStyle w:val="StyleUnderline"/>
        </w:rPr>
        <w:t xml:space="preserve"> be able to count on each other </w:t>
      </w:r>
      <w:r w:rsidRPr="00376F88">
        <w:rPr>
          <w:rStyle w:val="Emphasis"/>
        </w:rPr>
        <w:t>even when we don’t like each other</w:t>
      </w:r>
      <w:r w:rsidRPr="00376F88">
        <w:rPr>
          <w:rStyle w:val="StyleUnderline"/>
        </w:rPr>
        <w:t xml:space="preserve"> and </w:t>
      </w:r>
      <w:r w:rsidRPr="00376F88">
        <w:rPr>
          <w:rStyle w:val="Emphasis"/>
        </w:rPr>
        <w:t>even when we disagree</w:t>
      </w:r>
      <w:r w:rsidRPr="00376F88">
        <w:rPr>
          <w:sz w:val="10"/>
        </w:rPr>
        <w:t xml:space="preserve">. </w:t>
      </w:r>
      <w:r w:rsidRPr="00376F88">
        <w:rPr>
          <w:rStyle w:val="Emphasis"/>
          <w:highlight w:val="cyan"/>
        </w:rPr>
        <w:t>We do what needs to be done because we owe it to our comrades</w:t>
      </w:r>
      <w:r w:rsidRPr="00376F88">
        <w:rPr>
          <w:sz w:val="10"/>
        </w:rPr>
        <w:t xml:space="preserve">. In The Romance of American Communism, Vivian </w:t>
      </w:r>
      <w:proofErr w:type="spellStart"/>
      <w:r w:rsidRPr="00376F88">
        <w:rPr>
          <w:sz w:val="10"/>
        </w:rPr>
        <w:t>Gornick</w:t>
      </w:r>
      <w:proofErr w:type="spellEnd"/>
      <w:r w:rsidRPr="00376F88">
        <w:rPr>
          <w:sz w:val="10"/>
        </w:rPr>
        <w:t xml:space="preserve"> reports the words of </w:t>
      </w:r>
      <w:r w:rsidRPr="00376F88">
        <w:rPr>
          <w:rStyle w:val="StyleUnderline"/>
        </w:rPr>
        <w:t>a former member of the Communist Party USA</w:t>
      </w:r>
      <w:r w:rsidRPr="00376F88">
        <w:rPr>
          <w:sz w:val="10"/>
        </w:rPr>
        <w:t xml:space="preserve">, or CPUSA, </w:t>
      </w:r>
      <w:r w:rsidRPr="00376F88">
        <w:rPr>
          <w:rStyle w:val="StyleUnderline"/>
        </w:rPr>
        <w:t>who hated the daily grind of selling papers</w:t>
      </w:r>
      <w:r w:rsidRPr="00376F88">
        <w:rPr>
          <w:sz w:val="10"/>
        </w:rPr>
        <w:t xml:space="preserve"> and canvassing expected of party cadre, but nevertheless, according to her, </w:t>
      </w:r>
      <w:r w:rsidRPr="00376F88">
        <w:rPr>
          <w:rStyle w:val="StyleUnderline"/>
        </w:rPr>
        <w:t>“I did it. I did it because if I didn’t do it, I couldn’t face my comrades the next day. And we all did it for the same reason: we were accountable to each other.”</w:t>
      </w:r>
      <w:r w:rsidRPr="00376F88">
        <w:rPr>
          <w:sz w:val="10"/>
        </w:rPr>
        <w:t xml:space="preserve">6 Put in psychoanalytic terms, </w:t>
      </w:r>
      <w:r w:rsidRPr="00376F88">
        <w:rPr>
          <w:rStyle w:val="StyleUnderline"/>
        </w:rPr>
        <w:t xml:space="preserve">the comrade functions as an </w:t>
      </w:r>
      <w:r w:rsidRPr="00376F88">
        <w:rPr>
          <w:rStyle w:val="Emphasis"/>
        </w:rPr>
        <w:t>ego ideal</w:t>
      </w:r>
      <w:r w:rsidRPr="00376F88">
        <w:rPr>
          <w:rStyle w:val="StyleUnderline"/>
        </w:rPr>
        <w:t>: the point from which party members assess themselves as doing important, meaningful work</w:t>
      </w:r>
      <w:r w:rsidRPr="00376F88">
        <w:rPr>
          <w:sz w:val="10"/>
        </w:rPr>
        <w:t xml:space="preserve">.7 </w:t>
      </w:r>
      <w:r w:rsidRPr="00376F88">
        <w:rPr>
          <w:rStyle w:val="StyleUnderline"/>
        </w:rPr>
        <w:t xml:space="preserve">Being accountable to </w:t>
      </w:r>
      <w:proofErr w:type="gramStart"/>
      <w:r w:rsidRPr="00376F88">
        <w:rPr>
          <w:rStyle w:val="StyleUnderline"/>
        </w:rPr>
        <w:t>another</w:t>
      </w:r>
      <w:proofErr w:type="gramEnd"/>
      <w:r w:rsidRPr="00376F88">
        <w:rPr>
          <w:rStyle w:val="StyleUnderline"/>
        </w:rPr>
        <w:t xml:space="preserve"> entails seeing your actions through their eyes</w:t>
      </w:r>
      <w:r w:rsidRPr="00376F88">
        <w:rPr>
          <w:sz w:val="10"/>
        </w:rPr>
        <w:t xml:space="preserve">. Are you letting them down or are you doing work that they respect and admire? In Crowds and Party, </w:t>
      </w:r>
      <w:r w:rsidRPr="00376F88">
        <w:rPr>
          <w:rStyle w:val="StyleUnderline"/>
        </w:rPr>
        <w:t>I present the good comrade as an ideal ego</w:t>
      </w:r>
      <w:proofErr w:type="gramStart"/>
      <w:r w:rsidRPr="00376F88">
        <w:rPr>
          <w:rStyle w:val="StyleUnderline"/>
        </w:rPr>
        <w:t>, that is to say, as</w:t>
      </w:r>
      <w:proofErr w:type="gramEnd"/>
      <w:r w:rsidRPr="00376F88">
        <w:rPr>
          <w:rStyle w:val="StyleUnderline"/>
        </w:rPr>
        <w:t xml:space="preserve"> how party members imagine themselves</w:t>
      </w:r>
      <w:r w:rsidRPr="00376F88">
        <w:rPr>
          <w:sz w:val="10"/>
        </w:rPr>
        <w:t xml:space="preserve">. 8 They may imagine themselves as thrilling orators, brilliant polemicists, skilled organizers, or courageous militants. In contrast with my discussion there, in the current book, I draw out how the </w:t>
      </w:r>
      <w:r w:rsidRPr="00376F88">
        <w:rPr>
          <w:rStyle w:val="StyleUnderline"/>
        </w:rPr>
        <w:t xml:space="preserve">comrade </w:t>
      </w:r>
      <w:r w:rsidRPr="00376F88">
        <w:rPr>
          <w:sz w:val="10"/>
        </w:rPr>
        <w:t>also</w:t>
      </w:r>
      <w:r w:rsidRPr="00376F88">
        <w:rPr>
          <w:rStyle w:val="StyleUnderline"/>
        </w:rPr>
        <w:t xml:space="preserve"> functions as an ego ideal</w:t>
      </w:r>
      <w:r w:rsidRPr="00376F88">
        <w:rPr>
          <w:sz w:val="10"/>
        </w:rPr>
        <w:t xml:space="preserve">, the perspective that party members—and often fellow travelers—take toward themselves. </w:t>
      </w:r>
      <w:r w:rsidRPr="00376F88">
        <w:rPr>
          <w:rStyle w:val="StyleUnderline"/>
        </w:rPr>
        <w:t xml:space="preserve">This perspective is </w:t>
      </w:r>
      <w:r w:rsidRPr="002A4B97">
        <w:rPr>
          <w:rStyle w:val="Emphasis"/>
        </w:rPr>
        <w:t>the effect of belonging</w:t>
      </w:r>
      <w:r w:rsidRPr="002A4B97">
        <w:rPr>
          <w:rStyle w:val="StyleUnderline"/>
        </w:rPr>
        <w:t xml:space="preserve"> on the same side as it </w:t>
      </w:r>
      <w:r w:rsidRPr="002A4B97">
        <w:rPr>
          <w:rStyle w:val="Emphasis"/>
        </w:rPr>
        <w:t>works back</w:t>
      </w:r>
      <w:r w:rsidRPr="002A4B97">
        <w:rPr>
          <w:rStyle w:val="StyleUnderline"/>
        </w:rPr>
        <w:t xml:space="preserve"> on </w:t>
      </w:r>
      <w:r w:rsidRPr="002A4B97">
        <w:rPr>
          <w:rStyle w:val="Emphasis"/>
        </w:rPr>
        <w:t>those who have committed themselves to common struggle</w:t>
      </w:r>
      <w:r w:rsidRPr="002A4B97">
        <w:rPr>
          <w:rStyle w:val="StyleUnderline"/>
        </w:rPr>
        <w:t>.</w:t>
      </w:r>
      <w:r w:rsidRPr="002A4B97">
        <w:rPr>
          <w:sz w:val="10"/>
        </w:rPr>
        <w:t xml:space="preserve"> </w:t>
      </w:r>
      <w:r w:rsidRPr="002A4B97">
        <w:rPr>
          <w:rStyle w:val="StyleUnderline"/>
        </w:rPr>
        <w:t>The comrade is a</w:t>
      </w:r>
      <w:r w:rsidRPr="00376F88">
        <w:rPr>
          <w:rStyle w:val="StyleUnderline"/>
        </w:rPr>
        <w:t xml:space="preserve"> symbolic as well as an imaginary figure </w:t>
      </w:r>
      <w:r w:rsidRPr="00376F88">
        <w:rPr>
          <w:sz w:val="10"/>
        </w:rPr>
        <w:t xml:space="preserve">and it is the symbolic dimension of ego </w:t>
      </w:r>
      <w:proofErr w:type="gramStart"/>
      <w:r w:rsidRPr="00376F88">
        <w:rPr>
          <w:sz w:val="10"/>
        </w:rPr>
        <w:t>ideal</w:t>
      </w:r>
      <w:proofErr w:type="gramEnd"/>
      <w:r w:rsidRPr="00376F88">
        <w:rPr>
          <w:sz w:val="10"/>
        </w:rPr>
        <w:t xml:space="preserve"> I focus on here. </w:t>
      </w:r>
      <w:r w:rsidRPr="00376F88">
        <w:rPr>
          <w:rStyle w:val="StyleUnderline"/>
        </w:rPr>
        <w:t xml:space="preserve">My thinking about the comrade as a generic figure for those on the same side flows out of my work on </w:t>
      </w:r>
      <w:r w:rsidRPr="00376F88">
        <w:rPr>
          <w:rStyle w:val="Emphasis"/>
        </w:rPr>
        <w:t>communism as the horizon of left politics</w:t>
      </w:r>
      <w:r w:rsidRPr="00376F88">
        <w:rPr>
          <w:rStyle w:val="StyleUnderline"/>
        </w:rPr>
        <w:t xml:space="preserve"> </w:t>
      </w:r>
      <w:r w:rsidRPr="00376F88">
        <w:rPr>
          <w:rStyle w:val="Emphasis"/>
        </w:rPr>
        <w:t>and</w:t>
      </w:r>
      <w:r w:rsidRPr="00376F88">
        <w:rPr>
          <w:rStyle w:val="StyleUnderline"/>
        </w:rPr>
        <w:t xml:space="preserve"> my work on </w:t>
      </w:r>
      <w:r w:rsidRPr="00376F88">
        <w:rPr>
          <w:rStyle w:val="Emphasis"/>
          <w:highlight w:val="cyan"/>
        </w:rPr>
        <w:t>the party as the political form necessary for this politics</w:t>
      </w:r>
      <w:r w:rsidRPr="00376F88">
        <w:rPr>
          <w:sz w:val="10"/>
        </w:rPr>
        <w:t xml:space="preserve">. 9 </w:t>
      </w:r>
      <w:r w:rsidRPr="00376F88">
        <w:rPr>
          <w:rStyle w:val="StyleUnderline"/>
          <w:highlight w:val="cyan"/>
        </w:rPr>
        <w:t xml:space="preserve">To see our political horizon as communist is to highlight the </w:t>
      </w:r>
      <w:r w:rsidRPr="00376F88">
        <w:rPr>
          <w:rStyle w:val="StyleUnderline"/>
        </w:rPr>
        <w:t xml:space="preserve">emancipatory </w:t>
      </w:r>
      <w:r w:rsidRPr="00376F88">
        <w:rPr>
          <w:rStyle w:val="StyleUnderline"/>
          <w:highlight w:val="cyan"/>
        </w:rPr>
        <w:t xml:space="preserve">egalitarian struggle </w:t>
      </w:r>
      <w:r w:rsidRPr="00376F88">
        <w:rPr>
          <w:rStyle w:val="StyleUnderline"/>
        </w:rPr>
        <w:t>of the proletarianized against capitalist exploitation</w:t>
      </w:r>
      <w:r w:rsidRPr="00376F88">
        <w:rPr>
          <w:sz w:val="10"/>
        </w:rPr>
        <w:t xml:space="preserve">—that is, </w:t>
      </w:r>
      <w:r w:rsidRPr="00376F88">
        <w:rPr>
          <w:rStyle w:val="Emphasis"/>
          <w:highlight w:val="cyan"/>
        </w:rPr>
        <w:t>against the determination of life by market forces</w:t>
      </w:r>
      <w:r w:rsidRPr="00376F88">
        <w:rPr>
          <w:rStyle w:val="StyleUnderline"/>
        </w:rPr>
        <w:t xml:space="preserve">; by </w:t>
      </w:r>
      <w:r w:rsidRPr="00376F88">
        <w:rPr>
          <w:rStyle w:val="Emphasis"/>
          <w:highlight w:val="cyan"/>
        </w:rPr>
        <w:t>value</w:t>
      </w:r>
      <w:r w:rsidRPr="00376F88">
        <w:rPr>
          <w:rStyle w:val="StyleUnderline"/>
        </w:rPr>
        <w:t xml:space="preserve">; by the </w:t>
      </w:r>
      <w:r w:rsidRPr="00376F88">
        <w:rPr>
          <w:rStyle w:val="Emphasis"/>
          <w:highlight w:val="cyan"/>
        </w:rPr>
        <w:t>division of labor</w:t>
      </w:r>
      <w:r w:rsidRPr="00376F88">
        <w:rPr>
          <w:rStyle w:val="StyleUnderline"/>
        </w:rPr>
        <w:t xml:space="preserve"> (</w:t>
      </w:r>
      <w:proofErr w:type="gramStart"/>
      <w:r w:rsidRPr="00376F88">
        <w:rPr>
          <w:rStyle w:val="Emphasis"/>
          <w:highlight w:val="cyan"/>
        </w:rPr>
        <w:t>on the basis of</w:t>
      </w:r>
      <w:proofErr w:type="gramEnd"/>
      <w:r w:rsidRPr="00376F88">
        <w:rPr>
          <w:rStyle w:val="Emphasis"/>
          <w:highlight w:val="cyan"/>
        </w:rPr>
        <w:t xml:space="preserve"> sex and race</w:t>
      </w:r>
      <w:r w:rsidRPr="00376F88">
        <w:rPr>
          <w:rStyle w:val="StyleUnderline"/>
        </w:rPr>
        <w:t xml:space="preserve">); by </w:t>
      </w:r>
      <w:r w:rsidRPr="00376F88">
        <w:rPr>
          <w:rStyle w:val="Emphasis"/>
          <w:highlight w:val="cyan"/>
        </w:rPr>
        <w:t>imperialism</w:t>
      </w:r>
      <w:r w:rsidRPr="00376F88">
        <w:rPr>
          <w:rStyle w:val="StyleUnderline"/>
        </w:rPr>
        <w:t xml:space="preserve"> (theorized by Lenin in terms of the dominance of monopoly and finance capital); </w:t>
      </w:r>
      <w:r w:rsidRPr="00376F88">
        <w:rPr>
          <w:rStyle w:val="Emphasis"/>
          <w:highlight w:val="cyan"/>
        </w:rPr>
        <w:t>and</w:t>
      </w:r>
      <w:r w:rsidRPr="00376F88">
        <w:rPr>
          <w:rStyle w:val="StyleUnderline"/>
        </w:rPr>
        <w:t xml:space="preserve"> by </w:t>
      </w:r>
      <w:r w:rsidRPr="00376F88">
        <w:rPr>
          <w:rStyle w:val="Emphasis"/>
          <w:highlight w:val="cyan"/>
        </w:rPr>
        <w:t>neocolonialism</w:t>
      </w:r>
      <w:r w:rsidRPr="00376F88">
        <w:rPr>
          <w:rStyle w:val="StyleUnderline"/>
        </w:rPr>
        <w:t xml:space="preserve"> (theorized by Nkrumah as the last stage of imperialism).</w:t>
      </w:r>
      <w:r w:rsidRPr="00376F88">
        <w:rPr>
          <w:sz w:val="10"/>
        </w:rPr>
        <w:t xml:space="preserve"> Today </w:t>
      </w:r>
      <w:r w:rsidRPr="00376F88">
        <w:rPr>
          <w:rStyle w:val="StyleUnderline"/>
        </w:rPr>
        <w:t xml:space="preserve">we see this horizon in struggles such as those </w:t>
      </w:r>
      <w:r w:rsidRPr="00376F88">
        <w:rPr>
          <w:rStyle w:val="Emphasis"/>
        </w:rPr>
        <w:t>led by women of color against police violence</w:t>
      </w:r>
      <w:r w:rsidRPr="00376F88">
        <w:rPr>
          <w:rStyle w:val="StyleUnderline"/>
        </w:rPr>
        <w:t xml:space="preserve">, </w:t>
      </w:r>
      <w:r w:rsidRPr="00376F88">
        <w:rPr>
          <w:rStyle w:val="Emphasis"/>
        </w:rPr>
        <w:t>white supremacy</w:t>
      </w:r>
      <w:r w:rsidRPr="00376F88">
        <w:rPr>
          <w:rStyle w:val="StyleUnderline"/>
        </w:rPr>
        <w:t xml:space="preserve">, </w:t>
      </w:r>
      <w:r w:rsidRPr="00376F88">
        <w:rPr>
          <w:rStyle w:val="Emphasis"/>
        </w:rPr>
        <w:t>and</w:t>
      </w:r>
      <w:r w:rsidRPr="00376F88">
        <w:rPr>
          <w:rStyle w:val="StyleUnderline"/>
        </w:rPr>
        <w:t xml:space="preserve"> the murder and </w:t>
      </w:r>
      <w:r w:rsidRPr="00376F88">
        <w:rPr>
          <w:rStyle w:val="Emphasis"/>
        </w:rPr>
        <w:t>incarceration</w:t>
      </w:r>
      <w:r w:rsidRPr="00376F88">
        <w:rPr>
          <w:rStyle w:val="StyleUnderline"/>
        </w:rPr>
        <w:t xml:space="preserve"> of black, brown, and working-class people</w:t>
      </w:r>
      <w:r w:rsidRPr="00376F88">
        <w:rPr>
          <w:sz w:val="10"/>
        </w:rPr>
        <w:t xml:space="preserve">. </w:t>
      </w:r>
      <w:r w:rsidRPr="00376F88">
        <w:rPr>
          <w:rStyle w:val="StyleUnderline"/>
        </w:rPr>
        <w:t xml:space="preserve">We see it in the infrastructure battles around </w:t>
      </w:r>
      <w:r w:rsidRPr="00376F88">
        <w:rPr>
          <w:rStyle w:val="Emphasis"/>
        </w:rPr>
        <w:t>pipelines</w:t>
      </w:r>
      <w:r w:rsidRPr="00376F88">
        <w:rPr>
          <w:rStyle w:val="StyleUnderline"/>
        </w:rPr>
        <w:t>, climate justice, and barely habitable cities with undrinkable water and contaminated soil</w:t>
      </w:r>
      <w:r w:rsidRPr="00376F88">
        <w:rPr>
          <w:sz w:val="10"/>
        </w:rPr>
        <w:t xml:space="preserve">. We see it in the array of </w:t>
      </w:r>
      <w:r w:rsidRPr="00376F88">
        <w:rPr>
          <w:rStyle w:val="StyleUnderline"/>
        </w:rPr>
        <w:t>social reproduction struggles against</w:t>
      </w:r>
      <w:r w:rsidRPr="00376F88">
        <w:rPr>
          <w:rStyle w:val="Emphasis"/>
        </w:rPr>
        <w:t xml:space="preserve"> debt, foreclosure, and privatization</w:t>
      </w:r>
      <w:r w:rsidRPr="00376F88">
        <w:rPr>
          <w:sz w:val="10"/>
        </w:rPr>
        <w:t xml:space="preserve">, </w:t>
      </w:r>
      <w:r w:rsidRPr="00376F88">
        <w:rPr>
          <w:rStyle w:val="Emphasis"/>
        </w:rPr>
        <w:t>and for free</w:t>
      </w:r>
      <w:r w:rsidRPr="00376F88">
        <w:rPr>
          <w:sz w:val="10"/>
        </w:rPr>
        <w:t xml:space="preserve">, quality public </w:t>
      </w:r>
      <w:r w:rsidRPr="00376F88">
        <w:rPr>
          <w:rStyle w:val="Emphasis"/>
        </w:rPr>
        <w:t>housing</w:t>
      </w:r>
      <w:r w:rsidRPr="00376F88">
        <w:rPr>
          <w:sz w:val="10"/>
        </w:rPr>
        <w:t xml:space="preserve">, </w:t>
      </w:r>
      <w:r w:rsidRPr="00376F88">
        <w:rPr>
          <w:rStyle w:val="Emphasis"/>
        </w:rPr>
        <w:t>childcare</w:t>
      </w:r>
      <w:r w:rsidRPr="00376F88">
        <w:rPr>
          <w:sz w:val="10"/>
        </w:rPr>
        <w:t xml:space="preserve">, </w:t>
      </w:r>
      <w:r w:rsidRPr="00376F88">
        <w:rPr>
          <w:rStyle w:val="Emphasis"/>
        </w:rPr>
        <w:t>education</w:t>
      </w:r>
      <w:r w:rsidRPr="00376F88">
        <w:rPr>
          <w:sz w:val="10"/>
        </w:rPr>
        <w:t xml:space="preserve">, transportation, </w:t>
      </w:r>
      <w:r w:rsidRPr="00376F88">
        <w:rPr>
          <w:rStyle w:val="Emphasis"/>
        </w:rPr>
        <w:t>healthcare</w:t>
      </w:r>
      <w:r w:rsidRPr="00376F88">
        <w:rPr>
          <w:sz w:val="10"/>
        </w:rPr>
        <w:t xml:space="preserve">, and other basic services. We see it </w:t>
      </w:r>
      <w:r w:rsidRPr="00376F88">
        <w:rPr>
          <w:rStyle w:val="StyleUnderline"/>
        </w:rPr>
        <w:t>in the ongoing fight of LGBTQ people against harassment, discrimination, and oppression.</w:t>
      </w:r>
      <w:r w:rsidRPr="00376F88">
        <w:rPr>
          <w:sz w:val="10"/>
        </w:rPr>
        <w:t xml:space="preserve"> It is readily apparent today that </w:t>
      </w:r>
      <w:r w:rsidRPr="00376F88">
        <w:rPr>
          <w:rStyle w:val="Emphasis"/>
          <w:highlight w:val="cyan"/>
        </w:rPr>
        <w:t xml:space="preserve">the communist horizon is </w:t>
      </w:r>
      <w:r w:rsidRPr="00376F88">
        <w:rPr>
          <w:rStyle w:val="Emphasis"/>
        </w:rPr>
        <w:t xml:space="preserve">the horizon of political struggle not for the nation but for the world; it is </w:t>
      </w:r>
      <w:r w:rsidRPr="00376F88">
        <w:rPr>
          <w:rStyle w:val="Emphasis"/>
          <w:highlight w:val="cyan"/>
        </w:rPr>
        <w:t>an international horizon</w:t>
      </w:r>
      <w:r w:rsidRPr="00376F88">
        <w:rPr>
          <w:sz w:val="10"/>
        </w:rPr>
        <w:t xml:space="preserve">. This is </w:t>
      </w:r>
      <w:r w:rsidRPr="00376F88">
        <w:rPr>
          <w:rStyle w:val="StyleUnderline"/>
        </w:rPr>
        <w:t>evident in the antagonism between the rights of immigrants and refugees and intensified nationalisms</w:t>
      </w:r>
      <w:r w:rsidRPr="00376F88">
        <w:rPr>
          <w:sz w:val="10"/>
        </w:rPr>
        <w:t xml:space="preserve">; </w:t>
      </w:r>
      <w:r w:rsidRPr="00376F88">
        <w:rPr>
          <w:rStyle w:val="StyleUnderline"/>
        </w:rPr>
        <w:t xml:space="preserve">in the necessity of a global response to planetary warming; and </w:t>
      </w:r>
      <w:r w:rsidRPr="00376F88">
        <w:rPr>
          <w:rStyle w:val="Emphasis"/>
          <w:highlight w:val="cyan"/>
        </w:rPr>
        <w:t>in anti-imperialist, decolonization, and peace movements</w:t>
      </w:r>
      <w:r w:rsidRPr="00376F88">
        <w:rPr>
          <w:sz w:val="10"/>
        </w:rPr>
        <w:t xml:space="preserve">. In these examples, </w:t>
      </w:r>
      <w:r w:rsidRPr="00376F88">
        <w:rPr>
          <w:rStyle w:val="Emphasis"/>
          <w:highlight w:val="cyan"/>
        </w:rPr>
        <w:t xml:space="preserve">communism is </w:t>
      </w:r>
      <w:r w:rsidRPr="00376F88">
        <w:rPr>
          <w:rStyle w:val="Emphasis"/>
        </w:rPr>
        <w:t xml:space="preserve">a force of negativity, </w:t>
      </w:r>
      <w:r w:rsidRPr="00376F88">
        <w:rPr>
          <w:rStyle w:val="Emphasis"/>
          <w:highlight w:val="cyan"/>
        </w:rPr>
        <w:t>the negation of the global capitalist present</w:t>
      </w:r>
      <w:r w:rsidRPr="006778C6">
        <w:rPr>
          <w:sz w:val="10"/>
        </w:rPr>
        <w:t xml:space="preserve">. </w:t>
      </w:r>
      <w:r w:rsidRPr="006778C6">
        <w:rPr>
          <w:rStyle w:val="StyleUnderline"/>
        </w:rPr>
        <w:t xml:space="preserve">Communism </w:t>
      </w:r>
      <w:r w:rsidRPr="006778C6">
        <w:rPr>
          <w:rStyle w:val="StyleUnderline"/>
        </w:rPr>
        <w:lastRenderedPageBreak/>
        <w:t xml:space="preserve">is also the name for the </w:t>
      </w:r>
      <w:r w:rsidRPr="006778C6">
        <w:rPr>
          <w:rStyle w:val="Emphasis"/>
        </w:rPr>
        <w:t>positive alternative</w:t>
      </w:r>
      <w:r w:rsidRPr="006778C6">
        <w:rPr>
          <w:rStyle w:val="StyleUnderline"/>
        </w:rPr>
        <w:t xml:space="preserve"> to capitalism’s permanent and expanding exploitation, crisis, and immiseration, the name of a system of production </w:t>
      </w:r>
      <w:r w:rsidRPr="006778C6">
        <w:rPr>
          <w:rStyle w:val="Emphasis"/>
        </w:rPr>
        <w:t>based on meeting social needs</w:t>
      </w:r>
      <w:r w:rsidRPr="006778C6">
        <w:rPr>
          <w:sz w:val="10"/>
        </w:rPr>
        <w:t>—</w:t>
      </w:r>
      <w:r w:rsidRPr="006778C6">
        <w:rPr>
          <w:rStyle w:val="StyleUnderline"/>
        </w:rPr>
        <w:t>from each according to ability to each according to need</w:t>
      </w:r>
      <w:r w:rsidRPr="006778C6">
        <w:rPr>
          <w:sz w:val="10"/>
        </w:rPr>
        <w:t>, to paraphrase Marx’s famous slogan—</w:t>
      </w:r>
      <w:r w:rsidRPr="006778C6">
        <w:rPr>
          <w:rStyle w:val="StyleUnderline"/>
        </w:rPr>
        <w:t>in a way that is collectively determined and carried</w:t>
      </w:r>
      <w:r w:rsidRPr="00376F88">
        <w:rPr>
          <w:rStyle w:val="StyleUnderline"/>
        </w:rPr>
        <w:t xml:space="preserve"> out by the producers</w:t>
      </w:r>
      <w:r w:rsidRPr="00376F88">
        <w:rPr>
          <w:sz w:val="10"/>
        </w:rPr>
        <w:t xml:space="preserve">. </w:t>
      </w:r>
      <w:r w:rsidRPr="00376F88">
        <w:rPr>
          <w:rStyle w:val="StyleUnderline"/>
        </w:rPr>
        <w:t>This positive dimension of communism attends to social relations, to how people treat each other, animals, things, and the world around them</w:t>
      </w:r>
      <w:r w:rsidRPr="00376F88">
        <w:rPr>
          <w:sz w:val="10"/>
        </w:rPr>
        <w:t xml:space="preserve">. </w:t>
      </w:r>
      <w:r w:rsidRPr="00376F88">
        <w:rPr>
          <w:rStyle w:val="Emphasis"/>
          <w:highlight w:val="cyan"/>
        </w:rPr>
        <w:t xml:space="preserve">Building communism entails more than resistance </w:t>
      </w:r>
      <w:r w:rsidRPr="00376F88">
        <w:rPr>
          <w:rStyle w:val="Emphasis"/>
        </w:rPr>
        <w:t xml:space="preserve">and riot. </w:t>
      </w:r>
      <w:r w:rsidRPr="00376F88">
        <w:rPr>
          <w:rStyle w:val="Emphasis"/>
          <w:highlight w:val="cyan"/>
        </w:rPr>
        <w:t xml:space="preserve">It requires the </w:t>
      </w:r>
      <w:r w:rsidRPr="00376F88">
        <w:rPr>
          <w:rStyle w:val="Emphasis"/>
        </w:rPr>
        <w:t xml:space="preserve">emancipated </w:t>
      </w:r>
      <w:r w:rsidRPr="00376F88">
        <w:rPr>
          <w:rStyle w:val="Emphasis"/>
          <w:highlight w:val="cyan"/>
        </w:rPr>
        <w:t>egalitarian organization of collective life</w:t>
      </w:r>
      <w:r w:rsidRPr="00376F88">
        <w:rPr>
          <w:sz w:val="10"/>
        </w:rPr>
        <w:t xml:space="preserve">. With respect to the party, </w:t>
      </w:r>
      <w:r w:rsidRPr="00376F88">
        <w:rPr>
          <w:rStyle w:val="StyleUnderline"/>
        </w:rPr>
        <w:t>intellectuals</w:t>
      </w:r>
      <w:r w:rsidRPr="00376F88">
        <w:rPr>
          <w:sz w:val="10"/>
        </w:rPr>
        <w:t xml:space="preserve"> on the contemporary left </w:t>
      </w:r>
      <w:r w:rsidRPr="00376F88">
        <w:rPr>
          <w:rStyle w:val="StyleUnderline"/>
        </w:rPr>
        <w:t>tend to extract the party from the aspirations and accomplishments it enabled</w:t>
      </w:r>
      <w:r w:rsidRPr="00376F88">
        <w:rPr>
          <w:sz w:val="10"/>
        </w:rPr>
        <w:t xml:space="preserve">. Communist philosophers who disagree on a slew of theoretical questions, such as Antonio Negri and Alain </w:t>
      </w:r>
      <w:proofErr w:type="spellStart"/>
      <w:r w:rsidRPr="00376F88">
        <w:rPr>
          <w:sz w:val="10"/>
        </w:rPr>
        <w:t>Badiou</w:t>
      </w:r>
      <w:proofErr w:type="spellEnd"/>
      <w:r w:rsidRPr="00376F88">
        <w:rPr>
          <w:sz w:val="10"/>
        </w:rPr>
        <w:t xml:space="preserve">, converge on the organizational question—no party! </w:t>
      </w:r>
      <w:r w:rsidRPr="00376F88">
        <w:rPr>
          <w:rStyle w:val="StyleUnderline"/>
        </w:rPr>
        <w:t>The party has been rejected as authoritarian, as outmoded, as ill-fitting a society of networks</w:t>
      </w:r>
      <w:r w:rsidRPr="00376F88">
        <w:rPr>
          <w:sz w:val="10"/>
        </w:rPr>
        <w:t xml:space="preserve">. </w:t>
      </w:r>
      <w:r w:rsidRPr="00376F88">
        <w:rPr>
          <w:rStyle w:val="StyleUnderline"/>
        </w:rPr>
        <w:t>Every other mode of political association may be revised, renewed, rethought, or reimagined except for the party of communists</w:t>
      </w:r>
      <w:r w:rsidRPr="00376F88">
        <w:rPr>
          <w:sz w:val="10"/>
        </w:rPr>
        <w:t xml:space="preserve">. </w:t>
      </w:r>
      <w:r w:rsidRPr="00376F88">
        <w:rPr>
          <w:rStyle w:val="Emphasis"/>
        </w:rPr>
        <w:t xml:space="preserve">This </w:t>
      </w:r>
      <w:r w:rsidRPr="00376F88">
        <w:rPr>
          <w:rStyle w:val="Emphasis"/>
          <w:highlight w:val="cyan"/>
        </w:rPr>
        <w:t>rejection of the party</w:t>
      </w:r>
      <w:r w:rsidRPr="00376F88">
        <w:rPr>
          <w:rStyle w:val="Emphasis"/>
        </w:rPr>
        <w:t xml:space="preserve"> as a form for left politics </w:t>
      </w:r>
      <w:r w:rsidRPr="00376F88">
        <w:rPr>
          <w:rStyle w:val="Emphasis"/>
          <w:highlight w:val="cyan"/>
        </w:rPr>
        <w:t>is a mistake</w:t>
      </w:r>
      <w:r w:rsidRPr="00376F88">
        <w:rPr>
          <w:rStyle w:val="StyleUnderline"/>
        </w:rPr>
        <w:t xml:space="preserve">. </w:t>
      </w:r>
      <w:r w:rsidRPr="00376F88">
        <w:rPr>
          <w:rStyle w:val="StyleUnderline"/>
          <w:highlight w:val="cyan"/>
        </w:rPr>
        <w:t>It ignores the effects of association on those engaged in common struggle</w:t>
      </w:r>
      <w:r w:rsidRPr="00376F88">
        <w:rPr>
          <w:sz w:val="10"/>
        </w:rPr>
        <w:t xml:space="preserve">. </w:t>
      </w:r>
      <w:r w:rsidRPr="00376F88">
        <w:rPr>
          <w:rStyle w:val="StyleUnderline"/>
        </w:rPr>
        <w:t xml:space="preserve">It fails to learn </w:t>
      </w:r>
      <w:r w:rsidRPr="00376F88">
        <w:rPr>
          <w:rStyle w:val="StyleUnderline"/>
          <w:highlight w:val="cyan"/>
        </w:rPr>
        <w:t xml:space="preserve">from the </w:t>
      </w:r>
      <w:r w:rsidRPr="00376F88">
        <w:rPr>
          <w:rStyle w:val="Emphasis"/>
          <w:highlight w:val="cyan"/>
        </w:rPr>
        <w:t>everyday experiences</w:t>
      </w:r>
      <w:r w:rsidRPr="00376F88">
        <w:rPr>
          <w:rStyle w:val="StyleUnderline"/>
          <w:highlight w:val="cyan"/>
        </w:rPr>
        <w:t xml:space="preserve"> of </w:t>
      </w:r>
      <w:r w:rsidRPr="00376F88">
        <w:rPr>
          <w:rStyle w:val="Emphasis"/>
          <w:highlight w:val="cyan"/>
        </w:rPr>
        <w:t>generations</w:t>
      </w:r>
      <w:r w:rsidRPr="00376F88">
        <w:rPr>
          <w:rStyle w:val="StyleUnderline"/>
          <w:highlight w:val="cyan"/>
        </w:rPr>
        <w:t xml:space="preserve"> </w:t>
      </w:r>
      <w:r w:rsidRPr="00376F88">
        <w:rPr>
          <w:rStyle w:val="Emphasis"/>
          <w:highlight w:val="cyan"/>
        </w:rPr>
        <w:t>of</w:t>
      </w:r>
      <w:r w:rsidRPr="00376F88">
        <w:rPr>
          <w:rStyle w:val="StyleUnderline"/>
        </w:rPr>
        <w:t xml:space="preserve"> activists, </w:t>
      </w:r>
      <w:r w:rsidRPr="00376F88">
        <w:rPr>
          <w:rStyle w:val="Emphasis"/>
        </w:rPr>
        <w:t xml:space="preserve">organizers, and </w:t>
      </w:r>
      <w:r w:rsidRPr="00376F88">
        <w:rPr>
          <w:rStyle w:val="Emphasis"/>
          <w:highlight w:val="cyan"/>
        </w:rPr>
        <w:t>revolutionaries</w:t>
      </w:r>
      <w:r w:rsidRPr="00376F88">
        <w:rPr>
          <w:rStyle w:val="StyleUnderline"/>
        </w:rPr>
        <w:t>. It relies on a narrow, fantasied notion of the party as a totalitarian machine. It neglects the courage, enthusiasm, and achievements of millions of party members for over a century</w:t>
      </w:r>
      <w:r w:rsidRPr="00376F88">
        <w:rPr>
          <w:sz w:val="10"/>
        </w:rPr>
        <w:t xml:space="preserve">. </w:t>
      </w:r>
      <w:r w:rsidRPr="00376F88">
        <w:rPr>
          <w:rStyle w:val="Emphasis"/>
          <w:highlight w:val="cyan"/>
        </w:rPr>
        <w:t xml:space="preserve">Rejection of the party form has been </w:t>
      </w:r>
      <w:r w:rsidRPr="00376F88">
        <w:rPr>
          <w:rStyle w:val="Emphasis"/>
        </w:rPr>
        <w:t xml:space="preserve">left </w:t>
      </w:r>
      <w:r w:rsidRPr="00376F88">
        <w:rPr>
          <w:rStyle w:val="Emphasis"/>
          <w:highlight w:val="cyan"/>
        </w:rPr>
        <w:t>dogmatism</w:t>
      </w:r>
      <w:r w:rsidRPr="00376F88">
        <w:rPr>
          <w:rStyle w:val="Emphasis"/>
        </w:rPr>
        <w:t xml:space="preserve"> for the last thirty years </w:t>
      </w:r>
      <w:r w:rsidRPr="00376F88">
        <w:rPr>
          <w:rStyle w:val="Emphasis"/>
          <w:highlight w:val="cyan"/>
        </w:rPr>
        <w:t>and</w:t>
      </w:r>
      <w:r w:rsidRPr="00376F88">
        <w:rPr>
          <w:rStyle w:val="Emphasis"/>
        </w:rPr>
        <w:t xml:space="preserve"> has </w:t>
      </w:r>
      <w:r w:rsidRPr="00376F88">
        <w:rPr>
          <w:rStyle w:val="Emphasis"/>
          <w:highlight w:val="cyan"/>
        </w:rPr>
        <w:t>gotten us nowhere</w:t>
      </w:r>
      <w:r w:rsidRPr="00376F88">
        <w:rPr>
          <w:sz w:val="10"/>
        </w:rPr>
        <w:t xml:space="preserve">. Fortunately, </w:t>
      </w:r>
      <w:r w:rsidRPr="00376F88">
        <w:rPr>
          <w:rStyle w:val="StyleUnderline"/>
        </w:rPr>
        <w:t xml:space="preserve">the </w:t>
      </w:r>
      <w:r w:rsidRPr="00376F88">
        <w:rPr>
          <w:rStyle w:val="Emphasis"/>
        </w:rPr>
        <w:t>movements of the squares in Greece and</w:t>
      </w:r>
      <w:r w:rsidRPr="00376F88">
        <w:rPr>
          <w:rStyle w:val="StyleUnderline"/>
        </w:rPr>
        <w:t xml:space="preserve"> </w:t>
      </w:r>
      <w:r w:rsidRPr="00376F88">
        <w:rPr>
          <w:rStyle w:val="Emphasis"/>
        </w:rPr>
        <w:t>Spain</w:t>
      </w:r>
      <w:r w:rsidRPr="00376F88">
        <w:rPr>
          <w:rStyle w:val="StyleUnderline"/>
        </w:rPr>
        <w:t xml:space="preserve">, as well as lessons from the successes and limits of the </w:t>
      </w:r>
      <w:r w:rsidRPr="00376F88">
        <w:rPr>
          <w:rStyle w:val="Emphasis"/>
        </w:rPr>
        <w:t>Occupy movement</w:t>
      </w:r>
      <w:r w:rsidRPr="00376F88">
        <w:rPr>
          <w:rStyle w:val="StyleUnderline"/>
        </w:rPr>
        <w:t>, have pushed against this left dogmatism</w:t>
      </w:r>
      <w:r w:rsidRPr="00376F88">
        <w:rPr>
          <w:sz w:val="10"/>
        </w:rPr>
        <w:t xml:space="preserve">. </w:t>
      </w:r>
      <w:r w:rsidRPr="00376F88">
        <w:rPr>
          <w:rStyle w:val="StyleUnderline"/>
        </w:rPr>
        <w:t xml:space="preserve">They have reenergized interest in </w:t>
      </w:r>
      <w:r w:rsidRPr="00376F88">
        <w:rPr>
          <w:rStyle w:val="Emphasis"/>
          <w:highlight w:val="cyan"/>
        </w:rPr>
        <w:t>the party as a political form</w:t>
      </w:r>
      <w:r w:rsidRPr="00376F88">
        <w:rPr>
          <w:rStyle w:val="StyleUnderline"/>
        </w:rPr>
        <w:t xml:space="preserve"> that </w:t>
      </w:r>
      <w:r w:rsidRPr="00376F88">
        <w:rPr>
          <w:rStyle w:val="Emphasis"/>
          <w:highlight w:val="cyan"/>
        </w:rPr>
        <w:t>can scale</w:t>
      </w:r>
      <w:r w:rsidRPr="00376F88">
        <w:rPr>
          <w:rStyle w:val="StyleUnderline"/>
        </w:rPr>
        <w:t xml:space="preserve">; a form that is flexible, </w:t>
      </w:r>
      <w:r w:rsidRPr="00376F88">
        <w:rPr>
          <w:rStyle w:val="StyleUnderline"/>
          <w:highlight w:val="cyan"/>
        </w:rPr>
        <w:t xml:space="preserve">adaptive, and expansive enough to endure beyond the </w:t>
      </w:r>
      <w:r w:rsidRPr="00376F88">
        <w:rPr>
          <w:rStyle w:val="StyleUnderline"/>
        </w:rPr>
        <w:t xml:space="preserve">joyous and </w:t>
      </w:r>
      <w:r w:rsidRPr="00376F88">
        <w:rPr>
          <w:rStyle w:val="StyleUnderline"/>
          <w:highlight w:val="cyan"/>
        </w:rPr>
        <w:t xml:space="preserve">disruptive moments </w:t>
      </w:r>
      <w:r w:rsidRPr="00376F88">
        <w:rPr>
          <w:rStyle w:val="StyleUnderline"/>
        </w:rPr>
        <w:t>of crowds in the streets</w:t>
      </w:r>
      <w:r w:rsidRPr="00376F88">
        <w:rPr>
          <w:sz w:val="10"/>
          <w:highlight w:val="cyan"/>
        </w:rPr>
        <w:t>.</w:t>
      </w:r>
      <w:r w:rsidRPr="00376F88">
        <w:rPr>
          <w:sz w:val="10"/>
        </w:rPr>
        <w:t xml:space="preserve"> </w:t>
      </w:r>
      <w:r w:rsidRPr="00376F88">
        <w:rPr>
          <w:rStyle w:val="Emphasis"/>
        </w:rPr>
        <w:t>A theory of the comrade contributes to this renewal by drawing out the ways that shared commitment to a common struggle generates new strengths and new capacities</w:t>
      </w:r>
      <w:r w:rsidRPr="00376F88">
        <w:rPr>
          <w:sz w:val="10"/>
        </w:rPr>
        <w:t xml:space="preserve">. </w:t>
      </w:r>
      <w:r w:rsidRPr="00376F88">
        <w:rPr>
          <w:rStyle w:val="StyleUnderline"/>
        </w:rPr>
        <w:t xml:space="preserve">Over and against the reduction of party relations to the relations between the leaders and the led, </w:t>
      </w:r>
      <w:r w:rsidRPr="00376F88">
        <w:rPr>
          <w:rStyle w:val="Emphasis"/>
        </w:rPr>
        <w:t>comrade</w:t>
      </w:r>
      <w:r w:rsidRPr="00376F88">
        <w:rPr>
          <w:rStyle w:val="StyleUnderline"/>
        </w:rPr>
        <w:t xml:space="preserve"> attends to the effects of political belonging on those on the same side of a political struggle</w:t>
      </w:r>
      <w:r w:rsidRPr="00376F88">
        <w:rPr>
          <w:sz w:val="10"/>
        </w:rPr>
        <w:t xml:space="preserve">. </w:t>
      </w:r>
      <w:r w:rsidRPr="00376F88">
        <w:rPr>
          <w:rStyle w:val="StyleUnderline"/>
        </w:rPr>
        <w:t xml:space="preserve">As we fight together for a world free of exploitation, oppression, and </w:t>
      </w:r>
      <w:r w:rsidRPr="006778C6">
        <w:rPr>
          <w:rStyle w:val="StyleUnderline"/>
        </w:rPr>
        <w:t>bigotry</w:t>
      </w:r>
      <w:r w:rsidRPr="006778C6">
        <w:rPr>
          <w:sz w:val="10"/>
        </w:rPr>
        <w:t xml:space="preserve">, </w:t>
      </w:r>
      <w:r w:rsidRPr="006778C6">
        <w:rPr>
          <w:rStyle w:val="Emphasis"/>
        </w:rPr>
        <w:t xml:space="preserve">we </w:t>
      </w:r>
      <w:proofErr w:type="gramStart"/>
      <w:r w:rsidRPr="006778C6">
        <w:rPr>
          <w:rStyle w:val="Emphasis"/>
        </w:rPr>
        <w:t>have to</w:t>
      </w:r>
      <w:proofErr w:type="gramEnd"/>
      <w:r w:rsidRPr="006778C6">
        <w:rPr>
          <w:rStyle w:val="Emphasis"/>
        </w:rPr>
        <w:t xml:space="preserve"> be able to trust and count on each other. Comrade names this relation</w:t>
      </w:r>
      <w:r w:rsidRPr="006778C6">
        <w:rPr>
          <w:sz w:val="10"/>
        </w:rPr>
        <w:t xml:space="preserve">. </w:t>
      </w:r>
      <w:r w:rsidRPr="006778C6">
        <w:rPr>
          <w:rStyle w:val="StyleUnderline"/>
        </w:rPr>
        <w:t xml:space="preserve">The comrade relation </w:t>
      </w:r>
      <w:r w:rsidRPr="006778C6">
        <w:rPr>
          <w:rStyle w:val="Emphasis"/>
        </w:rPr>
        <w:t>remakes</w:t>
      </w:r>
      <w:r w:rsidRPr="006778C6">
        <w:rPr>
          <w:rStyle w:val="StyleUnderline"/>
        </w:rPr>
        <w:t xml:space="preserve"> the place from which one sees, </w:t>
      </w:r>
      <w:r w:rsidRPr="006778C6">
        <w:rPr>
          <w:rStyle w:val="Emphasis"/>
        </w:rPr>
        <w:t>what it is possible to see</w:t>
      </w:r>
      <w:r w:rsidRPr="006778C6">
        <w:rPr>
          <w:rStyle w:val="StyleUnderline"/>
        </w:rPr>
        <w:t>, and what possibilities can appear</w:t>
      </w:r>
      <w:r w:rsidRPr="006778C6">
        <w:rPr>
          <w:sz w:val="10"/>
        </w:rPr>
        <w:t xml:space="preserve">. </w:t>
      </w:r>
      <w:r w:rsidRPr="006778C6">
        <w:rPr>
          <w:rStyle w:val="Emphasis"/>
        </w:rPr>
        <w:t>It enables the revaluation of work and time, what one does, and for whom one does it.</w:t>
      </w:r>
      <w:r w:rsidRPr="006778C6">
        <w:rPr>
          <w:sz w:val="10"/>
        </w:rPr>
        <w:t xml:space="preserve"> Is one’s work done for the people or for the bosses? Is it voluntary or done because one </w:t>
      </w:r>
      <w:proofErr w:type="gramStart"/>
      <w:r w:rsidRPr="006778C6">
        <w:rPr>
          <w:sz w:val="10"/>
        </w:rPr>
        <w:t>has to</w:t>
      </w:r>
      <w:proofErr w:type="gramEnd"/>
      <w:r w:rsidRPr="006778C6">
        <w:rPr>
          <w:sz w:val="10"/>
        </w:rPr>
        <w:t xml:space="preserve"> work? Does one work for personal provisions or for a collective good? </w:t>
      </w:r>
      <w:r w:rsidRPr="006778C6">
        <w:rPr>
          <w:rStyle w:val="StyleUnderline"/>
        </w:rPr>
        <w:t>We should recall Marx’s lyrical description of communism in which work becomes “life’s prime want.”</w:t>
      </w:r>
      <w:r w:rsidRPr="006778C6">
        <w:rPr>
          <w:sz w:val="10"/>
        </w:rPr>
        <w:t xml:space="preserve"> We get a glimpse of that in comradeship: one wants to do political work. You don’t want to let down your comrades; you see the value of your work through their eyes, your new collective eyes. </w:t>
      </w:r>
      <w:r w:rsidRPr="006778C6">
        <w:rPr>
          <w:rStyle w:val="Emphasis"/>
        </w:rPr>
        <w:t>Work</w:t>
      </w:r>
      <w:r w:rsidRPr="006778C6">
        <w:rPr>
          <w:rStyle w:val="StyleUnderline"/>
        </w:rPr>
        <w:t xml:space="preserve">, </w:t>
      </w:r>
      <w:r w:rsidRPr="006778C6">
        <w:rPr>
          <w:rStyle w:val="Emphasis"/>
        </w:rPr>
        <w:t>determined</w:t>
      </w:r>
      <w:r w:rsidRPr="006778C6">
        <w:rPr>
          <w:rStyle w:val="StyleUnderline"/>
        </w:rPr>
        <w:t xml:space="preserve"> not by markets but </w:t>
      </w:r>
      <w:r w:rsidRPr="006778C6">
        <w:rPr>
          <w:rStyle w:val="Emphasis"/>
        </w:rPr>
        <w:t>by shared commitments, becomes fulfilling</w:t>
      </w:r>
      <w:r w:rsidRPr="006778C6">
        <w:rPr>
          <w:sz w:val="10"/>
        </w:rPr>
        <w:t xml:space="preserve">. French communist philosopher and militant </w:t>
      </w:r>
      <w:r w:rsidRPr="006778C6">
        <w:rPr>
          <w:rStyle w:val="StyleUnderline"/>
        </w:rPr>
        <w:t xml:space="preserve">Bernard </w:t>
      </w:r>
      <w:proofErr w:type="spellStart"/>
      <w:r w:rsidRPr="006778C6">
        <w:rPr>
          <w:rStyle w:val="StyleUnderline"/>
        </w:rPr>
        <w:t>Aspe</w:t>
      </w:r>
      <w:proofErr w:type="spellEnd"/>
      <w:r w:rsidRPr="006778C6">
        <w:rPr>
          <w:rStyle w:val="StyleUnderline"/>
        </w:rPr>
        <w:t xml:space="preserve"> discusses the problem of contemporary capitalism as a loss of “common time”; that is, the loss of an experience of time generated and enjoyed through our collective being-together</w:t>
      </w:r>
      <w:r w:rsidRPr="006778C6">
        <w:rPr>
          <w:sz w:val="10"/>
        </w:rPr>
        <w:t xml:space="preserve">. 10 </w:t>
      </w:r>
      <w:r w:rsidRPr="006778C6">
        <w:rPr>
          <w:rStyle w:val="StyleUnderline"/>
        </w:rPr>
        <w:t>From holidays, to meals, to breaks, whatever</w:t>
      </w:r>
      <w:r w:rsidRPr="00376F88">
        <w:rPr>
          <w:rStyle w:val="StyleUnderline"/>
        </w:rPr>
        <w:t xml:space="preserve"> common time we have is synchronized and enclosed in forms for capitalist appropriation</w:t>
      </w:r>
      <w:r w:rsidRPr="00376F88">
        <w:rPr>
          <w:sz w:val="10"/>
        </w:rPr>
        <w:t xml:space="preserve">.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376F88">
        <w:rPr>
          <w:sz w:val="10"/>
        </w:rPr>
        <w:t>off of</w:t>
      </w:r>
      <w:proofErr w:type="gramEnd"/>
      <w:r w:rsidRPr="00376F88">
        <w:rPr>
          <w:sz w:val="10"/>
        </w:rPr>
        <w:t xml:space="preserve"> it after five seconds? In contrast, </w:t>
      </w:r>
      <w:r w:rsidRPr="00376F88">
        <w:rPr>
          <w:rStyle w:val="Emphasis"/>
        </w:rPr>
        <w:t>the common action that is the actuality of communist movement induces a collective change in capacities</w:t>
      </w:r>
      <w:r w:rsidRPr="00376F88">
        <w:rPr>
          <w:sz w:val="10"/>
        </w:rPr>
        <w:t xml:space="preserve">. </w:t>
      </w:r>
      <w:r w:rsidRPr="00376F88">
        <w:rPr>
          <w:rStyle w:val="StyleUnderline"/>
        </w:rPr>
        <w:t xml:space="preserve">Breaking from capitalism’s 24-7 injunctions to produce and consume for the bosses and owners, </w:t>
      </w:r>
      <w:r w:rsidRPr="00376F88">
        <w:rPr>
          <w:rStyle w:val="Emphasis"/>
        </w:rPr>
        <w:t>the discipline of common struggle expands possibilities for action and intensifies the sense of its necessity. The comrade is a figure for the relation through which this transformation of work and time occurs.</w:t>
      </w:r>
    </w:p>
    <w:p w14:paraId="075A7209" w14:textId="4C94D658" w:rsidR="00397B4D" w:rsidRDefault="00397B4D" w:rsidP="00397B4D">
      <w:pPr>
        <w:pStyle w:val="Heading2"/>
      </w:pPr>
      <w:r>
        <w:lastRenderedPageBreak/>
        <w:t>Case</w:t>
      </w:r>
    </w:p>
    <w:p w14:paraId="04EFCF61" w14:textId="271DA7D1" w:rsidR="00397B4D" w:rsidRDefault="00397B4D" w:rsidP="00397B4D">
      <w:pPr>
        <w:pStyle w:val="Heading3"/>
      </w:pPr>
      <w:r>
        <w:lastRenderedPageBreak/>
        <w:t>Overview</w:t>
      </w:r>
    </w:p>
    <w:p w14:paraId="37A8CF39" w14:textId="77777777" w:rsidR="00397B4D" w:rsidRDefault="00397B4D" w:rsidP="00397B4D">
      <w:pPr>
        <w:pStyle w:val="Heading4"/>
      </w:pPr>
      <w:r>
        <w:t>1. Vote neg on presumption</w:t>
      </w:r>
    </w:p>
    <w:p w14:paraId="62229991" w14:textId="77777777" w:rsidR="00397B4D" w:rsidRDefault="00397B4D" w:rsidP="00397B4D">
      <w:pPr>
        <w:pStyle w:val="Heading4"/>
      </w:pPr>
      <w:r>
        <w:t xml:space="preserve">A – Zero internal link between the ballot and solvency – voting </w:t>
      </w:r>
      <w:proofErr w:type="spellStart"/>
      <w:r>
        <w:t>aff</w:t>
      </w:r>
      <w:proofErr w:type="spellEnd"/>
      <w:r>
        <w:t xml:space="preserve"> doesn’t increase queer worldmaking, doesn’t change the ability of the </w:t>
      </w:r>
      <w:proofErr w:type="spellStart"/>
      <w:r>
        <w:t>aff</w:t>
      </w:r>
      <w:proofErr w:type="spellEnd"/>
      <w:r>
        <w:t xml:space="preserve"> or any individual to engage in self-experimentation, nor do anything in interrupt the flow of </w:t>
      </w:r>
      <w:proofErr w:type="spellStart"/>
      <w:r>
        <w:t>pharmacopornographic</w:t>
      </w:r>
      <w:proofErr w:type="spellEnd"/>
      <w:r>
        <w:t xml:space="preserve"> capitalism – competitive incentives mean there is zero spillover between wins, losses, and personal politics</w:t>
      </w:r>
    </w:p>
    <w:p w14:paraId="646A440A" w14:textId="77777777" w:rsidR="00397B4D" w:rsidRDefault="00397B4D" w:rsidP="00397B4D">
      <w:pPr>
        <w:pStyle w:val="Heading4"/>
      </w:pPr>
      <w:r>
        <w:t xml:space="preserve">B – Inherency – this </w:t>
      </w:r>
      <w:proofErr w:type="spellStart"/>
      <w:r>
        <w:t>aff</w:t>
      </w:r>
      <w:proofErr w:type="spellEnd"/>
      <w:r>
        <w:t xml:space="preserve"> has been read for nearly 7 topics, and every uniqueness </w:t>
      </w:r>
      <w:proofErr w:type="spellStart"/>
      <w:r>
        <w:t>arg</w:t>
      </w:r>
      <w:proofErr w:type="spellEnd"/>
      <w:r>
        <w:t xml:space="preserve"> they make shows that there is queer resistance now – zero reason this Zoom debate is key to ongoing efforts</w:t>
      </w:r>
    </w:p>
    <w:p w14:paraId="5BC110D8" w14:textId="77777777" w:rsidR="00397B4D" w:rsidRDefault="00397B4D" w:rsidP="00397B4D">
      <w:pPr>
        <w:pStyle w:val="Heading4"/>
      </w:pPr>
      <w:r>
        <w:t>C – Individual experimentation is apolitical and trades off with meaningful collective resistance</w:t>
      </w:r>
    </w:p>
    <w:p w14:paraId="18B006D0" w14:textId="77777777" w:rsidR="00397B4D" w:rsidRPr="00786C03" w:rsidRDefault="00397B4D" w:rsidP="00397B4D">
      <w:pPr>
        <w:rPr>
          <w:rStyle w:val="StyleUnderline"/>
          <w:rFonts w:asciiTheme="minorHAnsi" w:hAnsiTheme="minorHAnsi"/>
        </w:rPr>
      </w:pPr>
      <w:r w:rsidRPr="0099657C">
        <w:rPr>
          <w:rStyle w:val="StyleUnderline"/>
          <w:rFonts w:asciiTheme="minorHAnsi" w:hAnsiTheme="minorHAnsi"/>
          <w:highlight w:val="cyan"/>
        </w:rPr>
        <w:t>Chandler 10</w:t>
      </w:r>
      <w:r w:rsidRPr="00786C03">
        <w:rPr>
          <w:rStyle w:val="StyleUnderline"/>
          <w:rFonts w:asciiTheme="minorHAnsi" w:hAnsiTheme="minorHAnsi"/>
        </w:rPr>
        <w:t xml:space="preserve"> – Professor of International Relations at the University of Westminster </w:t>
      </w:r>
    </w:p>
    <w:p w14:paraId="340212F5" w14:textId="77777777" w:rsidR="00397B4D" w:rsidRPr="00B5100A" w:rsidRDefault="00397B4D" w:rsidP="00397B4D">
      <w:pPr>
        <w:rPr>
          <w:sz w:val="16"/>
          <w:szCs w:val="16"/>
        </w:rPr>
      </w:pPr>
      <w:r w:rsidRPr="00786C03">
        <w:rPr>
          <w:sz w:val="16"/>
          <w:szCs w:val="16"/>
        </w:rPr>
        <w:t>(David, 'No Communicating Left' (review article), Radical Philosophy, No. 160 (March/April 2010), pp.53-55. ISSN 0300 211X)</w:t>
      </w:r>
    </w:p>
    <w:p w14:paraId="2341D917" w14:textId="51DE62D1" w:rsidR="00397B4D" w:rsidRPr="009A6473" w:rsidRDefault="00397B4D" w:rsidP="00397B4D">
      <w:pPr>
        <w:rPr>
          <w:sz w:val="16"/>
          <w:szCs w:val="16"/>
        </w:rPr>
      </w:pPr>
      <w:r w:rsidRPr="0099657C">
        <w:rPr>
          <w:rStyle w:val="StyleUnderline"/>
          <w:rFonts w:asciiTheme="minorHAnsi" w:hAnsiTheme="minorHAnsi"/>
          <w:highlight w:val="cyan"/>
        </w:rPr>
        <w:t>Dean pulls few punches in her</w:t>
      </w:r>
      <w:r w:rsidRPr="00786C03">
        <w:rPr>
          <w:sz w:val="16"/>
          <w:szCs w:val="16"/>
        </w:rPr>
        <w:t xml:space="preserve"> devastating </w:t>
      </w:r>
      <w:r w:rsidRPr="0099657C">
        <w:rPr>
          <w:rStyle w:val="StyleUnderline"/>
          <w:rFonts w:asciiTheme="minorHAnsi" w:hAnsiTheme="minorHAnsi"/>
          <w:highlight w:val="cyan"/>
        </w:rPr>
        <w:t>critique of the</w:t>
      </w:r>
      <w:r w:rsidRPr="00786C03">
        <w:rPr>
          <w:sz w:val="16"/>
          <w:szCs w:val="16"/>
        </w:rPr>
        <w:t xml:space="preserve"> American </w:t>
      </w:r>
      <w:r w:rsidRPr="0099657C">
        <w:rPr>
          <w:rStyle w:val="StyleUnderline"/>
          <w:rFonts w:asciiTheme="minorHAnsi" w:hAnsiTheme="minorHAnsi"/>
          <w:highlight w:val="cyan"/>
        </w:rPr>
        <w:t xml:space="preserve">left for its </w:t>
      </w:r>
      <w:r w:rsidRPr="0099657C">
        <w:rPr>
          <w:rStyle w:val="Emphasis"/>
          <w:highlight w:val="cyan"/>
        </w:rPr>
        <w:t>complacency</w:t>
      </w:r>
      <w:r w:rsidRPr="00786C03">
        <w:rPr>
          <w:sz w:val="16"/>
          <w:szCs w:val="16"/>
        </w:rPr>
        <w:t xml:space="preserve">, its limited capacity, and even its lack of awareness of the need to offer a stand of political resistance to power. This is how she concludes her book: </w:t>
      </w:r>
      <w:r w:rsidRPr="00B01282">
        <w:rPr>
          <w:rStyle w:val="StyleUnderline"/>
          <w:rFonts w:asciiTheme="minorHAnsi" w:hAnsiTheme="minorHAnsi"/>
        </w:rPr>
        <w:t>The eight years of</w:t>
      </w:r>
      <w:r w:rsidRPr="00B01282">
        <w:rPr>
          <w:sz w:val="16"/>
          <w:szCs w:val="16"/>
        </w:rPr>
        <w:t xml:space="preserve"> the </w:t>
      </w:r>
      <w:r w:rsidRPr="00B01282">
        <w:rPr>
          <w:rStyle w:val="StyleUnderline"/>
          <w:rFonts w:asciiTheme="minorHAnsi" w:hAnsiTheme="minorHAnsi"/>
        </w:rPr>
        <w:t>Bush</w:t>
      </w:r>
      <w:r w:rsidRPr="00B01282">
        <w:rPr>
          <w:sz w:val="16"/>
          <w:szCs w:val="16"/>
        </w:rPr>
        <w:t xml:space="preserve"> administration </w:t>
      </w:r>
      <w:r w:rsidRPr="00B01282">
        <w:rPr>
          <w:rStyle w:val="StyleUnderline"/>
          <w:rFonts w:asciiTheme="minorHAnsi" w:hAnsiTheme="minorHAnsi"/>
        </w:rPr>
        <w:t xml:space="preserve">were a </w:t>
      </w:r>
      <w:r w:rsidRPr="00B01282">
        <w:rPr>
          <w:rStyle w:val="Emphasis"/>
        </w:rPr>
        <w:t>diversion</w:t>
      </w:r>
      <w:r w:rsidRPr="00B01282">
        <w:rPr>
          <w:sz w:val="16"/>
          <w:szCs w:val="16"/>
        </w:rPr>
        <w:t xml:space="preserve">. Intoxicated with a sense of purpose, </w:t>
      </w:r>
      <w:r w:rsidRPr="00B01282">
        <w:rPr>
          <w:rStyle w:val="StyleUnderline"/>
          <w:rFonts w:asciiTheme="minorHAnsi" w:hAnsiTheme="minorHAnsi"/>
        </w:rPr>
        <w:t>we could oppose</w:t>
      </w:r>
      <w:r w:rsidRPr="00B01282">
        <w:rPr>
          <w:sz w:val="16"/>
          <w:szCs w:val="16"/>
        </w:rPr>
        <w:t xml:space="preserve"> war, torture, indefinite detention, warrantless wiretapping, a seemingly </w:t>
      </w:r>
      <w:r w:rsidRPr="00B01282">
        <w:rPr>
          <w:rStyle w:val="StyleUnderline"/>
          <w:rFonts w:asciiTheme="minorHAnsi" w:hAnsiTheme="minorHAnsi"/>
        </w:rPr>
        <w:t>endless series of real crimes</w:t>
      </w:r>
      <w:r w:rsidRPr="00B01282">
        <w:rPr>
          <w:sz w:val="16"/>
          <w:szCs w:val="16"/>
        </w:rPr>
        <w:t>… such opposition keeps us feeling like we matter…</w:t>
      </w:r>
      <w:r w:rsidRPr="00786C03">
        <w:rPr>
          <w:sz w:val="16"/>
          <w:szCs w:val="16"/>
        </w:rPr>
        <w:t xml:space="preserve"> </w:t>
      </w:r>
      <w:r w:rsidRPr="0099657C">
        <w:rPr>
          <w:rStyle w:val="StyleUnderline"/>
          <w:rFonts w:asciiTheme="minorHAnsi" w:hAnsiTheme="minorHAnsi"/>
          <w:highlight w:val="cyan"/>
        </w:rPr>
        <w:t>We have an ethical sense</w:t>
      </w:r>
      <w:r w:rsidRPr="00786C03">
        <w:rPr>
          <w:sz w:val="16"/>
          <w:szCs w:val="16"/>
        </w:rPr>
        <w:t xml:space="preserve">. </w:t>
      </w:r>
      <w:r w:rsidRPr="0099657C">
        <w:rPr>
          <w:rStyle w:val="Emphasis"/>
          <w:highlight w:val="cyan"/>
        </w:rPr>
        <w:t>But we lack a coherent politics</w:t>
      </w:r>
      <w:r w:rsidRPr="00786C03">
        <w:rPr>
          <w:sz w:val="16"/>
          <w:szCs w:val="16"/>
        </w:rPr>
        <w:t xml:space="preserve">. (p.175) Dean highlights clearly </w:t>
      </w:r>
      <w:r w:rsidRPr="0099657C">
        <w:rPr>
          <w:rStyle w:val="StyleUnderline"/>
          <w:rFonts w:asciiTheme="minorHAnsi" w:hAnsiTheme="minorHAnsi"/>
          <w:highlight w:val="cyan"/>
        </w:rPr>
        <w:t>the disintegration of the collective left</w:t>
      </w:r>
      <w:r w:rsidRPr="00786C03">
        <w:rPr>
          <w:sz w:val="16"/>
          <w:szCs w:val="16"/>
        </w:rPr>
        <w:t xml:space="preserve"> and its simulacra </w:t>
      </w:r>
      <w:r w:rsidRPr="0099657C">
        <w:rPr>
          <w:rStyle w:val="StyleUnderline"/>
          <w:rFonts w:asciiTheme="minorHAnsi" w:hAnsiTheme="minorHAnsi"/>
          <w:highlight w:val="cyan"/>
        </w:rPr>
        <w:t xml:space="preserve">in the </w:t>
      </w:r>
      <w:r w:rsidRPr="0099657C">
        <w:rPr>
          <w:rStyle w:val="Emphasis"/>
          <w:highlight w:val="cyan"/>
        </w:rPr>
        <w:t>individuated life-style politics</w:t>
      </w:r>
      <w:r w:rsidRPr="0099657C">
        <w:rPr>
          <w:rStyle w:val="StyleUnderline"/>
          <w:rFonts w:asciiTheme="minorHAnsi" w:hAnsiTheme="minorHAnsi"/>
          <w:highlight w:val="cyan"/>
        </w:rPr>
        <w:t xml:space="preserve"> of</w:t>
      </w:r>
      <w:r w:rsidRPr="00786C03">
        <w:rPr>
          <w:sz w:val="16"/>
          <w:szCs w:val="16"/>
        </w:rPr>
        <w:t xml:space="preserve"> today’s </w:t>
      </w:r>
      <w:r w:rsidRPr="0099657C">
        <w:rPr>
          <w:rStyle w:val="Emphasis"/>
          <w:highlight w:val="cyan"/>
        </w:rPr>
        <w:t>depoliticized radicalism</w:t>
      </w:r>
      <w:r w:rsidRPr="00786C03">
        <w:rPr>
          <w:sz w:val="16"/>
          <w:szCs w:val="16"/>
        </w:rPr>
        <w:t xml:space="preserve">, where it appears that </w:t>
      </w:r>
      <w:proofErr w:type="gramStart"/>
      <w:r w:rsidRPr="00786C03">
        <w:rPr>
          <w:sz w:val="16"/>
          <w:szCs w:val="16"/>
        </w:rPr>
        <w:t>particular individual</w:t>
      </w:r>
      <w:proofErr w:type="gramEnd"/>
      <w:r w:rsidRPr="00786C03">
        <w:rPr>
          <w:sz w:val="16"/>
          <w:szCs w:val="16"/>
        </w:rPr>
        <w:t xml:space="preserve"> demands and identities are to be respected but there is no possibility of </w:t>
      </w:r>
      <w:proofErr w:type="spellStart"/>
      <w:r w:rsidRPr="00786C03">
        <w:rPr>
          <w:sz w:val="16"/>
          <w:szCs w:val="16"/>
        </w:rPr>
        <w:t>universalising</w:t>
      </w:r>
      <w:proofErr w:type="spellEnd"/>
      <w:r w:rsidRPr="00786C03">
        <w:rPr>
          <w:sz w:val="16"/>
          <w:szCs w:val="16"/>
        </w:rPr>
        <w:t xml:space="preserve"> them into a collective challenge to the system: no possibility of a left which stands for something beyond itself. She argues that, rather than confront this problem, the left take refuge in the fantasy that technology will overcome their inability to engage and that the circulation of ideas and information on the internet will construct the collectivities and communities of interest, which are </w:t>
      </w:r>
      <w:proofErr w:type="gramStart"/>
      <w:r w:rsidRPr="00786C03">
        <w:rPr>
          <w:sz w:val="16"/>
          <w:szCs w:val="16"/>
        </w:rPr>
        <w:t>lacking in reality</w:t>
      </w:r>
      <w:proofErr w:type="gramEnd"/>
      <w:r w:rsidRPr="00786C03">
        <w:rPr>
          <w:sz w:val="16"/>
          <w:szCs w:val="16"/>
        </w:rPr>
        <w:t xml:space="preserve">. For Dean, this ‘technology fetishism’ marks the left’s failure: its ‘abandonment of workers and the poor; its </w:t>
      </w:r>
      <w:r w:rsidRPr="0099657C">
        <w:rPr>
          <w:rStyle w:val="Emphasis"/>
          <w:highlight w:val="cyan"/>
        </w:rPr>
        <w:t>retreat from the state</w:t>
      </w:r>
      <w:r w:rsidRPr="00B01282">
        <w:rPr>
          <w:rStyle w:val="StyleUnderline"/>
          <w:rFonts w:asciiTheme="minorHAnsi" w:hAnsiTheme="minorHAnsi"/>
        </w:rPr>
        <w:t xml:space="preserve"> and </w:t>
      </w:r>
      <w:r w:rsidRPr="00B01282">
        <w:rPr>
          <w:rStyle w:val="Emphasis"/>
        </w:rPr>
        <w:t>repudiation of collective action</w:t>
      </w:r>
      <w:r w:rsidRPr="00B01282">
        <w:rPr>
          <w:sz w:val="16"/>
          <w:szCs w:val="16"/>
        </w:rPr>
        <w:t>; and</w:t>
      </w:r>
      <w:r w:rsidRPr="00786C03">
        <w:rPr>
          <w:sz w:val="16"/>
          <w:szCs w:val="16"/>
        </w:rPr>
        <w:t xml:space="preserve"> its acceptance of the neoliberal economy as the “only game in town”’ (p.33). In fact, she uncovers the gaping hole at the heart of the left, highlighting that radicalism</w:t>
      </w:r>
      <w:r w:rsidRPr="00786C03">
        <w:rPr>
          <w:rStyle w:val="StyleUnderline"/>
          <w:rFonts w:asciiTheme="minorHAnsi" w:hAnsiTheme="minorHAnsi"/>
        </w:rPr>
        <w:t xml:space="preserve"> </w:t>
      </w:r>
      <w:r w:rsidRPr="0099657C">
        <w:rPr>
          <w:rStyle w:val="StyleUnderline"/>
          <w:rFonts w:asciiTheme="minorHAnsi" w:hAnsiTheme="minorHAnsi"/>
          <w:highlight w:val="cyan"/>
        </w:rPr>
        <w:t>appears</w:t>
      </w:r>
      <w:r w:rsidRPr="00786C03">
        <w:rPr>
          <w:sz w:val="16"/>
          <w:szCs w:val="16"/>
        </w:rPr>
        <w:t xml:space="preserve"> to be </w:t>
      </w:r>
      <w:r w:rsidRPr="0099657C">
        <w:rPr>
          <w:rStyle w:val="StyleUnderline"/>
          <w:rFonts w:asciiTheme="minorHAnsi" w:hAnsiTheme="minorHAnsi"/>
          <w:highlight w:val="cyan"/>
        </w:rPr>
        <w:t>based less on changing the world than</w:t>
      </w:r>
      <w:r w:rsidRPr="00786C03">
        <w:rPr>
          <w:sz w:val="16"/>
          <w:szCs w:val="16"/>
        </w:rPr>
        <w:t xml:space="preserve"> on the </w:t>
      </w:r>
      <w:r w:rsidRPr="0099657C">
        <w:rPr>
          <w:rStyle w:val="Emphasis"/>
          <w:highlight w:val="cyan"/>
        </w:rPr>
        <w:t>articulation of an alternative</w:t>
      </w:r>
      <w:r w:rsidRPr="00786C03">
        <w:rPr>
          <w:sz w:val="16"/>
          <w:szCs w:val="16"/>
        </w:rPr>
        <w:t xml:space="preserve"> </w:t>
      </w:r>
      <w:proofErr w:type="spellStart"/>
      <w:r w:rsidRPr="00786C03">
        <w:rPr>
          <w:sz w:val="16"/>
          <w:szCs w:val="16"/>
        </w:rPr>
        <w:t>oppositionalist</w:t>
      </w:r>
      <w:proofErr w:type="spellEnd"/>
      <w:r w:rsidRPr="00786C03">
        <w:rPr>
          <w:sz w:val="16"/>
          <w:szCs w:val="16"/>
        </w:rPr>
        <w:t xml:space="preserve"> </w:t>
      </w:r>
      <w:r w:rsidRPr="0099657C">
        <w:rPr>
          <w:rStyle w:val="Emphasis"/>
          <w:highlight w:val="cyan"/>
        </w:rPr>
        <w:t>identity</w:t>
      </w:r>
      <w:r w:rsidRPr="00786C03">
        <w:rPr>
          <w:sz w:val="16"/>
          <w:szCs w:val="16"/>
        </w:rPr>
        <w:t xml:space="preserve">: a non-strategic, non-instrumental, articulation of a </w:t>
      </w:r>
      <w:proofErr w:type="gramStart"/>
      <w:r w:rsidRPr="00786C03">
        <w:rPr>
          <w:sz w:val="16"/>
          <w:szCs w:val="16"/>
        </w:rPr>
        <w:t>protest against</w:t>
      </w:r>
      <w:proofErr w:type="gramEnd"/>
      <w:r w:rsidRPr="00786C03">
        <w:rPr>
          <w:sz w:val="16"/>
          <w:szCs w:val="16"/>
        </w:rPr>
        <w:t xml:space="preserve"> power. In a nutshell, the left </w:t>
      </w:r>
      <w:proofErr w:type="gramStart"/>
      <w:r w:rsidRPr="00786C03">
        <w:rPr>
          <w:sz w:val="16"/>
          <w:szCs w:val="16"/>
        </w:rPr>
        <w:t>are</w:t>
      </w:r>
      <w:proofErr w:type="gramEnd"/>
      <w:r w:rsidRPr="00786C03">
        <w:rPr>
          <w:sz w:val="16"/>
          <w:szCs w:val="16"/>
        </w:rPr>
        <w:t xml:space="preserve"> too busy providing alternative voices, spaces and forums to think about engaging with mass society in an </w:t>
      </w:r>
      <w:proofErr w:type="spellStart"/>
      <w:r w:rsidRPr="00786C03">
        <w:rPr>
          <w:sz w:val="16"/>
          <w:szCs w:val="16"/>
        </w:rPr>
        <w:t>organised</w:t>
      </w:r>
      <w:proofErr w:type="spellEnd"/>
      <w:r w:rsidRPr="00786C03">
        <w:rPr>
          <w:sz w:val="16"/>
          <w:szCs w:val="16"/>
        </w:rPr>
        <w:t xml:space="preserve">, collective, attempt to achieve societal transformation. For Dean, </w:t>
      </w:r>
      <w:r w:rsidRPr="0099657C">
        <w:rPr>
          <w:rStyle w:val="StyleUnderline"/>
          <w:rFonts w:asciiTheme="minorHAnsi" w:hAnsiTheme="minorHAnsi"/>
          <w:highlight w:val="cyan"/>
        </w:rPr>
        <w:t xml:space="preserve">this is </w:t>
      </w:r>
      <w:r w:rsidRPr="00B01282">
        <w:rPr>
          <w:rStyle w:val="Emphasis"/>
          <w:highlight w:val="cyan"/>
        </w:rPr>
        <w:t>fake</w:t>
      </w:r>
      <w:r w:rsidRPr="00786C03">
        <w:rPr>
          <w:sz w:val="16"/>
          <w:szCs w:val="16"/>
        </w:rPr>
        <w:t xml:space="preserve"> or hollow </w:t>
      </w:r>
      <w:r w:rsidRPr="00B01282">
        <w:rPr>
          <w:rStyle w:val="Emphasis"/>
          <w:highlight w:val="cyan"/>
        </w:rPr>
        <w:t>political activity</w:t>
      </w:r>
      <w:r w:rsidRPr="00786C03">
        <w:rPr>
          <w:sz w:val="16"/>
          <w:szCs w:val="16"/>
        </w:rPr>
        <w:t xml:space="preserve">, </w:t>
      </w:r>
      <w:r w:rsidRPr="0099657C">
        <w:rPr>
          <w:rStyle w:val="StyleUnderline"/>
          <w:rFonts w:asciiTheme="minorHAnsi" w:hAnsiTheme="minorHAnsi"/>
          <w:highlight w:val="cyan"/>
        </w:rPr>
        <w:t>pursued</w:t>
      </w:r>
      <w:r w:rsidRPr="00786C03">
        <w:rPr>
          <w:sz w:val="16"/>
          <w:szCs w:val="16"/>
        </w:rPr>
        <w:t xml:space="preserve"> more </w:t>
      </w:r>
      <w:r w:rsidRPr="0099657C">
        <w:rPr>
          <w:rStyle w:val="StyleUnderline"/>
          <w:rFonts w:asciiTheme="minorHAnsi" w:hAnsiTheme="minorHAnsi"/>
          <w:highlight w:val="cyan"/>
        </w:rPr>
        <w:t>for its own sake</w:t>
      </w:r>
      <w:r w:rsidRPr="00786C03">
        <w:rPr>
          <w:sz w:val="16"/>
          <w:szCs w:val="16"/>
        </w:rPr>
        <w:t xml:space="preserve"> than for future political ends. This is </w:t>
      </w:r>
      <w:r w:rsidRPr="0099657C">
        <w:rPr>
          <w:rStyle w:val="StyleUnderline"/>
          <w:rFonts w:asciiTheme="minorHAnsi" w:hAnsiTheme="minorHAnsi"/>
          <w:highlight w:val="cyan"/>
        </w:rPr>
        <w:t xml:space="preserve">a politics of </w:t>
      </w:r>
      <w:r w:rsidRPr="0099657C">
        <w:rPr>
          <w:rStyle w:val="Emphasis"/>
          <w:highlight w:val="cyan"/>
        </w:rPr>
        <w:t>ethical distancing</w:t>
      </w:r>
      <w:r w:rsidRPr="00786C03">
        <w:rPr>
          <w:sz w:val="16"/>
          <w:szCs w:val="16"/>
        </w:rPr>
        <w:t xml:space="preserve">, of self-flattery </w:t>
      </w:r>
      <w:r w:rsidRPr="0099657C">
        <w:rPr>
          <w:rStyle w:val="StyleUnderline"/>
          <w:rFonts w:asciiTheme="minorHAnsi" w:hAnsiTheme="minorHAnsi"/>
          <w:highlight w:val="cyan"/>
        </w:rPr>
        <w:t xml:space="preserve">and </w:t>
      </w:r>
      <w:r w:rsidRPr="0099657C">
        <w:rPr>
          <w:rStyle w:val="Emphasis"/>
          <w:highlight w:val="cyan"/>
        </w:rPr>
        <w:t>narcissism</w:t>
      </w:r>
      <w:r w:rsidRPr="00786C03">
        <w:rPr>
          <w:sz w:val="16"/>
          <w:szCs w:val="16"/>
        </w:rPr>
        <w:t xml:space="preserve">, </w:t>
      </w:r>
      <w:r w:rsidRPr="0099657C">
        <w:rPr>
          <w:rStyle w:val="StyleUnderline"/>
          <w:rFonts w:asciiTheme="minorHAnsi" w:hAnsiTheme="minorHAnsi"/>
          <w:highlight w:val="cyan"/>
        </w:rPr>
        <w:t>which</w:t>
      </w:r>
      <w:r w:rsidRPr="00786C03">
        <w:rPr>
          <w:sz w:val="16"/>
          <w:szCs w:val="16"/>
        </w:rPr>
        <w:t xml:space="preserve"> excuses or even </w:t>
      </w:r>
      <w:r w:rsidRPr="0099657C">
        <w:rPr>
          <w:rStyle w:val="Emphasis"/>
          <w:highlight w:val="cyan"/>
        </w:rPr>
        <w:t>celebrates</w:t>
      </w:r>
      <w:r w:rsidRPr="00786C03">
        <w:rPr>
          <w:sz w:val="16"/>
          <w:szCs w:val="16"/>
        </w:rPr>
        <w:t xml:space="preserve"> the </w:t>
      </w:r>
      <w:r w:rsidRPr="0099657C">
        <w:rPr>
          <w:rStyle w:val="Emphasis"/>
          <w:highlight w:val="cyan"/>
        </w:rPr>
        <w:t>self-marginalization</w:t>
      </w:r>
      <w:r w:rsidRPr="00786C03">
        <w:rPr>
          <w:sz w:val="16"/>
          <w:szCs w:val="16"/>
        </w:rPr>
        <w:t xml:space="preserve"> of the left: as either the result of the overwhelming capacity of neoliberal power to act, to control, and to regulate; or as the result of the apathy, stupidity, or laziness of the masses - or the ‘sheeple’ (p.171) - for their failure to join the radical cause. Dean suggests that the left needs to rethink its values and approaches and her book is intended to be a wake-up call to abandon narcissistic complacency. In doing this, she highlights a range of problems connected around the thematic of the left’s </w:t>
      </w:r>
      <w:proofErr w:type="spellStart"/>
      <w:r w:rsidRPr="00786C03">
        <w:rPr>
          <w:sz w:val="16"/>
          <w:szCs w:val="16"/>
        </w:rPr>
        <w:t>defence</w:t>
      </w:r>
      <w:proofErr w:type="spellEnd"/>
      <w:r w:rsidRPr="00786C03">
        <w:rPr>
          <w:sz w:val="16"/>
          <w:szCs w:val="16"/>
        </w:rPr>
        <w:t xml:space="preserve"> of democracy in an age of communicative capitalism. She argues that </w:t>
      </w:r>
      <w:r w:rsidRPr="00B01282">
        <w:rPr>
          <w:rStyle w:val="StyleUnderline"/>
          <w:rFonts w:asciiTheme="minorHAnsi" w:hAnsiTheme="minorHAnsi"/>
        </w:rPr>
        <w:t>the left’s focus on</w:t>
      </w:r>
      <w:r w:rsidRPr="00B01282">
        <w:rPr>
          <w:sz w:val="16"/>
          <w:szCs w:val="16"/>
        </w:rPr>
        <w:t xml:space="preserve"> extending or defending democracy by asserting their role in </w:t>
      </w:r>
      <w:r w:rsidRPr="00B01282">
        <w:rPr>
          <w:rStyle w:val="StyleUnderline"/>
          <w:rFonts w:asciiTheme="minorHAnsi" w:hAnsiTheme="minorHAnsi"/>
        </w:rPr>
        <w:t xml:space="preserve">giving voice and creating spaces merely </w:t>
      </w:r>
      <w:r w:rsidRPr="00B01282">
        <w:rPr>
          <w:rStyle w:val="Emphasis"/>
        </w:rPr>
        <w:t>reproduces the domination of communicative capitalism</w:t>
      </w:r>
      <w:r w:rsidRPr="00B01282">
        <w:rPr>
          <w:sz w:val="16"/>
          <w:szCs w:val="16"/>
        </w:rPr>
        <w:t xml:space="preserve">, where there is no shared space of debate and disagreement but </w:t>
      </w:r>
      <w:r w:rsidRPr="00B01282">
        <w:rPr>
          <w:rStyle w:val="StyleUnderline"/>
          <w:rFonts w:asciiTheme="minorHAnsi" w:hAnsiTheme="minorHAnsi"/>
          <w:highlight w:val="cyan"/>
        </w:rPr>
        <w:t>the pr</w:t>
      </w:r>
      <w:r w:rsidRPr="0099657C">
        <w:rPr>
          <w:rStyle w:val="StyleUnderline"/>
          <w:rFonts w:asciiTheme="minorHAnsi" w:hAnsiTheme="minorHAnsi"/>
          <w:highlight w:val="cyan"/>
        </w:rPr>
        <w:t xml:space="preserve">oliferation of mediums and messages </w:t>
      </w:r>
      <w:r w:rsidRPr="0099657C">
        <w:rPr>
          <w:rStyle w:val="Emphasis"/>
          <w:highlight w:val="cyan"/>
        </w:rPr>
        <w:t>without</w:t>
      </w:r>
      <w:r w:rsidRPr="00786C03">
        <w:rPr>
          <w:sz w:val="16"/>
          <w:szCs w:val="16"/>
        </w:rPr>
        <w:t xml:space="preserve"> the </w:t>
      </w:r>
      <w:r w:rsidRPr="0099657C">
        <w:rPr>
          <w:rStyle w:val="Emphasis"/>
          <w:highlight w:val="cyan"/>
        </w:rPr>
        <w:t>responsibility to develop and defend positions</w:t>
      </w:r>
      <w:r w:rsidRPr="00786C03">
        <w:rPr>
          <w:sz w:val="16"/>
          <w:szCs w:val="16"/>
        </w:rPr>
        <w:t xml:space="preserve"> or to engage </w:t>
      </w:r>
      <w:r w:rsidRPr="0099657C">
        <w:rPr>
          <w:rStyle w:val="StyleUnderline"/>
          <w:rFonts w:asciiTheme="minorHAnsi" w:hAnsiTheme="minorHAnsi"/>
          <w:highlight w:val="cyan"/>
        </w:rPr>
        <w:t xml:space="preserve">and </w:t>
      </w:r>
      <w:r w:rsidRPr="0099657C">
        <w:rPr>
          <w:rStyle w:val="Emphasis"/>
          <w:highlight w:val="cyan"/>
        </w:rPr>
        <w:t>no external</w:t>
      </w:r>
      <w:r w:rsidRPr="00786C03">
        <w:rPr>
          <w:sz w:val="16"/>
          <w:szCs w:val="16"/>
        </w:rPr>
        <w:t xml:space="preserve"> measure of </w:t>
      </w:r>
      <w:r w:rsidRPr="0099657C">
        <w:rPr>
          <w:rStyle w:val="Emphasis"/>
          <w:highlight w:val="cyan"/>
        </w:rPr>
        <w:t>accountability</w:t>
      </w:r>
      <w:r w:rsidRPr="00786C03">
        <w:rPr>
          <w:sz w:val="16"/>
          <w:szCs w:val="16"/>
        </w:rPr>
        <w:t xml:space="preserve">. Communicative capitalism is held to thrive on </w:t>
      </w:r>
      <w:r w:rsidRPr="0099657C">
        <w:rPr>
          <w:rStyle w:val="StyleUnderline"/>
          <w:rFonts w:asciiTheme="minorHAnsi" w:hAnsiTheme="minorHAnsi"/>
          <w:highlight w:val="cyan"/>
        </w:rPr>
        <w:t>this fragmented</w:t>
      </w:r>
      <w:r w:rsidRPr="00786C03">
        <w:rPr>
          <w:sz w:val="16"/>
          <w:szCs w:val="16"/>
        </w:rPr>
        <w:t xml:space="preserve">, atomizing, </w:t>
      </w:r>
      <w:r w:rsidRPr="0099657C">
        <w:rPr>
          <w:rStyle w:val="StyleUnderline"/>
          <w:rFonts w:asciiTheme="minorHAnsi" w:hAnsiTheme="minorHAnsi"/>
          <w:highlight w:val="cyan"/>
        </w:rPr>
        <w:t>and individuated</w:t>
      </w:r>
      <w:r w:rsidRPr="00786C03">
        <w:rPr>
          <w:sz w:val="16"/>
          <w:szCs w:val="16"/>
        </w:rPr>
        <w:t xml:space="preserve">, </w:t>
      </w:r>
      <w:r w:rsidRPr="0099657C">
        <w:rPr>
          <w:rStyle w:val="StyleUnderline"/>
          <w:rFonts w:asciiTheme="minorHAnsi" w:hAnsiTheme="minorHAnsi"/>
          <w:highlight w:val="cyan"/>
        </w:rPr>
        <w:t>framework</w:t>
      </w:r>
      <w:r w:rsidRPr="00786C03">
        <w:rPr>
          <w:sz w:val="16"/>
          <w:szCs w:val="16"/>
        </w:rPr>
        <w:t xml:space="preserve"> of communication, which gives the impression of a shared discourse, </w:t>
      </w:r>
      <w:r w:rsidRPr="00786C03">
        <w:rPr>
          <w:sz w:val="16"/>
          <w:szCs w:val="16"/>
        </w:rPr>
        <w:lastRenderedPageBreak/>
        <w:t xml:space="preserve">community, or movement but </w:t>
      </w:r>
      <w:r w:rsidRPr="0099657C">
        <w:rPr>
          <w:rStyle w:val="Emphasis"/>
          <w:highlight w:val="cyan"/>
        </w:rPr>
        <w:t>leaves</w:t>
      </w:r>
      <w:r w:rsidRPr="00786C03">
        <w:rPr>
          <w:sz w:val="16"/>
          <w:szCs w:val="16"/>
        </w:rPr>
        <w:t xml:space="preserve"> reality just as it is, with neoliberal frameworks of </w:t>
      </w:r>
      <w:r w:rsidRPr="0099657C">
        <w:rPr>
          <w:rStyle w:val="Emphasis"/>
          <w:highlight w:val="cyan"/>
        </w:rPr>
        <w:t>domination</w:t>
      </w:r>
      <w:r w:rsidRPr="00786C03">
        <w:rPr>
          <w:sz w:val="16"/>
          <w:szCs w:val="16"/>
        </w:rPr>
        <w:t xml:space="preserve">, inequality, and destruction continuing </w:t>
      </w:r>
      <w:r w:rsidRPr="0099657C">
        <w:rPr>
          <w:rStyle w:val="Emphasis"/>
          <w:highlight w:val="cyan"/>
        </w:rPr>
        <w:t>unopposed</w:t>
      </w:r>
      <w:r w:rsidRPr="00786C03">
        <w:rPr>
          <w:sz w:val="16"/>
          <w:szCs w:val="16"/>
        </w:rPr>
        <w:t xml:space="preserve"> (pp.162-75).</w:t>
      </w:r>
    </w:p>
    <w:p w14:paraId="30320CD1" w14:textId="77777777" w:rsidR="00397B4D" w:rsidRDefault="00397B4D" w:rsidP="00397B4D">
      <w:pPr>
        <w:pStyle w:val="Heading3"/>
      </w:pPr>
      <w:r>
        <w:lastRenderedPageBreak/>
        <w:t>AT: Preciado</w:t>
      </w:r>
    </w:p>
    <w:p w14:paraId="0B227004" w14:textId="77777777" w:rsidR="00397B4D" w:rsidRPr="00B52FEF" w:rsidRDefault="00397B4D" w:rsidP="00397B4D">
      <w:pPr>
        <w:pStyle w:val="Heading4"/>
      </w:pPr>
      <w:r>
        <w:t xml:space="preserve">Preciado replicates </w:t>
      </w:r>
      <w:r>
        <w:rPr>
          <w:u w:val="single"/>
        </w:rPr>
        <w:t>casual misogyny</w:t>
      </w:r>
      <w:r>
        <w:t xml:space="preserve">, reject the </w:t>
      </w:r>
      <w:r>
        <w:rPr>
          <w:u w:val="single"/>
        </w:rPr>
        <w:t>team</w:t>
      </w:r>
      <w:r>
        <w:t xml:space="preserve"> – their </w:t>
      </w:r>
      <w:r>
        <w:rPr>
          <w:u w:val="single"/>
        </w:rPr>
        <w:t>uniqueness</w:t>
      </w:r>
      <w:r>
        <w:t xml:space="preserve"> claim is </w:t>
      </w:r>
      <w:r>
        <w:rPr>
          <w:u w:val="single"/>
        </w:rPr>
        <w:t>totalizing</w:t>
      </w:r>
      <w:r>
        <w:t xml:space="preserve"> – the alt gives energy to </w:t>
      </w:r>
      <w:r>
        <w:rPr>
          <w:u w:val="single"/>
        </w:rPr>
        <w:t>aristocratic</w:t>
      </w:r>
      <w:r>
        <w:t xml:space="preserve"> </w:t>
      </w:r>
      <w:proofErr w:type="spellStart"/>
      <w:r>
        <w:t>pharmacomaniacs</w:t>
      </w:r>
      <w:proofErr w:type="spellEnd"/>
      <w:r>
        <w:t xml:space="preserve"> who and focus on transgressing the </w:t>
      </w:r>
      <w:r>
        <w:rPr>
          <w:u w:val="single"/>
        </w:rPr>
        <w:t>self</w:t>
      </w:r>
      <w:r>
        <w:t xml:space="preserve"> leaves no basis for </w:t>
      </w:r>
      <w:r>
        <w:rPr>
          <w:u w:val="single"/>
        </w:rPr>
        <w:t>collective</w:t>
      </w:r>
      <w:r>
        <w:t xml:space="preserve"> politics against </w:t>
      </w:r>
      <w:r>
        <w:rPr>
          <w:u w:val="single"/>
        </w:rPr>
        <w:t>pharma-pornographic</w:t>
      </w:r>
      <w:r>
        <w:t xml:space="preserve"> control</w:t>
      </w:r>
      <w:r w:rsidRPr="00B52FEF">
        <w:t xml:space="preserve"> </w:t>
      </w:r>
    </w:p>
    <w:p w14:paraId="433004DF" w14:textId="77777777" w:rsidR="00397B4D" w:rsidRPr="0082502F" w:rsidRDefault="00397B4D" w:rsidP="00397B4D">
      <w:pPr>
        <w:rPr>
          <w:sz w:val="16"/>
          <w:szCs w:val="16"/>
        </w:rPr>
      </w:pPr>
      <w:r w:rsidRPr="0082502F">
        <w:rPr>
          <w:rStyle w:val="Style13ptBold"/>
        </w:rPr>
        <w:t>Hansen 16</w:t>
      </w:r>
      <w:r w:rsidRPr="0082502F">
        <w:rPr>
          <w:sz w:val="16"/>
          <w:szCs w:val="16"/>
        </w:rPr>
        <w:t xml:space="preserve">—Assistant Professor of Philosophy at California State University, Northridge [Sarah, “Testo Junkie: Sex, Drugs, and Biopolitics in the </w:t>
      </w:r>
      <w:proofErr w:type="spellStart"/>
      <w:r w:rsidRPr="0082502F">
        <w:rPr>
          <w:sz w:val="16"/>
          <w:szCs w:val="16"/>
        </w:rPr>
        <w:t>Pharmacopornographic</w:t>
      </w:r>
      <w:proofErr w:type="spellEnd"/>
      <w:r w:rsidRPr="0082502F">
        <w:rPr>
          <w:sz w:val="16"/>
          <w:szCs w:val="16"/>
        </w:rPr>
        <w:t xml:space="preserve"> Era by Paul B. Preciado (review),” </w:t>
      </w:r>
      <w:proofErr w:type="spellStart"/>
      <w:r w:rsidRPr="0082502F">
        <w:rPr>
          <w:sz w:val="16"/>
          <w:szCs w:val="16"/>
        </w:rPr>
        <w:t>philoSophia</w:t>
      </w:r>
      <w:proofErr w:type="spellEnd"/>
      <w:r w:rsidRPr="0082502F">
        <w:rPr>
          <w:sz w:val="16"/>
          <w:szCs w:val="16"/>
        </w:rPr>
        <w:t xml:space="preserve"> 6(1): 166-170, Emory Libraries]</w:t>
      </w:r>
    </w:p>
    <w:p w14:paraId="2437BA6D" w14:textId="77777777" w:rsidR="00397B4D" w:rsidRPr="0082502F" w:rsidRDefault="00397B4D" w:rsidP="00397B4D">
      <w:pPr>
        <w:rPr>
          <w:sz w:val="16"/>
          <w:szCs w:val="16"/>
        </w:rPr>
      </w:pPr>
      <w:r w:rsidRPr="0082502F">
        <w:rPr>
          <w:sz w:val="16"/>
          <w:szCs w:val="16"/>
        </w:rPr>
        <w:t xml:space="preserve">[BP refers to Preciado as the </w:t>
      </w:r>
      <w:proofErr w:type="gramStart"/>
      <w:r w:rsidRPr="0082502F">
        <w:rPr>
          <w:sz w:val="16"/>
          <w:szCs w:val="16"/>
        </w:rPr>
        <w:t>first person</w:t>
      </w:r>
      <w:proofErr w:type="gramEnd"/>
      <w:r w:rsidRPr="0082502F">
        <w:rPr>
          <w:sz w:val="16"/>
          <w:szCs w:val="16"/>
        </w:rPr>
        <w:t xml:space="preserve"> narrator] </w:t>
      </w:r>
    </w:p>
    <w:p w14:paraId="08F7B228" w14:textId="77777777" w:rsidR="00397B4D" w:rsidRPr="0082502F" w:rsidRDefault="00397B4D" w:rsidP="00397B4D">
      <w:pPr>
        <w:rPr>
          <w:rStyle w:val="StyleUnderline"/>
        </w:rPr>
      </w:pPr>
      <w:r w:rsidRPr="0082502F">
        <w:rPr>
          <w:sz w:val="14"/>
        </w:rPr>
        <w:t xml:space="preserve">It is not clear. There are moments where </w:t>
      </w:r>
      <w:r w:rsidRPr="00B52FEF">
        <w:rPr>
          <w:rStyle w:val="StyleUnderline"/>
          <w:highlight w:val="cyan"/>
        </w:rPr>
        <w:t>BP seems</w:t>
      </w:r>
      <w:r w:rsidRPr="00B52FEF">
        <w:rPr>
          <w:rStyle w:val="StyleUnderline"/>
        </w:rPr>
        <w:t xml:space="preserve"> quite </w:t>
      </w:r>
      <w:r w:rsidRPr="00B52FEF">
        <w:rPr>
          <w:rStyle w:val="StyleUnderline"/>
          <w:highlight w:val="cyan"/>
        </w:rPr>
        <w:t xml:space="preserve">entangled in </w:t>
      </w:r>
      <w:r w:rsidRPr="00B52FEF">
        <w:rPr>
          <w:rStyle w:val="Emphasis"/>
          <w:highlight w:val="cyan"/>
        </w:rPr>
        <w:t>normalizing</w:t>
      </w:r>
      <w:r w:rsidRPr="00B52FEF">
        <w:rPr>
          <w:rStyle w:val="StyleUnderline"/>
          <w:highlight w:val="cyan"/>
        </w:rPr>
        <w:t xml:space="preserve"> programs of gender. </w:t>
      </w:r>
      <w:r w:rsidRPr="0082502F">
        <w:rPr>
          <w:rStyle w:val="StyleUnderline"/>
        </w:rPr>
        <w:t>“</w:t>
      </w:r>
      <w:r w:rsidRPr="00B52FEF">
        <w:rPr>
          <w:rStyle w:val="StyleUnderline"/>
          <w:highlight w:val="cyan"/>
        </w:rPr>
        <w:t xml:space="preserve">They are </w:t>
      </w:r>
      <w:r w:rsidRPr="0082502F">
        <w:rPr>
          <w:rStyle w:val="StyleUnderline"/>
        </w:rPr>
        <w:t>still</w:t>
      </w:r>
      <w:r w:rsidRPr="00B52FEF">
        <w:rPr>
          <w:rStyle w:val="StyleUnderline"/>
        </w:rPr>
        <w:t xml:space="preserve"> my little girls, </w:t>
      </w:r>
      <w:r w:rsidRPr="00B52FEF">
        <w:rPr>
          <w:rStyle w:val="StyleUnderline"/>
          <w:highlight w:val="cyan"/>
        </w:rPr>
        <w:t>my bitches</w:t>
      </w:r>
      <w:r w:rsidRPr="00B52FEF">
        <w:rPr>
          <w:rStyle w:val="StyleUnderline"/>
        </w:rPr>
        <w:t xml:space="preserve">,” BP says </w:t>
      </w:r>
      <w:r w:rsidRPr="00B52FEF">
        <w:rPr>
          <w:rStyle w:val="StyleUnderline"/>
          <w:highlight w:val="cyan"/>
        </w:rPr>
        <w:t xml:space="preserve">while describing experiences at Catholic </w:t>
      </w:r>
      <w:r w:rsidRPr="0082502F">
        <w:rPr>
          <w:rStyle w:val="StyleUnderline"/>
        </w:rPr>
        <w:t xml:space="preserve">boarding </w:t>
      </w:r>
      <w:r w:rsidRPr="00B52FEF">
        <w:rPr>
          <w:rStyle w:val="StyleUnderline"/>
          <w:highlight w:val="cyan"/>
        </w:rPr>
        <w:t>school</w:t>
      </w:r>
      <w:r w:rsidRPr="0082502F">
        <w:rPr>
          <w:sz w:val="14"/>
        </w:rPr>
        <w:t xml:space="preserve"> and years spent </w:t>
      </w:r>
      <w:proofErr w:type="gramStart"/>
      <w:r w:rsidRPr="0082502F">
        <w:rPr>
          <w:sz w:val="14"/>
        </w:rPr>
        <w:t>fucking</w:t>
      </w:r>
      <w:proofErr w:type="gramEnd"/>
      <w:r w:rsidRPr="0082502F">
        <w:rPr>
          <w:sz w:val="14"/>
        </w:rPr>
        <w:t xml:space="preserve"> across several continents. “All girls, the most beautiful, the most heterosexual, the ones waiting for a Prince Charming full of natural [End Page 168] testosterone, are actually </w:t>
      </w:r>
      <w:r w:rsidRPr="0082502F">
        <w:rPr>
          <w:rStyle w:val="StyleUnderline"/>
        </w:rPr>
        <w:t>destined without knowing it to become bitches that my dildos penetrate</w:t>
      </w:r>
      <w:r w:rsidRPr="0082502F">
        <w:rPr>
          <w:sz w:val="14"/>
        </w:rPr>
        <w:t xml:space="preserve">” (91). </w:t>
      </w:r>
      <w:r w:rsidRPr="0082502F">
        <w:rPr>
          <w:rStyle w:val="StyleUnderline"/>
          <w:highlight w:val="cyan"/>
        </w:rPr>
        <w:t xml:space="preserve">Far from countering dominant </w:t>
      </w:r>
      <w:r w:rsidRPr="0082502F">
        <w:rPr>
          <w:rStyle w:val="StyleUnderline"/>
        </w:rPr>
        <w:t xml:space="preserve">trends of </w:t>
      </w:r>
      <w:proofErr w:type="spellStart"/>
      <w:r w:rsidRPr="0082502F">
        <w:rPr>
          <w:rStyle w:val="StyleUnderline"/>
          <w:highlight w:val="cyan"/>
        </w:rPr>
        <w:t>pornpower</w:t>
      </w:r>
      <w:proofErr w:type="spellEnd"/>
      <w:r w:rsidRPr="0082502F">
        <w:rPr>
          <w:rStyle w:val="StyleUnderline"/>
          <w:highlight w:val="cyan"/>
        </w:rPr>
        <w:t>, comments like these amount to casual misogyny</w:t>
      </w:r>
      <w:r w:rsidRPr="0082502F">
        <w:rPr>
          <w:rStyle w:val="StyleUnderline"/>
        </w:rPr>
        <w:t xml:space="preserve">. They are </w:t>
      </w:r>
      <w:r w:rsidRPr="0082502F">
        <w:rPr>
          <w:rStyle w:val="StyleUnderline"/>
          <w:highlight w:val="cyan"/>
        </w:rPr>
        <w:t>complicit with</w:t>
      </w:r>
      <w:r w:rsidRPr="0082502F">
        <w:rPr>
          <w:rStyle w:val="StyleUnderline"/>
        </w:rPr>
        <w:t xml:space="preserve"> the </w:t>
      </w:r>
      <w:r w:rsidRPr="0082502F">
        <w:rPr>
          <w:rStyle w:val="StyleUnderline"/>
          <w:highlight w:val="cyan"/>
        </w:rPr>
        <w:t>reduction of orgasmic force to sexual capital</w:t>
      </w:r>
      <w:r w:rsidRPr="0082502F">
        <w:rPr>
          <w:sz w:val="14"/>
        </w:rPr>
        <w:t xml:space="preserve">, reminding readers that potential spaces of political agency are also effects of the process of subjection and control. Given that Testo Junkie revels in breaking down the distinctions between personal and philosophical, gender experimentation and conceptual invention, we might wonder whether </w:t>
      </w:r>
      <w:r w:rsidRPr="0082502F">
        <w:rPr>
          <w:rStyle w:val="StyleUnderline"/>
        </w:rPr>
        <w:t xml:space="preserve">BP’s casual misogyny extends into the analysis of </w:t>
      </w:r>
      <w:proofErr w:type="spellStart"/>
      <w:r w:rsidRPr="0082502F">
        <w:rPr>
          <w:rStyle w:val="StyleUnderline"/>
        </w:rPr>
        <w:t>pharmacopower</w:t>
      </w:r>
      <w:proofErr w:type="spellEnd"/>
      <w:r w:rsidRPr="0082502F">
        <w:rPr>
          <w:rStyle w:val="StyleUnderline"/>
        </w:rPr>
        <w:t xml:space="preserve"> and </w:t>
      </w:r>
      <w:proofErr w:type="spellStart"/>
      <w:r w:rsidRPr="0082502F">
        <w:rPr>
          <w:rStyle w:val="StyleUnderline"/>
        </w:rPr>
        <w:t>pornpower</w:t>
      </w:r>
      <w:proofErr w:type="spellEnd"/>
      <w:r w:rsidRPr="0082502F">
        <w:rPr>
          <w:rStyle w:val="StyleUnderline"/>
        </w:rPr>
        <w:t xml:space="preserve">. Do </w:t>
      </w:r>
      <w:r w:rsidRPr="0082502F">
        <w:rPr>
          <w:rStyle w:val="StyleUnderline"/>
          <w:highlight w:val="cyan"/>
        </w:rPr>
        <w:t xml:space="preserve">BP’s concepts marginalize some </w:t>
      </w:r>
      <w:r w:rsidRPr="0082502F">
        <w:rPr>
          <w:rStyle w:val="StyleUnderline"/>
        </w:rPr>
        <w:t>stories or</w:t>
      </w:r>
      <w:r w:rsidRPr="0082502F">
        <w:rPr>
          <w:rStyle w:val="StyleUnderline"/>
          <w:highlight w:val="cyan"/>
        </w:rPr>
        <w:t xml:space="preserve"> perspectives</w:t>
      </w:r>
      <w:r w:rsidRPr="0082502F">
        <w:rPr>
          <w:sz w:val="14"/>
        </w:rPr>
        <w:t xml:space="preserve">? The chapter on the birth control pill de-centers BP’s white, Western, cosmopolitan body, describing the emergence of </w:t>
      </w:r>
      <w:proofErr w:type="spellStart"/>
      <w:r w:rsidRPr="0082502F">
        <w:rPr>
          <w:sz w:val="14"/>
        </w:rPr>
        <w:t>pharmacopower</w:t>
      </w:r>
      <w:proofErr w:type="spellEnd"/>
      <w:r w:rsidRPr="0082502F">
        <w:rPr>
          <w:sz w:val="14"/>
        </w:rPr>
        <w:t xml:space="preserve"> vis-à-vis racist medical testing in Puerto Rico. However, the chapter on </w:t>
      </w:r>
      <w:proofErr w:type="spellStart"/>
      <w:r w:rsidRPr="0082502F">
        <w:rPr>
          <w:rStyle w:val="StyleUnderline"/>
          <w:highlight w:val="cyan"/>
        </w:rPr>
        <w:t>pornpower</w:t>
      </w:r>
      <w:proofErr w:type="spellEnd"/>
      <w:r w:rsidRPr="0082502F">
        <w:rPr>
          <w:rStyle w:val="StyleUnderline"/>
          <w:highlight w:val="cyan"/>
        </w:rPr>
        <w:t xml:space="preserve"> is</w:t>
      </w:r>
      <w:r w:rsidRPr="0082502F">
        <w:rPr>
          <w:rStyle w:val="StyleUnderline"/>
        </w:rPr>
        <w:t xml:space="preserve"> more </w:t>
      </w:r>
      <w:r w:rsidRPr="0082502F">
        <w:rPr>
          <w:rStyle w:val="Emphasis"/>
          <w:highlight w:val="cyan"/>
        </w:rPr>
        <w:t>abstract</w:t>
      </w:r>
      <w:r w:rsidRPr="0082502F">
        <w:rPr>
          <w:rStyle w:val="StyleUnderline"/>
          <w:highlight w:val="cyan"/>
        </w:rPr>
        <w:t xml:space="preserve"> and </w:t>
      </w:r>
      <w:r w:rsidRPr="0082502F">
        <w:rPr>
          <w:rStyle w:val="Emphasis"/>
          <w:highlight w:val="cyan"/>
        </w:rPr>
        <w:t>less attentive</w:t>
      </w:r>
      <w:r w:rsidRPr="0082502F">
        <w:rPr>
          <w:rStyle w:val="StyleUnderline"/>
          <w:highlight w:val="cyan"/>
        </w:rPr>
        <w:t xml:space="preserve"> to different histories</w:t>
      </w:r>
      <w:r w:rsidRPr="0082502F">
        <w:rPr>
          <w:sz w:val="14"/>
        </w:rPr>
        <w:t xml:space="preserve">. There, BP offers eleven theses on the “pornographic imperative,” riffs on Paris Hilton’s persona, and positions the notion of </w:t>
      </w:r>
      <w:proofErr w:type="spellStart"/>
      <w:r w:rsidRPr="0082502F">
        <w:rPr>
          <w:sz w:val="14"/>
        </w:rPr>
        <w:t>pornpower</w:t>
      </w:r>
      <w:proofErr w:type="spellEnd"/>
      <w:r w:rsidRPr="0082502F">
        <w:rPr>
          <w:sz w:val="14"/>
        </w:rPr>
        <w:t xml:space="preserve"> in relationship to anti-capitalist theories by Paulo </w:t>
      </w:r>
      <w:proofErr w:type="spellStart"/>
      <w:r w:rsidRPr="0082502F">
        <w:rPr>
          <w:sz w:val="14"/>
        </w:rPr>
        <w:t>Virno</w:t>
      </w:r>
      <w:proofErr w:type="spellEnd"/>
      <w:r w:rsidRPr="0082502F">
        <w:rPr>
          <w:sz w:val="14"/>
        </w:rPr>
        <w:t xml:space="preserve">, Michael Hardt, Antonio Negri, and Angela Davis. Aside from broad gestures to racialized and pauperized bodies, </w:t>
      </w:r>
      <w:r w:rsidRPr="0082502F">
        <w:rPr>
          <w:rStyle w:val="StyleUnderline"/>
          <w:highlight w:val="cyan"/>
        </w:rPr>
        <w:t>there is no</w:t>
      </w:r>
      <w:r w:rsidRPr="0082502F">
        <w:rPr>
          <w:rStyle w:val="StyleUnderline"/>
        </w:rPr>
        <w:t xml:space="preserve"> sustained </w:t>
      </w:r>
      <w:r w:rsidRPr="0082502F">
        <w:rPr>
          <w:rStyle w:val="StyleUnderline"/>
          <w:highlight w:val="cyan"/>
        </w:rPr>
        <w:t xml:space="preserve">discussion of </w:t>
      </w:r>
      <w:r w:rsidRPr="0082502F">
        <w:rPr>
          <w:rStyle w:val="StyleUnderline"/>
        </w:rPr>
        <w:t xml:space="preserve">different histories of </w:t>
      </w:r>
      <w:proofErr w:type="spellStart"/>
      <w:r w:rsidRPr="0082502F">
        <w:rPr>
          <w:rStyle w:val="StyleUnderline"/>
        </w:rPr>
        <w:t>pornpower</w:t>
      </w:r>
      <w:proofErr w:type="spellEnd"/>
      <w:r w:rsidRPr="0082502F">
        <w:rPr>
          <w:rStyle w:val="StyleUnderline"/>
        </w:rPr>
        <w:t xml:space="preserve">, histories that might point to other political laboratories, alternative drugs, and lines of counterattack. Does the </w:t>
      </w:r>
      <w:proofErr w:type="spellStart"/>
      <w:r w:rsidRPr="0082502F">
        <w:rPr>
          <w:rStyle w:val="StyleUnderline"/>
        </w:rPr>
        <w:t>pornofication</w:t>
      </w:r>
      <w:proofErr w:type="spellEnd"/>
      <w:r w:rsidRPr="0082502F">
        <w:rPr>
          <w:rStyle w:val="StyleUnderline"/>
        </w:rPr>
        <w:t xml:space="preserve"> of labor—and its resistance—unfold in different ways for </w:t>
      </w:r>
      <w:r w:rsidRPr="0082502F">
        <w:rPr>
          <w:rStyle w:val="Emphasis"/>
          <w:highlight w:val="cyan"/>
        </w:rPr>
        <w:t>differently</w:t>
      </w:r>
      <w:r w:rsidRPr="0082502F">
        <w:rPr>
          <w:rStyle w:val="StyleUnderline"/>
          <w:highlight w:val="cyan"/>
        </w:rPr>
        <w:t xml:space="preserve"> positioned subjects</w:t>
      </w:r>
      <w:r w:rsidRPr="0082502F">
        <w:rPr>
          <w:sz w:val="14"/>
        </w:rPr>
        <w:t xml:space="preserve">? Can an estrogen junkie similarly subvert </w:t>
      </w:r>
      <w:proofErr w:type="spellStart"/>
      <w:r w:rsidRPr="0082502F">
        <w:rPr>
          <w:sz w:val="14"/>
        </w:rPr>
        <w:t>pornpower’s</w:t>
      </w:r>
      <w:proofErr w:type="spellEnd"/>
      <w:r w:rsidRPr="0082502F">
        <w:rPr>
          <w:sz w:val="14"/>
        </w:rPr>
        <w:t xml:space="preserve"> tendency to commodify bodies and pleasures? </w:t>
      </w:r>
      <w:r w:rsidRPr="0082502F">
        <w:rPr>
          <w:rStyle w:val="StyleUnderline"/>
        </w:rPr>
        <w:t xml:space="preserve">Questions </w:t>
      </w:r>
      <w:r w:rsidRPr="0082502F">
        <w:rPr>
          <w:rStyle w:val="StyleUnderline"/>
          <w:highlight w:val="cyan"/>
        </w:rPr>
        <w:t>like</w:t>
      </w:r>
      <w:r w:rsidRPr="0082502F">
        <w:rPr>
          <w:rStyle w:val="StyleUnderline"/>
        </w:rPr>
        <w:t xml:space="preserve"> these receive surprisingly little attention from BP, too rapt by “bitches” and “</w:t>
      </w:r>
      <w:proofErr w:type="spellStart"/>
      <w:r w:rsidRPr="0082502F">
        <w:rPr>
          <w:rStyle w:val="StyleUnderline"/>
        </w:rPr>
        <w:t>testomania</w:t>
      </w:r>
      <w:proofErr w:type="spellEnd"/>
      <w:r w:rsidRPr="0082502F">
        <w:rPr>
          <w:rStyle w:val="StyleUnderline"/>
        </w:rPr>
        <w:t xml:space="preserve">” to deeply explore other modes of </w:t>
      </w:r>
      <w:r w:rsidRPr="0082502F">
        <w:rPr>
          <w:rStyle w:val="StyleUnderline"/>
          <w:highlight w:val="cyan"/>
        </w:rPr>
        <w:t>“</w:t>
      </w:r>
      <w:proofErr w:type="spellStart"/>
      <w:r w:rsidRPr="0082502F">
        <w:rPr>
          <w:rStyle w:val="StyleUnderline"/>
          <w:highlight w:val="cyan"/>
        </w:rPr>
        <w:t>artistocratic</w:t>
      </w:r>
      <w:proofErr w:type="spellEnd"/>
      <w:r w:rsidRPr="0082502F">
        <w:rPr>
          <w:rStyle w:val="StyleUnderline"/>
          <w:highlight w:val="cyan"/>
        </w:rPr>
        <w:t xml:space="preserve"> pharmacomania.”</w:t>
      </w:r>
    </w:p>
    <w:p w14:paraId="217A51BE" w14:textId="77777777" w:rsidR="00397B4D" w:rsidRPr="0082502F" w:rsidRDefault="00397B4D" w:rsidP="00397B4D">
      <w:pPr>
        <w:rPr>
          <w:sz w:val="14"/>
        </w:rPr>
      </w:pPr>
      <w:r w:rsidRPr="0082502F">
        <w:rPr>
          <w:sz w:val="14"/>
        </w:rPr>
        <w:t xml:space="preserve">Ultimately, </w:t>
      </w:r>
      <w:r w:rsidRPr="0082502F">
        <w:rPr>
          <w:rStyle w:val="StyleUnderline"/>
          <w:highlight w:val="cyan"/>
        </w:rPr>
        <w:t xml:space="preserve">the </w:t>
      </w:r>
      <w:r w:rsidRPr="0082502F">
        <w:rPr>
          <w:rStyle w:val="Emphasis"/>
          <w:highlight w:val="cyan"/>
        </w:rPr>
        <w:t>self-obsessed</w:t>
      </w:r>
      <w:r w:rsidRPr="0082502F">
        <w:rPr>
          <w:rStyle w:val="StyleUnderline"/>
          <w:highlight w:val="cyan"/>
        </w:rPr>
        <w:t xml:space="preserve"> dimensions of </w:t>
      </w:r>
      <w:r w:rsidRPr="0082502F">
        <w:rPr>
          <w:rStyle w:val="Emphasis"/>
          <w:highlight w:val="cyan"/>
        </w:rPr>
        <w:t>Testo Junkie</w:t>
      </w:r>
      <w:r w:rsidRPr="0082502F">
        <w:rPr>
          <w:rStyle w:val="StyleUnderline"/>
          <w:highlight w:val="cyan"/>
        </w:rPr>
        <w:t xml:space="preserve"> are </w:t>
      </w:r>
      <w:r w:rsidRPr="0082502F">
        <w:rPr>
          <w:rStyle w:val="StyleUnderline"/>
        </w:rPr>
        <w:t xml:space="preserve">a </w:t>
      </w:r>
      <w:r w:rsidRPr="0082502F">
        <w:rPr>
          <w:rStyle w:val="StyleUnderline"/>
          <w:highlight w:val="cyan"/>
        </w:rPr>
        <w:t xml:space="preserve">central </w:t>
      </w:r>
      <w:r w:rsidRPr="0082502F">
        <w:rPr>
          <w:rStyle w:val="StyleUnderline"/>
        </w:rPr>
        <w:t>part of BP’s experiment</w:t>
      </w:r>
      <w:r w:rsidRPr="0082502F">
        <w:rPr>
          <w:sz w:val="14"/>
        </w:rPr>
        <w:t xml:space="preserve"> in auto-theory, a method that can always participate in </w:t>
      </w:r>
      <w:proofErr w:type="spellStart"/>
      <w:r w:rsidRPr="0082502F">
        <w:rPr>
          <w:sz w:val="14"/>
        </w:rPr>
        <w:t>pharmacopower</w:t>
      </w:r>
      <w:proofErr w:type="spellEnd"/>
      <w:r w:rsidRPr="0082502F">
        <w:rPr>
          <w:sz w:val="14"/>
        </w:rPr>
        <w:t xml:space="preserve"> and </w:t>
      </w:r>
      <w:proofErr w:type="spellStart"/>
      <w:r w:rsidRPr="0082502F">
        <w:rPr>
          <w:sz w:val="14"/>
        </w:rPr>
        <w:t>pornpower</w:t>
      </w:r>
      <w:proofErr w:type="spellEnd"/>
      <w:r w:rsidRPr="0082502F">
        <w:rPr>
          <w:sz w:val="14"/>
        </w:rPr>
        <w:t xml:space="preserve"> as much as it can resist it. In the final chapter, BP reminds us of the messy, fraught, personal inspiration for this experiment: avenging the death of GD. Standing at GD’s grave with VD (who may or may not be carrying a Luger), BP promises to return to “rub our </w:t>
      </w:r>
      <w:proofErr w:type="spellStart"/>
      <w:r w:rsidRPr="0082502F">
        <w:rPr>
          <w:sz w:val="14"/>
        </w:rPr>
        <w:t>our</w:t>
      </w:r>
      <w:proofErr w:type="spellEnd"/>
      <w:r w:rsidRPr="0082502F">
        <w:rPr>
          <w:sz w:val="14"/>
        </w:rPr>
        <w:t xml:space="preserve"> bodies against your grave. [. . .] to leave traces of fluids on the slab” like a “pack of mutating wolves” (427). Like a wolf, BP and VD will honor GD’s “</w:t>
      </w:r>
      <w:proofErr w:type="spellStart"/>
      <w:r w:rsidRPr="0082502F">
        <w:rPr>
          <w:sz w:val="14"/>
        </w:rPr>
        <w:t>gonastic</w:t>
      </w:r>
      <w:proofErr w:type="spellEnd"/>
      <w:r w:rsidRPr="0082502F">
        <w:rPr>
          <w:sz w:val="14"/>
        </w:rPr>
        <w:t xml:space="preserve"> legacy” with sexual experimentation and reveling, using their bodies and pleasures as a laboratory for theory and resistance. The legacy of Testo Junkie lies in </w:t>
      </w:r>
      <w:r w:rsidRPr="0082502F">
        <w:rPr>
          <w:rStyle w:val="StyleUnderline"/>
        </w:rPr>
        <w:t xml:space="preserve">this call for </w:t>
      </w:r>
      <w:r w:rsidRPr="0082502F">
        <w:rPr>
          <w:rStyle w:val="StyleUnderline"/>
          <w:highlight w:val="cyan"/>
        </w:rPr>
        <w:t>subversive</w:t>
      </w:r>
      <w:r w:rsidRPr="0082502F">
        <w:rPr>
          <w:sz w:val="14"/>
        </w:rPr>
        <w:t xml:space="preserve">, naughty auto-theory. However, the book </w:t>
      </w:r>
      <w:r w:rsidRPr="0082502F">
        <w:rPr>
          <w:rStyle w:val="StyleUnderline"/>
        </w:rPr>
        <w:t xml:space="preserve">is also a </w:t>
      </w:r>
      <w:r w:rsidRPr="0082502F">
        <w:rPr>
          <w:rStyle w:val="StyleUnderline"/>
          <w:highlight w:val="cyan"/>
        </w:rPr>
        <w:t xml:space="preserve">performance </w:t>
      </w:r>
      <w:r w:rsidRPr="0082502F">
        <w:rPr>
          <w:rStyle w:val="StyleUnderline"/>
        </w:rPr>
        <w:t>of the limits and dangers of this strategy</w:t>
      </w:r>
      <w:r w:rsidRPr="0082502F">
        <w:rPr>
          <w:sz w:val="14"/>
        </w:rPr>
        <w:t xml:space="preserve">. From mutating wolves to hotel hookups to Jimi Hendrix dildos, there is a lot of dirty theory-talk in Testo Junkies. </w:t>
      </w:r>
      <w:r w:rsidRPr="0082502F">
        <w:rPr>
          <w:rStyle w:val="StyleUnderline"/>
        </w:rPr>
        <w:t xml:space="preserve">It </w:t>
      </w:r>
      <w:r w:rsidRPr="0082502F">
        <w:rPr>
          <w:rStyle w:val="StyleUnderline"/>
          <w:highlight w:val="cyan"/>
        </w:rPr>
        <w:t>shocks and excites, but</w:t>
      </w:r>
      <w:r w:rsidRPr="0082502F">
        <w:rPr>
          <w:rStyle w:val="StyleUnderline"/>
        </w:rPr>
        <w:t xml:space="preserve"> it </w:t>
      </w:r>
      <w:r w:rsidRPr="0082502F">
        <w:rPr>
          <w:rStyle w:val="StyleUnderline"/>
          <w:highlight w:val="cyan"/>
        </w:rPr>
        <w:t xml:space="preserve">can </w:t>
      </w:r>
      <w:r w:rsidRPr="0082502F">
        <w:rPr>
          <w:rStyle w:val="StyleUnderline"/>
        </w:rPr>
        <w:t xml:space="preserve">also </w:t>
      </w:r>
      <w:r w:rsidRPr="0082502F">
        <w:rPr>
          <w:rStyle w:val="StyleUnderline"/>
          <w:highlight w:val="cyan"/>
        </w:rPr>
        <w:t xml:space="preserve">become </w:t>
      </w:r>
      <w:r w:rsidRPr="0082502F">
        <w:rPr>
          <w:rStyle w:val="StyleUnderline"/>
        </w:rPr>
        <w:t xml:space="preserve">part of </w:t>
      </w:r>
      <w:r w:rsidRPr="0082502F">
        <w:rPr>
          <w:rStyle w:val="StyleUnderline"/>
          <w:highlight w:val="cyan"/>
        </w:rPr>
        <w:t xml:space="preserve">the very mechanisms </w:t>
      </w:r>
      <w:r w:rsidRPr="0082502F">
        <w:rPr>
          <w:rStyle w:val="StyleUnderline"/>
        </w:rPr>
        <w:t xml:space="preserve">that </w:t>
      </w:r>
      <w:r w:rsidRPr="0082502F">
        <w:rPr>
          <w:rStyle w:val="StyleUnderline"/>
          <w:highlight w:val="cyan"/>
        </w:rPr>
        <w:t>it seeks to resist</w:t>
      </w:r>
      <w:r w:rsidRPr="0082502F">
        <w:rPr>
          <w:rStyle w:val="StyleUnderline"/>
        </w:rPr>
        <w:t xml:space="preserve">. As Lynne </w:t>
      </w:r>
      <w:proofErr w:type="spellStart"/>
      <w:r w:rsidRPr="0082502F">
        <w:rPr>
          <w:rStyle w:val="StyleUnderline"/>
        </w:rPr>
        <w:t>Huffer</w:t>
      </w:r>
      <w:proofErr w:type="spellEnd"/>
      <w:r w:rsidRPr="0082502F">
        <w:rPr>
          <w:rStyle w:val="StyleUnderline"/>
        </w:rPr>
        <w:t xml:space="preserve"> argues, </w:t>
      </w:r>
      <w:r w:rsidRPr="0082502F">
        <w:rPr>
          <w:rStyle w:val="StyleUnderline"/>
          <w:highlight w:val="cyan"/>
        </w:rPr>
        <w:t>talking dirty</w:t>
      </w:r>
      <w:r w:rsidRPr="0082502F">
        <w:rPr>
          <w:rStyle w:val="StyleUnderline"/>
        </w:rPr>
        <w:t xml:space="preserve"> “</w:t>
      </w:r>
      <w:r w:rsidRPr="0082502F">
        <w:rPr>
          <w:rStyle w:val="StyleUnderline"/>
          <w:highlight w:val="cyan"/>
        </w:rPr>
        <w:t>might feel transgressive</w:t>
      </w:r>
      <w:r w:rsidRPr="0082502F">
        <w:rPr>
          <w:rStyle w:val="StyleUnderline"/>
        </w:rPr>
        <w:t xml:space="preserve">” </w:t>
      </w:r>
      <w:r w:rsidRPr="0082502F">
        <w:rPr>
          <w:rStyle w:val="StyleUnderline"/>
          <w:highlight w:val="cyan"/>
        </w:rPr>
        <w:t xml:space="preserve">and edgy, </w:t>
      </w:r>
      <w:r w:rsidRPr="0082502F">
        <w:rPr>
          <w:rStyle w:val="StyleUnderline"/>
        </w:rPr>
        <w:t xml:space="preserve">“especially </w:t>
      </w:r>
      <w:r w:rsidRPr="0082502F">
        <w:rPr>
          <w:rStyle w:val="StyleUnderline"/>
          <w:highlight w:val="cyan"/>
        </w:rPr>
        <w:t>in an academic space</w:t>
      </w:r>
      <w:r w:rsidRPr="0082502F">
        <w:rPr>
          <w:rStyle w:val="StyleUnderline"/>
        </w:rPr>
        <w:t xml:space="preserve"> bent on erasing pleasure, </w:t>
      </w:r>
      <w:r w:rsidRPr="0082502F">
        <w:rPr>
          <w:rStyle w:val="StyleUnderline"/>
          <w:highlight w:val="cyan"/>
        </w:rPr>
        <w:t xml:space="preserve">but that rebellious feeling hardly undoes </w:t>
      </w:r>
      <w:r w:rsidRPr="0082502F">
        <w:rPr>
          <w:rStyle w:val="StyleUnderline"/>
        </w:rPr>
        <w:t xml:space="preserve">the ironic knot of sexuality’s </w:t>
      </w:r>
      <w:r w:rsidRPr="0082502F">
        <w:rPr>
          <w:rStyle w:val="StyleUnderline"/>
          <w:highlight w:val="cyan"/>
        </w:rPr>
        <w:t>disciplinary power</w:t>
      </w:r>
      <w:r w:rsidRPr="0082502F">
        <w:rPr>
          <w:sz w:val="14"/>
        </w:rPr>
        <w:t xml:space="preserve">” (76). The same concern applies to </w:t>
      </w:r>
      <w:proofErr w:type="spellStart"/>
      <w:r w:rsidRPr="0082502F">
        <w:rPr>
          <w:sz w:val="14"/>
        </w:rPr>
        <w:t>pharmacopower</w:t>
      </w:r>
      <w:proofErr w:type="spellEnd"/>
      <w:r w:rsidRPr="0082502F">
        <w:rPr>
          <w:sz w:val="14"/>
        </w:rPr>
        <w:t xml:space="preserve"> and </w:t>
      </w:r>
      <w:proofErr w:type="spellStart"/>
      <w:r w:rsidRPr="0082502F">
        <w:rPr>
          <w:sz w:val="14"/>
        </w:rPr>
        <w:t>pornpower</w:t>
      </w:r>
      <w:proofErr w:type="spellEnd"/>
      <w:r w:rsidRPr="0082502F">
        <w:rPr>
          <w:sz w:val="14"/>
        </w:rPr>
        <w:t xml:space="preserve">. If [End Page 169] BP is an experiment in auto-decapitation and Testo Junkie is a “trace left by the cut,” then the separating from the program of gender is not a masterful, final event. A trace remains. Indeed, the concepts of </w:t>
      </w:r>
      <w:proofErr w:type="spellStart"/>
      <w:r w:rsidRPr="0082502F">
        <w:rPr>
          <w:sz w:val="14"/>
        </w:rPr>
        <w:t>pharmacopower</w:t>
      </w:r>
      <w:proofErr w:type="spellEnd"/>
      <w:r w:rsidRPr="0082502F">
        <w:rPr>
          <w:sz w:val="14"/>
        </w:rPr>
        <w:t xml:space="preserve"> and </w:t>
      </w:r>
      <w:proofErr w:type="spellStart"/>
      <w:r w:rsidRPr="0082502F">
        <w:rPr>
          <w:sz w:val="14"/>
        </w:rPr>
        <w:t>pornopower</w:t>
      </w:r>
      <w:proofErr w:type="spellEnd"/>
      <w:r w:rsidRPr="0082502F">
        <w:rPr>
          <w:sz w:val="14"/>
        </w:rPr>
        <w:t xml:space="preserve"> promise to sharpen and update feminist and queer research, but they are also, as Foucault would say, dangerous.</w:t>
      </w:r>
    </w:p>
    <w:p w14:paraId="6C9EBC1D" w14:textId="77777777" w:rsidR="00397B4D" w:rsidRPr="00B52FEF" w:rsidRDefault="00397B4D" w:rsidP="00397B4D">
      <w:pPr>
        <w:pStyle w:val="Heading4"/>
      </w:pPr>
      <w:r>
        <w:t>Can’t achieve immanence thru artificial chemicals</w:t>
      </w:r>
    </w:p>
    <w:p w14:paraId="20A3996D" w14:textId="77777777" w:rsidR="00397B4D" w:rsidRPr="00B52FEF" w:rsidRDefault="00397B4D" w:rsidP="00397B4D">
      <w:r w:rsidRPr="0082502F">
        <w:rPr>
          <w:rStyle w:val="Style13ptBold"/>
        </w:rPr>
        <w:t>Noys 13</w:t>
      </w:r>
      <w:r w:rsidRPr="0082502F">
        <w:rPr>
          <w:sz w:val="16"/>
          <w:szCs w:val="16"/>
        </w:rPr>
        <w:t>—Professor of Critical Theory at the University of Chichester [Benjamin, “Intoxication and Acceleration,” presented at the University of London Institute in Paris’ Postgraduate Conference, 28 June, Retrieved from Academia.edu]</w:t>
      </w:r>
      <w:r w:rsidRPr="00B52FEF">
        <w:t xml:space="preserve"> </w:t>
      </w:r>
    </w:p>
    <w:p w14:paraId="3F41ABDC" w14:textId="77777777" w:rsidR="00397B4D" w:rsidRPr="0082502F" w:rsidRDefault="00397B4D" w:rsidP="00397B4D">
      <w:pPr>
        <w:rPr>
          <w:sz w:val="14"/>
        </w:rPr>
      </w:pPr>
      <w:proofErr w:type="gramStart"/>
      <w:r w:rsidRPr="0082502F">
        <w:rPr>
          <w:sz w:val="14"/>
        </w:rPr>
        <w:lastRenderedPageBreak/>
        <w:t>Of course</w:t>
      </w:r>
      <w:proofErr w:type="gramEnd"/>
      <w:r w:rsidRPr="0082502F">
        <w:rPr>
          <w:sz w:val="14"/>
        </w:rPr>
        <w:t xml:space="preserve"> we could and probably should note that this discourse risks returning to the extrinsic moralism Deleuze and </w:t>
      </w:r>
      <w:proofErr w:type="spellStart"/>
      <w:r w:rsidRPr="0082502F">
        <w:rPr>
          <w:sz w:val="14"/>
        </w:rPr>
        <w:t>Guattari</w:t>
      </w:r>
      <w:proofErr w:type="spellEnd"/>
      <w:r w:rsidRPr="0082502F">
        <w:rPr>
          <w:sz w:val="14"/>
        </w:rPr>
        <w:t xml:space="preserve"> has claimed to avoid. Accusing drug users or addicts of being locked-in anti-social identities and chains of dependency is not so far from the discourse of the police. </w:t>
      </w:r>
      <w:proofErr w:type="gramStart"/>
      <w:r w:rsidRPr="0082502F">
        <w:rPr>
          <w:sz w:val="14"/>
        </w:rPr>
        <w:t>Of course</w:t>
      </w:r>
      <w:proofErr w:type="gramEnd"/>
      <w:r w:rsidRPr="0082502F">
        <w:rPr>
          <w:sz w:val="14"/>
        </w:rPr>
        <w:t xml:space="preserve"> Deleuze and </w:t>
      </w:r>
      <w:proofErr w:type="spellStart"/>
      <w:r w:rsidRPr="0082502F">
        <w:rPr>
          <w:sz w:val="14"/>
        </w:rPr>
        <w:t>Guattari</w:t>
      </w:r>
      <w:proofErr w:type="spellEnd"/>
      <w:r w:rsidRPr="0082502F">
        <w:rPr>
          <w:sz w:val="14"/>
        </w:rPr>
        <w:t xml:space="preserve"> would insist that their aim is to suggest </w:t>
      </w:r>
      <w:r w:rsidRPr="0082502F">
        <w:rPr>
          <w:rStyle w:val="StyleUnderline"/>
          <w:highlight w:val="cyan"/>
        </w:rPr>
        <w:t xml:space="preserve">the </w:t>
      </w:r>
      <w:r w:rsidRPr="0082502F">
        <w:rPr>
          <w:rStyle w:val="StyleUnderline"/>
        </w:rPr>
        <w:t xml:space="preserve">drug </w:t>
      </w:r>
      <w:r w:rsidRPr="0082502F">
        <w:rPr>
          <w:rStyle w:val="StyleUnderline"/>
          <w:highlight w:val="cyan"/>
        </w:rPr>
        <w:t xml:space="preserve">addict returns themselves to social </w:t>
      </w:r>
      <w:r w:rsidRPr="0082502F">
        <w:rPr>
          <w:rStyle w:val="StyleUnderline"/>
        </w:rPr>
        <w:t>orders of</w:t>
      </w:r>
      <w:r w:rsidRPr="0082502F">
        <w:rPr>
          <w:rStyle w:val="StyleUnderline"/>
          <w:highlight w:val="cyan"/>
        </w:rPr>
        <w:t xml:space="preserve"> control, rather than pursuing a </w:t>
      </w:r>
      <w:r w:rsidRPr="0082502F">
        <w:rPr>
          <w:rStyle w:val="StyleUnderline"/>
        </w:rPr>
        <w:t xml:space="preserve">true or real construction that might </w:t>
      </w:r>
      <w:r w:rsidRPr="0082502F">
        <w:rPr>
          <w:rStyle w:val="StyleUnderline"/>
          <w:highlight w:val="cyan"/>
        </w:rPr>
        <w:t xml:space="preserve">rupture with </w:t>
      </w:r>
      <w:r w:rsidRPr="0082502F">
        <w:rPr>
          <w:rStyle w:val="StyleUnderline"/>
        </w:rPr>
        <w:t xml:space="preserve">the </w:t>
      </w:r>
      <w:r w:rsidRPr="0082502F">
        <w:rPr>
          <w:rStyle w:val="StyleUnderline"/>
          <w:highlight w:val="cyan"/>
        </w:rPr>
        <w:t xml:space="preserve">normative </w:t>
      </w:r>
      <w:r w:rsidRPr="0082502F">
        <w:rPr>
          <w:rStyle w:val="StyleUnderline"/>
        </w:rPr>
        <w:t xml:space="preserve">forms </w:t>
      </w:r>
      <w:r w:rsidRPr="0082502F">
        <w:rPr>
          <w:rStyle w:val="StyleUnderline"/>
          <w:highlight w:val="cyan"/>
        </w:rPr>
        <w:t xml:space="preserve">of </w:t>
      </w:r>
      <w:proofErr w:type="spellStart"/>
      <w:r w:rsidRPr="0082502F">
        <w:rPr>
          <w:rStyle w:val="StyleUnderline"/>
          <w:highlight w:val="cyan"/>
        </w:rPr>
        <w:t>territorialisation</w:t>
      </w:r>
      <w:proofErr w:type="spellEnd"/>
      <w:r w:rsidRPr="0082502F">
        <w:rPr>
          <w:sz w:val="14"/>
        </w:rPr>
        <w:t xml:space="preserve">. This is part of their rejection of fantasy, and their insistence that the collapse of </w:t>
      </w:r>
      <w:r w:rsidRPr="0082502F">
        <w:rPr>
          <w:rStyle w:val="StyleUnderline"/>
          <w:highlight w:val="cyan"/>
        </w:rPr>
        <w:t>the drug user</w:t>
      </w:r>
      <w:r w:rsidRPr="0082502F">
        <w:rPr>
          <w:sz w:val="14"/>
        </w:rPr>
        <w:t xml:space="preserve"> is one that results in falling into ‘hallucinations, delusions, false perceptions, phantasies, or paranoid outbursts’ (285). What is wrong with these </w:t>
      </w:r>
      <w:r w:rsidRPr="0082502F">
        <w:rPr>
          <w:rStyle w:val="StyleUnderline"/>
          <w:highlight w:val="cyan"/>
        </w:rPr>
        <w:t>experiences</w:t>
      </w:r>
      <w:r w:rsidRPr="0082502F">
        <w:rPr>
          <w:sz w:val="14"/>
        </w:rPr>
        <w:t xml:space="preserve"> is that they </w:t>
      </w:r>
      <w:r w:rsidRPr="0082502F">
        <w:rPr>
          <w:rStyle w:val="StyleUnderline"/>
          <w:highlight w:val="cyan"/>
        </w:rPr>
        <w:t>are not ‘rich or full’</w:t>
      </w:r>
      <w:r w:rsidRPr="0082502F">
        <w:rPr>
          <w:sz w:val="14"/>
        </w:rPr>
        <w:t xml:space="preserve">, they are not ‘passages of intensities’, </w:t>
      </w:r>
      <w:r w:rsidRPr="0082502F">
        <w:rPr>
          <w:rStyle w:val="StyleUnderline"/>
          <w:highlight w:val="cyan"/>
        </w:rPr>
        <w:t>but result in ‘a</w:t>
      </w:r>
      <w:r w:rsidRPr="0082502F">
        <w:rPr>
          <w:rStyle w:val="StyleUnderline"/>
        </w:rPr>
        <w:t xml:space="preserve"> vitrified or </w:t>
      </w:r>
      <w:r w:rsidRPr="0082502F">
        <w:rPr>
          <w:rStyle w:val="StyleUnderline"/>
          <w:highlight w:val="cyan"/>
        </w:rPr>
        <w:t>emptied body’</w:t>
      </w:r>
      <w:r w:rsidRPr="0082502F">
        <w:rPr>
          <w:sz w:val="14"/>
        </w:rPr>
        <w:t xml:space="preserve"> (285). The problem with </w:t>
      </w:r>
      <w:r w:rsidRPr="0082502F">
        <w:rPr>
          <w:rStyle w:val="StyleUnderline"/>
        </w:rPr>
        <w:t xml:space="preserve">this use of drugs is that it is not immanent enough – ‘Drug </w:t>
      </w:r>
      <w:r w:rsidRPr="0082502F">
        <w:rPr>
          <w:rStyle w:val="StyleUnderline"/>
          <w:highlight w:val="cyan"/>
        </w:rPr>
        <w:t xml:space="preserve">addicts </w:t>
      </w:r>
      <w:r w:rsidRPr="0082502F">
        <w:rPr>
          <w:rStyle w:val="StyleUnderline"/>
        </w:rPr>
        <w:t xml:space="preserve">continually </w:t>
      </w:r>
      <w:r w:rsidRPr="0082502F">
        <w:rPr>
          <w:rStyle w:val="StyleUnderline"/>
          <w:highlight w:val="cyan"/>
        </w:rPr>
        <w:t>fall back on what they wanted to escape</w:t>
      </w:r>
      <w:r w:rsidRPr="0082502F">
        <w:rPr>
          <w:rStyle w:val="StyleUnderline"/>
        </w:rPr>
        <w:t xml:space="preserve">: a </w:t>
      </w:r>
      <w:proofErr w:type="spellStart"/>
      <w:r w:rsidRPr="0082502F">
        <w:rPr>
          <w:rStyle w:val="StyleUnderline"/>
        </w:rPr>
        <w:t>segmentarity</w:t>
      </w:r>
      <w:proofErr w:type="spellEnd"/>
      <w:r w:rsidRPr="0082502F">
        <w:rPr>
          <w:rStyle w:val="StyleUnderline"/>
        </w:rPr>
        <w:t xml:space="preserve"> </w:t>
      </w:r>
      <w:proofErr w:type="gramStart"/>
      <w:r w:rsidRPr="0082502F">
        <w:rPr>
          <w:rStyle w:val="StyleUnderline"/>
        </w:rPr>
        <w:t>all the more</w:t>
      </w:r>
      <w:proofErr w:type="gramEnd"/>
      <w:r w:rsidRPr="0082502F">
        <w:rPr>
          <w:rStyle w:val="StyleUnderline"/>
        </w:rPr>
        <w:t xml:space="preserve"> rigid for being marginal, </w:t>
      </w:r>
      <w:r w:rsidRPr="0082502F">
        <w:rPr>
          <w:rStyle w:val="StyleUnderline"/>
          <w:highlight w:val="cyan"/>
        </w:rPr>
        <w:t xml:space="preserve">a </w:t>
      </w:r>
      <w:proofErr w:type="spellStart"/>
      <w:r w:rsidRPr="0082502F">
        <w:rPr>
          <w:rStyle w:val="StyleUnderline"/>
          <w:highlight w:val="cyan"/>
        </w:rPr>
        <w:t>territorialisation</w:t>
      </w:r>
      <w:proofErr w:type="spellEnd"/>
      <w:r w:rsidRPr="0082502F">
        <w:rPr>
          <w:rStyle w:val="StyleUnderline"/>
          <w:highlight w:val="cyan"/>
        </w:rPr>
        <w:t xml:space="preserve"> all the </w:t>
      </w:r>
      <w:r w:rsidRPr="0082502F">
        <w:rPr>
          <w:rStyle w:val="Emphasis"/>
          <w:highlight w:val="cyan"/>
        </w:rPr>
        <w:t>more artificial</w:t>
      </w:r>
      <w:r w:rsidRPr="0082502F">
        <w:rPr>
          <w:rStyle w:val="StyleUnderline"/>
          <w:highlight w:val="cyan"/>
        </w:rPr>
        <w:t xml:space="preserve"> for being based on chemical substances</w:t>
      </w:r>
      <w:r w:rsidRPr="0082502F">
        <w:rPr>
          <w:sz w:val="14"/>
        </w:rPr>
        <w:t xml:space="preserve">, hallucinatory forms, and phantasy </w:t>
      </w:r>
      <w:proofErr w:type="spellStart"/>
      <w:r w:rsidRPr="0082502F">
        <w:rPr>
          <w:sz w:val="14"/>
        </w:rPr>
        <w:t>subjectifications</w:t>
      </w:r>
      <w:proofErr w:type="spellEnd"/>
      <w:r w:rsidRPr="0082502F">
        <w:rPr>
          <w:sz w:val="14"/>
        </w:rPr>
        <w:t>.’ (285)</w:t>
      </w:r>
    </w:p>
    <w:p w14:paraId="556AF8C7" w14:textId="77777777" w:rsidR="00397B4D" w:rsidRPr="0082502F" w:rsidRDefault="00397B4D" w:rsidP="00397B4D">
      <w:pPr>
        <w:rPr>
          <w:sz w:val="14"/>
        </w:rPr>
      </w:pPr>
      <w:r w:rsidRPr="0082502F">
        <w:rPr>
          <w:rStyle w:val="StyleUnderline"/>
        </w:rPr>
        <w:t>Rather than disappearance or immersion, the emphasis now falls on construction</w:t>
      </w:r>
      <w:r w:rsidRPr="0082502F">
        <w:rPr>
          <w:sz w:val="14"/>
        </w:rPr>
        <w:t xml:space="preserve">. This is an ‘art of </w:t>
      </w:r>
      <w:proofErr w:type="gramStart"/>
      <w:r w:rsidRPr="0082502F">
        <w:rPr>
          <w:sz w:val="14"/>
        </w:rPr>
        <w:t>dosages, since</w:t>
      </w:r>
      <w:proofErr w:type="gramEnd"/>
      <w:r w:rsidRPr="0082502F">
        <w:rPr>
          <w:sz w:val="14"/>
        </w:rPr>
        <w:t xml:space="preserve"> overdose is a danger’ (160). It is not a matter of blazing a path. </w:t>
      </w:r>
      <w:proofErr w:type="gramStart"/>
      <w:r w:rsidRPr="0082502F">
        <w:rPr>
          <w:sz w:val="14"/>
        </w:rPr>
        <w:t>Instead</w:t>
      </w:r>
      <w:proofErr w:type="gramEnd"/>
      <w:r w:rsidRPr="0082502F">
        <w:rPr>
          <w:sz w:val="14"/>
        </w:rPr>
        <w:t xml:space="preserve"> it is even a matter of absence of abstinence: getting drunk, but on pure water’, or ‘getting high, but by abstention’. This is a critique of drug use based upon a discourse of immanence: ‘Drugs do not guarantee immanence; rather the immanence of drugs allows one to forgo them.’ (286) While I think this is not particularly satisfactory as a mode of critique, it indicates the priority Deleuze and </w:t>
      </w:r>
      <w:proofErr w:type="spellStart"/>
      <w:r w:rsidRPr="0082502F">
        <w:rPr>
          <w:sz w:val="14"/>
        </w:rPr>
        <w:t>Guattari</w:t>
      </w:r>
      <w:proofErr w:type="spellEnd"/>
      <w:r w:rsidRPr="0082502F">
        <w:rPr>
          <w:sz w:val="14"/>
        </w:rPr>
        <w:t xml:space="preserve"> give to a ‘molecular’ becoming that folds-in to immanence. Constantly warding off any trace of the negative results in its occulted return, which tries to specify and delimit what molecules we can connect with. This selection, unsurprisingly, in the name of a ‘vital assemblage’ (286). To use the ironic sample of </w:t>
      </w:r>
      <w:proofErr w:type="spellStart"/>
      <w:r w:rsidRPr="0082502F">
        <w:rPr>
          <w:sz w:val="14"/>
        </w:rPr>
        <w:t>Emperion’s</w:t>
      </w:r>
      <w:proofErr w:type="spellEnd"/>
      <w:r w:rsidRPr="0082502F">
        <w:rPr>
          <w:sz w:val="14"/>
        </w:rPr>
        <w:t xml:space="preserve"> classic track ‘Narcotic Influence’: ‘Giving them drugs, taking their lives away’… </w:t>
      </w:r>
      <w:r w:rsidRPr="0082502F">
        <w:rPr>
          <w:rStyle w:val="StyleUnderline"/>
        </w:rPr>
        <w:t xml:space="preserve">Deleuze and </w:t>
      </w:r>
      <w:proofErr w:type="spellStart"/>
      <w:r w:rsidRPr="0082502F">
        <w:rPr>
          <w:rStyle w:val="StyleUnderline"/>
        </w:rPr>
        <w:t>Guattari</w:t>
      </w:r>
      <w:proofErr w:type="spellEnd"/>
      <w:r w:rsidRPr="0082502F">
        <w:rPr>
          <w:rStyle w:val="StyleUnderline"/>
        </w:rPr>
        <w:t xml:space="preserve"> conclude, in seeming contradiction, </w:t>
      </w:r>
      <w:r w:rsidRPr="0082502F">
        <w:rPr>
          <w:rStyle w:val="StyleUnderline"/>
          <w:highlight w:val="cyan"/>
        </w:rPr>
        <w:t>that drugs don’t lead to the plane of immanence</w:t>
      </w:r>
      <w:r w:rsidRPr="0082502F">
        <w:rPr>
          <w:sz w:val="14"/>
        </w:rPr>
        <w:t xml:space="preserve">, but ‘in fact the plane must distill its own drugs, remaining master of speeds and proximities.’ </w:t>
      </w:r>
    </w:p>
    <w:p w14:paraId="37BBB905" w14:textId="77777777" w:rsidR="00397B4D" w:rsidRPr="00397B4D" w:rsidRDefault="00397B4D" w:rsidP="00397B4D"/>
    <w:sectPr w:rsidR="00397B4D" w:rsidRPr="00397B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6D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F1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B4D"/>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E45"/>
    <w:rsid w:val="004B37B4"/>
    <w:rsid w:val="004B72B4"/>
    <w:rsid w:val="004C0314"/>
    <w:rsid w:val="004C0D3D"/>
    <w:rsid w:val="004C1629"/>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8D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0EB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473"/>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23C"/>
    <w:rsid w:val="00CD1359"/>
    <w:rsid w:val="00CD4C83"/>
    <w:rsid w:val="00D01EDC"/>
    <w:rsid w:val="00D078AA"/>
    <w:rsid w:val="00D10058"/>
    <w:rsid w:val="00D11978"/>
    <w:rsid w:val="00D15E30"/>
    <w:rsid w:val="00D16129"/>
    <w:rsid w:val="00D25DBD"/>
    <w:rsid w:val="00D26929"/>
    <w:rsid w:val="00D30833"/>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A4A"/>
    <w:rsid w:val="00DF089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67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DAC"/>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31CB0E"/>
  <w14:defaultImageDpi w14:val="300"/>
  <w15:docId w15:val="{4A7FB83E-E9E9-DA4D-9A69-8BF329F54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6D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76D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6D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6D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ta, Ch,TAG,small space,No Spacing11,Ta,T"/>
    <w:basedOn w:val="Normal"/>
    <w:next w:val="Normal"/>
    <w:link w:val="Heading4Char"/>
    <w:uiPriority w:val="9"/>
    <w:unhideWhenUsed/>
    <w:qFormat/>
    <w:rsid w:val="00F76D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6D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6DAC"/>
  </w:style>
  <w:style w:type="character" w:customStyle="1" w:styleId="Heading1Char">
    <w:name w:val="Heading 1 Char"/>
    <w:aliases w:val="Pocket Char"/>
    <w:basedOn w:val="DefaultParagraphFont"/>
    <w:link w:val="Heading1"/>
    <w:uiPriority w:val="9"/>
    <w:rsid w:val="00F76D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6D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6DA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Ch Char"/>
    <w:basedOn w:val="DefaultParagraphFont"/>
    <w:link w:val="Heading4"/>
    <w:uiPriority w:val="9"/>
    <w:rsid w:val="00F76D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76DA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link w:val="card"/>
    <w:uiPriority w:val="1"/>
    <w:qFormat/>
    <w:rsid w:val="00F76DAC"/>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F76D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76DA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F76DAC"/>
    <w:rPr>
      <w:color w:val="auto"/>
      <w:u w:val="none"/>
    </w:rPr>
  </w:style>
  <w:style w:type="paragraph" w:styleId="DocumentMap">
    <w:name w:val="Document Map"/>
    <w:basedOn w:val="Normal"/>
    <w:link w:val="DocumentMapChar"/>
    <w:uiPriority w:val="99"/>
    <w:semiHidden/>
    <w:unhideWhenUsed/>
    <w:rsid w:val="00F76D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6DAC"/>
    <w:rPr>
      <w:rFonts w:ascii="Lucida Grande" w:hAnsi="Lucida Grande" w:cs="Lucida Grande"/>
    </w:rPr>
  </w:style>
  <w:style w:type="paragraph" w:customStyle="1" w:styleId="card">
    <w:name w:val="card"/>
    <w:aliases w:val="Medium Grid 21,Tags,No Spacing31,No Spacing22,No Spacing111,No Spacing3,Card,tag,Tag and Cite,nonunderlined,No Spacing1111,tags,Dont use,Very Small Text,No Spacing111112,No Spacing1121,No Spacing41,No Spacing111111,No Spacing112,No Spacing1"/>
    <w:basedOn w:val="Normal"/>
    <w:next w:val="Normal"/>
    <w:link w:val="StyleUnderline"/>
    <w:uiPriority w:val="1"/>
    <w:qFormat/>
    <w:rsid w:val="00DF0898"/>
    <w:pPr>
      <w:ind w:left="288" w:right="288"/>
    </w:pPr>
    <w:rPr>
      <w:rFonts w:asciiTheme="minorHAnsi" w:hAnsiTheme="minorHAnsi"/>
      <w:u w:val="single"/>
    </w:rPr>
  </w:style>
  <w:style w:type="paragraph" w:customStyle="1" w:styleId="textbold">
    <w:name w:val="text bold"/>
    <w:basedOn w:val="Normal"/>
    <w:link w:val="Emphasis"/>
    <w:uiPriority w:val="20"/>
    <w:qFormat/>
    <w:rsid w:val="00DF0898"/>
    <w:pPr>
      <w:ind w:left="720"/>
      <w:jc w:val="both"/>
    </w:pPr>
    <w:rPr>
      <w:b/>
      <w:iCs/>
      <w:u w:val="single"/>
    </w:rPr>
  </w:style>
  <w:style w:type="paragraph" w:customStyle="1" w:styleId="Emphasis1">
    <w:name w:val="Emphasis1"/>
    <w:basedOn w:val="Normal"/>
    <w:autoRedefine/>
    <w:uiPriority w:val="20"/>
    <w:qFormat/>
    <w:rsid w:val="00CD023C"/>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D023C"/>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lwbooks.co.uk/ebooks/we_all_want_to_change_the_world.pdf" TargetMode="External"/><Relationship Id="rId4" Type="http://schemas.openxmlformats.org/officeDocument/2006/relationships/customXml" Target="../customXml/item4.xml"/><Relationship Id="rId9" Type="http://schemas.openxmlformats.org/officeDocument/2006/relationships/hyperlink" Target="https://armywritingstyle.com/punctuation-the-colon-and-semicol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9317</Words>
  <Characters>53113</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10</cp:revision>
  <dcterms:created xsi:type="dcterms:W3CDTF">2022-01-29T23:20:00Z</dcterms:created>
  <dcterms:modified xsi:type="dcterms:W3CDTF">2022-01-29T23:41:00Z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