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EF841" w14:textId="77777777" w:rsidR="00E207E8" w:rsidRPr="003B5D6E" w:rsidRDefault="00E207E8" w:rsidP="00E207E8">
      <w:pPr>
        <w:pStyle w:val="Heading3"/>
      </w:pPr>
      <w:r>
        <w:t>Overview</w:t>
      </w:r>
    </w:p>
    <w:p w14:paraId="58F6BA9E" w14:textId="77777777" w:rsidR="00E207E8" w:rsidRDefault="00E207E8" w:rsidP="00E207E8">
      <w:pPr>
        <w:pStyle w:val="Heading4"/>
      </w:pPr>
      <w:r>
        <w:t xml:space="preserve">[1] </w:t>
      </w:r>
      <w:r w:rsidRPr="00766B16">
        <w:t xml:space="preserve">Permissibility Affirms – A) </w:t>
      </w:r>
      <w:r>
        <w:t xml:space="preserve">Hijacks obligation-based definitions – </w:t>
      </w:r>
      <w:r w:rsidRPr="00435BFC">
        <w:t xml:space="preserve">Having an obligation means that we have the best reason. All reasons to take or not take an action are evaluated comparatively </w:t>
      </w:r>
      <w:proofErr w:type="gramStart"/>
      <w:r w:rsidRPr="00435BFC">
        <w:t>on the basis of</w:t>
      </w:r>
      <w:proofErr w:type="gramEnd"/>
      <w:r w:rsidRPr="00435BFC">
        <w:t xml:space="preserve"> the strength of reasons.  Sufficient strength requires only that the reason be equal to comparative reasons. If no valid justification exists, then all reasons are sufficient in comparison to the other equally invalid justifications</w:t>
      </w:r>
      <w:r>
        <w:t>. B</w:t>
      </w:r>
      <w:r w:rsidRPr="00766B16">
        <w:t>) Reciprocity – it’s reciprocal since the neg gets exclusive access to T which gives them a 2-1 advantage on the theoretical layer – granting me permissibility solves since I get a 2-1 substantive advantage</w:t>
      </w:r>
    </w:p>
    <w:p w14:paraId="0C62138C" w14:textId="77777777" w:rsidR="00E207E8" w:rsidRPr="00E16540" w:rsidRDefault="00E207E8" w:rsidP="00E207E8">
      <w:pPr>
        <w:pStyle w:val="Heading4"/>
      </w:pPr>
      <w:r>
        <w:t xml:space="preserve">[2] </w:t>
      </w:r>
      <w:r w:rsidRPr="00F92A74">
        <w:t xml:space="preserve">Presumption Affirms – A) Epistemics – we wouldn’t be able to start a strand of reasoning since we’d have to question that reason B) Otherwise we’d have to have a proactive justification to do things like drink water C) Its Intuitive – If I told you my name was </w:t>
      </w:r>
      <w:proofErr w:type="spellStart"/>
      <w:r w:rsidRPr="00F92A74">
        <w:t>sebastian</w:t>
      </w:r>
      <w:proofErr w:type="spellEnd"/>
      <w:r w:rsidRPr="00F92A74">
        <w:t xml:space="preserve"> you’d believe me</w:t>
      </w:r>
    </w:p>
    <w:p w14:paraId="299494AA" w14:textId="77777777" w:rsidR="00E207E8" w:rsidRPr="00766B16" w:rsidRDefault="00E207E8" w:rsidP="00E207E8">
      <w:pPr>
        <w:pStyle w:val="Heading4"/>
        <w:rPr>
          <w:rFonts w:cs="Times New Roman"/>
          <w:iCs/>
        </w:rPr>
      </w:pPr>
      <w:r>
        <w:t xml:space="preserve">[3] </w:t>
      </w:r>
      <w:r w:rsidRPr="00766B16">
        <w:rPr>
          <w:rFonts w:cs="Times New Roman"/>
          <w:iCs/>
        </w:rPr>
        <w:t xml:space="preserve">AFF theory is no RVI, Drop the debater, competing </w:t>
      </w:r>
      <w:proofErr w:type="spellStart"/>
      <w:r w:rsidRPr="00766B16">
        <w:rPr>
          <w:rFonts w:cs="Times New Roman"/>
          <w:iCs/>
        </w:rPr>
        <w:t>interps</w:t>
      </w:r>
      <w:proofErr w:type="spellEnd"/>
      <w:r w:rsidRPr="00766B16">
        <w:rPr>
          <w:rFonts w:cs="Times New Roman"/>
          <w:iCs/>
        </w:rPr>
        <w:t xml:space="preserve">, under an </w:t>
      </w:r>
      <w:proofErr w:type="spellStart"/>
      <w:r w:rsidRPr="00766B16">
        <w:rPr>
          <w:rFonts w:cs="Times New Roman"/>
          <w:iCs/>
        </w:rPr>
        <w:t>interp</w:t>
      </w:r>
      <w:proofErr w:type="spellEnd"/>
      <w:r w:rsidRPr="00766B16">
        <w:rPr>
          <w:rFonts w:cs="Times New Roman"/>
          <w:iCs/>
        </w:rPr>
        <w:t xml:space="preserve"> that </w:t>
      </w:r>
      <w:proofErr w:type="spellStart"/>
      <w:r w:rsidRPr="00766B16">
        <w:rPr>
          <w:rFonts w:cs="Times New Roman"/>
          <w:iCs/>
        </w:rPr>
        <w:t>aff</w:t>
      </w:r>
      <w:proofErr w:type="spellEnd"/>
      <w:r w:rsidRPr="00766B16">
        <w:rPr>
          <w:rFonts w:cs="Times New Roman"/>
          <w:iCs/>
        </w:rPr>
        <w:t xml:space="preserve">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 </w:t>
      </w:r>
    </w:p>
    <w:p w14:paraId="4417F714" w14:textId="77777777" w:rsidR="00E207E8" w:rsidRDefault="00E207E8" w:rsidP="00E207E8">
      <w:pPr>
        <w:pStyle w:val="Heading4"/>
        <w:rPr>
          <w:rFonts w:cs="Times New Roman"/>
          <w:iCs/>
        </w:rPr>
      </w:pPr>
      <w:r>
        <w:t xml:space="preserve">[4] </w:t>
      </w:r>
      <w:r w:rsidRPr="00766B16">
        <w:rPr>
          <w:rFonts w:cs="Times New Roman"/>
          <w:iCs/>
        </w:rPr>
        <w:t xml:space="preserve">No 2n theory arguments and paradigm issues – A) All the paradigm issues were in the </w:t>
      </w:r>
      <w:proofErr w:type="spellStart"/>
      <w:r w:rsidRPr="00766B16">
        <w:rPr>
          <w:rFonts w:cs="Times New Roman"/>
          <w:iCs/>
        </w:rPr>
        <w:t>aff</w:t>
      </w:r>
      <w:proofErr w:type="spellEnd"/>
      <w:r w:rsidRPr="00766B16">
        <w:rPr>
          <w:rFonts w:cs="Times New Roman"/>
          <w:iCs/>
        </w:rPr>
        <w:t xml:space="preserve"> which means any 2n argument is new and can’t be evaluated B) it becomes impossible to check NC abuse if you can dump on reasons the shell doesn't matter in the 2n</w:t>
      </w:r>
    </w:p>
    <w:p w14:paraId="666E9261" w14:textId="77777777" w:rsidR="00E207E8" w:rsidRDefault="00E207E8" w:rsidP="00E207E8">
      <w:pPr>
        <w:pStyle w:val="Heading4"/>
      </w:pPr>
      <w:r>
        <w:t xml:space="preserve">[5] Let’s make a deal – The negative must concede that either Permissibility or presumption affirms. Violations are preemptive and inherent to the interp. A) key to 1AR </w:t>
      </w:r>
      <w:proofErr w:type="spellStart"/>
      <w:r>
        <w:t>strat</w:t>
      </w:r>
      <w:proofErr w:type="spellEnd"/>
      <w:r>
        <w:t>, the 1AR is much too short to win multiple layers such as theory, framework and contention as well as disprove arguments like skepticism so I need creative outs and triggers to substantively compensate. B) Anything else incentivizes the NC to load up with multiple forms of triggers but splitting up the two forces more nuanced engagement as they can be leveraged against one another.</w:t>
      </w:r>
    </w:p>
    <w:p w14:paraId="3AF28475" w14:textId="77777777" w:rsidR="00E207E8" w:rsidRDefault="00E207E8" w:rsidP="00E207E8">
      <w:pPr>
        <w:pStyle w:val="Heading3"/>
      </w:pPr>
      <w:r>
        <w:lastRenderedPageBreak/>
        <w:t>Framework</w:t>
      </w:r>
    </w:p>
    <w:p w14:paraId="04D04197" w14:textId="77777777" w:rsidR="00E207E8" w:rsidRDefault="00E207E8" w:rsidP="00E207E8">
      <w:pPr>
        <w:pStyle w:val="Heading4"/>
      </w:pPr>
      <w:r>
        <w:t xml:space="preserve">The Is-Ought gap results in an inability to evaluate ethics – Only </w:t>
      </w:r>
      <w:proofErr w:type="spellStart"/>
      <w:r>
        <w:t>constitituvism</w:t>
      </w:r>
      <w:proofErr w:type="spellEnd"/>
      <w:r>
        <w:t xml:space="preserve"> resolves it because it can discern a logical ethical obligation from a matter of fact.</w:t>
      </w:r>
    </w:p>
    <w:p w14:paraId="44710377" w14:textId="77777777" w:rsidR="00E207E8" w:rsidRDefault="00E207E8" w:rsidP="00E207E8">
      <w:pPr>
        <w:widowControl w:val="0"/>
        <w:autoSpaceDE w:val="0"/>
        <w:autoSpaceDN w:val="0"/>
        <w:adjustRightInd w:val="0"/>
        <w:spacing w:after="256"/>
        <w:rPr>
          <w:sz w:val="12"/>
          <w:szCs w:val="12"/>
        </w:rPr>
      </w:pPr>
      <w:r w:rsidRPr="008D2513">
        <w:rPr>
          <w:rStyle w:val="Style13ptBold"/>
        </w:rPr>
        <w:t xml:space="preserve">Grey </w:t>
      </w:r>
      <w:proofErr w:type="spellStart"/>
      <w:r w:rsidRPr="00C40236">
        <w:rPr>
          <w:rFonts w:ascii="Times" w:hAnsi="Times" w:cs="Times"/>
          <w:sz w:val="12"/>
          <w:szCs w:val="12"/>
        </w:rPr>
        <w:t>Grey</w:t>
      </w:r>
      <w:proofErr w:type="spellEnd"/>
      <w:r w:rsidRPr="00C40236">
        <w:rPr>
          <w:rFonts w:ascii="Times" w:hAnsi="Times" w:cs="Times"/>
          <w:sz w:val="12"/>
          <w:szCs w:val="12"/>
        </w:rPr>
        <w:t xml:space="preserve">, JW. "The Is/Ought Gap: How Do We Get "Ought" from "Is?"" </w:t>
      </w:r>
      <w:r w:rsidRPr="00C40236">
        <w:rPr>
          <w:rFonts w:ascii="Times" w:hAnsi="Times" w:cs="Times"/>
          <w:i/>
          <w:iCs/>
          <w:sz w:val="12"/>
          <w:szCs w:val="12"/>
        </w:rPr>
        <w:t>Ethical Realism</w:t>
      </w:r>
      <w:r w:rsidRPr="00C40236">
        <w:rPr>
          <w:rFonts w:ascii="Times" w:hAnsi="Times" w:cs="Times"/>
          <w:sz w:val="12"/>
          <w:szCs w:val="12"/>
        </w:rPr>
        <w:t xml:space="preserve">. </w:t>
      </w:r>
      <w:proofErr w:type="spellStart"/>
      <w:r w:rsidRPr="00C40236">
        <w:rPr>
          <w:rFonts w:ascii="Times" w:hAnsi="Times" w:cs="Times"/>
          <w:sz w:val="12"/>
          <w:szCs w:val="12"/>
        </w:rPr>
        <w:t>N.p.</w:t>
      </w:r>
      <w:proofErr w:type="spellEnd"/>
      <w:r w:rsidRPr="00C40236">
        <w:rPr>
          <w:rFonts w:ascii="Times" w:hAnsi="Times" w:cs="Times"/>
          <w:sz w:val="12"/>
          <w:szCs w:val="12"/>
        </w:rPr>
        <w:t>, 19 July 2011. Web. 28 Oct. 2015.</w:t>
      </w:r>
      <w:r>
        <w:rPr>
          <w:b/>
        </w:rPr>
        <w:t xml:space="preserve"> </w:t>
      </w:r>
      <w:r w:rsidRPr="008D2513">
        <w:rPr>
          <w:b/>
          <w:highlight w:val="yellow"/>
          <w:u w:val="single"/>
        </w:rPr>
        <w:t>Facts are</w:t>
      </w:r>
      <w:r w:rsidRPr="00006D00">
        <w:rPr>
          <w:b/>
          <w:u w:val="single"/>
        </w:rPr>
        <w:t xml:space="preserve"> states of affairs—</w:t>
      </w:r>
      <w:r w:rsidRPr="008D2513">
        <w:rPr>
          <w:b/>
          <w:highlight w:val="yellow"/>
          <w:u w:val="single"/>
        </w:rPr>
        <w:t>actual things</w:t>
      </w:r>
      <w:r w:rsidRPr="00006D00">
        <w:rPr>
          <w:b/>
          <w:u w:val="single"/>
        </w:rPr>
        <w:t xml:space="preserve"> that exist and relations between things that exist.</w:t>
      </w:r>
      <w:r w:rsidRPr="00006D00">
        <w:t xml:space="preserve"> </w:t>
      </w:r>
      <w:r w:rsidRPr="00006D00">
        <w:rPr>
          <w:sz w:val="12"/>
          <w:szCs w:val="12"/>
        </w:rPr>
        <w:t>That a cat is on the mat is a fact.</w:t>
      </w:r>
      <w:r w:rsidRPr="00006D00">
        <w:t xml:space="preserve"> </w:t>
      </w:r>
      <w:r w:rsidRPr="008D2513">
        <w:rPr>
          <w:b/>
          <w:highlight w:val="yellow"/>
          <w:u w:val="single"/>
        </w:rPr>
        <w:t>It’s unclear how what</w:t>
      </w:r>
      <w:r w:rsidRPr="00006D00">
        <w:rPr>
          <w:b/>
          <w:u w:val="single"/>
        </w:rPr>
        <w:t xml:space="preserve"> morally </w:t>
      </w:r>
      <w:r w:rsidRPr="008D2513">
        <w:rPr>
          <w:b/>
          <w:highlight w:val="yellow"/>
          <w:u w:val="single"/>
        </w:rPr>
        <w:t>ought to be the case can be a fact</w:t>
      </w:r>
      <w:r w:rsidRPr="00006D00">
        <w:rPr>
          <w:b/>
          <w:u w:val="single"/>
        </w:rPr>
        <w:t>.</w:t>
      </w:r>
      <w:r w:rsidRPr="00006D00">
        <w:t xml:space="preserve"> </w:t>
      </w:r>
      <w:r w:rsidRPr="00006D00">
        <w:rPr>
          <w:sz w:val="12"/>
          <w:szCs w:val="12"/>
        </w:rPr>
        <w:t xml:space="preserve">What morally ought to be is often quite different from the actual </w:t>
      </w:r>
      <w:proofErr w:type="gramStart"/>
      <w:r w:rsidRPr="00006D00">
        <w:rPr>
          <w:sz w:val="12"/>
          <w:szCs w:val="12"/>
        </w:rPr>
        <w:t>state of affairs</w:t>
      </w:r>
      <w:proofErr w:type="gramEnd"/>
      <w:r w:rsidRPr="00006D00">
        <w:rPr>
          <w:sz w:val="12"/>
          <w:szCs w:val="12"/>
        </w:rPr>
        <w:t xml:space="preserve"> in the world. A thief steals, a murderer </w:t>
      </w:r>
      <w:proofErr w:type="gramStart"/>
      <w:r w:rsidRPr="00006D00">
        <w:rPr>
          <w:sz w:val="12"/>
          <w:szCs w:val="12"/>
        </w:rPr>
        <w:t>kills</w:t>
      </w:r>
      <w:proofErr w:type="gramEnd"/>
      <w:r w:rsidRPr="00006D00">
        <w:rPr>
          <w:sz w:val="12"/>
          <w:szCs w:val="12"/>
        </w:rPr>
        <w:t xml:space="preserve">, and so on. People aren’t </w:t>
      </w:r>
      <w:proofErr w:type="gramStart"/>
      <w:r w:rsidRPr="00006D00">
        <w:rPr>
          <w:sz w:val="12"/>
          <w:szCs w:val="12"/>
        </w:rPr>
        <w:t>actually doing</w:t>
      </w:r>
      <w:proofErr w:type="gramEnd"/>
      <w:r w:rsidRPr="00006D00">
        <w:rPr>
          <w:sz w:val="12"/>
          <w:szCs w:val="12"/>
        </w:rPr>
        <w:t xml:space="preserve"> what they ought to do. How can a </w:t>
      </w:r>
      <w:proofErr w:type="gramStart"/>
      <w:r w:rsidRPr="00006D00">
        <w:rPr>
          <w:sz w:val="12"/>
          <w:szCs w:val="12"/>
        </w:rPr>
        <w:t>state of affairs</w:t>
      </w:r>
      <w:proofErr w:type="gramEnd"/>
      <w:r w:rsidRPr="00006D00">
        <w:rPr>
          <w:sz w:val="12"/>
          <w:szCs w:val="12"/>
        </w:rPr>
        <w:t xml:space="preserve"> that ought to exist be said to be a fact when what ought to be the case is often quite different from what actually exists or happens in the world? Anti-realists see no good answers for these questions, but they think anti-realism can solve the problem by avoiding it.</w:t>
      </w:r>
      <w:r w:rsidRPr="00006D00">
        <w:t xml:space="preserve"> </w:t>
      </w:r>
      <w:r w:rsidRPr="00006D00">
        <w:rPr>
          <w:b/>
          <w:u w:val="single"/>
        </w:rPr>
        <w:t xml:space="preserve">If there are no moral facts, then we no longer need to answer these questions. In some sense </w:t>
      </w:r>
      <w:r w:rsidRPr="00006D00">
        <w:rPr>
          <w:b/>
          <w:i/>
          <w:iCs/>
          <w:u w:val="single"/>
        </w:rPr>
        <w:t>what ought to be the case</w:t>
      </w:r>
      <w:r w:rsidRPr="00006D00">
        <w:rPr>
          <w:b/>
          <w:u w:val="single"/>
        </w:rPr>
        <w:t xml:space="preserve"> really does exist</w:t>
      </w:r>
      <w:r w:rsidRPr="00006D00">
        <w:rPr>
          <w:sz w:val="12"/>
          <w:szCs w:val="12"/>
        </w:rPr>
        <w:t xml:space="preserve">—as the forms. We can somehow know these forms through contemplation or intuition. Perhaps we experienced the forms before we were born and can remember them throughout our lives. For Plato certain forms are “moral facts” that exist in a way </w:t>
      </w:r>
      <w:proofErr w:type="gramStart"/>
      <w:r w:rsidRPr="00006D00">
        <w:rPr>
          <w:sz w:val="12"/>
          <w:szCs w:val="12"/>
        </w:rPr>
        <w:t>similar to</w:t>
      </w:r>
      <w:proofErr w:type="gramEnd"/>
      <w:r w:rsidRPr="00006D00">
        <w:rPr>
          <w:sz w:val="12"/>
          <w:szCs w:val="12"/>
        </w:rPr>
        <w:t xml:space="preserve"> any other state of affairs. We ought to acquire characteristics of the forms, such as goodness, virtue, justice, wisdom, and moderation. Once we have those characteristics (perfections or virtues), we will do what we morally ought to. No one acquires virtues completely, and people who do so well are better people who don’t. Simply put,</w:t>
      </w:r>
      <w:r w:rsidRPr="00006D00">
        <w:t xml:space="preserve"> </w:t>
      </w:r>
      <w:r w:rsidRPr="008D2513">
        <w:rPr>
          <w:b/>
          <w:highlight w:val="yellow"/>
          <w:u w:val="single"/>
        </w:rPr>
        <w:t>the</w:t>
      </w:r>
      <w:r w:rsidRPr="00006D00">
        <w:t xml:space="preserve"> </w:t>
      </w:r>
      <w:r w:rsidRPr="00006D00">
        <w:rPr>
          <w:sz w:val="12"/>
          <w:szCs w:val="12"/>
        </w:rPr>
        <w:t>Platonic</w:t>
      </w:r>
      <w:r w:rsidRPr="00006D00">
        <w:t xml:space="preserve"> </w:t>
      </w:r>
      <w:r w:rsidRPr="008D2513">
        <w:rPr>
          <w:b/>
          <w:highlight w:val="yellow"/>
          <w:u w:val="single"/>
        </w:rPr>
        <w:t>solution is that what ought to be the case is based</w:t>
      </w:r>
      <w:r w:rsidRPr="00006D00">
        <w:rPr>
          <w:b/>
          <w:u w:val="single"/>
        </w:rPr>
        <w:t xml:space="preserve"> primarily </w:t>
      </w:r>
      <w:r w:rsidRPr="008D2513">
        <w:rPr>
          <w:b/>
          <w:highlight w:val="yellow"/>
          <w:u w:val="single"/>
        </w:rPr>
        <w:t>on</w:t>
      </w:r>
      <w:r w:rsidRPr="00006D00">
        <w:rPr>
          <w:b/>
          <w:u w:val="single"/>
        </w:rPr>
        <w:t xml:space="preserve"> </w:t>
      </w:r>
      <w:proofErr w:type="gramStart"/>
      <w:r w:rsidRPr="00006D00">
        <w:rPr>
          <w:b/>
          <w:u w:val="single"/>
        </w:rPr>
        <w:t xml:space="preserve">actually </w:t>
      </w:r>
      <w:r w:rsidRPr="008D2513">
        <w:rPr>
          <w:b/>
          <w:highlight w:val="yellow"/>
          <w:u w:val="single"/>
        </w:rPr>
        <w:t>existing</w:t>
      </w:r>
      <w:proofErr w:type="gramEnd"/>
      <w:r w:rsidRPr="00006D00">
        <w:t xml:space="preserve"> </w:t>
      </w:r>
      <w:r w:rsidRPr="00006D00">
        <w:rPr>
          <w:sz w:val="12"/>
          <w:szCs w:val="12"/>
        </w:rPr>
        <w:t>abstract</w:t>
      </w:r>
      <w:r w:rsidRPr="00006D00">
        <w:t xml:space="preserve"> </w:t>
      </w:r>
      <w:r w:rsidRPr="008D2513">
        <w:rPr>
          <w:b/>
          <w:highlight w:val="yellow"/>
          <w:u w:val="single"/>
        </w:rPr>
        <w:t>objects, and we are “what ought to be</w:t>
      </w:r>
      <w:r w:rsidRPr="00006D00">
        <w:rPr>
          <w:b/>
          <w:u w:val="single"/>
        </w:rPr>
        <w:t xml:space="preserve">” insofar as we approximate these objects. </w:t>
      </w:r>
      <w:r w:rsidRPr="008D2513">
        <w:rPr>
          <w:b/>
          <w:highlight w:val="yellow"/>
          <w:u w:val="single"/>
        </w:rPr>
        <w:t>What we ought to do is based on what we</w:t>
      </w:r>
      <w:r w:rsidRPr="00006D00">
        <w:t xml:space="preserve"> </w:t>
      </w:r>
      <w:r w:rsidRPr="00006D00">
        <w:rPr>
          <w:sz w:val="12"/>
          <w:szCs w:val="12"/>
        </w:rPr>
        <w:t>will</w:t>
      </w:r>
      <w:r w:rsidRPr="00006D00">
        <w:t xml:space="preserve"> </w:t>
      </w:r>
      <w:r w:rsidRPr="008D2513">
        <w:rPr>
          <w:b/>
          <w:highlight w:val="yellow"/>
          <w:u w:val="single"/>
        </w:rPr>
        <w:t>do naturally</w:t>
      </w:r>
      <w:r w:rsidRPr="00006D00">
        <w:t xml:space="preserve"> </w:t>
      </w:r>
      <w:r w:rsidRPr="00006D00">
        <w:rPr>
          <w:sz w:val="12"/>
          <w:szCs w:val="12"/>
        </w:rPr>
        <w:t>once we are perfect.</w:t>
      </w:r>
    </w:p>
    <w:p w14:paraId="3E9EBC41" w14:textId="77777777" w:rsidR="00E207E8" w:rsidRDefault="00E207E8" w:rsidP="00E207E8">
      <w:pPr>
        <w:pStyle w:val="Heading4"/>
      </w:pPr>
      <w:r>
        <w:lastRenderedPageBreak/>
        <w:t xml:space="preserve">Thus, </w:t>
      </w:r>
      <w:proofErr w:type="spellStart"/>
      <w:r>
        <w:t>constitituvism</w:t>
      </w:r>
      <w:proofErr w:type="spellEnd"/>
      <w:r>
        <w:t xml:space="preserve"> is a meta-ethical determinant for the validity of moral theories.</w:t>
      </w:r>
    </w:p>
    <w:p w14:paraId="6AA8E326" w14:textId="77777777" w:rsidR="00E207E8" w:rsidRPr="00E74595" w:rsidRDefault="00E207E8" w:rsidP="00E207E8">
      <w:pPr>
        <w:pStyle w:val="Heading4"/>
      </w:pPr>
      <w:r>
        <w:t>Further –</w:t>
      </w:r>
    </w:p>
    <w:p w14:paraId="6C1F2B54" w14:textId="77777777" w:rsidR="00E207E8" w:rsidRDefault="00E207E8" w:rsidP="00E207E8">
      <w:pPr>
        <w:pStyle w:val="Heading4"/>
      </w:pPr>
      <w:r>
        <w:t xml:space="preserve">[1] Normativity – Both internalist and externalist theories of ethics fail as they are either merely optional or non-universal. </w:t>
      </w:r>
      <w:proofErr w:type="spellStart"/>
      <w:r>
        <w:t>Constitutivism</w:t>
      </w:r>
      <w:proofErr w:type="spellEnd"/>
      <w:r>
        <w:t xml:space="preserve"> solves as we cannot participate in action without a constitutive aim to that action. For instance, playing chess always necessitates achieving checkmate even if it doesn’t require that we have fun.</w:t>
      </w:r>
    </w:p>
    <w:p w14:paraId="02CE1F65" w14:textId="77777777" w:rsidR="00E207E8" w:rsidRDefault="00E207E8" w:rsidP="00E207E8">
      <w:pPr>
        <w:pStyle w:val="Heading4"/>
      </w:pPr>
      <w:proofErr w:type="spellStart"/>
      <w:r w:rsidRPr="00EA3DE6">
        <w:rPr>
          <w:u w:val="single"/>
        </w:rPr>
        <w:lastRenderedPageBreak/>
        <w:t>Kastafanas</w:t>
      </w:r>
      <w:proofErr w:type="spellEnd"/>
      <w:r>
        <w:rPr>
          <w:u w:val="single"/>
        </w:rPr>
        <w:t xml:space="preserve"> 14</w:t>
      </w:r>
      <w:r w:rsidRPr="00EA3DE6">
        <w:rPr>
          <w:u w:val="single"/>
        </w:rPr>
        <w:t>,</w:t>
      </w:r>
      <w:r>
        <w:t xml:space="preserve"> </w:t>
      </w:r>
      <w:proofErr w:type="spellStart"/>
      <w:r w:rsidRPr="00EC173A">
        <w:rPr>
          <w:rFonts w:eastAsia="Times New Roman" w:cs="Times New Roman"/>
          <w:b w:val="0"/>
          <w:color w:val="000000"/>
          <w:sz w:val="12"/>
          <w:szCs w:val="12"/>
          <w:shd w:val="clear" w:color="auto" w:fill="FFFFFF"/>
        </w:rPr>
        <w:t>Kastafanas</w:t>
      </w:r>
      <w:proofErr w:type="spellEnd"/>
      <w:r w:rsidRPr="00EC173A">
        <w:rPr>
          <w:rFonts w:eastAsia="Times New Roman" w:cs="Times New Roman"/>
          <w:b w:val="0"/>
          <w:color w:val="000000"/>
          <w:sz w:val="12"/>
          <w:szCs w:val="12"/>
          <w:shd w:val="clear" w:color="auto" w:fill="FFFFFF"/>
        </w:rPr>
        <w:t>, Paul. "</w:t>
      </w:r>
      <w:proofErr w:type="spellStart"/>
      <w:r w:rsidRPr="00EC173A">
        <w:rPr>
          <w:rFonts w:eastAsia="Times New Roman" w:cs="Times New Roman"/>
          <w:b w:val="0"/>
          <w:color w:val="000000"/>
          <w:sz w:val="12"/>
          <w:szCs w:val="12"/>
          <w:shd w:val="clear" w:color="auto" w:fill="FFFFFF"/>
        </w:rPr>
        <w:t>Constitutivism</w:t>
      </w:r>
      <w:proofErr w:type="spellEnd"/>
      <w:r w:rsidRPr="00EC173A">
        <w:rPr>
          <w:rFonts w:eastAsia="Times New Roman" w:cs="Times New Roman"/>
          <w:b w:val="0"/>
          <w:color w:val="000000"/>
          <w:sz w:val="12"/>
          <w:szCs w:val="12"/>
          <w:shd w:val="clear" w:color="auto" w:fill="FFFFFF"/>
        </w:rPr>
        <w:t xml:space="preserve"> About Practical Reasons". </w:t>
      </w:r>
      <w:r w:rsidRPr="00EC173A">
        <w:rPr>
          <w:rFonts w:eastAsia="Times New Roman" w:cs="Times New Roman"/>
          <w:b w:val="0"/>
          <w:i/>
          <w:iCs/>
          <w:color w:val="000000"/>
          <w:sz w:val="12"/>
          <w:szCs w:val="12"/>
          <w:shd w:val="clear" w:color="auto" w:fill="FFFFFF"/>
        </w:rPr>
        <w:t>Philarchive.Org</w:t>
      </w:r>
      <w:r w:rsidRPr="00EC173A">
        <w:rPr>
          <w:rFonts w:eastAsia="Times New Roman" w:cs="Times New Roman"/>
          <w:b w:val="0"/>
          <w:color w:val="000000"/>
          <w:sz w:val="12"/>
          <w:szCs w:val="12"/>
          <w:shd w:val="clear" w:color="auto" w:fill="FFFFFF"/>
        </w:rPr>
        <w:t xml:space="preserve">, 2014, </w:t>
      </w:r>
      <w:hyperlink r:id="rId9" w:history="1">
        <w:r w:rsidRPr="00EC173A">
          <w:rPr>
            <w:rStyle w:val="Hyperlink"/>
            <w:rFonts w:eastAsia="Times New Roman" w:cs="Times New Roman"/>
            <w:b w:val="0"/>
            <w:sz w:val="12"/>
            <w:szCs w:val="12"/>
            <w:shd w:val="clear" w:color="auto" w:fill="FFFFFF"/>
          </w:rPr>
          <w:t>https://philarchive.org/archive/KATCAP</w:t>
        </w:r>
      </w:hyperlink>
      <w:r w:rsidRPr="00EC173A">
        <w:rPr>
          <w:rFonts w:eastAsia="Times New Roman" w:cs="Times New Roman"/>
          <w:b w:val="0"/>
          <w:color w:val="000000"/>
          <w:sz w:val="12"/>
          <w:szCs w:val="12"/>
          <w:shd w:val="clear" w:color="auto" w:fill="FFFFFF"/>
        </w:rPr>
        <w:t xml:space="preserve">. </w:t>
      </w:r>
      <w:r>
        <w:rPr>
          <w:rFonts w:eastAsia="Times New Roman" w:cs="Times New Roman"/>
          <w:b w:val="0"/>
          <w:color w:val="000000"/>
          <w:sz w:val="12"/>
          <w:szCs w:val="12"/>
          <w:shd w:val="clear" w:color="auto" w:fill="FFFFFF"/>
        </w:rPr>
        <w:t xml:space="preserve"> </w:t>
      </w:r>
      <w:r w:rsidRPr="00BE58BC">
        <w:rPr>
          <w:b w:val="0"/>
          <w:sz w:val="12"/>
        </w:rPr>
        <w:t xml:space="preserve">Consider a perfectly homely normative claim, such as “you have to go to the movies.” If we ask what would render this claim true, the answer seems clear: a fact about the agent’s motives. If the claim is true for Allen but false for Betty, this is </w:t>
      </w:r>
      <w:proofErr w:type="gramStart"/>
      <w:r w:rsidRPr="00BE58BC">
        <w:rPr>
          <w:b w:val="0"/>
          <w:sz w:val="12"/>
        </w:rPr>
        <w:t>due to the fact that</w:t>
      </w:r>
      <w:proofErr w:type="gramEnd"/>
      <w:r w:rsidRPr="00BE58BC">
        <w:rPr>
          <w:b w:val="0"/>
          <w:sz w:val="12"/>
        </w:rPr>
        <w:t xml:space="preserve">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BE58BC">
        <w:rPr>
          <w:b w:val="0"/>
          <w:sz w:val="12"/>
        </w:rPr>
        <w:t>So</w:t>
      </w:r>
      <w:proofErr w:type="gramEnd"/>
      <w:r w:rsidRPr="00BE58BC">
        <w:rPr>
          <w:b w:val="0"/>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BE58BC">
        <w:rPr>
          <w:b w:val="0"/>
          <w:sz w:val="12"/>
        </w:rPr>
        <w:t>so</w:t>
      </w:r>
      <w:proofErr w:type="gramEnd"/>
      <w:r w:rsidRPr="00BE58BC">
        <w:rPr>
          <w:b w:val="0"/>
          <w:sz w:val="12"/>
        </w:rPr>
        <w:t xml:space="preserve"> we get a familiar, well-worn philosophical debate: </w:t>
      </w:r>
      <w:proofErr w:type="spellStart"/>
      <w:r w:rsidRPr="00BE58BC">
        <w:rPr>
          <w:u w:val="single"/>
        </w:rPr>
        <w:t>internalists</w:t>
      </w:r>
      <w:proofErr w:type="spellEnd"/>
      <w:r w:rsidRPr="00BE58BC">
        <w:rPr>
          <w:u w:val="single"/>
        </w:rPr>
        <w:t xml:space="preserve"> defend the claim that all normative claims are generated in facts about the agent’s motives, whereas externalists deny this</w:t>
      </w:r>
      <w:r w:rsidRPr="00BE58BC">
        <w:rPr>
          <w:b w:val="0"/>
          <w:sz w:val="12"/>
        </w:rPr>
        <w:t>. More precisely: (</w:t>
      </w:r>
      <w:proofErr w:type="spellStart"/>
      <w:r w:rsidRPr="00BE58BC">
        <w:rPr>
          <w:b w:val="0"/>
          <w:sz w:val="12"/>
        </w:rPr>
        <w:t>Internalism</w:t>
      </w:r>
      <w:proofErr w:type="spellEnd"/>
      <w:r w:rsidRPr="00BE58BC">
        <w:rPr>
          <w:b w:val="0"/>
          <w:sz w:val="12"/>
        </w:rPr>
        <w:t xml:space="preserve">) Agent A has reason to φ </w:t>
      </w:r>
      <w:proofErr w:type="spellStart"/>
      <w:r w:rsidRPr="00BE58BC">
        <w:rPr>
          <w:b w:val="0"/>
          <w:sz w:val="12"/>
        </w:rPr>
        <w:t>iff</w:t>
      </w:r>
      <w:proofErr w:type="spellEnd"/>
      <w:r w:rsidRPr="00BE58BC">
        <w:rPr>
          <w:b w:val="0"/>
          <w:sz w:val="12"/>
        </w:rPr>
        <w:t xml:space="preserve"> A has, or would have after procedurally rational deliberation, a desire or aim whose fulfillment would be promoted by φ-</w:t>
      </w:r>
      <w:proofErr w:type="spellStart"/>
      <w:r w:rsidRPr="00BE58BC">
        <w:rPr>
          <w:b w:val="0"/>
          <w:sz w:val="12"/>
        </w:rPr>
        <w:t>ing</w:t>
      </w:r>
      <w:proofErr w:type="spellEnd"/>
      <w:r w:rsidRPr="00BE58BC">
        <w:rPr>
          <w:b w:val="0"/>
          <w:sz w:val="12"/>
        </w:rPr>
        <w:t xml:space="preserve">. </w:t>
      </w:r>
      <w:r w:rsidRPr="000928C8">
        <w:rPr>
          <w:rFonts w:eastAsia="Times New Roman"/>
          <w:b w:val="0"/>
          <w:sz w:val="12"/>
        </w:rPr>
        <w:t>(Externalism) It can be true both that (</w:t>
      </w:r>
      <w:proofErr w:type="spellStart"/>
      <w:r w:rsidRPr="000928C8">
        <w:rPr>
          <w:rFonts w:eastAsia="Times New Roman"/>
          <w:b w:val="0"/>
          <w:sz w:val="12"/>
        </w:rPr>
        <w:t>i</w:t>
      </w:r>
      <w:proofErr w:type="spellEnd"/>
      <w:r w:rsidRPr="000928C8">
        <w:rPr>
          <w:rFonts w:eastAsia="Times New Roman"/>
          <w:b w:val="0"/>
          <w:sz w:val="12"/>
        </w:rPr>
        <w:t>) agent A has reason to φ, and (ii) A does not have, and would not have after procedurally rational deliberation, a desire or aim whose fulfillment would be promoted by φ-</w:t>
      </w:r>
      <w:proofErr w:type="spellStart"/>
      <w:r w:rsidRPr="000928C8">
        <w:rPr>
          <w:rFonts w:eastAsia="Times New Roman"/>
          <w:b w:val="0"/>
          <w:sz w:val="12"/>
        </w:rPr>
        <w:t>ing</w:t>
      </w:r>
      <w:proofErr w:type="spellEnd"/>
      <w:r w:rsidRPr="000928C8">
        <w:rPr>
          <w:rFonts w:eastAsia="Times New Roman"/>
          <w:b w:val="0"/>
          <w:sz w:val="12"/>
        </w:rPr>
        <w:t xml:space="preserve">. </w:t>
      </w:r>
      <w:r w:rsidRPr="000928C8">
        <w:rPr>
          <w:rFonts w:eastAsia="Times New Roman"/>
          <w:u w:val="single"/>
        </w:rPr>
        <w:t xml:space="preserve">Each of these theories faces certain difficulties. </w:t>
      </w:r>
      <w:proofErr w:type="spellStart"/>
      <w:r w:rsidRPr="000928C8">
        <w:rPr>
          <w:rFonts w:eastAsia="Times New Roman"/>
          <w:highlight w:val="yellow"/>
          <w:u w:val="single"/>
        </w:rPr>
        <w:t>Internalism</w:t>
      </w:r>
      <w:proofErr w:type="spellEnd"/>
      <w:r w:rsidRPr="000928C8">
        <w:rPr>
          <w:rFonts w:eastAsia="Times New Roman"/>
          <w:highlight w:val="yellow"/>
          <w:u w:val="single"/>
        </w:rPr>
        <w:t xml:space="preserve"> has trouble with</w:t>
      </w:r>
      <w:r w:rsidRPr="000928C8">
        <w:rPr>
          <w:rFonts w:eastAsia="Times New Roman"/>
          <w:u w:val="single"/>
        </w:rPr>
        <w:t xml:space="preserve"> apparently </w:t>
      </w:r>
      <w:r w:rsidRPr="000928C8">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Recognizing that φ-</w:t>
      </w:r>
      <w:proofErr w:type="spellStart"/>
      <w:r w:rsidRPr="000928C8">
        <w:rPr>
          <w:rFonts w:eastAsia="Times New Roman"/>
          <w:b w:val="0"/>
          <w:sz w:val="12"/>
        </w:rPr>
        <w:t>ing</w:t>
      </w:r>
      <w:proofErr w:type="spellEnd"/>
      <w:r w:rsidRPr="000928C8">
        <w:rPr>
          <w:rFonts w:eastAsia="Times New Roman"/>
          <w:b w:val="0"/>
          <w:sz w:val="12"/>
        </w:rPr>
        <w:t xml:space="preserve"> is wrong is supposed to be capable of motivating the agent not to φ. </w:t>
      </w:r>
      <w:r w:rsidRPr="000928C8">
        <w:rPr>
          <w:rFonts w:eastAsia="Times New Roman"/>
          <w:highlight w:val="yellow"/>
          <w:u w:val="single"/>
        </w:rPr>
        <w:t>But we might wonder how a claim that bears no relation to</w:t>
      </w:r>
      <w:r w:rsidRPr="000928C8">
        <w:rPr>
          <w:rFonts w:eastAsia="Times New Roman"/>
          <w:u w:val="single"/>
        </w:rPr>
        <w:t xml:space="preserve"> any of </w:t>
      </w:r>
      <w:r w:rsidRPr="000928C8">
        <w:rPr>
          <w:rFonts w:eastAsia="Times New Roman"/>
          <w:highlight w:val="yellow"/>
          <w:u w:val="single"/>
        </w:rPr>
        <w:t>our motives could</w:t>
      </w:r>
      <w:r w:rsidRPr="000928C8">
        <w:rPr>
          <w:rFonts w:eastAsia="Times New Roman"/>
          <w:u w:val="single"/>
        </w:rPr>
        <w:t xml:space="preserve"> have this </w:t>
      </w:r>
      <w:r w:rsidRPr="000928C8">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0928C8">
        <w:rPr>
          <w:rFonts w:eastAsia="Times New Roman"/>
          <w:b w:val="0"/>
          <w:sz w:val="12"/>
        </w:rPr>
        <w:t>internalism</w:t>
      </w:r>
      <w:proofErr w:type="spellEnd"/>
      <w:r w:rsidRPr="000928C8">
        <w:rPr>
          <w:rFonts w:eastAsia="Times New Roman"/>
          <w:b w:val="0"/>
          <w:sz w:val="12"/>
        </w:rPr>
        <w:t xml:space="preserve">. Second, consider Mackie’s argument from queerness. Motives are familiar things, so it seems easy enough to imagine that claims about reasons are claims about relations between actions and motives. </w:t>
      </w:r>
      <w:proofErr w:type="spellStart"/>
      <w:r w:rsidRPr="000928C8">
        <w:rPr>
          <w:rFonts w:eastAsia="Times New Roman"/>
          <w:b w:val="0"/>
          <w:sz w:val="12"/>
        </w:rPr>
        <w:t>Internalism</w:t>
      </w:r>
      <w:proofErr w:type="spellEnd"/>
      <w:r w:rsidRPr="000928C8">
        <w:rPr>
          <w:rFonts w:eastAsia="Times New Roman"/>
          <w:b w:val="0"/>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w:t>
      </w:r>
      <w:proofErr w:type="gramStart"/>
      <w:r w:rsidRPr="000928C8">
        <w:rPr>
          <w:rFonts w:eastAsia="Times New Roman"/>
          <w:b w:val="0"/>
          <w:sz w:val="12"/>
        </w:rPr>
        <w:t>state of affairs</w:t>
      </w:r>
      <w:proofErr w:type="gramEnd"/>
      <w:r w:rsidRPr="000928C8">
        <w:rPr>
          <w:rFonts w:eastAsia="Times New Roman"/>
          <w:b w:val="0"/>
          <w:sz w:val="12"/>
        </w:rPr>
        <w:t xml:space="preserve"> to have “a demand for such-and-such an action somehow built into it” (1977, 40). And this, Mackie concludes, would be a decidedly queer property. In sum: </w:t>
      </w:r>
      <w:r w:rsidRPr="000928C8">
        <w:rPr>
          <w:rFonts w:eastAsia="Times New Roman"/>
          <w:u w:val="single"/>
        </w:rPr>
        <w:t xml:space="preserve">both externalism and </w:t>
      </w:r>
      <w:proofErr w:type="spellStart"/>
      <w:r w:rsidRPr="000928C8">
        <w:rPr>
          <w:rFonts w:eastAsia="Times New Roman"/>
          <w:u w:val="single"/>
        </w:rPr>
        <w:t>internalism</w:t>
      </w:r>
      <w:proofErr w:type="spellEnd"/>
      <w:r w:rsidRPr="000928C8">
        <w:rPr>
          <w:rFonts w:eastAsia="Times New Roman"/>
          <w:u w:val="single"/>
        </w:rPr>
        <w:t xml:space="preserve"> have attractive </w:t>
      </w:r>
      <w:proofErr w:type="gramStart"/>
      <w:r w:rsidRPr="000928C8">
        <w:rPr>
          <w:rFonts w:eastAsia="Times New Roman"/>
          <w:u w:val="single"/>
        </w:rPr>
        <w:t>features, yet</w:t>
      </w:r>
      <w:proofErr w:type="gramEnd"/>
      <w:r w:rsidRPr="000928C8">
        <w:rPr>
          <w:rFonts w:eastAsia="Times New Roman"/>
          <w:u w:val="single"/>
        </w:rPr>
        <w:t xml:space="preserve"> incur substantial costs</w:t>
      </w:r>
      <w:r w:rsidRPr="000928C8">
        <w:rPr>
          <w:rFonts w:eastAsia="Times New Roman"/>
          <w:b w:val="0"/>
          <w:sz w:val="12"/>
        </w:rPr>
        <w:t xml:space="preserve">. Traditional </w:t>
      </w:r>
      <w:proofErr w:type="spellStart"/>
      <w:r w:rsidRPr="000928C8">
        <w:rPr>
          <w:rFonts w:eastAsia="Times New Roman"/>
          <w:u w:val="single"/>
        </w:rPr>
        <w:t>internalism</w:t>
      </w:r>
      <w:proofErr w:type="spellEnd"/>
      <w:r w:rsidRPr="000928C8">
        <w:rPr>
          <w:rFonts w:eastAsia="Times New Roman"/>
          <w:u w:val="single"/>
        </w:rPr>
        <w:t xml:space="preserve"> grounds normative claims in familiar features of our psychologies, yet for that very reason has trouble generating universal normative claims. </w:t>
      </w:r>
      <w:r w:rsidRPr="000928C8">
        <w:rPr>
          <w:rFonts w:eastAsia="Times New Roman"/>
          <w:highlight w:val="yellow"/>
          <w:u w:val="single"/>
        </w:rPr>
        <w:t>Externalism generates universal normative claims</w:t>
      </w:r>
      <w:r w:rsidRPr="000928C8">
        <w:rPr>
          <w:rFonts w:eastAsia="Times New Roman"/>
          <w:u w:val="single"/>
        </w:rPr>
        <w:t xml:space="preserve"> with </w:t>
      </w:r>
      <w:proofErr w:type="gramStart"/>
      <w:r w:rsidRPr="000928C8">
        <w:rPr>
          <w:rFonts w:eastAsia="Times New Roman"/>
          <w:u w:val="single"/>
        </w:rPr>
        <w:t xml:space="preserve">ease, </w:t>
      </w:r>
      <w:r w:rsidRPr="000928C8">
        <w:rPr>
          <w:rFonts w:eastAsia="Times New Roman"/>
          <w:highlight w:val="yellow"/>
          <w:u w:val="single"/>
        </w:rPr>
        <w:t>yet</w:t>
      </w:r>
      <w:proofErr w:type="gramEnd"/>
      <w:r w:rsidRPr="000928C8">
        <w:rPr>
          <w:rFonts w:eastAsia="Times New Roman"/>
          <w:highlight w:val="yellow"/>
          <w:u w:val="single"/>
        </w:rPr>
        <w:t xml:space="preserve"> encounters the problems of practicality and queerness</w:t>
      </w:r>
      <w:r w:rsidRPr="000928C8">
        <w:rPr>
          <w:rFonts w:eastAsia="Times New Roman"/>
          <w:b w:val="0"/>
          <w:sz w:val="12"/>
        </w:rPr>
        <w:t xml:space="preserve">. </w:t>
      </w:r>
      <w:proofErr w:type="gramStart"/>
      <w:r w:rsidRPr="000928C8">
        <w:rPr>
          <w:rFonts w:eastAsia="Times New Roman"/>
          <w:b w:val="0"/>
          <w:sz w:val="12"/>
        </w:rPr>
        <w:t>So</w:t>
      </w:r>
      <w:proofErr w:type="gramEnd"/>
      <w:r w:rsidRPr="000928C8">
        <w:rPr>
          <w:rFonts w:eastAsia="Times New Roman"/>
          <w:b w:val="0"/>
          <w:sz w:val="12"/>
        </w:rPr>
        <w:t xml:space="preserve"> we have a pair of unappealing options, and the debate continues. </w:t>
      </w:r>
      <w:proofErr w:type="spellStart"/>
      <w:r w:rsidRPr="000928C8">
        <w:rPr>
          <w:rFonts w:eastAsia="Times New Roman"/>
          <w:b w:val="0"/>
          <w:sz w:val="12"/>
        </w:rPr>
        <w:t>Constitutivism</w:t>
      </w:r>
      <w:proofErr w:type="spellEnd"/>
      <w:r w:rsidRPr="000928C8">
        <w:rPr>
          <w:rFonts w:eastAsia="Times New Roman"/>
          <w:b w:val="0"/>
          <w:sz w:val="12"/>
        </w:rPr>
        <w:t xml:space="preserve"> attempts to resolve this dilemma. To put it in an old-fashioned way, </w:t>
      </w:r>
      <w:proofErr w:type="spellStart"/>
      <w:r w:rsidRPr="000928C8">
        <w:rPr>
          <w:rFonts w:eastAsia="Times New Roman"/>
          <w:highlight w:val="yellow"/>
          <w:u w:val="single"/>
        </w:rPr>
        <w:t>constitutivism</w:t>
      </w:r>
      <w:proofErr w:type="spellEnd"/>
      <w:r w:rsidRPr="000928C8">
        <w:rPr>
          <w:rFonts w:eastAsia="Times New Roman"/>
          <w:u w:val="single"/>
        </w:rPr>
        <w:t xml:space="preserve"> sublates </w:t>
      </w:r>
      <w:proofErr w:type="spellStart"/>
      <w:r w:rsidRPr="000928C8">
        <w:rPr>
          <w:rFonts w:eastAsia="Times New Roman"/>
          <w:u w:val="single"/>
        </w:rPr>
        <w:t>internalism</w:t>
      </w:r>
      <w:proofErr w:type="spellEnd"/>
      <w:r w:rsidRPr="000928C8">
        <w:rPr>
          <w:rFonts w:eastAsia="Times New Roman"/>
          <w:u w:val="single"/>
        </w:rPr>
        <w:t xml:space="preserve">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agrees</w:t>
      </w:r>
      <w:r w:rsidRPr="000928C8">
        <w:rPr>
          <w:rFonts w:eastAsia="Times New Roman"/>
          <w:u w:val="single"/>
        </w:rPr>
        <w:t xml:space="preserve"> with the internalist that the </w:t>
      </w:r>
      <w:r w:rsidRPr="000928C8">
        <w:rPr>
          <w:rFonts w:eastAsia="Times New Roman"/>
          <w:highlight w:val="yellow"/>
          <w:u w:val="single"/>
        </w:rPr>
        <w:t>truth</w:t>
      </w:r>
      <w:r w:rsidRPr="000928C8">
        <w:rPr>
          <w:rFonts w:eastAsia="Times New Roman"/>
          <w:u w:val="single"/>
        </w:rPr>
        <w:t xml:space="preserve"> of a normative claim </w:t>
      </w:r>
      <w:r w:rsidRPr="000928C8">
        <w:rPr>
          <w:rFonts w:eastAsia="Times New Roman"/>
          <w:highlight w:val="yellow"/>
          <w:u w:val="single"/>
        </w:rPr>
        <w:t>depends on</w:t>
      </w:r>
      <w:r w:rsidRPr="000928C8">
        <w:rPr>
          <w:rFonts w:eastAsia="Times New Roman"/>
          <w:u w:val="single"/>
        </w:rPr>
        <w:t xml:space="preserve"> the agent’s </w:t>
      </w:r>
      <w:r w:rsidRPr="000928C8">
        <w:rPr>
          <w:rFonts w:eastAsia="Times New Roman"/>
          <w:highlight w:val="yellow"/>
          <w:u w:val="single"/>
        </w:rPr>
        <w:t>aims</w:t>
      </w:r>
      <w:r w:rsidRPr="000928C8">
        <w:rPr>
          <w:rFonts w:eastAsia="Times New Roman"/>
          <w:b w:val="0"/>
          <w:sz w:val="12"/>
        </w:rPr>
        <w:t xml:space="preserve">, in the sense that the agent must possess a certain aim </w:t>
      </w:r>
      <w:proofErr w:type="gramStart"/>
      <w:r w:rsidRPr="000928C8">
        <w:rPr>
          <w:rFonts w:eastAsia="Times New Roman"/>
          <w:b w:val="0"/>
          <w:sz w:val="12"/>
        </w:rPr>
        <w:t>in order for</w:t>
      </w:r>
      <w:proofErr w:type="gramEnd"/>
      <w:r w:rsidRPr="000928C8">
        <w:rPr>
          <w:rFonts w:eastAsia="Times New Roman"/>
          <w:b w:val="0"/>
          <w:sz w:val="12"/>
        </w:rPr>
        <w:t xml:space="preserve"> the normative claim to be true. </w:t>
      </w:r>
      <w:r w:rsidRPr="000928C8">
        <w:rPr>
          <w:rFonts w:eastAsia="Times New Roman"/>
          <w:highlight w:val="yellow"/>
          <w:u w:val="single"/>
        </w:rPr>
        <w:t>However,</w:t>
      </w:r>
      <w:r w:rsidRPr="000928C8">
        <w:rPr>
          <w:rFonts w:eastAsia="Times New Roman"/>
          <w:u w:val="single"/>
        </w:rPr>
        <w:t xml:space="preserve"> 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traces</w:t>
      </w:r>
      <w:r w:rsidRPr="000928C8">
        <w:rPr>
          <w:rFonts w:eastAsia="Times New Roman"/>
          <w:u w:val="single"/>
        </w:rPr>
        <w:t xml:space="preserve"> the </w:t>
      </w:r>
      <w:r w:rsidRPr="000928C8">
        <w:rPr>
          <w:rFonts w:eastAsia="Times New Roman"/>
          <w:highlight w:val="yellow"/>
          <w:u w:val="single"/>
        </w:rPr>
        <w:t>authority of</w:t>
      </w:r>
      <w:r w:rsidRPr="000928C8">
        <w:rPr>
          <w:rFonts w:eastAsia="Times New Roman"/>
          <w:u w:val="single"/>
        </w:rPr>
        <w:t xml:space="preserve"> norms to </w:t>
      </w:r>
      <w:r w:rsidRPr="000928C8">
        <w:rPr>
          <w:rFonts w:eastAsia="Times New Roman"/>
          <w:highlight w:val="yellow"/>
          <w:u w:val="single"/>
        </w:rPr>
        <w:t>an aim</w:t>
      </w:r>
      <w:r w:rsidRPr="000928C8">
        <w:rPr>
          <w:rFonts w:eastAsia="Times New Roman"/>
          <w:u w:val="single"/>
        </w:rPr>
        <w:t xml:space="preserve"> that has a special status—an aim </w:t>
      </w:r>
      <w:r w:rsidRPr="000928C8">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w:t>
      </w:r>
      <w:proofErr w:type="spellStart"/>
      <w:r w:rsidRPr="000928C8">
        <w:rPr>
          <w:rFonts w:eastAsia="Times New Roman"/>
          <w:b w:val="0"/>
          <w:sz w:val="12"/>
        </w:rPr>
        <w:t>constitutivist</w:t>
      </w:r>
      <w:proofErr w:type="spellEnd"/>
      <w:r w:rsidRPr="000928C8">
        <w:rPr>
          <w:rFonts w:eastAsia="Times New Roman"/>
          <w:b w:val="0"/>
          <w:sz w:val="12"/>
        </w:rPr>
        <w:t xml:space="preserve"> agrees with the internalist that reasons derive from the agent’s aims, the </w:t>
      </w:r>
      <w:proofErr w:type="spellStart"/>
      <w:r w:rsidRPr="000928C8">
        <w:rPr>
          <w:rFonts w:eastAsia="Times New Roman"/>
          <w:b w:val="0"/>
          <w:sz w:val="12"/>
        </w:rPr>
        <w:t>constitutivist</w:t>
      </w:r>
      <w:proofErr w:type="spellEnd"/>
      <w:r w:rsidRPr="000928C8">
        <w:rPr>
          <w:rFonts w:eastAsia="Times New Roman"/>
          <w:b w:val="0"/>
          <w:sz w:val="12"/>
        </w:rPr>
        <w:t xml:space="preserve"> holds that there is at least one aim that is intrinsic to being an agent. Accordingly, the </w:t>
      </w:r>
      <w:proofErr w:type="spellStart"/>
      <w:r w:rsidRPr="000928C8">
        <w:rPr>
          <w:rFonts w:eastAsia="Times New Roman"/>
          <w:b w:val="0"/>
          <w:sz w:val="12"/>
        </w:rPr>
        <w:t>constitutivist</w:t>
      </w:r>
      <w:proofErr w:type="spellEnd"/>
      <w:r w:rsidRPr="000928C8">
        <w:rPr>
          <w:rFonts w:eastAsia="Times New Roman"/>
          <w:b w:val="0"/>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 xml:space="preserve">So </w:t>
      </w:r>
      <w:proofErr w:type="spellStart"/>
      <w:r w:rsidRPr="000928C8">
        <w:rPr>
          <w:rFonts w:eastAsia="Times New Roman"/>
          <w:u w:val="single"/>
        </w:rPr>
        <w:t>constitutivism</w:t>
      </w:r>
      <w:proofErr w:type="spellEnd"/>
      <w:r w:rsidRPr="000928C8">
        <w:rPr>
          <w:rFonts w:eastAsia="Times New Roman"/>
          <w:u w:val="single"/>
        </w:rPr>
        <w:t xml:space="preserve"> can be viewed as an attempt to resolve the dispute between </w:t>
      </w:r>
      <w:r w:rsidRPr="000928C8">
        <w:rPr>
          <w:rFonts w:eastAsia="Times New Roman"/>
          <w:u w:val="single"/>
        </w:rPr>
        <w:lastRenderedPageBreak/>
        <w:t xml:space="preserve">externalists and </w:t>
      </w:r>
      <w:proofErr w:type="spellStart"/>
      <w:r w:rsidRPr="000928C8">
        <w:rPr>
          <w:rFonts w:eastAsia="Times New Roman"/>
          <w:u w:val="single"/>
        </w:rPr>
        <w:t>internalists</w:t>
      </w:r>
      <w:proofErr w:type="spellEnd"/>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t>it generates universal reasons while sidestepping the problems of practicality and queerness</w:t>
      </w:r>
      <w:r w:rsidRPr="000928C8">
        <w:rPr>
          <w:rFonts w:eastAsia="Times New Roman"/>
          <w:b w:val="0"/>
          <w:sz w:val="12"/>
        </w:rPr>
        <w:t>.</w:t>
      </w:r>
    </w:p>
    <w:p w14:paraId="38970C21" w14:textId="77777777" w:rsidR="00E207E8" w:rsidRDefault="00E207E8" w:rsidP="00E207E8">
      <w:pPr>
        <w:pStyle w:val="Heading4"/>
      </w:pPr>
      <w:r>
        <w:t>[2] Obligations are constitutive of features that define different entities.</w:t>
      </w:r>
    </w:p>
    <w:p w14:paraId="15B92ECD" w14:textId="77777777" w:rsidR="00E207E8" w:rsidRPr="00B768F3" w:rsidRDefault="00E207E8" w:rsidP="00E207E8">
      <w:pPr>
        <w:rPr>
          <w:sz w:val="16"/>
        </w:rPr>
      </w:pPr>
      <w:proofErr w:type="spellStart"/>
      <w:r w:rsidRPr="00C04626">
        <w:rPr>
          <w:rStyle w:val="Style13ptBold"/>
        </w:rPr>
        <w:t>Geach</w:t>
      </w:r>
      <w:proofErr w:type="spellEnd"/>
      <w:r>
        <w:rPr>
          <w:rStyle w:val="Style13ptBold"/>
        </w:rPr>
        <w:t xml:space="preserve"> [bracketed for clarity]</w:t>
      </w:r>
      <w:r w:rsidRPr="00B768F3">
        <w:rPr>
          <w:sz w:val="16"/>
        </w:rPr>
        <w:t xml:space="preserve"> GOOD AND EVIL By P. T. GEACH</w:t>
      </w:r>
      <w:hyperlink r:id="rId10" w:history="1">
        <w:r w:rsidRPr="00B768F3">
          <w:rPr>
            <w:rStyle w:val="Hyperlink"/>
            <w:sz w:val="16"/>
          </w:rPr>
          <w:t>http://www.pitt.edu/~mthompso/readings/geach2.pdf</w:t>
        </w:r>
      </w:hyperlink>
      <w:r w:rsidRPr="00B768F3">
        <w:rPr>
          <w:sz w:val="16"/>
        </w:rPr>
        <w:t xml:space="preserve"> </w:t>
      </w:r>
    </w:p>
    <w:p w14:paraId="7C452CA9" w14:textId="77777777" w:rsidR="00E207E8" w:rsidRPr="00B768F3" w:rsidRDefault="00E207E8" w:rsidP="00E207E8">
      <w:pPr>
        <w:rPr>
          <w:sz w:val="16"/>
        </w:rPr>
      </w:pPr>
      <w:r w:rsidRPr="00B768F3">
        <w:rPr>
          <w:rFonts w:eastAsia="MS Gothic"/>
          <w:sz w:val="16"/>
        </w:rPr>
        <w:t xml:space="preserve">There are familiar examples of what I call attributive adjectives. 'Big' and' small' are attributive [adjectives]; ' x is a big flea' does not split up into 'x is a flea' and 'x is big', nor 'x is a small elephant' into ' x is an elephant' and ' x is small '; for if these analyses were legitimate, a simple argument would show that a big flea is a big animal and a small elephant a small animal. Again, the sort of adjective that the </w:t>
      </w:r>
      <w:proofErr w:type="spellStart"/>
      <w:r w:rsidRPr="00B768F3">
        <w:rPr>
          <w:rFonts w:eastAsia="MS Gothic"/>
          <w:sz w:val="16"/>
        </w:rPr>
        <w:t>mediaevals</w:t>
      </w:r>
      <w:proofErr w:type="spellEnd"/>
      <w:r w:rsidRPr="00B768F3">
        <w:rPr>
          <w:rFonts w:eastAsia="MS Gothic"/>
          <w:sz w:val="16"/>
        </w:rPr>
        <w:t xml:space="preserve"> called </w:t>
      </w:r>
      <w:proofErr w:type="spellStart"/>
      <w:r w:rsidRPr="00B768F3">
        <w:rPr>
          <w:rFonts w:eastAsia="MS Gothic"/>
          <w:sz w:val="16"/>
        </w:rPr>
        <w:t>alienans</w:t>
      </w:r>
      <w:proofErr w:type="spellEnd"/>
      <w:r w:rsidRPr="00B768F3">
        <w:rPr>
          <w:rFonts w:eastAsia="MS Gothic"/>
          <w:sz w:val="16"/>
        </w:rPr>
        <w:t xml:space="preserve"> is attributive; 'x is a forged banknote' does not split up into 'x is a banknote' and 'x is forged', nor 'x is the putative father of y' into ' x is the father of y' and ' x is putative'. On the other hand, in the phrase 'a red book'' red' is a predicative adjective in my sense, although not grammatically so, for 'is a red book' logically splits up into ' is a book' and' is red'. </w:t>
      </w:r>
      <w:r w:rsidRPr="00235158">
        <w:rPr>
          <w:rStyle w:val="StyleUnderline"/>
          <w:rFonts w:eastAsia="MS Gothic"/>
        </w:rPr>
        <w:t xml:space="preserve">I can now state my first thesis about good and </w:t>
      </w:r>
      <w:proofErr w:type="gramStart"/>
      <w:r w:rsidRPr="00235158">
        <w:rPr>
          <w:rStyle w:val="StyleUnderline"/>
          <w:rFonts w:eastAsia="MS Gothic"/>
        </w:rPr>
        <w:t>evil :</w:t>
      </w:r>
      <w:proofErr w:type="gramEnd"/>
      <w:r w:rsidRPr="00235158">
        <w:rPr>
          <w:rStyle w:val="StyleUnderline"/>
          <w:rFonts w:eastAsia="MS Gothic"/>
        </w:rPr>
        <w:t xml:space="preserve"> ' </w:t>
      </w:r>
      <w:r w:rsidRPr="00235158">
        <w:rPr>
          <w:rStyle w:val="StyleUnderline"/>
          <w:rFonts w:eastAsia="MS Gothic"/>
          <w:highlight w:val="yellow"/>
        </w:rPr>
        <w:t>good' and 'bad' are</w:t>
      </w:r>
      <w:r w:rsidRPr="00235158">
        <w:rPr>
          <w:rStyle w:val="StyleUnderline"/>
          <w:rFonts w:eastAsia="MS Gothic"/>
        </w:rPr>
        <w:t xml:space="preserve"> always </w:t>
      </w:r>
      <w:r w:rsidRPr="00235158">
        <w:rPr>
          <w:rStyle w:val="StyleUnderline"/>
          <w:rFonts w:eastAsia="MS Gothic"/>
          <w:highlight w:val="yellow"/>
        </w:rPr>
        <w:t>attributive</w:t>
      </w:r>
      <w:r w:rsidRPr="00235158">
        <w:rPr>
          <w:rStyle w:val="StyleUnderline"/>
          <w:rFonts w:eastAsia="MS Gothic"/>
        </w:rPr>
        <w:t>, not predicative</w:t>
      </w:r>
      <w:r w:rsidRPr="00235158">
        <w:rPr>
          <w:rStyle w:val="StyleUnderline"/>
        </w:rPr>
        <w:t>,</w:t>
      </w:r>
      <w:r w:rsidRPr="00235158">
        <w:rPr>
          <w:rStyle w:val="StyleUnderline"/>
          <w:rFonts w:eastAsia="MS Gothic"/>
        </w:rPr>
        <w:t> adjectives</w:t>
      </w:r>
      <w:r w:rsidRPr="00B768F3">
        <w:rPr>
          <w:rFonts w:eastAsia="MS Gothic"/>
          <w:sz w:val="16"/>
        </w:rPr>
        <w:t xml:space="preserve">. This is </w:t>
      </w:r>
      <w:proofErr w:type="gramStart"/>
      <w:r w:rsidRPr="00B768F3">
        <w:rPr>
          <w:sz w:val="16"/>
        </w:rPr>
        <w:t xml:space="preserve">fairly </w:t>
      </w:r>
      <w:r w:rsidRPr="00B768F3">
        <w:rPr>
          <w:rFonts w:eastAsia="MS Gothic"/>
          <w:sz w:val="16"/>
        </w:rPr>
        <w:t>clear</w:t>
      </w:r>
      <w:proofErr w:type="gramEnd"/>
      <w:r w:rsidRPr="00B768F3">
        <w:rPr>
          <w:rFonts w:eastAsia="MS Gothic"/>
          <w:sz w:val="16"/>
        </w:rPr>
        <w:t xml:space="preserve"> about 'bad' because 'bad' is something like an </w:t>
      </w:r>
      <w:proofErr w:type="spellStart"/>
      <w:r w:rsidRPr="00B768F3">
        <w:rPr>
          <w:rFonts w:eastAsia="MS Gothic"/>
          <w:sz w:val="16"/>
        </w:rPr>
        <w:t>alienans</w:t>
      </w:r>
      <w:proofErr w:type="spellEnd"/>
      <w:r w:rsidRPr="00B768F3">
        <w:rPr>
          <w:rFonts w:eastAsia="MS Gothic"/>
          <w:sz w:val="16"/>
        </w:rPr>
        <w:t xml:space="preserve"> adjective; [for example] we cannot safely predicate of a bad A what we predicate of an A, any more than we can predicate of a forged banknote or a putative father what we predicate of a banknote or a father. We actually call forged money' bad</w:t>
      </w:r>
      <w:proofErr w:type="gramStart"/>
      <w:r w:rsidRPr="00B768F3">
        <w:rPr>
          <w:rFonts w:eastAsia="MS Gothic"/>
          <w:sz w:val="16"/>
        </w:rPr>
        <w:t>' ;</w:t>
      </w:r>
      <w:proofErr w:type="gramEnd"/>
      <w:r w:rsidRPr="00B768F3">
        <w:rPr>
          <w:rFonts w:eastAsia="MS Gothic"/>
          <w:sz w:val="16"/>
        </w:rPr>
        <w:t xml:space="preserve"> and we cannot infer e.g. that because food supports life bad food supports life. For' good' the point is not so clear at first sight, since ' good' is not </w:t>
      </w:r>
      <w:proofErr w:type="spellStart"/>
      <w:r w:rsidRPr="00B768F3">
        <w:rPr>
          <w:rFonts w:eastAsia="MS Gothic"/>
          <w:sz w:val="16"/>
        </w:rPr>
        <w:t>alienans</w:t>
      </w:r>
      <w:proofErr w:type="spellEnd"/>
      <w:r w:rsidRPr="00B768F3">
        <w:rPr>
          <w:rFonts w:eastAsia="MS Gothic"/>
          <w:sz w:val="16"/>
        </w:rPr>
        <w:t xml:space="preserve">-whatever holds true of an A as such holds true of a good A. </w:t>
      </w:r>
      <w:r w:rsidRPr="00235158">
        <w:rPr>
          <w:rStyle w:val="StyleUnderline"/>
          <w:rFonts w:eastAsia="MS Gothic"/>
        </w:rPr>
        <w:t>But </w:t>
      </w:r>
      <w:r w:rsidRPr="00235158">
        <w:rPr>
          <w:rStyle w:val="StyleUnderline"/>
          <w:rFonts w:eastAsia="MS Gothic"/>
          <w:highlight w:val="yellow"/>
        </w:rPr>
        <w:t>[C]</w:t>
      </w:r>
      <w:proofErr w:type="spellStart"/>
      <w:r w:rsidRPr="00235158">
        <w:rPr>
          <w:rStyle w:val="StyleUnderline"/>
          <w:rFonts w:eastAsia="MS Gothic"/>
          <w:highlight w:val="yellow"/>
        </w:rPr>
        <w:t>onsider</w:t>
      </w:r>
      <w:proofErr w:type="spellEnd"/>
      <w:r w:rsidRPr="00235158">
        <w:rPr>
          <w:rStyle w:val="StyleUnderline"/>
          <w:rFonts w:eastAsia="MS Gothic"/>
          <w:highlight w:val="yellow"/>
        </w:rPr>
        <w:t xml:space="preserve"> the contrast in</w:t>
      </w:r>
      <w:r w:rsidRPr="00235158">
        <w:rPr>
          <w:rStyle w:val="StyleUnderline"/>
          <w:rFonts w:eastAsia="MS Gothic"/>
        </w:rPr>
        <w:t xml:space="preserve"> such a pair of phrases </w:t>
      </w:r>
      <w:r w:rsidRPr="00235158">
        <w:rPr>
          <w:rStyle w:val="StyleUnderline"/>
          <w:rFonts w:eastAsia="MS Gothic"/>
          <w:highlight w:val="yellow"/>
        </w:rPr>
        <w:t>a</w:t>
      </w:r>
      <w:r w:rsidRPr="00235158">
        <w:rPr>
          <w:rStyle w:val="StyleUnderline"/>
          <w:rFonts w:eastAsia="MS Gothic"/>
        </w:rPr>
        <w:t xml:space="preserve">s </w:t>
      </w:r>
      <w:r w:rsidRPr="00235158">
        <w:rPr>
          <w:rStyle w:val="StyleUnderline"/>
          <w:rFonts w:eastAsia="MS Gothic"/>
          <w:highlight w:val="yellow"/>
        </w:rPr>
        <w:t>' red car ' and' good car '. I could ascertain that a distant object is</w:t>
      </w:r>
      <w:r w:rsidRPr="00235158">
        <w:rPr>
          <w:rStyle w:val="StyleUnderline"/>
          <w:rFonts w:eastAsia="MS Gothic"/>
        </w:rPr>
        <w:t xml:space="preserve"> a </w:t>
      </w:r>
      <w:r w:rsidRPr="00235158">
        <w:rPr>
          <w:rStyle w:val="StyleUnderline"/>
          <w:rFonts w:eastAsia="MS Gothic"/>
          <w:highlight w:val="yellow"/>
        </w:rPr>
        <w:t>red</w:t>
      </w:r>
      <w:r w:rsidRPr="00235158">
        <w:rPr>
          <w:rStyle w:val="StyleUnderline"/>
          <w:rFonts w:eastAsia="MS Gothic"/>
        </w:rPr>
        <w:t xml:space="preserve"> car because I can see it is red and a</w:t>
      </w:r>
      <w:r w:rsidRPr="00235158">
        <w:rPr>
          <w:rStyle w:val="StyleUnderline"/>
        </w:rPr>
        <w:t xml:space="preserve"> </w:t>
      </w:r>
      <w:r w:rsidRPr="00235158">
        <w:rPr>
          <w:rStyle w:val="StyleUnderline"/>
          <w:rFonts w:eastAsia="MS Gothic"/>
        </w:rPr>
        <w:t>keener-sighted but</w:t>
      </w:r>
      <w:r w:rsidRPr="00235158">
        <w:rPr>
          <w:rStyle w:val="StyleUnderline"/>
        </w:rPr>
        <w:t xml:space="preserve"> </w:t>
      </w:r>
      <w:proofErr w:type="spellStart"/>
      <w:r w:rsidRPr="00235158">
        <w:rPr>
          <w:rStyle w:val="StyleUnderline"/>
          <w:rFonts w:eastAsia="MS Gothic"/>
        </w:rPr>
        <w:t>colour</w:t>
      </w:r>
      <w:proofErr w:type="spellEnd"/>
      <w:r w:rsidRPr="00235158">
        <w:rPr>
          <w:rStyle w:val="StyleUnderline"/>
          <w:rFonts w:eastAsia="MS Gothic"/>
        </w:rPr>
        <w:t xml:space="preserve">-blind friend can see it is a car; </w:t>
      </w:r>
      <w:r w:rsidRPr="00235158">
        <w:rPr>
          <w:rStyle w:val="StyleUnderline"/>
          <w:rFonts w:eastAsia="MS Gothic"/>
          <w:highlight w:val="yellow"/>
        </w:rPr>
        <w:t xml:space="preserve">there is no </w:t>
      </w:r>
      <w:r w:rsidRPr="00235158">
        <w:rPr>
          <w:rStyle w:val="StyleUnderline"/>
          <w:highlight w:val="yellow"/>
        </w:rPr>
        <w:t>such</w:t>
      </w:r>
      <w:r w:rsidRPr="00235158">
        <w:rPr>
          <w:rStyle w:val="StyleUnderline"/>
          <w:rFonts w:eastAsia="MS Gothic"/>
          <w:highlight w:val="yellow"/>
        </w:rPr>
        <w:t xml:space="preserve"> possibility of ascertaining that a thing is a good</w:t>
      </w:r>
      <w:r w:rsidRPr="00235158">
        <w:rPr>
          <w:rStyle w:val="StyleUnderline"/>
          <w:rFonts w:eastAsia="MS Gothic"/>
        </w:rPr>
        <w:t xml:space="preserve"> car by pooling [Through] independent information that it is good and that it is a car</w:t>
      </w:r>
      <w:r w:rsidRPr="00B768F3">
        <w:rPr>
          <w:rFonts w:eastAsia="MS Gothic"/>
          <w:sz w:val="16"/>
        </w:rPr>
        <w:t xml:space="preserve">. This sort of example shows that ' good' like ' bad' is essentially an attributive adjective. </w:t>
      </w:r>
      <w:r w:rsidRPr="00235158">
        <w:rPr>
          <w:rStyle w:val="StyleUnderline"/>
          <w:rFonts w:eastAsia="MS Gothic"/>
        </w:rPr>
        <w:t xml:space="preserve">Even when ' good ' or ' bad ' stands by itself as a predicate, and is thus grammatically predicative, some substantive </w:t>
      </w:r>
      <w:proofErr w:type="gramStart"/>
      <w:r w:rsidRPr="00235158">
        <w:rPr>
          <w:rStyle w:val="StyleUnderline"/>
          <w:rFonts w:eastAsia="MS Gothic"/>
        </w:rPr>
        <w:t>has to</w:t>
      </w:r>
      <w:proofErr w:type="gramEnd"/>
      <w:r w:rsidRPr="00235158">
        <w:rPr>
          <w:rStyle w:val="StyleUnderline"/>
          <w:rFonts w:eastAsia="MS Gothic"/>
        </w:rPr>
        <w:t xml:space="preserve"> be understood; </w:t>
      </w:r>
      <w:r w:rsidRPr="00235158">
        <w:rPr>
          <w:rStyle w:val="StyleUnderline"/>
          <w:rFonts w:eastAsia="MS Gothic"/>
          <w:highlight w:val="yellow"/>
        </w:rPr>
        <w:t>there is no such thing as being just good or bad</w:t>
      </w:r>
      <w:r w:rsidRPr="00235158">
        <w:rPr>
          <w:rStyle w:val="StyleUnderline"/>
          <w:rFonts w:eastAsia="MS Gothic"/>
        </w:rPr>
        <w:t>, there is </w:t>
      </w:r>
      <w:r w:rsidRPr="00235158">
        <w:rPr>
          <w:rStyle w:val="StyleUnderline"/>
          <w:rFonts w:eastAsia="MS Gothic"/>
          <w:highlight w:val="yellow"/>
        </w:rPr>
        <w:t>only</w:t>
      </w:r>
      <w:r w:rsidRPr="00235158">
        <w:rPr>
          <w:rStyle w:val="StyleUnderline"/>
          <w:rFonts w:eastAsia="MS Gothic"/>
        </w:rPr>
        <w:t xml:space="preserve"> being </w:t>
      </w:r>
      <w:r w:rsidRPr="00235158">
        <w:rPr>
          <w:rStyle w:val="StyleUnderline"/>
          <w:rFonts w:eastAsia="MS Gothic"/>
          <w:highlight w:val="yellow"/>
        </w:rPr>
        <w:t>a good or bad so-and-so</w:t>
      </w:r>
      <w:r w:rsidRPr="00B768F3">
        <w:rPr>
          <w:rFonts w:eastAsia="MS Gothic"/>
          <w:sz w:val="16"/>
        </w:rPr>
        <w:t xml:space="preserve">. (If I say that something is a good or bad thing, either 'thing' is a mere proxy for a more descriptive </w:t>
      </w:r>
      <w:r w:rsidRPr="00B768F3">
        <w:rPr>
          <w:sz w:val="16"/>
        </w:rPr>
        <w:t xml:space="preserve">noun to be supplied from the </w:t>
      </w:r>
      <w:proofErr w:type="gramStart"/>
      <w:r w:rsidRPr="00B768F3">
        <w:rPr>
          <w:sz w:val="16"/>
        </w:rPr>
        <w:t>context ;</w:t>
      </w:r>
      <w:proofErr w:type="gramEnd"/>
      <w:r w:rsidRPr="00B768F3">
        <w:rPr>
          <w:sz w:val="16"/>
        </w:rPr>
        <w:t xml:space="preserve"> or else I am trying to use ' good ' or 'bad' predicatively, and its being grammatically attributive is a mere disguise. The latter attempt is, on my thesis, illegitimate.)</w:t>
      </w:r>
    </w:p>
    <w:p w14:paraId="04CF4676" w14:textId="77777777" w:rsidR="00E207E8" w:rsidRDefault="00E207E8" w:rsidP="00E207E8">
      <w:pPr>
        <w:pStyle w:val="Heading4"/>
      </w:pPr>
      <w:r>
        <w:lastRenderedPageBreak/>
        <w:t xml:space="preserve">Impact Calc – [1] Use epistemic confidence: a) Impossible to determine probability of framework and offense being true as truth isn’t scalar b) Modesty assumes outside knowledge or judge biases on whether certain arguments are true which trades off with competitive equity [2] The constitutive aim of debate is to test the truth or falsity of the resolution because </w:t>
      </w:r>
      <w:proofErr w:type="gramStart"/>
      <w:r>
        <w:t>Affirm</w:t>
      </w:r>
      <w:proofErr w:type="gramEnd"/>
      <w:r>
        <w:t xml:space="preserve"> means to prove true and negate means to deny the truth of</w:t>
      </w:r>
    </w:p>
    <w:p w14:paraId="1ECEC21C" w14:textId="77777777" w:rsidR="00E207E8" w:rsidRDefault="00E207E8" w:rsidP="00E207E8">
      <w:pPr>
        <w:pStyle w:val="Heading4"/>
      </w:pPr>
    </w:p>
    <w:p w14:paraId="7CF96A36" w14:textId="77777777" w:rsidR="00E207E8" w:rsidRDefault="00E207E8" w:rsidP="00E207E8">
      <w:pPr>
        <w:pStyle w:val="Heading4"/>
      </w:pPr>
      <w:r>
        <w:t xml:space="preserve">That requires practical reason as the basis for ethics: </w:t>
      </w:r>
    </w:p>
    <w:p w14:paraId="076C82BF" w14:textId="77777777" w:rsidR="00E207E8" w:rsidRDefault="00E207E8" w:rsidP="00E207E8">
      <w:pPr>
        <w:pStyle w:val="Heading4"/>
        <w:rPr>
          <w:bCs w:val="0"/>
          <w:color w:val="000000" w:themeColor="text1"/>
        </w:rPr>
      </w:pPr>
      <w:r w:rsidRPr="00432F5A">
        <w:rPr>
          <w:color w:val="000000" w:themeColor="text1"/>
        </w:rPr>
        <w:t>[1] Regress</w:t>
      </w:r>
      <w:r w:rsidRPr="00432F5A">
        <w:rPr>
          <w:bCs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w:t>
      </w:r>
      <w:r>
        <w:rPr>
          <w:bCs w:val="0"/>
          <w:color w:val="000000" w:themeColor="text1"/>
        </w:rPr>
        <w:t xml:space="preserve"> making reason constitutive of any justification.</w:t>
      </w:r>
    </w:p>
    <w:p w14:paraId="68E086DE" w14:textId="77777777" w:rsidR="00E207E8" w:rsidRDefault="00E207E8" w:rsidP="00E207E8">
      <w:pPr>
        <w:pStyle w:val="Heading4"/>
        <w:rPr>
          <w:bCs w:val="0"/>
        </w:rPr>
      </w:pPr>
      <w:r>
        <w:rPr>
          <w:bCs w:val="0"/>
          <w:color w:val="000000" w:themeColor="text1"/>
        </w:rPr>
        <w:t>[</w:t>
      </w:r>
      <w:r w:rsidRPr="00432F5A">
        <w:rPr>
          <w:color w:val="000000" w:themeColor="text1"/>
        </w:rPr>
        <w:t xml:space="preserve">2] </w:t>
      </w:r>
      <w:r w:rsidRPr="00432F5A">
        <w:t xml:space="preserve">Inescapability – </w:t>
      </w:r>
      <w:r w:rsidRPr="00432F5A">
        <w:rPr>
          <w:bCs w:val="0"/>
        </w:rPr>
        <w:t xml:space="preserve">Every agent intrinsically values practical reason when they go about setting and pursuing an end under a moral theory, as it presupposes that the </w:t>
      </w:r>
      <w:proofErr w:type="gramStart"/>
      <w:r w:rsidRPr="00432F5A">
        <w:rPr>
          <w:bCs w:val="0"/>
        </w:rPr>
        <w:t>end</w:t>
      </w:r>
      <w:proofErr w:type="gramEnd"/>
      <w:r w:rsidRPr="00432F5A">
        <w:rPr>
          <w:bCs w:val="0"/>
        </w:rPr>
        <w:t xml:space="preserve"> they are committing is an intrinsic good. That necessitates practical reason as a necessary means to follow through on any given end.</w:t>
      </w:r>
    </w:p>
    <w:p w14:paraId="08A2D64F" w14:textId="77777777" w:rsidR="00E207E8" w:rsidRDefault="00E207E8" w:rsidP="00E207E8">
      <w:pPr>
        <w:pStyle w:val="Heading4"/>
        <w:rPr>
          <w:bCs w:val="0"/>
          <w:color w:val="000000" w:themeColor="text1"/>
        </w:rPr>
      </w:pPr>
      <w:r>
        <w:rPr>
          <w:color w:val="000000" w:themeColor="text1"/>
        </w:rPr>
        <w:t xml:space="preserve">[3] </w:t>
      </w:r>
      <w:r w:rsidRPr="00D066AA">
        <w:rPr>
          <w:color w:val="000000" w:themeColor="text1"/>
        </w:rPr>
        <w:t xml:space="preserve">Action Theory </w:t>
      </w:r>
      <w:r w:rsidRPr="002C7367">
        <w:rPr>
          <w:bCs w:val="0"/>
          <w:color w:val="000000" w:themeColor="text1"/>
        </w:rPr>
        <w:t xml:space="preserve">– Every action can be broken down to infinite amounts of movements, </w:t>
      </w:r>
      <w:proofErr w:type="gramStart"/>
      <w:r w:rsidRPr="002C7367">
        <w:rPr>
          <w:bCs w:val="0"/>
          <w:color w:val="000000" w:themeColor="text1"/>
        </w:rPr>
        <w:t>i.e.</w:t>
      </w:r>
      <w:proofErr w:type="gramEnd"/>
      <w:r w:rsidRPr="002C7367">
        <w:rPr>
          <w:bCs w:val="0"/>
          <w:color w:val="000000" w:themeColor="text1"/>
        </w:rPr>
        <w:t xml:space="preserve"> me moving my arm can be broken down to the infinite moments of every state my arm is in. Only reason can unify these movements because we use practical reason to achieve our goals, means all actions collapse to reason.</w:t>
      </w:r>
    </w:p>
    <w:p w14:paraId="6A043823" w14:textId="77777777" w:rsidR="00E207E8" w:rsidRDefault="00E207E8" w:rsidP="00E207E8">
      <w:pPr>
        <w:pStyle w:val="Heading4"/>
      </w:pPr>
      <w:r>
        <w:t>[4] Naturalistic Fallacy – Naturalism fails</w:t>
      </w:r>
    </w:p>
    <w:p w14:paraId="3EEA93B2" w14:textId="77777777" w:rsidR="00E207E8" w:rsidRDefault="00E207E8" w:rsidP="00E207E8">
      <w:pPr>
        <w:pStyle w:val="Heading4"/>
      </w:pPr>
      <w:r w:rsidRPr="001F56D5">
        <w:rPr>
          <w:u w:val="single"/>
        </w:rPr>
        <w:t>Moore</w:t>
      </w:r>
      <w:r>
        <w:rPr>
          <w:u w:val="single"/>
        </w:rPr>
        <w:t xml:space="preserve"> 03</w:t>
      </w:r>
      <w:r w:rsidRPr="001F56D5">
        <w:rPr>
          <w:u w:val="single"/>
        </w:rPr>
        <w:t>,</w:t>
      </w:r>
    </w:p>
    <w:p w14:paraId="4830EC9B" w14:textId="77777777" w:rsidR="00E207E8" w:rsidRPr="001F56D5" w:rsidRDefault="00E207E8" w:rsidP="00E207E8">
      <w:pPr>
        <w:rPr>
          <w:sz w:val="12"/>
          <w:szCs w:val="12"/>
        </w:rPr>
      </w:pPr>
      <w:r w:rsidRPr="001F56D5">
        <w:rPr>
          <w:sz w:val="12"/>
          <w:szCs w:val="12"/>
        </w:rPr>
        <w:t xml:space="preserve">[Moore, G. E. “Principia </w:t>
      </w:r>
      <w:proofErr w:type="spellStart"/>
      <w:r w:rsidRPr="001F56D5">
        <w:rPr>
          <w:sz w:val="12"/>
          <w:szCs w:val="12"/>
        </w:rPr>
        <w:t>Ethica</w:t>
      </w:r>
      <w:proofErr w:type="spellEnd"/>
      <w:r w:rsidRPr="001F56D5">
        <w:rPr>
          <w:sz w:val="12"/>
          <w:szCs w:val="12"/>
        </w:rPr>
        <w:t xml:space="preserve">” </w:t>
      </w:r>
      <w:hyperlink r:id="rId11" w:history="1">
        <w:r w:rsidRPr="001F56D5">
          <w:rPr>
            <w:rStyle w:val="Hyperlink"/>
            <w:sz w:val="12"/>
            <w:szCs w:val="12"/>
          </w:rPr>
          <w:t>http://fair-use.org/g-e-moore/principia-ethica/</w:t>
        </w:r>
      </w:hyperlink>
      <w:r w:rsidRPr="001F56D5">
        <w:rPr>
          <w:sz w:val="12"/>
          <w:szCs w:val="12"/>
        </w:rPr>
        <w:t>. Published 1903] SHS ZS</w:t>
      </w:r>
    </w:p>
    <w:p w14:paraId="17F1C117" w14:textId="77777777" w:rsidR="00E207E8" w:rsidRPr="00B229CF" w:rsidRDefault="00E207E8" w:rsidP="00E207E8">
      <w:pPr>
        <w:rPr>
          <w:sz w:val="12"/>
        </w:rPr>
      </w:pPr>
      <w:r w:rsidRPr="008721D5">
        <w:rPr>
          <w:sz w:val="12"/>
        </w:rPr>
        <w:t xml:space="preserve">Good, then, if we mean by it that quality which we assert to belong to a thing, when we say that the thing is </w:t>
      </w:r>
      <w:r w:rsidRPr="00294956">
        <w:rPr>
          <w:b/>
          <w:bCs/>
          <w:highlight w:val="yellow"/>
          <w:u w:val="single"/>
        </w:rPr>
        <w:t>good</w:t>
      </w:r>
      <w:r w:rsidRPr="00294956">
        <w:rPr>
          <w:sz w:val="12"/>
          <w:highlight w:val="yellow"/>
        </w:rPr>
        <w:t xml:space="preserve">, </w:t>
      </w:r>
      <w:r w:rsidRPr="00294956">
        <w:rPr>
          <w:b/>
          <w:bCs/>
          <w:highlight w:val="yellow"/>
          <w:u w:val="single"/>
        </w:rPr>
        <w:t>is incapable of any definition</w:t>
      </w:r>
      <w:r w:rsidRPr="008721D5">
        <w:rPr>
          <w:sz w:val="12"/>
        </w:rPr>
        <w:t xml:space="preserve">, in the most important sense of that word. The most important sense of definition is that in which a definition states what are the parts which invariably compose a certain whole; and in this sense </w:t>
      </w:r>
      <w:r w:rsidRPr="00B27552">
        <w:rPr>
          <w:b/>
          <w:bCs/>
          <w:u w:val="single"/>
        </w:rPr>
        <w:t xml:space="preserve">good has no definition </w:t>
      </w:r>
      <w:r w:rsidRPr="00294956">
        <w:rPr>
          <w:b/>
          <w:bCs/>
          <w:highlight w:val="yellow"/>
          <w:u w:val="single"/>
        </w:rPr>
        <w:t>because it</w:t>
      </w:r>
      <w:r w:rsidRPr="008721D5">
        <w:rPr>
          <w:sz w:val="12"/>
        </w:rPr>
        <w:t xml:space="preserve"> is simple and </w:t>
      </w:r>
      <w:r w:rsidRPr="00294956">
        <w:rPr>
          <w:b/>
          <w:bCs/>
          <w:highlight w:val="yellow"/>
          <w:u w:val="single"/>
        </w:rPr>
        <w:t>has no parts</w:t>
      </w:r>
      <w:r w:rsidRPr="00BE2391">
        <w:rPr>
          <w:sz w:val="12"/>
        </w:rPr>
        <w:t xml:space="preserve">. </w:t>
      </w:r>
      <w:r w:rsidRPr="00BE2391">
        <w:rPr>
          <w:b/>
          <w:bCs/>
          <w:u w:val="single"/>
        </w:rPr>
        <w:t>It is</w:t>
      </w:r>
      <w:r w:rsidRPr="00BE2391">
        <w:rPr>
          <w:sz w:val="12"/>
        </w:rPr>
        <w:t xml:space="preserve"> one of those innumerable objects of thought which are themselves </w:t>
      </w:r>
      <w:r w:rsidRPr="00BE2391">
        <w:rPr>
          <w:b/>
          <w:bCs/>
          <w:u w:val="single"/>
        </w:rPr>
        <w:t>incapable of definition</w:t>
      </w:r>
      <w:r w:rsidRPr="00BE2391">
        <w:rPr>
          <w:sz w:val="12"/>
        </w:rPr>
        <w:t>, because they are the ultimate terms of reference to which whatever is capable of definition must be defined. That there must be an indefinite number</w:t>
      </w:r>
      <w:r w:rsidRPr="008721D5">
        <w:rPr>
          <w:sz w:val="12"/>
        </w:rPr>
        <w:t xml:space="preserve">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294956">
        <w:rPr>
          <w:b/>
          <w:bCs/>
          <w:highlight w:val="yellow"/>
          <w:u w:val="single"/>
        </w:rPr>
        <w:t>good denotes a simple and indefinable quality</w:t>
      </w:r>
      <w:r w:rsidRPr="008721D5">
        <w:rPr>
          <w:sz w:val="12"/>
        </w:rPr>
        <w:t xml:space="preserve">. There are many other instances of such qualities. </w:t>
      </w:r>
      <w:r w:rsidRPr="00294956">
        <w:rPr>
          <w:b/>
          <w:bCs/>
          <w:highlight w:val="yellow"/>
          <w:u w:val="single"/>
        </w:rPr>
        <w:t>Consider yellow</w:t>
      </w:r>
      <w:r w:rsidRPr="008721D5">
        <w:rPr>
          <w:sz w:val="12"/>
        </w:rPr>
        <w:t xml:space="preserve">, for example. </w:t>
      </w:r>
      <w:r w:rsidRPr="00294956">
        <w:rPr>
          <w:b/>
          <w:bCs/>
          <w:highlight w:val="yellow"/>
          <w:u w:val="single"/>
        </w:rPr>
        <w:t>We may</w:t>
      </w:r>
      <w:r w:rsidRPr="008721D5">
        <w:rPr>
          <w:sz w:val="12"/>
        </w:rPr>
        <w:t xml:space="preserve"> try to </w:t>
      </w:r>
      <w:r w:rsidRPr="00294956">
        <w:rPr>
          <w:b/>
          <w:bCs/>
          <w:highlight w:val="yellow"/>
          <w:u w:val="single"/>
        </w:rPr>
        <w:t>define it</w:t>
      </w:r>
      <w:r w:rsidRPr="00294956">
        <w:rPr>
          <w:sz w:val="12"/>
          <w:highlight w:val="yellow"/>
        </w:rPr>
        <w:t xml:space="preserve">, </w:t>
      </w:r>
      <w:r w:rsidRPr="00294956">
        <w:rPr>
          <w:b/>
          <w:bCs/>
          <w:highlight w:val="yellow"/>
          <w:u w:val="single"/>
        </w:rPr>
        <w:t>by</w:t>
      </w:r>
      <w:r w:rsidRPr="008721D5">
        <w:rPr>
          <w:sz w:val="12"/>
        </w:rPr>
        <w:t xml:space="preserve"> describing its physical equivalent; we may state what kind of </w:t>
      </w:r>
      <w:r w:rsidRPr="00294956">
        <w:rPr>
          <w:b/>
          <w:bCs/>
          <w:highlight w:val="yellow"/>
          <w:u w:val="single"/>
        </w:rPr>
        <w:t>light-vibrations</w:t>
      </w:r>
      <w:r w:rsidRPr="00B27552">
        <w:rPr>
          <w:b/>
          <w:bCs/>
          <w:u w:val="single"/>
        </w:rPr>
        <w:t xml:space="preserve"> </w:t>
      </w:r>
      <w:r w:rsidRPr="008721D5">
        <w:rPr>
          <w:sz w:val="12"/>
        </w:rPr>
        <w:t xml:space="preserve">must stimulate the normal eye, in order that we may perceive it. </w:t>
      </w:r>
      <w:r w:rsidRPr="00294956">
        <w:rPr>
          <w:b/>
          <w:bCs/>
          <w:highlight w:val="yellow"/>
          <w:u w:val="single"/>
        </w:rPr>
        <w:t>But</w:t>
      </w:r>
      <w:r w:rsidRPr="008721D5">
        <w:rPr>
          <w:sz w:val="12"/>
        </w:rPr>
        <w:t xml:space="preserve"> a moment’s reflection is sufficient to shew that those light-vibrations are not themselves what we mean by yellow. </w:t>
      </w:r>
      <w:r w:rsidRPr="00294956">
        <w:rPr>
          <w:b/>
          <w:bCs/>
          <w:highlight w:val="yellow"/>
          <w:u w:val="single"/>
        </w:rPr>
        <w:t>They are not what we perceive</w:t>
      </w:r>
      <w:r w:rsidRPr="008721D5">
        <w:rPr>
          <w:sz w:val="12"/>
        </w:rPr>
        <w:t xml:space="preserve">. Indeed, we should never have been able to discover their existence, unless we had first been struck by the patent difference of quality between the different </w:t>
      </w:r>
      <w:proofErr w:type="spellStart"/>
      <w:r w:rsidRPr="008721D5">
        <w:rPr>
          <w:sz w:val="12"/>
        </w:rPr>
        <w:t>colours</w:t>
      </w:r>
      <w:proofErr w:type="spellEnd"/>
      <w:r w:rsidRPr="008721D5">
        <w:rPr>
          <w:sz w:val="12"/>
        </w:rPr>
        <w:t xml:space="preserve">. The most we can be entitled to say of those vibrations is that they are what corresponds in space to the yellow which we </w:t>
      </w:r>
      <w:proofErr w:type="gramStart"/>
      <w:r w:rsidRPr="008721D5">
        <w:rPr>
          <w:sz w:val="12"/>
        </w:rPr>
        <w:t>actually perceive</w:t>
      </w:r>
      <w:proofErr w:type="gramEnd"/>
      <w:r w:rsidRPr="008721D5">
        <w:rPr>
          <w:sz w:val="12"/>
        </w:rPr>
        <w:t xml:space="preserve">. Yet </w:t>
      </w:r>
      <w:r w:rsidRPr="00B27552">
        <w:rPr>
          <w:b/>
          <w:bCs/>
          <w:u w:val="single"/>
        </w:rPr>
        <w:t>a mistake of this</w:t>
      </w:r>
      <w:r w:rsidRPr="008721D5">
        <w:rPr>
          <w:sz w:val="12"/>
        </w:rPr>
        <w:t xml:space="preserve"> simple </w:t>
      </w:r>
      <w:r w:rsidRPr="00B27552">
        <w:rPr>
          <w:b/>
          <w:bCs/>
          <w:u w:val="single"/>
        </w:rPr>
        <w:t>kind has</w:t>
      </w:r>
      <w:r w:rsidRPr="008721D5">
        <w:rPr>
          <w:sz w:val="12"/>
        </w:rPr>
        <w:t xml:space="preserve"> commonly </w:t>
      </w:r>
      <w:r w:rsidRPr="00B27552">
        <w:rPr>
          <w:b/>
          <w:bCs/>
          <w:u w:val="single"/>
        </w:rPr>
        <w:t>been made about good</w:t>
      </w:r>
      <w:r w:rsidRPr="008721D5">
        <w:rPr>
          <w:sz w:val="12"/>
        </w:rPr>
        <w:t xml:space="preserve">. </w:t>
      </w:r>
      <w:r w:rsidRPr="00294956">
        <w:rPr>
          <w:b/>
          <w:bCs/>
          <w:highlight w:val="yellow"/>
          <w:u w:val="single"/>
        </w:rPr>
        <w:t>It may be true that all things which are good are also something else</w:t>
      </w:r>
      <w:r w:rsidRPr="008721D5">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294956">
        <w:rPr>
          <w:b/>
          <w:bCs/>
          <w:highlight w:val="yellow"/>
          <w:u w:val="single"/>
        </w:rPr>
        <w:t>But</w:t>
      </w:r>
      <w:r w:rsidRPr="008721D5">
        <w:rPr>
          <w:sz w:val="12"/>
        </w:rPr>
        <w:t xml:space="preserve"> far </w:t>
      </w:r>
      <w:r w:rsidRPr="00294956">
        <w:rPr>
          <w:b/>
          <w:bCs/>
          <w:highlight w:val="yellow"/>
          <w:u w:val="single"/>
        </w:rPr>
        <w:t>too many</w:t>
      </w:r>
      <w:r w:rsidRPr="00B27552">
        <w:rPr>
          <w:b/>
          <w:bCs/>
          <w:u w:val="single"/>
        </w:rPr>
        <w:t xml:space="preserve"> philosophers have </w:t>
      </w:r>
      <w:r w:rsidRPr="00294956">
        <w:rPr>
          <w:b/>
          <w:bCs/>
          <w:highlight w:val="yellow"/>
          <w:u w:val="single"/>
        </w:rPr>
        <w:t>thought</w:t>
      </w:r>
      <w:r w:rsidRPr="00B27552">
        <w:rPr>
          <w:b/>
          <w:bCs/>
          <w:u w:val="single"/>
        </w:rPr>
        <w:t xml:space="preserve"> that when they named </w:t>
      </w:r>
      <w:r w:rsidRPr="00294956">
        <w:rPr>
          <w:b/>
          <w:bCs/>
          <w:highlight w:val="yellow"/>
          <w:u w:val="single"/>
        </w:rPr>
        <w:lastRenderedPageBreak/>
        <w:t xml:space="preserve">those other </w:t>
      </w:r>
      <w:proofErr w:type="gramStart"/>
      <w:r w:rsidRPr="00294956">
        <w:rPr>
          <w:b/>
          <w:bCs/>
          <w:highlight w:val="yellow"/>
          <w:u w:val="single"/>
        </w:rPr>
        <w:t>properties</w:t>
      </w:r>
      <w:proofErr w:type="gramEnd"/>
      <w:r w:rsidRPr="00B27552">
        <w:rPr>
          <w:b/>
          <w:bCs/>
          <w:u w:val="single"/>
        </w:rPr>
        <w:t xml:space="preserve"> they </w:t>
      </w:r>
      <w:r w:rsidRPr="00294956">
        <w:rPr>
          <w:b/>
          <w:bCs/>
          <w:highlight w:val="yellow"/>
          <w:u w:val="single"/>
        </w:rPr>
        <w:t>were</w:t>
      </w:r>
      <w:r w:rsidRPr="00B27552">
        <w:rPr>
          <w:b/>
          <w:bCs/>
          <w:u w:val="single"/>
        </w:rPr>
        <w:t xml:space="preserve"> </w:t>
      </w:r>
      <w:r w:rsidRPr="00294956">
        <w:rPr>
          <w:b/>
          <w:bCs/>
          <w:highlight w:val="yellow"/>
          <w:u w:val="single"/>
        </w:rPr>
        <w:t>actually defining good</w:t>
      </w:r>
      <w:r w:rsidRPr="008721D5">
        <w:rPr>
          <w:sz w:val="12"/>
        </w:rPr>
        <w:t xml:space="preserve">; that these properties, in fact, were simply not other, but absolutely and entirely the same with goodness. This view I propose to call the naturalistic fallacy and of it I shall now </w:t>
      </w:r>
      <w:proofErr w:type="spellStart"/>
      <w:r w:rsidRPr="008721D5">
        <w:rPr>
          <w:sz w:val="12"/>
        </w:rPr>
        <w:t>endeavour</w:t>
      </w:r>
      <w:proofErr w:type="spellEnd"/>
      <w:r w:rsidRPr="008721D5">
        <w:rPr>
          <w:sz w:val="12"/>
        </w:rPr>
        <w:t xml:space="preserve"> to dispose. </w:t>
      </w:r>
    </w:p>
    <w:p w14:paraId="30894D79" w14:textId="77777777" w:rsidR="00E207E8" w:rsidRDefault="00E207E8" w:rsidP="00E207E8">
      <w:pPr>
        <w:pStyle w:val="Heading4"/>
      </w:pPr>
    </w:p>
    <w:p w14:paraId="1E6DE4B0" w14:textId="77777777" w:rsidR="00E207E8" w:rsidRPr="00247A4E" w:rsidRDefault="00E207E8" w:rsidP="00E207E8">
      <w:pPr>
        <w:pStyle w:val="Heading4"/>
        <w:rPr>
          <w:rFonts w:cs="Times New Roman"/>
          <w:color w:val="000000" w:themeColor="text1"/>
        </w:rPr>
      </w:pPr>
      <w:r>
        <w:t xml:space="preserve">Therefore, </w:t>
      </w:r>
      <w:proofErr w:type="gramStart"/>
      <w:r>
        <w:t>In</w:t>
      </w:r>
      <w:proofErr w:type="gramEnd"/>
      <w:r>
        <w:t xml:space="preserve"> order to respect each agent as a practical reasoner, we require a universal set of moral laws for what counts as a violation of the principles of rational reflection. </w:t>
      </w:r>
    </w:p>
    <w:p w14:paraId="78EB0395" w14:textId="77777777" w:rsidR="00E207E8" w:rsidRDefault="00E207E8" w:rsidP="00E207E8">
      <w:pPr>
        <w:pStyle w:val="Heading4"/>
      </w:pPr>
      <w:r>
        <w:t xml:space="preserve">Thus, the standard is consistency with the categorical imperative as enacted through the </w:t>
      </w:r>
      <w:proofErr w:type="spellStart"/>
      <w:r>
        <w:t>omnilateral</w:t>
      </w:r>
      <w:proofErr w:type="spellEnd"/>
      <w:r>
        <w:t xml:space="preserve"> will. </w:t>
      </w:r>
    </w:p>
    <w:p w14:paraId="6AF56E8D" w14:textId="77777777" w:rsidR="00E207E8" w:rsidRDefault="00E207E8" w:rsidP="00E207E8">
      <w:pPr>
        <w:pStyle w:val="Heading4"/>
      </w:pPr>
      <w:r>
        <w:t xml:space="preserve">[1] </w:t>
      </w:r>
      <w:r w:rsidRPr="00ED224E">
        <w:t xml:space="preserve">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649F0823" w14:textId="77777777" w:rsidR="00E207E8" w:rsidRDefault="00E207E8" w:rsidP="00E207E8">
      <w:pPr>
        <w:pStyle w:val="Heading4"/>
      </w:pPr>
      <w:r>
        <w:t xml:space="preserve">[2] </w:t>
      </w:r>
      <w:r w:rsidRPr="00ED224E">
        <w:t>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p>
    <w:p w14:paraId="44081CBA" w14:textId="77777777" w:rsidR="00E207E8" w:rsidRDefault="00E207E8" w:rsidP="00E207E8">
      <w:pPr>
        <w:pStyle w:val="Heading4"/>
      </w:pPr>
      <w:r>
        <w:rPr>
          <w:rFonts w:cs="Times New Roman"/>
          <w:color w:val="000000" w:themeColor="text1"/>
        </w:rPr>
        <w:t xml:space="preserve">[3] </w:t>
      </w:r>
      <w: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0642E8A3" w14:textId="77777777" w:rsidR="00E207E8" w:rsidRDefault="00E207E8" w:rsidP="00E207E8">
      <w:pPr>
        <w:pStyle w:val="Heading4"/>
        <w:rPr>
          <w:color w:val="000000" w:themeColor="text1"/>
        </w:rPr>
      </w:pPr>
    </w:p>
    <w:p w14:paraId="4FE35941" w14:textId="77777777" w:rsidR="00E207E8" w:rsidRDefault="00E207E8" w:rsidP="00E207E8">
      <w:pPr>
        <w:pStyle w:val="Heading4"/>
      </w:pPr>
      <w:r>
        <w:t xml:space="preserve">Only evaluate Intents: </w:t>
      </w:r>
    </w:p>
    <w:p w14:paraId="5FE3FA9D" w14:textId="77777777" w:rsidR="00E207E8" w:rsidRPr="007829B3" w:rsidRDefault="00E207E8" w:rsidP="00E207E8">
      <w:pPr>
        <w:pStyle w:val="Heading4"/>
        <w:rPr>
          <w:rFonts w:cs="Times New Roman"/>
        </w:rPr>
      </w:pPr>
      <w:r>
        <w:rPr>
          <w:rFonts w:cs="Times New Roman"/>
        </w:rPr>
        <w:t xml:space="preserve">[1]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p>
    <w:p w14:paraId="4812375F" w14:textId="77777777" w:rsidR="00E207E8" w:rsidRDefault="00E207E8" w:rsidP="00E207E8">
      <w:pPr>
        <w:pStyle w:val="Heading4"/>
      </w:pPr>
      <w:r>
        <w:t>[2]</w:t>
      </w:r>
      <w:r w:rsidRPr="00945D06">
        <w:t xml:space="preserve"> </w:t>
      </w:r>
      <w:r>
        <w:t xml:space="preserve">Induction fails – it’s incoherent to justify the past to justify the future because there’s no logical certainty that what has happened before will happen again </w:t>
      </w:r>
    </w:p>
    <w:p w14:paraId="7DE30549" w14:textId="77777777" w:rsidR="00E207E8" w:rsidRDefault="00E207E8" w:rsidP="00E207E8">
      <w:pPr>
        <w:pStyle w:val="Heading4"/>
        <w:rPr>
          <w:rFonts w:eastAsia="SimSun"/>
          <w:lang w:eastAsia="zh-CN"/>
        </w:rPr>
      </w:pPr>
      <w:r>
        <w:rPr>
          <w:rFonts w:eastAsia="SimSun"/>
          <w:lang w:eastAsia="zh-CN"/>
        </w:rPr>
        <w:t xml:space="preserve">[3] Since it requires evaluating end-states we can’t know whether the action was good until after it was taken which means the judge cannot determine whether the </w:t>
      </w:r>
      <w:proofErr w:type="spellStart"/>
      <w:r>
        <w:rPr>
          <w:rFonts w:eastAsia="SimSun"/>
          <w:lang w:eastAsia="zh-CN"/>
        </w:rPr>
        <w:t>aff</w:t>
      </w:r>
      <w:proofErr w:type="spellEnd"/>
      <w:r>
        <w:rPr>
          <w:rFonts w:eastAsia="SimSun"/>
          <w:lang w:eastAsia="zh-CN"/>
        </w:rPr>
        <w:t xml:space="preserve"> is good </w:t>
      </w:r>
    </w:p>
    <w:p w14:paraId="094EB031" w14:textId="77777777" w:rsidR="00E207E8" w:rsidRPr="00841E17" w:rsidRDefault="00E207E8" w:rsidP="00E207E8">
      <w:pPr>
        <w:pStyle w:val="Heading4"/>
        <w:rPr>
          <w:rFonts w:cs="Times New Roman"/>
        </w:rPr>
      </w:pPr>
      <w:r>
        <w:rPr>
          <w:rFonts w:eastAsia="SimSun"/>
          <w:lang w:eastAsia="zh-CN"/>
        </w:rPr>
        <w:lastRenderedPageBreak/>
        <w:t xml:space="preserve">[4] Consequences empirically impossible to predict. </w:t>
      </w:r>
      <w:r w:rsidRPr="0009494A">
        <w:rPr>
          <w:rFonts w:eastAsia="Calibri" w:cs="Times New Roman"/>
          <w:sz w:val="24"/>
          <w:u w:val="single"/>
        </w:rPr>
        <w:t>Menand 05,</w:t>
      </w:r>
      <w:r w:rsidRPr="0070502F">
        <w:rPr>
          <w:rFonts w:eastAsia="Calibri" w:cs="Times New Roman"/>
          <w:sz w:val="12"/>
          <w:szCs w:val="2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2" w:history="1">
        <w:r w:rsidRPr="0070502F">
          <w:rPr>
            <w:rStyle w:val="Hyperlink"/>
            <w:rFonts w:eastAsia="Calibri" w:cs="Times New Roman"/>
            <w:sz w:val="12"/>
            <w:szCs w:val="12"/>
          </w:rPr>
          <w:t>http://www.newyorker.com/magazine/2005/12/05/everybodys-an-expert//</w:t>
        </w:r>
      </w:hyperlink>
      <w:r w:rsidRPr="0070502F">
        <w:rPr>
          <w:rFonts w:eastAsia="Calibri" w:cs="Times New Roman"/>
          <w:sz w:val="12"/>
          <w:szCs w:val="2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2ACA0638" w14:textId="77777777" w:rsidR="00E207E8" w:rsidRDefault="00E207E8" w:rsidP="00E207E8">
      <w:pPr>
        <w:pStyle w:val="Heading3"/>
      </w:pPr>
      <w:r>
        <w:lastRenderedPageBreak/>
        <w:t>Contention</w:t>
      </w:r>
    </w:p>
    <w:p w14:paraId="235D5196" w14:textId="5B4511E3" w:rsidR="00E207E8" w:rsidRPr="00B229CF" w:rsidRDefault="00BF40C0" w:rsidP="00E207E8">
      <w:pPr>
        <w:pStyle w:val="Heading4"/>
      </w:pPr>
      <w:r>
        <w:t>Advocacy – The</w:t>
      </w:r>
      <w:r w:rsidR="00E207E8">
        <w:t xml:space="preserve"> member nations of the W</w:t>
      </w:r>
      <w:r>
        <w:t>orld Trade Organization</w:t>
      </w:r>
      <w:r w:rsidR="00E207E8">
        <w:t xml:space="preserve"> ought to reduce intellectual property protections on medicine. Ill defend the resolution as a general principle – Check questions of the advocacy in cx</w:t>
      </w:r>
      <w:r>
        <w:t xml:space="preserve">. I’ll defend the reduction of every type of intellectual property including Patents, Trademarks, Copyrights, and Trade Secrets. </w:t>
      </w:r>
    </w:p>
    <w:p w14:paraId="4E0FA6A8" w14:textId="77777777" w:rsidR="00E207E8" w:rsidRPr="00305C79" w:rsidRDefault="00E207E8" w:rsidP="00E207E8">
      <w:pPr>
        <w:pStyle w:val="Heading4"/>
      </w:pPr>
      <w:r>
        <w:t xml:space="preserve">1. Universalizability – A) IP is created to encourage innovation but necessarily entails a prevention of innovation through restriction of necessary prior knowledge and B) In attempting to allow freedom, it restricts it. </w:t>
      </w:r>
      <w:proofErr w:type="spellStart"/>
      <w:r w:rsidRPr="0032284B">
        <w:rPr>
          <w:rStyle w:val="Style13ptBold"/>
          <w:b/>
          <w:u w:val="single"/>
        </w:rPr>
        <w:t>Pievatolo</w:t>
      </w:r>
      <w:proofErr w:type="spellEnd"/>
      <w:r w:rsidRPr="0032284B">
        <w:rPr>
          <w:rStyle w:val="Style13ptBold"/>
          <w:b/>
          <w:u w:val="single"/>
        </w:rPr>
        <w:t xml:space="preserve"> 10,</w:t>
      </w:r>
      <w:r w:rsidRPr="0032284B">
        <w:rPr>
          <w:b w:val="0"/>
        </w:rPr>
        <w:t xml:space="preserve"> </w:t>
      </w:r>
      <w:proofErr w:type="spellStart"/>
      <w:r w:rsidRPr="0032284B">
        <w:rPr>
          <w:b w:val="0"/>
          <w:sz w:val="12"/>
          <w:szCs w:val="12"/>
        </w:rPr>
        <w:t>Pievatolo</w:t>
      </w:r>
      <w:proofErr w:type="spellEnd"/>
      <w:r w:rsidRPr="0032284B">
        <w:rPr>
          <w:b w:val="0"/>
          <w:sz w:val="12"/>
          <w:szCs w:val="12"/>
        </w:rPr>
        <w:t>, Maria. “Freedom, Ownership and Copyright: Why Does Kant Reject the Concept of Intellectual Property?” </w:t>
      </w:r>
      <w:r w:rsidRPr="0032284B">
        <w:rPr>
          <w:b w:val="0"/>
          <w:i/>
          <w:iCs/>
          <w:sz w:val="12"/>
          <w:szCs w:val="12"/>
        </w:rPr>
        <w:t xml:space="preserve">Freedom, Ownership and Copyright: Why Does Kant Reject the Concept of Intellectual </w:t>
      </w:r>
      <w:proofErr w:type="gramStart"/>
      <w:r w:rsidRPr="0032284B">
        <w:rPr>
          <w:b w:val="0"/>
          <w:i/>
          <w:iCs/>
          <w:sz w:val="12"/>
          <w:szCs w:val="12"/>
        </w:rPr>
        <w:t>Property?</w:t>
      </w:r>
      <w:r w:rsidRPr="0032284B">
        <w:rPr>
          <w:b w:val="0"/>
          <w:sz w:val="12"/>
          <w:szCs w:val="12"/>
        </w:rPr>
        <w:t>,</w:t>
      </w:r>
      <w:proofErr w:type="gramEnd"/>
      <w:r w:rsidRPr="0032284B">
        <w:rPr>
          <w:b w:val="0"/>
          <w:sz w:val="12"/>
          <w:szCs w:val="12"/>
        </w:rPr>
        <w:t xml:space="preserve"> 7 Feb. 2010, bfp.sp.unipi.it/</w:t>
      </w:r>
      <w:proofErr w:type="spellStart"/>
      <w:r w:rsidRPr="0032284B">
        <w:rPr>
          <w:b w:val="0"/>
          <w:sz w:val="12"/>
          <w:szCs w:val="12"/>
        </w:rPr>
        <w:t>chiara</w:t>
      </w:r>
      <w:proofErr w:type="spellEnd"/>
      <w:r w:rsidRPr="0032284B">
        <w:rPr>
          <w:b w:val="0"/>
          <w:sz w:val="12"/>
          <w:szCs w:val="12"/>
        </w:rPr>
        <w:t>/</w:t>
      </w:r>
      <w:proofErr w:type="spellStart"/>
      <w:r w:rsidRPr="0032284B">
        <w:rPr>
          <w:b w:val="0"/>
          <w:sz w:val="12"/>
          <w:szCs w:val="12"/>
        </w:rPr>
        <w:t>lm</w:t>
      </w:r>
      <w:proofErr w:type="spellEnd"/>
      <w:r w:rsidRPr="0032284B">
        <w:rPr>
          <w:b w:val="0"/>
          <w:sz w:val="12"/>
          <w:szCs w:val="12"/>
        </w:rPr>
        <w:t>/kantpisa1.html. SJEP</w:t>
      </w:r>
    </w:p>
    <w:p w14:paraId="49795997" w14:textId="77777777" w:rsidR="00E207E8" w:rsidRPr="00C322D8" w:rsidRDefault="00E207E8" w:rsidP="00E207E8">
      <w:pPr>
        <w:rPr>
          <w:b/>
          <w:iCs/>
          <w:szCs w:val="26"/>
          <w:u w:val="single"/>
        </w:rPr>
      </w:pPr>
      <w:r w:rsidRPr="00D30852">
        <w:rPr>
          <w:rStyle w:val="Emphasis"/>
          <w:sz w:val="26"/>
          <w:szCs w:val="26"/>
        </w:rPr>
        <w:t xml:space="preserve">In the Metaphysics of Morals, Kant seems to take for granted that the objects of real rights are only corporeal entities or res </w:t>
      </w:r>
      <w:proofErr w:type="spellStart"/>
      <w:r w:rsidRPr="00D30852">
        <w:rPr>
          <w:rStyle w:val="Emphasis"/>
          <w:sz w:val="26"/>
          <w:szCs w:val="26"/>
        </w:rPr>
        <w:t>corporales</w:t>
      </w:r>
      <w:proofErr w:type="spellEnd"/>
      <w:r w:rsidRPr="00D30852">
        <w:rPr>
          <w:rStyle w:val="Emphasis"/>
          <w:sz w:val="26"/>
          <w:szCs w:val="26"/>
        </w:rPr>
        <w:t>: «</w:t>
      </w:r>
      <w:proofErr w:type="spellStart"/>
      <w:r w:rsidRPr="00D30852">
        <w:rPr>
          <w:rStyle w:val="Emphasis"/>
          <w:sz w:val="26"/>
          <w:szCs w:val="26"/>
        </w:rPr>
        <w:t>Sache</w:t>
      </w:r>
      <w:proofErr w:type="spellEnd"/>
      <w:r w:rsidRPr="00D30852">
        <w:rPr>
          <w:rStyle w:val="Emphasis"/>
          <w:sz w:val="26"/>
          <w:szCs w:val="26"/>
        </w:rPr>
        <w:t xml:space="preserve"> </w:t>
      </w:r>
      <w:proofErr w:type="spellStart"/>
      <w:r w:rsidRPr="00D30852">
        <w:rPr>
          <w:rStyle w:val="Emphasis"/>
          <w:sz w:val="26"/>
          <w:szCs w:val="26"/>
        </w:rPr>
        <w:t>ist</w:t>
      </w:r>
      <w:proofErr w:type="spellEnd"/>
      <w:r w:rsidRPr="00D30852">
        <w:rPr>
          <w:rStyle w:val="Emphasis"/>
          <w:sz w:val="26"/>
          <w:szCs w:val="26"/>
        </w:rPr>
        <w:t xml:space="preserve"> </w:t>
      </w:r>
      <w:proofErr w:type="spellStart"/>
      <w:r w:rsidRPr="00D30852">
        <w:rPr>
          <w:rStyle w:val="Emphasis"/>
          <w:sz w:val="26"/>
          <w:szCs w:val="26"/>
        </w:rPr>
        <w:t>ein</w:t>
      </w:r>
      <w:proofErr w:type="spellEnd"/>
      <w:r w:rsidRPr="00D30852">
        <w:rPr>
          <w:rStyle w:val="Emphasis"/>
          <w:sz w:val="26"/>
          <w:szCs w:val="26"/>
        </w:rPr>
        <w:t xml:space="preserve"> Ding, was </w:t>
      </w:r>
      <w:proofErr w:type="spellStart"/>
      <w:r w:rsidRPr="00D30852">
        <w:rPr>
          <w:rStyle w:val="Emphasis"/>
          <w:sz w:val="26"/>
          <w:szCs w:val="26"/>
        </w:rPr>
        <w:t>keiner</w:t>
      </w:r>
      <w:proofErr w:type="spellEnd"/>
      <w:r w:rsidRPr="00D30852">
        <w:rPr>
          <w:rStyle w:val="Emphasis"/>
          <w:sz w:val="26"/>
          <w:szCs w:val="26"/>
        </w:rPr>
        <w:t xml:space="preserve"> </w:t>
      </w:r>
      <w:proofErr w:type="spellStart"/>
      <w:r w:rsidRPr="00D30852">
        <w:rPr>
          <w:rStyle w:val="Emphasis"/>
          <w:sz w:val="26"/>
          <w:szCs w:val="26"/>
        </w:rPr>
        <w:t>Zurechnung</w:t>
      </w:r>
      <w:proofErr w:type="spellEnd"/>
      <w:r w:rsidRPr="00D30852">
        <w:rPr>
          <w:rStyle w:val="Emphasis"/>
          <w:sz w:val="26"/>
          <w:szCs w:val="26"/>
        </w:rPr>
        <w:t xml:space="preserve"> </w:t>
      </w:r>
      <w:proofErr w:type="spellStart"/>
      <w:r w:rsidRPr="00D30852">
        <w:rPr>
          <w:rStyle w:val="Emphasis"/>
          <w:sz w:val="26"/>
          <w:szCs w:val="26"/>
        </w:rPr>
        <w:t>fähig</w:t>
      </w:r>
      <w:proofErr w:type="spellEnd"/>
      <w:r w:rsidRPr="00D30852">
        <w:rPr>
          <w:rStyle w:val="Emphasis"/>
          <w:sz w:val="26"/>
          <w:szCs w:val="26"/>
        </w:rPr>
        <w:t xml:space="preserve"> </w:t>
      </w:r>
      <w:proofErr w:type="spellStart"/>
      <w:r w:rsidRPr="00D30852">
        <w:rPr>
          <w:rStyle w:val="Emphasis"/>
          <w:sz w:val="26"/>
          <w:szCs w:val="26"/>
        </w:rPr>
        <w:t>ist</w:t>
      </w:r>
      <w:proofErr w:type="spellEnd"/>
      <w:r w:rsidRPr="00D30852">
        <w:rPr>
          <w:rStyle w:val="Emphasis"/>
          <w:sz w:val="26"/>
          <w:szCs w:val="26"/>
        </w:rPr>
        <w:t xml:space="preserve">. Ein </w:t>
      </w:r>
      <w:proofErr w:type="spellStart"/>
      <w:r w:rsidRPr="00D30852">
        <w:rPr>
          <w:rStyle w:val="Emphasis"/>
          <w:sz w:val="26"/>
          <w:szCs w:val="26"/>
        </w:rPr>
        <w:t>jedes</w:t>
      </w:r>
      <w:proofErr w:type="spellEnd"/>
      <w:r w:rsidRPr="00D30852">
        <w:rPr>
          <w:rStyle w:val="Emphasis"/>
          <w:sz w:val="26"/>
          <w:szCs w:val="26"/>
        </w:rPr>
        <w:t xml:space="preserve"> Object der </w:t>
      </w:r>
      <w:proofErr w:type="spellStart"/>
      <w:r w:rsidRPr="00D30852">
        <w:rPr>
          <w:rStyle w:val="Emphasis"/>
          <w:sz w:val="26"/>
          <w:szCs w:val="26"/>
        </w:rPr>
        <w:t>freien</w:t>
      </w:r>
      <w:proofErr w:type="spellEnd"/>
      <w:r w:rsidRPr="00D30852">
        <w:rPr>
          <w:rStyle w:val="Emphasis"/>
          <w:sz w:val="26"/>
          <w:szCs w:val="26"/>
        </w:rPr>
        <w:t xml:space="preserve"> </w:t>
      </w:r>
      <w:proofErr w:type="spellStart"/>
      <w:r w:rsidRPr="00D30852">
        <w:rPr>
          <w:rStyle w:val="Emphasis"/>
          <w:sz w:val="26"/>
          <w:szCs w:val="26"/>
        </w:rPr>
        <w:t>Willkür</w:t>
      </w:r>
      <w:proofErr w:type="spellEnd"/>
      <w:r w:rsidRPr="00D30852">
        <w:rPr>
          <w:rStyle w:val="Emphasis"/>
          <w:sz w:val="26"/>
          <w:szCs w:val="26"/>
        </w:rPr>
        <w:t xml:space="preserve">, welches </w:t>
      </w:r>
      <w:proofErr w:type="spellStart"/>
      <w:r w:rsidRPr="00D30852">
        <w:rPr>
          <w:rStyle w:val="Emphasis"/>
          <w:sz w:val="26"/>
          <w:szCs w:val="26"/>
        </w:rPr>
        <w:t>selbst</w:t>
      </w:r>
      <w:proofErr w:type="spellEnd"/>
      <w:r w:rsidRPr="00D30852">
        <w:rPr>
          <w:rStyle w:val="Emphasis"/>
          <w:sz w:val="26"/>
          <w:szCs w:val="26"/>
        </w:rPr>
        <w:t xml:space="preserve"> der </w:t>
      </w:r>
      <w:proofErr w:type="spellStart"/>
      <w:r w:rsidRPr="00D30852">
        <w:rPr>
          <w:rStyle w:val="Emphasis"/>
          <w:sz w:val="26"/>
          <w:szCs w:val="26"/>
        </w:rPr>
        <w:t>Freiheit</w:t>
      </w:r>
      <w:proofErr w:type="spellEnd"/>
      <w:r w:rsidRPr="00D30852">
        <w:rPr>
          <w:rStyle w:val="Emphasis"/>
          <w:sz w:val="26"/>
          <w:szCs w:val="26"/>
        </w:rPr>
        <w:t xml:space="preserve"> </w:t>
      </w:r>
      <w:proofErr w:type="spellStart"/>
      <w:r w:rsidRPr="00D30852">
        <w:rPr>
          <w:rStyle w:val="Emphasis"/>
          <w:sz w:val="26"/>
          <w:szCs w:val="26"/>
        </w:rPr>
        <w:t>ermangelt</w:t>
      </w:r>
      <w:proofErr w:type="spellEnd"/>
      <w:r w:rsidRPr="00D30852">
        <w:rPr>
          <w:rStyle w:val="Emphasis"/>
          <w:sz w:val="26"/>
          <w:szCs w:val="26"/>
        </w:rPr>
        <w:t xml:space="preserve">, </w:t>
      </w:r>
      <w:proofErr w:type="spellStart"/>
      <w:r w:rsidRPr="00D30852">
        <w:rPr>
          <w:rStyle w:val="Emphasis"/>
          <w:sz w:val="26"/>
          <w:szCs w:val="26"/>
        </w:rPr>
        <w:t>heiß</w:t>
      </w:r>
      <w:proofErr w:type="spellEnd"/>
      <w:r w:rsidRPr="00D30852">
        <w:rPr>
          <w:rStyle w:val="Emphasis"/>
          <w:sz w:val="26"/>
          <w:szCs w:val="26"/>
        </w:rPr>
        <w:t xml:space="preserve"> </w:t>
      </w:r>
      <w:proofErr w:type="spellStart"/>
      <w:r w:rsidRPr="00D30852">
        <w:rPr>
          <w:rStyle w:val="Emphasis"/>
          <w:sz w:val="26"/>
          <w:szCs w:val="26"/>
        </w:rPr>
        <w:t>daher</w:t>
      </w:r>
      <w:proofErr w:type="spellEnd"/>
      <w:r w:rsidRPr="00D30852">
        <w:rPr>
          <w:rStyle w:val="Emphasis"/>
          <w:sz w:val="26"/>
          <w:szCs w:val="26"/>
        </w:rPr>
        <w:t xml:space="preserve"> </w:t>
      </w:r>
      <w:proofErr w:type="spellStart"/>
      <w:r w:rsidRPr="00D30852">
        <w:rPr>
          <w:rStyle w:val="Emphasis"/>
          <w:sz w:val="26"/>
          <w:szCs w:val="26"/>
        </w:rPr>
        <w:t>Sache</w:t>
      </w:r>
      <w:proofErr w:type="spellEnd"/>
      <w:r w:rsidRPr="00D30852">
        <w:rPr>
          <w:rStyle w:val="Emphasis"/>
          <w:sz w:val="26"/>
          <w:szCs w:val="26"/>
        </w:rPr>
        <w:t xml:space="preserve"> (res </w:t>
      </w:r>
      <w:proofErr w:type="spellStart"/>
      <w:proofErr w:type="gramStart"/>
      <w:r w:rsidRPr="00D30852">
        <w:rPr>
          <w:rStyle w:val="Emphasis"/>
          <w:sz w:val="26"/>
          <w:szCs w:val="26"/>
        </w:rPr>
        <w:t>corporalis</w:t>
      </w:r>
      <w:proofErr w:type="spellEnd"/>
      <w:r w:rsidRPr="00D30852">
        <w:rPr>
          <w:rStyle w:val="Emphasis"/>
          <w:sz w:val="26"/>
          <w:szCs w:val="26"/>
        </w:rPr>
        <w:t>)»</w:t>
      </w:r>
      <w:proofErr w:type="gramEnd"/>
      <w:r w:rsidRPr="00D30852">
        <w:rPr>
          <w:rStyle w:val="Emphasis"/>
          <w:sz w:val="26"/>
          <w:szCs w:val="26"/>
        </w:rPr>
        <w:t xml:space="preserve">. </w:t>
      </w:r>
      <w:hyperlink r:id="rId13" w:anchor="ftn.id2478823" w:history="1">
        <w:r w:rsidRPr="00D30852">
          <w:rPr>
            <w:rStyle w:val="Emphasis"/>
            <w:sz w:val="26"/>
            <w:szCs w:val="26"/>
          </w:rPr>
          <w:t>32</w:t>
        </w:r>
      </w:hyperlink>
      <w:r w:rsidRPr="00D30852">
        <w:rPr>
          <w:rStyle w:val="Emphasis"/>
          <w:sz w:val="26"/>
          <w:szCs w:val="26"/>
        </w:rPr>
        <w:t xml:space="preserve"> Theoretically, however, such a negative definition could have been appropriate to incorporeal things as well. According </w:t>
      </w:r>
      <w:r w:rsidRPr="00294956">
        <w:rPr>
          <w:rStyle w:val="Emphasis"/>
          <w:sz w:val="26"/>
          <w:szCs w:val="26"/>
          <w:highlight w:val="yellow"/>
        </w:rPr>
        <w:t>to Kant, the rightful possession</w:t>
      </w:r>
      <w:r w:rsidRPr="00D30852">
        <w:rPr>
          <w:rStyle w:val="Emphasis"/>
          <w:sz w:val="26"/>
          <w:szCs w:val="26"/>
        </w:rPr>
        <w:t xml:space="preserve"> of a thing </w:t>
      </w:r>
      <w:r w:rsidRPr="00294956">
        <w:rPr>
          <w:rStyle w:val="Emphasis"/>
          <w:sz w:val="26"/>
          <w:szCs w:val="26"/>
          <w:highlight w:val="yellow"/>
        </w:rPr>
        <w:t xml:space="preserve">should be distinguished from </w:t>
      </w:r>
      <w:r w:rsidRPr="00D30852">
        <w:rPr>
          <w:rStyle w:val="Emphasis"/>
          <w:sz w:val="26"/>
          <w:szCs w:val="26"/>
        </w:rPr>
        <w:t xml:space="preserve">its </w:t>
      </w:r>
      <w:r w:rsidRPr="00294956">
        <w:rPr>
          <w:rStyle w:val="Emphasis"/>
          <w:sz w:val="26"/>
          <w:szCs w:val="26"/>
          <w:highlight w:val="yellow"/>
        </w:rPr>
        <w:t>sensible possession</w:t>
      </w:r>
      <w:r w:rsidRPr="00D30852">
        <w:rPr>
          <w:rStyle w:val="Emphasis"/>
          <w:sz w:val="26"/>
          <w:szCs w:val="26"/>
        </w:rPr>
        <w:t xml:space="preserve">. Something external would be rightfully mine «only if I may assume that </w:t>
      </w:r>
      <w:proofErr w:type="spellStart"/>
      <w:r w:rsidRPr="00D30852">
        <w:rPr>
          <w:rStyle w:val="Emphasis"/>
          <w:sz w:val="26"/>
          <w:szCs w:val="26"/>
        </w:rPr>
        <w:t>i</w:t>
      </w:r>
      <w:proofErr w:type="spellEnd"/>
      <w:r w:rsidRPr="00D30852">
        <w:rPr>
          <w:rStyle w:val="Emphasis"/>
          <w:sz w:val="26"/>
          <w:szCs w:val="26"/>
        </w:rPr>
        <w:t xml:space="preserve"> could be wronged by another's use of a thing even though I am not in possession of it» (AA.06 </w:t>
      </w:r>
      <w:hyperlink r:id="rId14" w:tgtFrame="_top" w:history="1">
        <w:r w:rsidRPr="00D30852">
          <w:rPr>
            <w:rStyle w:val="Emphasis"/>
            <w:sz w:val="26"/>
            <w:szCs w:val="26"/>
          </w:rPr>
          <w:t>245:13-16</w:t>
        </w:r>
      </w:hyperlink>
      <w:r w:rsidRPr="00D30852">
        <w:rPr>
          <w:rStyle w:val="Emphasis"/>
          <w:sz w:val="26"/>
          <w:szCs w:val="26"/>
        </w:rPr>
        <w:t xml:space="preserve">). </w:t>
      </w:r>
      <w:r w:rsidRPr="00294956">
        <w:rPr>
          <w:rStyle w:val="Emphasis"/>
          <w:sz w:val="26"/>
          <w:szCs w:val="26"/>
          <w:highlight w:val="yellow"/>
        </w:rPr>
        <w:t>The rightful possession</w:t>
      </w:r>
      <w:r w:rsidRPr="00D30852">
        <w:rPr>
          <w:rStyle w:val="Emphasis"/>
          <w:sz w:val="26"/>
          <w:szCs w:val="26"/>
        </w:rPr>
        <w:t xml:space="preserve"> </w:t>
      </w:r>
      <w:r w:rsidRPr="00294956">
        <w:rPr>
          <w:rStyle w:val="Emphasis"/>
          <w:sz w:val="26"/>
          <w:szCs w:val="26"/>
          <w:highlight w:val="yellow"/>
        </w:rPr>
        <w:t>is an intelligible</w:t>
      </w:r>
      <w:r w:rsidRPr="00D30852">
        <w:rPr>
          <w:rStyle w:val="Emphasis"/>
          <w:sz w:val="26"/>
          <w:szCs w:val="26"/>
        </w:rPr>
        <w:t xml:space="preserve">, not sensible, </w:t>
      </w:r>
      <w:r w:rsidRPr="00294956">
        <w:rPr>
          <w:rStyle w:val="Emphasis"/>
          <w:sz w:val="26"/>
          <w:szCs w:val="26"/>
          <w:highlight w:val="yellow"/>
        </w:rPr>
        <w:t>relation</w:t>
      </w:r>
      <w:r w:rsidRPr="00D30852">
        <w:rPr>
          <w:rStyle w:val="Emphasis"/>
          <w:sz w:val="26"/>
          <w:szCs w:val="26"/>
        </w:rPr>
        <w:t xml:space="preserve">. I can claim that </w:t>
      </w:r>
      <w:r w:rsidRPr="00294956">
        <w:rPr>
          <w:rStyle w:val="Emphasis"/>
          <w:sz w:val="26"/>
          <w:szCs w:val="26"/>
          <w:highlight w:val="yellow"/>
        </w:rPr>
        <w:t>my bicycle is mine</w:t>
      </w:r>
      <w:r w:rsidRPr="00D30852">
        <w:rPr>
          <w:rStyle w:val="Emphasis"/>
          <w:sz w:val="26"/>
          <w:szCs w:val="26"/>
        </w:rPr>
        <w:t xml:space="preserve"> only </w:t>
      </w:r>
      <w:r w:rsidRPr="00294956">
        <w:rPr>
          <w:rStyle w:val="Emphasis"/>
          <w:sz w:val="26"/>
          <w:szCs w:val="26"/>
          <w:highlight w:val="yellow"/>
        </w:rPr>
        <w:t>if I am entitled</w:t>
      </w:r>
      <w:r w:rsidRPr="00D30852">
        <w:rPr>
          <w:rStyle w:val="Emphasis"/>
          <w:sz w:val="26"/>
          <w:szCs w:val="26"/>
        </w:rPr>
        <w:t xml:space="preserve"> </w:t>
      </w:r>
      <w:r w:rsidRPr="00294956">
        <w:rPr>
          <w:rStyle w:val="Emphasis"/>
          <w:sz w:val="26"/>
          <w:szCs w:val="26"/>
          <w:highlight w:val="yellow"/>
        </w:rPr>
        <w:t>to require that nobody takes it</w:t>
      </w:r>
      <w:r w:rsidRPr="00D30852">
        <w:rPr>
          <w:rStyle w:val="Emphasis"/>
          <w:sz w:val="26"/>
          <w:szCs w:val="26"/>
        </w:rPr>
        <w:t xml:space="preserve"> even </w:t>
      </w:r>
      <w:r w:rsidRPr="00294956">
        <w:rPr>
          <w:rStyle w:val="Emphasis"/>
          <w:sz w:val="26"/>
          <w:szCs w:val="26"/>
          <w:highlight w:val="yellow"/>
        </w:rPr>
        <w:t>when I leave it alone</w:t>
      </w:r>
      <w:r w:rsidRPr="00D30852">
        <w:rPr>
          <w:rStyle w:val="Emphasis"/>
          <w:sz w:val="26"/>
          <w:szCs w:val="26"/>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D30852">
        <w:rPr>
          <w:rStyle w:val="Emphasis"/>
          <w:sz w:val="26"/>
          <w:szCs w:val="26"/>
        </w:rPr>
        <w:t>really so</w:t>
      </w:r>
      <w:proofErr w:type="gramEnd"/>
      <w:r w:rsidRPr="00D30852">
        <w:rPr>
          <w:rStyle w:val="Emphasis"/>
          <w:sz w:val="26"/>
          <w:szCs w:val="26"/>
        </w:rPr>
        <w:t xml:space="preserve"> obvious that originality implies property? </w:t>
      </w:r>
      <w:r w:rsidRPr="00294956">
        <w:rPr>
          <w:rStyle w:val="Emphasis"/>
          <w:sz w:val="26"/>
          <w:szCs w:val="26"/>
          <w:highlight w:val="yellow"/>
        </w:rPr>
        <w:t>Property is a</w:t>
      </w:r>
      <w:r w:rsidRPr="00D30852">
        <w:rPr>
          <w:rStyle w:val="Emphasis"/>
          <w:sz w:val="26"/>
          <w:szCs w:val="26"/>
        </w:rPr>
        <w:t xml:space="preserve"> comfortable social </w:t>
      </w:r>
      <w:r w:rsidRPr="00294956">
        <w:rPr>
          <w:rStyle w:val="Emphasis"/>
          <w:sz w:val="26"/>
          <w:szCs w:val="26"/>
          <w:highlight w:val="yellow"/>
        </w:rPr>
        <w:t>convention</w:t>
      </w:r>
      <w:r w:rsidRPr="00D30852">
        <w:rPr>
          <w:rStyle w:val="Emphasis"/>
          <w:sz w:val="26"/>
          <w:szCs w:val="26"/>
        </w:rPr>
        <w:t xml:space="preserve"> </w:t>
      </w:r>
      <w:r w:rsidRPr="00294956">
        <w:rPr>
          <w:rStyle w:val="Emphasis"/>
          <w:sz w:val="26"/>
          <w:szCs w:val="26"/>
          <w:highlight w:val="yellow"/>
        </w:rPr>
        <w:t>that</w:t>
      </w:r>
      <w:r w:rsidRPr="00D30852">
        <w:rPr>
          <w:rStyle w:val="Emphasis"/>
          <w:sz w:val="26"/>
          <w:szCs w:val="26"/>
        </w:rPr>
        <w:t xml:space="preserve"> </w:t>
      </w:r>
      <w:r w:rsidRPr="00294956">
        <w:rPr>
          <w:rStyle w:val="Emphasis"/>
          <w:sz w:val="26"/>
          <w:szCs w:val="26"/>
          <w:highlight w:val="yellow"/>
        </w:rPr>
        <w:t>allows us to</w:t>
      </w:r>
      <w:r w:rsidRPr="00D30852">
        <w:rPr>
          <w:rStyle w:val="Emphasis"/>
          <w:sz w:val="26"/>
          <w:szCs w:val="26"/>
        </w:rPr>
        <w:t xml:space="preserve"> </w:t>
      </w:r>
      <w:r w:rsidRPr="00294956">
        <w:rPr>
          <w:rStyle w:val="Emphasis"/>
          <w:sz w:val="26"/>
          <w:szCs w:val="26"/>
          <w:highlight w:val="yellow"/>
        </w:rPr>
        <w:t>avoid</w:t>
      </w:r>
      <w:r w:rsidRPr="00D30852">
        <w:rPr>
          <w:rStyle w:val="Emphasis"/>
          <w:sz w:val="26"/>
          <w:szCs w:val="26"/>
        </w:rPr>
        <w:t xml:space="preserve"> </w:t>
      </w:r>
      <w:proofErr w:type="gramStart"/>
      <w:r w:rsidRPr="00D30852">
        <w:rPr>
          <w:rStyle w:val="Emphasis"/>
          <w:sz w:val="26"/>
          <w:szCs w:val="26"/>
        </w:rPr>
        <w:t xml:space="preserve">to </w:t>
      </w:r>
      <w:r w:rsidRPr="00294956">
        <w:rPr>
          <w:rStyle w:val="Emphasis"/>
          <w:sz w:val="26"/>
          <w:szCs w:val="26"/>
          <w:highlight w:val="yellow"/>
        </w:rPr>
        <w:t>quarrel</w:t>
      </w:r>
      <w:proofErr w:type="gramEnd"/>
      <w:r w:rsidRPr="00D30852">
        <w:rPr>
          <w:rStyle w:val="Emphasis"/>
          <w:sz w:val="26"/>
          <w:szCs w:val="26"/>
        </w:rPr>
        <w:t xml:space="preserve"> all the time </w:t>
      </w:r>
      <w:r w:rsidRPr="00294956">
        <w:rPr>
          <w:rStyle w:val="Emphasis"/>
          <w:sz w:val="26"/>
          <w:szCs w:val="26"/>
          <w:highlight w:val="yellow"/>
        </w:rPr>
        <w:t>over</w:t>
      </w:r>
      <w:r w:rsidRPr="00D30852">
        <w:rPr>
          <w:rStyle w:val="Emphasis"/>
          <w:sz w:val="26"/>
          <w:szCs w:val="26"/>
        </w:rPr>
        <w:t xml:space="preserve"> the use of </w:t>
      </w:r>
      <w:r w:rsidRPr="00294956">
        <w:rPr>
          <w:rStyle w:val="Emphasis"/>
          <w:sz w:val="26"/>
          <w:szCs w:val="26"/>
          <w:highlight w:val="yellow"/>
        </w:rPr>
        <w:t>material objects.</w:t>
      </w:r>
      <w:r w:rsidRPr="00D30852">
        <w:rPr>
          <w:rStyle w:val="Emphasis"/>
          <w:sz w:val="26"/>
          <w:szCs w:val="26"/>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D30852">
        <w:rPr>
          <w:rStyle w:val="Emphasis"/>
          <w:sz w:val="26"/>
          <w:szCs w:val="26"/>
        </w:rPr>
        <w:t>someone, and</w:t>
      </w:r>
      <w:proofErr w:type="gramEnd"/>
      <w:r w:rsidRPr="00D30852">
        <w:rPr>
          <w:rStyle w:val="Emphasis"/>
          <w:sz w:val="26"/>
          <w:szCs w:val="26"/>
        </w:rPr>
        <w:t xml:space="preserve"> conveys the historical circumstance that something is related exclusively to someone; the latter points only to an accidental relation with an external thing, if we consider it from a physical point of view. It is possible to lie on a historical </w:t>
      </w:r>
      <w:r w:rsidRPr="00D30852">
        <w:rPr>
          <w:rStyle w:val="Emphasis"/>
          <w:sz w:val="26"/>
          <w:szCs w:val="26"/>
        </w:rPr>
        <w:lastRenderedPageBreak/>
        <w:t xml:space="preserve">circumstance, by plagiarizing a text, </w:t>
      </w:r>
      <w:proofErr w:type="gramStart"/>
      <w:r w:rsidRPr="00D30852">
        <w:rPr>
          <w:rStyle w:val="Emphasis"/>
          <w:sz w:val="26"/>
          <w:szCs w:val="26"/>
        </w:rPr>
        <w:t>i.e.</w:t>
      </w:r>
      <w:proofErr w:type="gramEnd"/>
      <w:r w:rsidRPr="00D30852">
        <w:rPr>
          <w:rStyle w:val="Emphasis"/>
          <w:sz w:val="26"/>
          <w:szCs w:val="26"/>
        </w:rPr>
        <w:t xml:space="preserve"> by attributing it to a person who did not wrote it.</w:t>
      </w:r>
      <w:r w:rsidRPr="00305C79">
        <w:rPr>
          <w:rStyle w:val="Emphasis"/>
        </w:rPr>
        <w:t xml:space="preserve"> </w:t>
      </w:r>
      <w:r w:rsidRPr="00D30852">
        <w:rPr>
          <w:sz w:val="12"/>
          <w:szCs w:val="12"/>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D30852">
        <w:rPr>
          <w:sz w:val="12"/>
          <w:szCs w:val="12"/>
        </w:rPr>
        <w:t>corporales</w:t>
      </w:r>
      <w:proofErr w:type="spellEnd"/>
      <w:r w:rsidRPr="00D30852">
        <w:rPr>
          <w:sz w:val="12"/>
          <w:szCs w:val="12"/>
        </w:rPr>
        <w:t xml:space="preserve">, Kant determines the rightful possession of a thing as a possession without </w:t>
      </w:r>
      <w:proofErr w:type="spellStart"/>
      <w:r w:rsidRPr="00D30852">
        <w:rPr>
          <w:sz w:val="12"/>
          <w:szCs w:val="12"/>
        </w:rPr>
        <w:t>detentio</w:t>
      </w:r>
      <w:proofErr w:type="spellEnd"/>
      <w:r w:rsidRPr="00D30852">
        <w:rPr>
          <w:sz w:val="12"/>
          <w:szCs w:val="12"/>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5" w:anchor="ftn.id2533469" w:history="1">
        <w:r w:rsidRPr="00D30852">
          <w:rPr>
            <w:rStyle w:val="Hyperlink"/>
            <w:sz w:val="12"/>
            <w:szCs w:val="12"/>
          </w:rPr>
          <w:t>33</w:t>
        </w:r>
      </w:hyperlink>
      <w:r w:rsidRPr="00D30852">
        <w:rPr>
          <w:sz w:val="12"/>
          <w:szCs w:val="12"/>
        </w:rPr>
        <w:t xml:space="preserve"> if a rightful possession were not possible, every object would be a res nullius and nobody would be entitled to use it. Kant implicitly denies that </w:t>
      </w:r>
      <w:proofErr w:type="gramStart"/>
      <w:r w:rsidRPr="00D30852">
        <w:rPr>
          <w:sz w:val="12"/>
          <w:szCs w:val="12"/>
        </w:rPr>
        <w:t>a res nullius</w:t>
      </w:r>
      <w:proofErr w:type="gramEnd"/>
      <w:r w:rsidRPr="00D30852">
        <w:rPr>
          <w:sz w:val="12"/>
          <w:szCs w:val="12"/>
        </w:rPr>
        <w:t xml:space="preserve"> can be used by everyone at the same time. His tacit assumption suggests that the objects of property, besides being distinct from the subjects, are excludable and rivalrous as well, just like the res </w:t>
      </w:r>
      <w:proofErr w:type="spellStart"/>
      <w:r w:rsidRPr="00D30852">
        <w:rPr>
          <w:sz w:val="12"/>
          <w:szCs w:val="12"/>
        </w:rPr>
        <w:t>corporales</w:t>
      </w:r>
      <w:proofErr w:type="spellEnd"/>
      <w:r w:rsidRPr="00D30852">
        <w:rPr>
          <w:sz w:val="12"/>
          <w:szCs w:val="12"/>
        </w:rPr>
        <w:t xml:space="preserve">. Kant asserts that something external is mine if I would be wronged by being disturbed in my use of it even though I am not in possession of it (AA.6, </w:t>
      </w:r>
      <w:hyperlink r:id="rId16" w:tgtFrame="_top" w:history="1">
        <w:r w:rsidRPr="00D30852">
          <w:rPr>
            <w:rStyle w:val="Hyperlink"/>
            <w:sz w:val="12"/>
            <w:szCs w:val="12"/>
          </w:rPr>
          <w:t>249:5-7</w:t>
        </w:r>
      </w:hyperlink>
      <w:r w:rsidRPr="00D30852">
        <w:rPr>
          <w:sz w:val="12"/>
          <w:szCs w:val="12"/>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D30852">
        <w:rPr>
          <w:sz w:val="12"/>
          <w:szCs w:val="12"/>
        </w:rPr>
        <w:t>reprinter</w:t>
      </w:r>
      <w:proofErr w:type="spellEnd"/>
      <w:r w:rsidRPr="00D30852">
        <w:rPr>
          <w:sz w:val="12"/>
          <w:szCs w:val="12"/>
        </w:rP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D30852">
        <w:rPr>
          <w:sz w:val="12"/>
          <w:szCs w:val="12"/>
        </w:rPr>
        <w:t>meum</w:t>
      </w:r>
      <w:proofErr w:type="spellEnd"/>
      <w:r w:rsidRPr="00D30852">
        <w:rPr>
          <w:sz w:val="12"/>
          <w:szCs w:val="12"/>
        </w:rPr>
        <w:t xml:space="preserve"> vel </w:t>
      </w:r>
      <w:proofErr w:type="spellStart"/>
      <w:r w:rsidRPr="00D30852">
        <w:rPr>
          <w:sz w:val="12"/>
          <w:szCs w:val="12"/>
        </w:rPr>
        <w:t>tuum</w:t>
      </w:r>
      <w:proofErr w:type="spellEnd"/>
      <w:r w:rsidRPr="00D30852">
        <w:rPr>
          <w:sz w:val="12"/>
          <w:szCs w:val="12"/>
        </w:rPr>
        <w:t xml:space="preserve"> (AA.06, </w:t>
      </w:r>
      <w:hyperlink r:id="rId17" w:tgtFrame="_top" w:history="1">
        <w:r w:rsidRPr="00D30852">
          <w:rPr>
            <w:rStyle w:val="Hyperlink"/>
            <w:sz w:val="12"/>
            <w:szCs w:val="12"/>
          </w:rPr>
          <w:t>237:24-25</w:t>
        </w:r>
      </w:hyperlink>
      <w:r w:rsidRPr="00D30852">
        <w:rPr>
          <w:sz w:val="12"/>
          <w:szCs w:val="12"/>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D30852">
        <w:rPr>
          <w:sz w:val="12"/>
          <w:szCs w:val="12"/>
        </w:rPr>
        <w:t>has to</w:t>
      </w:r>
      <w:proofErr w:type="gramEnd"/>
      <w:r w:rsidRPr="00D30852">
        <w:rPr>
          <w:sz w:val="12"/>
          <w:szCs w:val="12"/>
        </w:rPr>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D30852">
        <w:rPr>
          <w:sz w:val="12"/>
          <w:szCs w:val="12"/>
        </w:rPr>
        <w:t>iuris</w:t>
      </w:r>
      <w:proofErr w:type="spellEnd"/>
      <w:r w:rsidRPr="00D30852">
        <w:rPr>
          <w:sz w:val="12"/>
          <w:szCs w:val="12"/>
        </w:rPr>
        <w:t>), as well as being a human being beyond reproach (</w:t>
      </w:r>
      <w:proofErr w:type="spellStart"/>
      <w:r w:rsidRPr="00D30852">
        <w:rPr>
          <w:sz w:val="12"/>
          <w:szCs w:val="12"/>
        </w:rPr>
        <w:t>iusti</w:t>
      </w:r>
      <w:proofErr w:type="spellEnd"/>
      <w:r w:rsidRPr="00D30852">
        <w:rPr>
          <w:sz w:val="12"/>
          <w:szCs w:val="12"/>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8" w:tgtFrame="_top" w:history="1">
        <w:r w:rsidRPr="00D30852">
          <w:rPr>
            <w:rStyle w:val="Hyperlink"/>
            <w:sz w:val="12"/>
            <w:szCs w:val="12"/>
          </w:rPr>
          <w:t>237-238</w:t>
        </w:r>
      </w:hyperlink>
      <w:r w:rsidRPr="00D30852">
        <w:rPr>
          <w:sz w:val="12"/>
          <w:szCs w:val="12"/>
        </w:rPr>
        <w:t xml:space="preserve">) </w:t>
      </w:r>
      <w:hyperlink r:id="rId19" w:anchor="ftn.id2533617" w:history="1">
        <w:r w:rsidRPr="00D30852">
          <w:rPr>
            <w:rStyle w:val="Hyperlink"/>
            <w:sz w:val="12"/>
            <w:szCs w:val="12"/>
          </w:rPr>
          <w:t>34</w:t>
        </w:r>
      </w:hyperlink>
      <w:r w:rsidRPr="00305C79">
        <w:t xml:space="preserve"> </w:t>
      </w:r>
      <w:r w:rsidRPr="00D30852">
        <w:rPr>
          <w:rStyle w:val="Emphasis"/>
          <w:sz w:val="26"/>
          <w:szCs w:val="26"/>
        </w:rPr>
        <w:t xml:space="preserve">In spite of his intellectual theory of property, </w:t>
      </w:r>
      <w:hyperlink r:id="rId20" w:anchor="ftn.id2533628" w:history="1">
        <w:r w:rsidRPr="00D30852">
          <w:rPr>
            <w:rStyle w:val="Emphasis"/>
            <w:sz w:val="26"/>
            <w:szCs w:val="26"/>
          </w:rPr>
          <w:t>35</w:t>
        </w:r>
      </w:hyperlink>
      <w:r w:rsidRPr="00D30852">
        <w:rPr>
          <w:rStyle w:val="Emphasis"/>
          <w:sz w:val="26"/>
          <w:szCs w:val="26"/>
        </w:rPr>
        <w:t xml:space="preserve"> </w:t>
      </w:r>
      <w:r w:rsidRPr="00294956">
        <w:rPr>
          <w:rStyle w:val="Emphasis"/>
          <w:sz w:val="26"/>
          <w:szCs w:val="26"/>
          <w:highlight w:val="yellow"/>
        </w:rPr>
        <w:t>Kant does not enter</w:t>
      </w:r>
      <w:r w:rsidRPr="00D30852">
        <w:rPr>
          <w:rStyle w:val="Emphasis"/>
          <w:sz w:val="26"/>
          <w:szCs w:val="26"/>
        </w:rPr>
        <w:t xml:space="preserve"> in the realm of </w:t>
      </w:r>
      <w:r w:rsidRPr="00294956">
        <w:rPr>
          <w:rStyle w:val="Emphasis"/>
          <w:sz w:val="26"/>
          <w:szCs w:val="26"/>
          <w:highlight w:val="yellow"/>
        </w:rPr>
        <w:t>intellectual property</w:t>
      </w:r>
      <w:r w:rsidRPr="00D30852">
        <w:rPr>
          <w:rStyle w:val="Emphasis"/>
          <w:sz w:val="26"/>
          <w:szCs w:val="26"/>
        </w:rPr>
        <w:t xml:space="preserve"> for a strong systematic reason. </w:t>
      </w:r>
      <w:r w:rsidRPr="00294956">
        <w:rPr>
          <w:rStyle w:val="Emphasis"/>
          <w:sz w:val="26"/>
          <w:szCs w:val="26"/>
          <w:highlight w:val="yellow"/>
        </w:rPr>
        <w:t>Liberty of speech</w:t>
      </w:r>
      <w:r w:rsidRPr="00D30852">
        <w:rPr>
          <w:rStyle w:val="Emphasis"/>
          <w:sz w:val="26"/>
          <w:szCs w:val="26"/>
        </w:rPr>
        <w:t xml:space="preserve"> is </w:t>
      </w:r>
      <w:r w:rsidRPr="00294956">
        <w:rPr>
          <w:rStyle w:val="Emphasis"/>
          <w:sz w:val="26"/>
          <w:szCs w:val="26"/>
          <w:highlight w:val="yellow"/>
        </w:rPr>
        <w:t>an important part of the innate right of</w:t>
      </w:r>
      <w:r w:rsidRPr="00D30852">
        <w:rPr>
          <w:rStyle w:val="Emphasis"/>
          <w:sz w:val="26"/>
          <w:szCs w:val="26"/>
        </w:rPr>
        <w:t xml:space="preserve"> </w:t>
      </w:r>
      <w:r w:rsidRPr="00294956">
        <w:rPr>
          <w:rStyle w:val="Emphasis"/>
          <w:sz w:val="26"/>
          <w:szCs w:val="26"/>
          <w:highlight w:val="yellow"/>
        </w:rPr>
        <w:t>freedom</w:t>
      </w:r>
      <w:r w:rsidRPr="00D30852">
        <w:rPr>
          <w:rStyle w:val="Emphasis"/>
          <w:sz w:val="26"/>
          <w:szCs w:val="26"/>
        </w:rPr>
        <w:t xml:space="preserve">. </w:t>
      </w:r>
      <w:r w:rsidRPr="00294956">
        <w:rPr>
          <w:rStyle w:val="Emphasis"/>
          <w:sz w:val="26"/>
          <w:szCs w:val="26"/>
          <w:highlight w:val="yellow"/>
        </w:rPr>
        <w:t>It cannot be suppressed without suppressing freedom</w:t>
      </w:r>
      <w:r w:rsidRPr="00D30852">
        <w:rPr>
          <w:rStyle w:val="Emphasis"/>
          <w:sz w:val="26"/>
          <w:szCs w:val="26"/>
        </w:rPr>
        <w:t xml:space="preserve"> itself. If the </w:t>
      </w:r>
      <w:proofErr w:type="spellStart"/>
      <w:r w:rsidRPr="00D30852">
        <w:rPr>
          <w:rStyle w:val="Emphasis"/>
          <w:sz w:val="26"/>
          <w:szCs w:val="26"/>
        </w:rPr>
        <w:t>ius</w:t>
      </w:r>
      <w:proofErr w:type="spellEnd"/>
      <w:r w:rsidRPr="00D30852">
        <w:rPr>
          <w:rStyle w:val="Emphasis"/>
          <w:sz w:val="26"/>
          <w:szCs w:val="26"/>
        </w:rPr>
        <w:t xml:space="preserve"> </w:t>
      </w:r>
      <w:proofErr w:type="spellStart"/>
      <w:r w:rsidRPr="00D30852">
        <w:rPr>
          <w:rStyle w:val="Emphasis"/>
          <w:sz w:val="26"/>
          <w:szCs w:val="26"/>
        </w:rPr>
        <w:t>reale</w:t>
      </w:r>
      <w:proofErr w:type="spellEnd"/>
      <w:r w:rsidRPr="00D30852">
        <w:rPr>
          <w:rStyle w:val="Emphasis"/>
          <w:sz w:val="26"/>
          <w:szCs w:val="26"/>
        </w:rPr>
        <w:t xml:space="preserve"> were applied to speeches, a basic element of freedom would be reduced to an alienable thing, making it </w:t>
      </w:r>
      <w:r w:rsidRPr="00294956">
        <w:rPr>
          <w:rStyle w:val="Emphasis"/>
          <w:sz w:val="26"/>
          <w:szCs w:val="26"/>
          <w:highlight w:val="yellow"/>
        </w:rPr>
        <w:t>easy to mix copyright protection</w:t>
      </w:r>
      <w:r w:rsidRPr="00D30852">
        <w:rPr>
          <w:rStyle w:val="Emphasis"/>
          <w:sz w:val="26"/>
          <w:szCs w:val="26"/>
        </w:rPr>
        <w:t xml:space="preserve"> and </w:t>
      </w:r>
      <w:r w:rsidRPr="00294956">
        <w:rPr>
          <w:rStyle w:val="Emphasis"/>
          <w:sz w:val="26"/>
          <w:szCs w:val="26"/>
          <w:highlight w:val="yellow"/>
        </w:rPr>
        <w:t>censorship</w:t>
      </w:r>
      <w:r w:rsidRPr="00D30852">
        <w:rPr>
          <w:rStyle w:val="Emphasis"/>
          <w:sz w:val="26"/>
          <w:szCs w:val="26"/>
        </w:rPr>
        <w:t xml:space="preserve">. </w:t>
      </w:r>
      <w:hyperlink r:id="rId21" w:anchor="ftn.id2533656" w:history="1">
        <w:r w:rsidRPr="00D30852">
          <w:rPr>
            <w:rStyle w:val="Emphasis"/>
            <w:sz w:val="26"/>
            <w:szCs w:val="26"/>
          </w:rPr>
          <w:t>36</w:t>
        </w:r>
      </w:hyperlink>
      <w:r w:rsidRPr="00D30852">
        <w:rPr>
          <w:rStyle w:val="Emphasis"/>
          <w:sz w:val="26"/>
          <w:szCs w:val="26"/>
        </w:rPr>
        <w:t xml:space="preserve"> Property rights </w:t>
      </w:r>
      <w:proofErr w:type="gramStart"/>
      <w:r w:rsidRPr="00D30852">
        <w:rPr>
          <w:rStyle w:val="Emphasis"/>
          <w:sz w:val="26"/>
          <w:szCs w:val="26"/>
        </w:rPr>
        <w:t>are based on the assumption</w:t>
      </w:r>
      <w:proofErr w:type="gramEnd"/>
      <w:r w:rsidRPr="00D30852">
        <w:rPr>
          <w:rStyle w:val="Emphasis"/>
          <w:sz w:val="26"/>
          <w:szCs w:val="26"/>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294956">
        <w:rPr>
          <w:rStyle w:val="Emphasis"/>
          <w:sz w:val="26"/>
          <w:szCs w:val="26"/>
          <w:highlight w:val="yellow"/>
        </w:rPr>
        <w:t>Kant binds speeches to the persons</w:t>
      </w:r>
      <w:r w:rsidRPr="00D30852">
        <w:rPr>
          <w:rStyle w:val="Emphasis"/>
          <w:sz w:val="26"/>
          <w:szCs w:val="26"/>
        </w:rPr>
        <w:t xml:space="preserve"> and their actions, </w:t>
      </w:r>
      <w:r w:rsidRPr="00294956">
        <w:rPr>
          <w:rStyle w:val="Emphasis"/>
          <w:sz w:val="26"/>
          <w:szCs w:val="26"/>
          <w:highlight w:val="yellow"/>
        </w:rPr>
        <w:t>and</w:t>
      </w:r>
      <w:r w:rsidRPr="00D30852">
        <w:rPr>
          <w:rStyle w:val="Emphasis"/>
          <w:sz w:val="26"/>
          <w:szCs w:val="26"/>
        </w:rPr>
        <w:t xml:space="preserve"> </w:t>
      </w:r>
      <w:r w:rsidRPr="00294956">
        <w:rPr>
          <w:rStyle w:val="Emphasis"/>
          <w:sz w:val="26"/>
          <w:szCs w:val="26"/>
          <w:highlight w:val="yellow"/>
        </w:rPr>
        <w:t>limits the scope of copyright to publishing</w:t>
      </w:r>
      <w:r w:rsidRPr="00D30852">
        <w:rPr>
          <w:rStyle w:val="Emphasis"/>
          <w:sz w:val="26"/>
          <w:szCs w:val="26"/>
        </w:rPr>
        <w:t xml:space="preserve">, or, better, to the publishing of the age of print: the </w:t>
      </w:r>
      <w:proofErr w:type="spellStart"/>
      <w:r w:rsidRPr="00D30852">
        <w:rPr>
          <w:rStyle w:val="Emphasis"/>
          <w:sz w:val="26"/>
          <w:szCs w:val="26"/>
        </w:rPr>
        <w:t>Nachdruck</w:t>
      </w:r>
      <w:proofErr w:type="spellEnd"/>
      <w:r w:rsidRPr="00D30852">
        <w:rPr>
          <w:rStyle w:val="Emphasis"/>
          <w:sz w:val="26"/>
          <w:szCs w:val="26"/>
        </w:rPr>
        <w:t xml:space="preserve"> is unjust only when someone reproduces a text without the author's permission and distributes its copies to the public</w:t>
      </w:r>
      <w:r w:rsidRPr="00294956">
        <w:rPr>
          <w:rStyle w:val="Emphasis"/>
          <w:sz w:val="26"/>
          <w:szCs w:val="26"/>
          <w:highlight w:val="yellow"/>
        </w:rPr>
        <w:t>. If</w:t>
      </w:r>
      <w:r w:rsidRPr="00D30852">
        <w:rPr>
          <w:rStyle w:val="Emphasis"/>
          <w:sz w:val="26"/>
          <w:szCs w:val="26"/>
        </w:rPr>
        <w:t xml:space="preserve"> </w:t>
      </w:r>
      <w:r w:rsidRPr="00294956">
        <w:rPr>
          <w:rStyle w:val="Emphasis"/>
          <w:sz w:val="26"/>
          <w:szCs w:val="26"/>
          <w:highlight w:val="yellow"/>
        </w:rPr>
        <w:t>someone copies</w:t>
      </w:r>
      <w:r w:rsidRPr="00D30852">
        <w:rPr>
          <w:rStyle w:val="Emphasis"/>
          <w:sz w:val="26"/>
          <w:szCs w:val="26"/>
        </w:rPr>
        <w:t xml:space="preserve"> a book </w:t>
      </w:r>
      <w:r w:rsidRPr="00294956">
        <w:rPr>
          <w:rStyle w:val="Emphasis"/>
          <w:sz w:val="26"/>
          <w:szCs w:val="26"/>
          <w:highlight w:val="yellow"/>
        </w:rPr>
        <w:t>for his personal use</w:t>
      </w:r>
      <w:r w:rsidRPr="00D30852">
        <w:rPr>
          <w:rStyle w:val="Emphasis"/>
          <w:sz w:val="26"/>
          <w:szCs w:val="26"/>
        </w:rPr>
        <w:t xml:space="preserve">, </w:t>
      </w:r>
      <w:r w:rsidRPr="00294956">
        <w:rPr>
          <w:rStyle w:val="Emphasis"/>
          <w:sz w:val="26"/>
          <w:szCs w:val="26"/>
          <w:highlight w:val="yellow"/>
        </w:rPr>
        <w:t>or lets others do it</w:t>
      </w:r>
      <w:r w:rsidRPr="00D30852">
        <w:rPr>
          <w:rStyle w:val="Emphasis"/>
          <w:sz w:val="26"/>
          <w:szCs w:val="26"/>
        </w:rPr>
        <w:t xml:space="preserve">, </w:t>
      </w:r>
      <w:r w:rsidRPr="00294956">
        <w:rPr>
          <w:rStyle w:val="Emphasis"/>
          <w:sz w:val="26"/>
          <w:szCs w:val="26"/>
          <w:highlight w:val="yellow"/>
        </w:rPr>
        <w:t>or translates</w:t>
      </w:r>
      <w:r w:rsidRPr="00D30852">
        <w:rPr>
          <w:rStyle w:val="Emphasis"/>
          <w:sz w:val="26"/>
          <w:szCs w:val="26"/>
        </w:rPr>
        <w:t xml:space="preserve"> and elaborates a text, </w:t>
      </w:r>
      <w:r w:rsidRPr="00294956">
        <w:rPr>
          <w:rStyle w:val="Emphasis"/>
          <w:sz w:val="26"/>
          <w:szCs w:val="26"/>
          <w:highlight w:val="yellow"/>
        </w:rPr>
        <w:t>there is no copyright violation</w:t>
      </w:r>
      <w:r w:rsidRPr="00D30852">
        <w:rPr>
          <w:rStyle w:val="Emphasis"/>
          <w:sz w:val="26"/>
          <w:szCs w:val="26"/>
        </w:rPr>
        <w:t xml:space="preserve">, just because </w:t>
      </w:r>
      <w:r w:rsidRPr="00294956">
        <w:rPr>
          <w:rStyle w:val="Emphasis"/>
          <w:sz w:val="26"/>
          <w:szCs w:val="26"/>
          <w:highlight w:val="yellow"/>
        </w:rPr>
        <w:t>it is not involved any intrinsic property right</w:t>
      </w:r>
      <w:r w:rsidRPr="00D30852">
        <w:rPr>
          <w:rStyle w:val="Emphasis"/>
          <w:sz w:val="26"/>
          <w:szCs w:val="26"/>
        </w:rPr>
        <w:t xml:space="preserve">, </w:t>
      </w:r>
      <w:r w:rsidRPr="00294956">
        <w:rPr>
          <w:rStyle w:val="Emphasis"/>
          <w:sz w:val="26"/>
          <w:szCs w:val="26"/>
          <w:highlight w:val="yellow"/>
        </w:rPr>
        <w:t>but only the exercise of the innate</w:t>
      </w:r>
      <w:r w:rsidRPr="00D30852">
        <w:rPr>
          <w:rStyle w:val="Emphasis"/>
          <w:sz w:val="26"/>
          <w:szCs w:val="26"/>
        </w:rPr>
        <w:t xml:space="preserve"> </w:t>
      </w:r>
      <w:r w:rsidRPr="00294956">
        <w:rPr>
          <w:rStyle w:val="Emphasis"/>
          <w:sz w:val="26"/>
          <w:szCs w:val="26"/>
          <w:highlight w:val="yellow"/>
        </w:rPr>
        <w:t>right of freedom</w:t>
      </w:r>
      <w:r w:rsidRPr="00D30852">
        <w:rPr>
          <w:rStyle w:val="Emphasis"/>
          <w:sz w:val="26"/>
          <w:szCs w:val="26"/>
        </w:rPr>
        <w:t>. The boundary of Kant's copyright is the public use of reason, as a key element of a basic right that should be recognized to everyone. Kant does not stick to the Roman Law tradition because of conservatism, but because of Enlightenment.</w:t>
      </w:r>
    </w:p>
    <w:p w14:paraId="4F6ED889" w14:textId="77777777" w:rsidR="00E207E8" w:rsidRDefault="00E207E8" w:rsidP="00E207E8">
      <w:pPr>
        <w:pStyle w:val="Heading4"/>
      </w:pPr>
      <w:r>
        <w:lastRenderedPageBreak/>
        <w:t xml:space="preserve">2. Means to an End – Property rights on medicine use individuals suffering from disease or injury as a means for the owners of medicine to make as much profit as possible. This is a direct violation since property owners use their freedom to leverage the life of another agent for their own gain, rather than considering all agents ends that we ought to relieve our instrumental goods for. </w:t>
      </w:r>
    </w:p>
    <w:p w14:paraId="6A75E213" w14:textId="77777777" w:rsidR="00E207E8" w:rsidRPr="00363197" w:rsidRDefault="00E207E8" w:rsidP="00E207E8">
      <w:pPr>
        <w:rPr>
          <w:rStyle w:val="Style13ptBold"/>
          <w:b w:val="0"/>
          <w:bCs/>
          <w:sz w:val="22"/>
          <w:szCs w:val="22"/>
        </w:rPr>
      </w:pPr>
      <w:r w:rsidRPr="00363197">
        <w:rPr>
          <w:rStyle w:val="Style13ptBold"/>
        </w:rPr>
        <w:t>Hale 18</w:t>
      </w:r>
      <w:r>
        <w:rPr>
          <w:rStyle w:val="Style13ptBold"/>
          <w:b w:val="0"/>
          <w:bCs/>
          <w:sz w:val="22"/>
          <w:szCs w:val="22"/>
        </w:rPr>
        <w:t xml:space="preserve">, </w:t>
      </w:r>
      <w:r w:rsidRPr="00363197">
        <w:rPr>
          <w:rStyle w:val="Style13ptBold"/>
          <w:b w:val="0"/>
          <w:bCs/>
          <w:sz w:val="22"/>
          <w:szCs w:val="22"/>
        </w:rPr>
        <w:t>Zachary A. Hale</w:t>
      </w:r>
      <w:r>
        <w:rPr>
          <w:rStyle w:val="Style13ptBold"/>
          <w:b w:val="0"/>
          <w:bCs/>
          <w:sz w:val="22"/>
          <w:szCs w:val="22"/>
        </w:rPr>
        <w:t>, “</w:t>
      </w:r>
      <w:r w:rsidRPr="00363197">
        <w:rPr>
          <w:rStyle w:val="Style13ptBold"/>
          <w:b w:val="0"/>
          <w:bCs/>
          <w:sz w:val="22"/>
          <w:szCs w:val="22"/>
        </w:rPr>
        <w:t>Patently Unfair: The Tensions Between Human Rights and Intellectual Property Protection</w:t>
      </w:r>
      <w:r>
        <w:rPr>
          <w:rStyle w:val="Style13ptBold"/>
          <w:b w:val="0"/>
          <w:bCs/>
          <w:sz w:val="22"/>
          <w:szCs w:val="22"/>
        </w:rPr>
        <w:t>”, 04/04/18 THE ARKANSAS JOURNAL OF SOCIAL CHANGE AND PUBLIC SERVICE [</w:t>
      </w:r>
      <w:r w:rsidRPr="00363197">
        <w:rPr>
          <w:rStyle w:val="Style13ptBold"/>
          <w:b w:val="0"/>
          <w:bCs/>
          <w:sz w:val="22"/>
          <w:szCs w:val="22"/>
        </w:rPr>
        <w:t>https://ualr.edu/socialchange/2018/04/04/patently-unfair</w:t>
      </w:r>
      <w:r>
        <w:rPr>
          <w:rStyle w:val="Style13ptBold"/>
          <w:b w:val="0"/>
          <w:bCs/>
          <w:sz w:val="22"/>
          <w:szCs w:val="22"/>
        </w:rPr>
        <w:t xml:space="preserve">/] AHS//NPR </w:t>
      </w:r>
    </w:p>
    <w:p w14:paraId="476ED8BB" w14:textId="77777777" w:rsidR="00E207E8" w:rsidRPr="00D068EE" w:rsidRDefault="00E207E8" w:rsidP="00E207E8">
      <w:pPr>
        <w:rPr>
          <w:sz w:val="10"/>
        </w:rPr>
      </w:pPr>
      <w:r w:rsidRPr="00990620">
        <w:rPr>
          <w:rStyle w:val="StyleUnderline"/>
          <w:sz w:val="10"/>
          <w:u w:val="none"/>
        </w:rPr>
        <w:t>III. Conflict Between Intellectual Property Protection and Human Rights Although the right to the protection of “moral and material interests resulting from any scientific, literary, or artistic production</w:t>
      </w:r>
      <w:proofErr w:type="gramStart"/>
      <w:r w:rsidRPr="00990620">
        <w:rPr>
          <w:rStyle w:val="StyleUnderline"/>
          <w:sz w:val="10"/>
          <w:u w:val="none"/>
        </w:rPr>
        <w:t>,”[</w:t>
      </w:r>
      <w:proofErr w:type="gramEnd"/>
      <w:r w:rsidRPr="00990620">
        <w:rPr>
          <w:rStyle w:val="StyleUnderline"/>
          <w:sz w:val="10"/>
          <w:u w:val="none"/>
        </w:rPr>
        <w:t xml:space="preserve">32] is a human right as defined in the UDHR and the ICESCR, the current system of intellectual property protection conflicts with and even violates rights that are considered to be fundamental to human life. Although </w:t>
      </w:r>
      <w:r w:rsidRPr="00363197">
        <w:rPr>
          <w:rStyle w:val="StyleUnderline"/>
          <w:b/>
          <w:bCs/>
        </w:rPr>
        <w:t>intellectual property instruments are certainly used to violate essential civil and political freedoms like the freedom of expression, and economic and social freedoms like the freedom to share in the scientific advancements of society</w:t>
      </w:r>
      <w:r w:rsidRPr="00990620">
        <w:rPr>
          <w:rStyle w:val="StyleUnderline"/>
          <w:sz w:val="10"/>
          <w:u w:val="none"/>
        </w:rPr>
        <w:t xml:space="preserve">, the most blatant violations of human rights caused by intellectual property protection occur in the fields of nutrition, healthcare, and culture.[33] Of these essential entitlements, </w:t>
      </w:r>
      <w:r w:rsidRPr="00363197">
        <w:rPr>
          <w:rStyle w:val="StyleUnderline"/>
          <w:b/>
          <w:bCs/>
        </w:rPr>
        <w:t>the rights to food and health are made even more significant by their relationship to the most fundamental of all human rights: the right to life</w:t>
      </w:r>
      <w:r w:rsidRPr="00990620">
        <w:rPr>
          <w:rStyle w:val="StyleUnderline"/>
          <w:sz w:val="10"/>
          <w:u w:val="none"/>
        </w:rPr>
        <w:t xml:space="preserve">. A. Intellectual Property Protection and the Right to Culture The pursuit of traditional knowledge protection through standards of intellectual property is illustrative of how notions of human rights have informed actors on the contemporary international stage. The inclusion of intellectual property protection in global agreements on economic, social, and cultural rights has enabled indigenous populations to speak of a right to protection of their cultural heritage.[34] Though this claim is defensible (and, in some iterations, compelling), it is dangerous as the basis of protection in the realm of intellectual property. If we accept </w:t>
      </w:r>
      <w:proofErr w:type="spellStart"/>
      <w:r w:rsidRPr="00990620">
        <w:rPr>
          <w:rStyle w:val="StyleUnderline"/>
          <w:sz w:val="10"/>
          <w:u w:val="none"/>
        </w:rPr>
        <w:t>Kal</w:t>
      </w:r>
      <w:proofErr w:type="spellEnd"/>
      <w:r w:rsidRPr="00990620">
        <w:rPr>
          <w:rStyle w:val="StyleUnderline"/>
          <w:sz w:val="10"/>
          <w:u w:val="none"/>
        </w:rPr>
        <w:t xml:space="preserve"> </w:t>
      </w:r>
      <w:proofErr w:type="spellStart"/>
      <w:r w:rsidRPr="00990620">
        <w:rPr>
          <w:rStyle w:val="StyleUnderline"/>
          <w:sz w:val="10"/>
          <w:u w:val="none"/>
        </w:rPr>
        <w:t>Raustiala’s</w:t>
      </w:r>
      <w:proofErr w:type="spellEnd"/>
      <w:r w:rsidRPr="00990620">
        <w:rPr>
          <w:rStyle w:val="StyleUnderline"/>
          <w:sz w:val="10"/>
          <w:u w:val="none"/>
        </w:rPr>
        <w:t xml:space="preserve"> assertions that, </w:t>
      </w:r>
      <w:r w:rsidRPr="00363197">
        <w:rPr>
          <w:rStyle w:val="StyleUnderline"/>
          <w:b/>
          <w:bCs/>
        </w:rPr>
        <w:t>“[a]</w:t>
      </w:r>
      <w:proofErr w:type="spellStart"/>
      <w:r w:rsidRPr="00363197">
        <w:rPr>
          <w:rStyle w:val="StyleUnderline"/>
          <w:b/>
          <w:bCs/>
        </w:rPr>
        <w:t>lmost</w:t>
      </w:r>
      <w:proofErr w:type="spellEnd"/>
      <w:r w:rsidRPr="00363197">
        <w:rPr>
          <w:rStyle w:val="StyleUnderline"/>
          <w:b/>
          <w:bCs/>
        </w:rPr>
        <w:t xml:space="preserve"> all </w:t>
      </w:r>
      <w:r w:rsidRPr="00990620">
        <w:rPr>
          <w:rStyle w:val="StyleUnderline"/>
          <w:b/>
          <w:bCs/>
          <w:highlight w:val="yellow"/>
        </w:rPr>
        <w:t>i</w:t>
      </w:r>
      <w:r w:rsidRPr="00363197">
        <w:rPr>
          <w:rStyle w:val="StyleUnderline"/>
          <w:b/>
          <w:bCs/>
        </w:rPr>
        <w:t xml:space="preserve">ntellectual </w:t>
      </w:r>
      <w:r w:rsidRPr="00990620">
        <w:rPr>
          <w:rStyle w:val="StyleUnderline"/>
          <w:b/>
          <w:bCs/>
          <w:highlight w:val="yellow"/>
        </w:rPr>
        <w:t>p</w:t>
      </w:r>
      <w:r w:rsidRPr="00363197">
        <w:rPr>
          <w:rStyle w:val="StyleUnderline"/>
          <w:b/>
          <w:bCs/>
        </w:rPr>
        <w:t xml:space="preserve">roperty rights </w:t>
      </w:r>
      <w:r w:rsidRPr="00990620">
        <w:rPr>
          <w:rStyle w:val="StyleUnderline"/>
          <w:b/>
          <w:bCs/>
          <w:highlight w:val="yellow"/>
        </w:rPr>
        <w:t xml:space="preserve">are </w:t>
      </w:r>
      <w:r w:rsidRPr="00363197">
        <w:rPr>
          <w:rStyle w:val="StyleUnderline"/>
          <w:b/>
          <w:bCs/>
        </w:rPr>
        <w:t xml:space="preserve">government-granted </w:t>
      </w:r>
      <w:r w:rsidRPr="00990620">
        <w:rPr>
          <w:rStyle w:val="StyleUnderline"/>
          <w:b/>
          <w:bCs/>
          <w:highlight w:val="yellow"/>
        </w:rPr>
        <w:t>monopoly rights</w:t>
      </w:r>
      <w:proofErr w:type="gramStart"/>
      <w:r w:rsidRPr="00990620">
        <w:rPr>
          <w:rStyle w:val="StyleUnderline"/>
          <w:sz w:val="10"/>
          <w:u w:val="none"/>
        </w:rPr>
        <w:t>,”[</w:t>
      </w:r>
      <w:proofErr w:type="gramEnd"/>
      <w:r w:rsidRPr="00990620">
        <w:rPr>
          <w:rStyle w:val="StyleUnderline"/>
          <w:sz w:val="10"/>
          <w:u w:val="none"/>
        </w:rPr>
        <w:t xml:space="preserve">35] and that, “existing normative theories of intellectual property seek, among other things, to strike a balance between the public domain and private monopolies,”[36] then we must interpret these communities’ claims to intellectual property rights in relation to the place of traditional knowledge in the public domain. Essentially, </w:t>
      </w:r>
      <w:r w:rsidRPr="00363197">
        <w:rPr>
          <w:rStyle w:val="StyleUnderline"/>
          <w:b/>
          <w:bCs/>
        </w:rPr>
        <w:t>intellectual property protections like patents serve to legally remove an innovation, created in the medium of previous public knowledge, from the public domain</w:t>
      </w:r>
      <w:r w:rsidRPr="00990620">
        <w:rPr>
          <w:rStyle w:val="StyleUnderline"/>
          <w:sz w:val="10"/>
          <w:u w:val="none"/>
        </w:rPr>
        <w:t xml:space="preserve">. However, in the case of traditional knowledge concerns, such as agricultural methods and herbal medicine, this removal is necessarily temporary.[37] Thus, the protection of intellectually based components of cultural heritage is not comparable to the more permanent defense that the United Nations Educational, Scientific, and Cultural </w:t>
      </w:r>
      <w:proofErr w:type="gramStart"/>
      <w:r w:rsidRPr="00990620">
        <w:rPr>
          <w:rStyle w:val="StyleUnderline"/>
          <w:sz w:val="10"/>
          <w:u w:val="none"/>
        </w:rPr>
        <w:t>Organization[</w:t>
      </w:r>
      <w:proofErr w:type="gramEnd"/>
      <w:r w:rsidRPr="00990620">
        <w:rPr>
          <w:rStyle w:val="StyleUnderline"/>
          <w:sz w:val="10"/>
          <w:u w:val="none"/>
        </w:rPr>
        <w:t xml:space="preserve">ZH1] provides for historical landmarks. Instead, patents provide a temporary protection for certain information with regards to markets and trade law. </w:t>
      </w:r>
      <w:r w:rsidRPr="00363197">
        <w:rPr>
          <w:rStyle w:val="StyleUnderline"/>
          <w:b/>
          <w:bCs/>
        </w:rPr>
        <w:t xml:space="preserve">The danger here does not lie solely in the theoretical threat it poses to a healthy, creative public domain, but in </w:t>
      </w:r>
      <w:r w:rsidRPr="00990620">
        <w:rPr>
          <w:rStyle w:val="StyleUnderline"/>
          <w:b/>
          <w:bCs/>
          <w:highlight w:val="yellow"/>
        </w:rPr>
        <w:t>the aggressive misappropriation of this knowledge at the hands of powerful forces outside the concerned community</w:t>
      </w:r>
      <w:r w:rsidRPr="00363197">
        <w:rPr>
          <w:rStyle w:val="StyleUnderline"/>
          <w:b/>
          <w:bCs/>
        </w:rPr>
        <w:t>.</w:t>
      </w:r>
      <w:r w:rsidRPr="00990620">
        <w:rPr>
          <w:rStyle w:val="StyleUnderline"/>
          <w:sz w:val="10"/>
          <w:u w:val="none"/>
        </w:rPr>
        <w:t xml:space="preserve"> </w:t>
      </w:r>
      <w:r w:rsidRPr="00363197">
        <w:rPr>
          <w:rStyle w:val="StyleUnderline"/>
          <w:b/>
          <w:bCs/>
        </w:rPr>
        <w:t xml:space="preserve">Thus, though the argument for the protection of traditional knowledge is born of and framed in ideas of human rights, it </w:t>
      </w:r>
      <w:r w:rsidRPr="00990620">
        <w:rPr>
          <w:rStyle w:val="StyleUnderline"/>
          <w:b/>
          <w:bCs/>
          <w:highlight w:val="yellow"/>
        </w:rPr>
        <w:t>runs the risk of taking essential elements of traditional culture out of the public domain and allowing for harmful monopolie</w:t>
      </w:r>
      <w:r w:rsidRPr="00363197">
        <w:rPr>
          <w:rStyle w:val="StyleUnderline"/>
          <w:b/>
          <w:bCs/>
        </w:rPr>
        <w:t xml:space="preserve">s akin to those we see </w:t>
      </w:r>
      <w:r w:rsidRPr="00990620">
        <w:rPr>
          <w:rStyle w:val="StyleUnderline"/>
          <w:b/>
          <w:bCs/>
          <w:highlight w:val="yellow"/>
        </w:rPr>
        <w:t xml:space="preserve">in </w:t>
      </w:r>
      <w:r w:rsidRPr="00363197">
        <w:rPr>
          <w:rStyle w:val="StyleUnderline"/>
          <w:b/>
          <w:bCs/>
        </w:rPr>
        <w:t xml:space="preserve">the fields of agriculture and </w:t>
      </w:r>
      <w:r w:rsidRPr="00990620">
        <w:rPr>
          <w:rStyle w:val="StyleUnderline"/>
          <w:b/>
          <w:bCs/>
          <w:highlight w:val="yellow"/>
        </w:rPr>
        <w:t>healthcare</w:t>
      </w:r>
      <w:r w:rsidRPr="00990620">
        <w:rPr>
          <w:rStyle w:val="StyleUnderline"/>
          <w:sz w:val="10"/>
          <w:u w:val="none"/>
        </w:rPr>
        <w:t xml:space="preserve">. B. Intellectual Property and Violations of the Right </w:t>
      </w:r>
      <w:proofErr w:type="gramStart"/>
      <w:r w:rsidRPr="00990620">
        <w:rPr>
          <w:rStyle w:val="StyleUnderline"/>
          <w:sz w:val="10"/>
          <w:u w:val="none"/>
        </w:rPr>
        <w:t>To</w:t>
      </w:r>
      <w:proofErr w:type="gramEnd"/>
      <w:r w:rsidRPr="00990620">
        <w:rPr>
          <w:rStyle w:val="StyleUnderline"/>
          <w:sz w:val="10"/>
          <w:u w:val="none"/>
        </w:rPr>
        <w:t xml:space="preserve"> Food In the developing nations of the world, access to affordable food is hindered by strict protection of genetically modified seeds, [38] and harmed by the act of biopiracy.[39] This pair of issues reveals two different directions from which intellectual property protection in the agricultural sector can affect human rights. The enforcement of patents on genetically modified organisms keeps various seed prices prohibitively high for rural actors in poor nations, preventing access to resilient crop strains that could supplement production in periods of drought. This represents a structural exclusion of an entire class of agricultural actors. The act of biopiracy, on the other hand, is an aggressive act of systematic inclusion, by which multinational corporations steal agricultural practices and products of indigenous populations and exploit them via intellectual property protection (think of the Texas based RiceTec acquiring a patent on a traditionally Indian strain of Basmati rice).[40] Both of these practices have attracted criticism from non-governmental organizations and members of developing communities, but the legal efforts to prevent them are almost always overcome by the robust international system of intellectual property protection. This tide may be changing, however, as the United Nations Special Rapporteur on the right to food recently identified the application of intellectual property protection to agricultural products as a significant threat to the right to food, especially in developing countries.[41] C. Intellectual Property Protection and the Right to Health </w:t>
      </w:r>
      <w:r w:rsidRPr="00990620">
        <w:rPr>
          <w:rStyle w:val="StyleUnderline"/>
          <w:b/>
          <w:bCs/>
        </w:rPr>
        <w:t xml:space="preserve">The harmful effect of </w:t>
      </w:r>
      <w:r w:rsidRPr="00990620">
        <w:rPr>
          <w:rStyle w:val="StyleUnderline"/>
          <w:b/>
          <w:bCs/>
          <w:highlight w:val="yellow"/>
        </w:rPr>
        <w:t xml:space="preserve">strict patents on life-saving pharmaceuticals is the most visible </w:t>
      </w:r>
      <w:r w:rsidRPr="00990620">
        <w:rPr>
          <w:rStyle w:val="StyleUnderline"/>
          <w:b/>
          <w:bCs/>
        </w:rPr>
        <w:t xml:space="preserve">structural </w:t>
      </w:r>
      <w:r w:rsidRPr="00990620">
        <w:rPr>
          <w:rStyle w:val="StyleUnderline"/>
          <w:b/>
          <w:bCs/>
          <w:highlight w:val="yellow"/>
        </w:rPr>
        <w:t xml:space="preserve">violence </w:t>
      </w:r>
      <w:r w:rsidRPr="00990620">
        <w:rPr>
          <w:rStyle w:val="StyleUnderline"/>
          <w:b/>
          <w:bCs/>
        </w:rPr>
        <w:t xml:space="preserve">perpetrated </w:t>
      </w:r>
      <w:r w:rsidRPr="00990620">
        <w:rPr>
          <w:rStyle w:val="StyleUnderline"/>
          <w:b/>
          <w:bCs/>
          <w:highlight w:val="yellow"/>
        </w:rPr>
        <w:t xml:space="preserve">by </w:t>
      </w:r>
      <w:r w:rsidRPr="00990620">
        <w:rPr>
          <w:rStyle w:val="StyleUnderline"/>
          <w:b/>
          <w:bCs/>
        </w:rPr>
        <w:t xml:space="preserve">the international </w:t>
      </w:r>
      <w:r w:rsidRPr="00990620">
        <w:rPr>
          <w:rStyle w:val="StyleUnderline"/>
          <w:b/>
          <w:bCs/>
          <w:highlight w:val="yellow"/>
        </w:rPr>
        <w:t>i</w:t>
      </w:r>
      <w:r w:rsidRPr="00990620">
        <w:rPr>
          <w:rStyle w:val="StyleUnderline"/>
          <w:b/>
          <w:bCs/>
        </w:rPr>
        <w:t xml:space="preserve">ntellectual </w:t>
      </w:r>
      <w:r w:rsidRPr="00990620">
        <w:rPr>
          <w:rStyle w:val="StyleUnderline"/>
          <w:b/>
          <w:bCs/>
          <w:highlight w:val="yellow"/>
        </w:rPr>
        <w:t>p</w:t>
      </w:r>
      <w:r w:rsidRPr="00990620">
        <w:rPr>
          <w:rStyle w:val="StyleUnderline"/>
          <w:b/>
          <w:bCs/>
        </w:rPr>
        <w:t>roperty system</w:t>
      </w:r>
      <w:r w:rsidRPr="00990620">
        <w:rPr>
          <w:rStyle w:val="StyleUnderline"/>
          <w:sz w:val="10"/>
          <w:u w:val="none"/>
        </w:rPr>
        <w:t xml:space="preserve">. </w:t>
      </w:r>
      <w:r w:rsidRPr="00990620">
        <w:rPr>
          <w:rStyle w:val="StyleUnderline"/>
          <w:b/>
          <w:bCs/>
          <w:highlight w:val="yellow"/>
        </w:rPr>
        <w:t xml:space="preserve">Even those not informed </w:t>
      </w:r>
      <w:r w:rsidRPr="00990620">
        <w:rPr>
          <w:rStyle w:val="StyleUnderline"/>
          <w:b/>
          <w:bCs/>
        </w:rPr>
        <w:t xml:space="preserve">in the particulars of patent law </w:t>
      </w:r>
      <w:r w:rsidRPr="00990620">
        <w:rPr>
          <w:rStyle w:val="StyleUnderline"/>
          <w:b/>
          <w:bCs/>
          <w:highlight w:val="yellow"/>
        </w:rPr>
        <w:t xml:space="preserve">can see the injustice in allowing </w:t>
      </w:r>
      <w:r w:rsidRPr="00990620">
        <w:rPr>
          <w:rStyle w:val="StyleUnderline"/>
          <w:b/>
          <w:bCs/>
        </w:rPr>
        <w:t xml:space="preserve">millions of </w:t>
      </w:r>
      <w:r w:rsidRPr="00990620">
        <w:rPr>
          <w:rStyle w:val="StyleUnderline"/>
          <w:b/>
          <w:bCs/>
          <w:highlight w:val="yellow"/>
        </w:rPr>
        <w:t>preventable deaths in the name of protecting massive pharmaceutical companies</w:t>
      </w:r>
      <w:r w:rsidRPr="00990620">
        <w:rPr>
          <w:rStyle w:val="StyleUnderline"/>
          <w:sz w:val="10"/>
          <w:u w:val="none"/>
        </w:rPr>
        <w:t xml:space="preserve">. </w:t>
      </w:r>
      <w:r w:rsidRPr="00990620">
        <w:rPr>
          <w:rStyle w:val="StyleUnderline"/>
          <w:b/>
          <w:bCs/>
        </w:rPr>
        <w:t>The clear and offensive moral implications of this particular strain of intellectual property protection have led multilateral organizations to approve of relaxation in the case of essential medicines</w:t>
      </w:r>
      <w:r w:rsidRPr="00990620">
        <w:rPr>
          <w:rStyle w:val="StyleUnderline"/>
          <w:sz w:val="10"/>
          <w:u w:val="none"/>
        </w:rPr>
        <w:t xml:space="preserve">.[42] Both the United Nations Special Rapporteur on the right to health and the United Nations Special Rapporteur in the field of cultural rights have alerted the international community to the tensions between exclusive production and essential public access.[43] Additionally, the Global Commission on HIV and the Law has called upon the United Nations to develop a special intellectual property regime to regulate the protection of medicines in a way that protects human rights.[44] </w:t>
      </w:r>
      <w:r w:rsidRPr="00990620">
        <w:rPr>
          <w:rStyle w:val="StyleUnderline"/>
          <w:b/>
          <w:bCs/>
        </w:rPr>
        <w:t xml:space="preserve">The ability of patent-holding corporations to demand high prices for protected innovations has created avoidable public health crises around the world, and the current work towards improving this situation is challenged by agreements that aim to strengthen rather than relax international intellectual </w:t>
      </w:r>
      <w:r w:rsidRPr="00990620">
        <w:rPr>
          <w:rStyle w:val="StyleUnderline"/>
          <w:b/>
          <w:bCs/>
        </w:rPr>
        <w:lastRenderedPageBreak/>
        <w:t>property protections.</w:t>
      </w:r>
      <w:r w:rsidRPr="00990620">
        <w:rPr>
          <w:rStyle w:val="StyleUnderline"/>
          <w:sz w:val="10"/>
          <w:u w:val="none"/>
        </w:rPr>
        <w:t xml:space="preserve"> While pharmaceutical patent protection creates the most significant threats to fundamental human rights, it has also been the site of some of the most promising ideas for intellectual property reform.[45] The following section will explore alternative approaches to intellectual property protection that could expand access to technology and ensure the enjoyment of all human rights.</w:t>
      </w:r>
    </w:p>
    <w:p w14:paraId="027D5202" w14:textId="77777777" w:rsidR="00E207E8" w:rsidRDefault="00E207E8" w:rsidP="00E207E8">
      <w:pPr>
        <w:pStyle w:val="Heading4"/>
      </w:pPr>
      <w:proofErr w:type="gramStart"/>
      <w:r>
        <w:t>And,</w:t>
      </w:r>
      <w:proofErr w:type="gramEnd"/>
      <w:r>
        <w:t xml:space="preserve"> your free-riding turns make no sense. Absolute protection on patents allows free-riding and stifles scientific growth</w:t>
      </w:r>
    </w:p>
    <w:p w14:paraId="1CBFC290" w14:textId="77777777" w:rsidR="00E207E8" w:rsidRPr="00755D31" w:rsidRDefault="00E207E8" w:rsidP="00E207E8">
      <w:proofErr w:type="spellStart"/>
      <w:r w:rsidRPr="006204A4">
        <w:rPr>
          <w:rFonts w:eastAsiaTheme="majorEastAsia" w:cstheme="majorBidi"/>
          <w:b/>
          <w:bCs/>
          <w:szCs w:val="26"/>
          <w:u w:val="single"/>
        </w:rPr>
        <w:t>Vethan</w:t>
      </w:r>
      <w:proofErr w:type="spellEnd"/>
      <w:r w:rsidRPr="006204A4">
        <w:rPr>
          <w:rFonts w:eastAsiaTheme="majorEastAsia" w:cstheme="majorBidi"/>
          <w:b/>
          <w:bCs/>
          <w:szCs w:val="26"/>
          <w:u w:val="single"/>
        </w:rPr>
        <w:t xml:space="preserve"> Law Firm 16,</w:t>
      </w:r>
      <w:r w:rsidRPr="00755D31">
        <w:t xml:space="preserve"> </w:t>
      </w:r>
      <w:r w:rsidRPr="007C6278">
        <w:rPr>
          <w:sz w:val="12"/>
          <w:szCs w:val="12"/>
        </w:rPr>
        <w:t>(</w:t>
      </w:r>
      <w:proofErr w:type="spellStart"/>
      <w:r w:rsidRPr="007C6278">
        <w:rPr>
          <w:sz w:val="12"/>
          <w:szCs w:val="12"/>
        </w:rPr>
        <w:t>Vethan</w:t>
      </w:r>
      <w:proofErr w:type="spellEnd"/>
      <w:r w:rsidRPr="007C6278">
        <w:rPr>
          <w:sz w:val="12"/>
          <w:szCs w:val="12"/>
        </w:rPr>
        <w:t xml:space="preserve"> Law, 11-14-2016, accessed on 9-12-2021, </w:t>
      </w:r>
      <w:proofErr w:type="spellStart"/>
      <w:r w:rsidRPr="007C6278">
        <w:rPr>
          <w:sz w:val="12"/>
          <w:szCs w:val="12"/>
        </w:rPr>
        <w:t>Info.vethanlaw</w:t>
      </w:r>
      <w:proofErr w:type="spellEnd"/>
      <w:r w:rsidRPr="007C6278">
        <w:rPr>
          <w:sz w:val="12"/>
          <w:szCs w:val="12"/>
        </w:rPr>
        <w:t>, "Free Rider Problem: What Is IP and the Problem of Free Riding?", https://info.vethanlaw.com/blog/intellectual-property-what-is-ip-and-the-problem-of-free-riding)</w:t>
      </w:r>
    </w:p>
    <w:p w14:paraId="0397CBC3" w14:textId="77777777" w:rsidR="00E207E8" w:rsidRPr="00755D31" w:rsidRDefault="00E207E8" w:rsidP="00E207E8">
      <w:pPr>
        <w:rPr>
          <w:bCs/>
          <w:iCs/>
        </w:rPr>
      </w:pPr>
      <w:r w:rsidRPr="00CB11E0">
        <w:rPr>
          <w:rStyle w:val="Emphasis"/>
          <w:sz w:val="26"/>
          <w:szCs w:val="26"/>
        </w:rPr>
        <w:t xml:space="preserve">The free rider problem found in intellectual property protection is that owners of patents, overly supported by the judicial and legislative branches, believe their patents provide them absolute rights.  This can create a free rider problem because patents are not developed in a vacuum outside of the flow of history or the allocation of resources. Many </w:t>
      </w:r>
      <w:r w:rsidRPr="00294956">
        <w:rPr>
          <w:rStyle w:val="Emphasis"/>
          <w:sz w:val="26"/>
          <w:szCs w:val="26"/>
          <w:highlight w:val="yellow"/>
        </w:rPr>
        <w:t>patent owners</w:t>
      </w:r>
      <w:r w:rsidRPr="00CB11E0">
        <w:rPr>
          <w:rStyle w:val="Emphasis"/>
          <w:sz w:val="26"/>
          <w:szCs w:val="26"/>
        </w:rPr>
        <w:t xml:space="preserve">, by virtue of “standing on the shoulders of giants," </w:t>
      </w:r>
      <w:r w:rsidRPr="00294956">
        <w:rPr>
          <w:rStyle w:val="Emphasis"/>
          <w:sz w:val="26"/>
          <w:szCs w:val="26"/>
          <w:highlight w:val="yellow"/>
        </w:rPr>
        <w:t xml:space="preserve">free ride on resources, </w:t>
      </w:r>
      <w:proofErr w:type="gramStart"/>
      <w:r w:rsidRPr="00294956">
        <w:rPr>
          <w:rStyle w:val="Emphasis"/>
          <w:sz w:val="26"/>
          <w:szCs w:val="26"/>
          <w:highlight w:val="yellow"/>
        </w:rPr>
        <w:t>goods</w:t>
      </w:r>
      <w:proofErr w:type="gramEnd"/>
      <w:r w:rsidRPr="00294956">
        <w:rPr>
          <w:rStyle w:val="Emphasis"/>
          <w:sz w:val="26"/>
          <w:szCs w:val="26"/>
          <w:highlight w:val="yellow"/>
        </w:rPr>
        <w:t xml:space="preserve"> or services for which they have not paid. Fundamental scientific discoveries such as</w:t>
      </w:r>
      <w:r w:rsidRPr="00CB11E0">
        <w:rPr>
          <w:rStyle w:val="Emphasis"/>
          <w:sz w:val="26"/>
          <w:szCs w:val="26"/>
        </w:rPr>
        <w:t xml:space="preserve"> the principles of internal combustion, general and special </w:t>
      </w:r>
      <w:r w:rsidRPr="00294956">
        <w:rPr>
          <w:rStyle w:val="Emphasis"/>
          <w:sz w:val="26"/>
          <w:szCs w:val="26"/>
          <w:highlight w:val="yellow"/>
        </w:rPr>
        <w:t>relativity, the double-helix</w:t>
      </w:r>
      <w:r w:rsidRPr="00CB11E0">
        <w:rPr>
          <w:rStyle w:val="Emphasis"/>
          <w:sz w:val="26"/>
          <w:szCs w:val="26"/>
        </w:rPr>
        <w:t xml:space="preserve"> structure, </w:t>
      </w:r>
      <w:r w:rsidRPr="00294956">
        <w:rPr>
          <w:rStyle w:val="Emphasis"/>
          <w:sz w:val="26"/>
          <w:szCs w:val="26"/>
          <w:highlight w:val="yellow"/>
        </w:rPr>
        <w:t>and binary code were never patented</w:t>
      </w:r>
      <w:r w:rsidRPr="00CB11E0">
        <w:rPr>
          <w:rStyle w:val="Emphasis"/>
          <w:sz w:val="26"/>
          <w:szCs w:val="26"/>
        </w:rPr>
        <w:t>; the famous scientists behind them never “monetized” in the current parlance</w:t>
      </w:r>
      <w:r w:rsidRPr="00294956">
        <w:rPr>
          <w:rStyle w:val="Emphasis"/>
          <w:sz w:val="26"/>
          <w:szCs w:val="26"/>
          <w:highlight w:val="yellow"/>
        </w:rPr>
        <w:t xml:space="preserve">. New inventors know </w:t>
      </w:r>
      <w:proofErr w:type="gramStart"/>
      <w:r w:rsidRPr="00294956">
        <w:rPr>
          <w:rStyle w:val="Emphasis"/>
          <w:sz w:val="26"/>
          <w:szCs w:val="26"/>
          <w:highlight w:val="yellow"/>
        </w:rPr>
        <w:t>this, and</w:t>
      </w:r>
      <w:proofErr w:type="gramEnd"/>
      <w:r w:rsidRPr="00294956">
        <w:rPr>
          <w:rStyle w:val="Emphasis"/>
          <w:sz w:val="26"/>
          <w:szCs w:val="26"/>
          <w:highlight w:val="yellow"/>
        </w:rPr>
        <w:t xml:space="preserve"> craft their patent strategies accordingly</w:t>
      </w:r>
      <w:r w:rsidRPr="00CB11E0">
        <w:rPr>
          <w:rStyle w:val="Emphasis"/>
          <w:sz w:val="26"/>
          <w:szCs w:val="26"/>
        </w:rPr>
        <w:t xml:space="preserve">. The cumulative </w:t>
      </w:r>
      <w:r w:rsidRPr="00294956">
        <w:rPr>
          <w:rStyle w:val="Emphasis"/>
          <w:sz w:val="26"/>
          <w:szCs w:val="26"/>
          <w:highlight w:val="yellow"/>
        </w:rPr>
        <w:t>result</w:t>
      </w:r>
      <w:r w:rsidRPr="00CB11E0">
        <w:rPr>
          <w:rStyle w:val="Emphasis"/>
          <w:sz w:val="26"/>
          <w:szCs w:val="26"/>
        </w:rPr>
        <w:t xml:space="preserve"> of this </w:t>
      </w:r>
      <w:r w:rsidRPr="00294956">
        <w:rPr>
          <w:rStyle w:val="Emphasis"/>
          <w:sz w:val="26"/>
          <w:szCs w:val="26"/>
          <w:highlight w:val="yellow"/>
        </w:rPr>
        <w:t>is</w:t>
      </w:r>
      <w:r w:rsidRPr="00CB11E0">
        <w:rPr>
          <w:rStyle w:val="Emphasis"/>
          <w:sz w:val="26"/>
          <w:szCs w:val="26"/>
        </w:rPr>
        <w:t xml:space="preserve"> an “</w:t>
      </w:r>
      <w:r w:rsidRPr="00294956">
        <w:rPr>
          <w:rStyle w:val="Emphasis"/>
          <w:sz w:val="26"/>
          <w:szCs w:val="26"/>
          <w:highlight w:val="yellow"/>
        </w:rPr>
        <w:t>under-provision of</w:t>
      </w:r>
      <w:r w:rsidRPr="00CB11E0">
        <w:rPr>
          <w:rStyle w:val="Emphasis"/>
          <w:sz w:val="26"/>
          <w:szCs w:val="26"/>
        </w:rPr>
        <w:t xml:space="preserve"> those goods and services,”</w:t>
      </w:r>
      <w:r w:rsidRPr="00CB11E0">
        <w:rPr>
          <w:bCs/>
          <w:iCs/>
          <w:szCs w:val="26"/>
        </w:rPr>
        <w:t xml:space="preserve"> </w:t>
      </w:r>
      <w:proofErr w:type="gramStart"/>
      <w:r w:rsidRPr="00CB11E0">
        <w:rPr>
          <w:bCs/>
          <w:iCs/>
          <w:szCs w:val="26"/>
        </w:rPr>
        <w:t>i.e.</w:t>
      </w:r>
      <w:proofErr w:type="gramEnd"/>
      <w:r w:rsidRPr="00CB11E0">
        <w:rPr>
          <w:bCs/>
          <w:iCs/>
          <w:szCs w:val="26"/>
        </w:rPr>
        <w:t xml:space="preserve"> </w:t>
      </w:r>
      <w:r w:rsidRPr="00294956">
        <w:rPr>
          <w:rStyle w:val="Emphasis"/>
          <w:sz w:val="26"/>
          <w:szCs w:val="26"/>
          <w:highlight w:val="yellow"/>
        </w:rPr>
        <w:t>work in basic science</w:t>
      </w:r>
      <w:r w:rsidRPr="00A75E90">
        <w:rPr>
          <w:bCs/>
          <w:iCs/>
          <w:sz w:val="12"/>
          <w:szCs w:val="12"/>
        </w:rPr>
        <w:t>, or the kind of work that falls outside of patentable subject matter. There is an accompanying over-eagerness to secure patent rights as though they conferred worth in and of themselves, rather than merely striking the right monopoly vs. novelty balance necessary to foster innovation.  Too often, this comes even at the expense of determining whether the patented article or process will be otherwise legally compliant, or profitably marketable!</w:t>
      </w:r>
    </w:p>
    <w:p w14:paraId="717099DB" w14:textId="77777777" w:rsidR="00E207E8" w:rsidRDefault="00E207E8" w:rsidP="00E207E8">
      <w:pPr>
        <w:pStyle w:val="Heading4"/>
      </w:pPr>
      <w:r>
        <w:lastRenderedPageBreak/>
        <w:t xml:space="preserve">3. Kingdom of Ends – A) Intellect – the intellectual realm is a public good because no agent has special access to it, which means cornering off aspects of it for ownership is incoherent, since non-naturalism entails an equal accessibility to the realm of ideas, individuals cannot claim to own a portion of that realm B) Medicine – Medicine specifically is a necessary good that an agent in a kingdom of ends would never claim ownership over, because it is necessarily required for an agent to exist. In the same way no agent would allow for an individual to have ownership over the chemical compound that comprises water, no agent would allow for ownership of medicinal properties. </w:t>
      </w:r>
    </w:p>
    <w:p w14:paraId="07CB523C" w14:textId="77777777" w:rsidR="00E207E8" w:rsidRPr="00D068EE" w:rsidRDefault="00E207E8" w:rsidP="00E207E8">
      <w:pPr>
        <w:pStyle w:val="Heading4"/>
      </w:pPr>
      <w:proofErr w:type="gramStart"/>
      <w:r>
        <w:t>And,</w:t>
      </w:r>
      <w:proofErr w:type="gramEnd"/>
      <w:r>
        <w:t xml:space="preserve"> your property rights libertarianism turns are incoherent: A) Logic – it’s impossible for an individual to claim ownership over a non-natural property because the protections of property requires a good to be protected. You cannot ensure another </w:t>
      </w:r>
      <w:proofErr w:type="gramStart"/>
      <w:r>
        <w:t>agents</w:t>
      </w:r>
      <w:proofErr w:type="gramEnd"/>
      <w:r>
        <w:t xml:space="preserve"> doesn’t steal an idea since the idea exists purely metaphysically in the realm of ideas B) Creationism – Property rights are based on the notion of an individual mixing a unique aspect of themselves with a physical property that justifies a deserving of ownership, but intellectual property is not created by individuals, but rather, is discovered. That means we’d be providing arbitrary ownership of an idea to an agent that didn’t create it. </w:t>
      </w:r>
    </w:p>
    <w:p w14:paraId="0CFD368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07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0C0"/>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7E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E69538"/>
  <w14:defaultImageDpi w14:val="300"/>
  <w15:docId w15:val="{81179FCD-054E-7B47-88FE-28125CCD5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07E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207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07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07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9"/>
    <w:unhideWhenUsed/>
    <w:qFormat/>
    <w:rsid w:val="00E207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07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07E8"/>
  </w:style>
  <w:style w:type="character" w:customStyle="1" w:styleId="Heading1Char">
    <w:name w:val="Heading 1 Char"/>
    <w:aliases w:val="Pocket Char"/>
    <w:basedOn w:val="DefaultParagraphFont"/>
    <w:link w:val="Heading1"/>
    <w:uiPriority w:val="9"/>
    <w:rsid w:val="00E207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07E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207E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E207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07E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S"/>
    <w:basedOn w:val="DefaultParagraphFont"/>
    <w:uiPriority w:val="1"/>
    <w:qFormat/>
    <w:rsid w:val="00E207E8"/>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20"/>
    <w:qFormat/>
    <w:rsid w:val="00E207E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207E8"/>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E207E8"/>
    <w:rPr>
      <w:color w:val="auto"/>
      <w:u w:val="none"/>
    </w:rPr>
  </w:style>
  <w:style w:type="paragraph" w:styleId="DocumentMap">
    <w:name w:val="Document Map"/>
    <w:basedOn w:val="Normal"/>
    <w:link w:val="DocumentMapChar"/>
    <w:uiPriority w:val="99"/>
    <w:semiHidden/>
    <w:unhideWhenUsed/>
    <w:rsid w:val="00E207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07E8"/>
    <w:rPr>
      <w:rFonts w:ascii="Lucida Grande" w:hAnsi="Lucida Grande" w:cs="Lucida Grande"/>
    </w:rPr>
  </w:style>
  <w:style w:type="paragraph" w:customStyle="1" w:styleId="textbold">
    <w:name w:val="text bold"/>
    <w:basedOn w:val="Normal"/>
    <w:link w:val="Emphasis"/>
    <w:uiPriority w:val="20"/>
    <w:qFormat/>
    <w:rsid w:val="00E207E8"/>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fp.sp.unipi.it/chiara/lm/kantpisa1.html" TargetMode="External"/><Relationship Id="rId18" Type="http://schemas.openxmlformats.org/officeDocument/2006/relationships/hyperlink" Target="http://virt052.zim.uni-duisburg-essen.de/Kant/aa06/237.html" TargetMode="External"/><Relationship Id="rId3" Type="http://schemas.openxmlformats.org/officeDocument/2006/relationships/customXml" Target="../customXml/item3.xml"/><Relationship Id="rId21" Type="http://schemas.openxmlformats.org/officeDocument/2006/relationships/hyperlink" Target="http://bfp.sp.unipi.it/chiara/lm/kantpisa1.html" TargetMode="External"/><Relationship Id="rId7" Type="http://schemas.openxmlformats.org/officeDocument/2006/relationships/settings" Target="settings.xml"/><Relationship Id="rId12" Type="http://schemas.openxmlformats.org/officeDocument/2006/relationships/hyperlink" Target="http://www.newyorker.com/magazine/2005/12/05/everybodys-an-expert//" TargetMode="External"/><Relationship Id="rId17" Type="http://schemas.openxmlformats.org/officeDocument/2006/relationships/hyperlink" Target="http://virt052.zim.uni-duisburg-essen.de/Kant/aa06/237.html" TargetMode="External"/><Relationship Id="rId2" Type="http://schemas.openxmlformats.org/officeDocument/2006/relationships/customXml" Target="../customXml/item2.xml"/><Relationship Id="rId16" Type="http://schemas.openxmlformats.org/officeDocument/2006/relationships/hyperlink" Target="http://virt052.zim.uni-duisburg-essen.de/Kant/aa06/249.html" TargetMode="External"/><Relationship Id="rId20" Type="http://schemas.openxmlformats.org/officeDocument/2006/relationships/hyperlink" Target="http://bfp.sp.unipi.it/chiara/lm/kantpisa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air-use.org/g-e-moore/principia-ethica/" TargetMode="External"/><Relationship Id="rId5" Type="http://schemas.openxmlformats.org/officeDocument/2006/relationships/numbering" Target="numbering.xml"/><Relationship Id="rId15" Type="http://schemas.openxmlformats.org/officeDocument/2006/relationships/hyperlink" Target="http://bfp.sp.unipi.it/chiara/lm/kantpisa1.html" TargetMode="External"/><Relationship Id="rId23" Type="http://schemas.openxmlformats.org/officeDocument/2006/relationships/theme" Target="theme/theme1.xml"/><Relationship Id="rId10" Type="http://schemas.openxmlformats.org/officeDocument/2006/relationships/hyperlink" Target="http://www.pitt.edu/~mthompso/readings/geach2.pdf" TargetMode="Externa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hyperlink" Target="https://philarchive.org/archive/KATCAP" TargetMode="External"/><Relationship Id="rId14" Type="http://schemas.openxmlformats.org/officeDocument/2006/relationships/hyperlink" Target="http://virt052.zim.uni-duisburg-essen.de/Kant/aa06/245.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14</Pages>
  <Words>6220</Words>
  <Characters>35457</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41594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2</cp:revision>
  <dcterms:created xsi:type="dcterms:W3CDTF">2021-10-16T18:16:00Z</dcterms:created>
  <dcterms:modified xsi:type="dcterms:W3CDTF">2021-10-16T18:24:00Z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