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D7D98" w14:textId="77777777" w:rsidR="000927D9" w:rsidRPr="003B5D6E" w:rsidRDefault="000927D9" w:rsidP="000927D9">
      <w:pPr>
        <w:pStyle w:val="Heading3"/>
      </w:pPr>
      <w:r>
        <w:t>Overview</w:t>
      </w:r>
    </w:p>
    <w:p w14:paraId="7187E617" w14:textId="77777777" w:rsidR="000927D9" w:rsidRDefault="000927D9" w:rsidP="000927D9">
      <w:pPr>
        <w:pStyle w:val="Heading4"/>
      </w:pPr>
      <w:r>
        <w:t xml:space="preserve">[1] </w:t>
      </w:r>
      <w:r w:rsidRPr="00766B16">
        <w:t xml:space="preserve">Permissibility Affirms – A) </w:t>
      </w:r>
      <w:r>
        <w:t xml:space="preserve">Hijacks obligation-based definitions – </w:t>
      </w:r>
      <w:r w:rsidRPr="00435BFC">
        <w:t xml:space="preserve">Having an obligation means that we have the best reason. All reasons to take or not take an action are evaluated comparatively </w:t>
      </w:r>
      <w:proofErr w:type="gramStart"/>
      <w:r w:rsidRPr="00435BFC">
        <w:t>on the basis of</w:t>
      </w:r>
      <w:proofErr w:type="gramEnd"/>
      <w:r w:rsidRPr="00435BFC">
        <w:t xml:space="preserve">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0592F134" w14:textId="77777777" w:rsidR="000927D9" w:rsidRPr="00E16540" w:rsidRDefault="000927D9" w:rsidP="000927D9">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713BFA48" w14:textId="77777777" w:rsidR="000927D9" w:rsidRPr="00766B16" w:rsidRDefault="000927D9" w:rsidP="000927D9">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40458EBB" w14:textId="283A074D" w:rsidR="0000487B" w:rsidRPr="005757B6" w:rsidRDefault="000927D9" w:rsidP="005757B6">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4BC335F2" w14:textId="77777777" w:rsidR="000927D9" w:rsidRDefault="000927D9" w:rsidP="000927D9">
      <w:pPr>
        <w:pStyle w:val="Heading3"/>
      </w:pPr>
      <w:r>
        <w:lastRenderedPageBreak/>
        <w:t>Framework</w:t>
      </w:r>
    </w:p>
    <w:p w14:paraId="1AF96C18" w14:textId="77777777" w:rsidR="000927D9" w:rsidRDefault="000927D9" w:rsidP="000927D9">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6DB48CC3" w14:textId="77777777" w:rsidR="000927D9" w:rsidRDefault="000927D9" w:rsidP="000927D9">
      <w:pPr>
        <w:widowControl w:val="0"/>
        <w:autoSpaceDE w:val="0"/>
        <w:autoSpaceDN w:val="0"/>
        <w:adjustRightInd w:val="0"/>
        <w:spacing w:after="256"/>
        <w:rPr>
          <w:sz w:val="12"/>
          <w:szCs w:val="12"/>
        </w:rPr>
      </w:pPr>
      <w:r w:rsidRPr="008D2513">
        <w:rPr>
          <w:rStyle w:val="Style13ptBold"/>
        </w:rPr>
        <w:t>Grey</w:t>
      </w:r>
      <w:r>
        <w:rPr>
          <w:rStyle w:val="Style13ptBold"/>
        </w:rPr>
        <w:t xml:space="preserve"> [The author personally disagrees with the conclusion of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42890FF2" w14:textId="77777777" w:rsidR="000927D9" w:rsidRDefault="000927D9" w:rsidP="000927D9">
      <w:pPr>
        <w:pStyle w:val="Heading4"/>
      </w:pPr>
      <w:r>
        <w:lastRenderedPageBreak/>
        <w:t xml:space="preserve">Thus, </w:t>
      </w:r>
      <w:proofErr w:type="spellStart"/>
      <w:r>
        <w:t>constitituvism</w:t>
      </w:r>
      <w:proofErr w:type="spellEnd"/>
      <w:r>
        <w:t xml:space="preserve"> is a meta-ethical determinant for the validity of moral theories.</w:t>
      </w:r>
    </w:p>
    <w:p w14:paraId="1F35A18A" w14:textId="77777777" w:rsidR="000927D9" w:rsidRPr="00E74595" w:rsidRDefault="000927D9" w:rsidP="000927D9">
      <w:pPr>
        <w:pStyle w:val="Heading4"/>
      </w:pPr>
      <w:r>
        <w:t>Further –</w:t>
      </w:r>
    </w:p>
    <w:p w14:paraId="6782F0D0" w14:textId="77777777" w:rsidR="000927D9" w:rsidRDefault="000927D9" w:rsidP="000927D9">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255D58EB" w14:textId="77777777" w:rsidR="000927D9" w:rsidRDefault="000927D9" w:rsidP="000927D9">
      <w:pPr>
        <w:pStyle w:val="Heading4"/>
      </w:pPr>
      <w:proofErr w:type="spellStart"/>
      <w:r w:rsidRPr="00EA3DE6">
        <w:rPr>
          <w:u w:val="single"/>
        </w:rPr>
        <w:lastRenderedPageBreak/>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w:t>
      </w:r>
      <w:r w:rsidRPr="000928C8">
        <w:rPr>
          <w:rFonts w:eastAsia="Times New Roman"/>
          <w:u w:val="single"/>
        </w:rPr>
        <w:lastRenderedPageBreak/>
        <w:t xml:space="preserve">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092904CB" w14:textId="77777777" w:rsidR="000927D9" w:rsidRDefault="000927D9" w:rsidP="000927D9">
      <w:pPr>
        <w:pStyle w:val="Heading4"/>
      </w:pPr>
      <w:r>
        <w:t>[2] Obligations are constitutive of features that define different entities.</w:t>
      </w:r>
    </w:p>
    <w:p w14:paraId="05A995EC" w14:textId="77777777" w:rsidR="000927D9" w:rsidRPr="00B768F3" w:rsidRDefault="000927D9" w:rsidP="000927D9">
      <w:pPr>
        <w:rPr>
          <w:sz w:val="16"/>
        </w:rPr>
      </w:pPr>
      <w:proofErr w:type="spellStart"/>
      <w:r w:rsidRPr="00C04626">
        <w:rPr>
          <w:rStyle w:val="Style13ptBold"/>
        </w:rPr>
        <w:t>Geach</w:t>
      </w:r>
      <w:proofErr w:type="spellEnd"/>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55E93EB9" w14:textId="77777777" w:rsidR="000927D9" w:rsidRPr="00B768F3" w:rsidRDefault="000927D9" w:rsidP="000927D9">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B768F3">
        <w:rPr>
          <w:rFonts w:eastAsia="MS Gothic"/>
          <w:sz w:val="16"/>
        </w:rPr>
        <w:t>mediaevals</w:t>
      </w:r>
      <w:proofErr w:type="spellEnd"/>
      <w:r w:rsidRPr="00B768F3">
        <w:rPr>
          <w:rFonts w:eastAsia="MS Gothic"/>
          <w:sz w:val="16"/>
        </w:rPr>
        <w:t xml:space="preserve"> called </w:t>
      </w:r>
      <w:proofErr w:type="spellStart"/>
      <w:r w:rsidRPr="00B768F3">
        <w:rPr>
          <w:rFonts w:eastAsia="MS Gothic"/>
          <w:sz w:val="16"/>
        </w:rPr>
        <w:t>alienans</w:t>
      </w:r>
      <w:proofErr w:type="spellEnd"/>
      <w:r w:rsidRPr="00B768F3">
        <w:rPr>
          <w:rFonts w:eastAsia="MS Gothic"/>
          <w:sz w:val="16"/>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w:t>
      </w:r>
      <w:proofErr w:type="gramStart"/>
      <w:r w:rsidRPr="00235158">
        <w:rPr>
          <w:rStyle w:val="StyleUnderline"/>
          <w:rFonts w:eastAsia="MS Gothic"/>
        </w:rPr>
        <w:t>evil :</w:t>
      </w:r>
      <w:proofErr w:type="gramEnd"/>
      <w:r w:rsidRPr="00235158">
        <w:rPr>
          <w:rStyle w:val="StyleUnderline"/>
          <w:rFonts w:eastAsia="MS Gothic"/>
        </w:rPr>
        <w:t xml:space="preserve">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proofErr w:type="gramStart"/>
      <w:r w:rsidRPr="00B768F3">
        <w:rPr>
          <w:sz w:val="16"/>
        </w:rPr>
        <w:t xml:space="preserve">fairly </w:t>
      </w:r>
      <w:r w:rsidRPr="00B768F3">
        <w:rPr>
          <w:rFonts w:eastAsia="MS Gothic"/>
          <w:sz w:val="16"/>
        </w:rPr>
        <w:t>clear</w:t>
      </w:r>
      <w:proofErr w:type="gramEnd"/>
      <w:r w:rsidRPr="00B768F3">
        <w:rPr>
          <w:rFonts w:eastAsia="MS Gothic"/>
          <w:sz w:val="16"/>
        </w:rPr>
        <w:t xml:space="preserve"> about 'bad' because 'bad' is something like an </w:t>
      </w:r>
      <w:proofErr w:type="spellStart"/>
      <w:r w:rsidRPr="00B768F3">
        <w:rPr>
          <w:rFonts w:eastAsia="MS Gothic"/>
          <w:sz w:val="16"/>
        </w:rPr>
        <w:t>alienans</w:t>
      </w:r>
      <w:proofErr w:type="spellEnd"/>
      <w:r w:rsidRPr="00B768F3">
        <w:rPr>
          <w:rFonts w:eastAsia="MS Gothic"/>
          <w:sz w:val="16"/>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B768F3">
        <w:rPr>
          <w:rFonts w:eastAsia="MS Gothic"/>
          <w:sz w:val="16"/>
        </w:rPr>
        <w:t>' ;</w:t>
      </w:r>
      <w:proofErr w:type="gramEnd"/>
      <w:r w:rsidRPr="00B768F3">
        <w:rPr>
          <w:rFonts w:eastAsia="MS Gothic"/>
          <w:sz w:val="16"/>
        </w:rPr>
        <w:t xml:space="preserve"> and we cannot infer e.g. that because food supports life bad food supports life. For' good' the point is not so clear at first sight, since ' good' is not </w:t>
      </w:r>
      <w:proofErr w:type="spellStart"/>
      <w:r w:rsidRPr="00B768F3">
        <w:rPr>
          <w:rFonts w:eastAsia="MS Gothic"/>
          <w:sz w:val="16"/>
        </w:rPr>
        <w:t>alienans</w:t>
      </w:r>
      <w:proofErr w:type="spellEnd"/>
      <w:r w:rsidRPr="00B768F3">
        <w:rPr>
          <w:rFonts w:eastAsia="MS Gothic"/>
          <w:sz w:val="16"/>
        </w:rPr>
        <w:t xml:space="preserve">-whatever holds true of an A as such holds true of a good A. </w:t>
      </w:r>
      <w:r w:rsidRPr="00235158">
        <w:rPr>
          <w:rStyle w:val="StyleUnderline"/>
          <w:rFonts w:eastAsia="MS Gothic"/>
        </w:rPr>
        <w:t>But </w:t>
      </w:r>
      <w:r w:rsidRPr="00235158">
        <w:rPr>
          <w:rStyle w:val="StyleUnderline"/>
          <w:rFonts w:eastAsia="MS Gothic"/>
          <w:highlight w:val="yellow"/>
        </w:rPr>
        <w:t>[C]</w:t>
      </w:r>
      <w:proofErr w:type="spellStart"/>
      <w:r w:rsidRPr="00235158">
        <w:rPr>
          <w:rStyle w:val="StyleUnderline"/>
          <w:rFonts w:eastAsia="MS Gothic"/>
          <w:highlight w:val="yellow"/>
        </w:rPr>
        <w:t>onsider</w:t>
      </w:r>
      <w:proofErr w:type="spellEnd"/>
      <w:r w:rsidRPr="00235158">
        <w:rPr>
          <w:rStyle w:val="StyleUnderline"/>
          <w:rFonts w:eastAsia="MS Gothic"/>
          <w:highlight w:val="yellow"/>
        </w:rPr>
        <w:t xml:space="preserve">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proofErr w:type="spellStart"/>
      <w:r w:rsidRPr="00235158">
        <w:rPr>
          <w:rStyle w:val="StyleUnderline"/>
          <w:rFonts w:eastAsia="MS Gothic"/>
        </w:rPr>
        <w:t>colour</w:t>
      </w:r>
      <w:proofErr w:type="spellEnd"/>
      <w:r w:rsidRPr="00235158">
        <w:rPr>
          <w:rStyle w:val="StyleUnderline"/>
          <w:rFonts w:eastAsia="MS Gothic"/>
        </w:rPr>
        <w:t xml:space="preserve">-blind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 xml:space="preserve">Even when ' good ' or ' bad ' stands by itself as a predicate, and is thus grammatically predicative, some substantive </w:t>
      </w:r>
      <w:proofErr w:type="gramStart"/>
      <w:r w:rsidRPr="00235158">
        <w:rPr>
          <w:rStyle w:val="StyleUnderline"/>
          <w:rFonts w:eastAsia="MS Gothic"/>
        </w:rPr>
        <w:t>has to</w:t>
      </w:r>
      <w:proofErr w:type="gramEnd"/>
      <w:r w:rsidRPr="00235158">
        <w:rPr>
          <w:rStyle w:val="StyleUnderline"/>
          <w:rFonts w:eastAsia="MS Gothic"/>
        </w:rPr>
        <w:t xml:space="preserve">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 xml:space="preserve">noun to be supplied from the </w:t>
      </w:r>
      <w:proofErr w:type="gramStart"/>
      <w:r w:rsidRPr="00B768F3">
        <w:rPr>
          <w:sz w:val="16"/>
        </w:rPr>
        <w:t>context ;</w:t>
      </w:r>
      <w:proofErr w:type="gramEnd"/>
      <w:r w:rsidRPr="00B768F3">
        <w:rPr>
          <w:sz w:val="16"/>
        </w:rPr>
        <w:t xml:space="preserve"> or else I am trying to use ' good ' or 'bad' predicatively, and its being grammatically attributive is a mere disguise. The latter attempt is, on my thesis, illegitimate.)</w:t>
      </w:r>
    </w:p>
    <w:p w14:paraId="70181DB0" w14:textId="77777777" w:rsidR="000927D9" w:rsidRDefault="000927D9" w:rsidP="000927D9">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proofErr w:type="gramStart"/>
      <w:r>
        <w:t>Affirm</w:t>
      </w:r>
      <w:proofErr w:type="gramEnd"/>
      <w:r>
        <w:t xml:space="preserve"> means to prove true and negate means to deny the truth of</w:t>
      </w:r>
    </w:p>
    <w:p w14:paraId="6837EB03" w14:textId="77777777" w:rsidR="000927D9" w:rsidRDefault="000927D9" w:rsidP="000927D9">
      <w:pPr>
        <w:pStyle w:val="Heading4"/>
      </w:pPr>
    </w:p>
    <w:p w14:paraId="443FB884" w14:textId="77777777" w:rsidR="000927D9" w:rsidRDefault="000927D9" w:rsidP="000927D9">
      <w:pPr>
        <w:pStyle w:val="Heading4"/>
      </w:pPr>
      <w:r>
        <w:t xml:space="preserve">That requires practical reason as the basis for ethics: </w:t>
      </w:r>
    </w:p>
    <w:p w14:paraId="5B968568" w14:textId="77777777" w:rsidR="000927D9" w:rsidRDefault="000927D9" w:rsidP="000927D9">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3888BE60" w14:textId="77777777" w:rsidR="000927D9" w:rsidRDefault="000927D9" w:rsidP="000927D9">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70FC2950" w14:textId="77777777" w:rsidR="000927D9" w:rsidRDefault="000927D9" w:rsidP="000927D9">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14C9C3FF" w14:textId="77777777" w:rsidR="000927D9" w:rsidRDefault="000927D9" w:rsidP="000927D9">
      <w:pPr>
        <w:pStyle w:val="Heading4"/>
      </w:pPr>
      <w:r>
        <w:t>[4] Naturalistic Fallacy – Naturalism fails</w:t>
      </w:r>
    </w:p>
    <w:p w14:paraId="1B70D0B3" w14:textId="77777777" w:rsidR="000927D9" w:rsidRDefault="000927D9" w:rsidP="000927D9">
      <w:pPr>
        <w:pStyle w:val="Heading4"/>
      </w:pPr>
      <w:r w:rsidRPr="001F56D5">
        <w:rPr>
          <w:u w:val="single"/>
        </w:rPr>
        <w:t>Moore</w:t>
      </w:r>
      <w:r>
        <w:rPr>
          <w:u w:val="single"/>
        </w:rPr>
        <w:t xml:space="preserve"> 03</w:t>
      </w:r>
      <w:r w:rsidRPr="001F56D5">
        <w:rPr>
          <w:u w:val="single"/>
        </w:rPr>
        <w:t>,</w:t>
      </w:r>
    </w:p>
    <w:p w14:paraId="52032C4E" w14:textId="77777777" w:rsidR="000927D9" w:rsidRPr="001F56D5" w:rsidRDefault="000927D9" w:rsidP="000927D9">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11" w:history="1">
        <w:r w:rsidRPr="001F56D5">
          <w:rPr>
            <w:rStyle w:val="Hyperlink"/>
            <w:sz w:val="12"/>
            <w:szCs w:val="12"/>
          </w:rPr>
          <w:t>http://fair-use.org/g-e-moore/principia-ethica/</w:t>
        </w:r>
      </w:hyperlink>
      <w:r w:rsidRPr="001F56D5">
        <w:rPr>
          <w:sz w:val="12"/>
          <w:szCs w:val="12"/>
        </w:rPr>
        <w:t>. Published 1903] SHS ZS</w:t>
      </w:r>
    </w:p>
    <w:p w14:paraId="5EC79EE6" w14:textId="77777777" w:rsidR="000927D9" w:rsidRPr="00B229CF" w:rsidRDefault="000927D9" w:rsidP="000927D9">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lastRenderedPageBreak/>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2B27D358" w14:textId="77777777" w:rsidR="000927D9" w:rsidRDefault="000927D9" w:rsidP="000927D9">
      <w:pPr>
        <w:pStyle w:val="Heading4"/>
      </w:pPr>
    </w:p>
    <w:p w14:paraId="31E39F20" w14:textId="77777777" w:rsidR="000927D9" w:rsidRPr="00247A4E" w:rsidRDefault="000927D9" w:rsidP="000927D9">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045C6565" w14:textId="77777777" w:rsidR="000927D9" w:rsidRDefault="000927D9" w:rsidP="000927D9">
      <w:pPr>
        <w:pStyle w:val="Heading4"/>
      </w:pPr>
      <w:r>
        <w:t xml:space="preserve">Thus, the standard is consistency with the categorical imperative as enacted through the </w:t>
      </w:r>
      <w:proofErr w:type="spellStart"/>
      <w:r>
        <w:t>omnilateral</w:t>
      </w:r>
      <w:proofErr w:type="spellEnd"/>
      <w:r>
        <w:t xml:space="preserve"> will. </w:t>
      </w:r>
    </w:p>
    <w:p w14:paraId="67AA9434" w14:textId="77777777" w:rsidR="000927D9" w:rsidRDefault="000927D9" w:rsidP="000927D9">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160477CB" w14:textId="77777777" w:rsidR="000927D9" w:rsidRDefault="000927D9" w:rsidP="000927D9">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4474659C" w14:textId="77777777" w:rsidR="000927D9" w:rsidRDefault="000927D9" w:rsidP="000927D9">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06AFAB9" w14:textId="77777777" w:rsidR="000927D9" w:rsidRDefault="000927D9" w:rsidP="000927D9">
      <w:pPr>
        <w:pStyle w:val="Heading4"/>
        <w:rPr>
          <w:color w:val="000000" w:themeColor="text1"/>
        </w:rPr>
      </w:pPr>
    </w:p>
    <w:p w14:paraId="63215802" w14:textId="77777777" w:rsidR="000927D9" w:rsidRDefault="000927D9" w:rsidP="000927D9">
      <w:pPr>
        <w:pStyle w:val="Heading4"/>
      </w:pPr>
      <w:r>
        <w:t xml:space="preserve">Only evaluate Intents: </w:t>
      </w:r>
    </w:p>
    <w:p w14:paraId="113A2589" w14:textId="77777777" w:rsidR="000927D9" w:rsidRPr="007829B3" w:rsidRDefault="000927D9" w:rsidP="000927D9">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7EBEC651" w14:textId="77777777" w:rsidR="000927D9" w:rsidRDefault="000927D9" w:rsidP="000927D9">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77CB118D" w14:textId="77777777" w:rsidR="000927D9" w:rsidRDefault="000927D9" w:rsidP="000927D9">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446D3F70" w14:textId="77777777" w:rsidR="000927D9" w:rsidRPr="00841E17" w:rsidRDefault="000927D9" w:rsidP="000927D9">
      <w:pPr>
        <w:pStyle w:val="Heading4"/>
        <w:rPr>
          <w:rFonts w:cs="Times New Roman"/>
        </w:rPr>
      </w:pPr>
      <w:r>
        <w:rPr>
          <w:rFonts w:eastAsia="SimSun"/>
          <w:lang w:eastAsia="zh-CN"/>
        </w:rPr>
        <w:lastRenderedPageBreak/>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E279736" w14:textId="77777777" w:rsidR="000927D9" w:rsidRDefault="000927D9" w:rsidP="000927D9">
      <w:pPr>
        <w:pStyle w:val="Heading3"/>
      </w:pPr>
      <w:r>
        <w:lastRenderedPageBreak/>
        <w:t>Contention</w:t>
      </w:r>
    </w:p>
    <w:p w14:paraId="3FE0BF32" w14:textId="77777777" w:rsidR="000927D9" w:rsidRDefault="000927D9" w:rsidP="000927D9">
      <w:pPr>
        <w:pStyle w:val="Heading4"/>
      </w:pPr>
      <w:r>
        <w:t>I contend that member nations of the WTO ought to reduce intellectual property protections on medicine. Ill defend the resolution as a general principle – Check questions of the advocacy in cx</w:t>
      </w:r>
    </w:p>
    <w:p w14:paraId="2C13AD11" w14:textId="77777777" w:rsidR="000927D9" w:rsidRPr="00B2005C" w:rsidRDefault="000927D9" w:rsidP="000927D9">
      <w:pPr>
        <w:pStyle w:val="Heading4"/>
      </w:pPr>
      <w:r>
        <w:t>Here’s the list of IPPs I defend:</w:t>
      </w:r>
    </w:p>
    <w:p w14:paraId="09E33F18" w14:textId="77777777" w:rsidR="000927D9" w:rsidRPr="002A36D2" w:rsidRDefault="000927D9" w:rsidP="000927D9">
      <w:pPr>
        <w:ind w:right="-720"/>
        <w:rPr>
          <w:sz w:val="16"/>
        </w:rPr>
      </w:pPr>
      <w:r>
        <w:rPr>
          <w:b/>
          <w:bCs/>
          <w:u w:val="single"/>
        </w:rPr>
        <w:t>WIPO</w:t>
      </w:r>
      <w:r w:rsidRPr="00107E59">
        <w:rPr>
          <w:b/>
          <w:bCs/>
        </w:rPr>
        <w:t xml:space="preserve">: </w:t>
      </w:r>
      <w:r w:rsidRPr="006D65CA">
        <w:rPr>
          <w:sz w:val="16"/>
        </w:rPr>
        <w:t xml:space="preserve">World Intellectual Property Organization [UN agency that specifically deals with IP law] "What is Intellectual Property (IP)?" WIPO, </w:t>
      </w:r>
      <w:hyperlink r:id="rId13" w:history="1">
        <w:r w:rsidRPr="006D65CA">
          <w:rPr>
            <w:rStyle w:val="Hyperlink"/>
            <w:sz w:val="16"/>
          </w:rPr>
          <w:t>https://www.wipo.int/about-ip/en</w:t>
        </w:r>
      </w:hyperlink>
      <w:r w:rsidRPr="006D65CA">
        <w:rPr>
          <w:sz w:val="16"/>
        </w:rPr>
        <w:t xml:space="preserve"> AA</w:t>
      </w:r>
    </w:p>
    <w:p w14:paraId="6DF82DFE" w14:textId="77777777" w:rsidR="000927D9" w:rsidRDefault="000927D9" w:rsidP="000927D9">
      <w:pPr>
        <w:spacing w:line="480" w:lineRule="auto"/>
        <w:ind w:right="-720"/>
        <w:rPr>
          <w:sz w:val="16"/>
        </w:rPr>
      </w:pPr>
      <w:r w:rsidRPr="00CB51E3">
        <w:rPr>
          <w:sz w:val="16"/>
        </w:rPr>
        <w:t>What is Intellectual Property? Intellectual property (</w:t>
      </w:r>
      <w:r w:rsidRPr="006A5487">
        <w:rPr>
          <w:rStyle w:val="StyleUnderline"/>
          <w:highlight w:val="green"/>
        </w:rPr>
        <w:t>IP</w:t>
      </w:r>
      <w:r w:rsidRPr="00CB51E3">
        <w:rPr>
          <w:sz w:val="16"/>
        </w:rPr>
        <w:t xml:space="preserve">) </w:t>
      </w:r>
      <w:r w:rsidRPr="006A5487">
        <w:rPr>
          <w:rStyle w:val="StyleUnderline"/>
          <w:highlight w:val="green"/>
        </w:rPr>
        <w:t>refers to</w:t>
      </w:r>
      <w:r w:rsidRPr="00CB51E3">
        <w:rPr>
          <w:rStyle w:val="StyleUnderline"/>
        </w:rPr>
        <w:t xml:space="preserve"> creations of the mind, such </w:t>
      </w:r>
      <w:r w:rsidRPr="00107E59">
        <w:rPr>
          <w:rStyle w:val="StyleUnderline"/>
        </w:rPr>
        <w:t>as inventions;</w:t>
      </w:r>
      <w:r w:rsidRPr="00CB51E3">
        <w:rPr>
          <w:rStyle w:val="StyleUnderline"/>
        </w:rPr>
        <w:t xml:space="preserve"> </w:t>
      </w:r>
      <w:r w:rsidRPr="00107E59">
        <w:rPr>
          <w:rStyle w:val="StyleUnderline"/>
        </w:rPr>
        <w:t>literary and artistic works; designs; and symbols, names and images</w:t>
      </w:r>
      <w:r w:rsidRPr="00CB51E3">
        <w:rPr>
          <w:rStyle w:val="StyleUnderline"/>
        </w:rPr>
        <w:t xml:space="preserve"> used in commerce</w:t>
      </w:r>
      <w:r w:rsidRPr="00CB51E3">
        <w:rPr>
          <w:sz w:val="16"/>
        </w:rPr>
        <w:t xml:space="preserve">. </w:t>
      </w:r>
      <w:r w:rsidRPr="00CB51E3">
        <w:rPr>
          <w:rStyle w:val="StyleUnderline"/>
        </w:rPr>
        <w:t>IP is protected in law by</w:t>
      </w:r>
      <w:r w:rsidRPr="00CB51E3">
        <w:rPr>
          <w:sz w:val="16"/>
        </w:rPr>
        <w:t xml:space="preserve">, for example, </w:t>
      </w:r>
      <w:r w:rsidRPr="006A5487">
        <w:rPr>
          <w:rStyle w:val="StyleUnderline"/>
          <w:highlight w:val="green"/>
        </w:rPr>
        <w:t>patents</w:t>
      </w:r>
      <w:r w:rsidRPr="00CB51E3">
        <w:rPr>
          <w:rStyle w:val="StyleUnderline"/>
        </w:rPr>
        <w:t xml:space="preserve">, </w:t>
      </w:r>
      <w:proofErr w:type="gramStart"/>
      <w:r w:rsidRPr="006A5487">
        <w:rPr>
          <w:rStyle w:val="StyleUnderline"/>
          <w:highlight w:val="green"/>
        </w:rPr>
        <w:t>copyright</w:t>
      </w:r>
      <w:proofErr w:type="gramEnd"/>
      <w:r w:rsidRPr="00CB51E3">
        <w:rPr>
          <w:rStyle w:val="StyleUnderline"/>
        </w:rPr>
        <w:t xml:space="preserve"> </w:t>
      </w:r>
      <w:r w:rsidRPr="006A5487">
        <w:rPr>
          <w:rStyle w:val="StyleUnderline"/>
          <w:highlight w:val="green"/>
        </w:rPr>
        <w:t>and trademarks</w:t>
      </w:r>
      <w:r w:rsidRPr="00CB51E3">
        <w:rPr>
          <w:sz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650964E7" w14:textId="77777777" w:rsidR="000927D9" w:rsidRPr="00291A40" w:rsidRDefault="000927D9" w:rsidP="000927D9">
      <w:pPr>
        <w:pStyle w:val="Heading4"/>
        <w:rPr>
          <w:rStyle w:val="Style13ptBold"/>
          <w:b/>
          <w:bCs w:val="0"/>
        </w:rPr>
      </w:pPr>
      <w:r w:rsidRPr="00291A40">
        <w:rPr>
          <w:rStyle w:val="Style13ptBold"/>
          <w:b/>
          <w:bCs w:val="0"/>
        </w:rPr>
        <w:t xml:space="preserve">Enforcement is done through normal means. </w:t>
      </w:r>
    </w:p>
    <w:p w14:paraId="3470E708" w14:textId="77777777" w:rsidR="000927D9" w:rsidRPr="00F11561" w:rsidRDefault="000927D9" w:rsidP="000927D9">
      <w:pPr>
        <w:rPr>
          <w:sz w:val="16"/>
        </w:rPr>
      </w:pPr>
      <w:r w:rsidRPr="00F11561">
        <w:rPr>
          <w:rStyle w:val="Style13ptBold"/>
          <w:u w:val="single"/>
        </w:rPr>
        <w:t>WTO</w:t>
      </w:r>
      <w:r w:rsidRPr="00F11561">
        <w:rPr>
          <w:rStyle w:val="Style13ptBold"/>
          <w:sz w:val="16"/>
        </w:rPr>
        <w:t xml:space="preserve"> </w:t>
      </w:r>
      <w:r w:rsidRPr="00F11561">
        <w:rPr>
          <w:rStyle w:val="Style13ptBold"/>
          <w:b w:val="0"/>
          <w:bCs/>
          <w:sz w:val="16"/>
        </w:rPr>
        <w:t>No Date</w:t>
      </w:r>
      <w:r w:rsidRPr="00F11561">
        <w:rPr>
          <w:sz w:val="16"/>
        </w:rPr>
        <w:t xml:space="preserve"> "Whose WTO is it anyway?" </w:t>
      </w:r>
      <w:hyperlink r:id="rId14" w:history="1">
        <w:r w:rsidRPr="00F11561">
          <w:rPr>
            <w:rStyle w:val="Hyperlink"/>
            <w:sz w:val="16"/>
          </w:rPr>
          <w:t>https://www.wto.org/english/thewto_e/whatis_e/tif_e/org1_e.htm</w:t>
        </w:r>
      </w:hyperlink>
      <w:r w:rsidRPr="00F11561">
        <w:rPr>
          <w:sz w:val="16"/>
        </w:rPr>
        <w:t xml:space="preserve"> //Elmer </w:t>
      </w:r>
    </w:p>
    <w:p w14:paraId="6A5BF412" w14:textId="77777777" w:rsidR="000927D9" w:rsidRPr="00202399" w:rsidRDefault="000927D9" w:rsidP="000927D9">
      <w:pPr>
        <w:spacing w:line="480" w:lineRule="auto"/>
        <w:rPr>
          <w:sz w:val="16"/>
        </w:rPr>
      </w:pPr>
      <w:r w:rsidRPr="006A5487">
        <w:rPr>
          <w:b/>
          <w:highlight w:val="green"/>
          <w:u w:val="single"/>
        </w:rPr>
        <w:t>When WTO rules impose disciplines</w:t>
      </w:r>
      <w:r w:rsidRPr="006A5487">
        <w:rPr>
          <w:sz w:val="16"/>
          <w:highlight w:val="green"/>
        </w:rPr>
        <w:t xml:space="preserve"> </w:t>
      </w:r>
      <w:r w:rsidRPr="0041715F">
        <w:rPr>
          <w:sz w:val="16"/>
        </w:rPr>
        <w:t xml:space="preserve">on countries’ policies, </w:t>
      </w:r>
      <w:r w:rsidRPr="006A5487">
        <w:rPr>
          <w:b/>
          <w:highlight w:val="green"/>
          <w:u w:val="single"/>
        </w:rPr>
        <w:t>that is the outcome of negotiations among WTO members.</w:t>
      </w:r>
      <w:r w:rsidRPr="0041715F">
        <w:rPr>
          <w:sz w:val="16"/>
        </w:rPr>
        <w:t xml:space="preserve"> The rules are </w:t>
      </w:r>
      <w:r w:rsidRPr="006A5487">
        <w:rPr>
          <w:b/>
          <w:highlight w:val="green"/>
          <w:u w:val="single"/>
        </w:rPr>
        <w:t>enforced</w:t>
      </w:r>
      <w:r w:rsidRPr="006A5487">
        <w:rPr>
          <w:sz w:val="16"/>
          <w:highlight w:val="green"/>
        </w:rPr>
        <w:t xml:space="preserve"> </w:t>
      </w:r>
      <w:r w:rsidRPr="006A5487">
        <w:rPr>
          <w:b/>
          <w:highlight w:val="green"/>
          <w:u w:val="single"/>
        </w:rPr>
        <w:t>by</w:t>
      </w:r>
      <w:r w:rsidRPr="006A5487">
        <w:rPr>
          <w:sz w:val="16"/>
          <w:highlight w:val="green"/>
        </w:rPr>
        <w:t xml:space="preserve"> </w:t>
      </w:r>
      <w:r w:rsidRPr="0041715F">
        <w:rPr>
          <w:sz w:val="16"/>
        </w:rPr>
        <w:t xml:space="preserve">the </w:t>
      </w:r>
      <w:r w:rsidRPr="006A5487">
        <w:rPr>
          <w:b/>
          <w:highlight w:val="green"/>
          <w:u w:val="single"/>
        </w:rPr>
        <w:t>members themselves</w:t>
      </w:r>
      <w:r w:rsidRPr="006A5487">
        <w:rPr>
          <w:sz w:val="16"/>
          <w:highlight w:val="green"/>
        </w:rPr>
        <w:t xml:space="preserve"> </w:t>
      </w:r>
      <w:r w:rsidRPr="006A5487">
        <w:rPr>
          <w:b/>
          <w:highlight w:val="green"/>
          <w:u w:val="single"/>
        </w:rPr>
        <w:t>under agreed procedures that they negotiated</w:t>
      </w:r>
      <w:r w:rsidRPr="0041715F">
        <w:rPr>
          <w:sz w:val="16"/>
        </w:rPr>
        <w:t xml:space="preserve">, </w:t>
      </w:r>
      <w:r w:rsidRPr="006A5487">
        <w:rPr>
          <w:b/>
          <w:highlight w:val="green"/>
          <w:u w:val="single"/>
        </w:rPr>
        <w:t>including the possibility of trade sanctions</w:t>
      </w:r>
      <w:r w:rsidRPr="0041715F">
        <w:rPr>
          <w:sz w:val="16"/>
        </w:rPr>
        <w:t xml:space="preserve">. But those sanctions are imposed by member </w:t>
      </w:r>
      <w:proofErr w:type="gramStart"/>
      <w:r w:rsidRPr="0041715F">
        <w:rPr>
          <w:sz w:val="16"/>
        </w:rPr>
        <w:t>countries, and</w:t>
      </w:r>
      <w:proofErr w:type="gramEnd"/>
      <w:r w:rsidRPr="0041715F">
        <w:rPr>
          <w:sz w:val="16"/>
        </w:rPr>
        <w:t xml:space="preserve"> authorized by the membership as a whole. This is quite different from other agencies whose bureaucracies can, for example, influence a country’s policy by threatening to withhold credit.</w:t>
      </w:r>
    </w:p>
    <w:p w14:paraId="64AF5265" w14:textId="77777777" w:rsidR="000927D9" w:rsidRPr="00305C79" w:rsidRDefault="000927D9" w:rsidP="000927D9">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u w:val="single"/>
        </w:rPr>
        <w:t>Pievatolo</w:t>
      </w:r>
      <w:proofErr w:type="spellEnd"/>
      <w:r w:rsidRPr="0032284B">
        <w:rPr>
          <w:rStyle w:val="Style13ptBold"/>
          <w:b/>
          <w:u w:val="single"/>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iCs/>
          <w:sz w:val="12"/>
          <w:szCs w:val="12"/>
        </w:rPr>
        <w:t xml:space="preserve">Freedom, Ownership and Copyright: Why Does Kant Reject the Concept of Intellectual </w:t>
      </w:r>
      <w:proofErr w:type="gramStart"/>
      <w:r w:rsidRPr="0032284B">
        <w:rPr>
          <w:b w:val="0"/>
          <w:i/>
          <w:iCs/>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34F8D032" w14:textId="77777777" w:rsidR="000927D9" w:rsidRPr="00C322D8" w:rsidRDefault="000927D9" w:rsidP="000927D9">
      <w:pPr>
        <w:rPr>
          <w:b/>
          <w:iCs/>
          <w:szCs w:val="26"/>
          <w:u w:val="single"/>
        </w:rPr>
      </w:pPr>
      <w:r w:rsidRPr="00D30852">
        <w:rPr>
          <w:rStyle w:val="Emphasis"/>
          <w:sz w:val="26"/>
          <w:szCs w:val="26"/>
        </w:rPr>
        <w:t xml:space="preserve">In the Metaphysics of Morals, Kant seems to take for granted that the objects of real rights are only corporeal entities or res </w:t>
      </w:r>
      <w:proofErr w:type="spellStart"/>
      <w:r w:rsidRPr="00D30852">
        <w:rPr>
          <w:rStyle w:val="Emphasis"/>
          <w:sz w:val="26"/>
          <w:szCs w:val="26"/>
        </w:rPr>
        <w:t>corporales</w:t>
      </w:r>
      <w:proofErr w:type="spellEnd"/>
      <w:r w:rsidRPr="00D30852">
        <w:rPr>
          <w:rStyle w:val="Emphasis"/>
          <w:sz w:val="26"/>
          <w:szCs w:val="26"/>
        </w:rPr>
        <w:t>: «</w:t>
      </w:r>
      <w:proofErr w:type="spellStart"/>
      <w:r w:rsidRPr="00D30852">
        <w:rPr>
          <w:rStyle w:val="Emphasis"/>
          <w:sz w:val="26"/>
          <w:szCs w:val="26"/>
        </w:rPr>
        <w:t>Sache</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w:t>
      </w:r>
      <w:proofErr w:type="spellStart"/>
      <w:r w:rsidRPr="00D30852">
        <w:rPr>
          <w:rStyle w:val="Emphasis"/>
          <w:sz w:val="26"/>
          <w:szCs w:val="26"/>
        </w:rPr>
        <w:t>ein</w:t>
      </w:r>
      <w:proofErr w:type="spellEnd"/>
      <w:r w:rsidRPr="00D30852">
        <w:rPr>
          <w:rStyle w:val="Emphasis"/>
          <w:sz w:val="26"/>
          <w:szCs w:val="26"/>
        </w:rPr>
        <w:t xml:space="preserve"> Ding, was </w:t>
      </w:r>
      <w:proofErr w:type="spellStart"/>
      <w:r w:rsidRPr="00D30852">
        <w:rPr>
          <w:rStyle w:val="Emphasis"/>
          <w:sz w:val="26"/>
          <w:szCs w:val="26"/>
        </w:rPr>
        <w:t>keiner</w:t>
      </w:r>
      <w:proofErr w:type="spellEnd"/>
      <w:r w:rsidRPr="00D30852">
        <w:rPr>
          <w:rStyle w:val="Emphasis"/>
          <w:sz w:val="26"/>
          <w:szCs w:val="26"/>
        </w:rPr>
        <w:t xml:space="preserve"> </w:t>
      </w:r>
      <w:proofErr w:type="spellStart"/>
      <w:r w:rsidRPr="00D30852">
        <w:rPr>
          <w:rStyle w:val="Emphasis"/>
          <w:sz w:val="26"/>
          <w:szCs w:val="26"/>
        </w:rPr>
        <w:t>Zurechnung</w:t>
      </w:r>
      <w:proofErr w:type="spellEnd"/>
      <w:r w:rsidRPr="00D30852">
        <w:rPr>
          <w:rStyle w:val="Emphasis"/>
          <w:sz w:val="26"/>
          <w:szCs w:val="26"/>
        </w:rPr>
        <w:t xml:space="preserve"> </w:t>
      </w:r>
      <w:proofErr w:type="spellStart"/>
      <w:r w:rsidRPr="00D30852">
        <w:rPr>
          <w:rStyle w:val="Emphasis"/>
          <w:sz w:val="26"/>
          <w:szCs w:val="26"/>
        </w:rPr>
        <w:t>fähig</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Ein </w:t>
      </w:r>
      <w:proofErr w:type="spellStart"/>
      <w:r w:rsidRPr="00D30852">
        <w:rPr>
          <w:rStyle w:val="Emphasis"/>
          <w:sz w:val="26"/>
          <w:szCs w:val="26"/>
        </w:rPr>
        <w:t>jedes</w:t>
      </w:r>
      <w:proofErr w:type="spellEnd"/>
      <w:r w:rsidRPr="00D30852">
        <w:rPr>
          <w:rStyle w:val="Emphasis"/>
          <w:sz w:val="26"/>
          <w:szCs w:val="26"/>
        </w:rPr>
        <w:t xml:space="preserve"> Object der </w:t>
      </w:r>
      <w:proofErr w:type="spellStart"/>
      <w:r w:rsidRPr="00D30852">
        <w:rPr>
          <w:rStyle w:val="Emphasis"/>
          <w:sz w:val="26"/>
          <w:szCs w:val="26"/>
        </w:rPr>
        <w:t>freien</w:t>
      </w:r>
      <w:proofErr w:type="spellEnd"/>
      <w:r w:rsidRPr="00D30852">
        <w:rPr>
          <w:rStyle w:val="Emphasis"/>
          <w:sz w:val="26"/>
          <w:szCs w:val="26"/>
        </w:rPr>
        <w:t xml:space="preserve"> </w:t>
      </w:r>
      <w:proofErr w:type="spellStart"/>
      <w:r w:rsidRPr="00D30852">
        <w:rPr>
          <w:rStyle w:val="Emphasis"/>
          <w:sz w:val="26"/>
          <w:szCs w:val="26"/>
        </w:rPr>
        <w:t>Willkür</w:t>
      </w:r>
      <w:proofErr w:type="spellEnd"/>
      <w:r w:rsidRPr="00D30852">
        <w:rPr>
          <w:rStyle w:val="Emphasis"/>
          <w:sz w:val="26"/>
          <w:szCs w:val="26"/>
        </w:rPr>
        <w:t xml:space="preserve">, welches </w:t>
      </w:r>
      <w:proofErr w:type="spellStart"/>
      <w:r w:rsidRPr="00D30852">
        <w:rPr>
          <w:rStyle w:val="Emphasis"/>
          <w:sz w:val="26"/>
          <w:szCs w:val="26"/>
        </w:rPr>
        <w:t>selbst</w:t>
      </w:r>
      <w:proofErr w:type="spellEnd"/>
      <w:r w:rsidRPr="00D30852">
        <w:rPr>
          <w:rStyle w:val="Emphasis"/>
          <w:sz w:val="26"/>
          <w:szCs w:val="26"/>
        </w:rPr>
        <w:t xml:space="preserve"> der </w:t>
      </w:r>
      <w:proofErr w:type="spellStart"/>
      <w:r w:rsidRPr="00D30852">
        <w:rPr>
          <w:rStyle w:val="Emphasis"/>
          <w:sz w:val="26"/>
          <w:szCs w:val="26"/>
        </w:rPr>
        <w:t>Freiheit</w:t>
      </w:r>
      <w:proofErr w:type="spellEnd"/>
      <w:r w:rsidRPr="00D30852">
        <w:rPr>
          <w:rStyle w:val="Emphasis"/>
          <w:sz w:val="26"/>
          <w:szCs w:val="26"/>
        </w:rPr>
        <w:t xml:space="preserve"> </w:t>
      </w:r>
      <w:proofErr w:type="spellStart"/>
      <w:r w:rsidRPr="00D30852">
        <w:rPr>
          <w:rStyle w:val="Emphasis"/>
          <w:sz w:val="26"/>
          <w:szCs w:val="26"/>
        </w:rPr>
        <w:t>ermangelt</w:t>
      </w:r>
      <w:proofErr w:type="spellEnd"/>
      <w:r w:rsidRPr="00D30852">
        <w:rPr>
          <w:rStyle w:val="Emphasis"/>
          <w:sz w:val="26"/>
          <w:szCs w:val="26"/>
        </w:rPr>
        <w:t xml:space="preserve">, </w:t>
      </w:r>
      <w:proofErr w:type="spellStart"/>
      <w:r w:rsidRPr="00D30852">
        <w:rPr>
          <w:rStyle w:val="Emphasis"/>
          <w:sz w:val="26"/>
          <w:szCs w:val="26"/>
        </w:rPr>
        <w:t>heiß</w:t>
      </w:r>
      <w:proofErr w:type="spellEnd"/>
      <w:r w:rsidRPr="00D30852">
        <w:rPr>
          <w:rStyle w:val="Emphasis"/>
          <w:sz w:val="26"/>
          <w:szCs w:val="26"/>
        </w:rPr>
        <w:t xml:space="preserve"> </w:t>
      </w:r>
      <w:proofErr w:type="spellStart"/>
      <w:r w:rsidRPr="00D30852">
        <w:rPr>
          <w:rStyle w:val="Emphasis"/>
          <w:sz w:val="26"/>
          <w:szCs w:val="26"/>
        </w:rPr>
        <w:t>daher</w:t>
      </w:r>
      <w:proofErr w:type="spellEnd"/>
      <w:r w:rsidRPr="00D30852">
        <w:rPr>
          <w:rStyle w:val="Emphasis"/>
          <w:sz w:val="26"/>
          <w:szCs w:val="26"/>
        </w:rPr>
        <w:t xml:space="preserve"> </w:t>
      </w:r>
      <w:proofErr w:type="spellStart"/>
      <w:r w:rsidRPr="00D30852">
        <w:rPr>
          <w:rStyle w:val="Emphasis"/>
          <w:sz w:val="26"/>
          <w:szCs w:val="26"/>
        </w:rPr>
        <w:t>Sache</w:t>
      </w:r>
      <w:proofErr w:type="spellEnd"/>
      <w:r w:rsidRPr="00D30852">
        <w:rPr>
          <w:rStyle w:val="Emphasis"/>
          <w:sz w:val="26"/>
          <w:szCs w:val="26"/>
        </w:rPr>
        <w:t xml:space="preserve"> (res </w:t>
      </w:r>
      <w:proofErr w:type="spellStart"/>
      <w:proofErr w:type="gramStart"/>
      <w:r w:rsidRPr="00D30852">
        <w:rPr>
          <w:rStyle w:val="Emphasis"/>
          <w:sz w:val="26"/>
          <w:szCs w:val="26"/>
        </w:rPr>
        <w:t>corporalis</w:t>
      </w:r>
      <w:proofErr w:type="spellEnd"/>
      <w:r w:rsidRPr="00D30852">
        <w:rPr>
          <w:rStyle w:val="Emphasis"/>
          <w:sz w:val="26"/>
          <w:szCs w:val="26"/>
        </w:rPr>
        <w:t>)»</w:t>
      </w:r>
      <w:proofErr w:type="gramEnd"/>
      <w:r w:rsidRPr="00D30852">
        <w:rPr>
          <w:rStyle w:val="Emphasis"/>
          <w:sz w:val="26"/>
          <w:szCs w:val="26"/>
        </w:rPr>
        <w:t xml:space="preserve">. </w:t>
      </w:r>
      <w:hyperlink r:id="rId15"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w:t>
      </w:r>
      <w:proofErr w:type="spellStart"/>
      <w:r w:rsidRPr="00D30852">
        <w:rPr>
          <w:rStyle w:val="Emphasis"/>
          <w:sz w:val="26"/>
          <w:szCs w:val="26"/>
        </w:rPr>
        <w:t>i</w:t>
      </w:r>
      <w:proofErr w:type="spellEnd"/>
      <w:r w:rsidRPr="00D30852">
        <w:rPr>
          <w:rStyle w:val="Emphasis"/>
          <w:sz w:val="26"/>
          <w:szCs w:val="26"/>
        </w:rPr>
        <w:t xml:space="preserve"> could be wronged by another's use of a thing even though I am not in possession of it» (AA.06 </w:t>
      </w:r>
      <w:hyperlink r:id="rId16"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D30852">
        <w:rPr>
          <w:rStyle w:val="Emphasis"/>
          <w:sz w:val="26"/>
          <w:szCs w:val="26"/>
        </w:rPr>
        <w:t>really so</w:t>
      </w:r>
      <w:proofErr w:type="gramEnd"/>
      <w:r w:rsidRPr="00D30852">
        <w:rPr>
          <w:rStyle w:val="Emphasis"/>
          <w:sz w:val="26"/>
          <w:szCs w:val="26"/>
        </w:rPr>
        <w:t xml:space="preserve">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w:t>
      </w:r>
      <w:proofErr w:type="gramStart"/>
      <w:r w:rsidRPr="00D30852">
        <w:rPr>
          <w:rStyle w:val="Emphasis"/>
          <w:sz w:val="26"/>
          <w:szCs w:val="26"/>
        </w:rPr>
        <w:t xml:space="preserve">to </w:t>
      </w:r>
      <w:r w:rsidRPr="00294956">
        <w:rPr>
          <w:rStyle w:val="Emphasis"/>
          <w:sz w:val="26"/>
          <w:szCs w:val="26"/>
          <w:highlight w:val="yellow"/>
        </w:rPr>
        <w:t>quarrel</w:t>
      </w:r>
      <w:proofErr w:type="gramEnd"/>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D30852">
        <w:rPr>
          <w:rStyle w:val="Emphasis"/>
          <w:sz w:val="26"/>
          <w:szCs w:val="26"/>
        </w:rPr>
        <w:t>someone, and</w:t>
      </w:r>
      <w:proofErr w:type="gramEnd"/>
      <w:r w:rsidRPr="00D30852">
        <w:rPr>
          <w:rStyle w:val="Emphasis"/>
          <w:sz w:val="26"/>
          <w:szCs w:val="26"/>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D30852">
        <w:rPr>
          <w:rStyle w:val="Emphasis"/>
          <w:sz w:val="26"/>
          <w:szCs w:val="26"/>
        </w:rPr>
        <w:t>i.e.</w:t>
      </w:r>
      <w:proofErr w:type="gramEnd"/>
      <w:r w:rsidRPr="00D30852">
        <w:rPr>
          <w:rStyle w:val="Emphasis"/>
          <w:sz w:val="26"/>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7"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8"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9"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30852">
        <w:rPr>
          <w:sz w:val="12"/>
          <w:szCs w:val="12"/>
        </w:rPr>
        <w:t>has to</w:t>
      </w:r>
      <w:proofErr w:type="gramEnd"/>
      <w:r w:rsidRPr="00D30852">
        <w:rPr>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0" w:tgtFrame="_top" w:history="1">
        <w:r w:rsidRPr="00D30852">
          <w:rPr>
            <w:rStyle w:val="Hyperlink"/>
            <w:sz w:val="12"/>
            <w:szCs w:val="12"/>
          </w:rPr>
          <w:t>237-238</w:t>
        </w:r>
      </w:hyperlink>
      <w:r w:rsidRPr="00D30852">
        <w:rPr>
          <w:sz w:val="12"/>
          <w:szCs w:val="12"/>
        </w:rPr>
        <w:t xml:space="preserve">) </w:t>
      </w:r>
      <w:hyperlink r:id="rId21"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2"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w:t>
      </w:r>
      <w:proofErr w:type="spellStart"/>
      <w:r w:rsidRPr="00D30852">
        <w:rPr>
          <w:rStyle w:val="Emphasis"/>
          <w:sz w:val="26"/>
          <w:szCs w:val="26"/>
        </w:rPr>
        <w:t>ius</w:t>
      </w:r>
      <w:proofErr w:type="spellEnd"/>
      <w:r w:rsidRPr="00D30852">
        <w:rPr>
          <w:rStyle w:val="Emphasis"/>
          <w:sz w:val="26"/>
          <w:szCs w:val="26"/>
        </w:rPr>
        <w:t xml:space="preserve"> </w:t>
      </w:r>
      <w:proofErr w:type="spellStart"/>
      <w:r w:rsidRPr="00D30852">
        <w:rPr>
          <w:rStyle w:val="Emphasis"/>
          <w:sz w:val="26"/>
          <w:szCs w:val="26"/>
        </w:rPr>
        <w:t>reale</w:t>
      </w:r>
      <w:proofErr w:type="spellEnd"/>
      <w:r w:rsidRPr="00D30852">
        <w:rPr>
          <w:rStyle w:val="Emphasis"/>
          <w:sz w:val="26"/>
          <w:szCs w:val="26"/>
        </w:rPr>
        <w:t xml:space="preserv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3" w:anchor="ftn.id2533656" w:history="1">
        <w:r w:rsidRPr="00D30852">
          <w:rPr>
            <w:rStyle w:val="Emphasis"/>
            <w:sz w:val="26"/>
            <w:szCs w:val="26"/>
          </w:rPr>
          <w:t>36</w:t>
        </w:r>
      </w:hyperlink>
      <w:r w:rsidRPr="00D30852">
        <w:rPr>
          <w:rStyle w:val="Emphasis"/>
          <w:sz w:val="26"/>
          <w:szCs w:val="26"/>
        </w:rPr>
        <w:t xml:space="preserve"> Property rights </w:t>
      </w:r>
      <w:proofErr w:type="gramStart"/>
      <w:r w:rsidRPr="00D30852">
        <w:rPr>
          <w:rStyle w:val="Emphasis"/>
          <w:sz w:val="26"/>
          <w:szCs w:val="26"/>
        </w:rPr>
        <w:t>are based on the assumption</w:t>
      </w:r>
      <w:proofErr w:type="gramEnd"/>
      <w:r w:rsidRPr="00D30852">
        <w:rPr>
          <w:rStyle w:val="Emphasis"/>
          <w:sz w:val="26"/>
          <w:szCs w:val="26"/>
        </w:rPr>
        <w:t xml:space="preserve"> that its objects are excludable and rivalrous and need to be appropriated by someone to be used. We cannot, however, deal with speeches as they were excludable and rivalrous things that need to be appropriated to be </w:t>
      </w:r>
      <w:r w:rsidRPr="00D30852">
        <w:rPr>
          <w:rStyle w:val="Emphasis"/>
          <w:sz w:val="26"/>
          <w:szCs w:val="26"/>
        </w:rPr>
        <w:lastRenderedPageBreak/>
        <w:t xml:space="preserve">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xml:space="preserve">, or, better, to the publishing of the age of print: the </w:t>
      </w:r>
      <w:proofErr w:type="spellStart"/>
      <w:r w:rsidRPr="00D30852">
        <w:rPr>
          <w:rStyle w:val="Emphasis"/>
          <w:sz w:val="26"/>
          <w:szCs w:val="26"/>
        </w:rPr>
        <w:t>Nachdruck</w:t>
      </w:r>
      <w:proofErr w:type="spellEnd"/>
      <w:r w:rsidRPr="00D30852">
        <w:rPr>
          <w:rStyle w:val="Emphasis"/>
          <w:sz w:val="26"/>
          <w:szCs w:val="26"/>
        </w:rPr>
        <w:t xml:space="preserve">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4857F065" w14:textId="77777777" w:rsidR="000927D9" w:rsidRDefault="000927D9" w:rsidP="000927D9">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70AE318C" w14:textId="77777777" w:rsidR="000927D9" w:rsidRPr="00363197" w:rsidRDefault="000927D9" w:rsidP="000927D9">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65AFC669" w14:textId="77777777" w:rsidR="000927D9" w:rsidRPr="00D068EE" w:rsidRDefault="000927D9" w:rsidP="000927D9">
      <w:pPr>
        <w:rPr>
          <w:sz w:val="10"/>
        </w:rPr>
      </w:pPr>
      <w:r w:rsidRPr="00990620">
        <w:rPr>
          <w:rStyle w:val="StyleUnderline"/>
          <w:sz w:val="10"/>
          <w:u w:val="none"/>
        </w:rPr>
        <w:t>III. Conflict Between Intellectual Property Protection and Human Rights Although the right to the protection of “moral and material interests resulting from any scientific, literary, or artistic production</w:t>
      </w:r>
      <w:proofErr w:type="gramStart"/>
      <w:r w:rsidRPr="00990620">
        <w:rPr>
          <w:rStyle w:val="StyleUnderline"/>
          <w:sz w:val="10"/>
          <w:u w:val="none"/>
        </w:rPr>
        <w:t>,”[</w:t>
      </w:r>
      <w:proofErr w:type="gramEnd"/>
      <w:r w:rsidRPr="00990620">
        <w:rPr>
          <w:rStyle w:val="StyleUnderline"/>
          <w:sz w:val="10"/>
          <w:u w:val="none"/>
        </w:rPr>
        <w:t xml:space="preserve">32] is a human right as defined in the UDHR and the ICESCR, the current system of intellectual property protection conflicts with and even violates rights that are considered to be fundamental to human life. Although </w:t>
      </w:r>
      <w:r w:rsidRPr="00363197">
        <w:rPr>
          <w:rStyle w:val="StyleUnderline"/>
          <w:b/>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w:t>
      </w:r>
      <w:proofErr w:type="spellStart"/>
      <w:r w:rsidRPr="00990620">
        <w:rPr>
          <w:rStyle w:val="StyleUnderline"/>
          <w:sz w:val="10"/>
          <w:u w:val="none"/>
        </w:rPr>
        <w:t>Kal</w:t>
      </w:r>
      <w:proofErr w:type="spellEnd"/>
      <w:r w:rsidRPr="00990620">
        <w:rPr>
          <w:rStyle w:val="StyleUnderline"/>
          <w:sz w:val="10"/>
          <w:u w:val="none"/>
        </w:rPr>
        <w:t xml:space="preserve"> </w:t>
      </w:r>
      <w:proofErr w:type="spellStart"/>
      <w:r w:rsidRPr="00990620">
        <w:rPr>
          <w:rStyle w:val="StyleUnderline"/>
          <w:sz w:val="10"/>
          <w:u w:val="none"/>
        </w:rPr>
        <w:t>Raustiala’s</w:t>
      </w:r>
      <w:proofErr w:type="spellEnd"/>
      <w:r w:rsidRPr="00990620">
        <w:rPr>
          <w:rStyle w:val="StyleUnderline"/>
          <w:sz w:val="10"/>
          <w:u w:val="none"/>
        </w:rPr>
        <w:t xml:space="preserve"> assertions that, </w:t>
      </w:r>
      <w:r w:rsidRPr="00363197">
        <w:rPr>
          <w:rStyle w:val="StyleUnderline"/>
          <w:b/>
          <w:bCs/>
        </w:rPr>
        <w:t>“[a]</w:t>
      </w:r>
      <w:proofErr w:type="spellStart"/>
      <w:r w:rsidRPr="00363197">
        <w:rPr>
          <w:rStyle w:val="StyleUnderline"/>
          <w:b/>
          <w:bCs/>
        </w:rPr>
        <w:t>lmost</w:t>
      </w:r>
      <w:proofErr w:type="spellEnd"/>
      <w:r w:rsidRPr="00363197">
        <w:rPr>
          <w:rStyle w:val="StyleUnderline"/>
          <w:b/>
          <w:bCs/>
        </w:rPr>
        <w:t xml:space="preserve"> all </w:t>
      </w:r>
      <w:r w:rsidRPr="00990620">
        <w:rPr>
          <w:rStyle w:val="StyleUnderline"/>
          <w:b/>
          <w:bCs/>
          <w:highlight w:val="yellow"/>
        </w:rPr>
        <w:t>i</w:t>
      </w:r>
      <w:r w:rsidRPr="00363197">
        <w:rPr>
          <w:rStyle w:val="StyleUnderline"/>
          <w:b/>
          <w:bCs/>
        </w:rPr>
        <w:t xml:space="preserve">ntellectual </w:t>
      </w:r>
      <w:r w:rsidRPr="00990620">
        <w:rPr>
          <w:rStyle w:val="StyleUnderline"/>
          <w:b/>
          <w:bCs/>
          <w:highlight w:val="yellow"/>
        </w:rPr>
        <w:t>p</w:t>
      </w:r>
      <w:r w:rsidRPr="00363197">
        <w:rPr>
          <w:rStyle w:val="StyleUnderline"/>
          <w:b/>
          <w:bCs/>
        </w:rPr>
        <w:t xml:space="preserve">roperty rights </w:t>
      </w:r>
      <w:r w:rsidRPr="00990620">
        <w:rPr>
          <w:rStyle w:val="StyleUnderline"/>
          <w:b/>
          <w:bCs/>
          <w:highlight w:val="yellow"/>
        </w:rPr>
        <w:t xml:space="preserve">are </w:t>
      </w:r>
      <w:r w:rsidRPr="00363197">
        <w:rPr>
          <w:rStyle w:val="StyleUnderline"/>
          <w:b/>
          <w:bCs/>
        </w:rPr>
        <w:t xml:space="preserve">government-granted </w:t>
      </w:r>
      <w:r w:rsidRPr="00990620">
        <w:rPr>
          <w:rStyle w:val="StyleUnderline"/>
          <w:b/>
          <w:bCs/>
          <w:highlight w:val="yellow"/>
        </w:rPr>
        <w:t>monopoly rights</w:t>
      </w:r>
      <w:proofErr w:type="gramStart"/>
      <w:r w:rsidRPr="00990620">
        <w:rPr>
          <w:rStyle w:val="StyleUnderline"/>
          <w:sz w:val="10"/>
          <w:u w:val="none"/>
        </w:rPr>
        <w:t>,”[</w:t>
      </w:r>
      <w:proofErr w:type="gramEnd"/>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w:t>
      </w:r>
      <w:proofErr w:type="gramStart"/>
      <w:r w:rsidRPr="00990620">
        <w:rPr>
          <w:rStyle w:val="StyleUnderline"/>
          <w:sz w:val="10"/>
          <w:u w:val="none"/>
        </w:rPr>
        <w:t>Organization[</w:t>
      </w:r>
      <w:proofErr w:type="gramEnd"/>
      <w:r w:rsidRPr="00990620">
        <w:rPr>
          <w:rStyle w:val="StyleUnderline"/>
          <w:sz w:val="10"/>
          <w:u w:val="none"/>
        </w:rPr>
        <w:t xml:space="preserve">ZH1] provides for historical landmarks. Instead, patents provide a temporary protection for certain information with regards to markets and trade law. </w:t>
      </w:r>
      <w:r w:rsidRPr="00363197">
        <w:rPr>
          <w:rStyle w:val="StyleUnderline"/>
          <w:b/>
          <w:bCs/>
        </w:rPr>
        <w:t xml:space="preserve">The danger here does not lie solely in the theoretical threat it poses to a healthy, creative public domain, but in </w:t>
      </w:r>
      <w:r w:rsidRPr="00990620">
        <w:rPr>
          <w:rStyle w:val="StyleUnderline"/>
          <w:b/>
          <w:bCs/>
          <w:highlight w:val="yellow"/>
        </w:rPr>
        <w:t>the aggressive misappropriation of this knowledge at the hands of powerful forces outside the concerned community</w:t>
      </w:r>
      <w:r w:rsidRPr="00363197">
        <w:rPr>
          <w:rStyle w:val="StyleUnderline"/>
          <w:b/>
          <w:bCs/>
        </w:rPr>
        <w:t>.</w:t>
      </w:r>
      <w:r w:rsidRPr="00990620">
        <w:rPr>
          <w:rStyle w:val="StyleUnderline"/>
          <w:sz w:val="10"/>
          <w:u w:val="none"/>
        </w:rPr>
        <w:t xml:space="preserve"> </w:t>
      </w:r>
      <w:r w:rsidRPr="00363197">
        <w:rPr>
          <w:rStyle w:val="StyleUnderline"/>
          <w:b/>
          <w:bCs/>
        </w:rPr>
        <w:t xml:space="preserve">Thus, though the argument for the protection of traditional knowledge is born of and framed in ideas of human rights, it </w:t>
      </w:r>
      <w:r w:rsidRPr="00990620">
        <w:rPr>
          <w:rStyle w:val="StyleUnderline"/>
          <w:b/>
          <w:bCs/>
          <w:highlight w:val="yellow"/>
        </w:rPr>
        <w:t>runs the risk of taking essential elements of traditional culture out of the public domain and allowing for harmful monopolie</w:t>
      </w:r>
      <w:r w:rsidRPr="00363197">
        <w:rPr>
          <w:rStyle w:val="StyleUnderline"/>
          <w:b/>
          <w:bCs/>
        </w:rPr>
        <w:t xml:space="preserve">s akin to those we see </w:t>
      </w:r>
      <w:r w:rsidRPr="00990620">
        <w:rPr>
          <w:rStyle w:val="StyleUnderline"/>
          <w:b/>
          <w:bCs/>
          <w:highlight w:val="yellow"/>
        </w:rPr>
        <w:t xml:space="preserve">in </w:t>
      </w:r>
      <w:r w:rsidRPr="00363197">
        <w:rPr>
          <w:rStyle w:val="StyleUnderline"/>
          <w:b/>
          <w:bCs/>
        </w:rPr>
        <w:t xml:space="preserve">the fields of agriculture and </w:t>
      </w:r>
      <w:r w:rsidRPr="00990620">
        <w:rPr>
          <w:rStyle w:val="StyleUnderline"/>
          <w:b/>
          <w:bCs/>
          <w:highlight w:val="yellow"/>
        </w:rPr>
        <w:t>healthcare</w:t>
      </w:r>
      <w:r w:rsidRPr="00990620">
        <w:rPr>
          <w:rStyle w:val="StyleUnderline"/>
          <w:sz w:val="10"/>
          <w:u w:val="none"/>
        </w:rPr>
        <w:t xml:space="preserve">. B. Intellectual Property and Violations of the Right </w:t>
      </w:r>
      <w:proofErr w:type="gramStart"/>
      <w:r w:rsidRPr="00990620">
        <w:rPr>
          <w:rStyle w:val="StyleUnderline"/>
          <w:sz w:val="10"/>
          <w:u w:val="none"/>
        </w:rPr>
        <w:t>To</w:t>
      </w:r>
      <w:proofErr w:type="gramEnd"/>
      <w:r w:rsidRPr="00990620">
        <w:rPr>
          <w:rStyle w:val="StyleUnderline"/>
          <w:sz w:val="10"/>
          <w:u w:val="none"/>
        </w:rPr>
        <w:t xml:space="preserve"> Food In the developing nations of the world, access to affordable food is hindered by strict protection of genetically modified seeds, [38] and harmed by the act of biopiracy.[39] This pair of issues reveals two different directions from which </w:t>
      </w:r>
      <w:r w:rsidRPr="00990620">
        <w:rPr>
          <w:rStyle w:val="StyleUnderline"/>
          <w:sz w:val="10"/>
          <w:u w:val="none"/>
        </w:rPr>
        <w:lastRenderedPageBreak/>
        <w:t xml:space="preserve">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
          <w:bCs/>
        </w:rPr>
        <w:t xml:space="preserve">The harmful effect of </w:t>
      </w:r>
      <w:r w:rsidRPr="00990620">
        <w:rPr>
          <w:rStyle w:val="StyleUnderline"/>
          <w:b/>
          <w:bCs/>
          <w:highlight w:val="yellow"/>
        </w:rPr>
        <w:t xml:space="preserve">strict patents on life-saving pharmaceuticals is the most visible </w:t>
      </w:r>
      <w:r w:rsidRPr="00990620">
        <w:rPr>
          <w:rStyle w:val="StyleUnderline"/>
          <w:b/>
          <w:bCs/>
        </w:rPr>
        <w:t xml:space="preserve">structural </w:t>
      </w:r>
      <w:r w:rsidRPr="00990620">
        <w:rPr>
          <w:rStyle w:val="StyleUnderline"/>
          <w:b/>
          <w:bCs/>
          <w:highlight w:val="yellow"/>
        </w:rPr>
        <w:t xml:space="preserve">violence </w:t>
      </w:r>
      <w:r w:rsidRPr="00990620">
        <w:rPr>
          <w:rStyle w:val="StyleUnderline"/>
          <w:b/>
          <w:bCs/>
        </w:rPr>
        <w:t xml:space="preserve">perpetrated </w:t>
      </w:r>
      <w:r w:rsidRPr="00990620">
        <w:rPr>
          <w:rStyle w:val="StyleUnderline"/>
          <w:b/>
          <w:bCs/>
          <w:highlight w:val="yellow"/>
        </w:rPr>
        <w:t xml:space="preserve">by </w:t>
      </w:r>
      <w:r w:rsidRPr="00990620">
        <w:rPr>
          <w:rStyle w:val="StyleUnderline"/>
          <w:b/>
          <w:bCs/>
        </w:rPr>
        <w:t xml:space="preserve">the international </w:t>
      </w:r>
      <w:r w:rsidRPr="00990620">
        <w:rPr>
          <w:rStyle w:val="StyleUnderline"/>
          <w:b/>
          <w:bCs/>
          <w:highlight w:val="yellow"/>
        </w:rPr>
        <w:t>i</w:t>
      </w:r>
      <w:r w:rsidRPr="00990620">
        <w:rPr>
          <w:rStyle w:val="StyleUnderline"/>
          <w:b/>
          <w:bCs/>
        </w:rPr>
        <w:t xml:space="preserve">ntellectual </w:t>
      </w:r>
      <w:r w:rsidRPr="00990620">
        <w:rPr>
          <w:rStyle w:val="StyleUnderline"/>
          <w:b/>
          <w:bCs/>
          <w:highlight w:val="yellow"/>
        </w:rPr>
        <w:t>p</w:t>
      </w:r>
      <w:r w:rsidRPr="00990620">
        <w:rPr>
          <w:rStyle w:val="StyleUnderline"/>
          <w:b/>
          <w:bCs/>
        </w:rPr>
        <w:t>roperty system</w:t>
      </w:r>
      <w:r w:rsidRPr="00990620">
        <w:rPr>
          <w:rStyle w:val="StyleUnderline"/>
          <w:sz w:val="10"/>
          <w:u w:val="none"/>
        </w:rPr>
        <w:t xml:space="preserve">. </w:t>
      </w:r>
      <w:r w:rsidRPr="00990620">
        <w:rPr>
          <w:rStyle w:val="StyleUnderline"/>
          <w:b/>
          <w:bCs/>
          <w:highlight w:val="yellow"/>
        </w:rPr>
        <w:t xml:space="preserve">Even those not informed </w:t>
      </w:r>
      <w:r w:rsidRPr="00990620">
        <w:rPr>
          <w:rStyle w:val="StyleUnderline"/>
          <w:b/>
          <w:bCs/>
        </w:rPr>
        <w:t xml:space="preserve">in the particulars of patent law </w:t>
      </w:r>
      <w:r w:rsidRPr="00990620">
        <w:rPr>
          <w:rStyle w:val="StyleUnderline"/>
          <w:b/>
          <w:bCs/>
          <w:highlight w:val="yellow"/>
        </w:rPr>
        <w:t xml:space="preserve">can see the injustice in allowing </w:t>
      </w:r>
      <w:r w:rsidRPr="00990620">
        <w:rPr>
          <w:rStyle w:val="StyleUnderline"/>
          <w:b/>
          <w:bCs/>
        </w:rPr>
        <w:t xml:space="preserve">millions of </w:t>
      </w:r>
      <w:r w:rsidRPr="00990620">
        <w:rPr>
          <w:rStyle w:val="StyleUnderline"/>
          <w:b/>
          <w:bCs/>
          <w:highlight w:val="yellow"/>
        </w:rPr>
        <w:t>preventable deaths in the name of protecting massive pharmaceutical companies</w:t>
      </w:r>
      <w:r w:rsidRPr="00990620">
        <w:rPr>
          <w:rStyle w:val="StyleUnderline"/>
          <w:sz w:val="10"/>
          <w:u w:val="none"/>
        </w:rPr>
        <w:t xml:space="preserve">. </w:t>
      </w:r>
      <w:r w:rsidRPr="00990620">
        <w:rPr>
          <w:rStyle w:val="StyleUnderline"/>
          <w:b/>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
          <w:bCs/>
        </w:rPr>
        <w:t>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property 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235BA268" w14:textId="77777777" w:rsidR="000927D9" w:rsidRPr="00CB6AB4" w:rsidRDefault="000927D9" w:rsidP="000927D9"/>
    <w:p w14:paraId="0D7237B7" w14:textId="77777777" w:rsidR="000927D9" w:rsidRDefault="000927D9" w:rsidP="000927D9">
      <w:pPr>
        <w:pStyle w:val="Heading4"/>
      </w:pPr>
      <w:proofErr w:type="gramStart"/>
      <w:r>
        <w:t>And,</w:t>
      </w:r>
      <w:proofErr w:type="gramEnd"/>
      <w:r>
        <w:t xml:space="preserve"> your free-riding turns make no sense. Absolute protection on patents allows free-riding and stifles scientific growth</w:t>
      </w:r>
    </w:p>
    <w:p w14:paraId="71D02957" w14:textId="77777777" w:rsidR="000927D9" w:rsidRPr="00755D31" w:rsidRDefault="000927D9" w:rsidP="000927D9">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59CEE1D8" w14:textId="77777777" w:rsidR="000927D9" w:rsidRPr="00755D31" w:rsidRDefault="000927D9" w:rsidP="000927D9">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 xml:space="preserve">free ride on resources, </w:t>
      </w:r>
      <w:proofErr w:type="gramStart"/>
      <w:r w:rsidRPr="00294956">
        <w:rPr>
          <w:rStyle w:val="Emphasis"/>
          <w:sz w:val="26"/>
          <w:szCs w:val="26"/>
          <w:highlight w:val="yellow"/>
        </w:rPr>
        <w:t>goods</w:t>
      </w:r>
      <w:proofErr w:type="gramEnd"/>
      <w:r w:rsidRPr="00294956">
        <w:rPr>
          <w:rStyle w:val="Emphasis"/>
          <w:sz w:val="26"/>
          <w:szCs w:val="26"/>
          <w:highlight w:val="yellow"/>
        </w:rPr>
        <w:t xml:space="preserve">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xml:space="preserve">. New inventors know </w:t>
      </w:r>
      <w:proofErr w:type="gramStart"/>
      <w:r w:rsidRPr="00294956">
        <w:rPr>
          <w:rStyle w:val="Emphasis"/>
          <w:sz w:val="26"/>
          <w:szCs w:val="26"/>
          <w:highlight w:val="yellow"/>
        </w:rPr>
        <w:t>this, and</w:t>
      </w:r>
      <w:proofErr w:type="gramEnd"/>
      <w:r w:rsidRPr="00294956">
        <w:rPr>
          <w:rStyle w:val="Emphasis"/>
          <w:sz w:val="26"/>
          <w:szCs w:val="26"/>
          <w:highlight w:val="yellow"/>
        </w:rPr>
        <w:t xml:space="preserve">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70BB0364" w14:textId="77777777" w:rsidR="000927D9" w:rsidRDefault="000927D9" w:rsidP="000927D9">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1824A1F6" w14:textId="120AC226" w:rsidR="0000487B" w:rsidRDefault="000927D9" w:rsidP="0000487B">
      <w:pPr>
        <w:pStyle w:val="Heading4"/>
      </w:pPr>
      <w:proofErr w:type="gramStart"/>
      <w:r>
        <w:t>And,</w:t>
      </w:r>
      <w:proofErr w:type="gramEnd"/>
      <w: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77057F70" w14:textId="41C6EC8B" w:rsidR="0000487B" w:rsidRDefault="0000487B" w:rsidP="0000487B">
      <w:pPr>
        <w:pStyle w:val="Heading3"/>
      </w:pPr>
      <w:proofErr w:type="spellStart"/>
      <w:r>
        <w:lastRenderedPageBreak/>
        <w:t>Underview</w:t>
      </w:r>
      <w:proofErr w:type="spellEnd"/>
    </w:p>
    <w:p w14:paraId="500807B2" w14:textId="68089803" w:rsidR="0000487B" w:rsidRPr="0000487B" w:rsidRDefault="0000487B" w:rsidP="0000487B">
      <w:pPr>
        <w:pStyle w:val="Heading4"/>
      </w:pPr>
      <w:r>
        <w:t>Ideal theory is a necessary aspect of any critique</w:t>
      </w:r>
    </w:p>
    <w:p w14:paraId="0B393B0E" w14:textId="6815CD19" w:rsidR="0000487B" w:rsidRPr="00A973D3" w:rsidRDefault="0000487B" w:rsidP="0000487B">
      <w:pPr>
        <w:pStyle w:val="Analytic"/>
        <w:rPr>
          <w:b w:val="0"/>
        </w:rPr>
      </w:pPr>
      <w:r w:rsidRPr="006D6035">
        <w:rPr>
          <w:u w:val="single"/>
        </w:rPr>
        <w:t>Shelby 13,</w:t>
      </w:r>
      <w:r>
        <w:t xml:space="preserve"> </w:t>
      </w:r>
      <w:r w:rsidRPr="006D6035">
        <w:rPr>
          <w:b w:val="0"/>
          <w:sz w:val="12"/>
          <w:szCs w:val="12"/>
        </w:rPr>
        <w:t>Shelby, Tommie [</w:t>
      </w:r>
      <w:proofErr w:type="spellStart"/>
      <w:r w:rsidRPr="006D6035">
        <w:rPr>
          <w:b w:val="0"/>
          <w:sz w:val="12"/>
          <w:szCs w:val="12"/>
        </w:rPr>
        <w:t>Tadwell</w:t>
      </w:r>
      <w:proofErr w:type="spellEnd"/>
      <w:r w:rsidRPr="006D6035">
        <w:rPr>
          <w:b w:val="0"/>
          <w:sz w:val="12"/>
          <w:szCs w:val="12"/>
        </w:rPr>
        <w:t xml:space="preserve"> </w:t>
      </w:r>
      <w:proofErr w:type="spellStart"/>
      <w:r w:rsidRPr="006D6035">
        <w:rPr>
          <w:b w:val="0"/>
          <w:sz w:val="12"/>
          <w:szCs w:val="12"/>
        </w:rPr>
        <w:t>Titcomb</w:t>
      </w:r>
      <w:proofErr w:type="spellEnd"/>
      <w:r w:rsidRPr="006D6035">
        <w:rPr>
          <w:b w:val="0"/>
          <w:sz w:val="12"/>
          <w:szCs w:val="12"/>
        </w:rPr>
        <w:t xml:space="preserve"> Professor of </w:t>
      </w:r>
      <w:proofErr w:type="gramStart"/>
      <w:r w:rsidRPr="006D6035">
        <w:rPr>
          <w:b w:val="0"/>
          <w:sz w:val="12"/>
          <w:szCs w:val="12"/>
        </w:rPr>
        <w:t>African-American</w:t>
      </w:r>
      <w:proofErr w:type="gramEnd"/>
      <w:r w:rsidRPr="006D6035">
        <w:rPr>
          <w:b w:val="0"/>
          <w:sz w:val="12"/>
          <w:szCs w:val="12"/>
        </w:rPr>
        <w:t xml:space="preserve">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 xml:space="preserve">The trouble with </w:t>
      </w:r>
      <w:proofErr w:type="spellStart"/>
      <w:r w:rsidRPr="006D6035">
        <w:rPr>
          <w:b w:val="0"/>
          <w:sz w:val="12"/>
          <w:szCs w:val="24"/>
        </w:rPr>
        <w:t>Mills’s</w:t>
      </w:r>
      <w:proofErr w:type="spellEnd"/>
      <w:r w:rsidRPr="006D6035">
        <w:rPr>
          <w:b w:val="0"/>
          <w:sz w:val="12"/>
          <w:szCs w:val="24"/>
        </w:rPr>
        <w:t xml:space="preserve">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w:t>
      </w:r>
      <w:proofErr w:type="gramStart"/>
      <w:r w:rsidRPr="006D6035">
        <w:rPr>
          <w:b w:val="0"/>
          <w:sz w:val="12"/>
          <w:szCs w:val="24"/>
        </w:rPr>
        <w:t>In light of</w:t>
      </w:r>
      <w:proofErr w:type="gramEnd"/>
      <w:r w:rsidRPr="006D6035">
        <w:rPr>
          <w:b w:val="0"/>
          <w:sz w:val="12"/>
          <w:szCs w:val="24"/>
        </w:rPr>
        <w:t xml:space="preserve"> these considerations, I have two questions about </w:t>
      </w:r>
      <w:proofErr w:type="spellStart"/>
      <w:r w:rsidRPr="006D6035">
        <w:rPr>
          <w:b w:val="0"/>
          <w:sz w:val="12"/>
          <w:szCs w:val="24"/>
        </w:rPr>
        <w:t>Mills’s</w:t>
      </w:r>
      <w:proofErr w:type="spellEnd"/>
      <w:r w:rsidRPr="006D6035">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076D67F1" w14:textId="77777777" w:rsidR="0000487B" w:rsidRPr="0000487B" w:rsidRDefault="0000487B" w:rsidP="0000487B"/>
    <w:sectPr w:rsidR="0000487B" w:rsidRPr="000048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1FFC"/>
    <w:rsid w:val="000029E3"/>
    <w:rsid w:val="000029E8"/>
    <w:rsid w:val="00004225"/>
    <w:rsid w:val="0000487B"/>
    <w:rsid w:val="000066CA"/>
    <w:rsid w:val="00007264"/>
    <w:rsid w:val="000076A9"/>
    <w:rsid w:val="00014FAD"/>
    <w:rsid w:val="00015D2A"/>
    <w:rsid w:val="000211D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7D9"/>
    <w:rsid w:val="00094DEC"/>
    <w:rsid w:val="000A2D8A"/>
    <w:rsid w:val="000D26A6"/>
    <w:rsid w:val="000D2B90"/>
    <w:rsid w:val="000D6ED8"/>
    <w:rsid w:val="000D717B"/>
    <w:rsid w:val="000F3BC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776"/>
    <w:rsid w:val="00397316"/>
    <w:rsid w:val="003A248F"/>
    <w:rsid w:val="003A4D9C"/>
    <w:rsid w:val="003B1668"/>
    <w:rsid w:val="003C5F4C"/>
    <w:rsid w:val="003C717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7B6"/>
    <w:rsid w:val="00577C12"/>
    <w:rsid w:val="00580BFC"/>
    <w:rsid w:val="00581048"/>
    <w:rsid w:val="00581203"/>
    <w:rsid w:val="00581FF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38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DF2"/>
    <w:rsid w:val="00C07769"/>
    <w:rsid w:val="00C07D05"/>
    <w:rsid w:val="00C10856"/>
    <w:rsid w:val="00C203FA"/>
    <w:rsid w:val="00C244F5"/>
    <w:rsid w:val="00C3164F"/>
    <w:rsid w:val="00C31B5E"/>
    <w:rsid w:val="00C34D3E"/>
    <w:rsid w:val="00C35B37"/>
    <w:rsid w:val="00C3684D"/>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BF2"/>
    <w:rsid w:val="00E903E0"/>
    <w:rsid w:val="00EA1115"/>
    <w:rsid w:val="00EA39EB"/>
    <w:rsid w:val="00EA58CE"/>
    <w:rsid w:val="00EB33FF"/>
    <w:rsid w:val="00EB3D1A"/>
    <w:rsid w:val="00EB5EA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3569C"/>
  <w14:defaultImageDpi w14:val="300"/>
  <w15:docId w15:val="{2664703D-82A5-2845-ACE1-80BA2581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27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33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33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33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8B33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33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338B"/>
  </w:style>
  <w:style w:type="character" w:customStyle="1" w:styleId="Heading1Char">
    <w:name w:val="Heading 1 Char"/>
    <w:aliases w:val="Pocket Char"/>
    <w:basedOn w:val="DefaultParagraphFont"/>
    <w:link w:val="Heading1"/>
    <w:uiPriority w:val="9"/>
    <w:rsid w:val="008B33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33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338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B33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338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8B338B"/>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8B33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338B"/>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B338B"/>
    <w:rPr>
      <w:color w:val="auto"/>
      <w:u w:val="none"/>
    </w:rPr>
  </w:style>
  <w:style w:type="paragraph" w:styleId="DocumentMap">
    <w:name w:val="Document Map"/>
    <w:basedOn w:val="Normal"/>
    <w:link w:val="DocumentMapChar"/>
    <w:uiPriority w:val="99"/>
    <w:semiHidden/>
    <w:unhideWhenUsed/>
    <w:rsid w:val="008B33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338B"/>
    <w:rPr>
      <w:rFonts w:ascii="Lucida Grande" w:hAnsi="Lucida Grande" w:cs="Lucida Grande"/>
    </w:rPr>
  </w:style>
  <w:style w:type="paragraph" w:customStyle="1" w:styleId="Analytic">
    <w:name w:val="Analytic"/>
    <w:basedOn w:val="Heading4"/>
    <w:link w:val="AnalyticChar"/>
    <w:qFormat/>
    <w:rsid w:val="00BF4DF2"/>
    <w:rPr>
      <w:color w:val="000000" w:themeColor="text1"/>
    </w:rPr>
  </w:style>
  <w:style w:type="character" w:customStyle="1" w:styleId="AnalyticChar">
    <w:name w:val="Analytic Char"/>
    <w:basedOn w:val="DefaultParagraphFont"/>
    <w:link w:val="Analytic"/>
    <w:rsid w:val="00BF4DF2"/>
    <w:rPr>
      <w:rFonts w:ascii="Calibri" w:eastAsiaTheme="majorEastAsia" w:hAnsi="Calibri" w:cstheme="majorBidi"/>
      <w:b/>
      <w:bCs/>
      <w:color w:val="000000" w:themeColor="text1"/>
      <w:sz w:val="26"/>
      <w:szCs w:val="26"/>
    </w:rPr>
  </w:style>
  <w:style w:type="paragraph" w:customStyle="1" w:styleId="textbold">
    <w:name w:val="text bold"/>
    <w:basedOn w:val="Normal"/>
    <w:link w:val="Emphasis"/>
    <w:uiPriority w:val="20"/>
    <w:qFormat/>
    <w:rsid w:val="000927D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686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about-ip/en" TargetMode="External"/><Relationship Id="rId18" Type="http://schemas.openxmlformats.org/officeDocument/2006/relationships/hyperlink" Target="http://virt052.zim.uni-duisburg-essen.de/Kant/aa06/249.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45.html" TargetMode="External"/><Relationship Id="rId20" Type="http://schemas.openxmlformats.org/officeDocument/2006/relationships/hyperlink" Target="http://virt052.zim.uni-duisburg-essen.de/Kant/aa06/237.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bfp.sp.unipi.it/chiara/lm/kantpisa1.html" TargetMode="External"/><Relationship Id="rId10" Type="http://schemas.openxmlformats.org/officeDocument/2006/relationships/hyperlink" Target="http://www.pitt.edu/~mthompso/readings/geach2.pdf" TargetMode="External"/><Relationship Id="rId19" Type="http://schemas.openxmlformats.org/officeDocument/2006/relationships/hyperlink" Target="http://virt052.zim.uni-duisburg-essen.de/Kant/aa06/237.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s://www.wto.org/english/thewto_e/whatis_e/tif_e/org1_e.htm" TargetMode="External"/><Relationship Id="rId22"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6668</Words>
  <Characters>38014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5</cp:revision>
  <dcterms:created xsi:type="dcterms:W3CDTF">2021-10-17T13:23:00Z</dcterms:created>
  <dcterms:modified xsi:type="dcterms:W3CDTF">2021-10-17T13:34:00Z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