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0AEDE" w14:textId="08655B46" w:rsidR="00E42E4C" w:rsidRDefault="0040687D" w:rsidP="0040687D">
      <w:pPr>
        <w:pStyle w:val="Heading1"/>
      </w:pPr>
      <w:r>
        <w:t>AC</w:t>
      </w:r>
    </w:p>
    <w:p w14:paraId="05DE6D3A" w14:textId="77777777" w:rsidR="0040687D" w:rsidRPr="003B5D6E" w:rsidRDefault="0040687D" w:rsidP="0040687D">
      <w:pPr>
        <w:pStyle w:val="Heading3"/>
      </w:pPr>
      <w:r>
        <w:lastRenderedPageBreak/>
        <w:t>Overview</w:t>
      </w:r>
    </w:p>
    <w:p w14:paraId="4110EE69" w14:textId="77777777" w:rsidR="0040687D" w:rsidRPr="006363C1" w:rsidRDefault="0040687D" w:rsidP="0040687D">
      <w:pPr>
        <w:pStyle w:val="Heading4"/>
      </w:pPr>
      <w:r>
        <w:t xml:space="preserve">[1] </w:t>
      </w:r>
      <w:r w:rsidRPr="00766B16">
        <w:t>Permissibility Affirms – A</w:t>
      </w:r>
      <w:r>
        <w:t xml:space="preserve">) </w:t>
      </w:r>
      <w:hyperlink r:id="rId9" w:history="1">
        <w:r w:rsidRPr="006363C1">
          <w:rPr>
            <w:rStyle w:val="Hyperlink"/>
          </w:rPr>
          <w:t>Unjust</w:t>
        </w:r>
      </w:hyperlink>
      <w:r>
        <w:t xml:space="preserve"> is defined as not morally right, therefore the negative must prove that the resolution is expressly right or good since neutrality means it’s not necessarily right and the aff would win B</w:t>
      </w:r>
      <w:r w:rsidRPr="00766B16">
        <w:t>) Reciprocity – it’s reciprocal since the neg gets exclusive access to T which gives them a 2-1 advantage on the theoretical layer – granting me permissibility solves since I get a 2-1 substantive advantage</w:t>
      </w:r>
    </w:p>
    <w:p w14:paraId="41970FA8" w14:textId="77777777" w:rsidR="0040687D" w:rsidRPr="00E16540" w:rsidRDefault="0040687D" w:rsidP="0040687D">
      <w:pPr>
        <w:pStyle w:val="Heading4"/>
      </w:pPr>
      <w:r>
        <w:t xml:space="preserve">[2] </w:t>
      </w:r>
      <w:r w:rsidRPr="00F92A74">
        <w:t>Presumption Affirms – A) Epistemics – we wouldn’t be able to start a strand of reasoning since we’d have to question that reason B) Otherwise we’d have to have a proactive justification to do things like drink water C) Its Intuitive – If I told you my name was sebastian you’d believe me</w:t>
      </w:r>
    </w:p>
    <w:p w14:paraId="5B406DE1" w14:textId="77777777" w:rsidR="0040687D" w:rsidRPr="00766B16" w:rsidRDefault="0040687D" w:rsidP="0040687D">
      <w:pPr>
        <w:pStyle w:val="Heading4"/>
        <w:rPr>
          <w:rFonts w:cs="Times New Roman"/>
          <w:iCs/>
        </w:rPr>
      </w:pPr>
      <w:r>
        <w:t xml:space="preserve">[3] </w:t>
      </w:r>
      <w:r w:rsidRPr="00766B16">
        <w:rPr>
          <w:rFonts w:cs="Times New Roman"/>
          <w:iCs/>
        </w:rPr>
        <w:t xml:space="preserve">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51C44660" w14:textId="77777777" w:rsidR="0040687D" w:rsidRDefault="0040687D" w:rsidP="0040687D">
      <w:pPr>
        <w:pStyle w:val="Heading4"/>
        <w:rPr>
          <w:rFonts w:cs="Times New Roman"/>
          <w:iCs/>
        </w:rPr>
      </w:pPr>
      <w:r>
        <w:t xml:space="preserve">[4] </w:t>
      </w:r>
      <w:r w:rsidRPr="00766B16">
        <w:rPr>
          <w:rFonts w:cs="Times New Roman"/>
          <w:iCs/>
        </w:rPr>
        <w:t>No 2n theory arguments and paradigm issues – A) All the paradigm issues were in the aff which means any 2n argument is new and can’t be evaluated B) it becomes impossible to check NC abuse if you can dump on reasons the shell doesn't matter in the 2n</w:t>
      </w:r>
    </w:p>
    <w:p w14:paraId="54C0B483" w14:textId="77777777" w:rsidR="0040687D" w:rsidRDefault="0040687D" w:rsidP="0040687D">
      <w:pPr>
        <w:pStyle w:val="Heading3"/>
      </w:pPr>
      <w:r>
        <w:lastRenderedPageBreak/>
        <w:t>Framework</w:t>
      </w:r>
    </w:p>
    <w:p w14:paraId="7FD9EBB7" w14:textId="77777777" w:rsidR="0040687D" w:rsidRDefault="0040687D" w:rsidP="0040687D">
      <w:pPr>
        <w:pStyle w:val="Heading4"/>
      </w:pPr>
      <w:r>
        <w:t>The Is-Ought gap results in an inability to evaluate ethics – Only constitituvism resolves it because it can discern a logical ethical obligation from a matter of fact.</w:t>
      </w:r>
    </w:p>
    <w:p w14:paraId="6634BB6C" w14:textId="77777777" w:rsidR="0040687D" w:rsidRDefault="0040687D" w:rsidP="0040687D">
      <w:pPr>
        <w:widowControl w:val="0"/>
        <w:autoSpaceDE w:val="0"/>
        <w:autoSpaceDN w:val="0"/>
        <w:adjustRightInd w:val="0"/>
        <w:spacing w:after="256"/>
        <w:rPr>
          <w:b/>
        </w:rPr>
      </w:pPr>
      <w:r w:rsidRPr="0050616F">
        <w:rPr>
          <w:rStyle w:val="Emphasis"/>
        </w:rPr>
        <w:t>Grey Contextualizes the argument [The author doesn’t agree with this argument’s conclusion, and his words are solely used to eloquently define the argument]</w:t>
      </w:r>
      <w:r w:rsidRPr="008D2513">
        <w:rPr>
          <w:rStyle w:val="Style13ptBold"/>
        </w:rPr>
        <w:t xml:space="preserve"> </w:t>
      </w:r>
      <w:r w:rsidRPr="00C40236">
        <w:rPr>
          <w:rFonts w:ascii="Times" w:hAnsi="Times" w:cs="Times"/>
          <w:sz w:val="12"/>
          <w:szCs w:val="12"/>
        </w:rPr>
        <w:t xml:space="preserve">Grey, JW. "The Is/Ought Gap: How Do We Get "Ought" from "Is?"" </w:t>
      </w:r>
      <w:r w:rsidRPr="00C40236">
        <w:rPr>
          <w:rFonts w:ascii="Times" w:hAnsi="Times" w:cs="Times"/>
          <w:i/>
          <w:iCs/>
          <w:sz w:val="12"/>
          <w:szCs w:val="12"/>
        </w:rPr>
        <w:t>Ethical Realism</w:t>
      </w:r>
      <w:r w:rsidRPr="00C40236">
        <w:rPr>
          <w:rFonts w:ascii="Times" w:hAnsi="Times" w:cs="Times"/>
          <w:sz w:val="12"/>
          <w:szCs w:val="12"/>
        </w:rPr>
        <w:t>. N.p., 19 July 2011. Web. 28 Oct. 2015.</w:t>
      </w:r>
      <w:r>
        <w:rPr>
          <w:b/>
        </w:rPr>
        <w:t xml:space="preserve"> </w:t>
      </w:r>
    </w:p>
    <w:p w14:paraId="10070676" w14:textId="77777777" w:rsidR="0040687D" w:rsidRDefault="0040687D" w:rsidP="0040687D">
      <w:pPr>
        <w:widowControl w:val="0"/>
        <w:autoSpaceDE w:val="0"/>
        <w:autoSpaceDN w:val="0"/>
        <w:adjustRightInd w:val="0"/>
        <w:spacing w:after="256"/>
        <w:rPr>
          <w:sz w:val="12"/>
          <w:szCs w:val="12"/>
        </w:rPr>
      </w:pP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What morally ought to be is often quite different from the actual state of affairs in the world. A thief steals, a murderer kills, and so on. People aren’t actually doing what they ought to do. How can a state of affairs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—as the forms. We can somehow know these forms through contemplation or intuition. Perhaps we experienced the forms before we were born and can remember them throughout our lives. For Plato certain forms are “moral facts” that exist in a way similar to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actually </w:t>
      </w:r>
      <w:r w:rsidRPr="008D2513">
        <w:rPr>
          <w:b/>
          <w:highlight w:val="yellow"/>
          <w:u w:val="single"/>
        </w:rPr>
        <w:t>existing</w:t>
      </w:r>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 xml:space="preserve">What we ought to do is based on </w:t>
      </w:r>
      <w:r w:rsidRPr="00E6545E">
        <w:rPr>
          <w:rStyle w:val="StyleUnderline"/>
          <w:b/>
          <w:bCs/>
          <w:highlight w:val="yellow"/>
        </w:rPr>
        <w:t>what we will do naturally once we are perfect</w:t>
      </w:r>
      <w:r w:rsidRPr="00006D00">
        <w:rPr>
          <w:sz w:val="12"/>
          <w:szCs w:val="12"/>
        </w:rPr>
        <w:t>.</w:t>
      </w:r>
    </w:p>
    <w:p w14:paraId="788FA9BE" w14:textId="77777777" w:rsidR="0040687D" w:rsidRDefault="0040687D" w:rsidP="0040687D">
      <w:pPr>
        <w:pStyle w:val="Heading4"/>
      </w:pPr>
      <w:r>
        <w:lastRenderedPageBreak/>
        <w:t>Thus, constitituvism is a meta-ethical determinant for the validity of moral theories.</w:t>
      </w:r>
    </w:p>
    <w:p w14:paraId="3A6FC5CD" w14:textId="77777777" w:rsidR="0040687D" w:rsidRPr="00E74595" w:rsidRDefault="0040687D" w:rsidP="0040687D">
      <w:pPr>
        <w:pStyle w:val="Heading4"/>
      </w:pPr>
      <w:r>
        <w:t>Further –</w:t>
      </w:r>
    </w:p>
    <w:p w14:paraId="6D0412FA" w14:textId="77777777" w:rsidR="0040687D" w:rsidRDefault="0040687D" w:rsidP="0040687D">
      <w:pPr>
        <w:pStyle w:val="Heading4"/>
      </w:pPr>
      <w:r>
        <w:t>[1] Normativity – Both internalist and externalist theories of ethics fail as they are either merely optional or non-universal. Constitutivism solves as we cannot participate in action without a constitutive aim to that action. For instance, playing chess always necessitates achieving checkmate even if it doesn’t require that we have fun.</w:t>
      </w:r>
    </w:p>
    <w:p w14:paraId="5058E1ED" w14:textId="77777777" w:rsidR="0040687D" w:rsidRPr="001D0B09" w:rsidRDefault="0040687D" w:rsidP="0040687D">
      <w:pPr>
        <w:pStyle w:val="Heading4"/>
        <w:rPr>
          <w:rFonts w:eastAsia="Times New Roman" w:cs="Times New Roman"/>
          <w:b w:val="0"/>
          <w:color w:val="000000"/>
          <w:sz w:val="16"/>
          <w:szCs w:val="12"/>
          <w:shd w:val="clear" w:color="auto" w:fill="FFFFFF"/>
        </w:rPr>
      </w:pPr>
      <w:r w:rsidRPr="00EA3DE6">
        <w:rPr>
          <w:u w:val="single"/>
        </w:rPr>
        <w:t>Kastafanas</w:t>
      </w:r>
      <w:r>
        <w:rPr>
          <w:u w:val="single"/>
        </w:rPr>
        <w:t xml:space="preserve"> 14</w:t>
      </w:r>
      <w:r w:rsidRPr="00EA3DE6">
        <w:rPr>
          <w:u w:val="single"/>
        </w:rPr>
        <w:t>,</w:t>
      </w:r>
      <w:r w:rsidRPr="001D0B09">
        <w:rPr>
          <w:sz w:val="16"/>
        </w:rPr>
        <w:t xml:space="preserve"> </w:t>
      </w:r>
      <w:r w:rsidRPr="001D0B09">
        <w:rPr>
          <w:rFonts w:eastAsia="Times New Roman" w:cs="Times New Roman"/>
          <w:b w:val="0"/>
          <w:color w:val="000000"/>
          <w:sz w:val="16"/>
          <w:szCs w:val="12"/>
          <w:shd w:val="clear" w:color="auto" w:fill="FFFFFF"/>
        </w:rPr>
        <w:t>Kastafanas, Paul. "Constitutivism About Practical Reasons". </w:t>
      </w:r>
      <w:r w:rsidRPr="001D0B09">
        <w:rPr>
          <w:rFonts w:eastAsia="Times New Roman" w:cs="Times New Roman"/>
          <w:b w:val="0"/>
          <w:i/>
          <w:iCs/>
          <w:color w:val="000000"/>
          <w:sz w:val="16"/>
          <w:szCs w:val="12"/>
          <w:shd w:val="clear" w:color="auto" w:fill="FFFFFF"/>
        </w:rPr>
        <w:t>Philarchive.Org</w:t>
      </w:r>
      <w:r w:rsidRPr="001D0B09">
        <w:rPr>
          <w:rFonts w:eastAsia="Times New Roman" w:cs="Times New Roman"/>
          <w:b w:val="0"/>
          <w:color w:val="000000"/>
          <w:sz w:val="16"/>
          <w:szCs w:val="12"/>
          <w:shd w:val="clear" w:color="auto" w:fill="FFFFFF"/>
        </w:rPr>
        <w:t xml:space="preserve">, 2014, </w:t>
      </w:r>
      <w:hyperlink r:id="rId10" w:history="1">
        <w:r w:rsidRPr="001D0B09">
          <w:rPr>
            <w:rStyle w:val="Hyperlink"/>
            <w:rFonts w:eastAsia="Times New Roman" w:cs="Times New Roman"/>
            <w:b w:val="0"/>
            <w:sz w:val="16"/>
            <w:szCs w:val="12"/>
            <w:shd w:val="clear" w:color="auto" w:fill="FFFFFF"/>
          </w:rPr>
          <w:t>https://philarchive.org/archive/KATCAP</w:t>
        </w:r>
      </w:hyperlink>
      <w:r w:rsidRPr="001D0B09">
        <w:rPr>
          <w:rFonts w:eastAsia="Times New Roman" w:cs="Times New Roman"/>
          <w:b w:val="0"/>
          <w:color w:val="000000"/>
          <w:sz w:val="16"/>
          <w:szCs w:val="12"/>
          <w:shd w:val="clear" w:color="auto" w:fill="FFFFFF"/>
        </w:rPr>
        <w:t xml:space="preserve">.  </w:t>
      </w:r>
    </w:p>
    <w:p w14:paraId="7CE02A85" w14:textId="77777777" w:rsidR="0040687D" w:rsidRDefault="0040687D" w:rsidP="0040687D">
      <w:pPr>
        <w:pStyle w:val="Heading4"/>
      </w:pPr>
      <w:r w:rsidRPr="00BE58BC">
        <w:rPr>
          <w:b w:val="0"/>
          <w:sz w:val="12"/>
        </w:rPr>
        <w:lastRenderedPageBreak/>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So we face contrary pressures: in certain cases, the claim that reasons are grounded in motives looks exceedingly plausible, indeed obvious; in others, the same claim looks like it generates unacceptable consequences. And so we get a familiar, well-worn philosophical debate: </w:t>
      </w:r>
      <w:r w:rsidRPr="00BE58BC">
        <w:rPr>
          <w:u w:val="single"/>
        </w:rPr>
        <w:t>internalists defend the claim that all normative claims are generated in facts about the agent’s motives, whereas externalists deny this</w:t>
      </w:r>
      <w:r w:rsidRPr="00BE58BC">
        <w:rPr>
          <w:b w:val="0"/>
          <w:sz w:val="12"/>
        </w:rPr>
        <w:t xml:space="preserve">. More precisely: (Internalism) Agent A has reason to φ iff A has, or would have after procedurally rational deliberation, a desire or aim whose fulfillment would be promoted by φ-ing. </w:t>
      </w:r>
      <w:r w:rsidRPr="000928C8">
        <w:rPr>
          <w:rFonts w:eastAsia="Times New Roman"/>
          <w:b w:val="0"/>
          <w:sz w:val="12"/>
        </w:rPr>
        <w:t xml:space="preserve">(Externalism) It can be true both that (i) agent A has reason to φ, and (ii) A does not have, and would not have after procedurally rational deliberation, a desire or aim whose fulfillment would be promoted by φ-ing. </w:t>
      </w:r>
      <w:r w:rsidRPr="000928C8">
        <w:rPr>
          <w:rFonts w:eastAsia="Times New Roman"/>
          <w:u w:val="single"/>
        </w:rPr>
        <w:t xml:space="preserve">Each of these theories faces certain difficulties. </w:t>
      </w:r>
      <w:r w:rsidRPr="000928C8">
        <w:rPr>
          <w:rFonts w:eastAsia="Times New Roman"/>
          <w:highlight w:val="yellow"/>
          <w:u w:val="single"/>
        </w:rPr>
        <w:t>Internalism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xml:space="preserve">. Recognizing that φ-ing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internalism. Second, consider Mackie’s argument from queerness. Motives are familiar things, so it seems easy enough to imagine that claims about reasons are claims about relations between actions and motives. Internalism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both externalism and internalism have attractive features, yet incur substantial costs</w:t>
      </w:r>
      <w:r w:rsidRPr="000928C8">
        <w:rPr>
          <w:rFonts w:eastAsia="Times New Roman"/>
          <w:b w:val="0"/>
          <w:sz w:val="12"/>
        </w:rPr>
        <w:t xml:space="preserve">. Traditional </w:t>
      </w:r>
      <w:r w:rsidRPr="000928C8">
        <w:rPr>
          <w:rFonts w:eastAsia="Times New Roman"/>
          <w:u w:val="single"/>
        </w:rPr>
        <w:t xml:space="preserve">internalism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ease, </w:t>
      </w:r>
      <w:r w:rsidRPr="000928C8">
        <w:rPr>
          <w:rFonts w:eastAsia="Times New Roman"/>
          <w:highlight w:val="yellow"/>
          <w:u w:val="single"/>
        </w:rPr>
        <w:t>yet encounters the problems of practicality and queerness</w:t>
      </w:r>
      <w:r w:rsidRPr="000928C8">
        <w:rPr>
          <w:rFonts w:eastAsia="Times New Roman"/>
          <w:b w:val="0"/>
          <w:sz w:val="12"/>
        </w:rPr>
        <w:t xml:space="preserve">. So we have a pair of unappealing options, and the debate continues. Constitutivism attempts to resolve this dilemma. To put it in an old-fashioned way, </w:t>
      </w:r>
      <w:r w:rsidRPr="000928C8">
        <w:rPr>
          <w:rFonts w:eastAsia="Times New Roman"/>
          <w:highlight w:val="yellow"/>
          <w:u w:val="single"/>
        </w:rPr>
        <w:t>constitutivism</w:t>
      </w:r>
      <w:r w:rsidRPr="000928C8">
        <w:rPr>
          <w:rFonts w:eastAsia="Times New Roman"/>
          <w:u w:val="single"/>
        </w:rPr>
        <w:t xml:space="preserve"> sublates internalism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constitutivist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0928C8">
        <w:rPr>
          <w:rFonts w:eastAsia="Times New Roman"/>
          <w:highlight w:val="yellow"/>
          <w:u w:val="single"/>
        </w:rPr>
        <w:t>However,</w:t>
      </w:r>
      <w:r w:rsidRPr="000928C8">
        <w:rPr>
          <w:rFonts w:eastAsia="Times New Roman"/>
          <w:u w:val="single"/>
        </w:rPr>
        <w:t xml:space="preserve"> the constitutivist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constitutivist agrees with the internalist that reasons derive from the agent’s aims, the constitutivist holds that there is at least one aim that is intrinsic to being an agent. Accordingly, the constitutivist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So constitutivism can be viewed as an attempt to resolve the dispute between externalists and internalists</w:t>
      </w:r>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3ECC1FF6" w14:textId="77777777" w:rsidR="0040687D" w:rsidRDefault="0040687D" w:rsidP="0040687D">
      <w:pPr>
        <w:pStyle w:val="Heading4"/>
      </w:pPr>
      <w:r>
        <w:lastRenderedPageBreak/>
        <w:t>[2] Obligations are constitutive of features that define different entities.</w:t>
      </w:r>
    </w:p>
    <w:p w14:paraId="37F2ECB8" w14:textId="77777777" w:rsidR="0040687D" w:rsidRPr="001D0B09" w:rsidRDefault="0040687D" w:rsidP="0040687D">
      <w:pPr>
        <w:rPr>
          <w:sz w:val="16"/>
        </w:rPr>
      </w:pPr>
      <w:r w:rsidRPr="001D0B09">
        <w:rPr>
          <w:rStyle w:val="Emphasis"/>
        </w:rPr>
        <w:t>Geach [bracketed for clarity]</w:t>
      </w:r>
      <w:r w:rsidRPr="001D0B09">
        <w:rPr>
          <w:sz w:val="16"/>
        </w:rPr>
        <w:t xml:space="preserve"> GOOD AND EVIL By P. T. GEACH</w:t>
      </w:r>
      <w:hyperlink r:id="rId11" w:history="1">
        <w:r w:rsidRPr="001D0B09">
          <w:rPr>
            <w:rStyle w:val="Hyperlink"/>
            <w:sz w:val="16"/>
          </w:rPr>
          <w:t>http://www.pitt.edu/~mthompso/readings/geach2.pdf</w:t>
        </w:r>
      </w:hyperlink>
      <w:r w:rsidRPr="001D0B09">
        <w:rPr>
          <w:sz w:val="16"/>
        </w:rPr>
        <w:t xml:space="preserve"> </w:t>
      </w:r>
    </w:p>
    <w:p w14:paraId="7D702C33" w14:textId="77777777" w:rsidR="0040687D" w:rsidRPr="000075D0" w:rsidRDefault="0040687D" w:rsidP="0040687D">
      <w:pPr>
        <w:rPr>
          <w:sz w:val="14"/>
        </w:rPr>
      </w:pPr>
      <w:r w:rsidRPr="000075D0">
        <w:rPr>
          <w:rFonts w:eastAsia="MS Gothic"/>
          <w:sz w:val="14"/>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mediaevals called alienans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1D0B09">
        <w:rPr>
          <w:rStyle w:val="Emphasis"/>
        </w:rPr>
        <w:t xml:space="preserve">I can now state my first thesis about good and evil : ' </w:t>
      </w:r>
      <w:r w:rsidRPr="001D0B09">
        <w:rPr>
          <w:rStyle w:val="Emphasis"/>
          <w:highlight w:val="yellow"/>
        </w:rPr>
        <w:t>good' and 'bad' are</w:t>
      </w:r>
      <w:r w:rsidRPr="001D0B09">
        <w:rPr>
          <w:rStyle w:val="Emphasis"/>
        </w:rPr>
        <w:t xml:space="preserve"> always </w:t>
      </w:r>
      <w:r w:rsidRPr="001D0B09">
        <w:rPr>
          <w:rStyle w:val="Emphasis"/>
          <w:highlight w:val="yellow"/>
        </w:rPr>
        <w:t>attributive, not predicative, adjectives</w:t>
      </w:r>
      <w:r w:rsidRPr="000075D0">
        <w:rPr>
          <w:rFonts w:eastAsia="MS Gothic"/>
          <w:sz w:val="14"/>
        </w:rPr>
        <w:t xml:space="preserve">. This is </w:t>
      </w:r>
      <w:r w:rsidRPr="000075D0">
        <w:rPr>
          <w:sz w:val="14"/>
        </w:rPr>
        <w:t xml:space="preserve">fairly </w:t>
      </w:r>
      <w:r w:rsidRPr="000075D0">
        <w:rPr>
          <w:rFonts w:eastAsia="MS Gothic"/>
          <w:sz w:val="14"/>
        </w:rPr>
        <w:t xml:space="preserve">clear about 'bad' because 'bad' is something like an alienans adjective; [for example] we cannot safely predicate of a bad A what we predicate of an A, any more than we can predicate of a forged banknote or a putative father what we predicate of a banknote or a father. We actually call forged money' bad' ; and we cannot infer e.g. that because food supports life bad food supports life. For' good' the point is not so clear at first sight, since ' good' is not alienans-whatever holds true of an A as such holds true of a good A. </w:t>
      </w:r>
      <w:r w:rsidRPr="001D0B09">
        <w:rPr>
          <w:rStyle w:val="Emphasis"/>
        </w:rPr>
        <w:t>But </w:t>
      </w:r>
      <w:r w:rsidRPr="001D0B09">
        <w:rPr>
          <w:rStyle w:val="Emphasis"/>
          <w:highlight w:val="yellow"/>
        </w:rPr>
        <w:t>[C]onsider the contrast in</w:t>
      </w:r>
      <w:r w:rsidRPr="001D0B09">
        <w:rPr>
          <w:rStyle w:val="Emphasis"/>
        </w:rPr>
        <w:t xml:space="preserve"> such a pair of phrases </w:t>
      </w:r>
      <w:r w:rsidRPr="001D0B09">
        <w:rPr>
          <w:rStyle w:val="Emphasis"/>
          <w:highlight w:val="yellow"/>
        </w:rPr>
        <w:t>a</w:t>
      </w:r>
      <w:r w:rsidRPr="001D0B09">
        <w:rPr>
          <w:rStyle w:val="Emphasis"/>
        </w:rPr>
        <w:t xml:space="preserve">s </w:t>
      </w:r>
      <w:r w:rsidRPr="001D0B09">
        <w:rPr>
          <w:rStyle w:val="Emphasis"/>
          <w:highlight w:val="yellow"/>
        </w:rPr>
        <w:t>' red car ' and' good car '. I could ascertain that a distant object is</w:t>
      </w:r>
      <w:r w:rsidRPr="001D0B09">
        <w:rPr>
          <w:rStyle w:val="Emphasis"/>
        </w:rPr>
        <w:t xml:space="preserve"> a </w:t>
      </w:r>
      <w:r w:rsidRPr="001D0B09">
        <w:rPr>
          <w:rStyle w:val="Emphasis"/>
          <w:highlight w:val="yellow"/>
        </w:rPr>
        <w:t>red</w:t>
      </w:r>
      <w:r w:rsidRPr="001D0B09">
        <w:rPr>
          <w:rStyle w:val="Emphasis"/>
        </w:rPr>
        <w:t xml:space="preserve"> car because I can see it is red and a keener-sighted but colour-blind friend can see it is a car; </w:t>
      </w:r>
      <w:r w:rsidRPr="001D0B09">
        <w:rPr>
          <w:rStyle w:val="Emphasis"/>
          <w:highlight w:val="yellow"/>
        </w:rPr>
        <w:t>there is no such possibility of ascertaining that a thing is a good</w:t>
      </w:r>
      <w:r w:rsidRPr="001D0B09">
        <w:rPr>
          <w:rStyle w:val="Emphasis"/>
        </w:rPr>
        <w:t xml:space="preserve"> car by pooling [Through] independent information that it is good and that it is a car</w:t>
      </w:r>
      <w:r w:rsidRPr="000075D0">
        <w:rPr>
          <w:rFonts w:eastAsia="MS Gothic"/>
          <w:sz w:val="14"/>
        </w:rPr>
        <w:t xml:space="preserve">. This sort of example shows that ' good' like ' bad' is essentially an attributive adjective. </w:t>
      </w:r>
      <w:r w:rsidRPr="001D0B09">
        <w:rPr>
          <w:rStyle w:val="Emphasis"/>
          <w:highlight w:val="yellow"/>
        </w:rPr>
        <w:t>Even when ' good ' or ' bad ' stands by itself</w:t>
      </w:r>
      <w:r w:rsidRPr="001D0B09">
        <w:rPr>
          <w:rStyle w:val="Emphasis"/>
        </w:rPr>
        <w:t xml:space="preserve"> as a predicate, and is thus grammatically predicative, som</w:t>
      </w:r>
      <w:r w:rsidRPr="001D0B09">
        <w:rPr>
          <w:rStyle w:val="Emphasis"/>
          <w:highlight w:val="yellow"/>
        </w:rPr>
        <w:t>e substantive has to be understood; there is no such thing as being just good or bad</w:t>
      </w:r>
      <w:r w:rsidRPr="001D0B09">
        <w:rPr>
          <w:rStyle w:val="Emphasis"/>
        </w:rPr>
        <w:t>, there is </w:t>
      </w:r>
      <w:r w:rsidRPr="001D0B09">
        <w:rPr>
          <w:rStyle w:val="Emphasis"/>
          <w:highlight w:val="yellow"/>
        </w:rPr>
        <w:t>only</w:t>
      </w:r>
      <w:r w:rsidRPr="001D0B09">
        <w:rPr>
          <w:rStyle w:val="Emphasis"/>
        </w:rPr>
        <w:t xml:space="preserve"> being </w:t>
      </w:r>
      <w:r w:rsidRPr="001D0B09">
        <w:rPr>
          <w:rStyle w:val="Emphasis"/>
          <w:highlight w:val="yellow"/>
        </w:rPr>
        <w:t>a good or bad so-and-so</w:t>
      </w:r>
      <w:r w:rsidRPr="000075D0">
        <w:rPr>
          <w:rFonts w:eastAsia="MS Gothic"/>
          <w:sz w:val="14"/>
        </w:rPr>
        <w:t xml:space="preserve">. (If I say that something is a good or bad thing, either 'thing' is a mere proxy for a more descriptive </w:t>
      </w:r>
      <w:r w:rsidRPr="000075D0">
        <w:rPr>
          <w:sz w:val="14"/>
        </w:rPr>
        <w:t>noun to be supplied from the context ; or else I am trying to use ' good ' or 'bad' predicatively, and its being grammatically attributive is a mere disguise. The latter attempt is, on my thesis, illegitimate.)</w:t>
      </w:r>
    </w:p>
    <w:p w14:paraId="535CAD2B" w14:textId="77777777" w:rsidR="0040687D" w:rsidRDefault="0040687D" w:rsidP="0040687D">
      <w:pPr>
        <w:pStyle w:val="Heading4"/>
      </w:pPr>
      <w:r>
        <w:lastRenderedPageBreak/>
        <w:t>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affirm means to prove true and negate means to deny the truth of</w:t>
      </w:r>
    </w:p>
    <w:p w14:paraId="256C2237" w14:textId="77777777" w:rsidR="0040687D" w:rsidRDefault="0040687D" w:rsidP="0040687D">
      <w:pPr>
        <w:pStyle w:val="Heading4"/>
      </w:pPr>
    </w:p>
    <w:p w14:paraId="4069586B" w14:textId="77777777" w:rsidR="0040687D" w:rsidRDefault="0040687D" w:rsidP="0040687D">
      <w:pPr>
        <w:pStyle w:val="Heading4"/>
      </w:pPr>
      <w:r>
        <w:t xml:space="preserve">Constitutivism requires practical reason as the basis for ethics: </w:t>
      </w:r>
    </w:p>
    <w:p w14:paraId="2471E2CE" w14:textId="77777777" w:rsidR="0040687D" w:rsidRDefault="0040687D" w:rsidP="0040687D">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4016BBD2" w14:textId="77777777" w:rsidR="0040687D" w:rsidRDefault="0040687D" w:rsidP="0040687D">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Every agent intrinsically values practical reason when they go about setting and pursuing an end under a moral theory, as it presupposes that the end they are committing is an intrinsic good. That necessitates practical reason as a necessary means to follow through on any given end.</w:t>
      </w:r>
    </w:p>
    <w:p w14:paraId="43304FF7" w14:textId="77777777" w:rsidR="0040687D" w:rsidRDefault="0040687D" w:rsidP="0040687D">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2F78870E" w14:textId="77777777" w:rsidR="0040687D" w:rsidRDefault="0040687D" w:rsidP="0040687D">
      <w:pPr>
        <w:pStyle w:val="Heading4"/>
      </w:pPr>
    </w:p>
    <w:p w14:paraId="3DE1F323" w14:textId="77777777" w:rsidR="0040687D" w:rsidRPr="007F4A27" w:rsidRDefault="0040687D" w:rsidP="0040687D">
      <w:pPr>
        <w:pStyle w:val="Heading4"/>
        <w:rPr>
          <w:rFonts w:cs="Times New Roman"/>
          <w:color w:val="000000" w:themeColor="text1"/>
        </w:rPr>
      </w:pPr>
      <w:r>
        <w:t xml:space="preserve">Therefore, In order to respect each agent as a practical reasoner, we require a universal set of moral laws for what counts as a violation of the principles of rational reflection. Thus, the standard is consistency with the categorical imperative as enacted through the omnilateral will towards self-unification. </w:t>
      </w:r>
    </w:p>
    <w:p w14:paraId="20395165" w14:textId="77777777" w:rsidR="0040687D" w:rsidRDefault="0040687D" w:rsidP="0040687D">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51F454B3" w14:textId="77777777" w:rsidR="0040687D" w:rsidRDefault="0040687D" w:rsidP="0040687D">
      <w:pPr>
        <w:pStyle w:val="Heading4"/>
      </w:pPr>
      <w:r>
        <w:lastRenderedPageBreak/>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25623C08" w14:textId="77777777" w:rsidR="0040687D" w:rsidRDefault="0040687D" w:rsidP="0040687D">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44A5D30D" w14:textId="77777777" w:rsidR="0040687D" w:rsidRDefault="0040687D" w:rsidP="0040687D">
      <w:pPr>
        <w:pStyle w:val="Heading4"/>
      </w:pPr>
      <w:r>
        <w:t>[4] Degree of wrongness – Pre-requisite to moral evaluations – No tailoring objection – self-unification is an ongoing project and thus terminates in a complete, scalar ethical system.</w:t>
      </w:r>
    </w:p>
    <w:p w14:paraId="289E72E4" w14:textId="77777777" w:rsidR="0040687D" w:rsidRPr="001D0B09" w:rsidRDefault="0040687D" w:rsidP="0040687D">
      <w:pPr>
        <w:rPr>
          <w:sz w:val="16"/>
        </w:rPr>
      </w:pPr>
      <w:r w:rsidRPr="000075D0">
        <w:rPr>
          <w:rStyle w:val="Emphasis"/>
        </w:rPr>
        <w:t>Gibson</w:t>
      </w:r>
      <w:r w:rsidRPr="001D0B09">
        <w:rPr>
          <w:sz w:val="16"/>
        </w:rPr>
        <w:t xml:space="preserve"> Kantian Constitutivism: Problems and Prospects By Kyle Gibson https://ir.canterbury.ac.nz/bitstream/handle/10092/100707/Gibson,%20Kyle_Final%20PhD%20Thesis.pdf?sequence=1</w:t>
      </w:r>
    </w:p>
    <w:p w14:paraId="61AA4E26" w14:textId="77777777" w:rsidR="0040687D" w:rsidRPr="001D0B09" w:rsidRDefault="0040687D" w:rsidP="0040687D">
      <w:pPr>
        <w:rPr>
          <w:sz w:val="16"/>
        </w:rPr>
      </w:pPr>
      <w:r w:rsidRPr="000A6CF5">
        <w:rPr>
          <w:sz w:val="16"/>
        </w:rPr>
        <w:t xml:space="preserve">The sense of agency required to establish scalar deontology is the sense that only exists in the subject as they undertake the activity constitutive of agency (making decisions, the ongoing attempt to unify themselves). Notice that this is </w:t>
      </w:r>
      <w:r w:rsidRPr="002137A0">
        <w:rPr>
          <w:rStyle w:val="Emphasis"/>
        </w:rPr>
        <w:t xml:space="preserve">the same sense of agency that both Kant and Korsgaard utilise to establish that people have value: they do </w:t>
      </w:r>
      <w:r w:rsidRPr="002137A0">
        <w:rPr>
          <w:rStyle w:val="Emphasis"/>
          <w:highlight w:val="yellow"/>
        </w:rPr>
        <w:t>not</w:t>
      </w:r>
      <w:r w:rsidRPr="002137A0">
        <w:rPr>
          <w:rStyle w:val="Emphasis"/>
        </w:rPr>
        <w:t xml:space="preserve"> argue that </w:t>
      </w:r>
      <w:r w:rsidRPr="002137A0">
        <w:rPr>
          <w:rStyle w:val="Emphasis"/>
          <w:highlight w:val="yellow"/>
        </w:rPr>
        <w:t>only people who successfully unify themselves have value</w:t>
      </w:r>
      <w:r w:rsidRPr="002137A0">
        <w:rPr>
          <w:rStyle w:val="Emphasis"/>
        </w:rPr>
        <w:t xml:space="preserve">, they argue that </w:t>
      </w:r>
      <w:r w:rsidRPr="002137A0">
        <w:rPr>
          <w:rStyle w:val="Emphasis"/>
          <w:highlight w:val="yellow"/>
        </w:rPr>
        <w:t>all people have value because</w:t>
      </w:r>
      <w:r w:rsidRPr="002137A0">
        <w:rPr>
          <w:rStyle w:val="Emphasis"/>
        </w:rPr>
        <w:t xml:space="preserve">, like you, </w:t>
      </w:r>
      <w:r w:rsidRPr="002137A0">
        <w:rPr>
          <w:rStyle w:val="Emphasis"/>
          <w:highlight w:val="yellow"/>
        </w:rPr>
        <w:t>they all face the problem of self unification</w:t>
      </w:r>
      <w:r w:rsidRPr="000A6CF5">
        <w:rPr>
          <w:sz w:val="16"/>
        </w:rPr>
        <w:t xml:space="preserve">. You would, after all, have value even if you never unified yourself successfully. </w:t>
      </w:r>
      <w:r w:rsidRPr="002137A0">
        <w:rPr>
          <w:rStyle w:val="Emphasis"/>
        </w:rPr>
        <w:t xml:space="preserve">Scalar deontology is established on the notion of agency that exists from the perspective of a subject facing the problem of agency (the problem of unifying oneself by deciding what to do) but establishing scalar deontology on these grounds is not a problem because </w:t>
      </w:r>
      <w:r w:rsidRPr="002137A0">
        <w:rPr>
          <w:rStyle w:val="Emphasis"/>
          <w:highlight w:val="yellow"/>
        </w:rPr>
        <w:t>the value of humanity requires that same sense of agency</w:t>
      </w:r>
      <w:r w:rsidRPr="000A6CF5">
        <w:rPr>
          <w:sz w:val="16"/>
        </w:rPr>
        <w:t xml:space="preserve">. So, while measuring one’s agency in a past sense, examining whether a particular decision unified you or not, does not allow for a scalar measure of value that is not problematic for scalar deontology because such a sense of agency also does not allow for the valuing of subjects that failed to unify themselves; that is to say, our value (the value of persons) comes from the sense of 142 agency grounded in the perspective of the active subject, so it is no surprise that the scalar nature of value comes from this same sense of agency. </w:t>
      </w:r>
      <w:r w:rsidRPr="000A6CF5">
        <w:rPr>
          <w:rStyle w:val="Emphasis"/>
        </w:rPr>
        <w:t xml:space="preserve">Another way of explaining the point, the sense in which agency as conceived by Kant and Korsgaard entails a scalar understanding of value, is </w:t>
      </w:r>
      <w:r w:rsidRPr="000A6CF5">
        <w:rPr>
          <w:rStyle w:val="Emphasis"/>
          <w:highlight w:val="yellow"/>
        </w:rPr>
        <w:t>that</w:t>
      </w:r>
      <w:r w:rsidRPr="000A6CF5">
        <w:rPr>
          <w:rStyle w:val="Emphasis"/>
        </w:rPr>
        <w:t xml:space="preserve"> the </w:t>
      </w:r>
      <w:r w:rsidRPr="000A6CF5">
        <w:rPr>
          <w:rStyle w:val="Emphasis"/>
          <w:highlight w:val="yellow"/>
        </w:rPr>
        <w:t>value of non-unified agents is found in the extent to which they are engaged in the</w:t>
      </w:r>
      <w:r w:rsidRPr="000A6CF5">
        <w:rPr>
          <w:rStyle w:val="Emphasis"/>
        </w:rPr>
        <w:t xml:space="preserve"> ongoing </w:t>
      </w:r>
      <w:r w:rsidRPr="000A6CF5">
        <w:rPr>
          <w:rStyle w:val="Emphasis"/>
          <w:highlight w:val="yellow"/>
        </w:rPr>
        <w:t>activity of becoming unified</w:t>
      </w:r>
      <w:r w:rsidRPr="000A6CF5">
        <w:rPr>
          <w:sz w:val="16"/>
        </w:rPr>
        <w:t xml:space="preserve">. It does not matter whether they ultimately succeed at that goal or not, they have value because they are engaged in the activity of trying to constitute themselves; furthermore, </w:t>
      </w:r>
      <w:r w:rsidRPr="000A6CF5">
        <w:rPr>
          <w:rStyle w:val="Emphasis"/>
        </w:rPr>
        <w:t xml:space="preserve">from the perspective of the subject engaged in this activity </w:t>
      </w:r>
      <w:r w:rsidRPr="000A6CF5">
        <w:rPr>
          <w:rStyle w:val="Emphasis"/>
          <w:highlight w:val="yellow"/>
        </w:rPr>
        <w:t>it is never the case that one actually does become</w:t>
      </w:r>
      <w:r w:rsidRPr="000A6CF5">
        <w:rPr>
          <w:rStyle w:val="Emphasis"/>
        </w:rPr>
        <w:t xml:space="preserve"> fully </w:t>
      </w:r>
      <w:r w:rsidRPr="000A6CF5">
        <w:rPr>
          <w:rStyle w:val="Emphasis"/>
          <w:highlight w:val="yellow"/>
        </w:rPr>
        <w:t>unified</w:t>
      </w:r>
      <w:r w:rsidRPr="000A6CF5">
        <w:rPr>
          <w:rStyle w:val="Emphasis"/>
        </w:rPr>
        <w:t xml:space="preserve">, but this is not problematic because their value, </w:t>
      </w:r>
      <w:r w:rsidRPr="000A6CF5">
        <w:rPr>
          <w:rStyle w:val="Emphasis"/>
          <w:highlight w:val="yellow"/>
        </w:rPr>
        <w:t>as an agent</w:t>
      </w:r>
      <w:r w:rsidRPr="000A6CF5">
        <w:rPr>
          <w:rStyle w:val="Emphasis"/>
        </w:rPr>
        <w:t xml:space="preserve"> (a person), </w:t>
      </w:r>
      <w:r w:rsidRPr="000A6CF5">
        <w:rPr>
          <w:rStyle w:val="Emphasis"/>
          <w:highlight w:val="yellow"/>
        </w:rPr>
        <w:t>is established by partaking in the activity</w:t>
      </w:r>
      <w:r w:rsidRPr="000A6CF5">
        <w:rPr>
          <w:rStyle w:val="Emphasis"/>
        </w:rPr>
        <w:t>.</w:t>
      </w:r>
      <w:r w:rsidRPr="000A6CF5">
        <w:rPr>
          <w:sz w:val="16"/>
        </w:rPr>
        <w:t xml:space="preserve"> This is a different way of explaining the same argument for the value of humanity put forward by Kant and Korsgaard which is why I am arguing that their positions, broadly understood in relation to their grounding in the nature of agency, are compatible with scalar deontology. </w:t>
      </w:r>
      <w:r w:rsidRPr="000A6CF5">
        <w:rPr>
          <w:rStyle w:val="Emphasis"/>
        </w:rPr>
        <w:t xml:space="preserve">From the perspective of the subject, the agent, engaged in self constitution, they never actually become unified because the activity is never complete: </w:t>
      </w:r>
      <w:r w:rsidRPr="000A6CF5">
        <w:rPr>
          <w:rStyle w:val="Emphasis"/>
          <w:highlight w:val="yellow"/>
        </w:rPr>
        <w:t>there is always another decision to make</w:t>
      </w:r>
      <w:r w:rsidRPr="000A6CF5">
        <w:rPr>
          <w:sz w:val="16"/>
        </w:rPr>
        <w:t xml:space="preserve">. </w:t>
      </w:r>
      <w:r w:rsidRPr="000A6CF5">
        <w:rPr>
          <w:rStyle w:val="Emphasis"/>
          <w:highlight w:val="yellow"/>
        </w:rPr>
        <w:t>One might argue that their unity could be measured in isolated cases</w:t>
      </w:r>
      <w:r w:rsidRPr="000A6CF5">
        <w:rPr>
          <w:rStyle w:val="Emphasis"/>
        </w:rPr>
        <w:t xml:space="preserve">, such as reflecting on one particular decision or when they have died, </w:t>
      </w:r>
      <w:r w:rsidRPr="000A6CF5">
        <w:rPr>
          <w:rStyle w:val="Emphasis"/>
          <w:highlight w:val="yellow"/>
        </w:rPr>
        <w:t>but that entails considering agency in a different sense than the sense in which agency is the source of value;</w:t>
      </w:r>
      <w:r w:rsidRPr="000A6CF5">
        <w:rPr>
          <w:rStyle w:val="Emphasis"/>
        </w:rPr>
        <w:t xml:space="preserve"> because agency is the source of value in the sense that agency explains the perspective of a subject attempting to unify themselves.</w:t>
      </w:r>
      <w:r w:rsidRPr="000A6CF5">
        <w:rPr>
          <w:sz w:val="16"/>
        </w:rPr>
        <w:t xml:space="preserve"> My point is that there is an element to agency that Korsgaard has not </w:t>
      </w:r>
      <w:r w:rsidRPr="000A6CF5">
        <w:rPr>
          <w:sz w:val="16"/>
        </w:rPr>
        <w:lastRenderedPageBreak/>
        <w:t xml:space="preserve">fully appreciated: the extent to which one is coherently self constituted is not absolute, one is not simply coherent or not. </w:t>
      </w:r>
      <w:r w:rsidRPr="000A6CF5">
        <w:rPr>
          <w:rStyle w:val="Emphasis"/>
        </w:rPr>
        <w:t xml:space="preserve">Rather, one seeks to become coherent and the reason for this is that </w:t>
      </w:r>
      <w:r w:rsidRPr="000A6CF5">
        <w:rPr>
          <w:rStyle w:val="Emphasis"/>
          <w:highlight w:val="yellow"/>
        </w:rPr>
        <w:t>autonomy itself has a goal, there is something it is aiming at, and that goal is not so much finished as furthered</w:t>
      </w:r>
      <w:r w:rsidRPr="000A6CF5">
        <w:rPr>
          <w:sz w:val="16"/>
        </w:rPr>
        <w:t xml:space="preserve">. This claim, that the extent to which one is coherently self constituted is not absolute, is not compatible with Korsgaard’s constitutivism, on the face of the matter, because, as Korsgaard explains, one has either acted according to the correct principle or one has not. This, apparent, incompatibility can be overcome when the importance of the temporal element of agency is considered: the claim, put more accurately, is that the extent to which one is coherently self constituted is not absolute when considering the agent over time which is, after all, how the agent sees themselves and the context in which the agent attempts to constitute themselves (not as a finished project, but as an ongoing one). Another way to explain this point, that may help in clarifying the issue, is that value exists when considering the agent that faces the problem of self constitution rather than considering the agent that has already acted. Remember, freedom exists when making the choice rather than after the fact and, according to Kant and Korsgaard, value is derived from autonomy accordingly. </w:t>
      </w:r>
      <w:r w:rsidRPr="000A6CF5">
        <w:rPr>
          <w:rStyle w:val="Emphasis"/>
          <w:highlight w:val="yellow"/>
        </w:rPr>
        <w:t>We must value our own autonomy,</w:t>
      </w:r>
      <w:r w:rsidRPr="000A6CF5">
        <w:rPr>
          <w:rStyle w:val="Emphasis"/>
        </w:rPr>
        <w:t xml:space="preserve"> by exercising it, because that is a necessity from the perspective of the subject; </w:t>
      </w:r>
      <w:r w:rsidRPr="000A6CF5">
        <w:rPr>
          <w:rStyle w:val="Emphasis"/>
          <w:highlight w:val="yellow"/>
        </w:rPr>
        <w:t>one cannot be in the position of making a decision without</w:t>
      </w:r>
      <w:r w:rsidRPr="000A6CF5">
        <w:rPr>
          <w:rStyle w:val="Emphasis"/>
        </w:rPr>
        <w:t xml:space="preserve"> 143 also </w:t>
      </w:r>
      <w:r w:rsidRPr="000A6CF5">
        <w:rPr>
          <w:rStyle w:val="Emphasis"/>
          <w:highlight w:val="yellow"/>
        </w:rPr>
        <w:t>valuing one’s ability to make a decision</w:t>
      </w:r>
      <w:r w:rsidRPr="000A6CF5">
        <w:rPr>
          <w:rStyle w:val="Emphasis"/>
        </w:rPr>
        <w:t>.</w:t>
      </w:r>
      <w:r w:rsidRPr="000A6CF5">
        <w:rPr>
          <w:sz w:val="16"/>
        </w:rPr>
        <w:t xml:space="preserve"> The subject’s perspective during the activity of 62 reflection/deliberation is also the position from which one values self constitution; or, rather, it is because of this perspective that one is faced with the problem of unifying oneself. Because it is from this perspective that this activity, self unification, exists it is also from this perspective that normativity exists (remember that, according to Korsgaard, normativity is grounded in autonomy which is the process of self unification). This entails a scalar understanding of value because from this perspective unifying oneself is not something one has done but it is something that one is doing. Notice that the crucial element of this line of argument is establishing that the constitutive activity of normativity is an ongoing activity. Once this is established a scalar understanding of value follows because it limits the understanding of value to what facilitates the aims of the activity more or less (because the activity can no longer be considered something that is accomplished or not). This can also be explained, in Korsgaard’s terms, by referring to the sense in which obligations exist as reactions to threats to one’s identity (see Korsgaard (1996b pp. 102-103). In order for failure to unify oneself to be a threat to my identity it must be my mistake. An ‘error’ in self unification is possible because I find my agency in the problem facing me, the problem of agency (deciding what to do in the context of reflection), and that problem is what exists over time. It exists over time because agency exists over time and the mistakes made in attempting to solve that problem are mine because agency exists over time; because autonomy and freedom, and therefore normativity, exists over time. It is the solving of this problem that can be furthered more or less because it is not an activity that is completed. Although particular problems that are faced may be solved the ongoing problem of unifying oneself is not and it is this point that is the ‘evidence’ of my claim. By evidence I intend to invoke the same manner of justification employed by Korsgaard (1996b) when she argues that the structure of conscious thought, the necessary elements of reasoning, that supports her explanation of agency and its constitutive elements (pp. 92-93). My point is that the same structural elements of agency identified by Korsgaard in this manner also demonstrates that agency is an ongoing activity. We find, in the structure of our own mind, that we face the problem of reflection (what to do and how to utilise practical reason in order to make that decision), as Korsgaard argues, but we also find that this is an ongoing process.</w:t>
      </w:r>
    </w:p>
    <w:p w14:paraId="5D84DFEB" w14:textId="77777777" w:rsidR="0040687D" w:rsidRDefault="0040687D" w:rsidP="0040687D">
      <w:pPr>
        <w:pStyle w:val="Heading4"/>
      </w:pPr>
      <w:r>
        <w:lastRenderedPageBreak/>
        <w:t xml:space="preserve">Only evaluate Intents: </w:t>
      </w:r>
    </w:p>
    <w:p w14:paraId="4D8F2B96" w14:textId="77777777" w:rsidR="0040687D" w:rsidRPr="007829B3" w:rsidRDefault="0040687D" w:rsidP="0040687D">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088804F1" w14:textId="77777777" w:rsidR="0040687D" w:rsidRDefault="0040687D" w:rsidP="0040687D">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65325728" w14:textId="77777777" w:rsidR="0040687D" w:rsidRDefault="0040687D" w:rsidP="0040687D">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aff is good </w:t>
      </w:r>
    </w:p>
    <w:p w14:paraId="57468FEB" w14:textId="77777777" w:rsidR="0040687D" w:rsidRPr="00841E17" w:rsidRDefault="0040687D" w:rsidP="0040687D">
      <w:pPr>
        <w:pStyle w:val="Heading4"/>
        <w:rPr>
          <w:rFonts w:cs="Times New Roman"/>
        </w:rPr>
      </w:pPr>
      <w:r>
        <w:rPr>
          <w:rFonts w:eastAsia="SimSun"/>
          <w:lang w:eastAsia="zh-CN"/>
        </w:rPr>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 xml:space="preserve">“Expert Political Judgment” is not a work of media criticism. Tetlock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397F0F56" w14:textId="77777777" w:rsidR="00845A01" w:rsidRDefault="00845A01" w:rsidP="00845A01">
      <w:pPr>
        <w:pStyle w:val="Heading3"/>
        <w:jc w:val="left"/>
      </w:pPr>
    </w:p>
    <w:p w14:paraId="490C03E9" w14:textId="0AB04ACC" w:rsidR="0040687D" w:rsidRDefault="0040687D" w:rsidP="0040687D">
      <w:pPr>
        <w:pStyle w:val="Heading3"/>
      </w:pPr>
      <w:r>
        <w:lastRenderedPageBreak/>
        <w:t>Contention</w:t>
      </w:r>
      <w:r w:rsidR="00BC68CE">
        <w:t xml:space="preserve"> 1</w:t>
      </w:r>
    </w:p>
    <w:p w14:paraId="6CFEDDCE" w14:textId="77777777" w:rsidR="0040687D" w:rsidRPr="002733C1" w:rsidRDefault="0040687D" w:rsidP="0040687D">
      <w:pPr>
        <w:pStyle w:val="Heading4"/>
        <w:rPr>
          <w:rFonts w:ascii="Times New Roman" w:hAnsi="Times New Roman" w:cs="Times New Roman"/>
          <w:sz w:val="24"/>
        </w:rPr>
      </w:pPr>
      <w:r>
        <w:t xml:space="preserve">I contend that </w:t>
      </w:r>
      <w:r w:rsidRPr="002733C1">
        <w:rPr>
          <w:bdr w:val="none" w:sz="0" w:space="0" w:color="auto" w:frame="1"/>
          <w:shd w:val="clear" w:color="auto" w:fill="FFFFFF"/>
        </w:rPr>
        <w:t>Resolved: The appropriation of outer space by private entities is unjust.</w:t>
      </w:r>
      <w:r>
        <w:rPr>
          <w:bdr w:val="none" w:sz="0" w:space="0" w:color="auto" w:frame="1"/>
          <w:shd w:val="clear" w:color="auto" w:fill="FFFFFF"/>
        </w:rPr>
        <w:t xml:space="preserve"> Check all questions of the advocacy in CX to prevent frivolous theory debates.</w:t>
      </w:r>
    </w:p>
    <w:p w14:paraId="089011B7" w14:textId="77777777" w:rsidR="0040687D" w:rsidRDefault="0040687D" w:rsidP="0040687D">
      <w:pPr>
        <w:pStyle w:val="Heading4"/>
      </w:pPr>
      <w:r>
        <w:t>1] Astrobiology – Out of the possibility of extraterrestrial reasoners, we have an obligation to respect their habitats and not interfere through exploration.</w:t>
      </w:r>
    </w:p>
    <w:p w14:paraId="1A043FEC" w14:textId="77777777" w:rsidR="0040687D" w:rsidRPr="005B0EF8" w:rsidRDefault="0040687D" w:rsidP="0040687D">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13" w:history="1">
        <w:r w:rsidRPr="00CB5224">
          <w:rPr>
            <w:rStyle w:val="Hyperlink"/>
          </w:rPr>
          <w:t>https://scholarcommons.scu.edu/markkula/5/</w:t>
        </w:r>
      </w:hyperlink>
    </w:p>
    <w:p w14:paraId="3014FB2E" w14:textId="77777777" w:rsidR="0040687D" w:rsidRPr="0094243C" w:rsidRDefault="0040687D" w:rsidP="0040687D">
      <w:pPr>
        <w:rPr>
          <w:b/>
          <w:iCs/>
          <w:u w:val="single"/>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2FF4E143" w14:textId="77777777" w:rsidR="0040687D" w:rsidRDefault="0040687D" w:rsidP="0040687D">
      <w:pPr>
        <w:pStyle w:val="Heading4"/>
      </w:pPr>
      <w:r>
        <w:t>2] Communalism – Private entities are incapable of making omnilateral decisions as privatization entails that they withhold information which limits deliberation over making maxims.</w:t>
      </w:r>
    </w:p>
    <w:p w14:paraId="6072A11A" w14:textId="77777777" w:rsidR="0040687D" w:rsidRPr="00D90DB7" w:rsidRDefault="0040687D" w:rsidP="0040687D">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w:t>
      </w:r>
      <w:hyperlink r:id="rId15" w:history="1">
        <w:r w:rsidRPr="00CB5224">
          <w:rPr>
            <w:rStyle w:val="Hyperlink"/>
          </w:rPr>
          <w:t>https://www.law.berkeley.edu/wp-content/uploads/2016/01/What-is-Wrong-With-Privatization_UCB.pdf</w:t>
        </w:r>
      </w:hyperlink>
    </w:p>
    <w:p w14:paraId="43F4014C" w14:textId="044A1646" w:rsidR="0040687D" w:rsidRPr="00BC68CE" w:rsidRDefault="0040687D" w:rsidP="00BC68CE">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4D050242" w14:textId="7AD0706E" w:rsidR="0040687D" w:rsidRPr="008F5337" w:rsidRDefault="00BC68CE" w:rsidP="0040687D">
      <w:pPr>
        <w:pStyle w:val="Heading4"/>
      </w:pPr>
      <w:r>
        <w:t>3</w:t>
      </w:r>
      <w:r w:rsidR="0040687D">
        <w:t xml:space="preserve">] </w:t>
      </w:r>
      <w:r w:rsidR="0040687D" w:rsidRPr="008F5337">
        <w:t>Libertarianism turns don’t apply</w:t>
      </w:r>
      <w:r w:rsidR="0040687D">
        <w:t xml:space="preserve"> – </w:t>
      </w:r>
      <w:r w:rsidR="0040687D" w:rsidRPr="008F5337">
        <w:t>Privatization of space inherently relies on an anti-libertarian state-based model</w:t>
      </w:r>
    </w:p>
    <w:p w14:paraId="543484DA" w14:textId="77777777" w:rsidR="0040687D" w:rsidRPr="008F5337" w:rsidRDefault="0040687D" w:rsidP="0040687D">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p>
    <w:p w14:paraId="7DD98817" w14:textId="77777777" w:rsidR="0040687D" w:rsidRPr="00AC51AA" w:rsidRDefault="0040687D" w:rsidP="0040687D">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D46E5F3" w14:textId="362FD181" w:rsidR="0040687D" w:rsidRDefault="0040687D" w:rsidP="0040687D">
      <w:pPr>
        <w:pStyle w:val="Heading4"/>
      </w:pPr>
      <w:r>
        <w:t>[</w:t>
      </w:r>
      <w:r w:rsidR="00BC68CE">
        <w:t>4</w:t>
      </w:r>
      <w:r>
        <w:t>] Property is an external right – it is something that we don’t innately have a right to by virtue of existing, but acquire once we exercise our freedom. However, this is impossible when there is no state to create property divisions.</w:t>
      </w:r>
    </w:p>
    <w:p w14:paraId="43F05E0A" w14:textId="77777777" w:rsidR="0040687D" w:rsidRDefault="0040687D" w:rsidP="0040687D">
      <w:r w:rsidRPr="00670A5C">
        <w:rPr>
          <w:rStyle w:val="Style13ptBold"/>
        </w:rPr>
        <w:t>Stilz</w:t>
      </w:r>
      <w:r>
        <w:rPr>
          <w:rStyle w:val="Style13ptBold"/>
        </w:rPr>
        <w:t xml:space="preserve"> 1</w:t>
      </w:r>
      <w:r w:rsidRPr="00670A5C">
        <w:t xml:space="preserve"> (Anna Stilz, Anna Stilz is Laurance S. Rockefeller Professor of Politics and the University Center for Human Values. Her research focuses on questions of political membership, authority and political obligation, nationalism and self-determination, rights to land and territory, and </w:t>
      </w:r>
      <w:r w:rsidRPr="00670A5C">
        <w:lastRenderedPageBreak/>
        <w:t>collective agency. , 2009, accessed on 12-18-2021, Muse.jhu, "Project MUSE - Liberal Loyalty", https://muse.jhu.edu/book/30179)//phs st</w:t>
      </w:r>
    </w:p>
    <w:p w14:paraId="77547966" w14:textId="77777777" w:rsidR="0040687D" w:rsidRPr="00ED2E79" w:rsidRDefault="0040687D" w:rsidP="0040687D">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w:t>
      </w:r>
      <w:r w:rsidRPr="00ED2E79">
        <w:rPr>
          <w:sz w:val="14"/>
        </w:rPr>
        <w:lastRenderedPageBreak/>
        <w:t xml:space="preserve">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7EC2411A" w14:textId="77777777" w:rsidR="0040687D" w:rsidRDefault="0040687D" w:rsidP="0040687D"/>
    <w:p w14:paraId="336B49CC" w14:textId="03E4B08D" w:rsidR="0040687D" w:rsidRDefault="00BC68CE" w:rsidP="00845A01">
      <w:pPr>
        <w:pStyle w:val="Heading3"/>
      </w:pPr>
      <w:r>
        <w:lastRenderedPageBreak/>
        <w:t>C2</w:t>
      </w:r>
    </w:p>
    <w:p w14:paraId="0E96EEEC" w14:textId="77777777" w:rsidR="00BC68CE" w:rsidRPr="00FA47ED" w:rsidRDefault="00BC68CE" w:rsidP="00BC68CE">
      <w:pPr>
        <w:pStyle w:val="Heading4"/>
      </w:pPr>
      <w:r w:rsidRPr="00FA47ED">
        <w:t xml:space="preserve">Debris </w:t>
      </w:r>
      <w:r w:rsidRPr="00FA47ED">
        <w:rPr>
          <w:u w:val="single"/>
        </w:rPr>
        <w:t>cascades</w:t>
      </w:r>
      <w:r w:rsidRPr="00FA47ED">
        <w:t xml:space="preserve"> will render </w:t>
      </w:r>
      <w:r w:rsidRPr="00FA47ED">
        <w:rPr>
          <w:u w:val="single"/>
        </w:rPr>
        <w:t>space unusable</w:t>
      </w:r>
      <w:r w:rsidRPr="00FA47ED">
        <w:t xml:space="preserve"> – private appropriation is </w:t>
      </w:r>
      <w:r w:rsidRPr="00FA47ED">
        <w:rPr>
          <w:u w:val="single"/>
        </w:rPr>
        <w:t>exponentially</w:t>
      </w:r>
      <w:r w:rsidRPr="00FA47ED">
        <w:t xml:space="preserve"> increasing the risks</w:t>
      </w:r>
    </w:p>
    <w:p w14:paraId="4F5889E8" w14:textId="77777777" w:rsidR="00BC68CE" w:rsidRPr="00FA47ED" w:rsidRDefault="00BC68CE" w:rsidP="00BC68CE">
      <w:r w:rsidRPr="00FA47ED">
        <w:rPr>
          <w:rStyle w:val="Style13ptBold"/>
        </w:rPr>
        <w:t>Runnels 22</w:t>
      </w:r>
      <w:r w:rsidRPr="00FA47ED">
        <w:t xml:space="preserve"> (Michael Runnels – Assistant Professor of Business Law at California State University, Los Angeles, “On Clearing Earth’s Orbital Debris &amp; Enforcing the Outer Space Treaty in the U.S.,” 1-13-22, </w:t>
      </w:r>
      <w:hyperlink r:id="rId16" w:history="1">
        <w:r w:rsidRPr="00FA47ED">
          <w:rPr>
            <w:rStyle w:val="Hyperlink"/>
          </w:rPr>
          <w:t>https://businesslawtoday.org/2022/01/on-clearing-earths-orbital-debris-enforcing-outer-space-treaty-in-us/</w:t>
        </w:r>
      </w:hyperlink>
      <w:r w:rsidRPr="00FA47ED">
        <w:t>)</w:t>
      </w:r>
    </w:p>
    <w:p w14:paraId="12AF6FA3" w14:textId="77777777" w:rsidR="00BC68CE" w:rsidRPr="00DD33B8" w:rsidRDefault="00BC68CE" w:rsidP="00BC68CE">
      <w:pPr>
        <w:rPr>
          <w:sz w:val="16"/>
        </w:rPr>
      </w:pPr>
      <w:r w:rsidRPr="00FA47ED">
        <w:rPr>
          <w:sz w:val="16"/>
        </w:rPr>
        <w:t xml:space="preserve">Currently, </w:t>
      </w:r>
      <w:r w:rsidRPr="00FA47ED">
        <w:rPr>
          <w:rStyle w:val="StyleUnderline"/>
        </w:rPr>
        <w:t>long-</w:t>
      </w:r>
      <w:r w:rsidRPr="004C2C0C">
        <w:rPr>
          <w:rStyle w:val="StyleUnderline"/>
          <w:highlight w:val="yellow"/>
        </w:rPr>
        <w:t>dead satellites</w:t>
      </w:r>
      <w:r w:rsidRPr="00FA47ED">
        <w:rPr>
          <w:rStyle w:val="StyleUnderline"/>
        </w:rPr>
        <w:t xml:space="preserve">, </w:t>
      </w:r>
      <w:r w:rsidRPr="004C2C0C">
        <w:rPr>
          <w:rStyle w:val="StyleUnderline"/>
          <w:highlight w:val="yellow"/>
        </w:rPr>
        <w:t>spent rocket stages, and other debris</w:t>
      </w:r>
      <w:r w:rsidRPr="00FA47ED">
        <w:rPr>
          <w:rStyle w:val="StyleUnderline"/>
        </w:rPr>
        <w:t xml:space="preserve"> from outdated spacecraft </w:t>
      </w:r>
      <w:r w:rsidRPr="004C2C0C">
        <w:rPr>
          <w:rStyle w:val="StyleUnderline"/>
          <w:highlight w:val="yellow"/>
        </w:rPr>
        <w:t>remain in</w:t>
      </w:r>
      <w:r w:rsidRPr="00FA47ED">
        <w:rPr>
          <w:rStyle w:val="StyleUnderline"/>
        </w:rPr>
        <w:t xml:space="preserve"> Earth </w:t>
      </w:r>
      <w:r w:rsidRPr="004C2C0C">
        <w:rPr>
          <w:rStyle w:val="StyleUnderline"/>
          <w:highlight w:val="yellow"/>
        </w:rPr>
        <w:t>orbits</w:t>
      </w:r>
      <w:r w:rsidRPr="00FA47ED">
        <w:rPr>
          <w:sz w:val="16"/>
        </w:rPr>
        <w:t xml:space="preserve">, and have been endangering space activities for decades.[34] NASA estimates that there are approximately 27,000 pieces of orbital debris larger than a softball,[35] 500,000 marble-sized pieces of debris, and more than 100 million pieces one millimeter or smaller, orbiting at speeds of up to 17,500 mph.[36] At these speeds, even tiny flecks of paint can damage spacecraft.[37] Much more debris that is too small to track, though large enough to imperil both human spaceflight and robotic missions, also remains in Earth orbits.[38] This </w:t>
      </w:r>
      <w:r w:rsidRPr="004C2C0C">
        <w:rPr>
          <w:rStyle w:val="StyleUnderline"/>
          <w:highlight w:val="yellow"/>
        </w:rPr>
        <w:t>untracked debris</w:t>
      </w:r>
      <w:r w:rsidRPr="00FA47ED">
        <w:rPr>
          <w:rStyle w:val="StyleUnderline"/>
        </w:rPr>
        <w:t xml:space="preserve"> can </w:t>
      </w:r>
      <w:r w:rsidRPr="004C2C0C">
        <w:rPr>
          <w:rStyle w:val="StyleUnderline"/>
          <w:highlight w:val="yellow"/>
        </w:rPr>
        <w:t>lead to</w:t>
      </w:r>
      <w:r w:rsidRPr="00FA47ED">
        <w:rPr>
          <w:sz w:val="16"/>
        </w:rPr>
        <w:t xml:space="preserve"> potentially </w:t>
      </w:r>
      <w:r w:rsidRPr="004C2C0C">
        <w:rPr>
          <w:rStyle w:val="Emphasis"/>
          <w:highlight w:val="yellow"/>
        </w:rPr>
        <w:t>dangerous orbital collisions</w:t>
      </w:r>
      <w:r w:rsidRPr="004C2C0C">
        <w:rPr>
          <w:sz w:val="16"/>
          <w:highlight w:val="yellow"/>
        </w:rPr>
        <w:t xml:space="preserve"> </w:t>
      </w:r>
      <w:r w:rsidRPr="004C2C0C">
        <w:rPr>
          <w:rStyle w:val="StyleUnderline"/>
          <w:highlight w:val="yellow"/>
        </w:rPr>
        <w:t>on a regular basis</w:t>
      </w:r>
      <w:r w:rsidRPr="00FA47ED">
        <w:rPr>
          <w:sz w:val="16"/>
        </w:rPr>
        <w:t xml:space="preserve">, </w:t>
      </w:r>
      <w:r w:rsidRPr="00FA47ED">
        <w:rPr>
          <w:rStyle w:val="StyleUnderline"/>
        </w:rPr>
        <w:t xml:space="preserve">which is </w:t>
      </w:r>
      <w:r w:rsidRPr="004C2C0C">
        <w:rPr>
          <w:rStyle w:val="StyleUnderline"/>
          <w:highlight w:val="yellow"/>
        </w:rPr>
        <w:t xml:space="preserve">due to the </w:t>
      </w:r>
      <w:r w:rsidRPr="004C2C0C">
        <w:rPr>
          <w:rStyle w:val="Emphasis"/>
          <w:highlight w:val="yellow"/>
        </w:rPr>
        <w:t>self-generating nature</w:t>
      </w:r>
      <w:r w:rsidRPr="00FA47ED">
        <w:rPr>
          <w:rStyle w:val="Emphasis"/>
        </w:rPr>
        <w:t xml:space="preserve"> of orbital debris</w:t>
      </w:r>
      <w:r w:rsidRPr="00FA47ED">
        <w:rPr>
          <w:sz w:val="16"/>
        </w:rPr>
        <w:t xml:space="preserve"> once the amount of debris in orbit reaches a critical mass.[39] Succinctly explaining this phenomena in the New Yorker Magazine, Raffi Khatchadourian writes that: [e]ven a minuscule shard could smash a satellite to pieces, dispersing more high-velocity debris. </w:t>
      </w:r>
      <w:r w:rsidRPr="00FA47ED">
        <w:rPr>
          <w:rStyle w:val="StyleUnderline"/>
        </w:rPr>
        <w:t>If the population of objects became dense enough</w:t>
      </w:r>
      <w:r w:rsidRPr="00FA47ED">
        <w:rPr>
          <w:sz w:val="16"/>
        </w:rPr>
        <w:t xml:space="preserve">, </w:t>
      </w:r>
      <w:r w:rsidRPr="004C2C0C">
        <w:rPr>
          <w:rStyle w:val="StyleUnderline"/>
          <w:highlight w:val="yellow"/>
        </w:rPr>
        <w:t xml:space="preserve">collisions would trigger </w:t>
      </w:r>
      <w:r w:rsidRPr="004C2C0C">
        <w:rPr>
          <w:rStyle w:val="Emphasis"/>
          <w:highlight w:val="yellow"/>
        </w:rPr>
        <w:t>one another in an unstoppable cascade</w:t>
      </w:r>
      <w:r w:rsidRPr="00FA47ED">
        <w:rPr>
          <w:rStyle w:val="Emphasis"/>
        </w:rPr>
        <w:t>.</w:t>
      </w:r>
      <w:r w:rsidRPr="00FA47ED">
        <w:rPr>
          <w:sz w:val="16"/>
        </w:rPr>
        <w:t xml:space="preserve"> The fragments would grow smaller, more numerous, more uniform in direction, resembling a maelstrom of sand—</w:t>
      </w:r>
      <w:r w:rsidRPr="00FA47ED">
        <w:rPr>
          <w:rStyle w:val="StyleUnderline"/>
        </w:rPr>
        <w:t>a nightmare scenario</w:t>
      </w:r>
      <w:r w:rsidRPr="00FA47ED">
        <w:rPr>
          <w:sz w:val="16"/>
        </w:rPr>
        <w:t xml:space="preserve"> that became </w:t>
      </w:r>
      <w:r w:rsidRPr="00FA47ED">
        <w:rPr>
          <w:rStyle w:val="StyleUnderline"/>
        </w:rPr>
        <w:t xml:space="preserve">known as the </w:t>
      </w:r>
      <w:r w:rsidRPr="00FA47ED">
        <w:rPr>
          <w:rStyle w:val="Emphasis"/>
        </w:rPr>
        <w:t>Kessler syndrome</w:t>
      </w:r>
      <w:r w:rsidRPr="00FA47ED">
        <w:rPr>
          <w:sz w:val="16"/>
        </w:rPr>
        <w:t xml:space="preserve">. At some point, </w:t>
      </w:r>
      <w:r w:rsidRPr="004C2C0C">
        <w:rPr>
          <w:rStyle w:val="StyleUnderline"/>
          <w:highlight w:val="yellow"/>
        </w:rPr>
        <w:t xml:space="preserve">the process would render </w:t>
      </w:r>
      <w:r w:rsidRPr="004C2C0C">
        <w:rPr>
          <w:rStyle w:val="Emphasis"/>
          <w:highlight w:val="yellow"/>
        </w:rPr>
        <w:t>all of near-Earth space unusable</w:t>
      </w:r>
      <w:r w:rsidRPr="00FA47ED">
        <w:rPr>
          <w:sz w:val="16"/>
        </w:rPr>
        <w:t xml:space="preserve">. Theoretically, Kessler mused, our planet could acquire a ring akin to Saturn’s, but made of garbage.[40] Simulations of the evolution of orbital debris suggest that </w:t>
      </w:r>
      <w:r w:rsidRPr="00FA47ED">
        <w:rPr>
          <w:rStyle w:val="StyleUnderline"/>
        </w:rPr>
        <w:t xml:space="preserve">LEO is currently in the </w:t>
      </w:r>
      <w:r w:rsidRPr="00FA47ED">
        <w:rPr>
          <w:rStyle w:val="Emphasis"/>
        </w:rPr>
        <w:t>protracted initial stages</w:t>
      </w:r>
      <w:r w:rsidRPr="00FA47ED">
        <w:rPr>
          <w:rStyle w:val="StyleUnderline"/>
        </w:rPr>
        <w:t xml:space="preserve"> of the Kessler syndrome</w:t>
      </w:r>
      <w:r w:rsidRPr="00FA47ED">
        <w:rPr>
          <w:sz w:val="16"/>
        </w:rPr>
        <w:t xml:space="preserve">.[41] Into this debris field, </w:t>
      </w:r>
      <w:r w:rsidRPr="004C2C0C">
        <w:rPr>
          <w:rStyle w:val="StyleUnderline"/>
          <w:highlight w:val="yellow"/>
        </w:rPr>
        <w:t xml:space="preserve">companies are </w:t>
      </w:r>
      <w:r w:rsidRPr="004C2C0C">
        <w:rPr>
          <w:rStyle w:val="Emphasis"/>
          <w:highlight w:val="yellow"/>
        </w:rPr>
        <w:t>launching satellites at an exponential rate</w:t>
      </w:r>
      <w:r w:rsidRPr="00FA47ED">
        <w:rPr>
          <w:sz w:val="16"/>
        </w:rPr>
        <w:t xml:space="preserve"> </w:t>
      </w:r>
      <w:r w:rsidRPr="00FA47ED">
        <w:rPr>
          <w:rStyle w:val="StyleUnderline"/>
        </w:rPr>
        <w:t xml:space="preserve">to build </w:t>
      </w:r>
      <w:r w:rsidRPr="00FA47ED">
        <w:rPr>
          <w:rStyle w:val="Emphasis"/>
        </w:rPr>
        <w:t>mega-constellations</w:t>
      </w:r>
      <w:r w:rsidRPr="00FA47ED">
        <w:rPr>
          <w:sz w:val="16"/>
        </w:rPr>
        <w:t xml:space="preserve"> </w:t>
      </w:r>
      <w:r w:rsidRPr="00FA47ED">
        <w:rPr>
          <w:rStyle w:val="StyleUnderline"/>
        </w:rPr>
        <w:t>of communications satellites</w:t>
      </w:r>
      <w:r w:rsidRPr="00FA47ED">
        <w:rPr>
          <w:sz w:val="16"/>
        </w:rPr>
        <w:t xml:space="preserve">.[42] </w:t>
      </w:r>
      <w:r w:rsidRPr="004C2C0C">
        <w:rPr>
          <w:rStyle w:val="StyleUnderline"/>
        </w:rPr>
        <w:t>In just two years</w:t>
      </w:r>
      <w:r w:rsidRPr="00FA47ED">
        <w:rPr>
          <w:rStyle w:val="StyleUnderline"/>
        </w:rPr>
        <w:t>, the number of active and defunct satellites in LEO has increased by over 50%</w:t>
      </w:r>
      <w:r w:rsidRPr="00FA47ED">
        <w:rPr>
          <w:sz w:val="16"/>
        </w:rPr>
        <w:t xml:space="preserve"> to roughly 5,000 as of March 30, 2021.[43] SpaceX alone launched 1,740 satellites in construction of its Starlink mega-constellation since 2019,[44] received authorization to launch an additional 30,000 Starlink satellites by the FCC in 2021,[45] now accounts for over half of close encounters between two spacecraft,[46] and is projected to be involved in 90% of all close approaches. Quoting Professor Lewis’s description of the likely scenario of cascading orbital debris created by SpaceX’s Starlink mega-constellation, Pultarova writes that: [i]n a situation when [satellite operators] are receiving alerts on a daily basis, </w:t>
      </w:r>
      <w:r w:rsidRPr="004C2C0C">
        <w:rPr>
          <w:rStyle w:val="Emphasis"/>
          <w:highlight w:val="yellow"/>
        </w:rPr>
        <w:t>you can’t maneuver for everything</w:t>
      </w:r>
      <w:r w:rsidRPr="00FA47ED">
        <w:rPr>
          <w:sz w:val="16"/>
        </w:rPr>
        <w:t xml:space="preserve"> … . The maneuvers use propellant, the satellite cannot provide service. So there must be some threshold. But that means you are accepting a certain amount of risk. The problem is that at some point, you are likely to make a wrong decision.[47]</w:t>
      </w:r>
    </w:p>
    <w:p w14:paraId="6F5A7855" w14:textId="77777777" w:rsidR="00BC68CE" w:rsidRPr="00FA47ED" w:rsidRDefault="00BC68CE" w:rsidP="00BC68CE">
      <w:pPr>
        <w:pStyle w:val="Heading4"/>
      </w:pPr>
      <w:r w:rsidRPr="00FA47ED">
        <w:t xml:space="preserve">Debris cascades ensure </w:t>
      </w:r>
      <w:r w:rsidRPr="00FA47ED">
        <w:rPr>
          <w:u w:val="single"/>
        </w:rPr>
        <w:t>military accidents</w:t>
      </w:r>
      <w:r w:rsidRPr="00FA47ED">
        <w:t xml:space="preserve"> that spark </w:t>
      </w:r>
      <w:r w:rsidRPr="00FA47ED">
        <w:rPr>
          <w:u w:val="single"/>
        </w:rPr>
        <w:t>armed conflict</w:t>
      </w:r>
    </w:p>
    <w:p w14:paraId="7CC756F3" w14:textId="77777777" w:rsidR="00BC68CE" w:rsidRPr="00FA47ED" w:rsidRDefault="00BC68CE" w:rsidP="00BC68CE">
      <w:r w:rsidRPr="00FA47ED">
        <w:rPr>
          <w:rStyle w:val="Style13ptBold"/>
        </w:rPr>
        <w:t>Orwig 16</w:t>
      </w:r>
      <w:r w:rsidRPr="00FA47ED">
        <w:t xml:space="preserve"> (Jessica Orwig – Business Insider, quoting Vitaly Adushkin – researcher for the Institute of Geosphere Dynamics at the Russian Academy of Sciences, “Russia says a growing problem in space could be enough to spark a war,” 1-26-16, https://www.businessinsider.com/russia-says-space-junk-could-spark-war-2016-1)</w:t>
      </w:r>
    </w:p>
    <w:p w14:paraId="065FB512" w14:textId="77777777" w:rsidR="00BC68CE" w:rsidRPr="00DD33B8" w:rsidRDefault="00BC68CE" w:rsidP="00BC68CE">
      <w:pPr>
        <w:rPr>
          <w:sz w:val="16"/>
        </w:rPr>
      </w:pPr>
      <w:r w:rsidRPr="00FA47ED">
        <w:rPr>
          <w:sz w:val="16"/>
        </w:rPr>
        <w:t xml:space="preserve">NASA has already warned that the large amount of space junk around our planet is growing beyond our control, but now a team of Russian scientists has cited another potentially unforeseen consequence of that debris: War. Scientists estimate that </w:t>
      </w:r>
      <w:r w:rsidRPr="00FA47ED">
        <w:rPr>
          <w:rStyle w:val="StyleUnderline"/>
        </w:rPr>
        <w:t>anywhere from 500,000 to 600,000 pieces of human-made space debris</w:t>
      </w:r>
      <w:r w:rsidRPr="00FA47ED">
        <w:rPr>
          <w:sz w:val="16"/>
        </w:rPr>
        <w:t xml:space="preserve"> between 0.4 and 4 inches in size </w:t>
      </w:r>
      <w:r w:rsidRPr="00FA47ED">
        <w:rPr>
          <w:rStyle w:val="StyleUnderline"/>
        </w:rPr>
        <w:t>are currently orbiting the Earth</w:t>
      </w:r>
      <w:r w:rsidRPr="00FA47ED">
        <w:rPr>
          <w:sz w:val="16"/>
        </w:rPr>
        <w:t xml:space="preserve"> and traveling at speeds over 17,000 miles per hour. </w:t>
      </w:r>
      <w:r w:rsidRPr="004C2C0C">
        <w:rPr>
          <w:rStyle w:val="StyleUnderline"/>
          <w:highlight w:val="yellow"/>
        </w:rPr>
        <w:t>If one</w:t>
      </w:r>
      <w:r w:rsidRPr="00FA47ED">
        <w:rPr>
          <w:rStyle w:val="StyleUnderline"/>
        </w:rPr>
        <w:t xml:space="preserve"> of those </w:t>
      </w:r>
      <w:r w:rsidRPr="004C2C0C">
        <w:rPr>
          <w:rStyle w:val="StyleUnderline"/>
          <w:highlight w:val="yellow"/>
        </w:rPr>
        <w:t>piece</w:t>
      </w:r>
      <w:r w:rsidRPr="00FA47ED">
        <w:rPr>
          <w:rStyle w:val="StyleUnderline"/>
        </w:rPr>
        <w:t xml:space="preserve">s </w:t>
      </w:r>
      <w:r w:rsidRPr="004C2C0C">
        <w:rPr>
          <w:rStyle w:val="StyleUnderline"/>
          <w:highlight w:val="yellow"/>
        </w:rPr>
        <w:t xml:space="preserve">smashed into a military satellite it "may provoke </w:t>
      </w:r>
      <w:r w:rsidRPr="004C2C0C">
        <w:rPr>
          <w:rStyle w:val="Emphasis"/>
          <w:highlight w:val="yellow"/>
        </w:rPr>
        <w:t>political or</w:t>
      </w:r>
      <w:r w:rsidRPr="00FA47ED">
        <w:rPr>
          <w:rStyle w:val="Emphasis"/>
        </w:rPr>
        <w:t xml:space="preserve"> even a</w:t>
      </w:r>
      <w:r w:rsidRPr="004C2C0C">
        <w:rPr>
          <w:rStyle w:val="Emphasis"/>
          <w:highlight w:val="yellow"/>
        </w:rPr>
        <w:t>rmed conflict</w:t>
      </w:r>
      <w:r w:rsidRPr="004C2C0C">
        <w:rPr>
          <w:sz w:val="16"/>
          <w:highlight w:val="yellow"/>
        </w:rPr>
        <w:t xml:space="preserve"> </w:t>
      </w:r>
      <w:r w:rsidRPr="004C2C0C">
        <w:rPr>
          <w:rStyle w:val="StyleUnderline"/>
          <w:highlight w:val="yellow"/>
        </w:rPr>
        <w:t>between</w:t>
      </w:r>
      <w:r w:rsidRPr="00FA47ED">
        <w:rPr>
          <w:rStyle w:val="StyleUnderline"/>
        </w:rPr>
        <w:t xml:space="preserve"> space-faring </w:t>
      </w:r>
      <w:r w:rsidRPr="004C2C0C">
        <w:rPr>
          <w:rStyle w:val="StyleUnderline"/>
          <w:highlight w:val="yellow"/>
        </w:rPr>
        <w:t>nations</w:t>
      </w:r>
      <w:r w:rsidRPr="00FA47ED">
        <w:rPr>
          <w:sz w:val="16"/>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Say, for example, that a satellite was destroyed or significantly damaged in orbit — something that a 4-inch hunk of space junk could easily do traveling at speeds of 17,500 miles per hour, Adushkin reported. (Even smaller pieces no bigger than size of a pea could cause enough damage to the satellite that it would no longer operate correctly, he notes.) </w:t>
      </w:r>
      <w:r w:rsidRPr="00DD33B8">
        <w:rPr>
          <w:rStyle w:val="StyleUnderline"/>
          <w:highlight w:val="yellow"/>
        </w:rPr>
        <w:t>It would be difficult</w:t>
      </w:r>
      <w:r w:rsidRPr="00FA47ED">
        <w:rPr>
          <w:rStyle w:val="StyleUnderline"/>
        </w:rPr>
        <w:t xml:space="preserve"> for anyone </w:t>
      </w:r>
      <w:r w:rsidRPr="00DD33B8">
        <w:rPr>
          <w:rStyle w:val="StyleUnderline"/>
          <w:highlight w:val="yellow"/>
        </w:rPr>
        <w:t xml:space="preserve">to determine whether the event was </w:t>
      </w:r>
      <w:r w:rsidRPr="00DD33B8">
        <w:rPr>
          <w:rStyle w:val="Emphasis"/>
          <w:highlight w:val="yellow"/>
        </w:rPr>
        <w:t>accidental or deliberate</w:t>
      </w:r>
      <w:r w:rsidRPr="00FA47ED">
        <w:rPr>
          <w:rStyle w:val="Emphasis"/>
        </w:rPr>
        <w:t xml:space="preserve">. </w:t>
      </w:r>
      <w:r w:rsidRPr="00FA47ED">
        <w:rPr>
          <w:rStyle w:val="StyleUnderline"/>
        </w:rPr>
        <w:t xml:space="preserve">This </w:t>
      </w:r>
      <w:r w:rsidRPr="00DD33B8">
        <w:rPr>
          <w:rStyle w:val="StyleUnderline"/>
          <w:highlight w:val="yellow"/>
        </w:rPr>
        <w:t xml:space="preserve">lack of immediate proof could lead to </w:t>
      </w:r>
      <w:r w:rsidRPr="00DD33B8">
        <w:rPr>
          <w:rStyle w:val="Emphasis"/>
          <w:highlight w:val="yellow"/>
        </w:rPr>
        <w:t>false accusations</w:t>
      </w:r>
      <w:r w:rsidRPr="00FA47ED">
        <w:rPr>
          <w:sz w:val="16"/>
        </w:rPr>
        <w:t xml:space="preserve">, heated arguments </w:t>
      </w:r>
      <w:r w:rsidRPr="00DD33B8">
        <w:rPr>
          <w:rStyle w:val="StyleUnderline"/>
          <w:highlight w:val="yellow"/>
        </w:rPr>
        <w:t>and</w:t>
      </w:r>
      <w:r w:rsidRPr="00FA47ED">
        <w:rPr>
          <w:sz w:val="16"/>
        </w:rPr>
        <w:t xml:space="preserve">, eventually, </w:t>
      </w:r>
      <w:r w:rsidRPr="00DD33B8">
        <w:rPr>
          <w:rStyle w:val="Emphasis"/>
          <w:highlight w:val="yellow"/>
        </w:rPr>
        <w:t>war</w:t>
      </w:r>
      <w:r w:rsidRPr="00FA47ED">
        <w:rPr>
          <w:rStyle w:val="Emphasis"/>
        </w:rPr>
        <w:t>,</w:t>
      </w:r>
      <w:r w:rsidRPr="00FA47ED">
        <w:rPr>
          <w:sz w:val="16"/>
        </w:rPr>
        <w:t xml:space="preserve"> according to Adushkin and his colleagues. A politically dangerous dilemma In the report, the Adushkin said that </w:t>
      </w:r>
      <w:r w:rsidRPr="00DD33B8">
        <w:rPr>
          <w:rStyle w:val="StyleUnderline"/>
          <w:highlight w:val="yellow"/>
        </w:rPr>
        <w:t>there have already been</w:t>
      </w:r>
      <w:r w:rsidRPr="00FA47ED">
        <w:rPr>
          <w:rStyle w:val="StyleUnderline"/>
        </w:rPr>
        <w:t xml:space="preserve"> repeated "</w:t>
      </w:r>
      <w:r w:rsidRPr="00DD33B8">
        <w:rPr>
          <w:rStyle w:val="Emphasis"/>
          <w:highlight w:val="yellow"/>
        </w:rPr>
        <w:t>sudden failures</w:t>
      </w:r>
      <w:r w:rsidRPr="00FA47ED">
        <w:rPr>
          <w:rStyle w:val="StyleUnderline"/>
        </w:rPr>
        <w:t>"</w:t>
      </w:r>
      <w:r w:rsidRPr="00FA47ED">
        <w:rPr>
          <w:sz w:val="16"/>
        </w:rPr>
        <w:t xml:space="preserve"> </w:t>
      </w:r>
      <w:r w:rsidRPr="00FA47ED">
        <w:rPr>
          <w:rStyle w:val="StyleUnderline"/>
        </w:rPr>
        <w:t>of military spacecraft in the last two decades</w:t>
      </w:r>
      <w:r w:rsidRPr="00FA47ED">
        <w:rPr>
          <w:sz w:val="16"/>
        </w:rPr>
        <w:t xml:space="preserve"> that cannot be explained. "So, there are two possible explanations," he wrote. The first is "unregistered collisions with space objects." The second is "machinations" [deliberate action] of the space adversary. "</w:t>
      </w:r>
      <w:r w:rsidRPr="00DD33B8">
        <w:rPr>
          <w:rStyle w:val="Emphasis"/>
          <w:highlight w:val="yellow"/>
        </w:rPr>
        <w:t>This is a politically dangerous dilemma</w:t>
      </w:r>
      <w:r w:rsidRPr="00FA47ED">
        <w:rPr>
          <w:rStyle w:val="Emphasis"/>
        </w:rPr>
        <w:t>,</w:t>
      </w:r>
      <w:r w:rsidRPr="00FA47ED">
        <w:rPr>
          <w:sz w:val="16"/>
        </w:rPr>
        <w:t xml:space="preserve">" he added. But these mysterious failures in the past aren't what concerns Adushkin most. It's a future threat of what experts call the cascade effect that has Adushkin and other scientists around the world extremely concerned. The Kessler Syndrome In 1978, American astrophysicist Donald </w:t>
      </w:r>
      <w:r w:rsidRPr="00FA47ED">
        <w:rPr>
          <w:rStyle w:val="StyleUnderline"/>
        </w:rPr>
        <w:t xml:space="preserve">Kessler predicted that the amount of space debris around Earth would begin to grow </w:t>
      </w:r>
      <w:r w:rsidRPr="00FA47ED">
        <w:rPr>
          <w:rStyle w:val="Emphasis"/>
        </w:rPr>
        <w:t>exponentially</w:t>
      </w:r>
      <w:r w:rsidRPr="00FA47ED">
        <w:rPr>
          <w:sz w:val="16"/>
        </w:rPr>
        <w:t xml:space="preserve"> after the turn of the millennium. Kessler 's predictions rely on the fact that </w:t>
      </w:r>
      <w:r w:rsidRPr="00FA47ED">
        <w:rPr>
          <w:rStyle w:val="StyleUnderline"/>
        </w:rPr>
        <w:t>over time, space junk accumulates</w:t>
      </w:r>
      <w:r w:rsidRPr="00FA47ED">
        <w:rPr>
          <w:sz w:val="16"/>
        </w:rPr>
        <w:t xml:space="preserve">. We leave most of our defunct satellites in space, and when meteors and other man-made space debris slam into them, you get a cascade of debris. </w:t>
      </w:r>
      <w:r w:rsidRPr="00FA47ED">
        <w:rPr>
          <w:rStyle w:val="StyleUnderline"/>
        </w:rPr>
        <w:t>The cascade effect</w:t>
      </w:r>
      <w:r w:rsidRPr="00FA47ED">
        <w:rPr>
          <w:sz w:val="16"/>
        </w:rPr>
        <w:t xml:space="preserve"> — also </w:t>
      </w:r>
      <w:r w:rsidRPr="00FA47ED">
        <w:rPr>
          <w:rStyle w:val="StyleUnderline"/>
        </w:rPr>
        <w:t xml:space="preserve">known as the </w:t>
      </w:r>
      <w:r w:rsidRPr="00FA47ED">
        <w:rPr>
          <w:rStyle w:val="Emphasis"/>
        </w:rPr>
        <w:t>Kessler Syndrome</w:t>
      </w:r>
      <w:r w:rsidRPr="00FA47ED">
        <w:rPr>
          <w:sz w:val="16"/>
        </w:rPr>
        <w:t xml:space="preserve"> — </w:t>
      </w:r>
      <w:r w:rsidRPr="00FA47ED">
        <w:rPr>
          <w:rStyle w:val="StyleUnderline"/>
        </w:rPr>
        <w:t>refers to a critical point wherein the density of space junk grows so large that a single collision could set off a domino effect</w:t>
      </w:r>
      <w:r w:rsidRPr="00FA47ED">
        <w:rPr>
          <w:sz w:val="16"/>
        </w:rPr>
        <w:t xml:space="preserve"> of increasingly more collisions. For Kessler, this is a problem because </w:t>
      </w:r>
      <w:r w:rsidRPr="00FA47ED">
        <w:rPr>
          <w:rStyle w:val="StyleUnderline"/>
        </w:rPr>
        <w:t>it would "</w:t>
      </w:r>
      <w:r w:rsidRPr="00FA47ED">
        <w:rPr>
          <w:rStyle w:val="Emphasis"/>
        </w:rPr>
        <w:t>create small debris faster than it can be removed</w:t>
      </w:r>
      <w:r w:rsidRPr="00FA47ED">
        <w:rPr>
          <w:sz w:val="16"/>
        </w:rPr>
        <w:t>," Kessler said last year. And this cloud of junk could eventually make missions to space too dangerous.</w:t>
      </w:r>
    </w:p>
    <w:p w14:paraId="20B232B5" w14:textId="77777777" w:rsidR="00BC68CE" w:rsidRPr="00FA47ED" w:rsidRDefault="00BC68CE" w:rsidP="00BC68CE">
      <w:pPr>
        <w:pStyle w:val="Heading4"/>
      </w:pPr>
      <w:r w:rsidRPr="00FA47ED">
        <w:t xml:space="preserve">Military accidents in space go </w:t>
      </w:r>
      <w:r w:rsidRPr="00FA47ED">
        <w:rPr>
          <w:u w:val="single"/>
        </w:rPr>
        <w:t>nuclear</w:t>
      </w:r>
    </w:p>
    <w:p w14:paraId="6F5001F3" w14:textId="77777777" w:rsidR="00BC68CE" w:rsidRPr="00FA47ED" w:rsidRDefault="00BC68CE" w:rsidP="00BC68CE">
      <w:r w:rsidRPr="00FA47ED">
        <w:rPr>
          <w:rStyle w:val="Style13ptBold"/>
        </w:rPr>
        <w:t>Beauchamp 14</w:t>
      </w:r>
      <w:r w:rsidRPr="00FA47ED">
        <w:t xml:space="preserve"> (Zack Beachamp – Vox, “How space trash could start a nuclear war,” 4-21-14, https://www.vox.com/2014/4/21/5625246/space-war-china-north-korea-iran)</w:t>
      </w:r>
    </w:p>
    <w:p w14:paraId="6B67A9F5" w14:textId="77777777" w:rsidR="00BC68CE" w:rsidRPr="0083659E" w:rsidRDefault="00BC68CE" w:rsidP="00BC68CE">
      <w:pPr>
        <w:rPr>
          <w:sz w:val="16"/>
        </w:rPr>
      </w:pPr>
      <w:r w:rsidRPr="00DD33B8">
        <w:rPr>
          <w:rStyle w:val="StyleUnderline"/>
          <w:highlight w:val="yellow"/>
        </w:rPr>
        <w:t>If debris from a Chinese test destroys a US</w:t>
      </w:r>
      <w:r w:rsidRPr="00FA47ED">
        <w:rPr>
          <w:rStyle w:val="StyleUnderline"/>
        </w:rPr>
        <w:t xml:space="preserve"> military </w:t>
      </w:r>
      <w:r w:rsidRPr="00DD33B8">
        <w:rPr>
          <w:rStyle w:val="StyleUnderline"/>
          <w:highlight w:val="yellow"/>
        </w:rPr>
        <w:t>satellite</w:t>
      </w:r>
      <w:r w:rsidRPr="00DD33B8">
        <w:rPr>
          <w:sz w:val="16"/>
          <w:highlight w:val="yellow"/>
        </w:rPr>
        <w:t xml:space="preserve">, </w:t>
      </w:r>
      <w:r w:rsidRPr="00DD33B8">
        <w:rPr>
          <w:rStyle w:val="StyleUnderline"/>
          <w:highlight w:val="yellow"/>
        </w:rPr>
        <w:t xml:space="preserve">the US could </w:t>
      </w:r>
      <w:r w:rsidRPr="00DD33B8">
        <w:rPr>
          <w:rStyle w:val="Emphasis"/>
          <w:highlight w:val="yellow"/>
        </w:rPr>
        <w:t>mistake</w:t>
      </w:r>
      <w:r w:rsidRPr="00DD33B8">
        <w:rPr>
          <w:rStyle w:val="StyleUnderline"/>
          <w:highlight w:val="yellow"/>
        </w:rPr>
        <w:t xml:space="preserve"> it as a </w:t>
      </w:r>
      <w:r w:rsidRPr="00DD33B8">
        <w:rPr>
          <w:rStyle w:val="Emphasis"/>
          <w:highlight w:val="yellow"/>
        </w:rPr>
        <w:t>preemptive strike</w:t>
      </w:r>
      <w:r w:rsidRPr="00FA47ED">
        <w:rPr>
          <w:sz w:val="16"/>
        </w:rPr>
        <w:t xml:space="preserve"> </w:t>
      </w:r>
      <w:r w:rsidRPr="00FA47ED">
        <w:rPr>
          <w:rStyle w:val="StyleUnderline"/>
        </w:rPr>
        <w:t xml:space="preserve">against its </w:t>
      </w:r>
      <w:r w:rsidRPr="00DD33B8">
        <w:rPr>
          <w:rStyle w:val="StyleUnderline"/>
          <w:highlight w:val="yellow"/>
        </w:rPr>
        <w:t>space capabilities</w:t>
      </w:r>
      <w:r w:rsidRPr="00FA47ED">
        <w:rPr>
          <w:sz w:val="16"/>
        </w:rPr>
        <w:t xml:space="preserve"> — </w:t>
      </w:r>
      <w:r w:rsidRPr="00FA47ED">
        <w:rPr>
          <w:rStyle w:val="StyleUnderline"/>
        </w:rPr>
        <w:t xml:space="preserve">some of which </w:t>
      </w:r>
      <w:r w:rsidRPr="00DD33B8">
        <w:rPr>
          <w:rStyle w:val="StyleUnderline"/>
          <w:highlight w:val="yellow"/>
        </w:rPr>
        <w:t xml:space="preserve">are </w:t>
      </w:r>
      <w:r w:rsidRPr="00DD33B8">
        <w:rPr>
          <w:rStyle w:val="Emphasis"/>
          <w:highlight w:val="yellow"/>
        </w:rPr>
        <w:t>designed to detect nuclear</w:t>
      </w:r>
      <w:r w:rsidRPr="00FA47ED">
        <w:rPr>
          <w:rStyle w:val="Emphasis"/>
        </w:rPr>
        <w:t xml:space="preserve"> missile </w:t>
      </w:r>
      <w:r w:rsidRPr="00DD33B8">
        <w:rPr>
          <w:rStyle w:val="Emphasis"/>
          <w:highlight w:val="yellow"/>
        </w:rPr>
        <w:t>launches</w:t>
      </w:r>
      <w:r w:rsidRPr="00FA47ED">
        <w:rPr>
          <w:sz w:val="16"/>
        </w:rPr>
        <w:t xml:space="preserve">. If the US thinks China is trying to take out its ability to detect a nuclear launch, </w:t>
      </w:r>
      <w:r w:rsidRPr="00DD33B8">
        <w:rPr>
          <w:rStyle w:val="Emphasis"/>
          <w:highlight w:val="yellow"/>
        </w:rPr>
        <w:t>things could get very bad, very quickly</w:t>
      </w:r>
      <w:r w:rsidRPr="00FA47ED">
        <w:rPr>
          <w:rStyle w:val="Emphasis"/>
        </w:rPr>
        <w:t xml:space="preserve">. </w:t>
      </w:r>
      <w:r w:rsidRPr="00FA47ED">
        <w:rPr>
          <w:sz w:val="16"/>
        </w:rPr>
        <w:t xml:space="preserve">Accidents aren't the only concern. Zenko also worries about </w:t>
      </w:r>
      <w:r w:rsidRPr="00FA47ED">
        <w:rPr>
          <w:rStyle w:val="StyleUnderline"/>
        </w:rPr>
        <w:t>intentional space attacks</w:t>
      </w:r>
      <w:r w:rsidRPr="00FA47ED">
        <w:rPr>
          <w:sz w:val="16"/>
        </w:rPr>
        <w:t xml:space="preserve">, either </w:t>
      </w:r>
      <w:r w:rsidRPr="00FA47ED">
        <w:rPr>
          <w:rStyle w:val="StyleUnderline"/>
        </w:rPr>
        <w:t>during peacetime or a crisis</w:t>
      </w:r>
      <w:r w:rsidRPr="00FA47ED">
        <w:rPr>
          <w:sz w:val="16"/>
        </w:rPr>
        <w:t xml:space="preserve">. Here, Iran and North Korea are probably bigger threats, though their ASAT capabilities are far from proven. North Korea has a pattern of crazy military moves designed to extort concessions from South Korea and the West; it could extend that behavior to space. </w:t>
      </w:r>
      <w:r w:rsidRPr="00DD33B8">
        <w:rPr>
          <w:rStyle w:val="StyleUnderline"/>
          <w:highlight w:val="yellow"/>
        </w:rPr>
        <w:t>Iran</w:t>
      </w:r>
      <w:r w:rsidRPr="00FA47ED">
        <w:rPr>
          <w:sz w:val="16"/>
        </w:rPr>
        <w:t>, according to Zenko, "</w:t>
      </w:r>
      <w:r w:rsidRPr="00DD33B8">
        <w:rPr>
          <w:rStyle w:val="StyleUnderline"/>
          <w:highlight w:val="yellow"/>
        </w:rPr>
        <w:t>already views space as a legitimate arena</w:t>
      </w:r>
      <w:r w:rsidRPr="00FA47ED">
        <w:rPr>
          <w:rStyle w:val="StyleUnderline"/>
        </w:rPr>
        <w:t xml:space="preserve"> in which </w:t>
      </w:r>
      <w:r w:rsidRPr="00DD33B8">
        <w:rPr>
          <w:rStyle w:val="StyleUnderline"/>
          <w:highlight w:val="yellow"/>
        </w:rPr>
        <w:t>to contest US</w:t>
      </w:r>
      <w:r w:rsidRPr="00FA47ED">
        <w:rPr>
          <w:rStyle w:val="StyleUnderline"/>
        </w:rPr>
        <w:t xml:space="preserve"> military </w:t>
      </w:r>
      <w:r w:rsidRPr="00DD33B8">
        <w:rPr>
          <w:rStyle w:val="StyleUnderline"/>
          <w:highlight w:val="yellow"/>
        </w:rPr>
        <w:t>power</w:t>
      </w:r>
      <w:r w:rsidRPr="00FA47ED">
        <w:rPr>
          <w:sz w:val="16"/>
        </w:rPr>
        <w:t xml:space="preserve">." He worries that Iran might fire missiles into space "during a major crisis, especially if it believes war is imminent — an assessment that could have self-fulfilling consequences." But </w:t>
      </w:r>
      <w:r w:rsidRPr="00FA47ED">
        <w:rPr>
          <w:rStyle w:val="StyleUnderline"/>
        </w:rPr>
        <w:t>even if none of these scenarios for war are likely,</w:t>
      </w:r>
      <w:r w:rsidRPr="00FA47ED">
        <w:rPr>
          <w:sz w:val="16"/>
        </w:rPr>
        <w:t xml:space="preserve"> </w:t>
      </w:r>
      <w:r w:rsidRPr="00FA47ED">
        <w:rPr>
          <w:rStyle w:val="StyleUnderline"/>
        </w:rPr>
        <w:t>preparing and testing for space war is intrinsically dangerous</w:t>
      </w:r>
      <w:r w:rsidRPr="00FA47ED">
        <w:rPr>
          <w:sz w:val="16"/>
        </w:rPr>
        <w:t xml:space="preserve">. </w:t>
      </w:r>
      <w:r w:rsidRPr="00DD33B8">
        <w:rPr>
          <w:rStyle w:val="Emphasis"/>
          <w:highlight w:val="yellow"/>
        </w:rPr>
        <w:t>Space debris don't discriminate between military and non-military satellites</w:t>
      </w:r>
      <w:r w:rsidRPr="00FA47ED">
        <w:rPr>
          <w:sz w:val="16"/>
        </w:rPr>
        <w:t xml:space="preserve">; the </w:t>
      </w:r>
      <w:r w:rsidRPr="00FA47ED">
        <w:rPr>
          <w:rStyle w:val="StyleUnderline"/>
        </w:rPr>
        <w:t>more ASAT testing there is, the more hazardous space travel becomes for everyone</w:t>
      </w:r>
      <w:r w:rsidRPr="00FA47ED">
        <w:rPr>
          <w:sz w:val="16"/>
        </w:rPr>
        <w:t>. As satellites become increasingly important to the economy and scientific research, even preparation for space war becomes deadly.</w:t>
      </w:r>
    </w:p>
    <w:p w14:paraId="02EFFE64" w14:textId="77777777" w:rsidR="00BC68CE" w:rsidRPr="00FA47ED" w:rsidRDefault="00BC68CE" w:rsidP="00BC68CE">
      <w:pPr>
        <w:pStyle w:val="Heading4"/>
      </w:pPr>
      <w:r w:rsidRPr="00FA47ED">
        <w:t xml:space="preserve">Independently, satellites are key to </w:t>
      </w:r>
      <w:r w:rsidRPr="00FA47ED">
        <w:rPr>
          <w:u w:val="single"/>
        </w:rPr>
        <w:t>critical infrastructure</w:t>
      </w:r>
      <w:r w:rsidRPr="00FA47ED">
        <w:t xml:space="preserve"> and </w:t>
      </w:r>
      <w:r w:rsidRPr="00FA47ED">
        <w:rPr>
          <w:u w:val="single"/>
        </w:rPr>
        <w:t>social stability</w:t>
      </w:r>
    </w:p>
    <w:p w14:paraId="4BFEE279" w14:textId="77777777" w:rsidR="00BC68CE" w:rsidRPr="00FA47ED" w:rsidRDefault="00BC68CE" w:rsidP="00BC68CE">
      <w:r w:rsidRPr="00FA47ED">
        <w:rPr>
          <w:rStyle w:val="Style13ptBold"/>
        </w:rPr>
        <w:t>Pellegrino &amp; Stang 16</w:t>
      </w:r>
      <w:r w:rsidRPr="00FA47ED">
        <w:t xml:space="preserve"> (Massimo Pellegrino – Master’s Degree in Space Studies from ISU, and Gerald Stang –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FA47ED">
        <w:rPr>
          <w:iCs/>
        </w:rPr>
        <w:t>EU Institute for Security Studies, July</w:t>
      </w:r>
      <w:r w:rsidRPr="00FA47ED">
        <w:t xml:space="preserve"> 2016, </w:t>
      </w:r>
      <w:hyperlink r:id="rId17" w:history="1">
        <w:r w:rsidRPr="00FA47ED">
          <w:rPr>
            <w:rStyle w:val="Hyperlink"/>
          </w:rPr>
          <w:t>https://www.iss.europa.eu/content/space-security-europe</w:t>
        </w:r>
      </w:hyperlink>
      <w:r w:rsidRPr="00FA47ED">
        <w:t>)</w:t>
      </w:r>
    </w:p>
    <w:p w14:paraId="00269783" w14:textId="043800D5" w:rsidR="00845A01" w:rsidRPr="00BC68CE" w:rsidRDefault="00BC68CE" w:rsidP="00BC68CE">
      <w:pPr>
        <w:rPr>
          <w:sz w:val="16"/>
        </w:rPr>
      </w:pPr>
      <w:r w:rsidRPr="00DD33B8">
        <w:rPr>
          <w:rStyle w:val="StyleUnderline"/>
          <w:highlight w:val="yellow"/>
        </w:rPr>
        <w:t>Modern societies are</w:t>
      </w:r>
      <w:r w:rsidRPr="00DD33B8">
        <w:rPr>
          <w:sz w:val="16"/>
          <w:highlight w:val="yellow"/>
        </w:rPr>
        <w:t xml:space="preserve"> </w:t>
      </w:r>
      <w:r w:rsidRPr="00DD33B8">
        <w:rPr>
          <w:rStyle w:val="Emphasis"/>
          <w:highlight w:val="yellow"/>
        </w:rPr>
        <w:t>highly dependent</w:t>
      </w:r>
      <w:r w:rsidRPr="00DD33B8">
        <w:rPr>
          <w:sz w:val="16"/>
          <w:highlight w:val="yellow"/>
        </w:rPr>
        <w:t xml:space="preserve"> </w:t>
      </w:r>
      <w:r w:rsidRPr="00DD33B8">
        <w:rPr>
          <w:rStyle w:val="StyleUnderline"/>
          <w:highlight w:val="yellow"/>
        </w:rPr>
        <w:t>on</w:t>
      </w:r>
      <w:r w:rsidRPr="00FA47ED">
        <w:rPr>
          <w:rStyle w:val="StyleUnderline"/>
        </w:rPr>
        <w:t xml:space="preserve"> the continuous operation of </w:t>
      </w:r>
      <w:r w:rsidRPr="00DD33B8">
        <w:rPr>
          <w:rStyle w:val="Emphasis"/>
          <w:highlight w:val="yellow"/>
        </w:rPr>
        <w:t>critical infrastructure</w:t>
      </w:r>
      <w:r w:rsidRPr="00FA47ED">
        <w:rPr>
          <w:rStyle w:val="StyleUnderline"/>
        </w:rPr>
        <w:t xml:space="preserve"> to ensure the provision of basic goods and services</w:t>
      </w:r>
      <w:r w:rsidRPr="00FA47ED">
        <w:rPr>
          <w:sz w:val="16"/>
        </w:rPr>
        <w:t xml:space="preserve">. They consist of assets, systems or parts thereof which are so vital, that </w:t>
      </w:r>
      <w:r w:rsidRPr="00FA47ED">
        <w:rPr>
          <w:rStyle w:val="StyleUnderline"/>
        </w:rPr>
        <w:t xml:space="preserve">their </w:t>
      </w:r>
      <w:r w:rsidRPr="00DD33B8">
        <w:rPr>
          <w:rStyle w:val="StyleUnderline"/>
          <w:highlight w:val="yellow"/>
        </w:rPr>
        <w:t xml:space="preserve">disruption would significantly impact the </w:t>
      </w:r>
      <w:r w:rsidRPr="00DD33B8">
        <w:rPr>
          <w:rStyle w:val="Emphasis"/>
          <w:highlight w:val="yellow"/>
        </w:rPr>
        <w:t>economy</w:t>
      </w:r>
      <w:r w:rsidRPr="00DD33B8">
        <w:rPr>
          <w:sz w:val="16"/>
          <w:highlight w:val="yellow"/>
        </w:rPr>
        <w:t xml:space="preserve">, </w:t>
      </w:r>
      <w:r w:rsidRPr="00DD33B8">
        <w:rPr>
          <w:rStyle w:val="Emphasis"/>
          <w:highlight w:val="yellow"/>
        </w:rPr>
        <w:t>national security</w:t>
      </w:r>
      <w:r w:rsidRPr="00DD33B8">
        <w:rPr>
          <w:sz w:val="16"/>
          <w:highlight w:val="yellow"/>
        </w:rPr>
        <w:t xml:space="preserve">, </w:t>
      </w:r>
      <w:r w:rsidRPr="00DD33B8">
        <w:rPr>
          <w:rStyle w:val="Emphasis"/>
          <w:highlight w:val="yellow"/>
        </w:rPr>
        <w:t>public health</w:t>
      </w:r>
      <w:r w:rsidRPr="00DD33B8">
        <w:rPr>
          <w:sz w:val="16"/>
          <w:highlight w:val="yellow"/>
        </w:rPr>
        <w:t xml:space="preserve">, </w:t>
      </w:r>
      <w:r w:rsidRPr="00DD33B8">
        <w:rPr>
          <w:rStyle w:val="Emphasis"/>
          <w:highlight w:val="yellow"/>
        </w:rPr>
        <w:t>safety</w:t>
      </w:r>
      <w:r w:rsidRPr="00DD33B8">
        <w:rPr>
          <w:sz w:val="16"/>
          <w:highlight w:val="yellow"/>
        </w:rPr>
        <w:t xml:space="preserve">, </w:t>
      </w:r>
      <w:r w:rsidRPr="00DD33B8">
        <w:rPr>
          <w:rStyle w:val="StyleUnderline"/>
          <w:highlight w:val="yellow"/>
        </w:rPr>
        <w:t>or social well-being</w:t>
      </w:r>
      <w:r w:rsidRPr="00FA47ED">
        <w:rPr>
          <w:sz w:val="16"/>
        </w:rPr>
        <w:t xml:space="preserve">. </w:t>
      </w:r>
      <w:r w:rsidRPr="00FA47ED">
        <w:rPr>
          <w:rStyle w:val="StyleUnderline"/>
        </w:rPr>
        <w:t>Examples</w:t>
      </w:r>
      <w:r w:rsidRPr="00FA47ED">
        <w:rPr>
          <w:sz w:val="16"/>
        </w:rPr>
        <w:t xml:space="preserve"> of critical infrastructure </w:t>
      </w:r>
      <w:r w:rsidRPr="00FA47ED">
        <w:rPr>
          <w:rStyle w:val="StyleUnderline"/>
        </w:rPr>
        <w:t xml:space="preserve">include </w:t>
      </w:r>
      <w:r w:rsidRPr="00DD33B8">
        <w:rPr>
          <w:rStyle w:val="Emphasis"/>
        </w:rPr>
        <w:t>energy</w:t>
      </w:r>
      <w:r w:rsidRPr="00FA47ED">
        <w:rPr>
          <w:rStyle w:val="StyleUnderline"/>
        </w:rPr>
        <w:t xml:space="preserve">, </w:t>
      </w:r>
      <w:r w:rsidRPr="00FA47ED">
        <w:rPr>
          <w:rStyle w:val="Emphasis"/>
        </w:rPr>
        <w:t>water,</w:t>
      </w:r>
      <w:r w:rsidRPr="00FA47ED">
        <w:rPr>
          <w:rStyle w:val="StyleUnderline"/>
        </w:rPr>
        <w:t xml:space="preserve"> </w:t>
      </w:r>
      <w:r w:rsidRPr="00FA47ED">
        <w:rPr>
          <w:rStyle w:val="Emphasis"/>
        </w:rPr>
        <w:t>food supply</w:t>
      </w:r>
      <w:r w:rsidRPr="00FA47ED">
        <w:rPr>
          <w:sz w:val="16"/>
        </w:rPr>
        <w:t xml:space="preserve">, </w:t>
      </w:r>
      <w:r w:rsidRPr="00FA47ED">
        <w:rPr>
          <w:rStyle w:val="Emphasis"/>
        </w:rPr>
        <w:t>communication, transportation</w:t>
      </w:r>
      <w:r w:rsidRPr="00FA47ED">
        <w:rPr>
          <w:sz w:val="16"/>
        </w:rPr>
        <w:t xml:space="preserve">, </w:t>
      </w:r>
      <w:r w:rsidRPr="00FA47ED">
        <w:rPr>
          <w:rStyle w:val="StyleUnderline"/>
        </w:rPr>
        <w:t xml:space="preserve">and </w:t>
      </w:r>
      <w:r w:rsidRPr="00FA47ED">
        <w:rPr>
          <w:rStyle w:val="Emphasis"/>
        </w:rPr>
        <w:t>waste processing</w:t>
      </w:r>
      <w:r w:rsidRPr="00FA47ED">
        <w:rPr>
          <w:rStyle w:val="StyleUnderline"/>
        </w:rPr>
        <w:t xml:space="preserve"> systems</w:t>
      </w:r>
      <w:r w:rsidRPr="00FA47ED">
        <w:rPr>
          <w:sz w:val="16"/>
        </w:rPr>
        <w:t xml:space="preserve">. </w:t>
      </w:r>
      <w:r w:rsidRPr="00DD33B8">
        <w:rPr>
          <w:rStyle w:val="StyleUnderline"/>
          <w:highlight w:val="yellow"/>
        </w:rPr>
        <w:t>Space assets are</w:t>
      </w:r>
      <w:r w:rsidRPr="00FA47ED">
        <w:rPr>
          <w:rStyle w:val="StyleUnderline"/>
        </w:rPr>
        <w:t xml:space="preserve"> so </w:t>
      </w:r>
      <w:r w:rsidRPr="00DD33B8">
        <w:rPr>
          <w:rStyle w:val="StyleUnderline"/>
          <w:highlight w:val="yellow"/>
        </w:rPr>
        <w:t>deeply embedded in developed economies</w:t>
      </w:r>
      <w:r w:rsidRPr="00FA47ED">
        <w:rPr>
          <w:rStyle w:val="StyleUnderline"/>
        </w:rPr>
        <w:t xml:space="preserve"> that </w:t>
      </w:r>
      <w:r w:rsidRPr="00DD33B8">
        <w:rPr>
          <w:rStyle w:val="Emphasis"/>
          <w:highlight w:val="yellow"/>
        </w:rPr>
        <w:t>a day without fully functioning space capabilities would</w:t>
      </w:r>
      <w:r w:rsidRPr="00FA47ED">
        <w:rPr>
          <w:sz w:val="16"/>
        </w:rPr>
        <w:t xml:space="preserve"> severely restrict or even </w:t>
      </w:r>
      <w:r w:rsidRPr="00DD33B8">
        <w:rPr>
          <w:rStyle w:val="Emphasis"/>
          <w:highlight w:val="yellow"/>
        </w:rPr>
        <w:t>endanger our lives</w:t>
      </w:r>
      <w:r w:rsidRPr="00FA47ED">
        <w:rPr>
          <w:sz w:val="16"/>
        </w:rPr>
        <w:t xml:space="preserve">. </w:t>
      </w:r>
      <w:r w:rsidRPr="00DD33B8">
        <w:rPr>
          <w:rStyle w:val="StyleUnderline"/>
          <w:highlight w:val="yellow"/>
        </w:rPr>
        <w:t>Space systems</w:t>
      </w:r>
      <w:r w:rsidRPr="00FA47ED">
        <w:rPr>
          <w:rStyle w:val="StyleUnderline"/>
        </w:rPr>
        <w:t xml:space="preserve"> are critical for </w:t>
      </w:r>
      <w:r w:rsidRPr="00DD33B8">
        <w:rPr>
          <w:rStyle w:val="Emphasis"/>
          <w:highlight w:val="yellow"/>
        </w:rPr>
        <w:t>run</w:t>
      </w:r>
      <w:r w:rsidRPr="00FA47ED">
        <w:rPr>
          <w:rStyle w:val="Emphasis"/>
        </w:rPr>
        <w:t xml:space="preserve">ning energy </w:t>
      </w:r>
      <w:r w:rsidRPr="00DD33B8">
        <w:rPr>
          <w:rStyle w:val="Emphasis"/>
          <w:highlight w:val="yellow"/>
        </w:rPr>
        <w:t>grids</w:t>
      </w:r>
      <w:r w:rsidRPr="00FA47ED">
        <w:rPr>
          <w:sz w:val="16"/>
        </w:rPr>
        <w:t xml:space="preserve"> and telecommunication networks, </w:t>
      </w:r>
      <w:r w:rsidRPr="00FA47ED">
        <w:rPr>
          <w:rStyle w:val="Emphasis"/>
        </w:rPr>
        <w:t xml:space="preserve">border and </w:t>
      </w:r>
      <w:r w:rsidRPr="00DD33B8">
        <w:rPr>
          <w:rStyle w:val="Emphasis"/>
          <w:highlight w:val="yellow"/>
        </w:rPr>
        <w:t>maritime surveillance</w:t>
      </w:r>
      <w:r w:rsidRPr="00DD33B8">
        <w:rPr>
          <w:sz w:val="16"/>
          <w:highlight w:val="yellow"/>
        </w:rPr>
        <w:t xml:space="preserve">, </w:t>
      </w:r>
      <w:r w:rsidRPr="00DD33B8">
        <w:rPr>
          <w:rStyle w:val="Emphasis"/>
          <w:highlight w:val="yellow"/>
        </w:rPr>
        <w:t>crisis management</w:t>
      </w:r>
      <w:r w:rsidRPr="00FA47ED">
        <w:rPr>
          <w:sz w:val="16"/>
        </w:rPr>
        <w:t xml:space="preserve"> and humanitarian operations, </w:t>
      </w:r>
      <w:r w:rsidRPr="00FA47ED">
        <w:rPr>
          <w:rStyle w:val="Emphasis"/>
        </w:rPr>
        <w:t xml:space="preserve">environmental </w:t>
      </w:r>
      <w:r w:rsidRPr="0057752C">
        <w:rPr>
          <w:rStyle w:val="Emphasis"/>
          <w:highlight w:val="yellow"/>
        </w:rPr>
        <w:t xml:space="preserve">and climate </w:t>
      </w:r>
      <w:r w:rsidRPr="00DD33B8">
        <w:rPr>
          <w:rStyle w:val="Emphasis"/>
          <w:highlight w:val="yellow"/>
        </w:rPr>
        <w:t>monitoring</w:t>
      </w:r>
      <w:r w:rsidRPr="00FA47ED">
        <w:rPr>
          <w:sz w:val="16"/>
        </w:rPr>
        <w:t xml:space="preserve">, verification of international treaties and </w:t>
      </w:r>
      <w:r w:rsidRPr="00DD33B8">
        <w:rPr>
          <w:rStyle w:val="Emphasis"/>
          <w:highlight w:val="yellow"/>
        </w:rPr>
        <w:t>arms control</w:t>
      </w:r>
      <w:r w:rsidRPr="00FA47ED">
        <w:rPr>
          <w:rStyle w:val="Emphasis"/>
        </w:rPr>
        <w:t xml:space="preserve"> agreements</w:t>
      </w:r>
      <w:r w:rsidRPr="00FA47ED">
        <w:rPr>
          <w:sz w:val="16"/>
        </w:rPr>
        <w:t xml:space="preserve">, </w:t>
      </w:r>
      <w:r w:rsidRPr="00FA47ED">
        <w:rPr>
          <w:rStyle w:val="StyleUnderline"/>
        </w:rPr>
        <w:t xml:space="preserve">and the </w:t>
      </w:r>
      <w:r w:rsidRPr="00FA47ED">
        <w:rPr>
          <w:rStyle w:val="Emphasis"/>
        </w:rPr>
        <w:t>fight against organised crime</w:t>
      </w:r>
      <w:r w:rsidRPr="00FA47ED">
        <w:rPr>
          <w:sz w:val="16"/>
        </w:rPr>
        <w:t xml:space="preserve"> and terrorism. Space assets also provide the technological backbone for other critical infrastructures. The synchronisation of power grids and telecommunication networks, for example, is heavily dependent on GNSS timing signals and any disruption would create a domino effect on other critical infrastructures (see Figure 5). </w:t>
      </w:r>
      <w:r w:rsidRPr="00FA47ED">
        <w:rPr>
          <w:rStyle w:val="StyleUnderline"/>
        </w:rPr>
        <w:t>Satellites also play a central role in supporting defence systems and military operations</w:t>
      </w:r>
      <w:r w:rsidRPr="00FA47ED">
        <w:rPr>
          <w:sz w:val="16"/>
        </w:rPr>
        <w:t xml:space="preserve">. </w:t>
      </w:r>
      <w:r w:rsidRPr="00DD33B8">
        <w:rPr>
          <w:rStyle w:val="StyleUnderline"/>
          <w:highlight w:val="yellow"/>
        </w:rPr>
        <w:t xml:space="preserve">They are </w:t>
      </w:r>
      <w:r w:rsidRPr="00DD33B8">
        <w:rPr>
          <w:rStyle w:val="Emphasis"/>
          <w:highlight w:val="yellow"/>
        </w:rPr>
        <w:t>force multipliers</w:t>
      </w:r>
      <w:r w:rsidRPr="00FA47ED">
        <w:rPr>
          <w:rStyle w:val="StyleUnderline"/>
        </w:rPr>
        <w:t xml:space="preserve"> that provide intelligence, surveillance, and reconnaissance</w:t>
      </w:r>
      <w:r w:rsidRPr="00FA47ED">
        <w:rPr>
          <w:sz w:val="16"/>
        </w:rPr>
        <w:t xml:space="preserve"> (ISR) </w:t>
      </w:r>
      <w:r w:rsidRPr="00FA47ED">
        <w:rPr>
          <w:rStyle w:val="StyleUnderline"/>
        </w:rPr>
        <w:t>capabilities,</w:t>
      </w:r>
      <w:r w:rsidRPr="00FA47ED">
        <w:rPr>
          <w:sz w:val="16"/>
        </w:rPr>
        <w:t xml:space="preserve">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w:t>
      </w:r>
      <w:r w:rsidRPr="00FA47ED">
        <w:rPr>
          <w:rStyle w:val="StyleUnderline"/>
        </w:rPr>
        <w:t>Some critical space systems</w:t>
      </w:r>
      <w:r w:rsidRPr="00FA47ED">
        <w:rPr>
          <w:sz w:val="16"/>
        </w:rPr>
        <w:t xml:space="preserve">, such as the American GPS, </w:t>
      </w:r>
      <w:r w:rsidRPr="00FA47ED">
        <w:rPr>
          <w:rStyle w:val="StyleUnderline"/>
        </w:rPr>
        <w:t>are under foreign control</w:t>
      </w:r>
      <w:r w:rsidRPr="00FA47ED">
        <w:rPr>
          <w:sz w:val="16"/>
        </w:rPr>
        <w:t xml:space="preserve">, </w:t>
      </w:r>
      <w:r w:rsidRPr="00FA47ED">
        <w:rPr>
          <w:rStyle w:val="StyleUnderline"/>
        </w:rPr>
        <w:t>and the governments controlling those systems retain the authority to disrupt services</w:t>
      </w:r>
      <w:r w:rsidRPr="00FA47ED">
        <w:rPr>
          <w:sz w:val="16"/>
        </w:rPr>
        <w:t xml:space="preserve">, even for allies, in </w:t>
      </w:r>
      <w:r w:rsidRPr="00FA47ED">
        <w:rPr>
          <w:rStyle w:val="StyleUnderline"/>
        </w:rPr>
        <w:t>case of a national emergency</w:t>
      </w:r>
      <w:r w:rsidRPr="00FA47ED">
        <w:rPr>
          <w:sz w:val="16"/>
        </w:rPr>
        <w:t xml:space="preserve">.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57752C">
        <w:rPr>
          <w:rStyle w:val="Emphasis"/>
          <w:highlight w:val="yellow"/>
        </w:rPr>
        <w:t>These dependences engender new and growing vulnerabilities</w:t>
      </w:r>
      <w:r w:rsidRPr="00FA47ED">
        <w:rPr>
          <w:sz w:val="16"/>
        </w:rPr>
        <w:t xml:space="preserve">. </w:t>
      </w:r>
      <w:r w:rsidRPr="00FA47ED">
        <w:rPr>
          <w:rStyle w:val="StyleUnderline"/>
        </w:rPr>
        <w:t>Reliance on space is likely to increase further as space capabilities and services improve in diversity, quality and affordability</w:t>
      </w:r>
      <w:r w:rsidRPr="00FA47ED">
        <w:rPr>
          <w:sz w:val="16"/>
        </w:rPr>
        <w:t>. Close to 1,500 satellites with a launch mass of over 50 kg are expected to be launched over the next decade; an increase of 50% compared to 2005-2014. This estimate excludes both the expected proliferation of smaller satellites (such as CubeSats), but also the planned OneWeb and Steam mega-constellations for global internet broadband service. Advances in small satellite capabilities and in launch technology (e.g. SpaceX’s Falcon rocket family) have already lowered the cost of access to space. About 45% more CubeSats were launched in 2014 than in 2013 (130 vs. 91), accounting for 63% of all satellites launched3 . However, just as the reliance on space increases, so too do threats and vulnerabilities. Therefore, in order to realise the full potential of investments in space, critical space systems need to be adequately protected and the space environment properly managed.</w:t>
      </w:r>
    </w:p>
    <w:sectPr w:rsidR="00845A01" w:rsidRPr="00BC68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2EFF" w:usb1="D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4D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87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A0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DC4"/>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8CE"/>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3FF6F"/>
  <w14:defaultImageDpi w14:val="300"/>
  <w15:docId w15:val="{6E898997-2568-0041-AD75-062714C8B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4DC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4D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4D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4D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8A4D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4D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DC4"/>
  </w:style>
  <w:style w:type="character" w:customStyle="1" w:styleId="Heading1Char">
    <w:name w:val="Heading 1 Char"/>
    <w:aliases w:val="Pocket Char"/>
    <w:basedOn w:val="DefaultParagraphFont"/>
    <w:link w:val="Heading1"/>
    <w:uiPriority w:val="9"/>
    <w:rsid w:val="008A4D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4DC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4DC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A4D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4DC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8A4DC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20"/>
    <w:qFormat/>
    <w:rsid w:val="008A4D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4DC4"/>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8A4DC4"/>
    <w:rPr>
      <w:color w:val="auto"/>
      <w:u w:val="none"/>
    </w:rPr>
  </w:style>
  <w:style w:type="paragraph" w:styleId="DocumentMap">
    <w:name w:val="Document Map"/>
    <w:basedOn w:val="Normal"/>
    <w:link w:val="DocumentMapChar"/>
    <w:uiPriority w:val="99"/>
    <w:semiHidden/>
    <w:unhideWhenUsed/>
    <w:rsid w:val="008A4D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4DC4"/>
    <w:rPr>
      <w:rFonts w:ascii="Lucida Grande" w:hAnsi="Lucida Grande" w:cs="Lucida Grande"/>
    </w:rPr>
  </w:style>
  <w:style w:type="paragraph" w:customStyle="1" w:styleId="textbold">
    <w:name w:val="text bold"/>
    <w:basedOn w:val="Normal"/>
    <w:link w:val="Emphasis"/>
    <w:uiPriority w:val="20"/>
    <w:qFormat/>
    <w:rsid w:val="0040687D"/>
    <w:pPr>
      <w:spacing w:after="0" w:line="240" w:lineRule="auto"/>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commons.scu.edu/markkula/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s://www.iss.europa.eu/content/space-security-europe" TargetMode="External"/><Relationship Id="rId2" Type="http://schemas.openxmlformats.org/officeDocument/2006/relationships/customXml" Target="../customXml/item2.xml"/><Relationship Id="rId16" Type="http://schemas.openxmlformats.org/officeDocument/2006/relationships/hyperlink" Target="https://businesslawtoday.org/2022/01/on-clearing-earths-orbital-debris-enforcing-outer-space-treaty-in-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itt.edu/~mthompso/readings/geach2.pdf" TargetMode="External"/><Relationship Id="rId5" Type="http://schemas.openxmlformats.org/officeDocument/2006/relationships/numbering" Target="numbering.xml"/><Relationship Id="rId15" Type="http://schemas.openxmlformats.org/officeDocument/2006/relationships/hyperlink" Target="https://www.law.berkeley.edu/wp-content/uploads/2016/01/What-is-Wrong-With-Privatization_UCB.pdf" TargetMode="External"/><Relationship Id="rId10" Type="http://schemas.openxmlformats.org/officeDocument/2006/relationships/hyperlink" Target="https://philarchive.org/archive/KATCAP"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ictionary.cambridge.org/us/dictionary/english/unjust" TargetMode="Externa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16</Pages>
  <Words>9226</Words>
  <Characters>52592</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4</cp:revision>
  <dcterms:created xsi:type="dcterms:W3CDTF">2022-01-28T23:20:00Z</dcterms:created>
  <dcterms:modified xsi:type="dcterms:W3CDTF">2022-01-28T23:46:00Z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