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69F23" w14:textId="77777777" w:rsidR="00E302CF" w:rsidRDefault="00E302CF" w:rsidP="00E302CF">
      <w:pPr>
        <w:pStyle w:val="Heading2"/>
      </w:pPr>
      <w:r>
        <w:t>Asteroid Mining DA – Climate Change</w:t>
      </w:r>
    </w:p>
    <w:p w14:paraId="0EF3C514" w14:textId="77777777" w:rsidR="00E302CF" w:rsidRDefault="00E302CF" w:rsidP="00E302CF">
      <w:pPr>
        <w:pStyle w:val="Heading4"/>
      </w:pPr>
      <w:r>
        <w:t xml:space="preserve">Space mining coming soon – technological advancements </w:t>
      </w:r>
    </w:p>
    <w:p w14:paraId="38DC4F0E" w14:textId="77777777" w:rsidR="00E302CF" w:rsidRPr="00E93893" w:rsidRDefault="00E302CF" w:rsidP="00E302CF">
      <w:r w:rsidRPr="00E93893">
        <w:rPr>
          <w:rStyle w:val="Style13ptBold"/>
        </w:rPr>
        <w:t>Gilbert 21</w:t>
      </w:r>
      <w:r w:rsidRPr="00E93893">
        <w:t xml:space="preserve"> Gilbert, Alex. "Mining In Space Is Coming". Milken Institute Review, 2021, </w:t>
      </w:r>
      <w:hyperlink r:id="rId6" w:history="1">
        <w:r w:rsidRPr="00E93893">
          <w:rPr>
            <w:rStyle w:val="Hyperlink"/>
          </w:rPr>
          <w:t>https://www.milkenreview.org/articles/mining-in-space-is-coming</w:t>
        </w:r>
      </w:hyperlink>
      <w:r w:rsidRPr="00E93893">
        <w:t xml:space="preserve">. </w:t>
      </w:r>
      <w:proofErr w:type="spellStart"/>
      <w:r w:rsidRPr="00E93893">
        <w:t>alex</w:t>
      </w:r>
      <w:proofErr w:type="spellEnd"/>
      <w:r w:rsidRPr="00E93893">
        <w:t xml:space="preserve"> gilbert, is a complex systems researcher and a PhD student in space resources at the Colorado School of Mines.</w:t>
      </w:r>
    </w:p>
    <w:p w14:paraId="76D1AE2A" w14:textId="77777777" w:rsidR="00E302CF" w:rsidRDefault="00E302CF" w:rsidP="00E302CF">
      <w:pPr>
        <w:rPr>
          <w:rStyle w:val="StyleUnderline"/>
        </w:rPr>
      </w:pPr>
      <w:r w:rsidRPr="00315D6C">
        <w:rPr>
          <w:sz w:val="16"/>
        </w:rPr>
        <w:t>While this may sound fantastical, some baby steps toward the goal have already been taken</w:t>
      </w:r>
      <w:r w:rsidRPr="0003721C">
        <w:rPr>
          <w:rStyle w:val="StyleUnderline"/>
        </w:rPr>
        <w:t xml:space="preserve">. </w:t>
      </w:r>
      <w:r w:rsidRPr="00315D6C">
        <w:rPr>
          <w:rStyle w:val="StyleUnderline"/>
          <w:highlight w:val="yellow"/>
        </w:rPr>
        <w:t>Last year, NASA awarded contracts</w:t>
      </w:r>
      <w:r w:rsidRPr="0003721C">
        <w:rPr>
          <w:rStyle w:val="StyleUnderline"/>
        </w:rPr>
        <w:t xml:space="preserve"> to four companies to extract small amounts of lunar regolith by 2024, effectively </w:t>
      </w:r>
      <w:r w:rsidRPr="00315D6C">
        <w:rPr>
          <w:rStyle w:val="StyleUnderline"/>
          <w:highlight w:val="yellow"/>
        </w:rPr>
        <w:t xml:space="preserve">beginning the </w:t>
      </w:r>
      <w:hyperlink r:id="rId7" w:tgtFrame="_blank" w:history="1">
        <w:r w:rsidRPr="00315D6C">
          <w:rPr>
            <w:rStyle w:val="StyleUnderline"/>
            <w:highlight w:val="yellow"/>
          </w:rPr>
          <w:t>era of commercial space mining</w:t>
        </w:r>
      </w:hyperlink>
      <w:r w:rsidRPr="0003721C">
        <w:rPr>
          <w:rStyle w:val="StyleUnderline"/>
        </w:rPr>
        <w:t xml:space="preserve">. Whether this proves to be the dawn of a gigantic adjunct to mining on earth — and more immediately, a key to unlocking cost-effective space travel — will turn on the answers to a host of questions ranging from what resources can be efficiently. </w:t>
      </w:r>
      <w:r w:rsidRPr="00315D6C">
        <w:rPr>
          <w:sz w:val="16"/>
        </w:rPr>
        <w:t xml:space="preserve">As every fan of science fiction knows, the resources of the solar system appear virtually unlimited compared to those on Earth. </w:t>
      </w:r>
      <w:r w:rsidRPr="0003721C">
        <w:rPr>
          <w:rStyle w:val="StyleUnderline"/>
        </w:rPr>
        <w:t xml:space="preserve">There are </w:t>
      </w:r>
      <w:r w:rsidRPr="00315D6C">
        <w:rPr>
          <w:rStyle w:val="StyleUnderline"/>
          <w:highlight w:val="yellow"/>
        </w:rPr>
        <w:t>whole other planets, dozens of moons, thousands of</w:t>
      </w:r>
      <w:r w:rsidRPr="0003721C">
        <w:rPr>
          <w:rStyle w:val="StyleUnderline"/>
        </w:rPr>
        <w:t xml:space="preserve"> massive </w:t>
      </w:r>
      <w:proofErr w:type="gramStart"/>
      <w:r w:rsidRPr="00315D6C">
        <w:rPr>
          <w:rStyle w:val="StyleUnderline"/>
          <w:highlight w:val="yellow"/>
        </w:rPr>
        <w:t>asteroids</w:t>
      </w:r>
      <w:proofErr w:type="gramEnd"/>
      <w:r w:rsidRPr="00315D6C">
        <w:rPr>
          <w:rStyle w:val="StyleUnderline"/>
          <w:highlight w:val="yellow"/>
        </w:rPr>
        <w:t xml:space="preserve"> and millions of small ones</w:t>
      </w:r>
      <w:r w:rsidRPr="0003721C">
        <w:rPr>
          <w:rStyle w:val="StyleUnderline"/>
        </w:rPr>
        <w:t xml:space="preserve"> that doubtless </w:t>
      </w:r>
      <w:r w:rsidRPr="00315D6C">
        <w:rPr>
          <w:rStyle w:val="StyleUnderline"/>
          <w:highlight w:val="yellow"/>
        </w:rPr>
        <w:t>contain humungous quantities of materials</w:t>
      </w:r>
      <w:r w:rsidRPr="0003721C">
        <w:rPr>
          <w:rStyle w:val="StyleUnderline"/>
        </w:rPr>
        <w:t xml:space="preserve"> that are scarce and very valuable (back on Earth).</w:t>
      </w:r>
      <w:r w:rsidRPr="00315D6C">
        <w:rPr>
          <w:sz w:val="16"/>
        </w:rPr>
        <w:t xml:space="preserve"> Visionaries including Jeff Bezos </w:t>
      </w:r>
      <w:hyperlink r:id="rId8" w:tgtFrame="_blank" w:history="1">
        <w:r w:rsidRPr="00315D6C">
          <w:rPr>
            <w:rStyle w:val="Hyperlink"/>
            <w:sz w:val="16"/>
          </w:rPr>
          <w:t>imagine heavy industry moving to space</w:t>
        </w:r>
      </w:hyperlink>
      <w:r w:rsidRPr="00315D6C">
        <w:rPr>
          <w:sz w:val="16"/>
        </w:rPr>
        <w:t xml:space="preserv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315D6C">
        <w:rPr>
          <w:sz w:val="16"/>
        </w:rPr>
        <w:t>finance</w:t>
      </w:r>
      <w:proofErr w:type="gramEnd"/>
      <w:r w:rsidRPr="00315D6C">
        <w:rPr>
          <w:sz w:val="16"/>
        </w:rPr>
        <w:t xml:space="preserve"> and business models. </w:t>
      </w:r>
      <w:r w:rsidRPr="0003721C">
        <w:rPr>
          <w:rStyle w:val="StyleUnderline"/>
        </w:rPr>
        <w:t xml:space="preserve">That said, there’s no grass growing under potential pioneers’ feet. Potential </w:t>
      </w:r>
      <w:r w:rsidRPr="00315D6C">
        <w:rPr>
          <w:rStyle w:val="StyleUnderline"/>
          <w:highlight w:val="yellow"/>
        </w:rPr>
        <w:t>economic, scientific and</w:t>
      </w:r>
      <w:r w:rsidRPr="0003721C">
        <w:rPr>
          <w:rStyle w:val="StyleUnderline"/>
        </w:rPr>
        <w:t xml:space="preserve"> even </w:t>
      </w:r>
      <w:r w:rsidRPr="00315D6C">
        <w:rPr>
          <w:rStyle w:val="StyleUnderline"/>
          <w:highlight w:val="yellow"/>
        </w:rPr>
        <w:t xml:space="preserve">security benefits underlie an emerging </w:t>
      </w:r>
      <w:hyperlink r:id="rId9" w:tgtFrame="_blank" w:history="1">
        <w:r w:rsidRPr="00315D6C">
          <w:rPr>
            <w:rStyle w:val="StyleUnderline"/>
            <w:highlight w:val="yellow"/>
          </w:rPr>
          <w:t>geopolitical competition</w:t>
        </w:r>
      </w:hyperlink>
      <w:r w:rsidRPr="00315D6C">
        <w:rPr>
          <w:rStyle w:val="StyleUnderline"/>
          <w:highlight w:val="yellow"/>
        </w:rPr>
        <w:t xml:space="preserve"> to pursue space mining</w:t>
      </w:r>
      <w:r w:rsidRPr="0003721C">
        <w:rPr>
          <w:rStyle w:val="StyleUnderline"/>
        </w:rPr>
        <w:t xml:space="preserve">.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w:t>
      </w:r>
      <w:proofErr w:type="spellStart"/>
      <w:r w:rsidRPr="0003721C">
        <w:rPr>
          <w:rStyle w:val="StyleUnderline"/>
        </w:rPr>
        <w:t>spaceresources</w:t>
      </w:r>
      <w:proofErr w:type="spellEnd"/>
      <w:r w:rsidRPr="0003721C">
        <w:rPr>
          <w:rStyle w:val="StyleUnderline"/>
        </w:rPr>
        <w:t xml:space="preserve"> law, recognizing the property rights of private companies and individuals to materials gathered in space. </w:t>
      </w:r>
      <w:r w:rsidRPr="00315D6C">
        <w:rPr>
          <w:sz w:val="16"/>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315D6C">
        <w:rPr>
          <w:sz w:val="16"/>
        </w:rPr>
        <w:t>India</w:t>
      </w:r>
      <w:proofErr w:type="gramEnd"/>
      <w:r w:rsidRPr="00315D6C">
        <w:rPr>
          <w:sz w:val="16"/>
        </w:rPr>
        <w:t xml:space="preserve"> and the European Space Agency all harbor space-mining ambitions of their own. Governing these emerging interests is an outdated treaty framework from the Cold War. Sooner rather than later, we’ll need </w:t>
      </w:r>
      <w:hyperlink r:id="rId10" w:tgtFrame="_blank" w:history="1">
        <w:r w:rsidRPr="00315D6C">
          <w:rPr>
            <w:rStyle w:val="Hyperlink"/>
            <w:sz w:val="16"/>
          </w:rPr>
          <w:t>new agreements</w:t>
        </w:r>
      </w:hyperlink>
      <w:r w:rsidRPr="00315D6C">
        <w:rPr>
          <w:sz w:val="16"/>
        </w:rPr>
        <w:t xml:space="preserve">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celestial bodies are potential sources for dozens of natural materials that, in the right time and place, are incredibly valuable. </w:t>
      </w:r>
      <w:r w:rsidRPr="000C208D">
        <w:rPr>
          <w:rStyle w:val="StyleUnderline"/>
        </w:rPr>
        <w:t xml:space="preserve">Of these, </w:t>
      </w:r>
      <w:r w:rsidRPr="00476216">
        <w:rPr>
          <w:rStyle w:val="StyleUnderline"/>
        </w:rPr>
        <w:t>water may be the most attractive in the near-term, because</w:t>
      </w:r>
      <w:r w:rsidRPr="000C208D">
        <w:rPr>
          <w:rStyle w:val="StyleUnderline"/>
        </w:rPr>
        <w:t xml:space="preserve"> — with assistance from solar energy or nuclear fission — H2O can be split into hydrogen and oxygen to </w:t>
      </w:r>
      <w:r w:rsidRPr="00476216">
        <w:rPr>
          <w:rStyle w:val="StyleUnderline"/>
        </w:rPr>
        <w:t xml:space="preserve">make rocket propellant, </w:t>
      </w:r>
      <w:hyperlink r:id="rId11" w:tgtFrame="_blank" w:history="1">
        <w:r w:rsidRPr="00476216">
          <w:rPr>
            <w:rStyle w:val="StyleUnderline"/>
          </w:rPr>
          <w:t>facilitating in-space refueling</w:t>
        </w:r>
      </w:hyperlink>
      <w:r w:rsidRPr="000C208D">
        <w:rPr>
          <w:rStyle w:val="StyleUnderline"/>
        </w:rPr>
        <w:t>. So-called “</w:t>
      </w:r>
      <w:r w:rsidRPr="00315D6C">
        <w:rPr>
          <w:rStyle w:val="StyleUnderline"/>
          <w:highlight w:val="yellow"/>
        </w:rPr>
        <w:t xml:space="preserve">rare earth” metals </w:t>
      </w:r>
      <w:r w:rsidRPr="00476216">
        <w:rPr>
          <w:rStyle w:val="StyleUnderline"/>
        </w:rPr>
        <w:t xml:space="preserve">are also </w:t>
      </w:r>
      <w:r w:rsidRPr="00315D6C">
        <w:rPr>
          <w:rStyle w:val="StyleUnderline"/>
          <w:highlight w:val="yellow"/>
        </w:rPr>
        <w:t>potential targets</w:t>
      </w:r>
      <w:r w:rsidRPr="000C208D">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315D6C">
        <w:rPr>
          <w:rStyle w:val="StyleUnderline"/>
          <w:highlight w:val="yellow"/>
        </w:rPr>
        <w:t>are required for electronics</w:t>
      </w:r>
      <w:r w:rsidRPr="000C208D">
        <w:rPr>
          <w:rStyle w:val="StyleUnderline"/>
        </w:rPr>
        <w:t>.</w:t>
      </w:r>
      <w:r w:rsidRPr="00315D6C">
        <w:rPr>
          <w:sz w:val="16"/>
        </w:rPr>
        <w:t xml:space="preserve"> And they loom as bottlenecks in making the transition from fossil fuels to renewables backed up by battery storage. </w:t>
      </w:r>
      <w:r w:rsidRPr="000C208D">
        <w:rPr>
          <w:rStyle w:val="StyleUnderline"/>
        </w:rPr>
        <w:t xml:space="preserve">The </w:t>
      </w:r>
      <w:r w:rsidRPr="00476216">
        <w:rPr>
          <w:rStyle w:val="StyleUnderline"/>
        </w:rPr>
        <w:t xml:space="preserve">Moon is a prime </w:t>
      </w:r>
      <w:hyperlink r:id="rId12" w:tgtFrame="_blank" w:history="1">
        <w:r w:rsidRPr="00476216">
          <w:rPr>
            <w:rStyle w:val="StyleUnderline"/>
          </w:rPr>
          <w:t>space mining target</w:t>
        </w:r>
      </w:hyperlink>
      <w:r w:rsidRPr="00476216">
        <w:rPr>
          <w:rStyle w:val="StyleUnderline"/>
        </w:rPr>
        <w:t>.</w:t>
      </w:r>
      <w:r w:rsidRPr="000C208D">
        <w:rPr>
          <w:rStyle w:val="StyleUnderline"/>
        </w:rPr>
        <w:t xml:space="preserve"> Boosted by NASA’s mining solicitation, it is </w:t>
      </w:r>
      <w:r w:rsidRPr="00476216">
        <w:rPr>
          <w:rStyle w:val="StyleUnderline"/>
        </w:rPr>
        <w:t>likely the first location for commercial mining</w:t>
      </w:r>
      <w:r w:rsidRPr="000C208D">
        <w:rPr>
          <w:rStyle w:val="StyleUnderline"/>
        </w:rPr>
        <w:t xml:space="preserve">. The Moon has </w:t>
      </w:r>
      <w:r w:rsidRPr="00476216">
        <w:rPr>
          <w:rStyle w:val="StyleUnderline"/>
        </w:rPr>
        <w:t>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r w:rsidRPr="00476216">
        <w:rPr>
          <w:sz w:val="16"/>
        </w:rPr>
        <w:t xml:space="preserve">. The Moon may look parched — and by comparison to Earth, it is. But recent probes have confirmed substantial amounts of water ice lurking in </w:t>
      </w:r>
      <w:hyperlink r:id="rId13" w:tgtFrame="_blank" w:history="1">
        <w:r w:rsidRPr="00476216">
          <w:rPr>
            <w:rStyle w:val="Hyperlink"/>
            <w:sz w:val="16"/>
          </w:rPr>
          <w:t>permanently shadowed craters</w:t>
        </w:r>
      </w:hyperlink>
      <w:r w:rsidRPr="00476216">
        <w:rPr>
          <w:sz w:val="16"/>
        </w:rPr>
        <w:t xml:space="preserve"> at the lunar poles</w:t>
      </w:r>
      <w:r w:rsidRPr="00476216">
        <w:rPr>
          <w:rStyle w:val="StyleUnderline"/>
        </w:rPr>
        <w:t xml:space="preserve">. Further, it seems that solar winds have implanted significant deposits of helium-3 (a light stable isotope of helium) across the equatorial regions of the Moon. Helium-3 is a potential fuel source for </w:t>
      </w:r>
      <w:proofErr w:type="spellStart"/>
      <w:r w:rsidRPr="00476216">
        <w:rPr>
          <w:rStyle w:val="StyleUnderline"/>
        </w:rPr>
        <w:t>secondand</w:t>
      </w:r>
      <w:proofErr w:type="spellEnd"/>
      <w:r w:rsidRPr="00476216">
        <w:rPr>
          <w:rStyle w:val="StyleUnderline"/>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476216">
        <w:rPr>
          <w:sz w:val="16"/>
        </w:rPr>
        <w:t>.</w:t>
      </w:r>
      <w:r w:rsidRPr="00315D6C">
        <w:rPr>
          <w:sz w:val="16"/>
        </w:rPr>
        <w:t xml:space="preserve"> Between its water and helium-3 deposits, the Moon could be the resource stepping-stone for further solar system exploration</w:t>
      </w:r>
      <w:r w:rsidRPr="00315D6C">
        <w:rPr>
          <w:rStyle w:val="StyleUnderline"/>
        </w:rPr>
        <w:t xml:space="preserve">. </w:t>
      </w:r>
      <w:r w:rsidRPr="00315D6C">
        <w:rPr>
          <w:rStyle w:val="StyleUnderline"/>
          <w:highlight w:val="yellow"/>
        </w:rPr>
        <w:t xml:space="preserve">Asteroids are </w:t>
      </w:r>
      <w:r w:rsidRPr="00476216">
        <w:rPr>
          <w:rStyle w:val="StyleUnderline"/>
        </w:rPr>
        <w:t xml:space="preserve">another </w:t>
      </w:r>
      <w:r w:rsidRPr="00315D6C">
        <w:rPr>
          <w:rStyle w:val="StyleUnderline"/>
          <w:highlight w:val="yellow"/>
        </w:rPr>
        <w:t xml:space="preserve">near-term </w:t>
      </w:r>
      <w:hyperlink r:id="rId14" w:tgtFrame="_blank" w:history="1">
        <w:r w:rsidRPr="00315D6C">
          <w:rPr>
            <w:rStyle w:val="StyleUnderline"/>
            <w:highlight w:val="yellow"/>
          </w:rPr>
          <w:t>mining target</w:t>
        </w:r>
      </w:hyperlink>
      <w:r w:rsidRPr="00315D6C">
        <w:rPr>
          <w:rStyle w:val="StyleUnderline"/>
        </w:rPr>
        <w:t>.</w:t>
      </w:r>
      <w:r w:rsidRPr="000C208D">
        <w:rPr>
          <w:rStyle w:val="StyleUnderline"/>
        </w:rPr>
        <w:t xml:space="preserve">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Even the surface of celestial bodies </w:t>
      </w:r>
      <w:proofErr w:type="gramStart"/>
      <w:r w:rsidRPr="000C208D">
        <w:rPr>
          <w:rStyle w:val="StyleUnderline"/>
        </w:rPr>
        <w:t>pose</w:t>
      </w:r>
      <w:proofErr w:type="gramEnd"/>
      <w:r w:rsidRPr="000C208D">
        <w:rPr>
          <w:rStyle w:val="StyleUnderline"/>
        </w:rPr>
        <w:t xml:space="preserve"> a challenge to mining machinery since they consist of unconsolidated rocky materials called regolith instead of more familiar soil. Wannabe </w:t>
      </w:r>
      <w:r w:rsidRPr="00315D6C">
        <w:rPr>
          <w:rStyle w:val="StyleUnderline"/>
          <w:highlight w:val="yellow"/>
        </w:rPr>
        <w:t>asteroid miners</w:t>
      </w:r>
      <w:r w:rsidRPr="000C208D">
        <w:rPr>
          <w:rStyle w:val="StyleUnderline"/>
        </w:rPr>
        <w:t xml:space="preserve"> will thus be </w:t>
      </w:r>
      <w:r w:rsidRPr="00315D6C">
        <w:rPr>
          <w:rStyle w:val="StyleUnderline"/>
          <w:highlight w:val="yellow"/>
        </w:rPr>
        <w:t>looking at smaller near-Earth</w:t>
      </w:r>
      <w:r w:rsidRPr="000C208D">
        <w:rPr>
          <w:rStyle w:val="StyleUnderline"/>
        </w:rPr>
        <w:t xml:space="preserve"> </w:t>
      </w:r>
      <w:r w:rsidRPr="00315D6C">
        <w:rPr>
          <w:rStyle w:val="StyleUnderline"/>
          <w:highlight w:val="yellow"/>
        </w:rPr>
        <w:t>asteroids</w:t>
      </w:r>
      <w:r w:rsidRPr="000C208D">
        <w:rPr>
          <w:rStyle w:val="StyleUnderline"/>
        </w:rPr>
        <w:t xml:space="preserve">. While they are much further away than the Moon, many of them could be </w:t>
      </w:r>
      <w:r w:rsidRPr="00315D6C">
        <w:rPr>
          <w:rStyle w:val="StyleUnderline"/>
          <w:highlight w:val="yellow"/>
        </w:rPr>
        <w:t>reached using less energy</w:t>
      </w:r>
      <w:r w:rsidRPr="000C208D">
        <w:rPr>
          <w:rStyle w:val="StyleUnderline"/>
        </w:rPr>
        <w:t xml:space="preserve"> — and some are even small enough to make it technically possible to tow them to Earth orbit for mining.</w:t>
      </w:r>
      <w:r w:rsidRPr="00315D6C">
        <w:rPr>
          <w:sz w:val="16"/>
        </w:rPr>
        <w:t xml:space="preserve"> Space mining may be essential to crewed </w:t>
      </w:r>
      <w:hyperlink r:id="rId15" w:tgtFrame="_blank" w:history="1">
        <w:r w:rsidRPr="00315D6C">
          <w:rPr>
            <w:rStyle w:val="Hyperlink"/>
            <w:sz w:val="16"/>
          </w:rPr>
          <w:t>exploration missions to Mars</w:t>
        </w:r>
      </w:hyperlink>
      <w:r w:rsidRPr="00315D6C">
        <w:rPr>
          <w:sz w:val="16"/>
        </w:rPr>
        <w:t xml:space="preserve">.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315D6C">
        <w:rPr>
          <w:sz w:val="16"/>
        </w:rPr>
        <w:t>Is</w:t>
      </w:r>
      <w:proofErr w:type="gramEnd"/>
      <w:r w:rsidRPr="00315D6C">
        <w:rPr>
          <w:sz w:val="16"/>
        </w:rPr>
        <w:t xml:space="preserve"> the Difference </w:t>
      </w:r>
      <w:r w:rsidRPr="000C208D">
        <w:rPr>
          <w:rStyle w:val="StyleUnderline"/>
        </w:rPr>
        <w:t xml:space="preserve">The </w:t>
      </w:r>
      <w:r w:rsidRPr="00315D6C">
        <w:rPr>
          <w:rStyle w:val="StyleUnderline"/>
          <w:highlight w:val="yellow"/>
        </w:rPr>
        <w:t>prospects for space mining</w:t>
      </w:r>
      <w:r w:rsidRPr="000C208D">
        <w:rPr>
          <w:rStyle w:val="StyleUnderline"/>
        </w:rPr>
        <w:t xml:space="preserve"> are being </w:t>
      </w:r>
      <w:r w:rsidRPr="00315D6C">
        <w:rPr>
          <w:rStyle w:val="StyleUnderline"/>
          <w:highlight w:val="yellow"/>
        </w:rPr>
        <w:t>driven by technological advances</w:t>
      </w:r>
      <w:r w:rsidRPr="000C208D">
        <w:rPr>
          <w:rStyle w:val="StyleUnderline"/>
        </w:rPr>
        <w:t xml:space="preserve"> across the space industry. The </w:t>
      </w:r>
      <w:r w:rsidRPr="00315D6C">
        <w:rPr>
          <w:rStyle w:val="StyleUnderline"/>
          <w:highlight w:val="yellow"/>
        </w:rPr>
        <w:t>rise of reusable rocket components</w:t>
      </w:r>
      <w:r w:rsidRPr="000C208D">
        <w:rPr>
          <w:rStyle w:val="StyleUnderline"/>
        </w:rPr>
        <w:t xml:space="preserve"> and the now-widespread use of off-the-shelf parts are </w:t>
      </w:r>
      <w:r w:rsidRPr="00315D6C">
        <w:rPr>
          <w:rStyle w:val="StyleUnderline"/>
          <w:highlight w:val="yellow"/>
        </w:rPr>
        <w:t xml:space="preserve">lowering both </w:t>
      </w:r>
      <w:hyperlink r:id="rId16" w:tgtFrame="_blank" w:history="1">
        <w:r w:rsidRPr="00315D6C">
          <w:rPr>
            <w:rStyle w:val="StyleUnderline"/>
            <w:highlight w:val="yellow"/>
          </w:rPr>
          <w:t>launch and operations costs</w:t>
        </w:r>
      </w:hyperlink>
      <w:r w:rsidRPr="00315D6C">
        <w:rPr>
          <w:rStyle w:val="StyleUnderline"/>
          <w:highlight w:val="yellow"/>
        </w:rPr>
        <w:t>.</w:t>
      </w:r>
      <w:r w:rsidRPr="000C208D">
        <w:rPr>
          <w:rStyle w:val="StyleUnderline"/>
        </w:rPr>
        <w:t xml:space="preserve"> Once </w:t>
      </w:r>
      <w:r w:rsidRPr="00315D6C">
        <w:rPr>
          <w:rStyle w:val="StyleUnderline"/>
        </w:rPr>
        <w:t>limited to government contract missions</w:t>
      </w:r>
      <w:r w:rsidRPr="000C208D">
        <w:rPr>
          <w:rStyle w:val="StyleUnderline"/>
        </w:rPr>
        <w:t xml:space="preserve"> and the delivery of telecom satellites to orbit, private firms are now emerging as leaders in developing “</w:t>
      </w:r>
      <w:proofErr w:type="spellStart"/>
      <w:r>
        <w:fldChar w:fldCharType="begin"/>
      </w:r>
      <w:r>
        <w:instrText xml:space="preserve"> HYPERLINK "https://www.sciencedirect.com/science/article/pii/S0094576519313451" \t "_blank" </w:instrText>
      </w:r>
      <w:r>
        <w:fldChar w:fldCharType="separate"/>
      </w:r>
      <w:r w:rsidRPr="000C208D">
        <w:rPr>
          <w:rStyle w:val="StyleUnderline"/>
        </w:rPr>
        <w:t>NewSpace</w:t>
      </w:r>
      <w:proofErr w:type="spellEnd"/>
      <w:r>
        <w:rPr>
          <w:rStyle w:val="StyleUnderline"/>
        </w:rPr>
        <w:fldChar w:fldCharType="end"/>
      </w:r>
      <w:r w:rsidRPr="000C208D">
        <w:rPr>
          <w:rStyle w:val="StyleUnderline"/>
        </w:rPr>
        <w:t xml:space="preserve">” activities — a catch-all term for endeavors including orbital tourism, orbital manufacturing and mini-satellites providing specialized services. The </w:t>
      </w:r>
      <w:r w:rsidRPr="00315D6C">
        <w:rPr>
          <w:rStyle w:val="StyleUnderline"/>
        </w:rPr>
        <w:t>space sector</w:t>
      </w:r>
      <w:r w:rsidRPr="000C208D">
        <w:rPr>
          <w:rStyle w:val="StyleUnderline"/>
        </w:rPr>
        <w:t xml:space="preserve">, with a market capitalization of $400 billion, could grow to </w:t>
      </w:r>
      <w:hyperlink r:id="rId17" w:tgtFrame="_blank" w:history="1">
        <w:r w:rsidRPr="000C208D">
          <w:rPr>
            <w:rStyle w:val="StyleUnderline"/>
          </w:rPr>
          <w:t>as much as $1 trillion</w:t>
        </w:r>
      </w:hyperlink>
      <w:r w:rsidRPr="000C208D">
        <w:rPr>
          <w:rStyle w:val="StyleUnderline"/>
        </w:rPr>
        <w:t xml:space="preserve"> by 2040 as private investment soars</w:t>
      </w:r>
      <w:r w:rsidRPr="00315D6C">
        <w:rPr>
          <w:sz w:val="16"/>
        </w:rPr>
        <w:t xml:space="preserve">.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315D6C">
        <w:rPr>
          <w:sz w:val="16"/>
        </w:rPr>
        <w:t>lunar</w:t>
      </w:r>
      <w:proofErr w:type="gramEnd"/>
      <w:r w:rsidRPr="00315D6C">
        <w:rPr>
          <w:sz w:val="16"/>
        </w:rPr>
        <w:t xml:space="preserve"> rocks for display in the Oval Office, highlighting the awe that deep space can still summon. For the time being, scientific samples remain the goal of mining. Last October, NASA’s OSIRIS-</w:t>
      </w:r>
      <w:proofErr w:type="spellStart"/>
      <w:r w:rsidRPr="00315D6C">
        <w:rPr>
          <w:sz w:val="16"/>
        </w:rPr>
        <w:t>REx</w:t>
      </w:r>
      <w:proofErr w:type="spellEnd"/>
      <w:r w:rsidRPr="00315D6C">
        <w:rPr>
          <w:sz w:val="16"/>
        </w:rPr>
        <w:t xml:space="preserve"> mission — </w:t>
      </w:r>
      <w:hyperlink r:id="rId18" w:tgtFrame="_blank" w:history="1">
        <w:r w:rsidRPr="00315D6C">
          <w:rPr>
            <w:rStyle w:val="Hyperlink"/>
            <w:sz w:val="16"/>
          </w:rPr>
          <w:t>due to return to Earth in 2023</w:t>
        </w:r>
      </w:hyperlink>
      <w:r w:rsidRPr="00315D6C">
        <w:rPr>
          <w:sz w:val="16"/>
        </w:rPr>
        <w:t xml:space="preserve"> — collected a small amount of material from the asteroid Bennu. In December, Japan returned a sample of the asteroid </w:t>
      </w:r>
      <w:proofErr w:type="spellStart"/>
      <w:r w:rsidRPr="00315D6C">
        <w:rPr>
          <w:sz w:val="16"/>
        </w:rPr>
        <w:t>Ryugu</w:t>
      </w:r>
      <w:proofErr w:type="spellEnd"/>
      <w:r w:rsidRPr="00315D6C">
        <w:rPr>
          <w:sz w:val="16"/>
        </w:rPr>
        <w:t xml:space="preserve"> with the </w:t>
      </w:r>
      <w:hyperlink r:id="rId19" w:tgtFrame="_blank" w:history="1">
        <w:r w:rsidRPr="00315D6C">
          <w:rPr>
            <w:rStyle w:val="Hyperlink"/>
            <w:sz w:val="16"/>
          </w:rPr>
          <w:t>Hayabusa2 spacecraft</w:t>
        </w:r>
      </w:hyperlink>
      <w:r w:rsidRPr="00315D6C">
        <w:rPr>
          <w:sz w:val="16"/>
        </w:rPr>
        <w:t xml:space="preserve">. And several weeks later, China’s </w:t>
      </w:r>
      <w:proofErr w:type="spellStart"/>
      <w:r w:rsidRPr="00315D6C">
        <w:rPr>
          <w:sz w:val="16"/>
        </w:rPr>
        <w:t>Chang’e</w:t>
      </w:r>
      <w:proofErr w:type="spellEnd"/>
      <w:r w:rsidRPr="00315D6C">
        <w:rPr>
          <w:sz w:val="16"/>
        </w:rPr>
        <w:t xml:space="preserve"> 5 mission returned the first lunar samples since the 1970s. Sample collection is accelerating, with recent missions targeting Mars. Japan is planning to visit the two moons of Mars and extract a </w:t>
      </w:r>
      <w:hyperlink r:id="rId20" w:anchor=":~:text=The%20Martian%20Moons%20eXploration%20(MMX,launch%20in%20the%20mid-2020s.&amp;text=It%20will%20then%20move%20into,sample%20from%20the%20moon's%20surface." w:tgtFrame="_blank" w:history="1">
        <w:r w:rsidRPr="00315D6C">
          <w:rPr>
            <w:rStyle w:val="Hyperlink"/>
            <w:sz w:val="16"/>
          </w:rPr>
          <w:t>sample from one</w:t>
        </w:r>
      </w:hyperlink>
      <w:r w:rsidRPr="00315D6C">
        <w:rPr>
          <w:sz w:val="16"/>
        </w:rPr>
        <w:t xml:space="preserve">. NASA’s robotic Perseverance rover will </w:t>
      </w:r>
      <w:proofErr w:type="gramStart"/>
      <w:r w:rsidRPr="00315D6C">
        <w:rPr>
          <w:sz w:val="16"/>
        </w:rPr>
        <w:t>collect</w:t>
      </w:r>
      <w:proofErr w:type="gramEnd"/>
      <w:r w:rsidRPr="00315D6C">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 </w:t>
      </w:r>
      <w:r w:rsidRPr="000C208D">
        <w:rPr>
          <w:rStyle w:val="StyleUnderline"/>
        </w:rPr>
        <w:t xml:space="preserve">To be viable, commercial space mining will, of course, </w:t>
      </w:r>
      <w:proofErr w:type="gramStart"/>
      <w:r w:rsidRPr="000C208D">
        <w:rPr>
          <w:rStyle w:val="StyleUnderline"/>
        </w:rPr>
        <w:t>have to</w:t>
      </w:r>
      <w:proofErr w:type="gramEnd"/>
      <w:r w:rsidRPr="000C208D">
        <w:rPr>
          <w:rStyle w:val="StyleUnderline"/>
        </w:rPr>
        <w:t xml:space="preserve"> operate at a much larger scale than the scientific digs. Whereas all samples collected to date consist of less than one ton of material, a single space mining operation would have to be able to manage hundreds or thousands of tons. Stripped to the basics, the stages of a space mining operation resemble those of terrestrial mining, with prospecting followed by extraction, </w:t>
      </w:r>
      <w:proofErr w:type="gramStart"/>
      <w:r w:rsidRPr="000C208D">
        <w:rPr>
          <w:rStyle w:val="StyleUnderline"/>
        </w:rPr>
        <w:t>processing</w:t>
      </w:r>
      <w:proofErr w:type="gramEnd"/>
      <w:r w:rsidRPr="000C208D">
        <w:rPr>
          <w:rStyle w:val="StyleUnderline"/>
        </w:rPr>
        <w:t xml:space="preserve"> and distribution to users. But the unique conditions of outer space environments make this progression far more daunting. Most space mining targets have little or no atmosphere and experience extreme temperature swings between shade and sunlight. Radiation, from both the sun and cosmic sources, permeates the space environment and threatens electronics — not to mention human health.</w:t>
      </w:r>
      <w:r w:rsidRPr="00315D6C">
        <w:rPr>
          <w:sz w:val="16"/>
        </w:rPr>
        <w:t xml:space="preserve"> The most basic technologies needed for space mining are as simple as shovels and drills. But water and other materials that are volatile will have to be extracted using more exotic techniques. The list of challenges goes on. Launching to space is a stressful process, and equipment must survive high acceleration and acoustic forces. Due to orbital mechanics and the immense energies required to navigate large distances, all space missions are limited to minimal payloads. Missions in deep space operate in microgravity — a challenge when mining an asteroid — or reduced gravity on the Moon or Mars. Even the surfaces of celestial bodies pose a challenge to mining machinery, since they consist of unconsolidated rocky materials called regolith instead of more familiar soil. The most basic technologies needed for space mining are as simple as shovels and drills. But water and other materials that are volatile can be extracted using more exotic techniques: on the Moon, </w:t>
      </w:r>
      <w:hyperlink r:id="rId21" w:tgtFrame="_blank" w:history="1">
        <w:r w:rsidRPr="00315D6C">
          <w:rPr>
            <w:rStyle w:val="Hyperlink"/>
            <w:sz w:val="16"/>
          </w:rPr>
          <w:t>thermal mining</w:t>
        </w:r>
      </w:hyperlink>
      <w:r w:rsidRPr="00315D6C">
        <w:rPr>
          <w:sz w:val="16"/>
        </w:rPr>
        <w:t xml:space="preserve"> would sublimate ice directly to vapor and trap it in a tent. One of the space mining startups, </w:t>
      </w:r>
      <w:proofErr w:type="spellStart"/>
      <w:r w:rsidRPr="00315D6C">
        <w:rPr>
          <w:sz w:val="16"/>
        </w:rPr>
        <w:t>Transastra</w:t>
      </w:r>
      <w:proofErr w:type="spellEnd"/>
      <w:r w:rsidRPr="00315D6C">
        <w:rPr>
          <w:sz w:val="16"/>
        </w:rPr>
        <w:t xml:space="preserve">, proposes a </w:t>
      </w:r>
      <w:hyperlink r:id="rId22" w:tgtFrame="_blank" w:history="1">
        <w:r w:rsidRPr="00315D6C">
          <w:rPr>
            <w:rStyle w:val="Hyperlink"/>
            <w:sz w:val="16"/>
          </w:rPr>
          <w:t>similar method</w:t>
        </w:r>
      </w:hyperlink>
      <w:r w:rsidRPr="00315D6C">
        <w:rPr>
          <w:sz w:val="16"/>
        </w:rPr>
        <w:t xml:space="preserve"> on a far grander scale for small asteroids, trapping the volatile resource in a bag surrounding the whole body. Remember, too, that after space resources are gathered, a supply chain must deliver the material to customers. If you’re curious about the details, check out a 2018 report, </w:t>
      </w:r>
      <w:hyperlink r:id="rId23" w:tgtFrame="_blank" w:history="1">
        <w:r w:rsidRPr="00315D6C">
          <w:rPr>
            <w:rStyle w:val="Hyperlink"/>
            <w:sz w:val="16"/>
          </w:rPr>
          <w:t>Commercial Lunar Propellant Architecture</w:t>
        </w:r>
      </w:hyperlink>
      <w:r w:rsidRPr="00315D6C">
        <w:rPr>
          <w:sz w:val="16"/>
        </w:rPr>
        <w:t xml:space="preserve">, which describes a mining cycle to extract water on the Moon, convert it to fuel and deliver it to customer spacecraft. Before committing billions to the real thing, public and private investors will need to spend millions testing plans in environments that resemble the conditions of outer space. Regolith simulants, vacuum chambers, computer modeling and other aerospace testing equipment are all needed to verify mining technologies can work in space. Beyond space technologies, advances in other sectors could aid space mining missions. Among them: additive manufacturing (3D printing) to support base construction, </w:t>
      </w:r>
      <w:hyperlink r:id="rId24" w:tgtFrame="_blank" w:history="1">
        <w:r w:rsidRPr="00315D6C">
          <w:rPr>
            <w:rStyle w:val="Hyperlink"/>
            <w:sz w:val="16"/>
          </w:rPr>
          <w:t>AI to run robots</w:t>
        </w:r>
      </w:hyperlink>
      <w:r w:rsidRPr="00315D6C">
        <w:rPr>
          <w:sz w:val="16"/>
        </w:rPr>
        <w:t xml:space="preserve"> and even nuclear power reactors to provide large amounts of energy. The Economics of Mining the Cosmos Claims about the economic value of space mining are often nine parts hyperbole. Newspaper headlines point to asteroids like </w:t>
      </w:r>
      <w:hyperlink r:id="rId25" w:tgtFrame="_blank" w:history="1">
        <w:r w:rsidRPr="00315D6C">
          <w:rPr>
            <w:rStyle w:val="Hyperlink"/>
            <w:sz w:val="16"/>
          </w:rPr>
          <w:t>16 Psyche, a 226-kilometer-diameter rock</w:t>
        </w:r>
      </w:hyperlink>
      <w:r w:rsidRPr="00315D6C">
        <w:rPr>
          <w:sz w:val="16"/>
        </w:rPr>
        <w:t xml:space="preserve"> whose iron and nickel resources are estimated to be worth $10 quintillion dollars at current commodity prices (100,000 times the size of the Earth’s GDP). But setting aside the blarney, there really is gold (water? </w:t>
      </w:r>
      <w:proofErr w:type="gramStart"/>
      <w:r w:rsidRPr="00315D6C">
        <w:rPr>
          <w:sz w:val="16"/>
        </w:rPr>
        <w:t>helium-3</w:t>
      </w:r>
      <w:proofErr w:type="gramEnd"/>
      <w:r w:rsidRPr="00315D6C">
        <w:rPr>
          <w:sz w:val="16"/>
        </w:rPr>
        <w:t xml:space="preserve">? praseodymium?) in them thar hills. Neil DeGrasse Tyson famously predicted that the world’s first trillionaire will be a space miner. Great minds seem to </w:t>
      </w:r>
      <w:proofErr w:type="gramStart"/>
      <w:r w:rsidRPr="00315D6C">
        <w:rPr>
          <w:sz w:val="16"/>
        </w:rPr>
        <w:t>agree:</w:t>
      </w:r>
      <w:proofErr w:type="gramEnd"/>
      <w:r w:rsidRPr="00315D6C">
        <w:rPr>
          <w:sz w:val="16"/>
        </w:rPr>
        <w:t xml:space="preserve"> many of the major private players in space (a group that includes Jeff Bezos, Elon Musk and Richard Branson) are billionaires prepared to risk a whole lot of money to add a few more zeros to their net worth. That said, a common joke in this new industry (as in many others) is that the best way to become a millionaire in space is to start as a billionaire. Even with recent commercial advances, the cost of putting a payload into space remains very high, and the elasticity of demand for space-mined resources is uncertain. A chicken-egg problem underlies all </w:t>
      </w:r>
      <w:proofErr w:type="spellStart"/>
      <w:r w:rsidRPr="00315D6C">
        <w:rPr>
          <w:sz w:val="16"/>
        </w:rPr>
        <w:t>NewSpace</w:t>
      </w:r>
      <w:proofErr w:type="spellEnd"/>
      <w:r w:rsidRPr="00315D6C">
        <w:rPr>
          <w:sz w:val="16"/>
        </w:rPr>
        <w:t xml:space="preserve"> activities, but especially mining: without space miners supplying materials, there will be no customers. But without customers, there is no incentive to mine. Even NASA’s solicitation for four companies to extract lunar regolith on the Moon and sell samples to the agency underscores the nascent nature of mining: NASA is paying no more than $15,000 for a half-kilo, a fraction of a fraction of the cost of such a mission. Large asteroid valuations, like that of 16 Psyche, also do not reflect market realities, since delivering large quantities of expensive commodities like platinum or gold would crash market prices. Markets for such metals are small on a mass basis, and it is </w:t>
      </w:r>
      <w:hyperlink r:id="rId26" w:tgtFrame="_blank" w:history="1">
        <w:r w:rsidRPr="00315D6C">
          <w:rPr>
            <w:rStyle w:val="Hyperlink"/>
            <w:sz w:val="16"/>
          </w:rPr>
          <w:t>not clear</w:t>
        </w:r>
      </w:hyperlink>
      <w:r w:rsidRPr="00315D6C">
        <w:rPr>
          <w:sz w:val="16"/>
        </w:rPr>
        <w:t xml:space="preserve"> that Earth markets provide sufficient demand to support enough space mining to Second Quarter 2021 55 justify the fixed costs of production. In broad terms, the uses of space resources can be broken into two categories: return to Earth or use in space. Early startups, like Planetary Resources and Deep Space Industries, focused on mining metals with the goal of selling them back on Earth. However, the market uncertainty was </w:t>
      </w:r>
      <w:hyperlink r:id="rId27" w:tgtFrame="_blank" w:history="1">
        <w:r w:rsidRPr="00315D6C">
          <w:rPr>
            <w:rStyle w:val="Hyperlink"/>
            <w:sz w:val="16"/>
          </w:rPr>
          <w:t>a major factor in the decline of</w:t>
        </w:r>
      </w:hyperlink>
      <w:r w:rsidRPr="00315D6C">
        <w:rPr>
          <w:sz w:val="16"/>
        </w:rPr>
        <w:t xml:space="preserve"> both industry leaders. </w:t>
      </w:r>
      <w:r w:rsidRPr="000C208D">
        <w:rPr>
          <w:rStyle w:val="StyleUnderline"/>
        </w:rPr>
        <w:t xml:space="preserve">In the long term, </w:t>
      </w:r>
      <w:r w:rsidRPr="00315D6C">
        <w:rPr>
          <w:rStyle w:val="StyleUnderline"/>
          <w:highlight w:val="yellow"/>
        </w:rPr>
        <w:t>production in space to supply Earth could drive massive growth in the space industry</w:t>
      </w:r>
      <w:r w:rsidRPr="000C208D">
        <w:rPr>
          <w:rStyle w:val="StyleUnderline"/>
        </w:rPr>
        <w:t xml:space="preserve"> — but not with commodities competing with terrestrial production. Rather, </w:t>
      </w:r>
      <w:r w:rsidRPr="00315D6C">
        <w:rPr>
          <w:rStyle w:val="StyleUnderline"/>
          <w:highlight w:val="yellow"/>
        </w:rPr>
        <w:t>Earth markets</w:t>
      </w:r>
      <w:r w:rsidRPr="000C208D">
        <w:rPr>
          <w:rStyle w:val="StyleUnderline"/>
        </w:rPr>
        <w:t xml:space="preserve"> are </w:t>
      </w:r>
      <w:r w:rsidRPr="00315D6C">
        <w:rPr>
          <w:rStyle w:val="StyleUnderline"/>
          <w:highlight w:val="yellow"/>
        </w:rPr>
        <w:t>likely to be most receptive to the exotic: specialized materials and alloys</w:t>
      </w:r>
      <w:r w:rsidRPr="000C208D">
        <w:rPr>
          <w:rStyle w:val="StyleUnderline"/>
        </w:rPr>
        <w:t xml:space="preserve"> manufactured in microgravity conditions, large-satellite services such as </w:t>
      </w:r>
      <w:hyperlink r:id="rId28" w:tgtFrame="_blank" w:history="1">
        <w:r w:rsidRPr="00315D6C">
          <w:rPr>
            <w:rStyle w:val="StyleUnderline"/>
            <w:highlight w:val="yellow"/>
          </w:rPr>
          <w:t>space-based solar power</w:t>
        </w:r>
      </w:hyperlink>
      <w:r w:rsidRPr="00315D6C">
        <w:rPr>
          <w:rStyle w:val="StyleUnderline"/>
          <w:highlight w:val="yellow"/>
        </w:rPr>
        <w:t>, or unique products like helium-3.</w:t>
      </w:r>
      <w:r w:rsidRPr="000C208D">
        <w:rPr>
          <w:rStyle w:val="StyleUnderline"/>
        </w:rPr>
        <w:t xml:space="preserve"> The latter two are particularly promising, as they </w:t>
      </w:r>
      <w:r w:rsidRPr="00315D6C">
        <w:rPr>
          <w:rStyle w:val="StyleUnderline"/>
          <w:highlight w:val="yellow"/>
        </w:rPr>
        <w:t>could provide large contributions to global decarbonization after 2050.</w:t>
      </w:r>
      <w:r w:rsidRPr="000C208D">
        <w:rPr>
          <w:rStyle w:val="StyleUnderline"/>
        </w:rPr>
        <w:t xml:space="preserve"> </w:t>
      </w:r>
      <w:r w:rsidRPr="00315D6C">
        <w:rPr>
          <w:sz w:val="16"/>
        </w:rPr>
        <w:t xml:space="preserve">In the near term, what’s found in space will stay in space. The support of crewed and robotic exploration with on-site resource utilization — plausibly, on the Moon in the 2020s and </w:t>
      </w:r>
      <w:hyperlink r:id="rId29" w:tgtFrame="_blank" w:history="1">
        <w:r w:rsidRPr="00315D6C">
          <w:rPr>
            <w:rStyle w:val="Hyperlink"/>
            <w:sz w:val="16"/>
          </w:rPr>
          <w:t>Mars in the 2030s</w:t>
        </w:r>
      </w:hyperlink>
      <w:r w:rsidRPr="00315D6C">
        <w:rPr>
          <w:sz w:val="16"/>
        </w:rPr>
        <w:t xml:space="preserve"> — has the greatest promise to jumpstart space mining. Construction of Moon bases from local materials could greatly reduce mass requirements. If water-derived propellant is developed at a competitive price, it could find a ready market in spacecraft heading from low-earth orbit to geosynchronous orbit or deep space. Of course, questions about the economic value of space resources assume that property rights are well-defined and assured. Space law on property rights is developing quickly. But many questions remain, exacerbating economic uncertainties. Aspects of the accords exclude major space players like Russia, </w:t>
      </w:r>
      <w:proofErr w:type="gramStart"/>
      <w:r w:rsidRPr="00315D6C">
        <w:rPr>
          <w:sz w:val="16"/>
        </w:rPr>
        <w:t>China</w:t>
      </w:r>
      <w:proofErr w:type="gramEnd"/>
      <w:r w:rsidRPr="00315D6C">
        <w:rPr>
          <w:sz w:val="16"/>
        </w:rPr>
        <w:t xml:space="preserve"> and India. They provide for “safety zones” around mining sites, raising fears about exclusion of other countries from prime locations. You’re Stepping </w:t>
      </w:r>
      <w:proofErr w:type="gramStart"/>
      <w:r w:rsidRPr="00315D6C">
        <w:rPr>
          <w:sz w:val="16"/>
        </w:rPr>
        <w:t>On</w:t>
      </w:r>
      <w:proofErr w:type="gramEnd"/>
      <w:r w:rsidRPr="00315D6C">
        <w:rPr>
          <w:sz w:val="16"/>
        </w:rPr>
        <w:t xml:space="preserve"> My Regolith As human industrial activity spreads into the high frontier, disputes over ownership and governance follow. Outer space is beyond the territorial jurisdiction of any nation, meaning </w:t>
      </w:r>
      <w:hyperlink r:id="rId30" w:tgtFrame="_blank" w:history="1">
        <w:r w:rsidRPr="00315D6C">
          <w:rPr>
            <w:rStyle w:val="Hyperlink"/>
            <w:sz w:val="16"/>
          </w:rPr>
          <w:t>international law is the basis for space law and space-resources law</w:t>
        </w:r>
      </w:hyperlink>
      <w:r w:rsidRPr="00315D6C">
        <w:rPr>
          <w:sz w:val="16"/>
        </w:rPr>
        <w:t xml:space="preserve">. The primary governing treaty for international space law, the </w:t>
      </w:r>
      <w:hyperlink r:id="rId31" w:tgtFrame="_blank" w:history="1">
        <w:r w:rsidRPr="00315D6C">
          <w:rPr>
            <w:rStyle w:val="Hyperlink"/>
            <w:sz w:val="16"/>
          </w:rPr>
          <w:t>Outer Space Treaty of 1967</w:t>
        </w:r>
      </w:hyperlink>
      <w:r w:rsidRPr="00315D6C">
        <w:rPr>
          <w:sz w:val="16"/>
        </w:rPr>
        <w:t xml:space="preserve">, prohibits appropriation of celestial bodies, such as the Moon or asteroids, by individual nations. Whether space mining is allowed under the treaty remains highly contentious. Drafted at the height of the Cold War to head off an arms race in space and a “land” rush, the Outer Space Treaty did not envision the private and commercial ventures of today. The non-appropriation clause prevents nations from claiming celestial bodies by planting a flag or by occupying an area. However, it does not clearly prohibit owning and using resources once they are extracted from a celestial body. Indeed, other parts of the treaty imply that such use is allowed. Past and ongoing missions by the United States, the Soviet Union, </w:t>
      </w:r>
      <w:proofErr w:type="gramStart"/>
      <w:r w:rsidRPr="00315D6C">
        <w:rPr>
          <w:sz w:val="16"/>
        </w:rPr>
        <w:t>Japan</w:t>
      </w:r>
      <w:proofErr w:type="gramEnd"/>
      <w:r w:rsidRPr="00315D6C">
        <w:rPr>
          <w:sz w:val="16"/>
        </w:rPr>
        <w:t xml:space="preserve"> and China to acquire scientific samples have never been seriously challenged as violating the treaty. A second international treaty that would explicitly establish global governance of commercial space mining, the </w:t>
      </w:r>
      <w:hyperlink r:id="rId32" w:tgtFrame="_blank" w:history="1">
        <w:r w:rsidRPr="00315D6C">
          <w:rPr>
            <w:rStyle w:val="Hyperlink"/>
            <w:sz w:val="16"/>
          </w:rPr>
          <w:t>Moon Agreement</w:t>
        </w:r>
      </w:hyperlink>
      <w:r w:rsidRPr="00315D6C">
        <w:rPr>
          <w:sz w:val="16"/>
        </w:rPr>
        <w:t xml:space="preserve">, has been broadly rejected by most countries — and all countries with the means and motive to mine in space. The United States has long held that the Outer Space Treaty permits commercial resource extraction. It is taking a leading role in establishing space mining as allowed under both national and international law. Recognizing the ambitions of Planetary Resources and Deep Space Industries (two startups with big plans), in 2015 Congress passed and President Obama signed </w:t>
      </w:r>
      <w:hyperlink r:id="rId33" w:tgtFrame="_blank" w:history="1">
        <w:r w:rsidRPr="00315D6C">
          <w:rPr>
            <w:rStyle w:val="Hyperlink"/>
            <w:sz w:val="16"/>
          </w:rPr>
          <w:t>the world’s first national space-resources law</w:t>
        </w:r>
      </w:hyperlink>
      <w:r w:rsidRPr="00315D6C">
        <w:rPr>
          <w:sz w:val="16"/>
        </w:rPr>
        <w:t xml:space="preserve">. The law recognized the rights of U.S. residents to own materials gathered in outer </w:t>
      </w:r>
      <w:proofErr w:type="gramStart"/>
      <w:r w:rsidRPr="00315D6C">
        <w:rPr>
          <w:sz w:val="16"/>
        </w:rPr>
        <w:t>space, but</w:t>
      </w:r>
      <w:proofErr w:type="gramEnd"/>
      <w:r w:rsidRPr="00315D6C">
        <w:rPr>
          <w:sz w:val="16"/>
        </w:rPr>
        <w:t xml:space="preserve"> does not claim U.S. or private ownership of celestial bodies. Although now guaranteeing property rights, the United States has yet to establish a clear regulatory system to authorize such missions. The Trump administration built on these early activities by including space mining as part of its broader prioritization of space exploration, and specifically by supporting a plan to return astronauts to the Moon with the Artemis Program. An </w:t>
      </w:r>
      <w:hyperlink r:id="rId34" w:tgtFrame="_blank" w:history="1">
        <w:r w:rsidRPr="00315D6C">
          <w:rPr>
            <w:rStyle w:val="Hyperlink"/>
            <w:sz w:val="16"/>
          </w:rPr>
          <w:t>April 2020 Executive Order</w:t>
        </w:r>
      </w:hyperlink>
      <w:r w:rsidRPr="00315D6C">
        <w:rPr>
          <w:sz w:val="16"/>
        </w:rPr>
        <w:t xml:space="preserve"> reiterated the U.S. commitment to space-resources-development property rights, repeated the U.S. rejection of the Moon Agreement and solicited international cooperation. Other administration activities bolstered the foundation for space mining, including national policies on planetary protection and </w:t>
      </w:r>
      <w:hyperlink r:id="rId35" w:tgtFrame="_blank" w:history="1">
        <w:r w:rsidRPr="00315D6C">
          <w:rPr>
            <w:rStyle w:val="Hyperlink"/>
            <w:sz w:val="16"/>
          </w:rPr>
          <w:t>space nuclear power</w:t>
        </w:r>
      </w:hyperlink>
      <w:r w:rsidRPr="00315D6C">
        <w:rPr>
          <w:sz w:val="16"/>
        </w:rPr>
        <w:t xml:space="preserve">. Other nations are following the U.S. lead in developing space-resources law and policy. As noted earlier, Luxembourg has passed a space mining law of its own, </w:t>
      </w:r>
      <w:hyperlink r:id="rId36" w:tgtFrame="_blank" w:history="1">
        <w:r w:rsidRPr="00315D6C">
          <w:rPr>
            <w:rStyle w:val="Hyperlink"/>
            <w:sz w:val="16"/>
          </w:rPr>
          <w:t>prioritizing space resources</w:t>
        </w:r>
      </w:hyperlink>
      <w:r w:rsidRPr="00315D6C">
        <w:rPr>
          <w:sz w:val="16"/>
        </w:rPr>
        <w:t xml:space="preserve">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37" w:tgtFrame="_blank" w:history="1">
        <w:r w:rsidRPr="00315D6C">
          <w:rPr>
            <w:rStyle w:val="Hyperlink"/>
            <w:sz w:val="16"/>
          </w:rPr>
          <w:t>considering a space mining law</w:t>
        </w:r>
      </w:hyperlink>
      <w:r w:rsidRPr="00315D6C">
        <w:rPr>
          <w:sz w:val="16"/>
        </w:rPr>
        <w:t xml:space="preserve"> of its own. The nature of China’s space ambitions isn’t easy to decipher, but </w:t>
      </w:r>
      <w:hyperlink r:id="rId38" w:tgtFrame="_blank" w:history="1">
        <w:r w:rsidRPr="00315D6C">
          <w:rPr>
            <w:rStyle w:val="Hyperlink"/>
            <w:sz w:val="16"/>
          </w:rPr>
          <w:t>space mining and lunar exploration</w:t>
        </w:r>
      </w:hyperlink>
      <w:r w:rsidRPr="00315D6C">
        <w:rPr>
          <w:sz w:val="16"/>
        </w:rPr>
        <w:t xml:space="preserve"> are clearly part of the strategy. Indeed, many U.S. advocates of space mining point to Chinese ambitions as a reason for the United States to get out ahead of the pack of liberal democracies with space capabilities. The ungoverned nature of outer space and lack of national ownership plainly create the possibility of conflict. Even if companies have rights to own a resource when they extract it, they do not necessarily have rights to a resource while it remains in place. If two companies from different nations want to mine the same area, both technically have the right to do so. “First come, first serve” may work for one nation’s activities, but nothing prevents ventures from another country building adjacent mines, with attendant economic and operational risks. The international nature of space exacerbates the lack of ownership, as disputes between companies from separate countries become a matter of international relations. To begin addressing these challenges, the United States negotiated the Artemis Accords in 2020, a multilateral agreement to guide near-term lunar exploration. Signatories of the accords include many U.S. space partners: the United Kingdom, Luxembourg, UAE, Australia, Canada, Japan, </w:t>
      </w:r>
      <w:proofErr w:type="gramStart"/>
      <w:r w:rsidRPr="00315D6C">
        <w:rPr>
          <w:sz w:val="16"/>
        </w:rPr>
        <w:t>Italy</w:t>
      </w:r>
      <w:proofErr w:type="gramEnd"/>
      <w:r w:rsidRPr="00315D6C">
        <w:rPr>
          <w:sz w:val="16"/>
        </w:rPr>
        <w:t xml:space="preserve"> and Ukraine. Much of the accords are natural extensions of the Outer Space Treaty and are a welcome development. For example, one provision provides for interoperability between different nations’ space technologies. But other aspects of the accords are problematic. They currently exclude major space players like Russia, </w:t>
      </w:r>
      <w:proofErr w:type="gramStart"/>
      <w:r w:rsidRPr="00315D6C">
        <w:rPr>
          <w:sz w:val="16"/>
        </w:rPr>
        <w:t>China</w:t>
      </w:r>
      <w:proofErr w:type="gramEnd"/>
      <w:r w:rsidRPr="00315D6C">
        <w:rPr>
          <w:sz w:val="16"/>
        </w:rPr>
        <w:t xml:space="preserve"> and India. They provide for “safety zones” around mining sites, which raises fears about exclusion of other countries from prime locations and de facto national appropriation. The number one environmental threat to crew and satellite safety in low-earth orbit is not the harsh conditions of outer space but rather </w:t>
      </w:r>
      <w:hyperlink r:id="rId39" w:tgtFrame="_blank" w:history="1">
        <w:r w:rsidRPr="00315D6C">
          <w:rPr>
            <w:rStyle w:val="Hyperlink"/>
            <w:sz w:val="16"/>
          </w:rPr>
          <w:t>space debris</w:t>
        </w:r>
      </w:hyperlink>
      <w:r w:rsidRPr="00315D6C">
        <w:rPr>
          <w:sz w:val="16"/>
        </w:rPr>
        <w:t xml:space="preserve"> from decades of lightly regulated space activities. Beyond questions of resource governance, environmental problems are emerging due to </w:t>
      </w:r>
      <w:proofErr w:type="spellStart"/>
      <w:r w:rsidRPr="00315D6C">
        <w:rPr>
          <w:sz w:val="16"/>
        </w:rPr>
        <w:t>NewSpace</w:t>
      </w:r>
      <w:proofErr w:type="spellEnd"/>
      <w:r w:rsidRPr="00315D6C">
        <w:rPr>
          <w:sz w:val="16"/>
        </w:rPr>
        <w:t xml:space="preserve"> activities. The number one environmental threat to crew and satellite safety in low-earth orbit is not the harsh conditions of outer space, but rather </w:t>
      </w:r>
      <w:hyperlink r:id="rId40" w:tgtFrame="_blank" w:history="1">
        <w:r w:rsidRPr="00315D6C">
          <w:rPr>
            <w:rStyle w:val="Hyperlink"/>
            <w:sz w:val="16"/>
          </w:rPr>
          <w:t>space debris</w:t>
        </w:r>
      </w:hyperlink>
      <w:r w:rsidRPr="00315D6C">
        <w:rPr>
          <w:sz w:val="16"/>
        </w:rPr>
        <w:t xml:space="preserve"> from decades of lightly regulated space activities. A growing population of space junk and the rise of satellite mega-constellations, like SpaceX’s </w:t>
      </w:r>
      <w:proofErr w:type="spellStart"/>
      <w:r w:rsidRPr="00315D6C">
        <w:rPr>
          <w:sz w:val="16"/>
        </w:rPr>
        <w:t>Starlink</w:t>
      </w:r>
      <w:proofErr w:type="spellEnd"/>
      <w:r w:rsidRPr="00315D6C">
        <w:rPr>
          <w:sz w:val="16"/>
        </w:rPr>
        <w:t xml:space="preserve">, are increasingly crowding orbits and threatening collisions. Mega-constellations are also negatively impacting astronomy by adding light pollution. Lunar pollution may not be far behind. Here’s another headache in the making. In 2019, the non-profit Arch Mission Foundation </w:t>
      </w:r>
      <w:hyperlink r:id="rId41" w:tgtFrame="_blank" w:history="1">
        <w:r w:rsidRPr="00315D6C">
          <w:rPr>
            <w:rStyle w:val="Hyperlink"/>
            <w:sz w:val="16"/>
          </w:rPr>
          <w:t>smuggled a cargo of tardigrades</w:t>
        </w:r>
      </w:hyperlink>
      <w:r w:rsidRPr="00315D6C">
        <w:rPr>
          <w:sz w:val="16"/>
        </w:rPr>
        <w:t xml:space="preserve"> — tiny animals that can survive extreme environments — to the Moon without regulatory approval, raising planetary protection concerns among astrobiologists. These early space environmental issues, and </w:t>
      </w:r>
      <w:hyperlink r:id="rId42" w:tgtFrame="_blank" w:history="1">
        <w:r w:rsidRPr="00315D6C">
          <w:rPr>
            <w:rStyle w:val="Hyperlink"/>
            <w:sz w:val="16"/>
          </w:rPr>
          <w:t>their lack of clear policy resolution</w:t>
        </w:r>
      </w:hyperlink>
      <w:r w:rsidRPr="00315D6C">
        <w:rPr>
          <w:sz w:val="16"/>
        </w:rPr>
        <w:t xml:space="preserve">, are early harbingers of environmental disputes in outer space. The environmental impacts of space mining activities remain speculative, but they could undermine the safety of crewed and robotic missions. The Apollo missions revealed that landing or launching from the Moon can spew large amounts of lunar regolith long distances, perhaps even into lunar orbit. Regolith is coarse and, without a lunar atmosphere to slow it down or break it up, ejected regolith could damage distant spacecraft. Mining activities themselves could similarly cause regolith dust issues. More broadly, mining activities could </w:t>
      </w:r>
      <w:hyperlink r:id="rId43" w:tgtFrame="_blank" w:history="1">
        <w:r w:rsidRPr="00315D6C">
          <w:rPr>
            <w:rStyle w:val="Hyperlink"/>
            <w:sz w:val="16"/>
          </w:rPr>
          <w:t>cause contamination</w:t>
        </w:r>
      </w:hyperlink>
      <w:r w:rsidRPr="00315D6C">
        <w:rPr>
          <w:sz w:val="16"/>
        </w:rPr>
        <w:t xml:space="preserve"> of local areas of interest, impacting scientific value. With proposals to conduct space mining with bacteria, the tardigrade incident raises questions about how commercial activities might complicate the search for life or even threaten fragile extraterrestrial systems with human-delivered invasive species. Solutions are emerging. In December 2020, the U.S. took a leading role with Congress’ passage of the “</w:t>
      </w:r>
      <w:hyperlink r:id="rId44" w:tgtFrame="_blank" w:history="1">
        <w:r w:rsidRPr="00315D6C">
          <w:rPr>
            <w:rStyle w:val="Hyperlink"/>
            <w:sz w:val="16"/>
          </w:rPr>
          <w:t>One Small Step to Protect Human Heritage in Space Act</w:t>
        </w:r>
      </w:hyperlink>
      <w:r w:rsidRPr="00315D6C">
        <w:rPr>
          <w:sz w:val="16"/>
        </w:rPr>
        <w:t xml:space="preserve">.” The bill provides initial protections to Apollo and lunar heritage sites, a framework for future environmental and social protections. The Century of Space Mining? </w:t>
      </w:r>
      <w:r w:rsidRPr="00315D6C">
        <w:rPr>
          <w:rStyle w:val="StyleUnderline"/>
        </w:rPr>
        <w:t xml:space="preserve">Although uncertainties remain high, sooner or later </w:t>
      </w:r>
      <w:r w:rsidRPr="00315D6C">
        <w:rPr>
          <w:rStyle w:val="StyleUnderline"/>
          <w:highlight w:val="yellow"/>
        </w:rPr>
        <w:t xml:space="preserve">space mining promises to greatly accelerate space exploration and bolster terrestrial economies. </w:t>
      </w:r>
      <w:r w:rsidRPr="00315D6C">
        <w:rPr>
          <w:rStyle w:val="StyleUnderline"/>
        </w:rPr>
        <w:t xml:space="preserve">While industrial activities in space may well cause conflict with scientific priorities, the infrastructure created in its development could serve science with orbital refueling, reduced mission costs, space manufacturing and, more generally, deeper knowledge of how to operate in space environments. There will no doubt be plenty of slips twixt cup and lip. But while, just a few decades ago, it was easy to dismiss the idea of space industry in general and space mining </w:t>
      </w:r>
      <w:proofErr w:type="gramStart"/>
      <w:r w:rsidRPr="00315D6C">
        <w:rPr>
          <w:rStyle w:val="StyleUnderline"/>
        </w:rPr>
        <w:t>in particular as</w:t>
      </w:r>
      <w:proofErr w:type="gramEnd"/>
      <w:r w:rsidRPr="00315D6C">
        <w:rPr>
          <w:rStyle w:val="StyleUnderline"/>
        </w:rPr>
        <w:t xml:space="preserve"> the stuff of science fiction, the worm has definitely turned. Today, </w:t>
      </w:r>
      <w:r w:rsidRPr="00476216">
        <w:rPr>
          <w:rStyle w:val="StyleUnderline"/>
        </w:rPr>
        <w:t xml:space="preserve">it is </w:t>
      </w:r>
      <w:proofErr w:type="gramStart"/>
      <w:r w:rsidRPr="00476216">
        <w:rPr>
          <w:rStyle w:val="StyleUnderline"/>
        </w:rPr>
        <w:t>pretty clear</w:t>
      </w:r>
      <w:proofErr w:type="gramEnd"/>
      <w:r w:rsidRPr="00476216">
        <w:rPr>
          <w:rStyle w:val="StyleUnderline"/>
        </w:rPr>
        <w:t xml:space="preserve"> that space mining — along with its attendant exploration and industrialization — </w:t>
      </w:r>
      <w:r w:rsidRPr="00476216">
        <w:rPr>
          <w:rStyle w:val="StyleUnderline"/>
          <w:highlight w:val="yellow"/>
        </w:rPr>
        <w:t>is coming soon</w:t>
      </w:r>
      <w:r w:rsidRPr="00476216">
        <w:rPr>
          <w:rStyle w:val="StyleUnderline"/>
        </w:rPr>
        <w:t>.</w:t>
      </w:r>
      <w:r w:rsidRPr="00315D6C">
        <w:rPr>
          <w:rStyle w:val="StyleUnderline"/>
        </w:rPr>
        <w:t xml:space="preserve"> </w:t>
      </w:r>
    </w:p>
    <w:p w14:paraId="6513788B" w14:textId="77777777" w:rsidR="00E302CF" w:rsidRPr="00275292" w:rsidRDefault="00E302CF" w:rsidP="00E302CF"/>
    <w:p w14:paraId="37044CEE" w14:textId="77777777" w:rsidR="00E302CF" w:rsidRPr="00275292" w:rsidRDefault="00E302CF" w:rsidP="00E302CF">
      <w:r w:rsidRPr="00275292">
        <w:t>Shortage of REM’s now endangers renewable transition.</w:t>
      </w:r>
    </w:p>
    <w:p w14:paraId="3B081789" w14:textId="77777777" w:rsidR="00E302CF" w:rsidRPr="00275292" w:rsidRDefault="00E302CF" w:rsidP="00E302CF">
      <w:proofErr w:type="spellStart"/>
      <w:r w:rsidRPr="00275292">
        <w:t>Opray</w:t>
      </w:r>
      <w:proofErr w:type="spellEnd"/>
      <w:r w:rsidRPr="00275292">
        <w:t xml:space="preserve"> 18 Max </w:t>
      </w:r>
      <w:proofErr w:type="spellStart"/>
      <w:r w:rsidRPr="00275292">
        <w:t>Opray</w:t>
      </w:r>
      <w:proofErr w:type="spellEnd"/>
      <w:r w:rsidRPr="00275292">
        <w:t xml:space="preserve"> 9-28-2018 "Could a rare metals shortage disrupt the global renewable energy transition?"</w:t>
      </w:r>
      <w:hyperlink r:id="rId45" w:history="1">
        <w:r w:rsidRPr="00275292">
          <w:rPr>
            <w:rStyle w:val="Hyperlink"/>
          </w:rPr>
          <w:t xml:space="preserve"> https://www.metabolic.nl/news/could-a-rare-metals-shortage-disrupt-the-global-renewable-energy-transition/</w:t>
        </w:r>
      </w:hyperlink>
      <w:r w:rsidRPr="00275292">
        <w:t xml:space="preserve"> (content specialist with sustainability consultants at Metabolic.)</w:t>
      </w:r>
    </w:p>
    <w:p w14:paraId="407BAAC7" w14:textId="77777777" w:rsidR="00E302CF" w:rsidRPr="00275292" w:rsidRDefault="00E302CF" w:rsidP="00E302CF">
      <w:pPr>
        <w:rPr>
          <w:sz w:val="16"/>
        </w:rPr>
      </w:pPr>
      <w:r w:rsidRPr="00275292">
        <w:rPr>
          <w:rStyle w:val="StyleUnderline"/>
        </w:rPr>
        <w:t xml:space="preserve">The </w:t>
      </w:r>
      <w:r w:rsidRPr="00275292">
        <w:rPr>
          <w:rStyle w:val="StyleUnderline"/>
          <w:highlight w:val="yellow"/>
        </w:rPr>
        <w:t>world</w:t>
      </w:r>
      <w:r w:rsidRPr="00275292">
        <w:rPr>
          <w:rStyle w:val="StyleUnderline"/>
        </w:rPr>
        <w:t xml:space="preserve"> urgently </w:t>
      </w:r>
      <w:r w:rsidRPr="00275292">
        <w:rPr>
          <w:rStyle w:val="StyleUnderline"/>
          <w:highlight w:val="yellow"/>
        </w:rPr>
        <w:t>needs</w:t>
      </w:r>
      <w:r w:rsidRPr="00275292">
        <w:rPr>
          <w:rStyle w:val="StyleUnderline"/>
        </w:rPr>
        <w:t xml:space="preserve"> to safeguard supply of the </w:t>
      </w:r>
      <w:r w:rsidRPr="00275292">
        <w:rPr>
          <w:rStyle w:val="StyleUnderline"/>
          <w:highlight w:val="yellow"/>
        </w:rPr>
        <w:t>rare metals</w:t>
      </w:r>
      <w:r w:rsidRPr="00275292">
        <w:rPr>
          <w:rStyle w:val="StyleUnderline"/>
        </w:rPr>
        <w:t xml:space="preserve"> needed to build enough wind turbines and solar panels </w:t>
      </w:r>
      <w:r w:rsidRPr="00275292">
        <w:rPr>
          <w:rStyle w:val="StyleUnderline"/>
          <w:highlight w:val="yellow"/>
        </w:rPr>
        <w:t>to meet Paris</w:t>
      </w:r>
      <w:r w:rsidRPr="00275292">
        <w:rPr>
          <w:rStyle w:val="StyleUnderline"/>
        </w:rPr>
        <w:t xml:space="preserve"> climate agreement </w:t>
      </w:r>
      <w:r w:rsidRPr="00275292">
        <w:rPr>
          <w:rStyle w:val="StyleUnderline"/>
          <w:highlight w:val="yellow"/>
        </w:rPr>
        <w:t>targets</w:t>
      </w:r>
      <w:r w:rsidRPr="00275292">
        <w:rPr>
          <w:sz w:val="16"/>
        </w:rPr>
        <w:t xml:space="preserve">, according to </w:t>
      </w:r>
      <w:proofErr w:type="spellStart"/>
      <w:r w:rsidRPr="00275292">
        <w:rPr>
          <w:sz w:val="16"/>
        </w:rPr>
        <w:t>Metabolic’s</w:t>
      </w:r>
      <w:proofErr w:type="spellEnd"/>
      <w:r w:rsidRPr="00275292">
        <w:rPr>
          <w:sz w:val="16"/>
        </w:rPr>
        <w:t xml:space="preserve"> latest analysis. Produced with partners Copper8, our white paper Metal Demands of the Dutch Energy Transition uses the Netherlands as a case study for examining what materials are needed to build the country’s planned renewable energy infrastructure. </w:t>
      </w:r>
      <w:r w:rsidRPr="00275292">
        <w:rPr>
          <w:rStyle w:val="StyleUnderline"/>
        </w:rPr>
        <w:t xml:space="preserve">The study found that between 3.2 and </w:t>
      </w:r>
      <w:r w:rsidRPr="00275292">
        <w:rPr>
          <w:rStyle w:val="StyleUnderline"/>
          <w:highlight w:val="yellow"/>
        </w:rPr>
        <w:t>4.5 million tons of metals</w:t>
      </w:r>
      <w:r w:rsidRPr="00275292">
        <w:rPr>
          <w:rStyle w:val="StyleUnderline"/>
        </w:rPr>
        <w:t xml:space="preserve"> are </w:t>
      </w:r>
      <w:r w:rsidRPr="00275292">
        <w:rPr>
          <w:rStyle w:val="StyleUnderline"/>
          <w:highlight w:val="yellow"/>
        </w:rPr>
        <w:t>required by 2030 to achieve</w:t>
      </w:r>
      <w:r w:rsidRPr="00275292">
        <w:rPr>
          <w:rStyle w:val="StyleUnderline"/>
        </w:rPr>
        <w:t xml:space="preserve"> the Dutch </w:t>
      </w:r>
      <w:r w:rsidRPr="00275292">
        <w:rPr>
          <w:rStyle w:val="StyleUnderline"/>
          <w:highlight w:val="yellow"/>
        </w:rPr>
        <w:t>renewable energy targets</w:t>
      </w:r>
      <w:r w:rsidRPr="00275292">
        <w:rPr>
          <w:rStyle w:val="StyleUnderline"/>
        </w:rPr>
        <w:t xml:space="preserve"> – rising to between 11.8 and </w:t>
      </w:r>
      <w:r w:rsidRPr="00275292">
        <w:rPr>
          <w:rStyle w:val="StyleUnderline"/>
          <w:highlight w:val="yellow"/>
        </w:rPr>
        <w:t>16.4 million tons by 2050</w:t>
      </w:r>
      <w:r w:rsidRPr="00275292">
        <w:rPr>
          <w:rStyle w:val="StyleUnderline"/>
        </w:rPr>
        <w:t>.</w:t>
      </w:r>
      <w:r w:rsidRPr="00275292">
        <w:rPr>
          <w:sz w:val="16"/>
        </w:rPr>
        <w:t xml:space="preserve">Roughly 87% of </w:t>
      </w:r>
      <w:proofErr w:type="spellStart"/>
      <w:r w:rsidRPr="00275292">
        <w:rPr>
          <w:sz w:val="16"/>
        </w:rPr>
        <w:t>of</w:t>
      </w:r>
      <w:proofErr w:type="spellEnd"/>
      <w:r w:rsidRPr="00275292">
        <w:rPr>
          <w:sz w:val="16"/>
        </w:rPr>
        <w:t xml:space="preserve"> these metals are common materials such as steel and iron for the foundation, </w:t>
      </w:r>
      <w:proofErr w:type="gramStart"/>
      <w:r w:rsidRPr="00275292">
        <w:rPr>
          <w:sz w:val="16"/>
        </w:rPr>
        <w:t>shaft</w:t>
      </w:r>
      <w:proofErr w:type="gramEnd"/>
      <w:r w:rsidRPr="00275292">
        <w:rPr>
          <w:sz w:val="16"/>
        </w:rPr>
        <w:t xml:space="preserve"> and blades of wind turbines. </w:t>
      </w:r>
      <w:r w:rsidRPr="00275292">
        <w:rPr>
          <w:rStyle w:val="StyleUnderline"/>
        </w:rPr>
        <w:t xml:space="preserve">However, </w:t>
      </w:r>
      <w:r w:rsidRPr="00275292">
        <w:rPr>
          <w:rStyle w:val="StyleUnderline"/>
          <w:highlight w:val="yellow"/>
        </w:rPr>
        <w:t>global production</w:t>
      </w:r>
      <w:r w:rsidRPr="00275292">
        <w:rPr>
          <w:rStyle w:val="StyleUnderline"/>
        </w:rPr>
        <w:t xml:space="preserve"> of six rare metals used in solar panels and wind turbines is </w:t>
      </w:r>
      <w:r w:rsidRPr="00275292">
        <w:rPr>
          <w:rStyle w:val="StyleUnderline"/>
          <w:highlight w:val="yellow"/>
        </w:rPr>
        <w:t>low enough that if the rest of the world matched</w:t>
      </w:r>
      <w:r w:rsidRPr="00275292">
        <w:rPr>
          <w:rStyle w:val="StyleUnderline"/>
        </w:rPr>
        <w:t xml:space="preserve"> Dutch </w:t>
      </w:r>
      <w:r w:rsidRPr="00275292">
        <w:rPr>
          <w:rStyle w:val="StyleUnderline"/>
          <w:highlight w:val="yellow"/>
        </w:rPr>
        <w:t>targets, there would not be enough of these materials to enable the shift to renewable energy needed to avert catastrophic climate change.</w:t>
      </w:r>
      <w:r w:rsidRPr="00275292">
        <w:rPr>
          <w:sz w:val="16"/>
        </w:rPr>
        <w:t xml:space="preserve"> The situation also has significant geopolitical consequences as China has established near complete market dominance in rare metal extraction and processing. One of the most in-demand metals is neodymium, an important ingredient in wind turbine magnets, of which the report estimates the Netherlands should only consume 0.6% to 1% of global </w:t>
      </w:r>
      <w:proofErr w:type="gramStart"/>
      <w:r w:rsidRPr="00275292">
        <w:rPr>
          <w:sz w:val="16"/>
        </w:rPr>
        <w:t>production, but</w:t>
      </w:r>
      <w:proofErr w:type="gramEnd"/>
      <w:r w:rsidRPr="00275292">
        <w:rPr>
          <w:sz w:val="16"/>
        </w:rPr>
        <w:t xml:space="preserve"> is instead on track to consume up to 3%. The other metals in critical short supply are tellurium, terbium, indium, </w:t>
      </w:r>
      <w:proofErr w:type="gramStart"/>
      <w:r w:rsidRPr="00275292">
        <w:rPr>
          <w:sz w:val="16"/>
        </w:rPr>
        <w:t>dysprosium</w:t>
      </w:r>
      <w:proofErr w:type="gramEnd"/>
      <w:r w:rsidRPr="00275292">
        <w:rPr>
          <w:sz w:val="16"/>
        </w:rPr>
        <w:t xml:space="preserve"> and praseodymium.</w:t>
      </w:r>
    </w:p>
    <w:p w14:paraId="63535D1F" w14:textId="77777777" w:rsidR="00E302CF" w:rsidRDefault="00E302CF" w:rsidP="00E302CF"/>
    <w:p w14:paraId="10285D62" w14:textId="77777777" w:rsidR="00E302CF" w:rsidRPr="00275292" w:rsidRDefault="00E302CF" w:rsidP="00E302CF">
      <w:pPr>
        <w:pStyle w:val="Heading4"/>
      </w:pPr>
      <w:r w:rsidRPr="00275292">
        <w:t>Asteroid Mining solves Warming – a] Key to REM’s that spur Renewables and b] Reduces Terrestrial Mining that wrecks the environment.</w:t>
      </w:r>
    </w:p>
    <w:p w14:paraId="77933A63" w14:textId="77777777" w:rsidR="00E302CF" w:rsidRPr="00275292" w:rsidRDefault="00E302CF" w:rsidP="00E302CF">
      <w:proofErr w:type="spellStart"/>
      <w:r w:rsidRPr="005D4AD1">
        <w:rPr>
          <w:rStyle w:val="Style13ptBold"/>
        </w:rPr>
        <w:t>MacWhorter</w:t>
      </w:r>
      <w:proofErr w:type="spellEnd"/>
      <w:r w:rsidRPr="005D4AD1">
        <w:rPr>
          <w:rStyle w:val="Style13ptBold"/>
        </w:rPr>
        <w:t xml:space="preserve"> 15</w:t>
      </w:r>
      <w:r w:rsidRPr="00275292">
        <w:t xml:space="preserve">, Kevin. "Sustainable mining: Incentivizing asteroid mining in the name of environmentalism." Wm. &amp; Mary </w:t>
      </w:r>
      <w:proofErr w:type="spellStart"/>
      <w:r w:rsidRPr="00275292">
        <w:t>Envtl</w:t>
      </w:r>
      <w:proofErr w:type="spellEnd"/>
      <w:r w:rsidRPr="00275292">
        <w:t xml:space="preserve">. L. &amp; </w:t>
      </w:r>
      <w:proofErr w:type="spellStart"/>
      <w:r w:rsidRPr="00275292">
        <w:t>Pol'y</w:t>
      </w:r>
      <w:proofErr w:type="spellEnd"/>
      <w:r w:rsidRPr="00275292">
        <w:t xml:space="preserve"> Rev. 40 (2015): 645. (J.D. Candidate, William &amp; Mary Law School)</w:t>
      </w:r>
    </w:p>
    <w:p w14:paraId="6633D43C" w14:textId="77777777" w:rsidR="00E302CF" w:rsidRPr="00606AB9" w:rsidRDefault="00E302CF" w:rsidP="00E302CF">
      <w:pPr>
        <w:rPr>
          <w:sz w:val="16"/>
        </w:rPr>
      </w:pPr>
      <w:r w:rsidRPr="00606AB9">
        <w:rPr>
          <w:sz w:val="16"/>
        </w:rPr>
        <w:t xml:space="preserve">A. </w:t>
      </w:r>
      <w:r w:rsidRPr="005D4AD1">
        <w:rPr>
          <w:rStyle w:val="StyleUnderline"/>
        </w:rPr>
        <w:t xml:space="preserve">Rare Element Mining on Earth In the </w:t>
      </w:r>
      <w:r w:rsidRPr="00606AB9">
        <w:rPr>
          <w:rStyle w:val="StyleUnderline"/>
          <w:highlight w:val="yellow"/>
        </w:rPr>
        <w:t>next sixty years</w:t>
      </w:r>
      <w:r w:rsidRPr="005D4AD1">
        <w:rPr>
          <w:rStyle w:val="StyleUnderline"/>
        </w:rPr>
        <w:t xml:space="preserve">, scientists predict that certain </w:t>
      </w:r>
      <w:r w:rsidRPr="00606AB9">
        <w:rPr>
          <w:rStyle w:val="StyleUnderline"/>
          <w:highlight w:val="yellow"/>
        </w:rPr>
        <w:t>elements crucial to modern industry</w:t>
      </w:r>
      <w:r w:rsidRPr="005D4AD1">
        <w:rPr>
          <w:rStyle w:val="StyleUnderline"/>
        </w:rPr>
        <w:t xml:space="preserve"> such as platinum, zinc, copper, phosphorous, lead, gold, and indium could be </w:t>
      </w:r>
      <w:r w:rsidRPr="00606AB9">
        <w:rPr>
          <w:rStyle w:val="StyleUnderline"/>
          <w:highlight w:val="yellow"/>
        </w:rPr>
        <w:t>exhausted on Earth</w:t>
      </w:r>
      <w:r w:rsidRPr="00606AB9">
        <w:rPr>
          <w:sz w:val="16"/>
        </w:rPr>
        <w:t xml:space="preserve">. 12 </w:t>
      </w:r>
      <w:r w:rsidRPr="005D4AD1">
        <w:rPr>
          <w:rStyle w:val="StyleUnderline"/>
        </w:rPr>
        <w:t xml:space="preserve">Many of these have </w:t>
      </w:r>
      <w:r w:rsidRPr="00606AB9">
        <w:rPr>
          <w:rStyle w:val="StyleUnderline"/>
          <w:highlight w:val="yellow"/>
        </w:rPr>
        <w:t>no synthetic alternative</w:t>
      </w:r>
      <w:r w:rsidRPr="005D4AD1">
        <w:rPr>
          <w:rStyle w:val="StyleUnderline"/>
        </w:rPr>
        <w:t>, unlike chemical elements such as oil or diamonds</w:t>
      </w:r>
      <w:r w:rsidRPr="00606AB9">
        <w:rPr>
          <w:sz w:val="16"/>
        </w:rPr>
        <w:t>.13 Liquid-crystal display (LCD) televisions, cellphones, and laptops are among the various consumer technologies that use precious metals.</w:t>
      </w:r>
      <w:r w:rsidRPr="005D4AD1">
        <w:rPr>
          <w:rStyle w:val="StyleUnderline"/>
        </w:rPr>
        <w:t xml:space="preserve">14Further, </w:t>
      </w:r>
      <w:r w:rsidRPr="00606AB9">
        <w:rPr>
          <w:rStyle w:val="StyleUnderline"/>
          <w:highlight w:val="yellow"/>
        </w:rPr>
        <w:t>green technologies</w:t>
      </w:r>
      <w:r w:rsidRPr="005D4AD1">
        <w:rPr>
          <w:rStyle w:val="StyleUnderline"/>
        </w:rPr>
        <w:t xml:space="preserve"> including wind turbines, solar panels, and catalytic converters </w:t>
      </w:r>
      <w:r w:rsidRPr="00606AB9">
        <w:rPr>
          <w:rStyle w:val="StyleUnderline"/>
          <w:highlight w:val="yellow"/>
        </w:rPr>
        <w:t>require these rare elements</w:t>
      </w:r>
      <w:r w:rsidRPr="00606AB9">
        <w:rPr>
          <w:sz w:val="16"/>
        </w:rPr>
        <w:t xml:space="preserve">. 15 As demand rises for both types of technologies, and as reserves of rare metals fall, prices skyrocket.16 Demand for nonrenewable resources creates conflict, and consumerism in rich countries results in harsh labor treatment for poorer countries.17 </w:t>
      </w:r>
      <w:r w:rsidRPr="005D4AD1">
        <w:rPr>
          <w:rStyle w:val="StyleUnderline"/>
        </w:rPr>
        <w:t xml:space="preserve">In general, the </w:t>
      </w:r>
      <w:r w:rsidRPr="00606AB9">
        <w:rPr>
          <w:rStyle w:val="StyleUnderline"/>
          <w:highlight w:val="yellow"/>
        </w:rPr>
        <w:t>mining industry is extremely destructive to Earth’s environment</w:t>
      </w:r>
      <w:r w:rsidRPr="005D4AD1">
        <w:rPr>
          <w:rStyle w:val="StyleUnderline"/>
        </w:rPr>
        <w:t xml:space="preserve">.18 In fact, depending on the method employed, mining can </w:t>
      </w:r>
      <w:r w:rsidRPr="00606AB9">
        <w:rPr>
          <w:rStyle w:val="StyleUnderline"/>
          <w:highlight w:val="yellow"/>
        </w:rPr>
        <w:t>destroy entire ecosystems</w:t>
      </w:r>
      <w:r w:rsidRPr="005D4AD1">
        <w:rPr>
          <w:rStyle w:val="StyleUnderline"/>
        </w:rPr>
        <w:t xml:space="preserve"> by polluting water sources and contributing to deforestation.</w:t>
      </w:r>
      <w:r w:rsidRPr="00606AB9">
        <w:rPr>
          <w:sz w:val="16"/>
        </w:rPr>
        <w:t xml:space="preserve">19 It is by its nature an unsustainable practice, because it involves the extraction of a finite and non-renewable resource.20 Moreover, by extracting tiny amounts of metals from relatively large quantities of ore, the mining industry contributes the largest portion of solid wastes in the world.21 </w:t>
      </w:r>
      <w:r w:rsidRPr="005D4AD1">
        <w:rPr>
          <w:rStyle w:val="StyleUnderline"/>
        </w:rPr>
        <w:t xml:space="preserve">The Environmental Protection Agency (EPA) describes </w:t>
      </w:r>
      <w:r w:rsidRPr="00606AB9">
        <w:rPr>
          <w:rStyle w:val="StyleUnderline"/>
          <w:highlight w:val="yellow"/>
        </w:rPr>
        <w:t>the industry</w:t>
      </w:r>
      <w:r w:rsidRPr="005D4AD1">
        <w:rPr>
          <w:rStyle w:val="StyleUnderline"/>
        </w:rPr>
        <w:t xml:space="preserve"> as the source of </w:t>
      </w:r>
      <w:r w:rsidRPr="00606AB9">
        <w:rPr>
          <w:rStyle w:val="StyleUnderline"/>
          <w:highlight w:val="yellow"/>
        </w:rPr>
        <w:t>more toxic and hazardous waste than any other industrial sector</w:t>
      </w:r>
      <w:r w:rsidRPr="005D4AD1">
        <w:rPr>
          <w:rStyle w:val="StyleUnderline"/>
        </w:rPr>
        <w:t xml:space="preserve"> [in the United States], costing billions of dollars to address the public health and environmental threats to communities</w:t>
      </w:r>
      <w:r w:rsidRPr="00606AB9">
        <w:rPr>
          <w:sz w:val="16"/>
        </w:rPr>
        <w:t xml:space="preserve">. 22 Poor regulations and oxymoronic corporate definitions of sustainability, however, make it unclear as to just how much waste the industry actually produces.23 </w:t>
      </w:r>
      <w:r w:rsidRPr="00606AB9">
        <w:rPr>
          <w:rStyle w:val="StyleUnderline"/>
          <w:highlight w:val="yellow"/>
        </w:rPr>
        <w:t>Platinum</w:t>
      </w:r>
      <w:r w:rsidRPr="00606AB9">
        <w:rPr>
          <w:rStyle w:val="StyleUnderline"/>
        </w:rPr>
        <w:t xml:space="preserve"> provides an excellent case study of the issue, because it is an </w:t>
      </w:r>
      <w:r w:rsidRPr="00606AB9">
        <w:rPr>
          <w:rStyle w:val="StyleUnderline"/>
          <w:highlight w:val="yellow"/>
        </w:rPr>
        <w:t>extremely rare</w:t>
      </w:r>
      <w:r w:rsidRPr="00606AB9">
        <w:rPr>
          <w:rStyle w:val="StyleUnderline"/>
        </w:rPr>
        <w:t xml:space="preserve"> and expensive metal—an ore expected to </w:t>
      </w:r>
      <w:r w:rsidRPr="00606AB9">
        <w:rPr>
          <w:rStyle w:val="StyleUnderline"/>
          <w:highlight w:val="yellow"/>
        </w:rPr>
        <w:t>exist in vast quantities in asteroids</w:t>
      </w:r>
      <w:r w:rsidRPr="00606AB9">
        <w:rPr>
          <w:sz w:val="16"/>
        </w:rPr>
        <w:t xml:space="preserve">.24 Further, production of platinum has increased sharply in the past sixty years in order to keep up with growing demand for use in new technologies.25 </w:t>
      </w:r>
      <w:r w:rsidRPr="00606AB9">
        <w:rPr>
          <w:rStyle w:val="StyleUnderline"/>
        </w:rPr>
        <w:t xml:space="preserve">In fact, despite their high costs, platinum group metals are so useful that </w:t>
      </w:r>
      <w:r w:rsidRPr="00606AB9">
        <w:rPr>
          <w:rStyle w:val="StyleUnderline"/>
          <w:highlight w:val="yellow"/>
        </w:rPr>
        <w:t>[one] of [four] industrial goods on Earth require them</w:t>
      </w:r>
      <w:r w:rsidRPr="00606AB9">
        <w:rPr>
          <w:rStyle w:val="StyleUnderline"/>
        </w:rPr>
        <w:t xml:space="preserve"> in production. 26 Scholars do not expect demand to slow any time soon</w:t>
      </w:r>
      <w:r w:rsidRPr="00606AB9">
        <w:rPr>
          <w:sz w:val="16"/>
        </w:rPr>
        <w:t xml:space="preserve">.27 Among other technologies, industries use platinum in products such as catalytic converters, jewelry production, various catalysts for chemical processing, and hydrogen fuel cells.28 </w:t>
      </w:r>
      <w:r w:rsidRPr="00606AB9">
        <w:rPr>
          <w:rStyle w:val="StyleUnderline"/>
        </w:rPr>
        <w:t xml:space="preserve">While there is no consensus on how far the Earth’s reserves of platinum will take humanity, many scientists agree that </w:t>
      </w:r>
      <w:r w:rsidRPr="00606AB9">
        <w:rPr>
          <w:rStyle w:val="StyleUnderline"/>
          <w:highlight w:val="yellow"/>
        </w:rPr>
        <w:t>platinum ore reserves</w:t>
      </w:r>
      <w:r w:rsidRPr="00606AB9">
        <w:rPr>
          <w:rStyle w:val="StyleUnderline"/>
        </w:rPr>
        <w:t xml:space="preserve"> will </w:t>
      </w:r>
      <w:r w:rsidRPr="00606AB9">
        <w:rPr>
          <w:rStyle w:val="StyleUnderline"/>
          <w:highlight w:val="yellow"/>
        </w:rPr>
        <w:t>deplete in</w:t>
      </w:r>
      <w:r w:rsidRPr="00606AB9">
        <w:rPr>
          <w:rStyle w:val="StyleUnderline"/>
        </w:rPr>
        <w:t xml:space="preserve"> a relatively </w:t>
      </w:r>
      <w:r w:rsidRPr="00606AB9">
        <w:rPr>
          <w:rStyle w:val="StyleUnderline"/>
          <w:highlight w:val="yellow"/>
        </w:rPr>
        <w:t>short amount of time.</w:t>
      </w:r>
      <w:r w:rsidRPr="00606AB9">
        <w:rPr>
          <w:sz w:val="16"/>
        </w:rPr>
        <w:t xml:space="preserve">29 With the rate of mining at an all-time high,30 it is increasingly clear that historical patterns of mineral resources and development cannot simply be assumed to continue unaltered into the future. 31 The platinum mining industry, however, has a strong incentive to increase its rate of extraction as profits grow with the rate of demand. Without any alternative, this destructive practice will continue into the future.32 So-called platinum-group metal (PGM) ores are mined through underground or open cut techniques.33 Due to these practices, all but a very small fraction of the mined platinum ore is disposed of as solid waste.34 The environmental consequences of platinum production are thus quite significant, but like the mining industry in general, the amount of waste is typically under-reported.35 While this is due to high production levels at the moment, those levels will only increase given the estimated future demand of platinum.36 In spite of the negative consequences, mining continues unabated because it is economically important to many areas.37 </w:t>
      </w:r>
      <w:r w:rsidRPr="00606AB9">
        <w:rPr>
          <w:rStyle w:val="StyleUnderline"/>
        </w:rPr>
        <w:t xml:space="preserve">The future environmental costs provide a major challenge in creating a sustainable system. Relegating at least some </w:t>
      </w:r>
      <w:r w:rsidRPr="00606AB9">
        <w:rPr>
          <w:rStyle w:val="StyleUnderline"/>
          <w:highlight w:val="yellow"/>
        </w:rPr>
        <w:t>mining</w:t>
      </w:r>
      <w:r w:rsidRPr="00606AB9">
        <w:rPr>
          <w:rStyle w:val="StyleUnderline"/>
        </w:rPr>
        <w:t xml:space="preserve"> companies to </w:t>
      </w:r>
      <w:r w:rsidRPr="00606AB9">
        <w:rPr>
          <w:rStyle w:val="StyleUnderline"/>
          <w:highlight w:val="yellow"/>
        </w:rPr>
        <w:t>near-Earth asteroids would reduce the negative effects of future mining levels on Earth.</w:t>
      </w:r>
      <w:r w:rsidRPr="00606AB9">
        <w:rPr>
          <w:rStyle w:val="StyleUnderline"/>
        </w:rPr>
        <w:t xml:space="preserve"> The economic benefits of mining need not be sacrificed for the sake of the environment</w:t>
      </w:r>
      <w:r w:rsidRPr="00606AB9">
        <w:rPr>
          <w:sz w:val="16"/>
        </w:rPr>
        <w:t>.38</w:t>
      </w:r>
    </w:p>
    <w:p w14:paraId="6D61EDC4" w14:textId="77777777" w:rsidR="00E302CF" w:rsidRPr="00275292" w:rsidRDefault="00E302CF" w:rsidP="00E302CF"/>
    <w:p w14:paraId="60EB6E97" w14:textId="77777777" w:rsidR="00E302CF" w:rsidRPr="00606AB9" w:rsidRDefault="00E302CF" w:rsidP="00E302CF">
      <w:pPr>
        <w:pStyle w:val="Heading4"/>
      </w:pPr>
      <w:r w:rsidRPr="00606AB9">
        <w:t>Climate Change threatens extinction without a nuclear war and magnifies every other existential risk</w:t>
      </w:r>
    </w:p>
    <w:p w14:paraId="42FE7065" w14:textId="77777777" w:rsidR="00E302CF" w:rsidRPr="00606AB9" w:rsidRDefault="00E302CF" w:rsidP="00E302CF">
      <w:r w:rsidRPr="00606AB9">
        <w:t xml:space="preserve">Phil </w:t>
      </w:r>
      <w:r w:rsidRPr="00606AB9">
        <w:rPr>
          <w:rStyle w:val="Style13ptBold"/>
        </w:rPr>
        <w:t>Torres 16</w:t>
      </w:r>
      <w:r w:rsidRPr="00606AB9">
        <w:t>, Affiliate Scholar at the Institute for Ethics and Emerging Technologies, and founder of the X-Risks Institute, 7/22/16, “Op-ed: Climate Change Is the Most Urgent Existential Risk,”</w:t>
      </w:r>
      <w:hyperlink r:id="rId46" w:history="1">
        <w:r w:rsidRPr="00606AB9">
          <w:rPr>
            <w:rStyle w:val="Hyperlink"/>
          </w:rPr>
          <w:t xml:space="preserve"> https://futureoflife.org/2016/07/22/climate-change-is-the-most-urgent-existential-risk/</w:t>
        </w:r>
      </w:hyperlink>
    </w:p>
    <w:p w14:paraId="362AAEDB" w14:textId="77777777" w:rsidR="00E302CF" w:rsidRPr="00606AB9" w:rsidRDefault="00E302CF" w:rsidP="00E302CF">
      <w:pPr>
        <w:rPr>
          <w:sz w:val="16"/>
        </w:rPr>
      </w:pPr>
      <w:r w:rsidRPr="00606AB9">
        <w:rPr>
          <w:rStyle w:val="StyleUnderline"/>
          <w:highlight w:val="yellow"/>
        </w:rPr>
        <w:t>Climate change</w:t>
      </w:r>
      <w:r w:rsidRPr="00606AB9">
        <w:rPr>
          <w:rStyle w:val="StyleUnderline"/>
        </w:rPr>
        <w:t xml:space="preserve"> and biodiversity loss may pose the </w:t>
      </w:r>
      <w:r w:rsidRPr="00606AB9">
        <w:rPr>
          <w:rStyle w:val="StyleUnderline"/>
          <w:highlight w:val="yellow"/>
        </w:rPr>
        <w:t>most immediate</w:t>
      </w:r>
      <w:r w:rsidRPr="00606AB9">
        <w:rPr>
          <w:rStyle w:val="StyleUnderline"/>
        </w:rPr>
        <w:t xml:space="preserve"> and important </w:t>
      </w:r>
      <w:r w:rsidRPr="00606AB9">
        <w:rPr>
          <w:rStyle w:val="StyleUnderline"/>
          <w:highlight w:val="yellow"/>
        </w:rPr>
        <w:t>threat to human survival</w:t>
      </w:r>
      <w:r w:rsidRPr="00606AB9">
        <w:rPr>
          <w:rStyle w:val="StyleUnderline"/>
        </w:rPr>
        <w:t xml:space="preserve"> given their </w:t>
      </w:r>
      <w:r w:rsidRPr="00606AB9">
        <w:rPr>
          <w:rStyle w:val="StyleUnderline"/>
          <w:highlight w:val="yellow"/>
        </w:rPr>
        <w:t>indirect effects on other risk scenarios</w:t>
      </w:r>
      <w:r w:rsidRPr="00606AB9">
        <w:rPr>
          <w:rStyle w:val="StyleUnderline"/>
        </w:rPr>
        <w:t>.</w:t>
      </w:r>
      <w:r w:rsidRPr="00606AB9">
        <w:rPr>
          <w:sz w:val="16"/>
        </w:rPr>
        <w:t xml:space="preserve"> Humanity faces </w:t>
      </w:r>
      <w:proofErr w:type="gramStart"/>
      <w:r w:rsidRPr="00606AB9">
        <w:rPr>
          <w:sz w:val="16"/>
        </w:rPr>
        <w:t>a number of</w:t>
      </w:r>
      <w:proofErr w:type="gramEnd"/>
      <w:r w:rsidRPr="00606AB9">
        <w:rPr>
          <w:sz w:val="16"/>
        </w:rPr>
        <w:t xml:space="preserve"> formidable challenges this century. Threats to our collective survival stem from asteroids and comets, </w:t>
      </w:r>
      <w:proofErr w:type="spellStart"/>
      <w:r w:rsidRPr="00606AB9">
        <w:rPr>
          <w:sz w:val="16"/>
        </w:rPr>
        <w:t>supervolcanoes</w:t>
      </w:r>
      <w:proofErr w:type="spellEnd"/>
      <w:r w:rsidRPr="00606AB9">
        <w:rPr>
          <w:sz w:val="16"/>
        </w:rPr>
        <w:t xml:space="preserve">,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606AB9">
        <w:rPr>
          <w:sz w:val="16"/>
        </w:rPr>
        <w:t>crash.*</w:t>
      </w:r>
      <w:proofErr w:type="gramEnd"/>
      <w:r w:rsidRPr="00606AB9">
        <w:rPr>
          <w:sz w:val="16"/>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w:t>
      </w:r>
      <w:r w:rsidRPr="00606AB9">
        <w:rPr>
          <w:rStyle w:val="StyleUnderline"/>
        </w:rPr>
        <w:t xml:space="preserve">But I would argue that two other risks, namely climate change and biodiversity loss, should take priority right now over every other known threat. Why? Because these ongoing catastrophes in slow-motion will </w:t>
      </w:r>
      <w:r w:rsidRPr="00606AB9">
        <w:rPr>
          <w:rStyle w:val="StyleUnderline"/>
          <w:highlight w:val="yellow"/>
        </w:rPr>
        <w:t>frame our existential predicament on Earth</w:t>
      </w:r>
      <w:r w:rsidRPr="00606AB9">
        <w:rPr>
          <w:rStyle w:val="StyleUnderline"/>
        </w:rPr>
        <w:t xml:space="preserve"> not just for the rest of this century, but for literally thousands of years to come. As such, they have the </w:t>
      </w:r>
      <w:r w:rsidRPr="00606AB9">
        <w:rPr>
          <w:rStyle w:val="StyleUnderline"/>
          <w:highlight w:val="yellow"/>
        </w:rPr>
        <w:t>capacity to raise</w:t>
      </w:r>
      <w:r w:rsidRPr="00606AB9">
        <w:rPr>
          <w:rStyle w:val="StyleUnderline"/>
        </w:rPr>
        <w:t xml:space="preserve"> or lower </w:t>
      </w:r>
      <w:r w:rsidRPr="00606AB9">
        <w:rPr>
          <w:rStyle w:val="StyleUnderline"/>
          <w:highlight w:val="yellow"/>
        </w:rPr>
        <w:t>the probability of other risks scenarios unfolding. Multiplying Threats</w:t>
      </w:r>
      <w:r w:rsidRPr="00606AB9">
        <w:rPr>
          <w:rStyle w:val="StyleUnderline"/>
        </w:rPr>
        <w:t xml:space="preserve"> </w:t>
      </w:r>
      <w:r w:rsidRPr="00606AB9">
        <w:rPr>
          <w:sz w:val="16"/>
        </w:rPr>
        <w:t xml:space="preserve">Ask yourself the following: are wars more or less likely in a world marked by extreme weather events, megadroughts, food supply disruptions, and sea-level rise? Are terrorist attacks more or less likely in a world beset by the collapse of global ecosystems, agricultural failures, economic uncertainty, and political instability? Both government officials and scientists agree that the answer is “more likely.” For example, the current Director of the CIA, John Brennan, recently identified “the impact of climate change” as one of the “deeper causes of this rising instability” in countries like Syria, Iraq, Yemen, Libya, and Ukraine. Similarly, the former Secretary of Defense, Chuck Hagel, has described climate change as a “threat multiplier” with “the potential to exacerbate many of the challenges we are dealing with today — from infectious disease to terrorism.” </w:t>
      </w:r>
      <w:r w:rsidRPr="00606AB9">
        <w:rPr>
          <w:rStyle w:val="StyleUnderline"/>
        </w:rPr>
        <w:t xml:space="preserve">The Department of Defense has also affirmed a connection. In a 2015 report, it states, “Global </w:t>
      </w:r>
      <w:r w:rsidRPr="00606AB9">
        <w:rPr>
          <w:rStyle w:val="StyleUnderline"/>
          <w:highlight w:val="yellow"/>
        </w:rPr>
        <w:t>climate change</w:t>
      </w:r>
      <w:r w:rsidRPr="00606AB9">
        <w:rPr>
          <w:rStyle w:val="StyleUnderline"/>
        </w:rPr>
        <w:t xml:space="preserve"> will </w:t>
      </w:r>
      <w:r w:rsidRPr="00606AB9">
        <w:rPr>
          <w:rStyle w:val="StyleUnderline"/>
          <w:highlight w:val="yellow"/>
        </w:rPr>
        <w:t>aggravate</w:t>
      </w:r>
      <w:r w:rsidRPr="00606AB9">
        <w:rPr>
          <w:rStyle w:val="StyleUnderline"/>
        </w:rPr>
        <w:t xml:space="preserve"> problems such as </w:t>
      </w:r>
      <w:r w:rsidRPr="00606AB9">
        <w:rPr>
          <w:rStyle w:val="StyleUnderline"/>
          <w:highlight w:val="yellow"/>
        </w:rPr>
        <w:t>poverty, social tensions,</w:t>
      </w:r>
      <w:r w:rsidRPr="00606AB9">
        <w:rPr>
          <w:rStyle w:val="StyleUnderline"/>
        </w:rPr>
        <w:t xml:space="preserve"> environmental degradation, ineffectual leadership and weak political institutions that threaten </w:t>
      </w:r>
      <w:r w:rsidRPr="00606AB9">
        <w:rPr>
          <w:rStyle w:val="StyleUnderline"/>
          <w:highlight w:val="yellow"/>
        </w:rPr>
        <w:t>stability in a number of countries</w:t>
      </w:r>
      <w:r w:rsidRPr="00606AB9">
        <w:rPr>
          <w:rStyle w:val="StyleUnderline"/>
        </w:rPr>
        <w:t xml:space="preserve">.” Scientific studies have further shown a connection between the </w:t>
      </w:r>
      <w:r w:rsidRPr="00606AB9">
        <w:rPr>
          <w:rStyle w:val="StyleUnderline"/>
          <w:highlight w:val="yellow"/>
        </w:rPr>
        <w:t>environmental crisis and violent conflicts</w:t>
      </w:r>
      <w:r w:rsidRPr="00606AB9">
        <w:rPr>
          <w:sz w:val="16"/>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w:t>
      </w:r>
      <w:r w:rsidRPr="00606AB9">
        <w:rPr>
          <w:rStyle w:val="StyleUnderline"/>
        </w:rPr>
        <w:t xml:space="preserve">Some observers, including myself, have suggested that this </w:t>
      </w:r>
      <w:r w:rsidRPr="00606AB9">
        <w:rPr>
          <w:rStyle w:val="StyleUnderline"/>
          <w:highlight w:val="yellow"/>
        </w:rPr>
        <w:t>struggle</w:t>
      </w:r>
      <w:r w:rsidRPr="00606AB9">
        <w:rPr>
          <w:rStyle w:val="StyleUnderline"/>
        </w:rPr>
        <w:t xml:space="preserve"> could be the </w:t>
      </w:r>
      <w:r w:rsidRPr="00606AB9">
        <w:rPr>
          <w:rStyle w:val="StyleUnderline"/>
          <w:highlight w:val="yellow"/>
        </w:rPr>
        <w:t>beginning of World War III</w:t>
      </w:r>
      <w:r w:rsidRPr="00606AB9">
        <w:rPr>
          <w:rStyle w:val="StyleUnderline"/>
        </w:rPr>
        <w:t>, given the complex tangle of international involvement and overlapping interests</w:t>
      </w:r>
      <w:r w:rsidRPr="00606AB9">
        <w:rPr>
          <w:sz w:val="16"/>
        </w:rPr>
        <w:t>. The study’s conclusion is also significant because the Syrian civil war was the Petri dish in which the Islamic State consolidated its forces, later emerging as the largest and most powerful terrorist organization in human history.</w:t>
      </w:r>
    </w:p>
    <w:p w14:paraId="549915C0" w14:textId="77777777" w:rsidR="00E302CF" w:rsidRDefault="00E302CF" w:rsidP="00E302CF">
      <w:pPr>
        <w:pStyle w:val="Heading2"/>
      </w:pPr>
      <w:r>
        <w:t>China DA</w:t>
      </w:r>
    </w:p>
    <w:p w14:paraId="0FE436A0" w14:textId="77777777" w:rsidR="00E302CF" w:rsidRDefault="00E302CF" w:rsidP="00E302CF">
      <w:pPr>
        <w:pStyle w:val="Heading4"/>
      </w:pPr>
      <w:r w:rsidRPr="00396032">
        <w:br/>
      </w:r>
      <w:r>
        <w:t xml:space="preserve">China challenging US dominance in space – private sector maintains the US’s preeminence </w:t>
      </w:r>
    </w:p>
    <w:p w14:paraId="411063BA" w14:textId="77777777" w:rsidR="00E302CF" w:rsidRPr="002D4EF1" w:rsidRDefault="00E302CF" w:rsidP="00E302CF">
      <w:r w:rsidRPr="002D4EF1">
        <w:rPr>
          <w:rStyle w:val="Style13ptBold"/>
        </w:rPr>
        <w:t>Harding 21</w:t>
      </w:r>
      <w:r w:rsidRPr="002D4EF1">
        <w:t xml:space="preserve"> Harding, Luke. "The Space Race Is Back On – But Who Will Win?". The Guardian, 2021, </w:t>
      </w:r>
      <w:hyperlink r:id="rId47" w:history="1">
        <w:r w:rsidRPr="002D4EF1">
          <w:rPr>
            <w:rStyle w:val="Hyperlink"/>
          </w:rPr>
          <w:t>https://www.theguardian.com/science/2021/jul/16/the-space-race-is-back-on-but-who-will-win</w:t>
        </w:r>
      </w:hyperlink>
      <w:r w:rsidRPr="002D4EF1">
        <w:t>. Luke Harding is a Guardian foreign correspondent. His book </w:t>
      </w:r>
      <w:hyperlink r:id="rId48" w:history="1">
        <w:r w:rsidRPr="002D4EF1">
          <w:rPr>
            <w:rStyle w:val="Hyperlink"/>
          </w:rPr>
          <w:t>Shadow State</w:t>
        </w:r>
      </w:hyperlink>
      <w:r w:rsidRPr="002D4EF1">
        <w:t> is published by Guardian Faber. </w:t>
      </w:r>
    </w:p>
    <w:p w14:paraId="2CCEBAFA" w14:textId="77777777" w:rsidR="00E302CF" w:rsidRDefault="00E302CF" w:rsidP="00E302CF">
      <w:pPr>
        <w:rPr>
          <w:rStyle w:val="StyleUnderline"/>
        </w:rPr>
      </w:pPr>
      <w:r w:rsidRPr="00396032">
        <w:rPr>
          <w:sz w:val="16"/>
        </w:rPr>
        <w:t xml:space="preserve">Liu </w:t>
      </w:r>
      <w:proofErr w:type="spellStart"/>
      <w:r w:rsidRPr="00396032">
        <w:rPr>
          <w:sz w:val="16"/>
        </w:rPr>
        <w:t>Boming</w:t>
      </w:r>
      <w:proofErr w:type="spellEnd"/>
      <w:r w:rsidRPr="00396032">
        <w:rPr>
          <w:sz w:val="16"/>
        </w:rPr>
        <w:t xml:space="preserve"> took in the dizzy view. Around him lay the inky vastness of space. Below was the Earth. “Wow,” he said, laughing. “It’s too beautiful out here.” Over the next seven hours Liu and his colleague Tang </w:t>
      </w:r>
      <w:proofErr w:type="spellStart"/>
      <w:r w:rsidRPr="00396032">
        <w:rPr>
          <w:sz w:val="16"/>
        </w:rPr>
        <w:t>Hongbo</w:t>
      </w:r>
      <w:proofErr w:type="spellEnd"/>
      <w:r w:rsidRPr="00396032">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49" w:history="1">
        <w:r w:rsidRPr="00396032">
          <w:rPr>
            <w:rStyle w:val="Hyperlink"/>
            <w:sz w:val="16"/>
          </w:rPr>
          <w:t>vehicle trundling over a rocky surface</w:t>
        </w:r>
      </w:hyperlink>
      <w:r w:rsidRPr="00396032">
        <w:rPr>
          <w:sz w:val="16"/>
        </w:rPr>
        <w:t xml:space="preserve">. There is even sound: an eerie mechanical groaning. Since landing in </w:t>
      </w:r>
      <w:proofErr w:type="gramStart"/>
      <w:r w:rsidRPr="00396032">
        <w:rPr>
          <w:sz w:val="16"/>
        </w:rPr>
        <w:t>May</w:t>
      </w:r>
      <w:proofErr w:type="gramEnd"/>
      <w:r w:rsidRPr="00396032">
        <w:rPr>
          <w:sz w:val="16"/>
        </w:rPr>
        <w:t xml:space="preserve"> the </w:t>
      </w:r>
      <w:proofErr w:type="spellStart"/>
      <w:r w:rsidRPr="00396032">
        <w:rPr>
          <w:sz w:val="16"/>
        </w:rPr>
        <w:t>Zhurong</w:t>
      </w:r>
      <w:proofErr w:type="spellEnd"/>
      <w:r w:rsidRPr="00396032">
        <w:rPr>
          <w:sz w:val="16"/>
        </w:rPr>
        <w:t xml:space="preserve"> probe has been busy seeking clues as to whether Mars once supported life. There is no answer yet: so far it has travelled just over 410 </w:t>
      </w:r>
      <w:proofErr w:type="spellStart"/>
      <w:r w:rsidRPr="00396032">
        <w:rPr>
          <w:sz w:val="16"/>
        </w:rPr>
        <w:t>metres</w:t>
      </w:r>
      <w:proofErr w:type="spellEnd"/>
      <w:r w:rsidRPr="00396032">
        <w:rPr>
          <w:sz w:val="16"/>
        </w:rPr>
        <w:t xml:space="preserve">.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50"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w:t>
      </w:r>
      <w:proofErr w:type="spellStart"/>
      <w:r w:rsidRPr="00476216">
        <w:rPr>
          <w:rStyle w:val="StyleUnderline"/>
        </w:rPr>
        <w:t>programme</w:t>
      </w:r>
      <w:proofErr w:type="spellEnd"/>
      <w:r w:rsidRPr="00476216">
        <w:rPr>
          <w:rStyle w:val="StyleUnderline"/>
        </w:rPr>
        <w:t xml:space="preserv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 xml:space="preserve">space has </w:t>
      </w:r>
      <w:proofErr w:type="gramStart"/>
      <w:r w:rsidRPr="00476216">
        <w:rPr>
          <w:rStyle w:val="StyleUnderline"/>
        </w:rPr>
        <w:t>opened up</w:t>
      </w:r>
      <w:proofErr w:type="gramEnd"/>
      <w:r w:rsidRPr="00476216">
        <w:rPr>
          <w:rStyle w:val="StyleUnderline"/>
        </w:rPr>
        <w:t xml:space="preserve">. It is less ideological and a lot more crowded. About 72 countries have space </w:t>
      </w:r>
      <w:proofErr w:type="spellStart"/>
      <w:r w:rsidRPr="00476216">
        <w:rPr>
          <w:rStyle w:val="StyleUnderline"/>
        </w:rPr>
        <w:t>programmes</w:t>
      </w:r>
      <w:proofErr w:type="spellEnd"/>
      <w:r w:rsidRPr="00476216">
        <w:rPr>
          <w:rStyle w:val="StyleUnderline"/>
        </w:rPr>
        <w:t>,</w:t>
      </w:r>
      <w:r w:rsidRPr="00F042F2">
        <w:rPr>
          <w:rStyle w:val="StyleUnderline"/>
        </w:rPr>
        <w:t xml:space="preserve"> including India, Brazil, Japan, Canada, South </w:t>
      </w:r>
      <w:proofErr w:type="gramStart"/>
      <w:r w:rsidRPr="00F042F2">
        <w:rPr>
          <w:rStyle w:val="StyleUnderline"/>
        </w:rPr>
        <w:t>Korea</w:t>
      </w:r>
      <w:proofErr w:type="gramEnd"/>
      <w:r w:rsidRPr="00F042F2">
        <w:rPr>
          <w:rStyle w:val="StyleUnderline"/>
        </w:rPr>
        <w:t xml:space="preserve"> and the UAE. The European Space Agency is active too, while the UK boasts the most private space startups after the US. Space today is also highly commercial. </w:t>
      </w:r>
      <w:r w:rsidRPr="00396032">
        <w:rPr>
          <w:sz w:val="16"/>
        </w:rPr>
        <w:t xml:space="preserve">On Sunday </w:t>
      </w:r>
      <w:hyperlink r:id="rId51"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52"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w:t>
      </w:r>
      <w:proofErr w:type="spellStart"/>
      <w:r w:rsidRPr="00F042F2">
        <w:rPr>
          <w:rStyle w:val="StyleUnderline"/>
        </w:rPr>
        <w:t>Astropolitics</w:t>
      </w:r>
      <w:proofErr w:type="spellEnd"/>
      <w:r w:rsidRPr="00F042F2">
        <w:rPr>
          <w:rStyle w:val="StyleUnderline"/>
        </w:rPr>
        <w:t xml:space="preserve"> follows </w:t>
      </w:r>
      <w:proofErr w:type="spellStart"/>
      <w:r w:rsidRPr="00F042F2">
        <w:rPr>
          <w:rStyle w:val="StyleUnderline"/>
        </w:rPr>
        <w:t>terrapolitics</w:t>
      </w:r>
      <w:proofErr w:type="spellEnd"/>
      <w:r w:rsidRPr="00F042F2">
        <w:rPr>
          <w:rStyle w:val="StyleUnderline"/>
        </w:rPr>
        <w:t xml:space="preserve">,” says </w:t>
      </w:r>
      <w:hyperlink r:id="rId53" w:history="1">
        <w:r w:rsidRPr="00F042F2">
          <w:rPr>
            <w:rStyle w:val="StyleUnderline"/>
          </w:rPr>
          <w:t xml:space="preserve">Mark </w:t>
        </w:r>
        <w:proofErr w:type="spellStart"/>
        <w:r w:rsidRPr="00F042F2">
          <w:rPr>
            <w:rStyle w:val="StyleUnderline"/>
          </w:rPr>
          <w:t>Hilborne</w:t>
        </w:r>
        <w:proofErr w:type="spellEnd"/>
      </w:hyperlink>
      <w:r w:rsidRPr="00F042F2">
        <w:rPr>
          <w:rStyle w:val="StyleUnderline"/>
        </w:rPr>
        <w:t xml:space="preserve">, a lecturer in </w:t>
      </w:r>
      <w:proofErr w:type="spellStart"/>
      <w:r w:rsidRPr="00F042F2">
        <w:rPr>
          <w:rStyle w:val="StyleUnderline"/>
        </w:rPr>
        <w:t>defence</w:t>
      </w:r>
      <w:proofErr w:type="spellEnd"/>
      <w:r w:rsidRPr="00F042F2">
        <w:rPr>
          <w:rStyle w:val="StyleUnderline"/>
        </w:rPr>
        <w:t xml:space="preserv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54" w:history="1">
        <w:r w:rsidRPr="00F042F2">
          <w:rPr>
            <w:rStyle w:val="StyleUnderline"/>
          </w:rPr>
          <w:t>Russia</w:t>
        </w:r>
      </w:hyperlink>
      <w:r w:rsidRPr="00F042F2">
        <w:rPr>
          <w:rStyle w:val="StyleUnderline"/>
        </w:rPr>
        <w:t xml:space="preserve"> – heir to the Soviet Union’s pioneering space </w:t>
      </w:r>
      <w:proofErr w:type="spellStart"/>
      <w:r w:rsidRPr="00F042F2">
        <w:rPr>
          <w:rStyle w:val="StyleUnderline"/>
        </w:rPr>
        <w:t>programme</w:t>
      </w:r>
      <w:proofErr w:type="spellEnd"/>
      <w:r w:rsidRPr="00F042F2">
        <w:rPr>
          <w:rStyle w:val="StyleUnderline"/>
        </w:rPr>
        <w:t xml:space="preserv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xml:space="preserve">. The People’s Liberation Army integrates reconnaissance and navigation data in military command and control systems, the DNI says. “Satellites are inherently dual use. It’s not like the difference between an F15 fighter jet and a </w:t>
      </w:r>
      <w:proofErr w:type="gramStart"/>
      <w:r w:rsidRPr="00F042F2">
        <w:rPr>
          <w:rStyle w:val="StyleUnderline"/>
        </w:rPr>
        <w:t>737 passenger</w:t>
      </w:r>
      <w:proofErr w:type="gramEnd"/>
      <w:r w:rsidRPr="00F042F2">
        <w:rPr>
          <w:rStyle w:val="StyleUnderline"/>
        </w:rPr>
        <w:t xml:space="preserve"> plane,” </w:t>
      </w:r>
      <w:proofErr w:type="spellStart"/>
      <w:r w:rsidRPr="00F042F2">
        <w:rPr>
          <w:rStyle w:val="StyleUnderline"/>
        </w:rPr>
        <w:t>Hilborne</w:t>
      </w:r>
      <w:proofErr w:type="spellEnd"/>
      <w:r w:rsidRPr="00F042F2">
        <w:rPr>
          <w:rStyle w:val="StyleUnderline"/>
        </w:rPr>
        <w:t xml:space="preserv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 xml:space="preserve">The low Earth orbit station is part of an ambitious development strategy in the heavens rather than on land – a sort of belt and rocket initiative. According to Alanna </w:t>
      </w:r>
      <w:proofErr w:type="spellStart"/>
      <w:r w:rsidRPr="00F042F2">
        <w:rPr>
          <w:rStyle w:val="StyleUnderline"/>
        </w:rPr>
        <w:t>Krolikowski</w:t>
      </w:r>
      <w:proofErr w:type="spellEnd"/>
      <w:r w:rsidRPr="00F042F2">
        <w:rPr>
          <w:rStyle w:val="StyleUnderline"/>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r w:rsidRPr="00396032">
        <w:rPr>
          <w:sz w:val="16"/>
        </w:rPr>
        <w:t xml:space="preserve"> </w:t>
      </w:r>
      <w:r w:rsidRPr="00126D83">
        <w:rPr>
          <w:rStyle w:val="StyleUnderline"/>
        </w:rPr>
        <w:t>Russia has traditionally worked closely with the Americans, even when terrestrial relations were bad. Now it is moving closer to Beijing</w:t>
      </w:r>
      <w:r w:rsidRPr="00126D83">
        <w:rPr>
          <w:sz w:val="16"/>
        </w:rPr>
        <w:t xml:space="preserve">. In March, China and Russia </w:t>
      </w:r>
      <w:hyperlink r:id="rId55" w:history="1">
        <w:r w:rsidRPr="00126D83">
          <w:rPr>
            <w:rStyle w:val="Hyperlink"/>
            <w:sz w:val="16"/>
          </w:rPr>
          <w:t>announced plans to co-build an international lunar research station</w:t>
        </w:r>
      </w:hyperlink>
      <w:r w:rsidRPr="00126D83">
        <w:rPr>
          <w:sz w:val="16"/>
        </w:rPr>
        <w:t xml:space="preserve">. </w:t>
      </w:r>
      <w:r w:rsidRPr="00126D83">
        <w:rPr>
          <w:rStyle w:val="StyleUnderline"/>
        </w:rPr>
        <w:t xml:space="preserve">The agreement comes at a time when Vladimir Putin’s government has been increasingly isolated and subject to western sanctions. In June, Putin and his Chinese counterpart Xi Jinping renewed a friendship treaty. Moscow is </w:t>
      </w:r>
      <w:proofErr w:type="spellStart"/>
      <w:r w:rsidRPr="00126D83">
        <w:rPr>
          <w:rStyle w:val="StyleUnderline"/>
        </w:rPr>
        <w:t>cosying</w:t>
      </w:r>
      <w:proofErr w:type="spellEnd"/>
      <w:r w:rsidRPr="00126D83">
        <w:rPr>
          <w:rStyle w:val="StyleUnderline"/>
        </w:rPr>
        <w:t xml:space="preserve"> up to Beijing out of necessity, at a time of rising US-China bipolarity. These rival geopolitical factions are fighting over a familiar mountainous surface: 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396032">
        <w:rPr>
          <w:sz w:val="16"/>
        </w:rPr>
        <w:t>colour</w:t>
      </w:r>
      <w:proofErr w:type="spellEnd"/>
      <w:r w:rsidRPr="00396032">
        <w:rPr>
          <w:sz w:val="16"/>
        </w:rPr>
        <w:t xml:space="preserve"> on the moon by 2024. SpaceX has been hired </w:t>
      </w:r>
      <w:hyperlink r:id="rId56"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396032">
        <w:rPr>
          <w:sz w:val="16"/>
        </w:rPr>
        <w:t>Krolikowski</w:t>
      </w:r>
      <w:proofErr w:type="spellEnd"/>
      <w:r w:rsidRPr="00396032">
        <w:rPr>
          <w:sz w:val="16"/>
        </w:rPr>
        <w:t xml:space="preserve"> is </w:t>
      </w:r>
      <w:proofErr w:type="spellStart"/>
      <w:r w:rsidRPr="00396032">
        <w:rPr>
          <w:sz w:val="16"/>
        </w:rPr>
        <w:t>sceptical</w:t>
      </w:r>
      <w:proofErr w:type="spellEnd"/>
      <w:r w:rsidRPr="00396032">
        <w:rPr>
          <w:sz w:val="16"/>
        </w:rPr>
        <w:t xml:space="preserve"> that China will quickly overtake the US to become the world’s leading spacefaring country. “A lot of what China is doing is a reprisal of what the cold war space </w:t>
      </w:r>
      <w:proofErr w:type="spellStart"/>
      <w:r w:rsidRPr="00396032">
        <w:rPr>
          <w:sz w:val="16"/>
        </w:rPr>
        <w:t>programmes</w:t>
      </w:r>
      <w:proofErr w:type="spellEnd"/>
      <w:r w:rsidRPr="00396032">
        <w:rPr>
          <w:sz w:val="16"/>
        </w:rPr>
        <w:t xml:space="preserve">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w:t>
      </w:r>
      <w:proofErr w:type="spellStart"/>
      <w:r w:rsidRPr="00476216">
        <w:rPr>
          <w:rStyle w:val="StyleUnderline"/>
        </w:rPr>
        <w:t>programmes</w:t>
      </w:r>
      <w:proofErr w:type="spellEnd"/>
      <w:r w:rsidRPr="00476216">
        <w:rPr>
          <w:rStyle w:val="StyleUnderline"/>
        </w:rPr>
        <w:t xml:space="preserve"> or missions in every major area, whether it’s </w:t>
      </w:r>
      <w:hyperlink r:id="rId57"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26D83">
        <w:rPr>
          <w:rStyle w:val="StyleUnderline"/>
        </w:rPr>
        <w:t>“We see a tightening of the Russia-China relationship</w:t>
      </w:r>
      <w:r w:rsidRPr="00126D83">
        <w:rPr>
          <w:sz w:val="16"/>
        </w:rPr>
        <w:t>,”</w:t>
      </w:r>
      <w:r w:rsidRPr="00396032">
        <w:rPr>
          <w:sz w:val="16"/>
        </w:rPr>
        <w:t xml:space="preserve"> </w:t>
      </w:r>
      <w:proofErr w:type="spellStart"/>
      <w:r w:rsidRPr="00396032">
        <w:rPr>
          <w:sz w:val="16"/>
        </w:rPr>
        <w:t>Krolikowski</w:t>
      </w:r>
      <w:proofErr w:type="spellEnd"/>
      <w:r w:rsidRPr="00396032">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396032">
        <w:rPr>
          <w:sz w:val="16"/>
        </w:rPr>
        <w:t>sceptical</w:t>
      </w:r>
      <w:proofErr w:type="spellEnd"/>
      <w:r w:rsidRPr="00396032">
        <w:rPr>
          <w:sz w:val="16"/>
        </w:rPr>
        <w:t xml:space="preserve"> this joint space project will </w:t>
      </w:r>
      <w:proofErr w:type="spellStart"/>
      <w:r w:rsidRPr="00396032">
        <w:rPr>
          <w:sz w:val="16"/>
        </w:rPr>
        <w:t>materialise</w:t>
      </w:r>
      <w:proofErr w:type="spellEnd"/>
      <w:r w:rsidRPr="00396032">
        <w:rPr>
          <w:sz w:val="16"/>
        </w:rPr>
        <w:t xml:space="preserve"> anytime soon,” says Alexander​ </w:t>
      </w:r>
      <w:proofErr w:type="spellStart"/>
      <w:r w:rsidRPr="00396032">
        <w:rPr>
          <w:sz w:val="16"/>
        </w:rPr>
        <w:t>Gabuev</w:t>
      </w:r>
      <w:proofErr w:type="spellEnd"/>
      <w:r w:rsidRPr="00396032">
        <w:rPr>
          <w:sz w:val="16"/>
        </w:rPr>
        <w:t xml:space="preserve">, a senior fellow at the Carnegie Moscow Centre. </w:t>
      </w:r>
      <w:proofErr w:type="spellStart"/>
      <w:r w:rsidRPr="00396032">
        <w:rPr>
          <w:sz w:val="16"/>
        </w:rPr>
        <w:t>Gabuev</w:t>
      </w:r>
      <w:proofErr w:type="spellEnd"/>
      <w:r w:rsidRPr="00396032">
        <w:rPr>
          <w:sz w:val="16"/>
        </w:rPr>
        <w:t xml:space="preserve"> says both countries are “techno-nationalist”. Previous agreements to develop helicopters and wide-bodied aircraft saw nothing </w:t>
      </w:r>
      <w:proofErr w:type="gramStart"/>
      <w:r w:rsidRPr="00396032">
        <w:rPr>
          <w:sz w:val="16"/>
        </w:rPr>
        <w:t>actually made</w:t>
      </w:r>
      <w:proofErr w:type="gramEnd"/>
      <w:r w:rsidRPr="00396032">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396032">
        <w:rPr>
          <w:sz w:val="16"/>
        </w:rPr>
        <w:t>programme</w:t>
      </w:r>
      <w:proofErr w:type="spellEnd"/>
      <w:r w:rsidRPr="00396032">
        <w:rPr>
          <w:sz w:val="16"/>
        </w:rPr>
        <w:t xml:space="preserv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58"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w:t>
      </w:r>
      <w:proofErr w:type="spellStart"/>
      <w:r w:rsidRPr="00396032">
        <w:rPr>
          <w:rStyle w:val="StyleUnderline"/>
        </w:rPr>
        <w:t>Gabuev</w:t>
      </w:r>
      <w:proofErr w:type="spellEnd"/>
      <w:r w:rsidRPr="00396032">
        <w:rPr>
          <w:rStyle w:val="StyleUnderline"/>
        </w:rPr>
        <w:t xml:space="preserve"> says, adding that </w:t>
      </w:r>
      <w:r w:rsidRPr="00126D83">
        <w:rPr>
          <w:rStyle w:val="StyleUnderline"/>
        </w:rPr>
        <w:t>Americans “no longer need” Russia’s help.</w:t>
      </w:r>
      <w:r w:rsidRPr="00396032">
        <w:rPr>
          <w:rStyle w:val="StyleUnderline"/>
        </w:rPr>
        <w:t xml:space="preserve"> Moscow’s state corporation for space activities, </w:t>
      </w:r>
      <w:proofErr w:type="spellStart"/>
      <w:r w:rsidRPr="00396032">
        <w:rPr>
          <w:rStyle w:val="StyleUnderline"/>
        </w:rPr>
        <w:t>Roscosmos</w:t>
      </w:r>
      <w:proofErr w:type="spellEnd"/>
      <w:r w:rsidRPr="00396032">
        <w:rPr>
          <w:rStyle w:val="StyleUnderline"/>
        </w:rPr>
        <w:t>, has faced accusations of being more interested in politics than space research</w:t>
      </w:r>
      <w:r w:rsidRPr="00396032">
        <w:rPr>
          <w:sz w:val="16"/>
        </w:rPr>
        <w:t xml:space="preserve">. Last month the newspaper Novaya Gazeta reported that </w:t>
      </w:r>
      <w:proofErr w:type="spellStart"/>
      <w:r w:rsidRPr="00396032">
        <w:rPr>
          <w:sz w:val="16"/>
        </w:rPr>
        <w:t>Roscosmos’s</w:t>
      </w:r>
      <w:proofErr w:type="spellEnd"/>
      <w:r w:rsidRPr="00396032">
        <w:rPr>
          <w:sz w:val="16"/>
        </w:rPr>
        <w:t xml:space="preserve"> executive director of manned space </w:t>
      </w:r>
      <w:proofErr w:type="spellStart"/>
      <w:r w:rsidRPr="00396032">
        <w:rPr>
          <w:sz w:val="16"/>
        </w:rPr>
        <w:t>programmes</w:t>
      </w:r>
      <w:proofErr w:type="spellEnd"/>
      <w:r w:rsidRPr="00396032">
        <w:rPr>
          <w:sz w:val="16"/>
        </w:rPr>
        <w:t xml:space="preserve">, former cosmonaut Sergei </w:t>
      </w:r>
      <w:proofErr w:type="spellStart"/>
      <w:r w:rsidRPr="00396032">
        <w:rPr>
          <w:sz w:val="16"/>
        </w:rPr>
        <w:t>Krikalev</w:t>
      </w:r>
      <w:proofErr w:type="spellEnd"/>
      <w:r w:rsidRPr="00396032">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396032">
        <w:rPr>
          <w:sz w:val="16"/>
        </w:rPr>
        <w:t>Roscosmos</w:t>
      </w:r>
      <w:proofErr w:type="spellEnd"/>
      <w:r w:rsidRPr="00396032">
        <w:rPr>
          <w:sz w:val="16"/>
        </w:rPr>
        <w:t xml:space="preserve"> .</w:t>
      </w:r>
      <w:proofErr w:type="gramEnd"/>
      <w:r w:rsidRPr="00396032">
        <w:rPr>
          <w:sz w:val="16"/>
        </w:rPr>
        <w:t xml:space="preserve"> It stars </w:t>
      </w:r>
      <w:proofErr w:type="spellStart"/>
      <w:r w:rsidRPr="00396032">
        <w:rPr>
          <w:sz w:val="16"/>
        </w:rPr>
        <w:t>Yulia</w:t>
      </w:r>
      <w:proofErr w:type="spellEnd"/>
      <w:r w:rsidRPr="00396032">
        <w:rPr>
          <w:sz w:val="16"/>
        </w:rPr>
        <w:t xml:space="preserve"> </w:t>
      </w:r>
      <w:proofErr w:type="spellStart"/>
      <w:r w:rsidRPr="00396032">
        <w:rPr>
          <w:sz w:val="16"/>
        </w:rPr>
        <w:t>Peresild</w:t>
      </w:r>
      <w:proofErr w:type="spellEnd"/>
      <w:r w:rsidRPr="00396032">
        <w:rPr>
          <w:sz w:val="16"/>
        </w:rPr>
        <w:t xml:space="preserve">, who is due to head to space in October with director </w:t>
      </w:r>
      <w:proofErr w:type="spellStart"/>
      <w:r w:rsidRPr="00396032">
        <w:rPr>
          <w:sz w:val="16"/>
        </w:rPr>
        <w:t>Klim</w:t>
      </w:r>
      <w:proofErr w:type="spellEnd"/>
      <w:r w:rsidRPr="00396032">
        <w:rPr>
          <w:sz w:val="16"/>
        </w:rPr>
        <w:t xml:space="preserve"> </w:t>
      </w:r>
      <w:proofErr w:type="spellStart"/>
      <w:r w:rsidRPr="00396032">
        <w:rPr>
          <w:sz w:val="16"/>
        </w:rPr>
        <w:t>Shipenko</w:t>
      </w:r>
      <w:proofErr w:type="spellEnd"/>
      <w:r w:rsidRPr="00396032">
        <w:rPr>
          <w:sz w:val="16"/>
        </w:rPr>
        <w:t>. The launch seems timed to beat Tom Cruise, who is due to shoot his own movie on board the ISS with director Doug Liman</w:t>
      </w:r>
      <w:hyperlink r:id="rId59" w:history="1">
        <w:r w:rsidRPr="00396032">
          <w:rPr>
            <w:rStyle w:val="Hyperlink"/>
            <w:sz w:val="16"/>
          </w:rPr>
          <w:t>.</w:t>
        </w:r>
      </w:hyperlink>
      <w:r w:rsidRPr="00396032">
        <w:rPr>
          <w:sz w:val="16"/>
        </w:rPr>
        <w:t xml:space="preserve"> </w:t>
      </w:r>
      <w:proofErr w:type="spellStart"/>
      <w:r w:rsidRPr="00396032">
        <w:rPr>
          <w:sz w:val="16"/>
        </w:rPr>
        <w:t>Krikalev</w:t>
      </w:r>
      <w:proofErr w:type="spellEnd"/>
      <w:r w:rsidRPr="00396032">
        <w:rPr>
          <w:sz w:val="16"/>
        </w:rPr>
        <w:t xml:space="preserve">, who spent more than 800 days in space and was in orbit when the USSR collapsed, apparently told </w:t>
      </w:r>
      <w:proofErr w:type="spellStart"/>
      <w:r w:rsidRPr="00396032">
        <w:rPr>
          <w:sz w:val="16"/>
        </w:rPr>
        <w:t>Roscomos’s</w:t>
      </w:r>
      <w:proofErr w:type="spellEnd"/>
      <w:r w:rsidRPr="00396032">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60"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396032">
        <w:rPr>
          <w:sz w:val="16"/>
        </w:rPr>
        <w:t>really up</w:t>
      </w:r>
      <w:proofErr w:type="gramEnd"/>
      <w:r w:rsidRPr="00396032">
        <w:rPr>
          <w:sz w:val="16"/>
        </w:rPr>
        <w:t xml:space="preserve"> for debate,” </w:t>
      </w:r>
      <w:proofErr w:type="spellStart"/>
      <w:r w:rsidRPr="00396032">
        <w:rPr>
          <w:sz w:val="16"/>
        </w:rPr>
        <w:t>Hilborne</w:t>
      </w:r>
      <w:proofErr w:type="spellEnd"/>
      <w:r w:rsidRPr="00396032">
        <w:rPr>
          <w:sz w:val="16"/>
        </w:rPr>
        <w:t xml:space="preserv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w:t>
      </w:r>
      <w:proofErr w:type="spellStart"/>
      <w:r w:rsidRPr="001E0B42">
        <w:rPr>
          <w:rStyle w:val="StyleUnderline"/>
          <w:highlight w:val="yellow"/>
        </w:rPr>
        <w:t>programme</w:t>
      </w:r>
      <w:proofErr w:type="spellEnd"/>
      <w:r w:rsidRPr="001E0B42">
        <w:rPr>
          <w:rStyle w:val="StyleUnderline"/>
          <w:highlight w:val="yellow"/>
        </w:rPr>
        <w:t xml:space="preserv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11E7CB96" w14:textId="77777777" w:rsidR="00E302CF" w:rsidRDefault="00E302CF" w:rsidP="00E302CF">
      <w:pPr>
        <w:pStyle w:val="Heading4"/>
      </w:pPr>
      <w:r>
        <w:t>Property rights key to investment in space – studies prove</w:t>
      </w:r>
    </w:p>
    <w:p w14:paraId="0479E6E7" w14:textId="77777777" w:rsidR="00E302CF" w:rsidRPr="00422BAF" w:rsidRDefault="00E302CF" w:rsidP="00E302CF">
      <w:r w:rsidRPr="00422BAF">
        <w:rPr>
          <w:rStyle w:val="Style13ptBold"/>
        </w:rPr>
        <w:t>CEA 21</w:t>
      </w:r>
      <w:r w:rsidRPr="00422BAF">
        <w:t xml:space="preserve"> Econ. Rept. 2021 - Chapter 8: Exploring New Frontiers </w:t>
      </w:r>
      <w:proofErr w:type="gramStart"/>
      <w:r w:rsidRPr="00422BAF">
        <w:t>In</w:t>
      </w:r>
      <w:proofErr w:type="gramEnd"/>
      <w:r w:rsidRPr="00422BAF">
        <w:t xml:space="preserve"> Space Policy And Property Rights. U.S. Government Publishing Office, 2021, https://www.govinfo.gov/content/pkg/ERP-2021/pdf/ERP-2021-chapter8.pdf, Accessed 10 Jan 2022. The Council of Economic Advisers (CEA) is a United States agency within the Executive Office of the President established in 1946, which advises the President of the United States on economic policy.</w:t>
      </w:r>
    </w:p>
    <w:p w14:paraId="539BE23D" w14:textId="77777777" w:rsidR="00E302CF" w:rsidRPr="002C7C44" w:rsidRDefault="00E302CF" w:rsidP="00E302CF">
      <w:pPr>
        <w:rPr>
          <w:rStyle w:val="StyleUnderline"/>
          <w:sz w:val="16"/>
          <w:u w:val="none"/>
        </w:rPr>
      </w:pPr>
      <w:r w:rsidRPr="004578CD">
        <w:rPr>
          <w:sz w:val="14"/>
        </w:rPr>
        <w:t xml:space="preserve">All the space policy developments discussed above have improved the ability of investors to set expectations </w:t>
      </w:r>
      <w:proofErr w:type="gramStart"/>
      <w:r w:rsidRPr="004578CD">
        <w:rPr>
          <w:sz w:val="14"/>
        </w:rPr>
        <w:t>for the manner in which</w:t>
      </w:r>
      <w:proofErr w:type="gramEnd"/>
      <w:r w:rsidRPr="004578CD">
        <w:rPr>
          <w:sz w:val="14"/>
        </w:rPr>
        <w:t xml:space="preserve"> benefits flow from investments in space</w:t>
      </w:r>
      <w:r w:rsidRPr="004578CD">
        <w:rPr>
          <w:rStyle w:val="StyleUnderline"/>
        </w:rPr>
        <w:t xml:space="preserve">. The </w:t>
      </w:r>
      <w:r w:rsidRPr="004578CD">
        <w:rPr>
          <w:rStyle w:val="StyleUnderline"/>
          <w:highlight w:val="yellow"/>
        </w:rPr>
        <w:t>historical examples</w:t>
      </w:r>
      <w:r w:rsidRPr="004578CD">
        <w:rPr>
          <w:rStyle w:val="StyleUnderline"/>
        </w:rPr>
        <w:t xml:space="preserve"> given </w:t>
      </w:r>
      <w:r w:rsidRPr="004578CD">
        <w:rPr>
          <w:rStyle w:val="StyleUnderline"/>
          <w:highlight w:val="yellow"/>
        </w:rPr>
        <w:t xml:space="preserve">argue </w:t>
      </w:r>
      <w:r w:rsidRPr="005D1652">
        <w:rPr>
          <w:rStyle w:val="StyleUnderline"/>
        </w:rPr>
        <w:t xml:space="preserve">that further specifying </w:t>
      </w:r>
      <w:r w:rsidRPr="004578CD">
        <w:rPr>
          <w:rStyle w:val="StyleUnderline"/>
          <w:highlight w:val="yellow"/>
        </w:rPr>
        <w:t>property rights will bolster investment in the space economy. Increased investments in the space economy will lead to advances in space technology</w:t>
      </w:r>
      <w:r w:rsidRPr="004578CD">
        <w:rPr>
          <w:rStyle w:val="StyleUnderline"/>
        </w:rPr>
        <w:t>.</w:t>
      </w:r>
      <w:r w:rsidRPr="004578CD">
        <w:rPr>
          <w:sz w:val="14"/>
        </w:rPr>
        <w:t xml:space="preserve"> In this subsection, we discuss the economics literature that addresses the effects of setting and strengthening property rights on both investment and economic growth. </w:t>
      </w:r>
      <w:r w:rsidRPr="004578CD">
        <w:rPr>
          <w:rStyle w:val="StyleUnderline"/>
        </w:rPr>
        <w:t xml:space="preserve">The </w:t>
      </w:r>
      <w:r w:rsidRPr="004578CD">
        <w:rPr>
          <w:rStyle w:val="StyleUnderline"/>
          <w:highlight w:val="yellow"/>
        </w:rPr>
        <w:t>research presented</w:t>
      </w:r>
      <w:r w:rsidRPr="004578CD">
        <w:rPr>
          <w:rStyle w:val="StyleUnderline"/>
        </w:rPr>
        <w:t xml:space="preserve"> here aims to </w:t>
      </w:r>
      <w:r w:rsidRPr="004578CD">
        <w:rPr>
          <w:rStyle w:val="StyleUnderline"/>
          <w:highlight w:val="yellow"/>
        </w:rPr>
        <w:t>convey that the benefits for economic activity from</w:t>
      </w:r>
      <w:r w:rsidRPr="004578CD">
        <w:rPr>
          <w:rStyle w:val="StyleUnderline"/>
        </w:rPr>
        <w:t xml:space="preserve"> improved setting of expectations that clarifies </w:t>
      </w:r>
      <w:r w:rsidRPr="004578CD">
        <w:rPr>
          <w:rStyle w:val="StyleUnderline"/>
          <w:highlight w:val="yellow"/>
        </w:rPr>
        <w:t>property rights is universal and not just due to specific circumstances</w:t>
      </w:r>
      <w:r w:rsidRPr="004578CD">
        <w:rPr>
          <w:rStyle w:val="StyleUnderline"/>
        </w:rPr>
        <w:t xml:space="preserve"> of time and/or place.</w:t>
      </w:r>
      <w:r w:rsidRPr="004578CD">
        <w:rPr>
          <w:sz w:val="14"/>
        </w:rPr>
        <w:t xml:space="preserve"> Losses from short-term </w:t>
      </w:r>
      <w:proofErr w:type="spellStart"/>
      <w:r w:rsidRPr="004578CD">
        <w:rPr>
          <w:sz w:val="14"/>
        </w:rPr>
        <w:t>decisionmaking</w:t>
      </w:r>
      <w:proofErr w:type="spellEnd"/>
      <w:r w:rsidRPr="004578CD">
        <w:rPr>
          <w:sz w:val="14"/>
        </w:rPr>
        <w:t xml:space="preserve">. A growing concern for future space exploration activities arises from a lack of property rights security leading to short-term </w:t>
      </w:r>
      <w:proofErr w:type="spellStart"/>
      <w:r w:rsidRPr="004578CD">
        <w:rPr>
          <w:sz w:val="14"/>
        </w:rPr>
        <w:t>decisionmaking</w:t>
      </w:r>
      <w:proofErr w:type="spellEnd"/>
      <w:r w:rsidRPr="004578CD">
        <w:rPr>
          <w:sz w:val="14"/>
        </w:rPr>
        <w:t xml:space="preserve">, which may inhibit long-term human activity. </w:t>
      </w:r>
      <w:r w:rsidRPr="00B30DA3">
        <w:rPr>
          <w:rStyle w:val="StyleUnderline"/>
          <w:highlight w:val="yellow"/>
        </w:rPr>
        <w:t xml:space="preserve">Many </w:t>
      </w:r>
      <w:r w:rsidRPr="004578CD">
        <w:rPr>
          <w:rStyle w:val="StyleUnderline"/>
          <w:highlight w:val="yellow"/>
        </w:rPr>
        <w:t xml:space="preserve">empirical studies show that insecure property rights </w:t>
      </w:r>
      <w:proofErr w:type="gramStart"/>
      <w:r w:rsidRPr="004578CD">
        <w:rPr>
          <w:rStyle w:val="StyleUnderline"/>
          <w:highlight w:val="yellow"/>
        </w:rPr>
        <w:t>lead</w:t>
      </w:r>
      <w:proofErr w:type="gramEnd"/>
      <w:r w:rsidRPr="004578CD">
        <w:rPr>
          <w:rStyle w:val="StyleUnderline"/>
          <w:highlight w:val="yellow"/>
        </w:rPr>
        <w:t xml:space="preserve"> to investment decisions with lower values.</w:t>
      </w:r>
      <w:r w:rsidRPr="004578CD">
        <w:rPr>
          <w:rStyle w:val="StyleUnderline"/>
        </w:rPr>
        <w:t xml:space="preserve"> Many of these studies have </w:t>
      </w:r>
      <w:r w:rsidRPr="001B4927">
        <w:rPr>
          <w:rStyle w:val="StyleUnderline"/>
        </w:rPr>
        <w:t>come from analyses of water rights in the western United States</w:t>
      </w:r>
      <w:r w:rsidRPr="004578CD">
        <w:rPr>
          <w:rStyle w:val="StyleUnderline"/>
        </w:rPr>
        <w:t>. In what is known as the Prior Appropriation Doctrine, water rights are handed out based on a “first in time, first in right” principle.</w:t>
      </w:r>
      <w:r w:rsidRPr="004578CD">
        <w:rPr>
          <w:sz w:val="14"/>
        </w:rPr>
        <w:t xml:space="preserve"> Given that the amount of water available changes each year due to precipitation patterns, water rights holders that were, earlier in time, known as senior </w:t>
      </w:r>
      <w:proofErr w:type="gramStart"/>
      <w:r w:rsidRPr="004578CD">
        <w:rPr>
          <w:sz w:val="14"/>
        </w:rPr>
        <w:t>rights holders</w:t>
      </w:r>
      <w:proofErr w:type="gramEnd"/>
      <w:r w:rsidRPr="004578CD">
        <w:rPr>
          <w:sz w:val="14"/>
        </w:rPr>
        <w:t xml:space="preserve"> are more likely to receive their water allocation each year than those that were later in time, known as junior rights holders. Leonard and </w:t>
      </w:r>
      <w:proofErr w:type="spellStart"/>
      <w:r w:rsidRPr="004578CD">
        <w:rPr>
          <w:sz w:val="14"/>
        </w:rPr>
        <w:t>Libecap</w:t>
      </w:r>
      <w:proofErr w:type="spellEnd"/>
      <w:r w:rsidRPr="004578CD">
        <w:rPr>
          <w:sz w:val="14"/>
        </w:rPr>
        <w:t xml:space="preserve"> (2019) argue that the Prior Appropriation Doctrine, with its clear rights for senior rights holders, allowed for investment in irrigation technologies. Given the climate of the western United States, large-scale investment in irrigation is required to maximize the productivity of large swaths of land</w:t>
      </w:r>
      <w:r w:rsidRPr="004578CD">
        <w:rPr>
          <w:rStyle w:val="StyleUnderline"/>
        </w:rPr>
        <w:t xml:space="preserve">. Leonard and </w:t>
      </w:r>
      <w:proofErr w:type="spellStart"/>
      <w:r w:rsidRPr="004578CD">
        <w:rPr>
          <w:rStyle w:val="StyleUnderline"/>
        </w:rPr>
        <w:t>Libecap</w:t>
      </w:r>
      <w:proofErr w:type="spellEnd"/>
      <w:r w:rsidRPr="004578CD">
        <w:rPr>
          <w:rStyle w:val="StyleUnderline"/>
        </w:rPr>
        <w:t xml:space="preserve"> estimate that </w:t>
      </w:r>
      <w:r w:rsidRPr="00FF6841">
        <w:rPr>
          <w:rStyle w:val="StyleUnderline"/>
          <w:highlight w:val="yellow"/>
        </w:rPr>
        <w:t>16 percent of western States’ income in 1930 is attributable to investments</w:t>
      </w:r>
      <w:r w:rsidRPr="001B4927">
        <w:rPr>
          <w:rStyle w:val="StyleUnderline"/>
        </w:rPr>
        <w:t xml:space="preserve"> made in irrigation </w:t>
      </w:r>
      <w:r w:rsidRPr="00FF6841">
        <w:rPr>
          <w:rStyle w:val="StyleUnderline"/>
          <w:highlight w:val="yellow"/>
        </w:rPr>
        <w:t>that would not have occurred without</w:t>
      </w:r>
      <w:r w:rsidRPr="001B4927">
        <w:rPr>
          <w:rStyle w:val="StyleUnderline"/>
        </w:rPr>
        <w:t xml:space="preserve"> secure </w:t>
      </w:r>
      <w:r w:rsidRPr="00FF6841">
        <w:rPr>
          <w:rStyle w:val="StyleUnderline"/>
          <w:highlight w:val="yellow"/>
        </w:rPr>
        <w:t>property rights.</w:t>
      </w:r>
      <w:r w:rsidRPr="004578CD">
        <w:rPr>
          <w:rStyle w:val="StyleUnderline"/>
        </w:rPr>
        <w:t xml:space="preserve"> Another concern with </w:t>
      </w:r>
      <w:r w:rsidRPr="00FF6841">
        <w:rPr>
          <w:rStyle w:val="StyleUnderline"/>
          <w:highlight w:val="yellow"/>
        </w:rPr>
        <w:t>insecure property rights</w:t>
      </w:r>
      <w:r w:rsidRPr="004578CD">
        <w:rPr>
          <w:rStyle w:val="StyleUnderline"/>
        </w:rPr>
        <w:t xml:space="preserve"> is that owners of natural resources </w:t>
      </w:r>
      <w:r w:rsidRPr="00FF6841">
        <w:rPr>
          <w:rStyle w:val="StyleUnderline"/>
          <w:highlight w:val="yellow"/>
        </w:rPr>
        <w:t>rush to extract</w:t>
      </w:r>
      <w:r w:rsidRPr="004578CD">
        <w:rPr>
          <w:rStyle w:val="StyleUnderline"/>
        </w:rPr>
        <w:t xml:space="preserve"> them to ensure that they accrue the benefits of their investments. This rush to extract resources </w:t>
      </w:r>
      <w:r w:rsidRPr="00FF6841">
        <w:rPr>
          <w:rStyle w:val="StyleUnderline"/>
          <w:highlight w:val="yellow"/>
        </w:rPr>
        <w:t>has a detrimental effect on the value obtained from those resources and other negative spillover effects on society</w:t>
      </w:r>
      <w:r w:rsidRPr="004578CD">
        <w:rPr>
          <w:rStyle w:val="StyleUnderline"/>
        </w:rPr>
        <w:t>.</w:t>
      </w:r>
      <w:r w:rsidRPr="004578CD">
        <w:rPr>
          <w:sz w:val="14"/>
        </w:rPr>
        <w:t xml:space="preserve"> One example is the increase in the rate of deforestation that occurs when property rights for the land are insecure (Bohn and Deacon 2000). Ferreira (2004) finds that those countries with clearly defined property rights experience less deforestation than those with weaker protections. Kemal and Lange (2018) find that a reduced chance of oil well expropriation in Indonesia lowered the rate of extraction by up to 40 percent. If short-term </w:t>
      </w:r>
      <w:proofErr w:type="spellStart"/>
      <w:r w:rsidRPr="004578CD">
        <w:rPr>
          <w:sz w:val="14"/>
        </w:rPr>
        <w:t>decisionmaking</w:t>
      </w:r>
      <w:proofErr w:type="spellEnd"/>
      <w:r w:rsidRPr="004578CD">
        <w:rPr>
          <w:sz w:val="14"/>
        </w:rPr>
        <w:t xml:space="preserve"> prevails in the initial incursions into space, the future of the space economy could be seriously harmed. Depleting the resources necessary to sustain life in space would mean having to transport these resources from Earth at a prohibitive cost and complexity. </w:t>
      </w:r>
    </w:p>
    <w:p w14:paraId="1E433274" w14:textId="77777777" w:rsidR="00E302CF" w:rsidRDefault="00E302CF" w:rsidP="00E302CF">
      <w:pPr>
        <w:pStyle w:val="Heading4"/>
      </w:pPr>
      <w:r>
        <w:t>US space dominance prevents war with China – deters anti-satellite use and Taiwan intervention</w:t>
      </w:r>
    </w:p>
    <w:p w14:paraId="12F33C06" w14:textId="77777777" w:rsidR="00E302CF" w:rsidRPr="00E20B1A" w:rsidRDefault="00E302CF" w:rsidP="00E302CF">
      <w:r w:rsidRPr="00E20B1A">
        <w:rPr>
          <w:rStyle w:val="Style13ptBold"/>
        </w:rPr>
        <w:t>Chow and Kelley 21</w:t>
      </w:r>
      <w:r w:rsidRPr="00E20B1A">
        <w:t xml:space="preserve"> Chow, Brian, and Brandon Kelley. "</w:t>
      </w:r>
      <w:proofErr w:type="spellStart"/>
      <w:r w:rsidRPr="00E20B1A">
        <w:t>China’S</w:t>
      </w:r>
      <w:proofErr w:type="spellEnd"/>
      <w:r w:rsidRPr="00E20B1A">
        <w:t xml:space="preserve"> Anti-Satellite Weapons Could Conquer Taiwan—Or Start </w:t>
      </w:r>
      <w:proofErr w:type="gramStart"/>
      <w:r w:rsidRPr="00E20B1A">
        <w:t>A</w:t>
      </w:r>
      <w:proofErr w:type="gramEnd"/>
      <w:r w:rsidRPr="00E20B1A">
        <w:t xml:space="preserve"> War". The National Interest, 2021, </w:t>
      </w:r>
      <w:hyperlink r:id="rId61" w:history="1">
        <w:r w:rsidRPr="00E20B1A">
          <w:rPr>
            <w:rStyle w:val="Hyperlink"/>
          </w:rPr>
          <w:t>https://nationalinterest.org/feature/china%E2%80%99s-anti-satellite-weapons-could-conquer-taiwan%E2%80%94or-start-war-192135.Brian</w:t>
        </w:r>
      </w:hyperlink>
      <w:r w:rsidRPr="00E20B1A">
        <w:t xml:space="preserve"> Chow is an independent policy analyst (Ph.D. physics, MBA with Distinction, Ph.D. finance) with over 160 publications in space and other national security policies and Brandon Kelley </w:t>
      </w:r>
    </w:p>
    <w:p w14:paraId="18526848" w14:textId="77777777" w:rsidR="00E302CF" w:rsidRPr="00D36559" w:rsidRDefault="00E302CF" w:rsidP="00E302CF">
      <w:pPr>
        <w:rPr>
          <w:sz w:val="22"/>
          <w:u w:val="single"/>
        </w:rPr>
      </w:pPr>
      <w:r w:rsidRPr="00367336">
        <w:rPr>
          <w:sz w:val="14"/>
        </w:rPr>
        <w:t>On July 1, 2021—the one-hundredth birthday of the Chinese Communist Party—</w:t>
      </w:r>
      <w:hyperlink r:id="rId62" w:tgtFrame="_blank" w:history="1">
        <w:r w:rsidRPr="00367336">
          <w:rPr>
            <w:rStyle w:val="Hyperlink"/>
            <w:sz w:val="14"/>
          </w:rPr>
          <w:t>President Xi Jinping</w:t>
        </w:r>
      </w:hyperlink>
      <w:r w:rsidRPr="00367336">
        <w:rPr>
          <w:sz w:val="14"/>
        </w:rPr>
        <w:t xml:space="preserve"> declared that China will “</w:t>
      </w:r>
      <w:hyperlink r:id="rId63"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w:t>
      </w:r>
      <w:proofErr w:type="gramStart"/>
      <w:r w:rsidRPr="009928DD">
        <w:rPr>
          <w:rStyle w:val="StyleUnderline"/>
        </w:rPr>
        <w:t>open up</w:t>
      </w:r>
      <w:proofErr w:type="gramEnd"/>
      <w:r w:rsidRPr="009928DD">
        <w:rPr>
          <w:rStyle w:val="StyleUnderline"/>
        </w:rPr>
        <w:t xml:space="preserve">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64"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65"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66"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67"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68"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69"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70"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w:t>
      </w:r>
      <w:proofErr w:type="gramStart"/>
      <w:r w:rsidRPr="00367336">
        <w:rPr>
          <w:sz w:val="14"/>
        </w:rPr>
        <w:t>dual-use</w:t>
      </w:r>
      <w:proofErr w:type="gramEnd"/>
      <w:r w:rsidRPr="00367336">
        <w:rPr>
          <w:sz w:val="14"/>
        </w:rPr>
        <w:t xml:space="preserv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71" w:tgtFrame="_blank" w:history="1">
        <w:r w:rsidRPr="00367336">
          <w:rPr>
            <w:rStyle w:val="Hyperlink"/>
            <w:sz w:val="14"/>
          </w:rPr>
          <w:t>a serious threat</w:t>
        </w:r>
      </w:hyperlink>
      <w:r w:rsidRPr="00367336">
        <w:rPr>
          <w:sz w:val="14"/>
        </w:rPr>
        <w:t xml:space="preserve">,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367336">
        <w:rPr>
          <w:sz w:val="14"/>
        </w:rPr>
        <w:t>spacecraft</w:t>
      </w:r>
      <w:proofErr w:type="gramEnd"/>
      <w:r w:rsidRPr="00367336">
        <w:rPr>
          <w:sz w:val="14"/>
        </w:rPr>
        <w:t xml:space="preserve"> as they wish as close as they wish to as many high-value targets as they wish. The result would be an ever-present possibility of sudden, bolt-from-the-blue attacks on vital space assets—and worse, on many of them at once. China has conducted at least</w:t>
      </w:r>
      <w:hyperlink r:id="rId72"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w:t>
      </w:r>
      <w:proofErr w:type="gramStart"/>
      <w:r w:rsidRPr="00367336">
        <w:rPr>
          <w:sz w:val="14"/>
        </w:rPr>
        <w:t>similar to</w:t>
      </w:r>
      <w:proofErr w:type="gramEnd"/>
      <w:r w:rsidRPr="00367336">
        <w:rPr>
          <w:sz w:val="14"/>
        </w:rPr>
        <w:t xml:space="preserve">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w:t>
      </w:r>
      <w:proofErr w:type="gramStart"/>
      <w:r w:rsidRPr="00367336">
        <w:rPr>
          <w:rStyle w:val="StyleUnderline"/>
        </w:rPr>
        <w:t>assuming that</w:t>
      </w:r>
      <w:proofErr w:type="gramEnd"/>
      <w:r w:rsidRPr="00367336">
        <w:rPr>
          <w:rStyle w:val="StyleUnderline"/>
        </w:rPr>
        <w:t xml:space="preserve">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73"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74"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75"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w:t>
      </w:r>
      <w:proofErr w:type="spellStart"/>
      <w:r w:rsidRPr="00367336">
        <w:rPr>
          <w:sz w:val="14"/>
        </w:rPr>
        <w:t>SpaceNews</w:t>
      </w:r>
      <w:proofErr w:type="spellEnd"/>
      <w:r w:rsidRPr="00367336">
        <w:rPr>
          <w:sz w:val="14"/>
        </w:rPr>
        <w:t xml:space="preserve"> reported that China is developing plans to quickly produce and loft a thirteen thousand-satellite national internet </w:t>
      </w:r>
      <w:proofErr w:type="spellStart"/>
      <w:r w:rsidRPr="00367336">
        <w:rPr>
          <w:sz w:val="14"/>
        </w:rPr>
        <w:t>megaconstellation</w:t>
      </w:r>
      <w:proofErr w:type="spellEnd"/>
      <w:r w:rsidRPr="00367336">
        <w:rPr>
          <w:sz w:val="14"/>
        </w:rPr>
        <w:t xml:space="preserve">.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76" w:anchor="page=136" w:tgtFrame="_blank" w:history="1">
        <w:r w:rsidRPr="00367336">
          <w:rPr>
            <w:rStyle w:val="StyleUnderline"/>
          </w:rPr>
          <w:t xml:space="preserve"> warning</w:t>
        </w:r>
      </w:hyperlink>
      <w:r w:rsidRPr="00367336">
        <w:rPr>
          <w:rStyle w:val="StyleUnderline"/>
        </w:rPr>
        <w:t>/</w:t>
      </w:r>
      <w:hyperlink r:id="rId77"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78"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2C774B2E" w14:textId="77777777" w:rsidR="00E302CF" w:rsidRPr="00D36559" w:rsidRDefault="00E302CF" w:rsidP="00E302CF">
      <w:pPr>
        <w:pStyle w:val="Heading4"/>
      </w:pPr>
      <w:r w:rsidRPr="00D36559">
        <w:t>US-China war goes nuclear – leads to power vacuum, econ collapse and extinction</w:t>
      </w:r>
    </w:p>
    <w:p w14:paraId="778BDFF3" w14:textId="77777777" w:rsidR="00E302CF" w:rsidRPr="00D36559" w:rsidRDefault="00E302CF" w:rsidP="00E302CF">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4C1B6EFA" w14:textId="77777777" w:rsidR="00E302CF" w:rsidRDefault="00E302CF" w:rsidP="00E302CF">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proofErr w:type="spellStart"/>
      <w:r w:rsidRPr="00D36559">
        <w:rPr>
          <w:sz w:val="16"/>
        </w:rPr>
        <w:t>Mr</w:t>
      </w:r>
      <w:proofErr w:type="spellEnd"/>
      <w:r w:rsidRPr="00D36559">
        <w:rPr>
          <w:sz w:val="16"/>
        </w:rPr>
        <w:t xml:space="preserve">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D36559">
        <w:rPr>
          <w:sz w:val="16"/>
        </w:rPr>
        <w:t>Mr</w:t>
      </w:r>
      <w:proofErr w:type="spellEnd"/>
      <w:r w:rsidRPr="00D36559">
        <w:rPr>
          <w:sz w:val="16"/>
        </w:rPr>
        <w:t xml:space="preserve"> Trump has been forthright about China's influence, blaming it for the loss of American jobs. The war of words recently heated up when a Chinese military official was quoted as saying talk of war with the US under </w:t>
      </w:r>
      <w:proofErr w:type="spellStart"/>
      <w:r w:rsidRPr="00D36559">
        <w:rPr>
          <w:sz w:val="16"/>
        </w:rPr>
        <w:t>Mr</w:t>
      </w:r>
      <w:proofErr w:type="spellEnd"/>
      <w:r w:rsidRPr="00D36559">
        <w:rPr>
          <w:sz w:val="16"/>
        </w:rPr>
        <w:t xml:space="preserve">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w:t>
      </w:r>
      <w:proofErr w:type="gramStart"/>
      <w:r w:rsidRPr="00D36559">
        <w:rPr>
          <w:rStyle w:val="StyleUnderline"/>
        </w:rPr>
        <w:t>level</w:t>
      </w:r>
      <w:proofErr w:type="gramEnd"/>
      <w:r w:rsidRPr="00D36559">
        <w:rPr>
          <w:rStyle w:val="StyleUnderline"/>
        </w:rPr>
        <w:t xml:space="preserve">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5BC2CA7A" w14:textId="77777777" w:rsidR="00E302CF" w:rsidRPr="00246DCA" w:rsidRDefault="00E302CF" w:rsidP="00E302CF">
      <w:pPr>
        <w:pStyle w:val="Heading2"/>
      </w:pPr>
      <w:r>
        <w:t>Monitoring CP</w:t>
      </w:r>
    </w:p>
    <w:p w14:paraId="5ADEA14E" w14:textId="705E18AE" w:rsidR="00E302CF" w:rsidRPr="00034EA5" w:rsidRDefault="00E302CF" w:rsidP="00E302CF">
      <w:pPr>
        <w:pStyle w:val="Heading4"/>
        <w:rPr>
          <w:rStyle w:val="Style13ptBold"/>
          <w:b/>
          <w:bCs w:val="0"/>
        </w:rPr>
      </w:pPr>
      <w:r w:rsidRPr="00034EA5">
        <w:rPr>
          <w:rStyle w:val="Style13ptBold"/>
          <w:b/>
          <w:bCs w:val="0"/>
        </w:rPr>
        <w:t xml:space="preserve">CP: States should establish an asteroid monitoring system that will deflect any incoming </w:t>
      </w:r>
      <w:r>
        <w:rPr>
          <w:rStyle w:val="Style13ptBold"/>
          <w:b/>
          <w:bCs w:val="0"/>
        </w:rPr>
        <w:t>asteroids</w:t>
      </w:r>
      <w:r w:rsidR="00807FFC">
        <w:rPr>
          <w:rStyle w:val="Style13ptBold"/>
          <w:b/>
          <w:bCs w:val="0"/>
        </w:rPr>
        <w:t xml:space="preserve"> – their author when proposing solutions</w:t>
      </w:r>
    </w:p>
    <w:p w14:paraId="29DF1843" w14:textId="77777777" w:rsidR="00E302CF" w:rsidRPr="00747F49" w:rsidRDefault="00E302CF" w:rsidP="00E302CF">
      <w:proofErr w:type="spellStart"/>
      <w:r w:rsidRPr="00747F49">
        <w:rPr>
          <w:rStyle w:val="Style13ptBold"/>
        </w:rPr>
        <w:t>Drmola</w:t>
      </w:r>
      <w:proofErr w:type="spellEnd"/>
      <w:r w:rsidRPr="00747F49">
        <w:rPr>
          <w:rStyle w:val="Style13ptBold"/>
        </w:rPr>
        <w:t xml:space="preserve"> and </w:t>
      </w:r>
      <w:proofErr w:type="spellStart"/>
      <w:r w:rsidRPr="00747F49">
        <w:rPr>
          <w:rStyle w:val="Style13ptBold"/>
        </w:rPr>
        <w:t>Mareš</w:t>
      </w:r>
      <w:proofErr w:type="spellEnd"/>
      <w:r w:rsidRPr="00747F49">
        <w:rPr>
          <w:rStyle w:val="Style13ptBold"/>
        </w:rPr>
        <w:t xml:space="preserve"> 15</w:t>
      </w:r>
      <w:r w:rsidRPr="00747F49">
        <w:t xml:space="preserve"> [Jakub </w:t>
      </w:r>
      <w:proofErr w:type="spellStart"/>
      <w:r w:rsidRPr="00747F49">
        <w:t>Drmola</w:t>
      </w:r>
      <w:proofErr w:type="spellEnd"/>
      <w:r w:rsidRPr="00747F49">
        <w:t xml:space="preserve"> is a PhD student and Miroslav </w:t>
      </w:r>
      <w:proofErr w:type="spellStart"/>
      <w:r w:rsidRPr="00747F49">
        <w:t>Mareš</w:t>
      </w:r>
      <w:proofErr w:type="spellEnd"/>
      <w:r w:rsidRPr="00747F49">
        <w:t xml:space="preserve"> professor, at the </w:t>
      </w:r>
      <w:proofErr w:type="spellStart"/>
      <w:r w:rsidRPr="00747F49">
        <w:t>Divison</w:t>
      </w:r>
      <w:proofErr w:type="spellEnd"/>
      <w:r w:rsidRPr="00747F49">
        <w:t xml:space="preserve"> of Security and Strategic Studies, Masaryk University, Czech Republic, "Revisiting the deflection dilemma", Astronomy &amp; Geophysics, Volume 56, Issue 5, October 2015, Pages 5.15–5.18, </w:t>
      </w:r>
      <w:hyperlink r:id="rId79" w:history="1">
        <w:r w:rsidRPr="00747F49">
          <w:rPr>
            <w:rStyle w:val="Hyperlink"/>
          </w:rPr>
          <w:t>https://academic.oup.com/astrogeo/article/56/5/5.15/235650</w:t>
        </w:r>
      </w:hyperlink>
      <w:r w:rsidRPr="00747F49">
        <w:t xml:space="preserve">] </w:t>
      </w:r>
      <w:proofErr w:type="spellStart"/>
      <w:r w:rsidRPr="00747F49">
        <w:t>brett</w:t>
      </w:r>
      <w:proofErr w:type="spellEnd"/>
    </w:p>
    <w:p w14:paraId="6EB27D88" w14:textId="77777777" w:rsidR="00E302CF" w:rsidRPr="00747F49" w:rsidRDefault="00E302CF" w:rsidP="00E302CF">
      <w:pPr>
        <w:rPr>
          <w:rStyle w:val="StyleUnderline"/>
        </w:rPr>
      </w:pPr>
      <w:r w:rsidRPr="00747F49">
        <w:rPr>
          <w:sz w:val="16"/>
        </w:rPr>
        <w:t xml:space="preserve">Policy implications Considering these possible future dangers, it seems prudent to consider what to do about them sooner rather than later. </w:t>
      </w:r>
      <w:r w:rsidRPr="00747F49">
        <w:rPr>
          <w:rStyle w:val="StyleUnderline"/>
        </w:rPr>
        <w:t xml:space="preserve">The most obvious “solution” would be a </w:t>
      </w:r>
      <w:r w:rsidRPr="00747F49">
        <w:rPr>
          <w:rStyle w:val="StyleUnderline"/>
          <w:highlight w:val="yellow"/>
        </w:rPr>
        <w:t>blanket ban</w:t>
      </w:r>
      <w:r w:rsidRPr="00747F49">
        <w:rPr>
          <w:rStyle w:val="StyleUnderline"/>
        </w:rPr>
        <w:t xml:space="preserve"> on the development of any technology that might lead to artificially inflected asteroids crashing into the Earth</w:t>
      </w:r>
      <w:r w:rsidRPr="00747F49">
        <w:rPr>
          <w:sz w:val="16"/>
        </w:rPr>
        <w:t xml:space="preserve">. However, such a ban would be incompatible with the dream of increased presence of humans in the solar system. It would stymie both scientific exploration and economic development here on Earth, which is increasingly dependent on precious metals and space-based technologies. </w:t>
      </w:r>
      <w:r w:rsidRPr="00747F49">
        <w:rPr>
          <w:rStyle w:val="StyleUnderline"/>
        </w:rPr>
        <w:t xml:space="preserve">Furthermore, this approach </w:t>
      </w:r>
      <w:r w:rsidRPr="00747F49">
        <w:rPr>
          <w:rStyle w:val="StyleUnderline"/>
          <w:highlight w:val="yellow"/>
        </w:rPr>
        <w:t>would leave us more vulnerable to natural impacts</w:t>
      </w:r>
      <w:r w:rsidRPr="00747F49">
        <w:rPr>
          <w:rStyle w:val="StyleUnderline"/>
        </w:rPr>
        <w:t xml:space="preserve"> which, in the long view, seems less than desirable.</w:t>
      </w:r>
      <w:r w:rsidRPr="00747F49">
        <w:rPr>
          <w:sz w:val="16"/>
        </w:rPr>
        <w:t xml:space="preserve"> Another approach might be </w:t>
      </w:r>
      <w:proofErr w:type="gramStart"/>
      <w:r w:rsidRPr="00747F49">
        <w:rPr>
          <w:sz w:val="16"/>
        </w:rPr>
        <w:t>similar to</w:t>
      </w:r>
      <w:proofErr w:type="gramEnd"/>
      <w:r w:rsidRPr="00747F49">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747F49">
        <w:rPr>
          <w:sz w:val="16"/>
        </w:rPr>
        <w:t>for the production of</w:t>
      </w:r>
      <w:proofErr w:type="gramEnd"/>
      <w:r w:rsidRPr="00747F49">
        <w:rPr>
          <w:sz w:val="16"/>
        </w:rPr>
        <w:t xml:space="preserve"> electricity and those designed to create weapons. </w:t>
      </w:r>
      <w:r w:rsidRPr="00747F49">
        <w:rPr>
          <w:rStyle w:val="StyleUnderline"/>
        </w:rPr>
        <w:t xml:space="preserve">Unfortunately, the </w:t>
      </w:r>
      <w:r w:rsidRPr="00747F49">
        <w:rPr>
          <w:rStyle w:val="StyleUnderline"/>
          <w:highlight w:val="yellow"/>
        </w:rPr>
        <w:t>difference between</w:t>
      </w:r>
      <w:r w:rsidRPr="00747F49">
        <w:rPr>
          <w:rStyle w:val="StyleUnderline"/>
        </w:rPr>
        <w:t xml:space="preserve"> legitimate and hostile </w:t>
      </w:r>
      <w:r w:rsidRPr="00747F49">
        <w:rPr>
          <w:rStyle w:val="StyleUnderline"/>
          <w:highlight w:val="yellow"/>
        </w:rPr>
        <w:t>trajectory modification</w:t>
      </w:r>
      <w:r w:rsidRPr="00747F49">
        <w:rPr>
          <w:rStyle w:val="StyleUnderline"/>
        </w:rPr>
        <w:t xml:space="preserve"> would </w:t>
      </w:r>
      <w:r w:rsidRPr="00747F49">
        <w:rPr>
          <w:rStyle w:val="StyleUnderline"/>
          <w:highlight w:val="yellow"/>
        </w:rPr>
        <w:t>lie</w:t>
      </w:r>
      <w:r w:rsidRPr="00747F49">
        <w:rPr>
          <w:rStyle w:val="StyleUnderline"/>
        </w:rPr>
        <w:t xml:space="preserve"> only </w:t>
      </w:r>
      <w:r w:rsidRPr="00747F49">
        <w:rPr>
          <w:rStyle w:val="StyleUnderline"/>
          <w:highlight w:val="yellow"/>
        </w:rPr>
        <w:t>in</w:t>
      </w:r>
      <w:r w:rsidRPr="00747F49">
        <w:rPr>
          <w:rStyle w:val="StyleUnderline"/>
        </w:rPr>
        <w:t xml:space="preserve"> the </w:t>
      </w:r>
      <w:r w:rsidRPr="00747F49">
        <w:rPr>
          <w:rStyle w:val="StyleUnderline"/>
          <w:highlight w:val="yellow"/>
        </w:rPr>
        <w:t>acceleration</w:t>
      </w:r>
      <w:r w:rsidRPr="00747F49">
        <w:rPr>
          <w:rStyle w:val="StyleUnderline"/>
        </w:rPr>
        <w:t xml:space="preserve"> imparted on the asteroid and not in the technical means to do it.</w:t>
      </w:r>
      <w:r w:rsidRPr="00747F49">
        <w:rPr>
          <w:sz w:val="16"/>
        </w:rPr>
        <w:t xml:space="preserve"> As the spacecraft launched with the intent to cause impact with the Earth might be identical to those sent off to retrieve resources, telling them apart would be nearly impossible, until it was too late. </w:t>
      </w:r>
      <w:r w:rsidRPr="00747F49">
        <w:rPr>
          <w:rStyle w:val="StyleUnderline"/>
        </w:rPr>
        <w:t xml:space="preserve">And this approach makes no difference to the chances of an industrial accident. If monitoring equipment on Earth is unhelpful, the focus changes to space. In other words, all </w:t>
      </w:r>
      <w:r w:rsidRPr="00747F49">
        <w:rPr>
          <w:rStyle w:val="StyleUnderline"/>
          <w:highlight w:val="yellow"/>
        </w:rPr>
        <w:t>asteroid movement missions should be constantly monitored</w:t>
      </w:r>
      <w:r w:rsidRPr="00747F49">
        <w:rPr>
          <w:rStyle w:val="StyleUnderline"/>
        </w:rPr>
        <w:t xml:space="preserve">. For an attacker, it would make most sense to delay the final course adjustment for as long as possible </w:t>
      </w:r>
      <w:proofErr w:type="gramStart"/>
      <w:r w:rsidRPr="00747F49">
        <w:rPr>
          <w:rStyle w:val="StyleUnderline"/>
        </w:rPr>
        <w:t>in order to</w:t>
      </w:r>
      <w:proofErr w:type="gramEnd"/>
      <w:r w:rsidRPr="00747F49">
        <w:rPr>
          <w:rStyle w:val="StyleUnderline"/>
        </w:rPr>
        <w:t xml:space="preserve"> give the least warning and make the timeframe for reaction as short as possible. </w:t>
      </w:r>
      <w:proofErr w:type="gramStart"/>
      <w:r w:rsidRPr="00747F49">
        <w:rPr>
          <w:rStyle w:val="StyleUnderline"/>
        </w:rPr>
        <w:t>So</w:t>
      </w:r>
      <w:proofErr w:type="gramEnd"/>
      <w:r w:rsidRPr="00747F49">
        <w:rPr>
          <w:rStyle w:val="StyleUnderline"/>
        </w:rPr>
        <w:t xml:space="preserve"> an asteroid might head towards a safe orbit fit for resource extraction for most of its altered flight time, but be further accelerated at the last possible moment onto an impact trajectory, perhaps mere days before it hits a major city.</w:t>
      </w:r>
      <w:r w:rsidRPr="00747F49">
        <w:rPr>
          <w:sz w:val="16"/>
        </w:rPr>
        <w:t xml:space="preserve"> Our current </w:t>
      </w:r>
      <w:proofErr w:type="spellStart"/>
      <w:r w:rsidRPr="00747F49">
        <w:rPr>
          <w:sz w:val="16"/>
        </w:rPr>
        <w:t>programmes</w:t>
      </w:r>
      <w:proofErr w:type="spellEnd"/>
      <w:r w:rsidRPr="00747F49">
        <w:rPr>
          <w:sz w:val="16"/>
        </w:rPr>
        <w:t xml:space="preserve"> cataloguing NEOs (such as CSS or Pan-STARRS), which look for new, previously unknown objects, are not ideally suited for the task of constantly tracking </w:t>
      </w:r>
      <w:proofErr w:type="gramStart"/>
      <w:r w:rsidRPr="00747F49">
        <w:rPr>
          <w:sz w:val="16"/>
        </w:rPr>
        <w:t>a number of</w:t>
      </w:r>
      <w:proofErr w:type="gramEnd"/>
      <w:r w:rsidRPr="00747F49">
        <w:rPr>
          <w:sz w:val="16"/>
        </w:rPr>
        <w:t xml:space="preserve"> different, already known asteroids. </w:t>
      </w:r>
      <w:r w:rsidRPr="00747F49">
        <w:rPr>
          <w:rStyle w:val="StyleUnderline"/>
          <w:highlight w:val="yellow"/>
        </w:rPr>
        <w:t>New instruments</w:t>
      </w:r>
      <w:r w:rsidRPr="00747F49">
        <w:rPr>
          <w:rStyle w:val="StyleUnderline"/>
        </w:rPr>
        <w:t xml:space="preserve"> would be needed </w:t>
      </w:r>
      <w:r w:rsidRPr="00747F49">
        <w:rPr>
          <w:rStyle w:val="StyleUnderline"/>
          <w:highlight w:val="yellow"/>
        </w:rPr>
        <w:t xml:space="preserve">to track them </w:t>
      </w:r>
      <w:proofErr w:type="gramStart"/>
      <w:r w:rsidRPr="00747F49">
        <w:rPr>
          <w:rStyle w:val="StyleUnderline"/>
          <w:highlight w:val="yellow"/>
        </w:rPr>
        <w:t>in order to</w:t>
      </w:r>
      <w:proofErr w:type="gramEnd"/>
      <w:r w:rsidRPr="00747F49">
        <w:rPr>
          <w:rStyle w:val="StyleUnderline"/>
          <w:highlight w:val="yellow"/>
        </w:rPr>
        <w:t xml:space="preserve"> immediately detect any hazardous inflection</w:t>
      </w:r>
      <w:r w:rsidRPr="00747F49">
        <w:rPr>
          <w:rStyle w:val="StyleUnderline"/>
        </w:rPr>
        <w:t xml:space="preserve">, whether intentional or accidental. </w:t>
      </w:r>
      <w:r w:rsidRPr="00747F49">
        <w:rPr>
          <w:rStyle w:val="StyleUnderline"/>
          <w:highlight w:val="yellow"/>
        </w:rPr>
        <w:t>Once</w:t>
      </w:r>
      <w:r w:rsidRPr="00747F49">
        <w:rPr>
          <w:rStyle w:val="StyleUnderline"/>
        </w:rPr>
        <w:t xml:space="preserve"> such a </w:t>
      </w:r>
      <w:r w:rsidRPr="00747F49">
        <w:rPr>
          <w:rStyle w:val="StyleUnderline"/>
          <w:highlight w:val="yellow"/>
        </w:rPr>
        <w:t>detection is made, emergency measures to</w:t>
      </w:r>
      <w:r w:rsidRPr="00747F49">
        <w:rPr>
          <w:rStyle w:val="StyleUnderline"/>
        </w:rPr>
        <w:t xml:space="preserve"> evacuate the population or, preferably, to “</w:t>
      </w:r>
      <w:r w:rsidRPr="00747F49">
        <w:rPr>
          <w:rStyle w:val="StyleUnderline"/>
          <w:highlight w:val="yellow"/>
        </w:rPr>
        <w:t>re-deflect” the incoming object can be executed right away</w:t>
      </w:r>
      <w:r w:rsidRPr="00747F49">
        <w:rPr>
          <w:rStyle w:val="StyleUnderline"/>
        </w:rPr>
        <w:t xml:space="preserve">, regardless of the cause. </w:t>
      </w:r>
      <w:r w:rsidRPr="00747F49">
        <w:rPr>
          <w:rStyle w:val="StyleUnderline"/>
          <w:highlight w:val="yellow"/>
        </w:rPr>
        <w:t>Accidents and hostilities</w:t>
      </w:r>
      <w:r w:rsidRPr="00747F49">
        <w:rPr>
          <w:rStyle w:val="StyleUnderline"/>
        </w:rPr>
        <w:t xml:space="preserve"> could be </w:t>
      </w:r>
      <w:r w:rsidRPr="00747F49">
        <w:rPr>
          <w:rStyle w:val="StyleUnderline"/>
          <w:highlight w:val="yellow"/>
        </w:rPr>
        <w:t>treated the same way and countered by the same system</w:t>
      </w:r>
      <w:r w:rsidRPr="00747F49">
        <w:rPr>
          <w:rStyle w:val="StyleUnderline"/>
        </w:rPr>
        <w:t xml:space="preserve"> (initially, at least). Such a system would be more </w:t>
      </w:r>
      <w:r w:rsidRPr="00747F49">
        <w:rPr>
          <w:rStyle w:val="StyleUnderline"/>
          <w:highlight w:val="yellow"/>
        </w:rPr>
        <w:t>akin to an air traffic control</w:t>
      </w:r>
      <w:r w:rsidRPr="00747F49">
        <w:rPr>
          <w:rStyle w:val="StyleUnderline"/>
        </w:rPr>
        <w:t xml:space="preserve"> than a non-proliferation regulation, offering </w:t>
      </w:r>
      <w:r w:rsidRPr="00747F49">
        <w:rPr>
          <w:rStyle w:val="StyleUnderline"/>
          <w:highlight w:val="yellow"/>
        </w:rPr>
        <w:t>security through vigilance</w:t>
      </w:r>
      <w:r w:rsidRPr="00747F49">
        <w:rPr>
          <w:rStyle w:val="StyleUnderline"/>
        </w:rPr>
        <w:t xml:space="preserve">, rather than absence. Additionally, </w:t>
      </w:r>
      <w:r w:rsidRPr="00747F49">
        <w:rPr>
          <w:rStyle w:val="StyleUnderline"/>
          <w:highlight w:val="yellow"/>
        </w:rPr>
        <w:t>development of a system</w:t>
      </w:r>
      <w:r w:rsidRPr="00747F49">
        <w:rPr>
          <w:rStyle w:val="StyleUnderline"/>
        </w:rPr>
        <w:t xml:space="preserve"> able to deflect incoming objects at relatively short notice would be </w:t>
      </w:r>
      <w:r w:rsidRPr="00747F49">
        <w:rPr>
          <w:rStyle w:val="StyleUnderline"/>
          <w:highlight w:val="yellow"/>
        </w:rPr>
        <w:t>beneficial in case of an impending natural impact.</w:t>
      </w:r>
      <w:r w:rsidRPr="00747F49">
        <w:rPr>
          <w:rStyle w:val="StyleUnderline"/>
        </w:rPr>
        <w:t xml:space="preserve">      </w:t>
      </w:r>
    </w:p>
    <w:p w14:paraId="5086B747" w14:textId="488980EF" w:rsidR="00E302CF" w:rsidRDefault="00E302CF" w:rsidP="00E302CF">
      <w:pPr>
        <w:pStyle w:val="Heading2"/>
      </w:pPr>
      <w:r>
        <w:t>Case</w:t>
      </w:r>
    </w:p>
    <w:p w14:paraId="4FB4D50C" w14:textId="0A49AEC0" w:rsidR="00E302CF" w:rsidRDefault="00E302CF" w:rsidP="00E302CF">
      <w:pPr>
        <w:pStyle w:val="Heading3"/>
      </w:pPr>
      <w:r>
        <w:t>AT Asteroid Deflection</w:t>
      </w:r>
    </w:p>
    <w:p w14:paraId="47C1A410" w14:textId="2A32BF0C" w:rsidR="00E302CF" w:rsidRPr="00E302CF" w:rsidRDefault="00E302CF" w:rsidP="00E302CF">
      <w:pPr>
        <w:pStyle w:val="Heading4"/>
      </w:pPr>
      <w:r>
        <w:t>Monitoring CP solves – literally their authors</w:t>
      </w:r>
    </w:p>
    <w:p w14:paraId="675E16B5" w14:textId="77777777" w:rsidR="00E302CF" w:rsidRPr="00747F49" w:rsidRDefault="00E302CF" w:rsidP="00E302CF">
      <w:pPr>
        <w:pStyle w:val="Heading4"/>
        <w:rPr>
          <w:rFonts w:cs="Times New Roman"/>
        </w:rPr>
      </w:pPr>
      <w:r w:rsidRPr="00747F49">
        <w:rPr>
          <w:rFonts w:cs="Times New Roman"/>
        </w:rPr>
        <w:t>Turn – Mining solves asteroid deflection – fills in for public sector</w:t>
      </w:r>
    </w:p>
    <w:p w14:paraId="1F9A066E" w14:textId="77777777" w:rsidR="00E302CF" w:rsidRPr="00747F49" w:rsidRDefault="00E302CF" w:rsidP="00E302CF">
      <w:proofErr w:type="spellStart"/>
      <w:r w:rsidRPr="00747F49">
        <w:rPr>
          <w:rStyle w:val="Style13ptBold"/>
        </w:rPr>
        <w:t>Heise</w:t>
      </w:r>
      <w:proofErr w:type="spellEnd"/>
      <w:r w:rsidRPr="00747F49">
        <w:rPr>
          <w:rStyle w:val="Style13ptBold"/>
        </w:rPr>
        <w:t xml:space="preserve"> 18</w:t>
      </w:r>
      <w:r w:rsidRPr="00747F49">
        <w:t xml:space="preserve"> -- Jack </w:t>
      </w:r>
      <w:proofErr w:type="spellStart"/>
      <w:r w:rsidRPr="00747F49">
        <w:t>Heise</w:t>
      </w:r>
      <w:proofErr w:type="spellEnd"/>
      <w:r w:rsidRPr="00747F49">
        <w:t xml:space="preserve"> (Judicial Law Clerk at U.S. Courts of Appeals), Space, the Final Frontier of Enterprise: Incentivizing Asteroid Mining Under a Revised International Framework, 40 Mich. J. Int'l L. 189 (2018). </w:t>
      </w:r>
      <w:hyperlink r:id="rId80" w:history="1">
        <w:r w:rsidRPr="00747F49">
          <w:rPr>
            <w:rStyle w:val="Hyperlink"/>
          </w:rPr>
          <w:t>https://repository.law.umich.edu/mjil/vol40/iss1/5</w:t>
        </w:r>
      </w:hyperlink>
      <w:r w:rsidRPr="00747F49">
        <w:t xml:space="preserve"> </w:t>
      </w:r>
    </w:p>
    <w:p w14:paraId="72F57A48" w14:textId="77777777" w:rsidR="00E302CF" w:rsidRPr="00D30D04" w:rsidRDefault="00E302CF" w:rsidP="00E302CF">
      <w:pPr>
        <w:rPr>
          <w:sz w:val="16"/>
        </w:rPr>
      </w:pPr>
      <w:r w:rsidRPr="00747F49">
        <w:rPr>
          <w:sz w:val="16"/>
        </w:rPr>
        <w:t xml:space="preserve">Asteroid mining has the potential to facilitate space travel, an outcome the OST holds to be in the interest of </w:t>
      </w:r>
      <w:proofErr w:type="gramStart"/>
      <w:r w:rsidRPr="00747F49">
        <w:rPr>
          <w:sz w:val="16"/>
        </w:rPr>
        <w:t>humanity as a whole</w:t>
      </w:r>
      <w:proofErr w:type="gramEnd"/>
      <w:r w:rsidRPr="00747F49">
        <w:rPr>
          <w:sz w:val="16"/>
        </w:rPr>
        <w:t xml:space="preserve">.39 The potential of asteroid mining to reduce the cost of spaceflight, moreover, could facilitate the growth of the space economy. Asteroid mining thus aligns with another stated purposes of the OST in the sense that an expanded space econ- </w:t>
      </w:r>
      <w:proofErr w:type="spellStart"/>
      <w:r w:rsidRPr="00747F49">
        <w:rPr>
          <w:sz w:val="16"/>
        </w:rPr>
        <w:t>omy</w:t>
      </w:r>
      <w:proofErr w:type="spellEnd"/>
      <w:r w:rsidRPr="00747F49">
        <w:rPr>
          <w:sz w:val="16"/>
        </w:rPr>
        <w:t xml:space="preserve"> could provide substantial benefits to all mankind.40 First, in seeking to face the challenges posed by space travel, the public sector space race gave rise to numerous technological innovations, ranging from LEDs to emergency blankets to memory foam.41 It seems likely that the private space race would result in a similar degree of innovation, the products of which could benefit people across the globe. Second, a successful mission to Mars could provide benefits beyond a mere sense of interplanetary accomplishment. NASA suggests that, given the parallels between the formation and evolution of Mars and Earth, a voyage there could help “us learn more about our own planet’s history and future.”42 The scientific advancements from such a mission cannot currently be anticipated and are difficult to predict, but “expand[</w:t>
      </w:r>
      <w:proofErr w:type="spellStart"/>
      <w:r w:rsidRPr="00747F49">
        <w:rPr>
          <w:sz w:val="16"/>
        </w:rPr>
        <w:t>ing</w:t>
      </w:r>
      <w:proofErr w:type="spellEnd"/>
      <w:r w:rsidRPr="00747F49">
        <w:rPr>
          <w:sz w:val="16"/>
        </w:rPr>
        <w:t xml:space="preserve">] the frontiers of knowledge” in this manner could well bring benefits to all mankind.43 </w:t>
      </w:r>
      <w:r w:rsidRPr="00747F49">
        <w:rPr>
          <w:rStyle w:val="StyleUnderline"/>
        </w:rPr>
        <w:t xml:space="preserve">Third, the </w:t>
      </w:r>
      <w:r w:rsidRPr="00747F49">
        <w:rPr>
          <w:rStyle w:val="StyleUnderline"/>
          <w:highlight w:val="yellow"/>
        </w:rPr>
        <w:t>development of asteroid mining technology</w:t>
      </w:r>
      <w:r w:rsidRPr="00747F49">
        <w:rPr>
          <w:rStyle w:val="StyleUnderline"/>
        </w:rPr>
        <w:t xml:space="preserve"> could also help </w:t>
      </w:r>
      <w:r w:rsidRPr="00747F49">
        <w:rPr>
          <w:rStyle w:val="StyleUnderline"/>
          <w:highlight w:val="yellow"/>
        </w:rPr>
        <w:t>advance asteroid diversion tactics</w:t>
      </w:r>
      <w:r w:rsidRPr="00747F49">
        <w:rPr>
          <w:rStyle w:val="StyleUnderline"/>
        </w:rPr>
        <w:t xml:space="preserve">. The </w:t>
      </w:r>
      <w:r w:rsidRPr="00747F49">
        <w:rPr>
          <w:rStyle w:val="StyleUnderline"/>
          <w:highlight w:val="yellow"/>
        </w:rPr>
        <w:t>development of the technology required to conduct</w:t>
      </w:r>
      <w:r w:rsidRPr="00747F49">
        <w:rPr>
          <w:rStyle w:val="StyleUnderline"/>
        </w:rPr>
        <w:t xml:space="preserve"> successful asteroid mining </w:t>
      </w:r>
      <w:r w:rsidRPr="00747F49">
        <w:rPr>
          <w:rStyle w:val="StyleUnderline"/>
          <w:highlight w:val="yellow"/>
        </w:rPr>
        <w:t>operations</w:t>
      </w:r>
      <w:r w:rsidRPr="00747F49">
        <w:rPr>
          <w:rStyle w:val="StyleUnderline"/>
        </w:rPr>
        <w:t xml:space="preserve"> could “</w:t>
      </w:r>
      <w:r w:rsidRPr="00747F49">
        <w:rPr>
          <w:rStyle w:val="StyleUnderline"/>
          <w:highlight w:val="yellow"/>
        </w:rPr>
        <w:t>help us</w:t>
      </w:r>
      <w:r w:rsidRPr="00747F49">
        <w:rPr>
          <w:rStyle w:val="StyleUnderline"/>
        </w:rPr>
        <w:t xml:space="preserve"> to </w:t>
      </w:r>
      <w:r w:rsidRPr="00747F49">
        <w:rPr>
          <w:rStyle w:val="StyleUnderline"/>
          <w:highlight w:val="yellow"/>
        </w:rPr>
        <w:t>divert any incoming asteroids</w:t>
      </w:r>
      <w:r w:rsidRPr="00747F49">
        <w:rPr>
          <w:rStyle w:val="StyleUnderline"/>
        </w:rPr>
        <w:t xml:space="preserve">.”44 This is of </w:t>
      </w:r>
      <w:r w:rsidRPr="00747F49">
        <w:rPr>
          <w:rStyle w:val="StyleUnderline"/>
          <w:highlight w:val="yellow"/>
        </w:rPr>
        <w:t>great importance since NASA</w:t>
      </w:r>
      <w:r w:rsidRPr="00747F49">
        <w:rPr>
          <w:rStyle w:val="StyleUnderline"/>
        </w:rPr>
        <w:t xml:space="preserve"> recently </w:t>
      </w:r>
      <w:r w:rsidRPr="00747F49">
        <w:rPr>
          <w:rStyle w:val="StyleUnderline"/>
          <w:highlight w:val="yellow"/>
        </w:rPr>
        <w:t>eliminated its Asteroid Redirect Mission due to funding cuts</w:t>
      </w:r>
      <w:r w:rsidRPr="00747F49">
        <w:rPr>
          <w:rStyle w:val="StyleUnderline"/>
        </w:rPr>
        <w:t xml:space="preserve">;45 NASA’s project was hailed by some scientists as a “critical step in demonstrating we can protect our planet from a future asteroid impact </w:t>
      </w:r>
      <w:proofErr w:type="gramStart"/>
      <w:r w:rsidRPr="00747F49">
        <w:rPr>
          <w:rStyle w:val="StyleUnderline"/>
        </w:rPr>
        <w:t>. . . .</w:t>
      </w:r>
      <w:proofErr w:type="gramEnd"/>
      <w:r w:rsidRPr="00747F49">
        <w:rPr>
          <w:rStyle w:val="StyleUnderline"/>
        </w:rPr>
        <w:t xml:space="preserve">”46 </w:t>
      </w:r>
      <w:r w:rsidRPr="00747F49">
        <w:rPr>
          <w:rStyle w:val="StyleUnderline"/>
          <w:highlight w:val="yellow"/>
        </w:rPr>
        <w:t>Asteroid mining</w:t>
      </w:r>
      <w:r w:rsidRPr="00747F49">
        <w:rPr>
          <w:rStyle w:val="StyleUnderline"/>
        </w:rPr>
        <w:t xml:space="preserve"> could </w:t>
      </w:r>
      <w:r w:rsidRPr="00747F49">
        <w:rPr>
          <w:rStyle w:val="StyleUnderline"/>
          <w:highlight w:val="yellow"/>
        </w:rPr>
        <w:t>step in and fill an important void</w:t>
      </w:r>
      <w:r w:rsidRPr="00747F49">
        <w:rPr>
          <w:rStyle w:val="StyleUnderline"/>
        </w:rPr>
        <w:t xml:space="preserve">. While the probability of an Armageddon-causing impact is low, the effects of an impact would be extremely severe.47 Even some mitigation of this risk as a byproduct of asteroid mining would be a benefit to </w:t>
      </w:r>
      <w:proofErr w:type="gramStart"/>
      <w:r w:rsidRPr="00747F49">
        <w:rPr>
          <w:rStyle w:val="StyleUnderline"/>
        </w:rPr>
        <w:t>humanity as a whole</w:t>
      </w:r>
      <w:proofErr w:type="gramEnd"/>
      <w:r w:rsidRPr="00747F49">
        <w:rPr>
          <w:rStyle w:val="StyleUnderline"/>
        </w:rPr>
        <w:t>.</w:t>
      </w:r>
      <w:r w:rsidRPr="00747F49">
        <w:rPr>
          <w:sz w:val="16"/>
        </w:rPr>
        <w:t xml:space="preserve"> Finally, reduced launch costs could facilitate measures to combat global climate change. One proposed solution for canceling out predicted increases in average worldwide temperature is to “</w:t>
      </w:r>
      <w:proofErr w:type="gramStart"/>
      <w:r w:rsidRPr="00747F49">
        <w:rPr>
          <w:sz w:val="16"/>
        </w:rPr>
        <w:t>prevent[</w:t>
      </w:r>
      <w:proofErr w:type="gramEnd"/>
      <w:r w:rsidRPr="00747F49">
        <w:rPr>
          <w:sz w:val="16"/>
        </w:rPr>
        <w:t xml:space="preserve">] . . . about 1% of incoming solar radiation—insolation—from reaching the Earth. This could be done by scattering into space from the vicinity of Earth an appropriately small frac- </w:t>
      </w:r>
      <w:proofErr w:type="spellStart"/>
      <w:r w:rsidRPr="00747F49">
        <w:rPr>
          <w:sz w:val="16"/>
        </w:rPr>
        <w:t>tion</w:t>
      </w:r>
      <w:proofErr w:type="spellEnd"/>
      <w:r w:rsidRPr="00747F49">
        <w:rPr>
          <w:sz w:val="16"/>
        </w:rPr>
        <w:t xml:space="preserve"> of total insolation.”48 Asteroid mining could facilitate such measures in that “[t]</w:t>
      </w:r>
      <w:proofErr w:type="spellStart"/>
      <w:r w:rsidRPr="00747F49">
        <w:rPr>
          <w:sz w:val="16"/>
        </w:rPr>
        <w:t>echnologies</w:t>
      </w:r>
      <w:proofErr w:type="spellEnd"/>
      <w:r w:rsidRPr="00747F49">
        <w:rPr>
          <w:sz w:val="16"/>
        </w:rPr>
        <w:t xml:space="preserve"> that could greatly decrease the cost of space-launch could make a telling difference in the practicality of all types of space- deployed scattering systems of scales appropriate to insolation modulation.”49 There are certainly intermediate measures to combat climate change that ought to be taken first, but asteroid mining would facilitate this expedited solution. While some of the benefits of asteroid mining would doubtless accrue primarily to those nations with asteroid mining companies within their borders, the benefits noted in this section—space exploration as a gen- </w:t>
      </w:r>
      <w:proofErr w:type="spellStart"/>
      <w:r w:rsidRPr="00747F49">
        <w:rPr>
          <w:sz w:val="16"/>
        </w:rPr>
        <w:t>eral</w:t>
      </w:r>
      <w:proofErr w:type="spellEnd"/>
      <w:r w:rsidRPr="00747F49">
        <w:rPr>
          <w:sz w:val="16"/>
        </w:rPr>
        <w:t xml:space="preserve"> proposition, technological and scientific development, improvement of asteroid diversion technology, and facilitated means of swiftly countering climate change—would inure substantially to the benefit of all mankind.</w:t>
      </w:r>
    </w:p>
    <w:p w14:paraId="77D7E621" w14:textId="77777777" w:rsidR="00E302CF" w:rsidRDefault="00E302CF" w:rsidP="00E302CF">
      <w:pPr>
        <w:pStyle w:val="Heading3"/>
      </w:pPr>
      <w:r>
        <w:t>AT Asteroid Mining Dust</w:t>
      </w:r>
    </w:p>
    <w:p w14:paraId="30A477BA" w14:textId="3CB2EE3E" w:rsidR="00E302CF" w:rsidRDefault="00E302CF" w:rsidP="00E302CF">
      <w:pPr>
        <w:pStyle w:val="Heading4"/>
      </w:pPr>
      <w:r>
        <w:t>Low risk of dust impact and solved by private sector</w:t>
      </w:r>
      <w:r w:rsidR="00807FFC">
        <w:t xml:space="preserve"> – their author again</w:t>
      </w:r>
    </w:p>
    <w:p w14:paraId="3091D83D" w14:textId="77777777" w:rsidR="00E302CF" w:rsidRPr="00EE652F" w:rsidRDefault="00E302CF" w:rsidP="00E302CF">
      <w:proofErr w:type="spellStart"/>
      <w:r w:rsidRPr="00C72C5A">
        <w:rPr>
          <w:rStyle w:val="Style13ptBold"/>
        </w:rPr>
        <w:t>Scoles</w:t>
      </w:r>
      <w:proofErr w:type="spellEnd"/>
      <w:r w:rsidRPr="00C72C5A">
        <w:rPr>
          <w:rStyle w:val="Style13ptBold"/>
        </w:rPr>
        <w:t xml:space="preserve"> 15</w:t>
      </w:r>
      <w:r w:rsidRPr="00C72C5A">
        <w:t xml:space="preserve"> </w:t>
      </w:r>
      <w:proofErr w:type="spellStart"/>
      <w:r w:rsidRPr="00C72C5A">
        <w:t>Scoles</w:t>
      </w:r>
      <w:proofErr w:type="spellEnd"/>
      <w:r w:rsidRPr="00C72C5A">
        <w:t xml:space="preserve">, Sarah. "Dust From Asteroid Mining Spells Danger </w:t>
      </w:r>
      <w:proofErr w:type="gramStart"/>
      <w:r w:rsidRPr="00C72C5A">
        <w:t>For</w:t>
      </w:r>
      <w:proofErr w:type="gramEnd"/>
      <w:r w:rsidRPr="00C72C5A">
        <w:t xml:space="preserve"> Satellites | New Scientist". Newscientist.Com, 2015, </w:t>
      </w:r>
      <w:hyperlink r:id="rId81" w:history="1">
        <w:r w:rsidRPr="00C72C5A">
          <w:rPr>
            <w:rStyle w:val="Hyperlink"/>
          </w:rPr>
          <w:t>https://www.newscientist.com/article/mg22630235-100-dust-from-asteroid-mining-spells-danger-for-satellites/</w:t>
        </w:r>
      </w:hyperlink>
      <w:r w:rsidRPr="00C72C5A">
        <w:t xml:space="preserve">. Sarah </w:t>
      </w:r>
      <w:proofErr w:type="spellStart"/>
      <w:r w:rsidRPr="00C72C5A">
        <w:t>Scoles</w:t>
      </w:r>
      <w:proofErr w:type="spellEnd"/>
      <w:r w:rsidRPr="00C72C5A">
        <w:t> is a freelance science writer, contributor at Wired and Popular Science, and author of the books Making Contact and They Are Already Here.</w:t>
      </w:r>
    </w:p>
    <w:p w14:paraId="66216271" w14:textId="77777777" w:rsidR="00E302CF" w:rsidRPr="003F3F72" w:rsidRDefault="00E302CF" w:rsidP="00E302CF">
      <w:pPr>
        <w:rPr>
          <w:sz w:val="16"/>
        </w:rPr>
      </w:pPr>
      <w:r w:rsidRPr="003F3F72">
        <w:rPr>
          <w:sz w:val="16"/>
        </w:rPr>
        <w:t xml:space="preserve">IF THE gold mine is too far from home, why not move it nearby? It sounds like a fantasy, but would-be miners are already dreaming up ways to drag resource-rich space rocks closer to home. Trouble is, that could threaten the web of satellites around Earth. Asteroids are not only </w:t>
      </w:r>
      <w:proofErr w:type="gramStart"/>
      <w:r w:rsidRPr="003F3F72">
        <w:rPr>
          <w:sz w:val="16"/>
        </w:rPr>
        <w:t>stepping stones</w:t>
      </w:r>
      <w:proofErr w:type="gramEnd"/>
      <w:r w:rsidRPr="003F3F72">
        <w:rPr>
          <w:sz w:val="16"/>
        </w:rPr>
        <w:t xml:space="preserve"> for cosmic </w:t>
      </w:r>
      <w:proofErr w:type="spellStart"/>
      <w:r w:rsidRPr="003F3F72">
        <w:rPr>
          <w:sz w:val="16"/>
        </w:rPr>
        <w:t>colonisation</w:t>
      </w:r>
      <w:proofErr w:type="spellEnd"/>
      <w:r w:rsidRPr="003F3F72">
        <w:rPr>
          <w:sz w:val="16"/>
        </w:rPr>
        <w:t>, but may contain metals like gold, platinum, iron and titanium, plus life-sustaining hydrogen and oxygen, and rocket-</w:t>
      </w:r>
      <w:proofErr w:type="spellStart"/>
      <w:r w:rsidRPr="003F3F72">
        <w:rPr>
          <w:sz w:val="16"/>
        </w:rPr>
        <w:t>fuelling</w:t>
      </w:r>
      <w:proofErr w:type="spellEnd"/>
      <w:r w:rsidRPr="003F3F72">
        <w:rPr>
          <w:sz w:val="16"/>
        </w:rPr>
        <w:t xml:space="preserve"> ammonia. Space age forty-niners can either try to work an asteroid where it </w:t>
      </w:r>
      <w:proofErr w:type="gramStart"/>
      <w:r w:rsidRPr="003F3F72">
        <w:rPr>
          <w:sz w:val="16"/>
        </w:rPr>
        <w:t>is, or</w:t>
      </w:r>
      <w:proofErr w:type="gramEnd"/>
      <w:r w:rsidRPr="003F3F72">
        <w:rPr>
          <w:sz w:val="16"/>
        </w:rPr>
        <w:t xml:space="preserve"> tug it into a more convenient orbit. NASA chose the second option for its </w:t>
      </w:r>
      <w:hyperlink r:id="rId82" w:history="1">
        <w:r w:rsidRPr="003F3F72">
          <w:rPr>
            <w:rStyle w:val="Hyperlink"/>
            <w:sz w:val="16"/>
          </w:rPr>
          <w:t>Asteroid Redirect Mission</w:t>
        </w:r>
      </w:hyperlink>
      <w:r w:rsidRPr="003F3F72">
        <w:rPr>
          <w:sz w:val="16"/>
        </w:rPr>
        <w:t xml:space="preserve">, which aims to </w:t>
      </w:r>
      <w:hyperlink r:id="rId83" w:history="1">
        <w:r w:rsidRPr="003F3F72">
          <w:rPr>
            <w:rStyle w:val="Hyperlink"/>
            <w:sz w:val="16"/>
          </w:rPr>
          <w:t>pluck a boulder from an asteroid’s surface</w:t>
        </w:r>
      </w:hyperlink>
      <w:r w:rsidRPr="003F3F72">
        <w:rPr>
          <w:sz w:val="16"/>
        </w:rPr>
        <w:t xml:space="preserve"> and relocate it to a stable orbit around the moon. But an asteroid’s gravity is so weak that it’s not hard for surface particles to escape into space. Now a new model warns that debris shed by such transplanted rocks could intrude where many </w:t>
      </w:r>
      <w:proofErr w:type="spellStart"/>
      <w:r w:rsidRPr="003F3F72">
        <w:rPr>
          <w:sz w:val="16"/>
        </w:rPr>
        <w:t>defence</w:t>
      </w:r>
      <w:proofErr w:type="spellEnd"/>
      <w:r w:rsidRPr="003F3F72">
        <w:rPr>
          <w:sz w:val="16"/>
        </w:rPr>
        <w:t xml:space="preserve"> and communication satellites live – in geosynchronous orbit. According to </w:t>
      </w:r>
      <w:hyperlink r:id="rId84" w:history="1">
        <w:r w:rsidRPr="003F3F72">
          <w:rPr>
            <w:rStyle w:val="Hyperlink"/>
            <w:sz w:val="16"/>
          </w:rPr>
          <w:t xml:space="preserve">Casey </w:t>
        </w:r>
        <w:proofErr w:type="spellStart"/>
        <w:r w:rsidRPr="003F3F72">
          <w:rPr>
            <w:rStyle w:val="Hyperlink"/>
            <w:sz w:val="16"/>
          </w:rPr>
          <w:t>Handmer</w:t>
        </w:r>
        <w:proofErr w:type="spellEnd"/>
      </w:hyperlink>
      <w:r w:rsidRPr="003F3F72">
        <w:rPr>
          <w:sz w:val="16"/>
        </w:rPr>
        <w:t xml:space="preserve"> of the California Institute of Technology in Pasadena and Javier </w:t>
      </w:r>
      <w:proofErr w:type="spellStart"/>
      <w:r w:rsidRPr="003F3F72">
        <w:rPr>
          <w:sz w:val="16"/>
        </w:rPr>
        <w:t>Roa</w:t>
      </w:r>
      <w:proofErr w:type="spellEnd"/>
      <w:r w:rsidRPr="003F3F72">
        <w:rPr>
          <w:sz w:val="16"/>
        </w:rPr>
        <w:t xml:space="preserve"> of the Technical University of Madrid in Spain, 5 per cent of the escaped debris will end up in regions traversed by satellites. Over 10 years, it would cross geosynchronous orbit 63 times on average. A satellite in the wrong spot at the wrong time will suffer a damaging high-speed collision with that dust. The study also looks at the “catastrophic disruption” of an asteroid 5 </w:t>
      </w:r>
      <w:proofErr w:type="spellStart"/>
      <w:r w:rsidRPr="003F3F72">
        <w:rPr>
          <w:sz w:val="16"/>
        </w:rPr>
        <w:t>metres</w:t>
      </w:r>
      <w:proofErr w:type="spellEnd"/>
      <w:r w:rsidRPr="003F3F72">
        <w:rPr>
          <w:sz w:val="16"/>
        </w:rPr>
        <w:t xml:space="preserve"> across or bigger. Its total break-up into a pile of rubble would increase the risk to satellites by more than 30 per cent (</w:t>
      </w:r>
      <w:hyperlink r:id="rId85" w:history="1">
        <w:r w:rsidRPr="003F3F72">
          <w:rPr>
            <w:rStyle w:val="Hyperlink"/>
            <w:sz w:val="16"/>
          </w:rPr>
          <w:t>arxiv.org/abs/1505.03800</w:t>
        </w:r>
      </w:hyperlink>
      <w:r w:rsidRPr="003F3F72">
        <w:rPr>
          <w:sz w:val="16"/>
        </w:rPr>
        <w:t xml:space="preserve">). That may not have immediate consequences. But as Earth orbits get more crowded with spent rocket stages and satellites, we will have to worry about </w:t>
      </w:r>
      <w:hyperlink r:id="rId86" w:history="1">
        <w:r w:rsidRPr="003F3F72">
          <w:rPr>
            <w:rStyle w:val="Hyperlink"/>
            <w:sz w:val="16"/>
          </w:rPr>
          <w:t>cascades of collisions</w:t>
        </w:r>
      </w:hyperlink>
      <w:r w:rsidRPr="003F3F72">
        <w:rPr>
          <w:sz w:val="16"/>
        </w:rPr>
        <w:t xml:space="preserve"> like the one depicted in the movie Gravity. </w:t>
      </w:r>
      <w:proofErr w:type="spellStart"/>
      <w:r w:rsidRPr="003F3F72">
        <w:rPr>
          <w:sz w:val="16"/>
        </w:rPr>
        <w:t>Handmer</w:t>
      </w:r>
      <w:proofErr w:type="spellEnd"/>
      <w:r w:rsidRPr="003F3F72">
        <w:rPr>
          <w:sz w:val="16"/>
        </w:rPr>
        <w:t xml:space="preserve"> and </w:t>
      </w:r>
      <w:proofErr w:type="spellStart"/>
      <w:r w:rsidRPr="003F3F72">
        <w:rPr>
          <w:sz w:val="16"/>
        </w:rPr>
        <w:t>Roa</w:t>
      </w:r>
      <w:proofErr w:type="spellEnd"/>
      <w:r w:rsidRPr="003F3F72">
        <w:rPr>
          <w:sz w:val="16"/>
        </w:rPr>
        <w:t xml:space="preserve"> want to point out the problem now so that we can find a solution before any satellites get dinged</w:t>
      </w:r>
      <w:r w:rsidRPr="003F3F72">
        <w:rPr>
          <w:rStyle w:val="StyleUnderline"/>
        </w:rPr>
        <w:t xml:space="preserve">. “It is </w:t>
      </w:r>
      <w:r w:rsidRPr="003F3F72">
        <w:rPr>
          <w:rStyle w:val="StyleUnderline"/>
          <w:highlight w:val="yellow"/>
        </w:rPr>
        <w:t>possible to</w:t>
      </w:r>
      <w:r w:rsidRPr="003F3F72">
        <w:rPr>
          <w:rStyle w:val="StyleUnderline"/>
        </w:rPr>
        <w:t xml:space="preserve"> quantify and </w:t>
      </w:r>
      <w:r w:rsidRPr="003F3F72">
        <w:rPr>
          <w:rStyle w:val="StyleUnderline"/>
          <w:highlight w:val="yellow"/>
        </w:rPr>
        <w:t>manage</w:t>
      </w:r>
      <w:r w:rsidRPr="003F3F72">
        <w:rPr>
          <w:rStyle w:val="StyleUnderline"/>
        </w:rPr>
        <w:t xml:space="preserve"> the </w:t>
      </w:r>
      <w:r w:rsidRPr="003F3F72">
        <w:rPr>
          <w:rStyle w:val="StyleUnderline"/>
          <w:highlight w:val="yellow"/>
        </w:rPr>
        <w:t>risk</w:t>
      </w:r>
      <w:r w:rsidRPr="003F3F72">
        <w:rPr>
          <w:rStyle w:val="StyleUnderline"/>
        </w:rPr>
        <w:t xml:space="preserve">,” says </w:t>
      </w:r>
      <w:proofErr w:type="spellStart"/>
      <w:r w:rsidRPr="003F3F72">
        <w:rPr>
          <w:rStyle w:val="StyleUnderline"/>
        </w:rPr>
        <w:t>Handmer</w:t>
      </w:r>
      <w:proofErr w:type="spellEnd"/>
      <w:r w:rsidRPr="003F3F72">
        <w:rPr>
          <w:rStyle w:val="StyleUnderline"/>
        </w:rPr>
        <w:t xml:space="preserve">. “A </w:t>
      </w:r>
      <w:r w:rsidRPr="003F3F72">
        <w:rPr>
          <w:rStyle w:val="StyleUnderline"/>
          <w:highlight w:val="yellow"/>
        </w:rPr>
        <w:t>few basic precautions will prevent harm</w:t>
      </w:r>
      <w:r w:rsidRPr="003F3F72">
        <w:rPr>
          <w:rStyle w:val="StyleUnderline"/>
        </w:rPr>
        <w:t xml:space="preserve"> due to stray asteroid material.”</w:t>
      </w:r>
      <w:r w:rsidRPr="003F3F72">
        <w:rPr>
          <w:sz w:val="16"/>
        </w:rPr>
        <w:t xml:space="preserve"> Mike Nolan of the </w:t>
      </w:r>
      <w:hyperlink r:id="rId87" w:history="1">
        <w:r w:rsidRPr="003F3F72">
          <w:rPr>
            <w:rStyle w:val="Hyperlink"/>
            <w:sz w:val="16"/>
          </w:rPr>
          <w:t>Arecibo Observatory in Puerto Rico</w:t>
        </w:r>
      </w:hyperlink>
      <w:r w:rsidRPr="003F3F72">
        <w:rPr>
          <w:sz w:val="16"/>
        </w:rPr>
        <w:t xml:space="preserve"> agrees it’s an important issue. “They’re right to consider it,” he says, “and their first stab indicates that the answer isn’t obviously ‘don’t worry’.” </w:t>
      </w:r>
      <w:r w:rsidRPr="003F3F72">
        <w:rPr>
          <w:rStyle w:val="StyleUnderline"/>
        </w:rPr>
        <w:t xml:space="preserve">However, the </w:t>
      </w:r>
      <w:r w:rsidRPr="003F3F72">
        <w:rPr>
          <w:rStyle w:val="StyleUnderline"/>
          <w:highlight w:val="yellow"/>
        </w:rPr>
        <w:t xml:space="preserve">risk is less concerning for asteroids not in this </w:t>
      </w:r>
      <w:proofErr w:type="gramStart"/>
      <w:r w:rsidRPr="003F3F72">
        <w:rPr>
          <w:rStyle w:val="StyleUnderline"/>
          <w:highlight w:val="yellow"/>
        </w:rPr>
        <w:t>particular lunar</w:t>
      </w:r>
      <w:proofErr w:type="gramEnd"/>
      <w:r w:rsidRPr="003F3F72">
        <w:rPr>
          <w:rStyle w:val="StyleUnderline"/>
          <w:highlight w:val="yellow"/>
        </w:rPr>
        <w:t xml:space="preserve"> orbit,</w:t>
      </w:r>
      <w:r w:rsidRPr="003F3F72">
        <w:rPr>
          <w:rStyle w:val="StyleUnderline"/>
        </w:rPr>
        <w:t xml:space="preserve"> he says. Aspiring </w:t>
      </w:r>
      <w:r w:rsidRPr="003F3F72">
        <w:rPr>
          <w:rStyle w:val="StyleUnderline"/>
          <w:highlight w:val="yellow"/>
        </w:rPr>
        <w:t>space miners</w:t>
      </w:r>
      <w:r w:rsidRPr="003F3F72">
        <w:rPr>
          <w:rStyle w:val="StyleUnderline"/>
        </w:rPr>
        <w:t xml:space="preserve"> are </w:t>
      </w:r>
      <w:r w:rsidRPr="003F3F72">
        <w:rPr>
          <w:rStyle w:val="StyleUnderline"/>
          <w:highlight w:val="yellow"/>
        </w:rPr>
        <w:t>taking the risk seriously</w:t>
      </w:r>
      <w:r w:rsidRPr="003F3F72">
        <w:rPr>
          <w:rStyle w:val="StyleUnderline"/>
        </w:rPr>
        <w:t xml:space="preserve">. “We will be </w:t>
      </w:r>
      <w:proofErr w:type="spellStart"/>
      <w:r w:rsidRPr="003F3F72">
        <w:rPr>
          <w:rStyle w:val="StyleUnderline"/>
          <w:highlight w:val="yellow"/>
        </w:rPr>
        <w:t>utilising</w:t>
      </w:r>
      <w:proofErr w:type="spellEnd"/>
      <w:r w:rsidRPr="003F3F72">
        <w:rPr>
          <w:rStyle w:val="StyleUnderline"/>
          <w:highlight w:val="yellow"/>
        </w:rPr>
        <w:t xml:space="preserve"> containment techniques</w:t>
      </w:r>
      <w:r w:rsidRPr="003F3F72">
        <w:rPr>
          <w:rStyle w:val="StyleUnderline"/>
        </w:rPr>
        <w:t xml:space="preserve">,” says Meagan Crawford of Deep Space Industries, a California-based firm which hopes to be mining metals from asteroids by 2020. </w:t>
      </w:r>
      <w:r w:rsidRPr="003F3F72">
        <w:rPr>
          <w:rStyle w:val="StyleUnderline"/>
          <w:highlight w:val="yellow"/>
        </w:rPr>
        <w:t>One possibility is bagging</w:t>
      </w:r>
      <w:r w:rsidRPr="003F3F72">
        <w:rPr>
          <w:rStyle w:val="StyleUnderline"/>
        </w:rPr>
        <w:t>, in which the asteroid is placed in a kind of shroud to prevent dust and loose stones from escaping. “</w:t>
      </w:r>
      <w:r w:rsidRPr="003F3F72">
        <w:rPr>
          <w:rStyle w:val="StyleUnderline"/>
          <w:highlight w:val="yellow"/>
        </w:rPr>
        <w:t>All</w:t>
      </w:r>
      <w:r w:rsidRPr="003F3F72">
        <w:rPr>
          <w:rStyle w:val="StyleUnderline"/>
        </w:rPr>
        <w:t xml:space="preserve"> of our </w:t>
      </w:r>
      <w:r w:rsidRPr="003F3F72">
        <w:rPr>
          <w:rStyle w:val="StyleUnderline"/>
          <w:highlight w:val="yellow"/>
        </w:rPr>
        <w:t>mining targets will be chosen</w:t>
      </w:r>
      <w:r w:rsidRPr="003F3F72">
        <w:rPr>
          <w:rStyle w:val="StyleUnderline"/>
        </w:rPr>
        <w:t xml:space="preserve"> specifically </w:t>
      </w:r>
      <w:r w:rsidRPr="003F3F72">
        <w:rPr>
          <w:rStyle w:val="StyleUnderline"/>
          <w:highlight w:val="yellow"/>
        </w:rPr>
        <w:t xml:space="preserve">to </w:t>
      </w:r>
      <w:proofErr w:type="spellStart"/>
      <w:r w:rsidRPr="003F3F72">
        <w:rPr>
          <w:rStyle w:val="StyleUnderline"/>
          <w:highlight w:val="yellow"/>
        </w:rPr>
        <w:t>minimise</w:t>
      </w:r>
      <w:proofErr w:type="spellEnd"/>
      <w:r w:rsidRPr="003F3F72">
        <w:rPr>
          <w:rStyle w:val="StyleUnderline"/>
          <w:highlight w:val="yellow"/>
        </w:rPr>
        <w:t xml:space="preserve"> the risk</w:t>
      </w:r>
      <w:r w:rsidRPr="003F3F72">
        <w:rPr>
          <w:rStyle w:val="StyleUnderline"/>
        </w:rPr>
        <w:t xml:space="preserve"> of particulate interaction with other bodies,” she says. </w:t>
      </w:r>
      <w:r w:rsidRPr="003F3F72">
        <w:rPr>
          <w:sz w:val="16"/>
        </w:rPr>
        <w:t>The risk from NASA’s mission, planned for the 2020s, is small, Nolan points out. But if space mining takes off, things will get complicated. “</w:t>
      </w:r>
      <w:r w:rsidRPr="003F3F72">
        <w:rPr>
          <w:rStyle w:val="StyleUnderline"/>
        </w:rPr>
        <w:t xml:space="preserve">The establishment of good asteroid mining practices early on is essential for the preservation of a non-renewable resource: uncluttered space,” says </w:t>
      </w:r>
      <w:proofErr w:type="spellStart"/>
      <w:r w:rsidRPr="003F3F72">
        <w:rPr>
          <w:rStyle w:val="StyleUnderline"/>
        </w:rPr>
        <w:t>Handmer</w:t>
      </w:r>
      <w:proofErr w:type="spellEnd"/>
      <w:r w:rsidRPr="003F3F72">
        <w:rPr>
          <w:rStyle w:val="StyleUnderline"/>
        </w:rPr>
        <w:t>.</w:t>
      </w:r>
    </w:p>
    <w:p w14:paraId="29CA716D" w14:textId="77777777" w:rsidR="00E302CF" w:rsidRPr="003F3F72" w:rsidRDefault="00E302CF" w:rsidP="00E302CF"/>
    <w:p w14:paraId="138199EF" w14:textId="77777777" w:rsidR="00E302CF" w:rsidRDefault="00E302CF" w:rsidP="00E302CF">
      <w:pPr>
        <w:pStyle w:val="Heading3"/>
      </w:pPr>
      <w:r>
        <w:t>AT Debris</w:t>
      </w:r>
    </w:p>
    <w:p w14:paraId="6DFB30AD" w14:textId="77777777" w:rsidR="00E302CF" w:rsidRDefault="00E302CF" w:rsidP="00E302CF">
      <w:pPr>
        <w:pStyle w:val="Heading4"/>
      </w:pPr>
      <w:r>
        <w:t xml:space="preserve">Turn - ban on appropriation prevents solutions </w:t>
      </w:r>
    </w:p>
    <w:p w14:paraId="5887484B" w14:textId="77777777" w:rsidR="00E302CF" w:rsidRPr="002864A6" w:rsidRDefault="00E302CF" w:rsidP="00E302CF">
      <w:r w:rsidRPr="002864A6">
        <w:rPr>
          <w:rStyle w:val="Style13ptBold"/>
        </w:rPr>
        <w:t>Trapp 13</w:t>
      </w:r>
      <w:r w:rsidRPr="002864A6">
        <w:t xml:space="preserve"> Trapp, Timothy. TAKING UP SPACE BY ANY OTHER MEANS: COMING TO TERMS WITH THE NONAPPROPRIATION ARTICLE OF THE OUTER SPACE TREATY. UNIVERSITY OF ILLINOIS LAW REVIEW, 2013, https://www.illinoislawreview.org/wp-content/ilr-content/articles/2013/4/Trapp.pdf, Accessed 4 Jan 2022. Justin received his B.A. in Creative Writing from North Carolina State University in 2008 and his J.D., summa cum laude, from The University of Illinois College of Law in 2013, where he was elected to the Order of the Coif, a Rickert Award Recipient, and served as articles editor of the University of Illinois Law Review.</w:t>
      </w:r>
    </w:p>
    <w:p w14:paraId="58ED515E" w14:textId="77777777" w:rsidR="00E302CF" w:rsidRDefault="00E302CF" w:rsidP="00E302CF">
      <w:pPr>
        <w:rPr>
          <w:rStyle w:val="StyleUnderline"/>
        </w:rPr>
      </w:pPr>
      <w:r w:rsidRPr="002864A6">
        <w:rPr>
          <w:sz w:val="16"/>
        </w:rPr>
        <w:t xml:space="preserve">In general, space debris consists of “man-made objects in outer space, other than active or otherwise useful satellites, when no change can reasonably be expected in these conditions in the foreseeable future.”46 As of January 2011, there were approximately 16,000 space objects catalogued by the U.S. Space Surveillance Network, only about 3,500 of which were functional spacecraft.47 </w:t>
      </w:r>
      <w:r w:rsidRPr="002864A6">
        <w:rPr>
          <w:rStyle w:val="StyleUnderline"/>
        </w:rPr>
        <w:t xml:space="preserve">This leaves approximately </w:t>
      </w:r>
      <w:r w:rsidRPr="007B3142">
        <w:rPr>
          <w:rStyle w:val="StyleUnderline"/>
        </w:rPr>
        <w:t>12,500 pieces of catalogued debris</w:t>
      </w:r>
      <w:r w:rsidRPr="002864A6">
        <w:rPr>
          <w:rStyle w:val="StyleUnderline"/>
        </w:rPr>
        <w:t xml:space="preserve">.48 Interestingly, though spacecraft, mission-related objects, and rocket bodies increased fairly linearly since the start of the space age, </w:t>
      </w:r>
      <w:r w:rsidRPr="007B3142">
        <w:rPr>
          <w:rStyle w:val="StyleUnderline"/>
        </w:rPr>
        <w:t xml:space="preserve">fragmentation </w:t>
      </w:r>
      <w:r w:rsidRPr="002864A6">
        <w:rPr>
          <w:rStyle w:val="StyleUnderline"/>
          <w:highlight w:val="yellow"/>
        </w:rPr>
        <w:t xml:space="preserve">debris </w:t>
      </w:r>
      <w:r w:rsidRPr="007B3142">
        <w:rPr>
          <w:rStyle w:val="StyleUnderline"/>
        </w:rPr>
        <w:t xml:space="preserve">has </w:t>
      </w:r>
      <w:r w:rsidRPr="002864A6">
        <w:rPr>
          <w:rStyle w:val="StyleUnderline"/>
          <w:highlight w:val="yellow"/>
        </w:rPr>
        <w:t xml:space="preserve">drastically increased since 2007, </w:t>
      </w:r>
      <w:r w:rsidRPr="007B3142">
        <w:rPr>
          <w:rStyle w:val="StyleUnderline"/>
        </w:rPr>
        <w:t>jumping from approximately 4,000 pieces to approximately 7,000 pieces in the span of a year</w:t>
      </w:r>
      <w:r w:rsidRPr="002864A6">
        <w:rPr>
          <w:rStyle w:val="StyleUnderline"/>
        </w:rPr>
        <w:t xml:space="preserve">.49 While this is </w:t>
      </w:r>
      <w:r w:rsidRPr="002864A6">
        <w:rPr>
          <w:rStyle w:val="StyleUnderline"/>
          <w:highlight w:val="yellow"/>
        </w:rPr>
        <w:t>due in large part to China’s testing of an anti-satellite weapon in space</w:t>
      </w:r>
      <w:r w:rsidRPr="002864A6">
        <w:rPr>
          <w:rStyle w:val="StyleUnderline"/>
        </w:rPr>
        <w:t xml:space="preserve">,50 it is </w:t>
      </w:r>
      <w:r w:rsidRPr="007B3142">
        <w:rPr>
          <w:rStyle w:val="StyleUnderline"/>
        </w:rPr>
        <w:t>also certainly due in part to the replicating nature of fragmentation debris</w:t>
      </w:r>
      <w:r w:rsidRPr="002864A6">
        <w:rPr>
          <w:sz w:val="16"/>
        </w:rPr>
        <w:t xml:space="preserve">.51 For instance, in February 2009, an operational commercial U.S. satellite collided with a defunct Russian satellite, resulting in about 400 pieces of new debris.52 This, intuitively, creates about 400 new chances for functional spacecraft to be damaged or destroyed. For something to stay in orbit, it </w:t>
      </w:r>
      <w:proofErr w:type="gramStart"/>
      <w:r w:rsidRPr="002864A6">
        <w:rPr>
          <w:sz w:val="16"/>
        </w:rPr>
        <w:t>has to</w:t>
      </w:r>
      <w:proofErr w:type="gramEnd"/>
      <w:r w:rsidRPr="002864A6">
        <w:rPr>
          <w:sz w:val="16"/>
        </w:rPr>
        <w:t xml:space="preserve"> move very, very fast (from three to eight kilometers per second, or about 6,700 to 18,000 miles per hour, depending on the altitude of the object).53 This is due to the physics that governs orbital mechanics.54 Even in orbit, objects still feel the pull of Earth’s gravity.55 In essence, objects in orbit are constantly falling. Because the Earth is round, however, an object is able to counterbalance the effect of gravity by moving forward fast enough to match the rate of its fall.56 But this requires a fantastic amount of speed, up to about thirty times that of a commercial airliner.57 While intuitive that a collision between two satellites travelling at this speed would be catastrophic, it is also the case that a small object could cause massive damage at this speed.58 The amount of damage caused by the collision of two objects is a function of the objects’ momentum, which is the product of an object’s mass and velocity.59 </w:t>
      </w:r>
      <w:r w:rsidRPr="002864A6">
        <w:rPr>
          <w:rStyle w:val="StyleUnderline"/>
        </w:rPr>
        <w:t xml:space="preserve">Because of this, </w:t>
      </w:r>
      <w:r w:rsidRPr="007B3142">
        <w:rPr>
          <w:rStyle w:val="StyleUnderline"/>
        </w:rPr>
        <w:t>even a very small object can be extremely damaging if it is travelling fast enough.60 For example, an average sized brick travelling at three kilometers per second (or about 6,600 miles per hour), which is on the lower end of the orbital speeds, would have as much momentum as a large horse travelling at about thirty-three mph.61 Not only does space debris carry a large amount of momentum, but it is also often small enough that its impact will be concentrated into a small area, thus maximizing damage to that area.62 This makes debris very dangerous to sophisticated machinery, such as satellites and spaceships that have various small parts that can be incredibly vulnerable. Furthermore, debris does not vanish when it impacts or destroys a functional spacecraft. Instead, it multiplies: the collision creates more debris, and these new pieces of debris will fly out in multiple directions, cluttering space even more.63 This, in turn, makes orbital space that much more cluttered and dangerous, which leads to more collisions, and the cycle continues</w:t>
      </w:r>
      <w:r w:rsidRPr="007B3142">
        <w:rPr>
          <w:sz w:val="16"/>
        </w:rPr>
        <w:t>.</w:t>
      </w:r>
      <w:r w:rsidRPr="002864A6">
        <w:rPr>
          <w:sz w:val="16"/>
        </w:rPr>
        <w:t xml:space="preserve">64 If this problem is not dealt with, the amount of orbital debris could continue to increase until it makes certain parts of orbit unusable or unnavigable, even without the addition of more functioning spacecraft into orbit.65 The costs of space debris are not limited to merely the loss of functioning spacecraft. There is also the cost of shielding spacecraft from possible debris collisions.66 This cost is two-fold: not only do launching parties have to spend the money to actually research and develop adequate shielding for their spacecraft, they also have to spend extra money for fuel to carry the objects into space.67 The cost of maneuvering out of the path of debris similarly enters into the equation in two ways.68 Maneuvering requires extra fuel and thus detracts from what could have been used to further the actual purpose of the spacecraft.69 Furthermore, for maneuvering to even be effective, there must be prior warning that a collision with debris is imminent.70 This requires a monitoring system, which requires its own resources to develop the necessary surveillance technology as well as to catalog and monitor debris.71 </w:t>
      </w:r>
      <w:r w:rsidRPr="002864A6">
        <w:rPr>
          <w:rStyle w:val="StyleUnderline"/>
        </w:rPr>
        <w:t xml:space="preserve">Though the dangerous and replicative nature of the space debris problem is well understood, </w:t>
      </w:r>
      <w:r w:rsidRPr="002864A6">
        <w:rPr>
          <w:rStyle w:val="StyleUnderline"/>
          <w:highlight w:val="yellow"/>
        </w:rPr>
        <w:t>the nature of the space resource makes it difficult to regulate this problem</w:t>
      </w:r>
      <w:r w:rsidRPr="002864A6">
        <w:rPr>
          <w:rStyle w:val="StyleUnderline"/>
        </w:rPr>
        <w:t xml:space="preserve">. First, </w:t>
      </w:r>
      <w:r w:rsidRPr="002864A6">
        <w:rPr>
          <w:rStyle w:val="StyleUnderline"/>
          <w:highlight w:val="yellow"/>
        </w:rPr>
        <w:t>space is a common resource</w:t>
      </w:r>
      <w:r w:rsidRPr="002864A6">
        <w:rPr>
          <w:rStyle w:val="StyleUnderline"/>
        </w:rPr>
        <w:t xml:space="preserve">, which </w:t>
      </w:r>
      <w:r w:rsidRPr="002864A6">
        <w:rPr>
          <w:rStyle w:val="StyleUnderline"/>
          <w:highlight w:val="yellow"/>
        </w:rPr>
        <w:t>subjects it to falling into a tragedy of the commons</w:t>
      </w:r>
      <w:r w:rsidRPr="002864A6">
        <w:rPr>
          <w:rStyle w:val="StyleUnderline"/>
        </w:rPr>
        <w:t xml:space="preserve">.72 Second, </w:t>
      </w:r>
      <w:r w:rsidRPr="002864A6">
        <w:rPr>
          <w:rStyle w:val="StyleUnderline"/>
          <w:highlight w:val="yellow"/>
        </w:rPr>
        <w:t>because entities are not allowed to appropriate property in space</w:t>
      </w:r>
      <w:r w:rsidRPr="002864A6">
        <w:rPr>
          <w:rStyle w:val="StyleUnderline"/>
        </w:rPr>
        <w:t xml:space="preserve">, governing </w:t>
      </w:r>
      <w:r w:rsidRPr="002864A6">
        <w:rPr>
          <w:rStyle w:val="StyleUnderline"/>
          <w:highlight w:val="yellow"/>
        </w:rPr>
        <w:t>bodies find it difficult to enforce regulations in space that may help to stem the debris problem</w:t>
      </w:r>
      <w:r w:rsidRPr="002864A6">
        <w:rPr>
          <w:rStyle w:val="StyleUnderline"/>
        </w:rPr>
        <w:t xml:space="preserve">. </w:t>
      </w:r>
    </w:p>
    <w:p w14:paraId="2357611C" w14:textId="77777777" w:rsidR="00E302CF" w:rsidRPr="00054746" w:rsidRDefault="00E302CF" w:rsidP="00E302CF">
      <w:pPr>
        <w:pStyle w:val="Heading4"/>
      </w:pPr>
      <w:r>
        <w:t>Non-unique – anti-satellite tests main source of debris</w:t>
      </w:r>
    </w:p>
    <w:p w14:paraId="6A354078" w14:textId="77777777" w:rsidR="00E302CF" w:rsidRPr="00054746" w:rsidRDefault="00E302CF" w:rsidP="00E302CF">
      <w:proofErr w:type="spellStart"/>
      <w:r w:rsidRPr="00191729">
        <w:rPr>
          <w:rStyle w:val="Style13ptBold"/>
        </w:rPr>
        <w:t>Pultarova</w:t>
      </w:r>
      <w:proofErr w:type="spellEnd"/>
      <w:r w:rsidRPr="00191729">
        <w:rPr>
          <w:rStyle w:val="Style13ptBold"/>
        </w:rPr>
        <w:t xml:space="preserve"> 21</w:t>
      </w:r>
      <w:r w:rsidRPr="00054746">
        <w:t> </w:t>
      </w:r>
      <w:proofErr w:type="spellStart"/>
      <w:r w:rsidRPr="00054746">
        <w:t>Pultarova</w:t>
      </w:r>
      <w:proofErr w:type="spellEnd"/>
      <w:r w:rsidRPr="00054746">
        <w:t>, T., 2021. Space debris from Russian anti-satellite test will be a safety threat for years. [online] Space.com. Available at: &lt;https://www.space.com/russia-anti-satellite-test-space-debris-threat-for-years&gt; [Accessed 12 January 2022].  She later took a career break to pursue further education and added a Master's in Science from the International Space University, France, to her Bachelor's in Journalism and Master's in Cultural Anthropology from Prague's Charles University.</w:t>
      </w:r>
    </w:p>
    <w:p w14:paraId="17F71882" w14:textId="77777777" w:rsidR="00E302CF" w:rsidRDefault="00E302CF" w:rsidP="00E302CF">
      <w:pPr>
        <w:rPr>
          <w:rStyle w:val="StyleUnderline"/>
        </w:rPr>
      </w:pPr>
      <w:r w:rsidRPr="00191729">
        <w:rPr>
          <w:rStyle w:val="StyleUnderline"/>
          <w:highlight w:val="yellow"/>
        </w:rPr>
        <w:t>Space debris created by a Russian anti-satellite</w:t>
      </w:r>
      <w:r w:rsidRPr="00054746">
        <w:rPr>
          <w:rStyle w:val="StyleUnderline"/>
        </w:rPr>
        <w:t xml:space="preserve"> missile </w:t>
      </w:r>
      <w:r w:rsidRPr="00191729">
        <w:rPr>
          <w:rStyle w:val="StyleUnderline"/>
          <w:highlight w:val="yellow"/>
        </w:rPr>
        <w:t xml:space="preserve">test will pose a threat </w:t>
      </w:r>
      <w:r w:rsidRPr="00191729">
        <w:rPr>
          <w:rStyle w:val="StyleUnderline"/>
        </w:rPr>
        <w:t>to satellites</w:t>
      </w:r>
      <w:r w:rsidRPr="00054746">
        <w:rPr>
          <w:rStyle w:val="StyleUnderline"/>
        </w:rPr>
        <w:t xml:space="preserve"> in low Earth orbit as well as astronauts aboard the International Space Station for </w:t>
      </w:r>
      <w:r w:rsidRPr="00191729">
        <w:rPr>
          <w:rStyle w:val="StyleUnderline"/>
          <w:highlight w:val="yellow"/>
        </w:rPr>
        <w:t>years to come</w:t>
      </w:r>
      <w:r w:rsidRPr="00054746">
        <w:rPr>
          <w:rStyle w:val="StyleUnderline"/>
        </w:rPr>
        <w:t>, experts reveal.</w:t>
      </w:r>
      <w:r w:rsidRPr="00191729">
        <w:rPr>
          <w:sz w:val="16"/>
        </w:rPr>
        <w:t xml:space="preserve"> The anti-satellite (ASAT) test targeted the defunct Soviet surveillance satellite Cosmos 1408, which orbited at an altitude of about 404 miles (650 kilometers) above Earth. The 2-ton spacecraft, dead since the mid-1980s, broke apart into at least 1,500 trackable fragments immediately upon the strike, creating a large cloud of debris. The space debris has forced the astronauts and Russian cosmonauts aboard the International Space Station (ISS) to repeatedly take refuge in their transport vehicles. </w:t>
      </w:r>
      <w:r w:rsidRPr="00054746">
        <w:rPr>
          <w:rStyle w:val="StyleUnderline"/>
        </w:rPr>
        <w:t xml:space="preserve">Experts now warn that this space debris will remain a danger for years to come, threatening satellites in low Earth orbit (LEO), the heavily used region of space closest to Earth, as well as space station crews. In addition to the </w:t>
      </w:r>
      <w:r w:rsidRPr="00191729">
        <w:rPr>
          <w:rStyle w:val="StyleUnderline"/>
          <w:highlight w:val="yellow"/>
        </w:rPr>
        <w:t>1,500</w:t>
      </w:r>
      <w:r w:rsidRPr="00054746">
        <w:rPr>
          <w:rStyle w:val="StyleUnderline"/>
        </w:rPr>
        <w:t xml:space="preserve"> trackable </w:t>
      </w:r>
      <w:r w:rsidRPr="00191729">
        <w:rPr>
          <w:rStyle w:val="StyleUnderline"/>
          <w:highlight w:val="yellow"/>
        </w:rPr>
        <w:t>fragments generated by the test</w:t>
      </w:r>
      <w:r w:rsidRPr="00054746">
        <w:rPr>
          <w:rStyle w:val="StyleUnderline"/>
        </w:rPr>
        <w:t>, the event also created hundreds of thousands of smaller pieces that are invisible to Earth-based observers</w:t>
      </w:r>
      <w:r w:rsidRPr="00191729">
        <w:rPr>
          <w:sz w:val="16"/>
        </w:rPr>
        <w:t xml:space="preserve">, the U.S. Space Command (USSC), which is responsible for military operations in outer space, said in a statement.  "USSPACECOM's initial assessment is that the debris will remain in orbit for years and potentially for decades, posing a significant risk to the crew on the International Space Station and other human spaceflight activities, as well as multiple countries' satellites," USSPACECOM said in the statement. In fact, about half of the fragments might fall to Earth "within the next couple of years" but the remainder might remain hurtling through space for "more than a decade," Hugh Lewis, head of the Astronautics Research Group at the University of Southampton, the U.K., and Europe's leading space debris expert told Space.com. "Once the fragments are catalogued, I am expecting to see many close passes with satellites and other objects across quite a wide range of LEO, demonstrating the consequences for space safety," Lewis said. "I would not be surprised if the ISS had to make collision avoidance maneuvers for at least the next couple of years as a direct result." Preliminary calculations suggest that the cloud of debris will increase the number of avoidance maneuvers performed by satellite operators all over the world by more than 100% in the next few years, Tim </w:t>
      </w:r>
      <w:proofErr w:type="spellStart"/>
      <w:r w:rsidRPr="00191729">
        <w:rPr>
          <w:sz w:val="16"/>
        </w:rPr>
        <w:t>Flohrer</w:t>
      </w:r>
      <w:proofErr w:type="spellEnd"/>
      <w:r w:rsidRPr="00191729">
        <w:rPr>
          <w:sz w:val="16"/>
        </w:rPr>
        <w:t xml:space="preserve">, head of the European Space Agency's (ESA) Space Debris Office, told Space.com.  "The peak can be even significantly higher than 100%," </w:t>
      </w:r>
      <w:proofErr w:type="spellStart"/>
      <w:r w:rsidRPr="00191729">
        <w:rPr>
          <w:sz w:val="16"/>
        </w:rPr>
        <w:t>Flohrer</w:t>
      </w:r>
      <w:proofErr w:type="spellEnd"/>
      <w:r w:rsidRPr="00191729">
        <w:rPr>
          <w:sz w:val="16"/>
        </w:rPr>
        <w:t xml:space="preserve"> added. "In this </w:t>
      </w:r>
      <w:proofErr w:type="gramStart"/>
      <w:r w:rsidRPr="00191729">
        <w:rPr>
          <w:sz w:val="16"/>
        </w:rPr>
        <w:t>400 to 500 kilometer</w:t>
      </w:r>
      <w:proofErr w:type="gramEnd"/>
      <w:r w:rsidRPr="00191729">
        <w:rPr>
          <w:sz w:val="16"/>
        </w:rPr>
        <w:t xml:space="preserve"> altitude, the fragments will not survive long. We expect them to decay slowly over months and years so the risk increase will still be significant after one or two years." In addition to the impact that this debris will continue to have on the International Space Station, SpaceX's internet-beaming mega-constellation </w:t>
      </w:r>
      <w:proofErr w:type="spellStart"/>
      <w:r w:rsidRPr="00191729">
        <w:rPr>
          <w:sz w:val="16"/>
        </w:rPr>
        <w:t>Starlink</w:t>
      </w:r>
      <w:proofErr w:type="spellEnd"/>
      <w:r w:rsidRPr="00191729">
        <w:rPr>
          <w:sz w:val="16"/>
        </w:rPr>
        <w:t xml:space="preserve">, currently comprising nearly 1,850 satellites, also orbits in the affected region, </w:t>
      </w:r>
      <w:proofErr w:type="spellStart"/>
      <w:r w:rsidRPr="00191729">
        <w:rPr>
          <w:sz w:val="16"/>
        </w:rPr>
        <w:t>Flohrer</w:t>
      </w:r>
      <w:proofErr w:type="spellEnd"/>
      <w:r w:rsidRPr="00191729">
        <w:rPr>
          <w:sz w:val="16"/>
        </w:rPr>
        <w:t xml:space="preserve"> added.  </w:t>
      </w:r>
      <w:r w:rsidRPr="00191729">
        <w:rPr>
          <w:rStyle w:val="StyleUnderline"/>
        </w:rPr>
        <w:t>Experts and military leaders appeared shocked by the act, which will affect long-term safety of all operations in low Earth orbit. "Russia has demonstrated a deliberate disregard for the security, safety, stability, and long-term sustainability of the space domain for all nations</w:t>
      </w:r>
      <w:r w:rsidRPr="00191729">
        <w:rPr>
          <w:sz w:val="16"/>
        </w:rPr>
        <w:t xml:space="preserve">," U.S. Army General James Dickinson and U.S. Space Command commander, said in the USSC statement. "The debris created by Russia's DA-ASAT will continue to pose a threat to activities in outer space for years to come, putting satellites and space missions at risk, as well as forcing more collision avoidance maneuvers." In a statement to Russia's news agency Interfax, the Russian Defense Ministry confirmed the test but claimed its debris does not present any risk to orbiting spacecraft. "On November 15 of this year, the Russian Defense Ministry successfully conducted a test, as a result of which the inoperative Russian </w:t>
      </w:r>
      <w:proofErr w:type="spellStart"/>
      <w:r w:rsidRPr="00191729">
        <w:rPr>
          <w:sz w:val="16"/>
        </w:rPr>
        <w:t>Tselina</w:t>
      </w:r>
      <w:proofErr w:type="spellEnd"/>
      <w:r w:rsidRPr="00191729">
        <w:rPr>
          <w:sz w:val="16"/>
        </w:rPr>
        <w:t xml:space="preserve">-D spacecraft, which had been in orbit since 1982, was struck," the Russian Defense Ministry said, according to Interfax. "The United States knows for certain that the resulting fragments did not represent and will not pose a threat to orbital stations, spacecraft and space activities in terms of test time and orbit parameters." Russia's space agency </w:t>
      </w:r>
      <w:proofErr w:type="spellStart"/>
      <w:r w:rsidRPr="00191729">
        <w:rPr>
          <w:sz w:val="16"/>
        </w:rPr>
        <w:t>Roscosmos</w:t>
      </w:r>
      <w:proofErr w:type="spellEnd"/>
      <w:r w:rsidRPr="00191729">
        <w:rPr>
          <w:sz w:val="16"/>
        </w:rPr>
        <w:t xml:space="preserve"> issued a separate statement on Tuesday (Nov. 16) morning, which, however, does not directly mention the ASAT test. "For us, the main priority has been and remains to ensure the unconditional safety of the crew," </w:t>
      </w:r>
      <w:proofErr w:type="spellStart"/>
      <w:r w:rsidRPr="00191729">
        <w:rPr>
          <w:sz w:val="16"/>
        </w:rPr>
        <w:t>Roscosmos</w:t>
      </w:r>
      <w:proofErr w:type="spellEnd"/>
      <w:r w:rsidRPr="00191729">
        <w:rPr>
          <w:sz w:val="16"/>
        </w:rPr>
        <w:t xml:space="preserve"> said in the statement. "Adherence to this principle is laid both in the basis for the production of space technology in Russia and in the program of its operation." </w:t>
      </w:r>
      <w:r w:rsidRPr="00191729">
        <w:rPr>
          <w:rStyle w:val="StyleUnderline"/>
        </w:rPr>
        <w:t xml:space="preserve">While its impact and consequences has drawn far more concern, </w:t>
      </w:r>
      <w:r w:rsidRPr="00191729">
        <w:rPr>
          <w:rStyle w:val="StyleUnderline"/>
          <w:highlight w:val="yellow"/>
        </w:rPr>
        <w:t>this is not the first ASAT test in recent years.</w:t>
      </w:r>
      <w:r w:rsidRPr="00191729">
        <w:rPr>
          <w:rStyle w:val="StyleUnderline"/>
        </w:rPr>
        <w:t xml:space="preserve"> In </w:t>
      </w:r>
      <w:r w:rsidRPr="00191729">
        <w:rPr>
          <w:rStyle w:val="StyleUnderline"/>
          <w:highlight w:val="yellow"/>
        </w:rPr>
        <w:t>2019, India conducted an anti-satellite</w:t>
      </w:r>
      <w:r w:rsidRPr="00191729">
        <w:rPr>
          <w:rStyle w:val="StyleUnderline"/>
        </w:rPr>
        <w:t xml:space="preserve"> missile test, which, however, targeted a satellite much closer to Earth, at about 175 miles (282 km). Most of the debris created by that strike therefore entered Earth's atmosphere within weeks or months, according to the Carnegie Endowment for International Peace.  The impact of the Russian ASAT test, however, will be much more serious due to the higher altitude of the target satellite. </w:t>
      </w:r>
      <w:r w:rsidRPr="00191729">
        <w:rPr>
          <w:rStyle w:val="StyleUnderline"/>
          <w:highlight w:val="yellow"/>
        </w:rPr>
        <w:t>Debris from an ASAT test conducted by China in 2007</w:t>
      </w:r>
      <w:r w:rsidRPr="00191729">
        <w:rPr>
          <w:rStyle w:val="StyleUnderline"/>
        </w:rPr>
        <w:t xml:space="preserve">, which targeted a satellite at an even higher altitude of 540 miles (865 km), is </w:t>
      </w:r>
      <w:r w:rsidRPr="00191729">
        <w:rPr>
          <w:rStyle w:val="StyleUnderline"/>
          <w:highlight w:val="yellow"/>
        </w:rPr>
        <w:t>still a major source of collision hazar</w:t>
      </w:r>
      <w:r w:rsidRPr="00191729">
        <w:rPr>
          <w:rStyle w:val="StyleUnderline"/>
        </w:rPr>
        <w:t>d in low Earth orbit today. </w:t>
      </w:r>
    </w:p>
    <w:p w14:paraId="7D73EFB1" w14:textId="77777777" w:rsidR="00E302CF" w:rsidRPr="00747F49" w:rsidRDefault="00E302CF" w:rsidP="00E302CF">
      <w:pPr>
        <w:pStyle w:val="Heading4"/>
        <w:rPr>
          <w:rFonts w:cs="Times New Roman"/>
        </w:rPr>
      </w:pPr>
      <w:r w:rsidRPr="00747F49">
        <w:rPr>
          <w:rFonts w:cs="Times New Roman"/>
        </w:rPr>
        <w:t>Debris low risk – 100 years out and improbable – solved by intervening actors</w:t>
      </w:r>
      <w:r>
        <w:rPr>
          <w:rFonts w:cs="Times New Roman"/>
        </w:rPr>
        <w:t xml:space="preserve"> </w:t>
      </w:r>
      <w:r w:rsidRPr="00747F49">
        <w:rPr>
          <w:rFonts w:cs="Times New Roman"/>
        </w:rPr>
        <w:t xml:space="preserve">    </w:t>
      </w:r>
    </w:p>
    <w:p w14:paraId="63BF498B" w14:textId="77777777" w:rsidR="00E302CF" w:rsidRPr="00747F49" w:rsidRDefault="00E302CF" w:rsidP="00E302CF">
      <w:r w:rsidRPr="00747F49">
        <w:rPr>
          <w:rStyle w:val="Style13ptBold"/>
        </w:rPr>
        <w:t>Burns 13</w:t>
      </w:r>
      <w:r w:rsidRPr="00747F49">
        <w:t xml:space="preserve"> Corrinne Burns, interviewing Donald Kessler, who made up the concept. [Space junk apocalypse: just like Gravity? 11-15-2013, https://www.theguardian.com/science/blog/2013/nov/15/space-junk-apocalypse-gravity]</w:t>
      </w:r>
    </w:p>
    <w:p w14:paraId="3C75373B" w14:textId="77777777" w:rsidR="00E302CF" w:rsidRPr="00747F49" w:rsidRDefault="00E302CF" w:rsidP="00E302CF">
      <w:pPr>
        <w:rPr>
          <w:sz w:val="16"/>
        </w:rPr>
      </w:pPr>
      <w:r w:rsidRPr="00747F49">
        <w:rPr>
          <w:rStyle w:val="StyleUnderline"/>
        </w:rPr>
        <w:t xml:space="preserve">Now? Are we in trouble? Not yet. </w:t>
      </w:r>
      <w:r w:rsidRPr="00747F49">
        <w:rPr>
          <w:rStyle w:val="StyleUnderline"/>
          <w:highlight w:val="yellow"/>
        </w:rPr>
        <w:t>Kessler syndrome isn't an acute phenomenon</w:t>
      </w:r>
      <w:r w:rsidRPr="00747F49">
        <w:rPr>
          <w:rStyle w:val="StyleUnderline"/>
        </w:rPr>
        <w:t xml:space="preserve">, as depicted in the movie – </w:t>
      </w:r>
      <w:r w:rsidRPr="00747F49">
        <w:rPr>
          <w:rStyle w:val="StyleUnderline"/>
          <w:highlight w:val="yellow"/>
        </w:rPr>
        <w:t>it's a slow, decades-long process</w:t>
      </w:r>
      <w:r w:rsidRPr="00747F49">
        <w:rPr>
          <w:rStyle w:val="StyleUnderline"/>
        </w:rPr>
        <w:t xml:space="preserve">. "It'll </w:t>
      </w:r>
      <w:r w:rsidRPr="00747F49">
        <w:rPr>
          <w:rStyle w:val="StyleUnderline"/>
          <w:highlight w:val="yellow"/>
        </w:rPr>
        <w:t>happen throughout the next 100 years</w:t>
      </w:r>
      <w:r w:rsidRPr="00747F49">
        <w:rPr>
          <w:rStyle w:val="StyleUnderline"/>
        </w:rPr>
        <w:t xml:space="preserve"> – we have time to deal with it," </w:t>
      </w:r>
      <w:r w:rsidRPr="00747F49">
        <w:rPr>
          <w:rStyle w:val="StyleUnderline"/>
          <w:highlight w:val="yellow"/>
        </w:rPr>
        <w:t>Kessler says</w:t>
      </w:r>
      <w:r w:rsidRPr="00747F49">
        <w:rPr>
          <w:rStyle w:val="StyleUnderline"/>
        </w:rPr>
        <w:t xml:space="preserve">. "The time between collisions will become shorter – it's around 10 years </w:t>
      </w:r>
      <w:proofErr w:type="gramStart"/>
      <w:r w:rsidRPr="00747F49">
        <w:rPr>
          <w:rStyle w:val="StyleUnderline"/>
        </w:rPr>
        <w:t>at the moment</w:t>
      </w:r>
      <w:proofErr w:type="gramEnd"/>
      <w:r w:rsidRPr="00747F49">
        <w:rPr>
          <w:rStyle w:val="StyleUnderline"/>
        </w:rPr>
        <w:t xml:space="preserve">. In 20 </w:t>
      </w:r>
      <w:proofErr w:type="gramStart"/>
      <w:r w:rsidRPr="00747F49">
        <w:rPr>
          <w:rStyle w:val="StyleUnderline"/>
        </w:rPr>
        <w:t>years'</w:t>
      </w:r>
      <w:proofErr w:type="gramEnd"/>
      <w:r w:rsidRPr="00747F49">
        <w:rPr>
          <w:rStyle w:val="StyleUnderline"/>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t>
      </w:r>
      <w:r w:rsidRPr="00747F49">
        <w:rPr>
          <w:sz w:val="16"/>
        </w:rPr>
        <w:t xml:space="preserve">"We've got to get a handle on it – we need to prevent the cascade process from speeding up." And the only way to do that is, he says, to begin actively removing junk from space. Charlotte </w:t>
      </w:r>
      <w:proofErr w:type="spellStart"/>
      <w:r w:rsidRPr="00747F49">
        <w:rPr>
          <w:sz w:val="16"/>
        </w:rPr>
        <w:t>Bewick</w:t>
      </w:r>
      <w:proofErr w:type="spellEnd"/>
      <w:r w:rsidRPr="00747F49">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747F49">
        <w:rPr>
          <w:sz w:val="16"/>
        </w:rPr>
        <w:t>harbour</w:t>
      </w:r>
      <w:proofErr w:type="spellEnd"/>
      <w:r w:rsidRPr="00747F49">
        <w:rPr>
          <w:sz w:val="16"/>
        </w:rPr>
        <w:t xml:space="preserve"> important space assets – satellites for weather forecasting, oil spill and bush fire detection, and polar ice monitoring." </w:t>
      </w:r>
      <w:proofErr w:type="spellStart"/>
      <w:r w:rsidRPr="00747F49">
        <w:rPr>
          <w:sz w:val="16"/>
        </w:rPr>
        <w:t>Bewick</w:t>
      </w:r>
      <w:proofErr w:type="spellEnd"/>
      <w:r w:rsidRPr="00747F49">
        <w:rPr>
          <w:sz w:val="16"/>
        </w:rPr>
        <w:t xml:space="preserve"> highlights the case of Envisat, a defunct 8,000kg spacecraft circling Earth in an orbit that is very popular with space agencies and, hence, </w:t>
      </w:r>
      <w:proofErr w:type="gramStart"/>
      <w:r w:rsidRPr="00747F49">
        <w:rPr>
          <w:sz w:val="16"/>
        </w:rPr>
        <w:t>pretty crowded</w:t>
      </w:r>
      <w:proofErr w:type="gramEnd"/>
      <w:r w:rsidRPr="00747F49">
        <w:rPr>
          <w:sz w:val="16"/>
        </w:rPr>
        <w:t xml:space="preserve">. "If Envisat collides with a piece of debris or a micrometeorite, the fragments could render the whole orbital region unusable." So can we get the junk down, I asked Massimiliano </w:t>
      </w:r>
      <w:proofErr w:type="spellStart"/>
      <w:r w:rsidRPr="00747F49">
        <w:rPr>
          <w:sz w:val="16"/>
        </w:rPr>
        <w:t>Vasile</w:t>
      </w:r>
      <w:proofErr w:type="spellEnd"/>
      <w:r w:rsidRPr="00747F49">
        <w:rPr>
          <w:sz w:val="16"/>
        </w:rPr>
        <w:t xml:space="preserve">, part of the Mechanical &amp; Aerospace Department at the University of Strathclyde and </w:t>
      </w:r>
      <w:proofErr w:type="spellStart"/>
      <w:r w:rsidRPr="00747F49">
        <w:rPr>
          <w:sz w:val="16"/>
        </w:rPr>
        <w:t>co-ordinator</w:t>
      </w:r>
      <w:proofErr w:type="spellEnd"/>
      <w:r w:rsidRPr="00747F49">
        <w:rPr>
          <w:sz w:val="16"/>
        </w:rPr>
        <w:t xml:space="preserve"> of the Stardust network. He told me defunct satellites in the high GEO region have, for some time, been shifted to higher "graveyard orbits" to keep them out of the way. But that's not an option for items in low Earth orbit. </w:t>
      </w:r>
      <w:r w:rsidRPr="00747F49">
        <w:rPr>
          <w:rStyle w:val="StyleUnderline"/>
        </w:rPr>
        <w:t xml:space="preserve">For this, he tells me, researchers are looking seriously into </w:t>
      </w:r>
      <w:r w:rsidRPr="00747F49">
        <w:rPr>
          <w:rStyle w:val="StyleUnderline"/>
          <w:highlight w:val="yellow"/>
        </w:rPr>
        <w:t>active debris removal</w:t>
      </w:r>
      <w:r w:rsidRPr="00747F49">
        <w:rPr>
          <w:rStyle w:val="StyleUnderline"/>
        </w:rPr>
        <w:t xml:space="preserve"> – in-orbit capture techniques like harpooning, </w:t>
      </w:r>
      <w:proofErr w:type="gramStart"/>
      <w:r w:rsidRPr="00747F49">
        <w:rPr>
          <w:rStyle w:val="StyleUnderline"/>
        </w:rPr>
        <w:t>netting</w:t>
      </w:r>
      <w:proofErr w:type="gramEnd"/>
      <w:r w:rsidRPr="00747F49">
        <w:rPr>
          <w:rStyle w:val="StyleUnderline"/>
        </w:rPr>
        <w:t xml:space="preserve"> and tethering, the use of contactless systems like ion-beams or lasers, and even onboard robotics </w:t>
      </w:r>
      <w:r w:rsidRPr="00747F49">
        <w:rPr>
          <w:rStyle w:val="StyleUnderline"/>
          <w:highlight w:val="yellow"/>
        </w:rPr>
        <w:t>to position the junk away from high-risk orbital regions</w:t>
      </w:r>
      <w:r w:rsidRPr="00747F49">
        <w:rPr>
          <w:rStyle w:val="StyleUnderline"/>
        </w:rPr>
        <w:t xml:space="preserve">. As for middle Earth orbit – well, ideas are welcome, he says. </w:t>
      </w:r>
      <w:r w:rsidRPr="00747F49">
        <w:rPr>
          <w:rStyle w:val="StyleUnderline"/>
          <w:highlight w:val="yellow"/>
        </w:rPr>
        <w:t>We're in no immediate danger from Kessler syndrome</w:t>
      </w:r>
      <w:r w:rsidRPr="00747F49">
        <w:rPr>
          <w:rStyle w:val="StyleUnderline"/>
        </w:rPr>
        <w:t xml:space="preserve"> – but it's not a problem that's going away. Despite Gravity's artistic license, Donald </w:t>
      </w:r>
      <w:r w:rsidRPr="00747F49">
        <w:rPr>
          <w:rStyle w:val="StyleUnderline"/>
          <w:highlight w:val="yellow"/>
        </w:rPr>
        <w:t>Kessler</w:t>
      </w:r>
      <w:r w:rsidRPr="00747F49">
        <w:rPr>
          <w:rStyle w:val="StyleUnderline"/>
        </w:rPr>
        <w:t xml:space="preserve"> is pleased to see the phenomenon represented on the big screen. "It is </w:t>
      </w:r>
      <w:r w:rsidRPr="00747F49">
        <w:rPr>
          <w:rStyle w:val="StyleUnderline"/>
          <w:highlight w:val="yellow"/>
        </w:rPr>
        <w:t>very improbable</w:t>
      </w:r>
      <w:r w:rsidRPr="00747F49">
        <w:rPr>
          <w:rStyle w:val="StyleUnderline"/>
        </w:rPr>
        <w:t xml:space="preserve"> that events would play out as they did in the film</w:t>
      </w:r>
      <w:r w:rsidRPr="00747F49">
        <w:rPr>
          <w:sz w:val="16"/>
        </w:rPr>
        <w:t>," he says. "But if it raises awareness, then that's great."</w:t>
      </w:r>
    </w:p>
    <w:p w14:paraId="77D4B530" w14:textId="77777777" w:rsidR="00E302CF" w:rsidRPr="00747F49" w:rsidRDefault="00E302CF" w:rsidP="00E302CF"/>
    <w:p w14:paraId="3637DBB6" w14:textId="77777777" w:rsidR="00E302CF" w:rsidRPr="001223D0" w:rsidRDefault="00E302CF" w:rsidP="00E302CF">
      <w:pPr>
        <w:rPr>
          <w:rStyle w:val="StyleUnderline"/>
        </w:rPr>
      </w:pPr>
    </w:p>
    <w:p w14:paraId="5E242C89" w14:textId="48793A28" w:rsidR="00E302CF" w:rsidRDefault="000F042C" w:rsidP="000F042C">
      <w:pPr>
        <w:pStyle w:val="Heading2"/>
      </w:pPr>
      <w:r>
        <w:t>AT Resource Depletion Advantage</w:t>
      </w:r>
    </w:p>
    <w:p w14:paraId="6DB8EC9E" w14:textId="330D97C1" w:rsidR="000F042C" w:rsidRDefault="000F042C" w:rsidP="000F042C">
      <w:pPr>
        <w:pStyle w:val="Heading3"/>
      </w:pPr>
      <w:r>
        <w:t>AT Ings 21</w:t>
      </w:r>
    </w:p>
    <w:p w14:paraId="2B839E7B" w14:textId="65D432B8" w:rsidR="000F042C" w:rsidRDefault="000F042C" w:rsidP="000F042C">
      <w:pPr>
        <w:pStyle w:val="Heading4"/>
      </w:pPr>
      <w:r>
        <w:t xml:space="preserve">Asteroid Mining solves for this over reliance – turns entire argument </w:t>
      </w:r>
    </w:p>
    <w:p w14:paraId="68AA8C76" w14:textId="77777777" w:rsidR="000F042C" w:rsidRPr="00100A2B" w:rsidRDefault="000F042C" w:rsidP="000F042C">
      <w:pPr>
        <w:pStyle w:val="Heading4"/>
        <w:rPr>
          <w:rFonts w:cs="Calibri"/>
        </w:rPr>
      </w:pPr>
      <w:r w:rsidRPr="00100A2B">
        <w:rPr>
          <w:rFonts w:cs="Calibri"/>
        </w:rPr>
        <w:t xml:space="preserve">REM access key to military primacy and tech advancement </w:t>
      </w:r>
    </w:p>
    <w:p w14:paraId="71DB77E3" w14:textId="77777777" w:rsidR="000F042C" w:rsidRPr="00100A2B" w:rsidRDefault="000F042C" w:rsidP="000F042C">
      <w:pPr>
        <w:rPr>
          <w:szCs w:val="26"/>
        </w:rPr>
      </w:pPr>
      <w:proofErr w:type="spellStart"/>
      <w:r w:rsidRPr="00476216">
        <w:rPr>
          <w:rStyle w:val="Style13ptBold"/>
        </w:rPr>
        <w:t>Trigaux</w:t>
      </w:r>
      <w:proofErr w:type="spellEnd"/>
      <w:r w:rsidRPr="00476216">
        <w:rPr>
          <w:rStyle w:val="Style13ptBold"/>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88" w:history="1">
        <w:r w:rsidRPr="00100A2B">
          <w:rPr>
            <w:rStyle w:val="Hyperlink"/>
            <w:szCs w:val="26"/>
          </w:rPr>
          <w:t>https://digital.stpetersburg.usf.edu/cgi/viewcontent.cgi?article=1132&amp;context=honorstheses</w:t>
        </w:r>
      </w:hyperlink>
      <w:r w:rsidRPr="00100A2B">
        <w:rPr>
          <w:szCs w:val="26"/>
        </w:rPr>
        <w:t xml:space="preserve">] </w:t>
      </w:r>
    </w:p>
    <w:p w14:paraId="0B932452" w14:textId="77777777" w:rsidR="000F042C" w:rsidRPr="00DF77F9" w:rsidRDefault="000F042C" w:rsidP="000F042C">
      <w:pPr>
        <w:rPr>
          <w:sz w:val="16"/>
        </w:rPr>
      </w:pPr>
      <w:r w:rsidRPr="007932B1">
        <w:rPr>
          <w:rStyle w:val="StyleUnderline"/>
        </w:rPr>
        <w:t xml:space="preserve">The implications of </w:t>
      </w:r>
      <w:r w:rsidRPr="00EA0E0A">
        <w:rPr>
          <w:rStyle w:val="StyleUnderline"/>
          <w:highlight w:val="yellow"/>
        </w:rPr>
        <w:t>a rare earth shortage</w:t>
      </w:r>
      <w:r w:rsidRPr="007932B1">
        <w:rPr>
          <w:rStyle w:val="StyleUnderline"/>
        </w:rPr>
        <w:t xml:space="preserve"> aren’t strictly related to the environment, and energy dependence, but </w:t>
      </w:r>
      <w:r w:rsidRPr="00EA0E0A">
        <w:rPr>
          <w:rStyle w:val="StyleUnderline"/>
          <w:highlight w:val="yellow"/>
        </w:rPr>
        <w:t>have distinct military implications</w:t>
      </w:r>
      <w:r w:rsidRPr="007932B1">
        <w:rPr>
          <w:rStyle w:val="StyleUnderline"/>
        </w:rPr>
        <w:t xml:space="preserve"> as well </w:t>
      </w:r>
      <w:r w:rsidRPr="00EA0E0A">
        <w:rPr>
          <w:rStyle w:val="StyleUnderline"/>
          <w:highlight w:val="yellow"/>
        </w:rPr>
        <w:t>that</w:t>
      </w:r>
      <w:r w:rsidRPr="007932B1">
        <w:rPr>
          <w:rStyle w:val="StyleUnderline"/>
        </w:rPr>
        <w:t xml:space="preserve"> could </w:t>
      </w:r>
      <w:r w:rsidRPr="00EA0E0A">
        <w:rPr>
          <w:rStyle w:val="StyleUnderline"/>
          <w:highlight w:val="yellow"/>
        </w:rPr>
        <w:t>threaten the position of the United States</w:t>
      </w:r>
      <w:r w:rsidRPr="007932B1">
        <w:rPr>
          <w:rStyle w:val="StyleUnderline"/>
        </w:rPr>
        <w:t xml:space="preserve"> world’s strongest </w:t>
      </w:r>
      <w:r w:rsidRPr="00EA0E0A">
        <w:rPr>
          <w:rStyle w:val="StyleUnderline"/>
          <w:highlight w:val="yellow"/>
        </w:rPr>
        <w:t>military</w:t>
      </w:r>
      <w:r w:rsidRPr="007932B1">
        <w:rPr>
          <w:rStyle w:val="StyleUnderline"/>
        </w:rPr>
        <w:t xml:space="preserve">. </w:t>
      </w:r>
      <w:r w:rsidRPr="00DF77F9">
        <w:rPr>
          <w:sz w:val="16"/>
        </w:rPr>
        <w:t xml:space="preserve">The United States place in the world was assured by powerful and decisive deployments in World War One and World War Two. Our military expansion was built upon a large, powerful industrial base that created more, better weapons of war for our soldiers. During the World Wars, a well-organized draft that sent millions of men into battle in a short amount of time proved decisive, but as the war ended, and soldiers drafted into service returned to civilian life, the U.S. technological superiority over its opponents provided it with sustained dominance over its enemies, even as the numerical size of the army declined. New technologies, such as the use of the airplane in combat, rocket launched missiles, radar systems, and later, GPS, precision guided missiles, missile defense systems, high tech tanks, lasers, and other technologies now make the difference between victory and defeat. The United States military now serves many important functions, deterring threats across the world. </w:t>
      </w:r>
      <w:r w:rsidRPr="00EA0E0A">
        <w:rPr>
          <w:rStyle w:val="StyleUnderline"/>
          <w:highlight w:val="yellow"/>
        </w:rPr>
        <w:t>The United States projects its power internationally</w:t>
      </w:r>
      <w:r w:rsidRPr="007932B1">
        <w:rPr>
          <w:rStyle w:val="StyleUnderline"/>
        </w:rPr>
        <w:t xml:space="preserve">, through a network of bases and allied nations. Thus, the United States is a powerful player in all regions of the world, and often </w:t>
      </w:r>
      <w:r w:rsidRPr="00EA0E0A">
        <w:rPr>
          <w:rStyle w:val="StyleUnderline"/>
          <w:highlight w:val="yellow"/>
        </w:rPr>
        <w:t>serves as a buffer against conflict</w:t>
      </w:r>
      <w:r w:rsidRPr="007932B1">
        <w:rPr>
          <w:rStyle w:val="StyleUnderline"/>
        </w:rPr>
        <w:t xml:space="preserve"> in these regions. US military presence serves as a buffer against Chinese military modernization in Eastern Asia, against an increasingly nationalist Russia in Europe, and smaller regional actors, such as Venezuela in South America and Iran in the Middle East. </w:t>
      </w:r>
      <w:r w:rsidRPr="00DF77F9">
        <w:rPr>
          <w:sz w:val="16"/>
        </w:rPr>
        <w:t xml:space="preserve">The U.S. Navy is deployed all over the world, as the guarantor of international maritime trade routes. The US Navy leads action against challenges to its maritime sovereignty on the other side of the globe, such as current action against Somali piracy. </w:t>
      </w:r>
      <w:r w:rsidRPr="00EA0E0A">
        <w:rPr>
          <w:rStyle w:val="StyleUnderline"/>
          <w:highlight w:val="yellow"/>
        </w:rPr>
        <w:t>Presence in regions across the world prevents escalation of potential crisis. These</w:t>
      </w:r>
      <w:r w:rsidRPr="007932B1">
        <w:rPr>
          <w:rStyle w:val="StyleUnderline"/>
        </w:rPr>
        <w:t xml:space="preserve"> could result in either a larger power fighting a smaller nation or nations (Russia and Georgia, </w:t>
      </w:r>
      <w:proofErr w:type="gramStart"/>
      <w:r w:rsidRPr="007932B1">
        <w:rPr>
          <w:rStyle w:val="StyleUnderline"/>
        </w:rPr>
        <w:t>Taiwan</w:t>
      </w:r>
      <w:proofErr w:type="gramEnd"/>
      <w:r w:rsidRPr="007932B1">
        <w:rPr>
          <w:rStyle w:val="StyleUnderline"/>
        </w:rPr>
        <w:t xml:space="preserve"> and China), religious opponents (Israel and Iran), or traditional foes (Ethiopia and Eretria, Venezuela and Colombia, India and Pakistan).</w:t>
      </w:r>
      <w:r w:rsidRPr="00DF77F9">
        <w:rPr>
          <w:sz w:val="16"/>
        </w:rPr>
        <w:t xml:space="preserve"> US projection is also key deterring emerging threats such as terrorism and nuclear proliferation. While not direct challenges to US primacy, both terrorism and nuclear proliferation can kill thousands. The US Air Force has a commanding lead over the rest of the world, in terms of both numbers and capabilities. American ground forces have few </w:t>
      </w:r>
      <w:proofErr w:type="gramStart"/>
      <w:r w:rsidRPr="00DF77F9">
        <w:rPr>
          <w:sz w:val="16"/>
        </w:rPr>
        <w:t>peers, and</w:t>
      </w:r>
      <w:proofErr w:type="gramEnd"/>
      <w:r w:rsidRPr="00DF77F9">
        <w:rPr>
          <w:sz w:val="16"/>
        </w:rPr>
        <w:t xml:space="preserve"> are unmatched in their ability to deploy to anywhere in the world at an equally unmatched pace. The only perceived challenge to the United States militarily comes from the People’s Republic of China.76 While the United States outspends all other nations in the world put together in terms of military spending, China follows as a close second, and has begun an extensive modernization program to boot.77 </w:t>
      </w:r>
      <w:r w:rsidRPr="007932B1">
        <w:rPr>
          <w:rStyle w:val="StyleUnderline"/>
        </w:rPr>
        <w:t xml:space="preserve">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EA0E0A">
        <w:rPr>
          <w:rStyle w:val="StyleUnderline"/>
          <w:highlight w:val="yellow"/>
        </w:rPr>
        <w:t>Chinese modernization efforts have a</w:t>
      </w:r>
      <w:r w:rsidRPr="007932B1">
        <w:rPr>
          <w:rStyle w:val="StyleUnderline"/>
        </w:rPr>
        <w:t xml:space="preserve"> serious </w:t>
      </w:r>
      <w:r w:rsidRPr="00EA0E0A">
        <w:rPr>
          <w:rStyle w:val="StyleUnderline"/>
          <w:highlight w:val="yellow"/>
        </w:rPr>
        <w:t>long-term advantage over the United States; access to rare earth metals</w:t>
      </w:r>
      <w:r w:rsidRPr="007932B1">
        <w:rPr>
          <w:rStyle w:val="StyleUnderline"/>
        </w:rPr>
        <w:t>, and a large concentration of rare earth chemists doing research.80 This advantage, coupled with the U.S. losing access to rare earth metals, will even the odds much quicker than policymakers had previously anticipated.</w:t>
      </w:r>
      <w:r w:rsidRPr="00DF77F9">
        <w:rPr>
          <w:sz w:val="16"/>
        </w:rPr>
        <w:t xml:space="preserve"> 81 The largest example is US airpower. With every successive generation of military aircraft, the U.S. Air Force becomes more and more dependent on Rare Earth Metals.82 As planes get faster and faster, they </w:t>
      </w:r>
      <w:proofErr w:type="gramStart"/>
      <w:r w:rsidRPr="00DF77F9">
        <w:rPr>
          <w:sz w:val="16"/>
        </w:rPr>
        <w:t>have to</w:t>
      </w:r>
      <w:proofErr w:type="gramEnd"/>
      <w:r w:rsidRPr="00DF77F9">
        <w:rPr>
          <w:sz w:val="16"/>
        </w:rPr>
        <w:t xml:space="preserve"> get lighter and lighter, while adding weight from extra computers and other features on board.83 To lighten the weight of the plane, scandium is used to produce lightweight aluminum alloys for the body of the plane. Rare Earth metals are also useful in fighter jet engines, and fuel cells.84 For example, rare earths are required to producing miniaturized fins, and samarium is required to build the motors for the F-35 fighter jet.85 F-35 jets are the next generation fighter jet that works together to form the dual plane combination that cements U.S. dominance in air power over the Russian PAK FA.86 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sidRPr="00DF77F9">
        <w:rPr>
          <w:sz w:val="16"/>
        </w:rPr>
        <w:t>Hell</w:t>
      </w:r>
      <w:proofErr w:type="gramEnd"/>
      <w:r w:rsidRPr="00DF77F9">
        <w:rPr>
          <w:sz w:val="16"/>
        </w:rPr>
        <w:t xml:space="preserve"> Fire missiles, satellites, night vision goggles, avionics, and precision guided munitions all require rare earth metals. 88 </w:t>
      </w:r>
      <w:r w:rsidRPr="00EA0E0A">
        <w:rPr>
          <w:rStyle w:val="StyleUnderline"/>
          <w:highlight w:val="yellow"/>
        </w:rPr>
        <w:t>American military superiority is based on technological advancement</w:t>
      </w:r>
      <w:r w:rsidRPr="007932B1">
        <w:rPr>
          <w:rStyle w:val="StyleUnderline"/>
        </w:rPr>
        <w:t xml:space="preserve"> that outstrips the rest of the world. Command and control technology allows the U.S. to fight multiple wars at once and maintain readiness for other issues, as well as have overwhelming force against rising challengers. </w:t>
      </w:r>
      <w:r w:rsidRPr="00DF77F9">
        <w:rPr>
          <w:sz w:val="16"/>
        </w:rPr>
        <w:t xml:space="preserve">This technology helps the U.S. know who, where, and what is going to attack them, and respond effectively, regardless of the source of the threat. </w:t>
      </w:r>
      <w:r w:rsidRPr="00EA0E0A">
        <w:rPr>
          <w:rStyle w:val="StyleUnderline"/>
          <w:highlight w:val="yellow"/>
        </w:rPr>
        <w:t>Rare Earth Elements make this technological superiority possible.</w:t>
      </w:r>
      <w:r w:rsidRPr="00DF77F9">
        <w:rPr>
          <w:rStyle w:val="StyleUnderline"/>
        </w:rPr>
        <w:t xml:space="preserve"> To make matters worse, </w:t>
      </w:r>
      <w:r w:rsidRPr="00EA0E0A">
        <w:rPr>
          <w:rStyle w:val="StyleUnderline"/>
          <w:highlight w:val="yellow"/>
        </w:rPr>
        <w:t>the defense industrial base is often a single market industry</w:t>
      </w:r>
      <w:r w:rsidRPr="00DF77F9">
        <w:rPr>
          <w:rStyle w:val="StyleUnderline"/>
        </w:rPr>
        <w:t xml:space="preserve">, dependent on government contracts for its business. </w:t>
      </w:r>
      <w:r w:rsidRPr="00EA0E0A">
        <w:rPr>
          <w:rStyle w:val="StyleUnderline"/>
          <w:highlight w:val="yellow"/>
        </w:rPr>
        <w:t xml:space="preserve">If China tightens the export quotas further, </w:t>
      </w:r>
      <w:r w:rsidRPr="00EA0E0A">
        <w:rPr>
          <w:rStyle w:val="StyleUnderline"/>
        </w:rPr>
        <w:t>major US defense contractors will</w:t>
      </w:r>
      <w:r w:rsidRPr="00DF77F9">
        <w:rPr>
          <w:rStyle w:val="StyleUnderline"/>
        </w:rPr>
        <w:t xml:space="preserve"> be in trouble.89 Every sector of the defense industrial base is dependent on rare earth metals. Without rare earths, these contractors can’t build anything, which </w:t>
      </w:r>
      <w:r w:rsidRPr="00EA0E0A">
        <w:rPr>
          <w:rStyle w:val="StyleUnderline"/>
          <w:highlight w:val="yellow"/>
        </w:rPr>
        <w:t>collapses the industry</w:t>
      </w:r>
      <w:r w:rsidRPr="00DF77F9">
        <w:rPr>
          <w:rStyle w:val="StyleUnderline"/>
        </w:rPr>
        <w:t xml:space="preserve">.90 Rare </w:t>
      </w:r>
      <w:r w:rsidRPr="00EA0E0A">
        <w:rPr>
          <w:rStyle w:val="StyleUnderline"/>
          <w:highlight w:val="yellow"/>
        </w:rPr>
        <w:t>Earth shortages are</w:t>
      </w:r>
      <w:r w:rsidRPr="00DF77F9">
        <w:rPr>
          <w:rStyle w:val="StyleUnderline"/>
        </w:rPr>
        <w:t xml:space="preserve"> </w:t>
      </w:r>
      <w:proofErr w:type="gramStart"/>
      <w:r w:rsidRPr="00DF77F9">
        <w:rPr>
          <w:rStyle w:val="StyleUnderline"/>
        </w:rPr>
        <w:t xml:space="preserve">actually </w:t>
      </w:r>
      <w:r w:rsidRPr="00EA0E0A">
        <w:rPr>
          <w:rStyle w:val="StyleUnderline"/>
          <w:highlight w:val="yellow"/>
        </w:rPr>
        <w:t>already</w:t>
      </w:r>
      <w:proofErr w:type="gramEnd"/>
      <w:r w:rsidRPr="00EA0E0A">
        <w:rPr>
          <w:rStyle w:val="StyleUnderline"/>
          <w:highlight w:val="yellow"/>
        </w:rPr>
        <w:t xml:space="preserve"> affecting our military</w:t>
      </w:r>
      <w:r w:rsidRPr="00DF77F9">
        <w:rPr>
          <w:rStyle w:val="StyleUnderline"/>
        </w:rPr>
        <w:t xml:space="preserve">, with shortages of lanthanum, cerium, europium and gadolinium happening in the status quo. </w:t>
      </w:r>
      <w:r w:rsidRPr="00EA0E0A">
        <w:rPr>
          <w:rStyle w:val="StyleUnderline"/>
          <w:highlight w:val="yellow"/>
        </w:rPr>
        <w:t>This prevents us</w:t>
      </w:r>
      <w:r w:rsidRPr="00DF77F9">
        <w:rPr>
          <w:rStyle w:val="StyleUnderline"/>
        </w:rPr>
        <w:t xml:space="preserve"> not only from building the next generation of </w:t>
      </w:r>
      <w:proofErr w:type="gramStart"/>
      <w:r w:rsidRPr="00DF77F9">
        <w:rPr>
          <w:rStyle w:val="StyleUnderline"/>
        </w:rPr>
        <w:t>high tech</w:t>
      </w:r>
      <w:proofErr w:type="gramEnd"/>
      <w:r w:rsidRPr="00DF77F9">
        <w:rPr>
          <w:rStyle w:val="StyleUnderline"/>
        </w:rPr>
        <w:t xml:space="preserve"> weaponry, but also </w:t>
      </w:r>
      <w:r w:rsidRPr="00EA0E0A">
        <w:rPr>
          <w:rStyle w:val="StyleUnderline"/>
          <w:highlight w:val="yellow"/>
        </w:rPr>
        <w:t>from constructing more of the weapons</w:t>
      </w:r>
      <w:r w:rsidRPr="00DF77F9">
        <w:rPr>
          <w:rStyle w:val="StyleUnderline"/>
        </w:rPr>
        <w:t xml:space="preserve"> and munitions </w:t>
      </w:r>
      <w:r w:rsidRPr="00EA0E0A">
        <w:rPr>
          <w:rStyle w:val="StyleUnderline"/>
          <w:highlight w:val="yellow"/>
        </w:rPr>
        <w:t>that are needed in the status qu</w:t>
      </w:r>
      <w:r w:rsidRPr="00DF77F9">
        <w:rPr>
          <w:rStyle w:val="StyleUnderline"/>
        </w:rPr>
        <w:t xml:space="preserve">o. As current weapon systems age and they can’t be replaced, the </w:t>
      </w:r>
      <w:r w:rsidRPr="00EA0E0A">
        <w:rPr>
          <w:rStyle w:val="StyleUnderline"/>
          <w:highlight w:val="yellow"/>
        </w:rPr>
        <w:t>US primacy will be undermined</w:t>
      </w:r>
      <w:r w:rsidRPr="00DF77F9">
        <w:rPr>
          <w:rStyle w:val="StyleUnderline"/>
        </w:rPr>
        <w:t xml:space="preserve">. </w:t>
      </w:r>
      <w:r w:rsidRPr="00DF77F9">
        <w:rPr>
          <w:sz w:val="16"/>
        </w:rPr>
        <w:t xml:space="preserve">Of special concern is that U.S. domestic mining doesn’t produce “heavy” rare earth metals that are needed for many advanced components of military technologies. Given the nature of many military applications, substitutions aren’t possible. 91 </w:t>
      </w:r>
    </w:p>
    <w:p w14:paraId="26E52426" w14:textId="77777777" w:rsidR="000F042C" w:rsidRPr="00100A2B" w:rsidRDefault="000F042C" w:rsidP="000F042C">
      <w:pPr>
        <w:pStyle w:val="Heading4"/>
      </w:pPr>
      <w:r w:rsidRPr="00100A2B">
        <w:t>Primacy and allied commitments solve arms races and great power war – unipolarity is sustainable, and prevents power vacuums and global escalation</w:t>
      </w:r>
    </w:p>
    <w:p w14:paraId="3FA88EC9" w14:textId="77777777" w:rsidR="000F042C" w:rsidRPr="00DF77F9" w:rsidRDefault="000F042C" w:rsidP="000F042C">
      <w:r w:rsidRPr="00EA0E0A">
        <w:rPr>
          <w:rStyle w:val="Style13ptBold"/>
        </w:rPr>
        <w:t>Brands 18</w:t>
      </w:r>
      <w:r w:rsidRPr="00DF77F9">
        <w:t xml:space="preserve"> [(Hal, Henry Kissinger Distinguished Professor at Johns Hopkins University's School of Advanced International </w:t>
      </w:r>
      <w:proofErr w:type="gramStart"/>
      <w:r w:rsidRPr="00DF77F9">
        <w:t>Studies</w:t>
      </w:r>
      <w:proofErr w:type="gramEnd"/>
      <w:r w:rsidRPr="00DF77F9">
        <w:t xml:space="preserve"> and a senior fellow at the Center for Strategic and Budgetary Assessments) "American Grand Strategy in the Age of Trump," Page 129-133] </w:t>
      </w:r>
    </w:p>
    <w:p w14:paraId="407A8BB6" w14:textId="77777777" w:rsidR="000F042C" w:rsidRPr="00100A2B" w:rsidRDefault="000F042C" w:rsidP="000F042C">
      <w:pPr>
        <w:rPr>
          <w:rStyle w:val="Emphasis"/>
        </w:rPr>
      </w:pPr>
      <w:r w:rsidRPr="00100A2B">
        <w:rPr>
          <w:rStyle w:val="StyleUnderline"/>
        </w:rPr>
        <w:t xml:space="preserve">Since World War II, </w:t>
      </w:r>
      <w:r w:rsidRPr="00476216">
        <w:rPr>
          <w:rStyle w:val="StyleUnderline"/>
        </w:rPr>
        <w:t xml:space="preserve">the United States has had a military </w:t>
      </w:r>
      <w:r w:rsidRPr="00E961AC">
        <w:rPr>
          <w:rStyle w:val="Emphasis"/>
          <w:highlight w:val="yellow"/>
        </w:rPr>
        <w:t>second to none</w:t>
      </w:r>
      <w:r w:rsidRPr="00476216">
        <w:rPr>
          <w:sz w:val="16"/>
          <w:highlight w:val="yellow"/>
        </w:rPr>
        <w:t>.</w:t>
      </w:r>
      <w:r w:rsidRPr="00476216">
        <w:rPr>
          <w:sz w:val="16"/>
        </w:rPr>
        <w:t xml:space="preserve"> Since the Cold War, </w:t>
      </w:r>
      <w:r w:rsidRPr="00100A2B">
        <w:rPr>
          <w:rStyle w:val="StyleUnderline"/>
        </w:rPr>
        <w:t xml:space="preserve">America has </w:t>
      </w:r>
      <w:r w:rsidRPr="00E961AC">
        <w:rPr>
          <w:rStyle w:val="Emphasis"/>
          <w:highlight w:val="yellow"/>
        </w:rPr>
        <w:t>committed</w:t>
      </w:r>
      <w:r w:rsidRPr="00E961AC">
        <w:rPr>
          <w:rStyle w:val="StyleUnderline"/>
          <w:highlight w:val="yellow"/>
        </w:rPr>
        <w:t xml:space="preserve"> </w:t>
      </w:r>
      <w:r w:rsidRPr="00476216">
        <w:rPr>
          <w:rStyle w:val="StyleUnderline"/>
        </w:rPr>
        <w:t>to having</w:t>
      </w:r>
      <w:r w:rsidRPr="00476216">
        <w:rPr>
          <w:sz w:val="16"/>
        </w:rPr>
        <w:t xml:space="preserve"> </w:t>
      </w:r>
      <w:r w:rsidRPr="00E961AC">
        <w:rPr>
          <w:rStyle w:val="Emphasis"/>
          <w:highlight w:val="yellow"/>
        </w:rPr>
        <w:t>overwhelming military primacy</w:t>
      </w:r>
      <w:r w:rsidRPr="00476216">
        <w:rPr>
          <w:sz w:val="16"/>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maintained </w:t>
      </w:r>
      <w:r w:rsidRPr="00E961AC">
        <w:rPr>
          <w:rStyle w:val="Emphasis"/>
          <w:highlight w:val="yellow"/>
        </w:rPr>
        <w:t>peerless global power-projection capabilities</w:t>
      </w:r>
      <w:r w:rsidRPr="00476216">
        <w:rPr>
          <w:sz w:val="16"/>
        </w:rPr>
        <w:t xml:space="preserve">.7 Perhaps more important, U.S. </w:t>
      </w:r>
      <w:r w:rsidRPr="00100A2B">
        <w:rPr>
          <w:rStyle w:val="StyleUnderline"/>
        </w:rPr>
        <w:t xml:space="preserve">primacy was also unrivaled in key overseas </w:t>
      </w:r>
      <w:r w:rsidRPr="00E961AC">
        <w:rPr>
          <w:rStyle w:val="Emphasis"/>
          <w:highlight w:val="yellow"/>
        </w:rPr>
        <w:t>strategic regions</w:t>
      </w:r>
      <w:r w:rsidRPr="00476216">
        <w:rPr>
          <w:sz w:val="16"/>
          <w:highlight w:val="yellow"/>
        </w:rPr>
        <w:t>—</w:t>
      </w:r>
      <w:r w:rsidRPr="00E961AC">
        <w:rPr>
          <w:rStyle w:val="Emphasis"/>
          <w:highlight w:val="yellow"/>
        </w:rPr>
        <w:t>Europe, East Asia, the Middle East</w:t>
      </w:r>
      <w:r w:rsidRPr="00476216">
        <w:rPr>
          <w:sz w:val="16"/>
          <w:highlight w:val="yellow"/>
        </w:rPr>
        <w:t>.</w:t>
      </w:r>
      <w:r w:rsidRPr="00476216">
        <w:rPr>
          <w:sz w:val="16"/>
        </w:rPr>
        <w:t xml:space="preserve"> </w:t>
      </w:r>
      <w:r w:rsidRPr="00100A2B">
        <w:rPr>
          <w:rStyle w:val="StyleUnderline"/>
        </w:rPr>
        <w:t xml:space="preserve">From </w:t>
      </w:r>
      <w:r w:rsidRPr="00100A2B">
        <w:rPr>
          <w:rStyle w:val="Emphasis"/>
        </w:rPr>
        <w:t>thrashing Saddam</w:t>
      </w:r>
      <w:r w:rsidRPr="00476216">
        <w:rPr>
          <w:sz w:val="16"/>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476216">
        <w:rPr>
          <w:sz w:val="16"/>
        </w:rPr>
        <w:t xml:space="preserve">This </w:t>
      </w:r>
      <w:r w:rsidRPr="00E961AC">
        <w:rPr>
          <w:rStyle w:val="Emphasis"/>
          <w:highlight w:val="yellow"/>
        </w:rPr>
        <w:t>military dominance</w:t>
      </w:r>
      <w:r w:rsidRPr="00476216">
        <w:rPr>
          <w:sz w:val="16"/>
          <w:highlight w:val="yellow"/>
        </w:rPr>
        <w:t xml:space="preserve"> </w:t>
      </w:r>
      <w:r w:rsidRPr="00476216">
        <w:rPr>
          <w:rStyle w:val="StyleUnderline"/>
        </w:rPr>
        <w:t>has constituted the</w:t>
      </w:r>
      <w:r w:rsidRPr="00476216">
        <w:rPr>
          <w:sz w:val="16"/>
        </w:rPr>
        <w:t xml:space="preserve"> </w:t>
      </w:r>
      <w:r w:rsidRPr="00E961AC">
        <w:rPr>
          <w:rStyle w:val="Emphasis"/>
          <w:highlight w:val="yellow"/>
        </w:rPr>
        <w:t xml:space="preserve">hard-power backbone </w:t>
      </w:r>
      <w:r w:rsidRPr="00E961AC">
        <w:rPr>
          <w:rStyle w:val="StyleUnderline"/>
          <w:highlight w:val="yellow"/>
        </w:rPr>
        <w:t>of an ambitious global strategy.</w:t>
      </w:r>
      <w:r w:rsidRPr="00100A2B">
        <w:rPr>
          <w:rStyle w:val="StyleUnderline"/>
        </w:rPr>
        <w:t xml:space="preserve"> </w:t>
      </w:r>
      <w:r w:rsidRPr="00476216">
        <w:rPr>
          <w:sz w:val="16"/>
        </w:rPr>
        <w:t>After the Cold War, U.S.</w:t>
      </w:r>
      <w:r w:rsidRPr="00100A2B">
        <w:rPr>
          <w:rStyle w:val="StyleUnderline"/>
        </w:rPr>
        <w:t xml:space="preserve"> </w:t>
      </w:r>
      <w:r w:rsidRPr="00476216">
        <w:rPr>
          <w:rStyle w:val="StyleUnderline"/>
        </w:rPr>
        <w:t xml:space="preserve">policymakers </w:t>
      </w:r>
      <w:r w:rsidRPr="00E961AC">
        <w:rPr>
          <w:rStyle w:val="StyleUnderline"/>
          <w:highlight w:val="yellow"/>
        </w:rPr>
        <w:t xml:space="preserve">committed to averting </w:t>
      </w:r>
      <w:r w:rsidRPr="00476216">
        <w:rPr>
          <w:rStyle w:val="StyleUnderline"/>
        </w:rPr>
        <w:t xml:space="preserve">a return to the </w:t>
      </w:r>
      <w:r w:rsidRPr="00E961AC">
        <w:rPr>
          <w:rStyle w:val="Emphasis"/>
          <w:highlight w:val="yellow"/>
        </w:rPr>
        <w:t>unstable multipolarity</w:t>
      </w:r>
      <w:r w:rsidRPr="00E961AC">
        <w:rPr>
          <w:rStyle w:val="StyleUnderline"/>
          <w:highlight w:val="yellow"/>
        </w:rPr>
        <w:t xml:space="preserve"> </w:t>
      </w:r>
      <w:r w:rsidRPr="00476216">
        <w:rPr>
          <w:rStyle w:val="StyleUnderline"/>
        </w:rPr>
        <w:t>of earlier eras,</w:t>
      </w:r>
      <w:r w:rsidRPr="00100A2B">
        <w:rPr>
          <w:rStyle w:val="StyleUnderline"/>
        </w:rPr>
        <w:t xml:space="preserve"> and to perpetuating the more favorable unipolar order.</w:t>
      </w:r>
      <w:r w:rsidRPr="00476216">
        <w:rPr>
          <w:sz w:val="16"/>
        </w:rPr>
        <w:t xml:space="preserve"> </w:t>
      </w:r>
      <w:r w:rsidRPr="00100A2B">
        <w:rPr>
          <w:rStyle w:val="StyleUnderline"/>
        </w:rPr>
        <w:t xml:space="preserve">They committed to building on the successes of the postwar era by </w:t>
      </w:r>
      <w:r w:rsidRPr="00476216">
        <w:rPr>
          <w:rStyle w:val="StyleUnderline"/>
        </w:rPr>
        <w:t xml:space="preserve">further </w:t>
      </w:r>
      <w:r w:rsidRPr="00E961AC">
        <w:rPr>
          <w:rStyle w:val="StyleUnderline"/>
          <w:highlight w:val="yellow"/>
        </w:rPr>
        <w:t xml:space="preserve">advancing </w:t>
      </w:r>
      <w:r w:rsidRPr="00E961AC">
        <w:rPr>
          <w:rStyle w:val="Emphasis"/>
          <w:highlight w:val="yellow"/>
        </w:rPr>
        <w:t>liberal political values</w:t>
      </w:r>
      <w:r w:rsidRPr="00E961AC">
        <w:rPr>
          <w:rStyle w:val="StyleUnderline"/>
          <w:highlight w:val="yellow"/>
        </w:rPr>
        <w:t xml:space="preserve"> </w:t>
      </w:r>
      <w:r w:rsidRPr="00476216">
        <w:rPr>
          <w:rStyle w:val="StyleUnderline"/>
        </w:rPr>
        <w:t xml:space="preserve">and an open international </w:t>
      </w:r>
      <w:r w:rsidRPr="00476216">
        <w:rPr>
          <w:rStyle w:val="Emphasis"/>
          <w:highlight w:val="yellow"/>
        </w:rPr>
        <w:t>economy</w:t>
      </w:r>
      <w:r w:rsidRPr="00E961AC">
        <w:rPr>
          <w:rStyle w:val="StyleUnderline"/>
          <w:highlight w:val="yellow"/>
        </w:rPr>
        <w:t xml:space="preserve">, and </w:t>
      </w:r>
      <w:r w:rsidRPr="00476216">
        <w:rPr>
          <w:rStyle w:val="StyleUnderline"/>
        </w:rPr>
        <w:t xml:space="preserve">to </w:t>
      </w:r>
      <w:r w:rsidRPr="00E961AC">
        <w:rPr>
          <w:rStyle w:val="Emphasis"/>
          <w:highlight w:val="yellow"/>
        </w:rPr>
        <w:t>suppressing</w:t>
      </w:r>
      <w:r w:rsidRPr="00E961AC">
        <w:rPr>
          <w:rStyle w:val="StyleUnderline"/>
          <w:highlight w:val="yellow"/>
        </w:rPr>
        <w:t xml:space="preserve"> </w:t>
      </w:r>
      <w:r w:rsidRPr="00476216">
        <w:rPr>
          <w:rStyle w:val="StyleUnderline"/>
        </w:rPr>
        <w:t xml:space="preserve">international scourges such as </w:t>
      </w:r>
      <w:r w:rsidRPr="00E961AC">
        <w:rPr>
          <w:rStyle w:val="Emphasis"/>
          <w:highlight w:val="yellow"/>
        </w:rPr>
        <w:t>rogue states</w:t>
      </w:r>
      <w:r w:rsidRPr="00E961AC">
        <w:rPr>
          <w:rStyle w:val="StyleUnderline"/>
          <w:highlight w:val="yellow"/>
        </w:rPr>
        <w:t xml:space="preserve">, </w:t>
      </w:r>
      <w:r w:rsidRPr="00E961AC">
        <w:rPr>
          <w:rStyle w:val="Emphasis"/>
          <w:highlight w:val="yellow"/>
        </w:rPr>
        <w:t>nuclear proliferation</w:t>
      </w:r>
      <w:r w:rsidRPr="00E961AC">
        <w:rPr>
          <w:rStyle w:val="StyleUnderline"/>
          <w:highlight w:val="yellow"/>
        </w:rPr>
        <w:t xml:space="preserve">, </w:t>
      </w:r>
      <w:r w:rsidRPr="00476216">
        <w:rPr>
          <w:rStyle w:val="StyleUnderline"/>
        </w:rPr>
        <w:t xml:space="preserve">and catastrophic </w:t>
      </w:r>
      <w:r w:rsidRPr="00E961AC">
        <w:rPr>
          <w:rStyle w:val="Emphasis"/>
          <w:highlight w:val="yellow"/>
        </w:rPr>
        <w:t>terrorism</w:t>
      </w:r>
      <w:r w:rsidRPr="00E961AC">
        <w:rPr>
          <w:rStyle w:val="StyleUnderline"/>
          <w:highlight w:val="yellow"/>
        </w:rPr>
        <w:t>.</w:t>
      </w:r>
      <w:r w:rsidRPr="00100A2B">
        <w:rPr>
          <w:rStyle w:val="StyleUnderline"/>
        </w:rPr>
        <w:t xml:space="preserve"> </w:t>
      </w:r>
      <w:r w:rsidRPr="00476216">
        <w:rPr>
          <w:sz w:val="16"/>
        </w:rPr>
        <w:t xml:space="preserve">And because they recognized that military force remained the ultima ratio </w:t>
      </w:r>
      <w:proofErr w:type="spellStart"/>
      <w:r w:rsidRPr="00476216">
        <w:rPr>
          <w:sz w:val="16"/>
        </w:rPr>
        <w:t>regum</w:t>
      </w:r>
      <w:proofErr w:type="spellEnd"/>
      <w:r w:rsidRPr="00476216">
        <w:rPr>
          <w:sz w:val="16"/>
        </w:rPr>
        <w:t xml:space="preserve">, </w:t>
      </w:r>
      <w:r w:rsidRPr="00100A2B">
        <w:rPr>
          <w:rStyle w:val="StyleUnderline"/>
        </w:rPr>
        <w:t>they understood the</w:t>
      </w:r>
      <w:r w:rsidRPr="00476216">
        <w:rPr>
          <w:sz w:val="16"/>
        </w:rPr>
        <w:t xml:space="preserve"> </w:t>
      </w:r>
      <w:r w:rsidRPr="00100A2B">
        <w:rPr>
          <w:rStyle w:val="Emphasis"/>
        </w:rPr>
        <w:t>centrality</w:t>
      </w:r>
      <w:r w:rsidRPr="00476216">
        <w:rPr>
          <w:sz w:val="16"/>
        </w:rPr>
        <w:t xml:space="preserve"> </w:t>
      </w:r>
      <w:r w:rsidRPr="00100A2B">
        <w:rPr>
          <w:rStyle w:val="StyleUnderline"/>
        </w:rPr>
        <w:t>of military preponderance</w:t>
      </w:r>
      <w:r w:rsidRPr="00476216">
        <w:rPr>
          <w:sz w:val="16"/>
        </w:rPr>
        <w:t xml:space="preserve">. </w:t>
      </w:r>
      <w:r w:rsidRPr="00476216">
        <w:rPr>
          <w:rStyle w:val="StyleUnderline"/>
        </w:rPr>
        <w:t xml:space="preserve">Washington would </w:t>
      </w:r>
      <w:r w:rsidRPr="00E961AC">
        <w:rPr>
          <w:rStyle w:val="Emphasis"/>
          <w:highlight w:val="yellow"/>
        </w:rPr>
        <w:t>need</w:t>
      </w:r>
      <w:r w:rsidRPr="00E961AC">
        <w:rPr>
          <w:rStyle w:val="StyleUnderline"/>
          <w:highlight w:val="yellow"/>
        </w:rPr>
        <w:t xml:space="preserve"> </w:t>
      </w:r>
      <w:r w:rsidRPr="00476216">
        <w:rPr>
          <w:rStyle w:val="StyleUnderline"/>
        </w:rPr>
        <w:t xml:space="preserve">the </w:t>
      </w:r>
      <w:r w:rsidRPr="00E961AC">
        <w:rPr>
          <w:rStyle w:val="Emphasis"/>
          <w:highlight w:val="yellow"/>
        </w:rPr>
        <w:t>military power</w:t>
      </w:r>
      <w:r w:rsidRPr="00476216">
        <w:rPr>
          <w:sz w:val="16"/>
          <w:highlight w:val="yellow"/>
        </w:rPr>
        <w:t xml:space="preserve"> </w:t>
      </w:r>
      <w:r w:rsidRPr="00476216">
        <w:rPr>
          <w:rStyle w:val="StyleUnderline"/>
        </w:rPr>
        <w:t xml:space="preserve">necessary </w:t>
      </w:r>
      <w:r w:rsidRPr="00E961AC">
        <w:rPr>
          <w:rStyle w:val="StyleUnderline"/>
          <w:highlight w:val="yellow"/>
        </w:rPr>
        <w:t xml:space="preserve">to </w:t>
      </w:r>
      <w:r w:rsidRPr="00E961AC">
        <w:rPr>
          <w:rStyle w:val="Emphasis"/>
          <w:highlight w:val="yellow"/>
        </w:rPr>
        <w:t>underwrite</w:t>
      </w:r>
      <w:r w:rsidRPr="00E961AC">
        <w:rPr>
          <w:rStyle w:val="StyleUnderline"/>
          <w:highlight w:val="yellow"/>
        </w:rPr>
        <w:t xml:space="preserve"> </w:t>
      </w:r>
      <w:r w:rsidRPr="00476216">
        <w:rPr>
          <w:rStyle w:val="StyleUnderline"/>
        </w:rPr>
        <w:t xml:space="preserve">worldwide </w:t>
      </w:r>
      <w:r w:rsidRPr="00E961AC">
        <w:rPr>
          <w:rStyle w:val="Emphasis"/>
          <w:highlight w:val="yellow"/>
        </w:rPr>
        <w:t>alliance commitments</w:t>
      </w:r>
      <w:r w:rsidRPr="00E961AC">
        <w:rPr>
          <w:rStyle w:val="StyleUnderline"/>
          <w:highlight w:val="yellow"/>
        </w:rPr>
        <w:t xml:space="preserve">. </w:t>
      </w:r>
      <w:r w:rsidRPr="00476216">
        <w:rPr>
          <w:rStyle w:val="StyleUnderline"/>
        </w:rPr>
        <w:t xml:space="preserve">It would have to preserve </w:t>
      </w:r>
      <w:r w:rsidRPr="00E961AC">
        <w:rPr>
          <w:rStyle w:val="Emphasis"/>
          <w:highlight w:val="yellow"/>
        </w:rPr>
        <w:t>substantial overmatch</w:t>
      </w:r>
      <w:r w:rsidRPr="00476216">
        <w:rPr>
          <w:sz w:val="16"/>
        </w:rPr>
        <w:t xml:space="preserve"> </w:t>
      </w:r>
      <w:r w:rsidRPr="00100A2B">
        <w:rPr>
          <w:rStyle w:val="StyleUnderline"/>
        </w:rPr>
        <w:t>versus any potential</w:t>
      </w:r>
      <w:r w:rsidRPr="00476216">
        <w:rPr>
          <w:sz w:val="16"/>
        </w:rPr>
        <w:t xml:space="preserve"> </w:t>
      </w:r>
      <w:r w:rsidRPr="00100A2B">
        <w:rPr>
          <w:rStyle w:val="Emphasis"/>
        </w:rPr>
        <w:t xml:space="preserve">great-power rival. </w:t>
      </w:r>
      <w:r w:rsidRPr="00476216">
        <w:rPr>
          <w:sz w:val="16"/>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w:t>
      </w:r>
      <w:r w:rsidRPr="00476216">
        <w:rPr>
          <w:rStyle w:val="StyleUnderline"/>
        </w:rPr>
        <w:t xml:space="preserve">America would need the </w:t>
      </w:r>
      <w:r w:rsidRPr="00E961AC">
        <w:rPr>
          <w:rStyle w:val="StyleUnderline"/>
          <w:highlight w:val="yellow"/>
        </w:rPr>
        <w:t xml:space="preserve">superiority to assure that its own </w:t>
      </w:r>
      <w:r w:rsidRPr="00E961AC">
        <w:rPr>
          <w:rStyle w:val="Emphasis"/>
          <w:highlight w:val="yellow"/>
        </w:rPr>
        <w:t>values remained ascendant</w:t>
      </w:r>
      <w:r w:rsidRPr="00E961AC">
        <w:rPr>
          <w:rStyle w:val="StyleUnderline"/>
          <w:highlight w:val="yellow"/>
        </w:rPr>
        <w:t>.</w:t>
      </w:r>
      <w:r w:rsidRPr="00100A2B">
        <w:rPr>
          <w:rStyle w:val="StyleUnderline"/>
        </w:rPr>
        <w:t xml:space="preserve"> It was impolitic to say that U.</w:t>
      </w:r>
      <w:r w:rsidRPr="00476216">
        <w:rPr>
          <w:rStyle w:val="StyleUnderline"/>
        </w:rPr>
        <w:t xml:space="preserve">S. strategy and the international order </w:t>
      </w:r>
      <w:r w:rsidRPr="00E961AC">
        <w:rPr>
          <w:rStyle w:val="StyleUnderline"/>
          <w:highlight w:val="yellow"/>
        </w:rPr>
        <w:t>required “</w:t>
      </w:r>
      <w:r w:rsidRPr="00E961AC">
        <w:rPr>
          <w:rStyle w:val="Emphasis"/>
          <w:highlight w:val="yellow"/>
        </w:rPr>
        <w:t>strengths beyond challenge</w:t>
      </w:r>
      <w:r w:rsidRPr="00E961AC">
        <w:rPr>
          <w:rStyle w:val="StyleUnderline"/>
          <w:highlight w:val="yellow"/>
        </w:rPr>
        <w:t>,”</w:t>
      </w:r>
      <w:r w:rsidRPr="00100A2B">
        <w:rPr>
          <w:rStyle w:val="StyleUnderline"/>
        </w:rPr>
        <w:t xml:space="preserve"> but it was not at all inaccurate.</w:t>
      </w:r>
      <w:r>
        <w:rPr>
          <w:rStyle w:val="StyleUnderline"/>
        </w:rPr>
        <w:t xml:space="preserve"> </w:t>
      </w:r>
      <w:r w:rsidRPr="00476216">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E961AC">
        <w:rPr>
          <w:rStyle w:val="StyleUnderline"/>
          <w:highlight w:val="yellow"/>
        </w:rPr>
        <w:t xml:space="preserve">if </w:t>
      </w:r>
      <w:r w:rsidRPr="00476216">
        <w:rPr>
          <w:rStyle w:val="StyleUnderline"/>
        </w:rPr>
        <w:t xml:space="preserve">Washington </w:t>
      </w:r>
      <w:r w:rsidRPr="00E961AC">
        <w:rPr>
          <w:rStyle w:val="StyleUnderline"/>
          <w:highlight w:val="yellow"/>
        </w:rPr>
        <w:t xml:space="preserve">cut back too far, </w:t>
      </w:r>
      <w:r w:rsidRPr="00476216">
        <w:rPr>
          <w:rStyle w:val="StyleUnderline"/>
        </w:rPr>
        <w:t xml:space="preserve">its </w:t>
      </w:r>
      <w:r w:rsidRPr="00E961AC">
        <w:rPr>
          <w:rStyle w:val="StyleUnderline"/>
          <w:highlight w:val="yellow"/>
        </w:rPr>
        <w:t xml:space="preserve">primacy would </w:t>
      </w:r>
      <w:r w:rsidRPr="00476216">
        <w:rPr>
          <w:rStyle w:val="StyleUnderline"/>
          <w:highlight w:val="yellow"/>
        </w:rPr>
        <w:t>erode</w:t>
      </w:r>
      <w:r w:rsidRPr="00476216">
        <w:rPr>
          <w:rStyle w:val="StyleUnderline"/>
        </w:rPr>
        <w:t xml:space="preserve"> to a point where it ceased to deliver its geopolitical benefits</w:t>
      </w:r>
      <w:r w:rsidRPr="00476216">
        <w:rPr>
          <w:sz w:val="16"/>
        </w:rPr>
        <w:t xml:space="preserve">. </w:t>
      </w:r>
      <w:r w:rsidRPr="00E961AC">
        <w:rPr>
          <w:rStyle w:val="Emphasis"/>
          <w:highlight w:val="yellow"/>
        </w:rPr>
        <w:t>Alliances</w:t>
      </w:r>
      <w:r w:rsidRPr="00476216">
        <w:rPr>
          <w:sz w:val="16"/>
          <w:highlight w:val="yellow"/>
        </w:rPr>
        <w:t xml:space="preserve"> </w:t>
      </w:r>
      <w:r w:rsidRPr="00476216">
        <w:rPr>
          <w:rStyle w:val="StyleUnderline"/>
        </w:rPr>
        <w:t>would</w:t>
      </w:r>
      <w:r w:rsidRPr="00476216">
        <w:rPr>
          <w:sz w:val="16"/>
        </w:rPr>
        <w:t xml:space="preserve"> </w:t>
      </w:r>
      <w:r w:rsidRPr="00E961AC">
        <w:rPr>
          <w:rStyle w:val="Emphasis"/>
          <w:highlight w:val="yellow"/>
        </w:rPr>
        <w:t>lose credibility</w:t>
      </w:r>
      <w:r w:rsidRPr="00476216">
        <w:rPr>
          <w:sz w:val="16"/>
          <w:highlight w:val="yellow"/>
        </w:rPr>
        <w:t xml:space="preserve">; </w:t>
      </w:r>
      <w:r w:rsidRPr="00476216">
        <w:rPr>
          <w:rStyle w:val="StyleUnderline"/>
        </w:rPr>
        <w:t>the</w:t>
      </w:r>
      <w:r w:rsidRPr="00476216">
        <w:rPr>
          <w:sz w:val="16"/>
        </w:rPr>
        <w:t xml:space="preserve"> </w:t>
      </w:r>
      <w:r w:rsidRPr="00E961AC">
        <w:rPr>
          <w:rStyle w:val="StyleUnderline"/>
          <w:highlight w:val="yellow"/>
        </w:rPr>
        <w:t xml:space="preserve">stability of key </w:t>
      </w:r>
      <w:r w:rsidRPr="00E961AC">
        <w:rPr>
          <w:rStyle w:val="Emphasis"/>
          <w:highlight w:val="yellow"/>
        </w:rPr>
        <w:t>regions</w:t>
      </w:r>
      <w:r w:rsidRPr="00E961AC">
        <w:rPr>
          <w:rStyle w:val="StyleUnderline"/>
          <w:highlight w:val="yellow"/>
        </w:rPr>
        <w:t xml:space="preserve"> would be </w:t>
      </w:r>
      <w:r w:rsidRPr="00E961AC">
        <w:rPr>
          <w:rStyle w:val="Emphasis"/>
          <w:highlight w:val="yellow"/>
        </w:rPr>
        <w:t>eroded</w:t>
      </w:r>
      <w:r w:rsidRPr="00476216">
        <w:rPr>
          <w:sz w:val="16"/>
          <w:highlight w:val="yellow"/>
        </w:rPr>
        <w:t xml:space="preserve">; </w:t>
      </w:r>
      <w:r w:rsidRPr="00E961AC">
        <w:rPr>
          <w:rStyle w:val="Emphasis"/>
          <w:highlight w:val="yellow"/>
        </w:rPr>
        <w:t>rivals would be emboldened</w:t>
      </w:r>
      <w:r w:rsidRPr="00476216">
        <w:rPr>
          <w:sz w:val="16"/>
          <w:highlight w:val="yellow"/>
        </w:rPr>
        <w:t xml:space="preserve">; </w:t>
      </w:r>
      <w:r w:rsidRPr="00E961AC">
        <w:rPr>
          <w:rStyle w:val="Emphasis"/>
          <w:highlight w:val="yellow"/>
        </w:rPr>
        <w:t>international crises would go unaddressed</w:t>
      </w:r>
      <w:r w:rsidRPr="00476216">
        <w:rPr>
          <w:sz w:val="16"/>
          <w:highlight w:val="yellow"/>
        </w:rPr>
        <w:t xml:space="preserve">. </w:t>
      </w:r>
      <w:r w:rsidRPr="00476216">
        <w:rPr>
          <w:sz w:val="16"/>
        </w:rPr>
        <w:t xml:space="preserve">American </w:t>
      </w:r>
      <w:r w:rsidRPr="00100A2B">
        <w:rPr>
          <w:rStyle w:val="StyleUnderline"/>
        </w:rPr>
        <w:t xml:space="preserve">primacy was thus like a </w:t>
      </w:r>
      <w:r w:rsidRPr="00100A2B">
        <w:rPr>
          <w:rStyle w:val="Emphasis"/>
        </w:rPr>
        <w:t>reasonably priced insurance policy</w:t>
      </w:r>
      <w:r w:rsidRPr="00476216">
        <w:rPr>
          <w:sz w:val="16"/>
        </w:rPr>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476216">
        <w:rPr>
          <w:sz w:val="16"/>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476216">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476216">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E961AC">
        <w:rPr>
          <w:rStyle w:val="Emphasis"/>
          <w:highlight w:val="yellow"/>
        </w:rPr>
        <w:t>the strategic horizon is darkening</w:t>
      </w:r>
      <w:r w:rsidRPr="00476216">
        <w:rPr>
          <w:sz w:val="16"/>
        </w:rPr>
        <w:t xml:space="preserve">, due to four factors. First, </w:t>
      </w:r>
      <w:r w:rsidRPr="00E961AC">
        <w:rPr>
          <w:rStyle w:val="Emphasis"/>
          <w:highlight w:val="yellow"/>
        </w:rPr>
        <w:t>great-power military competition is back</w:t>
      </w:r>
      <w:r w:rsidRPr="00476216">
        <w:rPr>
          <w:sz w:val="16"/>
          <w:highlight w:val="yellow"/>
        </w:rPr>
        <w:t>.</w:t>
      </w:r>
      <w:r w:rsidRPr="00476216">
        <w:rPr>
          <w:sz w:val="16"/>
        </w:rPr>
        <w:t xml:space="preserve"> </w:t>
      </w:r>
      <w:r w:rsidRPr="00100A2B">
        <w:rPr>
          <w:rStyle w:val="StyleUnderline"/>
        </w:rPr>
        <w:t>The world’s two leading authoritarian powers</w:t>
      </w:r>
      <w:r w:rsidRPr="00476216">
        <w:rPr>
          <w:sz w:val="16"/>
        </w:rPr>
        <w:t>—</w:t>
      </w:r>
      <w:r w:rsidRPr="00E961AC">
        <w:rPr>
          <w:rStyle w:val="Emphasis"/>
          <w:highlight w:val="yellow"/>
        </w:rPr>
        <w:t>China</w:t>
      </w:r>
      <w:r w:rsidRPr="00476216">
        <w:rPr>
          <w:sz w:val="16"/>
          <w:highlight w:val="yellow"/>
        </w:rPr>
        <w:t xml:space="preserve"> </w:t>
      </w:r>
      <w:r w:rsidRPr="00E961AC">
        <w:rPr>
          <w:rStyle w:val="StyleUnderline"/>
          <w:highlight w:val="yellow"/>
        </w:rPr>
        <w:t>and</w:t>
      </w:r>
      <w:r w:rsidRPr="00476216">
        <w:rPr>
          <w:sz w:val="16"/>
          <w:highlight w:val="yellow"/>
        </w:rPr>
        <w:t xml:space="preserve"> </w:t>
      </w:r>
      <w:r w:rsidRPr="00E961AC">
        <w:rPr>
          <w:rStyle w:val="Emphasis"/>
          <w:highlight w:val="yellow"/>
        </w:rPr>
        <w:t>Russia</w:t>
      </w:r>
      <w:r w:rsidRPr="00476216">
        <w:rPr>
          <w:sz w:val="16"/>
          <w:highlight w:val="yellow"/>
        </w:rPr>
        <w:t>—</w:t>
      </w:r>
      <w:r w:rsidRPr="00476216">
        <w:rPr>
          <w:rStyle w:val="StyleUnderline"/>
        </w:rPr>
        <w:t xml:space="preserve">are </w:t>
      </w:r>
      <w:r w:rsidRPr="00E961AC">
        <w:rPr>
          <w:rStyle w:val="StyleUnderline"/>
          <w:highlight w:val="yellow"/>
        </w:rPr>
        <w:t xml:space="preserve">seeking </w:t>
      </w:r>
      <w:r w:rsidRPr="00E961AC">
        <w:rPr>
          <w:rStyle w:val="Emphasis"/>
          <w:highlight w:val="yellow"/>
        </w:rPr>
        <w:t>regional hegemony</w:t>
      </w:r>
      <w:r w:rsidRPr="00476216">
        <w:rPr>
          <w:sz w:val="16"/>
          <w:highlight w:val="yellow"/>
        </w:rPr>
        <w:t xml:space="preserve">, </w:t>
      </w:r>
      <w:r w:rsidRPr="00476216">
        <w:rPr>
          <w:rStyle w:val="StyleUnderline"/>
        </w:rPr>
        <w:t>contesting global norms</w:t>
      </w:r>
      <w:r w:rsidRPr="00100A2B">
        <w:rPr>
          <w:rStyle w:val="StyleUnderline"/>
        </w:rPr>
        <w:t xml:space="preserve"> such as nonaggression and freedom of navigation, </w:t>
      </w:r>
      <w:r w:rsidRPr="00E961AC">
        <w:rPr>
          <w:rStyle w:val="StyleUnderline"/>
        </w:rPr>
        <w:t xml:space="preserve">and developing the </w:t>
      </w:r>
      <w:r w:rsidRPr="00E961AC">
        <w:rPr>
          <w:rStyle w:val="Emphasis"/>
        </w:rPr>
        <w:t>military punch</w:t>
      </w:r>
      <w:r w:rsidRPr="00100A2B">
        <w:rPr>
          <w:rStyle w:val="StyleUnderline"/>
        </w:rPr>
        <w:t xml:space="preserve"> to underwrite these ambitions</w:t>
      </w:r>
      <w:r w:rsidRPr="00476216">
        <w:rPr>
          <w:sz w:val="16"/>
        </w:rPr>
        <w:t>. Notwithstanding severe economic and demographic problems</w:t>
      </w:r>
      <w:r w:rsidRPr="00100A2B">
        <w:rPr>
          <w:rStyle w:val="StyleUnderline"/>
        </w:rPr>
        <w:t xml:space="preserve">, </w:t>
      </w:r>
      <w:r w:rsidRPr="00E961AC">
        <w:rPr>
          <w:rStyle w:val="StyleUnderline"/>
          <w:highlight w:val="yellow"/>
        </w:rPr>
        <w:t xml:space="preserve">Russia </w:t>
      </w:r>
      <w:r w:rsidRPr="00476216">
        <w:rPr>
          <w:rStyle w:val="StyleUnderline"/>
        </w:rPr>
        <w:t xml:space="preserve">has conducted a major military </w:t>
      </w:r>
      <w:r w:rsidRPr="00E961AC">
        <w:rPr>
          <w:rStyle w:val="Emphasis"/>
          <w:highlight w:val="yellow"/>
        </w:rPr>
        <w:t>modernization</w:t>
      </w:r>
      <w:r w:rsidRPr="00E961AC">
        <w:rPr>
          <w:rStyle w:val="StyleUnderline"/>
          <w:highlight w:val="yellow"/>
        </w:rPr>
        <w:t xml:space="preserve"> emphasizing </w:t>
      </w:r>
      <w:r w:rsidRPr="00E961AC">
        <w:rPr>
          <w:rStyle w:val="Emphasis"/>
          <w:highlight w:val="yellow"/>
        </w:rPr>
        <w:t>nuclear weapons</w:t>
      </w:r>
      <w:r w:rsidRPr="00100A2B">
        <w:rPr>
          <w:rStyle w:val="StyleUnderline"/>
        </w:rPr>
        <w:t>, high-end conventional capabilities, and rapid-deployment and special operations forces</w:t>
      </w:r>
      <w:r w:rsidRPr="00476216">
        <w:rPr>
          <w:rStyle w:val="StyleUnderline"/>
        </w:rPr>
        <w:t>—</w:t>
      </w:r>
      <w:r w:rsidRPr="00100A2B">
        <w:rPr>
          <w:rStyle w:val="StyleUnderline"/>
        </w:rPr>
        <w:t xml:space="preserve"> </w:t>
      </w:r>
      <w:r w:rsidRPr="00476216">
        <w:rPr>
          <w:rStyle w:val="StyleUnderline"/>
        </w:rPr>
        <w:t>and utilized many of these capabilities in conflicts in Ukraine and Syria</w:t>
      </w:r>
      <w:r w:rsidRPr="00476216">
        <w:rPr>
          <w:sz w:val="16"/>
        </w:rPr>
        <w:t xml:space="preserve">.10 </w:t>
      </w:r>
      <w:r w:rsidRPr="00476216">
        <w:rPr>
          <w:rStyle w:val="StyleUnderline"/>
          <w:highlight w:val="yellow"/>
        </w:rPr>
        <w:t>China</w:t>
      </w:r>
      <w:r w:rsidRPr="00476216">
        <w:rPr>
          <w:sz w:val="16"/>
          <w:highlight w:val="yellow"/>
        </w:rPr>
        <w:t>,</w:t>
      </w:r>
      <w:r w:rsidRPr="00476216">
        <w:rPr>
          <w:sz w:val="16"/>
        </w:rPr>
        <w:t xml:space="preserve"> meanwhile, </w:t>
      </w:r>
      <w:r w:rsidRPr="00476216">
        <w:rPr>
          <w:rStyle w:val="StyleUnderline"/>
        </w:rPr>
        <w:t xml:space="preserve">has </w:t>
      </w:r>
      <w:r w:rsidRPr="00E961AC">
        <w:rPr>
          <w:rStyle w:val="StyleUnderline"/>
          <w:highlight w:val="yellow"/>
        </w:rPr>
        <w:t xml:space="preserve">carried out a </w:t>
      </w:r>
      <w:r w:rsidRPr="00E961AC">
        <w:rPr>
          <w:rStyle w:val="Emphasis"/>
          <w:highlight w:val="yellow"/>
        </w:rPr>
        <w:t>buildup of historic proportions,</w:t>
      </w:r>
      <w:r w:rsidRPr="00476216">
        <w:rPr>
          <w:sz w:val="16"/>
        </w:rPr>
        <w:t xml:space="preserve"> with constant-dollar defense outlays rising from US$26 billion in 1995 to US$226 billion in 2016.11 Ominously, </w:t>
      </w:r>
      <w:r w:rsidRPr="00100A2B">
        <w:rPr>
          <w:rStyle w:val="StyleUnderline"/>
        </w:rPr>
        <w:t xml:space="preserve">these </w:t>
      </w:r>
      <w:r w:rsidRPr="00E961AC">
        <w:rPr>
          <w:rStyle w:val="StyleUnderline"/>
          <w:highlight w:val="yellow"/>
        </w:rPr>
        <w:t xml:space="preserve">expenditures have funded development of </w:t>
      </w:r>
      <w:r w:rsidRPr="00E961AC">
        <w:rPr>
          <w:rStyle w:val="Emphasis"/>
          <w:highlight w:val="yellow"/>
        </w:rPr>
        <w:t>power-projection</w:t>
      </w:r>
      <w:r w:rsidRPr="00100A2B">
        <w:rPr>
          <w:rStyle w:val="StyleUnderline"/>
        </w:rPr>
        <w:t xml:space="preserve"> and </w:t>
      </w:r>
      <w:proofErr w:type="spellStart"/>
      <w:r w:rsidRPr="00100A2B">
        <w:rPr>
          <w:rStyle w:val="StyleUnderline"/>
        </w:rPr>
        <w:t>antiaccess</w:t>
      </w:r>
      <w:proofErr w:type="spellEnd"/>
      <w:r w:rsidRPr="00100A2B">
        <w:rPr>
          <w:rStyle w:val="StyleUnderline"/>
        </w:rPr>
        <w:t>/area denial (A2/</w:t>
      </w:r>
      <w:r w:rsidRPr="00100A2B">
        <w:rPr>
          <w:rStyle w:val="Emphasis"/>
        </w:rPr>
        <w:t>AD) tools</w:t>
      </w:r>
      <w:r w:rsidRPr="00476216">
        <w:rPr>
          <w:sz w:val="16"/>
        </w:rPr>
        <w:t xml:space="preserve"> </w:t>
      </w:r>
      <w:r w:rsidRPr="00100A2B">
        <w:rPr>
          <w:rStyle w:val="StyleUnderline"/>
        </w:rPr>
        <w:t>necessary to threaten China’s neighbors and complicate U.S. intervention on their behalf</w:t>
      </w:r>
      <w:r w:rsidRPr="00476216">
        <w:rPr>
          <w:sz w:val="16"/>
        </w:rPr>
        <w:t xml:space="preserve">. Washington has grown accustomed to having a generational military lead; </w:t>
      </w:r>
      <w:r w:rsidRPr="00E961AC">
        <w:rPr>
          <w:rStyle w:val="StyleUnderline"/>
          <w:highlight w:val="yellow"/>
        </w:rPr>
        <w:t xml:space="preserve">Russian and Chinese modernization efforts are now creating a </w:t>
      </w:r>
      <w:r w:rsidRPr="00E961AC">
        <w:rPr>
          <w:rStyle w:val="Emphasis"/>
          <w:highlight w:val="yellow"/>
        </w:rPr>
        <w:t>far more competitive environment.</w:t>
      </w:r>
      <w:r w:rsidRPr="00100A2B">
        <w:rPr>
          <w:rStyle w:val="Emphasis"/>
        </w:rPr>
        <w:t xml:space="preserve"> </w:t>
      </w:r>
    </w:p>
    <w:p w14:paraId="384EA507" w14:textId="77777777" w:rsidR="000F042C" w:rsidRDefault="000F042C" w:rsidP="000F042C"/>
    <w:p w14:paraId="18AAB9E7" w14:textId="5FC3F3D1" w:rsidR="000F042C" w:rsidRDefault="000F042C" w:rsidP="000F042C">
      <w:pPr>
        <w:pStyle w:val="Heading3"/>
      </w:pPr>
      <w:r>
        <w:t>AT Butters 16</w:t>
      </w:r>
    </w:p>
    <w:p w14:paraId="7B6D8EDC" w14:textId="7DF34C15" w:rsidR="000F042C" w:rsidRDefault="000F042C" w:rsidP="000F042C">
      <w:pPr>
        <w:pStyle w:val="Heading4"/>
        <w:numPr>
          <w:ilvl w:val="0"/>
          <w:numId w:val="11"/>
        </w:numPr>
      </w:pPr>
      <w:r>
        <w:t xml:space="preserve">This is a terrible piece of evidence – doesn’t </w:t>
      </w:r>
      <w:proofErr w:type="gramStart"/>
      <w:r>
        <w:t>actually say</w:t>
      </w:r>
      <w:proofErr w:type="gramEnd"/>
      <w:r>
        <w:t xml:space="preserve"> anything about asteroid mining pitting China against the West.</w:t>
      </w:r>
    </w:p>
    <w:p w14:paraId="79BAAA4D" w14:textId="5245DA90" w:rsidR="000F042C" w:rsidRDefault="000F042C" w:rsidP="000F042C">
      <w:pPr>
        <w:pStyle w:val="Heading4"/>
        <w:numPr>
          <w:ilvl w:val="0"/>
          <w:numId w:val="11"/>
        </w:numPr>
      </w:pPr>
      <w:r>
        <w:t>Turn – Asteroid mining and the private space sector is key to deter China</w:t>
      </w:r>
      <w:r w:rsidR="00FA0CDB">
        <w:t xml:space="preserve"> see above arguments. </w:t>
      </w:r>
    </w:p>
    <w:p w14:paraId="5CDEB607" w14:textId="77777777" w:rsidR="00FA0CDB" w:rsidRPr="00FA0CDB" w:rsidRDefault="00FA0CDB" w:rsidP="00FA0CDB"/>
    <w:p w14:paraId="3CFE1083" w14:textId="79CC3698" w:rsidR="000F042C" w:rsidRDefault="000F042C" w:rsidP="000F042C"/>
    <w:p w14:paraId="2A577096" w14:textId="0D1C7E2B" w:rsidR="000F042C" w:rsidRDefault="000F042C" w:rsidP="000F042C">
      <w:pPr>
        <w:pStyle w:val="Heading3"/>
      </w:pPr>
      <w:r>
        <w:t>AT Resources Shortages</w:t>
      </w:r>
    </w:p>
    <w:p w14:paraId="1920F630" w14:textId="4EB0659B" w:rsidR="000F042C" w:rsidRDefault="000F042C" w:rsidP="000F042C">
      <w:pPr>
        <w:pStyle w:val="Heading4"/>
        <w:numPr>
          <w:ilvl w:val="0"/>
          <w:numId w:val="12"/>
        </w:numPr>
      </w:pPr>
      <w:r>
        <w:t xml:space="preserve">Space is </w:t>
      </w:r>
      <w:proofErr w:type="gramStart"/>
      <w:r>
        <w:t xml:space="preserve">actually </w:t>
      </w:r>
      <w:r w:rsidR="00FA0CDB">
        <w:t>infinite</w:t>
      </w:r>
      <w:proofErr w:type="gramEnd"/>
      <w:r w:rsidR="00FA0CDB">
        <w:t>,</w:t>
      </w:r>
      <w:r>
        <w:t xml:space="preserve"> and innovation solves. When we face </w:t>
      </w:r>
      <w:r w:rsidR="00FA0CDB">
        <w:t>shortages,</w:t>
      </w:r>
      <w:r>
        <w:t xml:space="preserve"> we invent and expand solving for this impact.</w:t>
      </w:r>
      <w:r w:rsidR="00FA0CDB">
        <w:t xml:space="preserve"> Their space resources argument also faces a double bind either 1) we run out of resources which causes war which in this case expanding to space is our best bet since we are running out of resources on earth or 2) its possible to avoid running out of resources on earth which means the same is true for space. Either</w:t>
      </w:r>
    </w:p>
    <w:p w14:paraId="16ADFC34" w14:textId="68F0A502" w:rsidR="00FA0CDB" w:rsidRDefault="000F042C" w:rsidP="00FA0CDB">
      <w:pPr>
        <w:pStyle w:val="Heading4"/>
        <w:numPr>
          <w:ilvl w:val="0"/>
          <w:numId w:val="12"/>
        </w:numPr>
      </w:pPr>
      <w:r>
        <w:t>Space solves fo</w:t>
      </w:r>
      <w:r w:rsidR="00FA0CDB">
        <w:t>r resource conflict – increase access and private sector ensures its peaceful. Public entities will still have access to space resources ensuring war.</w:t>
      </w:r>
    </w:p>
    <w:p w14:paraId="71FC6CB8" w14:textId="77777777" w:rsidR="00FA0CDB" w:rsidRPr="00AC593C" w:rsidRDefault="00FA0CDB" w:rsidP="00FA0CDB">
      <w:pPr>
        <w:pStyle w:val="Heading4"/>
      </w:pPr>
      <w:r>
        <w:t xml:space="preserve">Turn - </w:t>
      </w:r>
      <w:r w:rsidRPr="00AC593C">
        <w:t xml:space="preserve">Private actors solve </w:t>
      </w:r>
      <w:r w:rsidRPr="00AC593C">
        <w:rPr>
          <w:u w:val="single"/>
        </w:rPr>
        <w:t>space war</w:t>
      </w:r>
      <w:r w:rsidRPr="00AC593C">
        <w:t xml:space="preserve"> and specifically </w:t>
      </w:r>
      <w:r w:rsidRPr="00AC593C">
        <w:rPr>
          <w:u w:val="single"/>
        </w:rPr>
        <w:t>ASAT restraint</w:t>
      </w:r>
      <w:r w:rsidRPr="00AC593C">
        <w:t>.</w:t>
      </w:r>
    </w:p>
    <w:p w14:paraId="7BE3B6FE" w14:textId="77777777" w:rsidR="00FA0CDB" w:rsidRPr="00AC593C" w:rsidRDefault="00FA0CDB" w:rsidP="00FA0CDB">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69F01AB1" w14:textId="77777777" w:rsidR="00FA0CDB" w:rsidRPr="00AC593C" w:rsidRDefault="00FA0CDB" w:rsidP="00FA0CDB">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555A78">
        <w:rPr>
          <w:rStyle w:val="StyleUnderline"/>
          <w:highlight w:val="yellow"/>
        </w:rPr>
        <w:t>commercialized</w:t>
      </w:r>
      <w:r w:rsidRPr="00AC593C">
        <w:rPr>
          <w:sz w:val="16"/>
        </w:rPr>
        <w:t xml:space="preserve">, these </w:t>
      </w:r>
      <w:r w:rsidRPr="00AC593C">
        <w:rPr>
          <w:rStyle w:val="StyleUnderline"/>
        </w:rPr>
        <w:t xml:space="preserve">private </w:t>
      </w:r>
      <w:r w:rsidRPr="00555A78">
        <w:rPr>
          <w:rStyle w:val="StyleUnderline"/>
          <w:highlight w:val="yellow"/>
        </w:rPr>
        <w:t>actors</w:t>
      </w:r>
      <w:r w:rsidRPr="00AC593C">
        <w:rPr>
          <w:sz w:val="16"/>
        </w:rPr>
        <w:t xml:space="preserve"> can </w:t>
      </w:r>
      <w:r w:rsidRPr="00555A78">
        <w:rPr>
          <w:rStyle w:val="Emphasis"/>
          <w:highlight w:val="yellow"/>
        </w:rPr>
        <w:t>exert pressure</w:t>
      </w:r>
      <w:r w:rsidRPr="00555A78">
        <w:rPr>
          <w:rStyle w:val="StyleUnderline"/>
          <w:highlight w:val="yellow"/>
        </w:rPr>
        <w:t xml:space="preserve"> on states to </w:t>
      </w:r>
      <w:r w:rsidRPr="00555A78">
        <w:rPr>
          <w:rStyle w:val="Emphasis"/>
          <w:highlight w:val="yellow"/>
        </w:rPr>
        <w:t>behave</w:t>
      </w:r>
      <w:r w:rsidRPr="00555A78">
        <w:rPr>
          <w:rStyle w:val="StyleUnderline"/>
          <w:highlight w:val="yellow"/>
        </w:rPr>
        <w:t xml:space="preserve"> </w:t>
      </w:r>
      <w:r w:rsidRPr="00555A78">
        <w:rPr>
          <w:rStyle w:val="Emphasis"/>
          <w:highlight w:val="yellow"/>
        </w:rPr>
        <w:t>peacefully</w:t>
      </w:r>
      <w:r w:rsidRPr="00AC593C">
        <w:rPr>
          <w:sz w:val="16"/>
        </w:rPr>
        <w:t xml:space="preserve"> </w:t>
      </w:r>
      <w:proofErr w:type="gramStart"/>
      <w:r w:rsidRPr="00AC593C">
        <w:rPr>
          <w:sz w:val="16"/>
        </w:rPr>
        <w:t xml:space="preserve">in order </w:t>
      </w:r>
      <w:r w:rsidRPr="00555A78">
        <w:rPr>
          <w:rStyle w:val="StyleUnderline"/>
          <w:highlight w:val="yellow"/>
        </w:rPr>
        <w:t>to</w:t>
      </w:r>
      <w:proofErr w:type="gramEnd"/>
      <w:r w:rsidRPr="00555A78">
        <w:rPr>
          <w:rStyle w:val="StyleUnderline"/>
          <w:highlight w:val="yellow"/>
        </w:rPr>
        <w:t xml:space="preserve"> </w:t>
      </w:r>
      <w:r w:rsidRPr="00555A78">
        <w:rPr>
          <w:rStyle w:val="Emphasis"/>
          <w:highlight w:val="yellow"/>
        </w:rPr>
        <w:t>promote</w:t>
      </w:r>
      <w:r w:rsidRPr="00AC593C">
        <w:rPr>
          <w:sz w:val="16"/>
        </w:rPr>
        <w:t xml:space="preserve"> further </w:t>
      </w:r>
      <w:r w:rsidRPr="00555A78">
        <w:rPr>
          <w:rStyle w:val="Emphasis"/>
          <w:highlight w:val="yellow"/>
        </w:rPr>
        <w:t>economic 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555A78">
        <w:rPr>
          <w:rStyle w:val="StyleUnderline"/>
          <w:highlight w:val="yellow"/>
        </w:rPr>
        <w:t>actors may choose not to</w:t>
      </w:r>
      <w:r w:rsidRPr="00AC593C">
        <w:rPr>
          <w:rStyle w:val="StyleUnderline"/>
        </w:rPr>
        <w:t xml:space="preserve"> </w:t>
      </w:r>
      <w:r w:rsidRPr="00555A78">
        <w:rPr>
          <w:rStyle w:val="StyleUnderline"/>
          <w:highlight w:val="yellow"/>
        </w:rPr>
        <w:t>engage in new economic 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555A78">
        <w:rPr>
          <w:rStyle w:val="StyleUnderline"/>
          <w:highlight w:val="yellow"/>
        </w:rPr>
        <w:t>As states contract out space services</w:t>
      </w:r>
      <w:r w:rsidRPr="00AC593C">
        <w:rPr>
          <w:rStyle w:val="StyleUnderline"/>
        </w:rPr>
        <w:t xml:space="preserve"> to a greater extent, </w:t>
      </w:r>
      <w:r w:rsidRPr="00555A78">
        <w:rPr>
          <w:rStyle w:val="StyleUnderline"/>
          <w:highlight w:val="yellow"/>
        </w:rPr>
        <w:t xml:space="preserve">private actors </w:t>
      </w:r>
      <w:r w:rsidRPr="00555A78">
        <w:rPr>
          <w:rStyle w:val="Emphasis"/>
          <w:highlight w:val="yellow"/>
        </w:rPr>
        <w:t>exert</w:t>
      </w:r>
      <w:r w:rsidRPr="00AC593C">
        <w:rPr>
          <w:sz w:val="16"/>
        </w:rPr>
        <w:t xml:space="preserve"> an </w:t>
      </w:r>
      <w:r w:rsidRPr="00555A78">
        <w:rPr>
          <w:rStyle w:val="Emphasis"/>
          <w:highlight w:val="yellow"/>
        </w:rPr>
        <w:t>even greater influence</w:t>
      </w:r>
      <w:r w:rsidRPr="00AC593C">
        <w:rPr>
          <w:rStyle w:val="StyleUnderline"/>
        </w:rPr>
        <w:t xml:space="preserve"> over the state by having a capability they do not.</w:t>
      </w:r>
    </w:p>
    <w:p w14:paraId="3B3CF236" w14:textId="77777777" w:rsidR="00FA0CDB" w:rsidRDefault="00FA0CDB" w:rsidP="00FA0CDB">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w:t>
      </w:r>
      <w:proofErr w:type="gramStart"/>
      <w:r w:rsidRPr="00AC593C">
        <w:rPr>
          <w:sz w:val="16"/>
        </w:rPr>
        <w:t>similar to</w:t>
      </w:r>
      <w:proofErr w:type="gramEnd"/>
      <w:r w:rsidRPr="00AC593C">
        <w:rPr>
          <w:sz w:val="16"/>
        </w:rPr>
        <w:t xml:space="preserve"> an argument that war can actually be beneficial to an economy because companies are needed to create materiel and weapons.51 But, </w:t>
      </w:r>
      <w:r w:rsidRPr="00555A78">
        <w:rPr>
          <w:rStyle w:val="StyleUnderline"/>
          <w:highlight w:val="yellow"/>
        </w:rPr>
        <w:t>in a debris filled environment, sending replacements is</w:t>
      </w:r>
      <w:r w:rsidRPr="00AC593C">
        <w:rPr>
          <w:sz w:val="16"/>
        </w:rPr>
        <w:t xml:space="preserve"> more </w:t>
      </w:r>
      <w:r w:rsidRPr="00555A78">
        <w:rPr>
          <w:rStyle w:val="Emphasis"/>
          <w:highlight w:val="yellow"/>
        </w:rPr>
        <w:t>difficult</w:t>
      </w:r>
      <w:r w:rsidRPr="00555A78">
        <w:rPr>
          <w:rStyle w:val="StyleUnderline"/>
          <w:highlight w:val="yellow"/>
        </w:rPr>
        <w:t xml:space="preserve"> and </w:t>
      </w:r>
      <w:r w:rsidRPr="00555A78">
        <w:rPr>
          <w:rStyle w:val="Emphasis"/>
          <w:highlight w:val="yellow"/>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555A78">
        <w:rPr>
          <w:rStyle w:val="StyleUnderline"/>
          <w:highlight w:val="yellow"/>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w:t>
      </w:r>
      <w:proofErr w:type="spellStart"/>
      <w:r w:rsidRPr="00AC593C">
        <w:rPr>
          <w:sz w:val="16"/>
        </w:rPr>
        <w:t>Moltz</w:t>
      </w:r>
      <w:proofErr w:type="spellEnd"/>
      <w:r w:rsidRPr="00AC593C">
        <w:rPr>
          <w:sz w:val="16"/>
        </w:rPr>
        <w:t xml:space="preserve"> argues specifically that “</w:t>
      </w:r>
      <w:r w:rsidRPr="00AC593C">
        <w:rPr>
          <w:rStyle w:val="StyleUnderline"/>
        </w:rPr>
        <w:t xml:space="preserve">the growing presence of </w:t>
      </w:r>
      <w:r w:rsidRPr="00555A78">
        <w:rPr>
          <w:rStyle w:val="Emphasis"/>
          <w:highlight w:val="yellow"/>
        </w:rPr>
        <w:t>space tourists</w:t>
      </w:r>
      <w:r w:rsidRPr="00AC593C">
        <w:rPr>
          <w:rStyle w:val="StyleUnderline"/>
        </w:rPr>
        <w:t xml:space="preserve"> in low-Earth orbit would</w:t>
      </w:r>
      <w:r w:rsidRPr="00AC593C">
        <w:rPr>
          <w:sz w:val="16"/>
        </w:rPr>
        <w:t xml:space="preserve"> greatly </w:t>
      </w:r>
      <w:r w:rsidRPr="00555A78">
        <w:rPr>
          <w:rStyle w:val="Emphasis"/>
          <w:highlight w:val="yellow"/>
        </w:rPr>
        <w:t>increase</w:t>
      </w:r>
      <w:r w:rsidRPr="00AC593C">
        <w:rPr>
          <w:sz w:val="16"/>
        </w:rPr>
        <w:t xml:space="preserve"> the </w:t>
      </w:r>
      <w:r w:rsidRPr="00AC593C">
        <w:rPr>
          <w:rStyle w:val="StyleUnderline"/>
        </w:rPr>
        <w:t xml:space="preserve">incentives for </w:t>
      </w:r>
      <w:r w:rsidRPr="00555A78">
        <w:rPr>
          <w:rStyle w:val="Emphasis"/>
          <w:highlight w:val="yellow"/>
        </w:rPr>
        <w:t>restraint</w:t>
      </w:r>
      <w:r w:rsidRPr="00555A78">
        <w:rPr>
          <w:rStyle w:val="StyleUnderline"/>
          <w:highlight w:val="yellow"/>
        </w:rPr>
        <w:t xml:space="preserve"> in</w:t>
      </w:r>
      <w:r w:rsidRPr="00AC593C">
        <w:rPr>
          <w:rStyle w:val="Emphasis"/>
        </w:rPr>
        <w:t xml:space="preserve"> any future </w:t>
      </w:r>
      <w:r w:rsidRPr="00555A78">
        <w:rPr>
          <w:rStyle w:val="Emphasis"/>
          <w:highlight w:val="yellow"/>
        </w:rPr>
        <w:t>[ASAT] test programs</w:t>
      </w:r>
      <w:r w:rsidRPr="00555A78">
        <w:rPr>
          <w:sz w:val="16"/>
          <w:highlight w:val="yellow"/>
        </w:rPr>
        <w:t>.</w:t>
      </w:r>
      <w:r w:rsidRPr="00AC593C">
        <w:rPr>
          <w:sz w:val="16"/>
        </w:rPr>
        <w:t xml:space="preserve">”52 Those </w:t>
      </w:r>
      <w:r w:rsidRPr="00555A78">
        <w:rPr>
          <w:rStyle w:val="StyleUnderline"/>
          <w:highlight w:val="yellow"/>
        </w:rPr>
        <w:t>foregone</w:t>
      </w:r>
      <w:r w:rsidRPr="00AC593C">
        <w:rPr>
          <w:rStyle w:val="StyleUnderline"/>
        </w:rPr>
        <w:t xml:space="preserve"> development costs and </w:t>
      </w:r>
      <w:r w:rsidRPr="00555A78">
        <w:rPr>
          <w:rStyle w:val="StyleUnderline"/>
          <w:highlight w:val="yellow"/>
        </w:rPr>
        <w:t>commercial activities</w:t>
      </w:r>
      <w:r w:rsidRPr="00AC593C">
        <w:rPr>
          <w:sz w:val="16"/>
        </w:rPr>
        <w:t xml:space="preserve"> can </w:t>
      </w:r>
      <w:r w:rsidRPr="00555A78">
        <w:rPr>
          <w:rStyle w:val="Emphasis"/>
          <w:highlight w:val="yellow"/>
        </w:rPr>
        <w:t>have a similar cost to states</w:t>
      </w:r>
      <w:r w:rsidRPr="00AC593C">
        <w:rPr>
          <w:rStyle w:val="Emphasis"/>
        </w:rPr>
        <w:t xml:space="preserve"> </w:t>
      </w:r>
      <w:r w:rsidRPr="00AC593C">
        <w:rPr>
          <w:sz w:val="16"/>
        </w:rPr>
        <w:t xml:space="preserve">simply </w:t>
      </w:r>
      <w:r w:rsidRPr="00555A78">
        <w:rPr>
          <w:rStyle w:val="StyleUnderline"/>
          <w:highlight w:val="yellow"/>
        </w:rPr>
        <w:t>by discouraging private actors</w:t>
      </w:r>
      <w:r w:rsidRPr="00AC593C">
        <w:rPr>
          <w:rStyle w:val="StyleUnderline"/>
        </w:rPr>
        <w:t xml:space="preserve"> from participating in the market.</w:t>
      </w:r>
    </w:p>
    <w:p w14:paraId="2C24C966" w14:textId="77777777" w:rsidR="00FA0CDB" w:rsidRDefault="00FA0CDB" w:rsidP="00FA0CDB">
      <w:pPr>
        <w:keepNext/>
        <w:keepLines/>
        <w:spacing w:before="200"/>
        <w:outlineLvl w:val="3"/>
        <w:rPr>
          <w:rFonts w:eastAsiaTheme="majorEastAsia" w:cstheme="majorBidi"/>
          <w:b/>
          <w:iCs/>
          <w:sz w:val="26"/>
        </w:rPr>
      </w:pPr>
    </w:p>
    <w:p w14:paraId="44FB2663" w14:textId="77777777" w:rsidR="00FA0CDB" w:rsidRPr="00FA0CDB" w:rsidRDefault="00FA0CDB" w:rsidP="00FA0CDB"/>
    <w:p w14:paraId="6C4B96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98170A"/>
    <w:multiLevelType w:val="hybridMultilevel"/>
    <w:tmpl w:val="7C8A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46489C"/>
    <w:multiLevelType w:val="hybridMultilevel"/>
    <w:tmpl w:val="CC4E4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02CF"/>
    <w:rsid w:val="000139A3"/>
    <w:rsid w:val="000F042C"/>
    <w:rsid w:val="00100833"/>
    <w:rsid w:val="00104529"/>
    <w:rsid w:val="00105942"/>
    <w:rsid w:val="00107396"/>
    <w:rsid w:val="00144A4C"/>
    <w:rsid w:val="00161CE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7FFC"/>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2CF"/>
    <w:rsid w:val="00E5262C"/>
    <w:rsid w:val="00EC7DC4"/>
    <w:rsid w:val="00ED30CF"/>
    <w:rsid w:val="00F176EF"/>
    <w:rsid w:val="00F45E10"/>
    <w:rsid w:val="00F6364A"/>
    <w:rsid w:val="00F9113A"/>
    <w:rsid w:val="00FA0CD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F54DD"/>
  <w15:chartTrackingRefBased/>
  <w15:docId w15:val="{7F32A458-554E-44CC-A2FA-E15DFAF8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02CF"/>
    <w:rPr>
      <w:rFonts w:ascii="Times New Roman" w:hAnsi="Times New Roman" w:cs="Times New Roman"/>
      <w:sz w:val="24"/>
    </w:rPr>
  </w:style>
  <w:style w:type="paragraph" w:styleId="Heading1">
    <w:name w:val="heading 1"/>
    <w:aliases w:val="Pocket"/>
    <w:basedOn w:val="Normal"/>
    <w:next w:val="Normal"/>
    <w:link w:val="Heading1Char"/>
    <w:qFormat/>
    <w:rsid w:val="00E302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02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302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E302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02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2CF"/>
  </w:style>
  <w:style w:type="character" w:customStyle="1" w:styleId="Heading1Char">
    <w:name w:val="Heading 1 Char"/>
    <w:aliases w:val="Pocket Char"/>
    <w:basedOn w:val="DefaultParagraphFont"/>
    <w:link w:val="Heading1"/>
    <w:rsid w:val="00E302C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302CF"/>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302CF"/>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E302CF"/>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E302C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E302CF"/>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E302C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302CF"/>
    <w:rPr>
      <w:color w:val="auto"/>
      <w:u w:val="none"/>
    </w:rPr>
  </w:style>
  <w:style w:type="character" w:styleId="FollowedHyperlink">
    <w:name w:val="FollowedHyperlink"/>
    <w:basedOn w:val="DefaultParagraphFont"/>
    <w:uiPriority w:val="99"/>
    <w:semiHidden/>
    <w:unhideWhenUsed/>
    <w:rsid w:val="00E302CF"/>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302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302CF"/>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s13563-020-00231-6" TargetMode="External"/><Relationship Id="rId21" Type="http://schemas.openxmlformats.org/officeDocument/2006/relationships/hyperlink" Target="https://www.liebertpub.com/doi/full/10.1089/space.2019.0002" TargetMode="External"/><Relationship Id="rId42" Type="http://schemas.openxmlformats.org/officeDocument/2006/relationships/hyperlink" Target="https://spacenews.com/viasat-asks-fcc-to-perform-environmental-review-of-starlink/" TargetMode="External"/><Relationship Id="rId47" Type="http://schemas.openxmlformats.org/officeDocument/2006/relationships/hyperlink" Target="https://www.theguardian.com/science/2021/jul/16/the-space-race-is-back-on-but-who-will-win" TargetMode="External"/><Relationship Id="rId63" Type="http://schemas.openxmlformats.org/officeDocument/2006/relationships/hyperlink" Target="https://nationalinterest.org/blog/reboot/could-taiwan%E2%80%99s-terrain-stop-chinese-invasion-its-tracks-191919" TargetMode="External"/><Relationship Id="rId68" Type="http://schemas.openxmlformats.org/officeDocument/2006/relationships/hyperlink" Target="https://spacenews.com/u-s-official-china-turned-to-debris-free-asat-tests-following-2007-outcry/" TargetMode="External"/><Relationship Id="rId84" Type="http://schemas.openxmlformats.org/officeDocument/2006/relationships/hyperlink" Target="http://www.caseyhandmer.com/" TargetMode="External"/><Relationship Id="rId89" Type="http://schemas.openxmlformats.org/officeDocument/2006/relationships/fontTable" Target="fontTable.xml"/><Relationship Id="rId16" Type="http://schemas.openxmlformats.org/officeDocument/2006/relationships/hyperlink" Target="https://aerospace.csis.org/data/space-launch-to-low-earth-orbit-how-much-does-it-cost/" TargetMode="External"/><Relationship Id="rId11" Type="http://schemas.openxmlformats.org/officeDocument/2006/relationships/hyperlink" Target="https://www.theverge.com/2018/8/23/17769034/nasa-moon-lunar-water-ice-mining-propellant-depots" TargetMode="External"/><Relationship Id="rId32" Type="http://schemas.openxmlformats.org/officeDocument/2006/relationships/hyperlink" Target="https://www.spacelegalissues.com/the-1979-moon-agreement/" TargetMode="External"/><Relationship Id="rId37" Type="http://schemas.openxmlformats.org/officeDocument/2006/relationships/hyperlink" Target="https://www.japantimes.co.jp/news/2020/11/06/national/science-health/japan-bill-space-samples/" TargetMode="External"/><Relationship Id="rId53" Type="http://schemas.openxmlformats.org/officeDocument/2006/relationships/hyperlink" Target="https://twitter.com/space_security?lang=en" TargetMode="External"/><Relationship Id="rId58" Type="http://schemas.openxmlformats.org/officeDocument/2006/relationships/hyperlink" Target="https://www.theguardian.com/science/spacex" TargetMode="External"/><Relationship Id="rId74" Type="http://schemas.openxmlformats.org/officeDocument/2006/relationships/hyperlink" Target="https://www.globaltimes.cn/page/202101/1213345.shtml" TargetMode="External"/><Relationship Id="rId79" Type="http://schemas.openxmlformats.org/officeDocument/2006/relationships/hyperlink" Target="https://academic.oup.com/astrogeo/article/56/5/5.15/235650"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foreignpolicy.com/2016/04/28/the-asteroid-miners-guide-to-the-galaxy-space-race-mining-asteroids-planetary-research-deep-space-industries/" TargetMode="External"/><Relationship Id="rId22" Type="http://schemas.openxmlformats.org/officeDocument/2006/relationships/hyperlink" Target="https://www.thespaceresource.com/news/2019/6/transastra-mini-bee" TargetMode="External"/><Relationship Id="rId27" Type="http://schemas.openxmlformats.org/officeDocument/2006/relationships/hyperlink" Target="https://www.technologyreview.com/2019/06/26/134510/asteroid-mining-bubble-burst-history/" TargetMode="External"/><Relationship Id="rId30" Type="http://schemas.openxmlformats.org/officeDocument/2006/relationships/hyperlink" Target="https://www.hoganlovells.com/~/media/hogan-lovells/pdf/2018/the_development_of_natural_resouces_in_outer_space_august_2018.pdf" TargetMode="External"/><Relationship Id="rId35" Type="http://schemas.openxmlformats.org/officeDocument/2006/relationships/hyperlink" Target="https://aerospace.org/sites/default/files/2020-12/Space%20Policy%20Directive%206%20-%20Nuke%20Power%20&amp;%20Propulsion%2016Dec20.pdf" TargetMode="External"/><Relationship Id="rId43" Type="http://schemas.openxmlformats.org/officeDocument/2006/relationships/hyperlink" Target="https://www.nature.com/articles/d41586-020-03262-9" TargetMode="External"/><Relationship Id="rId48" Type="http://schemas.openxmlformats.org/officeDocument/2006/relationships/hyperlink" Target="https://guardianbookshop.com/shadow-state-9781783352050.html" TargetMode="External"/><Relationship Id="rId56" Type="http://schemas.openxmlformats.org/officeDocument/2006/relationships/hyperlink" Target="https://www.theguardian.com/science/2021/apr/17/nasa-spacex-moon-spacecraft-elon-musk" TargetMode="External"/><Relationship Id="rId64" Type="http://schemas.openxmlformats.org/officeDocument/2006/relationships/hyperlink" Target="https://ndupress.ndu.edu/Portals/68/Documents/stratperspective/china/china-perspectives_13.pdf" TargetMode="External"/><Relationship Id="rId69" Type="http://schemas.openxmlformats.org/officeDocument/2006/relationships/hyperlink" Target="https://www.airuniversity.af.edu/Portals/10/SSQ/documents/Volume-12_Issue-2/Chow.pdf" TargetMode="External"/><Relationship Id="rId77" Type="http://schemas.openxmlformats.org/officeDocument/2006/relationships/hyperlink" Target="https://www.airuniversity.af.edu/Portals/10/SSQ/documents/Volume-14_Issue-4/Chow.pdf" TargetMode="External"/><Relationship Id="rId8" Type="http://schemas.openxmlformats.org/officeDocument/2006/relationships/hyperlink" Target="https://www.fastcompany.com/90347364/jeff-bezos-wants-to-save-earth-by-moving-industry-to-space" TargetMode="External"/><Relationship Id="rId51" Type="http://schemas.openxmlformats.org/officeDocument/2006/relationships/hyperlink" Target="https://www.theguardian.com/business/richard-branson" TargetMode="External"/><Relationship Id="rId72" Type="http://schemas.openxmlformats.org/officeDocument/2006/relationships/hyperlink" Target="https://swfound.org/media/207179/swf_chinese_rpo_fact_sheet_apr2021.pdf" TargetMode="External"/><Relationship Id="rId80" Type="http://schemas.openxmlformats.org/officeDocument/2006/relationships/hyperlink" Target="https://repository.law.umich.edu/mjil/vol40/iss1/5" TargetMode="External"/><Relationship Id="rId85" Type="http://schemas.openxmlformats.org/officeDocument/2006/relationships/hyperlink" Target="http://arxiv.org/abs/1505.03800" TargetMode="External"/><Relationship Id="rId3" Type="http://schemas.openxmlformats.org/officeDocument/2006/relationships/styles" Target="styles.xml"/><Relationship Id="rId12" Type="http://schemas.openxmlformats.org/officeDocument/2006/relationships/hyperlink" Target="https://theconversation.com/mining-the-moon-110744" TargetMode="External"/><Relationship Id="rId17" Type="http://schemas.openxmlformats.org/officeDocument/2006/relationships/hyperlink" Target="https://milkeninstitute.org/videos/infinity-and-beyond-business-space" TargetMode="External"/><Relationship Id="rId25" Type="http://schemas.openxmlformats.org/officeDocument/2006/relationships/hyperlink" Target="https://solarsystem.nasa.gov/asteroids-comets-and-meteors/asteroids/16-psyche/in-depth/" TargetMode="External"/><Relationship Id="rId33" Type="http://schemas.openxmlformats.org/officeDocument/2006/relationships/hyperlink" Target="https://www.liebertpub.com/doi/10.1089/space.2017.0008" TargetMode="External"/><Relationship Id="rId38" Type="http://schemas.openxmlformats.org/officeDocument/2006/relationships/hyperlink" Target="https://www.thecairoreview.com/wp-content/uploads/2019/05/cr33-global-forum.pdf" TargetMode="External"/><Relationship Id="rId46" Type="http://schemas.openxmlformats.org/officeDocument/2006/relationships/hyperlink" Target="https://futureoflife.org/2016/07/22/climate-change-is-the-most-urgent-existential-risk/" TargetMode="External"/><Relationship Id="rId59" Type="http://schemas.openxmlformats.org/officeDocument/2006/relationships/hyperlink" Target="https://www.theguardian.com/science/2021/may/13/russia-send-actor-director-iss-shoot-first-movie-space" TargetMode="External"/><Relationship Id="rId67" Type="http://schemas.openxmlformats.org/officeDocument/2006/relationships/hyperlink" Target="https://fas.org/sgp/crs/row/RS22652.pdf" TargetMode="External"/><Relationship Id="rId20" Type="http://schemas.openxmlformats.org/officeDocument/2006/relationships/hyperlink" Target="http://mmx.isas.jaxa.jp/en/" TargetMode="External"/><Relationship Id="rId41" Type="http://schemas.openxmlformats.org/officeDocument/2006/relationships/hyperlink" Target="https://www.thespacereview.com/article/3783/1" TargetMode="External"/><Relationship Id="rId54" Type="http://schemas.openxmlformats.org/officeDocument/2006/relationships/hyperlink" Target="https://www.theguardian.com/world/russia" TargetMode="External"/><Relationship Id="rId62" Type="http://schemas.openxmlformats.org/officeDocument/2006/relationships/hyperlink" Target="https://asia.nikkei.com/Politics/Full-text-of-Xi-Jinping-s-speech-on-the-CCP-s-100th-anniversary" TargetMode="External"/><Relationship Id="rId70" Type="http://schemas.openxmlformats.org/officeDocument/2006/relationships/hyperlink" Target="https://www.morganstanley.com/ideas/space-economy-themes-2021" TargetMode="External"/><Relationship Id="rId75" Type="http://schemas.openxmlformats.org/officeDocument/2006/relationships/hyperlink" Target="https://spacenews.com/china-is-developing-plans-for-a-13000-satellite-communications-megaconstellation/" TargetMode="External"/><Relationship Id="rId83" Type="http://schemas.openxmlformats.org/officeDocument/2006/relationships/hyperlink" Target="https://www.newscientist.com/article/dn27243-rock-grab-from-asteroid-will-aid-human-mission-to-mars/" TargetMode="External"/><Relationship Id="rId88"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5" Type="http://schemas.openxmlformats.org/officeDocument/2006/relationships/hyperlink" Target="https://www.sciencedirect.com/science/article/abs/pii/S0032063319301618" TargetMode="External"/><Relationship Id="rId23" Type="http://schemas.openxmlformats.org/officeDocument/2006/relationships/hyperlink" Target="https://isruinfo.com/public/docs/Commercial%20Lunar%20Propellant%20Architecture.pdf" TargetMode="External"/><Relationship Id="rId28" Type="http://schemas.openxmlformats.org/officeDocument/2006/relationships/hyperlink" Target="https://www.globalpolicyjournal.com/blog/21/10/2019/emerging-competition-space-solar-power" TargetMode="External"/><Relationship Id="rId36" Type="http://schemas.openxmlformats.org/officeDocument/2006/relationships/hyperlink" Target="https://space-agency.public.lu/en/space-resources/the-initiative.html" TargetMode="External"/><Relationship Id="rId49" Type="http://schemas.openxmlformats.org/officeDocument/2006/relationships/hyperlink" Target="https://www.theguardian.com/world/video/2021/jun/27/china-releases-footage-from-its-mars-rover-video" TargetMode="External"/><Relationship Id="rId57" Type="http://schemas.openxmlformats.org/officeDocument/2006/relationships/hyperlink" Target="https://www.theguardian.com/science/mars" TargetMode="External"/><Relationship Id="rId10" Type="http://schemas.openxmlformats.org/officeDocument/2006/relationships/hyperlink" Target="https://issues.org/new-policies-needed-to-advance-space-mining/" TargetMode="External"/><Relationship Id="rId31" Type="http://schemas.openxmlformats.org/officeDocument/2006/relationships/hyperlink" Target="https://history.nasa.gov/1967treaty.html" TargetMode="External"/><Relationship Id="rId44" Type="http://schemas.openxmlformats.org/officeDocument/2006/relationships/hyperlink" Target="https://spacepolicyonline.com/news/president-signs-law-protecting-lunar-heritage-sites/" TargetMode="External"/><Relationship Id="rId52" Type="http://schemas.openxmlformats.org/officeDocument/2006/relationships/hyperlink" Target="https://www.spacex.com/human-spaceflight/iss/index.html" TargetMode="External"/><Relationship Id="rId60" Type="http://schemas.openxmlformats.org/officeDocument/2006/relationships/hyperlink" Target="https://www.reuters.com/article/us-russia-putin-idUSKCN1LC1X0" TargetMode="External"/><Relationship Id="rId65" Type="http://schemas.openxmlformats.org/officeDocument/2006/relationships/hyperlink" Target="https://nationalinterest.org/blog/reboot/nowhere-earth-will-be-safe-us-china-war-172523" TargetMode="External"/><Relationship Id="rId73" Type="http://schemas.openxmlformats.org/officeDocument/2006/relationships/hyperlink" Target="https://news.northropgrumman.com/news/releases/northrop-grumman-successfully-completes-historic-first-docking-of-mission-extension-vehicle-with-intelsat-901-satellite" TargetMode="External"/><Relationship Id="rId78" Type="http://schemas.openxmlformats.org/officeDocument/2006/relationships/hyperlink" Target="https://www.airuniversity.af.edu/Portals/10/SSQ/documents/Volume-14_Issue-4/Chow.pdf" TargetMode="External"/><Relationship Id="rId81" Type="http://schemas.openxmlformats.org/officeDocument/2006/relationships/hyperlink" Target="https://www.newscientist.com/article/mg22630235-100-dust-from-asteroid-mining-spells-danger-for-satellites/" TargetMode="External"/><Relationship Id="rId86" Type="http://schemas.openxmlformats.org/officeDocument/2006/relationships/hyperlink" Target="https://www.newscientist.com/article/mg20727772-300-space-junk-hunting-zombies-in-outer-space/" TargetMode="External"/><Relationship Id="rId4" Type="http://schemas.openxmlformats.org/officeDocument/2006/relationships/settings" Target="settings.xml"/><Relationship Id="rId9" Type="http://schemas.openxmlformats.org/officeDocument/2006/relationships/hyperlink" Target="https://nationalinterest.org/feature/geostrategic-importance-outer-space-resources-154746" TargetMode="External"/><Relationship Id="rId13" Type="http://schemas.openxmlformats.org/officeDocument/2006/relationships/hyperlink" Target="http://lroc.sese.asu.edu/posts/1105" TargetMode="External"/><Relationship Id="rId18" Type="http://schemas.openxmlformats.org/officeDocument/2006/relationships/hyperlink" Target="https://www.nasa.gov/press-release/nasa-s-osiris-rex-mission-plans-for-may-asteroid-departure" TargetMode="External"/><Relationship Id="rId39" Type="http://schemas.openxmlformats.org/officeDocument/2006/relationships/hyperlink" Target="https://www.nature.com/articles/d41586-018-06170-1" TargetMode="External"/><Relationship Id="rId34" Type="http://schemas.openxmlformats.org/officeDocument/2006/relationships/hyperlink" Target="https://aerospace.org/sites/default/files/2020-04/EO%2013914%20Space%20Resources%206Apr20.pdf" TargetMode="External"/><Relationship Id="rId50" Type="http://schemas.openxmlformats.org/officeDocument/2006/relationships/hyperlink" Target="https://www.theguardian.com/science/space" TargetMode="External"/><Relationship Id="rId55" Type="http://schemas.openxmlformats.org/officeDocument/2006/relationships/hyperlink" Target="https://www.theguardian.com/science/2021/mar/10/china-and-russia-unveil-joint-plan-for-lunar-space-station" TargetMode="External"/><Relationship Id="rId76" Type="http://schemas.openxmlformats.org/officeDocument/2006/relationships/hyperlink" Target="http://npolicy.org/article_file/Space_and_Missile_Wars.pdf" TargetMode="External"/><Relationship Id="rId7" Type="http://schemas.openxmlformats.org/officeDocument/2006/relationships/hyperlink" Target="https://payneinstitute.mines.edu/wp-content/uploads/sites/149/2020/09/Payne-Institute-Commentary-The-Era-of-Commercial-Space-Mining-Begins.pdf" TargetMode="External"/><Relationship Id="rId71" Type="http://schemas.openxmlformats.org/officeDocument/2006/relationships/hyperlink" Target="https://nationalinterest.org/feature/can-america-lose-china-189020" TargetMode="External"/><Relationship Id="rId2" Type="http://schemas.openxmlformats.org/officeDocument/2006/relationships/numbering" Target="numbering.xml"/><Relationship Id="rId29" Type="http://schemas.openxmlformats.org/officeDocument/2006/relationships/hyperlink" Target="https://www.sciencedirect.com/science/article/abs/pii/S0032063319301618" TargetMode="External"/><Relationship Id="rId24" Type="http://schemas.openxmlformats.org/officeDocument/2006/relationships/hyperlink" Target="https://theconversation.com/five-ways-artificial-intelligence-can-help-space-exploration-153664" TargetMode="External"/><Relationship Id="rId40" Type="http://schemas.openxmlformats.org/officeDocument/2006/relationships/hyperlink" Target="https://www.nature.com/articles/d41586-018-06170-1" TargetMode="External"/><Relationship Id="rId45" Type="http://schemas.openxmlformats.org/officeDocument/2006/relationships/hyperlink" Target="https://www.metabolic.nl/news/could-a-rare-metals-shortage-disrupt-the-global-renewable-energy-transition/" TargetMode="External"/><Relationship Id="rId66" Type="http://schemas.openxmlformats.org/officeDocument/2006/relationships/hyperlink" Target="https://nationalinterest.org/feature/secrets-and-lies-role-truth-great-power-information-warfare-170579" TargetMode="External"/><Relationship Id="rId87" Type="http://schemas.openxmlformats.org/officeDocument/2006/relationships/hyperlink" Target="http://www.naic.edu/general/" TargetMode="External"/><Relationship Id="rId61" Type="http://schemas.openxmlformats.org/officeDocument/2006/relationships/hyperlink" Target="https://nationalinterest.org/feature/china%E2%80%99s-anti-satellite-weapons-could-conquer-taiwan%E2%80%94or-start-war-192135.Brian" TargetMode="External"/><Relationship Id="rId82" Type="http://schemas.openxmlformats.org/officeDocument/2006/relationships/hyperlink" Target="http://www.nasa.gov/content/what-is-nasa-s-asteroid-redirect-mission/" TargetMode="External"/><Relationship Id="rId19" Type="http://schemas.openxmlformats.org/officeDocument/2006/relationships/hyperlink" Target="https://www.technologyreview.com/2020/12/02/1012890/japan-jaxa-sample-return-mission-hayabusa2-ryug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16447</Words>
  <Characters>93753</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2022-02-11T23:11:00Z</dcterms:created>
  <dcterms:modified xsi:type="dcterms:W3CDTF">2022-02-12T00:08:00Z</dcterms:modified>
</cp:coreProperties>
</file>