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303DC" w14:textId="7397FBF1" w:rsidR="00924BB4" w:rsidRDefault="00924BB4" w:rsidP="00924BB4">
      <w:pPr>
        <w:pStyle w:val="Heading1"/>
      </w:pPr>
      <w:r>
        <w:t>T</w:t>
      </w:r>
    </w:p>
    <w:p w14:paraId="6C995CB3" w14:textId="7FEE0C83" w:rsidR="00EB1FFE" w:rsidRPr="00EB1FFE" w:rsidRDefault="00EB1FFE" w:rsidP="00EB1FFE">
      <w:pPr>
        <w:pStyle w:val="Heading4"/>
        <w:rPr>
          <w:rFonts w:cs="Times New Roman"/>
        </w:rPr>
      </w:pPr>
      <w:proofErr w:type="spellStart"/>
      <w:r w:rsidRPr="00EB1FFE">
        <w:rPr>
          <w:rFonts w:cs="Times New Roman"/>
        </w:rPr>
        <w:t>Interp</w:t>
      </w:r>
      <w:proofErr w:type="spellEnd"/>
      <w:r w:rsidRPr="00EB1FFE">
        <w:rPr>
          <w:rFonts w:cs="Times New Roman"/>
        </w:rPr>
        <w:t>: the affirmative must defend the resolution</w:t>
      </w:r>
    </w:p>
    <w:p w14:paraId="52862035" w14:textId="77777777" w:rsidR="00EB1FFE" w:rsidRPr="00EB1FFE" w:rsidRDefault="00EB1FFE" w:rsidP="00EB1FFE">
      <w:pPr>
        <w:pStyle w:val="Heading4"/>
        <w:rPr>
          <w:rFonts w:cs="Times New Roman"/>
        </w:rPr>
      </w:pPr>
      <w:r w:rsidRPr="00EB1FFE">
        <w:rPr>
          <w:rFonts w:cs="Times New Roman"/>
        </w:rPr>
        <w:t xml:space="preserve">Resolved is defined as </w:t>
      </w:r>
    </w:p>
    <w:p w14:paraId="7E8E81B8" w14:textId="77777777" w:rsidR="00EB1FFE" w:rsidRPr="00EB1FFE" w:rsidRDefault="00EB1FFE" w:rsidP="00EB1FFE">
      <w:r w:rsidRPr="00EB1FFE">
        <w:t>https://www.merriam-webster.com/dictionary/resolve</w:t>
      </w:r>
    </w:p>
    <w:p w14:paraId="3C136256" w14:textId="77777777" w:rsidR="00EB1FFE" w:rsidRPr="00EB1FFE" w:rsidRDefault="00EB1FFE" w:rsidP="00EB1FFE">
      <w:pPr>
        <w:rPr>
          <w:rStyle w:val="StyleUnderline"/>
        </w:rPr>
      </w:pPr>
      <w:r w:rsidRPr="00EB1FFE">
        <w:rPr>
          <w:rStyle w:val="StyleUnderline"/>
          <w:highlight w:val="yellow"/>
        </w:rPr>
        <w:t>: to find an answer or solution to (something</w:t>
      </w:r>
      <w:proofErr w:type="gramStart"/>
      <w:r w:rsidRPr="00EB1FFE">
        <w:rPr>
          <w:rStyle w:val="StyleUnderline"/>
          <w:highlight w:val="yellow"/>
        </w:rPr>
        <w:t>) :</w:t>
      </w:r>
      <w:proofErr w:type="gramEnd"/>
      <w:r w:rsidRPr="00EB1FFE">
        <w:rPr>
          <w:rStyle w:val="StyleUnderline"/>
          <w:highlight w:val="yellow"/>
        </w:rPr>
        <w:t> to settle or solve (something)</w:t>
      </w:r>
    </w:p>
    <w:p w14:paraId="4EB045B3" w14:textId="77777777" w:rsidR="00EB1FFE" w:rsidRPr="00EB1FFE" w:rsidRDefault="00EB1FFE" w:rsidP="00EB1FFE">
      <w:pPr>
        <w:pStyle w:val="Heading4"/>
        <w:rPr>
          <w:rFonts w:cs="Times New Roman"/>
        </w:rPr>
      </w:pPr>
      <w:r w:rsidRPr="00EB1FFE">
        <w:rPr>
          <w:rFonts w:cs="Times New Roman"/>
        </w:rPr>
        <w:t>1] Prefer, common definitions are better. They’re most accessible and predictable</w:t>
      </w:r>
    </w:p>
    <w:p w14:paraId="406E76BB" w14:textId="368F482D" w:rsidR="00EB1FFE" w:rsidRDefault="00EB1FFE" w:rsidP="00EB1FFE"/>
    <w:p w14:paraId="31D0B686" w14:textId="0C19B30D" w:rsidR="00EB1FFE" w:rsidRPr="00EB1FFE" w:rsidRDefault="00EB1FFE" w:rsidP="00EB1FFE">
      <w:pPr>
        <w:pStyle w:val="Heading4"/>
      </w:pPr>
      <w:r>
        <w:t>Violation: They tack on words like ban and asteroid mining not found within the resolution.</w:t>
      </w:r>
    </w:p>
    <w:p w14:paraId="68CDA7F7" w14:textId="77777777" w:rsidR="00EB1FFE" w:rsidRPr="00EB1FFE" w:rsidRDefault="00EB1FFE" w:rsidP="00EB1FFE"/>
    <w:p w14:paraId="06CF20BF" w14:textId="36E50758" w:rsidR="00EB1FFE" w:rsidRPr="005177D0" w:rsidRDefault="00EB1FFE" w:rsidP="005177D0">
      <w:pPr>
        <w:pStyle w:val="Heading4"/>
        <w:rPr>
          <w:rFonts w:cs="Times New Roman"/>
        </w:rPr>
      </w:pPr>
      <w:r w:rsidRPr="00EB1FFE">
        <w:rPr>
          <w:rFonts w:cs="Times New Roman"/>
        </w:rPr>
        <w:t>Standards:</w:t>
      </w:r>
    </w:p>
    <w:p w14:paraId="22050E13" w14:textId="1B0270B9" w:rsidR="00EB1FFE" w:rsidRDefault="00EB1FFE" w:rsidP="00EB1FFE">
      <w:pPr>
        <w:pStyle w:val="Heading4"/>
        <w:numPr>
          <w:ilvl w:val="0"/>
          <w:numId w:val="12"/>
        </w:numPr>
        <w:tabs>
          <w:tab w:val="num" w:pos="360"/>
        </w:tabs>
        <w:ind w:left="0" w:firstLine="0"/>
        <w:rPr>
          <w:rFonts w:cs="Times New Roman"/>
        </w:rPr>
      </w:pPr>
      <w:r>
        <w:rPr>
          <w:rFonts w:cs="Times New Roman"/>
        </w:rPr>
        <w:t xml:space="preserve">Procedural fairness: Their interpretation explodes limits, opening the floodgates to an almost infinite scope of possible affirmatives that can be run at a tournament. </w:t>
      </w:r>
      <w:r>
        <w:rPr>
          <w:rFonts w:cs="Times New Roman"/>
        </w:rPr>
        <w:t>They tack on words like ban and asteroid mining which is infinitely regressive.</w:t>
      </w:r>
      <w:r>
        <w:rPr>
          <w:rFonts w:cs="Times New Roman"/>
        </w:rPr>
        <w:t xml:space="preserve"> This kills neg ground and creates a side bias for the </w:t>
      </w:r>
      <w:proofErr w:type="spellStart"/>
      <w:r>
        <w:rPr>
          <w:rFonts w:cs="Times New Roman"/>
        </w:rPr>
        <w:t>aff</w:t>
      </w:r>
      <w:proofErr w:type="spellEnd"/>
      <w:r>
        <w:rPr>
          <w:rFonts w:cs="Times New Roman"/>
        </w:rPr>
        <w:t>.</w:t>
      </w:r>
      <w:r>
        <w:rPr>
          <w:rFonts w:cs="Times New Roman"/>
        </w:rPr>
        <w:t xml:space="preserve"> Guts all generics that deal with colonization and satellites.</w:t>
      </w:r>
      <w:r>
        <w:rPr>
          <w:rFonts w:cs="Times New Roman"/>
        </w:rPr>
        <w:t xml:space="preserve"> Debate is fundamentally a competitive game which means that fairness is a d-rule and a pre-req to evaluating </w:t>
      </w:r>
      <w:proofErr w:type="spellStart"/>
      <w:r>
        <w:rPr>
          <w:rFonts w:cs="Times New Roman"/>
        </w:rPr>
        <w:t>aff</w:t>
      </w:r>
      <w:proofErr w:type="spellEnd"/>
      <w:r>
        <w:rPr>
          <w:rFonts w:cs="Times New Roman"/>
        </w:rPr>
        <w:t xml:space="preserve"> offense. They obviously care about fairness because they follow speech times. If procedural fairness is irrelevant, then I get a 2NR.</w:t>
      </w:r>
    </w:p>
    <w:p w14:paraId="49ACADF2" w14:textId="6FF15463" w:rsidR="00EB1FFE" w:rsidRDefault="00EB1FFE" w:rsidP="00EB1FFE">
      <w:pPr>
        <w:pStyle w:val="Heading4"/>
        <w:numPr>
          <w:ilvl w:val="0"/>
          <w:numId w:val="12"/>
        </w:numPr>
        <w:tabs>
          <w:tab w:val="num" w:pos="360"/>
        </w:tabs>
        <w:ind w:left="0" w:firstLine="0"/>
      </w:pPr>
      <w:r w:rsidRPr="00AD3AEF">
        <w:t>Argument skills:</w:t>
      </w:r>
      <w:r>
        <w:t xml:space="preserve"> </w:t>
      </w:r>
      <w:r>
        <w:t>Them adding words to the resolution makes the non-topical</w:t>
      </w:r>
      <w:r>
        <w:t xml:space="preserve">. Being topical is critical to allowing the neg to refute the </w:t>
      </w:r>
      <w:proofErr w:type="spellStart"/>
      <w:r>
        <w:t>aff</w:t>
      </w:r>
      <w:proofErr w:type="spellEnd"/>
      <w:r>
        <w:t xml:space="preserve"> in an in-depth fashion. This process produces iterative testing and improvement, where we learn to improve our arguments bases on our opponent’s arguments. This means that they are only winning the arguments they are because of my inability to predictably prepare and respond to them. This kills the educational ability of debate because the </w:t>
      </w:r>
      <w:proofErr w:type="spellStart"/>
      <w:r>
        <w:t>aff</w:t>
      </w:r>
      <w:proofErr w:type="spellEnd"/>
      <w:r>
        <w:t xml:space="preserve"> isn’t being exposed to the best possible counterarguments against their </w:t>
      </w:r>
      <w:proofErr w:type="spellStart"/>
      <w:r>
        <w:t>aff</w:t>
      </w:r>
      <w:proofErr w:type="spellEnd"/>
      <w:r>
        <w:t xml:space="preserve"> and the neg isn’t allowed to practice refutation. The educational aspect of debate is obviously important because schools fund the activity. </w:t>
      </w:r>
    </w:p>
    <w:p w14:paraId="009A048B" w14:textId="77777777" w:rsidR="00EB1FFE" w:rsidRDefault="00EB1FFE" w:rsidP="00EB1FFE">
      <w:pPr>
        <w:rPr>
          <w:b/>
          <w:bCs/>
          <w:sz w:val="32"/>
          <w:szCs w:val="32"/>
        </w:rPr>
      </w:pPr>
    </w:p>
    <w:p w14:paraId="2FAD03FE" w14:textId="77777777" w:rsidR="00EB1FFE" w:rsidRDefault="00EB1FFE" w:rsidP="00EB1FFE">
      <w:pPr>
        <w:pStyle w:val="Heading4"/>
      </w:pPr>
      <w:r>
        <w:t xml:space="preserve">Drop the debater: If you drop the argument the </w:t>
      </w:r>
      <w:proofErr w:type="spellStart"/>
      <w:r>
        <w:t>aff</w:t>
      </w:r>
      <w:proofErr w:type="spellEnd"/>
      <w:r>
        <w:t xml:space="preserve"> has no offense and therefore there is no reason to vote </w:t>
      </w:r>
      <w:proofErr w:type="spellStart"/>
      <w:r>
        <w:t>aff</w:t>
      </w:r>
      <w:proofErr w:type="spellEnd"/>
      <w:r>
        <w:t xml:space="preserve">. Also, key to deter future abuse. </w:t>
      </w:r>
    </w:p>
    <w:p w14:paraId="1B7EE34B" w14:textId="77777777" w:rsidR="00EB1FFE" w:rsidRDefault="00EB1FFE" w:rsidP="00EB1FFE">
      <w:pPr>
        <w:pStyle w:val="Heading4"/>
      </w:pPr>
      <w:r>
        <w:t xml:space="preserve">Topicality is a voting issue that should be evaluated through competing </w:t>
      </w:r>
      <w:proofErr w:type="spellStart"/>
      <w:r>
        <w:t>interps</w:t>
      </w:r>
      <w:proofErr w:type="spellEnd"/>
      <w:r>
        <w:t xml:space="preserve"> because reasonability is arbitrary and invites intervention. Also, topicality is a yes or no question. You either are topical or you are not topical. </w:t>
      </w:r>
    </w:p>
    <w:p w14:paraId="6DE2862D" w14:textId="77777777" w:rsidR="00EB1FFE" w:rsidRDefault="00EB1FFE" w:rsidP="00EB1FFE">
      <w:pPr>
        <w:pStyle w:val="Heading4"/>
      </w:pPr>
      <w:r w:rsidRPr="00EA27E7">
        <w:t>No RVIS: You shouldn’t win for following the rules and RVIS would lead to a chilling effect preventing a check on legitimate abuse</w:t>
      </w:r>
      <w:r>
        <w:t xml:space="preserve">. </w:t>
      </w:r>
    </w:p>
    <w:p w14:paraId="40CD60BD" w14:textId="77777777" w:rsidR="00EB1FFE" w:rsidRPr="00EB1FFE" w:rsidRDefault="00EB1FFE" w:rsidP="00EB1FFE"/>
    <w:p w14:paraId="02439CF2" w14:textId="0F0C1310" w:rsidR="00A95652" w:rsidRDefault="00924BB4" w:rsidP="00924BB4">
      <w:pPr>
        <w:pStyle w:val="Heading1"/>
      </w:pPr>
      <w:r>
        <w:t>DA</w:t>
      </w:r>
    </w:p>
    <w:p w14:paraId="6AC7111F" w14:textId="77777777" w:rsidR="00924BB4" w:rsidRDefault="00924BB4" w:rsidP="00924BB4">
      <w:pPr>
        <w:pStyle w:val="Heading2"/>
      </w:pPr>
      <w:r>
        <w:t>China DA</w:t>
      </w:r>
    </w:p>
    <w:p w14:paraId="71E8D097" w14:textId="77777777" w:rsidR="00924BB4" w:rsidRDefault="00924BB4" w:rsidP="00924BB4">
      <w:pPr>
        <w:pStyle w:val="Heading4"/>
      </w:pPr>
      <w:r w:rsidRPr="00396032">
        <w:br/>
      </w:r>
      <w:r>
        <w:t xml:space="preserve">China challenging US dominance in space – private sector maintains the US’s preeminence </w:t>
      </w:r>
    </w:p>
    <w:p w14:paraId="0B97144A" w14:textId="77777777" w:rsidR="00924BB4" w:rsidRPr="002D4EF1" w:rsidRDefault="00924BB4" w:rsidP="00924BB4">
      <w:r w:rsidRPr="002D4EF1">
        <w:rPr>
          <w:rStyle w:val="Style13ptBold"/>
        </w:rPr>
        <w:t>Harding 21</w:t>
      </w:r>
      <w:r w:rsidRPr="002D4EF1">
        <w:t xml:space="preserve"> Harding, Luke. "The Space Race Is Back On – But Who Will Win?". The Guardian, 2021, </w:t>
      </w:r>
      <w:hyperlink r:id="rId6" w:history="1">
        <w:r w:rsidRPr="002D4EF1">
          <w:rPr>
            <w:rStyle w:val="Hyperlink"/>
          </w:rPr>
          <w:t>https://www.theguardian.com/science/2021/jul/16/the-space-race-is-back-on-but-who-will-win</w:t>
        </w:r>
      </w:hyperlink>
      <w:r w:rsidRPr="002D4EF1">
        <w:t>. Luke Harding is a Guardian foreign correspondent. His book </w:t>
      </w:r>
      <w:hyperlink r:id="rId7" w:history="1">
        <w:r w:rsidRPr="002D4EF1">
          <w:rPr>
            <w:rStyle w:val="Hyperlink"/>
          </w:rPr>
          <w:t>Shadow State</w:t>
        </w:r>
      </w:hyperlink>
      <w:r w:rsidRPr="002D4EF1">
        <w:t> is published by Guardian Faber. </w:t>
      </w:r>
    </w:p>
    <w:p w14:paraId="3DF20FDC" w14:textId="77777777" w:rsidR="00924BB4" w:rsidRDefault="00924BB4" w:rsidP="00924BB4">
      <w:pPr>
        <w:rPr>
          <w:rStyle w:val="StyleUnderline"/>
        </w:rPr>
      </w:pPr>
      <w:r w:rsidRPr="00396032">
        <w:rPr>
          <w:sz w:val="16"/>
        </w:rPr>
        <w:t xml:space="preserve">Liu </w:t>
      </w:r>
      <w:proofErr w:type="spellStart"/>
      <w:r w:rsidRPr="00396032">
        <w:rPr>
          <w:sz w:val="16"/>
        </w:rPr>
        <w:t>Boming</w:t>
      </w:r>
      <w:proofErr w:type="spellEnd"/>
      <w:r w:rsidRPr="00396032">
        <w:rPr>
          <w:sz w:val="16"/>
        </w:rPr>
        <w:t xml:space="preserve"> took in the dizzy view. Around him lay the inky vastness of space. Below was the Earth. “Wow,” he said, laughing. “It’s too beautiful out here.” Over the next seven hours Liu and his colleague Tang </w:t>
      </w:r>
      <w:proofErr w:type="spellStart"/>
      <w:r w:rsidRPr="00396032">
        <w:rPr>
          <w:sz w:val="16"/>
        </w:rPr>
        <w:t>Hongbo</w:t>
      </w:r>
      <w:proofErr w:type="spellEnd"/>
      <w:r w:rsidRPr="00396032">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8" w:history="1">
        <w:r w:rsidRPr="00396032">
          <w:rPr>
            <w:rStyle w:val="Hyperlink"/>
            <w:sz w:val="16"/>
          </w:rPr>
          <w:t>vehicle trundling over a rocky surface</w:t>
        </w:r>
      </w:hyperlink>
      <w:r w:rsidRPr="00396032">
        <w:rPr>
          <w:sz w:val="16"/>
        </w:rPr>
        <w:t xml:space="preserve">. There is even sound: an eerie mechanical groaning. Since landing in </w:t>
      </w:r>
      <w:proofErr w:type="gramStart"/>
      <w:r w:rsidRPr="00396032">
        <w:rPr>
          <w:sz w:val="16"/>
        </w:rPr>
        <w:t>May</w:t>
      </w:r>
      <w:proofErr w:type="gramEnd"/>
      <w:r w:rsidRPr="00396032">
        <w:rPr>
          <w:sz w:val="16"/>
        </w:rPr>
        <w:t xml:space="preserve"> the </w:t>
      </w:r>
      <w:proofErr w:type="spellStart"/>
      <w:r w:rsidRPr="00396032">
        <w:rPr>
          <w:sz w:val="16"/>
        </w:rPr>
        <w:t>Zhurong</w:t>
      </w:r>
      <w:proofErr w:type="spellEnd"/>
      <w:r w:rsidRPr="00396032">
        <w:rPr>
          <w:sz w:val="16"/>
        </w:rPr>
        <w:t xml:space="preserve"> probe has been busy seeking clues as to whether Mars once supported life. There is no answer yet: so far it has travelled just over 410 </w:t>
      </w:r>
      <w:proofErr w:type="spellStart"/>
      <w:r w:rsidRPr="00396032">
        <w:rPr>
          <w:sz w:val="16"/>
        </w:rPr>
        <w:t>metres</w:t>
      </w:r>
      <w:proofErr w:type="spellEnd"/>
      <w:r w:rsidRPr="00396032">
        <w:rPr>
          <w:sz w:val="16"/>
        </w:rPr>
        <w:t xml:space="preserve">. </w:t>
      </w:r>
      <w:r w:rsidRPr="00476216">
        <w:rPr>
          <w:rStyle w:val="StyleUnderline"/>
          <w:highlight w:val="yellow"/>
        </w:rPr>
        <w:t>China is</w:t>
      </w:r>
      <w:r w:rsidRPr="00476216">
        <w:rPr>
          <w:rStyle w:val="StyleUnderline"/>
        </w:rPr>
        <w:t xml:space="preserve"> </w:t>
      </w:r>
      <w:r w:rsidRPr="00476216">
        <w:rPr>
          <w:rStyle w:val="StyleUnderline"/>
          <w:highlight w:val="yellow"/>
        </w:rPr>
        <w:t xml:space="preserve">only the second </w:t>
      </w:r>
      <w:r w:rsidRPr="001E0B42">
        <w:rPr>
          <w:rStyle w:val="StyleUnderline"/>
          <w:highlight w:val="yellow"/>
        </w:rPr>
        <w:t>country to land</w:t>
      </w:r>
      <w:r w:rsidRPr="00F042F2">
        <w:rPr>
          <w:rStyle w:val="StyleUnderline"/>
        </w:rPr>
        <w:t xml:space="preserve"> and </w:t>
      </w:r>
      <w:r w:rsidRPr="00476216">
        <w:rPr>
          <w:rStyle w:val="StyleUnderline"/>
        </w:rPr>
        <w:t xml:space="preserve">operate a rover </w:t>
      </w:r>
      <w:r w:rsidRPr="001E0B42">
        <w:rPr>
          <w:rStyle w:val="StyleUnderline"/>
          <w:highlight w:val="yellow"/>
        </w:rPr>
        <w:t>on the red planet</w:t>
      </w:r>
      <w:r w:rsidRPr="00F042F2">
        <w:rPr>
          <w:rStyle w:val="StyleUnderline"/>
        </w:rPr>
        <w:t xml:space="preserve">, after the US. </w:t>
      </w:r>
      <w:r w:rsidRPr="00476216">
        <w:rPr>
          <w:rStyle w:val="StyleUnderline"/>
        </w:rPr>
        <w:t xml:space="preserve">The </w:t>
      </w:r>
      <w:r w:rsidRPr="001E0B42">
        <w:rPr>
          <w:rStyle w:val="StyleUnderline"/>
          <w:highlight w:val="yellow"/>
        </w:rPr>
        <w:t xml:space="preserve">frantic tempo of </w:t>
      </w:r>
      <w:r w:rsidRPr="00476216">
        <w:rPr>
          <w:rStyle w:val="StyleUnderline"/>
        </w:rPr>
        <w:t xml:space="preserve">the China National </w:t>
      </w:r>
      <w:hyperlink r:id="rId9" w:history="1">
        <w:r w:rsidRPr="00476216">
          <w:rPr>
            <w:rStyle w:val="StyleUnderline"/>
          </w:rPr>
          <w:t>Space</w:t>
        </w:r>
      </w:hyperlink>
      <w:r w:rsidRPr="00476216">
        <w:rPr>
          <w:rStyle w:val="StyleUnderline"/>
        </w:rPr>
        <w:t xml:space="preserve"> Administration’s</w:t>
      </w:r>
      <w:r w:rsidRPr="00F042F2">
        <w:rPr>
          <w:rStyle w:val="StyleUnderline"/>
        </w:rPr>
        <w:t xml:space="preserve"> (</w:t>
      </w:r>
      <w:r w:rsidRPr="00476216">
        <w:rPr>
          <w:rStyle w:val="StyleUnderline"/>
          <w:highlight w:val="yellow"/>
        </w:rPr>
        <w:t>CNSA</w:t>
      </w:r>
      <w:r w:rsidRPr="00F042F2">
        <w:rPr>
          <w:rStyle w:val="StyleUnderline"/>
        </w:rPr>
        <w:t xml:space="preserve">) </w:t>
      </w:r>
      <w:r w:rsidRPr="00476216">
        <w:rPr>
          <w:rStyle w:val="StyleUnderline"/>
        </w:rPr>
        <w:t xml:space="preserve">recent </w:t>
      </w:r>
      <w:proofErr w:type="spellStart"/>
      <w:r w:rsidRPr="00476216">
        <w:rPr>
          <w:rStyle w:val="StyleUnderline"/>
        </w:rPr>
        <w:t>programme</w:t>
      </w:r>
      <w:proofErr w:type="spellEnd"/>
      <w:r w:rsidRPr="00476216">
        <w:rPr>
          <w:rStyle w:val="StyleUnderline"/>
        </w:rPr>
        <w:t xml:space="preserve"> is </w:t>
      </w:r>
      <w:r w:rsidRPr="001E0B42">
        <w:rPr>
          <w:rStyle w:val="StyleUnderline"/>
          <w:highlight w:val="yellow"/>
        </w:rPr>
        <w:t>reminiscent of the cold war</w:t>
      </w:r>
      <w:r w:rsidRPr="00F042F2">
        <w:rPr>
          <w:rStyle w:val="StyleUnderline"/>
        </w:rPr>
        <w:t xml:space="preserve">, when Moscow and Washington were superpower rivals scrambling to put the first man in space and land on the moon. Half a century on, </w:t>
      </w:r>
      <w:r w:rsidRPr="00476216">
        <w:rPr>
          <w:rStyle w:val="StyleUnderline"/>
        </w:rPr>
        <w:t xml:space="preserve">space has </w:t>
      </w:r>
      <w:proofErr w:type="gramStart"/>
      <w:r w:rsidRPr="00476216">
        <w:rPr>
          <w:rStyle w:val="StyleUnderline"/>
        </w:rPr>
        <w:t>opened up</w:t>
      </w:r>
      <w:proofErr w:type="gramEnd"/>
      <w:r w:rsidRPr="00476216">
        <w:rPr>
          <w:rStyle w:val="StyleUnderline"/>
        </w:rPr>
        <w:t xml:space="preserve">. It is less ideological and a lot more crowded. About 72 countries have space </w:t>
      </w:r>
      <w:proofErr w:type="spellStart"/>
      <w:r w:rsidRPr="00476216">
        <w:rPr>
          <w:rStyle w:val="StyleUnderline"/>
        </w:rPr>
        <w:t>programmes</w:t>
      </w:r>
      <w:proofErr w:type="spellEnd"/>
      <w:r w:rsidRPr="00476216">
        <w:rPr>
          <w:rStyle w:val="StyleUnderline"/>
        </w:rPr>
        <w:t>,</w:t>
      </w:r>
      <w:r w:rsidRPr="00F042F2">
        <w:rPr>
          <w:rStyle w:val="StyleUnderline"/>
        </w:rPr>
        <w:t xml:space="preserve"> including India, Brazil, Japan, Canada, South </w:t>
      </w:r>
      <w:proofErr w:type="gramStart"/>
      <w:r w:rsidRPr="00F042F2">
        <w:rPr>
          <w:rStyle w:val="StyleUnderline"/>
        </w:rPr>
        <w:t>Korea</w:t>
      </w:r>
      <w:proofErr w:type="gramEnd"/>
      <w:r w:rsidRPr="00F042F2">
        <w:rPr>
          <w:rStyle w:val="StyleUnderline"/>
        </w:rPr>
        <w:t xml:space="preserve"> and the UAE. The European Space Agency is active too, while the UK boasts the most private space startups after the US. Space today is also highly commercial. </w:t>
      </w:r>
      <w:r w:rsidRPr="00396032">
        <w:rPr>
          <w:sz w:val="16"/>
        </w:rPr>
        <w:t xml:space="preserve">On Sunday </w:t>
      </w:r>
      <w:hyperlink r:id="rId10" w:history="1">
        <w:r w:rsidRPr="00396032">
          <w:rPr>
            <w:rStyle w:val="Hyperlink"/>
            <w:sz w:val="16"/>
          </w:rPr>
          <w:t>Richard Branson</w:t>
        </w:r>
      </w:hyperlink>
      <w:r w:rsidRPr="00396032">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76216">
        <w:rPr>
          <w:rStyle w:val="StyleUnderline"/>
          <w:highlight w:val="yellow"/>
        </w:rPr>
        <w:t>Non</w:t>
      </w:r>
      <w:r w:rsidRPr="001E0B42">
        <w:rPr>
          <w:rStyle w:val="StyleUnderline"/>
          <w:highlight w:val="yellow"/>
        </w:rPr>
        <w:t xml:space="preserve">-state actors play an </w:t>
      </w:r>
      <w:r w:rsidRPr="00476216">
        <w:rPr>
          <w:rStyle w:val="StyleUnderline"/>
        </w:rPr>
        <w:t xml:space="preserve">increasingly </w:t>
      </w:r>
      <w:r w:rsidRPr="001E0B42">
        <w:rPr>
          <w:rStyle w:val="StyleUnderline"/>
          <w:highlight w:val="yellow"/>
        </w:rPr>
        <w:t>important role in space exploration</w:t>
      </w:r>
      <w:r w:rsidRPr="00F042F2">
        <w:rPr>
          <w:rStyle w:val="StyleUnderline"/>
        </w:rPr>
        <w:t xml:space="preserve">. Elon Musk’s </w:t>
      </w:r>
      <w:r w:rsidRPr="001E0B42">
        <w:rPr>
          <w:rStyle w:val="StyleUnderline"/>
          <w:highlight w:val="yellow"/>
        </w:rPr>
        <w:t xml:space="preserve">SpaceX </w:t>
      </w:r>
      <w:r w:rsidRPr="00476216">
        <w:rPr>
          <w:rStyle w:val="StyleUnderline"/>
        </w:rPr>
        <w:t xml:space="preserve">vehicles have </w:t>
      </w:r>
      <w:r w:rsidRPr="001E0B42">
        <w:rPr>
          <w:rStyle w:val="StyleUnderline"/>
          <w:highlight w:val="yellow"/>
        </w:rPr>
        <w:t xml:space="preserve">made </w:t>
      </w:r>
      <w:r w:rsidRPr="00476216">
        <w:rPr>
          <w:rStyle w:val="StyleUnderline"/>
        </w:rPr>
        <w:t xml:space="preserve">numerous </w:t>
      </w:r>
      <w:r w:rsidRPr="001E0B42">
        <w:rPr>
          <w:rStyle w:val="StyleUnderline"/>
          <w:highlight w:val="yellow"/>
        </w:rPr>
        <w:t>flights to the</w:t>
      </w:r>
      <w:r w:rsidRPr="00F042F2">
        <w:rPr>
          <w:rStyle w:val="StyleUnderline"/>
        </w:rPr>
        <w:t xml:space="preserve"> International Space Station (</w:t>
      </w:r>
      <w:r w:rsidRPr="001E0B42">
        <w:rPr>
          <w:rStyle w:val="StyleUnderline"/>
          <w:highlight w:val="yellow"/>
        </w:rPr>
        <w:t>ISS</w:t>
      </w:r>
      <w:r w:rsidRPr="00F042F2">
        <w:rPr>
          <w:rStyle w:val="StyleUnderline"/>
        </w:rPr>
        <w:t xml:space="preserve">), </w:t>
      </w:r>
      <w:r w:rsidRPr="00476216">
        <w:rPr>
          <w:rStyle w:val="StyleUnderline"/>
        </w:rPr>
        <w:t xml:space="preserve">and </w:t>
      </w:r>
      <w:hyperlink r:id="rId11" w:history="1">
        <w:r w:rsidRPr="00476216">
          <w:rPr>
            <w:rStyle w:val="StyleUnderline"/>
          </w:rPr>
          <w:t xml:space="preserve">since last year they have </w:t>
        </w:r>
        <w:r w:rsidRPr="00476216">
          <w:rPr>
            <w:rStyle w:val="StyleUnderline"/>
            <w:highlight w:val="yellow"/>
          </w:rPr>
          <w:t>transported people as well as cargo</w:t>
        </w:r>
      </w:hyperlink>
      <w:r w:rsidRPr="00F042F2">
        <w:rPr>
          <w:rStyle w:val="StyleUnderline"/>
        </w:rPr>
        <w:t xml:space="preserve">. Later this year Musk is due to send his own all-civilian crew into orbit – though he isn’t going himself. Even so, </w:t>
      </w:r>
      <w:r w:rsidRPr="001E0B42">
        <w:rPr>
          <w:rStyle w:val="StyleUnderline"/>
          <w:highlight w:val="yellow"/>
        </w:rPr>
        <w:t xml:space="preserve">space </w:t>
      </w:r>
      <w:r w:rsidRPr="00476216">
        <w:rPr>
          <w:rStyle w:val="StyleUnderline"/>
        </w:rPr>
        <w:t xml:space="preserve">still </w:t>
      </w:r>
      <w:r w:rsidRPr="001E0B42">
        <w:rPr>
          <w:rStyle w:val="StyleUnderline"/>
          <w:highlight w:val="yellow"/>
        </w:rPr>
        <w:t>reflects tensions on Earth.</w:t>
      </w:r>
      <w:r w:rsidRPr="00F042F2">
        <w:rPr>
          <w:rStyle w:val="StyleUnderline"/>
        </w:rPr>
        <w:t xml:space="preserve"> “</w:t>
      </w:r>
      <w:proofErr w:type="spellStart"/>
      <w:r w:rsidRPr="00F042F2">
        <w:rPr>
          <w:rStyle w:val="StyleUnderline"/>
        </w:rPr>
        <w:t>Astropolitics</w:t>
      </w:r>
      <w:proofErr w:type="spellEnd"/>
      <w:r w:rsidRPr="00F042F2">
        <w:rPr>
          <w:rStyle w:val="StyleUnderline"/>
        </w:rPr>
        <w:t xml:space="preserve"> follows </w:t>
      </w:r>
      <w:proofErr w:type="spellStart"/>
      <w:r w:rsidRPr="00F042F2">
        <w:rPr>
          <w:rStyle w:val="StyleUnderline"/>
        </w:rPr>
        <w:t>terrapolitics</w:t>
      </w:r>
      <w:proofErr w:type="spellEnd"/>
      <w:r w:rsidRPr="00F042F2">
        <w:rPr>
          <w:rStyle w:val="StyleUnderline"/>
        </w:rPr>
        <w:t xml:space="preserve">,” says </w:t>
      </w:r>
      <w:hyperlink r:id="rId12" w:history="1">
        <w:r w:rsidRPr="00F042F2">
          <w:rPr>
            <w:rStyle w:val="StyleUnderline"/>
          </w:rPr>
          <w:t xml:space="preserve">Mark </w:t>
        </w:r>
        <w:proofErr w:type="spellStart"/>
        <w:r w:rsidRPr="00F042F2">
          <w:rPr>
            <w:rStyle w:val="StyleUnderline"/>
          </w:rPr>
          <w:t>Hilborne</w:t>
        </w:r>
        <w:proofErr w:type="spellEnd"/>
      </w:hyperlink>
      <w:r w:rsidRPr="00F042F2">
        <w:rPr>
          <w:rStyle w:val="StyleUnderline"/>
        </w:rPr>
        <w:t xml:space="preserve">, a lecturer in </w:t>
      </w:r>
      <w:proofErr w:type="spellStart"/>
      <w:r w:rsidRPr="00F042F2">
        <w:rPr>
          <w:rStyle w:val="StyleUnderline"/>
        </w:rPr>
        <w:t>defence</w:t>
      </w:r>
      <w:proofErr w:type="spellEnd"/>
      <w:r w:rsidRPr="00F042F2">
        <w:rPr>
          <w:rStyle w:val="StyleUnderline"/>
        </w:rPr>
        <w:t xml:space="preserve"> studies at King’s College London. Up there anything goes, he adds. </w:t>
      </w:r>
      <w:r w:rsidRPr="00396032">
        <w:rPr>
          <w:sz w:val="16"/>
        </w:rPr>
        <w:t>“Space governance is a bit fuzzy. Laws are few and very old. They are not written for asteroid mining or for a time when companies dominate</w:t>
      </w:r>
      <w:r w:rsidRPr="00F042F2">
        <w:rPr>
          <w:rStyle w:val="StyleUnderline"/>
        </w:rPr>
        <w:t xml:space="preserve">.” </w:t>
      </w:r>
      <w:r w:rsidRPr="001E0B42">
        <w:rPr>
          <w:rStyle w:val="StyleUnderline"/>
          <w:highlight w:val="yellow"/>
        </w:rPr>
        <w:t>The biggest challenge to US space supremacy comes</w:t>
      </w:r>
      <w:r w:rsidRPr="00F042F2">
        <w:rPr>
          <w:rStyle w:val="StyleUnderline"/>
        </w:rPr>
        <w:t xml:space="preserve"> not from </w:t>
      </w:r>
      <w:hyperlink r:id="rId13" w:history="1">
        <w:r w:rsidRPr="00F042F2">
          <w:rPr>
            <w:rStyle w:val="StyleUnderline"/>
          </w:rPr>
          <w:t>Russia</w:t>
        </w:r>
      </w:hyperlink>
      <w:r w:rsidRPr="00F042F2">
        <w:rPr>
          <w:rStyle w:val="StyleUnderline"/>
        </w:rPr>
        <w:t xml:space="preserve"> – heir to the Soviet Union’s pioneering space </w:t>
      </w:r>
      <w:proofErr w:type="spellStart"/>
      <w:r w:rsidRPr="00F042F2">
        <w:rPr>
          <w:rStyle w:val="StyleUnderline"/>
        </w:rPr>
        <w:t>programme</w:t>
      </w:r>
      <w:proofErr w:type="spellEnd"/>
      <w:r w:rsidRPr="00F042F2">
        <w:rPr>
          <w:rStyle w:val="StyleUnderline"/>
        </w:rPr>
        <w:t xml:space="preserve">, which launched the Sputnik satellite and got the first human into space in the form of Yuri Gagarin – but </w:t>
      </w:r>
      <w:r w:rsidRPr="001E0B42">
        <w:rPr>
          <w:rStyle w:val="StyleUnderline"/>
          <w:highlight w:val="yellow"/>
        </w:rPr>
        <w:t>from China</w:t>
      </w:r>
      <w:r w:rsidRPr="00F042F2">
        <w:rPr>
          <w:rStyle w:val="StyleUnderline"/>
        </w:rPr>
        <w:t>.</w:t>
      </w:r>
      <w:r w:rsidRPr="00396032">
        <w:rPr>
          <w:sz w:val="16"/>
        </w:rPr>
        <w:t xml:space="preserve"> 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w:t>
      </w:r>
      <w:r w:rsidRPr="00476216">
        <w:rPr>
          <w:rStyle w:val="StyleUnderline"/>
        </w:rPr>
        <w:t>In its annual threat assessment</w:t>
      </w:r>
      <w:r w:rsidRPr="00F042F2">
        <w:rPr>
          <w:rStyle w:val="StyleUnderline"/>
        </w:rPr>
        <w:t xml:space="preserve"> this April, </w:t>
      </w:r>
      <w:r w:rsidRPr="00476216">
        <w:rPr>
          <w:rStyle w:val="StyleUnderline"/>
        </w:rPr>
        <w:t>the</w:t>
      </w:r>
      <w:r w:rsidRPr="00F042F2">
        <w:rPr>
          <w:rStyle w:val="StyleUnderline"/>
        </w:rPr>
        <w:t xml:space="preserve"> office of the US Director of National Intelligence (</w:t>
      </w:r>
      <w:r w:rsidRPr="001E0B42">
        <w:rPr>
          <w:rStyle w:val="StyleUnderline"/>
          <w:highlight w:val="yellow"/>
        </w:rPr>
        <w:t>DNI</w:t>
      </w:r>
      <w:r w:rsidRPr="00F042F2">
        <w:rPr>
          <w:rStyle w:val="StyleUnderline"/>
        </w:rPr>
        <w:t xml:space="preserve">) </w:t>
      </w:r>
      <w:r w:rsidRPr="001E0B42">
        <w:rPr>
          <w:rStyle w:val="StyleUnderline"/>
          <w:highlight w:val="yellow"/>
        </w:rPr>
        <w:t>described China as a “near-peer competitor” pushing for global power</w:t>
      </w:r>
      <w:r w:rsidRPr="00F042F2">
        <w:rPr>
          <w:rStyle w:val="StyleUnderline"/>
        </w:rPr>
        <w:t>. It warns: “</w:t>
      </w:r>
      <w:r w:rsidRPr="00476216">
        <w:rPr>
          <w:rStyle w:val="StyleUnderline"/>
        </w:rPr>
        <w:t xml:space="preserve">Beijing is </w:t>
      </w:r>
      <w:r w:rsidRPr="001E0B42">
        <w:rPr>
          <w:rStyle w:val="StyleUnderline"/>
          <w:highlight w:val="yellow"/>
        </w:rPr>
        <w:t>working to</w:t>
      </w:r>
      <w:r w:rsidRPr="00F042F2">
        <w:rPr>
          <w:rStyle w:val="StyleUnderline"/>
        </w:rPr>
        <w:t xml:space="preserve"> match or </w:t>
      </w:r>
      <w:r w:rsidRPr="001E0B42">
        <w:rPr>
          <w:rStyle w:val="StyleUnderline"/>
          <w:highlight w:val="yellow"/>
        </w:rPr>
        <w:t>exceed US capabilities in space to gain the military</w:t>
      </w:r>
      <w:r w:rsidRPr="00F042F2">
        <w:rPr>
          <w:rStyle w:val="StyleUnderline"/>
        </w:rPr>
        <w:t xml:space="preserve">, economic, and prestige </w:t>
      </w:r>
      <w:r w:rsidRPr="001E0B42">
        <w:rPr>
          <w:rStyle w:val="StyleUnderline"/>
          <w:highlight w:val="yellow"/>
        </w:rPr>
        <w:t xml:space="preserve">benefits </w:t>
      </w:r>
      <w:r w:rsidRPr="00476216">
        <w:rPr>
          <w:rStyle w:val="StyleUnderline"/>
        </w:rPr>
        <w:t>that Washington has accrued from space leadership</w:t>
      </w:r>
      <w:r w:rsidRPr="00F042F2">
        <w:rPr>
          <w:rStyle w:val="StyleUnderline"/>
        </w:rPr>
        <w:t xml:space="preserve">.” The </w:t>
      </w:r>
      <w:r w:rsidRPr="00476216">
        <w:rPr>
          <w:rStyle w:val="StyleUnderline"/>
        </w:rPr>
        <w:t>Biden administration suspects Chinese satellites are being used for non-civilian purposes</w:t>
      </w:r>
      <w:r w:rsidRPr="00F042F2">
        <w:rPr>
          <w:rStyle w:val="StyleUnderline"/>
        </w:rPr>
        <w:t xml:space="preserve">. The People’s Liberation Army integrates reconnaissance and navigation data in military command and control systems, the DNI says. “Satellites are inherently dual use. It’s not like the difference between an F15 fighter jet and a </w:t>
      </w:r>
      <w:proofErr w:type="gramStart"/>
      <w:r w:rsidRPr="00F042F2">
        <w:rPr>
          <w:rStyle w:val="StyleUnderline"/>
        </w:rPr>
        <w:t>737 passenger</w:t>
      </w:r>
      <w:proofErr w:type="gramEnd"/>
      <w:r w:rsidRPr="00F042F2">
        <w:rPr>
          <w:rStyle w:val="StyleUnderline"/>
        </w:rPr>
        <w:t xml:space="preserve"> plane,” </w:t>
      </w:r>
      <w:proofErr w:type="spellStart"/>
      <w:r w:rsidRPr="00F042F2">
        <w:rPr>
          <w:rStyle w:val="StyleUnderline"/>
        </w:rPr>
        <w:t>Hilborne</w:t>
      </w:r>
      <w:proofErr w:type="spellEnd"/>
      <w:r w:rsidRPr="00F042F2">
        <w:rPr>
          <w:rStyle w:val="StyleUnderline"/>
        </w:rPr>
        <w:t xml:space="preserve"> says.</w:t>
      </w:r>
      <w:r w:rsidRPr="00396032">
        <w:rPr>
          <w:sz w:val="16"/>
        </w:rPr>
        <w:t xml:space="preserve"> Once China completes the Tiangong space station next year, it is likely to invite foreign astronauts to take part in missions. One goal: to build new soft-power alliances. Beijing says interest from other countries is enormous. </w:t>
      </w:r>
      <w:r w:rsidRPr="00F042F2">
        <w:rPr>
          <w:rStyle w:val="StyleUnderline"/>
        </w:rPr>
        <w:t xml:space="preserve">The low Earth orbit station is part of an ambitious development strategy in the heavens rather than on land – a sort of belt and rocket initiative. According to Alanna </w:t>
      </w:r>
      <w:proofErr w:type="spellStart"/>
      <w:r w:rsidRPr="00F042F2">
        <w:rPr>
          <w:rStyle w:val="StyleUnderline"/>
        </w:rPr>
        <w:t>Krolikowski</w:t>
      </w:r>
      <w:proofErr w:type="spellEnd"/>
      <w:r w:rsidRPr="00F042F2">
        <w:rPr>
          <w:rStyle w:val="StyleUnderline"/>
        </w:rPr>
        <w:t>,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r w:rsidRPr="00396032">
        <w:rPr>
          <w:sz w:val="16"/>
        </w:rPr>
        <w:t xml:space="preserve"> </w:t>
      </w:r>
      <w:r w:rsidRPr="00126D83">
        <w:rPr>
          <w:rStyle w:val="StyleUnderline"/>
        </w:rPr>
        <w:t>Russia has traditionally worked closely with the Americans, even when terrestrial relations were bad. Now it is moving closer to Beijing</w:t>
      </w:r>
      <w:r w:rsidRPr="00126D83">
        <w:rPr>
          <w:sz w:val="16"/>
        </w:rPr>
        <w:t xml:space="preserve">. In March, China and Russia </w:t>
      </w:r>
      <w:hyperlink r:id="rId14" w:history="1">
        <w:r w:rsidRPr="00126D83">
          <w:rPr>
            <w:rStyle w:val="Hyperlink"/>
            <w:sz w:val="16"/>
          </w:rPr>
          <w:t>announced plans to co-build an international lunar research station</w:t>
        </w:r>
      </w:hyperlink>
      <w:r w:rsidRPr="00126D83">
        <w:rPr>
          <w:sz w:val="16"/>
        </w:rPr>
        <w:t xml:space="preserve">. </w:t>
      </w:r>
      <w:r w:rsidRPr="00126D83">
        <w:rPr>
          <w:rStyle w:val="StyleUnderline"/>
        </w:rPr>
        <w:t xml:space="preserve">The agreement comes at a time when Vladimir Putin’s government has been increasingly isolated and subject to western sanctions. In June, Putin and his Chinese counterpart Xi Jinping renewed a friendship treaty. Moscow is </w:t>
      </w:r>
      <w:proofErr w:type="spellStart"/>
      <w:r w:rsidRPr="00126D83">
        <w:rPr>
          <w:rStyle w:val="StyleUnderline"/>
        </w:rPr>
        <w:t>cosying</w:t>
      </w:r>
      <w:proofErr w:type="spellEnd"/>
      <w:r w:rsidRPr="00126D83">
        <w:rPr>
          <w:rStyle w:val="StyleUnderline"/>
        </w:rPr>
        <w:t xml:space="preserve"> up to Beijing out of necessity, at a time of rising US-China bipolarity. These rival geopolitical factions are fighting over a familiar mountainous surface: the moon</w:t>
      </w:r>
      <w:r w:rsidRPr="00396032">
        <w:rPr>
          <w:sz w:val="16"/>
        </w:rPr>
        <w:t xml:space="preserve">.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396032">
        <w:rPr>
          <w:sz w:val="16"/>
        </w:rPr>
        <w:t>colour</w:t>
      </w:r>
      <w:proofErr w:type="spellEnd"/>
      <w:r w:rsidRPr="00396032">
        <w:rPr>
          <w:sz w:val="16"/>
        </w:rPr>
        <w:t xml:space="preserve"> on the moon by 2024. SpaceX has been hired </w:t>
      </w:r>
      <w:hyperlink r:id="rId15" w:history="1">
        <w:r w:rsidRPr="00396032">
          <w:rPr>
            <w:rStyle w:val="Hyperlink"/>
            <w:sz w:val="16"/>
          </w:rPr>
          <w:t>to develop a lander</w:t>
        </w:r>
      </w:hyperlink>
      <w:r w:rsidRPr="00396032">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396032">
        <w:rPr>
          <w:sz w:val="16"/>
        </w:rPr>
        <w:t>Krolikowski</w:t>
      </w:r>
      <w:proofErr w:type="spellEnd"/>
      <w:r w:rsidRPr="00396032">
        <w:rPr>
          <w:sz w:val="16"/>
        </w:rPr>
        <w:t xml:space="preserve"> is </w:t>
      </w:r>
      <w:proofErr w:type="spellStart"/>
      <w:r w:rsidRPr="00396032">
        <w:rPr>
          <w:sz w:val="16"/>
        </w:rPr>
        <w:t>sceptical</w:t>
      </w:r>
      <w:proofErr w:type="spellEnd"/>
      <w:r w:rsidRPr="00396032">
        <w:rPr>
          <w:sz w:val="16"/>
        </w:rPr>
        <w:t xml:space="preserve"> that China will quickly overtake the US to become the world’s leading spacefaring country. “A lot of what China is doing is a reprisal of what the cold war space </w:t>
      </w:r>
      <w:proofErr w:type="spellStart"/>
      <w:r w:rsidRPr="00396032">
        <w:rPr>
          <w:sz w:val="16"/>
        </w:rPr>
        <w:t>programmes</w:t>
      </w:r>
      <w:proofErr w:type="spellEnd"/>
      <w:r w:rsidRPr="00396032">
        <w:rPr>
          <w:sz w:val="16"/>
        </w:rPr>
        <w:t xml:space="preserve"> did in the 1960s and 1970s,” she said. </w:t>
      </w:r>
      <w:r w:rsidRPr="00F042F2">
        <w:rPr>
          <w:rStyle w:val="StyleUnderline"/>
        </w:rPr>
        <w:t>Beijing’s recent feats of exploration have as much to do with national pride as scientific discovery, she says. But there is no doubting Beijing’s desire to catch up, she adds. “</w:t>
      </w:r>
      <w:r w:rsidRPr="00476216">
        <w:rPr>
          <w:rStyle w:val="StyleUnderline"/>
        </w:rPr>
        <w:t xml:space="preserve">The Chinese government has established, or has plans for, </w:t>
      </w:r>
      <w:proofErr w:type="spellStart"/>
      <w:r w:rsidRPr="00476216">
        <w:rPr>
          <w:rStyle w:val="StyleUnderline"/>
        </w:rPr>
        <w:t>programmes</w:t>
      </w:r>
      <w:proofErr w:type="spellEnd"/>
      <w:r w:rsidRPr="00476216">
        <w:rPr>
          <w:rStyle w:val="StyleUnderline"/>
        </w:rPr>
        <w:t xml:space="preserve"> or missions in every major area, whether it’s </w:t>
      </w:r>
      <w:hyperlink r:id="rId16" w:history="1">
        <w:r w:rsidRPr="00476216">
          <w:rPr>
            <w:rStyle w:val="StyleUnderline"/>
          </w:rPr>
          <w:t>Mars</w:t>
        </w:r>
      </w:hyperlink>
      <w:r w:rsidRPr="00476216">
        <w:rPr>
          <w:rStyle w:val="StyleUnderline"/>
        </w:rPr>
        <w:t xml:space="preserve"> missions, building mega constellations of telecommunications satellites, or exploring asteroids. There is no single area of space activity they are not involved in.” </w:t>
      </w:r>
      <w:r w:rsidRPr="00126D83">
        <w:rPr>
          <w:rStyle w:val="StyleUnderline"/>
        </w:rPr>
        <w:t>“We see a tightening of the Russia-China relationship</w:t>
      </w:r>
      <w:r w:rsidRPr="00126D83">
        <w:rPr>
          <w:sz w:val="16"/>
        </w:rPr>
        <w:t>,”</w:t>
      </w:r>
      <w:r w:rsidRPr="00396032">
        <w:rPr>
          <w:sz w:val="16"/>
        </w:rPr>
        <w:t xml:space="preserve"> </w:t>
      </w:r>
      <w:proofErr w:type="spellStart"/>
      <w:r w:rsidRPr="00396032">
        <w:rPr>
          <w:sz w:val="16"/>
        </w:rPr>
        <w:t>Krolikowski</w:t>
      </w:r>
      <w:proofErr w:type="spellEnd"/>
      <w:r w:rsidRPr="00396032">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396032">
        <w:rPr>
          <w:sz w:val="16"/>
        </w:rPr>
        <w:t>sceptical</w:t>
      </w:r>
      <w:proofErr w:type="spellEnd"/>
      <w:r w:rsidRPr="00396032">
        <w:rPr>
          <w:sz w:val="16"/>
        </w:rPr>
        <w:t xml:space="preserve"> this joint space project will </w:t>
      </w:r>
      <w:proofErr w:type="spellStart"/>
      <w:r w:rsidRPr="00396032">
        <w:rPr>
          <w:sz w:val="16"/>
        </w:rPr>
        <w:t>materialise</w:t>
      </w:r>
      <w:proofErr w:type="spellEnd"/>
      <w:r w:rsidRPr="00396032">
        <w:rPr>
          <w:sz w:val="16"/>
        </w:rPr>
        <w:t xml:space="preserve"> anytime soon,” says Alexander​ </w:t>
      </w:r>
      <w:proofErr w:type="spellStart"/>
      <w:r w:rsidRPr="00396032">
        <w:rPr>
          <w:sz w:val="16"/>
        </w:rPr>
        <w:t>Gabuev</w:t>
      </w:r>
      <w:proofErr w:type="spellEnd"/>
      <w:r w:rsidRPr="00396032">
        <w:rPr>
          <w:sz w:val="16"/>
        </w:rPr>
        <w:t xml:space="preserve">, a senior fellow at the Carnegie Moscow Centre. </w:t>
      </w:r>
      <w:proofErr w:type="spellStart"/>
      <w:r w:rsidRPr="00396032">
        <w:rPr>
          <w:sz w:val="16"/>
        </w:rPr>
        <w:t>Gabuev</w:t>
      </w:r>
      <w:proofErr w:type="spellEnd"/>
      <w:r w:rsidRPr="00396032">
        <w:rPr>
          <w:sz w:val="16"/>
        </w:rPr>
        <w:t xml:space="preserve"> says both countries are “techno-nationalist”. Previous agreements to develop helicopters and wide-bodied aircraft saw nothing </w:t>
      </w:r>
      <w:proofErr w:type="gramStart"/>
      <w:r w:rsidRPr="00396032">
        <w:rPr>
          <w:sz w:val="16"/>
        </w:rPr>
        <w:t>actually made</w:t>
      </w:r>
      <w:proofErr w:type="gramEnd"/>
      <w:r w:rsidRPr="00396032">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396032">
        <w:rPr>
          <w:sz w:val="16"/>
        </w:rPr>
        <w:t>programme</w:t>
      </w:r>
      <w:proofErr w:type="spellEnd"/>
      <w:r w:rsidRPr="00396032">
        <w:rPr>
          <w:sz w:val="16"/>
        </w:rPr>
        <w:t xml:space="preserve"> was phased out. </w:t>
      </w:r>
      <w:r w:rsidRPr="00396032">
        <w:rPr>
          <w:rStyle w:val="StyleUnderline"/>
        </w:rPr>
        <w:t xml:space="preserve">But this epoch seems to be coming to an end as </w:t>
      </w:r>
      <w:r w:rsidRPr="001E0B42">
        <w:rPr>
          <w:rStyle w:val="StyleUnderline"/>
          <w:highlight w:val="yellow"/>
        </w:rPr>
        <w:t xml:space="preserve">private companies such as </w:t>
      </w:r>
      <w:hyperlink r:id="rId17" w:history="1">
        <w:r w:rsidRPr="001E0B42">
          <w:rPr>
            <w:rStyle w:val="StyleUnderline"/>
            <w:highlight w:val="yellow"/>
          </w:rPr>
          <w:t>SpaceX</w:t>
        </w:r>
      </w:hyperlink>
      <w:r w:rsidRPr="001E0B42">
        <w:rPr>
          <w:rStyle w:val="StyleUnderline"/>
          <w:highlight w:val="yellow"/>
        </w:rPr>
        <w:t xml:space="preserve"> take over.</w:t>
      </w:r>
      <w:r w:rsidRPr="00396032">
        <w:rPr>
          <w:rStyle w:val="StyleUnderline"/>
        </w:rPr>
        <w:t xml:space="preserve"> “I expect US-Russian relations to get worse,” </w:t>
      </w:r>
      <w:proofErr w:type="spellStart"/>
      <w:r w:rsidRPr="00396032">
        <w:rPr>
          <w:rStyle w:val="StyleUnderline"/>
        </w:rPr>
        <w:t>Gabuev</w:t>
      </w:r>
      <w:proofErr w:type="spellEnd"/>
      <w:r w:rsidRPr="00396032">
        <w:rPr>
          <w:rStyle w:val="StyleUnderline"/>
        </w:rPr>
        <w:t xml:space="preserve"> says, adding that </w:t>
      </w:r>
      <w:r w:rsidRPr="00126D83">
        <w:rPr>
          <w:rStyle w:val="StyleUnderline"/>
        </w:rPr>
        <w:t>Americans “no longer need” Russia’s help.</w:t>
      </w:r>
      <w:r w:rsidRPr="00396032">
        <w:rPr>
          <w:rStyle w:val="StyleUnderline"/>
        </w:rPr>
        <w:t xml:space="preserve"> Moscow’s state corporation for space activities, </w:t>
      </w:r>
      <w:proofErr w:type="spellStart"/>
      <w:r w:rsidRPr="00396032">
        <w:rPr>
          <w:rStyle w:val="StyleUnderline"/>
        </w:rPr>
        <w:t>Roscosmos</w:t>
      </w:r>
      <w:proofErr w:type="spellEnd"/>
      <w:r w:rsidRPr="00396032">
        <w:rPr>
          <w:rStyle w:val="StyleUnderline"/>
        </w:rPr>
        <w:t>, has faced accusations of being more interested in politics than space research</w:t>
      </w:r>
      <w:r w:rsidRPr="00396032">
        <w:rPr>
          <w:sz w:val="16"/>
        </w:rPr>
        <w:t xml:space="preserve">. Last month the newspaper Novaya Gazeta reported that </w:t>
      </w:r>
      <w:proofErr w:type="spellStart"/>
      <w:r w:rsidRPr="00396032">
        <w:rPr>
          <w:sz w:val="16"/>
        </w:rPr>
        <w:t>Roscosmos’s</w:t>
      </w:r>
      <w:proofErr w:type="spellEnd"/>
      <w:r w:rsidRPr="00396032">
        <w:rPr>
          <w:sz w:val="16"/>
        </w:rPr>
        <w:t xml:space="preserve"> executive director of manned space </w:t>
      </w:r>
      <w:proofErr w:type="spellStart"/>
      <w:r w:rsidRPr="00396032">
        <w:rPr>
          <w:sz w:val="16"/>
        </w:rPr>
        <w:t>programmes</w:t>
      </w:r>
      <w:proofErr w:type="spellEnd"/>
      <w:r w:rsidRPr="00396032">
        <w:rPr>
          <w:sz w:val="16"/>
        </w:rPr>
        <w:t xml:space="preserve">, former cosmonaut Sergei </w:t>
      </w:r>
      <w:proofErr w:type="spellStart"/>
      <w:r w:rsidRPr="00396032">
        <w:rPr>
          <w:sz w:val="16"/>
        </w:rPr>
        <w:t>Krikalev</w:t>
      </w:r>
      <w:proofErr w:type="spellEnd"/>
      <w:r w:rsidRPr="00396032">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396032">
        <w:rPr>
          <w:sz w:val="16"/>
        </w:rPr>
        <w:t>Roscosmos</w:t>
      </w:r>
      <w:proofErr w:type="spellEnd"/>
      <w:r w:rsidRPr="00396032">
        <w:rPr>
          <w:sz w:val="16"/>
        </w:rPr>
        <w:t xml:space="preserve"> .</w:t>
      </w:r>
      <w:proofErr w:type="gramEnd"/>
      <w:r w:rsidRPr="00396032">
        <w:rPr>
          <w:sz w:val="16"/>
        </w:rPr>
        <w:t xml:space="preserve"> It stars </w:t>
      </w:r>
      <w:proofErr w:type="spellStart"/>
      <w:r w:rsidRPr="00396032">
        <w:rPr>
          <w:sz w:val="16"/>
        </w:rPr>
        <w:t>Yulia</w:t>
      </w:r>
      <w:proofErr w:type="spellEnd"/>
      <w:r w:rsidRPr="00396032">
        <w:rPr>
          <w:sz w:val="16"/>
        </w:rPr>
        <w:t xml:space="preserve"> </w:t>
      </w:r>
      <w:proofErr w:type="spellStart"/>
      <w:r w:rsidRPr="00396032">
        <w:rPr>
          <w:sz w:val="16"/>
        </w:rPr>
        <w:t>Peresild</w:t>
      </w:r>
      <w:proofErr w:type="spellEnd"/>
      <w:r w:rsidRPr="00396032">
        <w:rPr>
          <w:sz w:val="16"/>
        </w:rPr>
        <w:t xml:space="preserve">, who is due to head to space in October with director </w:t>
      </w:r>
      <w:proofErr w:type="spellStart"/>
      <w:r w:rsidRPr="00396032">
        <w:rPr>
          <w:sz w:val="16"/>
        </w:rPr>
        <w:t>Klim</w:t>
      </w:r>
      <w:proofErr w:type="spellEnd"/>
      <w:r w:rsidRPr="00396032">
        <w:rPr>
          <w:sz w:val="16"/>
        </w:rPr>
        <w:t xml:space="preserve"> </w:t>
      </w:r>
      <w:proofErr w:type="spellStart"/>
      <w:r w:rsidRPr="00396032">
        <w:rPr>
          <w:sz w:val="16"/>
        </w:rPr>
        <w:t>Shipenko</w:t>
      </w:r>
      <w:proofErr w:type="spellEnd"/>
      <w:r w:rsidRPr="00396032">
        <w:rPr>
          <w:sz w:val="16"/>
        </w:rPr>
        <w:t>. The launch seems timed to beat Tom Cruise, who is due to shoot his own movie on board the ISS with director Doug Liman</w:t>
      </w:r>
      <w:hyperlink r:id="rId18" w:history="1">
        <w:r w:rsidRPr="00396032">
          <w:rPr>
            <w:rStyle w:val="Hyperlink"/>
            <w:sz w:val="16"/>
          </w:rPr>
          <w:t>.</w:t>
        </w:r>
      </w:hyperlink>
      <w:r w:rsidRPr="00396032">
        <w:rPr>
          <w:sz w:val="16"/>
        </w:rPr>
        <w:t xml:space="preserve"> </w:t>
      </w:r>
      <w:proofErr w:type="spellStart"/>
      <w:r w:rsidRPr="00396032">
        <w:rPr>
          <w:sz w:val="16"/>
        </w:rPr>
        <w:t>Krikalev</w:t>
      </w:r>
      <w:proofErr w:type="spellEnd"/>
      <w:r w:rsidRPr="00396032">
        <w:rPr>
          <w:sz w:val="16"/>
        </w:rPr>
        <w:t xml:space="preserve">, who spent more than 800 days in space and was in orbit when the USSR collapsed, apparently told </w:t>
      </w:r>
      <w:proofErr w:type="spellStart"/>
      <w:r w:rsidRPr="00396032">
        <w:rPr>
          <w:sz w:val="16"/>
        </w:rPr>
        <w:t>Roscomos’s</w:t>
      </w:r>
      <w:proofErr w:type="spellEnd"/>
      <w:r w:rsidRPr="00396032">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19" w:history="1">
        <w:r w:rsidRPr="00396032">
          <w:rPr>
            <w:rStyle w:val="Hyperlink"/>
            <w:sz w:val="16"/>
          </w:rPr>
          <w:t>nature and the climate crisis</w:t>
        </w:r>
      </w:hyperlink>
      <w:r w:rsidRPr="00396032">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396032">
        <w:rPr>
          <w:sz w:val="16"/>
        </w:rPr>
        <w:t>really up</w:t>
      </w:r>
      <w:proofErr w:type="gramEnd"/>
      <w:r w:rsidRPr="00396032">
        <w:rPr>
          <w:sz w:val="16"/>
        </w:rPr>
        <w:t xml:space="preserve"> for debate,” </w:t>
      </w:r>
      <w:proofErr w:type="spellStart"/>
      <w:r w:rsidRPr="00396032">
        <w:rPr>
          <w:sz w:val="16"/>
        </w:rPr>
        <w:t>Hilborne</w:t>
      </w:r>
      <w:proofErr w:type="spellEnd"/>
      <w:r w:rsidRPr="00396032">
        <w:rPr>
          <w:sz w:val="16"/>
        </w:rPr>
        <w:t xml:space="preserve"> says. “</w:t>
      </w:r>
      <w:r w:rsidRPr="00396032">
        <w:rPr>
          <w:rStyle w:val="StyleUnderline"/>
        </w:rPr>
        <w:t xml:space="preserve">The US is very sensitive about what happens in space.” </w:t>
      </w:r>
      <w:r w:rsidRPr="00476216">
        <w:rPr>
          <w:rStyle w:val="StyleUnderline"/>
        </w:rPr>
        <w:t xml:space="preserve">Most observers think the </w:t>
      </w:r>
      <w:r w:rsidRPr="001E0B42">
        <w:rPr>
          <w:rStyle w:val="StyleUnderline"/>
          <w:highlight w:val="yellow"/>
        </w:rPr>
        <w:t xml:space="preserve">US will remain the world’s </w:t>
      </w:r>
      <w:r w:rsidRPr="00476216">
        <w:rPr>
          <w:rStyle w:val="StyleUnderline"/>
        </w:rPr>
        <w:t xml:space="preserve">pre-eminent </w:t>
      </w:r>
      <w:r w:rsidRPr="001E0B42">
        <w:rPr>
          <w:rStyle w:val="StyleUnderline"/>
          <w:highlight w:val="yellow"/>
        </w:rPr>
        <w:t>space power, thanks to its innovative and flourishing private sector. China’s</w:t>
      </w:r>
      <w:r w:rsidRPr="00396032">
        <w:rPr>
          <w:rStyle w:val="StyleUnderline"/>
        </w:rPr>
        <w:t xml:space="preserve"> Soviet-style </w:t>
      </w:r>
      <w:r w:rsidRPr="001E0B42">
        <w:rPr>
          <w:rStyle w:val="StyleUnderline"/>
          <w:highlight w:val="yellow"/>
        </w:rPr>
        <w:t xml:space="preserve">state </w:t>
      </w:r>
      <w:proofErr w:type="spellStart"/>
      <w:r w:rsidRPr="001E0B42">
        <w:rPr>
          <w:rStyle w:val="StyleUnderline"/>
          <w:highlight w:val="yellow"/>
        </w:rPr>
        <w:t>programme</w:t>
      </w:r>
      <w:proofErr w:type="spellEnd"/>
      <w:r w:rsidRPr="001E0B42">
        <w:rPr>
          <w:rStyle w:val="StyleUnderline"/>
          <w:highlight w:val="yellow"/>
        </w:rPr>
        <w:t xml:space="preserve"> appears less nimble. </w:t>
      </w:r>
      <w:r w:rsidRPr="001E0B42">
        <w:rPr>
          <w:rStyle w:val="StyleUnderline"/>
        </w:rPr>
        <w:t>Despite</w:t>
      </w:r>
      <w:r w:rsidRPr="00396032">
        <w:rPr>
          <w:rStyle w:val="StyleUnderline"/>
        </w:rPr>
        <w:t xml:space="preserv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0A572E83" w14:textId="77777777" w:rsidR="00924BB4" w:rsidRDefault="00924BB4" w:rsidP="00924BB4">
      <w:pPr>
        <w:pStyle w:val="Heading4"/>
      </w:pPr>
      <w:r>
        <w:t>Property rights key to investment in space – studies prove</w:t>
      </w:r>
    </w:p>
    <w:p w14:paraId="4DA004EC" w14:textId="77777777" w:rsidR="00924BB4" w:rsidRPr="00422BAF" w:rsidRDefault="00924BB4" w:rsidP="00924BB4">
      <w:r w:rsidRPr="00422BAF">
        <w:rPr>
          <w:rStyle w:val="Style13ptBold"/>
        </w:rPr>
        <w:t>CEA 21</w:t>
      </w:r>
      <w:r w:rsidRPr="00422BAF">
        <w:t xml:space="preserve"> Econ. Rept. 2021 - Chapter 8: Exploring New Frontiers </w:t>
      </w:r>
      <w:proofErr w:type="gramStart"/>
      <w:r w:rsidRPr="00422BAF">
        <w:t>In</w:t>
      </w:r>
      <w:proofErr w:type="gramEnd"/>
      <w:r w:rsidRPr="00422BAF">
        <w:t xml:space="preserve"> Space Policy And Property Rights. U.S. Government Publishing Office, 2021, https://www.govinfo.gov/content/pkg/ERP-2021/pdf/ERP-2021-chapter8.pdf, Accessed 10 Jan 2022. The Council of Economic Advisers (CEA) is a United States agency within the Executive Office of the President established in 1946, which advises the President of the United States on economic policy.</w:t>
      </w:r>
    </w:p>
    <w:p w14:paraId="0EE9A775" w14:textId="77777777" w:rsidR="00924BB4" w:rsidRPr="002C7C44" w:rsidRDefault="00924BB4" w:rsidP="00924BB4">
      <w:pPr>
        <w:rPr>
          <w:rStyle w:val="StyleUnderline"/>
          <w:sz w:val="16"/>
          <w:u w:val="none"/>
        </w:rPr>
      </w:pPr>
      <w:r w:rsidRPr="004578CD">
        <w:rPr>
          <w:sz w:val="14"/>
        </w:rPr>
        <w:t xml:space="preserve">All the space policy developments discussed above have improved the ability of investors to set expectations </w:t>
      </w:r>
      <w:proofErr w:type="gramStart"/>
      <w:r w:rsidRPr="004578CD">
        <w:rPr>
          <w:sz w:val="14"/>
        </w:rPr>
        <w:t>for the manner in which</w:t>
      </w:r>
      <w:proofErr w:type="gramEnd"/>
      <w:r w:rsidRPr="004578CD">
        <w:rPr>
          <w:sz w:val="14"/>
        </w:rPr>
        <w:t xml:space="preserve"> benefits flow from investments in space</w:t>
      </w:r>
      <w:r w:rsidRPr="004578CD">
        <w:rPr>
          <w:rStyle w:val="StyleUnderline"/>
        </w:rPr>
        <w:t xml:space="preserve">. The </w:t>
      </w:r>
      <w:r w:rsidRPr="004578CD">
        <w:rPr>
          <w:rStyle w:val="StyleUnderline"/>
          <w:highlight w:val="yellow"/>
        </w:rPr>
        <w:t>historical examples</w:t>
      </w:r>
      <w:r w:rsidRPr="004578CD">
        <w:rPr>
          <w:rStyle w:val="StyleUnderline"/>
        </w:rPr>
        <w:t xml:space="preserve"> given </w:t>
      </w:r>
      <w:r w:rsidRPr="004578CD">
        <w:rPr>
          <w:rStyle w:val="StyleUnderline"/>
          <w:highlight w:val="yellow"/>
        </w:rPr>
        <w:t xml:space="preserve">argue </w:t>
      </w:r>
      <w:r w:rsidRPr="005D1652">
        <w:rPr>
          <w:rStyle w:val="StyleUnderline"/>
        </w:rPr>
        <w:t xml:space="preserve">that further specifying </w:t>
      </w:r>
      <w:r w:rsidRPr="004578CD">
        <w:rPr>
          <w:rStyle w:val="StyleUnderline"/>
          <w:highlight w:val="yellow"/>
        </w:rPr>
        <w:t>property rights will bolster investment in the space economy. Increased investments in the space economy will lead to advances in space technology</w:t>
      </w:r>
      <w:r w:rsidRPr="004578CD">
        <w:rPr>
          <w:rStyle w:val="StyleUnderline"/>
        </w:rPr>
        <w:t>.</w:t>
      </w:r>
      <w:r w:rsidRPr="004578CD">
        <w:rPr>
          <w:sz w:val="14"/>
        </w:rPr>
        <w:t xml:space="preserve"> In this subsection, we discuss the economics literature that addresses the effects of setting and strengthening property rights on both investment and economic growth. </w:t>
      </w:r>
      <w:r w:rsidRPr="004578CD">
        <w:rPr>
          <w:rStyle w:val="StyleUnderline"/>
        </w:rPr>
        <w:t xml:space="preserve">The </w:t>
      </w:r>
      <w:r w:rsidRPr="004578CD">
        <w:rPr>
          <w:rStyle w:val="StyleUnderline"/>
          <w:highlight w:val="yellow"/>
        </w:rPr>
        <w:t>research presented</w:t>
      </w:r>
      <w:r w:rsidRPr="004578CD">
        <w:rPr>
          <w:rStyle w:val="StyleUnderline"/>
        </w:rPr>
        <w:t xml:space="preserve"> here aims to </w:t>
      </w:r>
      <w:r w:rsidRPr="004578CD">
        <w:rPr>
          <w:rStyle w:val="StyleUnderline"/>
          <w:highlight w:val="yellow"/>
        </w:rPr>
        <w:t>convey that the benefits for economic activity from</w:t>
      </w:r>
      <w:r w:rsidRPr="004578CD">
        <w:rPr>
          <w:rStyle w:val="StyleUnderline"/>
        </w:rPr>
        <w:t xml:space="preserve"> improved setting of expectations that clarifies </w:t>
      </w:r>
      <w:r w:rsidRPr="004578CD">
        <w:rPr>
          <w:rStyle w:val="StyleUnderline"/>
          <w:highlight w:val="yellow"/>
        </w:rPr>
        <w:t>property rights is universal and not just due to specific circumstances</w:t>
      </w:r>
      <w:r w:rsidRPr="004578CD">
        <w:rPr>
          <w:rStyle w:val="StyleUnderline"/>
        </w:rPr>
        <w:t xml:space="preserve"> of time and/or place.</w:t>
      </w:r>
      <w:r w:rsidRPr="004578CD">
        <w:rPr>
          <w:sz w:val="14"/>
        </w:rPr>
        <w:t xml:space="preserve"> Losses from short-term </w:t>
      </w:r>
      <w:proofErr w:type="spellStart"/>
      <w:r w:rsidRPr="004578CD">
        <w:rPr>
          <w:sz w:val="14"/>
        </w:rPr>
        <w:t>decisionmaking</w:t>
      </w:r>
      <w:proofErr w:type="spellEnd"/>
      <w:r w:rsidRPr="004578CD">
        <w:rPr>
          <w:sz w:val="14"/>
        </w:rPr>
        <w:t xml:space="preserve">. A growing concern for future space exploration activities arises from a lack of property rights security leading to short-term </w:t>
      </w:r>
      <w:proofErr w:type="spellStart"/>
      <w:r w:rsidRPr="004578CD">
        <w:rPr>
          <w:sz w:val="14"/>
        </w:rPr>
        <w:t>decisionmaking</w:t>
      </w:r>
      <w:proofErr w:type="spellEnd"/>
      <w:r w:rsidRPr="004578CD">
        <w:rPr>
          <w:sz w:val="14"/>
        </w:rPr>
        <w:t xml:space="preserve">, which may inhibit long-term human activity. </w:t>
      </w:r>
      <w:r w:rsidRPr="00B30DA3">
        <w:rPr>
          <w:rStyle w:val="StyleUnderline"/>
          <w:highlight w:val="yellow"/>
        </w:rPr>
        <w:t xml:space="preserve">Many </w:t>
      </w:r>
      <w:r w:rsidRPr="004578CD">
        <w:rPr>
          <w:rStyle w:val="StyleUnderline"/>
          <w:highlight w:val="yellow"/>
        </w:rPr>
        <w:t xml:space="preserve">empirical studies show that insecure property rights </w:t>
      </w:r>
      <w:proofErr w:type="gramStart"/>
      <w:r w:rsidRPr="004578CD">
        <w:rPr>
          <w:rStyle w:val="StyleUnderline"/>
          <w:highlight w:val="yellow"/>
        </w:rPr>
        <w:t>lead</w:t>
      </w:r>
      <w:proofErr w:type="gramEnd"/>
      <w:r w:rsidRPr="004578CD">
        <w:rPr>
          <w:rStyle w:val="StyleUnderline"/>
          <w:highlight w:val="yellow"/>
        </w:rPr>
        <w:t xml:space="preserve"> to investment decisions with lower values.</w:t>
      </w:r>
      <w:r w:rsidRPr="004578CD">
        <w:rPr>
          <w:rStyle w:val="StyleUnderline"/>
        </w:rPr>
        <w:t xml:space="preserve"> Many of these studies have </w:t>
      </w:r>
      <w:r w:rsidRPr="001B4927">
        <w:rPr>
          <w:rStyle w:val="StyleUnderline"/>
        </w:rPr>
        <w:t>come from analyses of water rights in the western United States</w:t>
      </w:r>
      <w:r w:rsidRPr="004578CD">
        <w:rPr>
          <w:rStyle w:val="StyleUnderline"/>
        </w:rPr>
        <w:t>. In what is known as the Prior Appropriation Doctrine, water rights are handed out based on a “first in time, first in right” principle.</w:t>
      </w:r>
      <w:r w:rsidRPr="004578CD">
        <w:rPr>
          <w:sz w:val="14"/>
        </w:rPr>
        <w:t xml:space="preserve"> Given that the amount of water available changes each year due to precipitation patterns, water rights holders that were, earlier in time, known as senior </w:t>
      </w:r>
      <w:proofErr w:type="gramStart"/>
      <w:r w:rsidRPr="004578CD">
        <w:rPr>
          <w:sz w:val="14"/>
        </w:rPr>
        <w:t>rights holders</w:t>
      </w:r>
      <w:proofErr w:type="gramEnd"/>
      <w:r w:rsidRPr="004578CD">
        <w:rPr>
          <w:sz w:val="14"/>
        </w:rPr>
        <w:t xml:space="preserve"> are more likely to receive their water allocation each year than those that were later in time, known as junior rights holders. Leonard and </w:t>
      </w:r>
      <w:proofErr w:type="spellStart"/>
      <w:r w:rsidRPr="004578CD">
        <w:rPr>
          <w:sz w:val="14"/>
        </w:rPr>
        <w:t>Libecap</w:t>
      </w:r>
      <w:proofErr w:type="spellEnd"/>
      <w:r w:rsidRPr="004578CD">
        <w:rPr>
          <w:sz w:val="14"/>
        </w:rPr>
        <w:t xml:space="preserve"> (2019) argue that the Prior Appropriation Doctrine, with its clear rights for senior rights holders, allowed for investment in irrigation technologies. Given the climate of the western United States, large-scale investment in irrigation is required to maximize the productivity of large swaths of land</w:t>
      </w:r>
      <w:r w:rsidRPr="004578CD">
        <w:rPr>
          <w:rStyle w:val="StyleUnderline"/>
        </w:rPr>
        <w:t xml:space="preserve">. Leonard and </w:t>
      </w:r>
      <w:proofErr w:type="spellStart"/>
      <w:r w:rsidRPr="004578CD">
        <w:rPr>
          <w:rStyle w:val="StyleUnderline"/>
        </w:rPr>
        <w:t>Libecap</w:t>
      </w:r>
      <w:proofErr w:type="spellEnd"/>
      <w:r w:rsidRPr="004578CD">
        <w:rPr>
          <w:rStyle w:val="StyleUnderline"/>
        </w:rPr>
        <w:t xml:space="preserve"> estimate that </w:t>
      </w:r>
      <w:r w:rsidRPr="001B4927">
        <w:rPr>
          <w:rStyle w:val="StyleUnderline"/>
        </w:rPr>
        <w:t>16 percent of western States’ income in 1930 is attributable to investments made in irrigation that would not have occurred without secure property rights</w:t>
      </w:r>
      <w:r w:rsidRPr="004578CD">
        <w:rPr>
          <w:rStyle w:val="StyleUnderline"/>
        </w:rPr>
        <w:t>. Another concern with insecure property rights is that owners of natural resources rush to extract them to ensure that they accrue the benefits of their investments. This rush to extract resources has a detrimental effect on the value obtained from those resources and other negative spillover effects on society.</w:t>
      </w:r>
      <w:r w:rsidRPr="004578CD">
        <w:rPr>
          <w:sz w:val="14"/>
        </w:rPr>
        <w:t xml:space="preserve"> One example is the increase in the rate of deforestation that occurs when property rights for the land are insecure (Bohn and Deacon 2000). Ferreira (2004) finds that those countries with clearly defined property rights experience less deforestation than those with weaker protections. Kemal and Lange (2018) find that a reduced chance of oil well expropriation in Indonesia lowered the rate of extraction by up to 40 percent. If short-term </w:t>
      </w:r>
      <w:proofErr w:type="spellStart"/>
      <w:r w:rsidRPr="004578CD">
        <w:rPr>
          <w:sz w:val="14"/>
        </w:rPr>
        <w:t>decisionmaking</w:t>
      </w:r>
      <w:proofErr w:type="spellEnd"/>
      <w:r w:rsidRPr="004578CD">
        <w:rPr>
          <w:sz w:val="14"/>
        </w:rPr>
        <w:t xml:space="preserve"> prevails in the initial incursions into space, the future of the space economy could be seriously harmed. Depleting the resources necessary to sustain life in space would mean having to transport these resources from Earth at a prohibitive cost and complexity. </w:t>
      </w:r>
    </w:p>
    <w:p w14:paraId="34C9DF30" w14:textId="77777777" w:rsidR="00924BB4" w:rsidRDefault="00924BB4" w:rsidP="00924BB4">
      <w:pPr>
        <w:pStyle w:val="Heading4"/>
      </w:pPr>
      <w:r>
        <w:t>US space dominance prevents war with China – deters anti-satellite use and Taiwan intervention</w:t>
      </w:r>
    </w:p>
    <w:p w14:paraId="3F840A4E" w14:textId="77777777" w:rsidR="00924BB4" w:rsidRPr="00E20B1A" w:rsidRDefault="00924BB4" w:rsidP="00924BB4">
      <w:r w:rsidRPr="00E20B1A">
        <w:rPr>
          <w:rStyle w:val="Style13ptBold"/>
        </w:rPr>
        <w:t>Chow and Kelley 21</w:t>
      </w:r>
      <w:r w:rsidRPr="00E20B1A">
        <w:t xml:space="preserve"> Chow, Brian, and Brandon Kelley. "</w:t>
      </w:r>
      <w:proofErr w:type="spellStart"/>
      <w:r w:rsidRPr="00E20B1A">
        <w:t>China’S</w:t>
      </w:r>
      <w:proofErr w:type="spellEnd"/>
      <w:r w:rsidRPr="00E20B1A">
        <w:t xml:space="preserve"> Anti-Satellite Weapons Could Conquer Taiwan—Or Start </w:t>
      </w:r>
      <w:proofErr w:type="gramStart"/>
      <w:r w:rsidRPr="00E20B1A">
        <w:t>A</w:t>
      </w:r>
      <w:proofErr w:type="gramEnd"/>
      <w:r w:rsidRPr="00E20B1A">
        <w:t xml:space="preserve"> War". The National Interest, 2021, </w:t>
      </w:r>
      <w:hyperlink r:id="rId20" w:history="1">
        <w:r w:rsidRPr="00E20B1A">
          <w:rPr>
            <w:rStyle w:val="Hyperlink"/>
          </w:rPr>
          <w:t>https://nationalinterest.org/feature/china%E2%80%99s-anti-satellite-weapons-could-conquer-taiwan%E2%80%94or-start-war-192135.Brian</w:t>
        </w:r>
      </w:hyperlink>
      <w:r w:rsidRPr="00E20B1A">
        <w:t xml:space="preserve"> Chow is an independent policy analyst (Ph.D. physics, MBA with Distinction, Ph.D. finance) with over 160 publications in space and other national security policies and Brandon Kelley </w:t>
      </w:r>
    </w:p>
    <w:p w14:paraId="478C3252" w14:textId="77777777" w:rsidR="00924BB4" w:rsidRPr="00D36559" w:rsidRDefault="00924BB4" w:rsidP="00924BB4">
      <w:pPr>
        <w:rPr>
          <w:sz w:val="22"/>
          <w:u w:val="single"/>
        </w:rPr>
      </w:pPr>
      <w:r w:rsidRPr="00367336">
        <w:rPr>
          <w:sz w:val="14"/>
        </w:rPr>
        <w:t>On July 1, 2021—the one-hundredth birthday of the Chinese Communist Party—</w:t>
      </w:r>
      <w:hyperlink r:id="rId21" w:tgtFrame="_blank" w:history="1">
        <w:r w:rsidRPr="00367336">
          <w:rPr>
            <w:rStyle w:val="Hyperlink"/>
            <w:sz w:val="14"/>
          </w:rPr>
          <w:t>President Xi Jinping</w:t>
        </w:r>
      </w:hyperlink>
      <w:r w:rsidRPr="00367336">
        <w:rPr>
          <w:sz w:val="14"/>
        </w:rPr>
        <w:t xml:space="preserve"> declared that China will “</w:t>
      </w:r>
      <w:hyperlink r:id="rId22" w:tgtFrame="_blank" w:history="1">
        <w:r w:rsidRPr="00367336">
          <w:rPr>
            <w:rStyle w:val="Hyperlink"/>
            <w:sz w:val="14"/>
          </w:rPr>
          <w:t>advance peaceful national reunification</w:t>
        </w:r>
      </w:hyperlink>
      <w:r w:rsidRPr="00367336">
        <w:rPr>
          <w:sz w:val="14"/>
        </w:rPr>
        <w:t xml:space="preserve">” with Taiwan. It would be easy to dismiss such statements as mere political rhetoric: certainly, Taiwan would never willingly accede to Chinese demands to rejoin the fold. </w:t>
      </w:r>
      <w:r w:rsidRPr="009928DD">
        <w:rPr>
          <w:rStyle w:val="StyleUnderline"/>
        </w:rPr>
        <w:t xml:space="preserve">But </w:t>
      </w:r>
      <w:r w:rsidRPr="00367336">
        <w:rPr>
          <w:rStyle w:val="StyleUnderline"/>
          <w:highlight w:val="yellow"/>
        </w:rPr>
        <w:t xml:space="preserve">China’s </w:t>
      </w:r>
      <w:r w:rsidRPr="00476216">
        <w:rPr>
          <w:rStyle w:val="StyleUnderline"/>
        </w:rPr>
        <w:t>rapidly advancing anti-satellite</w:t>
      </w:r>
      <w:r w:rsidRPr="009928DD">
        <w:rPr>
          <w:rStyle w:val="StyleUnderline"/>
        </w:rPr>
        <w:t xml:space="preserve"> (</w:t>
      </w:r>
      <w:r w:rsidRPr="00476216">
        <w:rPr>
          <w:rStyle w:val="StyleUnderline"/>
          <w:highlight w:val="yellow"/>
        </w:rPr>
        <w:t>ASAT</w:t>
      </w:r>
      <w:r w:rsidRPr="009928DD">
        <w:rPr>
          <w:rStyle w:val="StyleUnderline"/>
        </w:rPr>
        <w:t xml:space="preserve">) </w:t>
      </w:r>
      <w:r w:rsidRPr="00367336">
        <w:rPr>
          <w:rStyle w:val="StyleUnderline"/>
          <w:highlight w:val="yellow"/>
        </w:rPr>
        <w:t>capabilities could</w:t>
      </w:r>
      <w:r w:rsidRPr="009928DD">
        <w:rPr>
          <w:rStyle w:val="StyleUnderline"/>
        </w:rPr>
        <w:t xml:space="preserve"> </w:t>
      </w:r>
      <w:proofErr w:type="gramStart"/>
      <w:r w:rsidRPr="009928DD">
        <w:rPr>
          <w:rStyle w:val="StyleUnderline"/>
        </w:rPr>
        <w:t>open up</w:t>
      </w:r>
      <w:proofErr w:type="gramEnd"/>
      <w:r w:rsidRPr="009928DD">
        <w:rPr>
          <w:rStyle w:val="StyleUnderline"/>
        </w:rPr>
        <w:t xml:space="preserve"> another avenue: </w:t>
      </w:r>
      <w:r w:rsidRPr="00367336">
        <w:rPr>
          <w:rStyle w:val="StyleUnderline"/>
          <w:highlight w:val="yellow"/>
        </w:rPr>
        <w:t>deter</w:t>
      </w:r>
      <w:r w:rsidRPr="00476216">
        <w:rPr>
          <w:rStyle w:val="StyleUnderline"/>
        </w:rPr>
        <w:t>ring</w:t>
      </w:r>
      <w:r w:rsidRPr="00367336">
        <w:rPr>
          <w:rStyle w:val="StyleUnderline"/>
          <w:highlight w:val="yellow"/>
        </w:rPr>
        <w:t xml:space="preserve"> U</w:t>
      </w:r>
      <w:r w:rsidRPr="00476216">
        <w:rPr>
          <w:rStyle w:val="StyleUnderline"/>
        </w:rPr>
        <w:t xml:space="preserve">nited </w:t>
      </w:r>
      <w:r w:rsidRPr="00367336">
        <w:rPr>
          <w:rStyle w:val="StyleUnderline"/>
          <w:highlight w:val="yellow"/>
        </w:rPr>
        <w:t>S</w:t>
      </w:r>
      <w:r w:rsidRPr="00476216">
        <w:rPr>
          <w:rStyle w:val="StyleUnderline"/>
        </w:rPr>
        <w:t xml:space="preserve">tates </w:t>
      </w:r>
      <w:r w:rsidRPr="00367336">
        <w:rPr>
          <w:rStyle w:val="StyleUnderline"/>
          <w:highlight w:val="yellow"/>
        </w:rPr>
        <w:t xml:space="preserve">intervention on Taiwan’s behalf </w:t>
      </w:r>
      <w:r w:rsidRPr="00476216">
        <w:rPr>
          <w:rStyle w:val="StyleUnderline"/>
        </w:rPr>
        <w:t xml:space="preserve">in order to coerce reunification without firing a shot. </w:t>
      </w:r>
      <w:r w:rsidRPr="00367336">
        <w:rPr>
          <w:rStyle w:val="StyleUnderline"/>
          <w:highlight w:val="yellow"/>
        </w:rPr>
        <w:t>If</w:t>
      </w:r>
      <w:r w:rsidRPr="009928DD">
        <w:rPr>
          <w:rStyle w:val="StyleUnderline"/>
        </w:rPr>
        <w:t xml:space="preserve"> current </w:t>
      </w:r>
      <w:r w:rsidRPr="00367336">
        <w:rPr>
          <w:rStyle w:val="StyleUnderline"/>
          <w:highlight w:val="yellow"/>
        </w:rPr>
        <w:t>trends hold, then China</w:t>
      </w:r>
      <w:r w:rsidRPr="009928DD">
        <w:rPr>
          <w:rStyle w:val="StyleUnderline"/>
        </w:rPr>
        <w:t>’s</w:t>
      </w:r>
      <w:hyperlink r:id="rId23" w:tgtFrame="_blank" w:history="1">
        <w:r w:rsidRPr="009928DD">
          <w:rPr>
            <w:rStyle w:val="StyleUnderline"/>
          </w:rPr>
          <w:t xml:space="preserve"> Strategic Support Force</w:t>
        </w:r>
      </w:hyperlink>
      <w:r w:rsidRPr="009928DD">
        <w:rPr>
          <w:rStyle w:val="StyleUnderline"/>
        </w:rPr>
        <w:t xml:space="preserve"> </w:t>
      </w:r>
      <w:r w:rsidRPr="00367336">
        <w:rPr>
          <w:rStyle w:val="StyleUnderline"/>
          <w:highlight w:val="yellow"/>
        </w:rPr>
        <w:t>will be capable by the late 2020s of holding key U.S. space assets at risk</w:t>
      </w:r>
      <w:r w:rsidRPr="009928DD">
        <w:rPr>
          <w:rStyle w:val="StyleUnderline"/>
        </w:rPr>
        <w:t xml:space="preserve">. </w:t>
      </w:r>
      <w:hyperlink r:id="rId24" w:tgtFrame="_blank" w:history="1">
        <w:r w:rsidRPr="009928DD">
          <w:rPr>
            <w:rStyle w:val="StyleUnderline"/>
          </w:rPr>
          <w:t>Chinese military doctrine</w:t>
        </w:r>
      </w:hyperlink>
      <w:r w:rsidRPr="009928DD">
        <w:rPr>
          <w:rStyle w:val="StyleUnderline"/>
        </w:rPr>
        <w:t xml:space="preserve">, statements by senior officials, and past behavior all suggest that China may well believe threatening such assets to be an effective means of </w:t>
      </w:r>
      <w:r w:rsidRPr="00367336">
        <w:rPr>
          <w:rStyle w:val="StyleUnderline"/>
          <w:highlight w:val="yellow"/>
        </w:rPr>
        <w:t>deterring U.S. intervention</w:t>
      </w:r>
      <w:r w:rsidRPr="009928DD">
        <w:rPr>
          <w:rStyle w:val="StyleUnderline"/>
        </w:rPr>
        <w:t xml:space="preserve">. If so, then </w:t>
      </w:r>
      <w:r w:rsidRPr="00476216">
        <w:rPr>
          <w:rStyle w:val="StyleUnderline"/>
        </w:rPr>
        <w:t xml:space="preserve">the </w:t>
      </w:r>
      <w:r w:rsidRPr="00367336">
        <w:rPr>
          <w:rStyle w:val="StyleUnderline"/>
          <w:highlight w:val="yellow"/>
        </w:rPr>
        <w:t>U</w:t>
      </w:r>
      <w:r w:rsidRPr="00476216">
        <w:rPr>
          <w:rStyle w:val="StyleUnderline"/>
        </w:rPr>
        <w:t>nited</w:t>
      </w:r>
      <w:r w:rsidRPr="00367336">
        <w:rPr>
          <w:rStyle w:val="StyleUnderline"/>
          <w:highlight w:val="yellow"/>
        </w:rPr>
        <w:t xml:space="preserve"> S</w:t>
      </w:r>
      <w:r w:rsidRPr="00476216">
        <w:rPr>
          <w:rStyle w:val="StyleUnderline"/>
        </w:rPr>
        <w:t>tates</w:t>
      </w:r>
      <w:r w:rsidRPr="00367336">
        <w:rPr>
          <w:rStyle w:val="StyleUnderline"/>
          <w:highlight w:val="yellow"/>
        </w:rPr>
        <w:t xml:space="preserve"> </w:t>
      </w:r>
      <w:r w:rsidRPr="00476216">
        <w:rPr>
          <w:rStyle w:val="StyleUnderline"/>
        </w:rPr>
        <w:t xml:space="preserve">would </w:t>
      </w:r>
      <w:r w:rsidRPr="00367336">
        <w:rPr>
          <w:rStyle w:val="StyleUnderline"/>
          <w:highlight w:val="yellow"/>
        </w:rPr>
        <w:t>face a type of “Sophie’s Choice”: decline to intervene,</w:t>
      </w:r>
      <w:r w:rsidRPr="009928DD">
        <w:rPr>
          <w:rStyle w:val="StyleUnderline"/>
        </w:rPr>
        <w:t xml:space="preserve"> potentially leading allies to follow suit and Taiwan to succumb without a fight, thereby enabling Xi to achieve his goal of “peacefully” snuffing out Taiwanese independence; </w:t>
      </w:r>
      <w:r w:rsidRPr="00367336">
        <w:rPr>
          <w:rStyle w:val="StyleUnderline"/>
          <w:highlight w:val="yellow"/>
        </w:rPr>
        <w:t xml:space="preserve">or start a war that </w:t>
      </w:r>
      <w:r w:rsidRPr="00476216">
        <w:rPr>
          <w:rStyle w:val="StyleUnderline"/>
        </w:rPr>
        <w:t xml:space="preserve">would at best be long and bloody and </w:t>
      </w:r>
      <w:r w:rsidRPr="00367336">
        <w:rPr>
          <w:rStyle w:val="StyleUnderline"/>
          <w:highlight w:val="yellow"/>
        </w:rPr>
        <w:t xml:space="preserve">might </w:t>
      </w:r>
      <w:r w:rsidRPr="00476216">
        <w:rPr>
          <w:rStyle w:val="StyleUnderline"/>
        </w:rPr>
        <w:t>well even</w:t>
      </w:r>
      <w:r w:rsidRPr="00367336">
        <w:rPr>
          <w:rStyle w:val="StyleUnderline"/>
          <w:highlight w:val="yellow"/>
        </w:rPr>
        <w:t xml:space="preserve"> cross </w:t>
      </w:r>
      <w:r w:rsidRPr="00476216">
        <w:rPr>
          <w:rStyle w:val="StyleUnderline"/>
        </w:rPr>
        <w:t xml:space="preserve">the </w:t>
      </w:r>
      <w:r w:rsidRPr="00367336">
        <w:rPr>
          <w:rStyle w:val="StyleUnderline"/>
          <w:highlight w:val="yellow"/>
        </w:rPr>
        <w:t>nuclear threshold</w:t>
      </w:r>
      <w:r w:rsidRPr="00367336">
        <w:rPr>
          <w:sz w:val="14"/>
        </w:rPr>
        <w:t xml:space="preserve">. 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25" w:tgtFrame="_blank" w:history="1">
        <w:r w:rsidRPr="00367336">
          <w:rPr>
            <w:rStyle w:val="Hyperlink"/>
            <w:sz w:val="14"/>
          </w:rPr>
          <w:t>American way of war</w:t>
        </w:r>
      </w:hyperlink>
      <w:r w:rsidRPr="00367336">
        <w:rPr>
          <w:sz w:val="14"/>
        </w:rPr>
        <w:t>: reliance on vulnerable space systems. This project came to fruition with a direct ascent</w:t>
      </w:r>
      <w:hyperlink r:id="rId26" w:tgtFrame="_blank" w:history="1">
        <w:r w:rsidRPr="00367336">
          <w:rPr>
            <w:rStyle w:val="Hyperlink"/>
            <w:sz w:val="14"/>
          </w:rPr>
          <w:t xml:space="preserve"> ASAT weapons test</w:t>
        </w:r>
      </w:hyperlink>
      <w:r w:rsidRPr="00367336">
        <w:rPr>
          <w:sz w:val="14"/>
        </w:rPr>
        <w:t xml:space="preserve"> in 2007, but the test was limited in two key respects. First, it only reached low Earth orbit. Second, it generated thousands of pieces of long-lasting space junk, provoking immense</w:t>
      </w:r>
      <w:hyperlink r:id="rId27" w:tgtFrame="_blank" w:history="1">
        <w:r w:rsidRPr="00367336">
          <w:rPr>
            <w:rStyle w:val="Hyperlink"/>
            <w:sz w:val="14"/>
          </w:rPr>
          <w:t xml:space="preserve"> international ire</w:t>
        </w:r>
      </w:hyperlink>
      <w:r w:rsidRPr="00367336">
        <w:rPr>
          <w:sz w:val="14"/>
        </w:rPr>
        <w:t>. This backlash appears to have taken China by surprise, driving it to seek new, more usable ASAT types with minimal debris production. Now, one such ASAT is nearing operational status: spacecraft capable of rendezvous and proximity operations (RPOs). Such spacecraft are</w:t>
      </w:r>
      <w:hyperlink r:id="rId28" w:anchor="page=22" w:tgtFrame="_blank" w:history="1">
        <w:r w:rsidRPr="00367336">
          <w:rPr>
            <w:rStyle w:val="Hyperlink"/>
            <w:sz w:val="14"/>
          </w:rPr>
          <w:t xml:space="preserve"> inevitable</w:t>
        </w:r>
      </w:hyperlink>
      <w:r w:rsidRPr="00367336">
        <w:rPr>
          <w:sz w:val="14"/>
        </w:rPr>
        <w:t xml:space="preserve"> and cannot realistically be limited. The United States, European Union, China, and others are developing them to provide a range of satellite services essential to the</w:t>
      </w:r>
      <w:hyperlink r:id="rId29" w:tgtFrame="_blank" w:history="1">
        <w:r w:rsidRPr="00367336">
          <w:rPr>
            <w:rStyle w:val="Hyperlink"/>
            <w:sz w:val="14"/>
          </w:rPr>
          <w:t xml:space="preserve"> new space economy</w:t>
        </w:r>
      </w:hyperlink>
      <w:r w:rsidRPr="00367336">
        <w:rPr>
          <w:sz w:val="14"/>
        </w:rPr>
        <w:t xml:space="preserve">, such as in situ repairs and refueling of satellites and active removal of space debris. But RPO capabilities are </w:t>
      </w:r>
      <w:proofErr w:type="gramStart"/>
      <w:r w:rsidRPr="00367336">
        <w:rPr>
          <w:sz w:val="14"/>
        </w:rPr>
        <w:t>dual-use</w:t>
      </w:r>
      <w:proofErr w:type="gramEnd"/>
      <w:r w:rsidRPr="00367336">
        <w:rPr>
          <w:sz w:val="14"/>
        </w:rPr>
        <w:t xml:space="preserv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This is </w:t>
      </w:r>
      <w:hyperlink r:id="rId30" w:tgtFrame="_blank" w:history="1">
        <w:r w:rsidRPr="00367336">
          <w:rPr>
            <w:rStyle w:val="Hyperlink"/>
            <w:sz w:val="14"/>
          </w:rPr>
          <w:t>a serious threat</w:t>
        </w:r>
      </w:hyperlink>
      <w:r w:rsidRPr="00367336">
        <w:rPr>
          <w:sz w:val="14"/>
        </w:rPr>
        <w:t xml:space="preserve">,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367336">
        <w:rPr>
          <w:sz w:val="14"/>
        </w:rPr>
        <w:t>spacecraft</w:t>
      </w:r>
      <w:proofErr w:type="gramEnd"/>
      <w:r w:rsidRPr="00367336">
        <w:rPr>
          <w:sz w:val="14"/>
        </w:rPr>
        <w:t xml:space="preserve"> as they wish as close as they wish to as many high-value targets as they wish. The result would be an ever-present possibility of sudden, bolt-from-the-blue attacks on vital space assets—and worse, on many of them at once. China has conducted at least</w:t>
      </w:r>
      <w:hyperlink r:id="rId31" w:anchor="page=3" w:tgtFrame="_blank" w:history="1">
        <w:r w:rsidRPr="00367336">
          <w:rPr>
            <w:rStyle w:val="Hyperlink"/>
            <w:sz w:val="14"/>
          </w:rPr>
          <w:t xml:space="preserve"> half a dozen tests of RPO</w:t>
        </w:r>
      </w:hyperlink>
      <w:r w:rsidRPr="00367336">
        <w:rPr>
          <w:sz w:val="14"/>
        </w:rPr>
        <w:t xml:space="preserve"> capabilities in space since 2008, two of which went on for years. Influential space experts have noted that these tests have plausible peaceful purposes and are in many cases </w:t>
      </w:r>
      <w:proofErr w:type="gramStart"/>
      <w:r w:rsidRPr="00367336">
        <w:rPr>
          <w:sz w:val="14"/>
        </w:rPr>
        <w:t>similar to</w:t>
      </w:r>
      <w:proofErr w:type="gramEnd"/>
      <w:r w:rsidRPr="00367336">
        <w:rPr>
          <w:sz w:val="14"/>
        </w:rPr>
        <w:t xml:space="preserve"> those conducted by the United States. This, however, does not make it any less important to establish effective legal, policy, and technical counters to their offensive use. Even if it were certain that these capabilities are intended purely for peaceful applications—and it is not at all clear</w:t>
      </w:r>
      <w:r w:rsidRPr="00367336">
        <w:rPr>
          <w:rStyle w:val="StyleUnderline"/>
        </w:rPr>
        <w:t xml:space="preserve"> that that is the case—China (or any other country) could at any time decide to repurpose these capabilities for ASAT use. </w:t>
      </w:r>
      <w:r w:rsidRPr="00476216">
        <w:rPr>
          <w:rStyle w:val="StyleUnderline"/>
        </w:rPr>
        <w:t xml:space="preserve">There is </w:t>
      </w:r>
      <w:r w:rsidRPr="00367336">
        <w:rPr>
          <w:rStyle w:val="StyleUnderline"/>
          <w:highlight w:val="yellow"/>
        </w:rPr>
        <w:t xml:space="preserve">still time to get out ahead </w:t>
      </w:r>
      <w:r w:rsidRPr="00476216">
        <w:rPr>
          <w:rStyle w:val="StyleUnderline"/>
        </w:rPr>
        <w:t xml:space="preserve">of this threat, but likely </w:t>
      </w:r>
      <w:r w:rsidRPr="00367336">
        <w:rPr>
          <w:rStyle w:val="StyleUnderline"/>
          <w:highlight w:val="yellow"/>
        </w:rPr>
        <w:t>not for much longer. China’s</w:t>
      </w:r>
      <w:r w:rsidRPr="00367336">
        <w:rPr>
          <w:rStyle w:val="StyleUnderline"/>
        </w:rPr>
        <w:t xml:space="preserve"> RPO </w:t>
      </w:r>
      <w:r w:rsidRPr="00367336">
        <w:rPr>
          <w:rStyle w:val="StyleUnderline"/>
          <w:highlight w:val="yellow"/>
        </w:rPr>
        <w:t>capabilities have,</w:t>
      </w:r>
      <w:r w:rsidRPr="00367336">
        <w:rPr>
          <w:rStyle w:val="StyleUnderline"/>
        </w:rPr>
        <w:t xml:space="preserve"> thus far, </w:t>
      </w:r>
      <w:r w:rsidRPr="00367336">
        <w:rPr>
          <w:rStyle w:val="StyleUnderline"/>
          <w:highlight w:val="yellow"/>
        </w:rPr>
        <w:t>lagged about five years behind those of the United States.</w:t>
      </w:r>
      <w:r w:rsidRPr="00367336">
        <w:rPr>
          <w:rStyle w:val="StyleUnderline"/>
        </w:rPr>
        <w:t xml:space="preserve"> There are reasons to believe this gap may close, but even </w:t>
      </w:r>
      <w:proofErr w:type="gramStart"/>
      <w:r w:rsidRPr="00367336">
        <w:rPr>
          <w:rStyle w:val="StyleUnderline"/>
        </w:rPr>
        <w:t>assuming that</w:t>
      </w:r>
      <w:proofErr w:type="gramEnd"/>
      <w:r w:rsidRPr="00367336">
        <w:rPr>
          <w:rStyle w:val="StyleUnderline"/>
        </w:rPr>
        <w:t xml:space="preserve"> it holds, we should expect to see China demonstrate an operational dual-use rendezvous spacecraft by around 2025</w:t>
      </w:r>
      <w:r w:rsidRPr="00367336">
        <w:rPr>
          <w:sz w:val="14"/>
        </w:rPr>
        <w:t>. (The first instance of a U.S. commercial satellite docking with another satellite to change its orbit occurred in</w:t>
      </w:r>
      <w:hyperlink r:id="rId32" w:tgtFrame="_blank" w:history="1">
        <w:r w:rsidRPr="00367336">
          <w:rPr>
            <w:rStyle w:val="Hyperlink"/>
            <w:sz w:val="14"/>
          </w:rPr>
          <w:t xml:space="preserve"> February 2020</w:t>
        </w:r>
      </w:hyperlink>
      <w:r w:rsidRPr="00367336">
        <w:rPr>
          <w:sz w:val="14"/>
        </w:rPr>
        <w:t>.) At the same time, China is expanding its capacity for rapid spacecraft manufacturing. The</w:t>
      </w:r>
      <w:hyperlink r:id="rId33" w:tgtFrame="_blank" w:history="1">
        <w:r w:rsidRPr="00367336">
          <w:rPr>
            <w:rStyle w:val="Hyperlink"/>
            <w:sz w:val="14"/>
          </w:rPr>
          <w:t xml:space="preserve"> Global Times</w:t>
        </w:r>
      </w:hyperlink>
      <w:r w:rsidRPr="00367336">
        <w:rPr>
          <w:sz w:val="14"/>
        </w:rPr>
        <w:t xml:space="preserve"> reported in January that China’s first intelligent mass production line is set to produce 240 small satellites per year. In April,</w:t>
      </w:r>
      <w:hyperlink r:id="rId34" w:anchor=":~:text=China%20is%20developing%20plans%20for%20a%2013%2C000%2Dsatellite%20megaconstellation,-by%20Andrew%20Jones&amp;text=HELSINKI%20%E2%80%94%20China%20is%20to%20oversee,the%20country's%20major%20space%20actors." w:tgtFrame="_blank" w:history="1">
        <w:r w:rsidRPr="00367336">
          <w:rPr>
            <w:rStyle w:val="Hyperlink"/>
            <w:sz w:val="14"/>
          </w:rPr>
          <w:t xml:space="preserve"> Andrew Jones</w:t>
        </w:r>
      </w:hyperlink>
      <w:r w:rsidRPr="00367336">
        <w:rPr>
          <w:sz w:val="14"/>
        </w:rPr>
        <w:t xml:space="preserve"> at </w:t>
      </w:r>
      <w:proofErr w:type="spellStart"/>
      <w:r w:rsidRPr="00367336">
        <w:rPr>
          <w:sz w:val="14"/>
        </w:rPr>
        <w:t>SpaceNews</w:t>
      </w:r>
      <w:proofErr w:type="spellEnd"/>
      <w:r w:rsidRPr="00367336">
        <w:rPr>
          <w:sz w:val="14"/>
        </w:rPr>
        <w:t xml:space="preserve"> reported that China is developing plans to quickly produce and loft a thirteen thousand-satellite national internet </w:t>
      </w:r>
      <w:proofErr w:type="spellStart"/>
      <w:r w:rsidRPr="00367336">
        <w:rPr>
          <w:sz w:val="14"/>
        </w:rPr>
        <w:t>megaconstellation</w:t>
      </w:r>
      <w:proofErr w:type="spellEnd"/>
      <w:r w:rsidRPr="00367336">
        <w:rPr>
          <w:sz w:val="14"/>
        </w:rPr>
        <w:t xml:space="preserve">. </w:t>
      </w:r>
      <w:r w:rsidRPr="00367336">
        <w:rPr>
          <w:rStyle w:val="StyleUnderline"/>
        </w:rPr>
        <w:t xml:space="preserve">It is not unreasonable to assume that China could manufacture two hundred small rendezvous ASAT spacecraft by 2029, possibly more. 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w:t>
      </w:r>
      <w:r w:rsidRPr="00367336">
        <w:rPr>
          <w:rStyle w:val="StyleUnderline"/>
          <w:highlight w:val="yellow"/>
        </w:rPr>
        <w:t xml:space="preserve">Losing these assets would </w:t>
      </w:r>
      <w:r w:rsidRPr="00476216">
        <w:rPr>
          <w:rStyle w:val="StyleUnderline"/>
        </w:rPr>
        <w:t xml:space="preserve">severely </w:t>
      </w:r>
      <w:r w:rsidRPr="00367336">
        <w:rPr>
          <w:rStyle w:val="StyleUnderline"/>
          <w:highlight w:val="yellow"/>
        </w:rPr>
        <w:t xml:space="preserve">degrade U.S. </w:t>
      </w:r>
      <w:r w:rsidRPr="00476216">
        <w:rPr>
          <w:rStyle w:val="StyleUnderline"/>
        </w:rPr>
        <w:t xml:space="preserve">deterrence and warfighting </w:t>
      </w:r>
      <w:r w:rsidRPr="00367336">
        <w:rPr>
          <w:rStyle w:val="StyleUnderline"/>
          <w:highlight w:val="yellow"/>
        </w:rPr>
        <w:t>capabilities,</w:t>
      </w:r>
      <w:r w:rsidRPr="00367336">
        <w:rPr>
          <w:rStyle w:val="StyleUnderline"/>
        </w:rPr>
        <w:t xml:space="preserve"> yet once close pre-positioning has occurred such losses become almost impossible to prevent. </w:t>
      </w:r>
      <w:r w:rsidRPr="00476216">
        <w:rPr>
          <w:rStyle w:val="StyleUnderline"/>
        </w:rPr>
        <w:t xml:space="preserve">For this reason, such </w:t>
      </w:r>
      <w:r w:rsidRPr="00367336">
        <w:rPr>
          <w:rStyle w:val="StyleUnderline"/>
          <w:highlight w:val="yellow"/>
        </w:rPr>
        <w:t>pre-positioning could</w:t>
      </w:r>
      <w:r w:rsidRPr="00367336">
        <w:rPr>
          <w:rStyle w:val="StyleUnderline"/>
        </w:rPr>
        <w:t xml:space="preserve"> conceivably </w:t>
      </w:r>
      <w:r w:rsidRPr="00367336">
        <w:rPr>
          <w:rStyle w:val="StyleUnderline"/>
          <w:highlight w:val="yellow"/>
        </w:rPr>
        <w:t xml:space="preserve">deter the United States from coming to Taiwan’s </w:t>
      </w:r>
      <w:r w:rsidRPr="00476216">
        <w:rPr>
          <w:rStyle w:val="StyleUnderline"/>
          <w:highlight w:val="yellow"/>
        </w:rPr>
        <w:t>aid due to</w:t>
      </w:r>
      <w:r w:rsidRPr="00476216">
        <w:rPr>
          <w:rStyle w:val="StyleUnderline"/>
        </w:rPr>
        <w:t xml:space="preserve"> the prospect that </w:t>
      </w:r>
      <w:r w:rsidRPr="00476216">
        <w:rPr>
          <w:rStyle w:val="StyleUnderline"/>
          <w:highlight w:val="yellow"/>
        </w:rPr>
        <w:t>intervention would spur China to disable</w:t>
      </w:r>
      <w:r w:rsidRPr="00476216">
        <w:rPr>
          <w:rStyle w:val="StyleUnderline"/>
        </w:rPr>
        <w:t xml:space="preserve"> these </w:t>
      </w:r>
      <w:r w:rsidRPr="00476216">
        <w:rPr>
          <w:rStyle w:val="StyleUnderline"/>
          <w:highlight w:val="yellow"/>
        </w:rPr>
        <w:t>critical space systems</w:t>
      </w:r>
      <w:r w:rsidRPr="00476216">
        <w:rPr>
          <w:rStyle w:val="StyleUnderline"/>
        </w:rPr>
        <w:t xml:space="preserve">. Without their support, </w:t>
      </w:r>
      <w:r w:rsidRPr="00367336">
        <w:rPr>
          <w:rStyle w:val="StyleUnderline"/>
          <w:highlight w:val="yellow"/>
        </w:rPr>
        <w:t>the war would be much bloodier</w:t>
      </w:r>
      <w:r w:rsidRPr="00367336">
        <w:rPr>
          <w:rStyle w:val="StyleUnderline"/>
        </w:rPr>
        <w:t xml:space="preserve"> and costlier—a daunting proposition for any president. </w:t>
      </w:r>
      <w:r w:rsidRPr="00476216">
        <w:rPr>
          <w:rStyle w:val="StyleUnderline"/>
        </w:rPr>
        <w:t xml:space="preserve">Should the United States </w:t>
      </w:r>
      <w:r w:rsidRPr="00367336">
        <w:rPr>
          <w:rStyle w:val="StyleUnderline"/>
          <w:highlight w:val="yellow"/>
        </w:rPr>
        <w:t>fail to intervene, the consequences would be disastrous</w:t>
      </w:r>
      <w:r w:rsidRPr="00367336">
        <w:rPr>
          <w:rStyle w:val="StyleUnderline"/>
        </w:rPr>
        <w:t xml:space="preserve"> for both Washington and its allies in East Asia, and potentially the credibility of U.S. defense commitments around the globe. </w:t>
      </w:r>
      <w:r w:rsidRPr="00367336">
        <w:rPr>
          <w:rStyle w:val="StyleUnderline"/>
          <w:highlight w:val="yellow"/>
        </w:rPr>
        <w:t>Worse yet,</w:t>
      </w:r>
      <w:r w:rsidRPr="00367336">
        <w:rPr>
          <w:rStyle w:val="StyleUnderline"/>
        </w:rPr>
        <w:t xml:space="preserve"> however, </w:t>
      </w:r>
      <w:r w:rsidRPr="00476216">
        <w:rPr>
          <w:rStyle w:val="StyleUnderline"/>
        </w:rPr>
        <w:t xml:space="preserve">might be what could happen </w:t>
      </w:r>
      <w:r w:rsidRPr="00367336">
        <w:rPr>
          <w:rStyle w:val="StyleUnderline"/>
          <w:highlight w:val="yellow"/>
        </w:rPr>
        <w:t xml:space="preserve">if China believes that such a threat will succeed but proves to be wrong. History </w:t>
      </w:r>
      <w:r w:rsidRPr="00476216">
        <w:rPr>
          <w:rStyle w:val="StyleUnderline"/>
        </w:rPr>
        <w:t xml:space="preserve">is </w:t>
      </w:r>
      <w:r w:rsidRPr="00476216">
        <w:rPr>
          <w:rStyle w:val="StyleUnderline"/>
          <w:highlight w:val="yellow"/>
        </w:rPr>
        <w:t>rife with</w:t>
      </w:r>
      <w:r w:rsidRPr="00476216">
        <w:rPr>
          <w:rStyle w:val="StyleUnderline"/>
        </w:rPr>
        <w:t xml:space="preserve"> examples of </w:t>
      </w:r>
      <w:r w:rsidRPr="00367336">
        <w:rPr>
          <w:rStyle w:val="StyleUnderline"/>
          <w:highlight w:val="yellow"/>
        </w:rPr>
        <w:t>major wars arising from miscalculations</w:t>
      </w:r>
      <w:r w:rsidRPr="00367336">
        <w:rPr>
          <w:rStyle w:val="StyleUnderline"/>
        </w:rPr>
        <w:t xml:space="preserve"> such as this, and there are many pathways by which such a situation could easily escalate out of control to a full-scale conventional conflict or even to nuclear use. This Catch-22 of so-called “peaceful reunification” on the one hand and catastrophic miscalculation on the other is entirely preventable. To do so, however, the United States must act now. </w:t>
      </w:r>
      <w:r w:rsidRPr="00367336">
        <w:rPr>
          <w:rStyle w:val="StyleUnderline"/>
          <w:highlight w:val="yellow"/>
        </w:rPr>
        <w:t xml:space="preserve">To deter such pre-positioning </w:t>
      </w:r>
      <w:r w:rsidRPr="00476216">
        <w:rPr>
          <w:rStyle w:val="StyleUnderline"/>
        </w:rPr>
        <w:t>and provide a clear framework for how to handle it if it does occur, the United States should immediately begin coordinating with its allies to establish shared understandings</w:t>
      </w:r>
      <w:r w:rsidRPr="00367336">
        <w:rPr>
          <w:rStyle w:val="StyleUnderline"/>
        </w:rPr>
        <w:t xml:space="preserve"> for the rules and operations of</w:t>
      </w:r>
      <w:hyperlink r:id="rId35" w:anchor="page=136" w:tgtFrame="_blank" w:history="1">
        <w:r w:rsidRPr="00367336">
          <w:rPr>
            <w:rStyle w:val="StyleUnderline"/>
          </w:rPr>
          <w:t xml:space="preserve"> warning</w:t>
        </w:r>
      </w:hyperlink>
      <w:r w:rsidRPr="00367336">
        <w:rPr>
          <w:rStyle w:val="StyleUnderline"/>
        </w:rPr>
        <w:t>/</w:t>
      </w:r>
      <w:hyperlink r:id="rId36" w:anchor="page=5" w:tgtFrame="_blank" w:history="1">
        <w:r w:rsidRPr="00367336">
          <w:rPr>
            <w:rStyle w:val="StyleUnderline"/>
          </w:rPr>
          <w:t>self-defense</w:t>
        </w:r>
      </w:hyperlink>
      <w:r w:rsidRPr="00367336">
        <w:rPr>
          <w:rStyle w:val="StyleUnderline"/>
        </w:rPr>
        <w:t xml:space="preserve"> zones in orbit. Additionally, the United States should develop and deploy</w:t>
      </w:r>
      <w:hyperlink r:id="rId37" w:anchor="page=6" w:tgtFrame="_blank" w:history="1">
        <w:r w:rsidRPr="00367336">
          <w:rPr>
            <w:rStyle w:val="StyleUnderline"/>
          </w:rPr>
          <w:t xml:space="preserve"> bodyguard spacecraft</w:t>
        </w:r>
      </w:hyperlink>
      <w:r w:rsidRPr="00367336">
        <w:rPr>
          <w:rStyle w:val="StyleUnderline"/>
        </w:rPr>
        <w:t xml:space="preserve"> to monitor and enforce such rules. </w:t>
      </w:r>
      <w:r w:rsidRPr="00367336">
        <w:rPr>
          <w:rStyle w:val="StyleUnderline"/>
          <w:highlight w:val="yellow"/>
        </w:rPr>
        <w:t xml:space="preserve">The United States cannot afford to wait; once the </w:t>
      </w:r>
      <w:r w:rsidRPr="00476216">
        <w:rPr>
          <w:rStyle w:val="StyleUnderline"/>
        </w:rPr>
        <w:t xml:space="preserve">potential </w:t>
      </w:r>
      <w:r w:rsidRPr="00367336">
        <w:rPr>
          <w:rStyle w:val="StyleUnderline"/>
          <w:highlight w:val="yellow"/>
        </w:rPr>
        <w:t>threat arrives, it will already be too late.</w:t>
      </w:r>
      <w:r w:rsidRPr="00367336">
        <w:rPr>
          <w:rStyle w:val="StyleUnderline"/>
        </w:rPr>
        <w:t xml:space="preserve"> </w:t>
      </w:r>
    </w:p>
    <w:p w14:paraId="6873416A" w14:textId="77777777" w:rsidR="00924BB4" w:rsidRPr="00D36559" w:rsidRDefault="00924BB4" w:rsidP="00924BB4">
      <w:pPr>
        <w:pStyle w:val="Heading4"/>
      </w:pPr>
      <w:r w:rsidRPr="00D36559">
        <w:t>US-China war goes nuclear – leads to power vacuum, econ collapse and extinction</w:t>
      </w:r>
    </w:p>
    <w:p w14:paraId="28A1603E" w14:textId="77777777" w:rsidR="00924BB4" w:rsidRPr="00D36559" w:rsidRDefault="00924BB4" w:rsidP="00924BB4">
      <w:r w:rsidRPr="00D36559">
        <w:rPr>
          <w:rStyle w:val="Style13ptBold"/>
        </w:rPr>
        <w:t>Sharman 17</w:t>
      </w:r>
      <w:r w:rsidRPr="00D36559">
        <w:t xml:space="preserve"> (Jon Sharman, “US would go into any war with China with 'unparalleled violence', warn experts’” 2017. The Independent. February 5, 2017. http://www.independent.co.uk/news/world/americas/us-china-war-be-end-of-life-earth-nuclear-weapons-apocalypse-steve-bannon-donald-trump-white-house-a7561821.html.)</w:t>
      </w:r>
    </w:p>
    <w:p w14:paraId="51F5F11B" w14:textId="2082FF7B" w:rsidR="00924BB4" w:rsidRDefault="00924BB4" w:rsidP="00924BB4">
      <w:pPr>
        <w:rPr>
          <w:rStyle w:val="StyleUnderline"/>
        </w:rPr>
      </w:pPr>
      <w:r w:rsidRPr="00D36559">
        <w:rPr>
          <w:rStyle w:val="StyleUnderline"/>
        </w:rPr>
        <w:t xml:space="preserve">While the prospect remains relatively remote, experts have told The Independent they believe </w:t>
      </w:r>
      <w:r w:rsidRPr="00476216">
        <w:rPr>
          <w:rStyle w:val="StyleUnderline"/>
        </w:rPr>
        <w:t xml:space="preserve">such a </w:t>
      </w:r>
      <w:r w:rsidRPr="00D36559">
        <w:rPr>
          <w:rStyle w:val="StyleUnderline"/>
          <w:highlight w:val="yellow"/>
        </w:rPr>
        <w:t xml:space="preserve">conflict would be catastrophic, </w:t>
      </w:r>
      <w:r w:rsidRPr="00476216">
        <w:rPr>
          <w:rStyle w:val="StyleUnderline"/>
        </w:rPr>
        <w:t>throwing the</w:t>
      </w:r>
      <w:r w:rsidRPr="00D36559">
        <w:rPr>
          <w:rStyle w:val="StyleUnderline"/>
          <w:highlight w:val="yellow"/>
        </w:rPr>
        <w:t xml:space="preserve"> entire globe into turmoil and </w:t>
      </w:r>
      <w:r w:rsidRPr="00476216">
        <w:rPr>
          <w:rStyle w:val="StyleUnderline"/>
        </w:rPr>
        <w:t xml:space="preserve">potentially </w:t>
      </w:r>
      <w:r w:rsidRPr="00D36559">
        <w:rPr>
          <w:rStyle w:val="StyleUnderline"/>
          <w:highlight w:val="yellow"/>
        </w:rPr>
        <w:t>ending "life as we know it on Earth</w:t>
      </w:r>
      <w:r w:rsidRPr="00D36559">
        <w:rPr>
          <w:rStyle w:val="StyleUnderline"/>
        </w:rPr>
        <w:t xml:space="preserve">". The United States would likely win because sending China's untested forces against the might of America's military would be like pitching farmers against Achilles and his warriors, said one, but </w:t>
      </w:r>
      <w:r w:rsidRPr="00D36559">
        <w:rPr>
          <w:rStyle w:val="StyleUnderline"/>
          <w:highlight w:val="yellow"/>
        </w:rPr>
        <w:t xml:space="preserve">even a conventional </w:t>
      </w:r>
      <w:r w:rsidRPr="00476216">
        <w:rPr>
          <w:rStyle w:val="StyleUnderline"/>
        </w:rPr>
        <w:t xml:space="preserve">military </w:t>
      </w:r>
      <w:r w:rsidRPr="00D36559">
        <w:rPr>
          <w:rStyle w:val="StyleUnderline"/>
          <w:highlight w:val="yellow"/>
        </w:rPr>
        <w:t xml:space="preserve">victory would be a </w:t>
      </w:r>
      <w:r w:rsidRPr="00476216">
        <w:rPr>
          <w:rStyle w:val="StyleUnderline"/>
        </w:rPr>
        <w:t xml:space="preserve">strategic </w:t>
      </w:r>
      <w:r w:rsidRPr="00D36559">
        <w:rPr>
          <w:rStyle w:val="StyleUnderline"/>
          <w:highlight w:val="yellow"/>
        </w:rPr>
        <w:t xml:space="preserve">disaster. </w:t>
      </w:r>
      <w:r w:rsidRPr="00476216">
        <w:rPr>
          <w:rStyle w:val="StyleUnderline"/>
        </w:rPr>
        <w:t xml:space="preserve">It would </w:t>
      </w:r>
      <w:r w:rsidRPr="00D36559">
        <w:rPr>
          <w:rStyle w:val="StyleUnderline"/>
          <w:highlight w:val="yellow"/>
        </w:rPr>
        <w:t xml:space="preserve">set off a global economic crisis and create </w:t>
      </w:r>
      <w:r w:rsidRPr="00476216">
        <w:rPr>
          <w:rStyle w:val="StyleUnderline"/>
        </w:rPr>
        <w:t xml:space="preserve">a potential </w:t>
      </w:r>
      <w:r w:rsidRPr="00D36559">
        <w:rPr>
          <w:rStyle w:val="StyleUnderline"/>
          <w:highlight w:val="yellow"/>
        </w:rPr>
        <w:t xml:space="preserve">power vacuum inside </w:t>
      </w:r>
      <w:r w:rsidRPr="00476216">
        <w:rPr>
          <w:rStyle w:val="StyleUnderline"/>
        </w:rPr>
        <w:t xml:space="preserve">defeated </w:t>
      </w:r>
      <w:r w:rsidRPr="00D36559">
        <w:rPr>
          <w:rStyle w:val="StyleUnderline"/>
          <w:highlight w:val="yellow"/>
        </w:rPr>
        <w:t>China</w:t>
      </w:r>
      <w:r w:rsidRPr="00D36559">
        <w:rPr>
          <w:rStyle w:val="StyleUnderline"/>
        </w:rPr>
        <w:t xml:space="preserve"> "the like of which we can't imagine". </w:t>
      </w:r>
      <w:proofErr w:type="spellStart"/>
      <w:r w:rsidRPr="00D36559">
        <w:rPr>
          <w:sz w:val="16"/>
        </w:rPr>
        <w:t>Mr</w:t>
      </w:r>
      <w:proofErr w:type="spellEnd"/>
      <w:r w:rsidRPr="00D36559">
        <w:rPr>
          <w:sz w:val="16"/>
        </w:rPr>
        <w:t xml:space="preserve"> Bannon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D36559">
        <w:rPr>
          <w:sz w:val="16"/>
        </w:rPr>
        <w:t>Mr</w:t>
      </w:r>
      <w:proofErr w:type="spellEnd"/>
      <w:r w:rsidRPr="00D36559">
        <w:rPr>
          <w:sz w:val="16"/>
        </w:rPr>
        <w:t xml:space="preserve"> Trump has been forthright about China's influence, blaming it for the loss of American jobs. The war of words recently heated up when a Chinese military official was quoted as saying talk of war with the US under </w:t>
      </w:r>
      <w:proofErr w:type="spellStart"/>
      <w:r w:rsidRPr="00D36559">
        <w:rPr>
          <w:sz w:val="16"/>
        </w:rPr>
        <w:t>Mr</w:t>
      </w:r>
      <w:proofErr w:type="spellEnd"/>
      <w:r w:rsidRPr="00D36559">
        <w:rPr>
          <w:sz w:val="16"/>
        </w:rPr>
        <w:t xml:space="preserve"> Trump "are not just slogans, they are becoming a practical reality". </w:t>
      </w:r>
      <w:r w:rsidRPr="00D36559">
        <w:rPr>
          <w:rStyle w:val="StyleUnderline"/>
        </w:rPr>
        <w:t xml:space="preserve">Trevor McCrisken, associate professor of politics and international studies at the University of Warwick, said that </w:t>
      </w:r>
      <w:r w:rsidRPr="00476216">
        <w:rPr>
          <w:rStyle w:val="StyleUnderline"/>
        </w:rPr>
        <w:t>if war broke out "we would be looking, I would imagine, at World War Three</w:t>
      </w:r>
      <w:r w:rsidRPr="00D36559">
        <w:rPr>
          <w:rStyle w:val="StyleUnderline"/>
        </w:rPr>
        <w:t>". He said: "I really do think that would be the end of life as we know it on Earth. "</w:t>
      </w:r>
      <w:r w:rsidRPr="00476216">
        <w:rPr>
          <w:rStyle w:val="StyleUnderline"/>
        </w:rPr>
        <w:t>From a global strategic risk</w:t>
      </w:r>
      <w:r w:rsidRPr="00D36559">
        <w:rPr>
          <w:rStyle w:val="StyleUnderline"/>
        </w:rPr>
        <w:t xml:space="preserve"> </w:t>
      </w:r>
      <w:proofErr w:type="gramStart"/>
      <w:r w:rsidRPr="00D36559">
        <w:rPr>
          <w:rStyle w:val="StyleUnderline"/>
        </w:rPr>
        <w:t>level</w:t>
      </w:r>
      <w:proofErr w:type="gramEnd"/>
      <w:r w:rsidRPr="00D36559">
        <w:rPr>
          <w:rStyle w:val="StyleUnderline"/>
        </w:rPr>
        <w:t xml:space="preserve"> I would say the </w:t>
      </w:r>
      <w:r w:rsidRPr="00D36559">
        <w:rPr>
          <w:rStyle w:val="StyleUnderline"/>
          <w:highlight w:val="yellow"/>
        </w:rPr>
        <w:t>last thing you want is war between the U</w:t>
      </w:r>
      <w:r w:rsidRPr="00476216">
        <w:rPr>
          <w:rStyle w:val="StyleUnderline"/>
        </w:rPr>
        <w:t xml:space="preserve">nited </w:t>
      </w:r>
      <w:r w:rsidRPr="00D36559">
        <w:rPr>
          <w:rStyle w:val="StyleUnderline"/>
          <w:highlight w:val="yellow"/>
        </w:rPr>
        <w:t>S</w:t>
      </w:r>
      <w:r w:rsidRPr="00476216">
        <w:rPr>
          <w:rStyle w:val="StyleUnderline"/>
        </w:rPr>
        <w:t xml:space="preserve">tates </w:t>
      </w:r>
      <w:r w:rsidRPr="00D36559">
        <w:rPr>
          <w:rStyle w:val="StyleUnderline"/>
          <w:highlight w:val="yellow"/>
        </w:rPr>
        <w:t xml:space="preserve">and any </w:t>
      </w:r>
      <w:r w:rsidRPr="00476216">
        <w:rPr>
          <w:rStyle w:val="StyleUnderline"/>
        </w:rPr>
        <w:t xml:space="preserve">of the </w:t>
      </w:r>
      <w:r w:rsidRPr="00D36559">
        <w:rPr>
          <w:rStyle w:val="StyleUnderline"/>
          <w:highlight w:val="yellow"/>
        </w:rPr>
        <w:t>major powers because of the risks of escalation</w:t>
      </w:r>
      <w:r w:rsidRPr="00D36559">
        <w:rPr>
          <w:rStyle w:val="StyleUnderline"/>
        </w:rPr>
        <w:t xml:space="preserve">, obviously the potential for nuclear weapons to be used. </w:t>
      </w:r>
      <w:r w:rsidRPr="00D36559">
        <w:rPr>
          <w:rStyle w:val="StyleUnderline"/>
          <w:highlight w:val="yellow"/>
        </w:rPr>
        <w:t>The likelihood of nuclear exchange between the two principals involved is high."</w:t>
      </w:r>
    </w:p>
    <w:p w14:paraId="5C8FC708" w14:textId="3642F279" w:rsidR="00087021" w:rsidRDefault="00087021" w:rsidP="00087021">
      <w:pPr>
        <w:pStyle w:val="Heading1"/>
        <w:rPr>
          <w:rStyle w:val="StyleUnderline"/>
        </w:rPr>
      </w:pPr>
      <w:r>
        <w:rPr>
          <w:rStyle w:val="StyleUnderline"/>
        </w:rPr>
        <w:t>CP</w:t>
      </w:r>
    </w:p>
    <w:p w14:paraId="201A20A0" w14:textId="77777777" w:rsidR="00087021" w:rsidRDefault="00087021" w:rsidP="00087021">
      <w:pPr>
        <w:pStyle w:val="Heading4"/>
        <w:rPr>
          <w:rStyle w:val="StyleUnderline"/>
          <w:u w:val="none"/>
        </w:rPr>
      </w:pPr>
      <w:r>
        <w:rPr>
          <w:rStyle w:val="StyleUnderline"/>
          <w:u w:val="none"/>
        </w:rPr>
        <w:t>CP: The Outer Space Treaty of 1967 should be amended to allow private property rights in space</w:t>
      </w:r>
    </w:p>
    <w:p w14:paraId="25625D1D" w14:textId="77777777" w:rsidR="00087021" w:rsidRPr="00557C8B" w:rsidRDefault="00087021" w:rsidP="00087021">
      <w:proofErr w:type="spellStart"/>
      <w:r w:rsidRPr="00D020A1">
        <w:rPr>
          <w:rStyle w:val="Style13ptBold"/>
        </w:rPr>
        <w:t>MacWhorter</w:t>
      </w:r>
      <w:proofErr w:type="spellEnd"/>
      <w:r w:rsidRPr="00D020A1">
        <w:rPr>
          <w:rStyle w:val="Style13ptBold"/>
        </w:rPr>
        <w:t xml:space="preserve"> 16</w:t>
      </w:r>
      <w:r>
        <w:t xml:space="preserve"> Kevin </w:t>
      </w:r>
      <w:proofErr w:type="spellStart"/>
      <w:r>
        <w:t>MacWhorter</w:t>
      </w:r>
      <w:proofErr w:type="spellEnd"/>
      <w:r>
        <w:t xml:space="preserve">, Sustainable Mining: Incentivizing Asteroid Mining in the Name of Environmentalism, 40 Wm. &amp; Mary </w:t>
      </w:r>
      <w:proofErr w:type="spellStart"/>
      <w:r>
        <w:t>Envtl</w:t>
      </w:r>
      <w:proofErr w:type="spellEnd"/>
      <w:r>
        <w:t xml:space="preserve">. L. &amp; </w:t>
      </w:r>
      <w:proofErr w:type="spellStart"/>
      <w:r>
        <w:t>Pol'y</w:t>
      </w:r>
      <w:proofErr w:type="spellEnd"/>
      <w:r>
        <w:t xml:space="preserve"> Rev. 645 (2016), </w:t>
      </w:r>
      <w:hyperlink r:id="rId38" w:history="1">
        <w:r w:rsidRPr="000F7651">
          <w:rPr>
            <w:rStyle w:val="Hyperlink"/>
          </w:rPr>
          <w:t>https://scholarship.law.wm.edu/wmelpr/vol40/iss2/11</w:t>
        </w:r>
      </w:hyperlink>
      <w:r>
        <w:t xml:space="preserve"> </w:t>
      </w:r>
      <w:r w:rsidRPr="005E46C2">
        <w:t xml:space="preserve">Kevin </w:t>
      </w:r>
      <w:proofErr w:type="spellStart"/>
      <w:r w:rsidRPr="005E46C2">
        <w:t>MacWhorter</w:t>
      </w:r>
      <w:proofErr w:type="spellEnd"/>
      <w:r w:rsidRPr="005E46C2">
        <w:t xml:space="preserve"> focuses his practice on land use, </w:t>
      </w:r>
      <w:proofErr w:type="gramStart"/>
      <w:r w:rsidRPr="005E46C2">
        <w:t>zoning</w:t>
      </w:r>
      <w:proofErr w:type="gramEnd"/>
      <w:r w:rsidRPr="005E46C2">
        <w:t xml:space="preserve"> and complex development projects.</w:t>
      </w:r>
      <w:r>
        <w:t xml:space="preserve"> </w:t>
      </w:r>
      <w:r w:rsidRPr="005E46C2">
        <w:t xml:space="preserve">Kevin has extensive experience obtaining land use entitlements in several Northern Virginia jurisdictions. He represents developers, </w:t>
      </w:r>
      <w:proofErr w:type="gramStart"/>
      <w:r w:rsidRPr="005E46C2">
        <w:t>owners</w:t>
      </w:r>
      <w:proofErr w:type="gramEnd"/>
      <w:r w:rsidRPr="005E46C2">
        <w:t xml:space="preserve"> and investors in residential and commercial property in securing land use and zoning entitlements in both urban and suburban environments. He counsels clients in their interactions with local, </w:t>
      </w:r>
      <w:proofErr w:type="gramStart"/>
      <w:r w:rsidRPr="005E46C2">
        <w:t>state</w:t>
      </w:r>
      <w:proofErr w:type="gramEnd"/>
      <w:r w:rsidRPr="005E46C2">
        <w:t xml:space="preserve"> and federal governments and works to build consensus among property owners, government officials and community groups.</w:t>
      </w:r>
    </w:p>
    <w:p w14:paraId="499AE3D9" w14:textId="77777777" w:rsidR="00087021" w:rsidRDefault="00087021" w:rsidP="00087021">
      <w:pPr>
        <w:rPr>
          <w:rStyle w:val="StyleUnderline"/>
        </w:rPr>
      </w:pPr>
      <w:r w:rsidRPr="00FB5E9A">
        <w:rPr>
          <w:sz w:val="12"/>
        </w:rPr>
        <w:t xml:space="preserve">Further, such a law would attract more investment and spur technological development within the United States. Second, to comply with international obligations, the law should direct the President to treat with OST signatories to guarantee private property rights in extracted minerals from asteroids. Again, based on a first-in-time theory of possession, the private actors would come into ownership through converting real property into personal property and bringing it back to Earth. This is necessary </w:t>
      </w:r>
      <w:proofErr w:type="gramStart"/>
      <w:r w:rsidRPr="00FB5E9A">
        <w:rPr>
          <w:sz w:val="12"/>
        </w:rPr>
        <w:t>in order to</w:t>
      </w:r>
      <w:proofErr w:type="gramEnd"/>
      <w:r w:rsidRPr="00FB5E9A">
        <w:rPr>
          <w:sz w:val="12"/>
        </w:rPr>
        <w:t xml:space="preserve"> clearly define the liability of individual nations with respect to their private companies that venture to asteroids. It will also allow private companies to register their minerals, providing them with security in their possession while in outer space. It further decreases the ambiguous limbo many companies see as a barrier to a viable asteroid mining operation. The environmental benefits alone should be enough to warrant such a law. </w:t>
      </w:r>
      <w:r w:rsidRPr="00FB5E9A">
        <w:rPr>
          <w:rStyle w:val="StyleUnderline"/>
        </w:rPr>
        <w:t>For three reasons, however, a more robust version of the ASTEROIDS Act should be passed: first, the Outer Space Act already allows limited rights to private property in space.</w:t>
      </w:r>
      <w:r w:rsidRPr="00FB5E9A">
        <w:rPr>
          <w:sz w:val="12"/>
        </w:rPr>
        <w:t xml:space="preserve">242 </w:t>
      </w:r>
      <w:r w:rsidRPr="00FB5E9A">
        <w:rPr>
          <w:rStyle w:val="StyleUnderline"/>
          <w:highlight w:val="yellow"/>
        </w:rPr>
        <w:t>The OST</w:t>
      </w:r>
      <w:r w:rsidRPr="00FB5E9A">
        <w:rPr>
          <w:rStyle w:val="StyleUnderline"/>
        </w:rPr>
        <w:t xml:space="preserve"> and its progeny </w:t>
      </w:r>
      <w:r w:rsidRPr="00FB5E9A">
        <w:rPr>
          <w:rStyle w:val="StyleUnderline"/>
          <w:highlight w:val="yellow"/>
        </w:rPr>
        <w:t>provide a framework upon which the international community can easily build a regime for private property ownership in extracted material</w:t>
      </w:r>
      <w:r w:rsidRPr="00FB5E9A">
        <w:rPr>
          <w:rStyle w:val="StyleUnderline"/>
        </w:rPr>
        <w:t xml:space="preserve">. Second, the proposal is inherently self-limiting. </w:t>
      </w:r>
      <w:r w:rsidRPr="00FB5E9A">
        <w:rPr>
          <w:rStyle w:val="StyleUnderline"/>
          <w:highlight w:val="yellow"/>
        </w:rPr>
        <w:t>It avoids many of the potential consequences of other property right schemes</w:t>
      </w:r>
      <w:r w:rsidRPr="00FB5E9A">
        <w:rPr>
          <w:rStyle w:val="StyleUnderline"/>
        </w:rPr>
        <w:t xml:space="preserve"> discussed above.243 Finally, </w:t>
      </w:r>
      <w:r w:rsidRPr="00FB5E9A">
        <w:rPr>
          <w:rStyle w:val="StyleUnderline"/>
          <w:highlight w:val="yellow"/>
        </w:rPr>
        <w:t xml:space="preserve">amending the OST to flatly state that private rights in minerals extracted from asteroids are enforceable benefits all </w:t>
      </w:r>
      <w:r w:rsidRPr="00FB5E9A">
        <w:rPr>
          <w:rStyle w:val="StyleUnderline"/>
        </w:rPr>
        <w:t>mankind, because of its environmental consequences. These points are discussed below.</w:t>
      </w:r>
    </w:p>
    <w:p w14:paraId="415CCC65" w14:textId="77777777" w:rsidR="00087021" w:rsidRPr="00087021" w:rsidRDefault="00087021" w:rsidP="00087021"/>
    <w:p w14:paraId="5D43FD4A" w14:textId="385B0167" w:rsidR="00924BB4" w:rsidRDefault="00924BB4" w:rsidP="00924BB4">
      <w:pPr>
        <w:pStyle w:val="Heading1"/>
      </w:pPr>
      <w:r>
        <w:t>Case</w:t>
      </w:r>
    </w:p>
    <w:p w14:paraId="1651A942" w14:textId="33FB9300" w:rsidR="00924BB4" w:rsidRDefault="00924BB4" w:rsidP="00924BB4">
      <w:pPr>
        <w:pStyle w:val="Heading2"/>
      </w:pPr>
      <w:r>
        <w:t>OV</w:t>
      </w:r>
    </w:p>
    <w:p w14:paraId="16C31553" w14:textId="246EF988" w:rsidR="00924BB4" w:rsidRPr="002D21ED" w:rsidRDefault="00924BB4" w:rsidP="00924BB4">
      <w:pPr>
        <w:pStyle w:val="Heading4"/>
      </w:pPr>
      <w:r w:rsidRPr="002D21ED">
        <w:t xml:space="preserve">Resource wars go nuclear absent the </w:t>
      </w:r>
      <w:r>
        <w:t>neg</w:t>
      </w:r>
      <w:r w:rsidRPr="002D21ED">
        <w:t>—asteroid mining is the only way to solve</w:t>
      </w:r>
    </w:p>
    <w:p w14:paraId="5515D377" w14:textId="77777777" w:rsidR="00924BB4" w:rsidRPr="002D21ED" w:rsidRDefault="00924BB4" w:rsidP="00924BB4">
      <w:r w:rsidRPr="00B204D6">
        <w:rPr>
          <w:rStyle w:val="Style13ptBold"/>
        </w:rPr>
        <w:t>Wingo 13</w:t>
      </w:r>
      <w:r w:rsidRPr="002D21ED">
        <w:t xml:space="preserve"> - Dennis Wingo is chief executive of </w:t>
      </w:r>
      <w:proofErr w:type="spellStart"/>
      <w:r w:rsidRPr="002D21ED">
        <w:t>Skycorp</w:t>
      </w:r>
      <w:proofErr w:type="spellEnd"/>
      <w:r w:rsidRPr="002D21ED">
        <w:t xml:space="preserve"> Inc., a company focused on advanced technologies and systems for space exploration and commercial markets, “Commentary | The Inevitability of Extraterrestrial Mining”, Space News, 7/29/2013, https://spacenews.com/36511the-inevitability-of-extraterrestrial-mining/</w:t>
      </w:r>
    </w:p>
    <w:p w14:paraId="415E4C8E" w14:textId="77777777" w:rsidR="00924BB4" w:rsidRPr="00B204D6" w:rsidRDefault="00924BB4" w:rsidP="00924BB4">
      <w:pPr>
        <w:rPr>
          <w:sz w:val="16"/>
        </w:rPr>
      </w:pPr>
      <w:r w:rsidRPr="00B204D6">
        <w:rPr>
          <w:sz w:val="16"/>
        </w:rPr>
        <w:t xml:space="preserve">I am honored to provide the counterpoint to my esteemed colleague Ambassador Roger Harrison’s negative contention concerning the mining of extraterrestrial materials </w:t>
      </w:r>
      <w:proofErr w:type="gramStart"/>
      <w:r w:rsidRPr="00B204D6">
        <w:rPr>
          <w:sz w:val="16"/>
        </w:rPr>
        <w:t>off of</w:t>
      </w:r>
      <w:proofErr w:type="gramEnd"/>
      <w:r w:rsidRPr="00B204D6">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B204D6">
        <w:rPr>
          <w:sz w:val="16"/>
        </w:rPr>
        <w:t>read</w:t>
      </w:r>
      <w:proofErr w:type="gramEnd"/>
      <w:r w:rsidRPr="00B204D6">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Harrison today lives in the shadow of Pike’s Peak, and the U.S. Air Force Academy where he teaches is in the middle of the confidently prophesied unmolested haunt. When Long’s report was written, the Erie Canal across New York was five years from </w:t>
      </w:r>
      <w:proofErr w:type="gramStart"/>
      <w:r w:rsidRPr="00B204D6">
        <w:rPr>
          <w:sz w:val="16"/>
        </w:rPr>
        <w:t>completion</w:t>
      </w:r>
      <w:proofErr w:type="gramEnd"/>
      <w:r w:rsidRPr="00B204D6">
        <w:rPr>
          <w:sz w:val="16"/>
        </w:rPr>
        <w:t xml:space="preserve"> and it was another 31 years before the first railroad was completed across the state. Mr. Harrison’s technical objections are for the most part valid today for his scenario, just as objections to a railroad across the North American continent were valid in the 1820s. </w:t>
      </w:r>
      <w:r w:rsidRPr="00CF6A41">
        <w:rPr>
          <w:rStyle w:val="StyleUnderline"/>
        </w:rPr>
        <w:t xml:space="preserve">However, </w:t>
      </w:r>
      <w:r w:rsidRPr="00B204D6">
        <w:rPr>
          <w:rStyle w:val="StyleUnderline"/>
          <w:highlight w:val="yellow"/>
        </w:rPr>
        <w:t>technology is being developed today that will enable extraterrestrial mining,</w:t>
      </w:r>
      <w:r w:rsidRPr="00CF6A41">
        <w:rPr>
          <w:rStyle w:val="StyleUnderline"/>
        </w:rPr>
        <w:t xml:space="preserve"> </w:t>
      </w:r>
      <w:proofErr w:type="gramStart"/>
      <w:r w:rsidRPr="00CF6A41">
        <w:rPr>
          <w:rStyle w:val="StyleUnderline"/>
        </w:rPr>
        <w:t>manufacturing</w:t>
      </w:r>
      <w:proofErr w:type="gramEnd"/>
      <w:r w:rsidRPr="00CF6A41">
        <w:rPr>
          <w:rStyle w:val="StyleUnderline"/>
        </w:rPr>
        <w:t xml:space="preserve"> and development just as technology was developed that would enable the creation of the national railroad. Mr. Harrison says it is an illusion that we are running out of resources.</w:t>
      </w:r>
      <w:r w:rsidRPr="00B204D6">
        <w:rPr>
          <w:sz w:val="16"/>
        </w:rPr>
        <w:t xml:space="preserve"> He is correct. That is not our claim. </w:t>
      </w:r>
      <w:r w:rsidRPr="00CF6A41">
        <w:rPr>
          <w:rStyle w:val="StyleUnderline"/>
        </w:rPr>
        <w:t xml:space="preserve">The claim is that </w:t>
      </w:r>
      <w:r w:rsidRPr="00B204D6">
        <w:rPr>
          <w:rStyle w:val="StyleUnderline"/>
          <w:highlight w:val="yellow"/>
        </w:rPr>
        <w:t>extraction costs of</w:t>
      </w:r>
      <w:r w:rsidRPr="00CF6A41">
        <w:rPr>
          <w:rStyle w:val="StyleUnderline"/>
        </w:rPr>
        <w:t xml:space="preserve"> economically viable </w:t>
      </w:r>
      <w:r w:rsidRPr="00B204D6">
        <w:rPr>
          <w:rStyle w:val="StyleUnderline"/>
          <w:highlight w:val="yellow"/>
        </w:rPr>
        <w:t>terrestrial resources are rising dramatically and may soon exceed the cost of extraction from</w:t>
      </w:r>
      <w:r w:rsidRPr="00CF6A41">
        <w:rPr>
          <w:rStyle w:val="StyleUnderline"/>
        </w:rPr>
        <w:t xml:space="preserve"> much more plentiful </w:t>
      </w:r>
      <w:r w:rsidRPr="00B204D6">
        <w:rPr>
          <w:rStyle w:val="StyleUnderline"/>
          <w:highlight w:val="yellow"/>
        </w:rPr>
        <w:t>extraterrestrial sources</w:t>
      </w:r>
      <w:r w:rsidRPr="00CF6A41">
        <w:rPr>
          <w:rStyle w:val="StyleUnderline"/>
        </w:rPr>
        <w:t>. Today rapidly advancing costs and diminishing returns are rapidly redefining mining due to diminishing ore grades</w:t>
      </w:r>
      <w:r w:rsidRPr="00B204D6">
        <w:rPr>
          <w:sz w:val="16"/>
        </w:rPr>
        <w:t xml:space="preserve">. This fact is developed in a 2012 distinguished lecture by Dan Wood before the Society of Environmental Geologists, “Crucial Challenges to Discovery and Mining — Tomorrow’s Deeper Ore Bodies.” </w:t>
      </w:r>
      <w:r w:rsidRPr="00CF6A41">
        <w:rPr>
          <w:rStyle w:val="StyleUnderline"/>
        </w:rPr>
        <w:t xml:space="preserve">This is a vitally important issue to solve as </w:t>
      </w:r>
      <w:r w:rsidRPr="00B204D6">
        <w:rPr>
          <w:rStyle w:val="StyleUnderline"/>
          <w:highlight w:val="yellow"/>
        </w:rPr>
        <w:t>resource conflict has been the impetus for most wars in human history</w:t>
      </w:r>
      <w:r w:rsidRPr="00CF6A41">
        <w:rPr>
          <w:rStyle w:val="StyleUnderline"/>
        </w:rPr>
        <w:t>. We live in a global civilization of over 7 billion people, which will expand to over 9 billion before plateauing in mid-century</w:t>
      </w:r>
      <w:r w:rsidRPr="00B204D6">
        <w:rPr>
          <w:sz w:val="16"/>
        </w:rPr>
        <w:t xml:space="preserve">. While American politicians are not paying attention to what this means, the rest of the world is noticing. Gross domestic product (GDP) growth and increasing global resource demand are addressed in “Iron Ore Outlook 2050,” a report commissioned for the Indian government. The GDP of the major powers (the United States, Europe, China, </w:t>
      </w:r>
      <w:proofErr w:type="gramStart"/>
      <w:r w:rsidRPr="00B204D6">
        <w:rPr>
          <w:sz w:val="16"/>
        </w:rPr>
        <w:t>India</w:t>
      </w:r>
      <w:proofErr w:type="gramEnd"/>
      <w:r w:rsidRPr="00B204D6">
        <w:rPr>
          <w:sz w:val="16"/>
        </w:rPr>
        <w:t xml:space="preserve"> and Japan) is forecast to rise from $48 trillion in 2010 to $149 trillion by 2050. The report’s substance is that with this massive increase in global GDP, an intensifying scramble for metal resources is inevitable</w:t>
      </w:r>
      <w:r w:rsidRPr="00CF6A41">
        <w:rPr>
          <w:rStyle w:val="StyleUnderline"/>
        </w:rPr>
        <w:t xml:space="preserve">. </w:t>
      </w:r>
      <w:r w:rsidRPr="00B204D6">
        <w:rPr>
          <w:rStyle w:val="StyleUnderline"/>
          <w:highlight w:val="yellow"/>
        </w:rPr>
        <w:t>If the trend of resource consumption demand increase continues unabated</w:t>
      </w:r>
      <w:r w:rsidRPr="00CF6A41">
        <w:rPr>
          <w:rStyle w:val="StyleUnderline"/>
        </w:rPr>
        <w:t xml:space="preserve">, there are three likely potential outcomes. The first is collapse, forecast by the “Limits to Growth” school of thought. The second and more </w:t>
      </w:r>
      <w:r w:rsidRPr="00B204D6">
        <w:rPr>
          <w:rStyle w:val="StyleUnderline"/>
          <w:highlight w:val="yellow"/>
        </w:rPr>
        <w:t>likely scenario is fierce national economic competition leading to wars over diminishing resources</w:t>
      </w:r>
      <w:r w:rsidRPr="00CF6A41">
        <w:rPr>
          <w:rStyle w:val="StyleUnderline"/>
        </w:rPr>
        <w:t>. The third, and most desirable, is to increase the global resource base by the economic and industrial development of the inner solar system</w:t>
      </w:r>
      <w:r w:rsidRPr="00B204D6">
        <w:rPr>
          <w:sz w:val="16"/>
        </w:rPr>
        <w:t xml:space="preserve">. Mr. Harrison uses cost as the primary reason that extraterrestrial mining will never happen by focusing on a straw man argument related to mining asteroids in orbits far from Earth. </w:t>
      </w:r>
      <w:r w:rsidRPr="00CF6A41">
        <w:rPr>
          <w:rStyle w:val="StyleUnderline"/>
        </w:rPr>
        <w:t xml:space="preserve">Just as the U.S. railroad infrastructure began on shorter routes with lower capital requirements and shorter payback periods, asteroid mining can begin with our nearest neighbor, the Moon, where telepresence robotics, high-bandwidth communications and a short three-day trip for humans negate his premise. We know from the Apollo samples that plentiful metallic </w:t>
      </w:r>
      <w:proofErr w:type="spellStart"/>
      <w:r w:rsidRPr="00CF6A41">
        <w:rPr>
          <w:rStyle w:val="StyleUnderline"/>
        </w:rPr>
        <w:t>asteroidal</w:t>
      </w:r>
      <w:proofErr w:type="spellEnd"/>
      <w:r w:rsidRPr="00CF6A41">
        <w:rPr>
          <w:rStyle w:val="StyleUnderline"/>
        </w:rPr>
        <w:t xml:space="preserve"> materials exist in the lunar highlands. We also know from several missions that extensive water</w:t>
      </w:r>
      <w:r w:rsidRPr="00B204D6">
        <w:rPr>
          <w:sz w:val="16"/>
        </w:rPr>
        <w:t xml:space="preserve">, titanium, thorium, uranium, </w:t>
      </w:r>
      <w:proofErr w:type="gramStart"/>
      <w:r w:rsidRPr="00B204D6">
        <w:rPr>
          <w:sz w:val="16"/>
        </w:rPr>
        <w:t>aluminum</w:t>
      </w:r>
      <w:proofErr w:type="gramEnd"/>
      <w:r w:rsidRPr="00B204D6">
        <w:rPr>
          <w:sz w:val="16"/>
        </w:rPr>
        <w:t xml:space="preserve"> and native iron all exist on the Moon, in easily separable oxide form. Improvements in remote sensing data from current missions and computer modeling continue to increase the amount of potential </w:t>
      </w:r>
      <w:proofErr w:type="spellStart"/>
      <w:r w:rsidRPr="00B204D6">
        <w:rPr>
          <w:sz w:val="16"/>
        </w:rPr>
        <w:t>asteroidal</w:t>
      </w:r>
      <w:proofErr w:type="spellEnd"/>
      <w:r w:rsidRPr="00B204D6">
        <w:rPr>
          <w:sz w:val="16"/>
        </w:rPr>
        <w:t xml:space="preserve"> material on the Moon, increasing confidence in the Moon first premise. </w:t>
      </w:r>
      <w:r w:rsidRPr="00B204D6">
        <w:rPr>
          <w:rStyle w:val="StyleUnderline"/>
          <w:highlight w:val="yellow"/>
        </w:rPr>
        <w:t>The extensive resources of the Moon become the catalyst for an inner solar system-wide economy</w:t>
      </w:r>
      <w:r w:rsidRPr="00CF6A41">
        <w:rPr>
          <w:rStyle w:val="StyleUnderline"/>
        </w:rPr>
        <w:t xml:space="preserve"> providing fuel, </w:t>
      </w:r>
      <w:proofErr w:type="gramStart"/>
      <w:r w:rsidRPr="00CF6A41">
        <w:rPr>
          <w:rStyle w:val="StyleUnderline"/>
        </w:rPr>
        <w:t>vehicles</w:t>
      </w:r>
      <w:proofErr w:type="gramEnd"/>
      <w:r w:rsidRPr="00CF6A41">
        <w:rPr>
          <w:rStyle w:val="StyleUnderline"/>
        </w:rPr>
        <w:t xml:space="preserve"> and the all-important experience in developing an industrial infrastructure off planet. The </w:t>
      </w:r>
      <w:r w:rsidRPr="00B204D6">
        <w:rPr>
          <w:rStyle w:val="StyleUnderline"/>
          <w:highlight w:val="yellow"/>
        </w:rPr>
        <w:t>asteroids</w:t>
      </w:r>
      <w:r w:rsidRPr="00CF6A41">
        <w:rPr>
          <w:rStyle w:val="StyleUnderline"/>
        </w:rPr>
        <w:t xml:space="preserve"> then </w:t>
      </w:r>
      <w:r w:rsidRPr="00B204D6">
        <w:rPr>
          <w:rStyle w:val="StyleUnderline"/>
          <w:highlight w:val="yellow"/>
        </w:rPr>
        <w:t>become the force multiplier of inner solar system development</w:t>
      </w:r>
      <w:r w:rsidRPr="00CF6A41">
        <w:rPr>
          <w:rStyle w:val="StyleUnderline"/>
        </w:rPr>
        <w:t xml:space="preserve"> with billions of tons of water, </w:t>
      </w:r>
      <w:proofErr w:type="gramStart"/>
      <w:r w:rsidRPr="00CF6A41">
        <w:rPr>
          <w:rStyle w:val="StyleUnderline"/>
        </w:rPr>
        <w:t>metals</w:t>
      </w:r>
      <w:proofErr w:type="gramEnd"/>
      <w:r w:rsidRPr="00CF6A41">
        <w:rPr>
          <w:rStyle w:val="StyleUnderline"/>
        </w:rPr>
        <w:t xml:space="preserve"> and free space energy from solar power.</w:t>
      </w:r>
      <w:r w:rsidRPr="00B204D6">
        <w:rPr>
          <w:sz w:val="16"/>
        </w:rPr>
        <w:t xml:space="preserve"> Mars figures in here as well as the second home of humanity, creating further demand for </w:t>
      </w:r>
      <w:proofErr w:type="spellStart"/>
      <w:r w:rsidRPr="00B204D6">
        <w:rPr>
          <w:sz w:val="16"/>
        </w:rPr>
        <w:t>asteroidal</w:t>
      </w:r>
      <w:proofErr w:type="spellEnd"/>
      <w:r w:rsidRPr="00B204D6">
        <w:rPr>
          <w:sz w:val="16"/>
        </w:rPr>
        <w:t xml:space="preserve"> resources, and providing something else that is becoming increasingly scarce on the Earth: hope for the future. The technical barriers that Mr. Harrison points to are being overcome just as those of the 19th century were. </w:t>
      </w:r>
      <w:r w:rsidRPr="00B204D6">
        <w:rPr>
          <w:rStyle w:val="StyleUnderline"/>
          <w:highlight w:val="yellow"/>
        </w:rPr>
        <w:t>New technology developments in</w:t>
      </w:r>
      <w:r w:rsidRPr="00B204D6">
        <w:rPr>
          <w:rStyle w:val="StyleUnderline"/>
        </w:rPr>
        <w:t xml:space="preserve"> 3-D printing, additive manufacturing and advanced robotics are </w:t>
      </w:r>
      <w:r w:rsidRPr="00B204D6">
        <w:rPr>
          <w:rStyle w:val="StyleUnderline"/>
          <w:highlight w:val="yellow"/>
        </w:rPr>
        <w:t>breaking down the final barriers</w:t>
      </w:r>
      <w:r w:rsidRPr="00B204D6">
        <w:rPr>
          <w:rStyle w:val="StyleUnderline"/>
        </w:rPr>
        <w:t xml:space="preserve"> to exploiting off-planet resources and indeed the industrial development of the inner solar system. </w:t>
      </w:r>
      <w:r w:rsidRPr="00B204D6">
        <w:rPr>
          <w:rStyle w:val="StyleUnderline"/>
          <w:highlight w:val="yellow"/>
        </w:rPr>
        <w:t>It is not a question if, it is a question of when, and by whom</w:t>
      </w:r>
      <w:r w:rsidRPr="00B204D6">
        <w:rPr>
          <w:rStyle w:val="StyleUnderline"/>
        </w:rPr>
        <w:t>.</w:t>
      </w:r>
      <w:r w:rsidRPr="00B204D6">
        <w:rPr>
          <w:sz w:val="16"/>
        </w:rPr>
        <w:t xml:space="preserve"> Just as the Pacific Railway Act of 1862 was a primary catalyst for a century of American economic growth, it should be the role of government to develop policies and concrete legislation to support this development for the continued health of the American economy and the future of all mankind. </w:t>
      </w:r>
    </w:p>
    <w:p w14:paraId="59ABB2A2" w14:textId="36A96823" w:rsidR="00924BB4" w:rsidRPr="0093726D" w:rsidRDefault="00924BB4" w:rsidP="00924BB4">
      <w:pPr>
        <w:pStyle w:val="Heading4"/>
      </w:pPr>
      <w:r w:rsidRPr="0093726D">
        <w:t>Asteroid mining solves environmental terrestrial mining impacts—particularly ocean acidification and global warming</w:t>
      </w:r>
      <w:r w:rsidR="00E1365D">
        <w:t xml:space="preserve"> – also increases access to Rare Earth </w:t>
      </w:r>
      <w:proofErr w:type="gramStart"/>
      <w:r w:rsidR="00E1365D">
        <w:t>Metals(</w:t>
      </w:r>
      <w:proofErr w:type="gramEnd"/>
      <w:r w:rsidR="00E1365D">
        <w:t>REMS)</w:t>
      </w:r>
    </w:p>
    <w:p w14:paraId="2AF0E2E5" w14:textId="77777777" w:rsidR="00924BB4" w:rsidRPr="0093726D" w:rsidRDefault="00924BB4" w:rsidP="00924BB4">
      <w:proofErr w:type="spellStart"/>
      <w:r w:rsidRPr="00CF31E1">
        <w:rPr>
          <w:rStyle w:val="Style13ptBold"/>
        </w:rPr>
        <w:t>Hlimi</w:t>
      </w:r>
      <w:proofErr w:type="spellEnd"/>
      <w:r w:rsidRPr="00CF31E1">
        <w:rPr>
          <w:rStyle w:val="Style13ptBold"/>
        </w:rPr>
        <w:t xml:space="preserve"> 14</w:t>
      </w:r>
      <w:r w:rsidRPr="0093726D">
        <w:t xml:space="preserve"> – Tina, International Secretariat Member and Health &amp; Hazards Coordinator for the Centre for International Sustainable Development Law (CISDL) in Montreal, Quebec, “THE NEXT FRONTIER: AN OVERVIEW OF THE LEGAL AND ENVIRONMENTAL IMPLICATIONS OF NEAR-EARTH ASTEROID MINING”, Annals of Air and Space Law Vol. 39, 2014, </w:t>
      </w:r>
      <w:hyperlink r:id="rId39" w:history="1">
        <w:r w:rsidRPr="0093726D">
          <w:rPr>
            <w:rStyle w:val="Hyperlink"/>
          </w:rPr>
          <w:t>https://papers.ssrn.com/sol3/papers.cfm?abstract_id=2546924</w:t>
        </w:r>
      </w:hyperlink>
      <w:r w:rsidRPr="0093726D">
        <w:t xml:space="preserve"> *edited for gendered language</w:t>
      </w:r>
    </w:p>
    <w:p w14:paraId="763D3033" w14:textId="4683BB0D" w:rsidR="00924BB4" w:rsidRDefault="00924BB4" w:rsidP="00924BB4">
      <w:pPr>
        <w:rPr>
          <w:sz w:val="16"/>
        </w:rPr>
      </w:pPr>
      <w:r w:rsidRPr="00CF31E1">
        <w:rPr>
          <w:sz w:val="16"/>
        </w:rPr>
        <w:t xml:space="preserve">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China, is experiencing unhindered growth facilitated by fossil fuel use from coal and extensive mining. This has caused substantial water, </w:t>
      </w:r>
      <w:proofErr w:type="gramStart"/>
      <w:r w:rsidRPr="00CF31E1">
        <w:rPr>
          <w:sz w:val="16"/>
        </w:rPr>
        <w:t>soil</w:t>
      </w:r>
      <w:proofErr w:type="gramEnd"/>
      <w:r w:rsidRPr="00CF31E1">
        <w:rPr>
          <w:sz w:val="16"/>
        </w:rPr>
        <w:t xml:space="preserve"> and air degradation</w:t>
      </w:r>
      <w:r w:rsidRPr="00CF31E1">
        <w:rPr>
          <w:rStyle w:val="StyleUnderline"/>
        </w:rPr>
        <w:t xml:space="preserve">. In the face of these troubles, </w:t>
      </w:r>
      <w:r w:rsidRPr="00CF31E1">
        <w:rPr>
          <w:rStyle w:val="StyleUnderline"/>
          <w:highlight w:val="yellow"/>
        </w:rPr>
        <w:t>NEA mining</w:t>
      </w:r>
      <w:r w:rsidRPr="00CF31E1">
        <w:rPr>
          <w:rStyle w:val="StyleUnderline"/>
        </w:rPr>
        <w:t xml:space="preserve"> could be the </w:t>
      </w:r>
      <w:r w:rsidRPr="00CF31E1">
        <w:rPr>
          <w:rStyle w:val="StyleUnderline"/>
          <w:highlight w:val="yellow"/>
        </w:rPr>
        <w:t>key to preserving the Earth's</w:t>
      </w:r>
      <w:r w:rsidRPr="00CF31E1">
        <w:rPr>
          <w:rStyle w:val="StyleUnderline"/>
        </w:rPr>
        <w:t xml:space="preserve"> bounty and replenishing contaminated </w:t>
      </w:r>
      <w:r w:rsidRPr="00CF31E1">
        <w:rPr>
          <w:rStyle w:val="StyleUnderline"/>
          <w:highlight w:val="yellow"/>
        </w:rPr>
        <w:t>water supplies.</w:t>
      </w:r>
      <w:r w:rsidRPr="00CF31E1">
        <w:rPr>
          <w:rStyle w:val="StyleUnderline"/>
        </w:rPr>
        <w:t xml:space="preserve"> The </w:t>
      </w:r>
      <w:r w:rsidRPr="00CF31E1">
        <w:rPr>
          <w:rStyle w:val="StyleUnderline"/>
          <w:highlight w:val="yellow"/>
        </w:rPr>
        <w:t>influx of natural resources</w:t>
      </w:r>
      <w:r w:rsidRPr="00CF31E1">
        <w:rPr>
          <w:rStyle w:val="StyleUnderline"/>
        </w:rPr>
        <w:t xml:space="preserve"> could </w:t>
      </w:r>
      <w:r w:rsidRPr="00CF31E1">
        <w:rPr>
          <w:rStyle w:val="StyleUnderline"/>
          <w:highlight w:val="yellow"/>
        </w:rPr>
        <w:t xml:space="preserve">thwart the burning of </w:t>
      </w:r>
      <w:r w:rsidRPr="00CF31E1">
        <w:rPr>
          <w:rStyle w:val="StyleUnderline"/>
        </w:rPr>
        <w:t xml:space="preserve">dirty coal and </w:t>
      </w:r>
      <w:r w:rsidRPr="00CF31E1">
        <w:rPr>
          <w:rStyle w:val="StyleUnderline"/>
          <w:highlight w:val="yellow"/>
        </w:rPr>
        <w:t>fossil fuels,</w:t>
      </w:r>
      <w:r w:rsidRPr="00CF31E1">
        <w:rPr>
          <w:rStyle w:val="StyleUnderline"/>
        </w:rPr>
        <w:t xml:space="preserve"> thereby </w:t>
      </w:r>
      <w:r w:rsidRPr="00CF31E1">
        <w:rPr>
          <w:rStyle w:val="StyleUnderline"/>
          <w:highlight w:val="yellow"/>
        </w:rPr>
        <w:t>mitigating</w:t>
      </w:r>
      <w:r w:rsidRPr="00CF31E1">
        <w:rPr>
          <w:rStyle w:val="StyleUnderline"/>
        </w:rPr>
        <w:t xml:space="preserve"> the effects of </w:t>
      </w:r>
      <w:r w:rsidRPr="00CF31E1">
        <w:rPr>
          <w:rStyle w:val="StyleUnderline"/>
          <w:highlight w:val="yellow"/>
        </w:rPr>
        <w:t>climate change</w:t>
      </w:r>
      <w:r w:rsidRPr="00CF31E1">
        <w:rPr>
          <w:rStyle w:val="StyleUnderline"/>
        </w:rPr>
        <w:t xml:space="preserve">, such as, rising sea level, atmospheric pollution, melting of sea ice and rising temperatures. </w:t>
      </w:r>
      <w:r w:rsidRPr="00CF31E1">
        <w:rPr>
          <w:rStyle w:val="StyleUnderline"/>
          <w:highlight w:val="yellow"/>
        </w:rPr>
        <w:t>NEA harvesting</w:t>
      </w:r>
      <w:r w:rsidRPr="00CF31E1">
        <w:rPr>
          <w:rStyle w:val="StyleUnderline"/>
        </w:rPr>
        <w:t xml:space="preserve"> could </w:t>
      </w:r>
      <w:r w:rsidRPr="00CF31E1">
        <w:rPr>
          <w:rStyle w:val="StyleUnderline"/>
          <w:highlight w:val="yellow"/>
        </w:rPr>
        <w:t>also protect the ocean</w:t>
      </w:r>
      <w:r w:rsidRPr="00CF31E1">
        <w:rPr>
          <w:rStyle w:val="StyleUnderline"/>
        </w:rPr>
        <w:t xml:space="preserve"> and the fragile and largely unexplored deep </w:t>
      </w:r>
      <w:proofErr w:type="spellStart"/>
      <w:r w:rsidRPr="00CF31E1">
        <w:rPr>
          <w:rStyle w:val="StyleUnderline"/>
        </w:rPr>
        <w:t>seabeds</w:t>
      </w:r>
      <w:proofErr w:type="spellEnd"/>
      <w:r w:rsidRPr="00CF31E1">
        <w:rPr>
          <w:rStyle w:val="StyleUnderline"/>
        </w:rPr>
        <w:t xml:space="preserve"> 123 </w:t>
      </w:r>
      <w:r w:rsidRPr="00CF31E1">
        <w:rPr>
          <w:rStyle w:val="StyleUnderline"/>
          <w:highlight w:val="yellow"/>
        </w:rPr>
        <w:t>from</w:t>
      </w:r>
      <w:r w:rsidRPr="00CF31E1">
        <w:rPr>
          <w:rStyle w:val="StyleUnderline"/>
        </w:rPr>
        <w:t xml:space="preserve"> oil and gas </w:t>
      </w:r>
      <w:r w:rsidRPr="00CF31E1">
        <w:rPr>
          <w:rStyle w:val="StyleUnderline"/>
          <w:highlight w:val="yellow"/>
        </w:rPr>
        <w:t>drilling</w:t>
      </w:r>
      <w:r w:rsidRPr="00CF31E1">
        <w:rPr>
          <w:rStyle w:val="StyleUnderline"/>
        </w:rPr>
        <w:t xml:space="preserve">. It could furthermore </w:t>
      </w:r>
      <w:r w:rsidRPr="00CF31E1">
        <w:rPr>
          <w:rStyle w:val="StyleUnderline"/>
          <w:highlight w:val="yellow"/>
        </w:rPr>
        <w:t>protect ecosystems from rare-earth</w:t>
      </w:r>
      <w:r w:rsidRPr="00CF31E1">
        <w:rPr>
          <w:rStyle w:val="StyleUnderline"/>
        </w:rPr>
        <w:t xml:space="preserve"> mineral </w:t>
      </w:r>
      <w:r w:rsidRPr="00CF31E1">
        <w:rPr>
          <w:rStyle w:val="StyleUnderline"/>
          <w:highlight w:val="yellow"/>
        </w:rPr>
        <w:t>mining</w:t>
      </w:r>
      <w:r w:rsidRPr="00CF31E1">
        <w:rPr>
          <w:rStyle w:val="StyleUnderline"/>
        </w:rPr>
        <w:t xml:space="preserve"> predominantly </w:t>
      </w:r>
      <w:r w:rsidRPr="00CF31E1">
        <w:rPr>
          <w:rStyle w:val="StyleUnderline"/>
          <w:highlight w:val="yellow"/>
        </w:rPr>
        <w:t>used to fuel the electronics sector.</w:t>
      </w:r>
      <w:r w:rsidRPr="00CF31E1">
        <w:rPr>
          <w:sz w:val="16"/>
        </w:rPr>
        <w:t xml:space="preserve">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States, which have joined the environmentally destructive rare-earth mineral exploration movement include India, Canada, Tanzania, Australia, </w:t>
      </w:r>
      <w:proofErr w:type="gramStart"/>
      <w:r w:rsidRPr="00CF31E1">
        <w:rPr>
          <w:sz w:val="16"/>
        </w:rPr>
        <w:t>Brazil</w:t>
      </w:r>
      <w:proofErr w:type="gramEnd"/>
      <w:r w:rsidRPr="00CF31E1">
        <w:rPr>
          <w:sz w:val="16"/>
        </w:rPr>
        <w:t xml:space="preserve"> and Vietnam</w:t>
      </w:r>
      <w:r w:rsidRPr="00CF31E1">
        <w:rPr>
          <w:rStyle w:val="StyleUnderline"/>
        </w:rPr>
        <w:t xml:space="preserve">., There is accordingly much </w:t>
      </w:r>
      <w:r w:rsidRPr="00CF31E1">
        <w:rPr>
          <w:rStyle w:val="StyleUnderline"/>
          <w:highlight w:val="yellow"/>
        </w:rPr>
        <w:t>competition and exploration for rare-earth minerals</w:t>
      </w:r>
      <w:r w:rsidRPr="00CF31E1">
        <w:rPr>
          <w:rStyle w:val="StyleUnderline"/>
        </w:rPr>
        <w:t xml:space="preserve"> which could </w:t>
      </w:r>
      <w:r w:rsidRPr="00CF31E1">
        <w:rPr>
          <w:rStyle w:val="StyleUnderline"/>
          <w:highlight w:val="yellow"/>
        </w:rPr>
        <w:t>result in significant exploitation of untouched areas</w:t>
      </w:r>
      <w:r w:rsidRPr="00CF31E1">
        <w:rPr>
          <w:rStyle w:val="StyleUnderline"/>
        </w:rPr>
        <w:t xml:space="preserve"> like the PEEZ seabed and Mongolia.125 Other regions which may soon be targeted for mineral and hydrological resources include Antarctica and the Arctic. With the </w:t>
      </w:r>
      <w:r w:rsidRPr="00CF31E1">
        <w:rPr>
          <w:rStyle w:val="StyleUnderline"/>
          <w:highlight w:val="yellow"/>
        </w:rPr>
        <w:t>advent of technological advances, environmentally destructive practices such as refining may soon occur in outer space, sparing the Earth of pollution</w:t>
      </w:r>
      <w:r w:rsidRPr="00CF31E1">
        <w:rPr>
          <w:rStyle w:val="StyleUnderline"/>
        </w:rPr>
        <w:t xml:space="preserve">. 126 Accordingly, </w:t>
      </w:r>
      <w:r w:rsidRPr="00CF31E1">
        <w:rPr>
          <w:rStyle w:val="StyleUnderline"/>
          <w:highlight w:val="yellow"/>
        </w:rPr>
        <w:t>NEA mining is a viable technology for preserving the Earth's environment</w:t>
      </w:r>
      <w:r w:rsidRPr="00CF31E1">
        <w:rPr>
          <w:rStyle w:val="StyleUnderline"/>
        </w:rPr>
        <w:t xml:space="preserve"> by curbing atmospheric and marine pollution, enhancing water supply and </w:t>
      </w:r>
      <w:proofErr w:type="gramStart"/>
      <w:r w:rsidRPr="00CF31E1">
        <w:rPr>
          <w:rStyle w:val="StyleUnderline"/>
        </w:rPr>
        <w:t>quality</w:t>
      </w:r>
      <w:proofErr w:type="gramEnd"/>
      <w:r w:rsidRPr="00CF31E1">
        <w:rPr>
          <w:rStyle w:val="StyleUnderline"/>
        </w:rPr>
        <w:t xml:space="preserve"> and mitigating the effects of climate change</w:t>
      </w:r>
      <w:r w:rsidRPr="00CF31E1">
        <w:rPr>
          <w:sz w:val="16"/>
        </w:rPr>
        <w:t>; all while allowing humankind [people] to maintain and even improve their standard of living through increased technologies, consumption and population growth.</w:t>
      </w:r>
    </w:p>
    <w:p w14:paraId="475DFCEE" w14:textId="77777777" w:rsidR="00E1365D" w:rsidRPr="00100A2B" w:rsidRDefault="00E1365D" w:rsidP="00E1365D">
      <w:pPr>
        <w:pStyle w:val="Heading4"/>
        <w:rPr>
          <w:rFonts w:cs="Calibri"/>
        </w:rPr>
      </w:pPr>
      <w:r w:rsidRPr="00100A2B">
        <w:rPr>
          <w:rFonts w:cs="Calibri"/>
        </w:rPr>
        <w:t xml:space="preserve">REM access key to military primacy and tech advancement </w:t>
      </w:r>
    </w:p>
    <w:p w14:paraId="7BBD1099" w14:textId="77777777" w:rsidR="00E1365D" w:rsidRPr="00100A2B" w:rsidRDefault="00E1365D" w:rsidP="00E1365D">
      <w:pPr>
        <w:rPr>
          <w:szCs w:val="26"/>
        </w:rPr>
      </w:pPr>
      <w:proofErr w:type="spellStart"/>
      <w:r w:rsidRPr="00476216">
        <w:rPr>
          <w:rStyle w:val="Style13ptBold"/>
        </w:rPr>
        <w:t>Trigaux</w:t>
      </w:r>
      <w:proofErr w:type="spellEnd"/>
      <w:r w:rsidRPr="00476216">
        <w:rPr>
          <w:rStyle w:val="Style13ptBold"/>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40" w:history="1">
        <w:r w:rsidRPr="00100A2B">
          <w:rPr>
            <w:rStyle w:val="Hyperlink"/>
            <w:szCs w:val="26"/>
          </w:rPr>
          <w:t>https://digital.stpetersburg.usf.edu/cgi/viewcontent.cgi?article=1132&amp;context=honorstheses</w:t>
        </w:r>
      </w:hyperlink>
      <w:r w:rsidRPr="00100A2B">
        <w:rPr>
          <w:szCs w:val="26"/>
        </w:rPr>
        <w:t xml:space="preserve">] </w:t>
      </w:r>
    </w:p>
    <w:p w14:paraId="1F32AB21" w14:textId="77777777" w:rsidR="00E1365D" w:rsidRPr="00DF77F9" w:rsidRDefault="00E1365D" w:rsidP="00E1365D">
      <w:pPr>
        <w:rPr>
          <w:sz w:val="16"/>
        </w:rPr>
      </w:pPr>
      <w:r w:rsidRPr="007932B1">
        <w:rPr>
          <w:rStyle w:val="StyleUnderline"/>
        </w:rPr>
        <w:t xml:space="preserve">The implications of </w:t>
      </w:r>
      <w:r w:rsidRPr="00EA0E0A">
        <w:rPr>
          <w:rStyle w:val="StyleUnderline"/>
          <w:highlight w:val="yellow"/>
        </w:rPr>
        <w:t>a rare earth shortage</w:t>
      </w:r>
      <w:r w:rsidRPr="007932B1">
        <w:rPr>
          <w:rStyle w:val="StyleUnderline"/>
        </w:rPr>
        <w:t xml:space="preserve"> aren’t strictly related to the environment, and energy dependence, but </w:t>
      </w:r>
      <w:r w:rsidRPr="00EA0E0A">
        <w:rPr>
          <w:rStyle w:val="StyleUnderline"/>
          <w:highlight w:val="yellow"/>
        </w:rPr>
        <w:t>have distinct military implications</w:t>
      </w:r>
      <w:r w:rsidRPr="007932B1">
        <w:rPr>
          <w:rStyle w:val="StyleUnderline"/>
        </w:rPr>
        <w:t xml:space="preserve"> as well </w:t>
      </w:r>
      <w:r w:rsidRPr="00EA0E0A">
        <w:rPr>
          <w:rStyle w:val="StyleUnderline"/>
          <w:highlight w:val="yellow"/>
        </w:rPr>
        <w:t>that</w:t>
      </w:r>
      <w:r w:rsidRPr="007932B1">
        <w:rPr>
          <w:rStyle w:val="StyleUnderline"/>
        </w:rPr>
        <w:t xml:space="preserve"> could </w:t>
      </w:r>
      <w:r w:rsidRPr="00EA0E0A">
        <w:rPr>
          <w:rStyle w:val="StyleUnderline"/>
          <w:highlight w:val="yellow"/>
        </w:rPr>
        <w:t>threaten the position of the United States</w:t>
      </w:r>
      <w:r w:rsidRPr="007932B1">
        <w:rPr>
          <w:rStyle w:val="StyleUnderline"/>
        </w:rPr>
        <w:t xml:space="preserve"> world’s strongest </w:t>
      </w:r>
      <w:r w:rsidRPr="00EA0E0A">
        <w:rPr>
          <w:rStyle w:val="StyleUnderline"/>
          <w:highlight w:val="yellow"/>
        </w:rPr>
        <w:t>military</w:t>
      </w:r>
      <w:r w:rsidRPr="007932B1">
        <w:rPr>
          <w:rStyle w:val="StyleUnderline"/>
        </w:rPr>
        <w:t xml:space="preserve">. </w:t>
      </w:r>
      <w:r w:rsidRPr="00DF77F9">
        <w:rPr>
          <w:sz w:val="16"/>
        </w:rPr>
        <w:t xml:space="preserve">The United States place in the world was assured by powerful and decisive deployments in World War One and World War Two. Our military expansion was built upon a large, powerful industrial base that created more, better weapons of war for our soldiers. During the World Wars, a well-organized draft that sent millions of men into battle in a short amount of time proved decisive, but as the war ended, and soldiers drafted into service returned to civilian life, the U.S. technological superiority over its opponents provided it with sustained dominance over its enemies, even as the numerical size of the army declined. New technologies, such as the use of the airplane in combat, rocket launched missiles, radar systems, and later, GPS, precision guided missiles, missile defense systems, high tech tanks, lasers, and other technologies now make the difference between victory and defeat. The United States military now serves many important functions, deterring threats across the world. </w:t>
      </w:r>
      <w:r w:rsidRPr="00EA0E0A">
        <w:rPr>
          <w:rStyle w:val="StyleUnderline"/>
          <w:highlight w:val="yellow"/>
        </w:rPr>
        <w:t>The United States projects its power internationally</w:t>
      </w:r>
      <w:r w:rsidRPr="007932B1">
        <w:rPr>
          <w:rStyle w:val="StyleUnderline"/>
        </w:rPr>
        <w:t xml:space="preserve">, through a network of bases and allied nations. Thus, the United States is a powerful player in all regions of the world, and often </w:t>
      </w:r>
      <w:r w:rsidRPr="00EA0E0A">
        <w:rPr>
          <w:rStyle w:val="StyleUnderline"/>
          <w:highlight w:val="yellow"/>
        </w:rPr>
        <w:t>serves as a buffer against conflict</w:t>
      </w:r>
      <w:r w:rsidRPr="007932B1">
        <w:rPr>
          <w:rStyle w:val="StyleUnderline"/>
        </w:rPr>
        <w:t xml:space="preserve"> in these regions. US military presence serves as a buffer against Chinese military modernization in Eastern Asia, against an increasingly nationalist Russia in Europe, and smaller regional actors, such as Venezuela in South America and Iran in the Middle East. </w:t>
      </w:r>
      <w:r w:rsidRPr="00DF77F9">
        <w:rPr>
          <w:sz w:val="16"/>
        </w:rPr>
        <w:t xml:space="preserve">The U.S. Navy is deployed all over the world, as the guarantor of international maritime trade routes. The US Navy leads action against challenges to its maritime sovereignty on the other side of the globe, such as current action against Somali piracy. </w:t>
      </w:r>
      <w:r w:rsidRPr="00EA0E0A">
        <w:rPr>
          <w:rStyle w:val="StyleUnderline"/>
          <w:highlight w:val="yellow"/>
        </w:rPr>
        <w:t>Presence in regions across the world prevents escalation of potential crisis. These</w:t>
      </w:r>
      <w:r w:rsidRPr="007932B1">
        <w:rPr>
          <w:rStyle w:val="StyleUnderline"/>
        </w:rPr>
        <w:t xml:space="preserve"> could result in either a larger power fighting a smaller nation or nations (Russia and Georgia, </w:t>
      </w:r>
      <w:proofErr w:type="gramStart"/>
      <w:r w:rsidRPr="007932B1">
        <w:rPr>
          <w:rStyle w:val="StyleUnderline"/>
        </w:rPr>
        <w:t>Taiwan</w:t>
      </w:r>
      <w:proofErr w:type="gramEnd"/>
      <w:r w:rsidRPr="007932B1">
        <w:rPr>
          <w:rStyle w:val="StyleUnderline"/>
        </w:rPr>
        <w:t xml:space="preserve"> and China), religious opponents (Israel and Iran), or traditional foes (Ethiopia and Eretria, Venezuela and Colombia, India and Pakistan).</w:t>
      </w:r>
      <w:r w:rsidRPr="00DF77F9">
        <w:rPr>
          <w:sz w:val="16"/>
        </w:rPr>
        <w:t xml:space="preserve"> US projection is also key deterring emerging threats such as terrorism and nuclear proliferation. While not direct challenges to US primacy, both terrorism and nuclear proliferation can kill thousands. The US Air Force has a commanding lead over the rest of the world, in terms of both numbers and capabilities. American ground forces have few </w:t>
      </w:r>
      <w:proofErr w:type="gramStart"/>
      <w:r w:rsidRPr="00DF77F9">
        <w:rPr>
          <w:sz w:val="16"/>
        </w:rPr>
        <w:t>peers, and</w:t>
      </w:r>
      <w:proofErr w:type="gramEnd"/>
      <w:r w:rsidRPr="00DF77F9">
        <w:rPr>
          <w:sz w:val="16"/>
        </w:rPr>
        <w:t xml:space="preserve"> are unmatched in their ability to deploy to anywhere in the world at an equally unmatched pace. The only perceived challenge to the United States militarily comes from the People’s Republic of China.76 While the United States outspends all other nations in the world put together in terms of military spending, China follows as a close second, and has begun an extensive modernization program to boot.77 </w:t>
      </w:r>
      <w:r w:rsidRPr="007932B1">
        <w:rPr>
          <w:rStyle w:val="StyleUnderline"/>
        </w:rPr>
        <w:t xml:space="preserve">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EA0E0A">
        <w:rPr>
          <w:rStyle w:val="StyleUnderline"/>
          <w:highlight w:val="yellow"/>
        </w:rPr>
        <w:t>Chinese modernization efforts have a</w:t>
      </w:r>
      <w:r w:rsidRPr="007932B1">
        <w:rPr>
          <w:rStyle w:val="StyleUnderline"/>
        </w:rPr>
        <w:t xml:space="preserve"> serious </w:t>
      </w:r>
      <w:r w:rsidRPr="00EA0E0A">
        <w:rPr>
          <w:rStyle w:val="StyleUnderline"/>
          <w:highlight w:val="yellow"/>
        </w:rPr>
        <w:t>long-term advantage over the United States; access to rare earth metals</w:t>
      </w:r>
      <w:r w:rsidRPr="007932B1">
        <w:rPr>
          <w:rStyle w:val="StyleUnderline"/>
        </w:rPr>
        <w:t>, and a large concentration of rare earth chemists doing research.80 This advantage, coupled with the U.S. losing access to rare earth metals, will even the odds much quicker than policymakers had previously anticipated.</w:t>
      </w:r>
      <w:r w:rsidRPr="00DF77F9">
        <w:rPr>
          <w:sz w:val="16"/>
        </w:rPr>
        <w:t xml:space="preserve"> 81 The largest example is US airpower. With every successive generation of military aircraft, the U.S. Air Force becomes more and more dependent on Rare Earth Metals.82 As planes get faster and faster, they </w:t>
      </w:r>
      <w:proofErr w:type="gramStart"/>
      <w:r w:rsidRPr="00DF77F9">
        <w:rPr>
          <w:sz w:val="16"/>
        </w:rPr>
        <w:t>have to</w:t>
      </w:r>
      <w:proofErr w:type="gramEnd"/>
      <w:r w:rsidRPr="00DF77F9">
        <w:rPr>
          <w:sz w:val="16"/>
        </w:rPr>
        <w:t xml:space="preserve"> get lighter and lighter, while adding weight from extra computers and other features on board.83 To lighten the weight of the plane, scandium is used to produce lightweight aluminum alloys for the body of the plane. Rare Earth metals are also useful in fighter jet engines, and fuel cells.84 For example, rare earths are required to producing miniaturized fins, and samarium is required to build the motors for the F-35 fighter jet.85 F-35 jets are the next generation fighter jet that works together to form the dual plane combination that cements U.S. dominance in air power over the Russian PAK FA.86 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sidRPr="00DF77F9">
        <w:rPr>
          <w:sz w:val="16"/>
        </w:rPr>
        <w:t>Hell</w:t>
      </w:r>
      <w:proofErr w:type="gramEnd"/>
      <w:r w:rsidRPr="00DF77F9">
        <w:rPr>
          <w:sz w:val="16"/>
        </w:rPr>
        <w:t xml:space="preserve"> Fire missiles, satellites, night vision goggles, avionics, and precision guided munitions all require rare earth metals. 88 </w:t>
      </w:r>
      <w:r w:rsidRPr="00EA0E0A">
        <w:rPr>
          <w:rStyle w:val="StyleUnderline"/>
          <w:highlight w:val="yellow"/>
        </w:rPr>
        <w:t>American military superiority is based on technological advancement</w:t>
      </w:r>
      <w:r w:rsidRPr="007932B1">
        <w:rPr>
          <w:rStyle w:val="StyleUnderline"/>
        </w:rPr>
        <w:t xml:space="preserve"> that outstrips the rest of the world. Command and control technology allows the U.S. to fight multiple wars at once and maintain readiness for other issues, as well as have overwhelming force against rising challengers. </w:t>
      </w:r>
      <w:r w:rsidRPr="00DF77F9">
        <w:rPr>
          <w:sz w:val="16"/>
        </w:rPr>
        <w:t xml:space="preserve">This technology helps the U.S. know who, where, and what is going to attack them, and respond effectively, regardless of the source of the threat. </w:t>
      </w:r>
      <w:r w:rsidRPr="00EA0E0A">
        <w:rPr>
          <w:rStyle w:val="StyleUnderline"/>
          <w:highlight w:val="yellow"/>
        </w:rPr>
        <w:t>Rare Earth Elements make this technological superiority possible.</w:t>
      </w:r>
      <w:r w:rsidRPr="00DF77F9">
        <w:rPr>
          <w:rStyle w:val="StyleUnderline"/>
        </w:rPr>
        <w:t xml:space="preserve"> To make matters worse, </w:t>
      </w:r>
      <w:r w:rsidRPr="00EA0E0A">
        <w:rPr>
          <w:rStyle w:val="StyleUnderline"/>
          <w:highlight w:val="yellow"/>
        </w:rPr>
        <w:t>the defense industrial base is often a single market industry</w:t>
      </w:r>
      <w:r w:rsidRPr="00DF77F9">
        <w:rPr>
          <w:rStyle w:val="StyleUnderline"/>
        </w:rPr>
        <w:t xml:space="preserve">, dependent on government contracts for its business. </w:t>
      </w:r>
      <w:r w:rsidRPr="00EA0E0A">
        <w:rPr>
          <w:rStyle w:val="StyleUnderline"/>
          <w:highlight w:val="yellow"/>
        </w:rPr>
        <w:t xml:space="preserve">If China tightens the export quotas further, </w:t>
      </w:r>
      <w:r w:rsidRPr="00EA0E0A">
        <w:rPr>
          <w:rStyle w:val="StyleUnderline"/>
        </w:rPr>
        <w:t>major US defense contractors will</w:t>
      </w:r>
      <w:r w:rsidRPr="00DF77F9">
        <w:rPr>
          <w:rStyle w:val="StyleUnderline"/>
        </w:rPr>
        <w:t xml:space="preserve"> be in trouble.89 Every sector of the defense industrial base is dependent on rare earth metals. Without rare earths, these contractors can’t build anything, which </w:t>
      </w:r>
      <w:r w:rsidRPr="00EA0E0A">
        <w:rPr>
          <w:rStyle w:val="StyleUnderline"/>
          <w:highlight w:val="yellow"/>
        </w:rPr>
        <w:t>collapses the industry</w:t>
      </w:r>
      <w:r w:rsidRPr="00DF77F9">
        <w:rPr>
          <w:rStyle w:val="StyleUnderline"/>
        </w:rPr>
        <w:t xml:space="preserve">.90 Rare </w:t>
      </w:r>
      <w:r w:rsidRPr="00EA0E0A">
        <w:rPr>
          <w:rStyle w:val="StyleUnderline"/>
          <w:highlight w:val="yellow"/>
        </w:rPr>
        <w:t>Earth shortages are</w:t>
      </w:r>
      <w:r w:rsidRPr="00DF77F9">
        <w:rPr>
          <w:rStyle w:val="StyleUnderline"/>
        </w:rPr>
        <w:t xml:space="preserve"> </w:t>
      </w:r>
      <w:proofErr w:type="gramStart"/>
      <w:r w:rsidRPr="00DF77F9">
        <w:rPr>
          <w:rStyle w:val="StyleUnderline"/>
        </w:rPr>
        <w:t xml:space="preserve">actually </w:t>
      </w:r>
      <w:r w:rsidRPr="00EA0E0A">
        <w:rPr>
          <w:rStyle w:val="StyleUnderline"/>
          <w:highlight w:val="yellow"/>
        </w:rPr>
        <w:t>already</w:t>
      </w:r>
      <w:proofErr w:type="gramEnd"/>
      <w:r w:rsidRPr="00EA0E0A">
        <w:rPr>
          <w:rStyle w:val="StyleUnderline"/>
          <w:highlight w:val="yellow"/>
        </w:rPr>
        <w:t xml:space="preserve"> affecting our military</w:t>
      </w:r>
      <w:r w:rsidRPr="00DF77F9">
        <w:rPr>
          <w:rStyle w:val="StyleUnderline"/>
        </w:rPr>
        <w:t xml:space="preserve">, with shortages of lanthanum, cerium, europium and gadolinium happening in the status quo. </w:t>
      </w:r>
      <w:r w:rsidRPr="00EA0E0A">
        <w:rPr>
          <w:rStyle w:val="StyleUnderline"/>
          <w:highlight w:val="yellow"/>
        </w:rPr>
        <w:t>This prevents us</w:t>
      </w:r>
      <w:r w:rsidRPr="00DF77F9">
        <w:rPr>
          <w:rStyle w:val="StyleUnderline"/>
        </w:rPr>
        <w:t xml:space="preserve"> not only from building the next generation of </w:t>
      </w:r>
      <w:proofErr w:type="gramStart"/>
      <w:r w:rsidRPr="00DF77F9">
        <w:rPr>
          <w:rStyle w:val="StyleUnderline"/>
        </w:rPr>
        <w:t>high tech</w:t>
      </w:r>
      <w:proofErr w:type="gramEnd"/>
      <w:r w:rsidRPr="00DF77F9">
        <w:rPr>
          <w:rStyle w:val="StyleUnderline"/>
        </w:rPr>
        <w:t xml:space="preserve"> weaponry, but also </w:t>
      </w:r>
      <w:r w:rsidRPr="00EA0E0A">
        <w:rPr>
          <w:rStyle w:val="StyleUnderline"/>
          <w:highlight w:val="yellow"/>
        </w:rPr>
        <w:t>from constructing more of the weapons</w:t>
      </w:r>
      <w:r w:rsidRPr="00DF77F9">
        <w:rPr>
          <w:rStyle w:val="StyleUnderline"/>
        </w:rPr>
        <w:t xml:space="preserve"> and munitions </w:t>
      </w:r>
      <w:r w:rsidRPr="00EA0E0A">
        <w:rPr>
          <w:rStyle w:val="StyleUnderline"/>
          <w:highlight w:val="yellow"/>
        </w:rPr>
        <w:t>that are needed in the status qu</w:t>
      </w:r>
      <w:r w:rsidRPr="00DF77F9">
        <w:rPr>
          <w:rStyle w:val="StyleUnderline"/>
        </w:rPr>
        <w:t xml:space="preserve">o. As current weapon systems age and they can’t be replaced, the </w:t>
      </w:r>
      <w:r w:rsidRPr="00EA0E0A">
        <w:rPr>
          <w:rStyle w:val="StyleUnderline"/>
          <w:highlight w:val="yellow"/>
        </w:rPr>
        <w:t>US primacy will be undermined</w:t>
      </w:r>
      <w:r w:rsidRPr="00DF77F9">
        <w:rPr>
          <w:rStyle w:val="StyleUnderline"/>
        </w:rPr>
        <w:t xml:space="preserve">. </w:t>
      </w:r>
      <w:r w:rsidRPr="00DF77F9">
        <w:rPr>
          <w:sz w:val="16"/>
        </w:rPr>
        <w:t xml:space="preserve">Of special concern is that U.S. domestic mining doesn’t produce “heavy” rare earth metals that are needed for many advanced components of military technologies. Given the nature of many military applications, substitutions aren’t possible. 91 </w:t>
      </w:r>
    </w:p>
    <w:p w14:paraId="75DBDA0A" w14:textId="77777777" w:rsidR="00E1365D" w:rsidRPr="00100A2B" w:rsidRDefault="00E1365D" w:rsidP="00E1365D">
      <w:pPr>
        <w:pStyle w:val="Heading4"/>
      </w:pPr>
      <w:r w:rsidRPr="00100A2B">
        <w:t>Primacy and allied commitments solve arms races and great power war – unipolarity is sustainable, and prevents power vacuums and global escalation</w:t>
      </w:r>
    </w:p>
    <w:p w14:paraId="0E48B5A9" w14:textId="77777777" w:rsidR="00E1365D" w:rsidRPr="00DF77F9" w:rsidRDefault="00E1365D" w:rsidP="00E1365D">
      <w:r w:rsidRPr="00EA0E0A">
        <w:rPr>
          <w:rStyle w:val="Style13ptBold"/>
        </w:rPr>
        <w:t>Brands 18</w:t>
      </w:r>
      <w:r w:rsidRPr="00DF77F9">
        <w:t xml:space="preserve"> [(Hal, Henry Kissinger Distinguished Professor at Johns Hopkins University's School of Advanced International </w:t>
      </w:r>
      <w:proofErr w:type="gramStart"/>
      <w:r w:rsidRPr="00DF77F9">
        <w:t>Studies</w:t>
      </w:r>
      <w:proofErr w:type="gramEnd"/>
      <w:r w:rsidRPr="00DF77F9">
        <w:t xml:space="preserve"> and a senior fellow at the Center for Strategic and Budgetary Assessments) "American Grand Strategy in the Age of Trump," Page 129-133] </w:t>
      </w:r>
    </w:p>
    <w:p w14:paraId="46ABC980" w14:textId="08AAB2E8" w:rsidR="00E1365D" w:rsidRPr="00E1365D" w:rsidRDefault="00E1365D" w:rsidP="00924BB4">
      <w:pPr>
        <w:rPr>
          <w:b/>
          <w:iCs/>
          <w:sz w:val="22"/>
          <w:u w:val="single"/>
        </w:rPr>
      </w:pPr>
      <w:r w:rsidRPr="00100A2B">
        <w:rPr>
          <w:rStyle w:val="StyleUnderline"/>
        </w:rPr>
        <w:t xml:space="preserve">Since World War II, </w:t>
      </w:r>
      <w:r w:rsidRPr="00476216">
        <w:rPr>
          <w:rStyle w:val="StyleUnderline"/>
        </w:rPr>
        <w:t xml:space="preserve">the United States has had a military </w:t>
      </w:r>
      <w:r w:rsidRPr="00E961AC">
        <w:rPr>
          <w:rStyle w:val="Emphasis"/>
          <w:highlight w:val="yellow"/>
        </w:rPr>
        <w:t>second to none</w:t>
      </w:r>
      <w:r w:rsidRPr="00476216">
        <w:rPr>
          <w:sz w:val="16"/>
          <w:highlight w:val="yellow"/>
        </w:rPr>
        <w:t>.</w:t>
      </w:r>
      <w:r w:rsidRPr="00476216">
        <w:rPr>
          <w:sz w:val="16"/>
        </w:rPr>
        <w:t xml:space="preserve"> Since the Cold War, </w:t>
      </w:r>
      <w:r w:rsidRPr="00100A2B">
        <w:rPr>
          <w:rStyle w:val="StyleUnderline"/>
        </w:rPr>
        <w:t xml:space="preserve">America has </w:t>
      </w:r>
      <w:r w:rsidRPr="00E961AC">
        <w:rPr>
          <w:rStyle w:val="Emphasis"/>
          <w:highlight w:val="yellow"/>
        </w:rPr>
        <w:t>committed</w:t>
      </w:r>
      <w:r w:rsidRPr="00E961AC">
        <w:rPr>
          <w:rStyle w:val="StyleUnderline"/>
          <w:highlight w:val="yellow"/>
        </w:rPr>
        <w:t xml:space="preserve"> </w:t>
      </w:r>
      <w:r w:rsidRPr="00476216">
        <w:rPr>
          <w:rStyle w:val="StyleUnderline"/>
        </w:rPr>
        <w:t>to having</w:t>
      </w:r>
      <w:r w:rsidRPr="00476216">
        <w:rPr>
          <w:sz w:val="16"/>
        </w:rPr>
        <w:t xml:space="preserve"> </w:t>
      </w:r>
      <w:r w:rsidRPr="00E961AC">
        <w:rPr>
          <w:rStyle w:val="Emphasis"/>
          <w:highlight w:val="yellow"/>
        </w:rPr>
        <w:t>overwhelming military primacy</w:t>
      </w:r>
      <w:r w:rsidRPr="00476216">
        <w:rPr>
          <w:sz w:val="16"/>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maintained </w:t>
      </w:r>
      <w:r w:rsidRPr="00E961AC">
        <w:rPr>
          <w:rStyle w:val="Emphasis"/>
          <w:highlight w:val="yellow"/>
        </w:rPr>
        <w:t>peerless global power-projection capabilities</w:t>
      </w:r>
      <w:r w:rsidRPr="00476216">
        <w:rPr>
          <w:sz w:val="16"/>
        </w:rPr>
        <w:t xml:space="preserve">.7 Perhaps more important, U.S. </w:t>
      </w:r>
      <w:r w:rsidRPr="00100A2B">
        <w:rPr>
          <w:rStyle w:val="StyleUnderline"/>
        </w:rPr>
        <w:t xml:space="preserve">primacy was also unrivaled in key overseas </w:t>
      </w:r>
      <w:r w:rsidRPr="00E961AC">
        <w:rPr>
          <w:rStyle w:val="Emphasis"/>
          <w:highlight w:val="yellow"/>
        </w:rPr>
        <w:t>strategic regions</w:t>
      </w:r>
      <w:r w:rsidRPr="00476216">
        <w:rPr>
          <w:sz w:val="16"/>
          <w:highlight w:val="yellow"/>
        </w:rPr>
        <w:t>—</w:t>
      </w:r>
      <w:r w:rsidRPr="00E961AC">
        <w:rPr>
          <w:rStyle w:val="Emphasis"/>
          <w:highlight w:val="yellow"/>
        </w:rPr>
        <w:t>Europe, East Asia, the Middle East</w:t>
      </w:r>
      <w:r w:rsidRPr="00476216">
        <w:rPr>
          <w:sz w:val="16"/>
          <w:highlight w:val="yellow"/>
        </w:rPr>
        <w:t>.</w:t>
      </w:r>
      <w:r w:rsidRPr="00476216">
        <w:rPr>
          <w:sz w:val="16"/>
        </w:rPr>
        <w:t xml:space="preserve"> </w:t>
      </w:r>
      <w:r w:rsidRPr="00100A2B">
        <w:rPr>
          <w:rStyle w:val="StyleUnderline"/>
        </w:rPr>
        <w:t xml:space="preserve">From </w:t>
      </w:r>
      <w:r w:rsidRPr="00100A2B">
        <w:rPr>
          <w:rStyle w:val="Emphasis"/>
        </w:rPr>
        <w:t>thrashing Saddam</w:t>
      </w:r>
      <w:r w:rsidRPr="00476216">
        <w:rPr>
          <w:sz w:val="16"/>
        </w:rPr>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476216">
        <w:rPr>
          <w:sz w:val="16"/>
        </w:rPr>
        <w:t xml:space="preserve">This </w:t>
      </w:r>
      <w:r w:rsidRPr="00E961AC">
        <w:rPr>
          <w:rStyle w:val="Emphasis"/>
          <w:highlight w:val="yellow"/>
        </w:rPr>
        <w:t>military dominance</w:t>
      </w:r>
      <w:r w:rsidRPr="00476216">
        <w:rPr>
          <w:sz w:val="16"/>
          <w:highlight w:val="yellow"/>
        </w:rPr>
        <w:t xml:space="preserve"> </w:t>
      </w:r>
      <w:r w:rsidRPr="00476216">
        <w:rPr>
          <w:rStyle w:val="StyleUnderline"/>
        </w:rPr>
        <w:t>has constituted the</w:t>
      </w:r>
      <w:r w:rsidRPr="00476216">
        <w:rPr>
          <w:sz w:val="16"/>
        </w:rPr>
        <w:t xml:space="preserve"> </w:t>
      </w:r>
      <w:r w:rsidRPr="00E961AC">
        <w:rPr>
          <w:rStyle w:val="Emphasis"/>
          <w:highlight w:val="yellow"/>
        </w:rPr>
        <w:t xml:space="preserve">hard-power backbone </w:t>
      </w:r>
      <w:r w:rsidRPr="00E961AC">
        <w:rPr>
          <w:rStyle w:val="StyleUnderline"/>
          <w:highlight w:val="yellow"/>
        </w:rPr>
        <w:t>of an ambitious global strategy.</w:t>
      </w:r>
      <w:r w:rsidRPr="00100A2B">
        <w:rPr>
          <w:rStyle w:val="StyleUnderline"/>
        </w:rPr>
        <w:t xml:space="preserve"> </w:t>
      </w:r>
      <w:r w:rsidRPr="00476216">
        <w:rPr>
          <w:sz w:val="16"/>
        </w:rPr>
        <w:t>After the Cold War, U.S.</w:t>
      </w:r>
      <w:r w:rsidRPr="00100A2B">
        <w:rPr>
          <w:rStyle w:val="StyleUnderline"/>
        </w:rPr>
        <w:t xml:space="preserve"> </w:t>
      </w:r>
      <w:r w:rsidRPr="00476216">
        <w:rPr>
          <w:rStyle w:val="StyleUnderline"/>
        </w:rPr>
        <w:t xml:space="preserve">policymakers </w:t>
      </w:r>
      <w:r w:rsidRPr="00E961AC">
        <w:rPr>
          <w:rStyle w:val="StyleUnderline"/>
          <w:highlight w:val="yellow"/>
        </w:rPr>
        <w:t xml:space="preserve">committed to averting </w:t>
      </w:r>
      <w:r w:rsidRPr="00476216">
        <w:rPr>
          <w:rStyle w:val="StyleUnderline"/>
        </w:rPr>
        <w:t xml:space="preserve">a return to the </w:t>
      </w:r>
      <w:r w:rsidRPr="00E961AC">
        <w:rPr>
          <w:rStyle w:val="Emphasis"/>
          <w:highlight w:val="yellow"/>
        </w:rPr>
        <w:t>unstable multipolarity</w:t>
      </w:r>
      <w:r w:rsidRPr="00E961AC">
        <w:rPr>
          <w:rStyle w:val="StyleUnderline"/>
          <w:highlight w:val="yellow"/>
        </w:rPr>
        <w:t xml:space="preserve"> </w:t>
      </w:r>
      <w:r w:rsidRPr="00476216">
        <w:rPr>
          <w:rStyle w:val="StyleUnderline"/>
        </w:rPr>
        <w:t>of earlier eras,</w:t>
      </w:r>
      <w:r w:rsidRPr="00100A2B">
        <w:rPr>
          <w:rStyle w:val="StyleUnderline"/>
        </w:rPr>
        <w:t xml:space="preserve"> and to perpetuating the more favorable unipolar order.</w:t>
      </w:r>
      <w:r w:rsidRPr="00476216">
        <w:rPr>
          <w:sz w:val="16"/>
        </w:rPr>
        <w:t xml:space="preserve"> </w:t>
      </w:r>
      <w:r w:rsidRPr="00100A2B">
        <w:rPr>
          <w:rStyle w:val="StyleUnderline"/>
        </w:rPr>
        <w:t xml:space="preserve">They committed to building on the successes of the postwar era by </w:t>
      </w:r>
      <w:r w:rsidRPr="00476216">
        <w:rPr>
          <w:rStyle w:val="StyleUnderline"/>
        </w:rPr>
        <w:t xml:space="preserve">further </w:t>
      </w:r>
      <w:r w:rsidRPr="00E961AC">
        <w:rPr>
          <w:rStyle w:val="StyleUnderline"/>
          <w:highlight w:val="yellow"/>
        </w:rPr>
        <w:t xml:space="preserve">advancing </w:t>
      </w:r>
      <w:r w:rsidRPr="00E961AC">
        <w:rPr>
          <w:rStyle w:val="Emphasis"/>
          <w:highlight w:val="yellow"/>
        </w:rPr>
        <w:t>liberal political values</w:t>
      </w:r>
      <w:r w:rsidRPr="00E961AC">
        <w:rPr>
          <w:rStyle w:val="StyleUnderline"/>
          <w:highlight w:val="yellow"/>
        </w:rPr>
        <w:t xml:space="preserve"> </w:t>
      </w:r>
      <w:r w:rsidRPr="00476216">
        <w:rPr>
          <w:rStyle w:val="StyleUnderline"/>
        </w:rPr>
        <w:t xml:space="preserve">and an open international </w:t>
      </w:r>
      <w:r w:rsidRPr="00476216">
        <w:rPr>
          <w:rStyle w:val="Emphasis"/>
          <w:highlight w:val="yellow"/>
        </w:rPr>
        <w:t>economy</w:t>
      </w:r>
      <w:r w:rsidRPr="00E961AC">
        <w:rPr>
          <w:rStyle w:val="StyleUnderline"/>
          <w:highlight w:val="yellow"/>
        </w:rPr>
        <w:t xml:space="preserve">, and </w:t>
      </w:r>
      <w:r w:rsidRPr="00476216">
        <w:rPr>
          <w:rStyle w:val="StyleUnderline"/>
        </w:rPr>
        <w:t xml:space="preserve">to </w:t>
      </w:r>
      <w:r w:rsidRPr="00E961AC">
        <w:rPr>
          <w:rStyle w:val="Emphasis"/>
          <w:highlight w:val="yellow"/>
        </w:rPr>
        <w:t>suppressing</w:t>
      </w:r>
      <w:r w:rsidRPr="00E961AC">
        <w:rPr>
          <w:rStyle w:val="StyleUnderline"/>
          <w:highlight w:val="yellow"/>
        </w:rPr>
        <w:t xml:space="preserve"> </w:t>
      </w:r>
      <w:r w:rsidRPr="00476216">
        <w:rPr>
          <w:rStyle w:val="StyleUnderline"/>
        </w:rPr>
        <w:t xml:space="preserve">international scourges such as </w:t>
      </w:r>
      <w:r w:rsidRPr="00E961AC">
        <w:rPr>
          <w:rStyle w:val="Emphasis"/>
          <w:highlight w:val="yellow"/>
        </w:rPr>
        <w:t>rogue states</w:t>
      </w:r>
      <w:r w:rsidRPr="00E961AC">
        <w:rPr>
          <w:rStyle w:val="StyleUnderline"/>
          <w:highlight w:val="yellow"/>
        </w:rPr>
        <w:t xml:space="preserve">, </w:t>
      </w:r>
      <w:r w:rsidRPr="00E961AC">
        <w:rPr>
          <w:rStyle w:val="Emphasis"/>
          <w:highlight w:val="yellow"/>
        </w:rPr>
        <w:t>nuclear proliferation</w:t>
      </w:r>
      <w:r w:rsidRPr="00E961AC">
        <w:rPr>
          <w:rStyle w:val="StyleUnderline"/>
          <w:highlight w:val="yellow"/>
        </w:rPr>
        <w:t xml:space="preserve">, </w:t>
      </w:r>
      <w:r w:rsidRPr="00476216">
        <w:rPr>
          <w:rStyle w:val="StyleUnderline"/>
        </w:rPr>
        <w:t xml:space="preserve">and catastrophic </w:t>
      </w:r>
      <w:r w:rsidRPr="00E961AC">
        <w:rPr>
          <w:rStyle w:val="Emphasis"/>
          <w:highlight w:val="yellow"/>
        </w:rPr>
        <w:t>terrorism</w:t>
      </w:r>
      <w:r w:rsidRPr="00E961AC">
        <w:rPr>
          <w:rStyle w:val="StyleUnderline"/>
          <w:highlight w:val="yellow"/>
        </w:rPr>
        <w:t>.</w:t>
      </w:r>
      <w:r w:rsidRPr="00100A2B">
        <w:rPr>
          <w:rStyle w:val="StyleUnderline"/>
        </w:rPr>
        <w:t xml:space="preserve"> </w:t>
      </w:r>
      <w:r w:rsidRPr="00476216">
        <w:rPr>
          <w:sz w:val="16"/>
        </w:rPr>
        <w:t xml:space="preserve">And because they recognized that military force remained the ultima ratio </w:t>
      </w:r>
      <w:proofErr w:type="spellStart"/>
      <w:r w:rsidRPr="00476216">
        <w:rPr>
          <w:sz w:val="16"/>
        </w:rPr>
        <w:t>regum</w:t>
      </w:r>
      <w:proofErr w:type="spellEnd"/>
      <w:r w:rsidRPr="00476216">
        <w:rPr>
          <w:sz w:val="16"/>
        </w:rPr>
        <w:t xml:space="preserve">, </w:t>
      </w:r>
      <w:r w:rsidRPr="00100A2B">
        <w:rPr>
          <w:rStyle w:val="StyleUnderline"/>
        </w:rPr>
        <w:t>they understood the</w:t>
      </w:r>
      <w:r w:rsidRPr="00476216">
        <w:rPr>
          <w:sz w:val="16"/>
        </w:rPr>
        <w:t xml:space="preserve"> </w:t>
      </w:r>
      <w:r w:rsidRPr="00100A2B">
        <w:rPr>
          <w:rStyle w:val="Emphasis"/>
        </w:rPr>
        <w:t>centrality</w:t>
      </w:r>
      <w:r w:rsidRPr="00476216">
        <w:rPr>
          <w:sz w:val="16"/>
        </w:rPr>
        <w:t xml:space="preserve"> </w:t>
      </w:r>
      <w:r w:rsidRPr="00100A2B">
        <w:rPr>
          <w:rStyle w:val="StyleUnderline"/>
        </w:rPr>
        <w:t>of military preponderance</w:t>
      </w:r>
      <w:r w:rsidRPr="00476216">
        <w:rPr>
          <w:sz w:val="16"/>
        </w:rPr>
        <w:t xml:space="preserve">. </w:t>
      </w:r>
      <w:r w:rsidRPr="00476216">
        <w:rPr>
          <w:rStyle w:val="StyleUnderline"/>
        </w:rPr>
        <w:t xml:space="preserve">Washington would </w:t>
      </w:r>
      <w:r w:rsidRPr="00E961AC">
        <w:rPr>
          <w:rStyle w:val="Emphasis"/>
          <w:highlight w:val="yellow"/>
        </w:rPr>
        <w:t>need</w:t>
      </w:r>
      <w:r w:rsidRPr="00E961AC">
        <w:rPr>
          <w:rStyle w:val="StyleUnderline"/>
          <w:highlight w:val="yellow"/>
        </w:rPr>
        <w:t xml:space="preserve"> </w:t>
      </w:r>
      <w:r w:rsidRPr="00476216">
        <w:rPr>
          <w:rStyle w:val="StyleUnderline"/>
        </w:rPr>
        <w:t xml:space="preserve">the </w:t>
      </w:r>
      <w:r w:rsidRPr="00E961AC">
        <w:rPr>
          <w:rStyle w:val="Emphasis"/>
          <w:highlight w:val="yellow"/>
        </w:rPr>
        <w:t>military power</w:t>
      </w:r>
      <w:r w:rsidRPr="00476216">
        <w:rPr>
          <w:sz w:val="16"/>
          <w:highlight w:val="yellow"/>
        </w:rPr>
        <w:t xml:space="preserve"> </w:t>
      </w:r>
      <w:r w:rsidRPr="00476216">
        <w:rPr>
          <w:rStyle w:val="StyleUnderline"/>
        </w:rPr>
        <w:t xml:space="preserve">necessary </w:t>
      </w:r>
      <w:r w:rsidRPr="00E961AC">
        <w:rPr>
          <w:rStyle w:val="StyleUnderline"/>
          <w:highlight w:val="yellow"/>
        </w:rPr>
        <w:t xml:space="preserve">to </w:t>
      </w:r>
      <w:r w:rsidRPr="00E961AC">
        <w:rPr>
          <w:rStyle w:val="Emphasis"/>
          <w:highlight w:val="yellow"/>
        </w:rPr>
        <w:t>underwrite</w:t>
      </w:r>
      <w:r w:rsidRPr="00E961AC">
        <w:rPr>
          <w:rStyle w:val="StyleUnderline"/>
          <w:highlight w:val="yellow"/>
        </w:rPr>
        <w:t xml:space="preserve"> </w:t>
      </w:r>
      <w:r w:rsidRPr="00476216">
        <w:rPr>
          <w:rStyle w:val="StyleUnderline"/>
        </w:rPr>
        <w:t xml:space="preserve">worldwide </w:t>
      </w:r>
      <w:r w:rsidRPr="00E961AC">
        <w:rPr>
          <w:rStyle w:val="Emphasis"/>
          <w:highlight w:val="yellow"/>
        </w:rPr>
        <w:t>alliance commitments</w:t>
      </w:r>
      <w:r w:rsidRPr="00E961AC">
        <w:rPr>
          <w:rStyle w:val="StyleUnderline"/>
          <w:highlight w:val="yellow"/>
        </w:rPr>
        <w:t xml:space="preserve">. </w:t>
      </w:r>
      <w:r w:rsidRPr="00476216">
        <w:rPr>
          <w:rStyle w:val="StyleUnderline"/>
        </w:rPr>
        <w:t xml:space="preserve">It would have to preserve </w:t>
      </w:r>
      <w:r w:rsidRPr="00E961AC">
        <w:rPr>
          <w:rStyle w:val="Emphasis"/>
          <w:highlight w:val="yellow"/>
        </w:rPr>
        <w:t>substantial overmatch</w:t>
      </w:r>
      <w:r w:rsidRPr="00476216">
        <w:rPr>
          <w:sz w:val="16"/>
        </w:rPr>
        <w:t xml:space="preserve"> </w:t>
      </w:r>
      <w:r w:rsidRPr="00100A2B">
        <w:rPr>
          <w:rStyle w:val="StyleUnderline"/>
        </w:rPr>
        <w:t>versus any potential</w:t>
      </w:r>
      <w:r w:rsidRPr="00476216">
        <w:rPr>
          <w:sz w:val="16"/>
        </w:rPr>
        <w:t xml:space="preserve"> </w:t>
      </w:r>
      <w:r w:rsidRPr="00100A2B">
        <w:rPr>
          <w:rStyle w:val="Emphasis"/>
        </w:rPr>
        <w:t xml:space="preserve">great-power rival. </w:t>
      </w:r>
      <w:r w:rsidRPr="00476216">
        <w:rPr>
          <w:sz w:val="16"/>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w:t>
      </w:r>
      <w:r w:rsidRPr="00476216">
        <w:rPr>
          <w:rStyle w:val="StyleUnderline"/>
        </w:rPr>
        <w:t xml:space="preserve">America would need the </w:t>
      </w:r>
      <w:r w:rsidRPr="00E961AC">
        <w:rPr>
          <w:rStyle w:val="StyleUnderline"/>
          <w:highlight w:val="yellow"/>
        </w:rPr>
        <w:t xml:space="preserve">superiority to assure that its own </w:t>
      </w:r>
      <w:r w:rsidRPr="00E961AC">
        <w:rPr>
          <w:rStyle w:val="Emphasis"/>
          <w:highlight w:val="yellow"/>
        </w:rPr>
        <w:t>values remained ascendant</w:t>
      </w:r>
      <w:r w:rsidRPr="00E961AC">
        <w:rPr>
          <w:rStyle w:val="StyleUnderline"/>
          <w:highlight w:val="yellow"/>
        </w:rPr>
        <w:t>.</w:t>
      </w:r>
      <w:r w:rsidRPr="00100A2B">
        <w:rPr>
          <w:rStyle w:val="StyleUnderline"/>
        </w:rPr>
        <w:t xml:space="preserve"> It was impolitic to say that U.</w:t>
      </w:r>
      <w:r w:rsidRPr="00476216">
        <w:rPr>
          <w:rStyle w:val="StyleUnderline"/>
        </w:rPr>
        <w:t xml:space="preserve">S. strategy and the international order </w:t>
      </w:r>
      <w:r w:rsidRPr="00E961AC">
        <w:rPr>
          <w:rStyle w:val="StyleUnderline"/>
          <w:highlight w:val="yellow"/>
        </w:rPr>
        <w:t>required “</w:t>
      </w:r>
      <w:r w:rsidRPr="00E961AC">
        <w:rPr>
          <w:rStyle w:val="Emphasis"/>
          <w:highlight w:val="yellow"/>
        </w:rPr>
        <w:t>strengths beyond challenge</w:t>
      </w:r>
      <w:r w:rsidRPr="00E961AC">
        <w:rPr>
          <w:rStyle w:val="StyleUnderline"/>
          <w:highlight w:val="yellow"/>
        </w:rPr>
        <w:t>,”</w:t>
      </w:r>
      <w:r w:rsidRPr="00100A2B">
        <w:rPr>
          <w:rStyle w:val="StyleUnderline"/>
        </w:rPr>
        <w:t xml:space="preserve"> but it was not at all inaccurate.</w:t>
      </w:r>
      <w:r>
        <w:rPr>
          <w:rStyle w:val="StyleUnderline"/>
        </w:rPr>
        <w:t xml:space="preserve"> </w:t>
      </w:r>
      <w:r w:rsidRPr="00476216">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E961AC">
        <w:rPr>
          <w:rStyle w:val="StyleUnderline"/>
          <w:highlight w:val="yellow"/>
        </w:rPr>
        <w:t xml:space="preserve">if </w:t>
      </w:r>
      <w:r w:rsidRPr="00476216">
        <w:rPr>
          <w:rStyle w:val="StyleUnderline"/>
        </w:rPr>
        <w:t xml:space="preserve">Washington </w:t>
      </w:r>
      <w:r w:rsidRPr="00E961AC">
        <w:rPr>
          <w:rStyle w:val="StyleUnderline"/>
          <w:highlight w:val="yellow"/>
        </w:rPr>
        <w:t xml:space="preserve">cut back too far, </w:t>
      </w:r>
      <w:r w:rsidRPr="00476216">
        <w:rPr>
          <w:rStyle w:val="StyleUnderline"/>
        </w:rPr>
        <w:t xml:space="preserve">its </w:t>
      </w:r>
      <w:r w:rsidRPr="00E961AC">
        <w:rPr>
          <w:rStyle w:val="StyleUnderline"/>
          <w:highlight w:val="yellow"/>
        </w:rPr>
        <w:t xml:space="preserve">primacy would </w:t>
      </w:r>
      <w:r w:rsidRPr="00476216">
        <w:rPr>
          <w:rStyle w:val="StyleUnderline"/>
          <w:highlight w:val="yellow"/>
        </w:rPr>
        <w:t>erode</w:t>
      </w:r>
      <w:r w:rsidRPr="00476216">
        <w:rPr>
          <w:rStyle w:val="StyleUnderline"/>
        </w:rPr>
        <w:t xml:space="preserve"> to a point where it ceased to deliver its geopolitical benefits</w:t>
      </w:r>
      <w:r w:rsidRPr="00476216">
        <w:rPr>
          <w:sz w:val="16"/>
        </w:rPr>
        <w:t xml:space="preserve">. </w:t>
      </w:r>
      <w:r w:rsidRPr="00E961AC">
        <w:rPr>
          <w:rStyle w:val="Emphasis"/>
          <w:highlight w:val="yellow"/>
        </w:rPr>
        <w:t>Alliances</w:t>
      </w:r>
      <w:r w:rsidRPr="00476216">
        <w:rPr>
          <w:sz w:val="16"/>
          <w:highlight w:val="yellow"/>
        </w:rPr>
        <w:t xml:space="preserve"> </w:t>
      </w:r>
      <w:r w:rsidRPr="00476216">
        <w:rPr>
          <w:rStyle w:val="StyleUnderline"/>
        </w:rPr>
        <w:t>would</w:t>
      </w:r>
      <w:r w:rsidRPr="00476216">
        <w:rPr>
          <w:sz w:val="16"/>
        </w:rPr>
        <w:t xml:space="preserve"> </w:t>
      </w:r>
      <w:r w:rsidRPr="00E961AC">
        <w:rPr>
          <w:rStyle w:val="Emphasis"/>
          <w:highlight w:val="yellow"/>
        </w:rPr>
        <w:t>lose credibility</w:t>
      </w:r>
      <w:r w:rsidRPr="00476216">
        <w:rPr>
          <w:sz w:val="16"/>
          <w:highlight w:val="yellow"/>
        </w:rPr>
        <w:t xml:space="preserve">; </w:t>
      </w:r>
      <w:r w:rsidRPr="00476216">
        <w:rPr>
          <w:rStyle w:val="StyleUnderline"/>
        </w:rPr>
        <w:t>the</w:t>
      </w:r>
      <w:r w:rsidRPr="00476216">
        <w:rPr>
          <w:sz w:val="16"/>
        </w:rPr>
        <w:t xml:space="preserve"> </w:t>
      </w:r>
      <w:r w:rsidRPr="00E961AC">
        <w:rPr>
          <w:rStyle w:val="StyleUnderline"/>
          <w:highlight w:val="yellow"/>
        </w:rPr>
        <w:t xml:space="preserve">stability of key </w:t>
      </w:r>
      <w:r w:rsidRPr="00E961AC">
        <w:rPr>
          <w:rStyle w:val="Emphasis"/>
          <w:highlight w:val="yellow"/>
        </w:rPr>
        <w:t>regions</w:t>
      </w:r>
      <w:r w:rsidRPr="00E961AC">
        <w:rPr>
          <w:rStyle w:val="StyleUnderline"/>
          <w:highlight w:val="yellow"/>
        </w:rPr>
        <w:t xml:space="preserve"> would be </w:t>
      </w:r>
      <w:r w:rsidRPr="00E961AC">
        <w:rPr>
          <w:rStyle w:val="Emphasis"/>
          <w:highlight w:val="yellow"/>
        </w:rPr>
        <w:t>eroded</w:t>
      </w:r>
      <w:r w:rsidRPr="00476216">
        <w:rPr>
          <w:sz w:val="16"/>
          <w:highlight w:val="yellow"/>
        </w:rPr>
        <w:t xml:space="preserve">; </w:t>
      </w:r>
      <w:r w:rsidRPr="00E961AC">
        <w:rPr>
          <w:rStyle w:val="Emphasis"/>
          <w:highlight w:val="yellow"/>
        </w:rPr>
        <w:t>rivals would be emboldened</w:t>
      </w:r>
      <w:r w:rsidRPr="00476216">
        <w:rPr>
          <w:sz w:val="16"/>
          <w:highlight w:val="yellow"/>
        </w:rPr>
        <w:t xml:space="preserve">; </w:t>
      </w:r>
      <w:r w:rsidRPr="00E961AC">
        <w:rPr>
          <w:rStyle w:val="Emphasis"/>
          <w:highlight w:val="yellow"/>
        </w:rPr>
        <w:t>international crises would go unaddressed</w:t>
      </w:r>
      <w:r w:rsidRPr="00476216">
        <w:rPr>
          <w:sz w:val="16"/>
          <w:highlight w:val="yellow"/>
        </w:rPr>
        <w:t xml:space="preserve">. </w:t>
      </w:r>
      <w:r w:rsidRPr="00476216">
        <w:rPr>
          <w:sz w:val="16"/>
        </w:rPr>
        <w:t xml:space="preserve">American </w:t>
      </w:r>
      <w:r w:rsidRPr="00100A2B">
        <w:rPr>
          <w:rStyle w:val="StyleUnderline"/>
        </w:rPr>
        <w:t xml:space="preserve">primacy was thus like a </w:t>
      </w:r>
      <w:r w:rsidRPr="00100A2B">
        <w:rPr>
          <w:rStyle w:val="Emphasis"/>
        </w:rPr>
        <w:t>reasonably priced insurance policy</w:t>
      </w:r>
      <w:r w:rsidRPr="00476216">
        <w:rPr>
          <w:sz w:val="16"/>
        </w:rPr>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476216">
        <w:rPr>
          <w:sz w:val="16"/>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476216">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476216">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E961AC">
        <w:rPr>
          <w:rStyle w:val="Emphasis"/>
          <w:highlight w:val="yellow"/>
        </w:rPr>
        <w:t>the strategic horizon is darkening</w:t>
      </w:r>
      <w:r w:rsidRPr="00476216">
        <w:rPr>
          <w:sz w:val="16"/>
        </w:rPr>
        <w:t xml:space="preserve">, due to four factors. First, </w:t>
      </w:r>
      <w:r w:rsidRPr="00E961AC">
        <w:rPr>
          <w:rStyle w:val="Emphasis"/>
          <w:highlight w:val="yellow"/>
        </w:rPr>
        <w:t>great-power military competition is back</w:t>
      </w:r>
      <w:r w:rsidRPr="00476216">
        <w:rPr>
          <w:sz w:val="16"/>
          <w:highlight w:val="yellow"/>
        </w:rPr>
        <w:t>.</w:t>
      </w:r>
      <w:r w:rsidRPr="00476216">
        <w:rPr>
          <w:sz w:val="16"/>
        </w:rPr>
        <w:t xml:space="preserve"> </w:t>
      </w:r>
      <w:r w:rsidRPr="00100A2B">
        <w:rPr>
          <w:rStyle w:val="StyleUnderline"/>
        </w:rPr>
        <w:t>The world’s two leading authoritarian powers</w:t>
      </w:r>
      <w:r w:rsidRPr="00476216">
        <w:rPr>
          <w:sz w:val="16"/>
        </w:rPr>
        <w:t>—</w:t>
      </w:r>
      <w:r w:rsidRPr="00E961AC">
        <w:rPr>
          <w:rStyle w:val="Emphasis"/>
          <w:highlight w:val="yellow"/>
        </w:rPr>
        <w:t>China</w:t>
      </w:r>
      <w:r w:rsidRPr="00476216">
        <w:rPr>
          <w:sz w:val="16"/>
          <w:highlight w:val="yellow"/>
        </w:rPr>
        <w:t xml:space="preserve"> </w:t>
      </w:r>
      <w:r w:rsidRPr="00E961AC">
        <w:rPr>
          <w:rStyle w:val="StyleUnderline"/>
          <w:highlight w:val="yellow"/>
        </w:rPr>
        <w:t>and</w:t>
      </w:r>
      <w:r w:rsidRPr="00476216">
        <w:rPr>
          <w:sz w:val="16"/>
          <w:highlight w:val="yellow"/>
        </w:rPr>
        <w:t xml:space="preserve"> </w:t>
      </w:r>
      <w:r w:rsidRPr="00E961AC">
        <w:rPr>
          <w:rStyle w:val="Emphasis"/>
          <w:highlight w:val="yellow"/>
        </w:rPr>
        <w:t>Russia</w:t>
      </w:r>
      <w:r w:rsidRPr="00476216">
        <w:rPr>
          <w:sz w:val="16"/>
          <w:highlight w:val="yellow"/>
        </w:rPr>
        <w:t>—</w:t>
      </w:r>
      <w:r w:rsidRPr="00476216">
        <w:rPr>
          <w:rStyle w:val="StyleUnderline"/>
        </w:rPr>
        <w:t xml:space="preserve">are </w:t>
      </w:r>
      <w:r w:rsidRPr="00E961AC">
        <w:rPr>
          <w:rStyle w:val="StyleUnderline"/>
          <w:highlight w:val="yellow"/>
        </w:rPr>
        <w:t xml:space="preserve">seeking </w:t>
      </w:r>
      <w:r w:rsidRPr="00E961AC">
        <w:rPr>
          <w:rStyle w:val="Emphasis"/>
          <w:highlight w:val="yellow"/>
        </w:rPr>
        <w:t>regional hegemony</w:t>
      </w:r>
      <w:r w:rsidRPr="00476216">
        <w:rPr>
          <w:sz w:val="16"/>
          <w:highlight w:val="yellow"/>
        </w:rPr>
        <w:t xml:space="preserve">, </w:t>
      </w:r>
      <w:r w:rsidRPr="00476216">
        <w:rPr>
          <w:rStyle w:val="StyleUnderline"/>
        </w:rPr>
        <w:t>contesting global norms</w:t>
      </w:r>
      <w:r w:rsidRPr="00100A2B">
        <w:rPr>
          <w:rStyle w:val="StyleUnderline"/>
        </w:rPr>
        <w:t xml:space="preserve"> such as nonaggression and freedom of navigation, </w:t>
      </w:r>
      <w:r w:rsidRPr="00E961AC">
        <w:rPr>
          <w:rStyle w:val="StyleUnderline"/>
        </w:rPr>
        <w:t xml:space="preserve">and developing the </w:t>
      </w:r>
      <w:r w:rsidRPr="00E961AC">
        <w:rPr>
          <w:rStyle w:val="Emphasis"/>
        </w:rPr>
        <w:t>military punch</w:t>
      </w:r>
      <w:r w:rsidRPr="00100A2B">
        <w:rPr>
          <w:rStyle w:val="StyleUnderline"/>
        </w:rPr>
        <w:t xml:space="preserve"> to underwrite these ambitions</w:t>
      </w:r>
      <w:r w:rsidRPr="00476216">
        <w:rPr>
          <w:sz w:val="16"/>
        </w:rPr>
        <w:t>. Notwithstanding severe economic and demographic problems</w:t>
      </w:r>
      <w:r w:rsidRPr="00100A2B">
        <w:rPr>
          <w:rStyle w:val="StyleUnderline"/>
        </w:rPr>
        <w:t xml:space="preserve">, </w:t>
      </w:r>
      <w:r w:rsidRPr="00E961AC">
        <w:rPr>
          <w:rStyle w:val="StyleUnderline"/>
          <w:highlight w:val="yellow"/>
        </w:rPr>
        <w:t xml:space="preserve">Russia </w:t>
      </w:r>
      <w:r w:rsidRPr="00476216">
        <w:rPr>
          <w:rStyle w:val="StyleUnderline"/>
        </w:rPr>
        <w:t xml:space="preserve">has conducted a major military </w:t>
      </w:r>
      <w:r w:rsidRPr="00E961AC">
        <w:rPr>
          <w:rStyle w:val="Emphasis"/>
          <w:highlight w:val="yellow"/>
        </w:rPr>
        <w:t>modernization</w:t>
      </w:r>
      <w:r w:rsidRPr="00E961AC">
        <w:rPr>
          <w:rStyle w:val="StyleUnderline"/>
          <w:highlight w:val="yellow"/>
        </w:rPr>
        <w:t xml:space="preserve"> emphasizing </w:t>
      </w:r>
      <w:r w:rsidRPr="00E961AC">
        <w:rPr>
          <w:rStyle w:val="Emphasis"/>
          <w:highlight w:val="yellow"/>
        </w:rPr>
        <w:t>nuclear weapons</w:t>
      </w:r>
      <w:r w:rsidRPr="00100A2B">
        <w:rPr>
          <w:rStyle w:val="StyleUnderline"/>
        </w:rPr>
        <w:t>, high-end conventional capabilities, and rapid-deployment and special operations forces</w:t>
      </w:r>
      <w:r w:rsidRPr="00476216">
        <w:rPr>
          <w:rStyle w:val="StyleUnderline"/>
        </w:rPr>
        <w:t>—</w:t>
      </w:r>
      <w:r w:rsidRPr="00100A2B">
        <w:rPr>
          <w:rStyle w:val="StyleUnderline"/>
        </w:rPr>
        <w:t xml:space="preserve"> </w:t>
      </w:r>
      <w:r w:rsidRPr="00476216">
        <w:rPr>
          <w:rStyle w:val="StyleUnderline"/>
        </w:rPr>
        <w:t>and utilized many of these capabilities in conflicts in Ukraine and Syria</w:t>
      </w:r>
      <w:r w:rsidRPr="00476216">
        <w:rPr>
          <w:sz w:val="16"/>
        </w:rPr>
        <w:t xml:space="preserve">.10 </w:t>
      </w:r>
      <w:r w:rsidRPr="00476216">
        <w:rPr>
          <w:rStyle w:val="StyleUnderline"/>
          <w:highlight w:val="yellow"/>
        </w:rPr>
        <w:t>China</w:t>
      </w:r>
      <w:r w:rsidRPr="00476216">
        <w:rPr>
          <w:sz w:val="16"/>
          <w:highlight w:val="yellow"/>
        </w:rPr>
        <w:t>,</w:t>
      </w:r>
      <w:r w:rsidRPr="00476216">
        <w:rPr>
          <w:sz w:val="16"/>
        </w:rPr>
        <w:t xml:space="preserve"> meanwhile, </w:t>
      </w:r>
      <w:r w:rsidRPr="00476216">
        <w:rPr>
          <w:rStyle w:val="StyleUnderline"/>
        </w:rPr>
        <w:t xml:space="preserve">has </w:t>
      </w:r>
      <w:r w:rsidRPr="00E961AC">
        <w:rPr>
          <w:rStyle w:val="StyleUnderline"/>
          <w:highlight w:val="yellow"/>
        </w:rPr>
        <w:t xml:space="preserve">carried out a </w:t>
      </w:r>
      <w:r w:rsidRPr="00E961AC">
        <w:rPr>
          <w:rStyle w:val="Emphasis"/>
          <w:highlight w:val="yellow"/>
        </w:rPr>
        <w:t>buildup of historic proportions,</w:t>
      </w:r>
      <w:r w:rsidRPr="00476216">
        <w:rPr>
          <w:sz w:val="16"/>
        </w:rPr>
        <w:t xml:space="preserve"> with constant-dollar defense outlays rising from US$26 billion in 1995 to US$226 billion in 2016.11 Ominously, </w:t>
      </w:r>
      <w:r w:rsidRPr="00100A2B">
        <w:rPr>
          <w:rStyle w:val="StyleUnderline"/>
        </w:rPr>
        <w:t xml:space="preserve">these </w:t>
      </w:r>
      <w:r w:rsidRPr="00E961AC">
        <w:rPr>
          <w:rStyle w:val="StyleUnderline"/>
          <w:highlight w:val="yellow"/>
        </w:rPr>
        <w:t xml:space="preserve">expenditures have funded development of </w:t>
      </w:r>
      <w:r w:rsidRPr="00E961AC">
        <w:rPr>
          <w:rStyle w:val="Emphasis"/>
          <w:highlight w:val="yellow"/>
        </w:rPr>
        <w:t>power-projection</w:t>
      </w:r>
      <w:r w:rsidRPr="00100A2B">
        <w:rPr>
          <w:rStyle w:val="StyleUnderline"/>
        </w:rPr>
        <w:t xml:space="preserve"> and </w:t>
      </w:r>
      <w:proofErr w:type="spellStart"/>
      <w:r w:rsidRPr="00100A2B">
        <w:rPr>
          <w:rStyle w:val="StyleUnderline"/>
        </w:rPr>
        <w:t>antiaccess</w:t>
      </w:r>
      <w:proofErr w:type="spellEnd"/>
      <w:r w:rsidRPr="00100A2B">
        <w:rPr>
          <w:rStyle w:val="StyleUnderline"/>
        </w:rPr>
        <w:t>/area denial (A2/</w:t>
      </w:r>
      <w:r w:rsidRPr="00100A2B">
        <w:rPr>
          <w:rStyle w:val="Emphasis"/>
        </w:rPr>
        <w:t>AD) tools</w:t>
      </w:r>
      <w:r w:rsidRPr="00476216">
        <w:rPr>
          <w:sz w:val="16"/>
        </w:rPr>
        <w:t xml:space="preserve"> </w:t>
      </w:r>
      <w:r w:rsidRPr="00100A2B">
        <w:rPr>
          <w:rStyle w:val="StyleUnderline"/>
        </w:rPr>
        <w:t>necessary to threaten China’s neighbors and complicate U.S. intervention on their behalf</w:t>
      </w:r>
      <w:r w:rsidRPr="00476216">
        <w:rPr>
          <w:sz w:val="16"/>
        </w:rPr>
        <w:t xml:space="preserve">. Washington has grown accustomed to having a generational military lead; </w:t>
      </w:r>
      <w:r w:rsidRPr="00E961AC">
        <w:rPr>
          <w:rStyle w:val="StyleUnderline"/>
          <w:highlight w:val="yellow"/>
        </w:rPr>
        <w:t xml:space="preserve">Russian and Chinese modernization efforts are now creating a </w:t>
      </w:r>
      <w:r w:rsidRPr="00E961AC">
        <w:rPr>
          <w:rStyle w:val="Emphasis"/>
          <w:highlight w:val="yellow"/>
        </w:rPr>
        <w:t>far more competitive environment.</w:t>
      </w:r>
      <w:r w:rsidRPr="00100A2B">
        <w:rPr>
          <w:rStyle w:val="Emphasis"/>
        </w:rPr>
        <w:t xml:space="preserve"> </w:t>
      </w:r>
    </w:p>
    <w:p w14:paraId="55433F57" w14:textId="7A266606" w:rsidR="00924BB4" w:rsidRDefault="00924BB4" w:rsidP="00924BB4">
      <w:pPr>
        <w:pStyle w:val="Heading2"/>
      </w:pPr>
      <w:r>
        <w:t>Space War</w:t>
      </w:r>
    </w:p>
    <w:p w14:paraId="2F6FEBE2" w14:textId="77777777" w:rsidR="00924BB4" w:rsidRPr="00AC593C" w:rsidRDefault="00924BB4" w:rsidP="00924BB4">
      <w:pPr>
        <w:pStyle w:val="Heading4"/>
      </w:pPr>
      <w:r>
        <w:t xml:space="preserve">Turn - </w:t>
      </w:r>
      <w:r w:rsidRPr="00AC593C">
        <w:t xml:space="preserve">Private actors solve </w:t>
      </w:r>
      <w:r w:rsidRPr="00AC593C">
        <w:rPr>
          <w:u w:val="single"/>
        </w:rPr>
        <w:t>space war</w:t>
      </w:r>
      <w:r w:rsidRPr="00AC593C">
        <w:t xml:space="preserve"> and specifically </w:t>
      </w:r>
      <w:r w:rsidRPr="00AC593C">
        <w:rPr>
          <w:u w:val="single"/>
        </w:rPr>
        <w:t>ASAT restraint</w:t>
      </w:r>
      <w:r w:rsidRPr="00AC593C">
        <w:t>.</w:t>
      </w:r>
    </w:p>
    <w:p w14:paraId="73B917E9" w14:textId="77777777" w:rsidR="00924BB4" w:rsidRPr="00AC593C" w:rsidRDefault="00924BB4" w:rsidP="00924BB4">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p>
    <w:p w14:paraId="1ED74B8B" w14:textId="77777777" w:rsidR="00924BB4" w:rsidRPr="00AC593C" w:rsidRDefault="00924BB4" w:rsidP="00924BB4">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555A78">
        <w:rPr>
          <w:rStyle w:val="StyleUnderline"/>
          <w:highlight w:val="yellow"/>
        </w:rPr>
        <w:t>commercialized</w:t>
      </w:r>
      <w:r w:rsidRPr="00AC593C">
        <w:rPr>
          <w:sz w:val="16"/>
        </w:rPr>
        <w:t xml:space="preserve">, these </w:t>
      </w:r>
      <w:r w:rsidRPr="00AC593C">
        <w:rPr>
          <w:rStyle w:val="StyleUnderline"/>
        </w:rPr>
        <w:t xml:space="preserve">private </w:t>
      </w:r>
      <w:r w:rsidRPr="00555A78">
        <w:rPr>
          <w:rStyle w:val="StyleUnderline"/>
          <w:highlight w:val="yellow"/>
        </w:rPr>
        <w:t>actors</w:t>
      </w:r>
      <w:r w:rsidRPr="00AC593C">
        <w:rPr>
          <w:sz w:val="16"/>
        </w:rPr>
        <w:t xml:space="preserve"> can </w:t>
      </w:r>
      <w:r w:rsidRPr="00555A78">
        <w:rPr>
          <w:rStyle w:val="Emphasis"/>
          <w:highlight w:val="yellow"/>
        </w:rPr>
        <w:t>exert pressure</w:t>
      </w:r>
      <w:r w:rsidRPr="00555A78">
        <w:rPr>
          <w:rStyle w:val="StyleUnderline"/>
          <w:highlight w:val="yellow"/>
        </w:rPr>
        <w:t xml:space="preserve"> on states to </w:t>
      </w:r>
      <w:r w:rsidRPr="00555A78">
        <w:rPr>
          <w:rStyle w:val="Emphasis"/>
          <w:highlight w:val="yellow"/>
        </w:rPr>
        <w:t>behave</w:t>
      </w:r>
      <w:r w:rsidRPr="00555A78">
        <w:rPr>
          <w:rStyle w:val="StyleUnderline"/>
          <w:highlight w:val="yellow"/>
        </w:rPr>
        <w:t xml:space="preserve"> </w:t>
      </w:r>
      <w:r w:rsidRPr="00555A78">
        <w:rPr>
          <w:rStyle w:val="Emphasis"/>
          <w:highlight w:val="yellow"/>
        </w:rPr>
        <w:t>peacefully</w:t>
      </w:r>
      <w:r w:rsidRPr="00AC593C">
        <w:rPr>
          <w:sz w:val="16"/>
        </w:rPr>
        <w:t xml:space="preserve"> </w:t>
      </w:r>
      <w:proofErr w:type="gramStart"/>
      <w:r w:rsidRPr="00AC593C">
        <w:rPr>
          <w:sz w:val="16"/>
        </w:rPr>
        <w:t xml:space="preserve">in order </w:t>
      </w:r>
      <w:r w:rsidRPr="00555A78">
        <w:rPr>
          <w:rStyle w:val="StyleUnderline"/>
          <w:highlight w:val="yellow"/>
        </w:rPr>
        <w:t>to</w:t>
      </w:r>
      <w:proofErr w:type="gramEnd"/>
      <w:r w:rsidRPr="00555A78">
        <w:rPr>
          <w:rStyle w:val="StyleUnderline"/>
          <w:highlight w:val="yellow"/>
        </w:rPr>
        <w:t xml:space="preserve"> </w:t>
      </w:r>
      <w:r w:rsidRPr="00555A78">
        <w:rPr>
          <w:rStyle w:val="Emphasis"/>
          <w:highlight w:val="yellow"/>
        </w:rPr>
        <w:t>promote</w:t>
      </w:r>
      <w:r w:rsidRPr="00AC593C">
        <w:rPr>
          <w:sz w:val="16"/>
        </w:rPr>
        <w:t xml:space="preserve"> further </w:t>
      </w:r>
      <w:r w:rsidRPr="00555A78">
        <w:rPr>
          <w:rStyle w:val="Emphasis"/>
          <w:highlight w:val="yellow"/>
        </w:rPr>
        <w:t>economic 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555A78">
        <w:rPr>
          <w:rStyle w:val="StyleUnderline"/>
          <w:highlight w:val="yellow"/>
        </w:rPr>
        <w:t>actors may choose not to</w:t>
      </w:r>
      <w:r w:rsidRPr="00AC593C">
        <w:rPr>
          <w:rStyle w:val="StyleUnderline"/>
        </w:rPr>
        <w:t xml:space="preserve"> </w:t>
      </w:r>
      <w:r w:rsidRPr="00555A78">
        <w:rPr>
          <w:rStyle w:val="StyleUnderline"/>
          <w:highlight w:val="yellow"/>
        </w:rPr>
        <w:t>engage in new economic 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555A78">
        <w:rPr>
          <w:rStyle w:val="StyleUnderline"/>
          <w:highlight w:val="yellow"/>
        </w:rPr>
        <w:t>As states contract out space services</w:t>
      </w:r>
      <w:r w:rsidRPr="00AC593C">
        <w:rPr>
          <w:rStyle w:val="StyleUnderline"/>
        </w:rPr>
        <w:t xml:space="preserve"> to a greater extent, </w:t>
      </w:r>
      <w:r w:rsidRPr="00555A78">
        <w:rPr>
          <w:rStyle w:val="StyleUnderline"/>
          <w:highlight w:val="yellow"/>
        </w:rPr>
        <w:t xml:space="preserve">private actors </w:t>
      </w:r>
      <w:r w:rsidRPr="00555A78">
        <w:rPr>
          <w:rStyle w:val="Emphasis"/>
          <w:highlight w:val="yellow"/>
        </w:rPr>
        <w:t>exert</w:t>
      </w:r>
      <w:r w:rsidRPr="00AC593C">
        <w:rPr>
          <w:sz w:val="16"/>
        </w:rPr>
        <w:t xml:space="preserve"> an </w:t>
      </w:r>
      <w:r w:rsidRPr="00555A78">
        <w:rPr>
          <w:rStyle w:val="Emphasis"/>
          <w:highlight w:val="yellow"/>
        </w:rPr>
        <w:t>even greater influence</w:t>
      </w:r>
      <w:r w:rsidRPr="00AC593C">
        <w:rPr>
          <w:rStyle w:val="StyleUnderline"/>
        </w:rPr>
        <w:t xml:space="preserve"> over the state by having a capability they do not.</w:t>
      </w:r>
    </w:p>
    <w:p w14:paraId="4479DDC0" w14:textId="77777777" w:rsidR="00924BB4" w:rsidRDefault="00924BB4" w:rsidP="00924BB4">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w:t>
      </w:r>
      <w:proofErr w:type="gramStart"/>
      <w:r w:rsidRPr="00AC593C">
        <w:rPr>
          <w:sz w:val="16"/>
        </w:rPr>
        <w:t>similar to</w:t>
      </w:r>
      <w:proofErr w:type="gramEnd"/>
      <w:r w:rsidRPr="00AC593C">
        <w:rPr>
          <w:sz w:val="16"/>
        </w:rPr>
        <w:t xml:space="preserve"> an argument that war can actually be beneficial to an economy because companies are needed to create materiel and weapons.51 But, </w:t>
      </w:r>
      <w:r w:rsidRPr="00555A78">
        <w:rPr>
          <w:rStyle w:val="StyleUnderline"/>
          <w:highlight w:val="yellow"/>
        </w:rPr>
        <w:t>in a debris filled environment, sending replacements is</w:t>
      </w:r>
      <w:r w:rsidRPr="00AC593C">
        <w:rPr>
          <w:sz w:val="16"/>
        </w:rPr>
        <w:t xml:space="preserve"> more </w:t>
      </w:r>
      <w:r w:rsidRPr="00555A78">
        <w:rPr>
          <w:rStyle w:val="Emphasis"/>
          <w:highlight w:val="yellow"/>
        </w:rPr>
        <w:t>difficult</w:t>
      </w:r>
      <w:r w:rsidRPr="00555A78">
        <w:rPr>
          <w:rStyle w:val="StyleUnderline"/>
          <w:highlight w:val="yellow"/>
        </w:rPr>
        <w:t xml:space="preserve"> and </w:t>
      </w:r>
      <w:r w:rsidRPr="00555A78">
        <w:rPr>
          <w:rStyle w:val="Emphasis"/>
          <w:highlight w:val="yellow"/>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555A78">
        <w:rPr>
          <w:rStyle w:val="StyleUnderline"/>
          <w:highlight w:val="yellow"/>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w:t>
      </w:r>
      <w:proofErr w:type="spellStart"/>
      <w:r w:rsidRPr="00AC593C">
        <w:rPr>
          <w:sz w:val="16"/>
        </w:rPr>
        <w:t>Moltz</w:t>
      </w:r>
      <w:proofErr w:type="spellEnd"/>
      <w:r w:rsidRPr="00AC593C">
        <w:rPr>
          <w:sz w:val="16"/>
        </w:rPr>
        <w:t xml:space="preserve"> argues specifically that “</w:t>
      </w:r>
      <w:r w:rsidRPr="00AC593C">
        <w:rPr>
          <w:rStyle w:val="StyleUnderline"/>
        </w:rPr>
        <w:t xml:space="preserve">the growing presence of </w:t>
      </w:r>
      <w:r w:rsidRPr="00555A78">
        <w:rPr>
          <w:rStyle w:val="Emphasis"/>
          <w:highlight w:val="yellow"/>
        </w:rPr>
        <w:t>space tourists</w:t>
      </w:r>
      <w:r w:rsidRPr="00AC593C">
        <w:rPr>
          <w:rStyle w:val="StyleUnderline"/>
        </w:rPr>
        <w:t xml:space="preserve"> in low-Earth orbit would</w:t>
      </w:r>
      <w:r w:rsidRPr="00AC593C">
        <w:rPr>
          <w:sz w:val="16"/>
        </w:rPr>
        <w:t xml:space="preserve"> greatly </w:t>
      </w:r>
      <w:r w:rsidRPr="00555A78">
        <w:rPr>
          <w:rStyle w:val="Emphasis"/>
          <w:highlight w:val="yellow"/>
        </w:rPr>
        <w:t>increase</w:t>
      </w:r>
      <w:r w:rsidRPr="00AC593C">
        <w:rPr>
          <w:sz w:val="16"/>
        </w:rPr>
        <w:t xml:space="preserve"> the </w:t>
      </w:r>
      <w:r w:rsidRPr="00AC593C">
        <w:rPr>
          <w:rStyle w:val="StyleUnderline"/>
        </w:rPr>
        <w:t xml:space="preserve">incentives for </w:t>
      </w:r>
      <w:r w:rsidRPr="00555A78">
        <w:rPr>
          <w:rStyle w:val="Emphasis"/>
          <w:highlight w:val="yellow"/>
        </w:rPr>
        <w:t>restraint</w:t>
      </w:r>
      <w:r w:rsidRPr="00555A78">
        <w:rPr>
          <w:rStyle w:val="StyleUnderline"/>
          <w:highlight w:val="yellow"/>
        </w:rPr>
        <w:t xml:space="preserve"> in</w:t>
      </w:r>
      <w:r w:rsidRPr="00AC593C">
        <w:rPr>
          <w:rStyle w:val="Emphasis"/>
        </w:rPr>
        <w:t xml:space="preserve"> any future </w:t>
      </w:r>
      <w:r w:rsidRPr="00555A78">
        <w:rPr>
          <w:rStyle w:val="Emphasis"/>
          <w:highlight w:val="yellow"/>
        </w:rPr>
        <w:t>[ASAT] test programs</w:t>
      </w:r>
      <w:r w:rsidRPr="00555A78">
        <w:rPr>
          <w:sz w:val="16"/>
          <w:highlight w:val="yellow"/>
        </w:rPr>
        <w:t>.</w:t>
      </w:r>
      <w:r w:rsidRPr="00AC593C">
        <w:rPr>
          <w:sz w:val="16"/>
        </w:rPr>
        <w:t xml:space="preserve">”52 Those </w:t>
      </w:r>
      <w:r w:rsidRPr="00555A78">
        <w:rPr>
          <w:rStyle w:val="StyleUnderline"/>
          <w:highlight w:val="yellow"/>
        </w:rPr>
        <w:t>foregone</w:t>
      </w:r>
      <w:r w:rsidRPr="00AC593C">
        <w:rPr>
          <w:rStyle w:val="StyleUnderline"/>
        </w:rPr>
        <w:t xml:space="preserve"> development costs and </w:t>
      </w:r>
      <w:r w:rsidRPr="00555A78">
        <w:rPr>
          <w:rStyle w:val="StyleUnderline"/>
          <w:highlight w:val="yellow"/>
        </w:rPr>
        <w:t>commercial activities</w:t>
      </w:r>
      <w:r w:rsidRPr="00AC593C">
        <w:rPr>
          <w:sz w:val="16"/>
        </w:rPr>
        <w:t xml:space="preserve"> can </w:t>
      </w:r>
      <w:r w:rsidRPr="00555A78">
        <w:rPr>
          <w:rStyle w:val="Emphasis"/>
          <w:highlight w:val="yellow"/>
        </w:rPr>
        <w:t>have a similar cost to states</w:t>
      </w:r>
      <w:r w:rsidRPr="00AC593C">
        <w:rPr>
          <w:rStyle w:val="Emphasis"/>
        </w:rPr>
        <w:t xml:space="preserve"> </w:t>
      </w:r>
      <w:r w:rsidRPr="00AC593C">
        <w:rPr>
          <w:sz w:val="16"/>
        </w:rPr>
        <w:t xml:space="preserve">simply </w:t>
      </w:r>
      <w:r w:rsidRPr="00555A78">
        <w:rPr>
          <w:rStyle w:val="StyleUnderline"/>
          <w:highlight w:val="yellow"/>
        </w:rPr>
        <w:t>by discouraging private actors</w:t>
      </w:r>
      <w:r w:rsidRPr="00AC593C">
        <w:rPr>
          <w:rStyle w:val="StyleUnderline"/>
        </w:rPr>
        <w:t xml:space="preserve"> from participating in the market.</w:t>
      </w:r>
    </w:p>
    <w:p w14:paraId="123CE8D1" w14:textId="77777777" w:rsidR="00924BB4" w:rsidRDefault="00924BB4" w:rsidP="00924BB4"/>
    <w:p w14:paraId="45BC5A24" w14:textId="77777777" w:rsidR="00924BB4" w:rsidRPr="00100A2B" w:rsidRDefault="00924BB4" w:rsidP="00924BB4">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65DAE41A" w14:textId="77777777" w:rsidR="00924BB4" w:rsidRPr="00100A2B" w:rsidRDefault="00924BB4" w:rsidP="00924BB4">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xml:space="preserve">, scholar at the Institute of Political Studies, Faculty of Social Sciences, Charles University in Prague, Czech Republic, and a coordinator of the Geopolitical Studies Research Centre) “Geopolitics of the Outer Space, Chapter 3: Outer Space as a Military-Diplomatic Field,” Pgs. 48-49] </w:t>
      </w:r>
    </w:p>
    <w:p w14:paraId="196DAF29" w14:textId="77777777" w:rsidR="00924BB4" w:rsidRPr="00185B3E" w:rsidRDefault="00924BB4" w:rsidP="00924BB4">
      <w:pPr>
        <w:rPr>
          <w:sz w:val="16"/>
        </w:rPr>
      </w:pPr>
      <w:r w:rsidRPr="00100A2B">
        <w:rPr>
          <w:rStyle w:val="StyleUnderline"/>
        </w:rPr>
        <w:t xml:space="preserve">Despite </w:t>
      </w:r>
      <w:r w:rsidRPr="00185B3E">
        <w:rPr>
          <w:sz w:val="16"/>
        </w:rPr>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85B3E">
        <w:rPr>
          <w:sz w:val="16"/>
        </w:rPr>
        <w:t xml:space="preserve">(Steinberg 2012, p. 255). </w:t>
      </w:r>
      <w:r w:rsidRPr="00185B3E">
        <w:rPr>
          <w:rStyle w:val="StyleUnderline"/>
          <w:highlight w:val="yellow"/>
        </w:rPr>
        <w:t>In current global</w:t>
      </w:r>
      <w:r w:rsidRPr="00100A2B">
        <w:rPr>
          <w:rStyle w:val="StyleUnderline"/>
        </w:rPr>
        <w:t xml:space="preserve"> international political and technological </w:t>
      </w:r>
      <w:r w:rsidRPr="00185B3E">
        <w:rPr>
          <w:rStyle w:val="StyleUnderline"/>
          <w:highlight w:val="yellow"/>
        </w:rPr>
        <w:t>setting, the utility of space weapons is very limited</w:t>
      </w:r>
      <w:r w:rsidRPr="00100A2B">
        <w:rPr>
          <w:rStyle w:val="StyleUnderline"/>
        </w:rPr>
        <w:t xml:space="preserve">, </w:t>
      </w:r>
      <w:r w:rsidRPr="00185B3E">
        <w:rPr>
          <w:sz w:val="16"/>
        </w:rPr>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85B3E">
        <w:rPr>
          <w:sz w:val="16"/>
        </w:rPr>
        <w:t xml:space="preserve">. Last but not the least, it must be pointed out that </w:t>
      </w:r>
      <w:r w:rsidRPr="00100A2B">
        <w:rPr>
          <w:rStyle w:val="StyleUnderline"/>
        </w:rPr>
        <w:t>the states also develop passive defense systems designed to protect the satellites on orbit or critical capabilities they provide. These further decrease the utility of space weapons</w:t>
      </w:r>
      <w:r w:rsidRPr="00100A2B">
        <w:rPr>
          <w:u w:val="single"/>
        </w:rPr>
        <w:t>.</w:t>
      </w:r>
      <w:r w:rsidRPr="00185B3E">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85B3E">
        <w:rPr>
          <w:sz w:val="16"/>
        </w:rPr>
        <w:t>Moltz</w:t>
      </w:r>
      <w:proofErr w:type="spellEnd"/>
      <w:r w:rsidRPr="00185B3E">
        <w:rPr>
          <w:sz w:val="16"/>
        </w:rPr>
        <w:t xml:space="preserve"> 2014, p. 31). </w:t>
      </w:r>
      <w:r w:rsidRPr="00100A2B">
        <w:rPr>
          <w:rStyle w:val="StyleUnderline"/>
        </w:rPr>
        <w:t xml:space="preserve">Finally, we must look at the </w:t>
      </w:r>
      <w:r w:rsidRPr="00185B3E">
        <w:rPr>
          <w:rStyle w:val="StyleUnderline"/>
          <w:highlight w:val="yellow"/>
        </w:rPr>
        <w:t>main obstacles of</w:t>
      </w:r>
      <w:r w:rsidRPr="00100A2B">
        <w:rPr>
          <w:rStyle w:val="StyleUnderline"/>
        </w:rPr>
        <w:t xml:space="preserve"> connection of the </w:t>
      </w:r>
      <w:r w:rsidRPr="00185B3E">
        <w:rPr>
          <w:rStyle w:val="StyleUnderline"/>
          <w:highlight w:val="yellow"/>
        </w:rPr>
        <w:t>outer space and warfare</w:t>
      </w:r>
      <w:r w:rsidRPr="00100A2B">
        <w:rPr>
          <w:rStyle w:val="StyleUnderline"/>
        </w:rPr>
        <w:t xml:space="preserve">. The </w:t>
      </w:r>
      <w:r w:rsidRPr="00185B3E">
        <w:rPr>
          <w:rStyle w:val="StyleUnderline"/>
          <w:highlight w:val="yellow"/>
        </w:rPr>
        <w:t>first set of barriers is</w:t>
      </w:r>
      <w:r w:rsidRPr="00100A2B">
        <w:rPr>
          <w:rStyle w:val="StyleUnderline"/>
        </w:rPr>
        <w:t xml:space="preserve"> comprised of </w:t>
      </w:r>
      <w:r w:rsidRPr="00185B3E">
        <w:rPr>
          <w:rStyle w:val="Emphasis"/>
          <w:highlight w:val="yellow"/>
        </w:rPr>
        <w:t>physical obstructions</w:t>
      </w:r>
      <w:r w:rsidRPr="00185B3E">
        <w:rPr>
          <w:sz w:val="16"/>
        </w:rPr>
        <w:t xml:space="preserve">. As has been presented in the previous chapter, </w:t>
      </w:r>
      <w:r w:rsidRPr="00100A2B">
        <w:rPr>
          <w:rStyle w:val="StyleUnderline"/>
        </w:rPr>
        <w:t xml:space="preserve">the </w:t>
      </w:r>
      <w:r w:rsidRPr="00185B3E">
        <w:rPr>
          <w:rStyle w:val="StyleUnderline"/>
          <w:highlight w:val="yellow"/>
        </w:rPr>
        <w:t>outer space is very challenging</w:t>
      </w:r>
      <w:r w:rsidRPr="00100A2B">
        <w:rPr>
          <w:rStyle w:val="StyleUnderline"/>
        </w:rPr>
        <w:t xml:space="preserve"> domain </w:t>
      </w:r>
      <w:r w:rsidRPr="00185B3E">
        <w:rPr>
          <w:rStyle w:val="StyleUnderline"/>
          <w:highlight w:val="yellow"/>
        </w:rPr>
        <w:t>to operate in.</w:t>
      </w:r>
      <w:r w:rsidRPr="00100A2B">
        <w:rPr>
          <w:rStyle w:val="StyleUnderline"/>
        </w:rPr>
        <w:t xml:space="preserve"> Environmental factors still present the largest threat to any space military capabilities if compared to any man-made threats </w:t>
      </w:r>
      <w:r w:rsidRPr="00185B3E">
        <w:rPr>
          <w:sz w:val="16"/>
        </w:rPr>
        <w:t>(</w:t>
      </w:r>
      <w:proofErr w:type="spellStart"/>
      <w:r w:rsidRPr="00185B3E">
        <w:rPr>
          <w:sz w:val="16"/>
        </w:rPr>
        <w:t>Rendleman</w:t>
      </w:r>
      <w:proofErr w:type="spellEnd"/>
      <w:r w:rsidRPr="00185B3E">
        <w:rPr>
          <w:sz w:val="16"/>
        </w:rPr>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85B3E">
        <w:rPr>
          <w:sz w:val="16"/>
        </w:rPr>
        <w:t xml:space="preserve"> (spectrometers, etc.) (Norris 2010, p. 196)-</w:t>
      </w:r>
      <w:r w:rsidRPr="00100A2B">
        <w:rPr>
          <w:rStyle w:val="StyleUnderline"/>
        </w:rPr>
        <w:t xml:space="preserve">but the hide-and-seek game is on. </w:t>
      </w:r>
      <w:r w:rsidRPr="00185B3E">
        <w:rPr>
          <w:sz w:val="16"/>
        </w:rPr>
        <w:t xml:space="preserve">This same principle is, however, in place for </w:t>
      </w:r>
      <w:r w:rsidRPr="00100A2B">
        <w:rPr>
          <w:rStyle w:val="StyleUnderline"/>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w:t>
      </w:r>
      <w:r w:rsidRPr="00185B3E">
        <w:rPr>
          <w:rStyle w:val="StyleUnderline"/>
          <w:highlight w:val="yellow"/>
        </w:rPr>
        <w:t>Next issue</w:t>
      </w:r>
      <w:r w:rsidRPr="00185B3E">
        <w:rPr>
          <w:sz w:val="16"/>
        </w:rPr>
        <w:t xml:space="preserve">, directly connected to the first one, </w:t>
      </w:r>
      <w:r w:rsidRPr="00185B3E">
        <w:rPr>
          <w:rStyle w:val="StyleUnderline"/>
          <w:highlight w:val="yellow"/>
        </w:rPr>
        <w:t>is the utilization of weak physical protection of space objects that need to be as light as possible to reach</w:t>
      </w:r>
      <w:r w:rsidRPr="00100A2B">
        <w:rPr>
          <w:rStyle w:val="StyleUnderline"/>
        </w:rPr>
        <w:t xml:space="preserve"> the </w:t>
      </w:r>
      <w:r w:rsidRPr="00185B3E">
        <w:rPr>
          <w:rStyle w:val="StyleUnderline"/>
          <w:highlight w:val="yellow"/>
        </w:rPr>
        <w:t>orbit</w:t>
      </w:r>
      <w:r w:rsidRPr="00100A2B">
        <w:rPr>
          <w:rStyle w:val="StyleUnderline"/>
        </w:rPr>
        <w:t xml:space="preserve"> and to be able to withstand harsh conditions of the domain</w:t>
      </w:r>
      <w:r w:rsidRPr="00185B3E">
        <w:rPr>
          <w:sz w:val="16"/>
        </w:rPr>
        <w:t xml:space="preserve">. This means that their protection against ASAT weapons is very limited, and, </w:t>
      </w:r>
      <w:r w:rsidRPr="00100A2B">
        <w:rPr>
          <w:rStyle w:val="StyleUnderline"/>
        </w:rPr>
        <w:t xml:space="preserve">whereas some avoidance techniques are being discussed, they are of limited use in case of ASAT attack. We can thus add to the issue of predictability also the issue of easy destructibility of space weapons and other military hardware </w:t>
      </w:r>
      <w:r w:rsidRPr="00185B3E">
        <w:rPr>
          <w:sz w:val="16"/>
        </w:rPr>
        <w:t xml:space="preserve">(Dolman 2005, p. 40; </w:t>
      </w:r>
      <w:proofErr w:type="spellStart"/>
      <w:r w:rsidRPr="00185B3E">
        <w:rPr>
          <w:sz w:val="16"/>
        </w:rPr>
        <w:t>Anantatmula</w:t>
      </w:r>
      <w:proofErr w:type="spellEnd"/>
      <w:r w:rsidRPr="00185B3E">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w:t>
      </w:r>
      <w:r w:rsidRPr="00185B3E">
        <w:rPr>
          <w:rStyle w:val="StyleUnderline"/>
          <w:highlight w:val="yellow"/>
        </w:rPr>
        <w:t>communication with satellites might be jammed or hacked</w:t>
      </w:r>
      <w:r w:rsidRPr="00100A2B">
        <w:rPr>
          <w:rStyle w:val="StyleUnderline"/>
        </w:rPr>
        <w:t xml:space="preserve"> and the ground facilities infiltrated or destroyed thus </w:t>
      </w:r>
      <w:r w:rsidRPr="00185B3E">
        <w:rPr>
          <w:rStyle w:val="StyleUnderline"/>
          <w:highlight w:val="yellow"/>
        </w:rPr>
        <w:t>rendering</w:t>
      </w:r>
      <w:r w:rsidRPr="00100A2B">
        <w:rPr>
          <w:rStyle w:val="StyleUnderline"/>
        </w:rPr>
        <w:t xml:space="preserve"> the possible </w:t>
      </w:r>
      <w:r w:rsidRPr="00185B3E">
        <w:rPr>
          <w:rStyle w:val="StyleUnderline"/>
          <w:highlight w:val="yellow"/>
        </w:rPr>
        <w:t>space weapons useless</w:t>
      </w:r>
      <w:r w:rsidRPr="00100A2B">
        <w:rPr>
          <w:rStyle w:val="StyleUnderline"/>
        </w:rPr>
        <w:t xml:space="preserve"> </w:t>
      </w:r>
      <w:r w:rsidRPr="00185B3E">
        <w:rPr>
          <w:sz w:val="16"/>
        </w:rPr>
        <w:t xml:space="preserve">(Klein 2006, p. 105; </w:t>
      </w:r>
      <w:proofErr w:type="spellStart"/>
      <w:r w:rsidRPr="00185B3E">
        <w:rPr>
          <w:sz w:val="16"/>
        </w:rPr>
        <w:t>Rendleman</w:t>
      </w:r>
      <w:proofErr w:type="spellEnd"/>
      <w:r w:rsidRPr="00185B3E">
        <w:rPr>
          <w:sz w:val="16"/>
        </w:rPr>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85B3E">
        <w:rPr>
          <w:sz w:val="16"/>
        </w:rPr>
        <w:t xml:space="preserve">Furthermore, </w:t>
      </w:r>
      <w:r w:rsidRPr="00185B3E">
        <w:rPr>
          <w:rStyle w:val="Emphasis"/>
          <w:highlight w:val="yellow"/>
        </w:rPr>
        <w:t>no contemporary actor will risk full space weaponization in the face of possible competition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85B3E">
        <w:rPr>
          <w:sz w:val="16"/>
        </w:rPr>
        <w:t xml:space="preserve">. To quote 2016 Stratfor analysis, "(a) war in space would be devastating to all, </w:t>
      </w:r>
      <w:r w:rsidRPr="00100A2B">
        <w:rPr>
          <w:rStyle w:val="StyleUnderline"/>
        </w:rPr>
        <w:t>and preventing it, rather than finding ways to fight it, will likely remain the goal</w:t>
      </w:r>
      <w:r w:rsidRPr="00185B3E">
        <w:rPr>
          <w:sz w:val="16"/>
        </w:rPr>
        <w:t>" (</w:t>
      </w:r>
      <w:proofErr w:type="spellStart"/>
      <w:r w:rsidRPr="00185B3E">
        <w:rPr>
          <w:sz w:val="16"/>
        </w:rPr>
        <w:t>Larnrani</w:t>
      </w:r>
      <w:proofErr w:type="spellEnd"/>
      <w:r w:rsidRPr="00185B3E">
        <w:rPr>
          <w:sz w:val="16"/>
        </w:rPr>
        <w:t xml:space="preserve"> 20 16). This stands true unless some space actor finds a utility in disrupting the arena for others.</w:t>
      </w:r>
    </w:p>
    <w:p w14:paraId="2E24DFC7" w14:textId="6E0CB304" w:rsidR="00924BB4" w:rsidRDefault="00710064" w:rsidP="00710064">
      <w:pPr>
        <w:pStyle w:val="Heading2"/>
      </w:pPr>
      <w:r>
        <w:t>Deflection</w:t>
      </w:r>
    </w:p>
    <w:p w14:paraId="48BE20D9" w14:textId="77777777" w:rsidR="00710064" w:rsidRDefault="00710064" w:rsidP="00710064">
      <w:pPr>
        <w:pStyle w:val="Heading4"/>
      </w:pPr>
      <w:r>
        <w:t>Biomining of asteroids effective – won’t need to draw asteroids in</w:t>
      </w:r>
    </w:p>
    <w:p w14:paraId="40FEFA7A" w14:textId="77777777" w:rsidR="00710064" w:rsidRPr="00C3185A" w:rsidRDefault="00710064" w:rsidP="00710064">
      <w:r w:rsidRPr="00C3185A">
        <w:rPr>
          <w:rStyle w:val="Style13ptBold"/>
        </w:rPr>
        <w:t>Cockell et al. 20</w:t>
      </w:r>
      <w:r w:rsidRPr="00C3185A">
        <w:t xml:space="preserve"> Cockell, C.S., </w:t>
      </w:r>
      <w:proofErr w:type="spellStart"/>
      <w:r w:rsidRPr="00C3185A">
        <w:t>Santomartino</w:t>
      </w:r>
      <w:proofErr w:type="spellEnd"/>
      <w:r w:rsidRPr="00C3185A">
        <w:t xml:space="preserve">, R., </w:t>
      </w:r>
      <w:proofErr w:type="spellStart"/>
      <w:r w:rsidRPr="00C3185A">
        <w:t>Finster</w:t>
      </w:r>
      <w:proofErr w:type="spellEnd"/>
      <w:r w:rsidRPr="00C3185A">
        <w:t xml:space="preserve">, K. et al. Space station biomining experiment demonstrates rare earth element extraction in microgravity and Mars gravity. Nat </w:t>
      </w:r>
      <w:proofErr w:type="spellStart"/>
      <w:r w:rsidRPr="00C3185A">
        <w:t>Commun</w:t>
      </w:r>
      <w:proofErr w:type="spellEnd"/>
      <w:r w:rsidRPr="00C3185A">
        <w:t> 11, 5523 (2020). https://doi.org/10.1038/s41467-020-19276-w Charles Cockell FRSE is a British astrobiologist who is professor of astrobiology in the School of Physics and Astronomy at the University of Edinburgh and co-director of the UK Centre for Astrobiology. Rosa </w:t>
      </w:r>
      <w:proofErr w:type="spellStart"/>
      <w:r w:rsidRPr="00C3185A">
        <w:t>Santomartino</w:t>
      </w:r>
      <w:proofErr w:type="spellEnd"/>
      <w:r w:rsidRPr="00C3185A">
        <w:t>. Postdoc researcher, Space Microbiology, University of Edinburgh</w:t>
      </w:r>
    </w:p>
    <w:p w14:paraId="10DBE567" w14:textId="77777777" w:rsidR="00710064" w:rsidRPr="005F0CE1" w:rsidRDefault="00710064" w:rsidP="00710064">
      <w:pPr>
        <w:rPr>
          <w:rStyle w:val="StyleUnderline"/>
        </w:rPr>
      </w:pPr>
      <w:r w:rsidRPr="00F97645">
        <w:rPr>
          <w:rStyle w:val="StyleUnderline"/>
        </w:rPr>
        <w:t xml:space="preserve">This study </w:t>
      </w:r>
      <w:r w:rsidRPr="000F6875">
        <w:rPr>
          <w:rStyle w:val="StyleUnderline"/>
          <w:highlight w:val="yellow"/>
        </w:rPr>
        <w:t>investigated the use of microorganisms to extract a group of economically important elements (fourteen REEs) from basalt rock, a material found on the Moon and Mars</w:t>
      </w:r>
      <w:hyperlink r:id="rId41" w:anchor="ref-CR36" w:tooltip="Ruzicka, A., Snyder, G. A. &amp; Taylor, L. A. Comparative geochemistry of basalts from the Moon, Earth, HED asteroid, and Mars: implications for the origin of the Moon. Geochim. Cosmochim. Acta 65, 979–997 (2001)." w:history="1">
        <w:r w:rsidRPr="00F97645">
          <w:rPr>
            <w:rStyle w:val="StyleUnderline"/>
          </w:rPr>
          <w:t>36</w:t>
        </w:r>
      </w:hyperlink>
      <w:r w:rsidRPr="00F97645">
        <w:rPr>
          <w:rStyle w:val="StyleUnderline"/>
        </w:rPr>
        <w:t>,</w:t>
      </w:r>
      <w:hyperlink r:id="rId42" w:anchor="ref-CR37" w:tooltip="McMahon, S., Parnell, J., Ponicka, J., Hole, M. &amp; Boyce, A. The habitability of vesicles. in martian basalt. Astron. Geophys. 54, 1.17–1.21 (2013)." w:history="1">
        <w:r w:rsidRPr="00F97645">
          <w:rPr>
            <w:rStyle w:val="StyleUnderline"/>
          </w:rPr>
          <w:t>37</w:t>
        </w:r>
      </w:hyperlink>
      <w:r w:rsidRPr="00F97645">
        <w:rPr>
          <w:rStyle w:val="StyleUnderline"/>
        </w:rPr>
        <w:t>,</w:t>
      </w:r>
      <w:hyperlink r:id="rId43" w:anchor="ref-CR38" w:tooltip="McSween, H. Y., Taylor, G. J. &amp; Wyatt, M. B. Elemental composition of the martian crust. Science 324, 736–739 (2009)." w:history="1">
        <w:r w:rsidRPr="00F97645">
          <w:rPr>
            <w:rStyle w:val="StyleUnderline"/>
          </w:rPr>
          <w:t>38</w:t>
        </w:r>
      </w:hyperlink>
      <w:r w:rsidRPr="00F97645">
        <w:rPr>
          <w:rStyle w:val="StyleUnderline"/>
        </w:rPr>
        <w:t xml:space="preserve">, </w:t>
      </w:r>
      <w:r w:rsidRPr="000F6875">
        <w:rPr>
          <w:rStyle w:val="StyleUnderline"/>
          <w:highlight w:val="yellow"/>
        </w:rPr>
        <w:t>under simulated</w:t>
      </w:r>
      <w:r w:rsidRPr="00F97645">
        <w:rPr>
          <w:rStyle w:val="StyleUnderline"/>
        </w:rPr>
        <w:t xml:space="preserve"> Mars and Earth </w:t>
      </w:r>
      <w:r w:rsidRPr="000F6875">
        <w:rPr>
          <w:rStyle w:val="StyleUnderline"/>
          <w:highlight w:val="yellow"/>
        </w:rPr>
        <w:t>gravity</w:t>
      </w:r>
      <w:r w:rsidRPr="00F97645">
        <w:rPr>
          <w:rStyle w:val="StyleUnderline"/>
        </w:rPr>
        <w:t xml:space="preserve"> on the International Space Station (ISS). </w:t>
      </w:r>
      <w:r w:rsidRPr="000F6875">
        <w:rPr>
          <w:rStyle w:val="StyleUnderline"/>
          <w:highlight w:val="yellow"/>
        </w:rPr>
        <w:t>Microgravity was investigated</w:t>
      </w:r>
      <w:r w:rsidRPr="00F97645">
        <w:rPr>
          <w:rStyle w:val="StyleUnderline"/>
        </w:rPr>
        <w:t xml:space="preserve"> as the lowest gravity level possible to explore the effects of a lack of sedimentation on bioleaching, to understand the role of gravity in influencing microbe–mineral interactions in general, and to gain insights into industrial biomining on asteroids and other very low gravity planetary objects.</w:t>
      </w:r>
      <w:r w:rsidRPr="000F6875">
        <w:rPr>
          <w:sz w:val="16"/>
        </w:rPr>
        <w:t xml:space="preserve"> A true Earth gravity ground control experiment was also performed. </w:t>
      </w:r>
      <w:r w:rsidRPr="000F6875">
        <w:rPr>
          <w:rStyle w:val="StyleUnderline"/>
          <w:highlight w:val="yellow"/>
        </w:rPr>
        <w:t>The presence of the bacterium</w:t>
      </w:r>
      <w:r w:rsidRPr="00F97645">
        <w:rPr>
          <w:rStyle w:val="StyleUnderline"/>
        </w:rPr>
        <w:t xml:space="preserve"> S. </w:t>
      </w:r>
      <w:proofErr w:type="spellStart"/>
      <w:r w:rsidRPr="00F97645">
        <w:rPr>
          <w:rStyle w:val="StyleUnderline"/>
        </w:rPr>
        <w:t>desiccabilis</w:t>
      </w:r>
      <w:proofErr w:type="spellEnd"/>
      <w:r w:rsidRPr="00F97645">
        <w:rPr>
          <w:rStyle w:val="StyleUnderline"/>
        </w:rPr>
        <w:t xml:space="preserve"> </w:t>
      </w:r>
      <w:r w:rsidRPr="000F6875">
        <w:rPr>
          <w:rStyle w:val="StyleUnderline"/>
          <w:highlight w:val="yellow"/>
        </w:rPr>
        <w:t>was found to enhance mean concentrations of leached REEs in all gravity conditions</w:t>
      </w:r>
      <w:r w:rsidRPr="00F97645">
        <w:rPr>
          <w:rStyle w:val="StyleUnderline"/>
        </w:rPr>
        <w:t xml:space="preserve"> investigated and these enhancements were significant in simulated Mars and Earth gravity on ISS compared to the non-biological controls.</w:t>
      </w:r>
      <w:r w:rsidRPr="000F6875">
        <w:rPr>
          <w:sz w:val="16"/>
        </w:rPr>
        <w:t xml:space="preserve"> Although the S. </w:t>
      </w:r>
      <w:proofErr w:type="spellStart"/>
      <w:r w:rsidRPr="000F6875">
        <w:rPr>
          <w:sz w:val="16"/>
        </w:rPr>
        <w:t>desiccabilis</w:t>
      </w:r>
      <w:proofErr w:type="spellEnd"/>
      <w:r w:rsidRPr="000F6875">
        <w:rPr>
          <w:sz w:val="16"/>
        </w:rPr>
        <w:t xml:space="preserve"> microgravity samples reached higher mean concentrations than the microgravity non-biological controls for all REEs, the difference was not statistically significant. The statistical result is interpreted to be caused by the greater standard deviations in the leached concentrations of elements in the microgravity biological experiment and non-biological controls and the loss of one of the microgravity control samples owing to contamination, rather than an effect of microgravity on biological leaching. The lack of a significant difference in the final concentrations of REEs leached by S. </w:t>
      </w:r>
      <w:proofErr w:type="spellStart"/>
      <w:r w:rsidRPr="000F6875">
        <w:rPr>
          <w:sz w:val="16"/>
        </w:rPr>
        <w:t>desiccabilis</w:t>
      </w:r>
      <w:proofErr w:type="spellEnd"/>
      <w:r w:rsidRPr="000F6875">
        <w:rPr>
          <w:sz w:val="16"/>
        </w:rPr>
        <w:t xml:space="preserve"> when the different gravity conditions were compared is surprising since microgravity has been reported to influence microbial processes</w:t>
      </w:r>
      <w:hyperlink r:id="rId44" w:anchor="ref-CR39" w:tooltip="McLean, R. J. C., Cassanto, J. M., Barnes, M. B. &amp; Koo, J. H. Bacterial biofilm formation under microgravity conditions. FEMS Microbiol. Lett. 195, 115–119 (2001)." w:history="1">
        <w:r w:rsidRPr="000F6875">
          <w:rPr>
            <w:rStyle w:val="Hyperlink"/>
            <w:sz w:val="16"/>
          </w:rPr>
          <w:t>39</w:t>
        </w:r>
      </w:hyperlink>
      <w:r w:rsidRPr="000F6875">
        <w:rPr>
          <w:sz w:val="16"/>
        </w:rPr>
        <w:t>,</w:t>
      </w:r>
      <w:hyperlink r:id="rId45" w:anchor="ref-CR40" w:tooltip="Kim, W. et al. Spaceflight promotes biofilm formation by Pseudomonas aeruginosa. PLoS ONE 8, e62437 (2013)." w:history="1">
        <w:r w:rsidRPr="000F6875">
          <w:rPr>
            <w:rStyle w:val="Hyperlink"/>
            <w:sz w:val="16"/>
          </w:rPr>
          <w:t>40</w:t>
        </w:r>
      </w:hyperlink>
      <w:r w:rsidRPr="000F6875">
        <w:rPr>
          <w:sz w:val="16"/>
        </w:rPr>
        <w:t>. However, the results are consistent with our observation that final cell concentrations did not differ between the different gravity conditions in the three microorganisms</w:t>
      </w:r>
      <w:hyperlink r:id="rId46" w:anchor="ref-CR31" w:tooltip="Santomartino, R. et al. No effect of microgravity and simulated Mars gravity on final bacterial cell concentrations on the International Space Station: applications to space bioproduction. Fronti. Micriobiol. 11, 579156 (2020)." w:history="1">
        <w:r w:rsidRPr="000F6875">
          <w:rPr>
            <w:rStyle w:val="Hyperlink"/>
            <w:sz w:val="16"/>
          </w:rPr>
          <w:t>31</w:t>
        </w:r>
      </w:hyperlink>
      <w:r w:rsidRPr="000F6875">
        <w:rPr>
          <w:sz w:val="16"/>
        </w:rPr>
        <w:t>. One reason for the lack of statistically significant differences in final concentrations of REEs between gravity conditions might be that the bacterial cultures had sufficient nutrients to reach their maximum cell concentration</w:t>
      </w:r>
      <w:hyperlink r:id="rId47" w:anchor="ref-CR31" w:tooltip="Santomartino, R. et al. No effect of microgravity and simulated Mars gravity on final bacterial cell concentrations on the International Space Station: applications to space bioproduction. Fronti. Micriobiol. 11, 579156 (2020)." w:history="1">
        <w:r w:rsidRPr="000F6875">
          <w:rPr>
            <w:rStyle w:val="Hyperlink"/>
            <w:sz w:val="16"/>
          </w:rPr>
          <w:t>31</w:t>
        </w:r>
      </w:hyperlink>
      <w:r w:rsidRPr="000F6875">
        <w:rPr>
          <w:sz w:val="16"/>
        </w:rPr>
        <w:t>, regardless of the different sedimentation rates in each gravity, thus achieving similar leaching concentrations</w:t>
      </w:r>
      <w:r w:rsidRPr="00F97645">
        <w:rPr>
          <w:rStyle w:val="StyleUnderline"/>
        </w:rPr>
        <w:t xml:space="preserve">. Hence, </w:t>
      </w:r>
      <w:r w:rsidRPr="000F6875">
        <w:rPr>
          <w:rStyle w:val="StyleUnderline"/>
          <w:highlight w:val="yellow"/>
        </w:rPr>
        <w:t>the experiments showed that,</w:t>
      </w:r>
      <w:r w:rsidRPr="00F97645">
        <w:rPr>
          <w:rStyle w:val="StyleUnderline"/>
        </w:rPr>
        <w:t xml:space="preserve"> with the appropriate nutrients, </w:t>
      </w:r>
      <w:r w:rsidRPr="000F6875">
        <w:rPr>
          <w:rStyle w:val="StyleUnderline"/>
          <w:highlight w:val="yellow"/>
        </w:rPr>
        <w:t>biomining is in principle achievable under a wide range of gravity conditions.</w:t>
      </w:r>
      <w:r w:rsidRPr="00F97645">
        <w:rPr>
          <w:rStyle w:val="StyleUnderline"/>
        </w:rPr>
        <w:t xml:space="preserve"> </w:t>
      </w:r>
      <w:r w:rsidRPr="000F6875">
        <w:rPr>
          <w:sz w:val="16"/>
        </w:rPr>
        <w:t xml:space="preserve">The mechanism for the REE bioleaching in </w:t>
      </w:r>
      <w:proofErr w:type="spellStart"/>
      <w:r w:rsidRPr="000F6875">
        <w:rPr>
          <w:sz w:val="16"/>
        </w:rPr>
        <w:t>Sphingomonas</w:t>
      </w:r>
      <w:proofErr w:type="spellEnd"/>
      <w:r w:rsidRPr="000F6875">
        <w:rPr>
          <w:sz w:val="16"/>
        </w:rPr>
        <w:t xml:space="preserve"> </w:t>
      </w:r>
      <w:proofErr w:type="spellStart"/>
      <w:r w:rsidRPr="000F6875">
        <w:rPr>
          <w:sz w:val="16"/>
        </w:rPr>
        <w:t>desiccabilis</w:t>
      </w:r>
      <w:proofErr w:type="spellEnd"/>
      <w:r w:rsidRPr="000F6875">
        <w:rPr>
          <w:sz w:val="16"/>
        </w:rPr>
        <w:t xml:space="preserve"> is unknown. It was not caused by bulk acidification of the growth medium, since the ground experiments showed that the medium had a slightly basic pH profile during the experiment. The microorganism is a prolific producer of extracellular polysaccharide (EPS) and these compounds are known to enhance bioleaching in other organisms by complexing ions in EPS moieties such as </w:t>
      </w:r>
      <w:proofErr w:type="spellStart"/>
      <w:r w:rsidRPr="000F6875">
        <w:rPr>
          <w:sz w:val="16"/>
        </w:rPr>
        <w:t>uronic</w:t>
      </w:r>
      <w:proofErr w:type="spellEnd"/>
      <w:r w:rsidRPr="000F6875">
        <w:rPr>
          <w:sz w:val="16"/>
        </w:rPr>
        <w:t xml:space="preserve"> acid</w:t>
      </w:r>
      <w:hyperlink r:id="rId48" w:anchor="ref-CR41" w:tooltip="Pogliani, C. &amp; Donati, E. The role of exopolymers in the bioleaching of a non-ferrous metal sulphide. J. Indus. Microbiol. Biotechnol. 22, 88–92 (1999)." w:history="1">
        <w:r w:rsidRPr="000F6875">
          <w:rPr>
            <w:rStyle w:val="Hyperlink"/>
            <w:sz w:val="16"/>
          </w:rPr>
          <w:t>41</w:t>
        </w:r>
      </w:hyperlink>
      <w:r w:rsidRPr="000F6875">
        <w:rPr>
          <w:sz w:val="16"/>
        </w:rPr>
        <w:t>,</w:t>
      </w:r>
      <w:hyperlink r:id="rId49" w:anchor="ref-CR42" w:tooltip="Welch, S. A., Barker, W. W. &amp; Banfield, J. F. Microbial extracellular polysaccharides and plagioclase dissolution. Geochim. Cosmochim. Acta 63, 1405–1419 (1999)." w:history="1">
        <w:r w:rsidRPr="000F6875">
          <w:rPr>
            <w:rStyle w:val="Hyperlink"/>
            <w:sz w:val="16"/>
          </w:rPr>
          <w:t>42</w:t>
        </w:r>
      </w:hyperlink>
      <w:r w:rsidRPr="000F6875">
        <w:rPr>
          <w:sz w:val="16"/>
        </w:rPr>
        <w:t>. A greater biological enhancement in the leaching of heavy compared to light REEs was observed, a pattern consistent with observations by Takahashi et al.</w:t>
      </w:r>
      <w:hyperlink r:id="rId50" w:anchor="ref-CR43" w:tooltip="Takahashi, Y., Hirata, T., Shimizu, H., Ozaki, T. &amp; Fortin, D. A rare earth element signature of bacteria in natural waters? Chem. Geol. 244, 569–583 (2007)." w:history="1">
        <w:r w:rsidRPr="000F6875">
          <w:rPr>
            <w:rStyle w:val="Hyperlink"/>
            <w:sz w:val="16"/>
          </w:rPr>
          <w:t>43</w:t>
        </w:r>
      </w:hyperlink>
      <w:r w:rsidRPr="000F6875">
        <w:rPr>
          <w:sz w:val="16"/>
        </w:rPr>
        <w:t xml:space="preserve"> in laboratory cell cultures and natural microbial biofilms. The authors suggested that phosphate moieties on the cell or EPS might preferentially bind heavy REEs, a distinct property of these biologically produced materials. We also note that the authors suggested that heavy REE enrichments could potentially be used as a biosignature for the activities of life. Beyond applications to biomining, our experiments showed the preferential enhancement of heavy REEs in the liquid phase including in simulated Martian gravity, indicating the production of a potential biosignature under altered gravity, with implications for example for additional methods to test the hypothesis of life on Mars. Enhanced REEs associated with pelleted S. </w:t>
      </w:r>
      <w:proofErr w:type="spellStart"/>
      <w:r w:rsidRPr="000F6875">
        <w:rPr>
          <w:sz w:val="16"/>
        </w:rPr>
        <w:t>desiccabilis</w:t>
      </w:r>
      <w:proofErr w:type="spellEnd"/>
      <w:r w:rsidRPr="000F6875">
        <w:rPr>
          <w:sz w:val="16"/>
        </w:rPr>
        <w:t xml:space="preserve"> cells compared to the other two species was not observed. The reduced pH caused during fixation and sample preparation may have unbound any REEs attached to cell surfaces in all three species. Alternatively, the majority of the REEs may have bound to the extracellular EPS or have been released directly into solution. We have observed S. </w:t>
      </w:r>
      <w:proofErr w:type="spellStart"/>
      <w:r w:rsidRPr="000F6875">
        <w:rPr>
          <w:sz w:val="16"/>
        </w:rPr>
        <w:t>desiccabilis</w:t>
      </w:r>
      <w:proofErr w:type="spellEnd"/>
      <w:r w:rsidRPr="000F6875">
        <w:rPr>
          <w:sz w:val="16"/>
        </w:rPr>
        <w:t xml:space="preserve"> by confocal microscopy to form biofilms on the surfaces and at the edges of cavities on the basalt more pervasively than B. subtilis and C. </w:t>
      </w:r>
      <w:proofErr w:type="spellStart"/>
      <w:r w:rsidRPr="000F6875">
        <w:rPr>
          <w:sz w:val="16"/>
        </w:rPr>
        <w:t>metallidurans</w:t>
      </w:r>
      <w:proofErr w:type="spellEnd"/>
      <w:r w:rsidRPr="000F6875">
        <w:rPr>
          <w:sz w:val="16"/>
        </w:rPr>
        <w:t xml:space="preserve"> under these growth conditions, which could have enhanced cell-mineral interactions and thus leaching of REEs into solution. The analysis of REEs within biofilms did not form part of this study since we wished to separately examine the biofilms non-destructively. Unavoidable in this experiment was the potential for continued leaching after fixation and during storage, when the pH was reduced in the chamber. However, during storage, the temperature was kept at 2.1 °C on the ISS and below 7.1 °C during sample return to reduce leaching activity</w:t>
      </w:r>
      <w:hyperlink r:id="rId51" w:anchor="ref-CR44" w:tooltip="White, A. F. et al. The effect of temperature on experimental and natural chemical weathering rates of granitoid rocks. Geochim. Cosmochim. Acta 63, 3277–3291 (1999)." w:history="1">
        <w:r w:rsidRPr="000F6875">
          <w:rPr>
            <w:rStyle w:val="Hyperlink"/>
            <w:sz w:val="16"/>
          </w:rPr>
          <w:t>44</w:t>
        </w:r>
      </w:hyperlink>
      <w:r w:rsidRPr="000F6875">
        <w:rPr>
          <w:sz w:val="16"/>
        </w:rPr>
        <w:t xml:space="preserve">. Furthermore, a similar reduction of the pH occurred in the non-biological control samples. In contrast to S. </w:t>
      </w:r>
      <w:proofErr w:type="spellStart"/>
      <w:r w:rsidRPr="000F6875">
        <w:rPr>
          <w:sz w:val="16"/>
        </w:rPr>
        <w:t>desiccabilis</w:t>
      </w:r>
      <w:proofErr w:type="spellEnd"/>
      <w:r w:rsidRPr="000F6875">
        <w:rPr>
          <w:sz w:val="16"/>
        </w:rPr>
        <w:t>, B. subtilis demonstrated less mean leaching in the biological experiments than the non-biological controls in all three gravity conditions. This cannot be attributed to cells attached to the rock retarding ion release since the microorganisms did not form substantial biofilms on the surface of the rock and the final cell biomass was lower than in the case of S. desiccabilis</w:t>
      </w:r>
      <w:hyperlink r:id="rId52" w:anchor="ref-CR31" w:tooltip="Santomartino, R. et al. No effect of microgravity and simulated Mars gravity on final bacterial cell concentrations on the International Space Station: applications to space bioproduction. Fronti. Micriobiol. 11, 579156 (2020)." w:history="1">
        <w:r w:rsidRPr="000F6875">
          <w:rPr>
            <w:rStyle w:val="Hyperlink"/>
            <w:sz w:val="16"/>
          </w:rPr>
          <w:t>31</w:t>
        </w:r>
      </w:hyperlink>
      <w:r w:rsidRPr="000F6875">
        <w:rPr>
          <w:sz w:val="16"/>
        </w:rPr>
        <w:t xml:space="preserve">. As the pH was likely to be </w:t>
      </w:r>
      <w:proofErr w:type="gramStart"/>
      <w:r w:rsidRPr="000F6875">
        <w:rPr>
          <w:sz w:val="16"/>
        </w:rPr>
        <w:t>similar to</w:t>
      </w:r>
      <w:proofErr w:type="gramEnd"/>
      <w:r w:rsidRPr="000F6875">
        <w:rPr>
          <w:sz w:val="16"/>
        </w:rPr>
        <w:t xml:space="preserve"> the other organisms during the course of the experiment as shown by our ground-based post-flight pH experiment, differences in pH during the experimental phase cannot explain the results. An alternative explanation could be a chemical effect of cell exudates, such as ligands that retarded leaching or the solubility of REEs. However, despite its previously demonstrated bioleaching activity</w:t>
      </w:r>
      <w:hyperlink r:id="rId53" w:anchor="ref-CR45" w:tooltip="Rozas, E. E. et al. Bioleaching of electronic waste using bacteria isolated from the marine sponge Hymeniacidon heliophila (Porifera). J. Hazard. Mater. 329, 120–130 (2017)." w:history="1">
        <w:r w:rsidRPr="000F6875">
          <w:rPr>
            <w:rStyle w:val="Hyperlink"/>
            <w:sz w:val="16"/>
          </w:rPr>
          <w:t>45</w:t>
        </w:r>
      </w:hyperlink>
      <w:r w:rsidRPr="000F6875">
        <w:rPr>
          <w:sz w:val="16"/>
        </w:rPr>
        <w:t>,</w:t>
      </w:r>
      <w:hyperlink r:id="rId54" w:anchor="ref-CR46" w:tooltip="Giese, E. C., Carpen, H. L., Bertolino, L. C. &amp; Schneider, C. L. Characterization and bioleaching of nickel laterite ore using Bacillus subtilis strain. Biotechnol. Prog. 35, e2860 (2019)." w:history="1">
        <w:r w:rsidRPr="000F6875">
          <w:rPr>
            <w:rStyle w:val="Hyperlink"/>
            <w:sz w:val="16"/>
          </w:rPr>
          <w:t>46</w:t>
        </w:r>
      </w:hyperlink>
      <w:r w:rsidRPr="000F6875">
        <w:rPr>
          <w:sz w:val="16"/>
        </w:rPr>
        <w:t>, and cell wall absorption of REEs</w:t>
      </w:r>
      <w:hyperlink r:id="rId55" w:anchor="ref-CR47" w:tooltip="Takahashi, Y., Châtellier, X., Hattori, K. H., Kato, K. &amp; Fortin, D. Adsorption of rare earth elements onto bacterial cell walls and its implication for REE sorption onto natural microbial mats. Chem. Geol. 219, 53–67 (2005)." w:history="1">
        <w:r w:rsidRPr="000F6875">
          <w:rPr>
            <w:rStyle w:val="Hyperlink"/>
            <w:sz w:val="16"/>
          </w:rPr>
          <w:t>47</w:t>
        </w:r>
      </w:hyperlink>
      <w:r w:rsidRPr="000F6875">
        <w:rPr>
          <w:sz w:val="16"/>
        </w:rPr>
        <w:t xml:space="preserve">, </w:t>
      </w:r>
      <w:proofErr w:type="spellStart"/>
      <w:r w:rsidRPr="000F6875">
        <w:rPr>
          <w:sz w:val="16"/>
        </w:rPr>
        <w:t>Kucuker</w:t>
      </w:r>
      <w:proofErr w:type="spellEnd"/>
      <w:r w:rsidRPr="000F6875">
        <w:rPr>
          <w:sz w:val="16"/>
        </w:rPr>
        <w:t xml:space="preserve"> et al.</w:t>
      </w:r>
      <w:hyperlink r:id="rId56" w:anchor="ref-CR48" w:tooltip="Kucuker, M. A., Xu, X. &amp; Kuchta, K. in Cascade Use in Technologies 2018 (eds Pehlken, A., Kalverkamp, M. &amp; Wittstock, R.) 45–50 (Springer, 2019)." w:history="1">
        <w:r w:rsidRPr="000F6875">
          <w:rPr>
            <w:rStyle w:val="Hyperlink"/>
            <w:sz w:val="16"/>
          </w:rPr>
          <w:t>48</w:t>
        </w:r>
      </w:hyperlink>
      <w:r w:rsidRPr="000F6875">
        <w:rPr>
          <w:sz w:val="16"/>
        </w:rPr>
        <w:t xml:space="preserve"> showed that B. subtilis was not able to extract tantalum, a transition metal considered similar to a REE, from capacitors. C. </w:t>
      </w:r>
      <w:proofErr w:type="spellStart"/>
      <w:r w:rsidRPr="000F6875">
        <w:rPr>
          <w:sz w:val="16"/>
        </w:rPr>
        <w:t>metallidurans</w:t>
      </w:r>
      <w:proofErr w:type="spellEnd"/>
      <w:r w:rsidRPr="000F6875">
        <w:rPr>
          <w:sz w:val="16"/>
        </w:rPr>
        <w:t xml:space="preserve"> did not enhance leaching of REEs. In a 3-month preparatory phase for the </w:t>
      </w:r>
      <w:proofErr w:type="spellStart"/>
      <w:r w:rsidRPr="000F6875">
        <w:rPr>
          <w:sz w:val="16"/>
        </w:rPr>
        <w:t>BioRock</w:t>
      </w:r>
      <w:proofErr w:type="spellEnd"/>
      <w:r w:rsidRPr="000F6875">
        <w:rPr>
          <w:sz w:val="16"/>
        </w:rPr>
        <w:t xml:space="preserve"> experiments, the leaching of elements from crushed basalt by this organism on the Russian FOTON-M4 capsule was investigated</w:t>
      </w:r>
      <w:hyperlink r:id="rId57" w:anchor="ref-CR49" w:tooltip="Byloos, B. et al. The impact of space flight on survival and interaction of Cupriavidus metallidurans CH34 with basalt, a volcanic Moon analog rock. Front. Microbiol. 8, 671 (2017)." w:history="1">
        <w:r w:rsidRPr="000F6875">
          <w:rPr>
            <w:rStyle w:val="Hyperlink"/>
            <w:sz w:val="16"/>
          </w:rPr>
          <w:t>49</w:t>
        </w:r>
      </w:hyperlink>
      <w:r w:rsidRPr="000F6875">
        <w:rPr>
          <w:sz w:val="16"/>
        </w:rPr>
        <w:t xml:space="preserve">. In this experiment, C. </w:t>
      </w:r>
      <w:proofErr w:type="spellStart"/>
      <w:r w:rsidRPr="000F6875">
        <w:rPr>
          <w:sz w:val="16"/>
        </w:rPr>
        <w:t>metallidurans</w:t>
      </w:r>
      <w:proofErr w:type="spellEnd"/>
      <w:r w:rsidRPr="000F6875">
        <w:rPr>
          <w:sz w:val="16"/>
        </w:rPr>
        <w:t xml:space="preserve"> enhanced copper ion release, but other rock elements did not show significantly enhanced leaching. Although the microorganism was suspended in mineral water, the results are consistent with those reported here. In none of the experiments was a cerium anomaly</w:t>
      </w:r>
      <w:hyperlink r:id="rId58" w:anchor="ref-CR50" w:tooltip="Takahashi, Y. et al. A new method for the determination of CeIII/CeIV ratios in geological materials; application for weathering, sedimentary, and diagenetic processes. Earth Planet. Sci. Lett. 182, 201–207 (2000)." w:history="1">
        <w:r w:rsidRPr="000F6875">
          <w:rPr>
            <w:rStyle w:val="Hyperlink"/>
            <w:sz w:val="16"/>
          </w:rPr>
          <w:t>50</w:t>
        </w:r>
      </w:hyperlink>
      <w:r w:rsidRPr="000F6875">
        <w:rPr>
          <w:sz w:val="16"/>
        </w:rPr>
        <w:t xml:space="preserve"> observed. Unlike other REEs that are all trivalent, cerium can be </w:t>
      </w:r>
      <w:proofErr w:type="spellStart"/>
      <w:r w:rsidRPr="000F6875">
        <w:rPr>
          <w:sz w:val="16"/>
        </w:rPr>
        <w:t>oxidised</w:t>
      </w:r>
      <w:proofErr w:type="spellEnd"/>
      <w:r w:rsidRPr="000F6875">
        <w:rPr>
          <w:sz w:val="16"/>
        </w:rPr>
        <w:t xml:space="preserve"> to the less soluble Ce4+ state, which can cause differences in precipitation and concentration compared to other REEs. The experiments were performed under </w:t>
      </w:r>
      <w:proofErr w:type="spellStart"/>
      <w:r w:rsidRPr="000F6875">
        <w:rPr>
          <w:sz w:val="16"/>
        </w:rPr>
        <w:t>oxic</w:t>
      </w:r>
      <w:proofErr w:type="spellEnd"/>
      <w:r w:rsidRPr="000F6875">
        <w:rPr>
          <w:sz w:val="16"/>
        </w:rPr>
        <w:t xml:space="preserve"> conditions. However, once the cerium was leached from the rock, its oxidation state would not necessarily have changed its presence in the bulk fluid, potentially explaining the lack of an anomaly. Comparing the Earth gravity simulation on the ISS with the ground-based experiments (true 1 × g control), no significant difference was observed between biological experiments with B. subtilis and C. </w:t>
      </w:r>
      <w:proofErr w:type="spellStart"/>
      <w:r w:rsidRPr="000F6875">
        <w:rPr>
          <w:sz w:val="16"/>
        </w:rPr>
        <w:t>metallidurans</w:t>
      </w:r>
      <w:proofErr w:type="spellEnd"/>
      <w:r w:rsidRPr="000F6875">
        <w:rPr>
          <w:sz w:val="16"/>
        </w:rPr>
        <w:t xml:space="preserve">, but there was a significant difference between the S. </w:t>
      </w:r>
      <w:proofErr w:type="spellStart"/>
      <w:r w:rsidRPr="000F6875">
        <w:rPr>
          <w:sz w:val="16"/>
        </w:rPr>
        <w:t>desiccabilis</w:t>
      </w:r>
      <w:proofErr w:type="spellEnd"/>
      <w:r w:rsidRPr="000F6875">
        <w:rPr>
          <w:sz w:val="16"/>
        </w:rPr>
        <w:t xml:space="preserve"> biological experiments and between the non-biological controls, with ground-based leaching significantly less in some REEs compared to the Earth gravity simulation on the ISS. Simulated gravity in space is not </w:t>
      </w:r>
      <w:proofErr w:type="gramStart"/>
      <w:r w:rsidRPr="000F6875">
        <w:rPr>
          <w:sz w:val="16"/>
        </w:rPr>
        <w:t>exactly the same</w:t>
      </w:r>
      <w:proofErr w:type="gramEnd"/>
      <w:r w:rsidRPr="000F6875">
        <w:rPr>
          <w:sz w:val="16"/>
        </w:rPr>
        <w:t xml:space="preserve"> as 1 × g on Earth as shear forces induced by centrifugation in space can create different physical conditions. Furthermore, because of the small radius of the centrifuge rotor in KUBIK, gravity forces vary across the culture chamber. We also note that the ground experiment had a 0.46 °C higher temperature offset than the KUBIKs on the ISS during the main experimental phase. The experiment on the ISS involves the launch and download to Earth of the samples, which could influence them in ways that cannot be easily predicted. Nevertheless, the general trends observed in Earth gravity experiments with respect to biologically enhanced leaching for the three organisms were conserved in space. Our experiment has several differences with any proposed large-scale biomining activity. The basalt rock was not crushed </w:t>
      </w:r>
      <w:proofErr w:type="gramStart"/>
      <w:r w:rsidRPr="000F6875">
        <w:rPr>
          <w:sz w:val="16"/>
        </w:rPr>
        <w:t>in order to</w:t>
      </w:r>
      <w:proofErr w:type="gramEnd"/>
      <w:r w:rsidRPr="000F6875">
        <w:rPr>
          <w:sz w:val="16"/>
        </w:rPr>
        <w:t xml:space="preserve"> investigate biofilm formation on a flat, contiguous but porous rock surface, another main goal of the </w:t>
      </w:r>
      <w:proofErr w:type="spellStart"/>
      <w:r w:rsidRPr="000F6875">
        <w:rPr>
          <w:sz w:val="16"/>
        </w:rPr>
        <w:t>BioRock</w:t>
      </w:r>
      <w:proofErr w:type="spellEnd"/>
      <w:r w:rsidRPr="000F6875">
        <w:rPr>
          <w:sz w:val="16"/>
        </w:rPr>
        <w:t xml:space="preserve"> experiment. This may have influenced the total percentage of REEs extracted from the rock, which was generally less than 5 × 10−2 %. These leaching rates would likely be higher with crushed rocks, which on Earth have been shown to result in leaching efficiencies of REEs of 8.0 × 10−3% to several tens of percent under </w:t>
      </w:r>
      <w:proofErr w:type="spellStart"/>
      <w:r w:rsidRPr="000F6875">
        <w:rPr>
          <w:sz w:val="16"/>
        </w:rPr>
        <w:t>optimised</w:t>
      </w:r>
      <w:proofErr w:type="spellEnd"/>
      <w:r w:rsidRPr="000F6875">
        <w:rPr>
          <w:sz w:val="16"/>
        </w:rPr>
        <w:t xml:space="preserve"> conditions</w:t>
      </w:r>
      <w:hyperlink r:id="rId59" w:anchor="ref-CR51" w:tooltip="Xhang, L. et al. Bioleaching of rare earth elements from bastnaesite-bearing rock by actinobacteria. Chem. Geol. 483, 544–557 (2018)." w:history="1">
        <w:r w:rsidRPr="000F6875">
          <w:rPr>
            <w:rStyle w:val="Hyperlink"/>
            <w:sz w:val="16"/>
          </w:rPr>
          <w:t>51</w:t>
        </w:r>
      </w:hyperlink>
      <w:r w:rsidRPr="000F6875">
        <w:rPr>
          <w:sz w:val="16"/>
        </w:rPr>
        <w:t>,</w:t>
      </w:r>
      <w:hyperlink r:id="rId60" w:anchor="ref-CR52" w:tooltip="Rasoulnia, P., Barthen, R. &amp; Lakaniemi, A.-M. A critical review of bioleaching of rare earth elements: the mechanisms and effect of process parameters. Crit. Rev. Env. Sci. Technol. &#10;                  https://doi.org/10.1080/10643389.2020.1727718&#10;             " w:history="1">
        <w:r w:rsidRPr="000F6875">
          <w:rPr>
            <w:rStyle w:val="Hyperlink"/>
            <w:sz w:val="16"/>
          </w:rPr>
          <w:t>52</w:t>
        </w:r>
      </w:hyperlink>
      <w:r w:rsidRPr="000F6875">
        <w:rPr>
          <w:sz w:val="16"/>
        </w:rPr>
        <w:t xml:space="preserve">. Furthermore, we did not stir our reactors as we wanted to investigate the effects of microgravity and Mars gravity on cell growth in the absence of artificial mixing. Understanding which parameters would require adjustments to enhance the process as well as upscaling of the reactor would be the next step. </w:t>
      </w:r>
      <w:r w:rsidRPr="005F0CE1">
        <w:rPr>
          <w:rStyle w:val="StyleUnderline"/>
        </w:rPr>
        <w:t xml:space="preserve">Our experiment demonstrates that the </w:t>
      </w:r>
      <w:r w:rsidRPr="000F6875">
        <w:rPr>
          <w:rStyle w:val="StyleUnderline"/>
          <w:highlight w:val="yellow"/>
        </w:rPr>
        <w:t>leaching capacities of the three different microorganisms on the Earth</w:t>
      </w:r>
      <w:hyperlink r:id="rId61" w:anchor="ref-CR53" w:tooltip="Willscher, S. &amp; Bosecker, K. Studies on the leaching behaviour of heterotrophic microorganisms isolated from an alkaline slag dump. Hydromet 71, 257–264 (2003)." w:history="1">
        <w:r w:rsidRPr="000F6875">
          <w:rPr>
            <w:rStyle w:val="StyleUnderline"/>
            <w:highlight w:val="yellow"/>
          </w:rPr>
          <w:t>53</w:t>
        </w:r>
      </w:hyperlink>
      <w:r w:rsidRPr="005F0CE1">
        <w:rPr>
          <w:rStyle w:val="StyleUnderline"/>
        </w:rPr>
        <w:t>,</w:t>
      </w:r>
      <w:hyperlink r:id="rId62" w:anchor="ref-CR54" w:tooltip="Lapanje, A., Wimmersberger, C., Furrer, G., Brunner, I. &amp; Frey, B. Pattern of elemental release during the granite dissolution can be changed by aerobic heterotrophic bacterial strains isolated from Damma Glacier (Central Alps) deglaciated granite sand. Soil M" w:history="1">
        <w:r w:rsidRPr="005F0CE1">
          <w:rPr>
            <w:rStyle w:val="StyleUnderline"/>
          </w:rPr>
          <w:t>54</w:t>
        </w:r>
      </w:hyperlink>
      <w:r w:rsidRPr="005F0CE1">
        <w:rPr>
          <w:rStyle w:val="StyleUnderline"/>
        </w:rPr>
        <w:t xml:space="preserve"> </w:t>
      </w:r>
      <w:r w:rsidRPr="000F6875">
        <w:rPr>
          <w:rStyle w:val="StyleUnderline"/>
          <w:highlight w:val="yellow"/>
        </w:rPr>
        <w:t>were similar in space</w:t>
      </w:r>
      <w:r w:rsidRPr="005F0CE1">
        <w:rPr>
          <w:rStyle w:val="StyleUnderline"/>
        </w:rPr>
        <w:t>. Thus, Earth-based ground experiments provide reliable insights into the biomining capacities of specific organisms in space. Yet, our experiments also confirm that it is important to be careful in the selection of microorganisms for space biomining operations</w:t>
      </w:r>
      <w:r w:rsidRPr="000F6875">
        <w:rPr>
          <w:sz w:val="16"/>
        </w:rPr>
        <w:t>. Basaltic material was investigated because it is common on the Moon and Mars</w:t>
      </w:r>
      <w:hyperlink r:id="rId63" w:anchor="ref-CR36" w:tooltip="Ruzicka, A., Snyder, G. A. &amp; Taylor, L. A. Comparative geochemistry of basalts from the Moon, Earth, HED asteroid, and Mars: implications for the origin of the Moon. Geochim. Cosmochim. Acta 65, 979–997 (2001)." w:history="1">
        <w:r w:rsidRPr="000F6875">
          <w:rPr>
            <w:rStyle w:val="Hyperlink"/>
            <w:sz w:val="16"/>
          </w:rPr>
          <w:t>36</w:t>
        </w:r>
      </w:hyperlink>
      <w:r w:rsidRPr="000F6875">
        <w:rPr>
          <w:sz w:val="16"/>
        </w:rPr>
        <w:t>,</w:t>
      </w:r>
      <w:hyperlink r:id="rId64" w:anchor="ref-CR37" w:tooltip="McMahon, S., Parnell, J., Ponicka, J., Hole, M. &amp; Boyce, A. The habitability of vesicles. in martian basalt. Astron. Geophys. 54, 1.17–1.21 (2013)." w:history="1">
        <w:r w:rsidRPr="000F6875">
          <w:rPr>
            <w:rStyle w:val="Hyperlink"/>
            <w:sz w:val="16"/>
          </w:rPr>
          <w:t>37</w:t>
        </w:r>
      </w:hyperlink>
      <w:r w:rsidRPr="000F6875">
        <w:rPr>
          <w:sz w:val="16"/>
        </w:rPr>
        <w:t>,</w:t>
      </w:r>
      <w:hyperlink r:id="rId65" w:anchor="ref-CR38" w:tooltip="McSween, H. Y., Taylor, G. J. &amp; Wyatt, M. B. Elemental composition of the martian crust. Science 324, 736–739 (2009)." w:history="1">
        <w:r w:rsidRPr="000F6875">
          <w:rPr>
            <w:rStyle w:val="Hyperlink"/>
            <w:sz w:val="16"/>
          </w:rPr>
          <w:t>38</w:t>
        </w:r>
      </w:hyperlink>
      <w:r w:rsidRPr="000F6875">
        <w:rPr>
          <w:sz w:val="16"/>
        </w:rPr>
        <w:t>. Our experiment suggests that other materials could return even higher yields. For example, lunar KREEP rocks have unusually high concentrations of REEs</w:t>
      </w:r>
      <w:hyperlink r:id="rId66" w:anchor="ref-CR55" w:tooltip="McLeod, C. L. &amp; Krekeler, M. P. S. Sources of extraterrestrial rare earth alements: to the Moon and beyond. Resources 6, 40 (2017)." w:history="1">
        <w:r w:rsidRPr="000F6875">
          <w:rPr>
            <w:rStyle w:val="Hyperlink"/>
            <w:sz w:val="16"/>
          </w:rPr>
          <w:t>55</w:t>
        </w:r>
      </w:hyperlink>
      <w:r w:rsidRPr="000F6875">
        <w:rPr>
          <w:sz w:val="16"/>
        </w:rPr>
        <w:t>,</w:t>
      </w:r>
      <w:hyperlink r:id="rId67" w:anchor="ref-CR56" w:tooltip="Wieczorek, M. A. &amp; Phillips, R. J. The " w:history="1">
        <w:r w:rsidRPr="000F6875">
          <w:rPr>
            <w:rStyle w:val="Hyperlink"/>
            <w:sz w:val="16"/>
          </w:rPr>
          <w:t>56</w:t>
        </w:r>
      </w:hyperlink>
      <w:r w:rsidRPr="000F6875">
        <w:rPr>
          <w:sz w:val="16"/>
        </w:rPr>
        <w:t>. We did not test lunar gravity (0.16 × g) directly, but it lies between microgravity and Mars gravity</w:t>
      </w:r>
      <w:r w:rsidRPr="005F0CE1">
        <w:rPr>
          <w:rStyle w:val="StyleUnderline"/>
        </w:rPr>
        <w:t xml:space="preserve">. </w:t>
      </w:r>
      <w:r w:rsidRPr="002874EE">
        <w:rPr>
          <w:rStyle w:val="StyleUnderline"/>
        </w:rPr>
        <w:t>Our results therefore likely reflect the potential efficacy of biomining operations under lunar gravity. We suggest the construction of REE biomining facilities in</w:t>
      </w:r>
      <w:r w:rsidRPr="005F0CE1">
        <w:rPr>
          <w:rStyle w:val="StyleUnderline"/>
        </w:rPr>
        <w:t xml:space="preserve"> the Oceanus </w:t>
      </w:r>
      <w:proofErr w:type="spellStart"/>
      <w:r w:rsidRPr="005F0CE1">
        <w:rPr>
          <w:rStyle w:val="StyleUnderline"/>
        </w:rPr>
        <w:t>Procellarum</w:t>
      </w:r>
      <w:proofErr w:type="spellEnd"/>
      <w:r w:rsidRPr="005F0CE1">
        <w:rPr>
          <w:rStyle w:val="StyleUnderline"/>
        </w:rPr>
        <w:t xml:space="preserve"> and Mare </w:t>
      </w:r>
      <w:proofErr w:type="spellStart"/>
      <w:r w:rsidRPr="005F0CE1">
        <w:rPr>
          <w:rStyle w:val="StyleUnderline"/>
        </w:rPr>
        <w:t>Imbrium</w:t>
      </w:r>
      <w:proofErr w:type="spellEnd"/>
      <w:r w:rsidRPr="005F0CE1">
        <w:rPr>
          <w:rStyle w:val="StyleUnderline"/>
        </w:rPr>
        <w:t xml:space="preserve"> regions of </w:t>
      </w:r>
      <w:r w:rsidRPr="002874EE">
        <w:rPr>
          <w:rStyle w:val="StyleUnderline"/>
        </w:rPr>
        <w:t>the Moon</w:t>
      </w:r>
      <w:r w:rsidRPr="005F0CE1">
        <w:rPr>
          <w:rStyle w:val="StyleUnderline"/>
        </w:rPr>
        <w:t xml:space="preserve">, where KREEP rocks are abundant. </w:t>
      </w:r>
      <w:r w:rsidRPr="002874EE">
        <w:rPr>
          <w:rStyle w:val="StyleUnderline"/>
        </w:rPr>
        <w:t>The principle we demonstrate could be applied to other materials</w:t>
      </w:r>
      <w:r w:rsidRPr="005F0CE1">
        <w:rPr>
          <w:rStyle w:val="StyleUnderline"/>
        </w:rPr>
        <w:t xml:space="preserve"> of economic importance for In-Situ Resource </w:t>
      </w:r>
      <w:proofErr w:type="spellStart"/>
      <w:r w:rsidRPr="005F0CE1">
        <w:rPr>
          <w:rStyle w:val="StyleUnderline"/>
        </w:rPr>
        <w:t>Utilisation</w:t>
      </w:r>
      <w:proofErr w:type="spellEnd"/>
      <w:r w:rsidRPr="005F0CE1">
        <w:rPr>
          <w:rStyle w:val="StyleUnderline"/>
        </w:rPr>
        <w:t xml:space="preserve"> (ISRU). For example, </w:t>
      </w:r>
      <w:r w:rsidRPr="000F6875">
        <w:rPr>
          <w:rStyle w:val="StyleUnderline"/>
          <w:highlight w:val="yellow"/>
        </w:rPr>
        <w:t>meteoritic material has been shown to be compatible with microbial growth</w:t>
      </w:r>
      <w:hyperlink r:id="rId68" w:anchor="ref-CR26" w:tooltip="Mautner, M. N. Biological potential of extraterrestrial materials—1. Nutrients in carbonaceous meteorites, and effects on biological growth. Planet. Space Sci. 45, 653–661 (1997)." w:history="1">
        <w:r w:rsidRPr="005F0CE1">
          <w:rPr>
            <w:rStyle w:val="StyleUnderline"/>
          </w:rPr>
          <w:t>26</w:t>
        </w:r>
      </w:hyperlink>
      <w:r w:rsidRPr="005F0CE1">
        <w:rPr>
          <w:rStyle w:val="StyleUnderline"/>
        </w:rPr>
        <w:t>,</w:t>
      </w:r>
      <w:hyperlink r:id="rId69" w:anchor="ref-CR57" w:tooltip="Mautner, M. N., Conner, A. J., Killham, K. &amp; Deamer, D. W. Biological potential of extraterrestrial materials. Icarus 129, 245–253 (1997)." w:history="1">
        <w:r w:rsidRPr="005F0CE1">
          <w:rPr>
            <w:rStyle w:val="StyleUnderline"/>
          </w:rPr>
          <w:t>57</w:t>
        </w:r>
      </w:hyperlink>
      <w:r w:rsidRPr="005F0CE1">
        <w:rPr>
          <w:rStyle w:val="StyleUnderline"/>
        </w:rPr>
        <w:t>,</w:t>
      </w:r>
      <w:hyperlink r:id="rId70" w:anchor="ref-CR58" w:tooltip="González-Toril, E. et al. Iron meteorites can support the growth of acidophilic chemolithoautotrophic microorganisms. Astrobiology 5, 406–414 (2005)." w:history="1">
        <w:r w:rsidRPr="005F0CE1">
          <w:rPr>
            <w:rStyle w:val="StyleUnderline"/>
          </w:rPr>
          <w:t>58</w:t>
        </w:r>
      </w:hyperlink>
      <w:r w:rsidRPr="005F0CE1">
        <w:rPr>
          <w:rStyle w:val="StyleUnderline"/>
        </w:rPr>
        <w:t>,</w:t>
      </w:r>
      <w:hyperlink r:id="rId71" w:anchor="ref-CR59" w:tooltip="Gronstal, A. L. et al. Laboratory experiments on the weathering of iron meteorites and carbonaceous chondrites by iron-oxidising bacteria. Meteorit. Planet. Sci. 44, 233–248 (2009)." w:history="1">
        <w:r w:rsidRPr="005F0CE1">
          <w:rPr>
            <w:rStyle w:val="StyleUnderline"/>
          </w:rPr>
          <w:t>59</w:t>
        </w:r>
      </w:hyperlink>
      <w:r w:rsidRPr="005F0CE1">
        <w:rPr>
          <w:rStyle w:val="StyleUnderline"/>
        </w:rPr>
        <w:t>,</w:t>
      </w:r>
      <w:hyperlink r:id="rId72" w:anchor="ref-CR60" w:tooltip="Milojevic, T. et al. Exploring the microbial biotransformation of extraterrestrial material on nanometer scale. Sci. Rep. 9, 18028 (2019)." w:history="1">
        <w:r w:rsidRPr="005F0CE1">
          <w:rPr>
            <w:rStyle w:val="StyleUnderline"/>
          </w:rPr>
          <w:t>60</w:t>
        </w:r>
      </w:hyperlink>
      <w:r w:rsidRPr="005F0CE1">
        <w:rPr>
          <w:rStyle w:val="StyleUnderline"/>
        </w:rPr>
        <w:t xml:space="preserve"> </w:t>
      </w:r>
      <w:r w:rsidRPr="000F6875">
        <w:rPr>
          <w:rStyle w:val="StyleUnderline"/>
          <w:highlight w:val="yellow"/>
        </w:rPr>
        <w:t>and thus our</w:t>
      </w:r>
      <w:r w:rsidRPr="005F0CE1">
        <w:rPr>
          <w:rStyle w:val="StyleUnderline"/>
        </w:rPr>
        <w:t xml:space="preserve"> microgravity </w:t>
      </w:r>
      <w:r w:rsidRPr="000F6875">
        <w:rPr>
          <w:rStyle w:val="StyleUnderline"/>
          <w:highlight w:val="yellow"/>
        </w:rPr>
        <w:t>experiments show the potential for biomining in low gravity asteroid environments</w:t>
      </w:r>
      <w:r w:rsidRPr="005F0CE1">
        <w:rPr>
          <w:rStyle w:val="StyleUnderline"/>
        </w:rPr>
        <w:t xml:space="preserve">. In conclusion, </w:t>
      </w:r>
      <w:r w:rsidRPr="000F6875">
        <w:rPr>
          <w:rStyle w:val="StyleUnderline"/>
          <w:highlight w:val="yellow"/>
        </w:rPr>
        <w:t>our results demonstrate the biological mining of economically important elements in space</w:t>
      </w:r>
      <w:r w:rsidRPr="005F0CE1">
        <w:rPr>
          <w:rStyle w:val="StyleUnderline"/>
        </w:rPr>
        <w:t xml:space="preserve">, specifically REEs and in different extraterrestrial gravity environments. The experiments also demonstrate the novel REE bioleaching ability for the mesophilic, biofilm-forming, and desiccation-resistant bacterium S. </w:t>
      </w:r>
      <w:proofErr w:type="spellStart"/>
      <w:r w:rsidRPr="005F0CE1">
        <w:rPr>
          <w:rStyle w:val="StyleUnderline"/>
        </w:rPr>
        <w:t>desiccabilis</w:t>
      </w:r>
      <w:proofErr w:type="spellEnd"/>
      <w:r w:rsidRPr="005F0CE1">
        <w:rPr>
          <w:rStyle w:val="StyleUnderline"/>
        </w:rPr>
        <w:t xml:space="preserve">, which could be used in biomining applications. From a technical point of view, our experiment also demonstrated the principles of a miniature space biomining reactor. </w:t>
      </w:r>
      <w:r w:rsidRPr="000F6875">
        <w:rPr>
          <w:rStyle w:val="StyleUnderline"/>
          <w:highlight w:val="yellow"/>
        </w:rPr>
        <w:t>The experiment thus shows the efficacy of microbe–mineral interactions</w:t>
      </w:r>
      <w:r w:rsidRPr="005F0CE1">
        <w:rPr>
          <w:rStyle w:val="StyleUnderline"/>
        </w:rPr>
        <w:t xml:space="preserve"> for advancing the establishment of a self-sustaining permanent human presence beyond the Earth </w:t>
      </w:r>
      <w:r w:rsidRPr="000F6875">
        <w:rPr>
          <w:rStyle w:val="StyleUnderline"/>
          <w:highlight w:val="yellow"/>
        </w:rPr>
        <w:t>and the technical means to do that.</w:t>
      </w:r>
    </w:p>
    <w:p w14:paraId="3AFD677B" w14:textId="738C301A" w:rsidR="00710064" w:rsidRDefault="00710064" w:rsidP="00710064">
      <w:pPr>
        <w:pStyle w:val="Heading4"/>
      </w:pPr>
      <w:r>
        <w:t xml:space="preserve">Non-unique – </w:t>
      </w:r>
      <w:r>
        <w:t>if there are benefits to asteroid mining than governments will do it</w:t>
      </w:r>
    </w:p>
    <w:p w14:paraId="26779E65" w14:textId="77777777" w:rsidR="00710064" w:rsidRPr="0044076B" w:rsidRDefault="00710064" w:rsidP="00710064">
      <w:pPr>
        <w:pStyle w:val="Heading4"/>
      </w:pPr>
      <w:r>
        <w:t>Won’t happen – high risk deters companies from doing this to avoid public blowback.</w:t>
      </w:r>
    </w:p>
    <w:p w14:paraId="560451D2" w14:textId="77777777" w:rsidR="00710064" w:rsidRPr="002874EE" w:rsidRDefault="00710064" w:rsidP="00710064">
      <w:pPr>
        <w:pStyle w:val="Heading4"/>
      </w:pPr>
      <w:r>
        <w:t xml:space="preserve">Turn – companies will develop less resource intensive ways to mine asteroids – dragging the asteroid will be </w:t>
      </w:r>
      <w:proofErr w:type="gramStart"/>
      <w:r>
        <w:t>to</w:t>
      </w:r>
      <w:proofErr w:type="gramEnd"/>
      <w:r>
        <w:t xml:space="preserve"> expensive especially with more effective ways to mine like biomining.</w:t>
      </w:r>
    </w:p>
    <w:p w14:paraId="7EC3C9EA" w14:textId="67D756AC" w:rsidR="00710064" w:rsidRDefault="00710064" w:rsidP="00710064">
      <w:pPr>
        <w:pStyle w:val="Heading2"/>
      </w:pPr>
      <w:r>
        <w:t>AT Debris</w:t>
      </w:r>
    </w:p>
    <w:p w14:paraId="32AA36B2" w14:textId="7040A25A" w:rsidR="00710064" w:rsidRDefault="00861010" w:rsidP="00710064">
      <w:pPr>
        <w:pStyle w:val="Heading4"/>
      </w:pPr>
      <w:r>
        <w:t>Turn</w:t>
      </w:r>
      <w:r w:rsidR="00710064">
        <w:t xml:space="preserve"> – ban on appropriation prevents solutions </w:t>
      </w:r>
    </w:p>
    <w:p w14:paraId="47010F60" w14:textId="77777777" w:rsidR="00710064" w:rsidRPr="002864A6" w:rsidRDefault="00710064" w:rsidP="00710064">
      <w:r w:rsidRPr="002864A6">
        <w:rPr>
          <w:rStyle w:val="Style13ptBold"/>
        </w:rPr>
        <w:t>Trapp 13</w:t>
      </w:r>
      <w:r w:rsidRPr="002864A6">
        <w:t xml:space="preserve"> Trapp, Timothy. TAKING UP SPACE BY ANY OTHER MEANS: COMING TO TERMS WITH THE NONAPPROPRIATION ARTICLE OF THE OUTER SPACE TREATY. UNIVERSITY OF ILLINOIS LAW REVIEW, 2013, https://www.illinoislawreview.org/wp-content/ilr-content/articles/2013/4/Trapp.pdf, Accessed 4 Jan 2022. Justin received his B.A. in Creative Writing from North Carolina State University in 2008 and his J.D., summa cum laude, from The University of Illinois College of Law in 2013, where he was elected to the Order of the Coif, a Rickert Award Recipient, and served as articles editor of the University of Illinois Law Review.</w:t>
      </w:r>
    </w:p>
    <w:p w14:paraId="0EB79F02" w14:textId="77777777" w:rsidR="00710064" w:rsidRDefault="00710064" w:rsidP="00710064">
      <w:pPr>
        <w:rPr>
          <w:rStyle w:val="StyleUnderline"/>
        </w:rPr>
      </w:pPr>
      <w:r w:rsidRPr="002864A6">
        <w:rPr>
          <w:sz w:val="16"/>
        </w:rPr>
        <w:t xml:space="preserve">In general, space debris consists of “man-made objects in outer space, other than active or otherwise useful satellites, when no change can reasonably be expected in these conditions in the foreseeable future.”46 As of January 2011, there were approximately 16,000 space objects catalogued by the U.S. Space Surveillance Network, only about 3,500 of which were functional spacecraft.47 </w:t>
      </w:r>
      <w:r w:rsidRPr="002864A6">
        <w:rPr>
          <w:rStyle w:val="StyleUnderline"/>
        </w:rPr>
        <w:t xml:space="preserve">This leaves approximately </w:t>
      </w:r>
      <w:r w:rsidRPr="00710064">
        <w:rPr>
          <w:rStyle w:val="StyleUnderline"/>
        </w:rPr>
        <w:t>12,500 pieces of catalogued debris</w:t>
      </w:r>
      <w:r w:rsidRPr="002864A6">
        <w:rPr>
          <w:rStyle w:val="StyleUnderline"/>
        </w:rPr>
        <w:t xml:space="preserve">.48 Interestingly, though spacecraft, mission-related objects, and rocket bodies increased fairly linearly since the start of the space age, </w:t>
      </w:r>
      <w:r w:rsidRPr="002864A6">
        <w:rPr>
          <w:rStyle w:val="StyleUnderline"/>
          <w:highlight w:val="yellow"/>
        </w:rPr>
        <w:t xml:space="preserve">fragmentation debris has drastically increased since 2007, </w:t>
      </w:r>
      <w:r w:rsidRPr="00710064">
        <w:rPr>
          <w:rStyle w:val="StyleUnderline"/>
        </w:rPr>
        <w:t>jumping from approximately 4,000 pieces to approximately 7,000 pieces in the span of a year</w:t>
      </w:r>
      <w:r w:rsidRPr="002864A6">
        <w:rPr>
          <w:rStyle w:val="StyleUnderline"/>
        </w:rPr>
        <w:t xml:space="preserve">.49 While this is </w:t>
      </w:r>
      <w:r w:rsidRPr="002864A6">
        <w:rPr>
          <w:rStyle w:val="StyleUnderline"/>
          <w:highlight w:val="yellow"/>
        </w:rPr>
        <w:t>due in large part to China’s testing of an anti-satellite weapon in space</w:t>
      </w:r>
      <w:r w:rsidRPr="002864A6">
        <w:rPr>
          <w:rStyle w:val="StyleUnderline"/>
        </w:rPr>
        <w:t xml:space="preserve">,50 it is </w:t>
      </w:r>
      <w:r w:rsidRPr="00710064">
        <w:rPr>
          <w:rStyle w:val="StyleUnderline"/>
        </w:rPr>
        <w:t>also certainly due in part to the replicating nature of fragmentation debris</w:t>
      </w:r>
      <w:r w:rsidRPr="002864A6">
        <w:rPr>
          <w:sz w:val="16"/>
        </w:rPr>
        <w:t xml:space="preserve">.51 For instance, in February 2009, an operational commercial U.S. satellite collided with a defunct Russian satellite, resulting in about 400 pieces of new debris.52 This, intuitively, creates about 400 new chances for functional spacecraft to be damaged or destroyed. For something to stay in orbit, it </w:t>
      </w:r>
      <w:proofErr w:type="gramStart"/>
      <w:r w:rsidRPr="002864A6">
        <w:rPr>
          <w:sz w:val="16"/>
        </w:rPr>
        <w:t>has to</w:t>
      </w:r>
      <w:proofErr w:type="gramEnd"/>
      <w:r w:rsidRPr="002864A6">
        <w:rPr>
          <w:sz w:val="16"/>
        </w:rPr>
        <w:t xml:space="preserve"> move very, very fast (from three to eight kilometers per second, or about 6,700 to 18,000 miles per hour, depending on the altitude of the object).53 This is due to the physics that governs orbital mechanics.54 Even in orbit, objects still feel the pull of Earth’s gravity.55 In essence, objects in orbit are constantly falling. Because the Earth is round, however, an object is able to counterbalance the effect of gravity by moving forward fast enough to match the rate of its fall.56 But this requires a fantastic amount of speed, up to about thirty times that of a commercial airliner.57 While intuitive that a collision between two satellites travelling at this speed would be catastrophic, it is also the case that a small object could cause massive damage at this speed.58 The amount of damage caused by the collision of two objects is a function of the objects’ momentum, which is the product of an object’s mass and velocity.59 </w:t>
      </w:r>
      <w:r w:rsidRPr="002864A6">
        <w:rPr>
          <w:rStyle w:val="StyleUnderline"/>
        </w:rPr>
        <w:t xml:space="preserve">Because of this, </w:t>
      </w:r>
      <w:r w:rsidRPr="00710064">
        <w:rPr>
          <w:rStyle w:val="StyleUnderline"/>
        </w:rPr>
        <w:t>even a very small object can be extremely damaging if it is travelling fast enough.60 For example, an average sized brick travelling at three kilometers per second (or about 6,600 miles per hour), which is on the lower end of the orbital speeds, would have as much momentum as a large horse travelling at about thirty-three mph.61 Not only does space debris carry a large amount of momentum, but it is also often small enough that its impact will be concentrated into a small area, thus maximizing damage to that area.62 This makes debris very dangerous to sophisticated machinery, such as satellites and spaceships that have various small parts that can be incredibly vulnerable. Furthermore, debris does not vanish when it impacts or destroys a functional spacecraft. Instead, it multiplies: the collision creates more debris, and these new pieces of debris will fly out in multiple directions, cluttering space even more.63 This, in turn, makes orbital space that much more cluttered and dangerous, which leads to more collisions, and the cycle continues</w:t>
      </w:r>
      <w:r w:rsidRPr="002864A6">
        <w:rPr>
          <w:sz w:val="16"/>
        </w:rPr>
        <w:t xml:space="preserve">.64 If this problem is not dealt with, the amount of orbital debris could continue to increase until it makes certain parts of orbit unusable or unnavigable, even without the addition of more functioning spacecraft into orbit.65 The costs of space debris are not limited to merely the loss of functioning spacecraft. There is also the cost of shielding spacecraft from possible debris collisions.66 This cost is two-fold: not only do launching parties have to spend the money to actually research and develop adequate shielding for their spacecraft, they also have to spend extra money for fuel to carry the objects into space.67 The cost of maneuvering out of the path of debris similarly enters into the equation in two ways.68 Maneuvering requires extra fuel and thus detracts from what could have been used to further the actual purpose of the spacecraft.69 Furthermore, for maneuvering to even be effective, there must be prior warning that a collision with debris is imminent.70 This requires a monitoring system, which requires its own resources to develop the necessary surveillance technology as well as to catalog and monitor debris.71 </w:t>
      </w:r>
      <w:r w:rsidRPr="002864A6">
        <w:rPr>
          <w:rStyle w:val="StyleUnderline"/>
        </w:rPr>
        <w:t xml:space="preserve">Though the dangerous and replicative nature of the space debris problem is well understood, </w:t>
      </w:r>
      <w:r w:rsidRPr="002864A6">
        <w:rPr>
          <w:rStyle w:val="StyleUnderline"/>
          <w:highlight w:val="yellow"/>
        </w:rPr>
        <w:t>the nature of the space resource makes it difficult to regulate this problem</w:t>
      </w:r>
      <w:r w:rsidRPr="002864A6">
        <w:rPr>
          <w:rStyle w:val="StyleUnderline"/>
        </w:rPr>
        <w:t xml:space="preserve">. First, </w:t>
      </w:r>
      <w:r w:rsidRPr="002864A6">
        <w:rPr>
          <w:rStyle w:val="StyleUnderline"/>
          <w:highlight w:val="yellow"/>
        </w:rPr>
        <w:t>space is a common resource</w:t>
      </w:r>
      <w:r w:rsidRPr="002864A6">
        <w:rPr>
          <w:rStyle w:val="StyleUnderline"/>
        </w:rPr>
        <w:t xml:space="preserve">, which </w:t>
      </w:r>
      <w:r w:rsidRPr="002864A6">
        <w:rPr>
          <w:rStyle w:val="StyleUnderline"/>
          <w:highlight w:val="yellow"/>
        </w:rPr>
        <w:t>subjects it to falling into a tragedy of the commons</w:t>
      </w:r>
      <w:r w:rsidRPr="002864A6">
        <w:rPr>
          <w:rStyle w:val="StyleUnderline"/>
        </w:rPr>
        <w:t xml:space="preserve">.72 Second, </w:t>
      </w:r>
      <w:r w:rsidRPr="002864A6">
        <w:rPr>
          <w:rStyle w:val="StyleUnderline"/>
          <w:highlight w:val="yellow"/>
        </w:rPr>
        <w:t>because entities are not allowed to appropriate property in space</w:t>
      </w:r>
      <w:r w:rsidRPr="002864A6">
        <w:rPr>
          <w:rStyle w:val="StyleUnderline"/>
        </w:rPr>
        <w:t xml:space="preserve">, governing </w:t>
      </w:r>
      <w:r w:rsidRPr="002864A6">
        <w:rPr>
          <w:rStyle w:val="StyleUnderline"/>
          <w:highlight w:val="yellow"/>
        </w:rPr>
        <w:t>bodies find it difficult to enforce regulations in space that may help to stem the debris problem</w:t>
      </w:r>
      <w:r w:rsidRPr="002864A6">
        <w:rPr>
          <w:rStyle w:val="StyleUnderline"/>
        </w:rPr>
        <w:t xml:space="preserve">. </w:t>
      </w:r>
    </w:p>
    <w:p w14:paraId="36C1BD4A" w14:textId="77777777" w:rsidR="00710064" w:rsidRPr="00054746" w:rsidRDefault="00710064" w:rsidP="00710064">
      <w:pPr>
        <w:pStyle w:val="Heading4"/>
      </w:pPr>
      <w:r>
        <w:t>Non-unique – anti-satellite tests main source of debris</w:t>
      </w:r>
    </w:p>
    <w:p w14:paraId="41877EAC" w14:textId="77777777" w:rsidR="00710064" w:rsidRPr="00054746" w:rsidRDefault="00710064" w:rsidP="00710064">
      <w:proofErr w:type="spellStart"/>
      <w:r w:rsidRPr="00191729">
        <w:rPr>
          <w:rStyle w:val="Style13ptBold"/>
        </w:rPr>
        <w:t>Pultarova</w:t>
      </w:r>
      <w:proofErr w:type="spellEnd"/>
      <w:r w:rsidRPr="00191729">
        <w:rPr>
          <w:rStyle w:val="Style13ptBold"/>
        </w:rPr>
        <w:t xml:space="preserve"> 21</w:t>
      </w:r>
      <w:r w:rsidRPr="00054746">
        <w:t> </w:t>
      </w:r>
      <w:proofErr w:type="spellStart"/>
      <w:r w:rsidRPr="00054746">
        <w:t>Pultarova</w:t>
      </w:r>
      <w:proofErr w:type="spellEnd"/>
      <w:r w:rsidRPr="00054746">
        <w:t>, T., 2021. Space debris from Russian anti-satellite test will be a safety threat for years. [online] Space.com. Available at: &lt;https://www.space.com/russia-anti-satellite-test-space-debris-threat-for-years&gt; [Accessed 12 January 2022].  She later took a career break to pursue further education and added a Master's in Science from the International Space University, France, to her Bachelor's in Journalism and Master's in Cultural Anthropology from Prague's Charles University.</w:t>
      </w:r>
    </w:p>
    <w:p w14:paraId="06136E92" w14:textId="77777777" w:rsidR="00710064" w:rsidRPr="00191729" w:rsidRDefault="00710064" w:rsidP="00710064">
      <w:pPr>
        <w:rPr>
          <w:rStyle w:val="StyleUnderline"/>
        </w:rPr>
      </w:pPr>
      <w:r w:rsidRPr="00191729">
        <w:rPr>
          <w:rStyle w:val="StyleUnderline"/>
          <w:highlight w:val="yellow"/>
        </w:rPr>
        <w:t>Space debris created by a Russian anti-satellite</w:t>
      </w:r>
      <w:r w:rsidRPr="00054746">
        <w:rPr>
          <w:rStyle w:val="StyleUnderline"/>
        </w:rPr>
        <w:t xml:space="preserve"> missile </w:t>
      </w:r>
      <w:r w:rsidRPr="00191729">
        <w:rPr>
          <w:rStyle w:val="StyleUnderline"/>
          <w:highlight w:val="yellow"/>
        </w:rPr>
        <w:t xml:space="preserve">test will pose a threat </w:t>
      </w:r>
      <w:r w:rsidRPr="00191729">
        <w:rPr>
          <w:rStyle w:val="StyleUnderline"/>
        </w:rPr>
        <w:t>to satellites</w:t>
      </w:r>
      <w:r w:rsidRPr="00054746">
        <w:rPr>
          <w:rStyle w:val="StyleUnderline"/>
        </w:rPr>
        <w:t xml:space="preserve"> in low Earth orbit as well as astronauts aboard the International Space Station for </w:t>
      </w:r>
      <w:r w:rsidRPr="00191729">
        <w:rPr>
          <w:rStyle w:val="StyleUnderline"/>
          <w:highlight w:val="yellow"/>
        </w:rPr>
        <w:t>years to come</w:t>
      </w:r>
      <w:r w:rsidRPr="00054746">
        <w:rPr>
          <w:rStyle w:val="StyleUnderline"/>
        </w:rPr>
        <w:t>, experts reveal.</w:t>
      </w:r>
      <w:r w:rsidRPr="00191729">
        <w:rPr>
          <w:sz w:val="16"/>
        </w:rPr>
        <w:t xml:space="preserve"> The anti-satellite (ASAT) test targeted the defunct Soviet surveillance satellite Cosmos 1408, which orbited at an altitude of about 404 miles (650 kilometers) above Earth. The 2-ton spacecraft, dead since the mid-1980s, broke apart into at least 1,500 trackable fragments immediately upon the strike, creating a large cloud of debris. The space debris has forced the astronauts and Russian cosmonauts aboard the International Space Station (ISS) to repeatedly take refuge in their transport vehicles. </w:t>
      </w:r>
      <w:r w:rsidRPr="00054746">
        <w:rPr>
          <w:rStyle w:val="StyleUnderline"/>
        </w:rPr>
        <w:t xml:space="preserve">Experts now warn that this space debris will remain a danger for years to come, threatening satellites in low Earth orbit (LEO), the heavily used region of space closest to Earth, as well as space station crews. In addition to the </w:t>
      </w:r>
      <w:r w:rsidRPr="00191729">
        <w:rPr>
          <w:rStyle w:val="StyleUnderline"/>
          <w:highlight w:val="yellow"/>
        </w:rPr>
        <w:t>1,500</w:t>
      </w:r>
      <w:r w:rsidRPr="00054746">
        <w:rPr>
          <w:rStyle w:val="StyleUnderline"/>
        </w:rPr>
        <w:t xml:space="preserve"> trackable </w:t>
      </w:r>
      <w:r w:rsidRPr="00191729">
        <w:rPr>
          <w:rStyle w:val="StyleUnderline"/>
          <w:highlight w:val="yellow"/>
        </w:rPr>
        <w:t>fragments generated by the test</w:t>
      </w:r>
      <w:r w:rsidRPr="00054746">
        <w:rPr>
          <w:rStyle w:val="StyleUnderline"/>
        </w:rPr>
        <w:t>, the event also created hundreds of thousands of smaller pieces that are invisible to Earth-based observers</w:t>
      </w:r>
      <w:r w:rsidRPr="00191729">
        <w:rPr>
          <w:sz w:val="16"/>
        </w:rPr>
        <w:t xml:space="preserve">, the U.S. Space Command (USSC), which is responsible for military operations in outer space, said in a statement.  "USSPACECOM's initial assessment is that the debris will remain in orbit for years and potentially for decades, posing a significant risk to the crew on the International Space Station and other human spaceflight activities, as well as multiple countries' satellites," USSPACECOM said in the statement. In fact, about half of the fragments might fall to Earth "within the next couple of years" but the remainder might remain hurtling through space for "more than a decade," Hugh Lewis, head of the Astronautics Research Group at the University of Southampton, the U.K., and Europe's leading space debris expert told Space.com. "Once the fragments are catalogued, I am expecting to see many close passes with satellites and other objects across quite a wide range of LEO, demonstrating the consequences for space safety," Lewis said. "I would not be surprised if the ISS had to make collision avoidance maneuvers for at least the next couple of years as a direct result." Preliminary calculations suggest that the cloud of debris will increase the number of avoidance maneuvers performed by satellite operators all over the world by more than 100% in the next few years, Tim </w:t>
      </w:r>
      <w:proofErr w:type="spellStart"/>
      <w:r w:rsidRPr="00191729">
        <w:rPr>
          <w:sz w:val="16"/>
        </w:rPr>
        <w:t>Flohrer</w:t>
      </w:r>
      <w:proofErr w:type="spellEnd"/>
      <w:r w:rsidRPr="00191729">
        <w:rPr>
          <w:sz w:val="16"/>
        </w:rPr>
        <w:t xml:space="preserve">, head of the European Space Agency's (ESA) Space Debris Office, told Space.com.  "The peak can be even significantly higher than 100%," </w:t>
      </w:r>
      <w:proofErr w:type="spellStart"/>
      <w:r w:rsidRPr="00191729">
        <w:rPr>
          <w:sz w:val="16"/>
        </w:rPr>
        <w:t>Flohrer</w:t>
      </w:r>
      <w:proofErr w:type="spellEnd"/>
      <w:r w:rsidRPr="00191729">
        <w:rPr>
          <w:sz w:val="16"/>
        </w:rPr>
        <w:t xml:space="preserve"> added. "In this </w:t>
      </w:r>
      <w:proofErr w:type="gramStart"/>
      <w:r w:rsidRPr="00191729">
        <w:rPr>
          <w:sz w:val="16"/>
        </w:rPr>
        <w:t>400 to 500 kilometer</w:t>
      </w:r>
      <w:proofErr w:type="gramEnd"/>
      <w:r w:rsidRPr="00191729">
        <w:rPr>
          <w:sz w:val="16"/>
        </w:rPr>
        <w:t xml:space="preserve"> altitude, the fragments will not survive long. We expect them to decay slowly over months and years so the risk increase will still be significant after one or two years." In addition to the impact that this debris will continue to have on the International Space Station, SpaceX's internet-beaming mega-constellation </w:t>
      </w:r>
      <w:proofErr w:type="spellStart"/>
      <w:r w:rsidRPr="00191729">
        <w:rPr>
          <w:sz w:val="16"/>
        </w:rPr>
        <w:t>Starlink</w:t>
      </w:r>
      <w:proofErr w:type="spellEnd"/>
      <w:r w:rsidRPr="00191729">
        <w:rPr>
          <w:sz w:val="16"/>
        </w:rPr>
        <w:t xml:space="preserve">, currently comprising nearly 1,850 satellites, also orbits in the affected region, </w:t>
      </w:r>
      <w:proofErr w:type="spellStart"/>
      <w:r w:rsidRPr="00191729">
        <w:rPr>
          <w:sz w:val="16"/>
        </w:rPr>
        <w:t>Flohrer</w:t>
      </w:r>
      <w:proofErr w:type="spellEnd"/>
      <w:r w:rsidRPr="00191729">
        <w:rPr>
          <w:sz w:val="16"/>
        </w:rPr>
        <w:t xml:space="preserve"> added.  </w:t>
      </w:r>
      <w:r w:rsidRPr="00191729">
        <w:rPr>
          <w:rStyle w:val="StyleUnderline"/>
        </w:rPr>
        <w:t>Experts and military leaders appeared shocked by the act, which will affect long-term safety of all operations in low Earth orbit. "Russia has demonstrated a deliberate disregard for the security, safety, stability, and long-term sustainability of the space domain for all nations</w:t>
      </w:r>
      <w:r w:rsidRPr="00191729">
        <w:rPr>
          <w:sz w:val="16"/>
        </w:rPr>
        <w:t xml:space="preserve">," U.S. Army General James Dickinson and U.S. Space Command commander, said in the USSC statement. "The debris created by Russia's DA-ASAT will continue to pose a threat to activities in outer space for years to come, putting satellites and space missions at risk, as well as forcing more collision avoidance maneuvers." In a statement to Russia's news agency Interfax, the Russian Defense Ministry confirmed the test but claimed its debris does not present any risk to orbiting spacecraft. "On November 15 of this year, the Russian Defense Ministry successfully conducted a test, as a result of which the inoperative Russian </w:t>
      </w:r>
      <w:proofErr w:type="spellStart"/>
      <w:r w:rsidRPr="00191729">
        <w:rPr>
          <w:sz w:val="16"/>
        </w:rPr>
        <w:t>Tselina</w:t>
      </w:r>
      <w:proofErr w:type="spellEnd"/>
      <w:r w:rsidRPr="00191729">
        <w:rPr>
          <w:sz w:val="16"/>
        </w:rPr>
        <w:t xml:space="preserve">-D spacecraft, which had been in orbit since 1982, was struck," the Russian Defense Ministry said, according to Interfax. "The United States knows for certain that the resulting fragments did not represent and will not pose a threat to orbital stations, spacecraft and space activities in terms of test time and orbit parameters." Russia's space agency </w:t>
      </w:r>
      <w:proofErr w:type="spellStart"/>
      <w:r w:rsidRPr="00191729">
        <w:rPr>
          <w:sz w:val="16"/>
        </w:rPr>
        <w:t>Roscosmos</w:t>
      </w:r>
      <w:proofErr w:type="spellEnd"/>
      <w:r w:rsidRPr="00191729">
        <w:rPr>
          <w:sz w:val="16"/>
        </w:rPr>
        <w:t xml:space="preserve"> issued a separate statement on Tuesday (Nov. 16) morning, which, however, does not directly mention the ASAT test. "For us, the main priority has been and remains to ensure the unconditional safety of the crew," </w:t>
      </w:r>
      <w:proofErr w:type="spellStart"/>
      <w:r w:rsidRPr="00191729">
        <w:rPr>
          <w:sz w:val="16"/>
        </w:rPr>
        <w:t>Roscosmos</w:t>
      </w:r>
      <w:proofErr w:type="spellEnd"/>
      <w:r w:rsidRPr="00191729">
        <w:rPr>
          <w:sz w:val="16"/>
        </w:rPr>
        <w:t xml:space="preserve"> said in the statement. "Adherence to this principle is laid both in the basis for the production of space technology in Russia and in the program of its operation." </w:t>
      </w:r>
      <w:r w:rsidRPr="00191729">
        <w:rPr>
          <w:rStyle w:val="StyleUnderline"/>
        </w:rPr>
        <w:t xml:space="preserve">While its impact and consequences has drawn far more concern, </w:t>
      </w:r>
      <w:r w:rsidRPr="00191729">
        <w:rPr>
          <w:rStyle w:val="StyleUnderline"/>
          <w:highlight w:val="yellow"/>
        </w:rPr>
        <w:t>this is not the first ASAT test in recent years.</w:t>
      </w:r>
      <w:r w:rsidRPr="00191729">
        <w:rPr>
          <w:rStyle w:val="StyleUnderline"/>
        </w:rPr>
        <w:t xml:space="preserve"> In </w:t>
      </w:r>
      <w:r w:rsidRPr="00191729">
        <w:rPr>
          <w:rStyle w:val="StyleUnderline"/>
          <w:highlight w:val="yellow"/>
        </w:rPr>
        <w:t>2019, India conducted an anti-satellite</w:t>
      </w:r>
      <w:r w:rsidRPr="00191729">
        <w:rPr>
          <w:rStyle w:val="StyleUnderline"/>
        </w:rPr>
        <w:t xml:space="preserve"> missile test, which, however, targeted a satellite much closer to Earth, at about 175 miles (282 km). Most of the debris created by that strike therefore entered Earth's atmosphere within weeks or months, according to the Carnegie Endowment for International Peace.  The impact of the Russian ASAT test, however, will be much more serious due to the higher altitude of the target satellite. </w:t>
      </w:r>
      <w:r w:rsidRPr="00191729">
        <w:rPr>
          <w:rStyle w:val="StyleUnderline"/>
          <w:highlight w:val="yellow"/>
        </w:rPr>
        <w:t>Debris from an ASAT test conducted by China in 2007</w:t>
      </w:r>
      <w:r w:rsidRPr="00191729">
        <w:rPr>
          <w:rStyle w:val="StyleUnderline"/>
        </w:rPr>
        <w:t xml:space="preserve">, which targeted a satellite at an even higher altitude of 540 miles (865 km), is </w:t>
      </w:r>
      <w:r w:rsidRPr="00191729">
        <w:rPr>
          <w:rStyle w:val="StyleUnderline"/>
          <w:highlight w:val="yellow"/>
        </w:rPr>
        <w:t>still a major source of collision hazar</w:t>
      </w:r>
      <w:r w:rsidRPr="00191729">
        <w:rPr>
          <w:rStyle w:val="StyleUnderline"/>
        </w:rPr>
        <w:t>d in low Earth orbit today. </w:t>
      </w:r>
    </w:p>
    <w:p w14:paraId="32858199" w14:textId="77777777" w:rsidR="00710064" w:rsidRPr="001223D0" w:rsidRDefault="00710064" w:rsidP="00710064">
      <w:pPr>
        <w:rPr>
          <w:rStyle w:val="StyleUnderline"/>
        </w:rPr>
      </w:pPr>
    </w:p>
    <w:p w14:paraId="4B24F5ED" w14:textId="77777777" w:rsidR="00710064" w:rsidRPr="00710064" w:rsidRDefault="00710064" w:rsidP="00710064"/>
    <w:p w14:paraId="783C9F74" w14:textId="77777777" w:rsidR="00710064" w:rsidRPr="00710064" w:rsidRDefault="00710064" w:rsidP="00710064"/>
    <w:sectPr w:rsidR="00710064" w:rsidRPr="007100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9E5ECB"/>
    <w:multiLevelType w:val="hybridMultilevel"/>
    <w:tmpl w:val="1B0E2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86090"/>
    <w:multiLevelType w:val="hybridMultilevel"/>
    <w:tmpl w:val="BA280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1FFE"/>
    <w:rsid w:val="000139A3"/>
    <w:rsid w:val="0008702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177D0"/>
    <w:rsid w:val="00537BD5"/>
    <w:rsid w:val="0057268A"/>
    <w:rsid w:val="005D2912"/>
    <w:rsid w:val="006065BD"/>
    <w:rsid w:val="00645FA9"/>
    <w:rsid w:val="00647866"/>
    <w:rsid w:val="00665003"/>
    <w:rsid w:val="006A2AD0"/>
    <w:rsid w:val="006C2375"/>
    <w:rsid w:val="006D4ECC"/>
    <w:rsid w:val="00710064"/>
    <w:rsid w:val="00722258"/>
    <w:rsid w:val="007243E5"/>
    <w:rsid w:val="00766EA0"/>
    <w:rsid w:val="007A2226"/>
    <w:rsid w:val="007F5B66"/>
    <w:rsid w:val="00823A1C"/>
    <w:rsid w:val="00845B9D"/>
    <w:rsid w:val="00860984"/>
    <w:rsid w:val="00861010"/>
    <w:rsid w:val="00862AE6"/>
    <w:rsid w:val="008B3ECB"/>
    <w:rsid w:val="008B4E85"/>
    <w:rsid w:val="008C1B2E"/>
    <w:rsid w:val="0091627E"/>
    <w:rsid w:val="00924BB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365D"/>
    <w:rsid w:val="00E15E75"/>
    <w:rsid w:val="00E5262C"/>
    <w:rsid w:val="00EB1FF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14111"/>
  <w15:chartTrackingRefBased/>
  <w15:docId w15:val="{F25F184F-ED05-4388-913B-ABD0EA76D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1FFE"/>
    <w:rPr>
      <w:rFonts w:ascii="Times New Roman" w:hAnsi="Times New Roman" w:cs="Times New Roman"/>
      <w:sz w:val="24"/>
    </w:rPr>
  </w:style>
  <w:style w:type="paragraph" w:styleId="Heading1">
    <w:name w:val="heading 1"/>
    <w:aliases w:val="Pocket"/>
    <w:basedOn w:val="Normal"/>
    <w:next w:val="Normal"/>
    <w:link w:val="Heading1Char"/>
    <w:qFormat/>
    <w:rsid w:val="00EB1F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1F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B1F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EB1F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1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FFE"/>
  </w:style>
  <w:style w:type="character" w:customStyle="1" w:styleId="Heading1Char">
    <w:name w:val="Heading 1 Char"/>
    <w:aliases w:val="Pocket Char"/>
    <w:basedOn w:val="DefaultParagraphFont"/>
    <w:link w:val="Heading1"/>
    <w:rsid w:val="00EB1FF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B1FFE"/>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B1FFE"/>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EB1FFE"/>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EB1FF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EB1FFE"/>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EB1FF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B1FFE"/>
    <w:rPr>
      <w:color w:val="auto"/>
      <w:u w:val="none"/>
    </w:rPr>
  </w:style>
  <w:style w:type="character" w:styleId="FollowedHyperlink">
    <w:name w:val="FollowedHyperlink"/>
    <w:basedOn w:val="DefaultParagraphFont"/>
    <w:uiPriority w:val="99"/>
    <w:semiHidden/>
    <w:unhideWhenUsed/>
    <w:rsid w:val="00EB1FFE"/>
    <w:rPr>
      <w:color w:val="auto"/>
      <w:u w:val="none"/>
    </w:rPr>
  </w:style>
  <w:style w:type="paragraph" w:customStyle="1" w:styleId="textbold">
    <w:name w:val="text bold"/>
    <w:basedOn w:val="Normal"/>
    <w:link w:val="Emphasis"/>
    <w:autoRedefine/>
    <w:uiPriority w:val="7"/>
    <w:qFormat/>
    <w:rsid w:val="00924BB4"/>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24B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as.org/sgp/crs/row/RS22652.pdf" TargetMode="External"/><Relationship Id="rId21" Type="http://schemas.openxmlformats.org/officeDocument/2006/relationships/hyperlink" Target="https://asia.nikkei.com/Politics/Full-text-of-Xi-Jinping-s-speech-on-the-CCP-s-100th-anniversary" TargetMode="External"/><Relationship Id="rId42" Type="http://schemas.openxmlformats.org/officeDocument/2006/relationships/hyperlink" Target="https://www.nature.com/articles/s41467-020-19276-w" TargetMode="External"/><Relationship Id="rId47" Type="http://schemas.openxmlformats.org/officeDocument/2006/relationships/hyperlink" Target="https://www.nature.com/articles/s41467-020-19276-w" TargetMode="External"/><Relationship Id="rId63" Type="http://schemas.openxmlformats.org/officeDocument/2006/relationships/hyperlink" Target="https://www.nature.com/articles/s41467-020-19276-w" TargetMode="External"/><Relationship Id="rId68" Type="http://schemas.openxmlformats.org/officeDocument/2006/relationships/hyperlink" Target="https://www.nature.com/articles/s41467-020-19276-w" TargetMode="External"/><Relationship Id="rId2" Type="http://schemas.openxmlformats.org/officeDocument/2006/relationships/numbering" Target="numbering.xml"/><Relationship Id="rId16" Type="http://schemas.openxmlformats.org/officeDocument/2006/relationships/hyperlink" Target="https://www.theguardian.com/science/mars" TargetMode="External"/><Relationship Id="rId29" Type="http://schemas.openxmlformats.org/officeDocument/2006/relationships/hyperlink" Target="https://www.morganstanley.com/ideas/space-economy-themes-2021" TargetMode="External"/><Relationship Id="rId11" Type="http://schemas.openxmlformats.org/officeDocument/2006/relationships/hyperlink" Target="https://www.spacex.com/human-spaceflight/iss/index.html" TargetMode="External"/><Relationship Id="rId24" Type="http://schemas.openxmlformats.org/officeDocument/2006/relationships/hyperlink" Target="https://nationalinterest.org/blog/reboot/nowhere-earth-will-be-safe-us-china-war-172523" TargetMode="External"/><Relationship Id="rId32" Type="http://schemas.openxmlformats.org/officeDocument/2006/relationships/hyperlink" Target="https://news.northropgrumman.com/news/releases/northrop-grumman-successfully-completes-historic-first-docking-of-mission-extension-vehicle-with-intelsat-901-satellite" TargetMode="External"/><Relationship Id="rId37" Type="http://schemas.openxmlformats.org/officeDocument/2006/relationships/hyperlink" Target="https://www.airuniversity.af.edu/Portals/10/SSQ/documents/Volume-14_Issue-4/Chow.pdf" TargetMode="External"/><Relationship Id="rId40" Type="http://schemas.openxmlformats.org/officeDocument/2006/relationships/hyperlink" Target="https://digital.stpetersburg.usf.edu/cgi/viewcontent.cgi?article=1132&amp;context=honorstheses" TargetMode="External"/><Relationship Id="rId45" Type="http://schemas.openxmlformats.org/officeDocument/2006/relationships/hyperlink" Target="https://www.nature.com/articles/s41467-020-19276-w" TargetMode="External"/><Relationship Id="rId53" Type="http://schemas.openxmlformats.org/officeDocument/2006/relationships/hyperlink" Target="https://www.nature.com/articles/s41467-020-19276-w" TargetMode="External"/><Relationship Id="rId58" Type="http://schemas.openxmlformats.org/officeDocument/2006/relationships/hyperlink" Target="https://www.nature.com/articles/s41467-020-19276-w" TargetMode="External"/><Relationship Id="rId66" Type="http://schemas.openxmlformats.org/officeDocument/2006/relationships/hyperlink" Target="https://www.nature.com/articles/s41467-020-19276-w"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nature.com/articles/s41467-020-19276-w" TargetMode="External"/><Relationship Id="rId19" Type="http://schemas.openxmlformats.org/officeDocument/2006/relationships/hyperlink" Target="https://www.reuters.com/article/us-russia-putin-idUSKCN1LC1X0" TargetMode="External"/><Relationship Id="rId14" Type="http://schemas.openxmlformats.org/officeDocument/2006/relationships/hyperlink" Target="https://www.theguardian.com/science/2021/mar/10/china-and-russia-unveil-joint-plan-for-lunar-space-station" TargetMode="External"/><Relationship Id="rId22" Type="http://schemas.openxmlformats.org/officeDocument/2006/relationships/hyperlink" Target="https://nationalinterest.org/blog/reboot/could-taiwan%E2%80%99s-terrain-stop-chinese-invasion-its-tracks-191919" TargetMode="External"/><Relationship Id="rId27" Type="http://schemas.openxmlformats.org/officeDocument/2006/relationships/hyperlink" Target="https://spacenews.com/u-s-official-china-turned-to-debris-free-asat-tests-following-2007-outcry/" TargetMode="External"/><Relationship Id="rId30" Type="http://schemas.openxmlformats.org/officeDocument/2006/relationships/hyperlink" Target="https://nationalinterest.org/feature/can-america-lose-china-189020" TargetMode="External"/><Relationship Id="rId35" Type="http://schemas.openxmlformats.org/officeDocument/2006/relationships/hyperlink" Target="http://npolicy.org/article_file/Space_and_Missile_Wars.pdf" TargetMode="External"/><Relationship Id="rId43" Type="http://schemas.openxmlformats.org/officeDocument/2006/relationships/hyperlink" Target="https://www.nature.com/articles/s41467-020-19276-w" TargetMode="External"/><Relationship Id="rId48" Type="http://schemas.openxmlformats.org/officeDocument/2006/relationships/hyperlink" Target="https://www.nature.com/articles/s41467-020-19276-w" TargetMode="External"/><Relationship Id="rId56" Type="http://schemas.openxmlformats.org/officeDocument/2006/relationships/hyperlink" Target="https://www.nature.com/articles/s41467-020-19276-w" TargetMode="External"/><Relationship Id="rId64" Type="http://schemas.openxmlformats.org/officeDocument/2006/relationships/hyperlink" Target="https://www.nature.com/articles/s41467-020-19276-w" TargetMode="External"/><Relationship Id="rId69" Type="http://schemas.openxmlformats.org/officeDocument/2006/relationships/hyperlink" Target="https://www.nature.com/articles/s41467-020-19276-w" TargetMode="External"/><Relationship Id="rId8" Type="http://schemas.openxmlformats.org/officeDocument/2006/relationships/hyperlink" Target="https://www.theguardian.com/world/video/2021/jun/27/china-releases-footage-from-its-mars-rover-video" TargetMode="External"/><Relationship Id="rId51" Type="http://schemas.openxmlformats.org/officeDocument/2006/relationships/hyperlink" Target="https://www.nature.com/articles/s41467-020-19276-w" TargetMode="External"/><Relationship Id="rId72" Type="http://schemas.openxmlformats.org/officeDocument/2006/relationships/hyperlink" Target="https://www.nature.com/articles/s41467-020-19276-w" TargetMode="External"/><Relationship Id="rId3" Type="http://schemas.openxmlformats.org/officeDocument/2006/relationships/styles" Target="styles.xml"/><Relationship Id="rId12" Type="http://schemas.openxmlformats.org/officeDocument/2006/relationships/hyperlink" Target="https://twitter.com/space_security?lang=en" TargetMode="External"/><Relationship Id="rId17" Type="http://schemas.openxmlformats.org/officeDocument/2006/relationships/hyperlink" Target="https://www.theguardian.com/science/spacex" TargetMode="External"/><Relationship Id="rId25" Type="http://schemas.openxmlformats.org/officeDocument/2006/relationships/hyperlink" Target="https://nationalinterest.org/feature/secrets-and-lies-role-truth-great-power-information-warfare-170579" TargetMode="External"/><Relationship Id="rId33" Type="http://schemas.openxmlformats.org/officeDocument/2006/relationships/hyperlink" Target="https://www.globaltimes.cn/page/202101/1213345.shtml" TargetMode="External"/><Relationship Id="rId38" Type="http://schemas.openxmlformats.org/officeDocument/2006/relationships/hyperlink" Target="https://scholarship.law.wm.edu/wmelpr/vol40/iss2/11" TargetMode="External"/><Relationship Id="rId46" Type="http://schemas.openxmlformats.org/officeDocument/2006/relationships/hyperlink" Target="https://www.nature.com/articles/s41467-020-19276-w" TargetMode="External"/><Relationship Id="rId59" Type="http://schemas.openxmlformats.org/officeDocument/2006/relationships/hyperlink" Target="https://www.nature.com/articles/s41467-020-19276-w" TargetMode="External"/><Relationship Id="rId67" Type="http://schemas.openxmlformats.org/officeDocument/2006/relationships/hyperlink" Target="https://www.nature.com/articles/s41467-020-19276-w" TargetMode="External"/><Relationship Id="rId20" Type="http://schemas.openxmlformats.org/officeDocument/2006/relationships/hyperlink" Target="https://nationalinterest.org/feature/china%E2%80%99s-anti-satellite-weapons-could-conquer-taiwan%E2%80%94or-start-war-192135.Brian" TargetMode="External"/><Relationship Id="rId41" Type="http://schemas.openxmlformats.org/officeDocument/2006/relationships/hyperlink" Target="https://www.nature.com/articles/s41467-020-19276-w" TargetMode="External"/><Relationship Id="rId54" Type="http://schemas.openxmlformats.org/officeDocument/2006/relationships/hyperlink" Target="https://www.nature.com/articles/s41467-020-19276-w" TargetMode="External"/><Relationship Id="rId62" Type="http://schemas.openxmlformats.org/officeDocument/2006/relationships/hyperlink" Target="https://www.nature.com/articles/s41467-020-19276-w" TargetMode="External"/><Relationship Id="rId70" Type="http://schemas.openxmlformats.org/officeDocument/2006/relationships/hyperlink" Target="https://www.nature.com/articles/s41467-020-19276-w" TargetMode="External"/><Relationship Id="rId1" Type="http://schemas.openxmlformats.org/officeDocument/2006/relationships/customXml" Target="../customXml/item1.xml"/><Relationship Id="rId6" Type="http://schemas.openxmlformats.org/officeDocument/2006/relationships/hyperlink" Target="https://www.theguardian.com/science/2021/jul/16/the-space-race-is-back-on-but-who-will-win" TargetMode="External"/><Relationship Id="rId15" Type="http://schemas.openxmlformats.org/officeDocument/2006/relationships/hyperlink" Target="https://www.theguardian.com/science/2021/apr/17/nasa-spacex-moon-spacecraft-elon-musk" TargetMode="External"/><Relationship Id="rId23" Type="http://schemas.openxmlformats.org/officeDocument/2006/relationships/hyperlink" Target="https://ndupress.ndu.edu/Portals/68/Documents/stratperspective/china/china-perspectives_13.pdf" TargetMode="External"/><Relationship Id="rId28" Type="http://schemas.openxmlformats.org/officeDocument/2006/relationships/hyperlink" Target="https://www.airuniversity.af.edu/Portals/10/SSQ/documents/Volume-12_Issue-2/Chow.pdf" TargetMode="External"/><Relationship Id="rId36" Type="http://schemas.openxmlformats.org/officeDocument/2006/relationships/hyperlink" Target="https://www.airuniversity.af.edu/Portals/10/SSQ/documents/Volume-14_Issue-4/Chow.pdf" TargetMode="External"/><Relationship Id="rId49" Type="http://schemas.openxmlformats.org/officeDocument/2006/relationships/hyperlink" Target="https://www.nature.com/articles/s41467-020-19276-w" TargetMode="External"/><Relationship Id="rId57" Type="http://schemas.openxmlformats.org/officeDocument/2006/relationships/hyperlink" Target="https://www.nature.com/articles/s41467-020-19276-w" TargetMode="External"/><Relationship Id="rId10" Type="http://schemas.openxmlformats.org/officeDocument/2006/relationships/hyperlink" Target="https://www.theguardian.com/business/richard-branson" TargetMode="External"/><Relationship Id="rId31" Type="http://schemas.openxmlformats.org/officeDocument/2006/relationships/hyperlink" Target="https://swfound.org/media/207179/swf_chinese_rpo_fact_sheet_apr2021.pdf" TargetMode="External"/><Relationship Id="rId44" Type="http://schemas.openxmlformats.org/officeDocument/2006/relationships/hyperlink" Target="https://www.nature.com/articles/s41467-020-19276-w" TargetMode="External"/><Relationship Id="rId52" Type="http://schemas.openxmlformats.org/officeDocument/2006/relationships/hyperlink" Target="https://www.nature.com/articles/s41467-020-19276-w" TargetMode="External"/><Relationship Id="rId60" Type="http://schemas.openxmlformats.org/officeDocument/2006/relationships/hyperlink" Target="https://www.nature.com/articles/s41467-020-19276-w" TargetMode="External"/><Relationship Id="rId65" Type="http://schemas.openxmlformats.org/officeDocument/2006/relationships/hyperlink" Target="https://www.nature.com/articles/s41467-020-19276-w"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guardian.com/science/space" TargetMode="External"/><Relationship Id="rId13" Type="http://schemas.openxmlformats.org/officeDocument/2006/relationships/hyperlink" Target="https://www.theguardian.com/world/russia" TargetMode="External"/><Relationship Id="rId18" Type="http://schemas.openxmlformats.org/officeDocument/2006/relationships/hyperlink" Target="https://www.theguardian.com/science/2021/may/13/russia-send-actor-director-iss-shoot-first-movie-space" TargetMode="External"/><Relationship Id="rId39" Type="http://schemas.openxmlformats.org/officeDocument/2006/relationships/hyperlink" Target="https://papers.ssrn.com/sol3/papers.cfm?abstract_id=2546924" TargetMode="External"/><Relationship Id="rId34" Type="http://schemas.openxmlformats.org/officeDocument/2006/relationships/hyperlink" Target="https://spacenews.com/china-is-developing-plans-for-a-13000-satellite-communications-megaconstellation/" TargetMode="External"/><Relationship Id="rId50" Type="http://schemas.openxmlformats.org/officeDocument/2006/relationships/hyperlink" Target="https://www.nature.com/articles/s41467-020-19276-w" TargetMode="External"/><Relationship Id="rId55" Type="http://schemas.openxmlformats.org/officeDocument/2006/relationships/hyperlink" Target="https://www.nature.com/articles/s41467-020-19276-w" TargetMode="External"/><Relationship Id="rId7" Type="http://schemas.openxmlformats.org/officeDocument/2006/relationships/hyperlink" Target="https://guardianbookshop.com/shadow-state-9781783352050.html" TargetMode="External"/><Relationship Id="rId71" Type="http://schemas.openxmlformats.org/officeDocument/2006/relationships/hyperlink" Target="https://www.nature.com/articles/s41467-020-19276-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14156</Words>
  <Characters>80695</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2022-01-22T18:26:00Z</dcterms:created>
  <dcterms:modified xsi:type="dcterms:W3CDTF">2022-01-22T19:11:00Z</dcterms:modified>
</cp:coreProperties>
</file>