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A2CE" w14:textId="256383E1" w:rsidR="00AC25E8" w:rsidRDefault="00AC25E8" w:rsidP="00AC25E8">
      <w:pPr>
        <w:pStyle w:val="Heading3"/>
        <w:rPr>
          <w:rFonts w:eastAsia="Times New Roman"/>
        </w:rPr>
      </w:pPr>
      <w:r>
        <w:rPr>
          <w:rFonts w:eastAsia="Times New Roman"/>
        </w:rPr>
        <w:t>T</w:t>
      </w:r>
    </w:p>
    <w:p w14:paraId="503B9DEB" w14:textId="26CCC4C6" w:rsidR="00AC25E8" w:rsidRPr="00AC25E8" w:rsidRDefault="00AC25E8" w:rsidP="00AC25E8">
      <w:pPr>
        <w:keepNext/>
        <w:keepLines/>
        <w:spacing w:before="40" w:after="0" w:line="256" w:lineRule="auto"/>
        <w:outlineLvl w:val="3"/>
        <w:rPr>
          <w:rFonts w:eastAsia="Times New Roman"/>
          <w:b/>
          <w:iCs/>
          <w:sz w:val="26"/>
        </w:rPr>
      </w:pPr>
      <w:proofErr w:type="spellStart"/>
      <w:r w:rsidRPr="00AC25E8">
        <w:rPr>
          <w:rFonts w:eastAsia="Times New Roman"/>
          <w:b/>
          <w:iCs/>
          <w:sz w:val="26"/>
        </w:rPr>
        <w:t>Interp</w:t>
      </w:r>
      <w:proofErr w:type="spellEnd"/>
      <w:r w:rsidRPr="00AC25E8">
        <w:rPr>
          <w:rFonts w:eastAsia="Times New Roman"/>
          <w:b/>
          <w:iCs/>
          <w:sz w:val="26"/>
        </w:rPr>
        <w:t>: The affirmative must defend all member nations of the WTO implementing a plan</w:t>
      </w:r>
    </w:p>
    <w:p w14:paraId="1A262321" w14:textId="77777777" w:rsidR="00AC25E8" w:rsidRPr="00AC25E8" w:rsidRDefault="00AC25E8" w:rsidP="00AC25E8">
      <w:pPr>
        <w:spacing w:line="256" w:lineRule="auto"/>
        <w:rPr>
          <w:rFonts w:eastAsia="Calibri"/>
        </w:rPr>
      </w:pPr>
    </w:p>
    <w:p w14:paraId="25E5C634" w14:textId="77777777" w:rsidR="00AC25E8" w:rsidRDefault="00AC25E8" w:rsidP="00AC25E8">
      <w:pPr>
        <w:pStyle w:val="ListParagraph"/>
        <w:keepNext/>
        <w:keepLines/>
        <w:numPr>
          <w:ilvl w:val="0"/>
          <w:numId w:val="12"/>
        </w:numPr>
        <w:spacing w:before="40" w:after="0" w:line="256" w:lineRule="auto"/>
        <w:outlineLvl w:val="3"/>
        <w:rPr>
          <w:rFonts w:eastAsia="Times New Roman"/>
          <w:b/>
          <w:iCs/>
          <w:sz w:val="26"/>
        </w:rPr>
      </w:pPr>
      <w:r w:rsidRPr="00AC25E8">
        <w:rPr>
          <w:rFonts w:eastAsia="Times New Roman"/>
          <w:b/>
          <w:iCs/>
          <w:sz w:val="26"/>
        </w:rPr>
        <w:t>Definitive articles like “the” mean the entirety of the subject – similar to the use of the word “all”</w:t>
      </w:r>
    </w:p>
    <w:p w14:paraId="5E1E3842" w14:textId="094E8F8D" w:rsidR="00AC25E8" w:rsidRPr="00AC25E8" w:rsidRDefault="00AC25E8" w:rsidP="00AC25E8">
      <w:pPr>
        <w:pStyle w:val="ListParagraph"/>
        <w:keepNext/>
        <w:keepLines/>
        <w:spacing w:before="40" w:after="0" w:line="256" w:lineRule="auto"/>
        <w:outlineLvl w:val="3"/>
        <w:rPr>
          <w:rFonts w:eastAsia="Times New Roman"/>
          <w:b/>
          <w:iCs/>
          <w:sz w:val="26"/>
        </w:rPr>
      </w:pPr>
      <w:proofErr w:type="spellStart"/>
      <w:r w:rsidRPr="00AC25E8">
        <w:rPr>
          <w:rFonts w:eastAsia="Calibri"/>
          <w:b/>
          <w:bCs/>
          <w:sz w:val="26"/>
        </w:rPr>
        <w:t>Konig</w:t>
      </w:r>
      <w:proofErr w:type="spellEnd"/>
      <w:r w:rsidRPr="00AC25E8">
        <w:rPr>
          <w:rFonts w:eastAsia="Calibri"/>
          <w:b/>
          <w:bCs/>
          <w:sz w:val="26"/>
        </w:rPr>
        <w:t xml:space="preserve"> 18</w:t>
      </w:r>
      <w:r w:rsidRPr="00AC25E8">
        <w:rPr>
          <w:rFonts w:eastAsia="Calibri"/>
        </w:rPr>
        <w:t xml:space="preserve"> König, Ekkehard. "Definite articles and their uses: ". Aspects of Linguistic Variation, edited by </w:t>
      </w:r>
      <w:proofErr w:type="spellStart"/>
      <w:r w:rsidRPr="00AC25E8">
        <w:rPr>
          <w:rFonts w:eastAsia="Calibri"/>
        </w:rPr>
        <w:t>Daniël</w:t>
      </w:r>
      <w:proofErr w:type="spellEnd"/>
      <w:r w:rsidRPr="00AC25E8">
        <w:rPr>
          <w:rFonts w:eastAsia="Calibri"/>
        </w:rPr>
        <w:t xml:space="preserve"> </w:t>
      </w:r>
      <w:proofErr w:type="spellStart"/>
      <w:r w:rsidRPr="00AC25E8">
        <w:rPr>
          <w:rFonts w:eastAsia="Calibri"/>
        </w:rPr>
        <w:t>Olmen</w:t>
      </w:r>
      <w:proofErr w:type="spellEnd"/>
      <w:r w:rsidRPr="00AC25E8">
        <w:rPr>
          <w:rFonts w:eastAsia="Calibri"/>
        </w:rPr>
        <w:t xml:space="preserve">, Tanja </w:t>
      </w:r>
      <w:proofErr w:type="spellStart"/>
      <w:r w:rsidRPr="00AC25E8">
        <w:rPr>
          <w:rFonts w:eastAsia="Calibri"/>
        </w:rPr>
        <w:t>Mortelmans</w:t>
      </w:r>
      <w:proofErr w:type="spellEnd"/>
      <w:r w:rsidRPr="00AC25E8">
        <w:rPr>
          <w:rFonts w:eastAsia="Calibri"/>
        </w:rPr>
        <w:t xml:space="preserve"> and Frank </w:t>
      </w:r>
      <w:proofErr w:type="spellStart"/>
      <w:r w:rsidRPr="00AC25E8">
        <w:rPr>
          <w:rFonts w:eastAsia="Calibri"/>
        </w:rPr>
        <w:t>Brisard</w:t>
      </w:r>
      <w:proofErr w:type="spellEnd"/>
      <w:r w:rsidRPr="00AC25E8">
        <w:rPr>
          <w:rFonts w:eastAsia="Calibri"/>
        </w:rPr>
        <w:t>, Berlin, Boston: De Gruyter Mouton, 2018, pp. 165-184. </w:t>
      </w:r>
      <w:hyperlink r:id="rId6" w:history="1">
        <w:r w:rsidRPr="00AC25E8">
          <w:rPr>
            <w:rFonts w:ascii="Calibri" w:eastAsia="Calibri" w:hAnsi="Calibri"/>
            <w:color w:val="000000"/>
            <w:u w:val="single"/>
          </w:rPr>
          <w:t>https://doi.org/10.1515/9783110607963-006</w:t>
        </w:r>
      </w:hyperlink>
      <w:r w:rsidRPr="00AC25E8">
        <w:rPr>
          <w:rFonts w:eastAsia="Calibri"/>
        </w:rPr>
        <w:t xml:space="preserve"> Ekkehard König is a German linguist and Professor Emeritus at the Free University of Berlin, specializing in linguistic typology, semantics, and the linguistics of English.</w:t>
      </w:r>
    </w:p>
    <w:p w14:paraId="486136C9" w14:textId="77777777" w:rsidR="00AC25E8" w:rsidRPr="00AC25E8" w:rsidRDefault="00AC25E8" w:rsidP="00AC25E8">
      <w:pPr>
        <w:spacing w:line="256" w:lineRule="auto"/>
        <w:rPr>
          <w:rFonts w:eastAsia="Calibri"/>
          <w:sz w:val="16"/>
        </w:rPr>
      </w:pPr>
      <w:r w:rsidRPr="00AC25E8">
        <w:rPr>
          <w:rFonts w:eastAsia="Calibri"/>
          <w:sz w:val="16"/>
        </w:rPr>
        <w:t>Definite articles have traditionally been identified and described for modern Eu-</w:t>
      </w:r>
      <w:proofErr w:type="spellStart"/>
      <w:r w:rsidRPr="00AC25E8">
        <w:rPr>
          <w:rFonts w:eastAsia="Calibri"/>
          <w:sz w:val="16"/>
        </w:rPr>
        <w:t>ropean</w:t>
      </w:r>
      <w:proofErr w:type="spellEnd"/>
      <w:r w:rsidRPr="00AC25E8">
        <w:rPr>
          <w:rFonts w:eastAsia="Calibri"/>
          <w:sz w:val="16"/>
        </w:rPr>
        <w:t xml:space="preserve"> languages (Germanic, Romance, Celtic, Basque, Hungarian, Bulgarian) and for Semitic languages. Moreover, emergent articles can be found in the pe-</w:t>
      </w:r>
      <w:proofErr w:type="spellStart"/>
      <w:r w:rsidRPr="00AC25E8">
        <w:rPr>
          <w:rFonts w:eastAsia="Calibri"/>
          <w:sz w:val="16"/>
        </w:rPr>
        <w:t>riphery</w:t>
      </w:r>
      <w:proofErr w:type="spellEnd"/>
      <w:r w:rsidRPr="00AC25E8">
        <w:rPr>
          <w:rFonts w:eastAsia="Calibri"/>
          <w:sz w:val="16"/>
        </w:rPr>
        <w:t xml:space="preserve"> of Europe, i.e., Finnish (Chesterman 1991), Sorbian and Polish (Heine and </w:t>
      </w:r>
      <w:proofErr w:type="spellStart"/>
      <w:r w:rsidRPr="00AC25E8">
        <w:rPr>
          <w:rFonts w:eastAsia="Calibri"/>
          <w:sz w:val="16"/>
        </w:rPr>
        <w:t>Kuteva</w:t>
      </w:r>
      <w:proofErr w:type="spellEnd"/>
      <w:r w:rsidRPr="00AC25E8">
        <w:rPr>
          <w:rFonts w:eastAsia="Calibri"/>
          <w:sz w:val="16"/>
        </w:rPr>
        <w:t xml:space="preserve"> 2006). In fact, definite articles and their contrasts to indefinite ones are often considered to be one of the most characteristic features of Europe as a </w:t>
      </w:r>
      <w:proofErr w:type="spellStart"/>
      <w:r w:rsidRPr="00AC25E8">
        <w:rPr>
          <w:rFonts w:eastAsia="Calibri"/>
          <w:sz w:val="16"/>
        </w:rPr>
        <w:t>lin-guistic</w:t>
      </w:r>
      <w:proofErr w:type="spellEnd"/>
      <w:r w:rsidRPr="00AC25E8">
        <w:rPr>
          <w:rFonts w:eastAsia="Calibri"/>
          <w:sz w:val="16"/>
        </w:rPr>
        <w:t xml:space="preserve"> area (cf. </w:t>
      </w:r>
      <w:proofErr w:type="spellStart"/>
      <w:r w:rsidRPr="00AC25E8">
        <w:rPr>
          <w:rFonts w:eastAsia="Calibri"/>
          <w:sz w:val="16"/>
        </w:rPr>
        <w:t>Haspelmath</w:t>
      </w:r>
      <w:proofErr w:type="spellEnd"/>
      <w:r w:rsidRPr="00AC25E8">
        <w:rPr>
          <w:rFonts w:eastAsia="Calibri"/>
          <w:sz w:val="16"/>
        </w:rPr>
        <w:t xml:space="preserve"> 2001). The relevant grammatical category was ab-sent, however, in earlier stages of Indo-European languages, </w:t>
      </w:r>
      <w:proofErr w:type="gramStart"/>
      <w:r w:rsidRPr="00AC25E8">
        <w:rPr>
          <w:rFonts w:eastAsia="Calibri"/>
          <w:sz w:val="16"/>
        </w:rPr>
        <w:t>with the exception of</w:t>
      </w:r>
      <w:proofErr w:type="gramEnd"/>
      <w:r w:rsidRPr="00AC25E8">
        <w:rPr>
          <w:rFonts w:eastAsia="Calibri"/>
          <w:sz w:val="16"/>
        </w:rPr>
        <w:t xml:space="preserve"> Classical, post-Homeric Greek. Typological studies have recently shown that something like definite articles is also found elsewhere (in Central Africa, Meso-</w:t>
      </w:r>
      <w:proofErr w:type="gramStart"/>
      <w:r w:rsidRPr="00AC25E8">
        <w:rPr>
          <w:rFonts w:eastAsia="Calibri"/>
          <w:sz w:val="16"/>
        </w:rPr>
        <w:t>America</w:t>
      </w:r>
      <w:proofErr w:type="gramEnd"/>
      <w:r w:rsidRPr="00AC25E8">
        <w:rPr>
          <w:rFonts w:eastAsia="Calibri"/>
          <w:sz w:val="16"/>
        </w:rPr>
        <w:t xml:space="preserve"> and the Pacific).  </w:t>
      </w:r>
      <w:proofErr w:type="gramStart"/>
      <w:r w:rsidRPr="00AC25E8">
        <w:rPr>
          <w:rFonts w:eastAsia="Calibri"/>
          <w:sz w:val="16"/>
        </w:rPr>
        <w:t>On the basis of</w:t>
      </w:r>
      <w:proofErr w:type="gramEnd"/>
      <w:r w:rsidRPr="00AC25E8">
        <w:rPr>
          <w:rFonts w:eastAsia="Calibri"/>
          <w:sz w:val="16"/>
        </w:rPr>
        <w:t xml:space="preserve"> his rich collections of data, Dryer (2005; 2014) has provided a comprehensive description of the diversity found in the forms and uses of definite articles in the world. In one of his contributions to the World atlas of language structures, he identifies definite articles cross-linguistically </w:t>
      </w:r>
      <w:proofErr w:type="gramStart"/>
      <w:r w:rsidRPr="00AC25E8">
        <w:rPr>
          <w:rFonts w:eastAsia="Calibri"/>
          <w:sz w:val="16"/>
        </w:rPr>
        <w:t>on the basis of</w:t>
      </w:r>
      <w:proofErr w:type="gramEnd"/>
      <w:r w:rsidRPr="00AC25E8">
        <w:rPr>
          <w:rFonts w:eastAsia="Calibri"/>
          <w:sz w:val="16"/>
        </w:rPr>
        <w:t xml:space="preserve"> the following syntactic criteria: they are free or bound morphemes, constituents of noun/determiner phrases, derived but different from adnominal demonstratives, typically forming an opposition with indefinite articles, and they cannot occur on </w:t>
      </w:r>
      <w:proofErr w:type="spellStart"/>
      <w:r w:rsidRPr="00AC25E8">
        <w:rPr>
          <w:rFonts w:eastAsia="Calibri"/>
          <w:sz w:val="16"/>
        </w:rPr>
        <w:t>heir</w:t>
      </w:r>
      <w:proofErr w:type="spellEnd"/>
      <w:r w:rsidRPr="00AC25E8">
        <w:rPr>
          <w:rFonts w:eastAsia="Calibri"/>
          <w:sz w:val="16"/>
        </w:rPr>
        <w:t xml:space="preserve"> own (i.e., they cannot be heads in the traditional sense of the term) (Dryer 2005: 154). These formal criteria are clearly applicable to the invariant pre-</w:t>
      </w:r>
      <w:proofErr w:type="spellStart"/>
      <w:r w:rsidRPr="00AC25E8">
        <w:rPr>
          <w:rFonts w:eastAsia="Calibri"/>
          <w:sz w:val="16"/>
        </w:rPr>
        <w:t>nomi</w:t>
      </w:r>
      <w:proofErr w:type="spellEnd"/>
      <w:r w:rsidRPr="00AC25E8">
        <w:rPr>
          <w:rFonts w:eastAsia="Calibri"/>
          <w:sz w:val="16"/>
        </w:rPr>
        <w:t>-</w:t>
      </w:r>
      <w:proofErr w:type="spellStart"/>
      <w:r w:rsidRPr="00AC25E8">
        <w:rPr>
          <w:rFonts w:eastAsia="Calibri"/>
          <w:sz w:val="16"/>
        </w:rPr>
        <w:t>nal</w:t>
      </w:r>
      <w:proofErr w:type="spellEnd"/>
      <w:r w:rsidRPr="00AC25E8">
        <w:rPr>
          <w:rFonts w:eastAsia="Calibri"/>
          <w:sz w:val="16"/>
        </w:rPr>
        <w:t xml:space="preserve"> article in English (the), to the definite articles in French, which inflect for gen-der (le, la) and number (le, les) and to the definite articles in German, which in-</w:t>
      </w:r>
      <w:proofErr w:type="spellStart"/>
      <w:r w:rsidRPr="00AC25E8">
        <w:rPr>
          <w:rFonts w:eastAsia="Calibri"/>
          <w:sz w:val="16"/>
        </w:rPr>
        <w:t>flect</w:t>
      </w:r>
      <w:proofErr w:type="spellEnd"/>
      <w:r w:rsidRPr="00AC25E8">
        <w:rPr>
          <w:rFonts w:eastAsia="Calibri"/>
          <w:sz w:val="16"/>
        </w:rPr>
        <w:t xml:space="preserve"> for gender (der, die, das), number (die) and case (der, des, dem, den and so on). They also apply to the post-posed articles of Scandinavian (-</w:t>
      </w:r>
      <w:proofErr w:type="spellStart"/>
      <w:r w:rsidRPr="00AC25E8">
        <w:rPr>
          <w:rFonts w:eastAsia="Calibri"/>
          <w:sz w:val="16"/>
        </w:rPr>
        <w:t>en</w:t>
      </w:r>
      <w:proofErr w:type="spellEnd"/>
      <w:r w:rsidRPr="00AC25E8">
        <w:rPr>
          <w:rFonts w:eastAsia="Calibri"/>
          <w:sz w:val="16"/>
        </w:rPr>
        <w:t>), Bulgarian (-ta, -to, -</w:t>
      </w:r>
      <w:proofErr w:type="spellStart"/>
      <w:r w:rsidRPr="00AC25E8">
        <w:rPr>
          <w:rFonts w:eastAsia="Calibri"/>
          <w:sz w:val="16"/>
        </w:rPr>
        <w:t>te</w:t>
      </w:r>
      <w:proofErr w:type="spellEnd"/>
      <w:r w:rsidRPr="00AC25E8">
        <w:rPr>
          <w:rFonts w:eastAsia="Calibri"/>
          <w:sz w:val="16"/>
        </w:rPr>
        <w:t>), Romanian (-ul, -a and so on) and Basque (-a, -</w:t>
      </w:r>
      <w:proofErr w:type="spellStart"/>
      <w:r w:rsidRPr="00AC25E8">
        <w:rPr>
          <w:rFonts w:eastAsia="Calibri"/>
          <w:sz w:val="16"/>
        </w:rPr>
        <w:t>ak</w:t>
      </w:r>
      <w:proofErr w:type="spellEnd"/>
      <w:r w:rsidRPr="00AC25E8">
        <w:rPr>
          <w:rFonts w:eastAsia="Calibri"/>
          <w:sz w:val="16"/>
        </w:rPr>
        <w:t xml:space="preserve">). Dryer’s semantic criteria, by contrast, are much more general and less </w:t>
      </w:r>
      <w:proofErr w:type="spellStart"/>
      <w:r w:rsidRPr="00AC25E8">
        <w:rPr>
          <w:rFonts w:eastAsia="Calibri"/>
          <w:sz w:val="16"/>
        </w:rPr>
        <w:t>restric-tive</w:t>
      </w:r>
      <w:proofErr w:type="spellEnd"/>
      <w:r w:rsidRPr="00AC25E8">
        <w:rPr>
          <w:rFonts w:eastAsia="Calibri"/>
          <w:sz w:val="16"/>
        </w:rPr>
        <w:t xml:space="preserve">: definite articles encode “definiteness” and have at least an anaphoric use, i.e., they can have the same referent as an antecedent found in a preceding </w:t>
      </w:r>
      <w:proofErr w:type="spellStart"/>
      <w:r w:rsidRPr="00AC25E8">
        <w:rPr>
          <w:rFonts w:eastAsia="Calibri"/>
          <w:sz w:val="16"/>
        </w:rPr>
        <w:t>sen-tence</w:t>
      </w:r>
      <w:proofErr w:type="spellEnd"/>
      <w:r w:rsidRPr="00AC25E8">
        <w:rPr>
          <w:rFonts w:eastAsia="Calibri"/>
          <w:sz w:val="16"/>
        </w:rPr>
        <w:t xml:space="preserve"> or text. This definition and the typology it underlies have been criticized as being too broad and too vague and as being therefore applicable to languages which do not meet the criteria generally subsumed under the term “definiteness”, such as “uniqueness”, “familiarity” and “inclusiveness” (cf. Davis, Gillon and </w:t>
      </w:r>
      <w:proofErr w:type="gramStart"/>
      <w:r w:rsidRPr="00AC25E8">
        <w:rPr>
          <w:rFonts w:eastAsia="Calibri"/>
          <w:sz w:val="16"/>
        </w:rPr>
        <w:t>Matthewson  2014</w:t>
      </w:r>
      <w:proofErr w:type="gramEnd"/>
      <w:r w:rsidRPr="00AC25E8">
        <w:rPr>
          <w:rFonts w:eastAsia="Calibri"/>
          <w:sz w:val="16"/>
        </w:rPr>
        <w:t xml:space="preserve">).  </w:t>
      </w:r>
      <w:proofErr w:type="gramStart"/>
      <w:r w:rsidRPr="00AC25E8">
        <w:rPr>
          <w:rFonts w:eastAsia="Calibri"/>
          <w:sz w:val="16"/>
        </w:rPr>
        <w:t>In  a</w:t>
      </w:r>
      <w:proofErr w:type="gramEnd"/>
      <w:r w:rsidRPr="00AC25E8">
        <w:rPr>
          <w:rFonts w:eastAsia="Calibri"/>
          <w:sz w:val="16"/>
        </w:rPr>
        <w:t xml:space="preserve">  more  elaborate  follow-up  article  to  the  brief  general sketch required by the World atlas of language structures format, Dryer (2014) ex-plains that he wanted to uncover a wider diversity in the use of definite articles than is presented in earlier descriptions and to show that languages with a binary contrast between definite and indefinite articles of the sort found in English are uncommon outside of Europe and the Middle East. As already mentioned, the </w:t>
      </w:r>
      <w:proofErr w:type="gramStart"/>
      <w:r w:rsidRPr="00AC25E8">
        <w:rPr>
          <w:rFonts w:eastAsia="Calibri"/>
          <w:sz w:val="16"/>
        </w:rPr>
        <w:t>main focus</w:t>
      </w:r>
      <w:proofErr w:type="gramEnd"/>
      <w:r w:rsidRPr="00AC25E8">
        <w:rPr>
          <w:rFonts w:eastAsia="Calibri"/>
          <w:sz w:val="16"/>
        </w:rPr>
        <w:t xml:space="preserve"> of my paper is on European languages. Its goal is to establish more solid semantic foundations for a comparative study of definite articles and to reconstruct the development of these expressions </w:t>
      </w:r>
      <w:proofErr w:type="gramStart"/>
      <w:r w:rsidRPr="00AC25E8">
        <w:rPr>
          <w:rFonts w:eastAsia="Calibri"/>
          <w:sz w:val="16"/>
        </w:rPr>
        <w:t>on the basis of</w:t>
      </w:r>
      <w:proofErr w:type="gramEnd"/>
      <w:r w:rsidRPr="00AC25E8">
        <w:rPr>
          <w:rFonts w:eastAsia="Calibri"/>
          <w:sz w:val="16"/>
        </w:rPr>
        <w:t xml:space="preserve"> available data and plausible processes of semantic change and gram-</w:t>
      </w:r>
      <w:proofErr w:type="spellStart"/>
      <w:r w:rsidRPr="00AC25E8">
        <w:rPr>
          <w:rFonts w:eastAsia="Calibri"/>
          <w:sz w:val="16"/>
        </w:rPr>
        <w:t>maticalization</w:t>
      </w:r>
      <w:proofErr w:type="spellEnd"/>
      <w:r w:rsidRPr="00AC25E8">
        <w:rPr>
          <w:rFonts w:eastAsia="Calibri"/>
          <w:sz w:val="16"/>
        </w:rPr>
        <w:t xml:space="preserve">. The implementation of these goals will be a first step toward a more fine-grained typology of definite articles and ultimately provide a better </w:t>
      </w:r>
      <w:proofErr w:type="spellStart"/>
      <w:r w:rsidRPr="00AC25E8">
        <w:rPr>
          <w:rFonts w:eastAsia="Calibri"/>
          <w:sz w:val="16"/>
        </w:rPr>
        <w:t>ba</w:t>
      </w:r>
      <w:proofErr w:type="spellEnd"/>
      <w:r w:rsidRPr="00AC25E8">
        <w:rPr>
          <w:rFonts w:eastAsia="Calibri"/>
          <w:sz w:val="16"/>
        </w:rPr>
        <w:t xml:space="preserve">-sis for extending the scope of such a typology to the specific articles of Polynesian languages (cf. Mosel and </w:t>
      </w:r>
      <w:proofErr w:type="spellStart"/>
      <w:r w:rsidRPr="00AC25E8">
        <w:rPr>
          <w:rFonts w:eastAsia="Calibri"/>
          <w:sz w:val="16"/>
        </w:rPr>
        <w:t>Hovdhaugen</w:t>
      </w:r>
      <w:proofErr w:type="spellEnd"/>
      <w:r w:rsidRPr="00AC25E8">
        <w:rPr>
          <w:rFonts w:eastAsia="Calibri"/>
          <w:sz w:val="16"/>
        </w:rPr>
        <w:t xml:space="preserve"> 1992; </w:t>
      </w:r>
      <w:proofErr w:type="spellStart"/>
      <w:r w:rsidRPr="00AC25E8">
        <w:rPr>
          <w:rFonts w:eastAsia="Calibri"/>
          <w:sz w:val="16"/>
        </w:rPr>
        <w:t>Moyse-Faurie</w:t>
      </w:r>
      <w:proofErr w:type="spellEnd"/>
      <w:r w:rsidRPr="00AC25E8">
        <w:rPr>
          <w:rFonts w:eastAsia="Calibri"/>
          <w:sz w:val="16"/>
        </w:rPr>
        <w:t xml:space="preserve"> 1997) and other sys-</w:t>
      </w:r>
      <w:proofErr w:type="spellStart"/>
      <w:r w:rsidRPr="00AC25E8">
        <w:rPr>
          <w:rFonts w:eastAsia="Calibri"/>
          <w:sz w:val="16"/>
        </w:rPr>
        <w:t>tems</w:t>
      </w:r>
      <w:proofErr w:type="spellEnd"/>
      <w:r w:rsidRPr="00AC25E8">
        <w:rPr>
          <w:rFonts w:eastAsia="Calibri"/>
          <w:sz w:val="16"/>
        </w:rPr>
        <w:t xml:space="preserve"> discussed in Dryer (2014). Moreover, it will also be pointed out that, even in the restricted area of Europe, we find a remarkable diversity in the use of definite articles. The concept “definiteness” that is used in the label for the relevant class of functional expressions is by no means a basic or primitive concept and therefore in need of explication. Using this label in the analysis of articles does not say much more than that an expression of a specific language is translated by the definite article the in English. Various attempts to explicate this notion in terms of more elementary ones can be found in philosophical studies (Russell 1905; Frege 1984; Neale 1990), in linguistic studies such as Hawkins (1978) and Abbott (2004) and, more recently, in formal semantic studies such as </w:t>
      </w:r>
      <w:proofErr w:type="spellStart"/>
      <w:r w:rsidRPr="00AC25E8">
        <w:rPr>
          <w:rFonts w:eastAsia="Calibri"/>
          <w:sz w:val="16"/>
        </w:rPr>
        <w:t>Elbourne</w:t>
      </w:r>
      <w:proofErr w:type="spellEnd"/>
      <w:r w:rsidRPr="00AC25E8">
        <w:rPr>
          <w:rFonts w:eastAsia="Calibri"/>
          <w:sz w:val="16"/>
        </w:rPr>
        <w:t xml:space="preserve"> (2010; 2012), Gisborne (2012) and Coppock and Beaver (2015). This is not the place for a detailed discussion of the relevant formalisms. So let me just point out that the </w:t>
      </w:r>
      <w:proofErr w:type="gramStart"/>
      <w:r w:rsidRPr="00AC25E8">
        <w:rPr>
          <w:rFonts w:eastAsia="Calibri"/>
          <w:sz w:val="16"/>
        </w:rPr>
        <w:t>more  elementary</w:t>
      </w:r>
      <w:proofErr w:type="gramEnd"/>
      <w:r w:rsidRPr="00AC25E8">
        <w:rPr>
          <w:rFonts w:eastAsia="Calibri"/>
          <w:sz w:val="16"/>
        </w:rPr>
        <w:t xml:space="preserve">  notions  used  in  the  relevant  explications  are  the  following: “uniqueness”, “salience”, “existence”, “identifiability” and “inclusiveness”. Of these elementary notions, “uniqueness” is the most important one. </w:t>
      </w:r>
      <w:r w:rsidRPr="00AC25E8">
        <w:rPr>
          <w:rFonts w:eastAsia="Calibri"/>
          <w:sz w:val="22"/>
          <w:highlight w:val="yellow"/>
          <w:u w:val="single"/>
        </w:rPr>
        <w:t>Whenever we use a definite article</w:t>
      </w:r>
      <w:r w:rsidRPr="00AC25E8">
        <w:rPr>
          <w:rFonts w:eastAsia="Calibri"/>
          <w:sz w:val="22"/>
          <w:u w:val="single"/>
        </w:rPr>
        <w:t>, as in (1</w:t>
      </w:r>
      <w:r w:rsidRPr="00AC25E8">
        <w:rPr>
          <w:rFonts w:eastAsia="Calibri"/>
          <w:sz w:val="22"/>
          <w:highlight w:val="yellow"/>
          <w:u w:val="single"/>
        </w:rPr>
        <w:t>), we presuppose that reference is made to an</w:t>
      </w:r>
      <w:r w:rsidRPr="00AC25E8">
        <w:rPr>
          <w:rFonts w:eastAsia="Calibri"/>
          <w:sz w:val="22"/>
          <w:u w:val="single"/>
        </w:rPr>
        <w:t xml:space="preserve"> object or </w:t>
      </w:r>
      <w:r w:rsidRPr="00AC25E8">
        <w:rPr>
          <w:rFonts w:eastAsia="Calibri"/>
          <w:sz w:val="22"/>
          <w:highlight w:val="yellow"/>
          <w:u w:val="single"/>
        </w:rPr>
        <w:t xml:space="preserve">entity that is unique and therefore clearly identifiable </w:t>
      </w:r>
      <w:proofErr w:type="gramStart"/>
      <w:r w:rsidRPr="00AC25E8">
        <w:rPr>
          <w:rFonts w:eastAsia="Calibri"/>
          <w:sz w:val="22"/>
          <w:highlight w:val="yellow"/>
          <w:u w:val="single"/>
        </w:rPr>
        <w:t>in a given</w:t>
      </w:r>
      <w:proofErr w:type="gramEnd"/>
      <w:r w:rsidRPr="00AC25E8">
        <w:rPr>
          <w:rFonts w:eastAsia="Calibri"/>
          <w:sz w:val="22"/>
          <w:highlight w:val="yellow"/>
          <w:u w:val="single"/>
        </w:rPr>
        <w:t xml:space="preserve"> context</w:t>
      </w:r>
      <w:r w:rsidRPr="00AC25E8">
        <w:rPr>
          <w:rFonts w:eastAsia="Calibri"/>
          <w:sz w:val="22"/>
          <w:u w:val="single"/>
        </w:rPr>
        <w:t>.</w:t>
      </w:r>
      <w:r w:rsidRPr="00AC25E8">
        <w:rPr>
          <w:rFonts w:eastAsia="Calibri"/>
          <w:sz w:val="16"/>
        </w:rPr>
        <w:t xml:space="preserve"> (1</w:t>
      </w:r>
      <w:proofErr w:type="gramStart"/>
      <w:r w:rsidRPr="00AC25E8">
        <w:rPr>
          <w:rFonts w:eastAsia="Calibri"/>
          <w:sz w:val="16"/>
        </w:rPr>
        <w:t>)</w:t>
      </w:r>
      <w:proofErr w:type="spellStart"/>
      <w:r w:rsidRPr="00AC25E8">
        <w:rPr>
          <w:rFonts w:eastAsia="Calibri"/>
          <w:sz w:val="16"/>
        </w:rPr>
        <w:t>a.Could</w:t>
      </w:r>
      <w:proofErr w:type="spellEnd"/>
      <w:proofErr w:type="gramEnd"/>
      <w:r w:rsidRPr="00AC25E8">
        <w:rPr>
          <w:rFonts w:eastAsia="Calibri"/>
          <w:sz w:val="16"/>
        </w:rPr>
        <w:t xml:space="preserve"> you pass me </w:t>
      </w:r>
      <w:proofErr w:type="spellStart"/>
      <w:r w:rsidRPr="00AC25E8">
        <w:rPr>
          <w:rFonts w:eastAsia="Calibri"/>
          <w:sz w:val="16"/>
        </w:rPr>
        <w:t>thesalt?b.Let’s</w:t>
      </w:r>
      <w:proofErr w:type="spellEnd"/>
      <w:r w:rsidRPr="00AC25E8">
        <w:rPr>
          <w:rFonts w:eastAsia="Calibri"/>
          <w:sz w:val="16"/>
        </w:rPr>
        <w:t xml:space="preserve"> have a look at </w:t>
      </w:r>
      <w:proofErr w:type="spellStart"/>
      <w:r w:rsidRPr="00AC25E8">
        <w:rPr>
          <w:rFonts w:eastAsia="Calibri"/>
          <w:sz w:val="16"/>
        </w:rPr>
        <w:t>thechurch!c.Thebook</w:t>
      </w:r>
      <w:proofErr w:type="spellEnd"/>
      <w:r w:rsidRPr="00AC25E8">
        <w:rPr>
          <w:rFonts w:eastAsia="Calibri"/>
          <w:sz w:val="16"/>
        </w:rPr>
        <w:t xml:space="preserve"> I bought yesterday is on the short-list for a </w:t>
      </w:r>
      <w:proofErr w:type="spellStart"/>
      <w:r w:rsidRPr="00AC25E8">
        <w:rPr>
          <w:rFonts w:eastAsia="Calibri"/>
          <w:sz w:val="16"/>
        </w:rPr>
        <w:t>prize.An</w:t>
      </w:r>
      <w:proofErr w:type="spellEnd"/>
      <w:r w:rsidRPr="00AC25E8">
        <w:rPr>
          <w:rFonts w:eastAsia="Calibri"/>
          <w:sz w:val="16"/>
        </w:rPr>
        <w:t xml:space="preserve"> additional criterion of salience is important for those cases where several </w:t>
      </w:r>
      <w:proofErr w:type="spellStart"/>
      <w:r w:rsidRPr="00AC25E8">
        <w:rPr>
          <w:rFonts w:eastAsia="Calibri"/>
          <w:sz w:val="16"/>
        </w:rPr>
        <w:t>ob</w:t>
      </w:r>
      <w:proofErr w:type="spellEnd"/>
      <w:r w:rsidRPr="00AC25E8">
        <w:rPr>
          <w:rFonts w:eastAsia="Calibri"/>
          <w:sz w:val="16"/>
        </w:rPr>
        <w:t xml:space="preserve">-jects meet the description ‘church’ in (1b) or ‘book I bought yesterday’ in (1c). In those cases, it has been shown that interlocutors, even at an early age, look for an additional property that distinguishes one entity from the others.1 </w:t>
      </w:r>
      <w:r w:rsidRPr="00AC25E8">
        <w:rPr>
          <w:rFonts w:eastAsia="Calibri"/>
          <w:sz w:val="22"/>
          <w:u w:val="single"/>
        </w:rPr>
        <w:t>Further-more, in nearly all cases where a unique object is referred to, there is also a pre-supposition of existence. Nevertheless, it is possible to construct examples where this presupposition is not met, like in (2), where a book has been written by two authors so that there is no “single author”</w:t>
      </w:r>
      <w:r w:rsidRPr="00AC25E8">
        <w:rPr>
          <w:rFonts w:eastAsia="Calibri"/>
          <w:sz w:val="16"/>
        </w:rPr>
        <w:t xml:space="preserve"> (Coppock and Beaver 2015). (</w:t>
      </w:r>
      <w:proofErr w:type="gramStart"/>
      <w:r w:rsidRPr="00AC25E8">
        <w:rPr>
          <w:rFonts w:eastAsia="Calibri"/>
          <w:sz w:val="16"/>
        </w:rPr>
        <w:t>2)Houellebecq</w:t>
      </w:r>
      <w:proofErr w:type="gramEnd"/>
      <w:r w:rsidRPr="00AC25E8">
        <w:rPr>
          <w:rFonts w:eastAsia="Calibri"/>
          <w:sz w:val="16"/>
        </w:rPr>
        <w:t xml:space="preserve"> is not </w:t>
      </w:r>
      <w:proofErr w:type="spellStart"/>
      <w:r w:rsidRPr="00AC25E8">
        <w:rPr>
          <w:rFonts w:eastAsia="Calibri"/>
          <w:sz w:val="16"/>
        </w:rPr>
        <w:t>theonly</w:t>
      </w:r>
      <w:proofErr w:type="spellEnd"/>
      <w:r w:rsidRPr="00AC25E8">
        <w:rPr>
          <w:rFonts w:eastAsia="Calibri"/>
          <w:sz w:val="16"/>
        </w:rPr>
        <w:t xml:space="preserve"> author of La vie </w:t>
      </w:r>
      <w:proofErr w:type="spellStart"/>
      <w:r w:rsidRPr="00AC25E8">
        <w:rPr>
          <w:rFonts w:eastAsia="Calibri"/>
          <w:sz w:val="16"/>
        </w:rPr>
        <w:t>en</w:t>
      </w:r>
      <w:proofErr w:type="spellEnd"/>
      <w:r w:rsidRPr="00AC25E8">
        <w:rPr>
          <w:rFonts w:eastAsia="Calibri"/>
          <w:sz w:val="16"/>
        </w:rPr>
        <w:t xml:space="preserve"> </w:t>
      </w:r>
      <w:proofErr w:type="spellStart"/>
      <w:r w:rsidRPr="00AC25E8">
        <w:rPr>
          <w:rFonts w:eastAsia="Calibri"/>
          <w:sz w:val="16"/>
        </w:rPr>
        <w:t>rose.</w:t>
      </w:r>
      <w:r w:rsidRPr="00AC25E8">
        <w:rPr>
          <w:rFonts w:eastAsia="Calibri"/>
          <w:sz w:val="22"/>
          <w:highlight w:val="yellow"/>
          <w:u w:val="single"/>
        </w:rPr>
        <w:t>The</w:t>
      </w:r>
      <w:proofErr w:type="spellEnd"/>
      <w:r w:rsidRPr="00AC25E8">
        <w:rPr>
          <w:rFonts w:eastAsia="Calibri"/>
          <w:sz w:val="22"/>
          <w:highlight w:val="yellow"/>
          <w:u w:val="single"/>
        </w:rPr>
        <w:t xml:space="preserve">  criterion  of  inclusiveness  or  exhaustivity  is  relevant  for  plural  contexts, where the definite article is quite similar to universal quantifiers like all. A re-quest like (3) would generally be meant to include all the cushions outside. (</w:t>
      </w:r>
      <w:proofErr w:type="gramStart"/>
      <w:r w:rsidRPr="00AC25E8">
        <w:rPr>
          <w:rFonts w:eastAsia="Calibri"/>
          <w:sz w:val="22"/>
          <w:highlight w:val="yellow"/>
          <w:u w:val="single"/>
        </w:rPr>
        <w:t>3)It</w:t>
      </w:r>
      <w:proofErr w:type="gramEnd"/>
      <w:r w:rsidRPr="00AC25E8">
        <w:rPr>
          <w:rFonts w:eastAsia="Calibri"/>
          <w:sz w:val="22"/>
          <w:highlight w:val="yellow"/>
          <w:u w:val="single"/>
        </w:rPr>
        <w:t xml:space="preserve"> is raining. Could you bring in the cushions!</w:t>
      </w:r>
      <w:r w:rsidRPr="00AC25E8">
        <w:rPr>
          <w:rFonts w:eastAsia="Calibri"/>
          <w:sz w:val="22"/>
          <w:u w:val="single"/>
        </w:rPr>
        <w:t xml:space="preserve"> </w:t>
      </w:r>
      <w:r w:rsidRPr="00AC25E8">
        <w:rPr>
          <w:rFonts w:eastAsia="Calibri"/>
          <w:sz w:val="16"/>
        </w:rPr>
        <w:t xml:space="preserve">Since plural contexts pose additional problems, we will not consider them any further in what follows. Nor will we consider such quantificational uses as are exemplified by (4), where the definite article is in the scope of and bound by the quantifier each. or </w:t>
      </w:r>
      <w:proofErr w:type="gramStart"/>
      <w:r w:rsidRPr="00AC25E8">
        <w:rPr>
          <w:rFonts w:eastAsia="Calibri"/>
          <w:sz w:val="16"/>
        </w:rPr>
        <w:t>all of</w:t>
      </w:r>
      <w:proofErr w:type="gramEnd"/>
      <w:r w:rsidRPr="00AC25E8">
        <w:rPr>
          <w:rFonts w:eastAsia="Calibri"/>
          <w:sz w:val="16"/>
        </w:rPr>
        <w:t xml:space="preserve"> the concepts discussed above, there are precise formal explications in the relevant literature – in some cases, controversial in their details. In summary and without going into the details of a rich literature and complex discussion, we can say that it is the presupposition of uniqueness that is the most important in-</w:t>
      </w:r>
      <w:proofErr w:type="spellStart"/>
      <w:r w:rsidRPr="00AC25E8">
        <w:rPr>
          <w:rFonts w:eastAsia="Calibri"/>
          <w:sz w:val="16"/>
        </w:rPr>
        <w:t>gredient</w:t>
      </w:r>
      <w:proofErr w:type="spellEnd"/>
      <w:r w:rsidRPr="00AC25E8">
        <w:rPr>
          <w:rFonts w:eastAsia="Calibri"/>
          <w:sz w:val="16"/>
        </w:rPr>
        <w:t xml:space="preserve"> of the meaning of definite articles. This assumption of uniqueness guar-</w:t>
      </w:r>
      <w:proofErr w:type="spellStart"/>
      <w:r w:rsidRPr="00AC25E8">
        <w:rPr>
          <w:rFonts w:eastAsia="Calibri"/>
          <w:sz w:val="16"/>
        </w:rPr>
        <w:t>antees</w:t>
      </w:r>
      <w:proofErr w:type="spellEnd"/>
      <w:r w:rsidRPr="00AC25E8">
        <w:rPr>
          <w:rFonts w:eastAsia="Calibri"/>
          <w:sz w:val="16"/>
        </w:rPr>
        <w:t xml:space="preserve"> that the referent is identifiable for the interlocutor. In the terminology of pragmatics, more specifically in the view of Relevance Theory (Sperber and </w:t>
      </w:r>
      <w:proofErr w:type="gramStart"/>
      <w:r w:rsidRPr="00AC25E8">
        <w:rPr>
          <w:rFonts w:eastAsia="Calibri"/>
          <w:sz w:val="16"/>
        </w:rPr>
        <w:t>Wil-son</w:t>
      </w:r>
      <w:proofErr w:type="gramEnd"/>
      <w:r w:rsidRPr="00AC25E8">
        <w:rPr>
          <w:rFonts w:eastAsia="Calibri"/>
          <w:sz w:val="16"/>
        </w:rPr>
        <w:t xml:space="preserve"> 1996), definite articles “come with a guarantee of identifiability”. Given this requirement of uniqueness </w:t>
      </w:r>
      <w:proofErr w:type="gramStart"/>
      <w:r w:rsidRPr="00AC25E8">
        <w:rPr>
          <w:rFonts w:eastAsia="Calibri"/>
          <w:sz w:val="16"/>
        </w:rPr>
        <w:t>in a given</w:t>
      </w:r>
      <w:proofErr w:type="gramEnd"/>
      <w:r w:rsidRPr="00AC25E8">
        <w:rPr>
          <w:rFonts w:eastAsia="Calibri"/>
          <w:sz w:val="16"/>
        </w:rPr>
        <w:t xml:space="preserve"> context, let us now consider the various ways in which a context may identify a unique object. The most im-</w:t>
      </w:r>
      <w:proofErr w:type="spellStart"/>
      <w:r w:rsidRPr="00AC25E8">
        <w:rPr>
          <w:rFonts w:eastAsia="Calibri"/>
          <w:sz w:val="16"/>
        </w:rPr>
        <w:t>portant</w:t>
      </w:r>
      <w:proofErr w:type="spellEnd"/>
      <w:r w:rsidRPr="00AC25E8">
        <w:rPr>
          <w:rFonts w:eastAsia="Calibri"/>
          <w:sz w:val="16"/>
        </w:rPr>
        <w:t xml:space="preserve"> contextual types are described in the following list:  (5)presupposition of uniqueness and identifiability in a certain </w:t>
      </w:r>
      <w:proofErr w:type="spellStart"/>
      <w:r w:rsidRPr="00AC25E8">
        <w:rPr>
          <w:rFonts w:eastAsia="Calibri"/>
          <w:sz w:val="16"/>
        </w:rPr>
        <w:t>context:a.identification</w:t>
      </w:r>
      <w:proofErr w:type="spellEnd"/>
      <w:r w:rsidRPr="00AC25E8">
        <w:rPr>
          <w:rFonts w:eastAsia="Calibri"/>
          <w:sz w:val="16"/>
        </w:rPr>
        <w:t xml:space="preserve"> through the situation of speech or universe of discourse (situational use, visibility or general background knowledge)</w:t>
      </w:r>
      <w:proofErr w:type="spellStart"/>
      <w:r w:rsidRPr="00AC25E8">
        <w:rPr>
          <w:rFonts w:eastAsia="Calibri"/>
          <w:sz w:val="16"/>
        </w:rPr>
        <w:t>b.identification</w:t>
      </w:r>
      <w:proofErr w:type="spellEnd"/>
      <w:r w:rsidRPr="00AC25E8">
        <w:rPr>
          <w:rFonts w:eastAsia="Calibri"/>
          <w:sz w:val="16"/>
        </w:rPr>
        <w:t xml:space="preserve"> through sufficient description (cataphoric use)</w:t>
      </w:r>
      <w:proofErr w:type="spellStart"/>
      <w:r w:rsidRPr="00AC25E8">
        <w:rPr>
          <w:rFonts w:eastAsia="Calibri"/>
          <w:sz w:val="16"/>
        </w:rPr>
        <w:t>c.identification</w:t>
      </w:r>
      <w:proofErr w:type="spellEnd"/>
      <w:r w:rsidRPr="00AC25E8">
        <w:rPr>
          <w:rFonts w:eastAsia="Calibri"/>
          <w:sz w:val="16"/>
        </w:rPr>
        <w:t xml:space="preserve"> by the preceding context (anaphoric use)</w:t>
      </w:r>
      <w:proofErr w:type="spellStart"/>
      <w:r w:rsidRPr="00AC25E8">
        <w:rPr>
          <w:rFonts w:eastAsia="Calibri"/>
          <w:sz w:val="16"/>
        </w:rPr>
        <w:t>d.identification</w:t>
      </w:r>
      <w:proofErr w:type="spellEnd"/>
      <w:r w:rsidRPr="00AC25E8">
        <w:rPr>
          <w:rFonts w:eastAsia="Calibri"/>
          <w:sz w:val="16"/>
        </w:rPr>
        <w:t xml:space="preserve"> through appeal to personal memory, partial description (recognitional use, </w:t>
      </w:r>
      <w:proofErr w:type="spellStart"/>
      <w:r w:rsidRPr="00AC25E8">
        <w:rPr>
          <w:rFonts w:eastAsia="Calibri"/>
          <w:sz w:val="16"/>
        </w:rPr>
        <w:t>emploi</w:t>
      </w:r>
      <w:proofErr w:type="spellEnd"/>
      <w:r w:rsidRPr="00AC25E8">
        <w:rPr>
          <w:rFonts w:eastAsia="Calibri"/>
          <w:sz w:val="16"/>
        </w:rPr>
        <w:t xml:space="preserve"> </w:t>
      </w:r>
      <w:proofErr w:type="spellStart"/>
      <w:r w:rsidRPr="00AC25E8">
        <w:rPr>
          <w:rFonts w:eastAsia="Calibri"/>
          <w:sz w:val="16"/>
        </w:rPr>
        <w:t>mémoriel</w:t>
      </w:r>
      <w:proofErr w:type="spellEnd"/>
      <w:r w:rsidRPr="00AC25E8">
        <w:rPr>
          <w:rFonts w:eastAsia="Calibri"/>
          <w:sz w:val="16"/>
        </w:rPr>
        <w:t>)</w:t>
      </w:r>
      <w:proofErr w:type="spellStart"/>
      <w:r w:rsidRPr="00AC25E8">
        <w:rPr>
          <w:rFonts w:eastAsia="Calibri"/>
          <w:sz w:val="16"/>
        </w:rPr>
        <w:t>e.identification</w:t>
      </w:r>
      <w:proofErr w:type="spellEnd"/>
      <w:r w:rsidRPr="00AC25E8">
        <w:rPr>
          <w:rFonts w:eastAsia="Calibri"/>
          <w:sz w:val="16"/>
        </w:rPr>
        <w:t xml:space="preserve"> by association with an identifiable entity (associative use)These different ways of contextually identifying the referent of a definite article can be illustrated by the following examples: (6)</w:t>
      </w:r>
      <w:proofErr w:type="spellStart"/>
      <w:r w:rsidRPr="00AC25E8">
        <w:rPr>
          <w:rFonts w:eastAsia="Calibri"/>
          <w:sz w:val="16"/>
        </w:rPr>
        <w:t>a.Pass</w:t>
      </w:r>
      <w:proofErr w:type="spellEnd"/>
      <w:r w:rsidRPr="00AC25E8">
        <w:rPr>
          <w:rFonts w:eastAsia="Calibri"/>
          <w:sz w:val="16"/>
        </w:rPr>
        <w:t xml:space="preserve"> me </w:t>
      </w:r>
      <w:proofErr w:type="spellStart"/>
      <w:r w:rsidRPr="00AC25E8">
        <w:rPr>
          <w:rFonts w:eastAsia="Calibri"/>
          <w:sz w:val="16"/>
        </w:rPr>
        <w:t>thesalt</w:t>
      </w:r>
      <w:proofErr w:type="spellEnd"/>
      <w:r w:rsidRPr="00AC25E8">
        <w:rPr>
          <w:rFonts w:eastAsia="Calibri"/>
          <w:sz w:val="16"/>
        </w:rPr>
        <w:t xml:space="preserve">. Today </w:t>
      </w:r>
      <w:proofErr w:type="spellStart"/>
      <w:r w:rsidRPr="00AC25E8">
        <w:rPr>
          <w:rFonts w:eastAsia="Calibri"/>
          <w:sz w:val="16"/>
        </w:rPr>
        <w:t>thesun</w:t>
      </w:r>
      <w:proofErr w:type="spellEnd"/>
      <w:r w:rsidRPr="00AC25E8">
        <w:rPr>
          <w:rFonts w:eastAsia="Calibri"/>
          <w:sz w:val="16"/>
        </w:rPr>
        <w:t xml:space="preserve"> is shining. </w:t>
      </w:r>
      <w:proofErr w:type="spellStart"/>
      <w:r w:rsidRPr="00AC25E8">
        <w:rPr>
          <w:rFonts w:eastAsia="Calibri"/>
          <w:sz w:val="16"/>
        </w:rPr>
        <w:t>ThePope</w:t>
      </w:r>
      <w:proofErr w:type="spellEnd"/>
      <w:r w:rsidRPr="00AC25E8">
        <w:rPr>
          <w:rFonts w:eastAsia="Calibri"/>
          <w:sz w:val="16"/>
        </w:rPr>
        <w:t xml:space="preserve"> will come to </w:t>
      </w:r>
      <w:proofErr w:type="spellStart"/>
      <w:proofErr w:type="gramStart"/>
      <w:r w:rsidRPr="00AC25E8">
        <w:rPr>
          <w:rFonts w:eastAsia="Calibri"/>
          <w:sz w:val="16"/>
        </w:rPr>
        <w:t>Paris.b.Thebook</w:t>
      </w:r>
      <w:proofErr w:type="spellEnd"/>
      <w:proofErr w:type="gramEnd"/>
      <w:r w:rsidRPr="00AC25E8">
        <w:rPr>
          <w:rFonts w:eastAsia="Calibri"/>
          <w:sz w:val="16"/>
        </w:rPr>
        <w:t xml:space="preserve"> I bought yesterday is under discussion for the Nobel </w:t>
      </w:r>
      <w:proofErr w:type="spellStart"/>
      <w:r w:rsidRPr="00AC25E8">
        <w:rPr>
          <w:rFonts w:eastAsia="Calibri"/>
          <w:sz w:val="16"/>
        </w:rPr>
        <w:t>Prize.c.Somebody</w:t>
      </w:r>
      <w:proofErr w:type="spellEnd"/>
      <w:r w:rsidRPr="00AC25E8">
        <w:rPr>
          <w:rFonts w:eastAsia="Calibri"/>
          <w:sz w:val="16"/>
        </w:rPr>
        <w:t xml:space="preserve"> stole my bike yesterday but they have already found </w:t>
      </w:r>
      <w:proofErr w:type="spellStart"/>
      <w:r w:rsidRPr="00AC25E8">
        <w:rPr>
          <w:rFonts w:eastAsia="Calibri"/>
          <w:sz w:val="16"/>
        </w:rPr>
        <w:t>thethief.d.You</w:t>
      </w:r>
      <w:proofErr w:type="spellEnd"/>
      <w:r w:rsidRPr="00AC25E8">
        <w:rPr>
          <w:rFonts w:eastAsia="Calibri"/>
          <w:sz w:val="16"/>
        </w:rPr>
        <w:t xml:space="preserve"> remember </w:t>
      </w:r>
      <w:proofErr w:type="spellStart"/>
      <w:r w:rsidRPr="00AC25E8">
        <w:rPr>
          <w:rFonts w:eastAsia="Calibri"/>
          <w:sz w:val="16"/>
        </w:rPr>
        <w:t>therestaurant</w:t>
      </w:r>
      <w:proofErr w:type="spellEnd"/>
      <w:r w:rsidRPr="00AC25E8">
        <w:rPr>
          <w:rFonts w:eastAsia="Calibri"/>
          <w:sz w:val="16"/>
        </w:rPr>
        <w:t xml:space="preserve"> we went to recently. That is where I found a </w:t>
      </w:r>
      <w:proofErr w:type="spellStart"/>
      <w:r w:rsidRPr="00AC25E8">
        <w:rPr>
          <w:rFonts w:eastAsia="Calibri"/>
          <w:sz w:val="16"/>
        </w:rPr>
        <w:t>wallet.</w:t>
      </w:r>
      <w:proofErr w:type="gramStart"/>
      <w:r w:rsidRPr="00AC25E8">
        <w:rPr>
          <w:rFonts w:eastAsia="Calibri"/>
          <w:sz w:val="16"/>
        </w:rPr>
        <w:t>e.We</w:t>
      </w:r>
      <w:proofErr w:type="spellEnd"/>
      <w:proofErr w:type="gramEnd"/>
      <w:r w:rsidRPr="00AC25E8">
        <w:rPr>
          <w:rFonts w:eastAsia="Calibri"/>
          <w:sz w:val="16"/>
        </w:rPr>
        <w:t xml:space="preserve"> laid out the picnic. </w:t>
      </w:r>
      <w:proofErr w:type="spellStart"/>
      <w:r w:rsidRPr="00AC25E8">
        <w:rPr>
          <w:rFonts w:eastAsia="Calibri"/>
          <w:sz w:val="16"/>
        </w:rPr>
        <w:t>Thecoffee</w:t>
      </w:r>
      <w:proofErr w:type="spellEnd"/>
      <w:r w:rsidRPr="00AC25E8">
        <w:rPr>
          <w:rFonts w:eastAsia="Calibri"/>
          <w:sz w:val="16"/>
        </w:rPr>
        <w:t xml:space="preserve"> was still </w:t>
      </w:r>
      <w:proofErr w:type="spellStart"/>
      <w:proofErr w:type="gramStart"/>
      <w:r w:rsidRPr="00AC25E8">
        <w:rPr>
          <w:rFonts w:eastAsia="Calibri"/>
          <w:sz w:val="16"/>
        </w:rPr>
        <w:t>warm.These</w:t>
      </w:r>
      <w:proofErr w:type="spellEnd"/>
      <w:proofErr w:type="gramEnd"/>
      <w:r w:rsidRPr="00AC25E8">
        <w:rPr>
          <w:rFonts w:eastAsia="Calibri"/>
          <w:sz w:val="16"/>
        </w:rPr>
        <w:t xml:space="preserve"> are the five context types most frequently distinguished in the literature (cf. Hawkins 1978; </w:t>
      </w:r>
      <w:proofErr w:type="spellStart"/>
      <w:r w:rsidRPr="00AC25E8">
        <w:rPr>
          <w:rFonts w:eastAsia="Calibri"/>
          <w:sz w:val="16"/>
        </w:rPr>
        <w:t>Löbner</w:t>
      </w:r>
      <w:proofErr w:type="spellEnd"/>
      <w:r w:rsidRPr="00AC25E8">
        <w:rPr>
          <w:rFonts w:eastAsia="Calibri"/>
          <w:sz w:val="16"/>
        </w:rPr>
        <w:t xml:space="preserve"> 1985; </w:t>
      </w:r>
      <w:proofErr w:type="spellStart"/>
      <w:r w:rsidRPr="00AC25E8">
        <w:rPr>
          <w:rFonts w:eastAsia="Calibri"/>
          <w:sz w:val="16"/>
        </w:rPr>
        <w:t>Himmelmann</w:t>
      </w:r>
      <w:proofErr w:type="spellEnd"/>
      <w:r w:rsidRPr="00AC25E8">
        <w:rPr>
          <w:rFonts w:eastAsia="Calibri"/>
          <w:sz w:val="16"/>
        </w:rPr>
        <w:t xml:space="preserve"> 1998; De Mulder and </w:t>
      </w:r>
      <w:proofErr w:type="spellStart"/>
      <w:r w:rsidRPr="00AC25E8">
        <w:rPr>
          <w:rFonts w:eastAsia="Calibri"/>
          <w:sz w:val="16"/>
        </w:rPr>
        <w:t>Carlier</w:t>
      </w:r>
      <w:proofErr w:type="spellEnd"/>
      <w:r w:rsidRPr="00AC25E8">
        <w:rPr>
          <w:rFonts w:eastAsia="Calibri"/>
          <w:sz w:val="16"/>
        </w:rPr>
        <w:t xml:space="preserve"> 2011). In (5) and (6), they are listed in the order of their historical development. The most basic way in which a referent might be unique and thus identifiable is its </w:t>
      </w:r>
      <w:proofErr w:type="spellStart"/>
      <w:r w:rsidRPr="00AC25E8">
        <w:rPr>
          <w:rFonts w:eastAsia="Calibri"/>
          <w:sz w:val="16"/>
        </w:rPr>
        <w:t>pres-ence</w:t>
      </w:r>
      <w:proofErr w:type="spellEnd"/>
      <w:r w:rsidRPr="00AC25E8">
        <w:rPr>
          <w:rFonts w:eastAsia="Calibri"/>
          <w:sz w:val="16"/>
        </w:rPr>
        <w:t xml:space="preserve"> in the context of speech, as in (1a) and (6a). A slight extension of this domain of identification then leads to referents that are unique in a universe of discourse: he Pope, the sun, the government, the weather and so on.2 We know that there are many suns in the universe but there is only one that is of interest in the </w:t>
      </w:r>
      <w:proofErr w:type="gramStart"/>
      <w:r w:rsidRPr="00AC25E8">
        <w:rPr>
          <w:rFonts w:eastAsia="Calibri"/>
          <w:sz w:val="16"/>
        </w:rPr>
        <w:t>con-text</w:t>
      </w:r>
      <w:proofErr w:type="gramEnd"/>
      <w:r w:rsidRPr="00AC25E8">
        <w:rPr>
          <w:rFonts w:eastAsia="Calibri"/>
          <w:sz w:val="16"/>
        </w:rPr>
        <w:t xml:space="preserve"> of our weather. A dedicated militant of a political party will simply speak of “the party”, whenever she </w:t>
      </w:r>
      <w:proofErr w:type="gramStart"/>
      <w:r w:rsidRPr="00AC25E8">
        <w:rPr>
          <w:rFonts w:eastAsia="Calibri"/>
          <w:sz w:val="16"/>
        </w:rPr>
        <w:t>makes reference</w:t>
      </w:r>
      <w:proofErr w:type="gramEnd"/>
      <w:r w:rsidRPr="00AC25E8">
        <w:rPr>
          <w:rFonts w:eastAsia="Calibri"/>
          <w:sz w:val="16"/>
        </w:rPr>
        <w:t xml:space="preserve"> to her own group and can even give that identification a high scalar value by stressing the definite article (THE [</w:t>
      </w:r>
      <w:proofErr w:type="spellStart"/>
      <w:r w:rsidRPr="00AC25E8">
        <w:rPr>
          <w:rFonts w:eastAsia="Calibri"/>
          <w:sz w:val="16"/>
        </w:rPr>
        <w:t>ði</w:t>
      </w:r>
      <w:proofErr w:type="spellEnd"/>
      <w:r w:rsidRPr="00AC25E8">
        <w:rPr>
          <w:rFonts w:eastAsia="Calibri"/>
          <w:sz w:val="16"/>
        </w:rPr>
        <w:t>:] party). In the anaphoric and cataphoric uses of the definite articles, the referents are given in the co-text, in the preceding co-text for anaphoric reference, as in (6c), and in the following co-text for cataphoric reference, as in (6b). Note that definite descriptions, i.e., the identification of a referent through a description of its salient properties, is simply regarded here as an instance of cataphora. The recognitional use (</w:t>
      </w:r>
      <w:proofErr w:type="spellStart"/>
      <w:r w:rsidRPr="00AC25E8">
        <w:rPr>
          <w:rFonts w:eastAsia="Calibri"/>
          <w:sz w:val="16"/>
        </w:rPr>
        <w:t>emploi</w:t>
      </w:r>
      <w:proofErr w:type="spellEnd"/>
      <w:r w:rsidRPr="00AC25E8">
        <w:rPr>
          <w:rFonts w:eastAsia="Calibri"/>
          <w:sz w:val="16"/>
        </w:rPr>
        <w:t xml:space="preserve"> </w:t>
      </w:r>
      <w:proofErr w:type="spellStart"/>
      <w:r w:rsidRPr="00AC25E8">
        <w:rPr>
          <w:rFonts w:eastAsia="Calibri"/>
          <w:sz w:val="16"/>
        </w:rPr>
        <w:t>mémoriel</w:t>
      </w:r>
      <w:proofErr w:type="spellEnd"/>
      <w:r w:rsidRPr="00AC25E8">
        <w:rPr>
          <w:rFonts w:eastAsia="Calibri"/>
          <w:sz w:val="16"/>
        </w:rPr>
        <w:t xml:space="preserve">) requires a search in the memory of </w:t>
      </w:r>
      <w:proofErr w:type="spellStart"/>
      <w:r w:rsidRPr="00AC25E8">
        <w:rPr>
          <w:rFonts w:eastAsia="Calibri"/>
          <w:sz w:val="16"/>
        </w:rPr>
        <w:t>interloc-utors</w:t>
      </w:r>
      <w:proofErr w:type="spellEnd"/>
      <w:r w:rsidRPr="00AC25E8">
        <w:rPr>
          <w:rFonts w:eastAsia="Calibri"/>
          <w:sz w:val="16"/>
        </w:rPr>
        <w:t xml:space="preserve"> rather than in the co-text or the non-verbal context. According to Himmel-</w:t>
      </w:r>
      <w:proofErr w:type="spellStart"/>
      <w:r w:rsidRPr="00AC25E8">
        <w:rPr>
          <w:rFonts w:eastAsia="Calibri"/>
          <w:sz w:val="16"/>
        </w:rPr>
        <w:t>mann</w:t>
      </w:r>
      <w:proofErr w:type="spellEnd"/>
      <w:r w:rsidRPr="00AC25E8">
        <w:rPr>
          <w:rFonts w:eastAsia="Calibri"/>
          <w:sz w:val="16"/>
        </w:rPr>
        <w:t xml:space="preserve"> (1997), this use of demonstratives has played the decisive role in the </w:t>
      </w:r>
      <w:proofErr w:type="spellStart"/>
      <w:r w:rsidRPr="00AC25E8">
        <w:rPr>
          <w:rFonts w:eastAsia="Calibri"/>
          <w:sz w:val="16"/>
        </w:rPr>
        <w:t>devel-opment</w:t>
      </w:r>
      <w:proofErr w:type="spellEnd"/>
      <w:r w:rsidRPr="00AC25E8">
        <w:rPr>
          <w:rFonts w:eastAsia="Calibri"/>
          <w:sz w:val="16"/>
        </w:rPr>
        <w:t xml:space="preserve"> of the definite article. A characteristic feature of this use is the explicit appeal to the hearer to search for the relevant context in his/her memory. Finally, the associative use requires that a referent is identifiable through its association with another one given in a context (cf. Clark and Marshall 1981). There are many relations between entities that provide such a bridge: part-whole, as in (6e), or action-instrument, as in examples like (7).</w:t>
      </w:r>
    </w:p>
    <w:p w14:paraId="547F8BB1" w14:textId="77777777" w:rsidR="00AC25E8" w:rsidRPr="00AC25E8" w:rsidRDefault="00AC25E8" w:rsidP="00AC25E8">
      <w:pPr>
        <w:spacing w:line="256" w:lineRule="auto"/>
        <w:rPr>
          <w:rFonts w:eastAsia="Calibri"/>
          <w:sz w:val="16"/>
        </w:rPr>
      </w:pPr>
    </w:p>
    <w:p w14:paraId="3C1EFADD" w14:textId="77777777" w:rsidR="00AC25E8" w:rsidRP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This applies to the resolution because the word “the” before “member nations of the World Trade Organization” means that the resolution is asking the affirmative to defend </w:t>
      </w:r>
      <w:proofErr w:type="gramStart"/>
      <w:r w:rsidRPr="00AC25E8">
        <w:rPr>
          <w:rFonts w:eastAsia="Times New Roman"/>
          <w:b/>
          <w:iCs/>
          <w:sz w:val="26"/>
        </w:rPr>
        <w:t>all of</w:t>
      </w:r>
      <w:proofErr w:type="gramEnd"/>
      <w:r w:rsidRPr="00AC25E8">
        <w:rPr>
          <w:rFonts w:eastAsia="Times New Roman"/>
          <w:b/>
          <w:iCs/>
          <w:sz w:val="26"/>
        </w:rPr>
        <w:t xml:space="preserve"> the member nations implementing a policy. </w:t>
      </w:r>
    </w:p>
    <w:p w14:paraId="390698AD" w14:textId="10ECA22C" w:rsidR="00AC25E8" w:rsidRDefault="00AC25E8" w:rsidP="00AC25E8"/>
    <w:p w14:paraId="61163E69" w14:textId="044B00CC" w:rsidR="00AC25E8" w:rsidRDefault="00AC25E8" w:rsidP="00AC25E8">
      <w:pPr>
        <w:pStyle w:val="Heading4"/>
        <w:numPr>
          <w:ilvl w:val="0"/>
          <w:numId w:val="12"/>
        </w:numPr>
      </w:pPr>
      <w:r>
        <w:t xml:space="preserve">“Member nations” is a plural that means that they </w:t>
      </w:r>
      <w:proofErr w:type="gramStart"/>
      <w:r>
        <w:t>have to</w:t>
      </w:r>
      <w:proofErr w:type="gramEnd"/>
      <w:r>
        <w:t xml:space="preserve"> defend more than one. </w:t>
      </w:r>
    </w:p>
    <w:p w14:paraId="69715B34" w14:textId="2F09D212" w:rsidR="00AC25E8" w:rsidRPr="00AC25E8" w:rsidRDefault="00AC25E8" w:rsidP="00AC25E8">
      <w:r w:rsidRPr="00AC25E8">
        <w:rPr>
          <w:rStyle w:val="Style13ptBold"/>
        </w:rPr>
        <w:t xml:space="preserve">Winter and </w:t>
      </w:r>
      <w:proofErr w:type="spellStart"/>
      <w:r w:rsidRPr="00AC25E8">
        <w:rPr>
          <w:rStyle w:val="Style13ptBold"/>
        </w:rPr>
        <w:t>Scha</w:t>
      </w:r>
      <w:proofErr w:type="spellEnd"/>
      <w:r w:rsidRPr="00AC25E8">
        <w:rPr>
          <w:rStyle w:val="Style13ptBold"/>
        </w:rPr>
        <w:t xml:space="preserve"> 14</w:t>
      </w:r>
      <w:r w:rsidRPr="00AC25E8">
        <w:t xml:space="preserve"> Winter, </w:t>
      </w:r>
      <w:proofErr w:type="spellStart"/>
      <w:r w:rsidRPr="00AC25E8">
        <w:t>Yoad</w:t>
      </w:r>
      <w:proofErr w:type="spellEnd"/>
      <w:r w:rsidRPr="00AC25E8">
        <w:t xml:space="preserve">, and </w:t>
      </w:r>
      <w:proofErr w:type="spellStart"/>
      <w:r w:rsidRPr="00AC25E8">
        <w:t>Remko</w:t>
      </w:r>
      <w:proofErr w:type="spellEnd"/>
      <w:r w:rsidRPr="00AC25E8">
        <w:t xml:space="preserve"> </w:t>
      </w:r>
      <w:proofErr w:type="spellStart"/>
      <w:r w:rsidRPr="00AC25E8">
        <w:t>Scha</w:t>
      </w:r>
      <w:proofErr w:type="spellEnd"/>
      <w:r w:rsidRPr="00AC25E8">
        <w:t>. Plurals. 2014. Web. 4 Sept. 2021.</w:t>
      </w:r>
    </w:p>
    <w:p w14:paraId="0B9AE7D5" w14:textId="6DF59DBD" w:rsidR="00AC25E8" w:rsidRPr="00AC25E8" w:rsidRDefault="00AC25E8" w:rsidP="00AC25E8">
      <w:pPr>
        <w:rPr>
          <w:sz w:val="16"/>
        </w:rPr>
      </w:pPr>
      <w:r w:rsidRPr="00AC25E8">
        <w:rPr>
          <w:sz w:val="16"/>
        </w:rPr>
        <w:t xml:space="preserve">In English and many other languages, noun phrases are subcategorized for number: they are either singular or plural. Though strictly speaking a morpho-syntactic phenomenon, this subcategorization has important semantic correlates. </w:t>
      </w:r>
      <w:r w:rsidRPr="00AC25E8">
        <w:rPr>
          <w:rStyle w:val="StyleUnderline"/>
        </w:rPr>
        <w:t xml:space="preserve">Whereas </w:t>
      </w:r>
      <w:r w:rsidRPr="00AC25E8">
        <w:rPr>
          <w:rStyle w:val="StyleUnderline"/>
          <w:highlight w:val="yellow"/>
        </w:rPr>
        <w:t>singular noun phrases</w:t>
      </w:r>
      <w:r w:rsidRPr="00AC25E8">
        <w:rPr>
          <w:rStyle w:val="StyleUnderline"/>
        </w:rPr>
        <w:t xml:space="preserve"> typically </w:t>
      </w:r>
      <w:r w:rsidRPr="00AC25E8">
        <w:rPr>
          <w:rStyle w:val="StyleUnderline"/>
          <w:highlight w:val="yellow"/>
        </w:rPr>
        <w:t>refer to atomic individuals</w:t>
      </w:r>
      <w:r w:rsidRPr="00AC25E8">
        <w:rPr>
          <w:rStyle w:val="StyleUnderline"/>
        </w:rPr>
        <w:t xml:space="preserve"> or to quantifiers over such individuals, </w:t>
      </w:r>
      <w:r w:rsidRPr="00AC25E8">
        <w:rPr>
          <w:rStyle w:val="StyleUnderline"/>
          <w:highlight w:val="yellow"/>
        </w:rPr>
        <w:t>plural noun phrases</w:t>
      </w:r>
      <w:r w:rsidRPr="00AC25E8">
        <w:rPr>
          <w:rStyle w:val="StyleUnderline"/>
        </w:rPr>
        <w:t xml:space="preserve"> typically </w:t>
      </w:r>
      <w:r w:rsidRPr="00AC25E8">
        <w:rPr>
          <w:rStyle w:val="StyleUnderline"/>
          <w:highlight w:val="yellow"/>
        </w:rPr>
        <w:t>involve reference to</w:t>
      </w:r>
      <w:r w:rsidRPr="00AC25E8">
        <w:rPr>
          <w:rStyle w:val="StyleUnderline"/>
        </w:rPr>
        <w:t xml:space="preserve"> (or quantification over) </w:t>
      </w:r>
      <w:r w:rsidRPr="00AC25E8">
        <w:rPr>
          <w:rStyle w:val="StyleUnderline"/>
          <w:highlight w:val="yellow"/>
        </w:rPr>
        <w:t>collections of individuals</w:t>
      </w:r>
      <w:r w:rsidRPr="00AC25E8">
        <w:rPr>
          <w:rStyle w:val="StyleUnderline"/>
        </w:rPr>
        <w:t xml:space="preserve">. For instance, </w:t>
      </w:r>
      <w:r w:rsidRPr="00AC25E8">
        <w:rPr>
          <w:rStyle w:val="StyleUnderline"/>
          <w:highlight w:val="yellow"/>
        </w:rPr>
        <w:t>the sentence “the trees surround the pond” describes a relation between a collection “the trees” and an individual “the pond”</w:t>
      </w:r>
      <w:r w:rsidRPr="00AC25E8">
        <w:rPr>
          <w:rStyle w:val="StyleUnderline"/>
        </w:rPr>
        <w:t xml:space="preserve">. </w:t>
      </w:r>
      <w:r w:rsidRPr="00AC25E8">
        <w:rPr>
          <w:sz w:val="16"/>
        </w:rPr>
        <w:t xml:space="preserve">Despite their importance in many languages, collectivity phenomena were largely ignored in the proposals that laid the foundations of formal semantics of natural language. Accommodating plurals and collectivity in formal semantics has turned out to be a major challenge. The aim of this chapter is to give an overview of different approaches to these challenges and to summarize some of their achievements. We concentrate on plurals in English, but many principles in their treatment carry over to several other languages. After introducing in section 2 some central facts and terms, we move on in sections 3-5 to three problems that have propelled much of the research on plurals. One problem concerns the basic (‘ontological’) properties of the collections denoted by plural nominals. In section 3 we discuss mereological and set-theoretical approaches to collective </w:t>
      </w:r>
      <w:proofErr w:type="gramStart"/>
      <w:r w:rsidRPr="00AC25E8">
        <w:rPr>
          <w:sz w:val="16"/>
        </w:rPr>
        <w:t>reference, and</w:t>
      </w:r>
      <w:proofErr w:type="gramEnd"/>
      <w:r w:rsidRPr="00AC25E8">
        <w:rPr>
          <w:sz w:val="16"/>
        </w:rPr>
        <w:t xml:space="preserve"> concentrate on one central differences between different proposals: whether they treat collections as ‘flat’ sets of primitive entities, or as possibly ‘nested’ sets that recursively admit collections as their members. A second major problem is the nature of distributive interpretations of plurals: interpretations that involve quantification over parts of collections. In section 4 we distinguish two approaches for deriving distributive interpretations: the lexical approach, based on the meaning of predicates, and a variety of operational approaches, based on introducing phonologically covert operators in the semantic analysis. Finally, in section 5 we discuss the problem of collectivity with quantificational plurals. </w:t>
      </w:r>
      <w:proofErr w:type="gramStart"/>
      <w:r w:rsidRPr="00AC25E8">
        <w:rPr>
          <w:sz w:val="16"/>
        </w:rPr>
        <w:t>Again</w:t>
      </w:r>
      <w:proofErr w:type="gramEnd"/>
      <w:r w:rsidRPr="00AC25E8">
        <w:rPr>
          <w:sz w:val="16"/>
        </w:rPr>
        <w:t xml:space="preserve"> we will consider two central approaches: one approach that analyses quantificational expressions as modifiers of predicates, and another approach that analyses them as determiners, i.e. relations between predicates in generalized quantifier theory (chapter [GQ]).</w:t>
      </w:r>
    </w:p>
    <w:p w14:paraId="66705FAF" w14:textId="77777777" w:rsidR="00AC25E8" w:rsidRP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Grammar comes first: </w:t>
      </w:r>
    </w:p>
    <w:p w14:paraId="0013A255" w14:textId="77777777" w:rsidR="00AC25E8" w:rsidRPr="00AC25E8" w:rsidRDefault="00AC25E8" w:rsidP="00AC25E8">
      <w:pPr>
        <w:keepNext/>
        <w:keepLines/>
        <w:numPr>
          <w:ilvl w:val="0"/>
          <w:numId w:val="11"/>
        </w:numPr>
        <w:spacing w:before="40" w:after="0" w:line="256" w:lineRule="auto"/>
        <w:outlineLvl w:val="3"/>
        <w:rPr>
          <w:rFonts w:eastAsia="Times New Roman"/>
          <w:b/>
          <w:iCs/>
          <w:sz w:val="26"/>
        </w:rPr>
      </w:pPr>
      <w:r w:rsidRPr="00AC25E8">
        <w:rPr>
          <w:rFonts w:eastAsia="Times New Roman"/>
          <w:b/>
          <w:iCs/>
          <w:sz w:val="26"/>
        </w:rPr>
        <w:t xml:space="preserve">Stasis Point: using the grammatically correct interpretation of the resolution allows for a fixed stasis point that ensures a predictable division of ground. </w:t>
      </w:r>
    </w:p>
    <w:p w14:paraId="0C473D9F" w14:textId="77777777" w:rsidR="00AC25E8" w:rsidRPr="00AC25E8" w:rsidRDefault="00AC25E8" w:rsidP="00AC25E8">
      <w:pPr>
        <w:keepNext/>
        <w:keepLines/>
        <w:numPr>
          <w:ilvl w:val="0"/>
          <w:numId w:val="11"/>
        </w:numPr>
        <w:spacing w:before="40" w:after="0" w:line="256" w:lineRule="auto"/>
        <w:outlineLvl w:val="3"/>
        <w:rPr>
          <w:rFonts w:eastAsia="Times New Roman"/>
          <w:b/>
          <w:iCs/>
          <w:sz w:val="26"/>
        </w:rPr>
      </w:pPr>
      <w:r w:rsidRPr="00AC25E8">
        <w:rPr>
          <w:rFonts w:eastAsia="Times New Roman"/>
          <w:b/>
          <w:iCs/>
          <w:sz w:val="26"/>
        </w:rPr>
        <w:t>Resolvability: in grammar there is a definitive right and wrong interpretation which allows for an easily resolved debate. This ensures there is less judge intervention and increases topic education because it encourages less muddled T debates.</w:t>
      </w:r>
    </w:p>
    <w:p w14:paraId="2413ACB8" w14:textId="77777777" w:rsidR="00AC25E8" w:rsidRPr="00AC25E8" w:rsidRDefault="00AC25E8" w:rsidP="00AC25E8">
      <w:pPr>
        <w:spacing w:line="256" w:lineRule="auto"/>
        <w:rPr>
          <w:rFonts w:eastAsia="Calibri"/>
        </w:rPr>
      </w:pPr>
    </w:p>
    <w:p w14:paraId="21D5D991" w14:textId="77762AAC" w:rsidR="00AC25E8" w:rsidRP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Violation: They </w:t>
      </w:r>
      <w:r>
        <w:rPr>
          <w:rFonts w:eastAsia="Times New Roman"/>
          <w:b/>
          <w:iCs/>
          <w:sz w:val="26"/>
        </w:rPr>
        <w:t>only defend the US implementing a policy</w:t>
      </w:r>
    </w:p>
    <w:p w14:paraId="24086552" w14:textId="77777777" w:rsidR="00AC25E8" w:rsidRPr="00AC25E8" w:rsidRDefault="00AC25E8" w:rsidP="00AC25E8">
      <w:pPr>
        <w:spacing w:line="256" w:lineRule="auto"/>
        <w:rPr>
          <w:rFonts w:eastAsia="Calibri"/>
        </w:rPr>
      </w:pPr>
    </w:p>
    <w:p w14:paraId="7123C5DD" w14:textId="77777777" w:rsidR="00AC25E8" w:rsidRP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Vote neg: </w:t>
      </w:r>
    </w:p>
    <w:p w14:paraId="046AAFA4" w14:textId="77777777" w:rsidR="00AC25E8" w:rsidRPr="00AC25E8" w:rsidRDefault="00AC25E8" w:rsidP="00AC25E8">
      <w:pPr>
        <w:keepNext/>
        <w:keepLines/>
        <w:spacing w:before="40" w:after="0" w:line="256" w:lineRule="auto"/>
        <w:outlineLvl w:val="3"/>
        <w:rPr>
          <w:rFonts w:eastAsia="Times New Roman"/>
          <w:b/>
          <w:iCs/>
          <w:sz w:val="26"/>
        </w:rPr>
      </w:pPr>
    </w:p>
    <w:p w14:paraId="71C03A3B" w14:textId="2D2EAD09" w:rsid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Procedural fairness: Their interpretation explodes limits, opening the floodgates to an almost infinite scope of possible affirmatives that can be run at a tournament. They can cherry pick any member nation of the WTO to have reduce IP protections which makes it impossible for the negative to reasonably prepare. This kills neg ground and creates a side bias for the </w:t>
      </w:r>
      <w:proofErr w:type="spellStart"/>
      <w:r w:rsidRPr="00AC25E8">
        <w:rPr>
          <w:rFonts w:eastAsia="Times New Roman"/>
          <w:b/>
          <w:iCs/>
          <w:sz w:val="26"/>
        </w:rPr>
        <w:t>aff</w:t>
      </w:r>
      <w:proofErr w:type="spellEnd"/>
      <w:r w:rsidRPr="00AC25E8">
        <w:rPr>
          <w:rFonts w:eastAsia="Times New Roman"/>
          <w:b/>
          <w:iCs/>
          <w:sz w:val="26"/>
        </w:rPr>
        <w:t xml:space="preserve">. Debate is fundamentally a competitive game which means that fairness is a d-rule and a pre-req to evaluating </w:t>
      </w:r>
      <w:proofErr w:type="spellStart"/>
      <w:r w:rsidRPr="00AC25E8">
        <w:rPr>
          <w:rFonts w:eastAsia="Times New Roman"/>
          <w:b/>
          <w:iCs/>
          <w:sz w:val="26"/>
        </w:rPr>
        <w:t>aff</w:t>
      </w:r>
      <w:proofErr w:type="spellEnd"/>
      <w:r w:rsidRPr="00AC25E8">
        <w:rPr>
          <w:rFonts w:eastAsia="Times New Roman"/>
          <w:b/>
          <w:iCs/>
          <w:sz w:val="26"/>
        </w:rPr>
        <w:t xml:space="preserve"> offense. </w:t>
      </w:r>
    </w:p>
    <w:p w14:paraId="72B0F554" w14:textId="77777777" w:rsidR="00AC25E8" w:rsidRPr="00AC25E8" w:rsidRDefault="00AC25E8" w:rsidP="00AC25E8">
      <w:pPr>
        <w:keepNext/>
        <w:keepLines/>
        <w:spacing w:before="40" w:after="0" w:line="256" w:lineRule="auto"/>
        <w:outlineLvl w:val="3"/>
        <w:rPr>
          <w:rFonts w:eastAsia="Times New Roman"/>
          <w:b/>
          <w:iCs/>
          <w:sz w:val="26"/>
        </w:rPr>
      </w:pPr>
    </w:p>
    <w:p w14:paraId="4CFA52AB" w14:textId="77777777" w:rsidR="00AC25E8" w:rsidRP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Argument skills: If I win that the resolution has a definitive article that means they are non-topical. Being topical is critical to allowing the neg to refute the </w:t>
      </w:r>
      <w:proofErr w:type="spellStart"/>
      <w:r w:rsidRPr="00AC25E8">
        <w:rPr>
          <w:rFonts w:eastAsia="Times New Roman"/>
          <w:b/>
          <w:iCs/>
          <w:sz w:val="26"/>
        </w:rPr>
        <w:t>aff</w:t>
      </w:r>
      <w:proofErr w:type="spellEnd"/>
      <w:r w:rsidRPr="00AC25E8">
        <w:rPr>
          <w:rFonts w:eastAsia="Times New Roman"/>
          <w:b/>
          <w:iCs/>
          <w:sz w:val="26"/>
        </w:rPr>
        <w:t xml:space="preserve"> in an in-depth fashion. This process produces iterative testing and improvement, where we learn to improve our arguments bases on our opponent’s arguments. This means that they are only winning the arguments they are because of my inability to predictably prepare and respond to them. This kills the educational ability of debate because the </w:t>
      </w:r>
      <w:proofErr w:type="spellStart"/>
      <w:r w:rsidRPr="00AC25E8">
        <w:rPr>
          <w:rFonts w:eastAsia="Times New Roman"/>
          <w:b/>
          <w:iCs/>
          <w:sz w:val="26"/>
        </w:rPr>
        <w:t>aff</w:t>
      </w:r>
      <w:proofErr w:type="spellEnd"/>
      <w:r w:rsidRPr="00AC25E8">
        <w:rPr>
          <w:rFonts w:eastAsia="Times New Roman"/>
          <w:b/>
          <w:iCs/>
          <w:sz w:val="26"/>
        </w:rPr>
        <w:t xml:space="preserve"> isn’t being exposed to the best possible counterarguments against their </w:t>
      </w:r>
      <w:proofErr w:type="spellStart"/>
      <w:r w:rsidRPr="00AC25E8">
        <w:rPr>
          <w:rFonts w:eastAsia="Times New Roman"/>
          <w:b/>
          <w:iCs/>
          <w:sz w:val="26"/>
        </w:rPr>
        <w:t>aff</w:t>
      </w:r>
      <w:proofErr w:type="spellEnd"/>
      <w:r w:rsidRPr="00AC25E8">
        <w:rPr>
          <w:rFonts w:eastAsia="Times New Roman"/>
          <w:b/>
          <w:iCs/>
          <w:sz w:val="26"/>
        </w:rPr>
        <w:t xml:space="preserve"> and the neg isn’t allowed to practice refutation. The educational aspect of debate is obviously important because schools fund the activity. </w:t>
      </w:r>
    </w:p>
    <w:p w14:paraId="3A425B57" w14:textId="77777777" w:rsidR="00AC25E8" w:rsidRPr="00AC25E8" w:rsidRDefault="00AC25E8" w:rsidP="00AC25E8">
      <w:pPr>
        <w:keepNext/>
        <w:keepLines/>
        <w:spacing w:before="40" w:after="0" w:line="256" w:lineRule="auto"/>
        <w:outlineLvl w:val="3"/>
        <w:rPr>
          <w:rFonts w:eastAsia="Times New Roman"/>
          <w:b/>
          <w:iCs/>
          <w:sz w:val="26"/>
        </w:rPr>
      </w:pPr>
    </w:p>
    <w:p w14:paraId="1EB6DDB1" w14:textId="09C0872A" w:rsid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TVA solves because they could just read the </w:t>
      </w:r>
      <w:proofErr w:type="spellStart"/>
      <w:r w:rsidRPr="00AC25E8">
        <w:rPr>
          <w:rFonts w:eastAsia="Times New Roman"/>
          <w:b/>
          <w:iCs/>
          <w:sz w:val="26"/>
        </w:rPr>
        <w:t>aff</w:t>
      </w:r>
      <w:proofErr w:type="spellEnd"/>
      <w:r w:rsidRPr="00AC25E8">
        <w:rPr>
          <w:rFonts w:eastAsia="Times New Roman"/>
          <w:b/>
          <w:iCs/>
          <w:sz w:val="26"/>
        </w:rPr>
        <w:t xml:space="preserve"> as an advantage. This is terminal defense against the </w:t>
      </w:r>
      <w:proofErr w:type="spellStart"/>
      <w:r w:rsidRPr="00AC25E8">
        <w:rPr>
          <w:rFonts w:eastAsia="Times New Roman"/>
          <w:b/>
          <w:iCs/>
          <w:sz w:val="26"/>
        </w:rPr>
        <w:t>aff</w:t>
      </w:r>
      <w:proofErr w:type="spellEnd"/>
      <w:r w:rsidRPr="00AC25E8">
        <w:rPr>
          <w:rFonts w:eastAsia="Times New Roman"/>
          <w:b/>
          <w:iCs/>
          <w:sz w:val="26"/>
        </w:rPr>
        <w:t xml:space="preserve"> and resolves all unique offense. </w:t>
      </w:r>
    </w:p>
    <w:p w14:paraId="3A0DFC3F" w14:textId="77777777" w:rsidR="00AC25E8" w:rsidRPr="00AC25E8" w:rsidRDefault="00AC25E8" w:rsidP="00AC25E8">
      <w:pPr>
        <w:keepNext/>
        <w:keepLines/>
        <w:spacing w:before="40" w:after="0" w:line="256" w:lineRule="auto"/>
        <w:outlineLvl w:val="3"/>
        <w:rPr>
          <w:rFonts w:eastAsia="Times New Roman"/>
          <w:b/>
          <w:iCs/>
          <w:sz w:val="26"/>
        </w:rPr>
      </w:pPr>
    </w:p>
    <w:p w14:paraId="686394E8" w14:textId="4592DA3F" w:rsid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Drop the debater: If you drop the argument the </w:t>
      </w:r>
      <w:proofErr w:type="spellStart"/>
      <w:r w:rsidRPr="00AC25E8">
        <w:rPr>
          <w:rFonts w:eastAsia="Times New Roman"/>
          <w:b/>
          <w:iCs/>
          <w:sz w:val="26"/>
        </w:rPr>
        <w:t>aff</w:t>
      </w:r>
      <w:proofErr w:type="spellEnd"/>
      <w:r w:rsidRPr="00AC25E8">
        <w:rPr>
          <w:rFonts w:eastAsia="Times New Roman"/>
          <w:b/>
          <w:iCs/>
          <w:sz w:val="26"/>
        </w:rPr>
        <w:t xml:space="preserve"> has no offense and therefore there is no reason to vote </w:t>
      </w:r>
      <w:proofErr w:type="spellStart"/>
      <w:r w:rsidRPr="00AC25E8">
        <w:rPr>
          <w:rFonts w:eastAsia="Times New Roman"/>
          <w:b/>
          <w:iCs/>
          <w:sz w:val="26"/>
        </w:rPr>
        <w:t>aff</w:t>
      </w:r>
      <w:proofErr w:type="spellEnd"/>
      <w:r w:rsidRPr="00AC25E8">
        <w:rPr>
          <w:rFonts w:eastAsia="Times New Roman"/>
          <w:b/>
          <w:iCs/>
          <w:sz w:val="26"/>
        </w:rPr>
        <w:t xml:space="preserve">. Also, key to deter future abuse. </w:t>
      </w:r>
    </w:p>
    <w:p w14:paraId="2DCB892A" w14:textId="77777777" w:rsidR="00AC25E8" w:rsidRPr="00AC25E8" w:rsidRDefault="00AC25E8" w:rsidP="00AC25E8">
      <w:pPr>
        <w:keepNext/>
        <w:keepLines/>
        <w:spacing w:before="40" w:after="0" w:line="256" w:lineRule="auto"/>
        <w:outlineLvl w:val="3"/>
        <w:rPr>
          <w:rFonts w:eastAsia="Times New Roman"/>
          <w:b/>
          <w:iCs/>
          <w:sz w:val="26"/>
        </w:rPr>
      </w:pPr>
    </w:p>
    <w:p w14:paraId="4F547EAB" w14:textId="7459E7C5" w:rsid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Topicality is a voting issue that should be evaluated through competing </w:t>
      </w:r>
      <w:proofErr w:type="spellStart"/>
      <w:r w:rsidRPr="00AC25E8">
        <w:rPr>
          <w:rFonts w:eastAsia="Times New Roman"/>
          <w:b/>
          <w:iCs/>
          <w:sz w:val="26"/>
        </w:rPr>
        <w:t>interps</w:t>
      </w:r>
      <w:proofErr w:type="spellEnd"/>
      <w:r w:rsidRPr="00AC25E8">
        <w:rPr>
          <w:rFonts w:eastAsia="Times New Roman"/>
          <w:b/>
          <w:iCs/>
          <w:sz w:val="26"/>
        </w:rPr>
        <w:t xml:space="preserve"> because reasonability is arbitrary and invites intervention. Also, topicality is a yes or no question. You either are topical or you are not topical. </w:t>
      </w:r>
    </w:p>
    <w:p w14:paraId="381D76C4" w14:textId="77777777" w:rsidR="00AC25E8" w:rsidRPr="00AC25E8" w:rsidRDefault="00AC25E8" w:rsidP="00AC25E8">
      <w:pPr>
        <w:keepNext/>
        <w:keepLines/>
        <w:spacing w:before="40" w:after="0" w:line="256" w:lineRule="auto"/>
        <w:outlineLvl w:val="3"/>
        <w:rPr>
          <w:rFonts w:eastAsia="Times New Roman"/>
          <w:b/>
          <w:iCs/>
          <w:sz w:val="26"/>
        </w:rPr>
      </w:pPr>
    </w:p>
    <w:p w14:paraId="778C3FA8" w14:textId="151941F6" w:rsidR="00AC25E8" w:rsidRPr="00AC25E8" w:rsidRDefault="00AC25E8" w:rsidP="00AC25E8">
      <w:pPr>
        <w:keepNext/>
        <w:keepLines/>
        <w:spacing w:before="40" w:after="0" w:line="256" w:lineRule="auto"/>
        <w:outlineLvl w:val="3"/>
        <w:rPr>
          <w:rFonts w:eastAsia="Times New Roman"/>
          <w:b/>
          <w:iCs/>
          <w:sz w:val="26"/>
        </w:rPr>
      </w:pPr>
      <w:r w:rsidRPr="00AC25E8">
        <w:rPr>
          <w:rFonts w:eastAsia="Times New Roman"/>
          <w:b/>
          <w:iCs/>
          <w:sz w:val="26"/>
        </w:rPr>
        <w:t xml:space="preserve">No RVIS: You shouldn’t win for following the rules and RVIS would lead to a chilling effect preventing a check on legitimate abuse. </w:t>
      </w:r>
    </w:p>
    <w:p w14:paraId="69FD6741" w14:textId="0B4FF356" w:rsidR="00A95652" w:rsidRDefault="00A95652" w:rsidP="00B55AD5"/>
    <w:p w14:paraId="079DCC77" w14:textId="77777777" w:rsidR="00AC25E8" w:rsidRDefault="00AC25E8" w:rsidP="00AC25E8">
      <w:pPr>
        <w:pStyle w:val="Heading2"/>
      </w:pPr>
      <w:r>
        <w:rPr>
          <w:b w:val="0"/>
        </w:rPr>
        <w:t>Waiver DA</w:t>
      </w:r>
    </w:p>
    <w:p w14:paraId="4BB99A4A" w14:textId="77777777" w:rsidR="00AC25E8" w:rsidRDefault="00AC25E8" w:rsidP="00AC25E8">
      <w:pPr>
        <w:pStyle w:val="Heading4"/>
        <w:rPr>
          <w:rStyle w:val="StyleUnderline"/>
        </w:rPr>
      </w:pPr>
      <w:r>
        <w:rPr>
          <w:rStyle w:val="StyleUnderline"/>
          <w:b w:val="0"/>
        </w:rPr>
        <w:t xml:space="preserve">Vaccine hesitancy decreasing </w:t>
      </w:r>
    </w:p>
    <w:p w14:paraId="2A60F767" w14:textId="77777777" w:rsidR="00AC25E8" w:rsidRDefault="00AC25E8" w:rsidP="00AC25E8">
      <w:proofErr w:type="spellStart"/>
      <w:r>
        <w:rPr>
          <w:rStyle w:val="Style13ptBold"/>
        </w:rPr>
        <w:t>Lardieri</w:t>
      </w:r>
      <w:proofErr w:type="spellEnd"/>
      <w:r>
        <w:rPr>
          <w:rStyle w:val="Style13ptBold"/>
        </w:rPr>
        <w:t xml:space="preserve"> 21</w:t>
      </w:r>
      <w:r>
        <w:t xml:space="preserve"> </w:t>
      </w:r>
      <w:proofErr w:type="spellStart"/>
      <w:r>
        <w:t>Lardieri</w:t>
      </w:r>
      <w:proofErr w:type="spellEnd"/>
      <w:r>
        <w:t xml:space="preserve">, Alexa. "Vaccine Hesitancy Declines, But Barriers Prevent Some Americans </w:t>
      </w:r>
      <w:proofErr w:type="gramStart"/>
      <w:r>
        <w:t>From</w:t>
      </w:r>
      <w:proofErr w:type="gramEnd"/>
      <w:r>
        <w:t xml:space="preserve"> Receiving Shot: Survey." US News. </w:t>
      </w:r>
      <w:proofErr w:type="spellStart"/>
      <w:r>
        <w:t>N.p.</w:t>
      </w:r>
      <w:proofErr w:type="spellEnd"/>
      <w:r>
        <w:t xml:space="preserve">, 2021. Web. 1 Sept. 2021. Alexa </w:t>
      </w:r>
      <w:proofErr w:type="spellStart"/>
      <w:r>
        <w:t>Lardieri</w:t>
      </w:r>
      <w:proofErr w:type="spellEnd"/>
      <w:r>
        <w:t xml:space="preserve"> is a reporter and digital producer for the Civic section of U.S. News &amp; World Report, where she writes about breaking news. </w:t>
      </w:r>
    </w:p>
    <w:p w14:paraId="6500012F" w14:textId="77777777" w:rsidR="00AC25E8" w:rsidRDefault="00AC25E8" w:rsidP="00AC25E8">
      <w:pPr>
        <w:rPr>
          <w:rStyle w:val="StyleUnderline"/>
          <w:sz w:val="16"/>
        </w:rPr>
      </w:pPr>
      <w:r>
        <w:rPr>
          <w:rStyle w:val="StyleUnderline"/>
          <w:highlight w:val="yellow"/>
        </w:rPr>
        <w:t>Hesitancy surrounding the coronavirus vaccine has declined among all Americans</w:t>
      </w:r>
      <w:r>
        <w:rPr>
          <w:rStyle w:val="StyleUnderline"/>
        </w:rPr>
        <w:t xml:space="preserve">, but barriers to access have discouraged some people from receiving the vaccine. </w:t>
      </w:r>
      <w:hyperlink r:id="rId7" w:tgtFrame="_blank" w:history="1">
        <w:r>
          <w:rPr>
            <w:rStyle w:val="StyleUnderline"/>
            <w:color w:val="000000"/>
            <w:highlight w:val="yellow"/>
          </w:rPr>
          <w:t>A new survey</w:t>
        </w:r>
      </w:hyperlink>
      <w:r>
        <w:rPr>
          <w:rStyle w:val="StyleUnderline"/>
        </w:rPr>
        <w:t xml:space="preserve"> from the Public Religion Research Institute found </w:t>
      </w:r>
      <w:r>
        <w:rPr>
          <w:rStyle w:val="StyleUnderline"/>
          <w:highlight w:val="yellow"/>
        </w:rPr>
        <w:t>the decrease in hesitancy spans all religious and demographic groups</w:t>
      </w:r>
      <w:r>
        <w:rPr>
          <w:rStyle w:val="StyleUnderline"/>
        </w:rPr>
        <w:t>.</w:t>
      </w:r>
      <w:r>
        <w:rPr>
          <w:sz w:val="16"/>
        </w:rPr>
        <w:t xml:space="preserve"> Approximately two-thirds of Americans, 67%, report having received at least one dose of the COVID-19, according to the survey, with another 4% saying they will get vaccinated as soon as possible. </w:t>
      </w:r>
      <w:r>
        <w:rPr>
          <w:rStyle w:val="StyleUnderline"/>
          <w:highlight w:val="yellow"/>
        </w:rPr>
        <w:t>Fifteen percent of Americans report being hesitant about getting the vaccine, a decline from 28% in March</w:t>
      </w:r>
      <w:r>
        <w:rPr>
          <w:rStyle w:val="StyleUnderline"/>
        </w:rPr>
        <w:t>.</w:t>
      </w:r>
      <w:r>
        <w:rPr>
          <w:sz w:val="16"/>
        </w:rPr>
        <w:t xml:space="preserve"> However, 13% continued to say they will not receive the vaccine, which is mostly unchanged from the 14% who said the same in a March survey. As more people receive the vaccine and it gets closer to full approval by the Food and Drug Administration, less than half, 47%, of Americans say they worry about the long-term effects from the COVID-19 vaccines, a drop of 11 percentage points from March's 58%. Among religious groups, vaccine acceptance has increased the most among Hispanic Catholics, from 56% in March to 80% in the most recent survey. PRRI found that 79% of white Catholics also accept the COVID-19 vaccines, an 11-point increase. For those who are vaccine hesitant, 38% of them who attend religious services at least several times a year said one or more faith-based approaches would make them more likely to get vaccinated. Faith-based approaches could prove effective on multiple groups of Americans, the survey found. Nineteen percent of Americans who refuse the vaccine say one or more faith-based approaches could also make them more likely to take it. Nearly one-third, 32%, of hesitant white evangelical Protestants who attend services say that approach would make them more likely to receive the vaccine. Among the vaccinated white evangelical Protestants, 26% say that approach encouraged them to get vaccinated against COVID-19. Additionally, white Catholics who are vaccine hesitant have become more than twice as likely to say one or more faith-based approaches could sway them, with 31% in the most recent survey compared to 15% in March's survey. Religion isn't the only factor impacting vaccine hesitancy and acceptance. The survey also found that less than half of </w:t>
      </w:r>
      <w:proofErr w:type="spellStart"/>
      <w:r>
        <w:rPr>
          <w:sz w:val="16"/>
        </w:rPr>
        <w:t>QAnon</w:t>
      </w:r>
      <w:proofErr w:type="spellEnd"/>
      <w:r>
        <w:rPr>
          <w:sz w:val="16"/>
        </w:rPr>
        <w:t xml:space="preserve"> followers, 47%, accept the COVID-19 vaccines, while 32% say they will not get vaccinated. Among people who reject </w:t>
      </w:r>
      <w:proofErr w:type="spellStart"/>
      <w:r>
        <w:rPr>
          <w:sz w:val="16"/>
        </w:rPr>
        <w:t>QAnon's</w:t>
      </w:r>
      <w:proofErr w:type="spellEnd"/>
      <w:r>
        <w:rPr>
          <w:sz w:val="16"/>
        </w:rPr>
        <w:t xml:space="preserve"> conspiracy theories, 88% accept the vaccines, while only 4% say they will not get vaccinated. Beyond hesitancy about the vaccine, Americans who are not vaccinated say it is because they face barriers such as lack of time or </w:t>
      </w:r>
      <w:proofErr w:type="gramStart"/>
      <w:r>
        <w:rPr>
          <w:sz w:val="16"/>
        </w:rPr>
        <w:t>child care</w:t>
      </w:r>
      <w:proofErr w:type="gramEnd"/>
      <w:r>
        <w:rPr>
          <w:sz w:val="16"/>
        </w:rPr>
        <w:t xml:space="preserve"> or an existing health condition. According to the PRRI survey, among Americans who are not vaccinated, 11% say a critical reason preventing them from receiving the vaccine is not having time to go get it or deal with side effects. Ten percent of unvaccinated Americans say a critical reason for not getting the shot is an existing health condition. Four percent say they remain unvaccinated because they lack </w:t>
      </w:r>
      <w:proofErr w:type="gramStart"/>
      <w:r>
        <w:rPr>
          <w:sz w:val="16"/>
        </w:rPr>
        <w:t>child care</w:t>
      </w:r>
      <w:proofErr w:type="gramEnd"/>
      <w:r>
        <w:rPr>
          <w:sz w:val="16"/>
        </w:rPr>
        <w:t xml:space="preserve"> for young children at home. Lastly, 3% of unvaccinated Americans say a critical reason preventing them from receiving the shot is that they do not have a reliable way to get to a vaccinated site.</w:t>
      </w:r>
    </w:p>
    <w:p w14:paraId="4C3A4EF3" w14:textId="77777777" w:rsidR="00AC25E8" w:rsidRDefault="00AC25E8" w:rsidP="00AC25E8">
      <w:pPr>
        <w:pStyle w:val="Heading4"/>
        <w:rPr>
          <w:rStyle w:val="StyleUnderline"/>
        </w:rPr>
      </w:pPr>
      <w:r>
        <w:rPr>
          <w:rStyle w:val="StyleUnderline"/>
          <w:b w:val="0"/>
        </w:rPr>
        <w:t xml:space="preserve">Vaccine waiver leads to ineffective vaccines </w:t>
      </w:r>
    </w:p>
    <w:p w14:paraId="73F3A92D" w14:textId="77777777" w:rsidR="00AC25E8" w:rsidRDefault="00AC25E8" w:rsidP="00AC25E8">
      <w:pPr>
        <w:rPr>
          <w:highlight w:val="yellow"/>
        </w:rPr>
      </w:pPr>
      <w:r>
        <w:rPr>
          <w:rStyle w:val="Style13ptBold"/>
        </w:rPr>
        <w:t>Crosby et al. 21</w:t>
      </w:r>
      <w:r>
        <w:t xml:space="preserve"> Daniel Crosby, Evan Diamond, Isabel Fernandez De La Cuesta, Jamieson Greer, Jeffrey </w:t>
      </w:r>
      <w:proofErr w:type="spellStart"/>
      <w:r>
        <w:t>Telep</w:t>
      </w:r>
      <w:proofErr w:type="spellEnd"/>
      <w:r>
        <w:t>, Brian White; Crosby specializes in international trade, investment and matters related to public international law. Diamond is a partner on our Intellectual Property, Patent, Trademark and Copyright Litigation team.; 3-5-2021; "Group of Nearly 60 WTO Members Seek Unprecedented Waiver from WTO Intellectual Property Protection for COVID-related Medical Products"; https://www.jdsupra.com/legalnews/group-of-nearly-60-wto-members-seek-2523821/, JD Supra, accessed 7-21-2021</w:t>
      </w:r>
    </w:p>
    <w:p w14:paraId="65AE0893" w14:textId="77777777" w:rsidR="00AC25E8" w:rsidRDefault="00AC25E8" w:rsidP="00AC25E8">
      <w:pPr>
        <w:rPr>
          <w:sz w:val="16"/>
        </w:rPr>
      </w:pPr>
      <w:r>
        <w:rPr>
          <w:rStyle w:val="StyleUnderline"/>
          <w:highlight w:val="yellow"/>
        </w:rPr>
        <w:t>Waiver risks uncontrolled use of patented technologies, without improving vaccine access. Pharmaceutical companies</w:t>
      </w:r>
      <w:r>
        <w:rPr>
          <w:rStyle w:val="StyleUnderline"/>
        </w:rPr>
        <w:t xml:space="preserve"> can provide, and </w:t>
      </w:r>
      <w:r>
        <w:rPr>
          <w:rStyle w:val="StyleUnderline"/>
          <w:highlight w:val="yellow"/>
        </w:rPr>
        <w:t>have provided, licenses to distribute or scale-up production of COVID-19 vaccines</w:t>
      </w:r>
      <w:r>
        <w:rPr>
          <w:rStyle w:val="StyleUnderline"/>
        </w:rPr>
        <w:t xml:space="preserve"> and therapies at reduced cost. Such license agreements allow for expanded access in low- and middle-income countries, while also setting reasonable parameters so that patents and other IP rights are used to address the specific medical needs of the COVID-19 pandemic at hand, and not for other purposes. </w:t>
      </w:r>
      <w:r>
        <w:rPr>
          <w:rStyle w:val="StyleUnderline"/>
          <w:highlight w:val="yellow"/>
        </w:rPr>
        <w:t>License agreements</w:t>
      </w:r>
      <w:r>
        <w:rPr>
          <w:rStyle w:val="StyleUnderline"/>
        </w:rPr>
        <w:t xml:space="preserve"> also </w:t>
      </w:r>
      <w:r>
        <w:rPr>
          <w:rStyle w:val="StyleUnderline"/>
          <w:highlight w:val="yellow"/>
        </w:rPr>
        <w:t>allow for orderly technology transfer</w:t>
      </w:r>
      <w:r>
        <w:rPr>
          <w:rStyle w:val="StyleUnderline"/>
        </w:rPr>
        <w:t xml:space="preserve">, including of unpatented “trade secret” information and other critical “know-how,” </w:t>
      </w:r>
      <w:r>
        <w:rPr>
          <w:rStyle w:val="StyleUnderline"/>
          <w:highlight w:val="yellow"/>
        </w:rPr>
        <w:t>that may be essential to efficiently producing and scaling-up safe and effective versions of technologically complex vaccines</w:t>
      </w:r>
      <w:r>
        <w:rPr>
          <w:rStyle w:val="StyleUnderline"/>
        </w:rPr>
        <w:t xml:space="preserve"> and biologic drug products. </w:t>
      </w:r>
      <w:r>
        <w:rPr>
          <w:sz w:val="16"/>
        </w:rPr>
        <w:t>Under the present TRIPS waiver proposal, however, member countries could try to exploit an extraordinarily broad scope of IP and copy patented technologies so long as they are “in relation to prevention, containment or treatment of COVID-19.”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“containment</w:t>
      </w:r>
      <w:r>
        <w:rPr>
          <w:rStyle w:val="StyleUnderline"/>
        </w:rPr>
        <w:t xml:space="preserve">.” At the same time, </w:t>
      </w:r>
      <w:r>
        <w:rPr>
          <w:rStyle w:val="StyleUnderline"/>
          <w:highlight w:val="yellow"/>
        </w:rPr>
        <w:t>it is unclear how the proposed TRIPS waiver could provide the technology transfer and know-how critical for making the complex</w:t>
      </w:r>
      <w:r>
        <w:rPr>
          <w:rStyle w:val="StyleUnderline"/>
        </w:rPr>
        <w:t xml:space="preserve"> molecules and formulations constituting the various </w:t>
      </w:r>
      <w:r>
        <w:rPr>
          <w:rStyle w:val="StyleUnderline"/>
          <w:highlight w:val="yellow"/>
        </w:rPr>
        <w:t>COVID-19 vaccines. Vaccine manufacture undertaken by an unauthorized party</w:t>
      </w:r>
      <w:r>
        <w:rPr>
          <w:rStyle w:val="StyleUnderline"/>
        </w:rPr>
        <w:t xml:space="preserve"> without the proper processes and controls </w:t>
      </w:r>
      <w:r>
        <w:rPr>
          <w:rStyle w:val="StyleUnderline"/>
          <w:highlight w:val="yellow"/>
        </w:rPr>
        <w:t>could result in a different product that is potentially ineffective or results in unwanted health consequences</w:t>
      </w:r>
      <w:r>
        <w:rPr>
          <w:rStyle w:val="StyleUnderline"/>
        </w:rPr>
        <w:t xml:space="preserve">. And </w:t>
      </w:r>
      <w:r>
        <w:rPr>
          <w:rStyle w:val="StyleUnderline"/>
          <w:highlight w:val="yellow"/>
        </w:rPr>
        <w:t>even if an unauthorized manufacturer could overcome those substantial hurdles</w:t>
      </w:r>
      <w:r>
        <w:rPr>
          <w:rStyle w:val="StyleUnderline"/>
        </w:rPr>
        <w:t xml:space="preserve"> to reverse-engineer and scale up a safe and effective vaccine copy, </w:t>
      </w:r>
      <w:r>
        <w:rPr>
          <w:rStyle w:val="StyleUnderline"/>
          <w:highlight w:val="yellow"/>
        </w:rPr>
        <w:t>it would likely take substantial time and a series of failures to do so</w:t>
      </w:r>
      <w:r>
        <w:rPr>
          <w:rStyle w:val="StyleUnderline"/>
        </w:rPr>
        <w:t>.</w:t>
      </w:r>
      <w:r>
        <w:rPr>
          <w:sz w:val="16"/>
        </w:rPr>
        <w:t xml:space="preserve"> Notably, several of the original COVID-19 vaccine developers have recently faced low product yield and other manufacturing challenges during pre-commercial scale-up efforts and the initial months of commercial production.</w:t>
      </w:r>
    </w:p>
    <w:p w14:paraId="608BD886" w14:textId="77777777" w:rsidR="00AC25E8" w:rsidRDefault="00AC25E8" w:rsidP="00AC25E8">
      <w:pPr>
        <w:pStyle w:val="Heading4"/>
      </w:pPr>
      <w:r>
        <w:rPr>
          <w:b w:val="0"/>
        </w:rPr>
        <w:t>Unsafe and ineffective vaccines would fuel vaccine hesitancy – spillover to other vaccines and turns case</w:t>
      </w:r>
    </w:p>
    <w:p w14:paraId="6FFE86CF" w14:textId="77777777" w:rsidR="00AC25E8" w:rsidRDefault="00AC25E8" w:rsidP="00AC25E8">
      <w:proofErr w:type="spellStart"/>
      <w:r>
        <w:rPr>
          <w:rStyle w:val="Style13ptBold"/>
        </w:rPr>
        <w:t>Trogen</w:t>
      </w:r>
      <w:proofErr w:type="spellEnd"/>
      <w:r>
        <w:rPr>
          <w:rStyle w:val="Style13ptBold"/>
        </w:rPr>
        <w:t xml:space="preserve"> et al 20</w:t>
      </w:r>
      <w:r>
        <w:rPr>
          <w:rFonts w:ascii="Helvetica Neue" w:hAnsi="Helvetica Neue"/>
          <w:color w:val="333333"/>
          <w:sz w:val="23"/>
          <w:szCs w:val="23"/>
          <w:shd w:val="clear" w:color="auto" w:fill="FFFFFF"/>
        </w:rPr>
        <w:t xml:space="preserve"> </w:t>
      </w:r>
      <w:proofErr w:type="spellStart"/>
      <w:r>
        <w:t>Trogen</w:t>
      </w:r>
      <w:proofErr w:type="spellEnd"/>
      <w:r>
        <w:t xml:space="preserve"> B, </w:t>
      </w:r>
      <w:proofErr w:type="spellStart"/>
      <w:r>
        <w:t>Oshinsky</w:t>
      </w:r>
      <w:proofErr w:type="spellEnd"/>
      <w:r>
        <w:t xml:space="preserve"> D, Caplan A. Adverse Consequences of Rushing a SARS-CoV-2 Vaccine: Implications for Public Trust. JAMA. 2020;323(24):2460–2461. doi:10.1001/jama.2020.8917 Brit </w:t>
      </w:r>
      <w:proofErr w:type="spellStart"/>
      <w:r>
        <w:t>Trogen</w:t>
      </w:r>
      <w:proofErr w:type="spellEnd"/>
      <w:r>
        <w:t xml:space="preserve"> is a pediatrics resident at Bellevue Hospital and NYU Langone in New York. David </w:t>
      </w:r>
      <w:proofErr w:type="spellStart"/>
      <w:r>
        <w:t>Oshinsky</w:t>
      </w:r>
      <w:proofErr w:type="spellEnd"/>
      <w:r>
        <w:t> holds the Jack S. Blanton Chair in History at the University of Texas and is a Distinguished Scholar in Residence at New York University Arthur L. Caplan, is the Drs. William F. and Virginia Connolly Mitty Professor of Bioethics at New York University Langone Medical Center and the founding director of the Division of Medical Ethics.</w:t>
      </w:r>
    </w:p>
    <w:p w14:paraId="1286B640" w14:textId="77777777" w:rsidR="00AC25E8" w:rsidRDefault="00AC25E8" w:rsidP="00AC25E8">
      <w:pPr>
        <w:rPr>
          <w:sz w:val="16"/>
        </w:rPr>
      </w:pPr>
      <w:r>
        <w:rPr>
          <w:sz w:val="16"/>
        </w:rPr>
        <w:t>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w:t>
      </w:r>
      <w:hyperlink r:id="rId8" w:anchor="jvp200112r1" w:history="1">
        <w:r>
          <w:rPr>
            <w:rStyle w:val="Hyperlink"/>
            <w:color w:val="000000"/>
            <w:sz w:val="16"/>
            <w:u w:val="single"/>
          </w:rPr>
          <w:t>1</w:t>
        </w:r>
      </w:hyperlink>
      <w:r>
        <w:rPr>
          <w:sz w:val="16"/>
        </w:rPr>
        <w:t xml:space="preserve"> Operation Warp Speed, the vaccine development project announced by President Trump, has advocated for a vaccine to be made available in the US by the beginning of 2021.</w:t>
      </w:r>
      <w:hyperlink r:id="rId9" w:anchor="jvp200112r1" w:history="1">
        <w:r>
          <w:rPr>
            <w:rStyle w:val="Hyperlink"/>
            <w:color w:val="000000"/>
            <w:sz w:val="16"/>
            <w:u w:val="single"/>
          </w:rPr>
          <w:t>1</w:t>
        </w:r>
      </w:hyperlink>
      <w:r>
        <w:rPr>
          <w:sz w:val="16"/>
        </w:rPr>
        <w:t xml:space="preserve"> But for scientists and physicians, the term “warp speed” should trigger concern. </w:t>
      </w:r>
      <w:r>
        <w:rPr>
          <w:rStyle w:val="StyleUnderline"/>
        </w:rPr>
        <w:t xml:space="preserve">Good science requires rigor, discipline, and deliberate caution. </w:t>
      </w:r>
      <w:r>
        <w:rPr>
          <w:rStyle w:val="StyleUnderline"/>
          <w:highlight w:val="yellow"/>
        </w:rPr>
        <w:t>Any medical therapy approved for public use in the absence of extensive safeguards has the potential to cause harm</w:t>
      </w:r>
      <w:r>
        <w:rPr>
          <w:rStyle w:val="StyleUnderline"/>
        </w:rPr>
        <w:t xml:space="preserve">, not only for COVID-19 prevention efforts and vaccine recipients, but also </w:t>
      </w:r>
      <w:r>
        <w:rPr>
          <w:rStyle w:val="StyleUnderline"/>
          <w:highlight w:val="yellow"/>
        </w:rPr>
        <w:t>for public trust in vaccination efforts worldwide.</w:t>
      </w:r>
      <w:r>
        <w:rPr>
          <w:rStyle w:val="StyleUnderline"/>
        </w:rPr>
        <w:t xml:space="preserve"> Long before coronavirus disease 2019 (COVID-19), vaccine hesitancy and refusal were increasing</w:t>
      </w:r>
      <w:r>
        <w:rPr>
          <w:sz w:val="16"/>
        </w:rPr>
        <w:t>.</w:t>
      </w:r>
      <w:hyperlink r:id="rId10" w:anchor="jvp200112r2" w:history="1">
        <w:r>
          <w:rPr>
            <w:rStyle w:val="Hyperlink"/>
            <w:color w:val="000000"/>
            <w:sz w:val="16"/>
            <w:u w:val="single"/>
          </w:rPr>
          <w:t>2</w:t>
        </w:r>
      </w:hyperlink>
      <w:r>
        <w:rPr>
          <w:sz w:val="16"/>
        </w:rPr>
        <w:t xml:space="preserve"> In 2019, the World Health Organization listed vaccine refusal as one of the top 10 global health threats.</w:t>
      </w:r>
      <w:hyperlink r:id="rId11" w:anchor="jvp200112r3" w:history="1">
        <w:r>
          <w:rPr>
            <w:rStyle w:val="Hyperlink"/>
            <w:color w:val="000000"/>
            <w:sz w:val="16"/>
            <w:u w:val="single"/>
          </w:rPr>
          <w:t>3</w:t>
        </w:r>
      </w:hyperlink>
      <w:r>
        <w:rPr>
          <w:sz w:val="16"/>
        </w:rPr>
        <w:t xml:space="preserve"> Pediatricians, in particular, frequently encounter resistance to childhood vaccinations, and as a result, outbreaks of measles and other vaccine-preventable illnesses, such as pertussis and influenza, have increased in recent decades.</w:t>
      </w:r>
      <w:hyperlink r:id="rId12" w:anchor="jvp200112r4" w:history="1">
        <w:r>
          <w:rPr>
            <w:rStyle w:val="Hyperlink"/>
            <w:color w:val="000000"/>
            <w:sz w:val="16"/>
            <w:u w:val="single"/>
          </w:rPr>
          <w:t>4</w:t>
        </w:r>
      </w:hyperlink>
      <w:r>
        <w:rPr>
          <w:sz w:val="16"/>
        </w:rPr>
        <w:t xml:space="preserve"> Much of the distrust of vaccines (and, by extension, the physicians and scientists who promote them) is driven by widespread misinformation from both online sources and skeptical communities.</w:t>
      </w:r>
      <w:hyperlink r:id="rId13" w:anchor="jvp200112r2" w:history="1">
        <w:r>
          <w:rPr>
            <w:rStyle w:val="Hyperlink"/>
            <w:color w:val="000000"/>
            <w:sz w:val="16"/>
            <w:u w:val="single"/>
          </w:rPr>
          <w:t>2</w:t>
        </w:r>
      </w:hyperlink>
      <w:r>
        <w:rPr>
          <w:sz w:val="16"/>
        </w:rPr>
        <w:t>,</w:t>
      </w:r>
      <w:hyperlink r:id="rId14" w:anchor="jvp200112r4" w:history="1">
        <w:r>
          <w:rPr>
            <w:rStyle w:val="Hyperlink"/>
            <w:color w:val="000000"/>
            <w:sz w:val="16"/>
            <w:u w:val="single"/>
          </w:rPr>
          <w:t>4</w:t>
        </w:r>
      </w:hyperlink>
      <w:r>
        <w:rPr>
          <w:sz w:val="16"/>
        </w:rPr>
        <w:t xml:space="preserve"> </w:t>
      </w:r>
      <w:r>
        <w:rPr>
          <w:rStyle w:val="StyleUnderline"/>
        </w:rPr>
        <w:t xml:space="preserve">The belief that vaccines cause harmful adverse effects like autism has persisted despite carefully designed research studies that have refuted such claims. When physicians promote vaccines, they do so </w:t>
      </w:r>
      <w:proofErr w:type="gramStart"/>
      <w:r>
        <w:rPr>
          <w:rStyle w:val="StyleUnderline"/>
        </w:rPr>
        <w:t>knowing</w:t>
      </w:r>
      <w:proofErr w:type="gramEnd"/>
      <w:r>
        <w:rPr>
          <w:rStyle w:val="StyleUnderline"/>
        </w:rPr>
        <w:t xml:space="preserve"> that the benefits far outweigh the minimal risks, and that each vaccine has been studied extensively to establish its safety profile. Yet vaccine opponents frequently accuse physicians and researchers of failing in this respect, citing financial or political interests as the motivation for promoting vaccines. </w:t>
      </w:r>
      <w:r>
        <w:rPr>
          <w:sz w:val="16"/>
        </w:rPr>
        <w:t>As the search for a SARS-CoV-2 vaccine accelerates, physicians and scientists who wish to maintain the public’s trust must not promote a vaccine that has either bypassed established safety standards or is open to a serious charge of having done so. There is grim historical precedent for allowing expediency to rule vaccine development. In 1955, the inactivated polio vaccine developed by Jonas Salk was declared “safe, potent, and effective” following the largest public health experiment in the nation’s history, involving more than a million schoolchildren.</w:t>
      </w:r>
      <w:hyperlink r:id="rId15" w:anchor="jvp200112r5" w:history="1">
        <w:r>
          <w:rPr>
            <w:rStyle w:val="Hyperlink"/>
            <w:color w:val="000000"/>
            <w:sz w:val="16"/>
            <w:u w:val="single"/>
          </w:rPr>
          <w:t>5</w:t>
        </w:r>
      </w:hyperlink>
      <w:r>
        <w:rPr>
          <w:sz w:val="16"/>
        </w:rPr>
        <w:t xml:space="preserve"> Within weeks, however, the miracle vaccine intended to end the scourge of polio stood accused of causing it. </w:t>
      </w:r>
      <w:r>
        <w:rPr>
          <w:rStyle w:val="StyleUnderline"/>
          <w:highlight w:val="yellow"/>
        </w:rPr>
        <w:t>Years in development, the Salk vaccine had been rigorously tested in preparation for the massive trials. But the very success of these trials led to an</w:t>
      </w:r>
      <w:r>
        <w:rPr>
          <w:rStyle w:val="StyleUnderline"/>
        </w:rPr>
        <w:t xml:space="preserve"> understandable </w:t>
      </w:r>
      <w:r>
        <w:rPr>
          <w:rStyle w:val="StyleUnderline"/>
          <w:highlight w:val="yellow"/>
        </w:rPr>
        <w:t>outcry for the</w:t>
      </w:r>
      <w:r>
        <w:rPr>
          <w:rStyle w:val="StyleUnderline"/>
        </w:rPr>
        <w:t xml:space="preserve"> immediate, but </w:t>
      </w:r>
      <w:r>
        <w:rPr>
          <w:rStyle w:val="StyleUnderline"/>
          <w:highlight w:val="yellow"/>
        </w:rPr>
        <w:t>premature</w:t>
      </w:r>
      <w:r>
        <w:rPr>
          <w:rStyle w:val="StyleUnderline"/>
        </w:rPr>
        <w:t>, public rel</w:t>
      </w:r>
      <w:r>
        <w:rPr>
          <w:rStyle w:val="StyleUnderline"/>
          <w:highlight w:val="yellow"/>
        </w:rPr>
        <w:t>ease of the vaccine. Five pharmaceutical companies were given Salk’s formula and left to produce the vaccine without significant oversight</w:t>
      </w:r>
      <w:r>
        <w:rPr>
          <w:rStyle w:val="StyleUnderline"/>
        </w:rPr>
        <w:t xml:space="preserve">. As speed took precedence over caution, </w:t>
      </w:r>
      <w:r>
        <w:rPr>
          <w:rStyle w:val="StyleUnderline"/>
          <w:highlight w:val="yellow"/>
        </w:rPr>
        <w:t>serious mistakes went unreported</w:t>
      </w:r>
      <w:r>
        <w:rPr>
          <w:rStyle w:val="StyleUnderline"/>
        </w:rPr>
        <w:t>.</w:t>
      </w:r>
      <w:hyperlink r:id="rId16" w:anchor="jvp200112r5" w:history="1">
        <w:r>
          <w:rPr>
            <w:rStyle w:val="StyleUnderline"/>
            <w:color w:val="000000"/>
          </w:rPr>
          <w:t>5</w:t>
        </w:r>
      </w:hyperlink>
      <w:r>
        <w:rPr>
          <w:rStyle w:val="StyleUnderline"/>
        </w:rPr>
        <w:t xml:space="preserve"> One company, </w:t>
      </w:r>
      <w:r>
        <w:rPr>
          <w:rStyle w:val="StyleUnderline"/>
          <w:highlight w:val="yellow"/>
        </w:rPr>
        <w:t>Cutter Laboratories, distributed a vaccine so contaminated with live poliovirus that 70 000 children who received that vaccine developed muscle weakness</w:t>
      </w:r>
      <w:r>
        <w:rPr>
          <w:rStyle w:val="StyleUnderline"/>
        </w:rPr>
        <w:t>, 164 were permanently paralyzed, and 10 died</w:t>
      </w:r>
      <w:r>
        <w:rPr>
          <w:sz w:val="16"/>
        </w:rPr>
        <w:t>.</w:t>
      </w:r>
      <w:hyperlink r:id="rId17" w:anchor="jvp200112r6" w:history="1">
        <w:r>
          <w:rPr>
            <w:rStyle w:val="Hyperlink"/>
            <w:color w:val="000000"/>
            <w:sz w:val="16"/>
            <w:u w:val="single"/>
          </w:rPr>
          <w:t>6</w:t>
        </w:r>
      </w:hyperlink>
      <w:r>
        <w:rPr>
          <w:sz w:val="16"/>
        </w:rPr>
        <w:t xml:space="preserve"> Not surprisingly, that incident forced the federal government to directly intervene. The legacy of this event is a regulatory landscape in which vaccines undergo thousands of tests to ensure their safety and effectiveness.</w:t>
      </w:r>
      <w:hyperlink r:id="rId18" w:anchor="jvp200112r6" w:history="1">
        <w:r>
          <w:rPr>
            <w:rStyle w:val="Hyperlink"/>
            <w:color w:val="000000"/>
            <w:sz w:val="16"/>
            <w:u w:val="single"/>
          </w:rPr>
          <w:t>6</w:t>
        </w:r>
      </w:hyperlink>
      <w:r>
        <w:rPr>
          <w:sz w:val="16"/>
        </w:rPr>
        <w:t xml:space="preserve"> Yet on rare occasions, this vital evidence-based process of vaccine development and testing has still been ignored</w:t>
      </w:r>
      <w:r>
        <w:rPr>
          <w:rStyle w:val="StyleUnderline"/>
        </w:rPr>
        <w:t xml:space="preserve">. </w:t>
      </w:r>
      <w:r>
        <w:rPr>
          <w:rStyle w:val="StyleUnderline"/>
          <w:highlight w:val="yellow"/>
        </w:rPr>
        <w:t>In 1976, concerns about the emergence of a new swine flu strain reminiscent of the lethal 1918 version led President</w:t>
      </w:r>
      <w:r>
        <w:rPr>
          <w:rStyle w:val="StyleUnderline"/>
        </w:rPr>
        <w:t xml:space="preserve"> Gerald </w:t>
      </w:r>
      <w:r>
        <w:rPr>
          <w:rStyle w:val="StyleUnderline"/>
          <w:highlight w:val="yellow"/>
        </w:rPr>
        <w:t>Ford to convene a panel that recommended a government-backed mass vaccination program</w:t>
      </w:r>
      <w:r>
        <w:rPr>
          <w:rStyle w:val="StyleUnderline"/>
        </w:rPr>
        <w:t>.</w:t>
      </w:r>
      <w:hyperlink r:id="rId19" w:anchor="jvp200112r7" w:history="1">
        <w:r>
          <w:rPr>
            <w:rStyle w:val="StyleUnderline"/>
            <w:color w:val="000000"/>
          </w:rPr>
          <w:t>7</w:t>
        </w:r>
      </w:hyperlink>
      <w:r>
        <w:rPr>
          <w:rStyle w:val="StyleUnderline"/>
        </w:rPr>
        <w:t xml:space="preserve"> Poorly conceived, the attempt to vaccinate the US population at breakneck speed failed in virtually every respect. </w:t>
      </w:r>
      <w:r>
        <w:rPr>
          <w:rStyle w:val="StyleUnderline"/>
          <w:highlight w:val="yellow"/>
        </w:rPr>
        <w:t>Safety standards deteriorated as one manufacturer produced the incorrect strain</w:t>
      </w:r>
      <w:r>
        <w:rPr>
          <w:rStyle w:val="StyleUnderline"/>
        </w:rPr>
        <w:t>. The vaccine tested poorly on children who, depending on the form of vaccine tested, either developed adverse reactions with high fevers and sore arms or did not mount an immune response at all. Repor</w:t>
      </w:r>
      <w:r>
        <w:rPr>
          <w:rStyle w:val="StyleUnderline"/>
          <w:highlight w:val="yellow"/>
        </w:rPr>
        <w:t>ts emerged that the vaccine appeared to cause Guillain-Barré syndrome in a very small number of cases, a finding that remains controversial, but added to the early momentum of the antivaccine movement</w:t>
      </w:r>
      <w:r>
        <w:rPr>
          <w:rStyle w:val="StyleUnderline"/>
        </w:rPr>
        <w:t>.</w:t>
      </w:r>
      <w:hyperlink r:id="rId20" w:anchor="jvp200112r7" w:history="1">
        <w:r>
          <w:rPr>
            <w:rStyle w:val="StyleUnderline"/>
            <w:color w:val="000000"/>
          </w:rPr>
          <w:t>7</w:t>
        </w:r>
      </w:hyperlink>
      <w:r>
        <w:rPr>
          <w:rStyle w:val="StyleUnderline"/>
        </w:rPr>
        <w:t xml:space="preserve"> Once again, </w:t>
      </w:r>
      <w:r>
        <w:rPr>
          <w:rStyle w:val="StyleUnderline"/>
          <w:highlight w:val="yellow"/>
        </w:rPr>
        <w:t>the pressure to rapidly distribute a vaccine undermined the scientific integrity of the process and damaged public trust</w:t>
      </w:r>
      <w:r>
        <w:rPr>
          <w:sz w:val="16"/>
        </w:rPr>
        <w:t xml:space="preserve">.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w:t>
      </w:r>
      <w:r>
        <w:rPr>
          <w:rStyle w:val="StyleUnderline"/>
        </w:rPr>
        <w:t xml:space="preserve">effects. </w:t>
      </w:r>
      <w:r>
        <w:rPr>
          <w:rStyle w:val="StyleUnderline"/>
          <w:highlight w:val="yellow"/>
        </w:rPr>
        <w:t>Failing to abide by standards of safety and scientific rigor during the COVID-19 crisis will fuel the argument that physicians and scientists cannot be trusted. Vaccination rates, which are declining</w:t>
      </w:r>
      <w:r>
        <w:rPr>
          <w:rStyle w:val="StyleUnderline"/>
        </w:rPr>
        <w:t xml:space="preserve"> due to widespread concern about visiting clinicians’ offices, </w:t>
      </w:r>
      <w:r>
        <w:rPr>
          <w:rStyle w:val="StyleUnderline"/>
          <w:highlight w:val="yellow"/>
        </w:rPr>
        <w:t>could further decrease</w:t>
      </w:r>
      <w:r>
        <w:rPr>
          <w:sz w:val="16"/>
        </w:rPr>
        <w:t>. The US could see resurgences of many vaccine-preventable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Both the public and the scientific community want an effective and safe intervention to prevent COVID-19.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w:t>
      </w:r>
      <w:hyperlink r:id="rId21" w:anchor="jvp200112r8" w:history="1">
        <w:r>
          <w:rPr>
            <w:rStyle w:val="Hyperlink"/>
            <w:color w:val="000000"/>
            <w:sz w:val="16"/>
            <w:u w:val="single"/>
          </w:rPr>
          <w:t>8</w:t>
        </w:r>
      </w:hyperlink>
      <w:r>
        <w:rPr>
          <w:sz w:val="16"/>
        </w:rPr>
        <w:t xml:space="preserve"> But what cannot and must not be allowed is for desperation to result in the suspension of scientific principles and ethical research values. Physicians should not administer inadequately vetted vaccines; researchers should not endorse them without sufficient data. The scientific community has only one chance at winning public acceptance of a SARS-CoV-2 vaccine. The likelihood of achieving that goal will depend on convincing evidence of vaccine safety and efficacy.</w:t>
      </w:r>
    </w:p>
    <w:p w14:paraId="120FFC89" w14:textId="77777777" w:rsidR="00AC25E8" w:rsidRDefault="00AC25E8" w:rsidP="00AC25E8">
      <w:pPr>
        <w:pStyle w:val="Heading2"/>
        <w:rPr>
          <w:rStyle w:val="StyleUnderline"/>
          <w:u w:val="none"/>
        </w:rPr>
      </w:pPr>
      <w:r>
        <w:rPr>
          <w:rStyle w:val="StyleUnderline"/>
          <w:b w:val="0"/>
          <w:u w:val="none"/>
        </w:rPr>
        <w:t>Vaccine CP</w:t>
      </w:r>
    </w:p>
    <w:p w14:paraId="0A57D93B" w14:textId="77777777" w:rsidR="00AC25E8" w:rsidRDefault="00AC25E8" w:rsidP="00AC25E8">
      <w:pPr>
        <w:pStyle w:val="Heading4"/>
        <w:rPr>
          <w:rStyle w:val="StyleUnderline"/>
          <w:b w:val="0"/>
        </w:rPr>
      </w:pPr>
      <w:r>
        <w:rPr>
          <w:rStyle w:val="StyleUnderline"/>
          <w:b w:val="0"/>
        </w:rPr>
        <w:t xml:space="preserve">CP: Member states of the G7 ought to implement a </w:t>
      </w:r>
      <w:proofErr w:type="gramStart"/>
      <w:r>
        <w:rPr>
          <w:rStyle w:val="StyleUnderline"/>
          <w:b w:val="0"/>
        </w:rPr>
        <w:t>five point</w:t>
      </w:r>
      <w:proofErr w:type="gramEnd"/>
      <w:r>
        <w:rPr>
          <w:rStyle w:val="StyleUnderline"/>
          <w:b w:val="0"/>
        </w:rPr>
        <w:t xml:space="preserve"> plan to address vaccine inequities:</w:t>
      </w:r>
    </w:p>
    <w:p w14:paraId="67356E85" w14:textId="77777777" w:rsidR="00AC25E8" w:rsidRDefault="00AC25E8" w:rsidP="00AC25E8">
      <w:pPr>
        <w:pStyle w:val="Heading4"/>
        <w:numPr>
          <w:ilvl w:val="0"/>
          <w:numId w:val="13"/>
        </w:numPr>
        <w:tabs>
          <w:tab w:val="num" w:pos="360"/>
        </w:tabs>
        <w:ind w:left="360"/>
      </w:pPr>
      <w:r>
        <w:rPr>
          <w:b w:val="0"/>
        </w:rPr>
        <w:t>Create a G7 Vaccine Emergency Task Force</w:t>
      </w:r>
    </w:p>
    <w:p w14:paraId="07DDC61A" w14:textId="77777777" w:rsidR="00AC25E8" w:rsidRDefault="00AC25E8" w:rsidP="00AC25E8">
      <w:pPr>
        <w:pStyle w:val="Heading4"/>
        <w:numPr>
          <w:ilvl w:val="0"/>
          <w:numId w:val="13"/>
        </w:numPr>
        <w:tabs>
          <w:tab w:val="num" w:pos="360"/>
        </w:tabs>
        <w:ind w:left="360"/>
        <w:rPr>
          <w:b w:val="0"/>
        </w:rPr>
      </w:pPr>
      <w:r>
        <w:rPr>
          <w:b w:val="0"/>
        </w:rPr>
        <w:t>Share vaccines</w:t>
      </w:r>
    </w:p>
    <w:p w14:paraId="6205887E" w14:textId="77777777" w:rsidR="00AC25E8" w:rsidRDefault="00AC25E8" w:rsidP="00AC25E8">
      <w:pPr>
        <w:pStyle w:val="Heading4"/>
        <w:numPr>
          <w:ilvl w:val="0"/>
          <w:numId w:val="13"/>
        </w:numPr>
        <w:tabs>
          <w:tab w:val="num" w:pos="360"/>
        </w:tabs>
        <w:ind w:left="360"/>
        <w:rPr>
          <w:b w:val="0"/>
        </w:rPr>
      </w:pPr>
      <w:r>
        <w:rPr>
          <w:b w:val="0"/>
        </w:rPr>
        <w:t>Remove restrictions that are slowing the supply chain</w:t>
      </w:r>
    </w:p>
    <w:p w14:paraId="09523AB2" w14:textId="77777777" w:rsidR="00AC25E8" w:rsidRDefault="00AC25E8" w:rsidP="00AC25E8">
      <w:pPr>
        <w:pStyle w:val="Heading4"/>
        <w:numPr>
          <w:ilvl w:val="0"/>
          <w:numId w:val="13"/>
        </w:numPr>
        <w:tabs>
          <w:tab w:val="num" w:pos="360"/>
        </w:tabs>
        <w:ind w:left="360"/>
        <w:rPr>
          <w:b w:val="0"/>
        </w:rPr>
      </w:pPr>
      <w:r>
        <w:rPr>
          <w:b w:val="0"/>
        </w:rPr>
        <w:t xml:space="preserve">Encourage the use of voluntary licensing </w:t>
      </w:r>
    </w:p>
    <w:p w14:paraId="32A267E0" w14:textId="77777777" w:rsidR="00AC25E8" w:rsidRDefault="00AC25E8" w:rsidP="00AC25E8">
      <w:pPr>
        <w:pStyle w:val="Heading4"/>
        <w:numPr>
          <w:ilvl w:val="0"/>
          <w:numId w:val="13"/>
        </w:numPr>
        <w:tabs>
          <w:tab w:val="num" w:pos="360"/>
        </w:tabs>
        <w:ind w:left="360"/>
        <w:rPr>
          <w:b w:val="0"/>
        </w:rPr>
      </w:pPr>
      <w:r>
        <w:rPr>
          <w:b w:val="0"/>
        </w:rPr>
        <w:t xml:space="preserve">Increase financial support to </w:t>
      </w:r>
      <w:proofErr w:type="gramStart"/>
      <w:r>
        <w:rPr>
          <w:b w:val="0"/>
        </w:rPr>
        <w:t>low income</w:t>
      </w:r>
      <w:proofErr w:type="gramEnd"/>
      <w:r>
        <w:rPr>
          <w:b w:val="0"/>
        </w:rPr>
        <w:t xml:space="preserve"> nations</w:t>
      </w:r>
    </w:p>
    <w:p w14:paraId="1B77D278" w14:textId="77777777" w:rsidR="00AC25E8" w:rsidRDefault="00AC25E8" w:rsidP="00AC25E8">
      <w:pPr>
        <w:pStyle w:val="Heading4"/>
        <w:rPr>
          <w:b w:val="0"/>
        </w:rPr>
      </w:pPr>
      <w:r>
        <w:rPr>
          <w:b w:val="0"/>
        </w:rPr>
        <w:t xml:space="preserve">G7 plan has greatest impact </w:t>
      </w:r>
    </w:p>
    <w:p w14:paraId="5ED2141E" w14:textId="77777777" w:rsidR="00AC25E8" w:rsidRDefault="00AC25E8" w:rsidP="00AC25E8">
      <w:r>
        <w:rPr>
          <w:rStyle w:val="Style13ptBold"/>
        </w:rPr>
        <w:t>Glassman et al. 21</w:t>
      </w:r>
      <w:r>
        <w:t xml:space="preserve"> Glassman, Amanda. "Open Letter </w:t>
      </w:r>
      <w:proofErr w:type="gramStart"/>
      <w:r>
        <w:t>To</w:t>
      </w:r>
      <w:proofErr w:type="gramEnd"/>
      <w:r>
        <w:t xml:space="preserve"> G7 Leaders: A G7 Action Plan To Ensure The World Is Vaccinated Quickly And Equitably." Csis.org. </w:t>
      </w:r>
      <w:proofErr w:type="spellStart"/>
      <w:r>
        <w:t>N.p.</w:t>
      </w:r>
      <w:proofErr w:type="spellEnd"/>
      <w:r>
        <w:t>, 2021. Web. 1 Sept. 2021. Amanda Glassman is the Executive Vice President, Center for Global Development; CEO of CGD Europe; and Senior Fellow</w:t>
      </w:r>
    </w:p>
    <w:p w14:paraId="3C5AAA86" w14:textId="77777777" w:rsidR="00AC25E8" w:rsidRDefault="00AC25E8" w:rsidP="00AC25E8">
      <w:pPr>
        <w:rPr>
          <w:sz w:val="16"/>
        </w:rPr>
      </w:pPr>
      <w:r>
        <w:rPr>
          <w:rStyle w:val="StyleUnderline"/>
          <w:highlight w:val="yellow"/>
        </w:rPr>
        <w:t>1. Create a G7 Vaccine Emergency Task Force to ensure transparency, accountability, coordinated urgent mobilization of resources, and shared planning in the vaccine marketplace.</w:t>
      </w:r>
      <w:r>
        <w:rPr>
          <w:rStyle w:val="StyleUnderline"/>
        </w:rPr>
        <w:t xml:space="preserve"> </w:t>
      </w:r>
      <w:r>
        <w:rPr>
          <w:sz w:val="16"/>
        </w:rPr>
        <w:t xml:space="preserve">The current global vaccine marketplace is confusing, </w:t>
      </w:r>
      <w:proofErr w:type="gramStart"/>
      <w:r>
        <w:rPr>
          <w:sz w:val="16"/>
        </w:rPr>
        <w:t>opaque</w:t>
      </w:r>
      <w:proofErr w:type="gramEnd"/>
      <w:r>
        <w:rPr>
          <w:sz w:val="16"/>
        </w:rPr>
        <w:t xml:space="preserve"> and chaotic. It contributes to widespread lack of public confidence and trust. </w:t>
      </w:r>
      <w:r>
        <w:rPr>
          <w:rStyle w:val="StyleUnderline"/>
        </w:rPr>
        <w:t xml:space="preserve">G7 countries have brought more predictability to their own vaccine </w:t>
      </w:r>
      <w:proofErr w:type="gramStart"/>
      <w:r>
        <w:rPr>
          <w:rStyle w:val="StyleUnderline"/>
        </w:rPr>
        <w:t>markets, and</w:t>
      </w:r>
      <w:proofErr w:type="gramEnd"/>
      <w:r>
        <w:rPr>
          <w:rStyle w:val="StyleUnderline"/>
        </w:rPr>
        <w:t xml:space="preserve"> have the capacity to bring about more transparency and accountability and permit shared planning through a Vaccine Emergency Task Force supported at the ministerial level. </w:t>
      </w:r>
      <w:r>
        <w:rPr>
          <w:rStyle w:val="StyleUnderline"/>
          <w:highlight w:val="yellow"/>
        </w:rPr>
        <w:t>Through the Emergency Task Force</w:t>
      </w:r>
      <w:r>
        <w:rPr>
          <w:rStyle w:val="StyleUnderline"/>
        </w:rPr>
        <w:t xml:space="preserve">, the G7, other countries, and international organizations should </w:t>
      </w:r>
      <w:r>
        <w:rPr>
          <w:rStyle w:val="StyleUnderline"/>
          <w:highlight w:val="yellow"/>
        </w:rPr>
        <w:t>share projections and best practices for domestic vaccination needs, and implement coordinated, effective, and systematic plans for sharing doses with other nations</w:t>
      </w:r>
      <w:r>
        <w:rPr>
          <w:rStyle w:val="StyleUnderline"/>
        </w:rPr>
        <w:t>. The Emergency Task Force should also facilitate greater transparency and predictability in the timing of global vaccine deliveries, to allow for improved country-level preparation and financing</w:t>
      </w:r>
      <w:r>
        <w:rPr>
          <w:sz w:val="16"/>
        </w:rPr>
        <w:t>. As G7 nations continue to prepare for COVID-19 contingencies, they project increasingly large vaccine stocks that greatly exceed the most likely domestic requirements. To maximize the benefits of these excess supplies, there is a need for reliable and predictive forecasting of scenarios that map domestic vaccine use and more accurately define the ability of G7 countries to meet global demands. Supply and demand factors will remain dynamic as the pandemic evolves. This concerted G7 effort to provide accurate supply projections based on the latest country data will build public trust and facilitate more effective and coordinated global vaccination access</w:t>
      </w:r>
      <w:r>
        <w:rPr>
          <w:rStyle w:val="StyleUnderline"/>
        </w:rPr>
        <w:t xml:space="preserve">. </w:t>
      </w:r>
      <w:r>
        <w:rPr>
          <w:rStyle w:val="StyleUnderline"/>
          <w:highlight w:val="yellow"/>
        </w:rPr>
        <w:t>To support equitable sharing of doses, the Emergency Task Force should develop and transparently implement public health-driven criteria for</w:t>
      </w:r>
      <w:r>
        <w:rPr>
          <w:rStyle w:val="StyleUnderline"/>
        </w:rPr>
        <w:t xml:space="preserve"> decisions on the routes and distribution of </w:t>
      </w:r>
      <w:r>
        <w:rPr>
          <w:rStyle w:val="StyleUnderline"/>
          <w:highlight w:val="yellow"/>
        </w:rPr>
        <w:t>sharing</w:t>
      </w:r>
      <w:r>
        <w:rPr>
          <w:rStyle w:val="StyleUnderline"/>
        </w:rPr>
        <w:t xml:space="preserve">. As the primary global multilateral platform for vaccine access for the poorest countries, COVAX should be a major recipient of shared doses. Other important regional bodies, national partners, and multilateral institutions will also play valuable roles. </w:t>
      </w:r>
      <w:r>
        <w:rPr>
          <w:rStyle w:val="StyleUnderline"/>
          <w:highlight w:val="yellow"/>
        </w:rPr>
        <w:t>Allocations should maximize impact</w:t>
      </w:r>
      <w:r>
        <w:rPr>
          <w:rStyle w:val="StyleUnderline"/>
        </w:rPr>
        <w:t>, ensuring that vaccinations have the most impact on averting deaths, stabilizing vulnerable health systems, and stopping rampant transmission</w:t>
      </w:r>
      <w:r>
        <w:rPr>
          <w:sz w:val="16"/>
        </w:rPr>
        <w:t xml:space="preserve">. They should also include consideration of COVID-19 burden and vaccination capacity in countries. Clear, consistent criteria across the G7 can build upon the recent US announcement of criteria for dose-sharing and align with COVAX’s efforts to meet urgent needs. </w:t>
      </w:r>
      <w:r>
        <w:rPr>
          <w:rStyle w:val="StyleUnderline"/>
          <w:highlight w:val="yellow"/>
        </w:rPr>
        <w:t>2. Develop and commit to a path to share at a minimum 1 billion doses, with the aim of 2 billion doses</w:t>
      </w:r>
      <w:r>
        <w:rPr>
          <w:rStyle w:val="StyleUnderline"/>
        </w:rPr>
        <w:t xml:space="preserve">, of G7-authorized vaccines before the end of 2021, </w:t>
      </w:r>
      <w:r>
        <w:rPr>
          <w:rStyle w:val="StyleUnderline"/>
          <w:highlight w:val="yellow"/>
        </w:rPr>
        <w:t>and ensure the availability of enough doses to enable broad vaccination in every country as soon as possible in 2022</w:t>
      </w:r>
      <w:r>
        <w:rPr>
          <w:sz w:val="16"/>
        </w:rPr>
        <w:t xml:space="preserve">. The G7 and affiliated European Union (EU) countries currently control access to most of the supply of these high-quality vaccines, both through purchase agreements with options for additional purchases, and regional manufacturing capacity. </w:t>
      </w:r>
      <w:r>
        <w:rPr>
          <w:rStyle w:val="StyleUnderline"/>
        </w:rPr>
        <w:t xml:space="preserve">We urge </w:t>
      </w:r>
      <w:r>
        <w:rPr>
          <w:rStyle w:val="StyleUnderline"/>
          <w:highlight w:val="yellow"/>
        </w:rPr>
        <w:t>the G7</w:t>
      </w:r>
      <w:r>
        <w:rPr>
          <w:rStyle w:val="StyleUnderline"/>
        </w:rPr>
        <w:t xml:space="preserve">, along with the EU and its member states, to </w:t>
      </w:r>
      <w:r>
        <w:rPr>
          <w:rStyle w:val="StyleUnderline"/>
          <w:highlight w:val="yellow"/>
        </w:rPr>
        <w:t xml:space="preserve">approach dose-sharing with far greater urgency and intensified systematic planning. Doing so will have a far faster impact on current </w:t>
      </w:r>
      <w:r>
        <w:rPr>
          <w:rStyle w:val="StyleUnderline"/>
        </w:rPr>
        <w:t xml:space="preserve">and evolving </w:t>
      </w:r>
      <w:r>
        <w:rPr>
          <w:rStyle w:val="StyleUnderline"/>
          <w:highlight w:val="yellow"/>
        </w:rPr>
        <w:t>global vaccine needs</w:t>
      </w:r>
      <w:r>
        <w:rPr>
          <w:rStyle w:val="StyleUnderline"/>
        </w:rPr>
        <w:t xml:space="preserve">, and on the stark inequities that exist today, </w:t>
      </w:r>
      <w:r>
        <w:rPr>
          <w:rStyle w:val="StyleUnderline"/>
          <w:highlight w:val="yellow"/>
        </w:rPr>
        <w:t xml:space="preserve">than any other approach to increasing the global supply of high-quality </w:t>
      </w:r>
      <w:proofErr w:type="spellStart"/>
      <w:proofErr w:type="gramStart"/>
      <w:r>
        <w:rPr>
          <w:rStyle w:val="StyleUnderline"/>
          <w:highlight w:val="yellow"/>
        </w:rPr>
        <w:t>vaccines</w:t>
      </w:r>
      <w:r>
        <w:rPr>
          <w:rStyle w:val="StyleUnderline"/>
        </w:rPr>
        <w:t>.Manufacturing</w:t>
      </w:r>
      <w:proofErr w:type="spellEnd"/>
      <w:proofErr w:type="gramEnd"/>
      <w:r>
        <w:rPr>
          <w:rStyle w:val="StyleUnderline"/>
        </w:rPr>
        <w:t xml:space="preserve"> of the high-quality vaccines that are available in G7 countries has continued to ramp up, with further increases possible if G7 countries act together. We estimate a 2021 supply of over 7 billion doses of vaccines produced by manufacturers based in G7 member states1. These vaccines are currently authorized or reasonably expected to be authorized this year by a Stringent Regulatory Authority (SRA</w:t>
      </w:r>
      <w:proofErr w:type="gramStart"/>
      <w:r>
        <w:rPr>
          <w:rStyle w:val="StyleUnderline"/>
        </w:rPr>
        <w:t>), and</w:t>
      </w:r>
      <w:proofErr w:type="gramEnd"/>
      <w:r>
        <w:rPr>
          <w:rStyle w:val="StyleUnderline"/>
        </w:rPr>
        <w:t xml:space="preserve"> represent enough supply to fully vaccinate over 4 billion people. In 2022, with effective G7 support for production ramp-up, we project potential production of over 14 billion doses of vaccines with current or likely SRA authorization, enough to enable most of the world to be vaccinated. </w:t>
      </w:r>
      <w:r>
        <w:rPr>
          <w:rStyle w:val="StyleUnderline"/>
          <w:highlight w:val="yellow"/>
        </w:rPr>
        <w:t>These vaccines should be provided to low- and middle-income countries through donations or at non-profit pricing</w:t>
      </w:r>
      <w:r>
        <w:rPr>
          <w:sz w:val="16"/>
        </w:rPr>
        <w:t xml:space="preserve">. We call on the G7 and EU to share a minimum of 1 billion vaccine doses, and aim to share 2 billion doses, in 2021. The G7 should also develop and implement a process to coordinate enough vaccine supply to enable vaccination of at least 60%, and ideally </w:t>
      </w:r>
      <w:proofErr w:type="gramStart"/>
      <w:r>
        <w:rPr>
          <w:sz w:val="16"/>
        </w:rPr>
        <w:t>70%,</w:t>
      </w:r>
      <w:proofErr w:type="gramEnd"/>
      <w:r>
        <w:rPr>
          <w:sz w:val="16"/>
        </w:rPr>
        <w:t xml:space="preserve"> of every country’s population as soon as possible in 2022, which would require approximately 9.2 to 11 billion total doses. Overall production could be higher and faster, depending on the success of manufacturing capacity expansion and on evolving national needs. (See Appendix for more detail.) </w:t>
      </w:r>
      <w:r>
        <w:rPr>
          <w:rStyle w:val="StyleUnderline"/>
          <w:highlight w:val="yellow"/>
        </w:rPr>
        <w:t>3. Implement a coordinated G7 strategy to immediately increase production of high-quality, well-regulated vaccines</w:t>
      </w:r>
      <w:r>
        <w:rPr>
          <w:rStyle w:val="StyleUnderline"/>
        </w:rPr>
        <w:t xml:space="preserve">, with the goal of further increasing access to these vaccines across the rest of the world. </w:t>
      </w:r>
      <w:r>
        <w:rPr>
          <w:rStyle w:val="StyleUnderline"/>
          <w:highlight w:val="yellow"/>
        </w:rPr>
        <w:t>The G7 should ease or remove export restrictions and other barriers, such as the US removal of Defense Production Act priority ratings</w:t>
      </w:r>
      <w:r>
        <w:rPr>
          <w:rStyle w:val="StyleUnderline"/>
        </w:rPr>
        <w:t xml:space="preserve"> for Novavax and AstraZeneca vaccines</w:t>
      </w:r>
      <w:r>
        <w:rPr>
          <w:rStyle w:val="StyleUnderline"/>
          <w:highlight w:val="yellow"/>
        </w:rPr>
        <w:t>, in a coordinated and orderly manner to assure efficient global supply chains</w:t>
      </w:r>
      <w:r>
        <w:rPr>
          <w:rStyle w:val="StyleUnderline"/>
        </w:rPr>
        <w:t xml:space="preserve">. </w:t>
      </w:r>
      <w:r>
        <w:rPr>
          <w:sz w:val="16"/>
        </w:rPr>
        <w:t xml:space="preserve">G7 countries must also reduce or accelerate current time-consuming agreements that donor countries and manufacturers now require to donate vaccines to other countries. Immediate, coordinated investments by G7 nations and aligned institutions to address shortages in raw materials, equipment, and supplies, using the regulatory, contracting, and supply chain expertise that have brought high-quality vaccines to the G7 countries, will also help address global needs over the next 6 months, a critical period for avoiding supply frictions and shortages. By leveraging successful planning for manufacturing support in the US and other G7 countries, which has enabled significant expansions in vaccine manufacturing, the G7 can coordinate efforts to further expand short-term production. To achieve this, the G7 countries, in the coming weeks to months, should prioritize addressing critical bottlenecks in supply chains and manufacturing capacity to maximize the number of vaccine doses produced globally. With limited supplies, it is essential that available resources continue to go to high-quality, well-regulated, and efficient manufacturing. These efforts should be coordinated with CEPI in its role leading short-term supply chain optimization for the COVAX Manufacturing Task Force. </w:t>
      </w:r>
      <w:r>
        <w:rPr>
          <w:rStyle w:val="StyleUnderline"/>
          <w:highlight w:val="yellow"/>
        </w:rPr>
        <w:t>4. Accelerate development of high-quality</w:t>
      </w:r>
      <w:r>
        <w:rPr>
          <w:rStyle w:val="StyleUnderline"/>
        </w:rPr>
        <w:t xml:space="preserve"> globally distributed </w:t>
      </w:r>
      <w:r>
        <w:rPr>
          <w:rStyle w:val="StyleUnderline"/>
          <w:highlight w:val="yellow"/>
        </w:rPr>
        <w:t>manufacturing capacity by bringing together public and private sector stakeholders and using voluntary licensing agreements</w:t>
      </w:r>
      <w:r>
        <w:rPr>
          <w:sz w:val="16"/>
        </w:rPr>
        <w:t xml:space="preserve"> The inequities worsened by the pandemic have highlighted the risks of the consolidated nature of the vaccine manufacturing market. This divergence in access has been further exacerbated by the disruption of supply from India because of increased domestic needs in that country. While establishing new, high-quality vaccine manufacturing capacity in Africa, Asia outside of India, and Latin America will take time, the G7 is uniquely positioned to work with leading manufacturers and local and regional authorities to create it. G7 members have already brought together public and private sector partners to enable sharing of IP, technology, and capabilities, such as with the Quad Vaccine Partnership, the US-Republic of Korea Vaccine Partnership, and the investment by the U.S. International Development Finance Corporation (USDFC) and partners in Aspen in South Africa to produce the J&amp;J vaccine. Team Europe has also committed to invest 1 billion Euros to support manufacturing capacity in Africa. A systematic G7 plan to implement such cooperative agreements should be accompanied by access to financing through public and private sources, including USDFC, IFC/World Bank and local private funding. The G7 should set a target of finalizing at least 5 public-private agreements by the end of 2021, each leading to the establishment of substantial regional vaccine manufacturing capacity in 2022. To ensure long-term sustainability, attention is also needed to organize the policy framework and demand for future upfront purchasing from new manufacturers. In collaboration with regulatory guidance and support, this approach can enable faster availability of highly effective vaccines – for this pandemic and the next – and build local expertise through shared know-how to assure global access to high-quality, safe vaccines everywhere</w:t>
      </w:r>
      <w:r>
        <w:rPr>
          <w:sz w:val="16"/>
          <w:highlight w:val="yellow"/>
        </w:rPr>
        <w:t xml:space="preserve">. </w:t>
      </w:r>
      <w:r>
        <w:rPr>
          <w:rStyle w:val="StyleUnderline"/>
          <w:highlight w:val="yellow"/>
        </w:rPr>
        <w:t>5. Increase bilateral and multilateral technical and financial support to low- and middle-income countries to enhance their vaccine distribution and delivery capabilities</w:t>
      </w:r>
      <w:r>
        <w:rPr>
          <w:rStyle w:val="StyleUnderline"/>
        </w:rPr>
        <w:t>, and address vaccine hesitancy, with three specific goals: achieve demonstrated national vaccination preparedness in each country by the end of 2021; strive for at least 60%, and ideally 70%, vaccination in every country in 2022; and avoid significant excess vaccine stockpiles ahead of pandemic control in all nations.</w:t>
      </w:r>
      <w:r>
        <w:rPr>
          <w:sz w:val="16"/>
        </w:rPr>
        <w:t xml:space="preserve"> To increase vaccine distribution and delivery capacity, the G7 should bring together bilateral capabilities, in coordination with WHO, Gavi, UNICEF, COVAX, ACT-A, The Global Fund, IMF, World Bank, IFC, and other relevant organizations and programs to assure financing and integral support to country governments, civil society and private firms. This concerted effort can help strengthen global coordination and leverage all available resources in support of effective local vaccine distribution and delivery. The G7 can also use its initial experience with allocation of donated doses to help identify, in collaboration with COVAX partners, areas where improvements in national and sub-national capacity are most </w:t>
      </w:r>
      <w:proofErr w:type="spellStart"/>
      <w:proofErr w:type="gramStart"/>
      <w:r>
        <w:rPr>
          <w:sz w:val="16"/>
        </w:rPr>
        <w:t>needed.As</w:t>
      </w:r>
      <w:proofErr w:type="spellEnd"/>
      <w:proofErr w:type="gramEnd"/>
      <w:r>
        <w:rPr>
          <w:sz w:val="16"/>
        </w:rPr>
        <w:t xml:space="preserve"> vaccine supply ramps up, most parts of the world will quickly reach an inflection point where high-quality vaccine supply exceeds the global capacity to use it. The combination of inability to effectively distribute, store, and deliver vaccines alongside vaccine hesitancy will become critical constraints to vaccination in most nations. If vaccine production keeps pace with current projections, we expect this inflection to occur in late 2021 for most low- and middle-income countries. In-country vaccine distribution and delivery capabilities are largely focused on routine immunizations for children. They will face intense pressure over the coming months to enable rapid mass-vaccination campaigns that ensure equitable access for adult populations on a national level, a challenge that many countries have not faced before. Reliable data on distribution and storage capabilities for many countries is not available. We have already seen several unfortunate </w:t>
      </w:r>
      <w:hyperlink r:id="rId22" w:history="1">
        <w:r>
          <w:rPr>
            <w:rStyle w:val="Hyperlink"/>
            <w:color w:val="000000"/>
            <w:sz w:val="16"/>
            <w:u w:val="single"/>
          </w:rPr>
          <w:t>examples</w:t>
        </w:r>
      </w:hyperlink>
      <w:r>
        <w:rPr>
          <w:sz w:val="16"/>
        </w:rPr>
        <w:t xml:space="preserve"> where suboptimal readiness for vaccination efforts led to </w:t>
      </w:r>
      <w:hyperlink r:id="rId23" w:history="1">
        <w:r>
          <w:rPr>
            <w:rStyle w:val="Hyperlink"/>
            <w:color w:val="000000"/>
            <w:sz w:val="16"/>
            <w:u w:val="single"/>
          </w:rPr>
          <w:t>wastage</w:t>
        </w:r>
      </w:hyperlink>
      <w:r>
        <w:rPr>
          <w:sz w:val="16"/>
        </w:rPr>
        <w:t xml:space="preserve"> of valuable vaccine doses. Coupled to financing and dose-sharing, the G7 should support monitoring and improvements in country readiness for vaccinations. These efforts should be guided by clear goals for effective vaccinations across low- and middle-income countries, including aiming for every country to achieve vaccination preparedness by the end of 2021. In addition, the G7 should set the goal of striving for at least 60%, and ideally 70%, vaccination coverage in every country in 2022. As experienced in several high-income countries already, this coverage target will likely be more constrained by delivery and demand factors than supply. G7 leadership and coordination should ensure that some countries or regions do not establish excess vaccine stockpiles while other regions or countries still lack adequate supply. Providing appropriate support for vaccine distribution and delivery efforts will come with significant costs. The IMF has </w:t>
      </w:r>
      <w:hyperlink r:id="rId24" w:history="1">
        <w:r>
          <w:rPr>
            <w:rStyle w:val="Hyperlink"/>
            <w:color w:val="000000"/>
            <w:sz w:val="16"/>
            <w:u w:val="single"/>
          </w:rPr>
          <w:t>estimated</w:t>
        </w:r>
      </w:hyperlink>
      <w:r>
        <w:rPr>
          <w:sz w:val="16"/>
        </w:rPr>
        <w:t xml:space="preserve"> that an additional $50 billion will be needed, including $35 billion in grants, to finance vaccine roll-out and related public health interventions by 2022. However, there are substantial unused resources right now that could achieve major short-term improvements. This includes the potential to mobilize a range of existing global public health </w:t>
      </w:r>
      <w:hyperlink r:id="rId25" w:history="1">
        <w:r>
          <w:rPr>
            <w:rStyle w:val="Hyperlink"/>
            <w:color w:val="000000"/>
            <w:sz w:val="16"/>
            <w:u w:val="single"/>
          </w:rPr>
          <w:t>funding sources</w:t>
        </w:r>
      </w:hyperlink>
      <w:r>
        <w:rPr>
          <w:sz w:val="16"/>
        </w:rPr>
        <w:t xml:space="preserve">, such as commitments from multilateral development banks (MDBs) that are not yet disbursed, as well as financial and in-kind resources and technical expertise from G7 countries themselves. Closing The coming weeks and months are critical to address the human catastrophe facing low- and middle-income countries, to preempt further explosive growth of the virus, and to prevent the spawning of new variants that threaten to undermine vaccine immunity everywhere, including in the US and other G7 economies. To meet this unprecedented historical moment, we have described an approach for G7 leadership to assure the fastest possible path to access billions of doses of high-quality vaccines and ensure local capacity to deliver them. We call on the G7 leaders to take the immediate actions described above </w:t>
      </w:r>
      <w:proofErr w:type="gramStart"/>
      <w:r>
        <w:rPr>
          <w:sz w:val="16"/>
        </w:rPr>
        <w:t>in order to</w:t>
      </w:r>
      <w:proofErr w:type="gramEnd"/>
      <w:r>
        <w:rPr>
          <w:sz w:val="16"/>
        </w:rPr>
        <w:t xml:space="preserve"> lead to more equitable global access to vaccines, and to commit to tracking and sharing regular updates about progress toward shared goals and targets. The G7 Leaders’ Summit on June 11-13 represents a consequential opportunity for meaningful, urgent action. The G7, as a platform to address the world’s most critical challenges, should seize this opportunity to </w:t>
      </w:r>
      <w:proofErr w:type="gramStart"/>
      <w:r>
        <w:rPr>
          <w:sz w:val="16"/>
        </w:rPr>
        <w:t>once again demonstrate unrivaled global leadership, harnessing its collective capabilities and partnerships to save millions of lives and bring this pandemic</w:t>
      </w:r>
      <w:proofErr w:type="gramEnd"/>
      <w:r>
        <w:rPr>
          <w:sz w:val="16"/>
        </w:rPr>
        <w:t xml:space="preserve"> to an end.</w:t>
      </w:r>
    </w:p>
    <w:p w14:paraId="7D4CB888" w14:textId="77777777" w:rsidR="00AC25E8" w:rsidRDefault="00AC25E8" w:rsidP="00AC25E8">
      <w:pPr>
        <w:rPr>
          <w:sz w:val="16"/>
        </w:rPr>
      </w:pPr>
    </w:p>
    <w:p w14:paraId="550A8340" w14:textId="77777777" w:rsidR="00AC25E8" w:rsidRDefault="00AC25E8" w:rsidP="00AC25E8"/>
    <w:p w14:paraId="0410F3D6" w14:textId="77777777" w:rsidR="00AC25E8" w:rsidRDefault="00AC25E8" w:rsidP="00AC25E8">
      <w:pPr>
        <w:pStyle w:val="Heading3"/>
      </w:pPr>
      <w:r>
        <w:t>AT COVID Waivers</w:t>
      </w:r>
    </w:p>
    <w:p w14:paraId="1966F9DD" w14:textId="77777777" w:rsidR="00AC25E8" w:rsidRDefault="00AC25E8" w:rsidP="00AC25E8">
      <w:pPr>
        <w:pStyle w:val="Heading4"/>
      </w:pPr>
      <w:r>
        <w:t>COVID patent waivers don’t solve – technology transfer difficult, supplies limited due to US restrictions, and mRNA never produced at scale before</w:t>
      </w:r>
    </w:p>
    <w:p w14:paraId="1E8C51B4" w14:textId="77777777" w:rsidR="00AC25E8" w:rsidRDefault="00AC25E8" w:rsidP="00AC25E8">
      <w:r>
        <w:rPr>
          <w:rStyle w:val="Style13ptBold"/>
        </w:rPr>
        <w:t>Tabarrok 21</w:t>
      </w:r>
      <w:r>
        <w:t xml:space="preserve"> Tabarrok, Alex. "Patents Are Not </w:t>
      </w:r>
      <w:proofErr w:type="gramStart"/>
      <w:r>
        <w:t>The</w:t>
      </w:r>
      <w:proofErr w:type="gramEnd"/>
      <w:r>
        <w:t xml:space="preserve"> Problem! - Marginal REVOLUTION." Marginal REVOLUTION. </w:t>
      </w:r>
      <w:proofErr w:type="spellStart"/>
      <w:r>
        <w:t>N.p.</w:t>
      </w:r>
      <w:proofErr w:type="spellEnd"/>
      <w:r>
        <w:t xml:space="preserve">, 2021. Web. 9 Aug. 2021. Alex Tabarrok is Bartley J. Madden Chair in Economics at the </w:t>
      </w:r>
      <w:proofErr w:type="spellStart"/>
      <w:r>
        <w:t>Mercatus</w:t>
      </w:r>
      <w:proofErr w:type="spellEnd"/>
      <w:r>
        <w:t xml:space="preserve"> Center and a professor of economics at George Mason University. Along with Tyler Cowen, he is the co-author of the popular economics blog Marginal Revolution and co-founder of Marginal Revolution University. He is the author of </w:t>
      </w:r>
      <w:hyperlink r:id="rId26" w:history="1">
        <w:r>
          <w:rPr>
            <w:rStyle w:val="Hyperlink"/>
            <w:color w:val="000000"/>
            <w:u w:val="single"/>
          </w:rPr>
          <w:t>numerous academic papers</w:t>
        </w:r>
      </w:hyperlink>
      <w:r>
        <w:t> in the fields of law and economics, criminology, regulatory policy, voting theory and other areas in political economy. He is co-author with Tyler of </w:t>
      </w:r>
      <w:hyperlink r:id="rId27" w:history="1">
        <w:r>
          <w:rPr>
            <w:rStyle w:val="Hyperlink"/>
            <w:color w:val="000000"/>
            <w:u w:val="single"/>
          </w:rPr>
          <w:t>Modern Principles of Economics</w:t>
        </w:r>
      </w:hyperlink>
      <w:r>
        <w:t>, a widely used introductory textbook. He gave a </w:t>
      </w:r>
      <w:hyperlink r:id="rId28" w:history="1">
        <w:r>
          <w:rPr>
            <w:rStyle w:val="Hyperlink"/>
            <w:color w:val="000000"/>
            <w:u w:val="single"/>
          </w:rPr>
          <w:t>TED talk</w:t>
        </w:r>
      </w:hyperlink>
      <w:r>
        <w:t> in 2009. His articles have appeared in the New York Times, the Washington Post, the Wall Street Journal, and many other publications.</w:t>
      </w:r>
    </w:p>
    <w:p w14:paraId="082725A2" w14:textId="77777777" w:rsidR="00AC25E8" w:rsidRDefault="00AC25E8" w:rsidP="00AC25E8">
      <w:pPr>
        <w:rPr>
          <w:sz w:val="16"/>
        </w:rPr>
      </w:pPr>
      <w:r>
        <w:rPr>
          <w:sz w:val="16"/>
        </w:rPr>
        <w:t xml:space="preserve">For the last year and a </w:t>
      </w:r>
      <w:proofErr w:type="gramStart"/>
      <w:r>
        <w:rPr>
          <w:sz w:val="16"/>
        </w:rPr>
        <w:t>half</w:t>
      </w:r>
      <w:proofErr w:type="gramEnd"/>
      <w:r>
        <w:rPr>
          <w:sz w:val="16"/>
        </w:rPr>
        <w:t xml:space="preserve"> I have been shouting from the rooftops, “invest in capacity, build more factories, shore up the supply lines, spend billions to save trillions.” Fortunately, some </w:t>
      </w:r>
      <w:hyperlink r:id="rId29" w:history="1">
        <w:proofErr w:type="spellStart"/>
        <w:r>
          <w:rPr>
            <w:rStyle w:val="Hyperlink"/>
            <w:color w:val="000000"/>
            <w:sz w:val="16"/>
            <w:u w:val="single"/>
          </w:rPr>
          <w:t>boffins</w:t>
        </w:r>
        <w:proofErr w:type="spellEnd"/>
        <w:r>
          <w:rPr>
            <w:rStyle w:val="Hyperlink"/>
            <w:color w:val="000000"/>
            <w:sz w:val="16"/>
            <w:u w:val="single"/>
          </w:rPr>
          <w:t xml:space="preserve"> in the Biden administration</w:t>
        </w:r>
      </w:hyperlink>
      <w:r>
        <w:rPr>
          <w:sz w:val="16"/>
        </w:rPr>
        <w:t xml:space="preserve"> have found a better way, “the US supports the waiver of IP protections on COVID-19 vaccines to help end the pandemic.” Waive IP protections. So simple. Why didn’t I think of that??? </w:t>
      </w:r>
      <w:r>
        <w:rPr>
          <w:rStyle w:val="StyleUnderline"/>
          <w:highlight w:val="yellow"/>
        </w:rPr>
        <w:t xml:space="preserve">Patents are not the problem. </w:t>
      </w:r>
      <w:proofErr w:type="gramStart"/>
      <w:r>
        <w:rPr>
          <w:rStyle w:val="StyleUnderline"/>
          <w:highlight w:val="yellow"/>
        </w:rPr>
        <w:t>All of</w:t>
      </w:r>
      <w:proofErr w:type="gramEnd"/>
      <w:r>
        <w:rPr>
          <w:rStyle w:val="StyleUnderline"/>
          <w:highlight w:val="yellow"/>
        </w:rPr>
        <w:t xml:space="preserve"> the vaccine manufacturers are trying to increase supply as quickly as possible</w:t>
      </w:r>
      <w:r>
        <w:rPr>
          <w:rStyle w:val="StyleUnderline"/>
        </w:rPr>
        <w:t xml:space="preserve">. Billions of doses are being produced–more than ever before in the history of the world. </w:t>
      </w:r>
      <w:r>
        <w:rPr>
          <w:rStyle w:val="StyleUnderline"/>
          <w:highlight w:val="yellow"/>
        </w:rPr>
        <w:t>Licenses are widely available.</w:t>
      </w:r>
      <w:r>
        <w:rPr>
          <w:rStyle w:val="StyleUnderline"/>
        </w:rPr>
        <w:t xml:space="preserve"> AstraZeneca have licensed their vaccine for production with </w:t>
      </w:r>
      <w:hyperlink r:id="rId30" w:history="1">
        <w:r>
          <w:rPr>
            <w:rStyle w:val="StyleUnderline"/>
            <w:color w:val="000000"/>
          </w:rPr>
          <w:t>manufactures around the world</w:t>
        </w:r>
      </w:hyperlink>
      <w:r>
        <w:rPr>
          <w:rStyle w:val="StyleUnderline"/>
        </w:rPr>
        <w:t xml:space="preserve">, including in India, Brazil, Mexico, Argentina, China and South Africa. J&amp;J’s vaccine has been licensed for production by multiple firms in the United States as well as with firms in Spain, South </w:t>
      </w:r>
      <w:proofErr w:type="gramStart"/>
      <w:r>
        <w:rPr>
          <w:rStyle w:val="StyleUnderline"/>
        </w:rPr>
        <w:t>Africa</w:t>
      </w:r>
      <w:proofErr w:type="gramEnd"/>
      <w:r>
        <w:rPr>
          <w:rStyle w:val="StyleUnderline"/>
        </w:rPr>
        <w:t xml:space="preserve"> and France. Sputnik has been licensed for production by firms in India, China, South Korea, </w:t>
      </w:r>
      <w:proofErr w:type="gramStart"/>
      <w:r>
        <w:rPr>
          <w:rStyle w:val="StyleUnderline"/>
        </w:rPr>
        <w:t>Brazil</w:t>
      </w:r>
      <w:proofErr w:type="gramEnd"/>
      <w:r>
        <w:rPr>
          <w:rStyle w:val="StyleUnderline"/>
        </w:rPr>
        <w:t xml:space="preserve"> and pending EMA approval with firms in Germany and France. Sinopharm has been licensed in the UAE, </w:t>
      </w:r>
      <w:proofErr w:type="gramStart"/>
      <w:r>
        <w:rPr>
          <w:rStyle w:val="StyleUnderline"/>
        </w:rPr>
        <w:t>Egypt</w:t>
      </w:r>
      <w:proofErr w:type="gramEnd"/>
      <w:r>
        <w:rPr>
          <w:rStyle w:val="StyleUnderline"/>
        </w:rPr>
        <w:t xml:space="preserve"> and Bangladesh. Novavax has licensed its vaccine for production in South Korea, India, and Japan and it is desperate to find other licensees but </w:t>
      </w:r>
      <w:r>
        <w:rPr>
          <w:rStyle w:val="StyleUnderline"/>
          <w:highlight w:val="yellow"/>
        </w:rPr>
        <w:t>technology transfer isn’t easy and there are</w:t>
      </w:r>
      <w:hyperlink r:id="rId31" w:history="1">
        <w:r>
          <w:rPr>
            <w:rStyle w:val="StyleUnderline"/>
            <w:color w:val="000000"/>
            <w:highlight w:val="yellow"/>
          </w:rPr>
          <w:t xml:space="preserve"> limited supplies of raw materials</w:t>
        </w:r>
      </w:hyperlink>
      <w:r>
        <w:rPr>
          <w:rStyle w:val="StyleUnderline"/>
        </w:rPr>
        <w:t xml:space="preserve">: Virtually overnight, [Novavax] set up a network of outside manufacturers more ambitious than one outside executive said he’s ever seen, but they </w:t>
      </w:r>
      <w:r>
        <w:rPr>
          <w:rStyle w:val="StyleUnderline"/>
          <w:highlight w:val="yellow"/>
        </w:rPr>
        <w:t>struggled at times to transfer their technology there amid pandemic travel restrictions</w:t>
      </w:r>
      <w:r>
        <w:rPr>
          <w:rStyle w:val="StyleUnderline"/>
        </w:rPr>
        <w:t xml:space="preserve">. </w:t>
      </w:r>
      <w:r>
        <w:rPr>
          <w:sz w:val="16"/>
        </w:rPr>
        <w:t xml:space="preserve">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w:t>
      </w:r>
      <w:hyperlink r:id="rId32" w:history="1">
        <w:r>
          <w:rPr>
            <w:rStyle w:val="StyleUnderline"/>
            <w:color w:val="000000"/>
            <w:highlight w:val="yellow"/>
          </w:rPr>
          <w:t>Plastic bags are a bigger bottleneck than patents</w:t>
        </w:r>
      </w:hyperlink>
      <w:r>
        <w:rPr>
          <w:rStyle w:val="StyleUnderline"/>
          <w:highlight w:val="yellow"/>
        </w:rPr>
        <w:t>.</w:t>
      </w:r>
      <w:r>
        <w:rPr>
          <w:rStyle w:val="StyleUnderline"/>
        </w:rPr>
        <w:t xml:space="preserve"> The US embargo on vaccine supplies to India was precisely that the Biden administration used the DPA to prioritize things like bioreactor bags and filters to US suppliers and that meant that India’s Serum Institute was having trouble getting its production lines ready for Novavax. CureVac, </w:t>
      </w:r>
      <w:hyperlink r:id="rId33" w:history="1">
        <w:r>
          <w:rPr>
            <w:rStyle w:val="StyleUnderline"/>
            <w:color w:val="000000"/>
            <w:highlight w:val="yellow"/>
          </w:rPr>
          <w:t>another potential mRNA vaccine</w:t>
        </w:r>
      </w:hyperlink>
      <w:r>
        <w:rPr>
          <w:rStyle w:val="StyleUnderline"/>
          <w:highlight w:val="yellow"/>
        </w:rPr>
        <w:t>, is</w:t>
      </w:r>
      <w:r>
        <w:rPr>
          <w:rStyle w:val="StyleUnderline"/>
        </w:rPr>
        <w:t xml:space="preserve"> also </w:t>
      </w:r>
      <w:r>
        <w:rPr>
          <w:rStyle w:val="StyleUnderline"/>
          <w:highlight w:val="yellow"/>
        </w:rPr>
        <w:t>finding it difficult to find supplies due to US restrictions</w:t>
      </w:r>
      <w:r>
        <w:rPr>
          <w:rStyle w:val="StyleUnderline"/>
        </w:rPr>
        <w:t xml:space="preserve"> (which means supplies are short everywhere). As </w:t>
      </w:r>
      <w:hyperlink r:id="rId34" w:history="1">
        <w:r>
          <w:rPr>
            <w:rStyle w:val="StyleUnderline"/>
            <w:color w:val="000000"/>
          </w:rPr>
          <w:t>Derek Lowe said</w:t>
        </w:r>
      </w:hyperlink>
      <w:r>
        <w:rPr>
          <w:rStyle w:val="StyleUnderline"/>
        </w:rPr>
        <w:t xml:space="preserve">: </w:t>
      </w:r>
      <w:r>
        <w:rPr>
          <w:rStyle w:val="StyleUnderline"/>
          <w:highlight w:val="yellow"/>
        </w:rPr>
        <w:t>Abolishing patents will not provide more shaker bags or more Chilean tree bark, nor provide more of the key filtration materials needed for production.</w:t>
      </w:r>
      <w:r>
        <w:rPr>
          <w:rStyle w:val="StyleUnderline"/>
        </w:rPr>
        <w:t xml:space="preserve"> </w:t>
      </w:r>
      <w:r>
        <w:rPr>
          <w:rStyle w:val="StyleUnderline"/>
          <w:highlight w:val="yellow"/>
        </w:rPr>
        <w:t>These processes have a lot of potential choke points and rate-limiting steps in them, and there is no wand that will wave that complexity away.</w:t>
      </w:r>
      <w:r>
        <w:rPr>
          <w:rStyle w:val="StyleUnderline"/>
        </w:rPr>
        <w:t xml:space="preserve"> </w:t>
      </w:r>
      <w:r>
        <w:rPr>
          <w:sz w:val="16"/>
        </w:rPr>
        <w:t xml:space="preserve">Technology transfer has been difficult for AstraZeneca–which is one reason they have had production difficulties–and their vaccine uses relatively well understood technology. </w:t>
      </w:r>
      <w:r>
        <w:rPr>
          <w:rStyle w:val="StyleUnderline"/>
          <w:highlight w:val="yellow"/>
        </w:rPr>
        <w:t xml:space="preserve">The mRNA technology is new and has </w:t>
      </w:r>
      <w:proofErr w:type="gramStart"/>
      <w:r>
        <w:rPr>
          <w:rStyle w:val="StyleUnderline"/>
          <w:highlight w:val="yellow"/>
        </w:rPr>
        <w:t>never before</w:t>
      </w:r>
      <w:proofErr w:type="gramEnd"/>
      <w:r>
        <w:rPr>
          <w:rStyle w:val="StyleUnderline"/>
          <w:highlight w:val="yellow"/>
        </w:rPr>
        <w:t xml:space="preserve"> been used to produce at scale.</w:t>
      </w:r>
      <w:r>
        <w:rPr>
          <w:rStyle w:val="StyleUnderline"/>
        </w:rPr>
        <w:t xml:space="preserve"> Pfizer and Moderna had to build factories and distribution systems from scratch. </w:t>
      </w:r>
      <w:r>
        <w:rPr>
          <w:rStyle w:val="StyleUnderline"/>
          <w:highlight w:val="yellow"/>
        </w:rPr>
        <w:t>There are no mRNA factories idling on the sidelines.</w:t>
      </w:r>
      <w:r>
        <w:rPr>
          <w:rStyle w:val="StyleUnderline"/>
        </w:rPr>
        <w:t xml:space="preserve"> If there were, Moderna or Pfizer would be happy to license since they are producing in their own factories 24 hours a day, seven days a week (monopolies restrict supply, remember?). Why do you think China hasn’t </w:t>
      </w:r>
      <w:hyperlink r:id="rId35" w:history="1">
        <w:r>
          <w:rPr>
            <w:rStyle w:val="StyleUnderline"/>
            <w:color w:val="000000"/>
          </w:rPr>
          <w:t>yet produced</w:t>
        </w:r>
      </w:hyperlink>
      <w:r>
        <w:rPr>
          <w:rStyle w:val="StyleUnderline"/>
        </w:rPr>
        <w:t xml:space="preserve"> an mRNA vaccine? Hint: it isn’t fear about violating IP. Moreover, even Moderna and Pfizer don’t yet fully understand their production technology, they are learning by doing every single day. </w:t>
      </w:r>
      <w:r>
        <w:rPr>
          <w:rStyle w:val="StyleUnderline"/>
          <w:highlight w:val="yellow"/>
        </w:rPr>
        <w:t xml:space="preserve">Moderna has said that they won’t enforce their patents during the </w:t>
      </w:r>
      <w:proofErr w:type="gramStart"/>
      <w:r>
        <w:rPr>
          <w:rStyle w:val="StyleUnderline"/>
          <w:highlight w:val="yellow"/>
        </w:rPr>
        <w:t>pandemic</w:t>
      </w:r>
      <w:proofErr w:type="gramEnd"/>
      <w:r>
        <w:rPr>
          <w:rStyle w:val="StyleUnderline"/>
          <w:highlight w:val="yellow"/>
        </w:rPr>
        <w:t xml:space="preserve"> but no one has stepped up to produce because no one else can</w:t>
      </w:r>
      <w:r>
        <w:rPr>
          <w:rStyle w:val="StyleUnderline"/>
        </w:rPr>
        <w:t>.</w:t>
      </w:r>
      <w:r>
        <w:rPr>
          <w:sz w:val="16"/>
        </w:rPr>
        <w:t xml:space="preserve"> The US trade representative’s announcement is virtue signaling to the anti-market left and will do little to nothing to increase supply. What can we do to increase supply? Sorry, there is no quick and cheap solution. We must spend. Trump’s Operation Warp Speed spent on the order of $15 billion. If we want more, </w:t>
      </w:r>
      <w:hyperlink r:id="rId36" w:history="1">
        <w:r>
          <w:rPr>
            <w:rStyle w:val="Hyperlink"/>
            <w:color w:val="000000"/>
            <w:sz w:val="16"/>
            <w:u w:val="single"/>
          </w:rPr>
          <w:t>we need to spend more and on similar scale</w:t>
        </w:r>
      </w:hyperlink>
      <w:r>
        <w:rPr>
          <w:sz w:val="16"/>
        </w:rPr>
        <w:t xml:space="preserve">. The Biden administration paid $269 million to Merck to retool its factories to make the J&amp;J vaccine. That was a good start. We could also offer Pfizer and Moderna say $100 a dose to produce </w:t>
      </w:r>
      <w:proofErr w:type="gramStart"/>
      <w:r>
        <w:rPr>
          <w:sz w:val="16"/>
        </w:rPr>
        <w:t>in excess of</w:t>
      </w:r>
      <w:proofErr w:type="gramEnd"/>
      <w:r>
        <w:rPr>
          <w:sz w:val="16"/>
        </w:rPr>
        <w:t xml:space="preserve">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w:t>
      </w:r>
      <w:hyperlink r:id="rId37" w:history="1">
        <w:r>
          <w:rPr>
            <w:rStyle w:val="Hyperlink"/>
            <w:color w:val="000000"/>
            <w:sz w:val="16"/>
            <w:u w:val="single"/>
          </w:rPr>
          <w:t>ubstitute for Chilean tree bark</w:t>
        </w:r>
      </w:hyperlink>
      <w:r>
        <w:rPr>
          <w:sz w:val="16"/>
        </w:rPr>
        <w:t xml:space="preserve">. See </w:t>
      </w:r>
      <w:hyperlink r:id="rId38" w:history="1">
        <w:r>
          <w:rPr>
            <w:rStyle w:val="Hyperlink"/>
            <w:color w:val="000000"/>
            <w:sz w:val="16"/>
            <w:u w:val="single"/>
          </w:rPr>
          <w:t xml:space="preserve">my piece in </w:t>
        </w:r>
        <w:proofErr w:type="gramStart"/>
        <w:r>
          <w:rPr>
            <w:rStyle w:val="Hyperlink"/>
            <w:color w:val="000000"/>
            <w:sz w:val="16"/>
            <w:u w:val="single"/>
          </w:rPr>
          <w:t>Science</w:t>
        </w:r>
        <w:proofErr w:type="gramEnd"/>
      </w:hyperlink>
      <w:r>
        <w:rPr>
          <w:sz w:val="16"/>
        </w:rPr>
        <w:t xml:space="preserve"> co-authored with Michael Kremer et. al. for more ideas. (Note also that these ideas are better at dealing with current supply constraints and they also increase the incentive to produce future vaccines, unlike shortsighted patent abrogation.) Bottom line is that producing more takes real resources not waving magic patent wands. You may have gathered that I am angry. I am indeed angry that the people in power think they can solve real problems on the cheap and at someone else’s expense. This is not serious. I am also angry that they are sending the wrong message about business, </w:t>
      </w:r>
      <w:proofErr w:type="gramStart"/>
      <w:r>
        <w:rPr>
          <w:sz w:val="16"/>
        </w:rPr>
        <w:t>profits</w:t>
      </w:r>
      <w:proofErr w:type="gramEnd"/>
      <w:r>
        <w:rPr>
          <w:sz w:val="16"/>
        </w:rPr>
        <w:t xml:space="preserve"> and capitalism. So let me end on positive note. Like the Apollo program and Dunkirk, the creation of the mRNA vaccines by Pfizer and Moderna should be lauded with Nobel prizes and major movies. Churchill called the rescue at Dunkirk a “miracle of deliverance,” well the miracle of Moderna will rescue many more. Not only was a vaccine designed in under a year, </w:t>
      </w:r>
      <w:proofErr w:type="gramStart"/>
      <w:r>
        <w:rPr>
          <w:sz w:val="16"/>
        </w:rPr>
        <w:t>an entirely new production process was</w:t>
      </w:r>
      <w:proofErr w:type="gramEnd"/>
      <w:r>
        <w:rPr>
          <w:sz w:val="16"/>
        </w:rPr>
        <w:t xml:space="preserve"> set up to produce billions of doses to rescue the world. The creation of the mRNA vaccines was a triumph of science, logistics, and management and it was done at a speed that I had thought </w:t>
      </w:r>
      <w:hyperlink r:id="rId39" w:history="1">
        <w:r>
          <w:rPr>
            <w:rStyle w:val="Hyperlink"/>
            <w:color w:val="000000"/>
            <w:sz w:val="16"/>
            <w:u w:val="single"/>
          </w:rPr>
          <w:t>possible only for past generations</w:t>
        </w:r>
      </w:hyperlink>
      <w:r>
        <w:rPr>
          <w:sz w:val="16"/>
        </w:rPr>
        <w:t>. I am grateful that greatness is still within our civilization’s grasp.</w:t>
      </w:r>
    </w:p>
    <w:p w14:paraId="5DA2070A" w14:textId="77777777" w:rsidR="00AC25E8" w:rsidRDefault="00AC25E8" w:rsidP="00AC25E8">
      <w:pPr>
        <w:pStyle w:val="Heading4"/>
      </w:pPr>
      <w:r>
        <w:t xml:space="preserve">Turn – COVID waiver would lead to more vaccine skepticism, lower production, and energy taken away from other initiatives </w:t>
      </w:r>
    </w:p>
    <w:p w14:paraId="2BF5007F" w14:textId="77777777" w:rsidR="00AC25E8" w:rsidRDefault="00AC25E8" w:rsidP="00AC25E8">
      <w:r>
        <w:rPr>
          <w:rStyle w:val="Style13ptBold"/>
        </w:rPr>
        <w:t>Wilson 21</w:t>
      </w:r>
      <w:r>
        <w:t xml:space="preserve"> Wilson, Simon. Why Joe Biden’s Big Pharma patent grab is a terrible idea, Moneyweek.com. </w:t>
      </w:r>
      <w:proofErr w:type="spellStart"/>
      <w:r>
        <w:t>N.p.</w:t>
      </w:r>
      <w:proofErr w:type="spellEnd"/>
      <w:r>
        <w:t>, 2021. Web. 30 Aug. 2021. Simon Wilson is the head of Journalism Europe and Americas at BBC World Service.</w:t>
      </w:r>
    </w:p>
    <w:p w14:paraId="7120D742" w14:textId="77777777" w:rsidR="00AC25E8" w:rsidRDefault="00AC25E8" w:rsidP="00AC25E8">
      <w:pPr>
        <w:rPr>
          <w:sz w:val="16"/>
        </w:rPr>
      </w:pPr>
      <w:r>
        <w:rPr>
          <w:sz w:val="16"/>
        </w:rPr>
        <w:t xml:space="preserve">What’s happened? Earlier this month the US surprised the global community – and stunned investors in drugs companies – by backing the temporary suspension of some globally agreed rules covering intellectual-property (IP) protections for Covid-19 vaccines. A waiver of World Trade </w:t>
      </w:r>
      <w:proofErr w:type="spellStart"/>
      <w:r>
        <w:rPr>
          <w:sz w:val="16"/>
        </w:rPr>
        <w:t>Organisation</w:t>
      </w:r>
      <w:proofErr w:type="spellEnd"/>
      <w:r>
        <w:rPr>
          <w:sz w:val="16"/>
        </w:rPr>
        <w:t xml:space="preserve"> (WTO) rules to help tackle the Covid-19-emergency was first proposed by India and South Africa last October, covering patents not just for vaccines, but also diagnostic tools and therapeutic treatments. Both countries have a large manufacturing sector making generic (off-patent) pharmaceuticals. The US is not signed up to a broader waiver of that kin, but its support for a narrower waiver on vaccine patents is a surprise. Why’s that? Because the US has a vast and powerful pharmaceutical sector and Washington has a long history of opposition to public-health measures that affect intellectual property rights. In 1996, it even threatened sanctions against Brazil for weakening patent laws to improve access to life-saving Aids drugs. Still, there’s no guarantee that a patent waiver – that is, a temporary suspension of certain rules set out in the WTO’s Trade-Related Aspects of Intellectual Property Rights (Trips) agreement – will </w:t>
      </w:r>
      <w:proofErr w:type="gramStart"/>
      <w:r>
        <w:rPr>
          <w:sz w:val="16"/>
        </w:rPr>
        <w:t>actually happen</w:t>
      </w:r>
      <w:proofErr w:type="gramEnd"/>
      <w:r>
        <w:rPr>
          <w:sz w:val="16"/>
        </w:rPr>
        <w:t xml:space="preserve">. Until earlier this month, the idea had gained little traction, with the US, EU (notably Germany), UK and Japan all opposed. But US support makes it far more likely that </w:t>
      </w:r>
      <w:proofErr w:type="gramStart"/>
      <w:r>
        <w:rPr>
          <w:sz w:val="16"/>
        </w:rPr>
        <w:t>some kind of waiver</w:t>
      </w:r>
      <w:proofErr w:type="gramEnd"/>
      <w:r>
        <w:rPr>
          <w:sz w:val="16"/>
        </w:rPr>
        <w:t xml:space="preserve"> will be agreed. What’s the case for a waiver? The hope is that the waiver will encourage a wider and more geographically diverse production base, as well as encouraging international co-operation. And </w:t>
      </w:r>
      <w:proofErr w:type="gramStart"/>
      <w:r>
        <w:rPr>
          <w:sz w:val="16"/>
        </w:rPr>
        <w:t>also</w:t>
      </w:r>
      <w:proofErr w:type="gramEnd"/>
      <w:r>
        <w:rPr>
          <w:sz w:val="16"/>
        </w:rPr>
        <w:t xml:space="preserve"> that the prospect of a waiver will encourage pharmaceutical companies to enter into more voluntary arrangements and non-exclusive licensing to enable the transfer of technology in a controlled and transparent way. The lesson of the Aids pandemic is that patents “stymie accessible treatment, cost lives, and offer little bona fide enhancement of innovation”, says Laurie Garrett in Foreign Policy. What’s the case against? </w:t>
      </w:r>
      <w:r>
        <w:rPr>
          <w:rStyle w:val="StyleUnderline"/>
        </w:rPr>
        <w:t xml:space="preserve">First, that </w:t>
      </w:r>
      <w:r>
        <w:rPr>
          <w:rStyle w:val="StyleUnderline"/>
          <w:highlight w:val="yellow"/>
        </w:rPr>
        <w:t>waiving patents on Covid-19 vaccines would not actually speed up global production</w:t>
      </w:r>
      <w:r>
        <w:rPr>
          <w:rStyle w:val="StyleUnderline"/>
        </w:rPr>
        <w:t xml:space="preserve"> or get more shots into arms.</w:t>
      </w:r>
      <w:r>
        <w:rPr>
          <w:sz w:val="16"/>
        </w:rPr>
        <w:t xml:space="preserve"> Second, that doing so would have damaging long-term effects on future innovation. </w:t>
      </w:r>
      <w:r>
        <w:rPr>
          <w:rStyle w:val="StyleUnderline"/>
        </w:rPr>
        <w:t xml:space="preserve">To take the first, </w:t>
      </w:r>
      <w:r>
        <w:rPr>
          <w:rStyle w:val="StyleUnderline"/>
          <w:highlight w:val="yellow"/>
        </w:rPr>
        <w:t>it’s not IP issues that lie behind vaccine supply issues, it’s</w:t>
      </w:r>
      <w:r>
        <w:rPr>
          <w:rStyle w:val="StyleUnderline"/>
        </w:rPr>
        <w:t xml:space="preserve"> a range of factors including shor</w:t>
      </w:r>
      <w:r>
        <w:rPr>
          <w:rStyle w:val="StyleUnderline"/>
          <w:highlight w:val="yellow"/>
        </w:rPr>
        <w:t>tages of critical raw materials, a lack of production facilities and the technology and expertise to manufacture them.</w:t>
      </w:r>
      <w:r>
        <w:rPr>
          <w:rStyle w:val="StyleUnderline"/>
        </w:rPr>
        <w:t xml:space="preserve"> We know vaccine patents are not the bottleneck to making more vaccines because “there are no factories capable of producing Covid-19 vaccines sitting idle because they don’t have a patent</w:t>
      </w:r>
      <w:r>
        <w:rPr>
          <w:sz w:val="16"/>
        </w:rPr>
        <w:t xml:space="preserve">”, says Matthew </w:t>
      </w:r>
      <w:proofErr w:type="spellStart"/>
      <w:r>
        <w:rPr>
          <w:sz w:val="16"/>
        </w:rPr>
        <w:t>Lesh</w:t>
      </w:r>
      <w:proofErr w:type="spellEnd"/>
      <w:r>
        <w:rPr>
          <w:sz w:val="16"/>
        </w:rPr>
        <w:t xml:space="preserve"> on </w:t>
      </w:r>
      <w:proofErr w:type="spellStart"/>
      <w:r>
        <w:rPr>
          <w:sz w:val="16"/>
        </w:rPr>
        <w:t>CapX</w:t>
      </w:r>
      <w:proofErr w:type="spellEnd"/>
      <w:r>
        <w:rPr>
          <w:sz w:val="16"/>
        </w:rPr>
        <w:t xml:space="preserve">. </w:t>
      </w:r>
      <w:r>
        <w:rPr>
          <w:rStyle w:val="StyleUnderline"/>
          <w:highlight w:val="yellow"/>
        </w:rPr>
        <w:t>Moderna announced last October that it would not be enforcing its own patents – yet there is no generic non-Moderna production</w:t>
      </w:r>
      <w:r>
        <w:rPr>
          <w:rStyle w:val="StyleUnderline"/>
        </w:rPr>
        <w:t xml:space="preserve">. Why not? Because </w:t>
      </w:r>
      <w:r>
        <w:rPr>
          <w:rStyle w:val="StyleUnderline"/>
          <w:highlight w:val="yellow"/>
        </w:rPr>
        <w:t>it’s too hard to copy given the obstacles. Pfizer’s vaccine</w:t>
      </w:r>
      <w:r>
        <w:rPr>
          <w:rStyle w:val="StyleUnderline"/>
        </w:rPr>
        <w:t xml:space="preserve">, for example, </w:t>
      </w:r>
      <w:r>
        <w:rPr>
          <w:rStyle w:val="StyleUnderline"/>
          <w:highlight w:val="yellow"/>
        </w:rPr>
        <w:t>requires 280 components from 86 suppliers in 19 countries</w:t>
      </w:r>
      <w:r>
        <w:rPr>
          <w:rStyle w:val="StyleUnderline"/>
        </w:rPr>
        <w:t>, from glass vials to lipids to special plastics.</w:t>
      </w:r>
      <w:r>
        <w:rPr>
          <w:sz w:val="16"/>
        </w:rPr>
        <w:t xml:space="preserve"> And AstraZeneca, having established a global supply network with more than 20 partners across 15 countries, ran out of engineers qualified to transfer its technology. </w:t>
      </w:r>
      <w:r>
        <w:rPr>
          <w:rStyle w:val="StyleUnderline"/>
        </w:rPr>
        <w:t xml:space="preserve">Moreover, </w:t>
      </w:r>
      <w:r>
        <w:rPr>
          <w:rStyle w:val="StyleUnderline"/>
          <w:highlight w:val="yellow"/>
        </w:rPr>
        <w:t>waiving patents will increase competition for scarce ingredients, with the risk that less efficient and less expert manufacturers would hinder the ability of existing producers to ramp up capacity</w:t>
      </w:r>
      <w:r>
        <w:rPr>
          <w:rStyle w:val="StyleUnderline"/>
        </w:rPr>
        <w:t xml:space="preserve">. And </w:t>
      </w:r>
      <w:r>
        <w:rPr>
          <w:rStyle w:val="StyleUnderline"/>
          <w:highlight w:val="yellow"/>
        </w:rPr>
        <w:t>there’s an</w:t>
      </w:r>
      <w:r>
        <w:rPr>
          <w:rStyle w:val="StyleUnderline"/>
        </w:rPr>
        <w:t xml:space="preserve"> obvious </w:t>
      </w:r>
      <w:r>
        <w:rPr>
          <w:rStyle w:val="StyleUnderline"/>
          <w:highlight w:val="yellow"/>
        </w:rPr>
        <w:t>issue with safety – and the knock-on effects on global confidence in Covid-vaccines</w:t>
      </w:r>
      <w:r>
        <w:rPr>
          <w:rStyle w:val="StyleUnderline"/>
        </w:rPr>
        <w:t xml:space="preserve"> as a whole</w:t>
      </w:r>
      <w:r>
        <w:rPr>
          <w:sz w:val="16"/>
        </w:rPr>
        <w:t xml:space="preserve">. And the long-term consequences? Security of property rights underpins the whole pharmaceutical sector, which is driven by massive – and massively high-risk – upfront investment in research and development. Weakening or waiving those rights would inevitably discourage companies from investing in future innovation. That would make the world less safe and more vulnerable to the next pandemic threat – and could conceivably even </w:t>
      </w:r>
      <w:proofErr w:type="spellStart"/>
      <w:r>
        <w:rPr>
          <w:sz w:val="16"/>
        </w:rPr>
        <w:t>disincentivise</w:t>
      </w:r>
      <w:proofErr w:type="spellEnd"/>
      <w:r>
        <w:rPr>
          <w:sz w:val="16"/>
        </w:rPr>
        <w:t xml:space="preserve"> investment in pharmaceuticals more broadly. Biden’s “bewildering” support for this is “the single worst presidential economic decision since Nixon’s wage-and-price controls”, says The Wall Street Journal – destroying tens of billions of dollars in US intellectual property and surrendering America’s advantage in biotech, a key growth industry. Certainly, when the next pandemic hits, the world will want the pharmaceutical industry to once again “drop everything and work like hell to make vaccines”, says Tom </w:t>
      </w:r>
      <w:proofErr w:type="spellStart"/>
      <w:r>
        <w:rPr>
          <w:sz w:val="16"/>
        </w:rPr>
        <w:t>Chivers</w:t>
      </w:r>
      <w:proofErr w:type="spellEnd"/>
      <w:r>
        <w:rPr>
          <w:sz w:val="16"/>
        </w:rPr>
        <w:t xml:space="preserve"> on </w:t>
      </w:r>
      <w:proofErr w:type="spellStart"/>
      <w:r>
        <w:rPr>
          <w:sz w:val="16"/>
        </w:rPr>
        <w:t>Unherd</w:t>
      </w:r>
      <w:proofErr w:type="spellEnd"/>
      <w:r>
        <w:rPr>
          <w:sz w:val="16"/>
        </w:rPr>
        <w:t xml:space="preserve">. “Maybe waiving IP rights will have no impact on their willingness to do that next time, but if there’s even a small chance that it will, it seems a bad bet.” Will it happen? Any agreement will need the backing of all 164 WTO </w:t>
      </w:r>
      <w:proofErr w:type="gramStart"/>
      <w:r>
        <w:rPr>
          <w:sz w:val="16"/>
        </w:rPr>
        <w:t>members, and</w:t>
      </w:r>
      <w:proofErr w:type="gramEnd"/>
      <w:r>
        <w:rPr>
          <w:sz w:val="16"/>
        </w:rPr>
        <w:t xml:space="preserve"> will take weeks or months to secure. Meanwhile, many poor countries have jabbed less than 1% of their populations, 44% of vaccine doses have gone to Europe and North America, and Covid-19 is raging in south Asia and Latin America – and all the while new variants are raising the risk-level globally. Investors are worried about a fall in pharma profits, says The Economist, but the danger – in terms of both health and economy – is far broader than that</w:t>
      </w:r>
      <w:r>
        <w:rPr>
          <w:rStyle w:val="StyleUnderline"/>
        </w:rPr>
        <w:t xml:space="preserve">. If </w:t>
      </w:r>
      <w:r>
        <w:rPr>
          <w:rStyle w:val="StyleUnderline"/>
          <w:highlight w:val="yellow"/>
        </w:rPr>
        <w:t>protracted negotiations at the WTO “suck energy away from other initiatives to transfer technology and increase vaccine supplies</w:t>
      </w:r>
      <w:r>
        <w:rPr>
          <w:rStyle w:val="StyleUnderline"/>
        </w:rPr>
        <w:t xml:space="preserve">, that would really be something to fear”. </w:t>
      </w:r>
      <w:r>
        <w:rPr>
          <w:sz w:val="16"/>
        </w:rPr>
        <w:t xml:space="preserve">Far more useful than waiving patents, says The Washington Post, would be a concerted effort by Western governments to share their vaccine surpluses, and by Western pharma firms to strike more licensing deals and “share manufacturing know-how, experienced personnel, quality control methods, oversight and raw materials”. </w:t>
      </w:r>
    </w:p>
    <w:p w14:paraId="13EEF7FD" w14:textId="62D9B208" w:rsidR="00AC25E8" w:rsidRDefault="00AC25E8" w:rsidP="00AC25E8"/>
    <w:p w14:paraId="548FBAF1" w14:textId="77777777" w:rsidR="00AC25E8" w:rsidRDefault="00AC25E8" w:rsidP="00AC25E8"/>
    <w:p w14:paraId="51AC65DF" w14:textId="77777777" w:rsidR="00AC25E8" w:rsidRDefault="00AC25E8" w:rsidP="00AC25E8">
      <w:pPr>
        <w:rPr>
          <w:sz w:val="16"/>
        </w:rPr>
      </w:pPr>
    </w:p>
    <w:p w14:paraId="1536DE9F" w14:textId="77777777" w:rsidR="00AC25E8" w:rsidRPr="00B55AD5" w:rsidRDefault="00AC25E8" w:rsidP="00B55AD5"/>
    <w:sectPr w:rsidR="00AC25E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swiss"/>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F86E33"/>
    <w:multiLevelType w:val="hybridMultilevel"/>
    <w:tmpl w:val="C0D0A5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81C6ED4"/>
    <w:multiLevelType w:val="hybridMultilevel"/>
    <w:tmpl w:val="C3F408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D5E303C"/>
    <w:multiLevelType w:val="hybridMultilevel"/>
    <w:tmpl w:val="C4847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4778454544"/>
    <w:docVar w:name="VerbatimVersion" w:val="5.1"/>
  </w:docVars>
  <w:rsids>
    <w:rsidRoot w:val="00AC25E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6DAE"/>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AE6"/>
    <w:rsid w:val="008B3ECB"/>
    <w:rsid w:val="008B4E85"/>
    <w:rsid w:val="008C1B2E"/>
    <w:rsid w:val="0091627E"/>
    <w:rsid w:val="0097032B"/>
    <w:rsid w:val="009D2EAD"/>
    <w:rsid w:val="009D54B2"/>
    <w:rsid w:val="009E1922"/>
    <w:rsid w:val="009F7ED2"/>
    <w:rsid w:val="00A93661"/>
    <w:rsid w:val="00A95652"/>
    <w:rsid w:val="00AC0AB8"/>
    <w:rsid w:val="00AC25E8"/>
    <w:rsid w:val="00B33C6D"/>
    <w:rsid w:val="00B4508F"/>
    <w:rsid w:val="00B55AD5"/>
    <w:rsid w:val="00B8057C"/>
    <w:rsid w:val="00B97EE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7DA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647B9"/>
  <w15:chartTrackingRefBased/>
  <w15:docId w15:val="{FED50B53-7218-4DC8-B84E-8A1F060F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C25E8"/>
    <w:rPr>
      <w:rFonts w:ascii="Times New Roman" w:hAnsi="Times New Roman" w:cs="Times New Roman"/>
      <w:sz w:val="24"/>
    </w:rPr>
  </w:style>
  <w:style w:type="paragraph" w:styleId="Heading1">
    <w:name w:val="heading 1"/>
    <w:aliases w:val="Pocket"/>
    <w:basedOn w:val="Normal"/>
    <w:next w:val="Normal"/>
    <w:link w:val="Heading1Char"/>
    <w:qFormat/>
    <w:rsid w:val="00AC25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C25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C25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C25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C25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25E8"/>
  </w:style>
  <w:style w:type="character" w:customStyle="1" w:styleId="Heading1Char">
    <w:name w:val="Heading 1 Char"/>
    <w:aliases w:val="Pocket Char"/>
    <w:basedOn w:val="DefaultParagraphFont"/>
    <w:link w:val="Heading1"/>
    <w:rsid w:val="00AC25E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C25E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C25E8"/>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AC25E8"/>
    <w:rPr>
      <w:rFonts w:ascii="Times New Roman" w:eastAsiaTheme="majorEastAsia" w:hAnsi="Times New Roman" w:cstheme="majorBidi"/>
      <w:b/>
      <w:iCs/>
      <w:sz w:val="26"/>
    </w:rPr>
  </w:style>
  <w:style w:type="character" w:styleId="Emphasis">
    <w:name w:val="Emphasis"/>
    <w:basedOn w:val="DefaultParagraphFont"/>
    <w:uiPriority w:val="7"/>
    <w:qFormat/>
    <w:rsid w:val="00AC25E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AC25E8"/>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AC25E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Char Char1,Heading 1 Char1,Pocket Char1"/>
    <w:basedOn w:val="DefaultParagraphFont"/>
    <w:link w:val="Card"/>
    <w:uiPriority w:val="99"/>
    <w:unhideWhenUsed/>
    <w:rsid w:val="00AC25E8"/>
    <w:rPr>
      <w:color w:val="auto"/>
      <w:u w:val="none"/>
    </w:rPr>
  </w:style>
  <w:style w:type="character" w:styleId="FollowedHyperlink">
    <w:name w:val="FollowedHyperlink"/>
    <w:basedOn w:val="DefaultParagraphFont"/>
    <w:uiPriority w:val="99"/>
    <w:semiHidden/>
    <w:unhideWhenUsed/>
    <w:rsid w:val="00AC25E8"/>
    <w:rPr>
      <w:color w:val="auto"/>
      <w:u w:val="none"/>
    </w:rPr>
  </w:style>
  <w:style w:type="paragraph" w:styleId="ListParagraph">
    <w:name w:val="List Paragraph"/>
    <w:basedOn w:val="Normal"/>
    <w:uiPriority w:val="99"/>
    <w:unhideWhenUsed/>
    <w:qFormat/>
    <w:rsid w:val="00AC25E8"/>
    <w:pPr>
      <w:ind w:left="720"/>
      <w:contextualSpacing/>
    </w:p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AC25E8"/>
    <w:pPr>
      <w:keepNext w:val="0"/>
      <w:keepLines w:val="0"/>
      <w:pageBreakBefore w:val="0"/>
      <w:pBdr>
        <w:top w:val="none" w:sz="0" w:space="0" w:color="auto"/>
        <w:left w:val="none" w:sz="0" w:space="0" w:color="auto"/>
        <w:bottom w:val="single" w:sz="8" w:space="1" w:color="000000" w:themeColor="text1"/>
        <w:right w:val="none" w:sz="0" w:space="0" w:color="auto"/>
      </w:pBdr>
      <w:spacing w:after="300" w:line="256" w:lineRule="auto"/>
      <w:contextualSpacing/>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AC25E8"/>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878178">
      <w:bodyDiv w:val="1"/>
      <w:marLeft w:val="0"/>
      <w:marRight w:val="0"/>
      <w:marTop w:val="0"/>
      <w:marBottom w:val="0"/>
      <w:divBdr>
        <w:top w:val="none" w:sz="0" w:space="0" w:color="auto"/>
        <w:left w:val="none" w:sz="0" w:space="0" w:color="auto"/>
        <w:bottom w:val="none" w:sz="0" w:space="0" w:color="auto"/>
        <w:right w:val="none" w:sz="0" w:space="0" w:color="auto"/>
      </w:divBdr>
    </w:div>
    <w:div w:id="924264284">
      <w:bodyDiv w:val="1"/>
      <w:marLeft w:val="0"/>
      <w:marRight w:val="0"/>
      <w:marTop w:val="0"/>
      <w:marBottom w:val="0"/>
      <w:divBdr>
        <w:top w:val="none" w:sz="0" w:space="0" w:color="auto"/>
        <w:left w:val="none" w:sz="0" w:space="0" w:color="auto"/>
        <w:bottom w:val="none" w:sz="0" w:space="0" w:color="auto"/>
        <w:right w:val="none" w:sz="0" w:space="0" w:color="auto"/>
      </w:divBdr>
    </w:div>
    <w:div w:id="973556896">
      <w:bodyDiv w:val="1"/>
      <w:marLeft w:val="0"/>
      <w:marRight w:val="0"/>
      <w:marTop w:val="0"/>
      <w:marBottom w:val="0"/>
      <w:divBdr>
        <w:top w:val="none" w:sz="0" w:space="0" w:color="auto"/>
        <w:left w:val="none" w:sz="0" w:space="0" w:color="auto"/>
        <w:bottom w:val="none" w:sz="0" w:space="0" w:color="auto"/>
        <w:right w:val="none" w:sz="0" w:space="0" w:color="auto"/>
      </w:divBdr>
    </w:div>
    <w:div w:id="1065223844">
      <w:bodyDiv w:val="1"/>
      <w:marLeft w:val="0"/>
      <w:marRight w:val="0"/>
      <w:marTop w:val="0"/>
      <w:marBottom w:val="0"/>
      <w:divBdr>
        <w:top w:val="none" w:sz="0" w:space="0" w:color="auto"/>
        <w:left w:val="none" w:sz="0" w:space="0" w:color="auto"/>
        <w:bottom w:val="none" w:sz="0" w:space="0" w:color="auto"/>
        <w:right w:val="none" w:sz="0" w:space="0" w:color="auto"/>
      </w:divBdr>
    </w:div>
    <w:div w:id="1363289350">
      <w:bodyDiv w:val="1"/>
      <w:marLeft w:val="0"/>
      <w:marRight w:val="0"/>
      <w:marTop w:val="0"/>
      <w:marBottom w:val="0"/>
      <w:divBdr>
        <w:top w:val="none" w:sz="0" w:space="0" w:color="auto"/>
        <w:left w:val="none" w:sz="0" w:space="0" w:color="auto"/>
        <w:bottom w:val="none" w:sz="0" w:space="0" w:color="auto"/>
        <w:right w:val="none" w:sz="0" w:space="0" w:color="auto"/>
      </w:divBdr>
    </w:div>
    <w:div w:id="155084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manetwork.com/journals/jama/fullarticle/2766651%20" TargetMode="External"/><Relationship Id="rId18" Type="http://schemas.openxmlformats.org/officeDocument/2006/relationships/hyperlink" Target="https://jamanetwork.com/journals/jama/fullarticle/2766651%20" TargetMode="External"/><Relationship Id="rId26" Type="http://schemas.openxmlformats.org/officeDocument/2006/relationships/hyperlink" Target="https://mason.gmu.edu/~atabarro/TabarrokCV.pdf" TargetMode="External"/><Relationship Id="rId39" Type="http://schemas.openxmlformats.org/officeDocument/2006/relationships/hyperlink" Target="https://patrickcollison.com/fast" TargetMode="External"/><Relationship Id="rId21" Type="http://schemas.openxmlformats.org/officeDocument/2006/relationships/hyperlink" Target="https://jamanetwork.com/journals/jama/fullarticle/2766651%20" TargetMode="External"/><Relationship Id="rId34" Type="http://schemas.openxmlformats.org/officeDocument/2006/relationships/hyperlink" Target="https://blogs.sciencemag.org/pipeline/archives/2021/04/22/a-look-at-novavax" TargetMode="External"/><Relationship Id="rId7" Type="http://schemas.openxmlformats.org/officeDocument/2006/relationships/hyperlink" Target="https://www.prri.org/research/religious-vaccines-covid-vaccination/" TargetMode="External"/><Relationship Id="rId2" Type="http://schemas.openxmlformats.org/officeDocument/2006/relationships/numbering" Target="numbering.xml"/><Relationship Id="rId16" Type="http://schemas.openxmlformats.org/officeDocument/2006/relationships/hyperlink" Target="https://jamanetwork.com/journals/jama/fullarticle/2766651%20" TargetMode="External"/><Relationship Id="rId20" Type="http://schemas.openxmlformats.org/officeDocument/2006/relationships/hyperlink" Target="https://jamanetwork.com/journals/jama/fullarticle/2766651%20" TargetMode="External"/><Relationship Id="rId29" Type="http://schemas.openxmlformats.org/officeDocument/2006/relationships/hyperlink" Target="https://twitter.com/AmbassadorTai/status/1390021205974003720?s=2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i.org/10.1515/9783110607963-006" TargetMode="External"/><Relationship Id="rId11" Type="http://schemas.openxmlformats.org/officeDocument/2006/relationships/hyperlink" Target="https://jamanetwork.com/journals/jama/fullarticle/2766651%20" TargetMode="External"/><Relationship Id="rId24" Type="http://schemas.openxmlformats.org/officeDocument/2006/relationships/hyperlink" Target="https://www.imf.org/en/Publications/Staff-Discussion-Notes/Issues/2021/05/19/A-Proposal-to-End-the-COVID-19-Pandemic-460263" TargetMode="External"/><Relationship Id="rId32" Type="http://schemas.openxmlformats.org/officeDocument/2006/relationships/hyperlink" Target="https://www.news18.com/news/opinion/single-use-plastic-bioreactor-bags-to-filters-why-india-needs-them-from-us-for-covid-vaccines-3681092.html" TargetMode="External"/><Relationship Id="rId37" Type="http://schemas.openxmlformats.org/officeDocument/2006/relationships/hyperlink" Target="https://www.theatlantic.com/science/archive/2020/10/single-tree-species-may-hold-key-coronavirus-vaccine/616792/"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amanetwork.com/journals/jama/fullarticle/2766651%20" TargetMode="External"/><Relationship Id="rId23" Type="http://schemas.openxmlformats.org/officeDocument/2006/relationships/hyperlink" Target="https://www.bbc.com/news/56940657" TargetMode="External"/><Relationship Id="rId28" Type="http://schemas.openxmlformats.org/officeDocument/2006/relationships/hyperlink" Target="https://www.ted.com/talks/alex_tabarrok_foresees_economic_growth" TargetMode="External"/><Relationship Id="rId36" Type="http://schemas.openxmlformats.org/officeDocument/2006/relationships/hyperlink" Target="https://science.sciencemag.org/content/371/6534/1107" TargetMode="External"/><Relationship Id="rId10" Type="http://schemas.openxmlformats.org/officeDocument/2006/relationships/hyperlink" Target="https://jamanetwork.com/journals/jama/fullarticle/2766651%20" TargetMode="External"/><Relationship Id="rId19" Type="http://schemas.openxmlformats.org/officeDocument/2006/relationships/hyperlink" Target="https://jamanetwork.com/journals/jama/fullarticle/2766651%20" TargetMode="External"/><Relationship Id="rId31" Type="http://schemas.openxmlformats.org/officeDocument/2006/relationships/hyperlink" Target="https://endpts.com/as-fears-mount-over-jj-and-astrazeneca-novavax-enters-a-shaky-spotlight/" TargetMode="External"/><Relationship Id="rId4" Type="http://schemas.openxmlformats.org/officeDocument/2006/relationships/settings" Target="settings.xml"/><Relationship Id="rId9" Type="http://schemas.openxmlformats.org/officeDocument/2006/relationships/hyperlink" Target="https://jamanetwork.com/journals/jama/fullarticle/2766651%20" TargetMode="External"/><Relationship Id="rId14" Type="http://schemas.openxmlformats.org/officeDocument/2006/relationships/hyperlink" Target="https://jamanetwork.com/journals/jama/fullarticle/2766651%20" TargetMode="External"/><Relationship Id="rId22" Type="http://schemas.openxmlformats.org/officeDocument/2006/relationships/hyperlink" Target="https://documents1.worldbank.org/curated/en/467291615997445437/pdf/Assessing-Country-Readiness-for-COVID-19-Vaccines-First-Insights-from-the-Assessment-Rollout.pdf" TargetMode="External"/><Relationship Id="rId27" Type="http://schemas.openxmlformats.org/officeDocument/2006/relationships/hyperlink" Target="https://marginalrevolution.com/our-textbook" TargetMode="External"/><Relationship Id="rId30" Type="http://schemas.openxmlformats.org/officeDocument/2006/relationships/hyperlink" Target="https://www.astrazeneca.com/what-science-can-do/topics/technologies/pushing-boundaries-to-deliver-covid-19-vaccine-accross-the-globe.html" TargetMode="External"/><Relationship Id="rId35" Type="http://schemas.openxmlformats.org/officeDocument/2006/relationships/hyperlink" Target="https://www.scmp.com/news/china/politics/article/3128998/revolutionary-mrna-vaccines-made-chinese-firms-will-be-ready" TargetMode="External"/><Relationship Id="rId8" Type="http://schemas.openxmlformats.org/officeDocument/2006/relationships/hyperlink" Target="https://jamanetwork.com/journals/jama/fullarticle/2766651%20" TargetMode="External"/><Relationship Id="rId3" Type="http://schemas.openxmlformats.org/officeDocument/2006/relationships/styles" Target="styles.xml"/><Relationship Id="rId12" Type="http://schemas.openxmlformats.org/officeDocument/2006/relationships/hyperlink" Target="https://jamanetwork.com/journals/jama/fullarticle/2766651%20" TargetMode="External"/><Relationship Id="rId17" Type="http://schemas.openxmlformats.org/officeDocument/2006/relationships/hyperlink" Target="https://jamanetwork.com/journals/jama/fullarticle/2766651%20" TargetMode="External"/><Relationship Id="rId25" Type="http://schemas.openxmlformats.org/officeDocument/2006/relationships/hyperlink" Target="https://www.rockefellerfoundation.org/report/one-for-all-updated-action-plan-for-global-covid-19-vaccination/" TargetMode="External"/><Relationship Id="rId33" Type="http://schemas.openxmlformats.org/officeDocument/2006/relationships/hyperlink" Target="https://www.reuters.com/business/healthcare-pharmaceuticals/curevac-says-mass-vaccine-rollout-thrown-into-doubt-by-us-restrictions-2021-05-04/" TargetMode="External"/><Relationship Id="rId38" Type="http://schemas.openxmlformats.org/officeDocument/2006/relationships/hyperlink" Target="https://science.sciencemag.org/content/371/6534/11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9204</Words>
  <Characters>52467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2021-09-04T21:05:00Z</dcterms:created>
  <dcterms:modified xsi:type="dcterms:W3CDTF">2021-09-04T21:35:00Z</dcterms:modified>
</cp:coreProperties>
</file>