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B0867" w14:textId="4D9C71C0" w:rsidR="00F71CC2" w:rsidRDefault="006F52DB" w:rsidP="006F52DB">
      <w:pPr>
        <w:pStyle w:val="Heading1"/>
      </w:pPr>
      <w:r>
        <w:t>1NC v Global Commons</w:t>
      </w:r>
    </w:p>
    <w:p w14:paraId="291CBDC2" w14:textId="1BAD49AB" w:rsidR="00F3132E" w:rsidRDefault="00F3132E" w:rsidP="006F52DB">
      <w:pPr>
        <w:pStyle w:val="Heading2"/>
      </w:pPr>
      <w:r>
        <w:t>Offs</w:t>
      </w:r>
    </w:p>
    <w:p w14:paraId="4BB0DC18" w14:textId="5AF86F0A" w:rsidR="00F3132E" w:rsidRDefault="00F3132E" w:rsidP="003E2D21">
      <w:pPr>
        <w:pStyle w:val="Heading3"/>
      </w:pPr>
      <w:r>
        <w:t>1</w:t>
      </w:r>
    </w:p>
    <w:p w14:paraId="65FC6BA0" w14:textId="77777777" w:rsidR="00306160" w:rsidRPr="009D46B5" w:rsidRDefault="00306160" w:rsidP="00306160">
      <w:pPr>
        <w:pStyle w:val="Heading4"/>
        <w:rPr>
          <w:rFonts w:cs="Calibri"/>
        </w:rPr>
      </w:pPr>
      <w:r>
        <w:rPr>
          <w:rFonts w:cs="Calibri"/>
        </w:rPr>
        <w:t xml:space="preserve">CP: We endorse the entirety of the aff except it is just for private entities to appropriate Lunar Heritage Sites. </w:t>
      </w:r>
    </w:p>
    <w:p w14:paraId="1FB9D1E9" w14:textId="77777777" w:rsidR="00306160" w:rsidRDefault="00306160" w:rsidP="00306160">
      <w:pPr>
        <w:pStyle w:val="Heading4"/>
      </w:pPr>
      <w:r>
        <w:t xml:space="preserve">Global Moon Rush by </w:t>
      </w:r>
      <w:r>
        <w:rPr>
          <w:u w:val="single"/>
        </w:rPr>
        <w:t>private actors</w:t>
      </w:r>
      <w:r>
        <w:t xml:space="preserve"> is </w:t>
      </w:r>
      <w:r>
        <w:rPr>
          <w:u w:val="single"/>
        </w:rPr>
        <w:t>coming now</w:t>
      </w:r>
      <w:r>
        <w:t>.</w:t>
      </w:r>
    </w:p>
    <w:p w14:paraId="36B6A9FE" w14:textId="77777777" w:rsidR="00306160" w:rsidRPr="00042143" w:rsidRDefault="00306160" w:rsidP="00306160">
      <w:r w:rsidRPr="00042143">
        <w:rPr>
          <w:rStyle w:val="Style13ptBold"/>
        </w:rPr>
        <w:t>Sample 19</w:t>
      </w:r>
      <w:r>
        <w:t xml:space="preserve"> Ian Sample 7-19-2019 “Apollo 11 site should be granted heritage status, says space agency boss” </w:t>
      </w:r>
      <w:hyperlink r:id="rId5" w:history="1">
        <w:r w:rsidRPr="0038339F">
          <w:rPr>
            <w:rStyle w:val="Hyperlink"/>
          </w:rPr>
          <w:t>https://www.theguardian.com/science/2019/jul/19/apollo-11-site-heritage-status-space-agency-moon</w:t>
        </w:r>
      </w:hyperlink>
      <w:r>
        <w:t xml:space="preserve"> (PhD at Queens Mary College)//Elmer </w:t>
      </w:r>
    </w:p>
    <w:p w14:paraId="18A440A7" w14:textId="77777777" w:rsidR="00306160" w:rsidRDefault="00306160" w:rsidP="0030616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7051162A" w14:textId="77777777" w:rsidR="00306160" w:rsidRDefault="00306160" w:rsidP="00306160">
      <w:pPr>
        <w:pStyle w:val="Heading4"/>
      </w:pPr>
      <w:r>
        <w:t xml:space="preserve">Corporate development, tourism, and looting will destroy </w:t>
      </w:r>
      <w:r w:rsidRPr="00D961AA">
        <w:rPr>
          <w:u w:val="single"/>
        </w:rPr>
        <w:t>scientifically rich</w:t>
      </w:r>
      <w:r>
        <w:t xml:space="preserve"> Tranquility base artifacts.</w:t>
      </w:r>
    </w:p>
    <w:p w14:paraId="71CC3EBE" w14:textId="77777777" w:rsidR="00306160" w:rsidRPr="00380B2A" w:rsidRDefault="00306160" w:rsidP="00306160">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6" w:history="1">
        <w:r w:rsidRPr="0038339F">
          <w:rPr>
            <w:rStyle w:val="Hyperlink"/>
          </w:rPr>
          <w:t>https://daily.jstor.org/should-the-moon-landing-site-be-a-national-historic-landmark/</w:t>
        </w:r>
      </w:hyperlink>
      <w:r>
        <w:t xml:space="preserve"> (PhD King’s College London, BA Oxford)//Elmer </w:t>
      </w:r>
    </w:p>
    <w:p w14:paraId="438FF808" w14:textId="77777777" w:rsidR="00306160" w:rsidRDefault="00306160" w:rsidP="0030616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0B6EAB4" w14:textId="12E2910F" w:rsidR="00306160" w:rsidRDefault="00306160" w:rsidP="00B939DF">
      <w:pPr>
        <w:pStyle w:val="Heading4"/>
      </w:pPr>
      <w:r>
        <w:t xml:space="preserve">Private entities are a </w:t>
      </w:r>
      <w:r>
        <w:rPr>
          <w:u w:val="single"/>
        </w:rPr>
        <w:t>unique threat</w:t>
      </w:r>
      <w:r>
        <w:t>---universal rules key.</w:t>
      </w:r>
    </w:p>
    <w:p w14:paraId="5456B83B" w14:textId="77777777" w:rsidR="00306160" w:rsidRPr="00BE44DC" w:rsidRDefault="00306160" w:rsidP="00306160">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DE69C28" w14:textId="77777777" w:rsidR="00306160" w:rsidRPr="00420B02" w:rsidRDefault="00306160" w:rsidP="00306160">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w:t>
      </w:r>
      <w:r w:rsidRPr="00D7438D">
        <w:rPr>
          <w:sz w:val="16"/>
        </w:rPr>
        <w:t xml:space="preserve">crash landings (by Japan, India, China, and the European Space Agency), there are only two nations with “soft-landed” equipment on the lunar surface: the </w:t>
      </w:r>
      <w:r w:rsidRPr="00D7438D">
        <w:rPr>
          <w:u w:val="single"/>
        </w:rPr>
        <w:t>U</w:t>
      </w:r>
      <w:r w:rsidRPr="00D7438D">
        <w:rPr>
          <w:sz w:val="16"/>
        </w:rPr>
        <w:t xml:space="preserve">nited </w:t>
      </w:r>
      <w:r w:rsidRPr="00D7438D">
        <w:rPr>
          <w:u w:val="single"/>
        </w:rPr>
        <w:t>S</w:t>
      </w:r>
      <w:r w:rsidRPr="00D7438D">
        <w:rPr>
          <w:sz w:val="16"/>
        </w:rPr>
        <w:t xml:space="preserve">tates and </w:t>
      </w:r>
      <w:r w:rsidRPr="00D7438D">
        <w:rPr>
          <w:u w:val="single"/>
        </w:rPr>
        <w:t>Russia</w:t>
      </w:r>
      <w:r w:rsidRPr="00D7438D">
        <w:rPr>
          <w:sz w:val="16"/>
        </w:rPr>
        <w:t xml:space="preserve">. </w:t>
      </w:r>
      <w:r w:rsidRPr="00D7438D">
        <w:rPr>
          <w:u w:val="single"/>
        </w:rPr>
        <w:t>China</w:t>
      </w:r>
      <w:r w:rsidRPr="00D7438D">
        <w:rPr>
          <w:sz w:val="16"/>
        </w:rPr>
        <w:t xml:space="preserve"> has plans to soft-land </w:t>
      </w:r>
      <w:proofErr w:type="spellStart"/>
      <w:r w:rsidRPr="00D7438D">
        <w:rPr>
          <w:sz w:val="16"/>
        </w:rPr>
        <w:t>Chang’e</w:t>
      </w:r>
      <w:proofErr w:type="spellEnd"/>
      <w:r w:rsidRPr="00D7438D">
        <w:rPr>
          <w:sz w:val="16"/>
        </w:rPr>
        <w:t xml:space="preserve"> 3 on the Moon in December 2013. All three nations (and any others wishing to participate) </w:t>
      </w:r>
      <w:r w:rsidRPr="00D7438D">
        <w:rPr>
          <w:u w:val="single"/>
        </w:rPr>
        <w:t>have much to gain</w:t>
      </w:r>
      <w:r w:rsidRPr="00D7438D">
        <w:rPr>
          <w:sz w:val="16"/>
        </w:rPr>
        <w:t xml:space="preserve"> and </w:t>
      </w:r>
      <w:r w:rsidRPr="00D7438D">
        <w:rPr>
          <w:u w:val="single"/>
        </w:rPr>
        <w:t xml:space="preserve">little or </w:t>
      </w:r>
      <w:r w:rsidRPr="00D7438D">
        <w:rPr>
          <w:b/>
          <w:bCs/>
          <w:u w:val="single"/>
        </w:rPr>
        <w:t>nothing</w:t>
      </w:r>
      <w:r w:rsidRPr="00D7438D">
        <w:rPr>
          <w:u w:val="single"/>
        </w:rPr>
        <w:t xml:space="preserve"> </w:t>
      </w:r>
      <w:r w:rsidRPr="00D7438D">
        <w:rPr>
          <w:b/>
          <w:bCs/>
          <w:u w:val="single"/>
        </w:rPr>
        <w:t>to</w:t>
      </w:r>
      <w:r w:rsidRPr="00D7438D">
        <w:rPr>
          <w:u w:val="single"/>
        </w:rPr>
        <w:t xml:space="preserve"> </w:t>
      </w:r>
      <w:r w:rsidRPr="00D7438D">
        <w:rPr>
          <w:b/>
          <w:bCs/>
          <w:u w:val="single"/>
        </w:rPr>
        <w:t>lose</w:t>
      </w:r>
      <w:r w:rsidRPr="00D7438D">
        <w:rPr>
          <w:u w:val="single"/>
        </w:rPr>
        <w:t xml:space="preserve"> </w:t>
      </w:r>
      <w:r w:rsidRPr="00D7438D">
        <w:rPr>
          <w:b/>
          <w:bCs/>
          <w:u w:val="single"/>
        </w:rPr>
        <w:t>from</w:t>
      </w:r>
      <w:r w:rsidRPr="00D7438D">
        <w:rPr>
          <w:u w:val="single"/>
        </w:rPr>
        <w:t xml:space="preserve"> a </w:t>
      </w:r>
      <w:r w:rsidRPr="00D7438D">
        <w:rPr>
          <w:b/>
          <w:bCs/>
          <w:u w:val="single"/>
        </w:rPr>
        <w:t>multinational</w:t>
      </w:r>
      <w:r w:rsidRPr="00D7438D">
        <w:rPr>
          <w:u w:val="single"/>
        </w:rPr>
        <w:t xml:space="preserve"> </w:t>
      </w:r>
      <w:r w:rsidRPr="00D7438D">
        <w:rPr>
          <w:b/>
          <w:bCs/>
          <w:u w:val="single"/>
        </w:rPr>
        <w:t>agreement</w:t>
      </w:r>
      <w:r w:rsidRPr="00D7438D">
        <w:rPr>
          <w:sz w:val="16"/>
        </w:rPr>
        <w:t xml:space="preserve"> </w:t>
      </w:r>
      <w:r w:rsidRPr="00D7438D">
        <w:rPr>
          <w:u w:val="single"/>
        </w:rPr>
        <w:t xml:space="preserve">based on mutual respect and mutual protection of each other’s historical sites and equipment. </w:t>
      </w:r>
      <w:r w:rsidRPr="00D7438D">
        <w:rPr>
          <w:sz w:val="16"/>
          <w:szCs w:val="16"/>
        </w:rPr>
        <w:t>Legal Issues Although ownership of planets, the Moon, and celestial bodies is prohibited, ownership of equipment launched into space remains with the nation or entity that launched the equipment, wherever that equipment</w:t>
      </w:r>
      <w:r w:rsidRPr="009F303A">
        <w:rPr>
          <w:sz w:val="16"/>
          <w:szCs w:val="16"/>
        </w:rPr>
        <w:t xml:space="preserve">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w:t>
      </w:r>
      <w:r w:rsidRPr="00D7438D">
        <w:rPr>
          <w:u w:val="single"/>
        </w:rPr>
        <w:t xml:space="preserve">provide visitors centers and administrative facilities within reasonable proximity to the Historical Park.” </w:t>
      </w:r>
      <w:r w:rsidRPr="00D7438D">
        <w:rPr>
          <w:sz w:val="16"/>
        </w:rPr>
        <w:t xml:space="preserve">This </w:t>
      </w:r>
      <w:r w:rsidRPr="00D7438D">
        <w:rPr>
          <w:b/>
          <w:bCs/>
          <w:u w:val="single"/>
        </w:rPr>
        <w:t>implies</w:t>
      </w:r>
      <w:r w:rsidRPr="00D7438D">
        <w:rPr>
          <w:u w:val="single"/>
        </w:rPr>
        <w:t xml:space="preserve"> </w:t>
      </w:r>
      <w:r w:rsidRPr="00D7438D">
        <w:rPr>
          <w:b/>
          <w:bCs/>
          <w:u w:val="single"/>
        </w:rPr>
        <w:t>future</w:t>
      </w:r>
      <w:r w:rsidRPr="00D7438D">
        <w:rPr>
          <w:u w:val="single"/>
        </w:rPr>
        <w:t xml:space="preserve"> </w:t>
      </w:r>
      <w:r w:rsidRPr="00D7438D">
        <w:rPr>
          <w:b/>
          <w:bCs/>
          <w:u w:val="single"/>
        </w:rPr>
        <w:t>private</w:t>
      </w:r>
      <w:r w:rsidRPr="00D7438D">
        <w:rPr>
          <w:u w:val="single"/>
        </w:rPr>
        <w:t xml:space="preserve"> </w:t>
      </w:r>
      <w:r w:rsidRPr="00D7438D">
        <w:rPr>
          <w:b/>
          <w:bCs/>
          <w:u w:val="single"/>
        </w:rPr>
        <w:t>use</w:t>
      </w:r>
      <w:r w:rsidRPr="00D7438D">
        <w:rPr>
          <w:u w:val="single"/>
        </w:rPr>
        <w:t xml:space="preserve"> of the Moon </w:t>
      </w:r>
      <w:r w:rsidRPr="00D7438D">
        <w:rPr>
          <w:b/>
          <w:bCs/>
          <w:u w:val="single"/>
        </w:rPr>
        <w:t>under</w:t>
      </w:r>
      <w:r w:rsidRPr="00D7438D">
        <w:rPr>
          <w:u w:val="single"/>
        </w:rPr>
        <w:t xml:space="preserve"> </w:t>
      </w:r>
      <w:r w:rsidRPr="00D7438D">
        <w:rPr>
          <w:b/>
          <w:bCs/>
          <w:u w:val="single"/>
        </w:rPr>
        <w:t>rights</w:t>
      </w:r>
      <w:r w:rsidRPr="00D7438D">
        <w:rPr>
          <w:u w:val="single"/>
        </w:rPr>
        <w:t xml:space="preserve"> </w:t>
      </w:r>
      <w:r w:rsidRPr="00D7438D">
        <w:rPr>
          <w:b/>
          <w:bCs/>
          <w:u w:val="single"/>
        </w:rPr>
        <w:t>granted</w:t>
      </w:r>
      <w:r w:rsidRPr="00D7438D">
        <w:rPr>
          <w:u w:val="single"/>
        </w:rPr>
        <w:t xml:space="preserve"> </w:t>
      </w:r>
      <w:r w:rsidRPr="00D7438D">
        <w:rPr>
          <w:b/>
          <w:bCs/>
          <w:u w:val="single"/>
        </w:rPr>
        <w:t>by</w:t>
      </w:r>
      <w:r w:rsidRPr="00D7438D">
        <w:rPr>
          <w:u w:val="single"/>
        </w:rPr>
        <w:t xml:space="preserve"> the </w:t>
      </w:r>
      <w:r w:rsidRPr="00D7438D">
        <w:rPr>
          <w:b/>
          <w:bCs/>
          <w:u w:val="single"/>
        </w:rPr>
        <w:t>U.S.</w:t>
      </w:r>
      <w:r w:rsidRPr="00D7438D">
        <w:rPr>
          <w:u w:val="single"/>
        </w:rPr>
        <w:t xml:space="preserve"> government</w:t>
      </w:r>
      <w:r w:rsidRPr="00D7438D">
        <w:rPr>
          <w:sz w:val="16"/>
        </w:rPr>
        <w:t xml:space="preserve">. </w:t>
      </w:r>
      <w:r w:rsidRPr="00D7438D">
        <w:rPr>
          <w:b/>
          <w:bCs/>
          <w:szCs w:val="32"/>
          <w:u w:val="single"/>
        </w:rPr>
        <w:t>Unilat</w:t>
      </w:r>
      <w:r w:rsidRPr="00D7438D">
        <w:rPr>
          <w:b/>
          <w:bCs/>
          <w:u w:val="single"/>
        </w:rPr>
        <w:t>eral</w:t>
      </w:r>
      <w:r w:rsidRPr="00D7438D">
        <w:rPr>
          <w:u w:val="single"/>
        </w:rPr>
        <w:t xml:space="preserve"> </w:t>
      </w:r>
      <w:r w:rsidRPr="00D7438D">
        <w:rPr>
          <w:b/>
          <w:bCs/>
          <w:u w:val="single"/>
        </w:rPr>
        <w:t>granting</w:t>
      </w:r>
      <w:r w:rsidRPr="00D7438D">
        <w:rPr>
          <w:u w:val="single"/>
        </w:rPr>
        <w:t xml:space="preserve"> </w:t>
      </w:r>
      <w:r w:rsidRPr="00D7438D">
        <w:rPr>
          <w:b/>
          <w:bCs/>
          <w:u w:val="single"/>
        </w:rPr>
        <w:t>of</w:t>
      </w:r>
      <w:r w:rsidRPr="00D7438D">
        <w:rPr>
          <w:u w:val="single"/>
        </w:rPr>
        <w:t xml:space="preserve"> lunar territorial </w:t>
      </w:r>
      <w:r w:rsidRPr="00D7438D">
        <w:rPr>
          <w:b/>
          <w:bCs/>
          <w:u w:val="single"/>
        </w:rPr>
        <w:t>rights</w:t>
      </w:r>
      <w:r w:rsidRPr="00D7438D">
        <w:rPr>
          <w:u w:val="single"/>
        </w:rPr>
        <w:t xml:space="preserve"> to private individuals and implicit sovereign protection of that territory </w:t>
      </w:r>
      <w:r w:rsidRPr="00D7438D">
        <w:rPr>
          <w:b/>
          <w:bCs/>
          <w:u w:val="single"/>
        </w:rPr>
        <w:t>violates</w:t>
      </w:r>
      <w:r w:rsidRPr="00D7438D">
        <w:rPr>
          <w:u w:val="single"/>
        </w:rPr>
        <w:t xml:space="preserve"> the </w:t>
      </w:r>
      <w:r w:rsidRPr="00D7438D">
        <w:rPr>
          <w:b/>
          <w:bCs/>
          <w:u w:val="single"/>
        </w:rPr>
        <w:t>OST</w:t>
      </w:r>
      <w:r w:rsidRPr="00D7438D">
        <w:rPr>
          <w:u w:val="single"/>
        </w:rPr>
        <w:t>.</w:t>
      </w:r>
      <w:r w:rsidRPr="00D7438D">
        <w:rPr>
          <w:sz w:val="16"/>
        </w:rPr>
        <w:t xml:space="preserve"> Finally, </w:t>
      </w:r>
      <w:r w:rsidRPr="00D7438D">
        <w:rPr>
          <w:u w:val="single"/>
        </w:rPr>
        <w:t>section 8</w:t>
      </w:r>
      <w:r w:rsidRPr="00D7438D">
        <w:rPr>
          <w:sz w:val="16"/>
        </w:rPr>
        <w:t xml:space="preserve"> of the bill </w:t>
      </w:r>
      <w:r w:rsidRPr="00D7438D">
        <w:rPr>
          <w:u w:val="single"/>
        </w:rPr>
        <w:t>requires</w:t>
      </w:r>
      <w:r w:rsidRPr="00D7438D">
        <w:rPr>
          <w:sz w:val="16"/>
        </w:rPr>
        <w:t xml:space="preserve"> the </w:t>
      </w:r>
      <w:r w:rsidRPr="00D7438D">
        <w:rPr>
          <w:u w:val="single"/>
        </w:rPr>
        <w:t>S</w:t>
      </w:r>
      <w:r w:rsidRPr="00D7438D">
        <w:rPr>
          <w:sz w:val="16"/>
        </w:rPr>
        <w:t xml:space="preserve">ecretary </w:t>
      </w:r>
      <w:r w:rsidRPr="00D7438D">
        <w:rPr>
          <w:u w:val="single"/>
        </w:rPr>
        <w:t>o</w:t>
      </w:r>
      <w:r w:rsidRPr="00D7438D">
        <w:rPr>
          <w:sz w:val="16"/>
        </w:rPr>
        <w:t xml:space="preserve">f the </w:t>
      </w:r>
      <w:r w:rsidRPr="00D7438D">
        <w:rPr>
          <w:u w:val="single"/>
        </w:rPr>
        <w:t>I</w:t>
      </w:r>
      <w:r w:rsidRPr="00D7438D">
        <w:rPr>
          <w:sz w:val="16"/>
        </w:rPr>
        <w:t xml:space="preserve">nterior </w:t>
      </w:r>
      <w:r w:rsidRPr="00D7438D">
        <w:rPr>
          <w:u w:val="single"/>
        </w:rPr>
        <w:t xml:space="preserve">to submit the Apollo 11 lunar landing site to </w:t>
      </w:r>
      <w:r w:rsidRPr="00D7438D">
        <w:rPr>
          <w:sz w:val="16"/>
        </w:rPr>
        <w:t xml:space="preserve">the United Nations Educational, </w:t>
      </w:r>
      <w:proofErr w:type="spellStart"/>
      <w:r w:rsidRPr="00D7438D">
        <w:rPr>
          <w:sz w:val="16"/>
        </w:rPr>
        <w:t>Scientifi</w:t>
      </w:r>
      <w:proofErr w:type="spellEnd"/>
      <w:r w:rsidRPr="00D7438D">
        <w:rPr>
          <w:sz w:val="16"/>
        </w:rPr>
        <w:t xml:space="preserve"> c, and Cultural Organization (</w:t>
      </w:r>
      <w:r w:rsidRPr="00D7438D">
        <w:rPr>
          <w:u w:val="single"/>
        </w:rPr>
        <w:t>UNESCO</w:t>
      </w:r>
      <w:r w:rsidRPr="00D7438D">
        <w:rPr>
          <w:sz w:val="16"/>
        </w:rPr>
        <w:t xml:space="preserve">) for designation as a World Heritage Site. </w:t>
      </w:r>
      <w:r w:rsidRPr="00D7438D">
        <w:rPr>
          <w:u w:val="single"/>
        </w:rPr>
        <w:t>This violates Article II of the OST</w:t>
      </w:r>
      <w:r w:rsidRPr="00D7438D">
        <w:rPr>
          <w:sz w:val="16"/>
        </w:rPr>
        <w:t>. All current World Heritage Sites are located on sovereign territory of nations. The only exception is a separate treaty that allows UNESCO to designate underwater</w:t>
      </w:r>
      <w:r w:rsidRPr="009F303A">
        <w:rPr>
          <w:sz w:val="16"/>
        </w:rPr>
        <w:t xml:space="preserve">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w:t>
      </w:r>
      <w:r w:rsidRPr="00D7438D">
        <w:rPr>
          <w:sz w:val="16"/>
        </w:rPr>
        <w:t xml:space="preserve">This would be more legally expedient, politically sustainable, and would more likely meet and exceed the stated goals of the bill. It would also emphasize the important role of national laws to implement and enforce these international space agreements. </w:t>
      </w:r>
      <w:r w:rsidRPr="00D7438D">
        <w:rPr>
          <w:b/>
          <w:bCs/>
          <w:u w:val="single"/>
        </w:rPr>
        <w:t>Any</w:t>
      </w:r>
      <w:r w:rsidRPr="00D7438D">
        <w:rPr>
          <w:u w:val="single"/>
        </w:rPr>
        <w:t xml:space="preserve"> </w:t>
      </w:r>
      <w:r w:rsidRPr="00D7438D">
        <w:rPr>
          <w:b/>
          <w:bCs/>
          <w:u w:val="single"/>
        </w:rPr>
        <w:t>nation</w:t>
      </w:r>
      <w:r w:rsidRPr="00D7438D">
        <w:rPr>
          <w:u w:val="single"/>
        </w:rPr>
        <w:t xml:space="preserve"> </w:t>
      </w:r>
      <w:r w:rsidRPr="00D7438D">
        <w:rPr>
          <w:b/>
          <w:bCs/>
          <w:u w:val="single"/>
        </w:rPr>
        <w:t>with</w:t>
      </w:r>
      <w:r w:rsidRPr="00D7438D">
        <w:rPr>
          <w:u w:val="single"/>
        </w:rPr>
        <w:t xml:space="preserve"> </w:t>
      </w:r>
      <w:r w:rsidRPr="00D7438D">
        <w:rPr>
          <w:b/>
          <w:bCs/>
          <w:u w:val="single"/>
        </w:rPr>
        <w:t>assets</w:t>
      </w:r>
      <w:r w:rsidRPr="00D7438D">
        <w:rPr>
          <w:u w:val="single"/>
        </w:rPr>
        <w:t xml:space="preserve"> on the lunar surface will </w:t>
      </w:r>
      <w:r w:rsidRPr="00D7438D">
        <w:rPr>
          <w:b/>
          <w:bCs/>
          <w:u w:val="single"/>
        </w:rPr>
        <w:t>endeavor</w:t>
      </w:r>
      <w:r w:rsidRPr="00D7438D">
        <w:rPr>
          <w:u w:val="single"/>
        </w:rPr>
        <w:t xml:space="preserve"> </w:t>
      </w:r>
      <w:r w:rsidRPr="00D7438D">
        <w:rPr>
          <w:b/>
          <w:bCs/>
          <w:u w:val="single"/>
        </w:rPr>
        <w:t>to</w:t>
      </w:r>
      <w:r w:rsidRPr="00D7438D">
        <w:rPr>
          <w:u w:val="single"/>
        </w:rPr>
        <w:t xml:space="preserve"> </w:t>
      </w:r>
      <w:r w:rsidRPr="00D7438D">
        <w:rPr>
          <w:b/>
          <w:bCs/>
          <w:u w:val="single"/>
        </w:rPr>
        <w:t>protect</w:t>
      </w:r>
      <w:r w:rsidRPr="00D7438D">
        <w:rPr>
          <w:u w:val="single"/>
        </w:rPr>
        <w:t xml:space="preserve"> those assets.</w:t>
      </w:r>
      <w:r w:rsidRPr="00D7438D">
        <w:rPr>
          <w:sz w:val="16"/>
        </w:rPr>
        <w:t xml:space="preserve"> This </w:t>
      </w:r>
      <w:r w:rsidRPr="00D7438D">
        <w:rPr>
          <w:u w:val="single"/>
        </w:rPr>
        <w:t>creates a situation where</w:t>
      </w:r>
      <w:r w:rsidRPr="00D7438D">
        <w:rPr>
          <w:sz w:val="16"/>
        </w:rPr>
        <w:t xml:space="preserve"> those </w:t>
      </w:r>
      <w:r w:rsidRPr="00D7438D">
        <w:rPr>
          <w:u w:val="single"/>
        </w:rPr>
        <w:t xml:space="preserve">nations have a </w:t>
      </w:r>
      <w:r w:rsidRPr="00D7438D">
        <w:rPr>
          <w:b/>
          <w:bCs/>
          <w:u w:val="single"/>
        </w:rPr>
        <w:t>timely</w:t>
      </w:r>
      <w:r w:rsidRPr="00D7438D">
        <w:rPr>
          <w:u w:val="single"/>
        </w:rPr>
        <w:t xml:space="preserve">, </w:t>
      </w:r>
      <w:r w:rsidRPr="00D7438D">
        <w:rPr>
          <w:b/>
          <w:bCs/>
          <w:u w:val="single"/>
        </w:rPr>
        <w:t>current</w:t>
      </w:r>
      <w:r w:rsidRPr="00D7438D">
        <w:rPr>
          <w:u w:val="single"/>
        </w:rPr>
        <w:t xml:space="preserve">, and </w:t>
      </w:r>
      <w:r w:rsidRPr="00D7438D">
        <w:rPr>
          <w:b/>
          <w:bCs/>
          <w:u w:val="single"/>
        </w:rPr>
        <w:t>common</w:t>
      </w:r>
      <w:r w:rsidRPr="00D7438D">
        <w:rPr>
          <w:u w:val="single"/>
        </w:rPr>
        <w:t xml:space="preserve"> </w:t>
      </w:r>
      <w:r w:rsidRPr="00D7438D">
        <w:rPr>
          <w:b/>
          <w:bCs/>
          <w:u w:val="single"/>
        </w:rPr>
        <w:t>interest</w:t>
      </w:r>
      <w:r w:rsidRPr="00D7438D">
        <w:rPr>
          <w:u w:val="single"/>
        </w:rPr>
        <w:t xml:space="preserve"> incorporating important implications for peaceful uses of outer space; </w:t>
      </w:r>
      <w:r w:rsidRPr="00D7438D">
        <w:rPr>
          <w:b/>
          <w:bCs/>
          <w:u w:val="single"/>
        </w:rPr>
        <w:t>scientific</w:t>
      </w:r>
      <w:r w:rsidRPr="00D7438D">
        <w:rPr>
          <w:u w:val="single"/>
        </w:rPr>
        <w:t xml:space="preserve"> </w:t>
      </w:r>
      <w:r w:rsidRPr="00D7438D">
        <w:rPr>
          <w:b/>
          <w:bCs/>
          <w:u w:val="single"/>
        </w:rPr>
        <w:t>research</w:t>
      </w:r>
      <w:r w:rsidRPr="00D7438D">
        <w:rPr>
          <w:u w:val="single"/>
        </w:rPr>
        <w:t xml:space="preserve"> and the advancement of </w:t>
      </w:r>
      <w:r w:rsidRPr="00D7438D">
        <w:rPr>
          <w:b/>
          <w:bCs/>
          <w:u w:val="single"/>
        </w:rPr>
        <w:t>knowledge</w:t>
      </w:r>
      <w:r w:rsidRPr="00D7438D">
        <w:rPr>
          <w:u w:val="single"/>
        </w:rPr>
        <w:t xml:space="preserve">; and </w:t>
      </w:r>
      <w:r w:rsidRPr="00D7438D">
        <w:rPr>
          <w:b/>
          <w:bCs/>
          <w:u w:val="single"/>
        </w:rPr>
        <w:t>cultural</w:t>
      </w:r>
      <w:r w:rsidRPr="00D7438D">
        <w:rPr>
          <w:u w:val="single"/>
        </w:rPr>
        <w:t xml:space="preserve"> </w:t>
      </w:r>
      <w:r w:rsidRPr="00D7438D">
        <w:rPr>
          <w:b/>
          <w:bCs/>
          <w:u w:val="single"/>
        </w:rPr>
        <w:t>and</w:t>
      </w:r>
      <w:r w:rsidRPr="00D7438D">
        <w:rPr>
          <w:u w:val="single"/>
        </w:rPr>
        <w:t xml:space="preserve"> </w:t>
      </w:r>
      <w:r w:rsidRPr="00D7438D">
        <w:rPr>
          <w:b/>
          <w:bCs/>
          <w:u w:val="single"/>
        </w:rPr>
        <w:t>heritage</w:t>
      </w:r>
      <w:r w:rsidRPr="00D7438D">
        <w:rPr>
          <w:u w:val="single"/>
        </w:rPr>
        <w:t xml:space="preserve"> </w:t>
      </w:r>
      <w:r w:rsidRPr="00D7438D">
        <w:rPr>
          <w:b/>
          <w:bCs/>
          <w:u w:val="single"/>
        </w:rPr>
        <w:t>value</w:t>
      </w:r>
      <w:r w:rsidRPr="00D7438D">
        <w:rPr>
          <w:u w:val="single"/>
        </w:rPr>
        <w:t xml:space="preserve">, either presently or in the foreseeable future. </w:t>
      </w:r>
      <w:r w:rsidRPr="00D7438D">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D7438D">
        <w:rPr>
          <w:sz w:val="16"/>
        </w:rPr>
        <w:t>In spite of</w:t>
      </w:r>
      <w:proofErr w:type="gramEnd"/>
      <w:r w:rsidRPr="00D7438D">
        <w:rPr>
          <w:sz w:val="16"/>
        </w:rPr>
        <w:t xml:space="preserve"> today’s charged political environment, an </w:t>
      </w:r>
      <w:r w:rsidRPr="00D7438D">
        <w:rPr>
          <w:b/>
          <w:bCs/>
          <w:u w:val="single"/>
        </w:rPr>
        <w:t>agreement</w:t>
      </w:r>
      <w:r w:rsidRPr="00D7438D">
        <w:rPr>
          <w:sz w:val="16"/>
        </w:rPr>
        <w:t xml:space="preserve"> of the type </w:t>
      </w:r>
      <w:r w:rsidRPr="00D7438D">
        <w:rPr>
          <w:u w:val="single"/>
        </w:rPr>
        <w:t xml:space="preserve">we propose may still be possible to negotiate because it </w:t>
      </w:r>
      <w:r w:rsidRPr="00D7438D">
        <w:rPr>
          <w:b/>
          <w:bCs/>
          <w:u w:val="single"/>
        </w:rPr>
        <w:t>focuses</w:t>
      </w:r>
      <w:r w:rsidRPr="00D7438D">
        <w:rPr>
          <w:u w:val="single"/>
        </w:rPr>
        <w:t xml:space="preserve"> </w:t>
      </w:r>
      <w:r w:rsidRPr="00D7438D">
        <w:rPr>
          <w:b/>
          <w:bCs/>
          <w:u w:val="single"/>
        </w:rPr>
        <w:t>on</w:t>
      </w:r>
      <w:r w:rsidRPr="00D7438D">
        <w:rPr>
          <w:u w:val="single"/>
        </w:rPr>
        <w:t xml:space="preserve"> the </w:t>
      </w:r>
      <w:r w:rsidRPr="00D7438D">
        <w:rPr>
          <w:b/>
          <w:bCs/>
          <w:u w:val="single"/>
        </w:rPr>
        <w:t>culture</w:t>
      </w:r>
      <w:r w:rsidRPr="00D7438D">
        <w:rPr>
          <w:u w:val="single"/>
        </w:rPr>
        <w:t xml:space="preserve"> </w:t>
      </w:r>
      <w:r w:rsidRPr="00D7438D">
        <w:rPr>
          <w:b/>
          <w:bCs/>
          <w:u w:val="single"/>
        </w:rPr>
        <w:t>of</w:t>
      </w:r>
      <w:r w:rsidRPr="00D7438D">
        <w:rPr>
          <w:u w:val="single"/>
        </w:rPr>
        <w:t xml:space="preserve"> </w:t>
      </w:r>
      <w:r w:rsidRPr="00D7438D">
        <w:rPr>
          <w:b/>
          <w:bCs/>
          <w:u w:val="single"/>
        </w:rPr>
        <w:t>space</w:t>
      </w:r>
      <w:r w:rsidRPr="00D7438D">
        <w:rPr>
          <w:u w:val="single"/>
        </w:rPr>
        <w:t xml:space="preserve">, the use of space to benefit humankind, and the </w:t>
      </w:r>
      <w:r w:rsidRPr="00D7438D">
        <w:rPr>
          <w:b/>
          <w:bCs/>
          <w:u w:val="single"/>
        </w:rPr>
        <w:t>archaeological</w:t>
      </w:r>
      <w:r w:rsidRPr="00D7438D">
        <w:rPr>
          <w:u w:val="single"/>
        </w:rPr>
        <w:t xml:space="preserve"> </w:t>
      </w:r>
      <w:r w:rsidRPr="00D7438D">
        <w:rPr>
          <w:b/>
          <w:bCs/>
          <w:u w:val="single"/>
        </w:rPr>
        <w:t>record</w:t>
      </w:r>
      <w:r w:rsidRPr="00D7438D">
        <w:rPr>
          <w:u w:val="single"/>
        </w:rPr>
        <w:t xml:space="preserve"> of our civilization</w:t>
      </w:r>
      <w:r w:rsidRPr="00D7438D">
        <w:rPr>
          <w:sz w:val="16"/>
        </w:rPr>
        <w:t xml:space="preserve">. It </w:t>
      </w:r>
      <w:proofErr w:type="spellStart"/>
      <w:r w:rsidRPr="00D7438D">
        <w:rPr>
          <w:sz w:val="16"/>
        </w:rPr>
        <w:t>specifi</w:t>
      </w:r>
      <w:proofErr w:type="spellEnd"/>
      <w:r w:rsidRPr="00D7438D">
        <w:rPr>
          <w:sz w:val="16"/>
        </w:rPr>
        <w:t xml:space="preserve"> </w:t>
      </w:r>
      <w:proofErr w:type="spellStart"/>
      <w:r w:rsidRPr="00D7438D">
        <w:rPr>
          <w:sz w:val="16"/>
        </w:rPr>
        <w:t>cally</w:t>
      </w:r>
      <w:proofErr w:type="spellEnd"/>
      <w:r w:rsidRPr="00D7438D">
        <w:rPr>
          <w:sz w:val="16"/>
        </w:rPr>
        <w:t xml:space="preserve"> </w:t>
      </w:r>
      <w:r w:rsidRPr="00D7438D">
        <w:rPr>
          <w:u w:val="single"/>
        </w:rPr>
        <w:t>would not touch sensitive issues of</w:t>
      </w:r>
      <w:r w:rsidRPr="00D7438D">
        <w:rPr>
          <w:sz w:val="16"/>
        </w:rPr>
        <w:t xml:space="preserve"> real </w:t>
      </w:r>
      <w:r w:rsidRPr="00D7438D">
        <w:rPr>
          <w:u w:val="single"/>
        </w:rPr>
        <w:t>property rights, export controls, human rights</w:t>
      </w:r>
      <w:r w:rsidRPr="00D7438D">
        <w:rPr>
          <w:sz w:val="16"/>
        </w:rPr>
        <w:t xml:space="preserve">, </w:t>
      </w:r>
      <w:r w:rsidRPr="00D7438D">
        <w:rPr>
          <w:u w:val="single"/>
        </w:rPr>
        <w:t>or</w:t>
      </w:r>
      <w:r w:rsidRPr="00D7438D">
        <w:rPr>
          <w:sz w:val="16"/>
        </w:rPr>
        <w:t xml:space="preserve"> the </w:t>
      </w:r>
      <w:r w:rsidRPr="00D7438D">
        <w:rPr>
          <w:u w:val="single"/>
        </w:rPr>
        <w:t>weaponization of outer space</w:t>
      </w:r>
      <w:r w:rsidRPr="00D7438D">
        <w:rPr>
          <w:sz w:val="16"/>
        </w:rPr>
        <w:t xml:space="preserve">. </w:t>
      </w:r>
      <w:r w:rsidRPr="00D7438D">
        <w:rPr>
          <w:b/>
          <w:bCs/>
          <w:u w:val="single"/>
        </w:rPr>
        <w:t>Cooperation</w:t>
      </w:r>
      <w:r w:rsidRPr="00D7438D">
        <w:rPr>
          <w:u w:val="single"/>
        </w:rPr>
        <w:t xml:space="preserve"> on recognizing and protecting each other’s interests in historical sites </w:t>
      </w:r>
      <w:r w:rsidRPr="00D7438D">
        <w:rPr>
          <w:sz w:val="16"/>
        </w:rPr>
        <w:t xml:space="preserve">and on equipment and artifacts also </w:t>
      </w:r>
      <w:r w:rsidRPr="00D7438D">
        <w:rPr>
          <w:u w:val="single"/>
        </w:rPr>
        <w:t xml:space="preserve">has no </w:t>
      </w:r>
      <w:proofErr w:type="spellStart"/>
      <w:r w:rsidRPr="00D7438D">
        <w:rPr>
          <w:u w:val="single"/>
        </w:rPr>
        <w:t>signifi</w:t>
      </w:r>
      <w:proofErr w:type="spellEnd"/>
      <w:r w:rsidRPr="00D7438D">
        <w:rPr>
          <w:u w:val="single"/>
        </w:rPr>
        <w:t xml:space="preserve"> </w:t>
      </w:r>
      <w:proofErr w:type="gramStart"/>
      <w:r w:rsidRPr="00D7438D">
        <w:rPr>
          <w:u w:val="single"/>
        </w:rPr>
        <w:t>cant</w:t>
      </w:r>
      <w:proofErr w:type="gramEnd"/>
      <w:r w:rsidRPr="00D7438D">
        <w:rPr>
          <w:u w:val="single"/>
        </w:rPr>
        <w:t xml:space="preserve"> security, prestige, or technological impediments</w:t>
      </w:r>
      <w:r w:rsidRPr="00D7438D">
        <w:rPr>
          <w:sz w:val="16"/>
        </w:rPr>
        <w:t xml:space="preserve">. It </w:t>
      </w:r>
      <w:r w:rsidRPr="00D7438D">
        <w:rPr>
          <w:u w:val="single"/>
        </w:rPr>
        <w:t xml:space="preserve">reinforces the basic principles of the existing space treaties, avoids declarations of </w:t>
      </w:r>
      <w:proofErr w:type="spellStart"/>
      <w:r w:rsidRPr="00D7438D">
        <w:rPr>
          <w:u w:val="single"/>
        </w:rPr>
        <w:t>sovereignity</w:t>
      </w:r>
      <w:proofErr w:type="spellEnd"/>
      <w:r w:rsidRPr="00D7438D">
        <w:rPr>
          <w:u w:val="single"/>
        </w:rPr>
        <w:t xml:space="preserve"> on the Moon, and encourages multilateral cooperation resulting in a more stable and predictable environment for private activities on the Moon. </w:t>
      </w:r>
      <w:r w:rsidRPr="00D7438D">
        <w:rPr>
          <w:sz w:val="16"/>
          <w:szCs w:val="16"/>
        </w:rPr>
        <w:t xml:space="preserve">The best mechanism for implementing a new agreement would be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D7438D">
        <w:rPr>
          <w:sz w:val="16"/>
          <w:szCs w:val="16"/>
        </w:rPr>
        <w:t>( 9</w:t>
      </w:r>
      <w:proofErr w:type="gramEnd"/>
      <w:r w:rsidRPr="00D7438D">
        <w:rPr>
          <w:sz w:val="16"/>
          <w:szCs w:val="16"/>
        </w:rPr>
        <w:t xml:space="preserve">). </w:t>
      </w:r>
      <w:r w:rsidRPr="00D7438D">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so if they </w:t>
      </w:r>
      <w:proofErr w:type="gramStart"/>
      <w:r w:rsidRPr="00D7438D">
        <w:rPr>
          <w:sz w:val="16"/>
        </w:rPr>
        <w:t>have the ability to</w:t>
      </w:r>
      <w:proofErr w:type="gramEnd"/>
      <w:r w:rsidRPr="00D7438D">
        <w:rPr>
          <w:sz w:val="16"/>
        </w:rPr>
        <w:t xml:space="preserve"> access the Moon. </w:t>
      </w:r>
      <w:r w:rsidRPr="00D7438D">
        <w:rPr>
          <w:rStyle w:val="Emphasis"/>
        </w:rPr>
        <w:t>An important result would</w:t>
      </w:r>
      <w:r w:rsidRPr="00D7438D">
        <w:rPr>
          <w:u w:val="single"/>
        </w:rPr>
        <w:t xml:space="preserve"> </w:t>
      </w:r>
      <w:r w:rsidRPr="00D7438D">
        <w:rPr>
          <w:rStyle w:val="Emphasis"/>
        </w:rPr>
        <w:t>be to develop a new level of trust</w:t>
      </w:r>
      <w:r w:rsidRPr="00D7438D">
        <w:rPr>
          <w:u w:val="single"/>
        </w:rPr>
        <w:t xml:space="preserve"> among nations that could </w:t>
      </w:r>
      <w:r w:rsidRPr="00D7438D">
        <w:rPr>
          <w:rStyle w:val="Emphasis"/>
        </w:rPr>
        <w:t>then lead to more</w:t>
      </w:r>
      <w:r w:rsidRPr="00D7438D">
        <w:rPr>
          <w:u w:val="single"/>
        </w:rPr>
        <w:t xml:space="preserve"> </w:t>
      </w:r>
      <w:r w:rsidRPr="00D7438D">
        <w:rPr>
          <w:b/>
          <w:bCs/>
          <w:u w:val="single"/>
        </w:rPr>
        <w:t>comprehensive</w:t>
      </w:r>
      <w:r w:rsidRPr="00D7438D">
        <w:rPr>
          <w:u w:val="single"/>
        </w:rPr>
        <w:t xml:space="preserve"> </w:t>
      </w:r>
      <w:r w:rsidRPr="00D7438D">
        <w:rPr>
          <w:b/>
          <w:bCs/>
          <w:u w:val="single"/>
        </w:rPr>
        <w:t>future</w:t>
      </w:r>
      <w:r w:rsidRPr="00D7438D">
        <w:rPr>
          <w:u w:val="single"/>
        </w:rPr>
        <w:t xml:space="preserve"> </w:t>
      </w:r>
      <w:r w:rsidRPr="00D7438D">
        <w:rPr>
          <w:rStyle w:val="Emphasis"/>
        </w:rPr>
        <w:t>cooperative agreements</w:t>
      </w:r>
      <w:r w:rsidRPr="00D7438D">
        <w:rPr>
          <w:u w:val="single"/>
        </w:rPr>
        <w:t xml:space="preserve"> </w:t>
      </w:r>
      <w:r w:rsidRPr="00D7438D">
        <w:rPr>
          <w:rStyle w:val="Emphasis"/>
        </w:rPr>
        <w:t>on</w:t>
      </w:r>
      <w:r w:rsidRPr="00D7438D">
        <w:rPr>
          <w:u w:val="single"/>
        </w:rPr>
        <w:t xml:space="preserve"> </w:t>
      </w:r>
      <w:r w:rsidRPr="00D7438D">
        <w:rPr>
          <w:b/>
          <w:bCs/>
          <w:u w:val="single"/>
        </w:rPr>
        <w:t>space</w:t>
      </w:r>
      <w:r w:rsidRPr="00D7438D">
        <w:rPr>
          <w:u w:val="single"/>
        </w:rPr>
        <w:t xml:space="preserve">, </w:t>
      </w:r>
      <w:r w:rsidRPr="00D7438D">
        <w:rPr>
          <w:b/>
          <w:bCs/>
          <w:u w:val="single"/>
        </w:rPr>
        <w:t>science</w:t>
      </w:r>
      <w:r w:rsidRPr="00D7438D">
        <w:rPr>
          <w:u w:val="single"/>
        </w:rPr>
        <w:t xml:space="preserve">, </w:t>
      </w:r>
      <w:r w:rsidRPr="00D7438D">
        <w:rPr>
          <w:b/>
          <w:bCs/>
          <w:u w:val="single"/>
        </w:rPr>
        <w:t>exploration</w:t>
      </w:r>
      <w:r w:rsidRPr="00D7438D">
        <w:rPr>
          <w:u w:val="single"/>
        </w:rPr>
        <w:t xml:space="preserve">, </w:t>
      </w:r>
      <w:r w:rsidRPr="00D7438D">
        <w:rPr>
          <w:b/>
          <w:bCs/>
          <w:u w:val="single"/>
        </w:rPr>
        <w:t>commerce</w:t>
      </w:r>
      <w:r w:rsidRPr="00D7438D">
        <w:rPr>
          <w:u w:val="single"/>
        </w:rPr>
        <w:t xml:space="preserve">, </w:t>
      </w:r>
      <w:r w:rsidRPr="00D7438D">
        <w:rPr>
          <w:b/>
          <w:bCs/>
          <w:u w:val="single"/>
        </w:rPr>
        <w:t>and</w:t>
      </w:r>
      <w:r w:rsidRPr="00D7438D">
        <w:rPr>
          <w:u w:val="single"/>
        </w:rPr>
        <w:t xml:space="preserve"> the use of </w:t>
      </w:r>
      <w:r w:rsidRPr="00D7438D">
        <w:rPr>
          <w:rStyle w:val="Emphasis"/>
          <w:bdr w:val="single" w:sz="18" w:space="0" w:color="auto"/>
        </w:rPr>
        <w:t>the Moon</w:t>
      </w:r>
      <w:r w:rsidRPr="00D7438D">
        <w:rPr>
          <w:u w:val="single"/>
        </w:rPr>
        <w:t xml:space="preserve"> and </w:t>
      </w:r>
      <w:r w:rsidRPr="00D7438D">
        <w:rPr>
          <w:b/>
          <w:bCs/>
          <w:u w:val="single"/>
        </w:rPr>
        <w:t>other</w:t>
      </w:r>
      <w:r w:rsidRPr="00D7438D">
        <w:rPr>
          <w:u w:val="single"/>
        </w:rPr>
        <w:t xml:space="preserve"> </w:t>
      </w:r>
      <w:r w:rsidRPr="00D7438D">
        <w:rPr>
          <w:b/>
          <w:bCs/>
          <w:u w:val="single"/>
        </w:rPr>
        <w:t>celestial</w:t>
      </w:r>
      <w:r w:rsidRPr="00D7438D">
        <w:rPr>
          <w:u w:val="single"/>
        </w:rPr>
        <w:t xml:space="preserve"> </w:t>
      </w:r>
      <w:r w:rsidRPr="00D7438D">
        <w:rPr>
          <w:b/>
          <w:bCs/>
          <w:u w:val="single"/>
        </w:rPr>
        <w:t>bodies</w:t>
      </w:r>
      <w:r w:rsidRPr="00D7438D">
        <w:rPr>
          <w:u w:val="single"/>
        </w:rPr>
        <w:t>.</w:t>
      </w:r>
    </w:p>
    <w:p w14:paraId="33017383" w14:textId="77777777" w:rsidR="00306160" w:rsidRDefault="00306160" w:rsidP="00306160">
      <w:pPr>
        <w:pStyle w:val="Heading4"/>
      </w:pPr>
      <w:r>
        <w:t xml:space="preserve">Heritage Sites </w:t>
      </w:r>
      <w:r>
        <w:rPr>
          <w:u w:val="single"/>
        </w:rPr>
        <w:t>are critical</w:t>
      </w:r>
      <w:r>
        <w:t xml:space="preserve"> for </w:t>
      </w:r>
      <w:r>
        <w:rPr>
          <w:u w:val="single"/>
        </w:rPr>
        <w:t>science research</w:t>
      </w:r>
      <w:r>
        <w:t xml:space="preserve"> around Dust. </w:t>
      </w:r>
    </w:p>
    <w:p w14:paraId="59B93F48" w14:textId="77777777" w:rsidR="00306160" w:rsidRPr="002C1327" w:rsidRDefault="00306160" w:rsidP="0030616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2BD8D11" w14:textId="77777777" w:rsidR="00306160" w:rsidRPr="00300410" w:rsidRDefault="00306160" w:rsidP="0030616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A50E06">
        <w:rPr>
          <w:rStyle w:val="Emphasis"/>
          <w:highlight w:val="green"/>
        </w:rPr>
        <w:t>opportunities for</w:t>
      </w:r>
      <w:r w:rsidRPr="00A50E06">
        <w:rPr>
          <w:rStyle w:val="StyleUnderline"/>
          <w:highlight w:val="green"/>
        </w:rPr>
        <w:t xml:space="preserve"> </w:t>
      </w:r>
      <w:r w:rsidRPr="002D21E1">
        <w:rPr>
          <w:rStyle w:val="Emphasis"/>
          <w:bdr w:val="single" w:sz="18" w:space="0" w:color="auto"/>
        </w:rPr>
        <w:t xml:space="preserve">biological, physical, and material </w:t>
      </w:r>
      <w:r w:rsidRPr="00A50E06">
        <w:rPr>
          <w:rStyle w:val="Emphasis"/>
          <w:highlight w:val="green"/>
          <w:bdr w:val="single" w:sz="18" w:space="0" w:color="auto"/>
        </w:rPr>
        <w:t>sciences.</w:t>
      </w:r>
      <w:r w:rsidRPr="00A50E06">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CD98BD6" w14:textId="77777777" w:rsidR="00306160" w:rsidRDefault="00306160" w:rsidP="00306160">
      <w:pPr>
        <w:pStyle w:val="Heading4"/>
      </w:pPr>
      <w:r>
        <w:t xml:space="preserve">Moon Dust Research key to </w:t>
      </w:r>
      <w:r>
        <w:rPr>
          <w:u w:val="single"/>
        </w:rPr>
        <w:t>Moon Basing</w:t>
      </w:r>
      <w:r>
        <w:t>.</w:t>
      </w:r>
    </w:p>
    <w:p w14:paraId="30D64F3C" w14:textId="77777777" w:rsidR="00306160" w:rsidRPr="00362E4C" w:rsidRDefault="00306160" w:rsidP="00306160">
      <w:r w:rsidRPr="00EA56EB">
        <w:rPr>
          <w:rStyle w:val="Style13ptBold"/>
        </w:rPr>
        <w:t>Smith 19</w:t>
      </w:r>
      <w:r>
        <w:t xml:space="preserve"> Belinda Smith 7-18-2019 “</w:t>
      </w:r>
      <w:r w:rsidRPr="00362E4C">
        <w:t>Who protects Apollo sites when no-one owns the Moon?</w:t>
      </w:r>
      <w:r>
        <w:t xml:space="preserve">” </w:t>
      </w:r>
      <w:hyperlink r:id="rId7"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8AA7702" w14:textId="77777777" w:rsidR="00306160" w:rsidRPr="00322476" w:rsidRDefault="00306160" w:rsidP="00306160">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2EA442C5" w14:textId="77777777" w:rsidR="00306160" w:rsidRPr="00E40BE2" w:rsidRDefault="00306160" w:rsidP="00306160">
      <w:pPr>
        <w:pStyle w:val="Heading4"/>
        <w:rPr>
          <w:rFonts w:cs="Calibri"/>
        </w:rPr>
      </w:pPr>
      <w:r w:rsidRPr="00E40BE2">
        <w:rPr>
          <w:rFonts w:cs="Calibri"/>
        </w:rPr>
        <w:t>Lunar basing causes collisions and space junk – independently turns the aff.</w:t>
      </w:r>
    </w:p>
    <w:p w14:paraId="6EA25E7F" w14:textId="77777777" w:rsidR="00306160" w:rsidRPr="00E40BE2" w:rsidRDefault="00306160" w:rsidP="00306160">
      <w:r w:rsidRPr="00D41F75">
        <w:rPr>
          <w:rStyle w:val="Style13ptBold"/>
        </w:rPr>
        <w:t>Mann 13</w:t>
      </w:r>
      <w:r w:rsidRPr="00E40BE2">
        <w:rPr>
          <w:rStyle w:val="Heading6Char"/>
        </w:rPr>
        <w:t xml:space="preserve"> </w:t>
      </w:r>
      <w:r w:rsidRPr="00E40BE2">
        <w:t xml:space="preserve">“Space: The Final Frontier of Environmental Disasters?” Adam Mann 7/15/2013 </w:t>
      </w:r>
      <w:hyperlink r:id="rId8" w:history="1">
        <w:r w:rsidRPr="00E40BE2">
          <w:t>https://www.wired.com/2013/07/space-environmentalism/</w:t>
        </w:r>
      </w:hyperlink>
      <w:r w:rsidRPr="00E40BE2">
        <w:t xml:space="preserve"> SM</w:t>
      </w:r>
    </w:p>
    <w:p w14:paraId="661033A8" w14:textId="77777777" w:rsidR="00306160" w:rsidRPr="00E40BE2" w:rsidRDefault="00306160" w:rsidP="00306160">
      <w:pPr>
        <w:rPr>
          <w:rStyle w:val="Emphasis"/>
        </w:rPr>
      </w:pPr>
      <w:r w:rsidRPr="00E40BE2">
        <w:rPr>
          <w:rStyle w:val="Emphasis"/>
        </w:rPr>
        <w:t xml:space="preserve">Commercial or scientific </w:t>
      </w:r>
      <w:r w:rsidRPr="00E40BE2">
        <w:rPr>
          <w:rStyle w:val="Emphasis"/>
          <w:highlight w:val="green"/>
        </w:rPr>
        <w:t>bases on the lunar surface will need</w:t>
      </w:r>
      <w:r w:rsidRPr="00E40BE2">
        <w:rPr>
          <w:rStyle w:val="Emphasis"/>
        </w:rPr>
        <w:t xml:space="preserve"> satellites for communication and navigation. Because of the moon’s size and mass, there aren’t stable orbits that hover above a certain spot analogous to the geostationary orbits around Earth. </w:t>
      </w:r>
      <w:proofErr w:type="gramStart"/>
      <w:r w:rsidRPr="00E40BE2">
        <w:rPr>
          <w:rStyle w:val="Emphasis"/>
        </w:rPr>
        <w:t>In order to</w:t>
      </w:r>
      <w:proofErr w:type="gramEnd"/>
      <w:r w:rsidRPr="00E40BE2">
        <w:rPr>
          <w:rStyle w:val="Emphasis"/>
        </w:rPr>
        <w:t xml:space="preserve"> provide a continuous link or GPS-like triangulation, there will need to be a </w:t>
      </w:r>
      <w:r w:rsidRPr="00E40BE2">
        <w:rPr>
          <w:rStyle w:val="Emphasis"/>
          <w:highlight w:val="green"/>
        </w:rPr>
        <w:t>constellation of satellites</w:t>
      </w:r>
      <w:r w:rsidRPr="00E40BE2">
        <w:rPr>
          <w:rStyle w:val="Emphasis"/>
        </w:rPr>
        <w:t xml:space="preserve"> around the moon. </w:t>
      </w:r>
      <w:r w:rsidRPr="00E40BE2">
        <w:rPr>
          <w:rStyle w:val="Emphasis"/>
          <w:highlight w:val="green"/>
        </w:rPr>
        <w:t>Multiple satellites with multiple operators increase the chance of collision.</w:t>
      </w:r>
    </w:p>
    <w:p w14:paraId="169AA83F" w14:textId="77777777" w:rsidR="00306160" w:rsidRPr="00E40BE2" w:rsidRDefault="00306160" w:rsidP="00306160">
      <w:pPr>
        <w:rPr>
          <w:rStyle w:val="Emphasis"/>
        </w:rPr>
      </w:pPr>
      <w:r w:rsidRPr="00E40BE2">
        <w:rPr>
          <w:rStyle w:val="Emphasis"/>
        </w:rPr>
        <w:t xml:space="preserve">Unlike our planet, </w:t>
      </w:r>
      <w:r w:rsidRPr="00E40BE2">
        <w:rPr>
          <w:rStyle w:val="Emphasis"/>
          <w:highlight w:val="green"/>
        </w:rPr>
        <w:t xml:space="preserve">the moon lacks an </w:t>
      </w:r>
      <w:proofErr w:type="gramStart"/>
      <w:r w:rsidRPr="00E40BE2">
        <w:rPr>
          <w:rStyle w:val="Emphasis"/>
          <w:highlight w:val="green"/>
        </w:rPr>
        <w:t>atmosphere</w:t>
      </w:r>
      <w:proofErr w:type="gramEnd"/>
      <w:r w:rsidRPr="00E40BE2">
        <w:rPr>
          <w:rStyle w:val="Emphasis"/>
        </w:rPr>
        <w:t xml:space="preserve"> and it isn’t covered in oceans. This means that nothing can burn up and </w:t>
      </w:r>
      <w:r w:rsidRPr="00E40BE2">
        <w:rPr>
          <w:rStyle w:val="Emphasis"/>
          <w:highlight w:val="green"/>
        </w:rPr>
        <w:t>there’s no good way to dispose of dead satellites</w:t>
      </w:r>
      <w:r w:rsidRPr="00E40BE2">
        <w:rPr>
          <w:rStyle w:val="Emphasis"/>
        </w:rPr>
        <w:t>.</w:t>
      </w:r>
      <w:r w:rsidRPr="00E40BE2">
        <w:t xml:space="preserve"> The atmospheric friction that naturally drags down objects around Earth doesn't exist around the moon. </w:t>
      </w:r>
      <w:r w:rsidRPr="00E40BE2">
        <w:rPr>
          <w:rStyle w:val="Emphasis"/>
        </w:rPr>
        <w:t xml:space="preserve">And </w:t>
      </w:r>
      <w:r w:rsidRPr="00E40BE2">
        <w:rPr>
          <w:rStyle w:val="Emphasis"/>
          <w:highlight w:val="green"/>
        </w:rPr>
        <w:t>anything that</w:t>
      </w:r>
      <w:r w:rsidRPr="00E40BE2">
        <w:rPr>
          <w:rStyle w:val="Emphasis"/>
        </w:rPr>
        <w:t xml:space="preserve"> is commanded to </w:t>
      </w:r>
      <w:proofErr w:type="gramStart"/>
      <w:r w:rsidRPr="00E40BE2">
        <w:rPr>
          <w:rStyle w:val="Emphasis"/>
          <w:highlight w:val="green"/>
        </w:rPr>
        <w:t>fall down</w:t>
      </w:r>
      <w:proofErr w:type="gramEnd"/>
      <w:r w:rsidRPr="00E40BE2">
        <w:rPr>
          <w:rStyle w:val="Emphasis"/>
        </w:rPr>
        <w:t xml:space="preserve"> to the lunar surface </w:t>
      </w:r>
      <w:r w:rsidRPr="00E40BE2">
        <w:rPr>
          <w:rStyle w:val="Emphasis"/>
          <w:highlight w:val="green"/>
        </w:rPr>
        <w:t>will remain intact</w:t>
      </w:r>
      <w:r w:rsidRPr="00E40BE2">
        <w:rPr>
          <w:rStyle w:val="Emphasis"/>
        </w:rPr>
        <w:t xml:space="preserve"> until it impacts the ground, </w:t>
      </w:r>
      <w:r w:rsidRPr="00E40BE2">
        <w:rPr>
          <w:rStyle w:val="Emphasis"/>
          <w:highlight w:val="green"/>
        </w:rPr>
        <w:t>potentially hitting an astronaut or Apollo-era artifact</w:t>
      </w:r>
      <w:r w:rsidRPr="00E40BE2">
        <w:rPr>
          <w:rStyle w:val="Emphasis"/>
        </w:rPr>
        <w:t>.</w:t>
      </w:r>
      <w:r w:rsidRPr="00E40BE2">
        <w:t xml:space="preserve"> Mars, with its very thin atmosphere, could have similar problems with orbital debris</w:t>
      </w:r>
      <w:r w:rsidRPr="00E40BE2">
        <w:rPr>
          <w:rStyle w:val="Emphasis"/>
        </w:rPr>
        <w:t xml:space="preserve">. If nothing is done, </w:t>
      </w:r>
      <w:r w:rsidRPr="00E40BE2">
        <w:rPr>
          <w:rStyle w:val="Emphasis"/>
          <w:highlight w:val="green"/>
        </w:rPr>
        <w:t xml:space="preserve">space junk </w:t>
      </w:r>
      <w:r w:rsidRPr="00E40BE2">
        <w:rPr>
          <w:rStyle w:val="Emphasis"/>
        </w:rPr>
        <w:t xml:space="preserve">might be </w:t>
      </w:r>
      <w:r w:rsidRPr="00E40BE2">
        <w:rPr>
          <w:rStyle w:val="Emphasis"/>
          <w:highlight w:val="green"/>
        </w:rPr>
        <w:t>exported beyond low-Earth orbit,</w:t>
      </w:r>
      <w:r w:rsidRPr="00E40BE2">
        <w:rPr>
          <w:rStyle w:val="Emphasis"/>
        </w:rPr>
        <w:t xml:space="preserve"> potentially endangering our exploration of other worlds.</w:t>
      </w:r>
    </w:p>
    <w:p w14:paraId="46354829" w14:textId="77777777" w:rsidR="00306160" w:rsidRPr="00E40BE2" w:rsidRDefault="00306160" w:rsidP="00306160">
      <w:pPr>
        <w:rPr>
          <w:rStyle w:val="Emphasis"/>
        </w:rPr>
      </w:pPr>
    </w:p>
    <w:p w14:paraId="051E2D7B" w14:textId="77777777" w:rsidR="00306160" w:rsidRPr="00E40BE2" w:rsidRDefault="00306160" w:rsidP="00306160">
      <w:pPr>
        <w:pStyle w:val="Heading4"/>
        <w:rPr>
          <w:rFonts w:cs="Calibri"/>
        </w:rPr>
      </w:pPr>
      <w:proofErr w:type="gramStart"/>
      <w:r w:rsidRPr="00E40BE2">
        <w:rPr>
          <w:rFonts w:cs="Calibri"/>
        </w:rPr>
        <w:t>Collisions</w:t>
      </w:r>
      <w:proofErr w:type="gramEnd"/>
      <w:r w:rsidRPr="00E40BE2">
        <w:rPr>
          <w:rFonts w:cs="Calibri"/>
        </w:rPr>
        <w:t xml:space="preserve"> cause </w:t>
      </w:r>
      <w:proofErr w:type="spellStart"/>
      <w:r w:rsidRPr="00E40BE2">
        <w:rPr>
          <w:rFonts w:cs="Calibri"/>
        </w:rPr>
        <w:t>miscalc</w:t>
      </w:r>
      <w:proofErr w:type="spellEnd"/>
      <w:r w:rsidRPr="00E40BE2">
        <w:rPr>
          <w:rFonts w:cs="Calibri"/>
        </w:rPr>
        <w:t xml:space="preserve"> and go nuclear.</w:t>
      </w:r>
    </w:p>
    <w:p w14:paraId="71C38054" w14:textId="77777777" w:rsidR="00306160" w:rsidRPr="00E40BE2" w:rsidRDefault="00306160" w:rsidP="00306160">
      <w:r w:rsidRPr="00E40BE2">
        <w:rPr>
          <w:rStyle w:val="Emphasis"/>
        </w:rPr>
        <w:t>Blatt 20</w:t>
      </w:r>
      <w:r w:rsidRPr="00E40BE2">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 w:history="1">
        <w:r w:rsidRPr="00E40BE2">
          <w:t>https://hir.harvard.edu/anti-satellite-weapons-and-the-emerging-space-arms-race/</w:t>
        </w:r>
      </w:hyperlink>
      <w:r w:rsidRPr="00E40BE2">
        <w:t xml:space="preserve"> TG</w:t>
      </w:r>
    </w:p>
    <w:p w14:paraId="741EFCA4" w14:textId="77777777" w:rsidR="00306160" w:rsidRPr="00E40BE2" w:rsidRDefault="00306160" w:rsidP="00306160">
      <w:r w:rsidRPr="00E40BE2">
        <w:t xml:space="preserve">Despite their deterrent functions, ASATs are more likely to provoke or exacerbate conflicts than dampen them, especially given the </w:t>
      </w:r>
      <w:r w:rsidRPr="00E40BE2">
        <w:rPr>
          <w:rStyle w:val="Emphasis"/>
        </w:rPr>
        <w:t>risk</w:t>
      </w:r>
      <w:r w:rsidRPr="00E40BE2">
        <w:t xml:space="preserve"> they </w:t>
      </w:r>
      <w:hyperlink r:id="rId10" w:history="1">
        <w:r w:rsidRPr="00E40BE2">
          <w:t>pose</w:t>
        </w:r>
      </w:hyperlink>
      <w:r w:rsidRPr="00E40BE2">
        <w:t> </w:t>
      </w:r>
      <w:r w:rsidRPr="00E40BE2">
        <w:rPr>
          <w:rStyle w:val="Emphasis"/>
        </w:rPr>
        <w:t xml:space="preserve">to early warning satellites. These </w:t>
      </w:r>
      <w:r w:rsidRPr="00E40BE2">
        <w:rPr>
          <w:rStyle w:val="Emphasis"/>
          <w:highlight w:val="green"/>
        </w:rPr>
        <w:t>sat</w:t>
      </w:r>
      <w:r w:rsidRPr="00E40BE2">
        <w:rPr>
          <w:rStyle w:val="Emphasis"/>
        </w:rPr>
        <w:t>ellite</w:t>
      </w:r>
      <w:r w:rsidRPr="00E40BE2">
        <w:rPr>
          <w:rStyle w:val="Emphasis"/>
          <w:highlight w:val="green"/>
        </w:rPr>
        <w:t>s are</w:t>
      </w:r>
      <w:r w:rsidRPr="00E40BE2">
        <w:rPr>
          <w:rStyle w:val="Emphasis"/>
        </w:rPr>
        <w:t xml:space="preserve"> a </w:t>
      </w:r>
      <w:r w:rsidRPr="00E40BE2">
        <w:rPr>
          <w:rStyle w:val="Emphasis"/>
          <w:highlight w:val="green"/>
        </w:rPr>
        <w:t>crucial</w:t>
      </w:r>
      <w:r w:rsidRPr="00E40BE2">
        <w:rPr>
          <w:rStyle w:val="Emphasis"/>
        </w:rPr>
        <w:t xml:space="preserve"> element of US ballistic missile defense, </w:t>
      </w:r>
      <w:r w:rsidRPr="00E40BE2">
        <w:rPr>
          <w:rStyle w:val="Emphasis"/>
          <w:highlight w:val="green"/>
        </w:rPr>
        <w:t>capable of </w:t>
      </w:r>
      <w:hyperlink r:id="rId11" w:history="1">
        <w:r w:rsidRPr="00E40BE2">
          <w:rPr>
            <w:rStyle w:val="Emphasis"/>
            <w:highlight w:val="green"/>
          </w:rPr>
          <w:t>detecting missiles</w:t>
        </w:r>
      </w:hyperlink>
      <w:r w:rsidRPr="00E40BE2">
        <w:rPr>
          <w:rStyle w:val="Emphasis"/>
        </w:rPr>
        <w:t xml:space="preserve"> immediately after launch </w:t>
      </w:r>
      <w:r w:rsidRPr="00E40BE2">
        <w:rPr>
          <w:rStyle w:val="Emphasis"/>
          <w:highlight w:val="green"/>
        </w:rPr>
        <w:t>and tracking</w:t>
      </w:r>
      <w:r w:rsidRPr="00E40BE2">
        <w:rPr>
          <w:rStyle w:val="Emphasis"/>
        </w:rPr>
        <w:t xml:space="preserve"> their paths</w:t>
      </w:r>
      <w:r w:rsidRPr="00E40BE2">
        <w:t>.</w:t>
      </w:r>
    </w:p>
    <w:p w14:paraId="63CF0F98" w14:textId="77777777" w:rsidR="00306160" w:rsidRPr="00E40BE2" w:rsidRDefault="00306160" w:rsidP="00306160">
      <w:r w:rsidRPr="00E40BE2">
        <w:rPr>
          <w:rStyle w:val="Emphasis"/>
        </w:rPr>
        <w:t xml:space="preserve">Suppose a US </w:t>
      </w:r>
      <w:r w:rsidRPr="00E40BE2">
        <w:rPr>
          <w:rStyle w:val="Emphasis"/>
          <w:highlight w:val="green"/>
        </w:rPr>
        <w:t>early warning sat</w:t>
      </w:r>
      <w:r w:rsidRPr="00E40BE2">
        <w:rPr>
          <w:rStyle w:val="Emphasis"/>
        </w:rPr>
        <w:t xml:space="preserve">ellite goes </w:t>
      </w:r>
      <w:proofErr w:type="gramStart"/>
      <w:r w:rsidRPr="00E40BE2">
        <w:rPr>
          <w:rStyle w:val="Emphasis"/>
        </w:rPr>
        <w:t>dark, or</w:t>
      </w:r>
      <w:proofErr w:type="gramEnd"/>
      <w:r w:rsidRPr="00E40BE2">
        <w:rPr>
          <w:rStyle w:val="Emphasis"/>
        </w:rPr>
        <w:t xml:space="preserve"> is shut down. </w:t>
      </w:r>
      <w:r w:rsidRPr="00E40BE2">
        <w:rPr>
          <w:rStyle w:val="Emphasis"/>
          <w:highlight w:val="green"/>
        </w:rPr>
        <w:t>Going dark could signal</w:t>
      </w:r>
      <w:r w:rsidRPr="00E40BE2">
        <w:t xml:space="preserve"> a glitch, but in a world in which other countries have ASATs, it could also signal </w:t>
      </w:r>
      <w:r w:rsidRPr="00E40BE2">
        <w:rPr>
          <w:rStyle w:val="Emphasis"/>
        </w:rPr>
        <w:t xml:space="preserve">the beginning of </w:t>
      </w:r>
      <w:r w:rsidRPr="00E40BE2">
        <w:rPr>
          <w:rStyle w:val="Emphasis"/>
          <w:highlight w:val="green"/>
        </w:rPr>
        <w:t xml:space="preserve">an attack. </w:t>
      </w:r>
      <w:r w:rsidRPr="00E40BE2">
        <w:rPr>
          <w:rStyle w:val="Emphasis"/>
        </w:rPr>
        <w:t xml:space="preserve">Without early warning satellites, the United States is much more susceptible to nuclear missiles. Given the strategy of </w:t>
      </w:r>
      <w:proofErr w:type="spellStart"/>
      <w:r w:rsidRPr="00E40BE2">
        <w:rPr>
          <w:rStyle w:val="Emphasis"/>
        </w:rPr>
        <w:t>counterforcing</w:t>
      </w:r>
      <w:proofErr w:type="spellEnd"/>
      <w:r w:rsidRPr="00E40BE2">
        <w:rPr>
          <w:rStyle w:val="Emphasis"/>
        </w:rPr>
        <w:t>—</w:t>
      </w:r>
      <w:hyperlink r:id="rId12" w:history="1">
        <w:r w:rsidRPr="00E40BE2">
          <w:rPr>
            <w:rStyle w:val="Emphasis"/>
          </w:rPr>
          <w:t>targeting</w:t>
        </w:r>
      </w:hyperlink>
      <w:r w:rsidRPr="00E40BE2">
        <w:rPr>
          <w:rStyle w:val="Emphasis"/>
        </w:rPr>
        <w:t xml:space="preserve"> nuclear silos rather than populous cities to prevent a nuclear counterattack—the </w:t>
      </w:r>
      <w:r w:rsidRPr="00E40BE2">
        <w:rPr>
          <w:rStyle w:val="Emphasis"/>
          <w:highlight w:val="green"/>
        </w:rPr>
        <w:t>Americans</w:t>
      </w:r>
      <w:r w:rsidRPr="00E40BE2">
        <w:rPr>
          <w:rStyle w:val="Emphasis"/>
        </w:rPr>
        <w:t xml:space="preserve"> might </w:t>
      </w:r>
      <w:r w:rsidRPr="00E40BE2">
        <w:rPr>
          <w:rStyle w:val="Emphasis"/>
          <w:highlight w:val="green"/>
        </w:rPr>
        <w:t>believe</w:t>
      </w:r>
      <w:r w:rsidRPr="00E40BE2">
        <w:rPr>
          <w:rStyle w:val="Emphasis"/>
        </w:rPr>
        <w:t xml:space="preserve"> their </w:t>
      </w:r>
      <w:r w:rsidRPr="00E40BE2">
        <w:rPr>
          <w:rStyle w:val="Emphasis"/>
          <w:highlight w:val="green"/>
        </w:rPr>
        <w:t>nuc</w:t>
      </w:r>
      <w:r w:rsidRPr="00E40BE2">
        <w:rPr>
          <w:rStyle w:val="Emphasis"/>
        </w:rPr>
        <w:t>lear weapon</w:t>
      </w:r>
      <w:r w:rsidRPr="00E40BE2">
        <w:rPr>
          <w:rStyle w:val="Emphasis"/>
          <w:highlight w:val="green"/>
        </w:rPr>
        <w:t>s are</w:t>
      </w:r>
      <w:r w:rsidRPr="00E40BE2">
        <w:rPr>
          <w:rStyle w:val="Emphasis"/>
        </w:rPr>
        <w:t xml:space="preserve"> imminently </w:t>
      </w:r>
      <w:r w:rsidRPr="00E40BE2">
        <w:rPr>
          <w:rStyle w:val="Emphasis"/>
          <w:highlight w:val="green"/>
        </w:rPr>
        <w:t>at risk</w:t>
      </w:r>
      <w:r w:rsidRPr="00E40BE2">
        <w:rPr>
          <w:rStyle w:val="Emphasis"/>
        </w:rPr>
        <w:t>. It could be </w:t>
      </w:r>
      <w:hyperlink r:id="rId13" w:anchor="v=onepage&amp;q=%22Protecting%20Space%20Assets%22%20johnson-freese&amp;f=false" w:history="1">
        <w:r w:rsidRPr="00E40BE2">
          <w:rPr>
            <w:rStyle w:val="Emphasis"/>
            <w:highlight w:val="green"/>
          </w:rPr>
          <w:t>twelve hours</w:t>
        </w:r>
      </w:hyperlink>
      <w:r w:rsidRPr="00E40BE2">
        <w:rPr>
          <w:rStyle w:val="Emphasis"/>
          <w:highlight w:val="green"/>
        </w:rPr>
        <w:t> before</w:t>
      </w:r>
      <w:r w:rsidRPr="00E40BE2">
        <w:rPr>
          <w:rStyle w:val="Emphasis"/>
        </w:rPr>
        <w:t xml:space="preserve"> the United States </w:t>
      </w:r>
      <w:r w:rsidRPr="00E40BE2">
        <w:rPr>
          <w:rStyle w:val="Emphasis"/>
          <w:highlight w:val="green"/>
        </w:rPr>
        <w:t>regains sat</w:t>
      </w:r>
      <w:r w:rsidRPr="00E40BE2">
        <w:rPr>
          <w:rStyle w:val="Emphasis"/>
        </w:rPr>
        <w:t xml:space="preserve">ellite </w:t>
      </w:r>
      <w:r w:rsidRPr="00E40BE2">
        <w:rPr>
          <w:rStyle w:val="Emphasis"/>
          <w:highlight w:val="green"/>
        </w:rPr>
        <w:t>function</w:t>
      </w:r>
      <w:r w:rsidRPr="00E40BE2">
        <w:rPr>
          <w:rStyle w:val="Emphasis"/>
        </w:rPr>
        <w:t xml:space="preserve">, which is too long to wait to put together a nuclear counterattack. The </w:t>
      </w:r>
      <w:r w:rsidRPr="00E40BE2">
        <w:rPr>
          <w:rStyle w:val="Emphasis"/>
          <w:highlight w:val="green"/>
        </w:rPr>
        <w:t>U</w:t>
      </w:r>
      <w:r w:rsidRPr="00E40BE2">
        <w:rPr>
          <w:rStyle w:val="Emphasis"/>
        </w:rPr>
        <w:t xml:space="preserve">nited </w:t>
      </w:r>
      <w:r w:rsidRPr="00E40BE2">
        <w:rPr>
          <w:rStyle w:val="Emphasis"/>
          <w:highlight w:val="green"/>
        </w:rPr>
        <w:t>S</w:t>
      </w:r>
      <w:r w:rsidRPr="00E40BE2">
        <w:rPr>
          <w:rStyle w:val="Emphasis"/>
        </w:rPr>
        <w:t xml:space="preserve">tates, therefore, might move to </w:t>
      </w:r>
      <w:r w:rsidRPr="00E40BE2">
        <w:rPr>
          <w:rStyle w:val="Emphasis"/>
          <w:highlight w:val="green"/>
        </w:rPr>
        <w:t>mobilize a nuclear attack</w:t>
      </w:r>
      <w:r w:rsidRPr="00E40BE2">
        <w:rPr>
          <w:rStyle w:val="Emphasis"/>
        </w:rPr>
        <w:t xml:space="preserve"> against Russia or China over what might just be a piece of debris shutting off a satellite.</w:t>
      </w:r>
    </w:p>
    <w:p w14:paraId="19962957" w14:textId="77777777" w:rsidR="00306160" w:rsidRPr="00E40BE2" w:rsidRDefault="00306160" w:rsidP="00306160">
      <w:pPr>
        <w:rPr>
          <w:rStyle w:val="Emphasis"/>
        </w:rPr>
      </w:pPr>
      <w:r w:rsidRPr="00E40BE2">
        <w:t xml:space="preserve">Additionally, </w:t>
      </w:r>
      <w:r w:rsidRPr="00E40BE2">
        <w:rPr>
          <w:rStyle w:val="Emphasis"/>
        </w:rPr>
        <w:t xml:space="preserve">accidental warfare, or strategic </w:t>
      </w:r>
      <w:r w:rsidRPr="00E40BE2">
        <w:rPr>
          <w:rStyle w:val="Emphasis"/>
          <w:highlight w:val="green"/>
        </w:rPr>
        <w:t>miscalc</w:t>
      </w:r>
      <w:r w:rsidRPr="00E40BE2">
        <w:rPr>
          <w:rStyle w:val="Emphasis"/>
        </w:rPr>
        <w:t xml:space="preserve">ulation, is </w:t>
      </w:r>
      <w:r w:rsidRPr="00E40BE2">
        <w:rPr>
          <w:rStyle w:val="Emphasis"/>
          <w:highlight w:val="green"/>
        </w:rPr>
        <w:t>uniquely likely in space</w:t>
      </w:r>
      <w:r w:rsidRPr="00E40BE2">
        <w:t>. It is </w:t>
      </w:r>
      <w:hyperlink r:id="rId14" w:anchor="v=onepage&amp;q=space%20offense%20dominant&amp;f=false" w:history="1">
        <w:r w:rsidRPr="00E40BE2">
          <w:t>much easier</w:t>
        </w:r>
      </w:hyperlink>
      <w:r w:rsidRPr="00E40BE2">
        <w:t> to hold an adversary’s space systems in jeopardy with destructive ASATs than it is to </w:t>
      </w:r>
      <w:hyperlink r:id="rId15" w:history="1">
        <w:r w:rsidRPr="00E40BE2">
          <w:t>sustainably defend</w:t>
        </w:r>
      </w:hyperlink>
      <w:r w:rsidRPr="00E40BE2">
        <w:t xml:space="preserve"> a system, which is expensive and in some cases not technologically feasible because of limitations on satellite movement. </w:t>
      </w:r>
      <w:r w:rsidRPr="00E40BE2">
        <w:rPr>
          <w:rStyle w:val="Emphasis"/>
          <w:highlight w:val="green"/>
        </w:rPr>
        <w:t>Space is</w:t>
      </w:r>
      <w:r w:rsidRPr="00E40BE2">
        <w:rPr>
          <w:rStyle w:val="Emphasis"/>
        </w:rPr>
        <w:t xml:space="preserve"> therefore </w:t>
      </w:r>
      <w:hyperlink r:id="rId16" w:anchor="v=onepage&amp;q=space%20offense%20dominant&amp;f=false" w:history="1">
        <w:r w:rsidRPr="00E40BE2">
          <w:rPr>
            <w:rStyle w:val="Emphasis"/>
          </w:rPr>
          <w:t>considered</w:t>
        </w:r>
      </w:hyperlink>
      <w:r w:rsidRPr="00E40BE2">
        <w:rPr>
          <w:rStyle w:val="Emphasis"/>
        </w:rPr>
        <w:t> </w:t>
      </w:r>
      <w:r w:rsidRPr="00E40BE2">
        <w:rPr>
          <w:rStyle w:val="Emphasis"/>
          <w:highlight w:val="green"/>
        </w:rPr>
        <w:t>offense-dominant;</w:t>
      </w:r>
      <w:r w:rsidRPr="00E40BE2">
        <w:rPr>
          <w:rStyle w:val="Emphasis"/>
        </w:rPr>
        <w:t xml:space="preserve"> offensive tactics like weapons development are prioritized over defensive measures, such as </w:t>
      </w:r>
      <w:hyperlink r:id="rId17" w:history="1">
        <w:r w:rsidRPr="00E40BE2">
          <w:rPr>
            <w:rStyle w:val="Emphasis"/>
          </w:rPr>
          <w:t>improving GPS</w:t>
        </w:r>
      </w:hyperlink>
      <w:r w:rsidRPr="00E40BE2">
        <w:rPr>
          <w:rStyle w:val="Emphasis"/>
        </w:rPr>
        <w:t> or making satellites more resistant to jamming.</w:t>
      </w:r>
    </w:p>
    <w:p w14:paraId="30BCB065" w14:textId="77777777" w:rsidR="00306160" w:rsidRPr="00E40BE2" w:rsidRDefault="00306160" w:rsidP="00306160">
      <w:pPr>
        <w:rPr>
          <w:rStyle w:val="Emphasis"/>
        </w:rPr>
      </w:pPr>
      <w:r w:rsidRPr="00E40BE2">
        <w:t xml:space="preserve">As a result, </w:t>
      </w:r>
      <w:r w:rsidRPr="00E40BE2">
        <w:rPr>
          <w:rStyle w:val="Emphasis"/>
          <w:highlight w:val="green"/>
        </w:rPr>
        <w:t>countries</w:t>
      </w:r>
      <w:r w:rsidRPr="00E40BE2">
        <w:rPr>
          <w:rStyle w:val="Emphasis"/>
        </w:rPr>
        <w:t xml:space="preserve"> are left with poorly defended space systems and </w:t>
      </w:r>
      <w:r w:rsidRPr="00E40BE2">
        <w:rPr>
          <w:rStyle w:val="Emphasis"/>
          <w:highlight w:val="green"/>
        </w:rPr>
        <w:t>rely on offensive posturing</w:t>
      </w:r>
      <w:r w:rsidRPr="00E40BE2">
        <w:rPr>
          <w:rStyle w:val="Emphasis"/>
        </w:rPr>
        <w:t xml:space="preserve">, which increases the risk that their </w:t>
      </w:r>
      <w:r w:rsidRPr="00E40BE2">
        <w:rPr>
          <w:rStyle w:val="Emphasis"/>
          <w:highlight w:val="green"/>
        </w:rPr>
        <w:t xml:space="preserve">actions </w:t>
      </w:r>
      <w:r w:rsidRPr="00E40BE2">
        <w:rPr>
          <w:rStyle w:val="Emphasis"/>
        </w:rPr>
        <w:t xml:space="preserve">are perceived as aggressive and </w:t>
      </w:r>
      <w:r w:rsidRPr="00E40BE2">
        <w:rPr>
          <w:rStyle w:val="Emphasis"/>
          <w:highlight w:val="green"/>
        </w:rPr>
        <w:t>incentivizes rapid</w:t>
      </w:r>
      <w:r w:rsidRPr="00E40BE2">
        <w:rPr>
          <w:rStyle w:val="Emphasis"/>
        </w:rPr>
        <w:t xml:space="preserve">, risky </w:t>
      </w:r>
      <w:r w:rsidRPr="00E40BE2">
        <w:rPr>
          <w:rStyle w:val="Emphasis"/>
          <w:highlight w:val="green"/>
        </w:rPr>
        <w:t>counterattacks</w:t>
      </w:r>
      <w:r w:rsidRPr="00E40BE2">
        <w:rPr>
          <w:rStyle w:val="Emphasis"/>
        </w:rPr>
        <w:t xml:space="preserve"> because militaries cannot rely on their spaced-based systems after first strikes.</w:t>
      </w:r>
    </w:p>
    <w:p w14:paraId="51C7D899" w14:textId="77777777" w:rsidR="00306160" w:rsidRPr="00E40BE2" w:rsidRDefault="00306160" w:rsidP="00306160">
      <w:pPr>
        <w:rPr>
          <w:rStyle w:val="Emphasis"/>
        </w:rPr>
      </w:pPr>
      <w:r w:rsidRPr="00E40BE2">
        <w:rPr>
          <w:rStyle w:val="Emphasis"/>
        </w:rPr>
        <w:t>There are several hotspots in</w:t>
      </w:r>
      <w:r w:rsidRPr="00E40BE2">
        <w:t xml:space="preserve"> which </w:t>
      </w:r>
      <w:proofErr w:type="gramStart"/>
      <w:r w:rsidRPr="00E40BE2">
        <w:t>ASATs</w:t>
      </w:r>
      <w:proofErr w:type="gramEnd"/>
      <w:r w:rsidRPr="00E40BE2">
        <w:t xml:space="preserve"> and offensive-dominant systems are particularly relevant. </w:t>
      </w:r>
      <w:r w:rsidRPr="00E40BE2">
        <w:rPr>
          <w:rStyle w:val="Emphasis"/>
        </w:rPr>
        <w:t>Early warning satellites </w:t>
      </w:r>
      <w:hyperlink r:id="rId18" w:history="1">
        <w:r w:rsidRPr="00E40BE2">
          <w:rPr>
            <w:rStyle w:val="Emphasis"/>
          </w:rPr>
          <w:t>play</w:t>
        </w:r>
      </w:hyperlink>
      <w:r w:rsidRPr="00E40BE2">
        <w:rPr>
          <w:rStyle w:val="Emphasis"/>
        </w:rPr>
        <w:t xml:space="preserve"> a central role in US readiness in the event of a conflict involving North Korea. </w:t>
      </w:r>
      <w:r w:rsidRPr="00E40BE2">
        <w:rPr>
          <w:rStyle w:val="Emphasis"/>
          <w:highlight w:val="green"/>
        </w:rPr>
        <w:t>News of No</w:t>
      </w:r>
      <w:r w:rsidRPr="00E40BE2">
        <w:rPr>
          <w:rStyle w:val="Emphasis"/>
        </w:rPr>
        <w:t xml:space="preserve">rth </w:t>
      </w:r>
      <w:r w:rsidRPr="00E40BE2">
        <w:rPr>
          <w:rStyle w:val="Emphasis"/>
          <w:highlight w:val="green"/>
        </w:rPr>
        <w:t>Ko</w:t>
      </w:r>
      <w:r w:rsidRPr="00E40BE2">
        <w:rPr>
          <w:rStyle w:val="Emphasis"/>
        </w:rPr>
        <w:t xml:space="preserve">rean </w:t>
      </w:r>
      <w:r w:rsidRPr="00E40BE2">
        <w:rPr>
          <w:rStyle w:val="Emphasis"/>
          <w:highlight w:val="green"/>
        </w:rPr>
        <w:t>missile launches comes from</w:t>
      </w:r>
      <w:r w:rsidRPr="00E40BE2">
        <w:rPr>
          <w:rStyle w:val="Emphasis"/>
        </w:rPr>
        <w:t xml:space="preserve"> these </w:t>
      </w:r>
      <w:r w:rsidRPr="00E40BE2">
        <w:rPr>
          <w:rStyle w:val="Emphasis"/>
          <w:highlight w:val="green"/>
        </w:rPr>
        <w:t>sat</w:t>
      </w:r>
      <w:r w:rsidRPr="00E40BE2">
        <w:rPr>
          <w:rStyle w:val="Emphasis"/>
        </w:rPr>
        <w:t>ellite</w:t>
      </w:r>
      <w:r w:rsidRPr="00E40BE2">
        <w:rPr>
          <w:rStyle w:val="Emphasis"/>
          <w:highlight w:val="green"/>
        </w:rPr>
        <w:t>s</w:t>
      </w:r>
      <w:r w:rsidRPr="00E40BE2">
        <w:rPr>
          <w:rStyle w:val="Emphasis"/>
        </w:rPr>
        <w:t>. Given North Korea’s </w:t>
      </w:r>
      <w:hyperlink r:id="rId19" w:history="1">
        <w:r w:rsidRPr="00E40BE2">
          <w:rPr>
            <w:rStyle w:val="Emphasis"/>
          </w:rPr>
          <w:t>history</w:t>
        </w:r>
      </w:hyperlink>
      <w:r w:rsidRPr="00E40BE2">
        <w:rPr>
          <w:rStyle w:val="Emphasis"/>
        </w:rPr>
        <w:t xml:space="preserve"> of nuclear provocations, unflinchingly hostile rhetoric towards the United States and South Korea, and diplomatic opacity, North Korea is always a threatening, unknowable adversary, but recent </w:t>
      </w:r>
      <w:r w:rsidRPr="00E40BE2">
        <w:rPr>
          <w:rStyle w:val="Emphasis"/>
          <w:highlight w:val="green"/>
        </w:rPr>
        <w:t>developments</w:t>
      </w:r>
      <w:r w:rsidRPr="00E40BE2">
        <w:rPr>
          <w:rStyle w:val="Emphasis"/>
        </w:rPr>
        <w:t xml:space="preserve"> have </w:t>
      </w:r>
      <w:r w:rsidRPr="00E40BE2">
        <w:rPr>
          <w:rStyle w:val="Emphasis"/>
          <w:highlight w:val="green"/>
        </w:rPr>
        <w:t>magnified</w:t>
      </w:r>
      <w:r w:rsidRPr="00E40BE2">
        <w:rPr>
          <w:rStyle w:val="Emphasis"/>
        </w:rPr>
        <w:t xml:space="preserve"> the </w:t>
      </w:r>
      <w:r w:rsidRPr="00E40BE2">
        <w:rPr>
          <w:rStyle w:val="Emphasis"/>
          <w:highlight w:val="green"/>
        </w:rPr>
        <w:t>risk</w:t>
      </w:r>
      <w:r w:rsidRPr="00E40BE2">
        <w:t>. With the health of Kim Jong-un </w:t>
      </w:r>
      <w:hyperlink r:id="rId20" w:history="1">
        <w:r w:rsidRPr="00E40BE2">
          <w:t>potentially in jeopardy</w:t>
        </w:r>
      </w:hyperlink>
      <w:r w:rsidRPr="00E40BE2">
        <w:t>, a succession battle or even civil war on the peninsula </w:t>
      </w:r>
      <w:hyperlink r:id="rId21" w:history="1">
        <w:r w:rsidRPr="00E40BE2">
          <w:t>raises the chances</w:t>
        </w:r>
      </w:hyperlink>
      <w:r w:rsidRPr="00E40BE2">
        <w:t> </w:t>
      </w:r>
      <w:r w:rsidRPr="00E40BE2">
        <w:rPr>
          <w:rStyle w:val="Emphasis"/>
        </w:rPr>
        <w:t xml:space="preserve">of loose nukes. If the regime is terminal, traditional </w:t>
      </w:r>
      <w:r w:rsidRPr="00E40BE2">
        <w:rPr>
          <w:rStyle w:val="Emphasis"/>
          <w:highlight w:val="green"/>
        </w:rPr>
        <w:t>MAD risk calc</w:t>
      </w:r>
      <w:r w:rsidRPr="00E40BE2">
        <w:rPr>
          <w:rStyle w:val="Emphasis"/>
        </w:rPr>
        <w:t xml:space="preserve">ulus </w:t>
      </w:r>
      <w:r w:rsidRPr="00E40BE2">
        <w:rPr>
          <w:rStyle w:val="Emphasis"/>
          <w:highlight w:val="green"/>
        </w:rPr>
        <w:t>will become</w:t>
      </w:r>
      <w:r w:rsidRPr="00E40BE2">
        <w:rPr>
          <w:rStyle w:val="Emphasis"/>
        </w:rPr>
        <w:t xml:space="preserve"> </w:t>
      </w:r>
      <w:r w:rsidRPr="00E40BE2">
        <w:rPr>
          <w:rStyle w:val="Emphasis"/>
          <w:highlight w:val="green"/>
        </w:rPr>
        <w:t>moot</w:t>
      </w:r>
      <w:r w:rsidRPr="00E40BE2">
        <w:rPr>
          <w:rStyle w:val="Emphasis"/>
        </w:rPr>
        <w:t>; with nothing to lose, North Korea would have no reason to hold back its nuclear arsenal</w:t>
      </w:r>
      <w:r w:rsidRPr="00E40BE2">
        <w:t>. Or China </w:t>
      </w:r>
      <w:hyperlink r:id="rId22" w:history="1">
        <w:r w:rsidRPr="00E40BE2">
          <w:t>might decide</w:t>
        </w:r>
      </w:hyperlink>
      <w:r w:rsidRPr="00E40BE2">
        <w:t xml:space="preserve"> to seize military assets and infrastructure of the regime. </w:t>
      </w:r>
      <w:r w:rsidRPr="00E40BE2">
        <w:rPr>
          <w:rStyle w:val="Emphasis"/>
        </w:rPr>
        <w:t>If the US does not have its early warning satellites</w:t>
      </w:r>
      <w:r w:rsidRPr="00E40BE2">
        <w:t xml:space="preserve"> because they have been taken out in an ASAT attack, </w:t>
      </w:r>
      <w:r w:rsidRPr="00E40BE2">
        <w:rPr>
          <w:rStyle w:val="Emphasis"/>
        </w:rPr>
        <w:t xml:space="preserve">the </w:t>
      </w:r>
      <w:r w:rsidRPr="00E40BE2">
        <w:rPr>
          <w:rStyle w:val="Emphasis"/>
          <w:highlight w:val="green"/>
        </w:rPr>
        <w:t>US, So</w:t>
      </w:r>
      <w:r w:rsidRPr="00E40BE2">
        <w:rPr>
          <w:rStyle w:val="Emphasis"/>
        </w:rPr>
        <w:t xml:space="preserve">uth </w:t>
      </w:r>
      <w:r w:rsidRPr="00E40BE2">
        <w:rPr>
          <w:rStyle w:val="Emphasis"/>
          <w:highlight w:val="green"/>
        </w:rPr>
        <w:t>Ko</w:t>
      </w:r>
      <w:r w:rsidRPr="00E40BE2">
        <w:rPr>
          <w:rStyle w:val="Emphasis"/>
        </w:rPr>
        <w:t xml:space="preserve">rea, and </w:t>
      </w:r>
      <w:r w:rsidRPr="00E40BE2">
        <w:rPr>
          <w:rStyle w:val="Emphasis"/>
          <w:highlight w:val="green"/>
        </w:rPr>
        <w:t>Japan</w:t>
      </w:r>
      <w:r w:rsidRPr="00E40BE2">
        <w:rPr>
          <w:rStyle w:val="Emphasis"/>
        </w:rPr>
        <w:t xml:space="preserve"> are all </w:t>
      </w:r>
      <w:r w:rsidRPr="00E40BE2">
        <w:rPr>
          <w:rStyle w:val="Emphasis"/>
          <w:highlight w:val="green"/>
        </w:rPr>
        <w:t>in</w:t>
      </w:r>
      <w:r w:rsidRPr="00E40BE2">
        <w:rPr>
          <w:rStyle w:val="Emphasis"/>
        </w:rPr>
        <w:t xml:space="preserve"> imminent </w:t>
      </w:r>
      <w:r w:rsidRPr="00E40BE2">
        <w:rPr>
          <w:rStyle w:val="Emphasis"/>
          <w:highlight w:val="green"/>
        </w:rPr>
        <w:t>nuclear peril</w:t>
      </w:r>
      <w:r w:rsidRPr="00E40BE2">
        <w:rPr>
          <w:rStyle w:val="Emphasis"/>
        </w:rPr>
        <w:t xml:space="preserve">, while </w:t>
      </w:r>
      <w:r w:rsidRPr="00E40BE2">
        <w:rPr>
          <w:rStyle w:val="Emphasis"/>
          <w:highlight w:val="green"/>
        </w:rPr>
        <w:t>China could</w:t>
      </w:r>
      <w:r w:rsidRPr="00E40BE2">
        <w:rPr>
          <w:rStyle w:val="Emphasis"/>
        </w:rPr>
        <w:t xml:space="preserve"> be </w:t>
      </w:r>
      <w:proofErr w:type="gramStart"/>
      <w:r w:rsidRPr="00E40BE2">
        <w:rPr>
          <w:rStyle w:val="Emphasis"/>
        </w:rPr>
        <w:t>in a position</w:t>
      </w:r>
      <w:proofErr w:type="gramEnd"/>
      <w:r w:rsidRPr="00E40BE2">
        <w:rPr>
          <w:rStyle w:val="Emphasis"/>
        </w:rPr>
        <w:t xml:space="preserve"> to fundamentally </w:t>
      </w:r>
      <w:r w:rsidRPr="00E40BE2">
        <w:rPr>
          <w:rStyle w:val="Emphasis"/>
          <w:highlight w:val="green"/>
        </w:rPr>
        <w:t>reshape East Asian geopolitics.</w:t>
      </w:r>
    </w:p>
    <w:p w14:paraId="7ACD517A" w14:textId="77777777" w:rsidR="00306160" w:rsidRPr="00E40BE2" w:rsidRDefault="00306160" w:rsidP="00306160">
      <w:pPr>
        <w:rPr>
          <w:rStyle w:val="Emphasis"/>
        </w:rPr>
      </w:pPr>
      <w:r w:rsidRPr="00E40BE2">
        <w:rPr>
          <w:rStyle w:val="Emphasis"/>
        </w:rPr>
        <w:t xml:space="preserve">The </w:t>
      </w:r>
      <w:r w:rsidRPr="00E40BE2">
        <w:rPr>
          <w:rStyle w:val="Emphasis"/>
          <w:highlight w:val="green"/>
        </w:rPr>
        <w:t>S</w:t>
      </w:r>
      <w:r w:rsidRPr="00E40BE2">
        <w:rPr>
          <w:rStyle w:val="Emphasis"/>
        </w:rPr>
        <w:t xml:space="preserve">outh </w:t>
      </w:r>
      <w:r w:rsidRPr="00E40BE2">
        <w:rPr>
          <w:rStyle w:val="Emphasis"/>
          <w:highlight w:val="green"/>
        </w:rPr>
        <w:t>C</w:t>
      </w:r>
      <w:r w:rsidRPr="00E40BE2">
        <w:rPr>
          <w:rStyle w:val="Emphasis"/>
        </w:rPr>
        <w:t xml:space="preserve">hina </w:t>
      </w:r>
      <w:r w:rsidRPr="00E40BE2">
        <w:rPr>
          <w:rStyle w:val="Emphasis"/>
          <w:highlight w:val="green"/>
        </w:rPr>
        <w:t>S</w:t>
      </w:r>
      <w:r w:rsidRPr="00E40BE2">
        <w:rPr>
          <w:rStyle w:val="Emphasis"/>
        </w:rPr>
        <w:t xml:space="preserve">ea is another </w:t>
      </w:r>
      <w:r w:rsidRPr="00E40BE2">
        <w:rPr>
          <w:rStyle w:val="Emphasis"/>
          <w:highlight w:val="green"/>
        </w:rPr>
        <w:t>hotspot</w:t>
      </w:r>
      <w:r w:rsidRPr="00E40BE2">
        <w:t xml:space="preserve"> in which ASATs could risk escalation. </w:t>
      </w:r>
      <w:r w:rsidRPr="00E40BE2">
        <w:rPr>
          <w:rStyle w:val="Emphasis"/>
        </w:rPr>
        <w:t>China </w:t>
      </w:r>
      <w:hyperlink r:id="rId23" w:history="1">
        <w:r w:rsidRPr="00E40BE2">
          <w:rPr>
            <w:rStyle w:val="Emphasis"/>
          </w:rPr>
          <w:t>is developing</w:t>
        </w:r>
      </w:hyperlink>
      <w:r w:rsidRPr="00E40BE2">
        <w:rPr>
          <w:rStyle w:val="Emphasis"/>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1BBA4BD" w14:textId="77777777" w:rsidR="00306160" w:rsidRPr="00E40BE2" w:rsidRDefault="00306160" w:rsidP="00306160">
      <w:pPr>
        <w:pStyle w:val="Heading4"/>
        <w:rPr>
          <w:rFonts w:cs="Calibri"/>
        </w:rPr>
      </w:pPr>
      <w:r w:rsidRPr="00E40BE2">
        <w:rPr>
          <w:rFonts w:cs="Calibri"/>
        </w:rPr>
        <w:t xml:space="preserve">Extinction – nuke war fallout creates Ice Age and mass starvation </w:t>
      </w:r>
    </w:p>
    <w:p w14:paraId="06ABC466" w14:textId="77777777" w:rsidR="00306160" w:rsidRPr="00E40BE2" w:rsidRDefault="00306160" w:rsidP="00306160">
      <w:r w:rsidRPr="00E40BE2">
        <w:t xml:space="preserve">Steven </w:t>
      </w:r>
      <w:r w:rsidRPr="00E40BE2">
        <w:rPr>
          <w:rStyle w:val="Emphasis"/>
        </w:rPr>
        <w:t>Starr 15</w:t>
      </w:r>
      <w:r w:rsidRPr="00E40BE2">
        <w:t xml:space="preserve">. “Nuclear War: An Unrecognized Mass Extinction Event Waiting </w:t>
      </w:r>
      <w:proofErr w:type="gramStart"/>
      <w:r w:rsidRPr="00E40BE2">
        <w:t>To</w:t>
      </w:r>
      <w:proofErr w:type="gramEnd"/>
      <w:r w:rsidRPr="00E40BE2">
        <w:t xml:space="preserve"> Happen.” </w:t>
      </w:r>
      <w:proofErr w:type="spellStart"/>
      <w:r w:rsidRPr="00E40BE2">
        <w:t>Ratical</w:t>
      </w:r>
      <w:proofErr w:type="spellEnd"/>
      <w:r w:rsidRPr="00E40BE2">
        <w:t xml:space="preserve">. March 2015. </w:t>
      </w:r>
      <w:hyperlink r:id="rId24" w:history="1">
        <w:r w:rsidRPr="00E40BE2">
          <w:t>https://ratical.org/radiation/NuclearExtinction/StevenStarr022815.html</w:t>
        </w:r>
      </w:hyperlink>
      <w:r w:rsidRPr="00E40BE2">
        <w:t xml:space="preserve"> TG</w:t>
      </w:r>
    </w:p>
    <w:p w14:paraId="069A3973" w14:textId="77777777" w:rsidR="00306160" w:rsidRPr="00E40BE2" w:rsidRDefault="00306160" w:rsidP="00306160">
      <w:pPr>
        <w:rPr>
          <w:rStyle w:val="Emphasis"/>
        </w:rPr>
      </w:pPr>
      <w:r w:rsidRPr="00E40BE2">
        <w:rPr>
          <w:rStyle w:val="Emphasis"/>
          <w:highlight w:val="green"/>
        </w:rPr>
        <w:t xml:space="preserve">A war </w:t>
      </w:r>
      <w:r w:rsidRPr="00E40BE2">
        <w:rPr>
          <w:rStyle w:val="Emphasis"/>
        </w:rPr>
        <w:t xml:space="preserve">fought </w:t>
      </w:r>
      <w:r w:rsidRPr="00E40BE2">
        <w:rPr>
          <w:rStyle w:val="Emphasis"/>
          <w:highlight w:val="green"/>
        </w:rPr>
        <w:t>with</w:t>
      </w:r>
      <w:r w:rsidRPr="00E40BE2">
        <w:rPr>
          <w:rStyle w:val="Emphasis"/>
        </w:rPr>
        <w:t xml:space="preserve"> 21st century</w:t>
      </w:r>
      <w:r w:rsidRPr="00E40BE2">
        <w:t xml:space="preserve"> strategic </w:t>
      </w:r>
      <w:r w:rsidRPr="00E40BE2">
        <w:rPr>
          <w:rStyle w:val="Emphasis"/>
          <w:highlight w:val="green"/>
        </w:rPr>
        <w:t>nuclear weapons</w:t>
      </w:r>
      <w:r w:rsidRPr="00E40BE2">
        <w:rPr>
          <w:rStyle w:val="Emphasis"/>
        </w:rPr>
        <w:t xml:space="preserve"> would be more than just a great catastrophe in human history. If we allow it to happen, such a war </w:t>
      </w:r>
      <w:r w:rsidRPr="00E40BE2">
        <w:rPr>
          <w:rStyle w:val="Emphasis"/>
          <w:highlight w:val="green"/>
        </w:rPr>
        <w:t>would be a mass extinction event</w:t>
      </w:r>
      <w:r w:rsidRPr="00E40BE2">
        <w:rPr>
          <w:rStyle w:val="Emphasis"/>
        </w:rPr>
        <w:t xml:space="preserve"> that </w:t>
      </w:r>
      <w:hyperlink r:id="rId25" w:history="1">
        <w:r w:rsidRPr="00E40BE2">
          <w:rPr>
            <w:rStyle w:val="Emphasis"/>
          </w:rPr>
          <w:t>ends human history</w:t>
        </w:r>
      </w:hyperlink>
      <w:r w:rsidRPr="00E40BE2">
        <w:rPr>
          <w:rStyle w:val="Emphasis"/>
        </w:rPr>
        <w:t>. There is a profound difference between extinction and “an unprecedented disaster,” or even “the end of civilization,” because even after such an immense catastrophe, human life would go on.</w:t>
      </w:r>
    </w:p>
    <w:p w14:paraId="659AB3B0" w14:textId="77777777" w:rsidR="00306160" w:rsidRPr="00E40BE2" w:rsidRDefault="00306160" w:rsidP="00306160">
      <w:r w:rsidRPr="00E40BE2">
        <w:t xml:space="preserve">But </w:t>
      </w:r>
      <w:r w:rsidRPr="00E40BE2">
        <w:rPr>
          <w:rStyle w:val="Emphasis"/>
          <w:highlight w:val="green"/>
        </w:rPr>
        <w:t>extinction</w:t>
      </w:r>
      <w:r w:rsidRPr="00E40BE2">
        <w:rPr>
          <w:rStyle w:val="Emphasis"/>
        </w:rPr>
        <w:t xml:space="preserve">, by definition, </w:t>
      </w:r>
      <w:r w:rsidRPr="00E40BE2">
        <w:rPr>
          <w:rStyle w:val="Emphasis"/>
          <w:highlight w:val="green"/>
        </w:rPr>
        <w:t>is an event of utter finality</w:t>
      </w:r>
      <w:r w:rsidRPr="00E40BE2">
        <w:rPr>
          <w:rStyle w:val="Emphasis"/>
        </w:rPr>
        <w:t>, and a nuclear war that could cause human extinction should really be considered as the ultimate criminal act</w:t>
      </w:r>
      <w:r w:rsidRPr="00E40BE2">
        <w:t>. It certainly would be the crime to end all crimes.</w:t>
      </w:r>
    </w:p>
    <w:p w14:paraId="7AEC48A4" w14:textId="77777777" w:rsidR="00306160" w:rsidRPr="00E40BE2" w:rsidRDefault="00306160" w:rsidP="00306160">
      <w:r w:rsidRPr="00E40BE2">
        <w:rPr>
          <w:rStyle w:val="Emphasis"/>
        </w:rPr>
        <w:t>The world’s leading climatologists now tell us that nuclear war threatens our continued existence as a species</w:t>
      </w:r>
      <w:r w:rsidRPr="00E40BE2">
        <w:t xml:space="preserve">. Their </w:t>
      </w:r>
      <w:r w:rsidRPr="00E40BE2">
        <w:rPr>
          <w:rStyle w:val="Emphasis"/>
        </w:rPr>
        <w:t xml:space="preserve">studies predict that a large nuclear war, especially one fought with strategic nuclear weapons, would create a post-war environment in which </w:t>
      </w:r>
      <w:r w:rsidRPr="00E40BE2">
        <w:rPr>
          <w:rStyle w:val="Emphasis"/>
          <w:highlight w:val="green"/>
        </w:rPr>
        <w:t>for many years it would be too cold and dark to</w:t>
      </w:r>
      <w:r w:rsidRPr="00E40BE2">
        <w:rPr>
          <w:rStyle w:val="Emphasis"/>
        </w:rPr>
        <w:t xml:space="preserve"> even </w:t>
      </w:r>
      <w:r w:rsidRPr="00E40BE2">
        <w:rPr>
          <w:rStyle w:val="Emphasis"/>
          <w:highlight w:val="green"/>
        </w:rPr>
        <w:t>grow food</w:t>
      </w:r>
      <w:r w:rsidRPr="00E40BE2">
        <w:t xml:space="preserve">. Their findings make it clear that </w:t>
      </w:r>
      <w:r w:rsidRPr="00E40BE2">
        <w:rPr>
          <w:rStyle w:val="Emphasis"/>
        </w:rPr>
        <w:t xml:space="preserve">not only humans, but most large animals and many other forms of complex life would likely vanish forever in a nuclear darkness </w:t>
      </w:r>
      <w:r w:rsidRPr="00E40BE2">
        <w:t>of our own making.</w:t>
      </w:r>
    </w:p>
    <w:p w14:paraId="55ABB662" w14:textId="77777777" w:rsidR="00306160" w:rsidRPr="00E40BE2" w:rsidRDefault="00306160" w:rsidP="00306160">
      <w:pPr>
        <w:rPr>
          <w:rStyle w:val="Emphasis"/>
        </w:rPr>
      </w:pPr>
      <w:r w:rsidRPr="00E40BE2">
        <w:rPr>
          <w:rStyle w:val="Emphasis"/>
        </w:rPr>
        <w:t xml:space="preserve">The environmental consequences of nuclear war would attack the ecological support systems of life at every level. </w:t>
      </w:r>
      <w:r w:rsidRPr="00E40BE2">
        <w:rPr>
          <w:rStyle w:val="Emphasis"/>
          <w:highlight w:val="green"/>
        </w:rPr>
        <w:t>Radioactive fallout</w:t>
      </w:r>
      <w:r w:rsidRPr="00E40BE2">
        <w:rPr>
          <w:rStyle w:val="Emphasis"/>
        </w:rPr>
        <w:t xml:space="preserve"> produced not only by nuclear bombs, but also by the destruction of nuclear power plants and their spent fuel pools, </w:t>
      </w:r>
      <w:r w:rsidRPr="00E40BE2">
        <w:rPr>
          <w:rStyle w:val="Emphasis"/>
          <w:highlight w:val="green"/>
        </w:rPr>
        <w:t>would poison the biosphere. Millions of tons of smoke would</w:t>
      </w:r>
      <w:r w:rsidRPr="00E40BE2">
        <w:rPr>
          <w:rStyle w:val="Emphasis"/>
        </w:rPr>
        <w:t xml:space="preserve"> act to </w:t>
      </w:r>
      <w:hyperlink r:id="rId26" w:history="1">
        <w:r w:rsidRPr="00E40BE2">
          <w:rPr>
            <w:rStyle w:val="Emphasis"/>
            <w:highlight w:val="green"/>
          </w:rPr>
          <w:t>destroy</w:t>
        </w:r>
        <w:r w:rsidRPr="00E40BE2">
          <w:rPr>
            <w:rStyle w:val="Emphasis"/>
          </w:rPr>
          <w:t xml:space="preserve"> Earth’s protective </w:t>
        </w:r>
        <w:r w:rsidRPr="00E40BE2">
          <w:rPr>
            <w:rStyle w:val="Emphasis"/>
            <w:highlight w:val="green"/>
          </w:rPr>
          <w:t>ozone</w:t>
        </w:r>
        <w:r w:rsidRPr="00E40BE2">
          <w:rPr>
            <w:rStyle w:val="Emphasis"/>
          </w:rPr>
          <w:t xml:space="preserve"> layer</w:t>
        </w:r>
      </w:hyperlink>
      <w:r w:rsidRPr="00E40BE2">
        <w:rPr>
          <w:rStyle w:val="Emphasis"/>
        </w:rPr>
        <w:t> </w:t>
      </w:r>
      <w:r w:rsidRPr="00E40BE2">
        <w:rPr>
          <w:rStyle w:val="Emphasis"/>
          <w:highlight w:val="green"/>
        </w:rPr>
        <w:t>and block</w:t>
      </w:r>
      <w:r w:rsidRPr="00E40BE2">
        <w:rPr>
          <w:rStyle w:val="Emphasis"/>
        </w:rPr>
        <w:t xml:space="preserve"> most </w:t>
      </w:r>
      <w:r w:rsidRPr="00E40BE2">
        <w:rPr>
          <w:rStyle w:val="Emphasis"/>
          <w:highlight w:val="green"/>
        </w:rPr>
        <w:t>sunlight</w:t>
      </w:r>
      <w:r w:rsidRPr="00E40BE2">
        <w:rPr>
          <w:rStyle w:val="Emphasis"/>
        </w:rPr>
        <w:t xml:space="preserve"> from reaching Earth’s surface, </w:t>
      </w:r>
      <w:r w:rsidRPr="00E40BE2">
        <w:rPr>
          <w:rStyle w:val="Emphasis"/>
          <w:highlight w:val="green"/>
        </w:rPr>
        <w:t>creating Ice Age</w:t>
      </w:r>
      <w:r w:rsidRPr="00E40BE2">
        <w:rPr>
          <w:rStyle w:val="Emphasis"/>
        </w:rPr>
        <w:t xml:space="preserve"> weather conditions that would last </w:t>
      </w:r>
      <w:r w:rsidRPr="00E40BE2">
        <w:rPr>
          <w:rStyle w:val="Emphasis"/>
          <w:highlight w:val="green"/>
        </w:rPr>
        <w:t>for decades</w:t>
      </w:r>
      <w:r w:rsidRPr="00E40BE2">
        <w:rPr>
          <w:rStyle w:val="Emphasis"/>
        </w:rPr>
        <w:t>.</w:t>
      </w:r>
    </w:p>
    <w:p w14:paraId="3780C2B7" w14:textId="77777777" w:rsidR="00306160" w:rsidRPr="00E40BE2" w:rsidRDefault="00306160" w:rsidP="00306160">
      <w:r w:rsidRPr="00E40BE2">
        <w:t>Yet the political and military leaders who control nuclear weapons strictly avoid any direct public discussion of the consequences of nuclear war. They do so by arguing that nuclear weapons are not intended to be used, but only to deter.</w:t>
      </w:r>
    </w:p>
    <w:p w14:paraId="42BC7516" w14:textId="4A11C8D1" w:rsidR="00430E1B" w:rsidRDefault="00306160" w:rsidP="0005426C">
      <w:pPr>
        <w:rPr>
          <w:rStyle w:val="Emphasis"/>
        </w:rPr>
      </w:pPr>
      <w:r w:rsidRPr="00E40BE2">
        <w:t xml:space="preserve">Remarkably, the leaders of the Nuclear Weapon States have chosen to ignore the authoritative, long-standing scientific research done by the climatologists, </w:t>
      </w:r>
      <w:r w:rsidRPr="00E40BE2">
        <w:rPr>
          <w:rStyle w:val="Emphasis"/>
        </w:rPr>
        <w:t>research</w:t>
      </w:r>
      <w:r w:rsidRPr="00E40BE2">
        <w:t xml:space="preserve"> that </w:t>
      </w:r>
      <w:r w:rsidRPr="00E40BE2">
        <w:rPr>
          <w:rStyle w:val="Emphasis"/>
        </w:rPr>
        <w:t xml:space="preserve">predicts </w:t>
      </w:r>
      <w:r w:rsidRPr="00E40BE2">
        <w:rPr>
          <w:rStyle w:val="Emphasis"/>
          <w:highlight w:val="green"/>
        </w:rPr>
        <w:t>virtually any nuclear war</w:t>
      </w:r>
      <w:r w:rsidRPr="00E40BE2">
        <w:rPr>
          <w:rStyle w:val="Emphasis"/>
        </w:rPr>
        <w:t xml:space="preserve">, fought with even a fraction of the operational and deployed nuclear arsenals, </w:t>
      </w:r>
      <w:r w:rsidRPr="00E40BE2">
        <w:rPr>
          <w:rStyle w:val="Emphasis"/>
          <w:highlight w:val="green"/>
        </w:rPr>
        <w:t>will leave the Earth essentially uninhabitable</w:t>
      </w:r>
      <w:r w:rsidRPr="00E40BE2">
        <w:rPr>
          <w:rStyle w:val="Emphasis"/>
        </w:rPr>
        <w:t>.</w:t>
      </w:r>
    </w:p>
    <w:p w14:paraId="5E315E72" w14:textId="270134CD" w:rsidR="003E2D21" w:rsidRDefault="003E2D21" w:rsidP="003E2D21">
      <w:pPr>
        <w:pStyle w:val="Heading3"/>
      </w:pPr>
      <w:r>
        <w:t>2</w:t>
      </w:r>
    </w:p>
    <w:p w14:paraId="3CAA5DE1" w14:textId="437E6026" w:rsidR="003E2D21" w:rsidRPr="003E2D21" w:rsidRDefault="003E2D21" w:rsidP="003E2D21">
      <w:proofErr w:type="spellStart"/>
      <w:r>
        <w:t>Exta</w:t>
      </w:r>
      <w:proofErr w:type="spellEnd"/>
      <w:r>
        <w:t xml:space="preserve"> T - </w:t>
      </w:r>
      <w:proofErr w:type="spellStart"/>
      <w:r>
        <w:t>extemped</w:t>
      </w:r>
      <w:proofErr w:type="spellEnd"/>
    </w:p>
    <w:p w14:paraId="25F07188" w14:textId="14EED2E1" w:rsidR="006F52DB" w:rsidRDefault="006F52DB" w:rsidP="009F35C2">
      <w:pPr>
        <w:pStyle w:val="Heading2"/>
      </w:pPr>
      <w:r>
        <w:t>Case</w:t>
      </w:r>
    </w:p>
    <w:p w14:paraId="118F4A0F" w14:textId="77777777" w:rsidR="00C30C0F" w:rsidRPr="00AE0BF8" w:rsidRDefault="00C30C0F" w:rsidP="00C30C0F">
      <w:pPr>
        <w:pStyle w:val="Heading3"/>
        <w:rPr>
          <w:rStyle w:val="Style13ptBold"/>
          <w:b/>
          <w:sz w:val="32"/>
          <w:szCs w:val="32"/>
          <w:u w:val="single"/>
        </w:rPr>
      </w:pPr>
      <w:r w:rsidRPr="00AE0BF8">
        <w:rPr>
          <w:rStyle w:val="Style13ptBold"/>
          <w:b/>
          <w:sz w:val="32"/>
          <w:szCs w:val="32"/>
          <w:u w:val="single"/>
        </w:rPr>
        <w:t>1NC: Solvency</w:t>
      </w:r>
    </w:p>
    <w:p w14:paraId="4118D034" w14:textId="77777777" w:rsidR="00C30C0F" w:rsidRPr="00E40BE2" w:rsidRDefault="00C30C0F" w:rsidP="00C30C0F">
      <w:pPr>
        <w:pStyle w:val="Heading4"/>
        <w:rPr>
          <w:rFonts w:cs="Calibri"/>
        </w:rPr>
      </w:pPr>
      <w:r w:rsidRPr="00E40BE2">
        <w:rPr>
          <w:rFonts w:cs="Calibri"/>
        </w:rPr>
        <w:t>Presumption – there’s zero legal basis or enforcement mechanism for space as a “commons”</w:t>
      </w:r>
    </w:p>
    <w:p w14:paraId="6FF841EA" w14:textId="77777777" w:rsidR="00C30C0F" w:rsidRPr="009C1E18" w:rsidRDefault="00C30C0F" w:rsidP="00C30C0F">
      <w:pPr>
        <w:rPr>
          <w:rStyle w:val="Heading6Char"/>
          <w:rFonts w:asciiTheme="minorHAnsi" w:hAnsiTheme="minorHAnsi" w:cstheme="minorHAnsi"/>
          <w:color w:val="auto"/>
        </w:rPr>
      </w:pPr>
      <w:r w:rsidRPr="009C1E18">
        <w:rPr>
          <w:rStyle w:val="Style13ptBold"/>
        </w:rPr>
        <w:t>Herzfeld et al 15</w:t>
      </w:r>
      <w:r w:rsidRPr="009C1E18">
        <w:rPr>
          <w:rStyle w:val="Heading6Char"/>
          <w:rFonts w:asciiTheme="minorHAnsi" w:hAnsiTheme="minorHAnsi" w:cstheme="minorHAnsi"/>
          <w:color w:val="auto"/>
        </w:rPr>
        <w:t xml:space="preserve"> </w:t>
      </w:r>
      <w:r w:rsidRPr="009C1E18">
        <w:rPr>
          <w:rStyle w:val="Heading6Char"/>
          <w:rFonts w:asciiTheme="minorHAnsi" w:hAnsiTheme="minorHAnsi" w:cstheme="minorHAnsi"/>
          <w:color w:val="auto"/>
          <w:szCs w:val="16"/>
        </w:rPr>
        <w:t xml:space="preserve">[(Dr. Henry, </w:t>
      </w:r>
      <w:r w:rsidRPr="009C1E18">
        <w:rPr>
          <w:rFonts w:asciiTheme="minorHAnsi" w:hAnsiTheme="minorHAnsi" w:cstheme="minorHAnsi"/>
          <w:szCs w:val="16"/>
        </w:rPr>
        <w:t xml:space="preserve">Research Professor of Space </w:t>
      </w:r>
      <w:proofErr w:type="gramStart"/>
      <w:r w:rsidRPr="009C1E18">
        <w:rPr>
          <w:rFonts w:asciiTheme="minorHAnsi" w:hAnsiTheme="minorHAnsi" w:cstheme="minorHAnsi"/>
          <w:szCs w:val="16"/>
        </w:rPr>
        <w:t>Policy</w:t>
      </w:r>
      <w:proofErr w:type="gramEnd"/>
      <w:r w:rsidRPr="009C1E18">
        <w:rPr>
          <w:rFonts w:asciiTheme="minorHAnsi" w:hAnsiTheme="minorHAnsi" w:cstheme="minorHAnsi"/>
          <w:szCs w:val="16"/>
        </w:rPr>
        <w:t xml:space="preserve"> and International Affairs at George Washington University</w:t>
      </w:r>
      <w:r w:rsidRPr="009C1E18">
        <w:rPr>
          <w:rStyle w:val="Heading6Char"/>
          <w:rFonts w:asciiTheme="minorHAnsi" w:hAnsiTheme="minorHAnsi" w:cstheme="minorHAnsi"/>
          <w:color w:val="auto"/>
          <w:szCs w:val="16"/>
        </w:rPr>
        <w:t>) “</w:t>
      </w:r>
      <w:r w:rsidRPr="009C1E18">
        <w:rPr>
          <w:rFonts w:asciiTheme="minorHAnsi" w:hAnsiTheme="minorHAnsi" w:cstheme="minorHAnsi"/>
          <w:szCs w:val="16"/>
        </w:rPr>
        <w:t>How Simple Terms Mislead Us: The Pitfalls of Thinking about Outer Space as a Commons,” Secure World Foundation, 2015] JL</w:t>
      </w:r>
    </w:p>
    <w:p w14:paraId="4C952A94" w14:textId="7A62AF43" w:rsidR="00C30C0F" w:rsidRDefault="00C30C0F" w:rsidP="00C30C0F">
      <w:pPr>
        <w:rPr>
          <w:rFonts w:asciiTheme="minorHAnsi" w:hAnsiTheme="minorHAnsi" w:cstheme="minorHAnsi"/>
          <w:sz w:val="12"/>
        </w:rPr>
      </w:pPr>
      <w:r w:rsidRPr="009C1E18">
        <w:rPr>
          <w:rFonts w:asciiTheme="minorHAnsi" w:hAnsiTheme="minorHAnsi" w:cstheme="minorHAnsi"/>
          <w:sz w:val="12"/>
        </w:rPr>
        <w:t xml:space="preserve">Furthermore, </w:t>
      </w:r>
      <w:r w:rsidRPr="009C1E18">
        <w:rPr>
          <w:rStyle w:val="Emphasis"/>
          <w:rFonts w:asciiTheme="minorHAnsi" w:hAnsiTheme="minorHAnsi" w:cstheme="minorHAnsi"/>
          <w:highlight w:val="green"/>
        </w:rPr>
        <w:t xml:space="preserve">there is a </w:t>
      </w:r>
      <w:r w:rsidRPr="009C1E18">
        <w:rPr>
          <w:rStyle w:val="Heading5Char"/>
          <w:rFonts w:asciiTheme="minorHAnsi" w:hAnsiTheme="minorHAnsi" w:cstheme="minorHAnsi"/>
          <w:color w:val="auto"/>
          <w:highlight w:val="green"/>
        </w:rPr>
        <w:t>logical contradiction</w:t>
      </w:r>
      <w:r w:rsidRPr="009C1E18">
        <w:rPr>
          <w:rStyle w:val="Emphasis"/>
          <w:rFonts w:asciiTheme="minorHAnsi" w:hAnsiTheme="minorHAnsi" w:cstheme="minorHAnsi"/>
        </w:rPr>
        <w:t xml:space="preserve"> in this discussion about outer space being treated as a </w:t>
      </w:r>
      <w:proofErr w:type="gramStart"/>
      <w:r w:rsidRPr="009C1E18">
        <w:rPr>
          <w:rStyle w:val="Emphasis"/>
          <w:rFonts w:asciiTheme="minorHAnsi" w:hAnsiTheme="minorHAnsi" w:cstheme="minorHAnsi"/>
        </w:rPr>
        <w:t>commons</w:t>
      </w:r>
      <w:proofErr w:type="gramEnd"/>
      <w:r w:rsidRPr="009C1E18">
        <w:rPr>
          <w:rFonts w:asciiTheme="minorHAnsi" w:hAnsiTheme="minorHAnsi" w:cstheme="minorHAnsi"/>
          <w:sz w:val="12"/>
        </w:rPr>
        <w:t xml:space="preserve">. If </w:t>
      </w:r>
      <w:r w:rsidRPr="009C1E18">
        <w:rPr>
          <w:rStyle w:val="Emphasis"/>
          <w:rFonts w:asciiTheme="minorHAnsi" w:hAnsiTheme="minorHAnsi" w:cstheme="minorHAnsi"/>
          <w:highlight w:val="green"/>
        </w:rPr>
        <w:t xml:space="preserve">a </w:t>
      </w:r>
      <w:proofErr w:type="gramStart"/>
      <w:r w:rsidRPr="009C1E18">
        <w:rPr>
          <w:rStyle w:val="Emphasis"/>
          <w:rFonts w:asciiTheme="minorHAnsi" w:hAnsiTheme="minorHAnsi" w:cstheme="minorHAnsi"/>
          <w:highlight w:val="green"/>
        </w:rPr>
        <w:t>commons</w:t>
      </w:r>
      <w:proofErr w:type="gramEnd"/>
      <w:r w:rsidRPr="009C1E18">
        <w:rPr>
          <w:rStyle w:val="Emphasis"/>
          <w:rFonts w:asciiTheme="minorHAnsi" w:hAnsiTheme="minorHAnsi" w:cstheme="minorHAnsi"/>
          <w:highlight w:val="green"/>
        </w:rPr>
        <w:t xml:space="preserve"> needs a sovereign government</w:t>
      </w:r>
      <w:r w:rsidRPr="009C1E18">
        <w:rPr>
          <w:rStyle w:val="Emphasis"/>
          <w:rFonts w:asciiTheme="minorHAnsi" w:hAnsiTheme="minorHAnsi" w:cstheme="minorHAnsi"/>
        </w:rPr>
        <w:t xml:space="preserve"> to grant the open territory to the use of all peopl</w:t>
      </w:r>
      <w:r w:rsidRPr="009C1E18">
        <w:rPr>
          <w:rFonts w:asciiTheme="minorHAnsi" w:hAnsiTheme="minorHAnsi" w:cstheme="minorHAnsi"/>
          <w:sz w:val="12"/>
        </w:rPr>
        <w:t xml:space="preserve">e, it is that government that has to oversee, regulate, and enforce that charter. </w:t>
      </w:r>
      <w:r w:rsidRPr="009C1E18">
        <w:rPr>
          <w:rStyle w:val="Emphasis"/>
          <w:rFonts w:asciiTheme="minorHAnsi" w:hAnsiTheme="minorHAnsi" w:cstheme="minorHAnsi"/>
        </w:rPr>
        <w:t xml:space="preserve">Art. II of </w:t>
      </w:r>
      <w:r w:rsidRPr="009C1E18">
        <w:rPr>
          <w:rStyle w:val="Emphasis"/>
          <w:rFonts w:asciiTheme="minorHAnsi" w:hAnsiTheme="minorHAnsi" w:cstheme="minorHAnsi"/>
          <w:highlight w:val="green"/>
        </w:rPr>
        <w:t>the OST prohibits</w:t>
      </w:r>
      <w:r w:rsidRPr="009C1E18">
        <w:rPr>
          <w:rStyle w:val="Emphasis"/>
          <w:rFonts w:asciiTheme="minorHAnsi" w:hAnsiTheme="minorHAnsi" w:cstheme="minorHAnsi"/>
        </w:rPr>
        <w:t xml:space="preserve"> national </w:t>
      </w:r>
      <w:r w:rsidRPr="009C1E18">
        <w:rPr>
          <w:rStyle w:val="Emphasis"/>
          <w:rFonts w:asciiTheme="minorHAnsi" w:hAnsiTheme="minorHAnsi" w:cstheme="minorHAnsi"/>
          <w:highlight w:val="green"/>
        </w:rPr>
        <w:t>sovereignty</w:t>
      </w:r>
      <w:r w:rsidRPr="009C1E18">
        <w:rPr>
          <w:rStyle w:val="Emphasis"/>
          <w:rFonts w:asciiTheme="minorHAnsi" w:hAnsiTheme="minorHAnsi" w:cstheme="minorHAnsi"/>
        </w:rPr>
        <w:t xml:space="preserve"> in outer space. Thus, it is an area without a government</w:t>
      </w:r>
      <w:r w:rsidRPr="009C1E18">
        <w:rPr>
          <w:rFonts w:asciiTheme="minorHAnsi" w:hAnsiTheme="minorHAnsi" w:cstheme="minorHAnsi"/>
          <w:sz w:val="12"/>
        </w:rPr>
        <w:t xml:space="preserve">. Even if all nations regard outer space as a “commons,” it is a very different concept from any commons that has been established in the past. </w:t>
      </w:r>
      <w:r w:rsidRPr="009C1E18">
        <w:rPr>
          <w:rStyle w:val="Emphasis"/>
          <w:rFonts w:asciiTheme="minorHAnsi" w:hAnsiTheme="minorHAnsi" w:cstheme="minorHAnsi"/>
          <w:highlight w:val="green"/>
        </w:rPr>
        <w:t xml:space="preserve">There is </w:t>
      </w:r>
      <w:r w:rsidRPr="009C1E18">
        <w:rPr>
          <w:rStyle w:val="Heading5Char"/>
          <w:rFonts w:asciiTheme="minorHAnsi" w:hAnsiTheme="minorHAnsi" w:cstheme="minorHAnsi"/>
          <w:color w:val="auto"/>
          <w:highlight w:val="green"/>
        </w:rPr>
        <w:t>no</w:t>
      </w:r>
      <w:r w:rsidRPr="009C1E18">
        <w:rPr>
          <w:rStyle w:val="Heading5Char"/>
          <w:rFonts w:asciiTheme="minorHAnsi" w:hAnsiTheme="minorHAnsi" w:cstheme="minorHAnsi"/>
          <w:color w:val="auto"/>
        </w:rPr>
        <w:t xml:space="preserve"> real </w:t>
      </w:r>
      <w:r w:rsidRPr="009C1E18">
        <w:rPr>
          <w:rStyle w:val="Heading5Char"/>
          <w:rFonts w:asciiTheme="minorHAnsi" w:hAnsiTheme="minorHAnsi" w:cstheme="minorHAnsi"/>
          <w:color w:val="auto"/>
          <w:highlight w:val="green"/>
        </w:rPr>
        <w:t>legal precedent</w:t>
      </w:r>
      <w:r w:rsidRPr="009C1E18">
        <w:rPr>
          <w:rStyle w:val="Emphasis"/>
          <w:rFonts w:asciiTheme="minorHAnsi" w:hAnsiTheme="minorHAnsi" w:cstheme="minorHAnsi"/>
        </w:rPr>
        <w:t xml:space="preserve">, </w:t>
      </w:r>
      <w:r w:rsidRPr="009C1E18">
        <w:rPr>
          <w:rStyle w:val="Heading5Char"/>
          <w:rFonts w:asciiTheme="minorHAnsi" w:hAnsiTheme="minorHAnsi" w:cstheme="minorHAnsi"/>
          <w:color w:val="auto"/>
        </w:rPr>
        <w:t xml:space="preserve">no true means of </w:t>
      </w:r>
      <w:r w:rsidRPr="009C1E18">
        <w:rPr>
          <w:rStyle w:val="Heading5Char"/>
          <w:rFonts w:asciiTheme="minorHAnsi" w:hAnsiTheme="minorHAnsi" w:cstheme="minorHAnsi"/>
          <w:color w:val="auto"/>
          <w:highlight w:val="green"/>
        </w:rPr>
        <w:t>oversight or enforcement</w:t>
      </w:r>
      <w:r w:rsidRPr="009C1E18">
        <w:rPr>
          <w:rStyle w:val="Emphasis"/>
          <w:rFonts w:asciiTheme="minorHAnsi" w:hAnsiTheme="minorHAnsi" w:cstheme="minorHAnsi"/>
        </w:rPr>
        <w:t>, and therefore should not be confused with any of the many ways that concept has been applied to the territory or oceans of the Earth</w:t>
      </w:r>
      <w:r w:rsidRPr="009C1E18">
        <w:rPr>
          <w:rFonts w:asciiTheme="minorHAnsi" w:hAnsiTheme="minorHAnsi" w:cstheme="minorHAnsi"/>
          <w:sz w:val="12"/>
        </w:rPr>
        <w:t xml:space="preserve">. Thinking about space as a </w:t>
      </w:r>
      <w:proofErr w:type="gramStart"/>
      <w:r w:rsidRPr="009C1E18">
        <w:rPr>
          <w:rFonts w:asciiTheme="minorHAnsi" w:hAnsiTheme="minorHAnsi" w:cstheme="minorHAnsi"/>
          <w:sz w:val="12"/>
        </w:rPr>
        <w:t>global commons</w:t>
      </w:r>
      <w:proofErr w:type="gramEnd"/>
      <w:r w:rsidRPr="009C1E18">
        <w:rPr>
          <w:rFonts w:asciiTheme="minorHAnsi" w:hAnsiTheme="minorHAnsi" w:cstheme="minorHAnsi"/>
          <w:sz w:val="12"/>
        </w:rPr>
        <w:t xml:space="preserve"> may be a laudatory ideal, and one that perhaps can be regarded as a very long-term goal for society. </w:t>
      </w:r>
      <w:proofErr w:type="gramStart"/>
      <w:r w:rsidRPr="009C1E18">
        <w:rPr>
          <w:rFonts w:asciiTheme="minorHAnsi" w:hAnsiTheme="minorHAnsi" w:cstheme="minorHAnsi"/>
          <w:sz w:val="12"/>
        </w:rPr>
        <w:t>But,</w:t>
      </w:r>
      <w:proofErr w:type="gramEnd"/>
      <w:r w:rsidRPr="009C1E18">
        <w:rPr>
          <w:rFonts w:asciiTheme="minorHAnsi" w:hAnsiTheme="minorHAnsi" w:cstheme="minorHAnsi"/>
          <w:sz w:val="12"/>
        </w:rPr>
        <w:t xml:space="preserve"> </w:t>
      </w:r>
      <w:r w:rsidRPr="009C1E18">
        <w:rPr>
          <w:rStyle w:val="Emphasis"/>
          <w:rFonts w:asciiTheme="minorHAnsi" w:hAnsiTheme="minorHAnsi" w:cstheme="minorHAnsi"/>
          <w:highlight w:val="green"/>
        </w:rPr>
        <w:t>it is hardly</w:t>
      </w:r>
      <w:r w:rsidRPr="009C1E18">
        <w:rPr>
          <w:rStyle w:val="Emphasis"/>
          <w:rFonts w:asciiTheme="minorHAnsi" w:hAnsiTheme="minorHAnsi" w:cstheme="minorHAnsi"/>
        </w:rPr>
        <w:t xml:space="preserve"> a </w:t>
      </w:r>
      <w:r w:rsidRPr="009C1E18">
        <w:rPr>
          <w:rStyle w:val="Emphasis"/>
          <w:rFonts w:asciiTheme="minorHAnsi" w:hAnsiTheme="minorHAnsi" w:cstheme="minorHAnsi"/>
          <w:highlight w:val="green"/>
        </w:rPr>
        <w:t>practical</w:t>
      </w:r>
      <w:r w:rsidRPr="009C1E18">
        <w:rPr>
          <w:rStyle w:val="Emphasis"/>
          <w:rFonts w:asciiTheme="minorHAnsi" w:hAnsiTheme="minorHAnsi" w:cstheme="minorHAnsi"/>
        </w:rPr>
        <w:t xml:space="preserve"> solution or goal for the problems we face today</w:t>
      </w:r>
      <w:r w:rsidRPr="009C1E18">
        <w:rPr>
          <w:rFonts w:asciiTheme="minorHAnsi" w:hAnsiTheme="minorHAnsi" w:cstheme="minorHAnsi"/>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000EDCC9" w14:textId="483D5A19" w:rsidR="00952CC5" w:rsidRDefault="00952CC5" w:rsidP="00952CC5">
      <w:pPr>
        <w:pStyle w:val="Heading4"/>
      </w:pPr>
      <w:r>
        <w:t xml:space="preserve">Double bind – either they allow for appropriation which causes </w:t>
      </w:r>
      <w:proofErr w:type="gramStart"/>
      <w:r>
        <w:t>debris</w:t>
      </w:r>
      <w:proofErr w:type="gramEnd"/>
      <w:r>
        <w:t xml:space="preserve"> or they stop all appropriation which prevents mining.</w:t>
      </w:r>
    </w:p>
    <w:p w14:paraId="7BE8B74D" w14:textId="33CDFA7A" w:rsidR="00952CC5" w:rsidRPr="005E5E1B" w:rsidRDefault="00952CC5" w:rsidP="00952CC5">
      <w:pPr>
        <w:pStyle w:val="Heading4"/>
      </w:pPr>
      <w:r w:rsidRPr="005E5E1B">
        <w:t xml:space="preserve">Commercial mining solves </w:t>
      </w:r>
      <w:r w:rsidRPr="005E5E1B">
        <w:rPr>
          <w:u w:val="single"/>
        </w:rPr>
        <w:t>extinction</w:t>
      </w:r>
      <w:r w:rsidRPr="005E5E1B">
        <w:t xml:space="preserve"> from </w:t>
      </w:r>
      <w:r w:rsidRPr="005E5E1B">
        <w:rPr>
          <w:u w:val="single"/>
        </w:rPr>
        <w:t>scarcity</w:t>
      </w:r>
      <w:r w:rsidRPr="005E5E1B">
        <w:t xml:space="preserve">, </w:t>
      </w:r>
      <w:r w:rsidRPr="005E5E1B">
        <w:rPr>
          <w:u w:val="single"/>
        </w:rPr>
        <w:t>climate</w:t>
      </w:r>
      <w:r w:rsidRPr="005E5E1B">
        <w:t xml:space="preserve">, </w:t>
      </w:r>
      <w:r w:rsidRPr="005E5E1B">
        <w:rPr>
          <w:u w:val="single"/>
        </w:rPr>
        <w:t>terror</w:t>
      </w:r>
      <w:r w:rsidRPr="005E5E1B">
        <w:t xml:space="preserve">, </w:t>
      </w:r>
      <w:r w:rsidRPr="005E5E1B">
        <w:rPr>
          <w:u w:val="single"/>
        </w:rPr>
        <w:t>war</w:t>
      </w:r>
      <w:r w:rsidRPr="005E5E1B">
        <w:t xml:space="preserve">, and </w:t>
      </w:r>
      <w:r w:rsidRPr="005E5E1B">
        <w:rPr>
          <w:u w:val="single"/>
        </w:rPr>
        <w:t>disease</w:t>
      </w:r>
      <w:r w:rsidRPr="005E5E1B">
        <w:t>.</w:t>
      </w:r>
    </w:p>
    <w:p w14:paraId="29CCF31E" w14:textId="77777777" w:rsidR="00952CC5" w:rsidRPr="005E5E1B" w:rsidRDefault="00952CC5" w:rsidP="00952CC5">
      <w:r w:rsidRPr="005E5E1B">
        <w:rPr>
          <w:rStyle w:val="Style13ptBold"/>
        </w:rPr>
        <w:t>Pelton 17</w:t>
      </w:r>
      <w:proofErr w:type="gramStart"/>
      <w:r w:rsidRPr="005E5E1B">
        <w:t>—(</w:t>
      </w:r>
      <w:proofErr w:type="gramEnd"/>
      <w:r w:rsidRPr="005E5E1B">
        <w:t>Director Emeritus of the Space and Advanced Communications Research Institute at George Washington University, PHD in IR from Georgetown). Pelton, Joseph N. 2017. The New Gold Rush: The Riches of Space Beckon! Springer.  Accessed 8/30/19.</w:t>
      </w:r>
    </w:p>
    <w:p w14:paraId="199172AB" w14:textId="1001E57F" w:rsidR="00952CC5" w:rsidRPr="00952CC5" w:rsidRDefault="00952CC5" w:rsidP="00C30C0F">
      <w:pPr>
        <w:rPr>
          <w:sz w:val="12"/>
        </w:rPr>
      </w:pPr>
      <w:r w:rsidRPr="005E5E1B">
        <w:rPr>
          <w:rStyle w:val="StyleUnderline"/>
        </w:rPr>
        <w:t xml:space="preserve">Are </w:t>
      </w:r>
      <w:r w:rsidRPr="005E5E1B">
        <w:rPr>
          <w:sz w:val="12"/>
        </w:rPr>
        <w:t>We</w:t>
      </w:r>
      <w:r w:rsidRPr="005E5E1B">
        <w:rPr>
          <w:rStyle w:val="StyleUnderline"/>
        </w:rPr>
        <w:t xml:space="preserve"> Humans Doomed to </w:t>
      </w:r>
      <w:r w:rsidRPr="005E5E1B">
        <w:rPr>
          <w:rStyle w:val="Emphasis"/>
        </w:rPr>
        <w:t>Extinction</w:t>
      </w:r>
      <w:r w:rsidRPr="005E5E1B">
        <w:rPr>
          <w:rStyle w:val="StyleUnderline"/>
        </w:rPr>
        <w:t xml:space="preserve">? What will we do when Earth’s resources are used up </w:t>
      </w:r>
      <w:r w:rsidRPr="005E5E1B">
        <w:rPr>
          <w:sz w:val="12"/>
        </w:rPr>
        <w:t>by humanity</w:t>
      </w:r>
      <w:r w:rsidRPr="005E5E1B">
        <w:rPr>
          <w:rStyle w:val="StyleUnderline"/>
        </w:rPr>
        <w:t>? The world is</w:t>
      </w:r>
      <w:r w:rsidRPr="005E5E1B">
        <w:rPr>
          <w:sz w:val="12"/>
        </w:rPr>
        <w:t xml:space="preserve"> now hugely </w:t>
      </w:r>
      <w:proofErr w:type="gramStart"/>
      <w:r w:rsidRPr="005E5E1B">
        <w:rPr>
          <w:rStyle w:val="Emphasis"/>
          <w:highlight w:val="green"/>
        </w:rPr>
        <w:t>over populated</w:t>
      </w:r>
      <w:proofErr w:type="gramEnd"/>
      <w:r w:rsidRPr="005E5E1B">
        <w:rPr>
          <w:rStyle w:val="StyleUnderline"/>
        </w:rPr>
        <w:t>, with billions</w:t>
      </w:r>
      <w:r w:rsidRPr="005E5E1B">
        <w:rPr>
          <w:sz w:val="12"/>
        </w:rPr>
        <w:t xml:space="preserve"> and billions </w:t>
      </w:r>
      <w:r w:rsidRPr="005E5E1B">
        <w:rPr>
          <w:rStyle w:val="StyleUnderline"/>
        </w:rPr>
        <w:t>crammed into our over</w:t>
      </w:r>
      <w:r w:rsidRPr="005E5E1B">
        <w:rPr>
          <w:rStyle w:val="Emphasis"/>
        </w:rPr>
        <w:t>crowded</w:t>
      </w:r>
      <w:r w:rsidRPr="005E5E1B">
        <w:rPr>
          <w:rStyle w:val="StyleUnderline"/>
        </w:rPr>
        <w:t xml:space="preserve"> </w:t>
      </w:r>
      <w:r w:rsidRPr="005E5E1B">
        <w:rPr>
          <w:rStyle w:val="StyleUnderline"/>
          <w:highlight w:val="green"/>
        </w:rPr>
        <w:t>cities</w:t>
      </w:r>
      <w:r w:rsidRPr="005E5E1B">
        <w:rPr>
          <w:rStyle w:val="StyleUnderline"/>
        </w:rPr>
        <w:t xml:space="preserve">. </w:t>
      </w:r>
      <w:r w:rsidRPr="005E5E1B">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5E5E1B">
        <w:rPr>
          <w:rStyle w:val="StyleUnderline"/>
        </w:rPr>
        <w:t>These</w:t>
      </w:r>
      <w:r w:rsidRPr="005E5E1B">
        <w:rPr>
          <w:sz w:val="12"/>
        </w:rPr>
        <w:t xml:space="preserve"> cities </w:t>
      </w:r>
      <w:r w:rsidRPr="005E5E1B">
        <w:rPr>
          <w:rStyle w:val="StyleUnderline"/>
          <w:highlight w:val="green"/>
        </w:rPr>
        <w:t>will be</w:t>
      </w:r>
      <w:r w:rsidRPr="005E5E1B">
        <w:rPr>
          <w:sz w:val="12"/>
        </w:rPr>
        <w:t xml:space="preserve"> ever </w:t>
      </w:r>
      <w:r w:rsidRPr="005E5E1B">
        <w:rPr>
          <w:rStyle w:val="StyleUnderline"/>
        </w:rPr>
        <w:t xml:space="preserve">more </w:t>
      </w:r>
      <w:r w:rsidRPr="005E5E1B">
        <w:rPr>
          <w:rStyle w:val="StyleUnderline"/>
          <w:highlight w:val="green"/>
        </w:rPr>
        <w:t xml:space="preserve">vulnerable to </w:t>
      </w:r>
      <w:r w:rsidRPr="005E5E1B">
        <w:rPr>
          <w:rStyle w:val="Emphasis"/>
          <w:highlight w:val="green"/>
        </w:rPr>
        <w:t>terror</w:t>
      </w:r>
      <w:r w:rsidRPr="005E5E1B">
        <w:rPr>
          <w:rStyle w:val="StyleUnderline"/>
        </w:rPr>
        <w:t>ist attack</w:t>
      </w:r>
      <w:r w:rsidRPr="005E5E1B">
        <w:rPr>
          <w:rStyle w:val="StyleUnderline"/>
          <w:highlight w:val="green"/>
        </w:rPr>
        <w:t xml:space="preserve">, </w:t>
      </w:r>
      <w:r w:rsidRPr="005E5E1B">
        <w:rPr>
          <w:rStyle w:val="Emphasis"/>
        </w:rPr>
        <w:t xml:space="preserve">natural </w:t>
      </w:r>
      <w:r w:rsidRPr="005E5E1B">
        <w:rPr>
          <w:rStyle w:val="Emphasis"/>
          <w:highlight w:val="green"/>
        </w:rPr>
        <w:t>disaster</w:t>
      </w:r>
      <w:r w:rsidRPr="005E5E1B">
        <w:rPr>
          <w:rStyle w:val="StyleUnderline"/>
          <w:highlight w:val="green"/>
        </w:rPr>
        <w:t>,</w:t>
      </w:r>
      <w:r w:rsidRPr="005E5E1B">
        <w:rPr>
          <w:rStyle w:val="StyleUnderline"/>
        </w:rPr>
        <w:t xml:space="preserve"> and other plights that come with overcrowding </w:t>
      </w:r>
      <w:r w:rsidRPr="005E5E1B">
        <w:rPr>
          <w:sz w:val="12"/>
        </w:rPr>
        <w:t xml:space="preserve">and a dearth of jobs that will be fueled by rapid automation and the rise of </w:t>
      </w:r>
      <w:proofErr w:type="spellStart"/>
      <w:r w:rsidRPr="005E5E1B">
        <w:rPr>
          <w:sz w:val="12"/>
        </w:rPr>
        <w:t>artifi</w:t>
      </w:r>
      <w:proofErr w:type="spellEnd"/>
      <w:r w:rsidRPr="005E5E1B">
        <w:rPr>
          <w:sz w:val="12"/>
        </w:rPr>
        <w:t xml:space="preserve"> </w:t>
      </w:r>
      <w:proofErr w:type="spellStart"/>
      <w:r w:rsidRPr="005E5E1B">
        <w:rPr>
          <w:sz w:val="12"/>
        </w:rPr>
        <w:t>cial</w:t>
      </w:r>
      <w:proofErr w:type="spellEnd"/>
      <w:r w:rsidRPr="005E5E1B">
        <w:rPr>
          <w:sz w:val="12"/>
        </w:rPr>
        <w:t xml:space="preserve"> intelligence across the global economy</w:t>
      </w:r>
      <w:r w:rsidRPr="005E5E1B">
        <w:rPr>
          <w:rStyle w:val="StyleUnderline"/>
        </w:rPr>
        <w:t>.</w:t>
      </w:r>
      <w:r w:rsidRPr="005E5E1B">
        <w:rPr>
          <w:sz w:val="12"/>
        </w:rPr>
        <w:t xml:space="preserve"> </w:t>
      </w:r>
      <w:r w:rsidRPr="005E5E1B">
        <w:rPr>
          <w:rStyle w:val="StyleUnderline"/>
        </w:rPr>
        <w:t xml:space="preserve">We are </w:t>
      </w:r>
      <w:r w:rsidRPr="005E5E1B">
        <w:rPr>
          <w:sz w:val="12"/>
        </w:rPr>
        <w:t xml:space="preserve">already </w:t>
      </w:r>
      <w:r w:rsidRPr="005E5E1B">
        <w:rPr>
          <w:rStyle w:val="StyleUnderline"/>
        </w:rPr>
        <w:t xml:space="preserve">rapidly </w:t>
      </w:r>
      <w:r w:rsidRPr="005E5E1B">
        <w:rPr>
          <w:rStyle w:val="Emphasis"/>
          <w:highlight w:val="green"/>
        </w:rPr>
        <w:t>running out of water</w:t>
      </w:r>
      <w:r w:rsidRPr="005E5E1B">
        <w:rPr>
          <w:rStyle w:val="StyleUnderline"/>
          <w:highlight w:val="green"/>
        </w:rPr>
        <w:t xml:space="preserve"> and </w:t>
      </w:r>
      <w:r w:rsidRPr="005E5E1B">
        <w:rPr>
          <w:rStyle w:val="Emphasis"/>
        </w:rPr>
        <w:t>minerals</w:t>
      </w:r>
      <w:r w:rsidRPr="005E5E1B">
        <w:rPr>
          <w:rStyle w:val="StyleUnderline"/>
        </w:rPr>
        <w:t xml:space="preserve">. </w:t>
      </w:r>
      <w:r w:rsidRPr="005E5E1B">
        <w:rPr>
          <w:rStyle w:val="Emphasis"/>
          <w:highlight w:val="green"/>
        </w:rPr>
        <w:t>Climate change</w:t>
      </w:r>
      <w:r w:rsidRPr="005E5E1B">
        <w:rPr>
          <w:rStyle w:val="StyleUnderline"/>
          <w:highlight w:val="green"/>
        </w:rPr>
        <w:t xml:space="preserve"> </w:t>
      </w:r>
      <w:r w:rsidRPr="005E5E1B">
        <w:rPr>
          <w:rStyle w:val="StyleUnderline"/>
        </w:rPr>
        <w:t xml:space="preserve">is threatening our very </w:t>
      </w:r>
      <w:r w:rsidRPr="005E5E1B">
        <w:rPr>
          <w:rStyle w:val="Emphasis"/>
        </w:rPr>
        <w:t>existence</w:t>
      </w:r>
      <w:r w:rsidRPr="005E5E1B">
        <w:rPr>
          <w:rStyle w:val="StyleUnderline"/>
          <w:highlight w:val="green"/>
        </w:rPr>
        <w:t>.</w:t>
      </w:r>
      <w:r w:rsidRPr="005E5E1B">
        <w:rPr>
          <w:sz w:val="12"/>
        </w:rPr>
        <w:t xml:space="preserve"> Political leaders and even the Pope have cautioned us against inaction. Perhaps the naysayers are right. </w:t>
      </w:r>
      <w:r w:rsidRPr="005E5E1B">
        <w:rPr>
          <w:rStyle w:val="Emphasis"/>
          <w:sz w:val="24"/>
          <w:highlight w:val="green"/>
        </w:rPr>
        <w:t xml:space="preserve">All humanity is at </w:t>
      </w:r>
      <w:r w:rsidRPr="005E5E1B">
        <w:rPr>
          <w:rStyle w:val="Emphasis"/>
          <w:sz w:val="24"/>
        </w:rPr>
        <w:t xml:space="preserve">tremendous </w:t>
      </w:r>
      <w:r w:rsidRPr="005E5E1B">
        <w:rPr>
          <w:rStyle w:val="Emphasis"/>
          <w:sz w:val="24"/>
          <w:highlight w:val="green"/>
        </w:rPr>
        <w:t>risk.</w:t>
      </w:r>
      <w:r w:rsidRPr="005E5E1B">
        <w:rPr>
          <w:sz w:val="12"/>
        </w:rPr>
        <w:t xml:space="preserve"> Is there no hope for the future? This book is about hope. We think that there is literally heavenly hope for humanity. But </w:t>
      </w:r>
      <w:r w:rsidRPr="005E5E1B">
        <w:rPr>
          <w:rStyle w:val="StyleUnderline"/>
        </w:rPr>
        <w:t>we</w:t>
      </w:r>
      <w:r w:rsidRPr="005E5E1B">
        <w:rPr>
          <w:sz w:val="12"/>
        </w:rPr>
        <w:t xml:space="preserve"> are not talking here about divine intervention. We are </w:t>
      </w:r>
      <w:r w:rsidRPr="005E5E1B">
        <w:rPr>
          <w:rStyle w:val="StyleUnderline"/>
        </w:rPr>
        <w:t>envision</w:t>
      </w:r>
      <w:r w:rsidRPr="005E5E1B">
        <w:rPr>
          <w:sz w:val="12"/>
        </w:rPr>
        <w:t xml:space="preserve">ing </w:t>
      </w:r>
      <w:r w:rsidRPr="005E5E1B">
        <w:rPr>
          <w:rStyle w:val="StyleUnderline"/>
        </w:rPr>
        <w:t>a new space economy that recognizes</w:t>
      </w:r>
      <w:r w:rsidRPr="005E5E1B">
        <w:rPr>
          <w:sz w:val="12"/>
        </w:rPr>
        <w:t xml:space="preserve"> that </w:t>
      </w:r>
      <w:r w:rsidRPr="005E5E1B">
        <w:rPr>
          <w:rStyle w:val="StyleUnderline"/>
        </w:rPr>
        <w:t xml:space="preserve">there is more water in the skies that all our oceans. </w:t>
      </w:r>
      <w:r w:rsidRPr="005E5E1B">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5E5E1B">
        <w:rPr>
          <w:rStyle w:val="StyleUnderline"/>
        </w:rPr>
        <w:t xml:space="preserve">The new space frontier can literally </w:t>
      </w:r>
      <w:proofErr w:type="gramStart"/>
      <w:r w:rsidRPr="005E5E1B">
        <w:rPr>
          <w:rStyle w:val="StyleUnderline"/>
        </w:rPr>
        <w:t>open up</w:t>
      </w:r>
      <w:proofErr w:type="gramEnd"/>
      <w:r w:rsidRPr="005E5E1B">
        <w:rPr>
          <w:rStyle w:val="StyleUnderline"/>
        </w:rPr>
        <w:t xml:space="preserve"> a “gold rush in the skies.” </w:t>
      </w:r>
      <w:r w:rsidRPr="005E5E1B">
        <w:rPr>
          <w:sz w:val="12"/>
        </w:rPr>
        <w:t xml:space="preserve">In brief, we think </w:t>
      </w:r>
      <w:r w:rsidRPr="005E5E1B">
        <w:rPr>
          <w:rStyle w:val="StyleUnderline"/>
        </w:rPr>
        <w:t>there is new hope for humanity.</w:t>
      </w:r>
      <w:r w:rsidRPr="005E5E1B">
        <w:rPr>
          <w:sz w:val="12"/>
        </w:rPr>
        <w:t xml:space="preserve"> We see a new a pathway to the future via new ventures in space. For too long, space programs have been seen as a money pit. In the process, </w:t>
      </w:r>
      <w:r w:rsidRPr="005E5E1B">
        <w:rPr>
          <w:rStyle w:val="StyleUnderline"/>
        </w:rPr>
        <w:t>we have overlooked the great abundance available to us in the skies above.</w:t>
      </w:r>
      <w:r w:rsidRPr="005E5E1B">
        <w:rPr>
          <w:sz w:val="12"/>
        </w:rPr>
        <w:t xml:space="preserve"> It is important to recognize </w:t>
      </w:r>
      <w:r w:rsidRPr="005E5E1B">
        <w:rPr>
          <w:rStyle w:val="StyleUnderline"/>
        </w:rPr>
        <w:t>there is already the beginning of a new gold rush in space—a pathway to astral abundance.</w:t>
      </w:r>
      <w:r w:rsidRPr="005E5E1B">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5E5E1B">
        <w:rPr>
          <w:rStyle w:val="StyleUnderline"/>
        </w:rPr>
        <w:t xml:space="preserve">new pathways to the stars could prove vital to </w:t>
      </w:r>
      <w:r w:rsidRPr="005E5E1B">
        <w:rPr>
          <w:rStyle w:val="Emphasis"/>
        </w:rPr>
        <w:t>human survival</w:t>
      </w:r>
      <w:r w:rsidRPr="005E5E1B">
        <w:rPr>
          <w:rStyle w:val="StyleUnderline"/>
        </w:rPr>
        <w:t xml:space="preserve">. </w:t>
      </w:r>
      <w:r w:rsidRPr="005E5E1B">
        <w:rPr>
          <w:sz w:val="12"/>
        </w:rPr>
        <w:t xml:space="preserve">If one does not believe in spending money to probe the mysteries of the universe then </w:t>
      </w:r>
      <w:proofErr w:type="gramStart"/>
      <w:r w:rsidRPr="005E5E1B">
        <w:rPr>
          <w:sz w:val="12"/>
        </w:rPr>
        <w:t>perhaps</w:t>
      </w:r>
      <w:proofErr w:type="gramEnd"/>
      <w:r w:rsidRPr="005E5E1B">
        <w:rPr>
          <w:sz w:val="12"/>
        </w:rPr>
        <w:t xml:space="preserve"> we can try what might be called “calibrated greed” on for size. One only needs to go to a </w:t>
      </w:r>
      <w:proofErr w:type="spellStart"/>
      <w:r w:rsidRPr="005E5E1B">
        <w:rPr>
          <w:sz w:val="12"/>
        </w:rPr>
        <w:t>cubesat</w:t>
      </w:r>
      <w:proofErr w:type="spellEnd"/>
      <w:r w:rsidRPr="005E5E1B">
        <w:rPr>
          <w:sz w:val="12"/>
        </w:rPr>
        <w:t xml:space="preserve"> workshop, or to Silicon Valley or one of many conferences like the “Disrupt Space” event in Bremen, Germany, held in April 2016 to recognize that </w:t>
      </w:r>
      <w:r w:rsidRPr="005E5E1B">
        <w:rPr>
          <w:rStyle w:val="StyleUnderline"/>
        </w:rPr>
        <w:t>entrepreneurial New Space initiatives are changing everything</w:t>
      </w:r>
      <w:r w:rsidRPr="005E5E1B">
        <w:rPr>
          <w:sz w:val="12"/>
        </w:rPr>
        <w:t xml:space="preserve"> [ </w:t>
      </w:r>
      <w:proofErr w:type="gramStart"/>
      <w:r w:rsidRPr="005E5E1B">
        <w:rPr>
          <w:sz w:val="12"/>
        </w:rPr>
        <w:t>1 ]</w:t>
      </w:r>
      <w:proofErr w:type="gramEnd"/>
      <w:r w:rsidRPr="005E5E1B">
        <w:rPr>
          <w:rStyle w:val="StyleUnderline"/>
        </w:rPr>
        <w:t>.</w:t>
      </w:r>
      <w:r w:rsidRPr="005E5E1B">
        <w:rPr>
          <w:sz w:val="12"/>
        </w:rPr>
        <w:t xml:space="preserve"> In fact, the very </w:t>
      </w:r>
      <w:proofErr w:type="gramStart"/>
      <w:r w:rsidRPr="005E5E1B">
        <w:rPr>
          <w:sz w:val="12"/>
        </w:rPr>
        <w:t>nature</w:t>
      </w:r>
      <w:proofErr w:type="gramEnd"/>
      <w:r w:rsidRPr="005E5E1B">
        <w:rPr>
          <w:sz w:val="12"/>
        </w:rPr>
        <w:t xml:space="preserve"> and dimensions of what outer space activities are today have changed forever. It is no longer your grandfather’s concept of outer space that was once dominated by the big national space agencies. The </w:t>
      </w:r>
      <w:r w:rsidRPr="005E5E1B">
        <w:rPr>
          <w:rStyle w:val="StyleUnderline"/>
        </w:rPr>
        <w:t>entrepreneurs are taking over.</w:t>
      </w:r>
      <w:r w:rsidRPr="005E5E1B">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5E5E1B">
        <w:rPr>
          <w:sz w:val="12"/>
        </w:rPr>
        <w:t>in order to</w:t>
      </w:r>
      <w:proofErr w:type="gramEnd"/>
      <w:r w:rsidRPr="005E5E1B">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5E5E1B">
        <w:rPr>
          <w:sz w:val="12"/>
        </w:rPr>
        <w:t>fl</w:t>
      </w:r>
      <w:proofErr w:type="spellEnd"/>
      <w:r w:rsidRPr="005E5E1B">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5E5E1B">
        <w:rPr>
          <w:rStyle w:val="StyleUnderline"/>
        </w:rPr>
        <w:t xml:space="preserve">developing </w:t>
      </w:r>
      <w:r w:rsidRPr="005E5E1B">
        <w:rPr>
          <w:rStyle w:val="Emphasis"/>
          <w:highlight w:val="green"/>
        </w:rPr>
        <w:t>new tech</w:t>
      </w:r>
      <w:r w:rsidRPr="005E5E1B">
        <w:rPr>
          <w:sz w:val="12"/>
        </w:rPr>
        <w:t>nologies</w:t>
      </w:r>
      <w:r w:rsidRPr="005E5E1B">
        <w:rPr>
          <w:rStyle w:val="StyleUnderline"/>
        </w:rPr>
        <w:t xml:space="preserve"> and establishing space enterprises that </w:t>
      </w:r>
      <w:r w:rsidRPr="005E5E1B">
        <w:rPr>
          <w:rStyle w:val="StyleUnderline"/>
          <w:highlight w:val="green"/>
        </w:rPr>
        <w:t>can bring the wealth</w:t>
      </w:r>
      <w:r w:rsidRPr="005E5E1B">
        <w:rPr>
          <w:rStyle w:val="StyleUnderline"/>
        </w:rPr>
        <w:t xml:space="preserve"> of outer space down </w:t>
      </w:r>
      <w:r w:rsidRPr="005E5E1B">
        <w:rPr>
          <w:rStyle w:val="StyleUnderline"/>
          <w:highlight w:val="green"/>
        </w:rPr>
        <w:t xml:space="preserve">to Earth. </w:t>
      </w:r>
      <w:r w:rsidRPr="005E5E1B">
        <w:rPr>
          <w:rStyle w:val="StyleUnderline"/>
        </w:rPr>
        <w:t xml:space="preserve">This is not a pipe </w:t>
      </w:r>
      <w:proofErr w:type="gramStart"/>
      <w:r w:rsidRPr="005E5E1B">
        <w:rPr>
          <w:rStyle w:val="StyleUnderline"/>
        </w:rPr>
        <w:t>dream, but</w:t>
      </w:r>
      <w:proofErr w:type="gramEnd"/>
      <w:r w:rsidRPr="005E5E1B">
        <w:rPr>
          <w:rStyle w:val="StyleUnderline"/>
        </w:rPr>
        <w:t xml:space="preserve"> will increasingly be </w:t>
      </w:r>
      <w:r w:rsidRPr="005E5E1B">
        <w:rPr>
          <w:rStyle w:val="StyleUnderline"/>
          <w:highlight w:val="green"/>
        </w:rPr>
        <w:t>the</w:t>
      </w:r>
      <w:r w:rsidRPr="005E5E1B">
        <w:rPr>
          <w:rStyle w:val="StyleUnderline"/>
        </w:rPr>
        <w:t xml:space="preserve"> </w:t>
      </w:r>
      <w:r w:rsidRPr="005E5E1B">
        <w:rPr>
          <w:rStyle w:val="Emphasis"/>
        </w:rPr>
        <w:t xml:space="preserve">economic </w:t>
      </w:r>
      <w:r w:rsidRPr="005E5E1B">
        <w:rPr>
          <w:rStyle w:val="Emphasis"/>
          <w:highlight w:val="green"/>
        </w:rPr>
        <w:t>reality</w:t>
      </w:r>
      <w:r w:rsidRPr="005E5E1B">
        <w:rPr>
          <w:rStyle w:val="StyleUnderline"/>
          <w:highlight w:val="green"/>
        </w:rPr>
        <w:t xml:space="preserve"> of the 2020s.</w:t>
      </w:r>
      <w:r w:rsidRPr="005E5E1B">
        <w:rPr>
          <w:rStyle w:val="StyleUnderline"/>
        </w:rPr>
        <w:t xml:space="preserve"> </w:t>
      </w:r>
      <w:r w:rsidRPr="005E5E1B">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5E5E1B">
        <w:rPr>
          <w:sz w:val="12"/>
        </w:rPr>
        <w:t>Mars, or</w:t>
      </w:r>
      <w:proofErr w:type="gramEnd"/>
      <w:r w:rsidRPr="005E5E1B">
        <w:rPr>
          <w:sz w:val="12"/>
        </w:rPr>
        <w:t xml:space="preserve"> creating new structures in space to protect our planet from cosmic hazards and even raising Earth’s orbit to escape the rising heat levels of the Sun in millennia to come. </w:t>
      </w:r>
      <w:r w:rsidRPr="005E5E1B">
        <w:rPr>
          <w:rStyle w:val="Emphasis"/>
        </w:rPr>
        <w:t>Some</w:t>
      </w:r>
      <w:r w:rsidRPr="005E5E1B">
        <w:rPr>
          <w:sz w:val="12"/>
        </w:rPr>
        <w:t xml:space="preserve">, of course, </w:t>
      </w:r>
      <w:r w:rsidRPr="005E5E1B">
        <w:rPr>
          <w:rStyle w:val="StyleUnderline"/>
        </w:rPr>
        <w:t xml:space="preserve">will say this is </w:t>
      </w:r>
      <w:r w:rsidRPr="005E5E1B">
        <w:rPr>
          <w:rStyle w:val="Emphasis"/>
        </w:rPr>
        <w:t>sci-fi hogwash</w:t>
      </w:r>
      <w:r w:rsidRPr="005E5E1B">
        <w:rPr>
          <w:sz w:val="12"/>
        </w:rPr>
        <w:t>.</w:t>
      </w:r>
      <w:r w:rsidRPr="005E5E1B">
        <w:rPr>
          <w:rStyle w:val="StyleUnderline"/>
        </w:rPr>
        <w:t xml:space="preserve"> </w:t>
      </w:r>
      <w:r w:rsidRPr="005E5E1B">
        <w:rPr>
          <w:sz w:val="12"/>
        </w:rPr>
        <w:t xml:space="preserve">It can’t be done. We say that </w:t>
      </w:r>
      <w:r w:rsidRPr="005E5E1B">
        <w:rPr>
          <w:rStyle w:val="StyleUnderline"/>
        </w:rPr>
        <w:t>this is what people</w:t>
      </w:r>
      <w:r w:rsidRPr="005E5E1B">
        <w:rPr>
          <w:sz w:val="12"/>
        </w:rPr>
        <w:t xml:space="preserve"> would have </w:t>
      </w:r>
      <w:r w:rsidRPr="005E5E1B">
        <w:rPr>
          <w:rStyle w:val="StyleUnderline"/>
        </w:rPr>
        <w:t>said</w:t>
      </w:r>
      <w:r w:rsidRPr="005E5E1B">
        <w:rPr>
          <w:sz w:val="12"/>
        </w:rPr>
        <w:t xml:space="preserve"> in 1900 </w:t>
      </w:r>
      <w:r w:rsidRPr="005E5E1B">
        <w:rPr>
          <w:rStyle w:val="StyleUnderline"/>
        </w:rPr>
        <w:t xml:space="preserve">about </w:t>
      </w:r>
      <w:r w:rsidRPr="005E5E1B">
        <w:rPr>
          <w:sz w:val="12"/>
        </w:rPr>
        <w:t>air</w:t>
      </w:r>
      <w:r w:rsidRPr="005E5E1B">
        <w:rPr>
          <w:rStyle w:val="Emphasis"/>
        </w:rPr>
        <w:t>planes</w:t>
      </w:r>
      <w:r w:rsidRPr="005E5E1B">
        <w:rPr>
          <w:sz w:val="12"/>
        </w:rPr>
        <w:t xml:space="preserve">, rocket ships, cell phones </w:t>
      </w:r>
      <w:r w:rsidRPr="005E5E1B">
        <w:rPr>
          <w:rStyle w:val="StyleUnderline"/>
        </w:rPr>
        <w:t>and nuclear devices.</w:t>
      </w:r>
      <w:r w:rsidRPr="005E5E1B">
        <w:rPr>
          <w:sz w:val="12"/>
        </w:rPr>
        <w:t xml:space="preserve"> </w:t>
      </w:r>
      <w:r w:rsidRPr="005E5E1B">
        <w:rPr>
          <w:rStyle w:val="StyleUnderline"/>
        </w:rPr>
        <w:t xml:space="preserve">The skeptics </w:t>
      </w:r>
      <w:r w:rsidRPr="005E5E1B">
        <w:rPr>
          <w:rStyle w:val="Emphasis"/>
        </w:rPr>
        <w:t>laughed</w:t>
      </w:r>
      <w:r w:rsidRPr="005E5E1B">
        <w:rPr>
          <w:rStyle w:val="StyleUnderline"/>
        </w:rPr>
        <w:t xml:space="preserve"> at</w:t>
      </w:r>
      <w:r w:rsidRPr="005E5E1B">
        <w:rPr>
          <w:sz w:val="12"/>
        </w:rPr>
        <w:t xml:space="preserve"> </w:t>
      </w:r>
      <w:r w:rsidRPr="005E5E1B">
        <w:rPr>
          <w:rStyle w:val="Emphasis"/>
        </w:rPr>
        <w:t>Columbus</w:t>
      </w:r>
      <w:r w:rsidRPr="005E5E1B">
        <w:rPr>
          <w:sz w:val="12"/>
        </w:rPr>
        <w:t xml:space="preserve"> </w:t>
      </w:r>
      <w:r w:rsidRPr="005E5E1B">
        <w:rPr>
          <w:rStyle w:val="StyleUnderline"/>
        </w:rPr>
        <w:t>and his plan to sail across the oceans</w:t>
      </w:r>
      <w:r w:rsidRPr="005E5E1B">
        <w:rPr>
          <w:sz w:val="12"/>
        </w:rPr>
        <w:t xml:space="preserve"> to discover new worlds</w:t>
      </w:r>
      <w:r w:rsidRPr="005E5E1B">
        <w:rPr>
          <w:rStyle w:val="StyleUnderline"/>
        </w:rPr>
        <w:t>. When</w:t>
      </w:r>
      <w:r w:rsidRPr="005E5E1B">
        <w:rPr>
          <w:sz w:val="12"/>
        </w:rPr>
        <w:t xml:space="preserve"> Thomas Jefferson bought the Louisiana Purchase from France or </w:t>
      </w:r>
      <w:r w:rsidRPr="005E5E1B">
        <w:rPr>
          <w:rStyle w:val="StyleUnderline"/>
        </w:rPr>
        <w:t>Seward bought Alaska, there were plenty of naysayers</w:t>
      </w:r>
      <w:r w:rsidRPr="005E5E1B">
        <w:rPr>
          <w:sz w:val="12"/>
        </w:rPr>
        <w:t xml:space="preserve"> that said such investment in the unknown was an extravagant waste of money</w:t>
      </w:r>
      <w:r w:rsidRPr="005E5E1B">
        <w:rPr>
          <w:rStyle w:val="StyleUnderline"/>
        </w:rPr>
        <w:t xml:space="preserve">. </w:t>
      </w:r>
      <w:r w:rsidRPr="005E5E1B">
        <w:rPr>
          <w:sz w:val="12"/>
        </w:rPr>
        <w:t xml:space="preserve">A healthy skepticism is useful and can play a role in economic and business success. Before one dismisses the idea of an impending major new space economy and a new gold rush, it </w:t>
      </w:r>
      <w:proofErr w:type="gramStart"/>
      <w:r w:rsidRPr="005E5E1B">
        <w:rPr>
          <w:sz w:val="12"/>
        </w:rPr>
        <w:t>might</w:t>
      </w:r>
      <w:proofErr w:type="gramEnd"/>
      <w:r w:rsidRPr="005E5E1B">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5E5E1B">
        <w:rPr>
          <w:sz w:val="12"/>
        </w:rPr>
        <w:t>Viasat</w:t>
      </w:r>
      <w:proofErr w:type="spellEnd"/>
      <w:r w:rsidRPr="005E5E1B">
        <w:rPr>
          <w:sz w:val="12"/>
        </w:rPr>
        <w:t xml:space="preserve"> 2 —a half century later— has an impressive throughput of some 140 Gb/s. Th is means that the relative throughput is nearly 300,000 greater, while its lifetime is some ten times longer (Figs. 1.1 and </w:t>
      </w:r>
      <w:proofErr w:type="gramStart"/>
      <w:r w:rsidRPr="005E5E1B">
        <w:rPr>
          <w:sz w:val="12"/>
        </w:rPr>
        <w:t>1.2 )</w:t>
      </w:r>
      <w:proofErr w:type="gramEnd"/>
      <w:r w:rsidRPr="005E5E1B">
        <w:rPr>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5E5E1B">
        <w:rPr>
          <w:sz w:val="12"/>
        </w:rPr>
        <w:t>satellites ,</w:t>
      </w:r>
      <w:proofErr w:type="gramEnd"/>
      <w:r w:rsidRPr="005E5E1B">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5E5E1B">
        <w:rPr>
          <w:sz w:val="12"/>
        </w:rPr>
        <w:t>traffi</w:t>
      </w:r>
      <w:proofErr w:type="spellEnd"/>
      <w:r w:rsidRPr="005E5E1B">
        <w:rPr>
          <w:sz w:val="12"/>
        </w:rPr>
        <w:t xml:space="preserve"> c control and management, international banking, </w:t>
      </w:r>
      <w:proofErr w:type="gramStart"/>
      <w:r w:rsidRPr="005E5E1B">
        <w:rPr>
          <w:sz w:val="12"/>
        </w:rPr>
        <w:t>search</w:t>
      </w:r>
      <w:proofErr w:type="gramEnd"/>
      <w:r w:rsidRPr="005E5E1B">
        <w:rPr>
          <w:sz w:val="12"/>
        </w:rPr>
        <w:t xml:space="preserve"> and rescue and much, much more depend on application satellites. Th </w:t>
      </w:r>
      <w:proofErr w:type="spellStart"/>
      <w:r w:rsidRPr="005E5E1B">
        <w:rPr>
          <w:sz w:val="12"/>
        </w:rPr>
        <w:t>ose</w:t>
      </w:r>
      <w:proofErr w:type="spellEnd"/>
      <w:r w:rsidRPr="005E5E1B">
        <w:rPr>
          <w:sz w:val="12"/>
        </w:rPr>
        <w:t xml:space="preserve"> that would doubt the importance of satellites to the global economy might wish to view on You Tube the video “If Th ere Were a Day Without Satellites?” [ </w:t>
      </w:r>
      <w:proofErr w:type="gramStart"/>
      <w:r w:rsidRPr="005E5E1B">
        <w:rPr>
          <w:sz w:val="12"/>
        </w:rPr>
        <w:t>2 ]</w:t>
      </w:r>
      <w:proofErr w:type="gramEnd"/>
      <w:r w:rsidRPr="005E5E1B">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5E5E1B">
        <w:rPr>
          <w:sz w:val="12"/>
        </w:rPr>
        <w:t>Of course</w:t>
      </w:r>
      <w:proofErr w:type="gramEnd"/>
      <w:r w:rsidRPr="005E5E1B">
        <w:rPr>
          <w:sz w:val="12"/>
        </w:rPr>
        <w:t xml:space="preserve"> this twenty-fi </w:t>
      </w:r>
      <w:proofErr w:type="spellStart"/>
      <w:r w:rsidRPr="005E5E1B">
        <w:rPr>
          <w:sz w:val="12"/>
        </w:rPr>
        <w:t>rst</w:t>
      </w:r>
      <w:proofErr w:type="spellEnd"/>
      <w:r w:rsidRPr="005E5E1B">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E5E1B">
        <w:rPr>
          <w:rStyle w:val="StyleUnderline"/>
        </w:rPr>
        <w:t>Info</w:t>
      </w:r>
      <w:r w:rsidRPr="005E5E1B">
        <w:rPr>
          <w:sz w:val="12"/>
        </w:rPr>
        <w:t>rmation</w:t>
      </w:r>
      <w:r w:rsidRPr="005E5E1B">
        <w:rPr>
          <w:rStyle w:val="StyleUnderline"/>
        </w:rPr>
        <w:t xml:space="preserve"> technology, </w:t>
      </w:r>
      <w:r w:rsidRPr="005E5E1B">
        <w:rPr>
          <w:rStyle w:val="StyleUnderline"/>
          <w:highlight w:val="green"/>
        </w:rPr>
        <w:t xml:space="preserve">robotics, </w:t>
      </w:r>
      <w:r w:rsidRPr="005E5E1B">
        <w:rPr>
          <w:rStyle w:val="Emphasis"/>
          <w:highlight w:val="green"/>
        </w:rPr>
        <w:t>a</w:t>
      </w:r>
      <w:r w:rsidRPr="005E5E1B">
        <w:rPr>
          <w:rStyle w:val="StyleUnderline"/>
        </w:rPr>
        <w:t xml:space="preserve">rtificial </w:t>
      </w:r>
      <w:proofErr w:type="gramStart"/>
      <w:r w:rsidRPr="005E5E1B">
        <w:rPr>
          <w:rStyle w:val="Emphasis"/>
          <w:highlight w:val="green"/>
        </w:rPr>
        <w:t>i</w:t>
      </w:r>
      <w:r w:rsidRPr="005E5E1B">
        <w:rPr>
          <w:rStyle w:val="StyleUnderline"/>
        </w:rPr>
        <w:t>ntelligence</w:t>
      </w:r>
      <w:proofErr w:type="gramEnd"/>
      <w:r w:rsidRPr="005E5E1B">
        <w:rPr>
          <w:rStyle w:val="StyleUnderline"/>
        </w:rPr>
        <w:t xml:space="preserve"> </w:t>
      </w:r>
      <w:r w:rsidRPr="005E5E1B">
        <w:rPr>
          <w:rStyle w:val="StyleUnderline"/>
          <w:highlight w:val="green"/>
        </w:rPr>
        <w:t>and commercial space</w:t>
      </w:r>
      <w:r w:rsidRPr="005E5E1B">
        <w:rPr>
          <w:rStyle w:val="StyleUnderline"/>
        </w:rPr>
        <w:t xml:space="preserve"> </w:t>
      </w:r>
      <w:r w:rsidRPr="005E5E1B">
        <w:rPr>
          <w:sz w:val="12"/>
        </w:rPr>
        <w:t>travel systems</w:t>
      </w:r>
      <w:r w:rsidRPr="005E5E1B">
        <w:rPr>
          <w:rStyle w:val="StyleUnderline"/>
        </w:rPr>
        <w:t xml:space="preserve"> </w:t>
      </w:r>
      <w:r w:rsidRPr="005E5E1B">
        <w:rPr>
          <w:rStyle w:val="StyleUnderline"/>
          <w:highlight w:val="green"/>
        </w:rPr>
        <w:t>have</w:t>
      </w:r>
      <w:r w:rsidRPr="005E5E1B">
        <w:rPr>
          <w:rStyle w:val="StyleUnderline"/>
        </w:rPr>
        <w:t xml:space="preserve"> </w:t>
      </w:r>
      <w:r w:rsidRPr="005E5E1B">
        <w:rPr>
          <w:sz w:val="12"/>
        </w:rPr>
        <w:t>now</w:t>
      </w:r>
      <w:r w:rsidRPr="005E5E1B">
        <w:rPr>
          <w:rStyle w:val="StyleUnderline"/>
        </w:rPr>
        <w:t xml:space="preserve"> </w:t>
      </w:r>
      <w:r w:rsidRPr="005E5E1B">
        <w:rPr>
          <w:rStyle w:val="StyleUnderline"/>
          <w:highlight w:val="green"/>
        </w:rPr>
        <w:t>set us on</w:t>
      </w:r>
      <w:r w:rsidRPr="005E5E1B">
        <w:rPr>
          <w:rStyle w:val="StyleUnderline"/>
        </w:rPr>
        <w:t xml:space="preserve"> </w:t>
      </w:r>
      <w:r w:rsidRPr="005E5E1B">
        <w:rPr>
          <w:sz w:val="12"/>
        </w:rPr>
        <w:t xml:space="preserve">a </w:t>
      </w:r>
      <w:r w:rsidRPr="005E5E1B">
        <w:rPr>
          <w:rStyle w:val="StyleUnderline"/>
          <w:highlight w:val="green"/>
        </w:rPr>
        <w:t>course</w:t>
      </w:r>
      <w:r w:rsidRPr="005E5E1B">
        <w:rPr>
          <w:rStyle w:val="StyleUnderline"/>
        </w:rPr>
        <w:t xml:space="preserve"> to </w:t>
      </w:r>
      <w:r w:rsidRPr="005E5E1B">
        <w:rPr>
          <w:sz w:val="12"/>
        </w:rPr>
        <w:t>allow us humans to</w:t>
      </w:r>
      <w:r w:rsidRPr="005E5E1B">
        <w:rPr>
          <w:rStyle w:val="StyleUnderline"/>
        </w:rPr>
        <w:t xml:space="preserve"> harvest </w:t>
      </w:r>
      <w:r w:rsidRPr="005E5E1B">
        <w:rPr>
          <w:sz w:val="12"/>
        </w:rPr>
        <w:t>the amazing</w:t>
      </w:r>
      <w:r w:rsidRPr="005E5E1B">
        <w:rPr>
          <w:rStyle w:val="StyleUnderline"/>
        </w:rPr>
        <w:t xml:space="preserve"> riches in the skies—new natural resources, new energy, and</w:t>
      </w:r>
      <w:r w:rsidRPr="005E5E1B">
        <w:rPr>
          <w:sz w:val="12"/>
        </w:rPr>
        <w:t xml:space="preserve"> even totally </w:t>
      </w:r>
      <w:r w:rsidRPr="005E5E1B">
        <w:rPr>
          <w:rStyle w:val="StyleUnderline"/>
        </w:rPr>
        <w:t xml:space="preserve">new ways of looking at the </w:t>
      </w:r>
      <w:r w:rsidRPr="005E5E1B">
        <w:rPr>
          <w:rStyle w:val="Emphasis"/>
        </w:rPr>
        <w:t>purpose of human existence</w:t>
      </w:r>
      <w:r w:rsidRPr="005E5E1B">
        <w:rPr>
          <w:rStyle w:val="StyleUnderline"/>
          <w:highlight w:val="green"/>
        </w:rPr>
        <w:t>.</w:t>
      </w:r>
      <w:r w:rsidRPr="005E5E1B">
        <w:rPr>
          <w:sz w:val="12"/>
        </w:rPr>
        <w:t xml:space="preserve"> If we pursue this course steadfastly, it can be the beginning of a New Space renaissance. But </w:t>
      </w:r>
      <w:r w:rsidRPr="005E5E1B">
        <w:rPr>
          <w:rStyle w:val="StyleUnderline"/>
        </w:rPr>
        <w:t xml:space="preserve">if we don’t seek to realize our </w:t>
      </w:r>
      <w:r w:rsidRPr="005E5E1B">
        <w:rPr>
          <w:rStyle w:val="Emphasis"/>
        </w:rPr>
        <w:t>ultimate destiny</w:t>
      </w:r>
      <w:r w:rsidRPr="005E5E1B">
        <w:rPr>
          <w:sz w:val="12"/>
        </w:rPr>
        <w:t xml:space="preserve"> in space, </w:t>
      </w:r>
      <w:r w:rsidRPr="005E5E1B">
        <w:rPr>
          <w:rStyle w:val="StyleUnderline"/>
        </w:rPr>
        <w:t xml:space="preserve">Homo sapiens can end up in the </w:t>
      </w:r>
      <w:r w:rsidRPr="005E5E1B">
        <w:rPr>
          <w:rStyle w:val="Emphasis"/>
        </w:rPr>
        <w:t>dustbin of history</w:t>
      </w:r>
      <w:r w:rsidRPr="005E5E1B">
        <w:rPr>
          <w:sz w:val="12"/>
        </w:rPr>
        <w:t xml:space="preserve">—just </w:t>
      </w:r>
      <w:r w:rsidRPr="005E5E1B">
        <w:rPr>
          <w:rStyle w:val="StyleUnderline"/>
        </w:rPr>
        <w:t xml:space="preserve">like </w:t>
      </w:r>
      <w:r w:rsidRPr="005E5E1B">
        <w:rPr>
          <w:sz w:val="12"/>
        </w:rPr>
        <w:t>literally</w:t>
      </w:r>
      <w:r w:rsidRPr="005E5E1B">
        <w:rPr>
          <w:rStyle w:val="StyleUnderline"/>
        </w:rPr>
        <w:t xml:space="preserve"> </w:t>
      </w:r>
      <w:r w:rsidRPr="005E5E1B">
        <w:rPr>
          <w:rStyle w:val="Emphasis"/>
        </w:rPr>
        <w:t>millions of already failed species</w:t>
      </w:r>
      <w:r w:rsidRPr="005E5E1B">
        <w:rPr>
          <w:sz w:val="12"/>
        </w:rPr>
        <w:t xml:space="preserve">. In each and every one of the five mass extinction events that have occurred over the last 1.5 billion years on Earth, some 50–80 % of all species have gone </w:t>
      </w:r>
      <w:r w:rsidRPr="005E5E1B">
        <w:rPr>
          <w:rStyle w:val="StyleUnderline"/>
        </w:rPr>
        <w:t xml:space="preserve">the way of the </w:t>
      </w:r>
      <w:r w:rsidRPr="005E5E1B">
        <w:rPr>
          <w:rStyle w:val="Emphasis"/>
        </w:rPr>
        <w:t>T. Rex</w:t>
      </w:r>
      <w:r w:rsidRPr="005E5E1B">
        <w:rPr>
          <w:rStyle w:val="StyleUnderline"/>
        </w:rPr>
        <w:t xml:space="preserve">, the </w:t>
      </w:r>
      <w:r w:rsidRPr="005E5E1B">
        <w:rPr>
          <w:rStyle w:val="Emphasis"/>
        </w:rPr>
        <w:t>woolly mammoth</w:t>
      </w:r>
      <w:r w:rsidRPr="005E5E1B">
        <w:rPr>
          <w:rStyle w:val="StyleUnderline"/>
        </w:rPr>
        <w:t xml:space="preserve">, and the </w:t>
      </w:r>
      <w:proofErr w:type="gramStart"/>
      <w:r w:rsidRPr="005E5E1B">
        <w:rPr>
          <w:rStyle w:val="Emphasis"/>
        </w:rPr>
        <w:t>Dodo</w:t>
      </w:r>
      <w:proofErr w:type="gramEnd"/>
      <w:r w:rsidRPr="005E5E1B">
        <w:rPr>
          <w:rStyle w:val="Emphasis"/>
        </w:rPr>
        <w:t xml:space="preserve"> bird</w:t>
      </w:r>
      <w:r w:rsidRPr="005E5E1B">
        <w:rPr>
          <w:sz w:val="12"/>
        </w:rPr>
        <w:t xml:space="preserve"> </w:t>
      </w:r>
      <w:r w:rsidRPr="005E5E1B">
        <w:rPr>
          <w:rStyle w:val="StyleUnderline"/>
        </w:rPr>
        <w:t xml:space="preserve">along with extinct </w:t>
      </w:r>
      <w:r w:rsidRPr="005E5E1B">
        <w:rPr>
          <w:rStyle w:val="Emphasis"/>
        </w:rPr>
        <w:t>ferns</w:t>
      </w:r>
      <w:r w:rsidRPr="005E5E1B">
        <w:rPr>
          <w:rStyle w:val="StyleUnderline"/>
        </w:rPr>
        <w:t xml:space="preserve">, </w:t>
      </w:r>
      <w:r w:rsidRPr="005E5E1B">
        <w:rPr>
          <w:rStyle w:val="Emphasis"/>
        </w:rPr>
        <w:t>grasses</w:t>
      </w:r>
      <w:r w:rsidRPr="005E5E1B">
        <w:rPr>
          <w:rStyle w:val="StyleUnderline"/>
        </w:rPr>
        <w:t xml:space="preserve"> and </w:t>
      </w:r>
      <w:r w:rsidRPr="005E5E1B">
        <w:rPr>
          <w:rStyle w:val="Emphasis"/>
        </w:rPr>
        <w:t>cacti</w:t>
      </w:r>
      <w:r w:rsidRPr="005E5E1B">
        <w:rPr>
          <w:rStyle w:val="StyleUnderline"/>
        </w:rPr>
        <w:t>.</w:t>
      </w:r>
      <w:r w:rsidRPr="005E5E1B">
        <w:rPr>
          <w:sz w:val="12"/>
        </w:rPr>
        <w:t xml:space="preserve"> On the other hand, the best days of </w:t>
      </w:r>
      <w:proofErr w:type="gramStart"/>
      <w:r w:rsidRPr="005E5E1B">
        <w:rPr>
          <w:sz w:val="12"/>
        </w:rPr>
        <w:t>the human race</w:t>
      </w:r>
      <w:proofErr w:type="gramEnd"/>
      <w:r w:rsidRPr="005E5E1B">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5E5E1B">
        <w:rPr>
          <w:sz w:val="12"/>
        </w:rPr>
        <w:t>Tsiokovsky</w:t>
      </w:r>
      <w:proofErr w:type="spellEnd"/>
      <w:r w:rsidRPr="005E5E1B">
        <w:rPr>
          <w:sz w:val="12"/>
        </w:rPr>
        <w:t xml:space="preserve">, the Russian astronautics pioneer, who fi </w:t>
      </w:r>
      <w:proofErr w:type="spellStart"/>
      <w:r w:rsidRPr="005E5E1B">
        <w:rPr>
          <w:sz w:val="12"/>
        </w:rPr>
        <w:t>rst</w:t>
      </w:r>
      <w:proofErr w:type="spellEnd"/>
      <w:r w:rsidRPr="005E5E1B">
        <w:rPr>
          <w:sz w:val="12"/>
        </w:rPr>
        <w:t xml:space="preserve"> conceived of practical designs for spaceships, famously said: “A planet is the cradle of mankind, but one cannot live in a cradle forever.” Well before </w:t>
      </w:r>
      <w:proofErr w:type="spellStart"/>
      <w:r w:rsidRPr="005E5E1B">
        <w:rPr>
          <w:sz w:val="12"/>
        </w:rPr>
        <w:t>Tsiokovsky</w:t>
      </w:r>
      <w:proofErr w:type="spellEnd"/>
      <w:r w:rsidRPr="005E5E1B">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5E5E1B">
        <w:rPr>
          <w:sz w:val="12"/>
        </w:rPr>
        <w:t>erent</w:t>
      </w:r>
      <w:proofErr w:type="spellEnd"/>
      <w:r w:rsidRPr="005E5E1B">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5E5E1B">
        <w:rPr>
          <w:sz w:val="12"/>
        </w:rPr>
        <w:t>ey</w:t>
      </w:r>
      <w:proofErr w:type="spellEnd"/>
      <w:r w:rsidRPr="005E5E1B">
        <w:rPr>
          <w:sz w:val="12"/>
        </w:rPr>
        <w:t xml:space="preserve">, and others, have said that we can, we </w:t>
      </w:r>
      <w:proofErr w:type="gramStart"/>
      <w:r w:rsidRPr="005E5E1B">
        <w:rPr>
          <w:sz w:val="12"/>
        </w:rPr>
        <w:t>should</w:t>
      </w:r>
      <w:proofErr w:type="gramEnd"/>
      <w:r w:rsidRPr="005E5E1B">
        <w:rPr>
          <w:sz w:val="12"/>
        </w:rPr>
        <w:t xml:space="preserve"> and we soon shall go into space and realize the bounty that it can offer to us. Th e New Space enterprise is today indeed being led by those so-called space </w:t>
      </w:r>
      <w:proofErr w:type="gramStart"/>
      <w:r w:rsidRPr="005E5E1B">
        <w:rPr>
          <w:sz w:val="12"/>
        </w:rPr>
        <w:t>billionaires ,</w:t>
      </w:r>
      <w:proofErr w:type="gramEnd"/>
      <w:r w:rsidRPr="005E5E1B">
        <w:rPr>
          <w:sz w:val="12"/>
        </w:rPr>
        <w:t xml:space="preserve"> who have an exciting vision of the future. They and others in the commercial space economy believe that the exploitation of outer space may </w:t>
      </w:r>
      <w:proofErr w:type="gramStart"/>
      <w:r w:rsidRPr="005E5E1B">
        <w:rPr>
          <w:sz w:val="12"/>
        </w:rPr>
        <w:t>open up</w:t>
      </w:r>
      <w:proofErr w:type="gramEnd"/>
      <w:r w:rsidRPr="005E5E1B">
        <w:rPr>
          <w:sz w:val="12"/>
        </w:rPr>
        <w:t xml:space="preserve"> a new golden age of astral abundance. They see outer </w:t>
      </w:r>
      <w:r w:rsidRPr="005E5E1B">
        <w:rPr>
          <w:rStyle w:val="StyleUnderline"/>
        </w:rPr>
        <w:t>space</w:t>
      </w:r>
      <w:r w:rsidRPr="005E5E1B">
        <w:rPr>
          <w:sz w:val="12"/>
        </w:rPr>
        <w:t xml:space="preserve"> as a new frontier that can be a great source of new </w:t>
      </w:r>
      <w:r w:rsidRPr="005E5E1B">
        <w:rPr>
          <w:rStyle w:val="StyleUnderline"/>
        </w:rPr>
        <w:t>materials, energy and</w:t>
      </w:r>
      <w:r w:rsidRPr="005E5E1B">
        <w:rPr>
          <w:sz w:val="12"/>
        </w:rPr>
        <w:t xml:space="preserve"> various forms of new </w:t>
      </w:r>
      <w:r w:rsidRPr="005E5E1B">
        <w:rPr>
          <w:rStyle w:val="StyleUnderline"/>
        </w:rPr>
        <w:t>wealth</w:t>
      </w:r>
      <w:r w:rsidRPr="005E5E1B">
        <w:rPr>
          <w:sz w:val="12"/>
        </w:rPr>
        <w:t xml:space="preserve"> that might even </w:t>
      </w:r>
      <w:r w:rsidRPr="005E5E1B">
        <w:rPr>
          <w:rStyle w:val="StyleUnderline"/>
        </w:rPr>
        <w:t>save us from excesses of the past.</w:t>
      </w:r>
      <w:r w:rsidRPr="005E5E1B">
        <w:rPr>
          <w:sz w:val="12"/>
        </w:rPr>
        <w:t xml:space="preserve"> Th is gold rush in the skies represents a new beginning. We are not talking about expensive new space ventures funded by NASA or other space agencies in Europe, Japan, </w:t>
      </w:r>
      <w:proofErr w:type="gramStart"/>
      <w:r w:rsidRPr="005E5E1B">
        <w:rPr>
          <w:sz w:val="12"/>
        </w:rPr>
        <w:t>China</w:t>
      </w:r>
      <w:proofErr w:type="gramEnd"/>
      <w:r w:rsidRPr="005E5E1B">
        <w:rPr>
          <w:sz w:val="12"/>
        </w:rPr>
        <w:t xml:space="preserve"> or India. No, these </w:t>
      </w:r>
      <w:proofErr w:type="gramStart"/>
      <w:r w:rsidRPr="005E5E1B">
        <w:rPr>
          <w:sz w:val="12"/>
        </w:rPr>
        <w:t>eff</w:t>
      </w:r>
      <w:proofErr w:type="gramEnd"/>
      <w:r w:rsidRPr="005E5E1B">
        <w:rPr>
          <w:sz w:val="12"/>
        </w:rPr>
        <w:t xml:space="preserve"> orts which we and others call New Space are today being forged by imaginative and resourceful commercial entrepreneurs. Th ese twenty-fi </w:t>
      </w:r>
      <w:proofErr w:type="spellStart"/>
      <w:r w:rsidRPr="005E5E1B">
        <w:rPr>
          <w:sz w:val="12"/>
        </w:rPr>
        <w:t>rst</w:t>
      </w:r>
      <w:proofErr w:type="spellEnd"/>
      <w:r w:rsidRPr="005E5E1B">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5E5E1B">
        <w:rPr>
          <w:rStyle w:val="Emphasis"/>
          <w:highlight w:val="green"/>
        </w:rPr>
        <w:t>bold leaders</w:t>
      </w:r>
      <w:r w:rsidRPr="005E5E1B">
        <w:rPr>
          <w:sz w:val="12"/>
        </w:rPr>
        <w:t xml:space="preserve">, </w:t>
      </w:r>
      <w:r w:rsidRPr="005E5E1B">
        <w:rPr>
          <w:rStyle w:val="StyleUnderline"/>
        </w:rPr>
        <w:t xml:space="preserve">such as </w:t>
      </w:r>
      <w:r w:rsidRPr="005E5E1B">
        <w:rPr>
          <w:rStyle w:val="Emphasis"/>
        </w:rPr>
        <w:t>Paul Allen</w:t>
      </w:r>
      <w:r w:rsidRPr="005E5E1B">
        <w:rPr>
          <w:sz w:val="12"/>
        </w:rPr>
        <w:t xml:space="preserve"> and Sir </w:t>
      </w:r>
      <w:r w:rsidRPr="005E5E1B">
        <w:rPr>
          <w:rStyle w:val="Emphasis"/>
        </w:rPr>
        <w:t>Richard Branson</w:t>
      </w:r>
      <w:r w:rsidRPr="005E5E1B">
        <w:rPr>
          <w:sz w:val="12"/>
        </w:rPr>
        <w:t xml:space="preserve">, plus other space entrepreneurs including </w:t>
      </w:r>
      <w:r w:rsidRPr="005E5E1B">
        <w:rPr>
          <w:rStyle w:val="Emphasis"/>
        </w:rPr>
        <w:t>Jeff Bezos of Amazon</w:t>
      </w:r>
      <w:r w:rsidRPr="005E5E1B">
        <w:rPr>
          <w:sz w:val="12"/>
        </w:rPr>
        <w:t xml:space="preserve"> and </w:t>
      </w:r>
      <w:r w:rsidRPr="005E5E1B">
        <w:rPr>
          <w:rStyle w:val="Emphasis"/>
        </w:rPr>
        <w:t>Blue Origin</w:t>
      </w:r>
      <w:r w:rsidRPr="005E5E1B">
        <w:rPr>
          <w:sz w:val="12"/>
        </w:rPr>
        <w:t xml:space="preserve">, and </w:t>
      </w:r>
      <w:r w:rsidRPr="005E5E1B">
        <w:rPr>
          <w:rStyle w:val="Emphasis"/>
        </w:rPr>
        <w:t>Robert Bigelow</w:t>
      </w:r>
      <w:r w:rsidRPr="005E5E1B">
        <w:rPr>
          <w:sz w:val="12"/>
        </w:rPr>
        <w:t xml:space="preserve">, Chairman of Budget Suites and Bigelow Aerospace, </w:t>
      </w:r>
      <w:r w:rsidRPr="005E5E1B">
        <w:rPr>
          <w:rStyle w:val="StyleUnderline"/>
        </w:rPr>
        <w:t>not only dream of</w:t>
      </w:r>
      <w:r w:rsidRPr="005E5E1B">
        <w:rPr>
          <w:sz w:val="12"/>
        </w:rPr>
        <w:t xml:space="preserve"> their future in </w:t>
      </w:r>
      <w:r w:rsidRPr="005E5E1B">
        <w:rPr>
          <w:rStyle w:val="StyleUnderline"/>
        </w:rPr>
        <w:t xml:space="preserve">the space industry but also </w:t>
      </w:r>
      <w:r w:rsidRPr="005E5E1B">
        <w:rPr>
          <w:rStyle w:val="StyleUnderline"/>
          <w:highlight w:val="green"/>
        </w:rPr>
        <w:t xml:space="preserve">have </w:t>
      </w:r>
      <w:r w:rsidRPr="005E5E1B">
        <w:rPr>
          <w:rStyle w:val="Emphasis"/>
          <w:highlight w:val="green"/>
        </w:rPr>
        <w:t>billions</w:t>
      </w:r>
      <w:r w:rsidRPr="005E5E1B">
        <w:rPr>
          <w:sz w:val="12"/>
        </w:rPr>
        <w:t xml:space="preserve"> of dollars </w:t>
      </w:r>
      <w:r w:rsidRPr="005E5E1B">
        <w:rPr>
          <w:rStyle w:val="StyleUnderline"/>
        </w:rPr>
        <w:t>in assets</w:t>
      </w:r>
      <w:r w:rsidRPr="005E5E1B">
        <w:rPr>
          <w:rStyle w:val="StyleUnderline"/>
          <w:highlight w:val="green"/>
        </w:rPr>
        <w:t>.</w:t>
      </w:r>
      <w:r w:rsidRPr="005E5E1B">
        <w:rPr>
          <w:sz w:val="12"/>
        </w:rPr>
        <w:t xml:space="preserve"> These </w:t>
      </w:r>
      <w:r w:rsidRPr="005E5E1B">
        <w:rPr>
          <w:rStyle w:val="StyleUnderline"/>
        </w:rPr>
        <w:t>are the</w:t>
      </w:r>
      <w:r w:rsidRPr="005E5E1B">
        <w:rPr>
          <w:sz w:val="12"/>
        </w:rPr>
        <w:t xml:space="preserve"> </w:t>
      </w:r>
      <w:r w:rsidRPr="005E5E1B">
        <w:rPr>
          <w:rStyle w:val="Emphasis"/>
        </w:rPr>
        <w:t>bright stars of an entirely new industry</w:t>
      </w:r>
      <w:r w:rsidRPr="005E5E1B">
        <w:rPr>
          <w:sz w:val="12"/>
        </w:rPr>
        <w:t xml:space="preserve"> that are leading us into the age of New Space commerce</w:t>
      </w:r>
      <w:r w:rsidRPr="005E5E1B">
        <w:rPr>
          <w:rStyle w:val="StyleUnderline"/>
        </w:rPr>
        <w:t>.</w:t>
      </w:r>
      <w:r w:rsidRPr="005E5E1B">
        <w:rPr>
          <w:sz w:val="12"/>
        </w:rPr>
        <w:t xml:space="preserve"> These </w:t>
      </w:r>
      <w:r w:rsidRPr="005E5E1B">
        <w:rPr>
          <w:rStyle w:val="StyleUnderline"/>
        </w:rPr>
        <w:t>space billionaires</w:t>
      </w:r>
      <w:r w:rsidRPr="005E5E1B">
        <w:rPr>
          <w:sz w:val="12"/>
        </w:rPr>
        <w:t xml:space="preserve">, each in their own way, </w:t>
      </w:r>
      <w:r w:rsidRPr="005E5E1B">
        <w:rPr>
          <w:rStyle w:val="StyleUnderline"/>
        </w:rPr>
        <w:t xml:space="preserve">are proponents of </w:t>
      </w:r>
      <w:r w:rsidRPr="005E5E1B">
        <w:rPr>
          <w:sz w:val="12"/>
        </w:rPr>
        <w:t xml:space="preserve">a new age of </w:t>
      </w:r>
      <w:r w:rsidRPr="005E5E1B">
        <w:rPr>
          <w:rStyle w:val="StyleUnderline"/>
        </w:rPr>
        <w:t xml:space="preserve">astral abundance. </w:t>
      </w:r>
      <w:r w:rsidRPr="005E5E1B">
        <w:rPr>
          <w:rStyle w:val="StyleUnderline"/>
          <w:highlight w:val="green"/>
        </w:rPr>
        <w:t xml:space="preserve">Each </w:t>
      </w:r>
      <w:r w:rsidRPr="005E5E1B">
        <w:rPr>
          <w:rStyle w:val="StyleUnderline"/>
        </w:rPr>
        <w:t xml:space="preserve">of them </w:t>
      </w:r>
      <w:r w:rsidRPr="005E5E1B">
        <w:rPr>
          <w:rStyle w:val="StyleUnderline"/>
          <w:highlight w:val="green"/>
        </w:rPr>
        <w:t>is launching</w:t>
      </w:r>
      <w:r w:rsidRPr="005E5E1B">
        <w:rPr>
          <w:rStyle w:val="StyleUnderline"/>
        </w:rPr>
        <w:t xml:space="preserve"> new commercial </w:t>
      </w:r>
      <w:r w:rsidRPr="005E5E1B">
        <w:rPr>
          <w:rStyle w:val="StyleUnderline"/>
          <w:highlight w:val="green"/>
        </w:rPr>
        <w:t>space industries.</w:t>
      </w:r>
      <w:r w:rsidRPr="005E5E1B">
        <w:rPr>
          <w:rStyle w:val="StyleUnderline"/>
        </w:rPr>
        <w:t xml:space="preserve"> </w:t>
      </w:r>
      <w:r w:rsidRPr="005E5E1B">
        <w:rPr>
          <w:sz w:val="12"/>
        </w:rPr>
        <w:t xml:space="preserve">They are literally transforming our vision of tomorrow. </w:t>
      </w:r>
      <w:r w:rsidRPr="005E5E1B">
        <w:rPr>
          <w:rStyle w:val="StyleUnderline"/>
        </w:rPr>
        <w:t>These</w:t>
      </w:r>
      <w:r w:rsidRPr="005E5E1B">
        <w:rPr>
          <w:sz w:val="12"/>
        </w:rPr>
        <w:t xml:space="preserve"> new types of entrepreneurial aerospace companies—the </w:t>
      </w:r>
      <w:r w:rsidRPr="005E5E1B">
        <w:rPr>
          <w:rStyle w:val="StyleUnderline"/>
        </w:rPr>
        <w:t>New Space enterprises</w:t>
      </w:r>
      <w:r w:rsidRPr="005E5E1B">
        <w:rPr>
          <w:sz w:val="12"/>
        </w:rPr>
        <w:t>—</w:t>
      </w:r>
      <w:r w:rsidRPr="005E5E1B">
        <w:rPr>
          <w:rStyle w:val="StyleUnderline"/>
        </w:rPr>
        <w:t>give</w:t>
      </w:r>
      <w:r w:rsidRPr="005E5E1B">
        <w:rPr>
          <w:sz w:val="12"/>
        </w:rPr>
        <w:t xml:space="preserve"> new hope and </w:t>
      </w:r>
      <w:r w:rsidRPr="005E5E1B">
        <w:rPr>
          <w:rStyle w:val="StyleUnderline"/>
        </w:rPr>
        <w:t>new promise of transforming our world</w:t>
      </w:r>
      <w:r w:rsidRPr="005E5E1B">
        <w:rPr>
          <w:sz w:val="12"/>
        </w:rPr>
        <w:t xml:space="preserve"> as we know it today</w:t>
      </w:r>
      <w:r w:rsidRPr="005E5E1B">
        <w:rPr>
          <w:rStyle w:val="StyleUnderline"/>
        </w:rPr>
        <w:t>.</w:t>
      </w:r>
      <w:r w:rsidRPr="005E5E1B">
        <w:rPr>
          <w:sz w:val="12"/>
        </w:rPr>
        <w:t xml:space="preserve"> The New Space Frontier What happens in space in the next few decades, plus corresponding new information technologies and advanced robotics, will change our world forever. These changes will </w:t>
      </w:r>
      <w:proofErr w:type="spellStart"/>
      <w:r w:rsidRPr="005E5E1B">
        <w:rPr>
          <w:sz w:val="12"/>
        </w:rPr>
        <w:t>redefi</w:t>
      </w:r>
      <w:proofErr w:type="spellEnd"/>
      <w:r w:rsidRPr="005E5E1B">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5E5E1B">
        <w:rPr>
          <w:sz w:val="12"/>
        </w:rPr>
        <w:t>communications</w:t>
      </w:r>
      <w:proofErr w:type="gramEnd"/>
      <w:r w:rsidRPr="005E5E1B">
        <w:rPr>
          <w:sz w:val="12"/>
        </w:rPr>
        <w:t xml:space="preserve"> and the Internet, then read this book. There are truly riches in the skies.</w:t>
      </w:r>
      <w:r w:rsidRPr="005E5E1B">
        <w:rPr>
          <w:rStyle w:val="StyleUnderline"/>
        </w:rPr>
        <w:t xml:space="preserve"> Near-Earth </w:t>
      </w:r>
      <w:r w:rsidRPr="005E5E1B">
        <w:rPr>
          <w:rStyle w:val="StyleUnderline"/>
          <w:highlight w:val="green"/>
        </w:rPr>
        <w:t>asteroids</w:t>
      </w:r>
      <w:r w:rsidRPr="005E5E1B">
        <w:rPr>
          <w:rStyle w:val="StyleUnderline"/>
        </w:rPr>
        <w:t xml:space="preserve"> </w:t>
      </w:r>
      <w:r w:rsidRPr="005E5E1B">
        <w:rPr>
          <w:sz w:val="12"/>
        </w:rPr>
        <w:t>largely</w:t>
      </w:r>
      <w:r w:rsidRPr="005E5E1B">
        <w:rPr>
          <w:rStyle w:val="StyleUnderline"/>
        </w:rPr>
        <w:t xml:space="preserve"> composed of platinum and </w:t>
      </w:r>
      <w:r w:rsidRPr="005E5E1B">
        <w:rPr>
          <w:rStyle w:val="Emphasis"/>
          <w:highlight w:val="green"/>
        </w:rPr>
        <w:t xml:space="preserve">rare </w:t>
      </w:r>
      <w:r w:rsidRPr="005E5E1B">
        <w:rPr>
          <w:rStyle w:val="Emphasis"/>
        </w:rPr>
        <w:t xml:space="preserve">earth </w:t>
      </w:r>
      <w:r w:rsidRPr="005E5E1B">
        <w:rPr>
          <w:rStyle w:val="Emphasis"/>
          <w:highlight w:val="green"/>
        </w:rPr>
        <w:t>metals</w:t>
      </w:r>
      <w:r w:rsidRPr="005E5E1B">
        <w:rPr>
          <w:rStyle w:val="StyleUnderline"/>
          <w:highlight w:val="green"/>
        </w:rPr>
        <w:t xml:space="preserve"> have</w:t>
      </w:r>
      <w:r w:rsidRPr="005E5E1B">
        <w:rPr>
          <w:rStyle w:val="StyleUnderline"/>
        </w:rPr>
        <w:t xml:space="preserve"> an incredible </w:t>
      </w:r>
      <w:r w:rsidRPr="005E5E1B">
        <w:rPr>
          <w:rStyle w:val="StyleUnderline"/>
          <w:highlight w:val="green"/>
        </w:rPr>
        <w:t>value. Helium-3</w:t>
      </w:r>
      <w:r w:rsidRPr="005E5E1B">
        <w:rPr>
          <w:rStyle w:val="StyleUnderline"/>
        </w:rPr>
        <w:t xml:space="preserve"> isotopes </w:t>
      </w:r>
      <w:r w:rsidRPr="005E5E1B">
        <w:rPr>
          <w:sz w:val="12"/>
        </w:rPr>
        <w:t>accessible in outer</w:t>
      </w:r>
      <w:r w:rsidRPr="005E5E1B">
        <w:rPr>
          <w:rStyle w:val="StyleUnderline"/>
        </w:rPr>
        <w:t xml:space="preserve"> space could </w:t>
      </w:r>
      <w:r w:rsidRPr="005E5E1B">
        <w:rPr>
          <w:rStyle w:val="StyleUnderline"/>
          <w:highlight w:val="green"/>
        </w:rPr>
        <w:t xml:space="preserve">provide </w:t>
      </w:r>
      <w:r w:rsidRPr="005E5E1B">
        <w:rPr>
          <w:rStyle w:val="Emphasis"/>
          <w:highlight w:val="green"/>
        </w:rPr>
        <w:t>clean</w:t>
      </w:r>
      <w:r w:rsidRPr="005E5E1B">
        <w:rPr>
          <w:rStyle w:val="Emphasis"/>
        </w:rPr>
        <w:t xml:space="preserve"> and abundant </w:t>
      </w:r>
      <w:r w:rsidRPr="005E5E1B">
        <w:rPr>
          <w:rStyle w:val="Emphasis"/>
          <w:highlight w:val="green"/>
        </w:rPr>
        <w:t>energy</w:t>
      </w:r>
      <w:r w:rsidRPr="005E5E1B">
        <w:rPr>
          <w:rStyle w:val="StyleUnderline"/>
          <w:highlight w:val="green"/>
        </w:rPr>
        <w:t>. There is</w:t>
      </w:r>
      <w:r w:rsidRPr="005E5E1B">
        <w:rPr>
          <w:rStyle w:val="StyleUnderline"/>
        </w:rPr>
        <w:t xml:space="preserve"> </w:t>
      </w:r>
      <w:r w:rsidRPr="005E5E1B">
        <w:rPr>
          <w:sz w:val="12"/>
        </w:rPr>
        <w:t>far</w:t>
      </w:r>
      <w:r w:rsidRPr="005E5E1B">
        <w:rPr>
          <w:rStyle w:val="StyleUnderline"/>
        </w:rPr>
        <w:t xml:space="preserve"> </w:t>
      </w:r>
      <w:r w:rsidRPr="005E5E1B">
        <w:rPr>
          <w:rStyle w:val="StyleUnderline"/>
          <w:highlight w:val="green"/>
        </w:rPr>
        <w:t>more water in</w:t>
      </w:r>
      <w:r w:rsidRPr="005E5E1B">
        <w:rPr>
          <w:rStyle w:val="StyleUnderline"/>
        </w:rPr>
        <w:t xml:space="preserve"> </w:t>
      </w:r>
      <w:r w:rsidRPr="005E5E1B">
        <w:rPr>
          <w:sz w:val="12"/>
        </w:rPr>
        <w:t>outer</w:t>
      </w:r>
      <w:r w:rsidRPr="005E5E1B">
        <w:rPr>
          <w:rStyle w:val="StyleUnderline"/>
        </w:rPr>
        <w:t xml:space="preserve"> </w:t>
      </w:r>
      <w:r w:rsidRPr="005E5E1B">
        <w:rPr>
          <w:rStyle w:val="StyleUnderline"/>
          <w:highlight w:val="green"/>
        </w:rPr>
        <w:t>space than</w:t>
      </w:r>
      <w:r w:rsidRPr="005E5E1B">
        <w:rPr>
          <w:rStyle w:val="StyleUnderline"/>
        </w:rPr>
        <w:t xml:space="preserve"> </w:t>
      </w:r>
      <w:r w:rsidRPr="005E5E1B">
        <w:rPr>
          <w:sz w:val="12"/>
        </w:rPr>
        <w:t>is</w:t>
      </w:r>
      <w:r w:rsidRPr="005E5E1B">
        <w:rPr>
          <w:rStyle w:val="StyleUnderline"/>
        </w:rPr>
        <w:t xml:space="preserve"> in our </w:t>
      </w:r>
      <w:r w:rsidRPr="005E5E1B">
        <w:rPr>
          <w:rStyle w:val="StyleUnderline"/>
          <w:highlight w:val="green"/>
        </w:rPr>
        <w:t>oceans.</w:t>
      </w:r>
      <w:r w:rsidRPr="005E5E1B">
        <w:rPr>
          <w:rStyle w:val="StyleUnderline"/>
        </w:rPr>
        <w:t xml:space="preserve"> </w:t>
      </w:r>
      <w:r w:rsidRPr="005E5E1B">
        <w:rPr>
          <w:sz w:val="12"/>
        </w:rPr>
        <w:t>In the pages that follow we will explain the potential for a cosmic shift in our global economy, our ecology, and our commercial and legal systems.</w:t>
      </w:r>
      <w:r w:rsidRPr="005E5E1B">
        <w:rPr>
          <w:rStyle w:val="StyleUnderline"/>
        </w:rPr>
        <w:t xml:space="preserve"> These can take place by the end of this century. </w:t>
      </w:r>
      <w:r w:rsidRPr="005E5E1B">
        <w:rPr>
          <w:sz w:val="12"/>
        </w:rPr>
        <w:t xml:space="preserve">And </w:t>
      </w:r>
      <w:r w:rsidRPr="005E5E1B">
        <w:rPr>
          <w:rStyle w:val="StyleUnderline"/>
        </w:rPr>
        <w:t>if these changes do not take place we will be in trouble.</w:t>
      </w:r>
      <w:r w:rsidRPr="005E5E1B">
        <w:rPr>
          <w:sz w:val="12"/>
        </w:rPr>
        <w:t xml:space="preserve"> Our conventional </w:t>
      </w:r>
      <w:proofErr w:type="spellStart"/>
      <w:r w:rsidRPr="005E5E1B">
        <w:rPr>
          <w:sz w:val="12"/>
        </w:rPr>
        <w:t>petro</w:t>
      </w:r>
      <w:proofErr w:type="spellEnd"/>
      <w:r w:rsidRPr="005E5E1B">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5E5E1B">
        <w:rPr>
          <w:rStyle w:val="StyleUnderline"/>
        </w:rPr>
        <w:t xml:space="preserve">the struggle between “haves” and “have nots” will grow increasingly </w:t>
      </w:r>
      <w:r w:rsidRPr="005E5E1B">
        <w:rPr>
          <w:rStyle w:val="Emphasis"/>
        </w:rPr>
        <w:t>ugly</w:t>
      </w:r>
      <w:r w:rsidRPr="005E5E1B">
        <w:rPr>
          <w:rStyle w:val="StyleUnderline"/>
        </w:rPr>
        <w:t xml:space="preserve">. A </w:t>
      </w:r>
      <w:r w:rsidRPr="005E5E1B">
        <w:rPr>
          <w:rStyle w:val="StyleUnderline"/>
          <w:highlight w:val="green"/>
        </w:rPr>
        <w:t>lack of</w:t>
      </w:r>
      <w:r w:rsidRPr="005E5E1B">
        <w:rPr>
          <w:rStyle w:val="StyleUnderline"/>
        </w:rPr>
        <w:t xml:space="preserve"> affordable and readily available </w:t>
      </w:r>
      <w:r w:rsidRPr="005E5E1B">
        <w:rPr>
          <w:rStyle w:val="Emphasis"/>
        </w:rPr>
        <w:t>water</w:t>
      </w:r>
      <w:r w:rsidRPr="005E5E1B">
        <w:rPr>
          <w:rStyle w:val="StyleUnderline"/>
        </w:rPr>
        <w:t xml:space="preserve">, natural </w:t>
      </w:r>
      <w:r w:rsidRPr="005E5E1B">
        <w:rPr>
          <w:rStyle w:val="Emphasis"/>
        </w:rPr>
        <w:t>resources</w:t>
      </w:r>
      <w:r w:rsidRPr="005E5E1B">
        <w:rPr>
          <w:rStyle w:val="StyleUnderline"/>
        </w:rPr>
        <w:t xml:space="preserve">, </w:t>
      </w:r>
      <w:r w:rsidRPr="005E5E1B">
        <w:rPr>
          <w:rStyle w:val="Emphasis"/>
          <w:highlight w:val="green"/>
        </w:rPr>
        <w:t>food</w:t>
      </w:r>
      <w:r w:rsidRPr="005E5E1B">
        <w:rPr>
          <w:rStyle w:val="StyleUnderline"/>
          <w:highlight w:val="green"/>
        </w:rPr>
        <w:t xml:space="preserve">, </w:t>
      </w:r>
      <w:r w:rsidRPr="005E5E1B">
        <w:rPr>
          <w:rStyle w:val="Emphasis"/>
          <w:highlight w:val="green"/>
        </w:rPr>
        <w:t>health care</w:t>
      </w:r>
      <w:r w:rsidRPr="005E5E1B">
        <w:rPr>
          <w:rStyle w:val="StyleUnderline"/>
          <w:highlight w:val="green"/>
        </w:rPr>
        <w:t xml:space="preserve"> and</w:t>
      </w:r>
      <w:r w:rsidRPr="005E5E1B">
        <w:rPr>
          <w:rStyle w:val="StyleUnderline"/>
        </w:rPr>
        <w:t xml:space="preserve"> medical supplies, plus systematic threats to </w:t>
      </w:r>
      <w:r w:rsidRPr="005E5E1B">
        <w:rPr>
          <w:rStyle w:val="Emphasis"/>
        </w:rPr>
        <w:t>urban security</w:t>
      </w:r>
      <w:r w:rsidRPr="005E5E1B">
        <w:rPr>
          <w:rStyle w:val="StyleUnderline"/>
        </w:rPr>
        <w:t xml:space="preserve"> and </w:t>
      </w:r>
      <w:r w:rsidRPr="005E5E1B">
        <w:rPr>
          <w:rStyle w:val="Emphasis"/>
          <w:highlight w:val="green"/>
        </w:rPr>
        <w:t>systemic war</w:t>
      </w:r>
      <w:r w:rsidRPr="005E5E1B">
        <w:rPr>
          <w:rStyle w:val="StyleUnderline"/>
        </w:rPr>
        <w:t>fare</w:t>
      </w:r>
      <w:r w:rsidRPr="005E5E1B">
        <w:rPr>
          <w:rStyle w:val="StyleUnderline"/>
          <w:highlight w:val="green"/>
        </w:rPr>
        <w:t xml:space="preserve"> are </w:t>
      </w:r>
      <w:r w:rsidRPr="005E5E1B">
        <w:rPr>
          <w:rStyle w:val="StyleUnderline"/>
        </w:rPr>
        <w:t xml:space="preserve">the </w:t>
      </w:r>
      <w:r w:rsidRPr="005E5E1B">
        <w:rPr>
          <w:rStyle w:val="StyleUnderline"/>
          <w:highlight w:val="green"/>
        </w:rPr>
        <w:t>alternatives</w:t>
      </w:r>
      <w:r w:rsidRPr="005E5E1B">
        <w:rPr>
          <w:rStyle w:val="StyleUnderline"/>
        </w:rPr>
        <w:t xml:space="preserve"> to astral abundance. </w:t>
      </w:r>
      <w:r w:rsidRPr="005E5E1B">
        <w:rPr>
          <w:sz w:val="12"/>
        </w:rPr>
        <w:t xml:space="preserve">The choices between astral abundance and a downward spiral in global standards of living are stark. </w:t>
      </w:r>
      <w:r w:rsidRPr="005E5E1B">
        <w:rPr>
          <w:rStyle w:val="StyleUnderline"/>
          <w:highlight w:val="green"/>
        </w:rPr>
        <w:t xml:space="preserve">Within the </w:t>
      </w:r>
      <w:r w:rsidRPr="005E5E1B">
        <w:rPr>
          <w:rStyle w:val="Emphasis"/>
          <w:highlight w:val="green"/>
        </w:rPr>
        <w:t>next few decades</w:t>
      </w:r>
      <w:r w:rsidRPr="005E5E1B">
        <w:rPr>
          <w:rStyle w:val="StyleUnderline"/>
        </w:rPr>
        <w:t xml:space="preserve"> these problems will be increasingly real</w:t>
      </w:r>
      <w:r w:rsidRPr="005E5E1B">
        <w:rPr>
          <w:rStyle w:val="StyleUnderline"/>
          <w:highlight w:val="green"/>
        </w:rPr>
        <w:t>.</w:t>
      </w:r>
      <w:r w:rsidRPr="005E5E1B">
        <w:rPr>
          <w:sz w:val="12"/>
        </w:rPr>
        <w:t xml:space="preserve"> By then </w:t>
      </w:r>
      <w:r w:rsidRPr="005E5E1B">
        <w:rPr>
          <w:rStyle w:val="StyleUnderline"/>
        </w:rPr>
        <w:t xml:space="preserve">the world may almost be </w:t>
      </w:r>
      <w:r w:rsidRPr="005E5E1B">
        <w:rPr>
          <w:rStyle w:val="Emphasis"/>
        </w:rPr>
        <w:t>begging</w:t>
      </w:r>
      <w:r w:rsidRPr="005E5E1B">
        <w:rPr>
          <w:rStyle w:val="StyleUnderline"/>
        </w:rPr>
        <w:t xml:space="preserve"> for new, out of- the-box thinking. </w:t>
      </w:r>
      <w:r w:rsidRPr="005E5E1B">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C16011E" w14:textId="7AF2B84C" w:rsidR="00E55E2B" w:rsidRPr="00E55E2B" w:rsidRDefault="00E55E2B" w:rsidP="00E55E2B">
      <w:pPr>
        <w:pStyle w:val="Heading3"/>
      </w:pPr>
      <w:r>
        <w:t>1NC: Space Debris</w:t>
      </w:r>
    </w:p>
    <w:p w14:paraId="6DE7AE6F" w14:textId="77777777" w:rsidR="00130F36" w:rsidRPr="0083159F" w:rsidRDefault="00130F36" w:rsidP="00130F36">
      <w:pPr>
        <w:pStyle w:val="Heading4"/>
      </w:pPr>
      <w:r>
        <w:t xml:space="preserve">Worst-case predictions show Kessler syndrome doesn’t prohibit space travel or pose a major threat to satellites in high LEO. </w:t>
      </w:r>
    </w:p>
    <w:p w14:paraId="6C1BC7BD" w14:textId="77777777" w:rsidR="00130F36" w:rsidRDefault="00130F36" w:rsidP="00130F36">
      <w:r w:rsidRPr="0046385A">
        <w:rPr>
          <w:rStyle w:val="Style13ptBold"/>
        </w:rPr>
        <w:t xml:space="preserve">Von </w:t>
      </w:r>
      <w:proofErr w:type="spellStart"/>
      <w:r w:rsidRPr="0046385A">
        <w:rPr>
          <w:rStyle w:val="Style13ptBold"/>
        </w:rPr>
        <w:t>Fange</w:t>
      </w:r>
      <w:proofErr w:type="spellEnd"/>
      <w:r w:rsidRPr="0046385A">
        <w:rPr>
          <w:rStyle w:val="Style13ptBold"/>
        </w:rPr>
        <w:t xml:space="preserve"> 17.</w:t>
      </w:r>
      <w:r>
        <w:t xml:space="preserve"> [Daniel von </w:t>
      </w:r>
      <w:proofErr w:type="spellStart"/>
      <w:r>
        <w:t>Fange</w:t>
      </w:r>
      <w:proofErr w:type="spellEnd"/>
      <w:r>
        <w:t xml:space="preserve">] 21 May 2017. </w:t>
      </w:r>
      <w:proofErr w:type="spellStart"/>
      <w:r>
        <w:t>Braino</w:t>
      </w:r>
      <w:proofErr w:type="spellEnd"/>
      <w:r>
        <w:t>. “Kessler Syndrome is Over Hyped.” Accessed 30 December 2021. &lt;</w:t>
      </w:r>
      <w:r w:rsidRPr="0046385A">
        <w:t>http://braino.org/essays/kessler_syndrome_is_over_hyped/</w:t>
      </w:r>
      <w:r>
        <w:t xml:space="preserve">&gt; //L. </w:t>
      </w:r>
      <w:proofErr w:type="spellStart"/>
      <w:r>
        <w:t>Su</w:t>
      </w:r>
      <w:proofErr w:type="spellEnd"/>
    </w:p>
    <w:p w14:paraId="00CAA1C3" w14:textId="77777777" w:rsidR="00130F36" w:rsidRDefault="00130F36" w:rsidP="00130F36">
      <w:pPr>
        <w:rPr>
          <w:u w:val="single"/>
        </w:rPr>
      </w:pPr>
      <w:r w:rsidRPr="006B65BD">
        <w:rPr>
          <w:u w:val="single"/>
        </w:rPr>
        <w:t xml:space="preserve">How bad could Kessler Syndrome in High LEO be? Let’s imagine a </w:t>
      </w:r>
      <w:proofErr w:type="gramStart"/>
      <w:r w:rsidRPr="00B3284F">
        <w:rPr>
          <w:highlight w:val="green"/>
          <w:u w:val="single"/>
        </w:rPr>
        <w:t>worst case</w:t>
      </w:r>
      <w:proofErr w:type="gramEnd"/>
      <w:r w:rsidRPr="006B65BD">
        <w:rPr>
          <w:u w:val="single"/>
        </w:rPr>
        <w:t xml:space="preserve"> scenario</w:t>
      </w:r>
      <w:r>
        <w:t xml:space="preserve">. An evil alien intelligence </w:t>
      </w:r>
      <w:r w:rsidRPr="006B65BD">
        <w:rPr>
          <w:u w:val="single"/>
        </w:rPr>
        <w:t xml:space="preserve">chops up everything in High LEO, turning it into </w:t>
      </w:r>
      <w:r w:rsidRPr="00B3284F">
        <w:rPr>
          <w:highlight w:val="green"/>
          <w:u w:val="single"/>
        </w:rPr>
        <w:t>1cm cubes of death</w:t>
      </w:r>
      <w:r w:rsidRPr="006B65BD">
        <w:rPr>
          <w:u w:val="single"/>
        </w:rPr>
        <w:t xml:space="preserve"> orbiting at 1000km, spread as evenly across the surface of this sphere</w:t>
      </w:r>
      <w:r>
        <w:t xml:space="preserve"> as orbital mechanics would allow. Is humanity cut off from space? I’m guessing the world has launched about 10,000 tons of satellites total. For guessing purposes, I’ll assume </w:t>
      </w:r>
      <w:r w:rsidRPr="00B3284F">
        <w:rPr>
          <w:highlight w:val="green"/>
          <w:u w:val="single"/>
        </w:rPr>
        <w:t>2,500 tons</w:t>
      </w:r>
      <w:r w:rsidRPr="00B446A0">
        <w:rPr>
          <w:u w:val="single"/>
        </w:rPr>
        <w:t xml:space="preserve"> of satellites and junk </w:t>
      </w:r>
      <w:r w:rsidRPr="00B3284F">
        <w:rPr>
          <w:highlight w:val="green"/>
          <w:u w:val="single"/>
        </w:rPr>
        <w:t>currently in High LEO.</w:t>
      </w:r>
      <w:r w:rsidRPr="00B446A0">
        <w:rPr>
          <w:u w:val="single"/>
        </w:rPr>
        <w:t xml:space="preserve"> If satellites are made of aluminum, with a density of 2.70 g/cm3, then that’s 839,985,870 1cm cubes</w:t>
      </w:r>
      <w:r>
        <w:t xml:space="preserve">. </w:t>
      </w:r>
      <w:r w:rsidRPr="00B446A0">
        <w:rPr>
          <w:u w:val="single"/>
        </w:rPr>
        <w:t>A sphere for an orbit of 1,000km has a surface area of 682,752,000 square KM.</w:t>
      </w:r>
      <w:r>
        <w:t xml:space="preserve"> </w:t>
      </w:r>
      <w:proofErr w:type="gramStart"/>
      <w:r w:rsidRPr="00B446A0">
        <w:rPr>
          <w:u w:val="single"/>
        </w:rPr>
        <w:t>So</w:t>
      </w:r>
      <w:proofErr w:type="gramEnd"/>
      <w:r w:rsidRPr="00B446A0">
        <w:rPr>
          <w:u w:val="single"/>
        </w:rPr>
        <w:t xml:space="preserve"> </w:t>
      </w:r>
      <w:r w:rsidRPr="0083159F">
        <w:rPr>
          <w:highlight w:val="green"/>
          <w:u w:val="single"/>
        </w:rPr>
        <w:t>there would be one cube of junk per .81 square KM.</w:t>
      </w:r>
      <w:r w:rsidRPr="00B446A0">
        <w:rPr>
          <w:u w:val="single"/>
        </w:rPr>
        <w:t xml:space="preserve"> If a </w:t>
      </w:r>
      <w:r w:rsidRPr="0083159F">
        <w:rPr>
          <w:highlight w:val="green"/>
          <w:u w:val="single"/>
        </w:rPr>
        <w:t>rocket</w:t>
      </w:r>
      <w:r w:rsidRPr="00B446A0">
        <w:rPr>
          <w:u w:val="single"/>
        </w:rPr>
        <w:t xml:space="preserve"> traveled through that, its </w:t>
      </w:r>
      <w:r w:rsidRPr="0083159F">
        <w:rPr>
          <w:highlight w:val="green"/>
          <w:u w:val="single"/>
        </w:rPr>
        <w:t>odds of hitting that cube are</w:t>
      </w:r>
      <w:r w:rsidRPr="00B446A0">
        <w:rPr>
          <w:u w:val="single"/>
        </w:rPr>
        <w:t xml:space="preserve"> tiny - </w:t>
      </w:r>
      <w:r w:rsidRPr="0083159F">
        <w:rPr>
          <w:highlight w:val="green"/>
          <w:u w:val="single"/>
        </w:rPr>
        <w:t>less than 1 in 10,000</w:t>
      </w:r>
      <w:r w:rsidRPr="00B446A0">
        <w:rPr>
          <w:u w:val="single"/>
        </w:rPr>
        <w:t xml:space="preserve">. So even </w:t>
      </w:r>
      <w:r w:rsidRPr="0083159F">
        <w:rPr>
          <w:highlight w:val="green"/>
          <w:u w:val="single"/>
        </w:rPr>
        <w:t>in the worst case, we don’t lose access to space</w:t>
      </w:r>
      <w:r w:rsidRPr="00B446A0">
        <w:rPr>
          <w:u w:val="single"/>
        </w:rPr>
        <w:t>.</w:t>
      </w:r>
      <w:r>
        <w:t xml:space="preserve"> Now though you can travel through the debris, you couldn’t keep a satellite alive for long in this orbit of death. </w:t>
      </w:r>
      <w:r w:rsidRPr="00B446A0">
        <w:rPr>
          <w:u w:val="single"/>
        </w:rPr>
        <w:t xml:space="preserve">Kessler Syndrome at its worst just prevents us from putting satellites in certain orbits. </w:t>
      </w:r>
      <w:r w:rsidRPr="0083159F">
        <w:rPr>
          <w:highlight w:val="green"/>
          <w:u w:val="single"/>
        </w:rPr>
        <w:t>In real life, there’s a lot</w:t>
      </w:r>
      <w:r w:rsidRPr="00B446A0">
        <w:rPr>
          <w:u w:val="single"/>
        </w:rPr>
        <w:t xml:space="preserve"> of factors </w:t>
      </w:r>
      <w:r w:rsidRPr="0083159F">
        <w:rPr>
          <w:highlight w:val="green"/>
          <w:u w:val="single"/>
        </w:rPr>
        <w:t>that make Kessler syndrome</w:t>
      </w:r>
      <w:r w:rsidRPr="00B446A0">
        <w:rPr>
          <w:u w:val="single"/>
        </w:rPr>
        <w:t xml:space="preserve"> even </w:t>
      </w:r>
      <w:r w:rsidRPr="0083159F">
        <w:rPr>
          <w:highlight w:val="green"/>
          <w:u w:val="single"/>
        </w:rPr>
        <w:t>less of a problem</w:t>
      </w:r>
      <w:r>
        <w:t xml:space="preserve"> than our worst case though experiment. </w:t>
      </w:r>
      <w:r w:rsidRPr="0083159F">
        <w:rPr>
          <w:highlight w:val="green"/>
          <w:u w:val="single"/>
        </w:rPr>
        <w:t>Debris</w:t>
      </w:r>
      <w:r w:rsidRPr="00B446A0">
        <w:rPr>
          <w:u w:val="single"/>
        </w:rPr>
        <w:t xml:space="preserve"> would be </w:t>
      </w:r>
      <w:r w:rsidRPr="0083159F">
        <w:rPr>
          <w:highlight w:val="green"/>
          <w:u w:val="single"/>
        </w:rPr>
        <w:t>spread over a volume of space</w:t>
      </w:r>
      <w:r w:rsidRPr="00B446A0">
        <w:rPr>
          <w:u w:val="single"/>
        </w:rPr>
        <w:t xml:space="preserve">, not a single orbital surface, </w:t>
      </w:r>
      <w:r w:rsidRPr="0083159F">
        <w:rPr>
          <w:highlight w:val="green"/>
          <w:u w:val="single"/>
        </w:rPr>
        <w:t>making</w:t>
      </w:r>
      <w:r w:rsidRPr="00B446A0">
        <w:rPr>
          <w:u w:val="single"/>
        </w:rPr>
        <w:t xml:space="preserve"> </w:t>
      </w:r>
      <w:r w:rsidRPr="0083159F">
        <w:rPr>
          <w:highlight w:val="green"/>
          <w:u w:val="single"/>
        </w:rPr>
        <w:t>collisions</w:t>
      </w:r>
      <w:r w:rsidRPr="00B446A0">
        <w:rPr>
          <w:u w:val="single"/>
        </w:rPr>
        <w:t xml:space="preserve"> orders of magnitudes </w:t>
      </w:r>
      <w:r w:rsidRPr="0083159F">
        <w:rPr>
          <w:highlight w:val="green"/>
          <w:u w:val="single"/>
        </w:rPr>
        <w:t>less likely</w:t>
      </w:r>
      <w:r w:rsidRPr="00B446A0">
        <w:rPr>
          <w:u w:val="single"/>
        </w:rPr>
        <w:t xml:space="preserve">. Most impact debris will have a </w:t>
      </w:r>
      <w:r w:rsidRPr="0083159F">
        <w:rPr>
          <w:highlight w:val="green"/>
          <w:u w:val="single"/>
        </w:rPr>
        <w:t>slower orbital velocity than</w:t>
      </w:r>
      <w:r w:rsidRPr="00B446A0">
        <w:rPr>
          <w:u w:val="single"/>
        </w:rPr>
        <w:t xml:space="preserve"> either of its </w:t>
      </w:r>
      <w:r w:rsidRPr="0083159F">
        <w:rPr>
          <w:highlight w:val="green"/>
          <w:u w:val="single"/>
        </w:rPr>
        <w:t>original pieces</w:t>
      </w:r>
      <w:r w:rsidRPr="00B446A0">
        <w:rPr>
          <w:u w:val="single"/>
        </w:rPr>
        <w:t xml:space="preserve"> - this makes it </w:t>
      </w:r>
      <w:r w:rsidRPr="0083159F">
        <w:rPr>
          <w:highlight w:val="green"/>
          <w:u w:val="single"/>
        </w:rPr>
        <w:t>deorbit much sooner</w:t>
      </w:r>
      <w:r w:rsidRPr="00B446A0">
        <w:rPr>
          <w:u w:val="single"/>
        </w:rPr>
        <w:t xml:space="preserve">. Any collision will create large and small objects. Small objects are much more affected by atmospheric drag and deorbit faster, even in a few months from high LEO. Larger objects can be tracked by </w:t>
      </w:r>
      <w:proofErr w:type="gramStart"/>
      <w:r w:rsidRPr="00B446A0">
        <w:rPr>
          <w:u w:val="single"/>
        </w:rPr>
        <w:t>earth based</w:t>
      </w:r>
      <w:proofErr w:type="gramEnd"/>
      <w:r w:rsidRPr="00B446A0">
        <w:rPr>
          <w:u w:val="single"/>
        </w:rPr>
        <w:t xml:space="preserve"> radar and avoided. The planned </w:t>
      </w:r>
      <w:r w:rsidRPr="0083159F">
        <w:rPr>
          <w:highlight w:val="green"/>
          <w:u w:val="single"/>
        </w:rPr>
        <w:t>big new constellations</w:t>
      </w:r>
      <w:r w:rsidRPr="00B446A0">
        <w:rPr>
          <w:u w:val="single"/>
        </w:rPr>
        <w:t xml:space="preserve"> are </w:t>
      </w:r>
      <w:r w:rsidRPr="0083159F">
        <w:rPr>
          <w:highlight w:val="green"/>
          <w:u w:val="single"/>
        </w:rPr>
        <w:t>not in High LEO</w:t>
      </w:r>
      <w:r w:rsidRPr="00B446A0">
        <w:rPr>
          <w:u w:val="single"/>
        </w:rPr>
        <w:t xml:space="preserve">, but in Low LEO for faster communications with the earth. They </w:t>
      </w:r>
      <w:r w:rsidRPr="0083159F">
        <w:rPr>
          <w:highlight w:val="green"/>
          <w:u w:val="single"/>
        </w:rPr>
        <w:t>aren’t an issue for Kessler</w:t>
      </w:r>
      <w:r w:rsidRPr="00B446A0">
        <w:rPr>
          <w:u w:val="single"/>
        </w:rPr>
        <w:t>.</w:t>
      </w:r>
      <w:r>
        <w:t xml:space="preserve"> Most importantly, </w:t>
      </w:r>
      <w:r w:rsidRPr="00B446A0">
        <w:rPr>
          <w:u w:val="single"/>
        </w:rPr>
        <w:t xml:space="preserve">all new satellite launches since the 1990’s </w:t>
      </w:r>
      <w:proofErr w:type="gramStart"/>
      <w:r w:rsidRPr="00B446A0">
        <w:rPr>
          <w:u w:val="single"/>
        </w:rPr>
        <w:t>are</w:t>
      </w:r>
      <w:proofErr w:type="gramEnd"/>
      <w:r w:rsidRPr="00B446A0">
        <w:rPr>
          <w:u w:val="single"/>
        </w:rPr>
        <w:t xml:space="preserve"> required to include a plan to get rid of the satellite at the end of its useful life</w:t>
      </w:r>
      <w:r>
        <w:t xml:space="preserve"> (usually by deorbiting) </w:t>
      </w:r>
      <w:r w:rsidRPr="00B446A0">
        <w:rPr>
          <w:u w:val="single"/>
        </w:rPr>
        <w:t xml:space="preserve">So the </w:t>
      </w:r>
      <w:r w:rsidRPr="0083159F">
        <w:rPr>
          <w:highlight w:val="green"/>
          <w:u w:val="single"/>
        </w:rPr>
        <w:t>realistic worst case is</w:t>
      </w:r>
      <w:r w:rsidRPr="00B446A0">
        <w:rPr>
          <w:u w:val="single"/>
        </w:rPr>
        <w:t xml:space="preserve"> that </w:t>
      </w:r>
      <w:r w:rsidRPr="0083159F">
        <w:rPr>
          <w:highlight w:val="green"/>
          <w:u w:val="single"/>
        </w:rPr>
        <w:t>insurance premiums on satellites go up</w:t>
      </w:r>
      <w:r w:rsidRPr="00B446A0">
        <w:rPr>
          <w:u w:val="single"/>
        </w:rPr>
        <w:t xml:space="preserve"> a bit. Given the current trend toward much smaller, cheaper micro satellites, this wouldn’t even have a huge effect.</w:t>
      </w:r>
    </w:p>
    <w:p w14:paraId="7DE9C3D8" w14:textId="3DD183AE" w:rsidR="00E55E2B" w:rsidRDefault="00E55E2B" w:rsidP="00E55E2B">
      <w:pPr>
        <w:pStyle w:val="Heading4"/>
      </w:pPr>
      <w:r>
        <w:t xml:space="preserve">Their </w:t>
      </w:r>
      <w:proofErr w:type="spellStart"/>
      <w:r>
        <w:t>ev</w:t>
      </w:r>
      <w:proofErr w:type="spellEnd"/>
      <w:r>
        <w:t xml:space="preserve"> doesn’t account for improvements in debris and satellite tracking in the past year – o/w Munoz on recency. </w:t>
      </w:r>
    </w:p>
    <w:p w14:paraId="0C0B2EEE" w14:textId="77777777" w:rsidR="00E55E2B" w:rsidRDefault="00E55E2B" w:rsidP="00E55E2B">
      <w:r w:rsidRPr="00910944">
        <w:rPr>
          <w:rStyle w:val="Style13ptBold"/>
        </w:rPr>
        <w:t>Erwin 20.</w:t>
      </w:r>
      <w:r>
        <w:t xml:space="preserve"> [Sandra Erwin, Senior Staff Writer. Sandra Erwin writes about military space programs, policy, </w:t>
      </w:r>
      <w:proofErr w:type="gramStart"/>
      <w:r>
        <w:t>technology</w:t>
      </w:r>
      <w:proofErr w:type="gramEnd"/>
      <w:r>
        <w:t xml:space="preserve"> and the industry that supports this sector. She has covered the military, the Pentagon, </w:t>
      </w:r>
      <w:proofErr w:type="gramStart"/>
      <w:r>
        <w:t>Congress</w:t>
      </w:r>
      <w:proofErr w:type="gramEnd"/>
      <w:r>
        <w:t xml:space="preserve"> and the defense industry for nearly two decades as editor of NDIA’s National Defense Magazine and Pentagon correspondent for Real Clear Defense.] 24 September 2020. Space News. “</w:t>
      </w:r>
      <w:r w:rsidRPr="00562698">
        <w:t>U.S. Space Command announces improvements in space debris tracking</w:t>
      </w:r>
      <w:r>
        <w:t>” Accessed 29 December 2021. &lt;</w:t>
      </w:r>
      <w:r w:rsidRPr="00910944">
        <w:t>https://spacenews.com/u-s-space-command-announces-improvements-in-space-debris-tracking/</w:t>
      </w:r>
      <w:r>
        <w:t xml:space="preserve">&gt;//L. </w:t>
      </w:r>
      <w:proofErr w:type="spellStart"/>
      <w:r>
        <w:t>Su</w:t>
      </w:r>
      <w:proofErr w:type="spellEnd"/>
    </w:p>
    <w:p w14:paraId="414E8FA7" w14:textId="79866C7D" w:rsidR="00E55E2B" w:rsidRDefault="00E55E2B" w:rsidP="00130F36">
      <w:pPr>
        <w:rPr>
          <w:u w:val="single"/>
        </w:rPr>
      </w:pPr>
      <w:r>
        <w:t>WASHINGTON</w:t>
      </w:r>
      <w:r w:rsidRPr="006968E7">
        <w:t xml:space="preserve"> —</w:t>
      </w:r>
      <w:r w:rsidRPr="006968E7">
        <w:rPr>
          <w:u w:val="single"/>
        </w:rPr>
        <w:t xml:space="preserve"> U.S. Space Command </w:t>
      </w:r>
      <w:r w:rsidRPr="00C02568">
        <w:rPr>
          <w:highlight w:val="green"/>
          <w:u w:val="single"/>
        </w:rPr>
        <w:t>starting Sept. 24</w:t>
      </w:r>
      <w:r w:rsidRPr="006968E7">
        <w:rPr>
          <w:u w:val="single"/>
        </w:rPr>
        <w:t xml:space="preserve"> is providing </w:t>
      </w:r>
      <w:r w:rsidRPr="00C02568">
        <w:rPr>
          <w:highlight w:val="green"/>
          <w:u w:val="single"/>
        </w:rPr>
        <w:t>more precise data about</w:t>
      </w:r>
      <w:r w:rsidRPr="006968E7">
        <w:rPr>
          <w:u w:val="single"/>
        </w:rPr>
        <w:t xml:space="preserve"> the </w:t>
      </w:r>
      <w:r w:rsidRPr="00C02568">
        <w:rPr>
          <w:highlight w:val="green"/>
          <w:u w:val="single"/>
        </w:rPr>
        <w:t>location and</w:t>
      </w:r>
      <w:r>
        <w:t xml:space="preserve"> potential </w:t>
      </w:r>
      <w:r w:rsidRPr="00C02568">
        <w:rPr>
          <w:highlight w:val="green"/>
          <w:u w:val="single"/>
        </w:rPr>
        <w:t>interaction between objects in space</w:t>
      </w:r>
      <w:r w:rsidRPr="006968E7">
        <w:rPr>
          <w:u w:val="single"/>
        </w:rPr>
        <w:t xml:space="preserve">, which could </w:t>
      </w:r>
      <w:r w:rsidRPr="00C02568">
        <w:rPr>
          <w:highlight w:val="green"/>
          <w:u w:val="single"/>
        </w:rPr>
        <w:t>help</w:t>
      </w:r>
      <w:r w:rsidRPr="006968E7">
        <w:rPr>
          <w:u w:val="single"/>
        </w:rPr>
        <w:t xml:space="preserve"> </w:t>
      </w:r>
      <w:r w:rsidRPr="00C02568">
        <w:rPr>
          <w:highlight w:val="green"/>
          <w:u w:val="single"/>
        </w:rPr>
        <w:t>predict collisions</w:t>
      </w:r>
      <w:r w:rsidRPr="006968E7">
        <w:rPr>
          <w:u w:val="single"/>
        </w:rPr>
        <w:t xml:space="preserve"> involving space junk</w:t>
      </w:r>
      <w:r>
        <w:t xml:space="preserve">, officials told </w:t>
      </w:r>
      <w:proofErr w:type="spellStart"/>
      <w:r>
        <w:t>SpaceNews</w:t>
      </w:r>
      <w:proofErr w:type="spellEnd"/>
      <w:r>
        <w:t>. The 18th Space Control Squadron at Vandenberg Air Force Base, California, is now providing “</w:t>
      </w:r>
      <w:r w:rsidRPr="00C02568">
        <w:rPr>
          <w:highlight w:val="green"/>
          <w:u w:val="single"/>
        </w:rPr>
        <w:t>more meaningful” data on</w:t>
      </w:r>
      <w:r w:rsidRPr="006968E7">
        <w:rPr>
          <w:u w:val="single"/>
        </w:rPr>
        <w:t xml:space="preserve"> approximately </w:t>
      </w:r>
      <w:r w:rsidRPr="00C02568">
        <w:rPr>
          <w:highlight w:val="green"/>
          <w:u w:val="single"/>
        </w:rPr>
        <w:t>25,000</w:t>
      </w:r>
      <w:r w:rsidRPr="006968E7">
        <w:rPr>
          <w:u w:val="single"/>
        </w:rPr>
        <w:t xml:space="preserve"> space </w:t>
      </w:r>
      <w:r w:rsidRPr="00C02568">
        <w:rPr>
          <w:highlight w:val="green"/>
          <w:u w:val="single"/>
        </w:rPr>
        <w:t>objects</w:t>
      </w:r>
      <w:r w:rsidRPr="006968E7">
        <w:rPr>
          <w:u w:val="single"/>
        </w:rPr>
        <w:t xml:space="preserve"> tracked by the U.S. military</w:t>
      </w:r>
      <w:r>
        <w:t xml:space="preserve">, the squadron commander Lt. Col. Justin </w:t>
      </w:r>
      <w:proofErr w:type="spellStart"/>
      <w:r>
        <w:t>Sorice</w:t>
      </w:r>
      <w:proofErr w:type="spellEnd"/>
      <w:r>
        <w:t xml:space="preserve">, said Sept. 24. The 18 SPCS is responsible for the space domain awareness mission for the U.S. Space Force. Most of the objects now orbiting the Earth are pieces of debris. Only about 3,200 of the 25,000 objects tracked by U.S. Space Command are active satellites, </w:t>
      </w:r>
      <w:proofErr w:type="spellStart"/>
      <w:r>
        <w:t>Sorice</w:t>
      </w:r>
      <w:proofErr w:type="spellEnd"/>
      <w:r>
        <w:t xml:space="preserve"> said. </w:t>
      </w:r>
      <w:r w:rsidRPr="001437F3">
        <w:rPr>
          <w:u w:val="single"/>
        </w:rPr>
        <w:t>All users of the space catalog</w:t>
      </w:r>
      <w:r>
        <w:t xml:space="preserve"> published on www.Space-Track.org </w:t>
      </w:r>
      <w:r w:rsidRPr="001437F3">
        <w:rPr>
          <w:u w:val="single"/>
        </w:rPr>
        <w:t>will have access to the data</w:t>
      </w:r>
      <w:r>
        <w:t xml:space="preserve">. </w:t>
      </w:r>
      <w:r w:rsidRPr="001437F3">
        <w:rPr>
          <w:u w:val="single"/>
        </w:rPr>
        <w:t>Up until now, the 18th SPCS had limited conjunction screening and reporting capacity,</w:t>
      </w:r>
      <w:r>
        <w:t xml:space="preserve"> </w:t>
      </w:r>
      <w:proofErr w:type="spellStart"/>
      <w:r>
        <w:t>Sorice</w:t>
      </w:r>
      <w:proofErr w:type="spellEnd"/>
      <w:r>
        <w:t xml:space="preserve"> said. The data analysis process focused on trying to predict potential collisions between active satellites or between satellites and pieces of debris. </w:t>
      </w:r>
      <w:r w:rsidRPr="001437F3">
        <w:rPr>
          <w:u w:val="single"/>
        </w:rPr>
        <w:t xml:space="preserve">Now </w:t>
      </w:r>
      <w:r w:rsidRPr="00C02568">
        <w:rPr>
          <w:highlight w:val="green"/>
          <w:u w:val="single"/>
        </w:rPr>
        <w:t>all objects are screened</w:t>
      </w:r>
      <w:r>
        <w:t xml:space="preserve">, he said. “It doesn’t mean we didn’t see those objects </w:t>
      </w:r>
      <w:proofErr w:type="gramStart"/>
      <w:r>
        <w:t>before</w:t>
      </w:r>
      <w:proofErr w:type="gramEnd"/>
      <w:r>
        <w:t xml:space="preserve"> but </w:t>
      </w:r>
      <w:r w:rsidRPr="001437F3">
        <w:rPr>
          <w:u w:val="single"/>
        </w:rPr>
        <w:t>we didn’t have the capacity or processes to actually screen potential conjunctions especially between debris objects.</w:t>
      </w:r>
      <w:r>
        <w:t xml:space="preserve">” </w:t>
      </w:r>
      <w:proofErr w:type="spellStart"/>
      <w:r>
        <w:t>Sorice</w:t>
      </w:r>
      <w:proofErr w:type="spellEnd"/>
      <w:r>
        <w:t xml:space="preserve"> said the 18 SPCS also is </w:t>
      </w:r>
      <w:r w:rsidRPr="00C02568">
        <w:rPr>
          <w:highlight w:val="green"/>
          <w:u w:val="single"/>
        </w:rPr>
        <w:t>reducing the</w:t>
      </w:r>
      <w:r w:rsidRPr="001437F3">
        <w:rPr>
          <w:u w:val="single"/>
        </w:rPr>
        <w:t xml:space="preserve"> daily </w:t>
      </w:r>
      <w:r w:rsidRPr="00C02568">
        <w:rPr>
          <w:highlight w:val="green"/>
          <w:u w:val="single"/>
        </w:rPr>
        <w:t>number of “spam” messages</w:t>
      </w:r>
      <w:r w:rsidRPr="001437F3">
        <w:rPr>
          <w:u w:val="single"/>
        </w:rPr>
        <w:t xml:space="preserve"> issued to satellite operators and foreign governments that included reports of nearly zero-probability of on-orbit conjunctions</w:t>
      </w:r>
      <w:r>
        <w:t xml:space="preserve">. Under the new process, </w:t>
      </w:r>
      <w:r w:rsidRPr="001437F3">
        <w:rPr>
          <w:u w:val="single"/>
        </w:rPr>
        <w:t xml:space="preserve">there will be fewer but </w:t>
      </w:r>
      <w:r w:rsidRPr="00C02568">
        <w:rPr>
          <w:highlight w:val="green"/>
          <w:u w:val="single"/>
        </w:rPr>
        <w:t>higher quality reports</w:t>
      </w:r>
      <w:r>
        <w:t>. “This will improve spaceflight safety by reducing the number of unnecessary conjunction reports,” he said. The new processes for data reporting were developed jointly by U.S. Space Command and NASA’s Conjunction Assessment Risk Analysis organization. “</w:t>
      </w:r>
      <w:r w:rsidRPr="000C7FC7">
        <w:rPr>
          <w:u w:val="single"/>
        </w:rPr>
        <w:t>We curtailed processes to improve the meaningfulness of conjunction data messages</w:t>
      </w:r>
      <w:r>
        <w:t xml:space="preserve"> compared to the legacy way of doing business,” said </w:t>
      </w:r>
      <w:proofErr w:type="spellStart"/>
      <w:r>
        <w:t>Sorice</w:t>
      </w:r>
      <w:proofErr w:type="spellEnd"/>
      <w:r>
        <w:t>. “For every object we track we are calculating that object’s interaction with anything else, based on the criteria set by NASA CARA and Space Command,” he said. “</w:t>
      </w:r>
      <w:r w:rsidRPr="00B6625F">
        <w:rPr>
          <w:u w:val="single"/>
        </w:rPr>
        <w:t>Before we were only doing that with active payloads. Now we’re covering all objects in our catalog</w:t>
      </w:r>
      <w:r>
        <w:t xml:space="preserve">.” The software coding for this project was done by Staff Sgt. Bailey Bourque, technical lead of the squadron’s combat development division. “This was about doing more with what we have,” Bourque told </w:t>
      </w:r>
      <w:proofErr w:type="spellStart"/>
      <w:r>
        <w:t>SpaceNews</w:t>
      </w:r>
      <w:proofErr w:type="spellEnd"/>
      <w:r>
        <w:t xml:space="preserve">. “We didn’t buy new </w:t>
      </w:r>
      <w:proofErr w:type="gramStart"/>
      <w:r>
        <w:t>software,</w:t>
      </w:r>
      <w:proofErr w:type="gramEnd"/>
      <w:r>
        <w:t xml:space="preserve"> we didn’t do any major upgrades. We repurposed the software we were already using.” What changed, said Bailey, is that in the past “we </w:t>
      </w:r>
      <w:proofErr w:type="spellStart"/>
      <w:r>
        <w:t>did’t</w:t>
      </w:r>
      <w:proofErr w:type="spellEnd"/>
      <w:r>
        <w:t xml:space="preserve"> have the processing power. </w:t>
      </w:r>
      <w:r w:rsidRPr="00B6625F">
        <w:rPr>
          <w:u w:val="single"/>
        </w:rPr>
        <w:t xml:space="preserve">Now we </w:t>
      </w:r>
      <w:r w:rsidRPr="00C02568">
        <w:rPr>
          <w:highlight w:val="green"/>
          <w:u w:val="single"/>
        </w:rPr>
        <w:t>increased</w:t>
      </w:r>
      <w:r w:rsidRPr="00B6625F">
        <w:rPr>
          <w:u w:val="single"/>
        </w:rPr>
        <w:t xml:space="preserve"> the </w:t>
      </w:r>
      <w:r w:rsidRPr="00C02568">
        <w:rPr>
          <w:highlight w:val="green"/>
          <w:u w:val="single"/>
        </w:rPr>
        <w:t>efficiency</w:t>
      </w:r>
      <w:r w:rsidRPr="00B6625F">
        <w:rPr>
          <w:u w:val="single"/>
        </w:rPr>
        <w:t xml:space="preserve"> of our processes,” he said. “We repurposed the same process that we have used to predict satellite collisions and we are applying it to all the debris in our catalog.”</w:t>
      </w:r>
    </w:p>
    <w:p w14:paraId="7D98B686" w14:textId="5A5AFBB0" w:rsidR="00761759" w:rsidRDefault="00761759" w:rsidP="00761759">
      <w:pPr>
        <w:pStyle w:val="Heading4"/>
      </w:pPr>
      <w:r>
        <w:t xml:space="preserve">And the commercial sector fills in gaps – this </w:t>
      </w:r>
      <w:proofErr w:type="spellStart"/>
      <w:r>
        <w:t>ev</w:t>
      </w:r>
      <w:proofErr w:type="spellEnd"/>
      <w:r>
        <w:t xml:space="preserve"> is from yesterday</w:t>
      </w:r>
    </w:p>
    <w:p w14:paraId="3CFEE1F9" w14:textId="5D8DBA4F" w:rsidR="007B6CD9" w:rsidRDefault="00EC1F7E" w:rsidP="007B6CD9">
      <w:r w:rsidRPr="00EC1F7E">
        <w:rPr>
          <w:rStyle w:val="Style13ptBold"/>
        </w:rPr>
        <w:t>Smith 2/11.</w:t>
      </w:r>
      <w:r>
        <w:t xml:space="preserve"> [Marcia Smith] 11 February 2022. Space Policy Online. “</w:t>
      </w:r>
      <w:r w:rsidRPr="00EC1F7E">
        <w:t>NOAA’S SPACE DATA REPOSITORY TAKES A STEP FORWARD</w:t>
      </w:r>
      <w:r>
        <w:t xml:space="preserve">” </w:t>
      </w:r>
      <w:r w:rsidR="007B6CD9">
        <w:t>&lt;</w:t>
      </w:r>
      <w:hyperlink r:id="rId27" w:history="1">
        <w:r w:rsidRPr="007A1B62">
          <w:rPr>
            <w:rStyle w:val="Hyperlink"/>
          </w:rPr>
          <w:t>https://spacepolicyonline.com/news/noaas-space-data-repository-takes-a-step-forward/</w:t>
        </w:r>
      </w:hyperlink>
      <w:r w:rsidR="007B6CD9">
        <w:t>&gt;</w:t>
      </w:r>
      <w:r>
        <w:t xml:space="preserve"> //L. </w:t>
      </w:r>
      <w:proofErr w:type="spellStart"/>
      <w:r>
        <w:t>Su</w:t>
      </w:r>
      <w:proofErr w:type="spellEnd"/>
    </w:p>
    <w:p w14:paraId="1B9B4490" w14:textId="422255C0" w:rsidR="00E67F22" w:rsidRDefault="00E67F22" w:rsidP="007B6CD9">
      <w:r>
        <w:t xml:space="preserve">OADR = </w:t>
      </w:r>
      <w:r w:rsidRPr="00E67F22">
        <w:t>Open Architecture Data Repository</w:t>
      </w:r>
    </w:p>
    <w:p w14:paraId="421AC6D2" w14:textId="05A4BAB4" w:rsidR="007B6CD9" w:rsidRPr="007B6CD9" w:rsidRDefault="007B6CD9" w:rsidP="007B6CD9">
      <w:r w:rsidRPr="007B6CD9">
        <w:t xml:space="preserve">The </w:t>
      </w:r>
      <w:proofErr w:type="gramStart"/>
      <w:r w:rsidRPr="007B6CD9">
        <w:t>cloud-based</w:t>
      </w:r>
      <w:proofErr w:type="gramEnd"/>
      <w:r w:rsidRPr="007B6CD9">
        <w:t xml:space="preserve"> OADR </w:t>
      </w:r>
      <w:r w:rsidRPr="00761759">
        <w:rPr>
          <w:highlight w:val="green"/>
          <w:u w:val="single"/>
        </w:rPr>
        <w:t>prototype</w:t>
      </w:r>
      <w:r w:rsidRPr="00E67F22">
        <w:rPr>
          <w:u w:val="single"/>
        </w:rPr>
        <w:t xml:space="preserve"> has been </w:t>
      </w:r>
      <w:r w:rsidRPr="00761759">
        <w:rPr>
          <w:highlight w:val="green"/>
          <w:u w:val="single"/>
        </w:rPr>
        <w:t>tested against 20,000 space objects</w:t>
      </w:r>
      <w:r w:rsidRPr="00E67F22">
        <w:rPr>
          <w:u w:val="single"/>
        </w:rPr>
        <w:t xml:space="preserve"> in collaboration with DOD, NASA and the commercial sector</w:t>
      </w:r>
      <w:r w:rsidRPr="007B6CD9">
        <w:t>.</w:t>
      </w:r>
      <w:r>
        <w:t xml:space="preserve"> </w:t>
      </w:r>
      <w:r w:rsidRPr="007B6CD9">
        <w:t xml:space="preserve">Several </w:t>
      </w:r>
      <w:r w:rsidRPr="00761759">
        <w:rPr>
          <w:highlight w:val="green"/>
          <w:u w:val="single"/>
        </w:rPr>
        <w:t>companies have their own</w:t>
      </w:r>
      <w:r w:rsidRPr="00E67F22">
        <w:rPr>
          <w:u w:val="single"/>
        </w:rPr>
        <w:t xml:space="preserve"> space object tracking </w:t>
      </w:r>
      <w:r w:rsidRPr="00761759">
        <w:rPr>
          <w:highlight w:val="green"/>
          <w:u w:val="single"/>
        </w:rPr>
        <w:t>capabilities</w:t>
      </w:r>
      <w:r w:rsidRPr="00E67F22">
        <w:rPr>
          <w:u w:val="single"/>
        </w:rPr>
        <w:t xml:space="preserve"> already</w:t>
      </w:r>
      <w:r w:rsidRPr="007B6CD9">
        <w:t xml:space="preserve">. Leonard pointed out that the </w:t>
      </w:r>
      <w:r w:rsidRPr="00761759">
        <w:rPr>
          <w:u w:val="single"/>
        </w:rPr>
        <w:t xml:space="preserve">commercial sector </w:t>
      </w:r>
      <w:proofErr w:type="gramStart"/>
      <w:r w:rsidRPr="00761759">
        <w:rPr>
          <w:u w:val="single"/>
        </w:rPr>
        <w:t>actually has</w:t>
      </w:r>
      <w:proofErr w:type="gramEnd"/>
      <w:r w:rsidRPr="00761759">
        <w:rPr>
          <w:u w:val="single"/>
        </w:rPr>
        <w:t xml:space="preserve"> </w:t>
      </w:r>
      <w:r w:rsidRPr="00761759">
        <w:rPr>
          <w:highlight w:val="green"/>
          <w:u w:val="single"/>
        </w:rPr>
        <w:t>more sensors in the Southern Hemisphere than the U.S. government, improving “coverage in this region by over 50 percent”</w:t>
      </w:r>
      <w:r w:rsidRPr="00761759">
        <w:rPr>
          <w:u w:val="single"/>
        </w:rPr>
        <w:t xml:space="preserve"> and that is expected to increase.</w:t>
      </w:r>
    </w:p>
    <w:p w14:paraId="296F540E" w14:textId="3633E88C" w:rsidR="00702A78" w:rsidRPr="002401A3" w:rsidRDefault="00D062D5" w:rsidP="00702A78">
      <w:pPr>
        <w:pStyle w:val="Heading4"/>
        <w:rPr>
          <w:rFonts w:cs="Calibri"/>
        </w:rPr>
      </w:pPr>
      <w:r>
        <w:rPr>
          <w:rFonts w:cs="Calibri"/>
        </w:rPr>
        <w:t>We can avoid Kessler for up to a century – MH reads green</w:t>
      </w:r>
      <w:r w:rsidR="00702A78" w:rsidRPr="002401A3">
        <w:rPr>
          <w:rFonts w:cs="Calibri"/>
        </w:rPr>
        <w:t xml:space="preserve">.  </w:t>
      </w:r>
    </w:p>
    <w:p w14:paraId="2EF8567B" w14:textId="5A4839A4" w:rsidR="00702A78" w:rsidRPr="002401A3" w:rsidRDefault="00702A78" w:rsidP="00702A78">
      <w:r>
        <w:rPr>
          <w:b/>
          <w:bCs/>
          <w:sz w:val="24"/>
        </w:rPr>
        <w:t xml:space="preserve">1AC </w:t>
      </w:r>
      <w:proofErr w:type="spellStart"/>
      <w:r>
        <w:rPr>
          <w:b/>
          <w:bCs/>
          <w:sz w:val="24"/>
        </w:rPr>
        <w:t>M</w:t>
      </w:r>
      <w:r w:rsidRPr="002401A3">
        <w:rPr>
          <w:b/>
          <w:bCs/>
          <w:sz w:val="24"/>
        </w:rPr>
        <w:t>uñOz-Patchen</w:t>
      </w:r>
      <w:proofErr w:type="spellEnd"/>
      <w:r w:rsidRPr="002401A3">
        <w:rPr>
          <w:b/>
          <w:bCs/>
          <w:sz w:val="24"/>
        </w:rPr>
        <w:t>, 19</w:t>
      </w:r>
      <w:r w:rsidRPr="002401A3">
        <w:t xml:space="preserve"> - (</w:t>
      </w:r>
      <w:r>
        <w:t xml:space="preserve">Chelsea, </w:t>
      </w:r>
      <w:r w:rsidRPr="002401A3">
        <w:t>"Regulating the Space Commons: Treating Space Debris as Abandoned Property in Violation of the Outer Space Treaty," University of Chicago, 2019, 12-6-2021, https://cjil.uchicago.edu/publication/regulating-space-commons-treating-space-debris-abandoned-property-violation-outer-space)//AW</w:t>
      </w:r>
    </w:p>
    <w:p w14:paraId="0602832F" w14:textId="23F4902C" w:rsidR="00702A78" w:rsidRDefault="00702A78" w:rsidP="00130F36">
      <w:pPr>
        <w:rPr>
          <w:b/>
          <w:bCs/>
          <w:sz w:val="10"/>
          <w:u w:val="single"/>
        </w:rPr>
      </w:pPr>
      <w:r w:rsidRPr="002401A3">
        <w:rPr>
          <w:sz w:val="10"/>
        </w:rPr>
        <w:t xml:space="preserve">Debris poses a threat to functioning space objects and astronauts in space, and may cause damage to the earth’s surface upon re-entry.29 Much of the small </w:t>
      </w:r>
      <w:r w:rsidRPr="00052F2A">
        <w:rPr>
          <w:highlight w:val="yellow"/>
          <w:u w:val="single"/>
        </w:rPr>
        <w:t>debris cannot be tracked due to</w:t>
      </w:r>
      <w:r w:rsidRPr="002401A3">
        <w:rPr>
          <w:sz w:val="10"/>
        </w:rPr>
        <w:t xml:space="preserve"> its </w:t>
      </w:r>
      <w:r w:rsidRPr="00052F2A">
        <w:rPr>
          <w:highlight w:val="yellow"/>
          <w:u w:val="single"/>
        </w:rPr>
        <w:t>size and</w:t>
      </w:r>
      <w:r w:rsidRPr="002401A3">
        <w:rPr>
          <w:sz w:val="10"/>
        </w:rPr>
        <w:t xml:space="preserve"> the </w:t>
      </w:r>
      <w:r w:rsidRPr="00052F2A">
        <w:rPr>
          <w:highlight w:val="yellow"/>
          <w:u w:val="single"/>
        </w:rPr>
        <w:t>velocity</w:t>
      </w:r>
      <w:r w:rsidRPr="002401A3">
        <w:rPr>
          <w:sz w:val="10"/>
        </w:rPr>
        <w:t xml:space="preserve"> at which it travels, </w:t>
      </w:r>
      <w:r w:rsidRPr="00052F2A">
        <w:rPr>
          <w:rStyle w:val="Emphasis"/>
          <w:highlight w:val="yellow"/>
        </w:rPr>
        <w:t>making it impossible to</w:t>
      </w:r>
      <w:r w:rsidRPr="002401A3">
        <w:rPr>
          <w:sz w:val="10"/>
        </w:rPr>
        <w:t xml:space="preserve"> anticipate and maneuver to </w:t>
      </w:r>
      <w:r w:rsidRPr="00052F2A">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052F2A">
        <w:rPr>
          <w:rStyle w:val="StyleUnderline"/>
          <w:highlight w:val="yellow"/>
        </w:rPr>
        <w:t>pieces</w:t>
      </w:r>
      <w:r w:rsidRPr="002401A3">
        <w:rPr>
          <w:sz w:val="10"/>
        </w:rPr>
        <w:t xml:space="preserve"> of debris “continuously </w:t>
      </w:r>
      <w:r w:rsidRPr="00052F2A">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052F2A">
        <w:rPr>
          <w:highlight w:val="yellow"/>
          <w:u w:val="single"/>
        </w:rPr>
        <w:t>and</w:t>
      </w:r>
      <w:r w:rsidRPr="002401A3">
        <w:rPr>
          <w:sz w:val="10"/>
        </w:rPr>
        <w:t xml:space="preserve"> may </w:t>
      </w:r>
      <w:r w:rsidRPr="00052F2A">
        <w:rPr>
          <w:highlight w:val="yellow"/>
          <w:u w:val="single"/>
        </w:rPr>
        <w:t>stay in orbit for</w:t>
      </w:r>
      <w:r w:rsidRPr="002401A3">
        <w:rPr>
          <w:sz w:val="10"/>
        </w:rPr>
        <w:t xml:space="preserve"> decades or even </w:t>
      </w:r>
      <w:r w:rsidRPr="00052F2A">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052F2A">
        <w:rPr>
          <w:rStyle w:val="StyleUnderline"/>
          <w:highlight w:val="yellow"/>
        </w:rPr>
        <w:t>objects</w:t>
      </w:r>
      <w:r w:rsidRPr="002401A3">
        <w:rPr>
          <w:sz w:val="10"/>
        </w:rPr>
        <w:t xml:space="preserve"> remaining in orbit </w:t>
      </w:r>
      <w:r w:rsidRPr="00052F2A">
        <w:rPr>
          <w:highlight w:val="yellow"/>
          <w:u w:val="single"/>
        </w:rPr>
        <w:t>are a collision threat</w:t>
      </w:r>
      <w:r w:rsidRPr="002401A3">
        <w:rPr>
          <w:sz w:val="10"/>
        </w:rPr>
        <w:t xml:space="preserve">, capable of creating huge amounts of space debris and </w:t>
      </w:r>
      <w:r w:rsidRPr="00052F2A">
        <w:rPr>
          <w:highlight w:val="yellow"/>
          <w:u w:val="single"/>
        </w:rPr>
        <w:t>taking up</w:t>
      </w:r>
      <w:r w:rsidRPr="002401A3">
        <w:rPr>
          <w:sz w:val="10"/>
        </w:rPr>
        <w:t xml:space="preserve"> otherwise </w:t>
      </w:r>
      <w:r w:rsidRPr="00052F2A">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052F2A">
        <w:rPr>
          <w:highlight w:val="yellow"/>
          <w:u w:val="single"/>
        </w:rPr>
        <w:t>commercial space tourism will</w:t>
      </w:r>
      <w:r w:rsidRPr="002401A3">
        <w:rPr>
          <w:sz w:val="10"/>
        </w:rPr>
        <w:t xml:space="preserve"> also </w:t>
      </w:r>
      <w:r w:rsidRPr="00052F2A">
        <w:rPr>
          <w:highlight w:val="yellow"/>
          <w:u w:val="single"/>
        </w:rPr>
        <w:t>increase</w:t>
      </w:r>
      <w:r w:rsidRPr="002401A3">
        <w:rPr>
          <w:u w:val="single"/>
        </w:rPr>
        <w:t xml:space="preserve"> the number of objects launched into space and thus the amount of </w:t>
      </w:r>
      <w:r w:rsidRPr="00052F2A">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052F2A">
        <w:rPr>
          <w:highlight w:val="yellow"/>
          <w:u w:val="single"/>
        </w:rPr>
        <w:t xml:space="preserve">The </w:t>
      </w:r>
      <w:r w:rsidRPr="00052F2A">
        <w:rPr>
          <w:rStyle w:val="Emphasis"/>
          <w:highlight w:val="yellow"/>
        </w:rPr>
        <w:t>Kessler Syndrome</w:t>
      </w:r>
      <w:r w:rsidRPr="00052F2A">
        <w:rPr>
          <w:highlight w:val="yellow"/>
          <w:u w:val="single"/>
        </w:rPr>
        <w:t xml:space="preserve"> is</w:t>
      </w:r>
      <w:r w:rsidRPr="002401A3">
        <w:rPr>
          <w:sz w:val="10"/>
        </w:rPr>
        <w:t xml:space="preserve"> a cascade </w:t>
      </w:r>
      <w:r w:rsidRPr="002401A3">
        <w:rPr>
          <w:u w:val="single"/>
        </w:rPr>
        <w:t xml:space="preserve">created </w:t>
      </w:r>
      <w:r w:rsidRPr="00052F2A">
        <w:rPr>
          <w:highlight w:val="yellow"/>
          <w:u w:val="single"/>
        </w:rPr>
        <w:t xml:space="preserve">when debris hits a space object, creating new debris and </w:t>
      </w:r>
      <w:r w:rsidRPr="00052F2A">
        <w:rPr>
          <w:rStyle w:val="Emphasis"/>
          <w:highlight w:val="yellow"/>
        </w:rPr>
        <w:t>setting off a chain reaction</w:t>
      </w:r>
      <w:r w:rsidRPr="00052F2A">
        <w:rPr>
          <w:highlight w:val="yellow"/>
          <w:u w:val="single"/>
        </w:rPr>
        <w:t xml:space="preserve"> of collisions that</w:t>
      </w:r>
      <w:r w:rsidRPr="002401A3">
        <w:rPr>
          <w:sz w:val="10"/>
        </w:rPr>
        <w:t xml:space="preserve"> eventually </w:t>
      </w:r>
      <w:r w:rsidRPr="00052F2A">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702A78">
        <w:rPr>
          <w:sz w:val="26"/>
          <w:szCs w:val="26"/>
        </w:rPr>
        <w:t xml:space="preserve">51 </w:t>
      </w:r>
      <w:r w:rsidRPr="00D062D5">
        <w:rPr>
          <w:b/>
          <w:bCs/>
          <w:sz w:val="26"/>
          <w:szCs w:val="26"/>
          <w:highlight w:val="green"/>
          <w:u w:val="single"/>
        </w:rPr>
        <w:t>Donald</w:t>
      </w:r>
      <w:r w:rsidRPr="00702A78">
        <w:rPr>
          <w:b/>
          <w:bCs/>
          <w:sz w:val="26"/>
          <w:szCs w:val="26"/>
          <w:u w:val="single"/>
        </w:rPr>
        <w:t xml:space="preserve"> J. </w:t>
      </w:r>
      <w:r w:rsidRPr="00D062D5">
        <w:rPr>
          <w:b/>
          <w:bCs/>
          <w:sz w:val="26"/>
          <w:szCs w:val="26"/>
          <w:highlight w:val="green"/>
          <w:u w:val="single"/>
        </w:rPr>
        <w:t>Kessler</w:t>
      </w:r>
      <w:r w:rsidRPr="00702A78">
        <w:rPr>
          <w:b/>
          <w:bCs/>
          <w:sz w:val="26"/>
          <w:szCs w:val="26"/>
          <w:u w:val="single"/>
        </w:rPr>
        <w:t xml:space="preserve">, the astrophysicist and NASA scientist who theorized the Kessler Syndrome in 1978, </w:t>
      </w:r>
      <w:r w:rsidRPr="00D062D5">
        <w:rPr>
          <w:b/>
          <w:bCs/>
          <w:sz w:val="26"/>
          <w:szCs w:val="26"/>
          <w:highlight w:val="green"/>
          <w:u w:val="single"/>
        </w:rPr>
        <w:t>believes this cascade may be a century away</w:t>
      </w:r>
      <w:r w:rsidRPr="00702A78">
        <w:rPr>
          <w:b/>
          <w:bCs/>
          <w:sz w:val="26"/>
          <w:szCs w:val="26"/>
          <w:u w:val="single"/>
        </w:rPr>
        <w:t xml:space="preserve">, meaning that </w:t>
      </w:r>
      <w:r w:rsidRPr="00D062D5">
        <w:rPr>
          <w:b/>
          <w:bCs/>
          <w:sz w:val="26"/>
          <w:szCs w:val="26"/>
          <w:highlight w:val="green"/>
          <w:u w:val="single"/>
        </w:rPr>
        <w:t>there is</w:t>
      </w:r>
      <w:r w:rsidRPr="00702A78">
        <w:rPr>
          <w:b/>
          <w:bCs/>
          <w:sz w:val="26"/>
          <w:szCs w:val="26"/>
          <w:u w:val="single"/>
        </w:rPr>
        <w:t xml:space="preserve"> still </w:t>
      </w:r>
      <w:r w:rsidRPr="00D062D5">
        <w:rPr>
          <w:b/>
          <w:bCs/>
          <w:sz w:val="26"/>
          <w:szCs w:val="26"/>
          <w:highlight w:val="green"/>
          <w:u w:val="single"/>
        </w:rPr>
        <w:t>time to develop a solution</w:t>
      </w:r>
      <w:r w:rsidRPr="00702A78">
        <w:rPr>
          <w:b/>
          <w:bCs/>
          <w:sz w:val="26"/>
          <w:szCs w:val="26"/>
          <w:u w:val="single"/>
        </w:rPr>
        <w:t>.52</w:t>
      </w:r>
      <w:r w:rsidRPr="00702A78">
        <w:rPr>
          <w:b/>
          <w:bCs/>
          <w:sz w:val="10"/>
          <w:u w:val="single"/>
        </w:rPr>
        <w:t xml:space="preserve"> </w:t>
      </w:r>
    </w:p>
    <w:p w14:paraId="75C7BD1E" w14:textId="77777777" w:rsidR="00E8485E" w:rsidRPr="0083612A" w:rsidRDefault="00E8485E" w:rsidP="00E8485E">
      <w:pPr>
        <w:pStyle w:val="Heading4"/>
      </w:pPr>
      <w:proofErr w:type="spellStart"/>
      <w:r>
        <w:t>Squo</w:t>
      </w:r>
      <w:proofErr w:type="spellEnd"/>
      <w:r>
        <w:t xml:space="preserve"> solves – private companies are working on debris management and nanosats to reduce the volume of ~stuff~ in space.</w:t>
      </w:r>
    </w:p>
    <w:p w14:paraId="0AAF2DB9" w14:textId="77777777" w:rsidR="00E8485E" w:rsidRDefault="00E8485E" w:rsidP="00E8485E">
      <w:r w:rsidRPr="004324E0">
        <w:rPr>
          <w:rStyle w:val="Style13ptBold"/>
        </w:rPr>
        <w:t>INN 20.</w:t>
      </w:r>
      <w:r>
        <w:t xml:space="preserve"> 11 June 2020. Innovation News Network. “</w:t>
      </w:r>
      <w:r w:rsidRPr="000F1E80">
        <w:t>Innovation in space: the private sector’s role in the 2020 space race</w:t>
      </w:r>
      <w:r>
        <w:t xml:space="preserve">” Accessed 14 January 2022. &lt;https://www.innovationnewsnetwork.com/innovation-in-space-the-private-sectors-role-in-the-2020-space-race/5490/&gt; //L. </w:t>
      </w:r>
      <w:proofErr w:type="spellStart"/>
      <w:r>
        <w:t>Su</w:t>
      </w:r>
      <w:proofErr w:type="spellEnd"/>
    </w:p>
    <w:p w14:paraId="7D79D590" w14:textId="77777777" w:rsidR="00E8485E" w:rsidRPr="009B03D7" w:rsidRDefault="00E8485E" w:rsidP="00E8485E">
      <w:pPr>
        <w:rPr>
          <w:u w:val="single"/>
        </w:rPr>
      </w:pPr>
      <w:r>
        <w:t xml:space="preserve">How can </w:t>
      </w:r>
      <w:proofErr w:type="spellStart"/>
      <w:r w:rsidRPr="004324E0">
        <w:rPr>
          <w:highlight w:val="green"/>
          <w:u w:val="single"/>
        </w:rPr>
        <w:t>commercialisation</w:t>
      </w:r>
      <w:proofErr w:type="spellEnd"/>
      <w:r w:rsidRPr="004324E0">
        <w:rPr>
          <w:highlight w:val="green"/>
          <w:u w:val="single"/>
        </w:rPr>
        <w:t xml:space="preserve"> reduce overcrowding in space</w:t>
      </w:r>
      <w:r>
        <w:t xml:space="preserv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t>theorised</w:t>
      </w:r>
      <w:proofErr w:type="spellEnd"/>
      <w:r>
        <w:t xml:space="preserve"> that sending objects into Earth’s orbit could become impossible due the risk of collision. This debris must be removed from orbit if the space industry is to continue to grow.  </w:t>
      </w:r>
      <w:r w:rsidRPr="009B03D7">
        <w:rPr>
          <w:u w:val="single"/>
        </w:rPr>
        <w:t xml:space="preserve">Many private </w:t>
      </w:r>
      <w:r w:rsidRPr="004324E0">
        <w:rPr>
          <w:highlight w:val="green"/>
          <w:u w:val="single"/>
        </w:rPr>
        <w:t>companies</w:t>
      </w:r>
      <w:r w:rsidRPr="009B03D7">
        <w:rPr>
          <w:u w:val="single"/>
        </w:rPr>
        <w:t xml:space="preserve"> have </w:t>
      </w:r>
      <w:r w:rsidRPr="004324E0">
        <w:rPr>
          <w:highlight w:val="green"/>
          <w:u w:val="single"/>
        </w:rPr>
        <w:t>taken on</w:t>
      </w:r>
      <w:r w:rsidRPr="009B03D7">
        <w:rPr>
          <w:u w:val="single"/>
        </w:rPr>
        <w:t xml:space="preserve"> the burden of removing </w:t>
      </w:r>
      <w:r w:rsidRPr="004324E0">
        <w:rPr>
          <w:highlight w:val="green"/>
          <w:u w:val="single"/>
        </w:rPr>
        <w:t>debris</w:t>
      </w:r>
      <w:r w:rsidRPr="009B03D7">
        <w:rPr>
          <w:u w:val="single"/>
        </w:rPr>
        <w:t xml:space="preserve"> from Earth’s orbit.</w:t>
      </w:r>
      <w:r>
        <w:t xml:space="preserve"> </w:t>
      </w:r>
      <w:proofErr w:type="spellStart"/>
      <w:r>
        <w:t>Aviosonic</w:t>
      </w:r>
      <w:proofErr w:type="spellEnd"/>
      <w:r>
        <w:t xml:space="preserve"> Space Tech has pioneered </w:t>
      </w:r>
      <w:r w:rsidRPr="009B03D7">
        <w:rPr>
          <w:u w:val="single"/>
        </w:rPr>
        <w:t xml:space="preserve">the </w:t>
      </w:r>
      <w:r w:rsidRPr="004324E0">
        <w:rPr>
          <w:highlight w:val="green"/>
          <w:u w:val="single"/>
        </w:rPr>
        <w:t>first Debris Collision Alert System</w:t>
      </w:r>
      <w:r w:rsidRPr="004324E0">
        <w:rPr>
          <w:u w:val="single"/>
        </w:rPr>
        <w:t xml:space="preserve"> (</w:t>
      </w:r>
      <w:proofErr w:type="spellStart"/>
      <w:r w:rsidRPr="004324E0">
        <w:rPr>
          <w:u w:val="single"/>
        </w:rPr>
        <w:t>DeCAS</w:t>
      </w:r>
      <w:proofErr w:type="spellEnd"/>
      <w:r w:rsidRPr="004324E0">
        <w:rPr>
          <w:u w:val="single"/>
        </w:rPr>
        <w:t xml:space="preserve">) </w:t>
      </w:r>
      <w:r w:rsidRPr="004324E0">
        <w:rPr>
          <w:highlight w:val="green"/>
          <w:u w:val="single"/>
        </w:rPr>
        <w:t>for</w:t>
      </w:r>
      <w:r w:rsidRPr="004324E0">
        <w:rPr>
          <w:u w:val="single"/>
        </w:rPr>
        <w:t xml:space="preserve"> the </w:t>
      </w:r>
      <w:r w:rsidRPr="004324E0">
        <w:rPr>
          <w:highlight w:val="green"/>
          <w:u w:val="single"/>
        </w:rPr>
        <w:t>monitoring</w:t>
      </w:r>
      <w:r w:rsidRPr="004324E0">
        <w:rPr>
          <w:u w:val="single"/>
        </w:rPr>
        <w:t xml:space="preserve"> of space vehicles and satellites as they re-enter Earth’s atmosphere. </w:t>
      </w:r>
      <w:proofErr w:type="spellStart"/>
      <w:r w:rsidRPr="004324E0">
        <w:rPr>
          <w:u w:val="single"/>
        </w:rPr>
        <w:t>Avisonic’s</w:t>
      </w:r>
      <w:proofErr w:type="spellEnd"/>
      <w:r w:rsidRPr="004324E0">
        <w:rPr>
          <w:u w:val="single"/>
        </w:rPr>
        <w:t xml:space="preserve"> patented space debris management system, </w:t>
      </w:r>
      <w:proofErr w:type="spellStart"/>
      <w:r w:rsidRPr="004324E0">
        <w:rPr>
          <w:u w:val="single"/>
        </w:rPr>
        <w:t>DeCAS</w:t>
      </w:r>
      <w:proofErr w:type="spellEnd"/>
      <w:r w:rsidRPr="004324E0">
        <w:rPr>
          <w:u w:val="single"/>
        </w:rPr>
        <w:t>, addresses the vital issue of protecting</w:t>
      </w:r>
      <w:r w:rsidRPr="009B03D7">
        <w:rPr>
          <w:u w:val="single"/>
        </w:rPr>
        <w:t xml:space="preserve"> people and institutions across the globe through a precise, efficient, and cost-effective system which will make the world a safer place</w:t>
      </w:r>
      <w:r>
        <w:t xml:space="preserve">.  Although the removal of space debris is an important step in sustainable space travel, </w:t>
      </w:r>
      <w:r w:rsidRPr="009B03D7">
        <w:rPr>
          <w:u w:val="single"/>
        </w:rPr>
        <w:t xml:space="preserve">many </w:t>
      </w:r>
      <w:r w:rsidRPr="004324E0">
        <w:rPr>
          <w:highlight w:val="green"/>
          <w:u w:val="single"/>
        </w:rPr>
        <w:t>businesses</w:t>
      </w:r>
      <w:r w:rsidRPr="009B03D7">
        <w:rPr>
          <w:u w:val="single"/>
        </w:rPr>
        <w:t xml:space="preserve"> are </w:t>
      </w:r>
      <w:r w:rsidRPr="004324E0">
        <w:rPr>
          <w:highlight w:val="green"/>
          <w:u w:val="single"/>
        </w:rPr>
        <w:t>developing nanosat</w:t>
      </w:r>
      <w:r w:rsidRPr="009B03D7">
        <w:rPr>
          <w:u w:val="single"/>
        </w:rPr>
        <w:t>ellite</w:t>
      </w:r>
      <w:r w:rsidRPr="004324E0">
        <w:rPr>
          <w:highlight w:val="green"/>
          <w:u w:val="single"/>
        </w:rPr>
        <w:t>s</w:t>
      </w:r>
      <w:r w:rsidRPr="009B03D7">
        <w:rPr>
          <w:u w:val="single"/>
        </w:rPr>
        <w:t xml:space="preserve"> </w:t>
      </w:r>
      <w:r w:rsidRPr="004324E0">
        <w:rPr>
          <w:highlight w:val="green"/>
          <w:u w:val="single"/>
        </w:rPr>
        <w:t>to reduce the volume of technology</w:t>
      </w:r>
      <w:r w:rsidRPr="009B03D7">
        <w:rPr>
          <w:u w:val="single"/>
        </w:rPr>
        <w:t xml:space="preserve"> in orbit. </w:t>
      </w:r>
      <w:r>
        <w:t xml:space="preserve">Another benefit of developing </w:t>
      </w:r>
      <w:r w:rsidRPr="009B03D7">
        <w:rPr>
          <w:u w:val="single"/>
        </w:rPr>
        <w:t xml:space="preserve">nanosatellites is that </w:t>
      </w:r>
      <w:r w:rsidRPr="004324E0">
        <w:rPr>
          <w:highlight w:val="green"/>
          <w:u w:val="single"/>
        </w:rPr>
        <w:t>they</w:t>
      </w:r>
      <w:r w:rsidRPr="009B03D7">
        <w:rPr>
          <w:u w:val="single"/>
        </w:rPr>
        <w:t xml:space="preserve"> can </w:t>
      </w:r>
      <w:r w:rsidRPr="004324E0">
        <w:rPr>
          <w:highlight w:val="green"/>
          <w:u w:val="single"/>
        </w:rPr>
        <w:t>do</w:t>
      </w:r>
      <w:r w:rsidRPr="009B03D7">
        <w:rPr>
          <w:u w:val="single"/>
        </w:rPr>
        <w:t xml:space="preserve"> </w:t>
      </w:r>
      <w:r w:rsidRPr="004324E0">
        <w:rPr>
          <w:highlight w:val="green"/>
          <w:u w:val="single"/>
        </w:rPr>
        <w:t>almost everything</w:t>
      </w:r>
      <w:r w:rsidRPr="009B03D7">
        <w:rPr>
          <w:u w:val="single"/>
        </w:rPr>
        <w:t xml:space="preserve"> a conventional satellite does </w:t>
      </w:r>
      <w:r w:rsidRPr="004324E0">
        <w:rPr>
          <w:highlight w:val="green"/>
          <w:u w:val="single"/>
        </w:rPr>
        <w:t>at a fraction of the cost</w:t>
      </w:r>
      <w:r w:rsidRPr="009B03D7">
        <w:rPr>
          <w:u w:val="single"/>
        </w:rPr>
        <w:t>, making this technology more popular in the commercial sector.</w:t>
      </w:r>
    </w:p>
    <w:p w14:paraId="147C8A4A" w14:textId="4BFFC55A" w:rsidR="00DF6113" w:rsidRDefault="00DF6113" w:rsidP="00DF6113">
      <w:pPr>
        <w:pStyle w:val="Heading3"/>
      </w:pPr>
      <w:r>
        <w:t>1NC</w:t>
      </w:r>
      <w:r w:rsidR="00AE0BF8">
        <w:t>:</w:t>
      </w:r>
      <w:r>
        <w:t xml:space="preserve"> Corporate Colonialism</w:t>
      </w:r>
    </w:p>
    <w:p w14:paraId="170EBEB6" w14:textId="20F153E3" w:rsidR="000C1A5A" w:rsidRDefault="000C1A5A" w:rsidP="000C1A5A">
      <w:pPr>
        <w:pStyle w:val="Heading4"/>
        <w:rPr>
          <w:rStyle w:val="StyleUnderline"/>
        </w:rPr>
      </w:pPr>
      <w:r>
        <w:t xml:space="preserve">No link to extinction – their card is contextual to neoliberalism on earth. </w:t>
      </w:r>
    </w:p>
    <w:p w14:paraId="2BB6FFBF" w14:textId="77777777" w:rsidR="000C1A5A" w:rsidRPr="00580B71" w:rsidRDefault="000C1A5A" w:rsidP="000C1A5A">
      <w:pPr>
        <w:pStyle w:val="Heading4"/>
      </w:pPr>
      <w:r w:rsidRPr="00580B71">
        <w:t>Inequality increases without free trade and Neoliberalism</w:t>
      </w:r>
    </w:p>
    <w:p w14:paraId="267DFBA2" w14:textId="77777777" w:rsidR="000C1A5A" w:rsidRPr="006F0187" w:rsidRDefault="000C1A5A" w:rsidP="000C1A5A">
      <w:pPr>
        <w:pStyle w:val="Nothing"/>
        <w:rPr>
          <w:rFonts w:asciiTheme="minorHAnsi" w:hAnsiTheme="minorHAnsi" w:cstheme="minorHAnsi"/>
        </w:rPr>
      </w:pPr>
      <w:proofErr w:type="spellStart"/>
      <w:r w:rsidRPr="006F0187">
        <w:rPr>
          <w:rStyle w:val="Author-Date"/>
          <w:rFonts w:asciiTheme="minorHAnsi" w:hAnsiTheme="minorHAnsi" w:cstheme="minorHAnsi"/>
        </w:rPr>
        <w:t>Obhof</w:t>
      </w:r>
      <w:proofErr w:type="spellEnd"/>
      <w:r w:rsidRPr="006F0187">
        <w:rPr>
          <w:rStyle w:val="Author-Date"/>
          <w:rFonts w:asciiTheme="minorHAnsi" w:hAnsiTheme="minorHAnsi" w:cstheme="minorHAnsi"/>
        </w:rPr>
        <w:t>,</w:t>
      </w:r>
      <w:r w:rsidRPr="006F0187">
        <w:rPr>
          <w:rFonts w:asciiTheme="minorHAnsi" w:hAnsiTheme="minorHAnsi" w:cstheme="minorHAnsi"/>
        </w:rPr>
        <w:t xml:space="preserve"> Graduate of Yale Law School, </w:t>
      </w:r>
      <w:r w:rsidRPr="006F0187">
        <w:rPr>
          <w:rStyle w:val="Author-Date"/>
          <w:rFonts w:asciiTheme="minorHAnsi" w:hAnsiTheme="minorHAnsi" w:cstheme="minorHAnsi"/>
        </w:rPr>
        <w:t xml:space="preserve">2003 </w:t>
      </w:r>
    </w:p>
    <w:p w14:paraId="4A2B4700" w14:textId="77777777" w:rsidR="000C1A5A" w:rsidRPr="006F0187" w:rsidRDefault="000C1A5A" w:rsidP="000C1A5A">
      <w:pPr>
        <w:pStyle w:val="Nothing"/>
        <w:rPr>
          <w:rFonts w:asciiTheme="minorHAnsi" w:hAnsiTheme="minorHAnsi" w:cstheme="minorHAnsi"/>
        </w:rPr>
      </w:pPr>
      <w:r w:rsidRPr="006F0187">
        <w:rPr>
          <w:rFonts w:asciiTheme="minorHAnsi" w:hAnsiTheme="minorHAnsi" w:cstheme="minorHAnsi"/>
        </w:rPr>
        <w:t>(“WHY GLOBALIZATION? A LOOK AT GLOBAL CAPITALISM AND ITS EFFECTS”. University of Florida Journal of Law &amp; Public Policy. Fall 2003)</w:t>
      </w:r>
      <w:r w:rsidRPr="006F0187">
        <w:rPr>
          <w:rFonts w:asciiTheme="minorHAnsi" w:hAnsiTheme="minorHAnsi" w:cstheme="minorHAnsi"/>
        </w:rPr>
        <w:tab/>
      </w:r>
    </w:p>
    <w:p w14:paraId="794F99F9" w14:textId="77777777" w:rsidR="000C1A5A" w:rsidRPr="006F0187" w:rsidRDefault="000C1A5A" w:rsidP="000C1A5A">
      <w:pPr>
        <w:pStyle w:val="Nothing"/>
        <w:rPr>
          <w:rFonts w:asciiTheme="minorHAnsi" w:hAnsiTheme="minorHAnsi" w:cstheme="minorHAnsi"/>
          <w:sz w:val="24"/>
        </w:rPr>
      </w:pPr>
    </w:p>
    <w:p w14:paraId="30B12615" w14:textId="650D2573" w:rsidR="000C1A5A" w:rsidRPr="000C1A5A" w:rsidRDefault="000C1A5A" w:rsidP="000C1A5A">
      <w:pPr>
        <w:pStyle w:val="Cards"/>
        <w:ind w:left="0"/>
        <w:rPr>
          <w:rFonts w:asciiTheme="minorHAnsi" w:hAnsiTheme="minorHAnsi" w:cstheme="minorHAnsi"/>
        </w:rPr>
      </w:pPr>
      <w:r w:rsidRPr="006F0187">
        <w:rPr>
          <w:rFonts w:asciiTheme="minorHAnsi" w:hAnsiTheme="minorHAnsi" w:cstheme="minorHAnsi"/>
        </w:rPr>
        <w:t xml:space="preserve">B. Openness and Between-Country Inequality Has globalization led to greater inequality between developed and developing countries? That depends on how one interprets the question. Data indicates that </w:t>
      </w:r>
      <w:r w:rsidRPr="006F0187">
        <w:rPr>
          <w:rStyle w:val="DebateUnderline"/>
          <w:rFonts w:asciiTheme="minorHAnsi" w:hAnsiTheme="minorHAnsi" w:cstheme="minorHAnsi"/>
          <w:highlight w:val="green"/>
        </w:rPr>
        <w:t>globalization</w:t>
      </w:r>
      <w:r w:rsidRPr="006F0187">
        <w:rPr>
          <w:rStyle w:val="DebateUnderline"/>
          <w:rFonts w:asciiTheme="minorHAnsi" w:hAnsiTheme="minorHAnsi" w:cstheme="minorHAnsi"/>
        </w:rPr>
        <w:t xml:space="preserve"> may have </w:t>
      </w:r>
      <w:r w:rsidRPr="006F0187">
        <w:rPr>
          <w:rStyle w:val="DebateUnderline"/>
          <w:rFonts w:asciiTheme="minorHAnsi" w:hAnsiTheme="minorHAnsi" w:cstheme="minorHAnsi"/>
          <w:highlight w:val="green"/>
        </w:rPr>
        <w:t>decreased income inequality between developed and globalizing developing countries</w:t>
      </w:r>
      <w:r w:rsidRPr="006F0187">
        <w:rPr>
          <w:rStyle w:val="DebateUnderline"/>
          <w:rFonts w:asciiTheme="minorHAnsi" w:hAnsiTheme="minorHAnsi" w:cstheme="minorHAnsi"/>
        </w:rPr>
        <w:t>. During the</w:t>
      </w:r>
      <w:r w:rsidRPr="006F0187">
        <w:rPr>
          <w:rFonts w:asciiTheme="minorHAnsi" w:hAnsiTheme="minorHAnsi" w:cstheme="minorHAnsi"/>
        </w:rPr>
        <w:t xml:space="preserve"> 19</w:t>
      </w:r>
      <w:r w:rsidRPr="006F0187">
        <w:rPr>
          <w:rStyle w:val="DebateUnderline"/>
          <w:rFonts w:asciiTheme="minorHAnsi" w:hAnsiTheme="minorHAnsi" w:cstheme="minorHAnsi"/>
        </w:rPr>
        <w:t>90s</w:t>
      </w:r>
      <w:r w:rsidRPr="006F0187">
        <w:rPr>
          <w:rFonts w:asciiTheme="minorHAnsi" w:hAnsiTheme="minorHAnsi" w:cstheme="minorHAnsi"/>
        </w:rPr>
        <w:t xml:space="preserve">, </w:t>
      </w:r>
      <w:r w:rsidRPr="006F0187">
        <w:rPr>
          <w:rStyle w:val="DebateUnderline"/>
          <w:rFonts w:asciiTheme="minorHAnsi" w:hAnsiTheme="minorHAnsi" w:cstheme="minorHAnsi"/>
          <w:highlight w:val="green"/>
        </w:rPr>
        <w:t>per capita income grew faster in developing countries that were open to</w:t>
      </w:r>
      <w:r w:rsidRPr="006F0187">
        <w:rPr>
          <w:rStyle w:val="DebateUnderline"/>
          <w:rFonts w:asciiTheme="minorHAnsi" w:hAnsiTheme="minorHAnsi" w:cstheme="minorHAnsi"/>
        </w:rPr>
        <w:t xml:space="preserve"> international </w:t>
      </w:r>
      <w:r w:rsidRPr="006F0187">
        <w:rPr>
          <w:rStyle w:val="DebateUnderline"/>
          <w:rFonts w:asciiTheme="minorHAnsi" w:hAnsiTheme="minorHAnsi" w:cstheme="minorHAnsi"/>
          <w:highlight w:val="green"/>
        </w:rPr>
        <w:t>trade than in developed countries by a ratio of more than two-to-one</w:t>
      </w:r>
      <w:r w:rsidRPr="006F0187">
        <w:rPr>
          <w:rFonts w:asciiTheme="minorHAnsi" w:hAnsiTheme="minorHAnsi" w:cstheme="minorHAnsi"/>
        </w:rPr>
        <w:t xml:space="preserve">. n71 </w:t>
      </w:r>
      <w:r w:rsidRPr="006F0187">
        <w:rPr>
          <w:rStyle w:val="DebateUnderline"/>
          <w:rFonts w:asciiTheme="minorHAnsi" w:hAnsiTheme="minorHAnsi" w:cstheme="minorHAnsi"/>
        </w:rPr>
        <w:t>Per capita income experienced little</w:t>
      </w:r>
      <w:r w:rsidRPr="006F0187">
        <w:rPr>
          <w:rFonts w:asciiTheme="minorHAnsi" w:hAnsiTheme="minorHAnsi" w:cstheme="minorHAnsi"/>
        </w:rPr>
        <w:t xml:space="preserve"> or no </w:t>
      </w:r>
      <w:r w:rsidRPr="006F0187">
        <w:rPr>
          <w:rStyle w:val="DebateUnderline"/>
          <w:rFonts w:asciiTheme="minorHAnsi" w:hAnsiTheme="minorHAnsi" w:cstheme="minorHAnsi"/>
        </w:rPr>
        <w:t>growth</w:t>
      </w:r>
      <w:r w:rsidRPr="006F0187">
        <w:rPr>
          <w:rFonts w:asciiTheme="minorHAnsi" w:hAnsiTheme="minorHAnsi" w:cstheme="minorHAnsi"/>
        </w:rPr>
        <w:t xml:space="preserve">, however, </w:t>
      </w:r>
      <w:r w:rsidRPr="006F0187">
        <w:rPr>
          <w:rStyle w:val="DebateUnderline"/>
          <w:rFonts w:asciiTheme="minorHAnsi" w:hAnsiTheme="minorHAnsi" w:cstheme="minorHAnsi"/>
        </w:rPr>
        <w:t xml:space="preserve">in countries that did not globalize. </w:t>
      </w:r>
      <w:r w:rsidRPr="006F0187">
        <w:rPr>
          <w:rStyle w:val="DebateUnderline"/>
          <w:rFonts w:asciiTheme="minorHAnsi" w:hAnsiTheme="minorHAnsi" w:cstheme="minorHAnsi"/>
          <w:highlight w:val="green"/>
        </w:rPr>
        <w:t>The income gap</w:t>
      </w:r>
      <w:r w:rsidRPr="006F0187">
        <w:rPr>
          <w:rFonts w:asciiTheme="minorHAnsi" w:hAnsiTheme="minorHAnsi" w:cstheme="minorHAnsi"/>
        </w:rPr>
        <w:t xml:space="preserve"> therefore </w:t>
      </w:r>
      <w:r w:rsidRPr="006F0187">
        <w:rPr>
          <w:rStyle w:val="DebateUnderline"/>
          <w:rFonts w:asciiTheme="minorHAnsi" w:hAnsiTheme="minorHAnsi" w:cstheme="minorHAnsi"/>
          <w:highlight w:val="green"/>
        </w:rPr>
        <w:t>increased between non-globalizing, undeveloped countries and developed countries. The difference in performance</w:t>
      </w:r>
      <w:r w:rsidRPr="006F0187">
        <w:rPr>
          <w:rStyle w:val="DebateUnderline"/>
          <w:rFonts w:asciiTheme="minorHAnsi" w:hAnsiTheme="minorHAnsi" w:cstheme="minorHAnsi"/>
        </w:rPr>
        <w:t xml:space="preserve"> between globalizing and non-globalizing countries </w:t>
      </w:r>
      <w:r w:rsidRPr="006F0187">
        <w:rPr>
          <w:rStyle w:val="DebateUnderline"/>
          <w:rFonts w:asciiTheme="minorHAnsi" w:hAnsiTheme="minorHAnsi" w:cstheme="minorHAnsi"/>
          <w:highlight w:val="green"/>
        </w:rPr>
        <w:t>accounts for the</w:t>
      </w:r>
      <w:r w:rsidRPr="006F0187">
        <w:rPr>
          <w:rStyle w:val="DebateUnderline"/>
          <w:rFonts w:asciiTheme="minorHAnsi" w:hAnsiTheme="minorHAnsi" w:cstheme="minorHAnsi"/>
        </w:rPr>
        <w:t xml:space="preserve"> general </w:t>
      </w:r>
      <w:r w:rsidRPr="006F0187">
        <w:rPr>
          <w:rStyle w:val="DebateUnderline"/>
          <w:rFonts w:asciiTheme="minorHAnsi" w:hAnsiTheme="minorHAnsi" w:cstheme="minorHAnsi"/>
          <w:highlight w:val="green"/>
        </w:rPr>
        <w:t>lack of convergence between rich and poor countries taken together</w:t>
      </w:r>
      <w:r w:rsidRPr="006F0187">
        <w:rPr>
          <w:rFonts w:asciiTheme="minorHAnsi" w:hAnsiTheme="minorHAnsi" w:cstheme="minorHAnsi"/>
          <w:highlight w:val="green"/>
        </w:rPr>
        <w:t>.</w:t>
      </w:r>
      <w:r w:rsidRPr="006F0187">
        <w:rPr>
          <w:rFonts w:asciiTheme="minorHAnsi" w:hAnsiTheme="minorHAnsi" w:cstheme="minorHAnsi"/>
        </w:rPr>
        <w:t xml:space="preserve"> </w:t>
      </w:r>
    </w:p>
    <w:p w14:paraId="2E2ADA09" w14:textId="77777777" w:rsidR="00591EDE" w:rsidRPr="00112B0C" w:rsidRDefault="00591EDE" w:rsidP="00591EDE">
      <w:pPr>
        <w:pStyle w:val="Heading4"/>
        <w:rPr>
          <w:rStyle w:val="Style13ptBold"/>
          <w:b/>
          <w:bCs w:val="0"/>
        </w:rPr>
      </w:pPr>
      <w:r>
        <w:rPr>
          <w:rStyle w:val="Style13ptBold"/>
          <w:b/>
        </w:rPr>
        <w:t>Colonizing Mars is infeasible for profit-driven companies like SpaceX</w:t>
      </w:r>
      <w:r w:rsidRPr="00112B0C">
        <w:rPr>
          <w:rStyle w:val="Style13ptBold"/>
        </w:rPr>
        <w:t xml:space="preserve">. </w:t>
      </w:r>
    </w:p>
    <w:p w14:paraId="3CFB4C4F" w14:textId="77777777" w:rsidR="00591EDE" w:rsidRDefault="00591EDE" w:rsidP="00591EDE">
      <w:r w:rsidRPr="00E70197">
        <w:rPr>
          <w:rStyle w:val="Style13ptBold"/>
        </w:rPr>
        <w:t>Phillips 2</w:t>
      </w:r>
      <w:r>
        <w:rPr>
          <w:rStyle w:val="Style13ptBold"/>
        </w:rPr>
        <w:t>1.</w:t>
      </w:r>
      <w:r w:rsidRPr="00E70197">
        <w:rPr>
          <w:rStyle w:val="Style13ptBold"/>
        </w:rPr>
        <w:t xml:space="preserve"> </w:t>
      </w:r>
      <w:r w:rsidRPr="00E70197">
        <w:t>[Leigh</w:t>
      </w:r>
      <w:r>
        <w:t xml:space="preserve"> Phillips is a</w:t>
      </w:r>
      <w:r w:rsidRPr="00E70197">
        <w:t xml:space="preserve"> science writer and EU affairs journalist, author of Austerity Ecology &amp; the Collapse-Porn Addicts</w:t>
      </w:r>
      <w:r>
        <w:t xml:space="preserve">] 8 May 2021. Jacobin. </w:t>
      </w:r>
      <w:r w:rsidRPr="00E70197">
        <w:t>“We Don’t Need Elon Musk to Explore the Solar System</w:t>
      </w:r>
      <w:r>
        <w:t>.</w:t>
      </w:r>
      <w:r w:rsidRPr="00E70197">
        <w:t xml:space="preserve">” </w:t>
      </w:r>
      <w:r>
        <w:t>Accessed 24 December</w:t>
      </w:r>
      <w:r w:rsidRPr="00E70197">
        <w:t xml:space="preserve"> 2021</w:t>
      </w:r>
      <w:r>
        <w:t>.</w:t>
      </w:r>
      <w:r w:rsidRPr="00E70197">
        <w:t xml:space="preserve"> </w:t>
      </w:r>
      <w:r>
        <w:t>&lt;</w:t>
      </w:r>
      <w:r w:rsidRPr="00E70197">
        <w:t>https://jacobinmag.com/2021/05/elon-musk-space-exploration-mars-colonization</w:t>
      </w:r>
      <w:r>
        <w:t xml:space="preserve">&gt; //re-cut L. </w:t>
      </w:r>
      <w:proofErr w:type="spellStart"/>
      <w:r>
        <w:t>Su</w:t>
      </w:r>
      <w:proofErr w:type="spellEnd"/>
      <w:r w:rsidRPr="00E70197">
        <w:t xml:space="preserve"> </w:t>
      </w:r>
      <w:r>
        <w:t xml:space="preserve"> </w:t>
      </w:r>
    </w:p>
    <w:p w14:paraId="0FAB3FA7" w14:textId="77777777" w:rsidR="00591EDE" w:rsidRPr="008E3FB1" w:rsidRDefault="00591EDE" w:rsidP="00591EDE">
      <w:r w:rsidRPr="00E528C2">
        <w:rPr>
          <w:u w:val="single"/>
        </w:rPr>
        <w:t xml:space="preserve">The </w:t>
      </w:r>
      <w:r w:rsidRPr="00A05067">
        <w:rPr>
          <w:highlight w:val="green"/>
          <w:u w:val="single"/>
        </w:rPr>
        <w:t>Real Business of SpaceX Isn’t Mars</w:t>
      </w:r>
      <w:r>
        <w:t xml:space="preserve"> One </w:t>
      </w:r>
      <w:proofErr w:type="gramStart"/>
      <w:r>
        <w:t>has to</w:t>
      </w:r>
      <w:proofErr w:type="gramEnd"/>
      <w:r>
        <w:t xml:space="preserve"> suspect that Musk knows all this. We have a hint of this when, at one point in his paper, </w:t>
      </w:r>
      <w:r w:rsidRPr="00E528C2">
        <w:rPr>
          <w:u w:val="single"/>
        </w:rPr>
        <w:t>Musk concedes that it will be difficult to fund his vision just by slashing the cost of getting to space</w:t>
      </w:r>
      <w:r>
        <w:t xml:space="preserve">. </w:t>
      </w:r>
      <w:r w:rsidRPr="00E528C2">
        <w:rPr>
          <w:u w:val="single"/>
        </w:rPr>
        <w:t>He admits that SpaceX expects to generate substantial cash flow from launching lots of satellites and servicing the International Space Station for NASA</w:t>
      </w:r>
      <w:r>
        <w:t xml:space="preserve">. </w:t>
      </w:r>
      <w:r w:rsidRPr="00E528C2">
        <w:rPr>
          <w:sz w:val="16"/>
          <w:szCs w:val="16"/>
        </w:rPr>
        <w:t xml:space="preserve">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w:t>
      </w:r>
      <w:r>
        <w:t xml:space="preserve">As a result, one gets the impression by reading between the lines that </w:t>
      </w:r>
      <w:r w:rsidRPr="00A05067">
        <w:rPr>
          <w:highlight w:val="green"/>
        </w:rPr>
        <w:t xml:space="preserve">a self-sustaining </w:t>
      </w:r>
      <w:r w:rsidRPr="00A05067">
        <w:rPr>
          <w:highlight w:val="green"/>
          <w:u w:val="single"/>
        </w:rPr>
        <w:t>Martian city is all just an impressive marketing maneuver</w:t>
      </w:r>
      <w:r w:rsidRPr="00E528C2">
        <w:rPr>
          <w:u w:val="single"/>
        </w:rPr>
        <w:t xml:space="preserve"> taking advantage of most people’s sense of adventure and wonder; of our species’ ancient need to wander and explore</w:t>
      </w:r>
      <w:r>
        <w:t xml:space="preserve">. </w:t>
      </w:r>
      <w:r w:rsidRPr="00E528C2">
        <w:rPr>
          <w:u w:val="single"/>
        </w:rPr>
        <w:t xml:space="preserve">The real </w:t>
      </w:r>
      <w:r w:rsidRPr="00A05067">
        <w:rPr>
          <w:highlight w:val="green"/>
          <w:u w:val="single"/>
        </w:rPr>
        <w:t>business</w:t>
      </w:r>
      <w:r w:rsidRPr="00E528C2">
        <w:rPr>
          <w:u w:val="single"/>
        </w:rPr>
        <w:t xml:space="preserve"> of SpaceX </w:t>
      </w:r>
      <w:r w:rsidRPr="00A05067">
        <w:rPr>
          <w:highlight w:val="green"/>
          <w:u w:val="single"/>
        </w:rPr>
        <w:t>was</w:t>
      </w:r>
      <w:r w:rsidRPr="00E528C2">
        <w:rPr>
          <w:u w:val="single"/>
        </w:rPr>
        <w:t xml:space="preserve"> never a Martian colony but rather </w:t>
      </w:r>
      <w:r w:rsidRPr="00A05067">
        <w:rPr>
          <w:highlight w:val="green"/>
          <w:u w:val="single"/>
        </w:rPr>
        <w:t>servicing a mature satellite market, stealing government space contracts</w:t>
      </w:r>
      <w:r w:rsidRPr="00C12531">
        <w:t xml:space="preserve"> </w:t>
      </w:r>
      <w:r w:rsidRPr="00CE0A17">
        <w:rPr>
          <w:sz w:val="16"/>
          <w:szCs w:val="16"/>
        </w:rPr>
        <w:t>from the likes of Boeing, and kicking off a terrestrial rocket transport sector. The dream of Mars is, in this case, not really any different from the adman’s fiction of romance and aspiration that sells a can of Pepsi or a Jeep. The dream of Mars is, in this case, not really any different from the adman’s fiction of romance and aspiration that sells a can of Pepsi or a Jeep.</w:t>
      </w:r>
      <w:r>
        <w:t xml:space="preserve"> None of this is to suggest that establishing an outpost on Mars for the purposes of scientific exploration should not be attempted, even in the next couple of decades. But </w:t>
      </w:r>
      <w:r w:rsidRPr="00A05067">
        <w:rPr>
          <w:highlight w:val="green"/>
          <w:u w:val="single"/>
        </w:rPr>
        <w:t>an outpost</w:t>
      </w:r>
      <w:r w:rsidRPr="00CE0A17">
        <w:rPr>
          <w:u w:val="single"/>
        </w:rPr>
        <w:t xml:space="preserve">, as Musk himself makes clear, </w:t>
      </w:r>
      <w:r w:rsidRPr="00A05067">
        <w:rPr>
          <w:highlight w:val="green"/>
          <w:u w:val="single"/>
        </w:rPr>
        <w:t>does not approach a self-sustaining city</w:t>
      </w:r>
      <w:r w:rsidRPr="00CE0A17">
        <w:rPr>
          <w:u w:val="single"/>
        </w:rPr>
        <w:t>, and still less a multi-planetary species</w:t>
      </w:r>
      <w:r>
        <w:t xml:space="preserve">. Because humans do need to exit Earth at some point </w:t>
      </w:r>
      <w:proofErr w:type="gramStart"/>
      <w:r>
        <w:t>in order to</w:t>
      </w:r>
      <w:proofErr w:type="gramEnd"/>
      <w:r>
        <w:t xml:space="preserve"> maintain the species, if we are to establish genuinely self-sustaining colonies, then terraforming will likely be necessary one day, </w:t>
      </w:r>
      <w:r w:rsidRPr="00610507">
        <w:rPr>
          <w:sz w:val="16"/>
          <w:szCs w:val="16"/>
        </w:rPr>
        <w:t xml:space="preserve">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610507">
        <w:rPr>
          <w:sz w:val="16"/>
          <w:szCs w:val="16"/>
        </w:rPr>
        <w:t>riverless</w:t>
      </w:r>
      <w:proofErr w:type="spellEnd"/>
      <w:r w:rsidRPr="00610507">
        <w:rPr>
          <w:sz w:val="16"/>
          <w:szCs w:val="16"/>
        </w:rPr>
        <w:t xml:space="preserve"> Starship Enterprise would leave its inhabitants very sick before too long. How much of our ecology do we need to take with us, though? We just don’t know yet. The science of ecology is very much still a young discipline. This is where fantastical science-fiction conceptions of vast ships made from hollowed out asteroids and packed with different biomes fills the gap of what we do not know. Likewise for novels like Becky </w:t>
      </w:r>
      <w:proofErr w:type="spellStart"/>
      <w:r w:rsidRPr="00610507">
        <w:rPr>
          <w:sz w:val="16"/>
          <w:szCs w:val="16"/>
        </w:rPr>
        <w:t>Chambers’s</w:t>
      </w:r>
      <w:proofErr w:type="spellEnd"/>
      <w:r w:rsidRPr="00610507">
        <w:rPr>
          <w:sz w:val="16"/>
          <w:szCs w:val="16"/>
        </w:rPr>
        <w:t xml:space="preserve"> To be Taught, if Fortunate, in which, instead of terraforming other worlds, adapting them to our needs, we genetically alter our bodies via “</w:t>
      </w:r>
      <w:proofErr w:type="spellStart"/>
      <w:r w:rsidRPr="00610507">
        <w:rPr>
          <w:sz w:val="16"/>
          <w:szCs w:val="16"/>
        </w:rPr>
        <w:t>somaforming</w:t>
      </w:r>
      <w:proofErr w:type="spellEnd"/>
      <w:r w:rsidRPr="00610507">
        <w:rPr>
          <w:sz w:val="16"/>
          <w:szCs w:val="16"/>
        </w:rPr>
        <w:t>” to adapt ourselves to their conditions. Plainly, then</w:t>
      </w:r>
      <w:r>
        <w:t xml:space="preserve">, </w:t>
      </w:r>
      <w:r w:rsidRPr="00A05067">
        <w:rPr>
          <w:highlight w:val="green"/>
          <w:u w:val="single"/>
        </w:rPr>
        <w:t>there is no rush for any of this</w:t>
      </w:r>
      <w:r w:rsidRPr="00610507">
        <w:rPr>
          <w:u w:val="single"/>
        </w:rPr>
        <w:t>, even as there is a moral imperative for us</w:t>
      </w:r>
      <w:r>
        <w:t xml:space="preserve">, one day in the distant future, to permanently exit Earth. Our colonization of other worlds is akin to the building of the grandest cathedral we have ever envisaged: </w:t>
      </w:r>
      <w:r w:rsidRPr="00A05067">
        <w:rPr>
          <w:highlight w:val="green"/>
          <w:u w:val="single"/>
        </w:rPr>
        <w:t>a project</w:t>
      </w:r>
      <w:r w:rsidRPr="00610507">
        <w:rPr>
          <w:u w:val="single"/>
        </w:rPr>
        <w:t xml:space="preserve"> that </w:t>
      </w:r>
      <w:r w:rsidRPr="00A05067">
        <w:rPr>
          <w:highlight w:val="green"/>
          <w:u w:val="single"/>
        </w:rPr>
        <w:t>will take centuries</w:t>
      </w:r>
      <w:r w:rsidRPr="00610507">
        <w:rPr>
          <w:u w:val="single"/>
        </w:rPr>
        <w:t xml:space="preserve">, or more likely millennia, many millennia. This </w:t>
      </w:r>
      <w:r w:rsidRPr="00A05067">
        <w:rPr>
          <w:highlight w:val="green"/>
          <w:u w:val="single"/>
        </w:rPr>
        <w:t>is nothing that a private company can deliver</w:t>
      </w:r>
      <w:r w:rsidRPr="00610507">
        <w:rPr>
          <w:u w:val="single"/>
        </w:rPr>
        <w:t xml:space="preserve">. </w:t>
      </w:r>
      <w:r w:rsidRPr="00A05067">
        <w:rPr>
          <w:highlight w:val="green"/>
          <w:u w:val="single"/>
        </w:rPr>
        <w:t>There is no near-term return on investment</w:t>
      </w:r>
      <w:r w:rsidRPr="00610507">
        <w:rPr>
          <w:u w:val="single"/>
        </w:rPr>
        <w:t xml:space="preserve">; indeed, there is </w:t>
      </w:r>
      <w:r w:rsidRPr="00A05067">
        <w:rPr>
          <w:highlight w:val="green"/>
          <w:u w:val="single"/>
        </w:rPr>
        <w:t>no aim of profitability</w:t>
      </w:r>
      <w:r w:rsidRPr="00610507">
        <w:rPr>
          <w:u w:val="single"/>
        </w:rPr>
        <w:t xml:space="preserve"> at all, </w:t>
      </w:r>
      <w:r w:rsidRPr="00A05067">
        <w:rPr>
          <w:highlight w:val="green"/>
          <w:u w:val="single"/>
        </w:rPr>
        <w:t>but rather</w:t>
      </w:r>
      <w:r w:rsidRPr="00610507">
        <w:rPr>
          <w:u w:val="single"/>
        </w:rPr>
        <w:t xml:space="preserve"> of </w:t>
      </w:r>
      <w:r w:rsidRPr="00A05067">
        <w:rPr>
          <w:highlight w:val="green"/>
          <w:u w:val="single"/>
        </w:rPr>
        <w:t>our species’ survival</w:t>
      </w:r>
      <w:r w:rsidRPr="00610507">
        <w:rPr>
          <w:u w:val="single"/>
        </w:rPr>
        <w:t xml:space="preserve"> through the eons.</w:t>
      </w:r>
    </w:p>
    <w:p w14:paraId="2CCDFD5C" w14:textId="77777777" w:rsidR="008C42E1" w:rsidRDefault="008C42E1" w:rsidP="008C42E1">
      <w:pPr>
        <w:pStyle w:val="Heading4"/>
      </w:pPr>
      <w:r>
        <w:t>Musk plans for a direct democracy on Mars to reduce corruption.</w:t>
      </w:r>
    </w:p>
    <w:p w14:paraId="757D8ECE" w14:textId="77777777" w:rsidR="008C42E1" w:rsidRPr="005A1BB7" w:rsidRDefault="008C42E1" w:rsidP="008C42E1">
      <w:pPr>
        <w:rPr>
          <w:sz w:val="16"/>
          <w:szCs w:val="16"/>
        </w:rPr>
      </w:pPr>
      <w:r w:rsidRPr="005A1BB7">
        <w:rPr>
          <w:rStyle w:val="Style13ptBold"/>
        </w:rPr>
        <w:t>Freeman 12/31</w:t>
      </w:r>
      <w:r>
        <w:t xml:space="preserve">. </w:t>
      </w:r>
      <w:r w:rsidRPr="005A1BB7">
        <w:rPr>
          <w:sz w:val="16"/>
          <w:szCs w:val="16"/>
        </w:rPr>
        <w:t xml:space="preserve">[staff writer at Outsider] 31 December 2021. Outsider. “Here’s How Elon Musk Says a New Government on Mars Should Work” Accessed 2 February 2022. &lt;https://outsider.com/news/entertainment/elon-musk-new-government-mars-should-work/&gt; //L. </w:t>
      </w:r>
      <w:proofErr w:type="spellStart"/>
      <w:r w:rsidRPr="005A1BB7">
        <w:rPr>
          <w:sz w:val="16"/>
          <w:szCs w:val="16"/>
        </w:rPr>
        <w:t>Su</w:t>
      </w:r>
      <w:proofErr w:type="spellEnd"/>
    </w:p>
    <w:p w14:paraId="6CDC739D" w14:textId="77777777" w:rsidR="008C42E1" w:rsidRDefault="008C42E1" w:rsidP="008C42E1">
      <w:pPr>
        <w:rPr>
          <w:rStyle w:val="StyleUnderline"/>
        </w:rPr>
      </w:pPr>
      <w:r w:rsidRPr="00353B5D">
        <w:rPr>
          <w:sz w:val="16"/>
          <w:szCs w:val="16"/>
        </w:rPr>
        <w:t xml:space="preserve">Elon Musk is a big advocate for landing on Mars and getting us there soon. However, something that isn’t often discussed is what government there will be like. Recently, he disclosed his thoughts on how it should operate. Appearing on the Lex </w:t>
      </w:r>
      <w:proofErr w:type="spellStart"/>
      <w:r w:rsidRPr="00353B5D">
        <w:rPr>
          <w:sz w:val="16"/>
          <w:szCs w:val="16"/>
        </w:rPr>
        <w:t>Fridman</w:t>
      </w:r>
      <w:proofErr w:type="spellEnd"/>
      <w:r w:rsidRPr="00353B5D">
        <w:rPr>
          <w:sz w:val="16"/>
          <w:szCs w:val="16"/>
        </w:rPr>
        <w:t xml:space="preserve"> podcast, Elon Musk and Lex </w:t>
      </w:r>
      <w:proofErr w:type="spellStart"/>
      <w:r w:rsidRPr="00353B5D">
        <w:rPr>
          <w:sz w:val="16"/>
          <w:szCs w:val="16"/>
        </w:rPr>
        <w:t>Fridman</w:t>
      </w:r>
      <w:proofErr w:type="spellEnd"/>
      <w:r w:rsidRPr="00353B5D">
        <w:rPr>
          <w:sz w:val="16"/>
          <w:szCs w:val="16"/>
        </w:rPr>
        <w:t xml:space="preserve"> discussed a variety of subjects. Given Musk prominently mentioning Mars, </w:t>
      </w:r>
      <w:proofErr w:type="spellStart"/>
      <w:r w:rsidRPr="00353B5D">
        <w:rPr>
          <w:sz w:val="16"/>
          <w:szCs w:val="16"/>
        </w:rPr>
        <w:t>Fridman</w:t>
      </w:r>
      <w:proofErr w:type="spellEnd"/>
      <w:r w:rsidRPr="00353B5D">
        <w:rPr>
          <w:sz w:val="16"/>
          <w:szCs w:val="16"/>
        </w:rPr>
        <w:t xml:space="preserve"> brought up landing on the planet. In this case though, merely landing there was glossed </w:t>
      </w:r>
      <w:proofErr w:type="gramStart"/>
      <w:r w:rsidRPr="00353B5D">
        <w:rPr>
          <w:sz w:val="16"/>
          <w:szCs w:val="16"/>
        </w:rPr>
        <w:t>over</w:t>
      </w:r>
      <w:proofErr w:type="gramEnd"/>
      <w:r w:rsidRPr="00353B5D">
        <w:rPr>
          <w:sz w:val="16"/>
          <w:szCs w:val="16"/>
        </w:rPr>
        <w:t xml:space="preserve"> and harder-hitting questions came up, like the government. </w:t>
      </w:r>
      <w:r w:rsidRPr="00353B5D">
        <w:rPr>
          <w:rStyle w:val="StyleUnderline"/>
        </w:rPr>
        <w:t xml:space="preserve">Though </w:t>
      </w:r>
      <w:r w:rsidRPr="005A1BB7">
        <w:rPr>
          <w:rStyle w:val="StyleUnderline"/>
          <w:highlight w:val="green"/>
        </w:rPr>
        <w:t>Musk</w:t>
      </w:r>
      <w:r w:rsidRPr="00353B5D">
        <w:rPr>
          <w:rStyle w:val="StyleUnderline"/>
        </w:rPr>
        <w:t xml:space="preserve"> expressed wanting similarities to the United States, he stated </w:t>
      </w:r>
      <w:r w:rsidRPr="005A1BB7">
        <w:rPr>
          <w:rStyle w:val="StyleUnderline"/>
          <w:highlight w:val="green"/>
        </w:rPr>
        <w:t>want</w:t>
      </w:r>
      <w:r w:rsidRPr="00353B5D">
        <w:rPr>
          <w:rStyle w:val="StyleUnderline"/>
        </w:rPr>
        <w:t xml:space="preserve">ing </w:t>
      </w:r>
      <w:r w:rsidRPr="005A1BB7">
        <w:rPr>
          <w:rStyle w:val="StyleUnderline"/>
          <w:highlight w:val="green"/>
        </w:rPr>
        <w:t>a</w:t>
      </w:r>
      <w:r w:rsidRPr="00353B5D">
        <w:rPr>
          <w:rStyle w:val="StyleUnderline"/>
        </w:rPr>
        <w:t xml:space="preserve"> </w:t>
      </w:r>
      <w:r w:rsidRPr="00353B5D">
        <w:rPr>
          <w:rStyle w:val="Emphasis"/>
        </w:rPr>
        <w:t xml:space="preserve">more </w:t>
      </w:r>
      <w:r w:rsidRPr="005A1BB7">
        <w:rPr>
          <w:rStyle w:val="Emphasis"/>
          <w:highlight w:val="green"/>
        </w:rPr>
        <w:t>direct, efficient system of laws</w:t>
      </w:r>
      <w:r w:rsidRPr="00353B5D">
        <w:rPr>
          <w:rStyle w:val="Emphasis"/>
        </w:rPr>
        <w:t xml:space="preserve"> and voting</w:t>
      </w:r>
      <w:r w:rsidRPr="00353B5D">
        <w:rPr>
          <w:rStyle w:val="StyleUnderline"/>
        </w:rPr>
        <w:t>.</w:t>
      </w:r>
      <w:r>
        <w:t xml:space="preserve"> </w:t>
      </w:r>
      <w:r w:rsidRPr="00353B5D">
        <w:rPr>
          <w:rStyle w:val="StyleUnderline"/>
        </w:rPr>
        <w:t xml:space="preserve">The first thing </w:t>
      </w:r>
      <w:r w:rsidRPr="005A1BB7">
        <w:rPr>
          <w:rStyle w:val="StyleUnderline"/>
          <w:highlight w:val="green"/>
        </w:rPr>
        <w:t>Musk</w:t>
      </w:r>
      <w:r w:rsidRPr="00353B5D">
        <w:rPr>
          <w:rStyle w:val="StyleUnderline"/>
        </w:rPr>
        <w:t xml:space="preserve"> discusses is representation. “I mean, I would </w:t>
      </w:r>
      <w:r w:rsidRPr="005A1BB7">
        <w:rPr>
          <w:rStyle w:val="StyleUnderline"/>
          <w:highlight w:val="green"/>
        </w:rPr>
        <w:t>suggest</w:t>
      </w:r>
      <w:r w:rsidRPr="00353B5D">
        <w:rPr>
          <w:rStyle w:val="StyleUnderline"/>
        </w:rPr>
        <w:t xml:space="preserve"> having </w:t>
      </w:r>
      <w:r w:rsidRPr="005A1BB7">
        <w:rPr>
          <w:rStyle w:val="StyleUnderline"/>
          <w:highlight w:val="green"/>
        </w:rPr>
        <w:t>a direct democracy</w:t>
      </w:r>
      <w:r w:rsidRPr="00353B5D">
        <w:rPr>
          <w:rStyle w:val="StyleUnderline"/>
        </w:rPr>
        <w:t>, like people vote directly on things as opposed to representative democracy,</w:t>
      </w:r>
      <w:r>
        <w:t xml:space="preserve">” </w:t>
      </w:r>
      <w:r w:rsidRPr="00353B5D">
        <w:rPr>
          <w:sz w:val="16"/>
          <w:szCs w:val="16"/>
        </w:rPr>
        <w:t xml:space="preserve">he said. “So, uh, </w:t>
      </w:r>
      <w:r w:rsidRPr="005A1BB7">
        <w:rPr>
          <w:rStyle w:val="StyleUnderline"/>
          <w:highlight w:val="green"/>
        </w:rPr>
        <w:t>representative democracy</w:t>
      </w:r>
      <w:r>
        <w:t xml:space="preserve"> I think </w:t>
      </w:r>
      <w:r w:rsidRPr="00353B5D">
        <w:rPr>
          <w:rStyle w:val="StyleUnderline"/>
        </w:rPr>
        <w:t xml:space="preserve">is </w:t>
      </w:r>
      <w:r w:rsidRPr="005A1BB7">
        <w:rPr>
          <w:rStyle w:val="Emphasis"/>
          <w:highlight w:val="green"/>
        </w:rPr>
        <w:t>too subject to</w:t>
      </w:r>
      <w:r w:rsidRPr="00353B5D">
        <w:rPr>
          <w:rStyle w:val="Emphasis"/>
        </w:rPr>
        <w:t xml:space="preserve"> a </w:t>
      </w:r>
      <w:r w:rsidRPr="005A1BB7">
        <w:rPr>
          <w:rStyle w:val="Emphasis"/>
          <w:highlight w:val="green"/>
        </w:rPr>
        <w:t>special interest</w:t>
      </w:r>
      <w:r w:rsidRPr="005A1BB7">
        <w:rPr>
          <w:rStyle w:val="StyleUnderline"/>
          <w:highlight w:val="green"/>
        </w:rPr>
        <w:t xml:space="preserve"> </w:t>
      </w:r>
      <w:r w:rsidRPr="005A1BB7">
        <w:rPr>
          <w:rStyle w:val="Emphasis"/>
          <w:highlight w:val="green"/>
        </w:rPr>
        <w:t>and</w:t>
      </w:r>
      <w:r>
        <w:t xml:space="preserve"> </w:t>
      </w:r>
      <w:r w:rsidRPr="00F74677">
        <w:rPr>
          <w:sz w:val="16"/>
          <w:szCs w:val="16"/>
        </w:rPr>
        <w:t xml:space="preserve">you know, </w:t>
      </w:r>
      <w:r w:rsidRPr="00353B5D">
        <w:rPr>
          <w:rStyle w:val="StyleUnderline"/>
        </w:rPr>
        <w:t xml:space="preserve">a </w:t>
      </w:r>
      <w:r w:rsidRPr="005A1BB7">
        <w:rPr>
          <w:rStyle w:val="Emphasis"/>
          <w:highlight w:val="green"/>
        </w:rPr>
        <w:t>coercion</w:t>
      </w:r>
      <w:r w:rsidRPr="00353B5D">
        <w:rPr>
          <w:rStyle w:val="StyleUnderline"/>
        </w:rPr>
        <w:t xml:space="preserve"> of the politicians</w:t>
      </w:r>
      <w:r>
        <w:t xml:space="preserve"> and that kind of thing.” Along those lines, he suggests </w:t>
      </w:r>
      <w:r w:rsidRPr="00353B5D">
        <w:rPr>
          <w:rStyle w:val="Emphasis"/>
        </w:rPr>
        <w:t>people directly have a say regarding laws</w:t>
      </w:r>
      <w:r w:rsidRPr="00353B5D">
        <w:rPr>
          <w:rStyle w:val="StyleUnderline"/>
        </w:rPr>
        <w:t xml:space="preserve"> rather than electing representatives.</w:t>
      </w:r>
      <w:r>
        <w:t xml:space="preserve"> Additionally, </w:t>
      </w:r>
      <w:r w:rsidRPr="000C4EA2">
        <w:rPr>
          <w:rStyle w:val="StyleUnderline"/>
          <w:highlight w:val="green"/>
        </w:rPr>
        <w:t xml:space="preserve">the laws must be </w:t>
      </w:r>
      <w:r w:rsidRPr="000C4EA2">
        <w:rPr>
          <w:rStyle w:val="Emphasis"/>
          <w:highlight w:val="green"/>
        </w:rPr>
        <w:t xml:space="preserve">short </w:t>
      </w:r>
      <w:r w:rsidRPr="000C4EA2">
        <w:rPr>
          <w:rStyle w:val="Emphasis"/>
        </w:rPr>
        <w:t>enough</w:t>
      </w:r>
      <w:r w:rsidRPr="00353B5D">
        <w:rPr>
          <w:rStyle w:val="Emphasis"/>
        </w:rPr>
        <w:t xml:space="preserve"> </w:t>
      </w:r>
      <w:r w:rsidRPr="000C4EA2">
        <w:rPr>
          <w:rStyle w:val="Emphasis"/>
          <w:highlight w:val="green"/>
        </w:rPr>
        <w:t>people can understand them</w:t>
      </w:r>
      <w:r>
        <w:t xml:space="preserve">. </w:t>
      </w:r>
      <w:proofErr w:type="spellStart"/>
      <w:r w:rsidRPr="00F74677">
        <w:rPr>
          <w:sz w:val="16"/>
          <w:szCs w:val="16"/>
        </w:rPr>
        <w:t>Fridman</w:t>
      </w:r>
      <w:proofErr w:type="spellEnd"/>
      <w:r w:rsidRPr="00F74677">
        <w:rPr>
          <w:sz w:val="16"/>
          <w:szCs w:val="16"/>
        </w:rPr>
        <w:t xml:space="preserve"> then talks about transparency and the government being completely open with everything so people make informed decisions</w:t>
      </w:r>
      <w:r>
        <w:t xml:space="preserve">. </w:t>
      </w:r>
      <w:r w:rsidRPr="00353B5D">
        <w:rPr>
          <w:rStyle w:val="StyleUnderline"/>
        </w:rPr>
        <w:t>Another big point Musk mentions is the lifespan of laws</w:t>
      </w:r>
      <w:r>
        <w:t xml:space="preserve">. </w:t>
      </w:r>
      <w:r w:rsidRPr="00F74677">
        <w:rPr>
          <w:sz w:val="16"/>
          <w:szCs w:val="16"/>
        </w:rPr>
        <w:t>He states the US has methods of easily implementing new laws, but not eliminating old, archaic ones. Simply put</w:t>
      </w:r>
      <w:r>
        <w:t xml:space="preserve">, </w:t>
      </w:r>
      <w:r w:rsidRPr="00353B5D">
        <w:rPr>
          <w:rStyle w:val="StyleUnderline"/>
        </w:rPr>
        <w:t xml:space="preserve">some </w:t>
      </w:r>
      <w:r w:rsidRPr="00353B5D">
        <w:rPr>
          <w:rStyle w:val="Emphasis"/>
        </w:rPr>
        <w:t>laws overstay their welcome</w:t>
      </w:r>
      <w:r w:rsidRPr="00353B5D">
        <w:rPr>
          <w:rStyle w:val="StyleUnderline"/>
        </w:rPr>
        <w:t xml:space="preserve"> and become a hindrance.</w:t>
      </w:r>
      <w:r>
        <w:t xml:space="preserve"> So, </w:t>
      </w:r>
      <w:r w:rsidRPr="00353B5D">
        <w:rPr>
          <w:rStyle w:val="StyleUnderline"/>
        </w:rPr>
        <w:t xml:space="preserve">he suggests there being an active process for removing old laws and when voting to remove laws, it takes fewer votes than to approve one. For instance, </w:t>
      </w:r>
      <w:r w:rsidRPr="000C4EA2">
        <w:rPr>
          <w:rStyle w:val="Emphasis"/>
          <w:highlight w:val="green"/>
        </w:rPr>
        <w:t>a</w:t>
      </w:r>
      <w:r w:rsidRPr="00353B5D">
        <w:rPr>
          <w:rStyle w:val="Emphasis"/>
        </w:rPr>
        <w:t xml:space="preserve"> </w:t>
      </w:r>
      <w:r w:rsidRPr="000C4EA2">
        <w:rPr>
          <w:rStyle w:val="Emphasis"/>
        </w:rPr>
        <w:t xml:space="preserve">new </w:t>
      </w:r>
      <w:r w:rsidRPr="000C4EA2">
        <w:rPr>
          <w:rStyle w:val="Emphasis"/>
          <w:highlight w:val="green"/>
        </w:rPr>
        <w:t>law may need 60 percent</w:t>
      </w:r>
      <w:r w:rsidRPr="00353B5D">
        <w:rPr>
          <w:rStyle w:val="Emphasis"/>
        </w:rPr>
        <w:t xml:space="preserve"> of voter </w:t>
      </w:r>
      <w:r w:rsidRPr="000C4EA2">
        <w:rPr>
          <w:rStyle w:val="Emphasis"/>
          <w:highlight w:val="green"/>
        </w:rPr>
        <w:t>support</w:t>
      </w:r>
      <w:r w:rsidRPr="00353B5D">
        <w:rPr>
          <w:rStyle w:val="StyleUnderline"/>
        </w:rPr>
        <w:t xml:space="preserve"> while removing one may only need 40 percent.</w:t>
      </w:r>
    </w:p>
    <w:p w14:paraId="6D78A025" w14:textId="041BD6AE" w:rsidR="00B77EF8" w:rsidRPr="00B77EF8" w:rsidRDefault="00B77EF8" w:rsidP="00B77EF8">
      <w:pPr>
        <w:pStyle w:val="Heading4"/>
        <w:rPr>
          <w:rStyle w:val="StyleUnderline"/>
          <w:u w:val="none"/>
        </w:rPr>
      </w:pPr>
      <w:r w:rsidRPr="00B77EF8">
        <w:rPr>
          <w:rStyle w:val="StyleUnderline"/>
          <w:u w:val="none"/>
        </w:rPr>
        <w:t xml:space="preserve">Their </w:t>
      </w:r>
      <w:proofErr w:type="spellStart"/>
      <w:r w:rsidRPr="00B77EF8">
        <w:rPr>
          <w:rStyle w:val="StyleUnderline"/>
          <w:u w:val="none"/>
        </w:rPr>
        <w:t>ev</w:t>
      </w:r>
      <w:proofErr w:type="spellEnd"/>
      <w:r w:rsidRPr="00B77EF8">
        <w:rPr>
          <w:rStyle w:val="StyleUnderline"/>
          <w:u w:val="none"/>
        </w:rPr>
        <w:t xml:space="preserve"> is just speculation</w:t>
      </w:r>
    </w:p>
    <w:p w14:paraId="358B1877" w14:textId="77777777" w:rsidR="00D33FD3" w:rsidRPr="00D33FD3" w:rsidRDefault="00D33FD3" w:rsidP="00D33FD3">
      <w:pPr>
        <w:pStyle w:val="Heading4"/>
        <w:rPr>
          <w:rFonts w:asciiTheme="minorHAnsi" w:hAnsiTheme="minorHAnsi" w:cstheme="minorHAnsi"/>
        </w:rPr>
      </w:pPr>
      <w:r w:rsidRPr="00D33FD3">
        <w:rPr>
          <w:rFonts w:asciiTheme="minorHAnsi" w:hAnsiTheme="minorHAnsi" w:cstheme="minorHAnsi"/>
        </w:rPr>
        <w:t xml:space="preserve">Capitalism </w:t>
      </w:r>
      <w:r w:rsidRPr="00D33FD3">
        <w:rPr>
          <w:rFonts w:asciiTheme="minorHAnsi" w:hAnsiTheme="minorHAnsi" w:cstheme="minorHAnsi"/>
          <w:u w:val="single"/>
        </w:rPr>
        <w:t>is sustainable</w:t>
      </w:r>
      <w:r w:rsidRPr="00D33FD3">
        <w:rPr>
          <w:rFonts w:asciiTheme="minorHAnsi" w:hAnsiTheme="minorHAnsi" w:cstheme="minorHAnsi"/>
        </w:rPr>
        <w:t xml:space="preserve"> - Tech Innovation drives dematerialization that makes Cap Sustainable AND solves warming</w:t>
      </w:r>
    </w:p>
    <w:p w14:paraId="34366ECA" w14:textId="77777777" w:rsidR="00D33FD3" w:rsidRPr="00D33FD3" w:rsidRDefault="00D33FD3" w:rsidP="00D33FD3">
      <w:pPr>
        <w:rPr>
          <w:rFonts w:asciiTheme="minorHAnsi" w:hAnsiTheme="minorHAnsi" w:cstheme="minorHAnsi"/>
        </w:rPr>
      </w:pPr>
      <w:r w:rsidRPr="00D33FD3">
        <w:rPr>
          <w:rStyle w:val="Style13ptBold"/>
          <w:rFonts w:asciiTheme="minorHAnsi" w:hAnsiTheme="minorHAnsi" w:cstheme="minorHAnsi"/>
        </w:rPr>
        <w:t>McAfee 19</w:t>
      </w:r>
      <w:r w:rsidRPr="00D33FD3">
        <w:rPr>
          <w:rFonts w:asciiTheme="minorHAnsi" w:hAnsiTheme="minorHAnsi" w:cstheme="minorHAnsi"/>
        </w:rPr>
        <w:t>, Andrew. More from Less: The Surprising Story of How We Learned to Prosper Using Fewer Resources—and What Happens Next. Scribner, 2019. Props to DML for finding. (Cofounder and codirector of the MIT Initiative on the Digital Economy at the MIT Sloan School of Management, former professor at Harvard Business School)//Elmer</w:t>
      </w:r>
    </w:p>
    <w:p w14:paraId="274501E4" w14:textId="77777777" w:rsidR="00D33FD3" w:rsidRDefault="00D33FD3" w:rsidP="00D33FD3">
      <w:pPr>
        <w:rPr>
          <w:rFonts w:asciiTheme="minorHAnsi" w:hAnsiTheme="minorHAnsi" w:cstheme="minorHAnsi"/>
          <w:sz w:val="16"/>
        </w:rPr>
      </w:pPr>
      <w:r w:rsidRPr="00D33FD3">
        <w:rPr>
          <w:rFonts w:asciiTheme="minorHAnsi" w:hAnsiTheme="minorHAnsi" w:cstheme="minorHAnsi"/>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D33FD3">
        <w:rPr>
          <w:rFonts w:asciiTheme="minorHAnsi" w:hAnsiTheme="minorHAnsi" w:cstheme="minorHAnsi"/>
          <w:u w:val="single"/>
        </w:rPr>
        <w:t xml:space="preserve">I'm confident that </w:t>
      </w:r>
      <w:r w:rsidRPr="00D33FD3">
        <w:rPr>
          <w:rFonts w:asciiTheme="minorHAnsi" w:hAnsiTheme="minorHAnsi" w:cstheme="minorHAnsi"/>
          <w:highlight w:val="green"/>
          <w:u w:val="single"/>
        </w:rPr>
        <w:t>the Second Machine Age will mark</w:t>
      </w:r>
      <w:r w:rsidRPr="00D33FD3">
        <w:rPr>
          <w:rFonts w:asciiTheme="minorHAnsi" w:hAnsiTheme="minorHAnsi" w:cstheme="minorHAnsi"/>
          <w:u w:val="single"/>
        </w:rPr>
        <w:t xml:space="preserve"> the time in our history when we started to </w:t>
      </w:r>
      <w:proofErr w:type="gramStart"/>
      <w:r w:rsidRPr="00D33FD3">
        <w:rPr>
          <w:rFonts w:asciiTheme="minorHAnsi" w:hAnsiTheme="minorHAnsi" w:cstheme="minorHAnsi"/>
          <w:u w:val="single"/>
        </w:rPr>
        <w:t>progressively and permanently tread more lightly</w:t>
      </w:r>
      <w:proofErr w:type="gramEnd"/>
      <w:r w:rsidRPr="00D33FD3">
        <w:rPr>
          <w:rFonts w:asciiTheme="minorHAnsi" w:hAnsiTheme="minorHAnsi" w:cstheme="minorHAnsi"/>
          <w:u w:val="single"/>
        </w:rPr>
        <w:t xml:space="preserve"> on the earth, taking less from it and generally caring for it better, even as we humans continue to become more numerous and prosperous</w:t>
      </w:r>
      <w:r w:rsidRPr="00D33FD3">
        <w:rPr>
          <w:rFonts w:asciiTheme="minorHAnsi" w:hAnsiTheme="minorHAnsi" w:cstheme="minorHAnsi"/>
          <w:sz w:val="16"/>
        </w:rPr>
        <w:t xml:space="preserve">. The work of </w:t>
      </w:r>
      <w:r w:rsidRPr="00D33FD3">
        <w:rPr>
          <w:rFonts w:asciiTheme="minorHAnsi" w:hAnsiTheme="minorHAnsi" w:cstheme="minorHAnsi"/>
          <w:u w:val="single"/>
        </w:rPr>
        <w:t>Paul Romer</w:t>
      </w:r>
      <w:r w:rsidRPr="00D33FD3">
        <w:rPr>
          <w:rFonts w:asciiTheme="minorHAnsi" w:hAnsiTheme="minorHAnsi" w:cstheme="minorHAnsi"/>
          <w:sz w:val="16"/>
        </w:rPr>
        <w:t xml:space="preserve">, who shared the </w:t>
      </w:r>
      <w:r w:rsidRPr="00D33FD3">
        <w:rPr>
          <w:rFonts w:asciiTheme="minorHAnsi" w:hAnsiTheme="minorHAnsi" w:cstheme="minorHAnsi"/>
          <w:u w:val="single"/>
        </w:rPr>
        <w:t>2018 Nobel Prize in economics, is one of the sources of this confidence</w:t>
      </w:r>
      <w:r w:rsidRPr="00D33FD3">
        <w:rPr>
          <w:rFonts w:asciiTheme="minorHAnsi" w:hAnsiTheme="minorHAnsi" w:cstheme="minorHAnsi"/>
          <w:sz w:val="16"/>
        </w:rPr>
        <w:t xml:space="preserve">. Growth Mindset Romer's largest contribution to economics was to show that </w:t>
      </w:r>
      <w:r w:rsidRPr="00D33FD3">
        <w:rPr>
          <w:rFonts w:asciiTheme="minorHAnsi" w:hAnsiTheme="minorHAnsi" w:cstheme="minorHAnsi"/>
          <w:b/>
          <w:bCs/>
          <w:u w:val="single"/>
        </w:rPr>
        <w:t>it's best not to think of new technologies as something that companies buy and bring in from the outside, but instead as something they create themselves</w:t>
      </w:r>
      <w:r w:rsidRPr="00D33FD3">
        <w:rPr>
          <w:rFonts w:asciiTheme="minorHAnsi" w:hAnsiTheme="minorHAnsi" w:cstheme="minorHAnsi"/>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D33FD3">
        <w:rPr>
          <w:rFonts w:asciiTheme="minorHAnsi" w:hAnsiTheme="minorHAnsi" w:cstheme="minorHAnsi"/>
          <w:u w:val="single"/>
        </w:rPr>
        <w:t xml:space="preserve">So far, all this seems like a </w:t>
      </w:r>
      <w:proofErr w:type="gramStart"/>
      <w:r w:rsidRPr="00D33FD3">
        <w:rPr>
          <w:rFonts w:asciiTheme="minorHAnsi" w:hAnsiTheme="minorHAnsi" w:cstheme="minorHAnsi"/>
          <w:u w:val="single"/>
        </w:rPr>
        <w:t>pretty standard</w:t>
      </w:r>
      <w:proofErr w:type="gramEnd"/>
      <w:r w:rsidRPr="00D33FD3">
        <w:rPr>
          <w:rFonts w:asciiTheme="minorHAnsi" w:hAnsiTheme="minorHAnsi" w:cstheme="minorHAnsi"/>
          <w:u w:val="single"/>
        </w:rPr>
        <w:t xml:space="preserve"> argument for how the first two horsemen work together. Romer's brilliance was to highlight the importance of two key attributes of the </w:t>
      </w:r>
      <w:r w:rsidRPr="00D33FD3">
        <w:rPr>
          <w:rFonts w:asciiTheme="minorHAnsi" w:hAnsiTheme="minorHAnsi" w:cstheme="minorHAnsi"/>
          <w:highlight w:val="green"/>
          <w:u w:val="single"/>
        </w:rPr>
        <w:t>tech</w:t>
      </w:r>
      <w:r w:rsidRPr="00D33FD3">
        <w:rPr>
          <w:rFonts w:asciiTheme="minorHAnsi" w:hAnsiTheme="minorHAnsi" w:cstheme="minorHAnsi"/>
          <w:u w:val="single"/>
        </w:rPr>
        <w:t xml:space="preserve">nological </w:t>
      </w:r>
      <w:proofErr w:type="gramStart"/>
      <w:r w:rsidRPr="00D33FD3">
        <w:rPr>
          <w:rFonts w:asciiTheme="minorHAnsi" w:hAnsiTheme="minorHAnsi" w:cstheme="minorHAnsi"/>
          <w:highlight w:val="green"/>
          <w:u w:val="single"/>
        </w:rPr>
        <w:t>ideas</w:t>
      </w:r>
      <w:proofErr w:type="gramEnd"/>
      <w:r w:rsidRPr="00D33FD3">
        <w:rPr>
          <w:rFonts w:asciiTheme="minorHAnsi" w:hAnsiTheme="minorHAnsi" w:cstheme="minorHAnsi"/>
          <w:u w:val="single"/>
        </w:rPr>
        <w:t xml:space="preserve"> companies come up with as they pursue profits.</w:t>
      </w:r>
      <w:r w:rsidRPr="00D33FD3">
        <w:rPr>
          <w:rFonts w:asciiTheme="minorHAnsi" w:hAnsiTheme="minorHAnsi" w:cstheme="minorHAnsi"/>
          <w:sz w:val="16"/>
        </w:rPr>
        <w:t xml:space="preserve"> The first is that they're nonrival, meaning that they can be used by more than one person or company at a time, and that they don't get used up. This is obviously not the case for most resources </w:t>
      </w:r>
      <w:proofErr w:type="gramStart"/>
      <w:r w:rsidRPr="00D33FD3">
        <w:rPr>
          <w:rFonts w:asciiTheme="minorHAnsi" w:hAnsiTheme="minorHAnsi" w:cstheme="minorHAnsi"/>
          <w:sz w:val="16"/>
        </w:rPr>
        <w:t>made out of</w:t>
      </w:r>
      <w:proofErr w:type="gramEnd"/>
      <w:r w:rsidRPr="00D33FD3">
        <w:rPr>
          <w:rFonts w:asciiTheme="minorHAnsi" w:hAnsiTheme="minorHAnsi" w:cstheme="minorHAnsi"/>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D33FD3">
        <w:rPr>
          <w:rFonts w:asciiTheme="minorHAnsi" w:hAnsiTheme="minorHAnsi" w:cstheme="minorHAnsi"/>
          <w:u w:val="single"/>
        </w:rPr>
        <w:t>This means that companies can kind of prevent others from using them. They do this by keeping the technologies secret (such as the exact recipe for Coca-Cola), filing for patents and other intellectual-property protection, and so on.</w:t>
      </w:r>
      <w:r w:rsidRPr="00D33FD3">
        <w:rPr>
          <w:rFonts w:asciiTheme="minorHAnsi" w:hAnsiTheme="minorHAnsi" w:cstheme="minorHAnsi"/>
          <w:sz w:val="16"/>
        </w:rPr>
        <w:t xml:space="preserve"> However, none of these measures is perfect (hence the words partially and kind of). Trade secrets leak. Patents expire, and even before they expire, they must describe the invention they're claiming and so let others study it. </w:t>
      </w:r>
      <w:r w:rsidRPr="00D33FD3">
        <w:rPr>
          <w:rFonts w:asciiTheme="minorHAnsi" w:hAnsiTheme="minorHAnsi" w:cstheme="minorHAnsi"/>
          <w:u w:val="single"/>
        </w:rPr>
        <w:t xml:space="preserve">Partial excludability is a beautiful thing. It provides strong incentives for companies to create useful, profit-enhancing new technologies that they alone can benefit from for a time, yet it also ensures that the </w:t>
      </w:r>
      <w:r w:rsidRPr="00D33FD3">
        <w:rPr>
          <w:rFonts w:asciiTheme="minorHAnsi" w:hAnsiTheme="minorHAnsi" w:cstheme="minorHAnsi"/>
          <w:b/>
          <w:bCs/>
          <w:u w:val="single"/>
        </w:rPr>
        <w:t xml:space="preserve">new </w:t>
      </w:r>
      <w:r w:rsidRPr="00D33FD3">
        <w:rPr>
          <w:rFonts w:asciiTheme="minorHAnsi" w:hAnsiTheme="minorHAnsi" w:cstheme="minorHAnsi"/>
          <w:b/>
          <w:bCs/>
          <w:highlight w:val="green"/>
          <w:u w:val="single"/>
        </w:rPr>
        <w:t>techs</w:t>
      </w:r>
      <w:r w:rsidRPr="00D33FD3">
        <w:rPr>
          <w:rFonts w:asciiTheme="minorHAnsi" w:hAnsiTheme="minorHAnsi" w:cstheme="minorHAnsi"/>
          <w:b/>
          <w:bCs/>
          <w:u w:val="single"/>
        </w:rPr>
        <w:t xml:space="preserve"> will eventually "</w:t>
      </w:r>
      <w:r w:rsidRPr="00D33FD3">
        <w:rPr>
          <w:rFonts w:asciiTheme="minorHAnsi" w:hAnsiTheme="minorHAnsi" w:cstheme="minorHAnsi"/>
          <w:b/>
          <w:bCs/>
          <w:highlight w:val="green"/>
          <w:u w:val="single"/>
        </w:rPr>
        <w:t>spill over</w:t>
      </w:r>
      <w:r w:rsidRPr="00D33FD3">
        <w:rPr>
          <w:rFonts w:asciiTheme="minorHAnsi" w:hAnsiTheme="minorHAnsi" w:cstheme="minorHAnsi"/>
          <w:u w:val="single"/>
        </w:rPr>
        <w:t>"—that with time they’ll diffuse and get adopted by more and more companies, even if that's not what their originators want</w:t>
      </w:r>
      <w:r w:rsidRPr="00D33FD3">
        <w:rPr>
          <w:rFonts w:asciiTheme="minorHAnsi" w:hAnsiTheme="minorHAnsi" w:cstheme="minorHAnsi"/>
          <w:sz w:val="16"/>
        </w:rPr>
        <w:t xml:space="preserve">. Romer equated tech progress to the production by companies of </w:t>
      </w:r>
      <w:proofErr w:type="spellStart"/>
      <w:r w:rsidRPr="00D33FD3">
        <w:rPr>
          <w:rFonts w:asciiTheme="minorHAnsi" w:hAnsiTheme="minorHAnsi" w:cstheme="minorHAnsi"/>
          <w:sz w:val="16"/>
        </w:rPr>
        <w:t>nonrivalrous</w:t>
      </w:r>
      <w:proofErr w:type="spellEnd"/>
      <w:r w:rsidRPr="00D33FD3">
        <w:rPr>
          <w:rFonts w:asciiTheme="minorHAnsi" w:hAnsiTheme="minorHAnsi" w:cstheme="minorHAnsi"/>
          <w:sz w:val="16"/>
        </w:rPr>
        <w:t xml:space="preserve">, partially excludable ideas and showed that these ideas cause an economy to grow. </w:t>
      </w:r>
      <w:r w:rsidRPr="00D33FD3">
        <w:rPr>
          <w:rFonts w:asciiTheme="minorHAnsi" w:hAnsiTheme="minorHAnsi" w:cstheme="minorHAnsi"/>
          <w:u w:val="single"/>
        </w:rPr>
        <w:t xml:space="preserve">What's more, he also demonstrated that this </w:t>
      </w:r>
      <w:r w:rsidRPr="00D33FD3">
        <w:rPr>
          <w:rFonts w:asciiTheme="minorHAnsi" w:hAnsiTheme="minorHAnsi" w:cstheme="minorHAnsi"/>
          <w:b/>
          <w:bCs/>
          <w:highlight w:val="green"/>
          <w:u w:val="single"/>
        </w:rPr>
        <w:t>idea-fueled growth</w:t>
      </w:r>
      <w:r w:rsidRPr="00D33FD3">
        <w:rPr>
          <w:rFonts w:asciiTheme="minorHAnsi" w:hAnsiTheme="minorHAnsi" w:cstheme="minorHAnsi"/>
          <w:u w:val="single"/>
        </w:rPr>
        <w:t xml:space="preserve"> doesn't have to slow down with time. It's </w:t>
      </w:r>
      <w:r w:rsidRPr="00D33FD3">
        <w:rPr>
          <w:rFonts w:asciiTheme="minorHAnsi" w:hAnsiTheme="minorHAnsi" w:cstheme="minorHAnsi"/>
          <w:b/>
          <w:bCs/>
          <w:highlight w:val="green"/>
          <w:u w:val="single"/>
        </w:rPr>
        <w:t>not constrained by</w:t>
      </w:r>
      <w:r w:rsidRPr="00D33FD3">
        <w:rPr>
          <w:rFonts w:asciiTheme="minorHAnsi" w:hAnsiTheme="minorHAnsi" w:cstheme="minorHAnsi"/>
          <w:b/>
          <w:bCs/>
          <w:u w:val="single"/>
        </w:rPr>
        <w:t xml:space="preserve"> </w:t>
      </w:r>
      <w:r w:rsidRPr="00D33FD3">
        <w:rPr>
          <w:rFonts w:asciiTheme="minorHAnsi" w:hAnsiTheme="minorHAnsi" w:cstheme="minorHAnsi"/>
          <w:u w:val="single"/>
        </w:rPr>
        <w:t xml:space="preserve">the size of the </w:t>
      </w:r>
      <w:r w:rsidRPr="00D33FD3">
        <w:rPr>
          <w:rFonts w:asciiTheme="minorHAnsi" w:hAnsiTheme="minorHAnsi" w:cstheme="minorHAnsi"/>
          <w:b/>
          <w:bCs/>
          <w:highlight w:val="green"/>
          <w:u w:val="single"/>
        </w:rPr>
        <w:t>labor</w:t>
      </w:r>
      <w:r w:rsidRPr="00D33FD3">
        <w:rPr>
          <w:rFonts w:asciiTheme="minorHAnsi" w:hAnsiTheme="minorHAnsi" w:cstheme="minorHAnsi"/>
          <w:highlight w:val="green"/>
          <w:u w:val="single"/>
        </w:rPr>
        <w:t xml:space="preserve"> force</w:t>
      </w:r>
      <w:r w:rsidRPr="00D33FD3">
        <w:rPr>
          <w:rFonts w:asciiTheme="minorHAnsi" w:hAnsiTheme="minorHAnsi" w:cstheme="minorHAnsi"/>
          <w:u w:val="single"/>
        </w:rPr>
        <w:t xml:space="preserve">, the </w:t>
      </w:r>
      <w:proofErr w:type="gramStart"/>
      <w:r w:rsidRPr="00D33FD3">
        <w:rPr>
          <w:rFonts w:asciiTheme="minorHAnsi" w:hAnsiTheme="minorHAnsi" w:cstheme="minorHAnsi"/>
          <w:u w:val="single"/>
        </w:rPr>
        <w:t>amount</w:t>
      </w:r>
      <w:proofErr w:type="gramEnd"/>
      <w:r w:rsidRPr="00D33FD3">
        <w:rPr>
          <w:rFonts w:asciiTheme="minorHAnsi" w:hAnsiTheme="minorHAnsi" w:cstheme="minorHAnsi"/>
          <w:u w:val="single"/>
        </w:rPr>
        <w:t xml:space="preserve"> of natural </w:t>
      </w:r>
      <w:r w:rsidRPr="00D33FD3">
        <w:rPr>
          <w:rFonts w:asciiTheme="minorHAnsi" w:hAnsiTheme="minorHAnsi" w:cstheme="minorHAnsi"/>
          <w:b/>
          <w:bCs/>
          <w:highlight w:val="green"/>
          <w:u w:val="single"/>
        </w:rPr>
        <w:t>resources</w:t>
      </w:r>
      <w:r w:rsidRPr="00D33FD3">
        <w:rPr>
          <w:rFonts w:asciiTheme="minorHAnsi" w:hAnsiTheme="minorHAnsi" w:cstheme="minorHAnsi"/>
          <w:u w:val="single"/>
        </w:rPr>
        <w:t>, or other such factors</w:t>
      </w:r>
      <w:r w:rsidRPr="00D33FD3">
        <w:rPr>
          <w:rFonts w:asciiTheme="minorHAnsi" w:hAnsiTheme="minorHAnsi" w:cstheme="minorHAnsi"/>
          <w:sz w:val="16"/>
        </w:rPr>
        <w:t xml:space="preserve">. Instead, economic growth is limited </w:t>
      </w:r>
      <w:r w:rsidRPr="00D33FD3">
        <w:rPr>
          <w:rFonts w:asciiTheme="minorHAnsi" w:hAnsiTheme="minorHAnsi" w:cstheme="minorHAnsi"/>
          <w:highlight w:val="green"/>
          <w:u w:val="single"/>
        </w:rPr>
        <w:t>only by</w:t>
      </w:r>
      <w:r w:rsidRPr="00D33FD3">
        <w:rPr>
          <w:rFonts w:asciiTheme="minorHAnsi" w:hAnsiTheme="minorHAnsi" w:cstheme="minorHAnsi"/>
          <w:u w:val="single"/>
        </w:rPr>
        <w:t xml:space="preserve"> the </w:t>
      </w:r>
      <w:r w:rsidRPr="00D33FD3">
        <w:rPr>
          <w:rFonts w:asciiTheme="minorHAnsi" w:hAnsiTheme="minorHAnsi" w:cstheme="minorHAnsi"/>
          <w:highlight w:val="green"/>
          <w:u w:val="single"/>
        </w:rPr>
        <w:t>idea-generating capacity</w:t>
      </w:r>
      <w:r w:rsidRPr="00D33FD3">
        <w:rPr>
          <w:rFonts w:asciiTheme="minorHAnsi" w:hAnsiTheme="minorHAnsi" w:cstheme="minorHAnsi"/>
          <w:u w:val="single"/>
        </w:rPr>
        <w:t xml:space="preserve"> of the people within a market.</w:t>
      </w:r>
      <w:r w:rsidRPr="00D33FD3">
        <w:rPr>
          <w:rFonts w:asciiTheme="minorHAnsi" w:hAnsiTheme="minorHAnsi" w:cstheme="minorHAnsi"/>
          <w:sz w:val="16"/>
        </w:rPr>
        <w:t xml:space="preserve"> Romer called this capacity "</w:t>
      </w:r>
      <w:r w:rsidRPr="00D33FD3">
        <w:rPr>
          <w:rFonts w:asciiTheme="minorHAnsi" w:hAnsiTheme="minorHAnsi" w:cstheme="minorHAnsi"/>
          <w:u w:val="single"/>
        </w:rPr>
        <w:t>human capital</w:t>
      </w:r>
      <w:r w:rsidRPr="00D33FD3">
        <w:rPr>
          <w:rFonts w:asciiTheme="minorHAnsi" w:hAnsiTheme="minorHAnsi" w:cstheme="minorHAnsi"/>
          <w:sz w:val="16"/>
        </w:rPr>
        <w:t>" and said at the end of his 1990 paper, "The most interesting positive implication of the model is that an economy with a larger total stock of human capital will experience faster growth." This notion, which has come to be called "</w:t>
      </w:r>
      <w:r w:rsidRPr="00D33FD3">
        <w:rPr>
          <w:rFonts w:asciiTheme="minorHAnsi" w:hAnsiTheme="minorHAnsi" w:cstheme="minorHAnsi"/>
          <w:highlight w:val="green"/>
          <w:u w:val="single"/>
        </w:rPr>
        <w:t>increasing returns to scale</w:t>
      </w:r>
      <w:r w:rsidRPr="00D33FD3">
        <w:rPr>
          <w:rFonts w:asciiTheme="minorHAnsi" w:hAnsiTheme="minorHAnsi" w:cstheme="minorHAnsi"/>
          <w:u w:val="single"/>
        </w:rPr>
        <w:t xml:space="preserve">," </w:t>
      </w:r>
      <w:r w:rsidRPr="00D33FD3">
        <w:rPr>
          <w:rFonts w:asciiTheme="minorHAnsi" w:hAnsiTheme="minorHAnsi" w:cstheme="minorHAnsi"/>
          <w:highlight w:val="green"/>
          <w:u w:val="single"/>
        </w:rPr>
        <w:t>is</w:t>
      </w:r>
      <w:r w:rsidRPr="00D33FD3">
        <w:rPr>
          <w:rFonts w:asciiTheme="minorHAnsi" w:hAnsiTheme="minorHAnsi" w:cstheme="minorHAnsi"/>
          <w:u w:val="single"/>
        </w:rPr>
        <w:t xml:space="preserve"> as </w:t>
      </w:r>
      <w:r w:rsidRPr="00D33FD3">
        <w:rPr>
          <w:rFonts w:asciiTheme="minorHAnsi" w:hAnsiTheme="minorHAnsi" w:cstheme="minorHAnsi"/>
          <w:highlight w:val="green"/>
          <w:u w:val="single"/>
        </w:rPr>
        <w:t>powerful</w:t>
      </w:r>
      <w:r w:rsidRPr="00D33FD3">
        <w:rPr>
          <w:rFonts w:asciiTheme="minorHAnsi" w:hAnsiTheme="minorHAnsi" w:cstheme="minorHAnsi"/>
          <w:u w:val="single"/>
        </w:rPr>
        <w:t xml:space="preserve"> as it is counterintuitive. Most formal models of economic growth, as well as the informal mental ones most of us walk around with, feature decreasing returns—growth slows down as the overall economy gets bigger</w:t>
      </w:r>
      <w:r w:rsidRPr="00D33FD3">
        <w:rPr>
          <w:rFonts w:asciiTheme="minorHAnsi" w:hAnsiTheme="minorHAnsi" w:cstheme="minorHAnsi"/>
          <w:sz w:val="16"/>
        </w:rPr>
        <w:t xml:space="preserve">. This makes intuitive sense; it just feels like it would be easier to experience 5 percent growth in a $1 billion economy than a $1 trillion one. </w:t>
      </w:r>
      <w:r w:rsidRPr="00D33FD3">
        <w:rPr>
          <w:rFonts w:asciiTheme="minorHAnsi" w:hAnsiTheme="minorHAnsi" w:cstheme="minorHAnsi"/>
          <w:u w:val="single"/>
        </w:rPr>
        <w:t xml:space="preserve">But Romer showed that </w:t>
      </w:r>
      <w:proofErr w:type="gramStart"/>
      <w:r w:rsidRPr="00D33FD3">
        <w:rPr>
          <w:rFonts w:asciiTheme="minorHAnsi" w:hAnsiTheme="minorHAnsi" w:cstheme="minorHAnsi"/>
          <w:u w:val="single"/>
        </w:rPr>
        <w:t>as long as</w:t>
      </w:r>
      <w:proofErr w:type="gramEnd"/>
      <w:r w:rsidRPr="00D33FD3">
        <w:rPr>
          <w:rFonts w:asciiTheme="minorHAnsi" w:hAnsiTheme="minorHAnsi" w:cstheme="minorHAnsi"/>
          <w:u w:val="single"/>
        </w:rPr>
        <w:t xml:space="preserve"> that economy continued to add to its human capital—the overall ability of its people to come up with new technologies and put them to use—it could actually grow faster even as it grew bigger</w:t>
      </w:r>
      <w:r w:rsidRPr="00D33FD3">
        <w:rPr>
          <w:rFonts w:asciiTheme="minorHAnsi" w:hAnsiTheme="minorHAnsi" w:cstheme="minorHAnsi"/>
          <w:sz w:val="16"/>
        </w:rPr>
        <w:t xml:space="preserve">. This is because the stock of useful, </w:t>
      </w:r>
      <w:proofErr w:type="spellStart"/>
      <w:r w:rsidRPr="00D33FD3">
        <w:rPr>
          <w:rFonts w:asciiTheme="minorHAnsi" w:hAnsiTheme="minorHAnsi" w:cstheme="minorHAnsi"/>
          <w:sz w:val="16"/>
        </w:rPr>
        <w:t>nonrivalrous</w:t>
      </w:r>
      <w:proofErr w:type="spellEnd"/>
      <w:r w:rsidRPr="00D33FD3">
        <w:rPr>
          <w:rFonts w:asciiTheme="minorHAnsi" w:hAnsiTheme="minorHAnsi" w:cstheme="minorHAnsi"/>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D33FD3">
        <w:rPr>
          <w:rFonts w:asciiTheme="minorHAnsi" w:hAnsiTheme="minorHAnsi" w:cstheme="minorHAnsi"/>
          <w:u w:val="single"/>
        </w:rPr>
        <w:t xml:space="preserve">First, countless examples show us how good these tools are at fulfilling the central role of </w:t>
      </w:r>
      <w:r w:rsidRPr="00D33FD3">
        <w:rPr>
          <w:rFonts w:asciiTheme="minorHAnsi" w:hAnsiTheme="minorHAnsi" w:cstheme="minorHAnsi"/>
          <w:highlight w:val="green"/>
          <w:u w:val="single"/>
        </w:rPr>
        <w:t>tech</w:t>
      </w:r>
      <w:r w:rsidRPr="00D33FD3">
        <w:rPr>
          <w:rFonts w:asciiTheme="minorHAnsi" w:hAnsiTheme="minorHAnsi" w:cstheme="minorHAnsi"/>
          <w:u w:val="single"/>
        </w:rPr>
        <w:t xml:space="preserve">nology, which is to provide "instructions that we follow for </w:t>
      </w:r>
      <w:r w:rsidRPr="00D33FD3">
        <w:rPr>
          <w:rFonts w:asciiTheme="minorHAnsi" w:hAnsiTheme="minorHAnsi" w:cstheme="minorHAnsi"/>
          <w:highlight w:val="green"/>
          <w:u w:val="single"/>
        </w:rPr>
        <w:t>combin</w:t>
      </w:r>
      <w:r w:rsidRPr="00D33FD3">
        <w:rPr>
          <w:rFonts w:asciiTheme="minorHAnsi" w:hAnsiTheme="minorHAnsi" w:cstheme="minorHAnsi"/>
          <w:u w:val="single"/>
        </w:rPr>
        <w:t xml:space="preserve">ing </w:t>
      </w:r>
      <w:r w:rsidRPr="00D33FD3">
        <w:rPr>
          <w:rFonts w:asciiTheme="minorHAnsi" w:hAnsiTheme="minorHAnsi" w:cstheme="minorHAnsi"/>
          <w:highlight w:val="green"/>
          <w:u w:val="single"/>
        </w:rPr>
        <w:t>raw materials</w:t>
      </w:r>
      <w:r w:rsidRPr="00D33FD3">
        <w:rPr>
          <w:rFonts w:asciiTheme="minorHAnsi" w:hAnsiTheme="minorHAnsi" w:cstheme="minorHAnsi"/>
          <w:u w:val="single"/>
        </w:rPr>
        <w:t xml:space="preserve">." Since raw materials cost money, profit-maximizing companies are particularly keen to </w:t>
      </w:r>
      <w:r w:rsidRPr="00D33FD3">
        <w:rPr>
          <w:rFonts w:asciiTheme="minorHAnsi" w:hAnsiTheme="minorHAnsi" w:cstheme="minorHAnsi"/>
          <w:highlight w:val="green"/>
          <w:u w:val="single"/>
        </w:rPr>
        <w:t>find ways to use fewer</w:t>
      </w:r>
      <w:r w:rsidRPr="00D33FD3">
        <w:rPr>
          <w:rFonts w:asciiTheme="minorHAnsi" w:hAnsiTheme="minorHAnsi" w:cstheme="minorHAnsi"/>
          <w:u w:val="single"/>
        </w:rPr>
        <w:t xml:space="preserve"> of them</w:t>
      </w:r>
      <w:r w:rsidRPr="00D33FD3">
        <w:rPr>
          <w:rFonts w:asciiTheme="minorHAnsi" w:hAnsiTheme="minorHAnsi" w:cstheme="minorHAnsi"/>
          <w:sz w:val="16"/>
        </w:rPr>
        <w:t xml:space="preserve">. </w:t>
      </w:r>
      <w:proofErr w:type="gramStart"/>
      <w:r w:rsidRPr="00D33FD3">
        <w:rPr>
          <w:rFonts w:asciiTheme="minorHAnsi" w:hAnsiTheme="minorHAnsi" w:cstheme="minorHAnsi"/>
          <w:sz w:val="16"/>
        </w:rPr>
        <w:t>So</w:t>
      </w:r>
      <w:proofErr w:type="gramEnd"/>
      <w:r w:rsidRPr="00D33FD3">
        <w:rPr>
          <w:rFonts w:asciiTheme="minorHAnsi" w:hAnsiTheme="minorHAnsi" w:cstheme="minorHAnsi"/>
          <w:sz w:val="16"/>
        </w:rPr>
        <w:t xml:space="preserve"> they </w:t>
      </w:r>
      <w:r w:rsidRPr="00D33FD3">
        <w:rPr>
          <w:rFonts w:asciiTheme="minorHAnsi" w:hAnsiTheme="minorHAnsi" w:cstheme="minorHAnsi"/>
          <w:u w:val="single"/>
        </w:rPr>
        <w:t>use digital tools to come up with beer cans that use less aluminum, car engines that use less steel and less gas, mapping software that removes the need for paper atlases, and so on and so on</w:t>
      </w:r>
      <w:r w:rsidRPr="00D33FD3">
        <w:rPr>
          <w:rFonts w:asciiTheme="minorHAnsi" w:hAnsiTheme="minorHAnsi" w:cstheme="minorHAnsi"/>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D33FD3">
        <w:rPr>
          <w:rFonts w:asciiTheme="minorHAnsi" w:hAnsiTheme="minorHAnsi" w:cstheme="minorHAnsi"/>
          <w:u w:val="single"/>
        </w:rPr>
        <w:t xml:space="preserve">In advanced economies such as America's, </w:t>
      </w:r>
      <w:r w:rsidRPr="00D33FD3">
        <w:rPr>
          <w:rFonts w:asciiTheme="minorHAnsi" w:hAnsiTheme="minorHAnsi" w:cstheme="minorHAnsi"/>
          <w:highlight w:val="green"/>
          <w:u w:val="single"/>
        </w:rPr>
        <w:t xml:space="preserve">the cumulative impact </w:t>
      </w:r>
      <w:r w:rsidRPr="00D33FD3">
        <w:rPr>
          <w:rFonts w:asciiTheme="minorHAnsi" w:hAnsiTheme="minorHAnsi" w:cstheme="minorHAnsi"/>
          <w:u w:val="single"/>
        </w:rPr>
        <w:t xml:space="preserve">of this combination of capitalism and tech progress </w:t>
      </w:r>
      <w:r w:rsidRPr="00D33FD3">
        <w:rPr>
          <w:rFonts w:asciiTheme="minorHAnsi" w:hAnsiTheme="minorHAnsi" w:cstheme="minorHAnsi"/>
          <w:highlight w:val="green"/>
          <w:u w:val="single"/>
        </w:rPr>
        <w:t>is</w:t>
      </w:r>
      <w:r w:rsidRPr="00D33FD3">
        <w:rPr>
          <w:rFonts w:asciiTheme="minorHAnsi" w:hAnsiTheme="minorHAnsi" w:cstheme="minorHAnsi"/>
          <w:u w:val="single"/>
        </w:rPr>
        <w:t xml:space="preserve"> clear: </w:t>
      </w:r>
      <w:r w:rsidRPr="00D33FD3">
        <w:rPr>
          <w:rFonts w:asciiTheme="minorHAnsi" w:hAnsiTheme="minorHAnsi" w:cstheme="minorHAnsi"/>
          <w:b/>
          <w:bCs/>
          <w:highlight w:val="green"/>
          <w:u w:val="single"/>
        </w:rPr>
        <w:t>absolute dematerialization</w:t>
      </w:r>
      <w:r w:rsidRPr="00D33FD3">
        <w:rPr>
          <w:rFonts w:asciiTheme="minorHAnsi" w:hAnsiTheme="minorHAnsi" w:cstheme="minorHAnsi"/>
          <w:u w:val="single"/>
        </w:rPr>
        <w:t xml:space="preserve"> of the economy and society, </w:t>
      </w:r>
      <w:r w:rsidRPr="00D33FD3">
        <w:rPr>
          <w:rFonts w:asciiTheme="minorHAnsi" w:hAnsiTheme="minorHAnsi" w:cstheme="minorHAnsi"/>
          <w:b/>
          <w:bCs/>
          <w:u w:val="single"/>
        </w:rPr>
        <w:t>and thus a smaller footprint on our planet</w:t>
      </w:r>
      <w:r w:rsidRPr="00D33FD3">
        <w:rPr>
          <w:rFonts w:asciiTheme="minorHAnsi" w:hAnsiTheme="minorHAnsi" w:cstheme="minorHAnsi"/>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D33FD3">
        <w:rPr>
          <w:rFonts w:asciiTheme="minorHAnsi" w:hAnsiTheme="minorHAnsi" w:cstheme="minorHAnsi"/>
          <w:sz w:val="16"/>
        </w:rPr>
        <w:t>open source</w:t>
      </w:r>
      <w:proofErr w:type="gramEnd"/>
      <w:r w:rsidRPr="00D33FD3">
        <w:rPr>
          <w:rFonts w:asciiTheme="minorHAnsi" w:hAnsiTheme="minorHAnsi" w:cstheme="minorHAnsi"/>
          <w:sz w:val="16"/>
        </w:rPr>
        <w:t xml:space="preserve"> community in the world" and hosts millions of projects. The Arduino community does something similar for electronic hardware, and the </w:t>
      </w:r>
      <w:proofErr w:type="spellStart"/>
      <w:r w:rsidRPr="00D33FD3">
        <w:rPr>
          <w:rFonts w:asciiTheme="minorHAnsi" w:hAnsiTheme="minorHAnsi" w:cstheme="minorHAnsi"/>
          <w:sz w:val="16"/>
        </w:rPr>
        <w:t>Instructables</w:t>
      </w:r>
      <w:proofErr w:type="spellEnd"/>
      <w:r w:rsidRPr="00D33FD3">
        <w:rPr>
          <w:rFonts w:asciiTheme="minorHAnsi" w:hAnsiTheme="minorHAnsi" w:cstheme="minorHAnsi"/>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D33FD3">
        <w:rPr>
          <w:rFonts w:asciiTheme="minorHAnsi" w:hAnsiTheme="minorHAnsi" w:cstheme="minorHAnsi"/>
          <w:b/>
          <w:bCs/>
          <w:highlight w:val="green"/>
          <w:u w:val="single"/>
          <w:bdr w:val="single" w:sz="4" w:space="0" w:color="auto"/>
        </w:rPr>
        <w:t xml:space="preserve">There's no reason to expect </w:t>
      </w:r>
      <w:r w:rsidRPr="00D33FD3">
        <w:rPr>
          <w:rFonts w:asciiTheme="minorHAnsi" w:hAnsiTheme="minorHAnsi" w:cstheme="minorHAnsi"/>
          <w:b/>
          <w:bCs/>
          <w:u w:val="single"/>
          <w:bdr w:val="single" w:sz="4" w:space="0" w:color="auto"/>
        </w:rPr>
        <w:t xml:space="preserve">that the two horsemen of </w:t>
      </w:r>
      <w:r w:rsidRPr="00D33FD3">
        <w:rPr>
          <w:rFonts w:asciiTheme="minorHAnsi" w:hAnsiTheme="minorHAnsi" w:cstheme="minorHAnsi"/>
          <w:b/>
          <w:bCs/>
          <w:highlight w:val="green"/>
          <w:u w:val="single"/>
          <w:bdr w:val="single" w:sz="4" w:space="0" w:color="auto"/>
        </w:rPr>
        <w:t xml:space="preserve">capitalism </w:t>
      </w:r>
      <w:r w:rsidRPr="00D33FD3">
        <w:rPr>
          <w:rFonts w:asciiTheme="minorHAnsi" w:hAnsiTheme="minorHAnsi" w:cstheme="minorHAnsi"/>
          <w:b/>
          <w:bCs/>
          <w:u w:val="single"/>
          <w:bdr w:val="single" w:sz="4" w:space="0" w:color="auto"/>
        </w:rPr>
        <w:t xml:space="preserve">and tech progress </w:t>
      </w:r>
      <w:r w:rsidRPr="00D33FD3">
        <w:rPr>
          <w:rFonts w:asciiTheme="minorHAnsi" w:hAnsiTheme="minorHAnsi" w:cstheme="minorHAnsi"/>
          <w:b/>
          <w:bCs/>
          <w:highlight w:val="green"/>
          <w:u w:val="single"/>
          <w:bdr w:val="single" w:sz="4" w:space="0" w:color="auto"/>
        </w:rPr>
        <w:t xml:space="preserve">will stop </w:t>
      </w:r>
      <w:r w:rsidRPr="00D33FD3">
        <w:rPr>
          <w:rFonts w:asciiTheme="minorHAnsi" w:hAnsiTheme="minorHAnsi" w:cstheme="minorHAnsi"/>
          <w:u w:val="single"/>
        </w:rPr>
        <w:t xml:space="preserve">riding together anytime soon. Quite the contrary. Romer's insights reveal that they're likely to gallop faster and farther as economies grow. Our Brighter, Lighter Future The world still has </w:t>
      </w:r>
      <w:r w:rsidRPr="00D33FD3">
        <w:rPr>
          <w:rFonts w:asciiTheme="minorHAnsi" w:hAnsiTheme="minorHAnsi" w:cstheme="minorHAnsi"/>
          <w:highlight w:val="green"/>
          <w:u w:val="single"/>
        </w:rPr>
        <w:t>billions of</w:t>
      </w:r>
      <w:r w:rsidRPr="00D33FD3">
        <w:rPr>
          <w:rFonts w:asciiTheme="minorHAnsi" w:hAnsiTheme="minorHAnsi" w:cstheme="minorHAnsi"/>
          <w:u w:val="single"/>
        </w:rPr>
        <w:t xml:space="preserve"> desperately </w:t>
      </w:r>
      <w:r w:rsidRPr="00D33FD3">
        <w:rPr>
          <w:rFonts w:asciiTheme="minorHAnsi" w:hAnsiTheme="minorHAnsi" w:cstheme="minorHAnsi"/>
          <w:highlight w:val="green"/>
          <w:u w:val="single"/>
        </w:rPr>
        <w:t>poor people</w:t>
      </w:r>
      <w:r w:rsidRPr="00D33FD3">
        <w:rPr>
          <w:rFonts w:asciiTheme="minorHAnsi" w:hAnsiTheme="minorHAnsi" w:cstheme="minorHAnsi"/>
          <w:u w:val="single"/>
        </w:rPr>
        <w:t xml:space="preserve">, but they won't remain that way. All available evidence strongly suggests that most </w:t>
      </w:r>
      <w:r w:rsidRPr="00D33FD3">
        <w:rPr>
          <w:rFonts w:asciiTheme="minorHAnsi" w:hAnsiTheme="minorHAnsi" w:cstheme="minorHAnsi"/>
          <w:highlight w:val="green"/>
          <w:u w:val="single"/>
        </w:rPr>
        <w:t>will become much wealthier</w:t>
      </w:r>
      <w:r w:rsidRPr="00D33FD3">
        <w:rPr>
          <w:rFonts w:asciiTheme="minorHAnsi" w:hAnsiTheme="minorHAnsi" w:cstheme="minorHAnsi"/>
          <w:u w:val="single"/>
        </w:rPr>
        <w:t xml:space="preserve"> in the years and decades ahead</w:t>
      </w:r>
      <w:r w:rsidRPr="00D33FD3">
        <w:rPr>
          <w:rFonts w:asciiTheme="minorHAnsi" w:hAnsiTheme="minorHAnsi" w:cstheme="minorHAnsi"/>
          <w:sz w:val="16"/>
        </w:rPr>
        <w:t xml:space="preserve">. As they earn more and consume more, what will be the impact on the planet? The history and economics of the Industrial Era </w:t>
      </w:r>
      <w:proofErr w:type="gramStart"/>
      <w:r w:rsidRPr="00D33FD3">
        <w:rPr>
          <w:rFonts w:asciiTheme="minorHAnsi" w:hAnsiTheme="minorHAnsi" w:cstheme="minorHAnsi"/>
          <w:sz w:val="16"/>
        </w:rPr>
        <w:t>lead</w:t>
      </w:r>
      <w:proofErr w:type="gramEnd"/>
      <w:r w:rsidRPr="00D33FD3">
        <w:rPr>
          <w:rFonts w:asciiTheme="minorHAnsi" w:hAnsiTheme="minorHAnsi" w:cstheme="minorHAnsi"/>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D33FD3">
        <w:rPr>
          <w:rFonts w:asciiTheme="minorHAnsi" w:hAnsiTheme="minorHAnsi" w:cstheme="minorHAnsi"/>
          <w:highlight w:val="green"/>
          <w:u w:val="single"/>
        </w:rPr>
        <w:t>Malthus'</w:t>
      </w:r>
      <w:r w:rsidRPr="00D33FD3">
        <w:rPr>
          <w:rFonts w:asciiTheme="minorHAnsi" w:hAnsiTheme="minorHAnsi" w:cstheme="minorHAnsi"/>
          <w:u w:val="single"/>
        </w:rPr>
        <w:t xml:space="preserve">s </w:t>
      </w:r>
      <w:r w:rsidRPr="00D33FD3">
        <w:rPr>
          <w:rFonts w:asciiTheme="minorHAnsi" w:hAnsiTheme="minorHAnsi" w:cstheme="minorHAnsi"/>
          <w:highlight w:val="green"/>
          <w:u w:val="single"/>
        </w:rPr>
        <w:t>and Jevons</w:t>
      </w:r>
      <w:r w:rsidRPr="00D33FD3">
        <w:rPr>
          <w:rFonts w:asciiTheme="minorHAnsi" w:hAnsiTheme="minorHAnsi" w:cstheme="minorHAnsi"/>
          <w:u w:val="single"/>
        </w:rPr>
        <w:t xml:space="preserve">'s ideas </w:t>
      </w:r>
      <w:r w:rsidRPr="00D33FD3">
        <w:rPr>
          <w:rFonts w:asciiTheme="minorHAnsi" w:hAnsiTheme="minorHAnsi" w:cstheme="minorHAnsi"/>
          <w:highlight w:val="green"/>
          <w:u w:val="single"/>
        </w:rPr>
        <w:t>gave way</w:t>
      </w:r>
      <w:r w:rsidRPr="00D33FD3">
        <w:rPr>
          <w:rFonts w:asciiTheme="minorHAnsi" w:hAnsiTheme="minorHAnsi" w:cstheme="minorHAnsi"/>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D33FD3">
        <w:rPr>
          <w:rFonts w:asciiTheme="minorHAnsi" w:hAnsiTheme="minorHAnsi" w:cstheme="minorHAnsi"/>
          <w:highlight w:val="green"/>
          <w:u w:val="single"/>
        </w:rPr>
        <w:t>As</w:t>
      </w:r>
      <w:r w:rsidRPr="00D33FD3">
        <w:rPr>
          <w:rFonts w:asciiTheme="minorHAnsi" w:hAnsiTheme="minorHAnsi" w:cstheme="minorHAnsi"/>
          <w:u w:val="single"/>
        </w:rPr>
        <w:t xml:space="preserve"> today’s </w:t>
      </w:r>
      <w:r w:rsidRPr="00D33FD3">
        <w:rPr>
          <w:rFonts w:asciiTheme="minorHAnsi" w:hAnsiTheme="minorHAnsi" w:cstheme="minorHAnsi"/>
          <w:highlight w:val="green"/>
          <w:u w:val="single"/>
        </w:rPr>
        <w:t>poor countries get richer</w:t>
      </w:r>
      <w:r w:rsidRPr="00D33FD3">
        <w:rPr>
          <w:rFonts w:asciiTheme="minorHAnsi" w:hAnsiTheme="minorHAnsi" w:cstheme="minorHAnsi"/>
          <w:u w:val="single"/>
        </w:rPr>
        <w:t xml:space="preserve">, their institutions will </w:t>
      </w:r>
      <w:proofErr w:type="gramStart"/>
      <w:r w:rsidRPr="00D33FD3">
        <w:rPr>
          <w:rFonts w:asciiTheme="minorHAnsi" w:hAnsiTheme="minorHAnsi" w:cstheme="minorHAnsi"/>
          <w:u w:val="single"/>
        </w:rPr>
        <w:t>improve</w:t>
      </w:r>
      <w:proofErr w:type="gramEnd"/>
      <w:r w:rsidRPr="00D33FD3">
        <w:rPr>
          <w:rFonts w:asciiTheme="minorHAnsi" w:hAnsiTheme="minorHAnsi" w:cstheme="minorHAnsi"/>
          <w:u w:val="single"/>
        </w:rPr>
        <w:t xml:space="preserve"> and most will eventually go through what Ricardo Hausmann calls "the capitalist makeover of production." This makeover doesn't enslave people, nor does it befoul the earth. As today’s poor get richer, </w:t>
      </w:r>
      <w:r w:rsidRPr="00D33FD3">
        <w:rPr>
          <w:rFonts w:asciiTheme="minorHAnsi" w:hAnsiTheme="minorHAnsi" w:cstheme="minorHAnsi"/>
          <w:highlight w:val="green"/>
          <w:u w:val="single"/>
        </w:rPr>
        <w:t>they'll consume</w:t>
      </w:r>
      <w:r w:rsidRPr="00D33FD3">
        <w:rPr>
          <w:rFonts w:asciiTheme="minorHAnsi" w:hAnsiTheme="minorHAnsi" w:cstheme="minorHAnsi"/>
          <w:u w:val="single"/>
        </w:rPr>
        <w:t xml:space="preserve"> more, but they'll also consume much </w:t>
      </w:r>
      <w:r w:rsidRPr="00D33FD3">
        <w:rPr>
          <w:rFonts w:asciiTheme="minorHAnsi" w:hAnsiTheme="minorHAnsi" w:cstheme="minorHAnsi"/>
          <w:highlight w:val="green"/>
          <w:u w:val="single"/>
        </w:rPr>
        <w:t>differently</w:t>
      </w:r>
      <w:r w:rsidRPr="00D33FD3">
        <w:rPr>
          <w:rFonts w:asciiTheme="minorHAnsi" w:hAnsiTheme="minorHAnsi" w:cstheme="minorHAnsi"/>
          <w:u w:val="single"/>
        </w:rPr>
        <w:t xml:space="preserve"> from earlier generations. They won't read physical newspapers and magazines. </w:t>
      </w:r>
      <w:r w:rsidRPr="00D33FD3">
        <w:rPr>
          <w:rFonts w:asciiTheme="minorHAnsi" w:hAnsiTheme="minorHAnsi" w:cstheme="minorHAnsi"/>
          <w:highlight w:val="green"/>
          <w:u w:val="single"/>
        </w:rPr>
        <w:t>They'll get</w:t>
      </w:r>
      <w:r w:rsidRPr="00D33FD3">
        <w:rPr>
          <w:rFonts w:asciiTheme="minorHAnsi" w:hAnsiTheme="minorHAnsi" w:cstheme="minorHAnsi"/>
          <w:u w:val="single"/>
        </w:rPr>
        <w:t xml:space="preserve"> a great deal of their </w:t>
      </w:r>
      <w:r w:rsidRPr="00D33FD3">
        <w:rPr>
          <w:rFonts w:asciiTheme="minorHAnsi" w:hAnsiTheme="minorHAnsi" w:cstheme="minorHAnsi"/>
          <w:highlight w:val="green"/>
          <w:u w:val="single"/>
        </w:rPr>
        <w:t>power from renewables</w:t>
      </w:r>
      <w:r w:rsidRPr="00D33FD3">
        <w:rPr>
          <w:rFonts w:asciiTheme="minorHAnsi" w:hAnsiTheme="minorHAnsi" w:cstheme="minorHAnsi"/>
          <w:u w:val="single"/>
        </w:rPr>
        <w:t xml:space="preserve"> and (one hopes) nuclear because these energy sources will be the cheapest</w:t>
      </w:r>
      <w:r w:rsidRPr="00D33FD3">
        <w:rPr>
          <w:rFonts w:asciiTheme="minorHAnsi" w:hAnsiTheme="minorHAnsi" w:cstheme="minorHAnsi"/>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D33FD3">
        <w:rPr>
          <w:rFonts w:asciiTheme="minorHAnsi" w:hAnsiTheme="minorHAnsi" w:cstheme="minorHAnsi"/>
          <w:b/>
          <w:bCs/>
          <w:u w:val="single"/>
        </w:rPr>
        <w:t xml:space="preserve">As </w:t>
      </w:r>
      <w:r w:rsidRPr="00D33FD3">
        <w:rPr>
          <w:rFonts w:asciiTheme="minorHAnsi" w:hAnsiTheme="minorHAnsi" w:cstheme="minorHAnsi"/>
          <w:b/>
          <w:bCs/>
          <w:highlight w:val="green"/>
          <w:u w:val="single"/>
        </w:rPr>
        <w:t>3-D printing</w:t>
      </w:r>
      <w:r w:rsidRPr="00D33FD3">
        <w:rPr>
          <w:rFonts w:asciiTheme="minorHAnsi" w:hAnsiTheme="minorHAnsi" w:cstheme="minorHAnsi"/>
          <w:u w:val="single"/>
        </w:rPr>
        <w:t xml:space="preserve"> improves and becomes cheaper, it </w:t>
      </w:r>
      <w:r w:rsidRPr="00D33FD3">
        <w:rPr>
          <w:rFonts w:asciiTheme="minorHAnsi" w:hAnsiTheme="minorHAnsi" w:cstheme="minorHAnsi"/>
          <w:highlight w:val="green"/>
          <w:u w:val="single"/>
        </w:rPr>
        <w:t>will spread</w:t>
      </w:r>
      <w:r w:rsidRPr="00D33FD3">
        <w:rPr>
          <w:rFonts w:asciiTheme="minorHAnsi" w:hAnsiTheme="minorHAnsi" w:cstheme="minorHAnsi"/>
          <w:u w:val="single"/>
        </w:rPr>
        <w:t xml:space="preserve"> to automobile engine blocks, manifolds and other complicated arrangements of pipes, airplane struts and wings, and countless other parts. Because 3-D printing </w:t>
      </w:r>
      <w:r w:rsidRPr="00D33FD3">
        <w:rPr>
          <w:rFonts w:asciiTheme="minorHAnsi" w:hAnsiTheme="minorHAnsi" w:cstheme="minorHAnsi"/>
          <w:b/>
          <w:bCs/>
          <w:highlight w:val="green"/>
          <w:u w:val="single"/>
          <w:bdr w:val="single" w:sz="4" w:space="0" w:color="auto"/>
        </w:rPr>
        <w:t>generates</w:t>
      </w:r>
      <w:r w:rsidRPr="00D33FD3">
        <w:rPr>
          <w:rFonts w:asciiTheme="minorHAnsi" w:hAnsiTheme="minorHAnsi" w:cstheme="minorHAnsi"/>
          <w:b/>
          <w:bCs/>
          <w:u w:val="single"/>
          <w:bdr w:val="single" w:sz="4" w:space="0" w:color="auto"/>
        </w:rPr>
        <w:t xml:space="preserve"> virtually </w:t>
      </w:r>
      <w:r w:rsidRPr="00D33FD3">
        <w:rPr>
          <w:rFonts w:asciiTheme="minorHAnsi" w:hAnsiTheme="minorHAnsi" w:cstheme="minorHAnsi"/>
          <w:b/>
          <w:bCs/>
          <w:highlight w:val="green"/>
          <w:u w:val="single"/>
          <w:bdr w:val="single" w:sz="4" w:space="0" w:color="auto"/>
        </w:rPr>
        <w:t>no waste</w:t>
      </w:r>
      <w:r w:rsidRPr="00D33FD3">
        <w:rPr>
          <w:rFonts w:asciiTheme="minorHAnsi" w:hAnsiTheme="minorHAnsi" w:cstheme="minorHAnsi"/>
          <w:u w:val="single"/>
        </w:rPr>
        <w:t xml:space="preserve"> and doesn't require massive molds, it accelerates dematerialization</w:t>
      </w:r>
      <w:r w:rsidRPr="00D33FD3">
        <w:rPr>
          <w:rFonts w:asciiTheme="minorHAnsi" w:hAnsiTheme="minorHAnsi" w:cstheme="minorHAnsi"/>
          <w:sz w:val="16"/>
        </w:rPr>
        <w:t xml:space="preserve">. </w:t>
      </w:r>
    </w:p>
    <w:p w14:paraId="288C0C7A" w14:textId="77777777" w:rsidR="000C1A5A" w:rsidRPr="00015D77" w:rsidRDefault="000C1A5A" w:rsidP="000C1A5A">
      <w:pPr>
        <w:pStyle w:val="Heading4"/>
      </w:pPr>
      <w:r>
        <w:t xml:space="preserve">Innovation is the </w:t>
      </w:r>
      <w:r>
        <w:rPr>
          <w:u w:val="single"/>
        </w:rPr>
        <w:t xml:space="preserve">best method </w:t>
      </w:r>
      <w:r>
        <w:t xml:space="preserve">to combat human extinction – prepares against </w:t>
      </w:r>
      <w:r>
        <w:rPr>
          <w:u w:val="single"/>
        </w:rPr>
        <w:t xml:space="preserve">every </w:t>
      </w:r>
      <w:proofErr w:type="spellStart"/>
      <w:r>
        <w:rPr>
          <w:u w:val="single"/>
        </w:rPr>
        <w:t>every</w:t>
      </w:r>
      <w:proofErr w:type="spellEnd"/>
      <w:r>
        <w:rPr>
          <w:u w:val="single"/>
        </w:rPr>
        <w:t xml:space="preserve"> </w:t>
      </w:r>
      <w:r>
        <w:t xml:space="preserve">possible threat from warming to AI to pandemics </w:t>
      </w:r>
    </w:p>
    <w:p w14:paraId="1FC77CD0" w14:textId="77777777" w:rsidR="000C1A5A" w:rsidRDefault="000C1A5A" w:rsidP="000C1A5A">
      <w:pPr>
        <w:spacing w:after="0"/>
      </w:pPr>
      <w:r>
        <w:t>Matthews ‘18</w:t>
      </w:r>
    </w:p>
    <w:p w14:paraId="430BFEE5" w14:textId="77777777" w:rsidR="000C1A5A" w:rsidRPr="00015D77" w:rsidRDefault="000C1A5A" w:rsidP="000C1A5A">
      <w:pPr>
        <w:spacing w:after="0"/>
        <w:rPr>
          <w:sz w:val="16"/>
          <w:szCs w:val="16"/>
        </w:rPr>
      </w:pPr>
      <w:r w:rsidRPr="00015D77">
        <w:rPr>
          <w:sz w:val="16"/>
          <w:szCs w:val="16"/>
        </w:rPr>
        <w:t xml:space="preserve">Matthews, Dylan. “How to Help People Millions of Years from Now.” Vox, Vox, 26 Oct. 2018, </w:t>
      </w:r>
      <w:hyperlink r:id="rId28" w:history="1">
        <w:r w:rsidRPr="00015D77">
          <w:rPr>
            <w:rStyle w:val="Hyperlink"/>
            <w:sz w:val="16"/>
            <w:szCs w:val="16"/>
          </w:rPr>
          <w:t>https://www.vox.com/future-perfect/2018/10/26/18023366/far-future-effective-altruism-existential-risk-doing-good. //</w:t>
        </w:r>
      </w:hyperlink>
      <w:r w:rsidRPr="00015D77">
        <w:rPr>
          <w:sz w:val="16"/>
          <w:szCs w:val="16"/>
        </w:rPr>
        <w:t xml:space="preserve"> </w:t>
      </w:r>
      <w:proofErr w:type="spellStart"/>
      <w:r w:rsidRPr="00015D77">
        <w:rPr>
          <w:sz w:val="16"/>
          <w:szCs w:val="16"/>
        </w:rPr>
        <w:t>rc</w:t>
      </w:r>
      <w:proofErr w:type="spellEnd"/>
      <w:r w:rsidRPr="00015D77">
        <w:rPr>
          <w:sz w:val="16"/>
          <w:szCs w:val="16"/>
        </w:rPr>
        <w:t xml:space="preserve"> Phoenix</w:t>
      </w:r>
    </w:p>
    <w:p w14:paraId="7073E102" w14:textId="3B795037" w:rsidR="000C1A5A" w:rsidRPr="000C1A5A" w:rsidRDefault="000C1A5A" w:rsidP="00D33FD3">
      <w:pPr>
        <w:rPr>
          <w:sz w:val="16"/>
        </w:rPr>
      </w:pPr>
      <w:r w:rsidRPr="00015D77">
        <w:rPr>
          <w:sz w:val="16"/>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 It’s reasonable to suggest that those </w:t>
      </w:r>
      <w:r w:rsidRPr="00015D77">
        <w:rPr>
          <w:rStyle w:val="Emphasis"/>
        </w:rPr>
        <w:t xml:space="preserve">quadrillions of </w:t>
      </w:r>
      <w:r w:rsidRPr="00015D77">
        <w:rPr>
          <w:rStyle w:val="Emphasis"/>
          <w:highlight w:val="green"/>
        </w:rPr>
        <w:t>future people have</w:t>
      </w:r>
      <w:r w:rsidRPr="00015D77">
        <w:rPr>
          <w:sz w:val="16"/>
          <w:highlight w:val="green"/>
        </w:rPr>
        <w:t>,</w:t>
      </w:r>
      <w:r w:rsidRPr="00015D77">
        <w:rPr>
          <w:sz w:val="16"/>
        </w:rPr>
        <w:t xml:space="preserve"> accordingly, hundreds of thousands of times </w:t>
      </w:r>
      <w:r w:rsidRPr="00015D77">
        <w:rPr>
          <w:rStyle w:val="Emphasis"/>
          <w:highlight w:val="green"/>
        </w:rPr>
        <w:t>more moral weight than those</w:t>
      </w:r>
      <w:r w:rsidRPr="00015D77">
        <w:rPr>
          <w:sz w:val="16"/>
        </w:rPr>
        <w:t xml:space="preserve"> of us </w:t>
      </w:r>
      <w:r w:rsidRPr="00015D77">
        <w:rPr>
          <w:rStyle w:val="Emphasis"/>
          <w:highlight w:val="green"/>
        </w:rPr>
        <w:t>living</w:t>
      </w:r>
      <w:r w:rsidRPr="00015D77">
        <w:rPr>
          <w:sz w:val="16"/>
        </w:rPr>
        <w:t xml:space="preserve"> here </w:t>
      </w:r>
      <w:r w:rsidRPr="00015D77">
        <w:rPr>
          <w:rStyle w:val="Emphasis"/>
          <w:highlight w:val="green"/>
        </w:rPr>
        <w:t>today</w:t>
      </w:r>
      <w:r w:rsidRPr="00015D77">
        <w:rPr>
          <w:sz w:val="16"/>
        </w:rPr>
        <w:t xml:space="preserve"> do. That’s the basic argument behind Nick </w:t>
      </w:r>
      <w:proofErr w:type="spellStart"/>
      <w:r w:rsidRPr="00015D77">
        <w:rPr>
          <w:sz w:val="16"/>
        </w:rPr>
        <w:t>Beckstead’s</w:t>
      </w:r>
      <w:proofErr w:type="spellEnd"/>
      <w:r w:rsidRPr="00015D77">
        <w:rPr>
          <w:sz w:val="16"/>
        </w:rPr>
        <w:t xml:space="preserve"> 2013 Rutgers philosophy dissertation, “On the overwhelming importance of shaping the far future.” It’s a glorious mindfuck of a thesis, not least because </w:t>
      </w:r>
      <w:proofErr w:type="spellStart"/>
      <w:r w:rsidRPr="00015D77">
        <w:rPr>
          <w:sz w:val="16"/>
        </w:rPr>
        <w:t>Beckstead</w:t>
      </w:r>
      <w:proofErr w:type="spellEnd"/>
      <w:r w:rsidRPr="00015D77">
        <w:rPr>
          <w:sz w:val="16"/>
        </w:rPr>
        <w:t xml:space="preserve"> shows very convincingly that this is a conclusion any plausible moral view would reach. It’s not just something that weird </w:t>
      </w:r>
      <w:proofErr w:type="spellStart"/>
      <w:r w:rsidRPr="00015D77">
        <w:rPr>
          <w:sz w:val="16"/>
        </w:rPr>
        <w:t>utilitarians</w:t>
      </w:r>
      <w:proofErr w:type="spellEnd"/>
      <w:r w:rsidRPr="00015D77">
        <w:rPr>
          <w:sz w:val="16"/>
        </w:rPr>
        <w:t xml:space="preserve"> have to deal with. And </w:t>
      </w:r>
      <w:proofErr w:type="spellStart"/>
      <w:r w:rsidRPr="00015D77">
        <w:rPr>
          <w:sz w:val="16"/>
        </w:rPr>
        <w:t>Beckstead</w:t>
      </w:r>
      <w:proofErr w:type="spellEnd"/>
      <w:r w:rsidRPr="00015D77">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t>
      </w:r>
      <w:r w:rsidRPr="00015D77">
        <w:rPr>
          <w:rStyle w:val="StyleUnderline"/>
        </w:rPr>
        <w:t>what does prioritizing the</w:t>
      </w:r>
      <w:r w:rsidRPr="00015D77">
        <w:rPr>
          <w:sz w:val="16"/>
        </w:rPr>
        <w:t xml:space="preserve"> far </w:t>
      </w:r>
      <w:r w:rsidRPr="00015D77">
        <w:rPr>
          <w:rStyle w:val="StyleUnderline"/>
        </w:rPr>
        <w:t>future even mean? The most literal thing</w:t>
      </w:r>
      <w:r w:rsidRPr="00015D77">
        <w:rPr>
          <w:sz w:val="16"/>
        </w:rPr>
        <w:t xml:space="preserve"> it could mean </w:t>
      </w:r>
      <w:r w:rsidRPr="00015D77">
        <w:rPr>
          <w:rStyle w:val="StyleUnderline"/>
        </w:rPr>
        <w:t>is preventing</w:t>
      </w:r>
      <w:r w:rsidRPr="00015D77">
        <w:rPr>
          <w:sz w:val="16"/>
        </w:rPr>
        <w:t xml:space="preserve"> human </w:t>
      </w:r>
      <w:r w:rsidRPr="00015D77">
        <w:rPr>
          <w:rStyle w:val="StyleUnderline"/>
        </w:rPr>
        <w:t>extinction</w:t>
      </w:r>
      <w:r w:rsidRPr="00015D77">
        <w:rPr>
          <w:sz w:val="16"/>
        </w:rPr>
        <w:t xml:space="preserve">, to ensure that the species persists </w:t>
      </w:r>
      <w:proofErr w:type="gramStart"/>
      <w:r w:rsidRPr="00015D77">
        <w:rPr>
          <w:sz w:val="16"/>
        </w:rPr>
        <w:t>as long as</w:t>
      </w:r>
      <w:proofErr w:type="gramEnd"/>
      <w:r w:rsidRPr="00015D77">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015D77">
        <w:rPr>
          <w:rStyle w:val="StyleUnderline"/>
        </w:rPr>
        <w:t>and engaging in activities to prevent that specific eventuality</w:t>
      </w:r>
      <w:r w:rsidRPr="00015D77">
        <w:rPr>
          <w:sz w:val="16"/>
        </w:rPr>
        <w:t xml:space="preserve">. But in a set of slides he made in 2013, </w:t>
      </w:r>
      <w:proofErr w:type="spellStart"/>
      <w:r w:rsidRPr="00015D77">
        <w:rPr>
          <w:sz w:val="16"/>
        </w:rPr>
        <w:t>Beckstead</w:t>
      </w:r>
      <w:proofErr w:type="spellEnd"/>
      <w:r w:rsidRPr="00015D77">
        <w:rPr>
          <w:sz w:val="16"/>
        </w:rPr>
        <w:t xml:space="preserve"> makes a compelling case that while that’s certainly part of what caring about the far future entails, approaches that address specific threats to humanity (which he calls “targeted” approaches to the far future) have to complement “broad” approaches, where </w:t>
      </w:r>
      <w:r w:rsidRPr="00015D77">
        <w:rPr>
          <w:rStyle w:val="Emphasis"/>
          <w:highlight w:val="green"/>
        </w:rPr>
        <w:t>instead of trying to predict</w:t>
      </w:r>
      <w:r w:rsidRPr="00015D77">
        <w:rPr>
          <w:rStyle w:val="Emphasis"/>
        </w:rPr>
        <w:t xml:space="preserve"> what’s going to kill us</w:t>
      </w:r>
      <w:r w:rsidRPr="00015D77">
        <w:rPr>
          <w:rStyle w:val="StyleUnderline"/>
        </w:rPr>
        <w:t xml:space="preserve"> all, </w:t>
      </w:r>
      <w:r w:rsidRPr="00015D77">
        <w:rPr>
          <w:rStyle w:val="Emphasis"/>
          <w:highlight w:val="green"/>
        </w:rPr>
        <w:t>you</w:t>
      </w:r>
      <w:r w:rsidRPr="00015D77">
        <w:rPr>
          <w:rStyle w:val="StyleUnderline"/>
        </w:rPr>
        <w:t xml:space="preserve"> just generally </w:t>
      </w:r>
      <w:r w:rsidRPr="00015D77">
        <w:rPr>
          <w:rStyle w:val="Emphasis"/>
        </w:rPr>
        <w:t xml:space="preserve">try to </w:t>
      </w:r>
      <w:r w:rsidRPr="00015D77">
        <w:rPr>
          <w:rStyle w:val="Emphasis"/>
          <w:highlight w:val="green"/>
        </w:rPr>
        <w:t>keep civilization running</w:t>
      </w:r>
      <w:r w:rsidRPr="00015D77">
        <w:rPr>
          <w:rStyle w:val="Emphasis"/>
        </w:rPr>
        <w:t xml:space="preserve"> </w:t>
      </w:r>
      <w:r w:rsidRPr="00015D77">
        <w:rPr>
          <w:rStyle w:val="Emphasis"/>
          <w:highlight w:val="green"/>
        </w:rPr>
        <w:t>as best it can</w:t>
      </w:r>
      <w:r w:rsidRPr="00015D77">
        <w:rPr>
          <w:rStyle w:val="StyleUnderline"/>
        </w:rPr>
        <w:t xml:space="preserve">, so </w:t>
      </w:r>
      <w:r w:rsidRPr="00015D77">
        <w:rPr>
          <w:sz w:val="16"/>
        </w:rPr>
        <w:t xml:space="preserve">that it is, </w:t>
      </w:r>
      <w:r w:rsidRPr="00015D77">
        <w:rPr>
          <w:rStyle w:val="StyleUnderline"/>
        </w:rPr>
        <w:t xml:space="preserve">as a whole, well-equipped </w:t>
      </w:r>
      <w:r w:rsidRPr="00015D77">
        <w:rPr>
          <w:rStyle w:val="Emphasis"/>
          <w:highlight w:val="green"/>
        </w:rPr>
        <w:t>to deal with potential extinction events</w:t>
      </w:r>
      <w:r w:rsidRPr="00015D77">
        <w:rPr>
          <w:sz w:val="16"/>
        </w:rPr>
        <w:t xml:space="preserve"> in the future, not just in 2030 or 2040 but in 3500 or 95000 or even 37 million. In other words, </w:t>
      </w:r>
      <w:r w:rsidRPr="00015D77">
        <w:rPr>
          <w:rStyle w:val="Emphasis"/>
          <w:highlight w:val="green"/>
        </w:rPr>
        <w:t>caring about the</w:t>
      </w:r>
      <w:r w:rsidRPr="00015D77">
        <w:rPr>
          <w:rStyle w:val="StyleUnderline"/>
        </w:rPr>
        <w:t xml:space="preserve"> far </w:t>
      </w:r>
      <w:r w:rsidRPr="00015D77">
        <w:rPr>
          <w:rStyle w:val="Emphasis"/>
          <w:highlight w:val="green"/>
        </w:rPr>
        <w:t>future doesn’t mean</w:t>
      </w:r>
      <w:r w:rsidRPr="00015D77">
        <w:rPr>
          <w:rStyle w:val="Emphasis"/>
        </w:rPr>
        <w:t xml:space="preserve"> just </w:t>
      </w:r>
      <w:r w:rsidRPr="00015D77">
        <w:rPr>
          <w:rStyle w:val="Emphasis"/>
          <w:highlight w:val="green"/>
        </w:rPr>
        <w:t>paying attention</w:t>
      </w:r>
      <w:r w:rsidRPr="00015D77">
        <w:rPr>
          <w:rStyle w:val="Emphasis"/>
        </w:rPr>
        <w:t xml:space="preserve"> to low-probability risks</w:t>
      </w:r>
      <w:r w:rsidRPr="00015D77">
        <w:rPr>
          <w:sz w:val="16"/>
        </w:rPr>
        <w:t xml:space="preserve"> of total annihilation; </w:t>
      </w:r>
      <w:r w:rsidRPr="00015D77">
        <w:rPr>
          <w:rStyle w:val="Emphasis"/>
          <w:highlight w:val="green"/>
        </w:rPr>
        <w:t>it</w:t>
      </w:r>
      <w:r w:rsidRPr="00015D77">
        <w:rPr>
          <w:rStyle w:val="StyleUnderline"/>
        </w:rPr>
        <w:t xml:space="preserve"> also </w:t>
      </w:r>
      <w:r w:rsidRPr="00015D77">
        <w:rPr>
          <w:rStyle w:val="Emphasis"/>
          <w:highlight w:val="green"/>
        </w:rPr>
        <w:t>means acting</w:t>
      </w:r>
      <w:r w:rsidRPr="00015D77">
        <w:rPr>
          <w:rStyle w:val="Emphasis"/>
        </w:rPr>
        <w:t xml:space="preserve"> on</w:t>
      </w:r>
      <w:r w:rsidRPr="00015D77">
        <w:rPr>
          <w:sz w:val="16"/>
        </w:rPr>
        <w:t xml:space="preserve"> pressing </w:t>
      </w:r>
      <w:r w:rsidRPr="00015D77">
        <w:rPr>
          <w:rStyle w:val="Emphasis"/>
        </w:rPr>
        <w:t>needs</w:t>
      </w:r>
      <w:r w:rsidRPr="00015D77">
        <w:rPr>
          <w:rStyle w:val="StyleUnderline"/>
        </w:rPr>
        <w:t xml:space="preserve"> now. For example: </w:t>
      </w:r>
      <w:r w:rsidRPr="00015D77">
        <w:rPr>
          <w:rStyle w:val="Emphasis"/>
          <w:highlight w:val="green"/>
        </w:rPr>
        <w:t>We’re</w:t>
      </w:r>
      <w:r w:rsidRPr="00015D77">
        <w:rPr>
          <w:sz w:val="16"/>
        </w:rPr>
        <w:t xml:space="preserve"> going to be </w:t>
      </w:r>
      <w:r w:rsidRPr="00015D77">
        <w:rPr>
          <w:rStyle w:val="StyleUnderline"/>
        </w:rPr>
        <w:t>bett</w:t>
      </w:r>
      <w:r w:rsidRPr="00015D77">
        <w:rPr>
          <w:rStyle w:val="Emphasis"/>
        </w:rPr>
        <w:t xml:space="preserve">er </w:t>
      </w:r>
      <w:r w:rsidRPr="00015D77">
        <w:rPr>
          <w:rStyle w:val="Emphasis"/>
          <w:highlight w:val="green"/>
        </w:rPr>
        <w:t xml:space="preserve">prepared to prevent extinction from AI or a </w:t>
      </w:r>
      <w:proofErr w:type="spellStart"/>
      <w:r w:rsidRPr="00015D77">
        <w:rPr>
          <w:rStyle w:val="Emphasis"/>
          <w:highlight w:val="green"/>
        </w:rPr>
        <w:t>supervirus</w:t>
      </w:r>
      <w:proofErr w:type="spellEnd"/>
      <w:r w:rsidRPr="00015D77">
        <w:rPr>
          <w:rStyle w:val="Emphasis"/>
          <w:highlight w:val="green"/>
        </w:rPr>
        <w:t xml:space="preserve"> or global warming if society</w:t>
      </w:r>
      <w:r w:rsidRPr="00015D77">
        <w:rPr>
          <w:rStyle w:val="Emphasis"/>
        </w:rPr>
        <w:t xml:space="preserve"> </w:t>
      </w:r>
      <w:proofErr w:type="gramStart"/>
      <w:r w:rsidRPr="00015D77">
        <w:rPr>
          <w:sz w:val="16"/>
        </w:rPr>
        <w:t xml:space="preserve">as a whole </w:t>
      </w:r>
      <w:r w:rsidRPr="00015D77">
        <w:rPr>
          <w:rStyle w:val="Emphasis"/>
          <w:highlight w:val="green"/>
        </w:rPr>
        <w:t>makes</w:t>
      </w:r>
      <w:proofErr w:type="gramEnd"/>
      <w:r w:rsidRPr="00015D77">
        <w:rPr>
          <w:sz w:val="16"/>
        </w:rPr>
        <w:t xml:space="preserve"> a lot of </w:t>
      </w:r>
      <w:r w:rsidRPr="00015D77">
        <w:rPr>
          <w:rStyle w:val="Emphasis"/>
          <w:highlight w:val="green"/>
        </w:rPr>
        <w:t>scientific progress</w:t>
      </w:r>
      <w:r w:rsidRPr="00015D77">
        <w:rPr>
          <w:sz w:val="16"/>
        </w:rPr>
        <w:t xml:space="preserve">. And a significant bottleneck there is that </w:t>
      </w:r>
      <w:proofErr w:type="gramStart"/>
      <w:r w:rsidRPr="00015D77">
        <w:rPr>
          <w:sz w:val="16"/>
        </w:rPr>
        <w:t>the vast majority of</w:t>
      </w:r>
      <w:proofErr w:type="gramEnd"/>
      <w:r w:rsidRPr="00015D77">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So maybe </w:t>
      </w:r>
      <w:r w:rsidRPr="00015D77">
        <w:rPr>
          <w:rStyle w:val="Emphasis"/>
        </w:rPr>
        <w:t xml:space="preserve">one of </w:t>
      </w:r>
      <w:r w:rsidRPr="00015D77">
        <w:rPr>
          <w:rStyle w:val="Emphasis"/>
          <w:highlight w:val="green"/>
        </w:rPr>
        <w:t>the best things we can do</w:t>
      </w:r>
      <w:r w:rsidRPr="00015D77">
        <w:rPr>
          <w:sz w:val="16"/>
        </w:rPr>
        <w:t xml:space="preserve"> for the far future </w:t>
      </w:r>
      <w:r w:rsidRPr="00015D77">
        <w:rPr>
          <w:rStyle w:val="Emphasis"/>
          <w:highlight w:val="green"/>
        </w:rPr>
        <w:t>is to</w:t>
      </w:r>
      <w:r w:rsidRPr="00015D77">
        <w:rPr>
          <w:sz w:val="16"/>
        </w:rPr>
        <w:t xml:space="preserve"> improve school systems — here and now — to </w:t>
      </w:r>
      <w:r w:rsidRPr="00015D77">
        <w:rPr>
          <w:rStyle w:val="Emphasis"/>
          <w:highlight w:val="green"/>
        </w:rPr>
        <w:t>harness</w:t>
      </w:r>
      <w:r w:rsidRPr="00015D77">
        <w:rPr>
          <w:sz w:val="16"/>
        </w:rPr>
        <w:t xml:space="preserve"> the group economist Raj Chetty calls “lost </w:t>
      </w:r>
      <w:proofErr w:type="spellStart"/>
      <w:r w:rsidRPr="00015D77">
        <w:rPr>
          <w:sz w:val="16"/>
        </w:rPr>
        <w:t>Einsteins</w:t>
      </w:r>
      <w:proofErr w:type="spellEnd"/>
      <w:r w:rsidRPr="00015D77">
        <w:rPr>
          <w:sz w:val="16"/>
        </w:rPr>
        <w:t xml:space="preserve">” (potential </w:t>
      </w:r>
      <w:r w:rsidRPr="00015D77">
        <w:rPr>
          <w:rStyle w:val="Emphasis"/>
          <w:highlight w:val="green"/>
        </w:rPr>
        <w:t>innovators</w:t>
      </w:r>
      <w:r w:rsidRPr="00015D77">
        <w:rPr>
          <w:sz w:val="16"/>
        </w:rPr>
        <w:t xml:space="preserve"> who are thwarted by poverty and inequality in rich countries) and, more importantly, the hundreds of millions of kids in developing countries dealing with even worse education systems than those in depressed communities in the rich world. </w:t>
      </w:r>
    </w:p>
    <w:sectPr w:rsidR="000C1A5A" w:rsidRPr="000C1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35503267408"/>
  </w:docVars>
  <w:rsids>
    <w:rsidRoot w:val="00AD6956"/>
    <w:rsid w:val="0005426C"/>
    <w:rsid w:val="00060D6D"/>
    <w:rsid w:val="00087070"/>
    <w:rsid w:val="000C1A5A"/>
    <w:rsid w:val="000F7BF8"/>
    <w:rsid w:val="00130F36"/>
    <w:rsid w:val="002E5A20"/>
    <w:rsid w:val="00306160"/>
    <w:rsid w:val="003E2D21"/>
    <w:rsid w:val="003F325D"/>
    <w:rsid w:val="00430E1B"/>
    <w:rsid w:val="004652EB"/>
    <w:rsid w:val="004B22AD"/>
    <w:rsid w:val="00521873"/>
    <w:rsid w:val="00591EDE"/>
    <w:rsid w:val="005E073A"/>
    <w:rsid w:val="00674038"/>
    <w:rsid w:val="006A3EF1"/>
    <w:rsid w:val="006F52DB"/>
    <w:rsid w:val="00702A78"/>
    <w:rsid w:val="00761759"/>
    <w:rsid w:val="007726A8"/>
    <w:rsid w:val="007B4D3F"/>
    <w:rsid w:val="007B6CD9"/>
    <w:rsid w:val="008C42E1"/>
    <w:rsid w:val="00952CC5"/>
    <w:rsid w:val="00964BE6"/>
    <w:rsid w:val="009D524D"/>
    <w:rsid w:val="009F35C2"/>
    <w:rsid w:val="00A12C4A"/>
    <w:rsid w:val="00A84351"/>
    <w:rsid w:val="00AD6956"/>
    <w:rsid w:val="00AE0BF8"/>
    <w:rsid w:val="00B77EF8"/>
    <w:rsid w:val="00B87C06"/>
    <w:rsid w:val="00B939DF"/>
    <w:rsid w:val="00BA4993"/>
    <w:rsid w:val="00C30C0F"/>
    <w:rsid w:val="00C64F51"/>
    <w:rsid w:val="00C92928"/>
    <w:rsid w:val="00CA52F1"/>
    <w:rsid w:val="00CD2B7F"/>
    <w:rsid w:val="00CD56E1"/>
    <w:rsid w:val="00D062D5"/>
    <w:rsid w:val="00D33FD3"/>
    <w:rsid w:val="00D41F75"/>
    <w:rsid w:val="00DB2A49"/>
    <w:rsid w:val="00DF1A95"/>
    <w:rsid w:val="00DF6113"/>
    <w:rsid w:val="00E55E2B"/>
    <w:rsid w:val="00E67F22"/>
    <w:rsid w:val="00E8485E"/>
    <w:rsid w:val="00EC1F7E"/>
    <w:rsid w:val="00F3132E"/>
    <w:rsid w:val="00F71CC2"/>
    <w:rsid w:val="00F84461"/>
    <w:rsid w:val="00F84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9DD41"/>
  <w15:chartTrackingRefBased/>
  <w15:docId w15:val="{FB6B24F9-03C9-4633-BE91-B35C31BC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4F51"/>
    <w:rPr>
      <w:rFonts w:ascii="Calibri" w:hAnsi="Calibri" w:cs="Calibri"/>
    </w:rPr>
  </w:style>
  <w:style w:type="paragraph" w:styleId="Heading1">
    <w:name w:val="heading 1"/>
    <w:aliases w:val="Pocket"/>
    <w:basedOn w:val="Normal"/>
    <w:next w:val="Normal"/>
    <w:link w:val="Heading1Char"/>
    <w:qFormat/>
    <w:rsid w:val="00C64F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F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4F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3"/>
    <w:unhideWhenUsed/>
    <w:qFormat/>
    <w:rsid w:val="00C64F5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B4D3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9"/>
    <w:semiHidden/>
    <w:unhideWhenUsed/>
    <w:qFormat/>
    <w:rsid w:val="007B4D3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rsid w:val="00C64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F51"/>
  </w:style>
  <w:style w:type="character" w:customStyle="1" w:styleId="Heading1Char">
    <w:name w:val="Heading 1 Char"/>
    <w:aliases w:val="Pocket Char"/>
    <w:basedOn w:val="DefaultParagraphFont"/>
    <w:link w:val="Heading1"/>
    <w:rsid w:val="00C64F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F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4F51"/>
    <w:rPr>
      <w:rFonts w:ascii="Calibri" w:eastAsiaTheme="majorEastAsia" w:hAnsi="Calibri" w:cstheme="majorBidi"/>
      <w:b/>
      <w:sz w:val="32"/>
      <w:szCs w:val="24"/>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3"/>
    <w:rsid w:val="00C64F5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C64F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64F5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C64F51"/>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64F51"/>
    <w:rPr>
      <w:color w:val="auto"/>
      <w:u w:val="none"/>
    </w:rPr>
  </w:style>
  <w:style w:type="character" w:styleId="FollowedHyperlink">
    <w:name w:val="FollowedHyperlink"/>
    <w:basedOn w:val="DefaultParagraphFont"/>
    <w:uiPriority w:val="99"/>
    <w:semiHidden/>
    <w:unhideWhenUsed/>
    <w:rsid w:val="00C64F51"/>
    <w:rPr>
      <w:color w:val="auto"/>
      <w:u w:val="none"/>
    </w:rPr>
  </w:style>
  <w:style w:type="paragraph" w:customStyle="1" w:styleId="Emphasis1">
    <w:name w:val="Emphasis1"/>
    <w:basedOn w:val="Normal"/>
    <w:link w:val="Emphasis"/>
    <w:autoRedefine/>
    <w:uiPriority w:val="7"/>
    <w:qFormat/>
    <w:rsid w:val="00702A7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9"/>
    <w:semiHidden/>
    <w:rsid w:val="007B4D3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9"/>
    <w:semiHidden/>
    <w:rsid w:val="007B4D3F"/>
    <w:rPr>
      <w:rFonts w:asciiTheme="majorHAnsi" w:eastAsiaTheme="majorEastAsia" w:hAnsiTheme="majorHAnsi" w:cstheme="majorBidi"/>
      <w:color w:val="1F3763" w:themeColor="accent1" w:themeShade="7F"/>
    </w:rPr>
  </w:style>
  <w:style w:type="paragraph" w:customStyle="1" w:styleId="textbold">
    <w:name w:val="text bold"/>
    <w:basedOn w:val="Normal"/>
    <w:uiPriority w:val="7"/>
    <w:qFormat/>
    <w:rsid w:val="007B4D3F"/>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
    <w:basedOn w:val="Heading1"/>
    <w:link w:val="Hyperlink"/>
    <w:autoRedefine/>
    <w:uiPriority w:val="99"/>
    <w:qFormat/>
    <w:rsid w:val="00F313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306160"/>
    <w:pPr>
      <w:ind w:left="720"/>
      <w:contextualSpacing/>
    </w:pPr>
  </w:style>
  <w:style w:type="character" w:styleId="UnresolvedMention">
    <w:name w:val="Unresolved Mention"/>
    <w:basedOn w:val="DefaultParagraphFont"/>
    <w:uiPriority w:val="99"/>
    <w:semiHidden/>
    <w:unhideWhenUsed/>
    <w:rsid w:val="00EC1F7E"/>
    <w:rPr>
      <w:color w:val="605E5C"/>
      <w:shd w:val="clear" w:color="auto" w:fill="E1DFDD"/>
    </w:rPr>
  </w:style>
  <w:style w:type="paragraph" w:customStyle="1" w:styleId="Nothing">
    <w:name w:val="Nothing"/>
    <w:rsid w:val="00087070"/>
    <w:pPr>
      <w:spacing w:after="0" w:line="240" w:lineRule="auto"/>
    </w:pPr>
    <w:rPr>
      <w:rFonts w:ascii="Times New Roman" w:eastAsia="Times New Roman" w:hAnsi="Times New Roman" w:cs="Times New Roman"/>
      <w:sz w:val="20"/>
      <w:szCs w:val="24"/>
    </w:rPr>
  </w:style>
  <w:style w:type="paragraph" w:customStyle="1" w:styleId="Cards">
    <w:name w:val="Cards"/>
    <w:next w:val="Nothing"/>
    <w:rsid w:val="00087070"/>
    <w:pPr>
      <w:widowControl w:val="0"/>
      <w:spacing w:after="0" w:line="240" w:lineRule="auto"/>
      <w:ind w:left="432" w:right="432"/>
    </w:pPr>
    <w:rPr>
      <w:rFonts w:ascii="Times New Roman" w:eastAsia="Times New Roman" w:hAnsi="Times New Roman" w:cs="Times New Roman"/>
      <w:sz w:val="20"/>
      <w:szCs w:val="24"/>
    </w:rPr>
  </w:style>
  <w:style w:type="character" w:customStyle="1" w:styleId="DebateUnderline">
    <w:name w:val="Debate Underline"/>
    <w:rsid w:val="00087070"/>
    <w:rPr>
      <w:sz w:val="24"/>
      <w:u w:val="thick"/>
    </w:rPr>
  </w:style>
  <w:style w:type="character" w:customStyle="1" w:styleId="Author-Date">
    <w:name w:val="Author-Date"/>
    <w:rsid w:val="0008707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196774">
      <w:bodyDiv w:val="1"/>
      <w:marLeft w:val="0"/>
      <w:marRight w:val="0"/>
      <w:marTop w:val="0"/>
      <w:marBottom w:val="0"/>
      <w:divBdr>
        <w:top w:val="none" w:sz="0" w:space="0" w:color="auto"/>
        <w:left w:val="none" w:sz="0" w:space="0" w:color="auto"/>
        <w:bottom w:val="none" w:sz="0" w:space="0" w:color="auto"/>
        <w:right w:val="none" w:sz="0" w:space="0" w:color="auto"/>
      </w:divBdr>
    </w:div>
    <w:div w:id="174852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2013/07/space-environmentalism/" TargetMode="External"/><Relationship Id="rId1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21" Type="http://schemas.openxmlformats.org/officeDocument/2006/relationships/hyperlink" Target="https://www.express.co.uk/news/world/1273890/Kim-Jong-un-dead-North-Korea-nuclear-weapon-news-latest-death-US" TargetMode="External"/><Relationship Id="rId7" Type="http://schemas.openxmlformats.org/officeDocument/2006/relationships/hyperlink" Target="https://www.abc.net.au/news/science/2019-07-19/apollo-11-moon-landing-heritage-preservation-outer-space-treaty/11055458" TargetMode="External"/><Relationship Id="rId12" Type="http://schemas.openxmlformats.org/officeDocument/2006/relationships/hyperlink" Target="https://www.belfercenter.org/sites/default/files/files/publication/isec_a_00273_LieberPress.pdf" TargetMode="External"/><Relationship Id="rId17" Type="http://schemas.openxmlformats.org/officeDocument/2006/relationships/hyperlink" Target="https://www.politico.com/story/2018/04/06/outer-space-war-defense-russia-china-463067"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styles" Target="styles.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apnews.com/f5d302ae65b03838173e40848223b77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aily.jstor.org/should-the-moon-landing-site-be-a-national-historic-landmark/" TargetMode="External"/><Relationship Id="rId11" Type="http://schemas.openxmlformats.org/officeDocument/2006/relationships/hyperlink" Target="https://www.globalsecurity.org/space/world/japan/warning.htm"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hyperlink" Target="https://www.theguardian.com/science/2019/jul/19/apollo-11-site-heritage-status-space-agency-moon" TargetMode="External"/><Relationship Id="rId15" Type="http://schemas.openxmlformats.org/officeDocument/2006/relationships/hyperlink" Target="https://www.cnas.org/publications/commentary/the-us-military-should-not-be-doubling-down-on-space" TargetMode="External"/><Relationship Id="rId23" Type="http://schemas.openxmlformats.org/officeDocument/2006/relationships/hyperlink" Target="https://missiledefenseadvocacy.org/missile-threat-and-proliferation/todays-missile-threat/china-anti-access-area-denial-coming-soon/" TargetMode="External"/><Relationship Id="rId28" Type="http://schemas.openxmlformats.org/officeDocument/2006/relationships/hyperlink" Target="https://www.vox.com/future-perfect/2018/10/26/18023366/far-future-effective-altruism-existential-risk-doing-good.%20//" TargetMode="External"/><Relationship Id="rId10"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bbc.com/news/world-asia-pacific-11813699" TargetMode="External"/><Relationship Id="rId4" Type="http://schemas.openxmlformats.org/officeDocument/2006/relationships/webSettings" Target="webSettings.xml"/><Relationship Id="rId9" Type="http://schemas.openxmlformats.org/officeDocument/2006/relationships/hyperlink" Target="https://hir.harvard.edu/anti-satellite-weapons-and-the-emerging-space-arms-race/" TargetMode="External"/><Relationship Id="rId1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2" Type="http://schemas.openxmlformats.org/officeDocument/2006/relationships/hyperlink" Target="https://foreignpolicy.com/2020/04/28/kim-jong-un-china-north-korea/" TargetMode="External"/><Relationship Id="rId27" Type="http://schemas.openxmlformats.org/officeDocument/2006/relationships/hyperlink" Target="https://spacepolicyonline.com/news/noaas-space-data-repository-takes-a-step-forwar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69</TotalTime>
  <Pages>1</Pages>
  <Words>14551</Words>
  <Characters>82941</Characters>
  <Application>Microsoft Office Word</Application>
  <DocSecurity>0</DocSecurity>
  <Lines>691</Lines>
  <Paragraphs>194</Paragraphs>
  <ScaleCrop>false</ScaleCrop>
  <Company/>
  <LinksUpToDate>false</LinksUpToDate>
  <CharactersWithSpaces>97298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56</cp:revision>
  <dcterms:created xsi:type="dcterms:W3CDTF">2022-01-31T06:07:00Z</dcterms:created>
  <dcterms:modified xsi:type="dcterms:W3CDTF">2022-02-13T18:06:00Z</dcterms:modified>
</cp:coreProperties>
</file>