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D89D9" w14:textId="1CD5FD7C" w:rsidR="00716844" w:rsidRDefault="0073597E" w:rsidP="00716844">
      <w:pPr>
        <w:pStyle w:val="Heading1"/>
      </w:pPr>
      <w:r>
        <w:t>Palm Classic R</w:t>
      </w:r>
      <w:r w:rsidR="008A2511">
        <w:t>1</w:t>
      </w:r>
      <w:r>
        <w:t xml:space="preserve"> </w:t>
      </w:r>
      <w:r w:rsidR="00716844">
        <w:t xml:space="preserve">1NC v </w:t>
      </w:r>
      <w:r w:rsidR="008A2511">
        <w:t>HWL KD</w:t>
      </w:r>
    </w:p>
    <w:p w14:paraId="6C14E121" w14:textId="7FA02D3C" w:rsidR="00C871A6" w:rsidRDefault="00DB027B" w:rsidP="00A72723">
      <w:pPr>
        <w:pStyle w:val="Heading2"/>
      </w:pPr>
      <w:r>
        <w:t>1</w:t>
      </w:r>
    </w:p>
    <w:p w14:paraId="5D25F8E2" w14:textId="77777777" w:rsidR="00DB027B" w:rsidRPr="00B35F8D" w:rsidRDefault="00DB027B" w:rsidP="00DB027B">
      <w:pPr>
        <w:pStyle w:val="Heading3"/>
      </w:pPr>
      <w:r>
        <w:t>1NC - Off</w:t>
      </w:r>
    </w:p>
    <w:p w14:paraId="14C9E5AC" w14:textId="77777777" w:rsidR="00DB027B" w:rsidRPr="00A47457" w:rsidRDefault="00DB027B" w:rsidP="00DB027B">
      <w:pPr>
        <w:pStyle w:val="Heading4"/>
        <w:rPr>
          <w:rFonts w:cs="Calibri"/>
        </w:rPr>
      </w:pPr>
      <w:r>
        <w:t xml:space="preserve">Counterplan Text: </w:t>
      </w:r>
      <w:r w:rsidRPr="00355308">
        <w:rPr>
          <w:rFonts w:cs="Calibri"/>
        </w:rPr>
        <w:t>The appropriation of outer space through asteroid mining by private entities</w:t>
      </w:r>
      <w:r>
        <w:rPr>
          <w:rFonts w:cs="Calibri"/>
        </w:rPr>
        <w:t xml:space="preserve">, </w:t>
      </w:r>
      <w:proofErr w:type="gramStart"/>
      <w:r>
        <w:rPr>
          <w:rFonts w:cs="Calibri"/>
        </w:rPr>
        <w:t>with the exception of</w:t>
      </w:r>
      <w:proofErr w:type="gramEnd"/>
      <w:r>
        <w:rPr>
          <w:rFonts w:cs="Calibri"/>
        </w:rPr>
        <w:t xml:space="preserve"> low yield </w:t>
      </w:r>
      <w:r w:rsidRPr="00BC3F45">
        <w:rPr>
          <w:rFonts w:cs="Calibri"/>
        </w:rPr>
        <w:t>asteroid material collection for scientific study</w:t>
      </w:r>
      <w:r>
        <w:rPr>
          <w:rFonts w:cs="Calibri"/>
        </w:rPr>
        <w:t>, should be banned.</w:t>
      </w:r>
    </w:p>
    <w:p w14:paraId="207CBCB8" w14:textId="77777777" w:rsidR="00DB027B" w:rsidRPr="00BC3F45" w:rsidRDefault="00DB027B" w:rsidP="00DB027B">
      <w:pPr>
        <w:pStyle w:val="Heading4"/>
        <w:rPr>
          <w:rFonts w:cs="Calibri"/>
        </w:rPr>
      </w:pPr>
      <w:r w:rsidRPr="00BC3F45">
        <w:rPr>
          <w:rFonts w:cs="Calibri"/>
        </w:rPr>
        <w:t xml:space="preserve">Private extraction key to study of </w:t>
      </w:r>
      <w:r w:rsidRPr="00BC3F45">
        <w:rPr>
          <w:rFonts w:cs="Calibri"/>
          <w:u w:val="single"/>
        </w:rPr>
        <w:t>space samples</w:t>
      </w:r>
      <w:r w:rsidRPr="00BC3F45">
        <w:rPr>
          <w:rFonts w:cs="Calibri"/>
        </w:rPr>
        <w:t xml:space="preserve">—costs </w:t>
      </w:r>
    </w:p>
    <w:p w14:paraId="6C60B263" w14:textId="77777777" w:rsidR="00DB027B" w:rsidRPr="00BC3F45" w:rsidRDefault="00DB027B" w:rsidP="00DB027B">
      <w:r w:rsidRPr="00BC3F45">
        <w:rPr>
          <w:b/>
          <w:bCs/>
          <w:sz w:val="26"/>
          <w:szCs w:val="26"/>
        </w:rPr>
        <w:t>OSI ND</w:t>
      </w:r>
      <w:r w:rsidRPr="00BC3F45">
        <w:t xml:space="preserve"> </w:t>
      </w:r>
      <w:r w:rsidRPr="00BC3F45">
        <w:rPr>
          <w:sz w:val="18"/>
          <w:szCs w:val="18"/>
        </w:rPr>
        <w:t>(Outer Space Institute, network of world-leading space experts united by their commitment to highly innovative, transdisciplinary research that addresses grand challenges facing the continued use and exploration of space. http://outerspaceinstitute.ca/resources.html. No date but is referencing asteroid probes from 2021</w:t>
      </w:r>
      <w:proofErr w:type="gramStart"/>
      <w:r w:rsidRPr="00BC3F45">
        <w:rPr>
          <w:sz w:val="18"/>
          <w:szCs w:val="18"/>
        </w:rPr>
        <w:t>.)DR</w:t>
      </w:r>
      <w:proofErr w:type="gramEnd"/>
      <w:r w:rsidRPr="00BC3F45">
        <w:rPr>
          <w:sz w:val="18"/>
          <w:szCs w:val="18"/>
        </w:rPr>
        <w:t xml:space="preserve"> 22</w:t>
      </w:r>
    </w:p>
    <w:p w14:paraId="54A86E1C" w14:textId="77777777" w:rsidR="00DB027B" w:rsidRPr="00BC3F45" w:rsidRDefault="00DB027B" w:rsidP="00DB027B">
      <w:pPr>
        <w:rPr>
          <w:sz w:val="14"/>
        </w:rPr>
      </w:pPr>
      <w:r w:rsidRPr="004B1FBE">
        <w:rPr>
          <w:rStyle w:val="Emphasis"/>
          <w:highlight w:val="green"/>
        </w:rPr>
        <w:t>Public-private partnerships</w:t>
      </w:r>
      <w:r w:rsidRPr="00BC3F45">
        <w:rPr>
          <w:u w:val="single"/>
        </w:rPr>
        <w:t xml:space="preserve"> are fostering the development of ISRU technology</w:t>
      </w:r>
      <w:r w:rsidRPr="00BC3F45">
        <w:rPr>
          <w:sz w:val="14"/>
        </w:rPr>
        <w:t xml:space="preserve">. </w:t>
      </w:r>
      <w:r w:rsidRPr="004B1FBE">
        <w:rPr>
          <w:highlight w:val="green"/>
          <w:u w:val="single"/>
        </w:rPr>
        <w:t>NASA contracted</w:t>
      </w:r>
      <w:r>
        <w:rPr>
          <w:u w:val="single"/>
        </w:rPr>
        <w:t xml:space="preserve"> </w:t>
      </w:r>
      <w:hyperlink r:id="rId5" w:history="1">
        <w:r w:rsidRPr="004B1FBE">
          <w:rPr>
            <w:rStyle w:val="Hyperlink"/>
            <w:highlight w:val="green"/>
            <w:u w:val="single"/>
          </w:rPr>
          <w:t>four private companies</w:t>
        </w:r>
      </w:hyperlink>
      <w:r>
        <w:rPr>
          <w:highlight w:val="green"/>
          <w:u w:val="single"/>
        </w:rPr>
        <w:t xml:space="preserve"> </w:t>
      </w:r>
      <w:r w:rsidRPr="004B1FBE">
        <w:rPr>
          <w:highlight w:val="green"/>
          <w:u w:val="single"/>
        </w:rPr>
        <w:t>to collect samples</w:t>
      </w:r>
      <w:r w:rsidRPr="00BC3F45">
        <w:rPr>
          <w:u w:val="single"/>
        </w:rPr>
        <w:t xml:space="preserve"> of regolith </w:t>
      </w:r>
      <w:r w:rsidRPr="004B1FBE">
        <w:rPr>
          <w:rStyle w:val="Emphasis"/>
          <w:highlight w:val="green"/>
        </w:rPr>
        <w:t>from the Moon</w:t>
      </w:r>
      <w:r w:rsidRPr="00BC3F45">
        <w:rPr>
          <w:rStyle w:val="Emphasis"/>
        </w:rPr>
        <w:t>’s south pole</w:t>
      </w:r>
      <w:r w:rsidRPr="00BC3F45">
        <w:rPr>
          <w:sz w:val="14"/>
        </w:rPr>
        <w:t>. Once collected, ownership of the samples will be</w:t>
      </w:r>
      <w:r>
        <w:rPr>
          <w:sz w:val="14"/>
        </w:rPr>
        <w:t xml:space="preserve"> </w:t>
      </w:r>
      <w:hyperlink r:id="rId6" w:history="1">
        <w:r w:rsidRPr="00BC3F45">
          <w:rPr>
            <w:rStyle w:val="Hyperlink"/>
            <w:sz w:val="14"/>
          </w:rPr>
          <w:t>transferred to NASA in-situ</w:t>
        </w:r>
      </w:hyperlink>
      <w:r>
        <w:rPr>
          <w:sz w:val="14"/>
        </w:rPr>
        <w:t xml:space="preserve"> </w:t>
      </w:r>
      <w:r w:rsidRPr="00BC3F45">
        <w:rPr>
          <w:sz w:val="14"/>
        </w:rPr>
        <w:t>as a move to kick-start space commerce and incentivize further investment in the development of ISRU technology. Additionally,</w:t>
      </w:r>
      <w:r>
        <w:rPr>
          <w:sz w:val="14"/>
        </w:rPr>
        <w:t xml:space="preserve"> </w:t>
      </w:r>
      <w:hyperlink r:id="rId7" w:history="1">
        <w:r w:rsidRPr="00BC3F45">
          <w:rPr>
            <w:rStyle w:val="Hyperlink"/>
            <w:u w:val="single"/>
          </w:rPr>
          <w:t>NASA awarded SpaceX</w:t>
        </w:r>
      </w:hyperlink>
      <w:r>
        <w:rPr>
          <w:u w:val="single"/>
        </w:rPr>
        <w:t xml:space="preserve"> </w:t>
      </w:r>
      <w:r w:rsidRPr="00BC3F45">
        <w:rPr>
          <w:u w:val="single"/>
        </w:rPr>
        <w:t>a $2.9 billion contract to build a human landing system that will carry astronauts to the lunar surface.</w:t>
      </w:r>
      <w:r>
        <w:rPr>
          <w:u w:val="single"/>
        </w:rPr>
        <w:t xml:space="preserve"> </w:t>
      </w:r>
      <w:r w:rsidRPr="00BC3F45">
        <w:rPr>
          <w:sz w:val="12"/>
          <w:szCs w:val="12"/>
        </w:rPr>
        <w:t>China has also made significant progress on the technological front with the success of their</w:t>
      </w:r>
      <w:r>
        <w:rPr>
          <w:sz w:val="12"/>
          <w:szCs w:val="12"/>
        </w:rPr>
        <w:t xml:space="preserve"> </w:t>
      </w:r>
      <w:hyperlink r:id="rId8" w:history="1">
        <w:proofErr w:type="spellStart"/>
        <w:r w:rsidRPr="00BC3F45">
          <w:rPr>
            <w:rStyle w:val="Hyperlink"/>
            <w:sz w:val="12"/>
            <w:szCs w:val="12"/>
          </w:rPr>
          <w:t>Chang’e</w:t>
        </w:r>
        <w:proofErr w:type="spellEnd"/>
        <w:r w:rsidRPr="00BC3F45">
          <w:rPr>
            <w:rStyle w:val="Hyperlink"/>
            <w:sz w:val="12"/>
            <w:szCs w:val="12"/>
          </w:rPr>
          <w:t xml:space="preserve"> 5 spacecraft,</w:t>
        </w:r>
      </w:hyperlink>
      <w:r>
        <w:rPr>
          <w:sz w:val="12"/>
          <w:szCs w:val="12"/>
        </w:rPr>
        <w:t xml:space="preserve"> </w:t>
      </w:r>
      <w:r w:rsidRPr="00BC3F45">
        <w:rPr>
          <w:sz w:val="12"/>
          <w:szCs w:val="12"/>
        </w:rPr>
        <w:t>which extracted a four-pound sample of lunar regolith and returned it to Earth.</w:t>
      </w:r>
      <w:r>
        <w:rPr>
          <w:sz w:val="12"/>
          <w:szCs w:val="12"/>
        </w:rPr>
        <w:t xml:space="preserve"> </w:t>
      </w:r>
      <w:r w:rsidRPr="00BC3F45">
        <w:rPr>
          <w:sz w:val="14"/>
        </w:rPr>
        <w:t>The</w:t>
      </w:r>
      <w:r>
        <w:rPr>
          <w:sz w:val="14"/>
        </w:rPr>
        <w:t xml:space="preserve"> </w:t>
      </w:r>
      <w:r w:rsidRPr="00BC3F45">
        <w:rPr>
          <w:sz w:val="14"/>
        </w:rPr>
        <w:t xml:space="preserve">sample-return </w:t>
      </w:r>
      <w:r w:rsidRPr="00BC3F45">
        <w:rPr>
          <w:u w:val="single"/>
        </w:rPr>
        <w:t>missions</w:t>
      </w:r>
      <w:r>
        <w:rPr>
          <w:u w:val="single"/>
        </w:rPr>
        <w:t xml:space="preserve"> </w:t>
      </w:r>
      <w:r w:rsidRPr="00BC3F45">
        <w:rPr>
          <w:u w:val="single"/>
        </w:rPr>
        <w:t>underway</w:t>
      </w:r>
      <w:r w:rsidRPr="00BC3F45">
        <w:rPr>
          <w:sz w:val="14"/>
        </w:rPr>
        <w:t xml:space="preserve"> by</w:t>
      </w:r>
      <w:r>
        <w:rPr>
          <w:sz w:val="14"/>
        </w:rPr>
        <w:t xml:space="preserve"> </w:t>
      </w:r>
      <w:hyperlink r:id="rId9" w:history="1">
        <w:r w:rsidRPr="00BC3F45">
          <w:rPr>
            <w:rStyle w:val="Hyperlink"/>
            <w:sz w:val="14"/>
          </w:rPr>
          <w:t>NASA</w:t>
        </w:r>
      </w:hyperlink>
      <w:r>
        <w:rPr>
          <w:sz w:val="14"/>
        </w:rPr>
        <w:t xml:space="preserve"> </w:t>
      </w:r>
      <w:r w:rsidRPr="00BC3F45">
        <w:rPr>
          <w:sz w:val="14"/>
        </w:rPr>
        <w:t>and</w:t>
      </w:r>
      <w:r>
        <w:rPr>
          <w:sz w:val="14"/>
        </w:rPr>
        <w:t xml:space="preserve"> </w:t>
      </w:r>
      <w:hyperlink r:id="rId10" w:history="1">
        <w:r w:rsidRPr="00BC3F45">
          <w:rPr>
            <w:rStyle w:val="Hyperlink"/>
            <w:sz w:val="14"/>
          </w:rPr>
          <w:t>JAXA</w:t>
        </w:r>
      </w:hyperlink>
      <w:r>
        <w:rPr>
          <w:sz w:val="14"/>
        </w:rPr>
        <w:t xml:space="preserve"> </w:t>
      </w:r>
      <w:r w:rsidRPr="00BC3F45">
        <w:rPr>
          <w:sz w:val="14"/>
        </w:rPr>
        <w:t xml:space="preserve">serve as technological demonstrations of the possibilities, challenges, and dangers when interacting with asteroids. </w:t>
      </w:r>
      <w:r w:rsidRPr="00BC3F45">
        <w:rPr>
          <w:u w:val="single"/>
        </w:rPr>
        <w:t xml:space="preserve">Other teams </w:t>
      </w:r>
      <w:r w:rsidRPr="004B1FBE">
        <w:rPr>
          <w:highlight w:val="green"/>
          <w:u w:val="single"/>
        </w:rPr>
        <w:t>planning to do the same</w:t>
      </w:r>
      <w:r w:rsidRPr="00BC3F45">
        <w:rPr>
          <w:u w:val="single"/>
        </w:rPr>
        <w:t xml:space="preserve"> in the near future, some of which </w:t>
      </w:r>
      <w:r w:rsidRPr="004B1FBE">
        <w:rPr>
          <w:highlight w:val="green"/>
          <w:u w:val="single"/>
        </w:rPr>
        <w:t xml:space="preserve">are </w:t>
      </w:r>
      <w:r w:rsidRPr="004B1FBE">
        <w:rPr>
          <w:rStyle w:val="Emphasis"/>
          <w:highlight w:val="green"/>
        </w:rPr>
        <w:t>commercial actors</w:t>
      </w:r>
      <w:r w:rsidRPr="00BC3F45">
        <w:rPr>
          <w:u w:val="single"/>
        </w:rPr>
        <w:t>, will learn greatly from these missions</w:t>
      </w:r>
      <w:r>
        <w:rPr>
          <w:u w:val="single"/>
        </w:rPr>
        <w:t xml:space="preserve"> </w:t>
      </w:r>
      <w:r w:rsidRPr="0000076C">
        <w:rPr>
          <w:rStyle w:val="Emphasis"/>
          <w:highlight w:val="green"/>
        </w:rPr>
        <w:t>Mining asteroids</w:t>
      </w:r>
      <w:r w:rsidRPr="00BC3F45">
        <w:rPr>
          <w:sz w:val="14"/>
        </w:rPr>
        <w:t xml:space="preserve"> </w:t>
      </w:r>
      <w:r w:rsidRPr="00BC3F45">
        <w:rPr>
          <w:u w:val="single"/>
        </w:rPr>
        <w:t xml:space="preserve">could also </w:t>
      </w:r>
      <w:r w:rsidRPr="0000076C">
        <w:rPr>
          <w:highlight w:val="green"/>
          <w:u w:val="single"/>
        </w:rPr>
        <w:t>become a very real prospe</w:t>
      </w:r>
      <w:r w:rsidRPr="00BC3F45">
        <w:rPr>
          <w:u w:val="single"/>
        </w:rPr>
        <w:t>ct</w:t>
      </w:r>
      <w:r w:rsidRPr="00BC3F45">
        <w:rPr>
          <w:sz w:val="14"/>
        </w:rPr>
        <w:t xml:space="preserve"> </w:t>
      </w:r>
      <w:proofErr w:type="gramStart"/>
      <w:r w:rsidRPr="00BC3F45">
        <w:rPr>
          <w:sz w:val="14"/>
        </w:rPr>
        <w:t>decades</w:t>
      </w:r>
      <w:proofErr w:type="gramEnd"/>
      <w:r w:rsidRPr="00BC3F45">
        <w:rPr>
          <w:sz w:val="14"/>
        </w:rPr>
        <w:t xml:space="preserve"> from now. New sample and return technology, namely the </w:t>
      </w:r>
      <w:r w:rsidRPr="004B1FBE">
        <w:rPr>
          <w:highlight w:val="green"/>
          <w:u w:val="single"/>
        </w:rPr>
        <w:t>probes</w:t>
      </w:r>
      <w:r w:rsidRPr="00BC3F45">
        <w:rPr>
          <w:sz w:val="14"/>
        </w:rPr>
        <w:t xml:space="preserve"> deployed by</w:t>
      </w:r>
      <w:r>
        <w:rPr>
          <w:sz w:val="14"/>
        </w:rPr>
        <w:t xml:space="preserve"> </w:t>
      </w:r>
      <w:hyperlink r:id="rId11" w:history="1">
        <w:r w:rsidRPr="00BC3F45">
          <w:rPr>
            <w:rStyle w:val="Hyperlink"/>
            <w:sz w:val="14"/>
          </w:rPr>
          <w:t>JAXA</w:t>
        </w:r>
      </w:hyperlink>
      <w:r>
        <w:rPr>
          <w:sz w:val="14"/>
        </w:rPr>
        <w:t xml:space="preserve"> </w:t>
      </w:r>
      <w:r w:rsidRPr="00BC3F45">
        <w:rPr>
          <w:sz w:val="14"/>
        </w:rPr>
        <w:t>and</w:t>
      </w:r>
      <w:r>
        <w:rPr>
          <w:sz w:val="14"/>
        </w:rPr>
        <w:t xml:space="preserve"> </w:t>
      </w:r>
      <w:hyperlink r:id="rId12" w:history="1">
        <w:r w:rsidRPr="00BC3F45">
          <w:rPr>
            <w:rStyle w:val="Hyperlink"/>
            <w:sz w:val="14"/>
          </w:rPr>
          <w:t>NASA,</w:t>
        </w:r>
      </w:hyperlink>
      <w:r>
        <w:rPr>
          <w:sz w:val="14"/>
        </w:rPr>
        <w:t xml:space="preserve"> </w:t>
      </w:r>
      <w:r w:rsidRPr="00BC3F45">
        <w:rPr>
          <w:sz w:val="14"/>
        </w:rPr>
        <w:t xml:space="preserve">have </w:t>
      </w:r>
      <w:r w:rsidRPr="004B1FBE">
        <w:rPr>
          <w:highlight w:val="green"/>
          <w:u w:val="single"/>
        </w:rPr>
        <w:t>extracted material from</w:t>
      </w:r>
      <w:r w:rsidRPr="00BC3F45">
        <w:rPr>
          <w:sz w:val="14"/>
        </w:rPr>
        <w:t xml:space="preserve"> the </w:t>
      </w:r>
      <w:r w:rsidRPr="004B1FBE">
        <w:rPr>
          <w:highlight w:val="green"/>
          <w:u w:val="single"/>
        </w:rPr>
        <w:t>asteroids</w:t>
      </w:r>
      <w:r w:rsidRPr="00BC3F45">
        <w:rPr>
          <w:sz w:val="14"/>
        </w:rPr>
        <w:t xml:space="preserve"> </w:t>
      </w:r>
      <w:proofErr w:type="spellStart"/>
      <w:r w:rsidRPr="00BC3F45">
        <w:rPr>
          <w:sz w:val="14"/>
        </w:rPr>
        <w:t>Ryugu</w:t>
      </w:r>
      <w:proofErr w:type="spellEnd"/>
      <w:r w:rsidRPr="00BC3F45">
        <w:rPr>
          <w:sz w:val="14"/>
        </w:rPr>
        <w:t xml:space="preserve"> and Bennu, respectively, </w:t>
      </w:r>
      <w:r w:rsidRPr="00BC3F45">
        <w:rPr>
          <w:u w:val="single"/>
        </w:rPr>
        <w:t>and</w:t>
      </w:r>
      <w:r w:rsidRPr="00BC3F45">
        <w:rPr>
          <w:sz w:val="14"/>
        </w:rPr>
        <w:t xml:space="preserve"> are </w:t>
      </w:r>
      <w:r w:rsidRPr="00BC3F45">
        <w:rPr>
          <w:u w:val="single"/>
        </w:rPr>
        <w:t>returning it to Earth</w:t>
      </w:r>
      <w:r w:rsidRPr="00BC3F45">
        <w:rPr>
          <w:sz w:val="14"/>
        </w:rPr>
        <w:t xml:space="preserve">. Meanwhile, commercial launch </w:t>
      </w:r>
      <w:r w:rsidRPr="004B1FBE">
        <w:rPr>
          <w:rStyle w:val="Emphasis"/>
          <w:highlight w:val="green"/>
        </w:rPr>
        <w:t>companies</w:t>
      </w:r>
      <w:r w:rsidRPr="00BC3F45">
        <w:rPr>
          <w:sz w:val="14"/>
        </w:rPr>
        <w:t xml:space="preserve">, </w:t>
      </w:r>
      <w:r w:rsidRPr="00BC3F45">
        <w:rPr>
          <w:u w:val="single"/>
        </w:rPr>
        <w:t xml:space="preserve">such as SpaceX, </w:t>
      </w:r>
      <w:r w:rsidRPr="004B1FBE">
        <w:rPr>
          <w:highlight w:val="green"/>
          <w:u w:val="single"/>
        </w:rPr>
        <w:t>are</w:t>
      </w:r>
      <w:r w:rsidRPr="00BC3F45">
        <w:rPr>
          <w:u w:val="single"/>
        </w:rPr>
        <w:t xml:space="preserve"> drastically </w:t>
      </w:r>
      <w:r w:rsidRPr="004B1FBE">
        <w:rPr>
          <w:highlight w:val="green"/>
          <w:u w:val="single"/>
        </w:rPr>
        <w:t xml:space="preserve">lowering the </w:t>
      </w:r>
      <w:r w:rsidRPr="004B1FBE">
        <w:rPr>
          <w:rStyle w:val="Emphasis"/>
          <w:highlight w:val="green"/>
        </w:rPr>
        <w:t>cost</w:t>
      </w:r>
      <w:r w:rsidRPr="00BC3F45">
        <w:rPr>
          <w:sz w:val="14"/>
        </w:rPr>
        <w:t xml:space="preserve"> of launching equipment into space, </w:t>
      </w:r>
      <w:r w:rsidRPr="00BC3F45">
        <w:rPr>
          <w:u w:val="single"/>
        </w:rPr>
        <w:t>making it accessible to a wider range of actors.</w:t>
      </w:r>
      <w:r>
        <w:rPr>
          <w:u w:val="single"/>
        </w:rPr>
        <w:t xml:space="preserve"> </w:t>
      </w:r>
      <w:r w:rsidRPr="00BC3F45">
        <w:rPr>
          <w:sz w:val="12"/>
          <w:szCs w:val="12"/>
        </w:rPr>
        <w:t>Despite</w:t>
      </w:r>
      <w:hyperlink r:id="rId13" w:history="1">
        <w:r>
          <w:rPr>
            <w:rStyle w:val="Hyperlink"/>
            <w:sz w:val="12"/>
            <w:szCs w:val="12"/>
          </w:rPr>
          <w:t xml:space="preserve"> </w:t>
        </w:r>
        <w:r w:rsidRPr="00BC3F45">
          <w:rPr>
            <w:rStyle w:val="Hyperlink"/>
            <w:sz w:val="12"/>
            <w:szCs w:val="12"/>
          </w:rPr>
          <w:t>the declining investment into asteroid mining start-ups,</w:t>
        </w:r>
      </w:hyperlink>
      <w:r>
        <w:rPr>
          <w:sz w:val="12"/>
          <w:szCs w:val="12"/>
        </w:rPr>
        <w:t xml:space="preserve"> </w:t>
      </w:r>
      <w:r w:rsidRPr="00BC3F45">
        <w:rPr>
          <w:sz w:val="12"/>
          <w:szCs w:val="12"/>
        </w:rPr>
        <w:t>some ambitious companies remain waiting for a future date when it becomes economically feasible. In the meantime, they undertake other space activities, such as operating Earth imaging satellites, to maintain revenue streams.</w:t>
      </w:r>
      <w:r>
        <w:rPr>
          <w:sz w:val="12"/>
          <w:szCs w:val="12"/>
        </w:rPr>
        <w:t xml:space="preserve"> </w:t>
      </w:r>
      <w:r w:rsidRPr="00BC3F45">
        <w:rPr>
          <w:u w:val="single"/>
        </w:rPr>
        <w:t>Mining space resources, such as the Moon and asteroids, could greatly expand humanity’s knowledge</w:t>
      </w:r>
      <w:r w:rsidRPr="00BC3F45">
        <w:rPr>
          <w:sz w:val="14"/>
        </w:rPr>
        <w:t xml:space="preserve"> about the origins of the solar system, the Earth, the abundance of water, and the origin of life. Ice and water-bearing minerals could be used to produce rocket fuel; fuel that, being sourced in space, will not need to be lifted – at great expense – out of Earth’s heavy gravity. </w:t>
      </w:r>
      <w:r w:rsidRPr="00BC3F45">
        <w:rPr>
          <w:u w:val="single"/>
        </w:rPr>
        <w:t xml:space="preserve">Studying </w:t>
      </w:r>
      <w:r w:rsidRPr="004B1FBE">
        <w:rPr>
          <w:highlight w:val="green"/>
          <w:u w:val="single"/>
        </w:rPr>
        <w:t xml:space="preserve">material from asteroids </w:t>
      </w:r>
      <w:r w:rsidRPr="00BC3F45">
        <w:rPr>
          <w:u w:val="single"/>
        </w:rPr>
        <w:t xml:space="preserve">may also prove to be </w:t>
      </w:r>
      <w:r w:rsidRPr="004B1FBE">
        <w:rPr>
          <w:highlight w:val="green"/>
          <w:u w:val="single"/>
        </w:rPr>
        <w:t xml:space="preserve">vital in </w:t>
      </w:r>
      <w:r w:rsidRPr="00BC3F45">
        <w:rPr>
          <w:u w:val="single"/>
        </w:rPr>
        <w:t xml:space="preserve">humanity's </w:t>
      </w:r>
      <w:proofErr w:type="spellStart"/>
      <w:r w:rsidRPr="004B1FBE">
        <w:rPr>
          <w:highlight w:val="green"/>
          <w:u w:val="single"/>
        </w:rPr>
        <w:t>defence</w:t>
      </w:r>
      <w:proofErr w:type="spellEnd"/>
      <w:r w:rsidRPr="004B1FBE">
        <w:rPr>
          <w:highlight w:val="green"/>
          <w:u w:val="single"/>
        </w:rPr>
        <w:t xml:space="preserve"> against</w:t>
      </w:r>
      <w:r w:rsidRPr="00BC3F45">
        <w:rPr>
          <w:u w:val="single"/>
        </w:rPr>
        <w:t xml:space="preserve"> potential major </w:t>
      </w:r>
      <w:r w:rsidRPr="004B1FBE">
        <w:rPr>
          <w:highlight w:val="green"/>
          <w:u w:val="single"/>
        </w:rPr>
        <w:t>impactors</w:t>
      </w:r>
      <w:r w:rsidRPr="00BC3F45">
        <w:rPr>
          <w:sz w:val="14"/>
        </w:rPr>
        <w:t>.</w:t>
      </w:r>
    </w:p>
    <w:p w14:paraId="5C95029C" w14:textId="77777777" w:rsidR="00DB027B" w:rsidRDefault="00DB027B" w:rsidP="00DB027B">
      <w:pPr>
        <w:pStyle w:val="Heading4"/>
      </w:pPr>
      <w:r>
        <w:t>Specifically, SpaceX’s Starship enables sample collection at an unprecedented rate.</w:t>
      </w:r>
    </w:p>
    <w:p w14:paraId="5B91FDBA" w14:textId="77777777" w:rsidR="00DB027B" w:rsidRPr="009469E8" w:rsidRDefault="00DB027B" w:rsidP="00DB027B">
      <w:proofErr w:type="spellStart"/>
      <w:r>
        <w:rPr>
          <w:rStyle w:val="Style13ptBold"/>
        </w:rPr>
        <w:t>Heldmann</w:t>
      </w:r>
      <w:proofErr w:type="spellEnd"/>
      <w:r>
        <w:rPr>
          <w:rStyle w:val="Style13ptBold"/>
        </w:rPr>
        <w:t xml:space="preserve"> et al 21 </w:t>
      </w:r>
      <w:r>
        <w:t xml:space="preserve">“Accelerating Martian and Lunar Science through SpaceX Starship Missions” May 2021 Jennifer L. </w:t>
      </w:r>
      <w:proofErr w:type="spellStart"/>
      <w:r>
        <w:t>Heldmann</w:t>
      </w:r>
      <w:proofErr w:type="spellEnd"/>
      <w:r>
        <w:t xml:space="preserve"> [NASA Ames Research Center, Division of Space Sciences &amp; Astrobiology, Planetary Systems Branch], other authors listed in the article </w:t>
      </w:r>
      <w:hyperlink r:id="rId14" w:history="1">
        <w:r w:rsidRPr="00097382">
          <w:rPr>
            <w:rStyle w:val="Hyperlink"/>
          </w:rPr>
          <w:t>https://surveygizmoresponseuploads.s3.amazonaws.com/fileuploads/623127/5489366/111-381503be1c5764e533d2e1e923e21477_HeldmannJenniferL.pdf</w:t>
        </w:r>
      </w:hyperlink>
      <w:r>
        <w:t xml:space="preserve"> SM</w:t>
      </w:r>
    </w:p>
    <w:p w14:paraId="0ABFA75C" w14:textId="77777777" w:rsidR="00DB027B" w:rsidRDefault="00DB027B" w:rsidP="00DB027B">
      <w:r w:rsidRPr="009469E8">
        <w:rPr>
          <w:rStyle w:val="StyleUnderline"/>
        </w:rPr>
        <w:t xml:space="preserve">Given the </w:t>
      </w:r>
      <w:r w:rsidRPr="009469E8">
        <w:rPr>
          <w:rStyle w:val="StyleUnderline"/>
          <w:highlight w:val="green"/>
        </w:rPr>
        <w:t xml:space="preserve">Starship’s </w:t>
      </w:r>
      <w:r w:rsidRPr="009469E8">
        <w:rPr>
          <w:rStyle w:val="StyleUnderline"/>
        </w:rPr>
        <w:t xml:space="preserve">anticipated </w:t>
      </w:r>
      <w:r w:rsidRPr="009469E8">
        <w:rPr>
          <w:rStyle w:val="StyleUnderline"/>
          <w:highlight w:val="green"/>
        </w:rPr>
        <w:t>low cost, high</w:t>
      </w:r>
      <w:r w:rsidRPr="009469E8">
        <w:rPr>
          <w:rStyle w:val="StyleUnderline"/>
        </w:rPr>
        <w:t xml:space="preserve"> payload </w:t>
      </w:r>
      <w:r w:rsidRPr="009469E8">
        <w:rPr>
          <w:rStyle w:val="StyleUnderline"/>
          <w:highlight w:val="green"/>
        </w:rPr>
        <w:t>capacity</w:t>
      </w:r>
      <w:r w:rsidRPr="009469E8">
        <w:rPr>
          <w:rStyle w:val="StyleUnderline"/>
        </w:rPr>
        <w:t>, and potential for high</w:t>
      </w:r>
      <w:r>
        <w:rPr>
          <w:rStyle w:val="StyleUnderline"/>
        </w:rPr>
        <w:t xml:space="preserve"> </w:t>
      </w:r>
      <w:r w:rsidRPr="009469E8">
        <w:rPr>
          <w:rStyle w:val="StyleUnderline"/>
        </w:rPr>
        <w:t>flight cadence, the opportunities presented for planetary science missions have the potential to</w:t>
      </w:r>
      <w:r>
        <w:rPr>
          <w:rStyle w:val="StyleUnderline"/>
        </w:rPr>
        <w:t xml:space="preserve"> </w:t>
      </w:r>
      <w:r w:rsidRPr="009469E8">
        <w:rPr>
          <w:rStyle w:val="StyleUnderline"/>
        </w:rPr>
        <w:t>dramatically increase our progress towards NASA Planetary Science &amp; Astrobiology goals and</w:t>
      </w:r>
      <w:r>
        <w:rPr>
          <w:rStyle w:val="StyleUnderline"/>
        </w:rPr>
        <w:t xml:space="preserve"> </w:t>
      </w:r>
      <w:r w:rsidRPr="009469E8">
        <w:rPr>
          <w:rStyle w:val="StyleUnderline"/>
        </w:rPr>
        <w:t>objectives</w:t>
      </w:r>
      <w:r>
        <w:t xml:space="preserve">. Building upon the NASA CLPS paradigm (Bussey et al. 2019), </w:t>
      </w:r>
      <w:r w:rsidRPr="009469E8">
        <w:rPr>
          <w:rStyle w:val="StyleUnderline"/>
        </w:rPr>
        <w:t xml:space="preserve">use </w:t>
      </w:r>
      <w:r w:rsidRPr="009469E8">
        <w:rPr>
          <w:rStyle w:val="StyleUnderline"/>
          <w:highlight w:val="green"/>
        </w:rPr>
        <w:t>of SpaceX Starships</w:t>
      </w:r>
      <w:r w:rsidRPr="009469E8">
        <w:rPr>
          <w:rStyle w:val="StyleUnderline"/>
        </w:rPr>
        <w:t xml:space="preserve"> will allow for increased flights for science experiments, technology demonstrations,</w:t>
      </w:r>
      <w:r>
        <w:rPr>
          <w:rStyle w:val="StyleUnderline"/>
        </w:rPr>
        <w:t xml:space="preserve"> </w:t>
      </w:r>
      <w:r w:rsidRPr="009469E8">
        <w:rPr>
          <w:rStyle w:val="StyleUnderline"/>
        </w:rPr>
        <w:t>and capability development to enable human spaceflight missions through NASA partnership</w:t>
      </w:r>
      <w:r>
        <w:rPr>
          <w:rStyle w:val="StyleUnderline"/>
        </w:rPr>
        <w:t xml:space="preserve"> </w:t>
      </w:r>
      <w:r w:rsidRPr="009469E8">
        <w:rPr>
          <w:rStyle w:val="StyleUnderline"/>
        </w:rPr>
        <w:t>and purchase of flight payload accommodation. High priority science objectives as outlined in</w:t>
      </w:r>
      <w:r>
        <w:rPr>
          <w:rStyle w:val="StyleUnderline"/>
        </w:rPr>
        <w:t xml:space="preserve"> </w:t>
      </w:r>
      <w:r w:rsidRPr="009469E8">
        <w:rPr>
          <w:rStyle w:val="StyleUnderline"/>
        </w:rPr>
        <w:t>the Decadal Survey and NASA Strategic Plan for the Moon and Mars can uniquely be achieved</w:t>
      </w:r>
      <w:r>
        <w:rPr>
          <w:rStyle w:val="StyleUnderline"/>
        </w:rPr>
        <w:t xml:space="preserve"> </w:t>
      </w:r>
      <w:r w:rsidRPr="009469E8">
        <w:rPr>
          <w:rStyle w:val="StyleUnderline"/>
        </w:rPr>
        <w:t xml:space="preserve">through flights to </w:t>
      </w:r>
      <w:r w:rsidRPr="009469E8">
        <w:t>lunar/Martian orbit and/or to</w:t>
      </w:r>
      <w:r w:rsidRPr="009469E8">
        <w:rPr>
          <w:rStyle w:val="StyleUnderline"/>
        </w:rPr>
        <w:t xml:space="preserve"> the surface of </w:t>
      </w:r>
      <w:r w:rsidRPr="009469E8">
        <w:t>these</w:t>
      </w:r>
      <w:r w:rsidRPr="009469E8">
        <w:rPr>
          <w:rStyle w:val="StyleUnderline"/>
        </w:rPr>
        <w:t xml:space="preserve"> planetary bodies</w:t>
      </w:r>
      <w:r>
        <w:t xml:space="preserve">. In addition, Starship </w:t>
      </w:r>
      <w:proofErr w:type="gramStart"/>
      <w:r>
        <w:t>has the ability to</w:t>
      </w:r>
      <w:proofErr w:type="gramEnd"/>
      <w:r>
        <w:t xml:space="preserve"> deploy orbiters on approach. This capability would provide the opportunity to deliver either relatively large orbital assets with sophisticated remote sensing instrumentation and/or many smaller satellites that could serve a variety of purposes, including development of communications or meteorology networks.</w:t>
      </w:r>
    </w:p>
    <w:p w14:paraId="75841F47" w14:textId="77777777" w:rsidR="00DB027B" w:rsidRPr="009469E8" w:rsidRDefault="00DB027B" w:rsidP="00DB027B">
      <w:pPr>
        <w:rPr>
          <w:rStyle w:val="StyleUnderline"/>
        </w:rPr>
      </w:pPr>
      <w:r w:rsidRPr="009469E8">
        <w:rPr>
          <w:rStyle w:val="StyleUnderline"/>
        </w:rPr>
        <w:t>Starship is designed to lift off from its planetary destination and return to Earth, thereby</w:t>
      </w:r>
      <w:r>
        <w:rPr>
          <w:rStyle w:val="StyleUnderline"/>
        </w:rPr>
        <w:t xml:space="preserve"> </w:t>
      </w:r>
      <w:r w:rsidRPr="009469E8">
        <w:rPr>
          <w:rStyle w:val="StyleUnderline"/>
          <w:highlight w:val="green"/>
        </w:rPr>
        <w:t>allowing</w:t>
      </w:r>
      <w:r w:rsidRPr="009469E8">
        <w:rPr>
          <w:rStyle w:val="StyleUnderline"/>
        </w:rPr>
        <w:t xml:space="preserve"> </w:t>
      </w:r>
      <w:r w:rsidRPr="009469E8">
        <w:t>not only the return of crew members but also</w:t>
      </w:r>
      <w:r w:rsidRPr="009469E8">
        <w:rPr>
          <w:rStyle w:val="StyleUnderline"/>
        </w:rPr>
        <w:t xml:space="preserve"> the return of </w:t>
      </w:r>
      <w:r w:rsidRPr="009469E8">
        <w:rPr>
          <w:rStyle w:val="StyleUnderline"/>
          <w:highlight w:val="green"/>
        </w:rPr>
        <w:t>unprecedented quantities of lunar</w:t>
      </w:r>
      <w:r w:rsidRPr="009469E8">
        <w:rPr>
          <w:rStyle w:val="StyleUnderline"/>
        </w:rPr>
        <w:t xml:space="preserve"> and Martian </w:t>
      </w:r>
      <w:r w:rsidRPr="009469E8">
        <w:rPr>
          <w:rStyle w:val="StyleUnderline"/>
          <w:highlight w:val="green"/>
        </w:rPr>
        <w:t>samples</w:t>
      </w:r>
      <w:r w:rsidRPr="009469E8">
        <w:rPr>
          <w:rStyle w:val="StyleUnderline"/>
        </w:rPr>
        <w:t xml:space="preserve"> to Earth </w:t>
      </w:r>
      <w:r w:rsidRPr="009469E8">
        <w:rPr>
          <w:rStyle w:val="StyleUnderline"/>
          <w:highlight w:val="green"/>
        </w:rPr>
        <w:t>for scientific analysis</w:t>
      </w:r>
      <w:r w:rsidRPr="009469E8">
        <w:rPr>
          <w:rStyle w:val="StyleUnderline"/>
        </w:rPr>
        <w:t xml:space="preserve">. Because </w:t>
      </w:r>
      <w:r w:rsidRPr="009469E8">
        <w:rPr>
          <w:rStyle w:val="StyleUnderline"/>
          <w:highlight w:val="green"/>
        </w:rPr>
        <w:t xml:space="preserve">Starship </w:t>
      </w:r>
      <w:r w:rsidRPr="009469E8">
        <w:rPr>
          <w:rStyle w:val="StyleUnderline"/>
        </w:rPr>
        <w:t>can return tens of</w:t>
      </w:r>
      <w:r>
        <w:rPr>
          <w:rStyle w:val="StyleUnderline"/>
        </w:rPr>
        <w:t xml:space="preserve"> </w:t>
      </w:r>
      <w:r w:rsidRPr="009469E8">
        <w:rPr>
          <w:rStyle w:val="StyleUnderline"/>
        </w:rPr>
        <w:t xml:space="preserve">tons of payload from the surface of the Moon, the </w:t>
      </w:r>
      <w:r w:rsidRPr="009469E8">
        <w:t>return sample</w:t>
      </w:r>
      <w:r w:rsidRPr="009469E8">
        <w:rPr>
          <w:rStyle w:val="StyleUnderline"/>
        </w:rPr>
        <w:t xml:space="preserve"> mass of </w:t>
      </w:r>
      <w:r w:rsidRPr="009469E8">
        <w:rPr>
          <w:rStyle w:val="StyleUnderline"/>
          <w:highlight w:val="green"/>
        </w:rPr>
        <w:t>lunar samples</w:t>
      </w:r>
      <w:r w:rsidRPr="009469E8">
        <w:rPr>
          <w:rStyle w:val="StyleUnderline"/>
        </w:rPr>
        <w:t xml:space="preserve"> from a</w:t>
      </w:r>
      <w:r>
        <w:rPr>
          <w:rStyle w:val="StyleUnderline"/>
        </w:rPr>
        <w:t xml:space="preserve"> </w:t>
      </w:r>
      <w:r w:rsidRPr="009469E8">
        <w:rPr>
          <w:rStyle w:val="StyleUnderline"/>
        </w:rPr>
        <w:t xml:space="preserve">single mission </w:t>
      </w:r>
      <w:r w:rsidRPr="009469E8">
        <w:rPr>
          <w:rStyle w:val="StyleUnderline"/>
          <w:highlight w:val="green"/>
        </w:rPr>
        <w:t xml:space="preserve">would dwarf the </w:t>
      </w:r>
      <w:r w:rsidRPr="009469E8">
        <w:rPr>
          <w:rStyle w:val="StyleUnderline"/>
        </w:rPr>
        <w:t xml:space="preserve">combined </w:t>
      </w:r>
      <w:r w:rsidRPr="009469E8">
        <w:rPr>
          <w:rStyle w:val="StyleUnderline"/>
          <w:highlight w:val="green"/>
        </w:rPr>
        <w:t>total</w:t>
      </w:r>
      <w:r w:rsidRPr="009469E8">
        <w:rPr>
          <w:rStyle w:val="StyleUnderline"/>
        </w:rPr>
        <w:t xml:space="preserve"> </w:t>
      </w:r>
      <w:r w:rsidRPr="009469E8">
        <w:t>returned mass of all lunar samples from all sample return</w:t>
      </w:r>
      <w:r w:rsidRPr="009469E8">
        <w:rPr>
          <w:rStyle w:val="StyleUnderline"/>
        </w:rPr>
        <w:t xml:space="preserve"> </w:t>
      </w:r>
      <w:r w:rsidRPr="009469E8">
        <w:rPr>
          <w:rStyle w:val="StyleUnderline"/>
          <w:highlight w:val="green"/>
        </w:rPr>
        <w:t>missions to date. Many samples with greater sample variety</w:t>
      </w:r>
      <w:r w:rsidRPr="009469E8">
        <w:rPr>
          <w:rStyle w:val="StyleUnderline"/>
        </w:rPr>
        <w:t xml:space="preserve"> will </w:t>
      </w:r>
      <w:r w:rsidRPr="009469E8">
        <w:rPr>
          <w:rStyle w:val="StyleUnderline"/>
          <w:highlight w:val="green"/>
        </w:rPr>
        <w:t>allow</w:t>
      </w:r>
      <w:r w:rsidRPr="009469E8">
        <w:rPr>
          <w:rStyle w:val="StyleUnderline"/>
        </w:rPr>
        <w:t xml:space="preserve"> for </w:t>
      </w:r>
      <w:r w:rsidRPr="009469E8">
        <w:rPr>
          <w:rStyle w:val="StyleUnderline"/>
          <w:highlight w:val="green"/>
        </w:rPr>
        <w:t>more scientifically robust</w:t>
      </w:r>
      <w:r w:rsidRPr="009469E8">
        <w:rPr>
          <w:rStyle w:val="StyleUnderline"/>
        </w:rPr>
        <w:t xml:space="preserve"> analytical </w:t>
      </w:r>
      <w:r w:rsidRPr="009469E8">
        <w:rPr>
          <w:rStyle w:val="StyleUnderline"/>
          <w:highlight w:val="green"/>
        </w:rPr>
        <w:t>studies</w:t>
      </w:r>
      <w:r w:rsidRPr="009469E8">
        <w:rPr>
          <w:rStyle w:val="StyleUnderline"/>
        </w:rPr>
        <w:t xml:space="preserve"> in laboratories on Earth. </w:t>
      </w:r>
      <w:r w:rsidRPr="009469E8">
        <w:rPr>
          <w:rStyle w:val="StyleUnderline"/>
          <w:highlight w:val="green"/>
        </w:rPr>
        <w:t>Removing the need to severely high-grade and down-select samples on the Moon</w:t>
      </w:r>
      <w:r w:rsidRPr="009469E8">
        <w:rPr>
          <w:rStyle w:val="StyleUnderline"/>
        </w:rPr>
        <w:t xml:space="preserve"> </w:t>
      </w:r>
      <w:r w:rsidRPr="009469E8">
        <w:t>and Mars</w:t>
      </w:r>
      <w:r w:rsidRPr="009469E8">
        <w:rPr>
          <w:rStyle w:val="StyleUnderline"/>
        </w:rPr>
        <w:t xml:space="preserve"> </w:t>
      </w:r>
      <w:r w:rsidRPr="009469E8">
        <w:rPr>
          <w:rStyle w:val="StyleUnderline"/>
          <w:highlight w:val="green"/>
        </w:rPr>
        <w:t>will</w:t>
      </w:r>
      <w:r w:rsidRPr="009469E8">
        <w:rPr>
          <w:rStyle w:val="StyleUnderline"/>
        </w:rPr>
        <w:t xml:space="preserve"> also </w:t>
      </w:r>
      <w:r w:rsidRPr="009469E8">
        <w:rPr>
          <w:rStyle w:val="StyleUnderline"/>
          <w:highlight w:val="green"/>
        </w:rPr>
        <w:t>enable</w:t>
      </w:r>
      <w:r w:rsidRPr="009469E8">
        <w:rPr>
          <w:rStyle w:val="StyleUnderline"/>
        </w:rPr>
        <w:t xml:space="preserve"> opportunistic</w:t>
      </w:r>
      <w:r>
        <w:rPr>
          <w:rStyle w:val="StyleUnderline"/>
        </w:rPr>
        <w:t xml:space="preserve"> </w:t>
      </w:r>
      <w:r w:rsidRPr="009469E8">
        <w:rPr>
          <w:rStyle w:val="StyleUnderline"/>
          <w:highlight w:val="green"/>
        </w:rPr>
        <w:t>science</w:t>
      </w:r>
      <w:r w:rsidRPr="009469E8">
        <w:rPr>
          <w:rStyle w:val="StyleUnderline"/>
        </w:rPr>
        <w:t xml:space="preserve"> from returned samples </w:t>
      </w:r>
      <w:r w:rsidRPr="009469E8">
        <w:rPr>
          <w:rStyle w:val="StyleUnderline"/>
          <w:highlight w:val="green"/>
        </w:rPr>
        <w:t>to degrees previously not achievable</w:t>
      </w:r>
      <w:r w:rsidRPr="009469E8">
        <w:rPr>
          <w:rStyle w:val="StyleUnderline"/>
        </w:rPr>
        <w:t xml:space="preserve">. </w:t>
      </w:r>
      <w:proofErr w:type="gramStart"/>
      <w:r w:rsidRPr="009469E8">
        <w:rPr>
          <w:rStyle w:val="StyleUnderline"/>
        </w:rPr>
        <w:t>Never before</w:t>
      </w:r>
      <w:proofErr w:type="gramEnd"/>
      <w:r w:rsidRPr="009469E8">
        <w:rPr>
          <w:rStyle w:val="StyleUnderline"/>
        </w:rPr>
        <w:t xml:space="preserve"> has the</w:t>
      </w:r>
      <w:r>
        <w:rPr>
          <w:rStyle w:val="StyleUnderline"/>
        </w:rPr>
        <w:t xml:space="preserve"> </w:t>
      </w:r>
      <w:r w:rsidRPr="009469E8">
        <w:rPr>
          <w:rStyle w:val="StyleUnderline"/>
        </w:rPr>
        <w:t xml:space="preserve">science </w:t>
      </w:r>
      <w:r w:rsidRPr="009469E8">
        <w:t>or exploration</w:t>
      </w:r>
      <w:r w:rsidRPr="009469E8">
        <w:rPr>
          <w:rStyle w:val="StyleUnderline"/>
        </w:rPr>
        <w:t xml:space="preserve"> community had the potential to send such payload capacity </w:t>
      </w:r>
      <w:r w:rsidRPr="009469E8">
        <w:t>to these destinations</w:t>
      </w:r>
      <w:r w:rsidRPr="009469E8">
        <w:rPr>
          <w:rStyle w:val="StyleUnderline"/>
        </w:rPr>
        <w:t xml:space="preserve"> and return as much sample material as can be accommodated by Starship. </w:t>
      </w:r>
      <w:r w:rsidRPr="009469E8">
        <w:rPr>
          <w:rStyle w:val="StyleUnderline"/>
          <w:highlight w:val="green"/>
        </w:rPr>
        <w:t>The</w:t>
      </w:r>
      <w:r>
        <w:rPr>
          <w:rStyle w:val="StyleUnderline"/>
        </w:rPr>
        <w:t xml:space="preserve"> </w:t>
      </w:r>
      <w:r w:rsidRPr="009469E8">
        <w:rPr>
          <w:rStyle w:val="StyleUnderline"/>
        </w:rPr>
        <w:t xml:space="preserve">scientific </w:t>
      </w:r>
      <w:r w:rsidRPr="009469E8">
        <w:rPr>
          <w:rStyle w:val="StyleUnderline"/>
          <w:highlight w:val="green"/>
        </w:rPr>
        <w:t>progress</w:t>
      </w:r>
      <w:r w:rsidRPr="009469E8">
        <w:rPr>
          <w:rStyle w:val="StyleUnderline"/>
        </w:rPr>
        <w:t xml:space="preserve"> achieved </w:t>
      </w:r>
      <w:r w:rsidRPr="009469E8">
        <w:rPr>
          <w:rStyle w:val="StyleUnderline"/>
          <w:highlight w:val="green"/>
        </w:rPr>
        <w:t>would be unprecedented.</w:t>
      </w:r>
    </w:p>
    <w:p w14:paraId="68B0E319" w14:textId="77777777" w:rsidR="00DB027B" w:rsidRPr="00BC3F45" w:rsidRDefault="00DB027B" w:rsidP="00DB027B">
      <w:pPr>
        <w:pStyle w:val="Heading4"/>
        <w:rPr>
          <w:rFonts w:cs="Calibri"/>
        </w:rPr>
      </w:pPr>
      <w:r w:rsidRPr="00BC3F45">
        <w:rPr>
          <w:rFonts w:cs="Calibri"/>
        </w:rPr>
        <w:t>Asteroid samples key to planetary defense</w:t>
      </w:r>
    </w:p>
    <w:p w14:paraId="65051D1B" w14:textId="77777777" w:rsidR="00DB027B" w:rsidRPr="00BC3F45" w:rsidRDefault="00DB027B" w:rsidP="00DB027B">
      <w:r w:rsidRPr="00BC3F45">
        <w:rPr>
          <w:b/>
          <w:bCs/>
          <w:sz w:val="26"/>
          <w:szCs w:val="26"/>
        </w:rPr>
        <w:t>Grove and Powell 20</w:t>
      </w:r>
      <w:r w:rsidRPr="00BC3F45">
        <w:t xml:space="preserve"> </w:t>
      </w:r>
      <w:r w:rsidRPr="00BC3F45">
        <w:rPr>
          <w:sz w:val="18"/>
          <w:szCs w:val="18"/>
        </w:rPr>
        <w:t xml:space="preserve">(Phil Groves, producer of the award-winning documentary </w:t>
      </w:r>
      <w:r w:rsidRPr="00BC3F45">
        <w:rPr>
          <w:i/>
          <w:iCs/>
          <w:sz w:val="18"/>
          <w:szCs w:val="18"/>
        </w:rPr>
        <w:t>Asteroid Hunters</w:t>
      </w:r>
      <w:r w:rsidRPr="00BC3F45">
        <w:rPr>
          <w:sz w:val="18"/>
          <w:szCs w:val="18"/>
        </w:rPr>
        <w:t xml:space="preserve">. Corey Powell, reporter for discover magazine “We're Coming for the Asteroids. Are the Asteroids Coming for Us?” </w:t>
      </w:r>
      <w:hyperlink r:id="rId15" w:history="1">
        <w:r w:rsidRPr="00BC3F45">
          <w:rPr>
            <w:rStyle w:val="Hyperlink"/>
            <w:sz w:val="18"/>
            <w:szCs w:val="18"/>
          </w:rPr>
          <w:t>https://www.discovermagazine.com/the-sciences/were-coming-for-the-asteroids-are-the-asteroids-also-coming-for-us November 30</w:t>
        </w:r>
      </w:hyperlink>
      <w:r w:rsidRPr="00BC3F45">
        <w:rPr>
          <w:sz w:val="18"/>
          <w:szCs w:val="18"/>
        </w:rPr>
        <w:t xml:space="preserve">, </w:t>
      </w:r>
      <w:proofErr w:type="gramStart"/>
      <w:r w:rsidRPr="00BC3F45">
        <w:rPr>
          <w:sz w:val="18"/>
          <w:szCs w:val="18"/>
        </w:rPr>
        <w:t>2020)DR</w:t>
      </w:r>
      <w:proofErr w:type="gramEnd"/>
      <w:r w:rsidRPr="00BC3F45">
        <w:rPr>
          <w:sz w:val="18"/>
          <w:szCs w:val="18"/>
        </w:rPr>
        <w:t xml:space="preserve"> 22</w:t>
      </w:r>
    </w:p>
    <w:p w14:paraId="103A8BA6" w14:textId="77777777" w:rsidR="00DB027B" w:rsidRPr="00BC3F45" w:rsidRDefault="00DB027B" w:rsidP="00DB027B">
      <w:r w:rsidRPr="00BC3F45">
        <w:t xml:space="preserve">Groves: The way I internalize that sort of thinking is </w:t>
      </w:r>
      <w:r w:rsidRPr="00BC3F45">
        <w:rPr>
          <w:u w:val="single"/>
        </w:rPr>
        <w:t>an ounce of prevention is worth a pound of cure</w:t>
      </w:r>
      <w:r w:rsidRPr="00BC3F45">
        <w:t xml:space="preserve">. You have a house. You buy a fire extinguisher, and the expense of that fire extinguisher relative to the overall cost of the house is </w:t>
      </w:r>
      <w:proofErr w:type="gramStart"/>
      <w:r w:rsidRPr="00BC3F45">
        <w:t>pretty small</w:t>
      </w:r>
      <w:proofErr w:type="gramEnd"/>
      <w:r w:rsidRPr="00BC3F45">
        <w:t xml:space="preserve">. The amount of money that you would have to spend to send up a space telescope to look for asteroids so that we can find it before they find us, is pretty small compared to the overall economy of the world. When you go to sleep at night, you lock your front door. The chances of someone invading your house in the middle of the night is </w:t>
      </w:r>
      <w:proofErr w:type="gramStart"/>
      <w:r w:rsidRPr="00BC3F45">
        <w:t>pretty minuscule</w:t>
      </w:r>
      <w:proofErr w:type="gramEnd"/>
      <w:r w:rsidRPr="00BC3F45">
        <w:t xml:space="preserve"> as well, but you do it. This is the same thing, just on a grander scale. </w:t>
      </w:r>
    </w:p>
    <w:p w14:paraId="310C15EE" w14:textId="77777777" w:rsidR="00DB027B" w:rsidRPr="00BC3F45" w:rsidRDefault="00DB027B" w:rsidP="00DB027B">
      <w:pPr>
        <w:rPr>
          <w:u w:val="single"/>
        </w:rPr>
      </w:pPr>
      <w:r w:rsidRPr="00BC3F45">
        <w:rPr>
          <w:sz w:val="14"/>
        </w:rPr>
        <w:t xml:space="preserve">And it doesn't even cost that much! </w:t>
      </w:r>
      <w:r w:rsidRPr="004B1FBE">
        <w:rPr>
          <w:highlight w:val="green"/>
          <w:u w:val="single"/>
        </w:rPr>
        <w:t>NASA</w:t>
      </w:r>
      <w:r w:rsidRPr="00BC3F45">
        <w:rPr>
          <w:u w:val="single"/>
        </w:rPr>
        <w:t>'s</w:t>
      </w:r>
      <w:r w:rsidRPr="004B1FBE">
        <w:rPr>
          <w:highlight w:val="green"/>
          <w:u w:val="single"/>
        </w:rPr>
        <w:t xml:space="preserve"> budget for finding asteroids </w:t>
      </w:r>
      <w:r w:rsidRPr="00BC3F45">
        <w:rPr>
          <w:u w:val="single"/>
        </w:rPr>
        <w:t xml:space="preserve">is probably </w:t>
      </w:r>
      <w:r w:rsidRPr="004B1FBE">
        <w:rPr>
          <w:highlight w:val="green"/>
          <w:u w:val="single"/>
        </w:rPr>
        <w:t>less than</w:t>
      </w:r>
      <w:r w:rsidRPr="00BC3F45">
        <w:rPr>
          <w:u w:val="single"/>
        </w:rPr>
        <w:t xml:space="preserve"> what it costs to make </w:t>
      </w:r>
      <w:r w:rsidRPr="004B1FBE">
        <w:rPr>
          <w:b/>
          <w:bCs/>
          <w:highlight w:val="green"/>
          <w:u w:val="single"/>
        </w:rPr>
        <w:t>one</w:t>
      </w:r>
      <w:r w:rsidRPr="004B1FBE">
        <w:rPr>
          <w:highlight w:val="green"/>
          <w:u w:val="single"/>
        </w:rPr>
        <w:t xml:space="preserve"> </w:t>
      </w:r>
      <w:r w:rsidRPr="00BC3F45">
        <w:rPr>
          <w:u w:val="single"/>
        </w:rPr>
        <w:t xml:space="preserve">Hollywood asteroid-disaster </w:t>
      </w:r>
      <w:r w:rsidRPr="004B1FBE">
        <w:rPr>
          <w:highlight w:val="green"/>
          <w:u w:val="single"/>
        </w:rPr>
        <w:t>movie</w:t>
      </w:r>
      <w:r w:rsidRPr="00BC3F45">
        <w:rPr>
          <w:u w:val="single"/>
        </w:rPr>
        <w:t>.</w:t>
      </w:r>
    </w:p>
    <w:p w14:paraId="37B20EE6" w14:textId="77777777" w:rsidR="00DB027B" w:rsidRPr="00BC3F45" w:rsidRDefault="00DB027B" w:rsidP="00DB027B">
      <w:pPr>
        <w:rPr>
          <w:sz w:val="14"/>
        </w:rPr>
      </w:pPr>
      <w:r w:rsidRPr="00BC3F45">
        <w:rPr>
          <w:sz w:val="14"/>
        </w:rPr>
        <w:t xml:space="preserve">Groves: That might be generous, by the way. </w:t>
      </w:r>
      <w:r w:rsidRPr="00BC3F45">
        <w:rPr>
          <w:u w:val="single"/>
        </w:rPr>
        <w:t>NASA's budget</w:t>
      </w:r>
      <w:r w:rsidRPr="00BC3F45">
        <w:rPr>
          <w:sz w:val="14"/>
        </w:rPr>
        <w:t xml:space="preserve"> for planetary defense in this past year </w:t>
      </w:r>
      <w:r w:rsidRPr="00BC3F45">
        <w:rPr>
          <w:u w:val="single"/>
        </w:rPr>
        <w:t>is about 150 million bucks. Just about every Marvel movie made out there cost more than that.</w:t>
      </w:r>
      <w:r w:rsidRPr="00BC3F45">
        <w:rPr>
          <w:sz w:val="14"/>
        </w:rPr>
        <w:t xml:space="preserve"> And </w:t>
      </w:r>
      <w:r w:rsidRPr="00BC3F45">
        <w:rPr>
          <w:u w:val="single"/>
        </w:rPr>
        <w:t xml:space="preserve">this is the only natural disaster you can </w:t>
      </w:r>
      <w:proofErr w:type="gramStart"/>
      <w:r w:rsidRPr="00BC3F45">
        <w:rPr>
          <w:u w:val="single"/>
        </w:rPr>
        <w:t>actually prevent</w:t>
      </w:r>
      <w:proofErr w:type="gramEnd"/>
      <w:r w:rsidRPr="00BC3F45">
        <w:rPr>
          <w:u w:val="single"/>
        </w:rPr>
        <w:t xml:space="preserve"> from happening.</w:t>
      </w:r>
      <w:r w:rsidRPr="00BC3F45">
        <w:rPr>
          <w:sz w:val="14"/>
        </w:rPr>
        <w:t xml:space="preserve"> You can't cork a volcano. You can't throw a net over a hurricane. You can't glue shut a fault line to stop earthquakes. But </w:t>
      </w:r>
      <w:r w:rsidRPr="00BC3F45">
        <w:rPr>
          <w:u w:val="single"/>
        </w:rPr>
        <w:t>this we can stop.</w:t>
      </w:r>
    </w:p>
    <w:p w14:paraId="44F25350" w14:textId="77777777" w:rsidR="00DB027B" w:rsidRPr="00BC3F45" w:rsidRDefault="00DB027B" w:rsidP="00DB027B">
      <w:pPr>
        <w:rPr>
          <w:sz w:val="12"/>
          <w:szCs w:val="12"/>
        </w:rPr>
      </w:pPr>
      <w:r w:rsidRPr="00BC3F45">
        <w:rPr>
          <w:sz w:val="12"/>
          <w:szCs w:val="12"/>
        </w:rPr>
        <w:t>What do you find most scientifically exciting about asteroids?</w:t>
      </w:r>
    </w:p>
    <w:p w14:paraId="1F730206" w14:textId="77777777" w:rsidR="00DB027B" w:rsidRPr="00BC3F45" w:rsidRDefault="00DB027B" w:rsidP="00DB027B">
      <w:pPr>
        <w:rPr>
          <w:sz w:val="12"/>
          <w:szCs w:val="12"/>
        </w:rPr>
      </w:pPr>
      <w:r w:rsidRPr="00BC3F45">
        <w:rPr>
          <w:sz w:val="12"/>
          <w:szCs w:val="12"/>
        </w:rPr>
        <w:t>Groves: The coolest fact that I learned along the way [making Asteroid Hunters] is that the asteroid belt is a planet that never came to be because of this big gravitational bully called Jupiter. It jealously prevented a planet from ever taking shape because of its gravitational influences on planetesimals, which is what asteroids are. They're the leftover materials of construction of the planets of the solar system. The big gap between Mars and Jupiter is because of Jupiter's huge influence. It was the first planet to form, and it's the biggest. It kept things stirred up, gravitationally speaking, in that area, so the asteroids were never given a chance to come together and form a planet.</w:t>
      </w:r>
    </w:p>
    <w:p w14:paraId="1A21717B" w14:textId="77777777" w:rsidR="00DB027B" w:rsidRPr="00BC3F45" w:rsidRDefault="00DB027B" w:rsidP="00DB027B">
      <w:pPr>
        <w:rPr>
          <w:sz w:val="12"/>
          <w:szCs w:val="12"/>
        </w:rPr>
      </w:pPr>
      <w:r w:rsidRPr="00BC3F45">
        <w:rPr>
          <w:sz w:val="12"/>
          <w:szCs w:val="12"/>
        </w:rPr>
        <w:t xml:space="preserve">Then over the four-and-a-half billion years, most of the asteroids have either been sent packing outside of the solar system or sent inward, where they become impactors of the Moon and the Earth, not to mention Venus, Mercury, and Mars. Some also fall into the Sun. The asteroid belt today is maybe 1 percent of what it used to be. </w:t>
      </w:r>
      <w:proofErr w:type="gramStart"/>
      <w:r w:rsidRPr="00BC3F45">
        <w:rPr>
          <w:sz w:val="12"/>
          <w:szCs w:val="12"/>
        </w:rPr>
        <w:t>All of</w:t>
      </w:r>
      <w:proofErr w:type="gramEnd"/>
      <w:r w:rsidRPr="00BC3F45">
        <w:rPr>
          <w:sz w:val="12"/>
          <w:szCs w:val="12"/>
        </w:rPr>
        <w:t xml:space="preserve"> this stuff, it's a big ammo belt, just being flung outward and inward over the course of the eons.</w:t>
      </w:r>
    </w:p>
    <w:p w14:paraId="100B323C" w14:textId="77777777" w:rsidR="00DB027B" w:rsidRPr="00BC3F45" w:rsidRDefault="00DB027B" w:rsidP="00DB027B">
      <w:pPr>
        <w:rPr>
          <w:b/>
          <w:bCs/>
          <w:u w:val="single"/>
        </w:rPr>
      </w:pPr>
      <w:r w:rsidRPr="00BC3F45">
        <w:rPr>
          <w:u w:val="single"/>
        </w:rPr>
        <w:t xml:space="preserve">It's an exciting time in </w:t>
      </w:r>
      <w:r w:rsidRPr="00BC3F45">
        <w:rPr>
          <w:b/>
          <w:bCs/>
          <w:u w:val="single"/>
        </w:rPr>
        <w:t>asteroid exploration</w:t>
      </w:r>
      <w:r w:rsidRPr="00BC3F45">
        <w:t>, with Hayabusa2 and OSIRIS-</w:t>
      </w:r>
      <w:proofErr w:type="spellStart"/>
      <w:r w:rsidRPr="00BC3F45">
        <w:t>REx</w:t>
      </w:r>
      <w:proofErr w:type="spellEnd"/>
      <w:r w:rsidRPr="00BC3F45">
        <w:t xml:space="preserve"> </w:t>
      </w:r>
      <w:r w:rsidRPr="00BC3F45">
        <w:rPr>
          <w:u w:val="single"/>
        </w:rPr>
        <w:t>bringing</w:t>
      </w:r>
      <w:r w:rsidRPr="00BC3F45">
        <w:t xml:space="preserve"> </w:t>
      </w:r>
      <w:r w:rsidRPr="00BC3F45">
        <w:rPr>
          <w:rStyle w:val="Emphasis"/>
        </w:rPr>
        <w:t>asteroid samples back to Earth</w:t>
      </w:r>
      <w:r w:rsidRPr="00BC3F45">
        <w:t xml:space="preserve">. </w:t>
      </w:r>
      <w:r w:rsidRPr="00BC3F45">
        <w:rPr>
          <w:u w:val="single"/>
        </w:rPr>
        <w:t xml:space="preserve">Any thoughts </w:t>
      </w:r>
      <w:r w:rsidRPr="00BC3F45">
        <w:rPr>
          <w:b/>
          <w:bCs/>
          <w:u w:val="single"/>
        </w:rPr>
        <w:t>on these missions?</w:t>
      </w:r>
    </w:p>
    <w:p w14:paraId="1892E444" w14:textId="77777777" w:rsidR="00DB027B" w:rsidRPr="00BC3F45" w:rsidRDefault="00DB027B" w:rsidP="00DB027B">
      <w:pPr>
        <w:rPr>
          <w:u w:val="single"/>
        </w:rPr>
      </w:pPr>
      <w:r w:rsidRPr="00BC3F45">
        <w:t>Groves: </w:t>
      </w:r>
      <w:r w:rsidRPr="00BC3F45">
        <w:rPr>
          <w:u w:val="single"/>
        </w:rPr>
        <w:t xml:space="preserve">They'll help us get an understanding of </w:t>
      </w:r>
      <w:r w:rsidRPr="00BC3F45">
        <w:rPr>
          <w:b/>
          <w:bCs/>
          <w:u w:val="single"/>
        </w:rPr>
        <w:t>the construction</w:t>
      </w:r>
      <w:r w:rsidRPr="00BC3F45">
        <w:rPr>
          <w:u w:val="single"/>
        </w:rPr>
        <w:t xml:space="preserve"> of our solar system and maybe even the formation of life itself</w:t>
      </w:r>
      <w:r w:rsidRPr="00BC3F45">
        <w:t xml:space="preserve">. A lot of these </w:t>
      </w:r>
      <w:r w:rsidRPr="00BC3F45">
        <w:rPr>
          <w:u w:val="single"/>
        </w:rPr>
        <w:t>asteroids carry with them organic compounds</w:t>
      </w:r>
      <w:r w:rsidRPr="00BC3F45">
        <w:t xml:space="preserve">. You want to know: </w:t>
      </w:r>
      <w:r w:rsidRPr="00BC3F45">
        <w:rPr>
          <w:u w:val="single"/>
        </w:rPr>
        <w:t>Did they bring water to Earth and Mars and perhaps other planets?</w:t>
      </w:r>
    </w:p>
    <w:p w14:paraId="564BCE95" w14:textId="77777777" w:rsidR="00DB027B" w:rsidRPr="00BC3F45" w:rsidRDefault="00DB027B" w:rsidP="00DB027B">
      <w:r w:rsidRPr="00BC3F45">
        <w:rPr>
          <w:u w:val="single"/>
        </w:rPr>
        <w:t xml:space="preserve">What's also interesting </w:t>
      </w:r>
      <w:r w:rsidRPr="00BC3F45">
        <w:t>about OSIRIS-</w:t>
      </w:r>
      <w:proofErr w:type="spellStart"/>
      <w:r w:rsidRPr="00BC3F45">
        <w:t>REx</w:t>
      </w:r>
      <w:proofErr w:type="spellEnd"/>
      <w:r w:rsidRPr="00BC3F45">
        <w:t xml:space="preserve"> </w:t>
      </w:r>
      <w:r w:rsidRPr="00BC3F45">
        <w:rPr>
          <w:u w:val="single"/>
        </w:rPr>
        <w:t>is</w:t>
      </w:r>
      <w:r w:rsidRPr="00BC3F45">
        <w:t xml:space="preserve"> </w:t>
      </w:r>
      <w:r w:rsidRPr="00BC3F45">
        <w:rPr>
          <w:u w:val="single"/>
        </w:rPr>
        <w:t xml:space="preserve">the asteroid it's investigating, </w:t>
      </w:r>
      <w:r w:rsidRPr="004B1FBE">
        <w:rPr>
          <w:rStyle w:val="Emphasis"/>
          <w:highlight w:val="green"/>
        </w:rPr>
        <w:t>Bennu</w:t>
      </w:r>
      <w:r w:rsidRPr="00BC3F45">
        <w:rPr>
          <w:u w:val="single"/>
        </w:rPr>
        <w:t xml:space="preserve">, </w:t>
      </w:r>
      <w:r w:rsidRPr="004B1FBE">
        <w:rPr>
          <w:highlight w:val="green"/>
          <w:u w:val="single"/>
        </w:rPr>
        <w:t>is</w:t>
      </w:r>
      <w:r w:rsidRPr="00BC3F45">
        <w:rPr>
          <w:u w:val="single"/>
        </w:rPr>
        <w:t xml:space="preserve"> one of these potentially hazardous asteroids</w:t>
      </w:r>
      <w:r w:rsidRPr="00BC3F45">
        <w:t xml:space="preserve"> I was referencing earlier. </w:t>
      </w:r>
      <w:r w:rsidRPr="00BC3F45">
        <w:rPr>
          <w:u w:val="single"/>
        </w:rPr>
        <w:t xml:space="preserve">It's going to </w:t>
      </w:r>
      <w:r w:rsidRPr="004B1FBE">
        <w:rPr>
          <w:highlight w:val="green"/>
          <w:u w:val="single"/>
        </w:rPr>
        <w:t xml:space="preserve">pass close </w:t>
      </w:r>
      <w:r w:rsidRPr="00BC3F45">
        <w:rPr>
          <w:u w:val="single"/>
        </w:rPr>
        <w:t xml:space="preserve">to Earth </w:t>
      </w:r>
      <w:r w:rsidRPr="004B1FBE">
        <w:rPr>
          <w:highlight w:val="green"/>
          <w:u w:val="single"/>
        </w:rPr>
        <w:t xml:space="preserve">in </w:t>
      </w:r>
      <w:r w:rsidRPr="004B1FBE">
        <w:rPr>
          <w:rStyle w:val="Emphasis"/>
          <w:highlight w:val="green"/>
        </w:rPr>
        <w:t>2035</w:t>
      </w:r>
      <w:r w:rsidRPr="00BC3F45">
        <w:rPr>
          <w:u w:val="single"/>
        </w:rPr>
        <w:t>.</w:t>
      </w:r>
      <w:r w:rsidRPr="00BC3F45">
        <w:t xml:space="preserve"> It's not going to hit then, but Earth's gravity could have some influence on its orbit around the Sun. After that, </w:t>
      </w:r>
      <w:r w:rsidRPr="00BC3F45">
        <w:rPr>
          <w:u w:val="single"/>
        </w:rPr>
        <w:t xml:space="preserve">Bennu may become </w:t>
      </w:r>
      <w:r w:rsidRPr="004B1FBE">
        <w:rPr>
          <w:rStyle w:val="Emphasis"/>
          <w:highlight w:val="green"/>
        </w:rPr>
        <w:t xml:space="preserve">a real risk </w:t>
      </w:r>
      <w:r w:rsidRPr="00BC3F45">
        <w:rPr>
          <w:rStyle w:val="Emphasis"/>
        </w:rPr>
        <w:t>to our planet</w:t>
      </w:r>
      <w:r w:rsidRPr="00BC3F45">
        <w:rPr>
          <w:u w:val="single"/>
        </w:rPr>
        <w:t xml:space="preserve">, </w:t>
      </w:r>
      <w:r w:rsidRPr="004B1FBE">
        <w:rPr>
          <w:highlight w:val="green"/>
          <w:u w:val="single"/>
        </w:rPr>
        <w:t xml:space="preserve">and </w:t>
      </w:r>
      <w:r w:rsidRPr="00BC3F45">
        <w:rPr>
          <w:u w:val="single"/>
        </w:rPr>
        <w:t xml:space="preserve">it's a </w:t>
      </w:r>
      <w:proofErr w:type="gramStart"/>
      <w:r w:rsidRPr="00BC3F45">
        <w:rPr>
          <w:u w:val="single"/>
        </w:rPr>
        <w:t>pretty big</w:t>
      </w:r>
      <w:proofErr w:type="gramEnd"/>
      <w:r w:rsidRPr="00BC3F45">
        <w:rPr>
          <w:u w:val="single"/>
        </w:rPr>
        <w:t xml:space="preserve"> asteroid</w:t>
      </w:r>
      <w:r w:rsidRPr="00BC3F45">
        <w:t xml:space="preserve">. It’s about </w:t>
      </w:r>
      <w:r w:rsidRPr="004B1FBE">
        <w:rPr>
          <w:rStyle w:val="Emphasis"/>
          <w:highlight w:val="green"/>
        </w:rPr>
        <w:t xml:space="preserve">500 meters </w:t>
      </w:r>
      <w:r w:rsidRPr="00BC3F45">
        <w:rPr>
          <w:rStyle w:val="Emphasis"/>
        </w:rPr>
        <w:t>across</w:t>
      </w:r>
      <w:r w:rsidRPr="00BC3F45">
        <w:t>, more than 1,500 feet.</w:t>
      </w:r>
    </w:p>
    <w:p w14:paraId="354107B7" w14:textId="77777777" w:rsidR="00DB027B" w:rsidRPr="00BC3F45" w:rsidRDefault="00DB027B" w:rsidP="00DB027B">
      <w:pPr>
        <w:rPr>
          <w:u w:val="single"/>
        </w:rPr>
      </w:pPr>
      <w:r w:rsidRPr="00BC3F45">
        <w:t xml:space="preserve">The </w:t>
      </w:r>
      <w:r w:rsidRPr="00BC3F45">
        <w:rPr>
          <w:u w:val="single"/>
        </w:rPr>
        <w:t>images of Bennu are amazing. It's a diamond-shaped hunk of gravel.</w:t>
      </w:r>
    </w:p>
    <w:p w14:paraId="1AD1CC4D" w14:textId="77777777" w:rsidR="00DB027B" w:rsidRPr="00BC3F45" w:rsidRDefault="00DB027B" w:rsidP="00DB027B">
      <w:pPr>
        <w:rPr>
          <w:rStyle w:val="Emphasis"/>
        </w:rPr>
      </w:pPr>
      <w:r w:rsidRPr="00BC3F45">
        <w:t>Groves: </w:t>
      </w:r>
      <w:r w:rsidRPr="00BC3F45">
        <w:rPr>
          <w:u w:val="single"/>
        </w:rPr>
        <w:t xml:space="preserve">It's </w:t>
      </w:r>
      <w:r w:rsidRPr="00BC3F45">
        <w:rPr>
          <w:rStyle w:val="Emphasis"/>
        </w:rPr>
        <w:t xml:space="preserve">a rubble </w:t>
      </w:r>
      <w:proofErr w:type="gramStart"/>
      <w:r w:rsidRPr="00BC3F45">
        <w:rPr>
          <w:rStyle w:val="Emphasis"/>
        </w:rPr>
        <w:t>pile</w:t>
      </w:r>
      <w:r w:rsidRPr="00BC3F45">
        <w:rPr>
          <w:u w:val="single"/>
        </w:rPr>
        <w:t>, and</w:t>
      </w:r>
      <w:proofErr w:type="gramEnd"/>
      <w:r w:rsidRPr="00BC3F45">
        <w:rPr>
          <w:u w:val="single"/>
        </w:rPr>
        <w:t xml:space="preserve"> </w:t>
      </w:r>
      <w:r w:rsidRPr="00BC3F45">
        <w:rPr>
          <w:b/>
          <w:bCs/>
          <w:u w:val="single"/>
        </w:rPr>
        <w:t>knowing that is an</w:t>
      </w:r>
      <w:r w:rsidRPr="00BC3F45">
        <w:rPr>
          <w:u w:val="single"/>
        </w:rPr>
        <w:t xml:space="preserve"> </w:t>
      </w:r>
      <w:r w:rsidRPr="00BC3F45">
        <w:rPr>
          <w:rStyle w:val="Emphasis"/>
        </w:rPr>
        <w:t>important</w:t>
      </w:r>
      <w:r w:rsidRPr="00BC3F45">
        <w:rPr>
          <w:u w:val="single"/>
        </w:rPr>
        <w:t xml:space="preserve"> aspect of </w:t>
      </w:r>
      <w:r w:rsidRPr="00BC3F45">
        <w:rPr>
          <w:rStyle w:val="Emphasis"/>
        </w:rPr>
        <w:t>planetary defense</w:t>
      </w:r>
      <w:r w:rsidRPr="00BC3F45">
        <w:t xml:space="preserve">. </w:t>
      </w:r>
      <w:r w:rsidRPr="004B1FBE">
        <w:rPr>
          <w:highlight w:val="green"/>
          <w:u w:val="single"/>
        </w:rPr>
        <w:t>How you</w:t>
      </w:r>
      <w:r w:rsidRPr="00BC3F45">
        <w:rPr>
          <w:u w:val="single"/>
        </w:rPr>
        <w:t xml:space="preserve"> would </w:t>
      </w:r>
      <w:r w:rsidRPr="004B1FBE">
        <w:rPr>
          <w:highlight w:val="green"/>
          <w:u w:val="single"/>
        </w:rPr>
        <w:t xml:space="preserve">mitigate </w:t>
      </w:r>
      <w:r w:rsidRPr="00BC3F45">
        <w:rPr>
          <w:u w:val="single"/>
        </w:rPr>
        <w:t xml:space="preserve">the threat could </w:t>
      </w:r>
      <w:r w:rsidRPr="004B1FBE">
        <w:rPr>
          <w:rStyle w:val="Emphasis"/>
          <w:highlight w:val="green"/>
        </w:rPr>
        <w:t>depend on your understanding of the</w:t>
      </w:r>
      <w:r w:rsidRPr="00BC3F45">
        <w:rPr>
          <w:rStyle w:val="Emphasis"/>
        </w:rPr>
        <w:t xml:space="preserve"> asteroid </w:t>
      </w:r>
      <w:r w:rsidRPr="004B1FBE">
        <w:rPr>
          <w:rStyle w:val="Emphasis"/>
          <w:highlight w:val="green"/>
        </w:rPr>
        <w:t>structure</w:t>
      </w:r>
      <w:r w:rsidRPr="00BC3F45">
        <w:rPr>
          <w:u w:val="single"/>
        </w:rPr>
        <w:t>.</w:t>
      </w:r>
      <w:r w:rsidRPr="00BC3F45">
        <w:t xml:space="preserve"> </w:t>
      </w:r>
      <w:r w:rsidRPr="004B1FBE">
        <w:rPr>
          <w:highlight w:val="green"/>
          <w:u w:val="single"/>
        </w:rPr>
        <w:t xml:space="preserve">Is it </w:t>
      </w:r>
      <w:r w:rsidRPr="004B1FBE">
        <w:rPr>
          <w:rStyle w:val="Emphasis"/>
          <w:highlight w:val="green"/>
        </w:rPr>
        <w:t>mostly metallic</w:t>
      </w:r>
      <w:r w:rsidRPr="00BC3F45">
        <w:rPr>
          <w:u w:val="single"/>
        </w:rPr>
        <w:t xml:space="preserve">, like a big cannon ball? </w:t>
      </w:r>
      <w:r w:rsidRPr="004B1FBE">
        <w:rPr>
          <w:highlight w:val="green"/>
          <w:u w:val="single"/>
        </w:rPr>
        <w:t>Or</w:t>
      </w:r>
      <w:r w:rsidRPr="00BC3F45">
        <w:rPr>
          <w:u w:val="single"/>
        </w:rPr>
        <w:t xml:space="preserve"> is it </w:t>
      </w:r>
      <w:r w:rsidRPr="004B1FBE">
        <w:rPr>
          <w:rStyle w:val="Emphasis"/>
          <w:highlight w:val="green"/>
        </w:rPr>
        <w:t>a rubble pile</w:t>
      </w:r>
      <w:r w:rsidRPr="00BC3F45">
        <w:rPr>
          <w:u w:val="single"/>
        </w:rPr>
        <w:t xml:space="preserve">, </w:t>
      </w:r>
      <w:r w:rsidRPr="004B1FBE">
        <w:rPr>
          <w:highlight w:val="green"/>
          <w:u w:val="single"/>
        </w:rPr>
        <w:t>where if you whack it</w:t>
      </w:r>
      <w:r w:rsidRPr="00BC3F45">
        <w:rPr>
          <w:u w:val="single"/>
        </w:rPr>
        <w:t xml:space="preserve"> too hard, </w:t>
      </w:r>
      <w:r w:rsidRPr="004B1FBE">
        <w:rPr>
          <w:highlight w:val="green"/>
          <w:u w:val="single"/>
        </w:rPr>
        <w:t>it'll break apart?</w:t>
      </w:r>
      <w:r w:rsidRPr="00BC3F45">
        <w:rPr>
          <w:u w:val="single"/>
        </w:rPr>
        <w:t xml:space="preserve"> Then you'd have a pile of </w:t>
      </w:r>
      <w:r w:rsidRPr="00BC3F45">
        <w:rPr>
          <w:rStyle w:val="Emphasis"/>
        </w:rPr>
        <w:t>buckshot</w:t>
      </w:r>
      <w:r w:rsidRPr="00BC3F45">
        <w:rPr>
          <w:u w:val="single"/>
        </w:rPr>
        <w:t xml:space="preserve">, </w:t>
      </w:r>
      <w:r w:rsidRPr="004B1FBE">
        <w:rPr>
          <w:highlight w:val="green"/>
          <w:u w:val="single"/>
        </w:rPr>
        <w:t xml:space="preserve">which could be </w:t>
      </w:r>
      <w:r w:rsidRPr="004B1FBE">
        <w:rPr>
          <w:rStyle w:val="Emphasis"/>
          <w:highlight w:val="green"/>
        </w:rPr>
        <w:t>just as bad.</w:t>
      </w:r>
    </w:p>
    <w:p w14:paraId="7D97711F" w14:textId="77777777" w:rsidR="00DB027B" w:rsidRPr="00BC3F45" w:rsidRDefault="00DB027B" w:rsidP="00DB027B">
      <w:pPr>
        <w:pStyle w:val="Heading4"/>
        <w:rPr>
          <w:rFonts w:cs="Calibri"/>
          <w:u w:val="single"/>
        </w:rPr>
      </w:pPr>
      <w:r w:rsidRPr="00BC3F45">
        <w:rPr>
          <w:rFonts w:cs="Calibri"/>
        </w:rPr>
        <w:t xml:space="preserve">Core to deflection—poorly planned deflection makes </w:t>
      </w:r>
      <w:r w:rsidRPr="00BC3F45">
        <w:rPr>
          <w:rFonts w:cs="Calibri"/>
          <w:u w:val="single"/>
        </w:rPr>
        <w:t xml:space="preserve">collision more likely </w:t>
      </w:r>
    </w:p>
    <w:p w14:paraId="35DBB995" w14:textId="77777777" w:rsidR="00DB027B" w:rsidRPr="00BC3F45" w:rsidRDefault="00DB027B" w:rsidP="00DB027B">
      <w:pPr>
        <w:rPr>
          <w:sz w:val="18"/>
          <w:szCs w:val="18"/>
        </w:rPr>
      </w:pPr>
      <w:r w:rsidRPr="00BC3F45">
        <w:rPr>
          <w:b/>
          <w:bCs/>
          <w:sz w:val="26"/>
          <w:szCs w:val="26"/>
        </w:rPr>
        <w:t>Andrews 21</w:t>
      </w:r>
      <w:r w:rsidRPr="00BC3F45">
        <w:t xml:space="preserve"> </w:t>
      </w:r>
      <w:r w:rsidRPr="00BC3F45">
        <w:rPr>
          <w:sz w:val="18"/>
          <w:szCs w:val="18"/>
        </w:rPr>
        <w:t>(Robin George Andrews is a volcanologist and science writer based in London. His upcoming book Super Volcanoes: What They Reveal about Earth and the Worlds Beyond will be released in November 2021.</w:t>
      </w:r>
      <w:hyperlink r:id="rId16" w:history="1">
        <w:r w:rsidRPr="00BC3F45">
          <w:rPr>
            <w:rStyle w:val="Hyperlink"/>
            <w:sz w:val="18"/>
            <w:szCs w:val="18"/>
          </w:rPr>
          <w:t> </w:t>
        </w:r>
      </w:hyperlink>
      <w:r w:rsidRPr="00BC3F45">
        <w:rPr>
          <w:sz w:val="18"/>
          <w:szCs w:val="18"/>
        </w:rPr>
        <w:t xml:space="preserve">“NASA’s DART Mission Could Help Cancel an Asteroid Apocalypse” </w:t>
      </w:r>
      <w:hyperlink r:id="rId17" w:history="1">
        <w:r w:rsidRPr="00BC3F45">
          <w:rPr>
            <w:rStyle w:val="Hyperlink"/>
            <w:sz w:val="18"/>
            <w:szCs w:val="18"/>
          </w:rPr>
          <w:t>https://www.scientificamerican.com/article/nasas-dart-mission-could-help-cancel-an-asteroid-apocalypse/</w:t>
        </w:r>
      </w:hyperlink>
      <w:r w:rsidRPr="00BC3F45">
        <w:rPr>
          <w:sz w:val="18"/>
          <w:szCs w:val="18"/>
        </w:rPr>
        <w:t xml:space="preserve"> November 18, 2021)DR 22</w:t>
      </w:r>
    </w:p>
    <w:p w14:paraId="496B64C4" w14:textId="77777777" w:rsidR="00DB027B" w:rsidRPr="00BC3F45" w:rsidRDefault="00DB027B" w:rsidP="00DB027B">
      <w:r w:rsidRPr="00BC3F45">
        <w:t xml:space="preserve">Mission planners are reasonably confident that DART’s hushed demise will successfully convey a </w:t>
      </w:r>
      <w:proofErr w:type="spellStart"/>
      <w:r w:rsidRPr="00BC3F45">
        <w:t>billiardlike</w:t>
      </w:r>
      <w:proofErr w:type="spellEnd"/>
      <w:r w:rsidRPr="00BC3F45">
        <w:t xml:space="preserve"> kick to </w:t>
      </w:r>
      <w:proofErr w:type="spellStart"/>
      <w:r w:rsidRPr="00BC3F45">
        <w:t>Dimorphos</w:t>
      </w:r>
      <w:proofErr w:type="spellEnd"/>
      <w:r w:rsidRPr="00BC3F45">
        <w:t xml:space="preserve">, which seems hefty enough to be sufficiently squeezed by gravity’s clutches. But </w:t>
      </w:r>
      <w:r w:rsidRPr="00BC3F45">
        <w:rPr>
          <w:u w:val="single"/>
        </w:rPr>
        <w:t xml:space="preserve">in the case of a slightly less substantial object, </w:t>
      </w:r>
      <w:r w:rsidRPr="004B1FBE">
        <w:rPr>
          <w:highlight w:val="green"/>
          <w:u w:val="single"/>
        </w:rPr>
        <w:t>a kinetic impactor could</w:t>
      </w:r>
      <w:r w:rsidRPr="00BC3F45">
        <w:rPr>
          <w:u w:val="single"/>
        </w:rPr>
        <w:t xml:space="preserve"> just </w:t>
      </w:r>
      <w:r w:rsidRPr="004B1FBE">
        <w:rPr>
          <w:rStyle w:val="Emphasis"/>
          <w:highlight w:val="green"/>
        </w:rPr>
        <w:t>shoot right through</w:t>
      </w:r>
      <w:r w:rsidRPr="00BC3F45">
        <w:rPr>
          <w:u w:val="single"/>
        </w:rPr>
        <w:t xml:space="preserve">, like a bullet through a cake, blowing it </w:t>
      </w:r>
      <w:r w:rsidRPr="004B1FBE">
        <w:rPr>
          <w:highlight w:val="green"/>
          <w:u w:val="single"/>
        </w:rPr>
        <w:t>into</w:t>
      </w:r>
      <w:r w:rsidRPr="00BC3F45">
        <w:rPr>
          <w:u w:val="single"/>
        </w:rPr>
        <w:t xml:space="preserve"> small but still </w:t>
      </w:r>
      <w:r w:rsidRPr="004B1FBE">
        <w:rPr>
          <w:rStyle w:val="Emphasis"/>
          <w:highlight w:val="green"/>
        </w:rPr>
        <w:t>dangerous chunks</w:t>
      </w:r>
      <w:r w:rsidRPr="00BC3F45">
        <w:t>. A successful deflection for such threats could require multiple, more gentle impacts rather than a one-and-done wallop.</w:t>
      </w:r>
    </w:p>
    <w:p w14:paraId="380592AA" w14:textId="77777777" w:rsidR="00DB027B" w:rsidRPr="00BC3F45" w:rsidRDefault="00DB027B" w:rsidP="00DB027B">
      <w:r w:rsidRPr="00BC3F45">
        <w:t xml:space="preserve">Another huge unknown is </w:t>
      </w:r>
      <w:proofErr w:type="spellStart"/>
      <w:r w:rsidRPr="00BC3F45">
        <w:t>Dimorphos’s</w:t>
      </w:r>
      <w:proofErr w:type="spellEnd"/>
      <w:r w:rsidRPr="00BC3F45">
        <w:t xml:space="preserve"> appearance. It could be shaped like a potato, a dog bone, a rubber duck, </w:t>
      </w:r>
      <w:hyperlink r:id="rId18" w:tgtFrame="_blank" w:history="1">
        <w:r w:rsidRPr="00BC3F45">
          <w:rPr>
            <w:rStyle w:val="Hyperlink"/>
          </w:rPr>
          <w:t>two bowling balls stuck together</w:t>
        </w:r>
      </w:hyperlink>
      <w:r w:rsidRPr="00BC3F45">
        <w:t xml:space="preserve">, or something else entirely. A colleague recently gifted Adams a donut-shaped fridge magnet, a wink to how often asteroids surprise scientists once unveiled up close by some deep-space robotic emissary. A </w:t>
      </w:r>
      <w:proofErr w:type="gramStart"/>
      <w:r w:rsidRPr="00BC3F45">
        <w:t>near-spherical</w:t>
      </w:r>
      <w:proofErr w:type="gramEnd"/>
      <w:r w:rsidRPr="00BC3F45">
        <w:t xml:space="preserve"> or even </w:t>
      </w:r>
      <w:proofErr w:type="spellStart"/>
      <w:r w:rsidRPr="00BC3F45">
        <w:t>potatolike</w:t>
      </w:r>
      <w:proofErr w:type="spellEnd"/>
      <w:r w:rsidRPr="00BC3F45">
        <w:t xml:space="preserve"> shape would be optimal for a clean hit, whereas the </w:t>
      </w:r>
      <w:r w:rsidRPr="004B1FBE">
        <w:rPr>
          <w:rStyle w:val="Emphasis"/>
          <w:highlight w:val="green"/>
        </w:rPr>
        <w:t>uneven distribution of mass</w:t>
      </w:r>
      <w:r w:rsidRPr="004B1FBE">
        <w:rPr>
          <w:highlight w:val="green"/>
        </w:rPr>
        <w:t xml:space="preserve"> </w:t>
      </w:r>
      <w:r w:rsidRPr="00BC3F45">
        <w:rPr>
          <w:u w:val="single"/>
        </w:rPr>
        <w:t xml:space="preserve">from more </w:t>
      </w:r>
      <w:r w:rsidRPr="00BC3F45">
        <w:rPr>
          <w:b/>
          <w:bCs/>
          <w:u w:val="single"/>
        </w:rPr>
        <w:t>complex morphologies</w:t>
      </w:r>
      <w:r w:rsidRPr="00BC3F45">
        <w:t xml:space="preserve"> would </w:t>
      </w:r>
      <w:r w:rsidRPr="004B1FBE">
        <w:rPr>
          <w:highlight w:val="green"/>
          <w:u w:val="single"/>
        </w:rPr>
        <w:t>raise the chance of</w:t>
      </w:r>
      <w:r w:rsidRPr="00BC3F45">
        <w:t xml:space="preserve"> </w:t>
      </w:r>
      <w:r w:rsidRPr="00BC3F45">
        <w:rPr>
          <w:rStyle w:val="Emphasis"/>
        </w:rPr>
        <w:t>a glancing blow</w:t>
      </w:r>
      <w:r w:rsidRPr="00BC3F45">
        <w:t xml:space="preserve">, one that </w:t>
      </w:r>
      <w:r w:rsidRPr="00BC3F45">
        <w:rPr>
          <w:u w:val="single"/>
        </w:rPr>
        <w:t xml:space="preserve">could just “spin up the moonlet and </w:t>
      </w:r>
      <w:r w:rsidRPr="004B1FBE">
        <w:rPr>
          <w:highlight w:val="green"/>
          <w:u w:val="single"/>
        </w:rPr>
        <w:t>not actually change its orbit</w:t>
      </w:r>
      <w:r w:rsidRPr="00BC3F45">
        <w:t xml:space="preserve">,” says Olivier de </w:t>
      </w:r>
      <w:proofErr w:type="spellStart"/>
      <w:r w:rsidRPr="00BC3F45">
        <w:t>Weck</w:t>
      </w:r>
      <w:proofErr w:type="spellEnd"/>
      <w:r w:rsidRPr="00BC3F45">
        <w:t>, a systems engineering researcher at the Massachusetts Institute of Technology.</w:t>
      </w:r>
    </w:p>
    <w:p w14:paraId="48D846F8" w14:textId="77777777" w:rsidR="00DB027B" w:rsidRPr="00BC3F45" w:rsidRDefault="00DB027B" w:rsidP="00DB027B">
      <w:pPr>
        <w:rPr>
          <w:sz w:val="14"/>
        </w:rPr>
      </w:pPr>
      <w:r w:rsidRPr="00BC3F45">
        <w:rPr>
          <w:sz w:val="14"/>
        </w:rPr>
        <w:t xml:space="preserve">In the specific and benign case of </w:t>
      </w:r>
      <w:proofErr w:type="spellStart"/>
      <w:r w:rsidRPr="00BC3F45">
        <w:rPr>
          <w:sz w:val="14"/>
        </w:rPr>
        <w:t>Dimorphos</w:t>
      </w:r>
      <w:proofErr w:type="spellEnd"/>
      <w:r w:rsidRPr="00BC3F45">
        <w:rPr>
          <w:sz w:val="14"/>
        </w:rPr>
        <w:t xml:space="preserve">, all these uncertainties are mostly academic. But </w:t>
      </w:r>
      <w:r w:rsidRPr="00BC3F45">
        <w:rPr>
          <w:u w:val="single"/>
        </w:rPr>
        <w:t>in the event of a deflection attempt</w:t>
      </w:r>
      <w:r w:rsidRPr="00BC3F45">
        <w:rPr>
          <w:sz w:val="14"/>
        </w:rPr>
        <w:t xml:space="preserve"> for a true city-killer, </w:t>
      </w:r>
      <w:r w:rsidRPr="00BC3F45">
        <w:rPr>
          <w:u w:val="single"/>
        </w:rPr>
        <w:t>they could prove critical</w:t>
      </w:r>
      <w:r w:rsidRPr="00BC3F45">
        <w:rPr>
          <w:sz w:val="14"/>
        </w:rPr>
        <w:t xml:space="preserve">. </w:t>
      </w:r>
      <w:r w:rsidRPr="004B1FBE">
        <w:rPr>
          <w:highlight w:val="green"/>
          <w:u w:val="single"/>
        </w:rPr>
        <w:t>We could</w:t>
      </w:r>
      <w:r w:rsidRPr="00BC3F45">
        <w:rPr>
          <w:sz w:val="14"/>
        </w:rPr>
        <w:t xml:space="preserve">, for instance, </w:t>
      </w:r>
      <w:r w:rsidRPr="004B1FBE">
        <w:rPr>
          <w:b/>
          <w:bCs/>
          <w:highlight w:val="green"/>
          <w:u w:val="single"/>
        </w:rPr>
        <w:t>successfully deflect</w:t>
      </w:r>
      <w:r w:rsidRPr="00BC3F45">
        <w:rPr>
          <w:u w:val="single"/>
        </w:rPr>
        <w:t xml:space="preserve"> a potentially hazardous asteroid </w:t>
      </w:r>
      <w:r w:rsidRPr="004B1FBE">
        <w:rPr>
          <w:highlight w:val="green"/>
          <w:u w:val="single"/>
        </w:rPr>
        <w:t>only to</w:t>
      </w:r>
      <w:r w:rsidRPr="00BC3F45">
        <w:rPr>
          <w:u w:val="single"/>
        </w:rPr>
        <w:t xml:space="preserve"> inadvertently </w:t>
      </w:r>
      <w:r w:rsidRPr="004B1FBE">
        <w:rPr>
          <w:highlight w:val="green"/>
          <w:u w:val="single"/>
        </w:rPr>
        <w:t>put it on a new orbit that makes it </w:t>
      </w:r>
      <w:r w:rsidRPr="004B1FBE">
        <w:rPr>
          <w:rStyle w:val="Emphasis"/>
          <w:highlight w:val="green"/>
        </w:rPr>
        <w:t>more likely to hit Earth</w:t>
      </w:r>
      <w:r w:rsidRPr="00BC3F45">
        <w:rPr>
          <w:u w:val="single"/>
        </w:rPr>
        <w:t xml:space="preserve"> in the long run. There are points in space around our planet known as gravitational keyholes, wherein Earth’s pull on the asteroid sets the errant space rock on an assuredly destructive journey. “Once you go through a keyhole, the probability of hitting the Earth is virtually 100 percent</w:t>
      </w:r>
      <w:r w:rsidRPr="00BC3F45">
        <w:rPr>
          <w:sz w:val="14"/>
        </w:rPr>
        <w:t xml:space="preserve">,” says de </w:t>
      </w:r>
      <w:proofErr w:type="spellStart"/>
      <w:r w:rsidRPr="00BC3F45">
        <w:rPr>
          <w:sz w:val="14"/>
        </w:rPr>
        <w:t>Weck</w:t>
      </w:r>
      <w:proofErr w:type="spellEnd"/>
      <w:r w:rsidRPr="00BC3F45">
        <w:rPr>
          <w:sz w:val="14"/>
        </w:rPr>
        <w:t xml:space="preserve">. This, to put it mildly, </w:t>
      </w:r>
      <w:r w:rsidRPr="00BC3F45">
        <w:rPr>
          <w:u w:val="single"/>
        </w:rPr>
        <w:t>constitutes a major hurdle for any preemptive strikes against nascent impact threats.</w:t>
      </w:r>
    </w:p>
    <w:p w14:paraId="2C276F50" w14:textId="77777777" w:rsidR="00DB027B" w:rsidRPr="00BC3F45" w:rsidRDefault="00DB027B" w:rsidP="00DB027B">
      <w:pPr>
        <w:rPr>
          <w:sz w:val="12"/>
          <w:szCs w:val="12"/>
        </w:rPr>
      </w:pPr>
      <w:r w:rsidRPr="00BC3F45">
        <w:rPr>
          <w:sz w:val="12"/>
          <w:szCs w:val="12"/>
        </w:rPr>
        <w:t>FOREWARNED IS FOREARMED</w:t>
      </w:r>
    </w:p>
    <w:p w14:paraId="7FE61405" w14:textId="77777777" w:rsidR="00DB027B" w:rsidRPr="00BC3F45" w:rsidRDefault="00DB027B" w:rsidP="00DB027B">
      <w:pPr>
        <w:rPr>
          <w:u w:val="single"/>
        </w:rPr>
      </w:pPr>
      <w:r w:rsidRPr="00BC3F45">
        <w:rPr>
          <w:sz w:val="12"/>
        </w:rPr>
        <w:t xml:space="preserve">The emerging calculus is formidable indeed: </w:t>
      </w:r>
      <w:r w:rsidRPr="00BC3F45">
        <w:rPr>
          <w:u w:val="single"/>
        </w:rPr>
        <w:t xml:space="preserve">Protecting </w:t>
      </w:r>
      <w:proofErr w:type="gramStart"/>
      <w:r w:rsidRPr="00BC3F45">
        <w:rPr>
          <w:u w:val="single"/>
        </w:rPr>
        <w:t>ourselves</w:t>
      </w:r>
      <w:proofErr w:type="gramEnd"/>
      <w:r w:rsidRPr="00BC3F45">
        <w:rPr>
          <w:u w:val="single"/>
        </w:rPr>
        <w:t xml:space="preserve"> from the most numerous and tricky</w:t>
      </w:r>
      <w:r w:rsidRPr="00BC3F45">
        <w:rPr>
          <w:sz w:val="12"/>
        </w:rPr>
        <w:t xml:space="preserve"> (and thus most dangerous) </w:t>
      </w:r>
      <w:r w:rsidRPr="00BC3F45">
        <w:rPr>
          <w:u w:val="single"/>
        </w:rPr>
        <w:t>space rocks requires more than making shots in the dark,</w:t>
      </w:r>
      <w:r w:rsidRPr="00BC3F45">
        <w:rPr>
          <w:sz w:val="12"/>
        </w:rPr>
        <w:t xml:space="preserve"> especially when each “shot” is a multimillion-dollar deflection attempt. </w:t>
      </w:r>
      <w:r w:rsidRPr="00BC3F45">
        <w:rPr>
          <w:u w:val="single"/>
        </w:rPr>
        <w:t xml:space="preserve">Ensuring </w:t>
      </w:r>
      <w:r w:rsidRPr="004B1FBE">
        <w:rPr>
          <w:b/>
          <w:bCs/>
          <w:highlight w:val="green"/>
          <w:u w:val="single"/>
        </w:rPr>
        <w:t>success</w:t>
      </w:r>
      <w:r w:rsidRPr="004B1FBE">
        <w:rPr>
          <w:highlight w:val="green"/>
          <w:u w:val="single"/>
        </w:rPr>
        <w:t xml:space="preserve"> requires first scouting </w:t>
      </w:r>
      <w:r w:rsidRPr="00BC3F45">
        <w:rPr>
          <w:u w:val="single"/>
        </w:rPr>
        <w:t xml:space="preserve">out the threat </w:t>
      </w:r>
      <w:r w:rsidRPr="004B1FBE">
        <w:rPr>
          <w:highlight w:val="green"/>
          <w:u w:val="single"/>
        </w:rPr>
        <w:t>to learn</w:t>
      </w:r>
      <w:r w:rsidRPr="00BC3F45">
        <w:rPr>
          <w:u w:val="single"/>
        </w:rPr>
        <w:t xml:space="preserve"> any given space rock’s </w:t>
      </w:r>
      <w:r w:rsidRPr="004B1FBE">
        <w:rPr>
          <w:rStyle w:val="Emphasis"/>
          <w:highlight w:val="green"/>
        </w:rPr>
        <w:t>exact mass</w:t>
      </w:r>
      <w:r w:rsidRPr="004B1FBE">
        <w:rPr>
          <w:highlight w:val="green"/>
          <w:u w:val="single"/>
        </w:rPr>
        <w:t xml:space="preserve"> and ability to absorb a</w:t>
      </w:r>
      <w:r w:rsidRPr="00BC3F45">
        <w:rPr>
          <w:u w:val="single"/>
        </w:rPr>
        <w:t xml:space="preserve"> weighty </w:t>
      </w:r>
      <w:r w:rsidRPr="004B1FBE">
        <w:rPr>
          <w:highlight w:val="green"/>
          <w:u w:val="single"/>
        </w:rPr>
        <w:t>impact</w:t>
      </w:r>
      <w:r w:rsidRPr="00BC3F45">
        <w:rPr>
          <w:u w:val="single"/>
        </w:rPr>
        <w:t>.</w:t>
      </w:r>
    </w:p>
    <w:p w14:paraId="389AFA5B" w14:textId="77777777" w:rsidR="00DB027B" w:rsidRPr="00BC3F45" w:rsidRDefault="00DB027B" w:rsidP="00DB027B">
      <w:r w:rsidRPr="00BC3F45">
        <w:t>Some of that work </w:t>
      </w:r>
      <w:hyperlink r:id="rId19" w:tgtFrame="_blank" w:history="1">
        <w:r w:rsidRPr="00BC3F45">
          <w:rPr>
            <w:rStyle w:val="Hyperlink"/>
          </w:rPr>
          <w:t>can be done from Earth</w:t>
        </w:r>
      </w:hyperlink>
      <w:r w:rsidRPr="00BC3F45">
        <w:t xml:space="preserve">, but as </w:t>
      </w:r>
      <w:proofErr w:type="spellStart"/>
      <w:r w:rsidRPr="00BC3F45">
        <w:t>Dimorphos</w:t>
      </w:r>
      <w:proofErr w:type="spellEnd"/>
      <w:r w:rsidRPr="00BC3F45">
        <w:t xml:space="preserve"> is deviously demonstrating, </w:t>
      </w:r>
      <w:r w:rsidRPr="004B1FBE">
        <w:rPr>
          <w:b/>
          <w:bCs/>
          <w:highlight w:val="green"/>
          <w:u w:val="single"/>
        </w:rPr>
        <w:t>tiny objects</w:t>
      </w:r>
      <w:r w:rsidRPr="004B1FBE">
        <w:rPr>
          <w:highlight w:val="green"/>
          <w:u w:val="single"/>
        </w:rPr>
        <w:t xml:space="preserve"> are </w:t>
      </w:r>
      <w:r w:rsidRPr="004B1FBE">
        <w:rPr>
          <w:rStyle w:val="Emphasis"/>
          <w:highlight w:val="green"/>
        </w:rPr>
        <w:t>hard</w:t>
      </w:r>
      <w:r w:rsidRPr="00BC3F45">
        <w:rPr>
          <w:rStyle w:val="Emphasis"/>
        </w:rPr>
        <w:t xml:space="preserve"> targets </w:t>
      </w:r>
      <w:r w:rsidRPr="004B1FBE">
        <w:rPr>
          <w:rStyle w:val="Emphasis"/>
          <w:highlight w:val="green"/>
        </w:rPr>
        <w:t>for remote studie</w:t>
      </w:r>
      <w:r w:rsidRPr="00BC3F45">
        <w:rPr>
          <w:rStyle w:val="Emphasis"/>
        </w:rPr>
        <w:t>s</w:t>
      </w:r>
      <w:r w:rsidRPr="00BC3F45">
        <w:t xml:space="preserve">. </w:t>
      </w:r>
      <w:r w:rsidRPr="004B1FBE">
        <w:rPr>
          <w:highlight w:val="green"/>
          <w:u w:val="single"/>
        </w:rPr>
        <w:t>It is</w:t>
      </w:r>
      <w:r w:rsidRPr="004B1FBE">
        <w:rPr>
          <w:highlight w:val="green"/>
        </w:rPr>
        <w:t xml:space="preserve"> </w:t>
      </w:r>
      <w:r w:rsidRPr="004B1FBE">
        <w:rPr>
          <w:rStyle w:val="Emphasis"/>
          <w:highlight w:val="green"/>
        </w:rPr>
        <w:t>far better</w:t>
      </w:r>
      <w:r w:rsidRPr="00BC3F45">
        <w:t>—albeit more difficult—</w:t>
      </w:r>
      <w:r w:rsidRPr="00BC3F45">
        <w:rPr>
          <w:u w:val="single"/>
        </w:rPr>
        <w:t xml:space="preserve">to get </w:t>
      </w:r>
      <w:r w:rsidRPr="004B1FBE">
        <w:rPr>
          <w:rStyle w:val="Emphasis"/>
          <w:highlight w:val="green"/>
        </w:rPr>
        <w:t>up close</w:t>
      </w:r>
      <w:r w:rsidRPr="004B1FBE">
        <w:rPr>
          <w:highlight w:val="green"/>
          <w:u w:val="single"/>
        </w:rPr>
        <w:t xml:space="preserve"> </w:t>
      </w:r>
      <w:r w:rsidRPr="00BC3F45">
        <w:rPr>
          <w:u w:val="single"/>
        </w:rPr>
        <w:t xml:space="preserve">and </w:t>
      </w:r>
      <w:r w:rsidRPr="00BC3F45">
        <w:rPr>
          <w:rStyle w:val="Emphasis"/>
        </w:rPr>
        <w:t>personal</w:t>
      </w:r>
      <w:r w:rsidRPr="00BC3F45">
        <w:rPr>
          <w:u w:val="single"/>
        </w:rPr>
        <w:t xml:space="preserve"> with any adversarial asteroid before trying to hit it</w:t>
      </w:r>
      <w:r w:rsidRPr="00BC3F45">
        <w:t xml:space="preserve"> at all. This was, in fact, ESA’s original plan, before schedule slips ensured that its reconnaissance spacecraft would arrive only after DART’s dramatic impact. In the future, miniaturized kinetic impactors could even be sent alongside </w:t>
      </w:r>
      <w:r w:rsidRPr="00BC3F45">
        <w:rPr>
          <w:rStyle w:val="Emphasis"/>
        </w:rPr>
        <w:t>scientific scouting missions</w:t>
      </w:r>
      <w:r w:rsidRPr="00BC3F45">
        <w:t xml:space="preserve">, meant to merely nudge target asteroids </w:t>
      </w:r>
      <w:r w:rsidRPr="00BC3F45">
        <w:rPr>
          <w:u w:val="single"/>
        </w:rPr>
        <w:t>to estimate how they would respond to</w:t>
      </w:r>
      <w:r w:rsidRPr="00BC3F45">
        <w:t xml:space="preserve"> more powerful </w:t>
      </w:r>
      <w:r w:rsidRPr="00BC3F45">
        <w:rPr>
          <w:u w:val="single"/>
        </w:rPr>
        <w:t>deflective blows. “</w:t>
      </w:r>
      <w:r w:rsidRPr="004B1FBE">
        <w:rPr>
          <w:highlight w:val="green"/>
          <w:u w:val="single"/>
        </w:rPr>
        <w:t>We have to go</w:t>
      </w:r>
      <w:r w:rsidRPr="00BC3F45">
        <w:rPr>
          <w:u w:val="single"/>
        </w:rPr>
        <w:t xml:space="preserve"> and characterize them better </w:t>
      </w:r>
      <w:r w:rsidRPr="004B1FBE">
        <w:rPr>
          <w:b/>
          <w:bCs/>
          <w:highlight w:val="green"/>
          <w:u w:val="single"/>
        </w:rPr>
        <w:t>before</w:t>
      </w:r>
      <w:r w:rsidRPr="004B1FBE">
        <w:rPr>
          <w:highlight w:val="green"/>
          <w:u w:val="single"/>
        </w:rPr>
        <w:t xml:space="preserve"> we </w:t>
      </w:r>
      <w:r w:rsidRPr="004B1FBE">
        <w:rPr>
          <w:rStyle w:val="Emphasis"/>
          <w:highlight w:val="green"/>
        </w:rPr>
        <w:t>rest humanity’s fate</w:t>
      </w:r>
      <w:r w:rsidRPr="00BC3F45">
        <w:rPr>
          <w:u w:val="single"/>
        </w:rPr>
        <w:t xml:space="preserve"> in that one golden shot</w:t>
      </w:r>
      <w:r w:rsidRPr="00BC3F45">
        <w:t xml:space="preserve">,” de </w:t>
      </w:r>
      <w:proofErr w:type="spellStart"/>
      <w:r w:rsidRPr="00BC3F45">
        <w:t>Weck</w:t>
      </w:r>
      <w:proofErr w:type="spellEnd"/>
      <w:r w:rsidRPr="00BC3F45">
        <w:t xml:space="preserve"> says.</w:t>
      </w:r>
    </w:p>
    <w:p w14:paraId="2C833653" w14:textId="77777777" w:rsidR="00DB027B" w:rsidRPr="00BC3F45" w:rsidRDefault="00DB027B" w:rsidP="00DB027B">
      <w:pPr>
        <w:pStyle w:val="Heading4"/>
        <w:contextualSpacing/>
        <w:rPr>
          <w:rFonts w:cs="Calibri"/>
        </w:rPr>
      </w:pPr>
      <w:r w:rsidRPr="00BC3F45">
        <w:rPr>
          <w:rFonts w:cs="Calibri"/>
        </w:rPr>
        <w:t xml:space="preserve">Asteroid collisions cause extinction and nuclear </w:t>
      </w:r>
      <w:proofErr w:type="spellStart"/>
      <w:r w:rsidRPr="00BC3F45">
        <w:rPr>
          <w:rFonts w:cs="Calibri"/>
        </w:rPr>
        <w:t>miscalc</w:t>
      </w:r>
      <w:proofErr w:type="spellEnd"/>
      <w:r w:rsidRPr="00BC3F45">
        <w:rPr>
          <w:rFonts w:cs="Calibri"/>
        </w:rPr>
        <w:t xml:space="preserve"> </w:t>
      </w:r>
    </w:p>
    <w:p w14:paraId="40C7C9A5" w14:textId="77777777" w:rsidR="00DB027B" w:rsidRPr="00BC3F45" w:rsidRDefault="00DB027B" w:rsidP="00DB027B">
      <w:pPr>
        <w:contextualSpacing/>
      </w:pPr>
      <w:r w:rsidRPr="00BC3F45">
        <w:rPr>
          <w:rStyle w:val="Style13ptBold"/>
        </w:rPr>
        <w:t xml:space="preserve">Baum 19 </w:t>
      </w:r>
      <w:r w:rsidRPr="00BC3F45">
        <w:t xml:space="preserve">(Executive director of the Global Catastrophic Risk Institute, “Risk-Risk Tradeoff Analysis of Nuclear Explosives for Asteroid Deflection,” </w:t>
      </w:r>
      <w:r w:rsidRPr="00BC3F45">
        <w:rPr>
          <w:i/>
          <w:iCs/>
        </w:rPr>
        <w:t>Risk Analysis</w:t>
      </w:r>
      <w:r w:rsidRPr="00BC3F45">
        <w:t>, vol. 39, no. 11 (November 2019), p.2427-</w:t>
      </w:r>
      <w:proofErr w:type="gramStart"/>
      <w:r w:rsidRPr="00BC3F45">
        <w:t>2442)DR</w:t>
      </w:r>
      <w:proofErr w:type="gramEnd"/>
      <w:r w:rsidRPr="00BC3F45">
        <w:t xml:space="preserve"> 22</w:t>
      </w:r>
      <w:r w:rsidRPr="00BC3F45">
        <w:br/>
      </w:r>
    </w:p>
    <w:p w14:paraId="4B8FA152" w14:textId="77777777" w:rsidR="00DB027B" w:rsidRPr="00BC3F45" w:rsidRDefault="00DB027B" w:rsidP="00DB027B">
      <w:pPr>
        <w:contextualSpacing/>
        <w:rPr>
          <w:sz w:val="14"/>
        </w:rPr>
      </w:pPr>
      <w:r w:rsidRPr="00BC3F45">
        <w:rPr>
          <w:sz w:val="14"/>
        </w:rPr>
        <w:t xml:space="preserve">The most severe </w:t>
      </w:r>
      <w:r w:rsidRPr="004B1FBE">
        <w:rPr>
          <w:rStyle w:val="Emphasis"/>
          <w:highlight w:val="green"/>
        </w:rPr>
        <w:t>asteroid collisions</w:t>
      </w:r>
      <w:r w:rsidRPr="00BC3F45">
        <w:rPr>
          <w:sz w:val="14"/>
        </w:rPr>
        <w:t xml:space="preserve"> and nuclear wars </w:t>
      </w:r>
      <w:r w:rsidRPr="00BC3F45">
        <w:rPr>
          <w:u w:val="single"/>
        </w:rPr>
        <w:t xml:space="preserve">can cause </w:t>
      </w:r>
      <w:r w:rsidRPr="004B1FBE">
        <w:rPr>
          <w:highlight w:val="green"/>
          <w:u w:val="single"/>
        </w:rPr>
        <w:t>global environmental effects</w:t>
      </w:r>
      <w:r w:rsidRPr="00BC3F45">
        <w:rPr>
          <w:sz w:val="14"/>
        </w:rPr>
        <w:t xml:space="preserve">. The core mechanism is the </w:t>
      </w:r>
      <w:r w:rsidRPr="00BC3F45">
        <w:rPr>
          <w:u w:val="single"/>
        </w:rPr>
        <w:t>transport of particulate matter into the stratosphere</w:t>
      </w:r>
      <w:r w:rsidRPr="00BC3F45">
        <w:rPr>
          <w:sz w:val="14"/>
        </w:rPr>
        <w:t xml:space="preserve">, where it can spread worldwide and remain aloft for years or decades. </w:t>
      </w:r>
      <w:r w:rsidRPr="00BC3F45">
        <w:rPr>
          <w:u w:val="single"/>
        </w:rPr>
        <w:t xml:space="preserve">Large asteroid collisions create </w:t>
      </w:r>
      <w:r w:rsidRPr="004B1FBE">
        <w:rPr>
          <w:highlight w:val="green"/>
          <w:u w:val="single"/>
        </w:rPr>
        <w:t xml:space="preserve">large quantities of </w:t>
      </w:r>
      <w:r w:rsidRPr="004B1FBE">
        <w:rPr>
          <w:rStyle w:val="Emphasis"/>
          <w:highlight w:val="green"/>
        </w:rPr>
        <w:t>dust</w:t>
      </w:r>
      <w:r w:rsidRPr="004B1FBE">
        <w:rPr>
          <w:highlight w:val="green"/>
          <w:u w:val="single"/>
        </w:rPr>
        <w:t xml:space="preserve"> and</w:t>
      </w:r>
      <w:r w:rsidRPr="00BC3F45">
        <w:rPr>
          <w:u w:val="single"/>
        </w:rPr>
        <w:t xml:space="preserve"> large </w:t>
      </w:r>
      <w:r w:rsidRPr="00BC3F45">
        <w:rPr>
          <w:rStyle w:val="Emphasis"/>
        </w:rPr>
        <w:t>fireballs</w:t>
      </w:r>
      <w:r w:rsidRPr="00BC3F45">
        <w:rPr>
          <w:sz w:val="14"/>
        </w:rPr>
        <w:t xml:space="preserve">; the fire heats the dust so that some portion of it rises into the stratosphere. The largest collisions, such as the 10km Chicxulub impactor, can also eject debris from the collision site into space; upon reentry into the atmosphere, the debris heats up enough to </w:t>
      </w:r>
      <w:r w:rsidRPr="00BC3F45">
        <w:rPr>
          <w:rStyle w:val="Emphasis"/>
        </w:rPr>
        <w:t xml:space="preserve">spark </w:t>
      </w:r>
      <w:r w:rsidRPr="004B1FBE">
        <w:rPr>
          <w:rStyle w:val="Emphasis"/>
          <w:highlight w:val="green"/>
        </w:rPr>
        <w:t>global fires</w:t>
      </w:r>
      <w:r w:rsidRPr="00BC3F45">
        <w:rPr>
          <w:sz w:val="14"/>
        </w:rPr>
        <w:t xml:space="preserve"> (Toon, </w:t>
      </w:r>
      <w:proofErr w:type="spellStart"/>
      <w:r w:rsidRPr="00BC3F45">
        <w:rPr>
          <w:sz w:val="14"/>
        </w:rPr>
        <w:t>Zahnle</w:t>
      </w:r>
      <w:proofErr w:type="spellEnd"/>
      <w:r w:rsidRPr="00BC3F45">
        <w:rPr>
          <w:sz w:val="14"/>
        </w:rPr>
        <w:t xml:space="preserve">, Morrison, Turco, &amp; Covey, 1997). The fires are a major impact </w:t>
      </w:r>
      <w:proofErr w:type="gramStart"/>
      <w:r w:rsidRPr="00BC3F45">
        <w:rPr>
          <w:sz w:val="14"/>
        </w:rPr>
        <w:t>in their own right and</w:t>
      </w:r>
      <w:proofErr w:type="gramEnd"/>
      <w:r w:rsidRPr="00BC3F45">
        <w:rPr>
          <w:sz w:val="14"/>
        </w:rPr>
        <w:t xml:space="preserve"> can send additional smoke into the stratosphere. For nuclear explosions, there is also a fireball and smoke, in this case from the burning of cities or other military targets.</w:t>
      </w:r>
      <w:r>
        <w:rPr>
          <w:sz w:val="14"/>
        </w:rPr>
        <w:t xml:space="preserve"> </w:t>
      </w:r>
      <w:r w:rsidRPr="00BC3F45">
        <w:rPr>
          <w:sz w:val="14"/>
        </w:rPr>
        <w:t xml:space="preserve">While in the stratosphere, </w:t>
      </w:r>
      <w:r w:rsidRPr="00BC3F45">
        <w:rPr>
          <w:u w:val="single"/>
        </w:rPr>
        <w:t xml:space="preserve">the particulate matter </w:t>
      </w:r>
      <w:r w:rsidRPr="004B1FBE">
        <w:rPr>
          <w:highlight w:val="green"/>
          <w:u w:val="single"/>
        </w:rPr>
        <w:t>blocks sunlight and</w:t>
      </w:r>
      <w:r w:rsidRPr="00BC3F45">
        <w:rPr>
          <w:u w:val="single"/>
        </w:rPr>
        <w:t xml:space="preserve"> </w:t>
      </w:r>
      <w:r w:rsidRPr="004B1FBE">
        <w:rPr>
          <w:rStyle w:val="Emphasis"/>
          <w:highlight w:val="green"/>
        </w:rPr>
        <w:t>destroys ozone</w:t>
      </w:r>
      <w:r w:rsidRPr="00BC3F45">
        <w:rPr>
          <w:sz w:val="14"/>
        </w:rPr>
        <w:t xml:space="preserve"> (Toon et al., 2007). The ozone loss increases the amount of ultraviolet radiation reaching the surface, causing skin cancer and other harms (Mills, Toon, Turco, </w:t>
      </w:r>
      <w:proofErr w:type="spellStart"/>
      <w:r w:rsidRPr="00BC3F45">
        <w:rPr>
          <w:sz w:val="14"/>
        </w:rPr>
        <w:t>Kinnison</w:t>
      </w:r>
      <w:proofErr w:type="spellEnd"/>
      <w:r w:rsidRPr="00BC3F45">
        <w:rPr>
          <w:sz w:val="14"/>
        </w:rPr>
        <w:t xml:space="preserve">, &amp; Garcia, 2008). The </w:t>
      </w:r>
      <w:r w:rsidRPr="00BC3F45">
        <w:rPr>
          <w:u w:val="single"/>
        </w:rPr>
        <w:t xml:space="preserve">blocked sunlight </w:t>
      </w:r>
      <w:r w:rsidRPr="004B1FBE">
        <w:rPr>
          <w:highlight w:val="green"/>
          <w:u w:val="single"/>
        </w:rPr>
        <w:t xml:space="preserve">causes </w:t>
      </w:r>
      <w:r w:rsidRPr="004B1FBE">
        <w:rPr>
          <w:rStyle w:val="Emphasis"/>
          <w:highlight w:val="green"/>
        </w:rPr>
        <w:t>abrupt cooling</w:t>
      </w:r>
      <w:r w:rsidRPr="00BC3F45">
        <w:rPr>
          <w:u w:val="single"/>
        </w:rPr>
        <w:t xml:space="preserve"> of Earth’s surface</w:t>
      </w:r>
      <w:r w:rsidRPr="00BC3F45">
        <w:rPr>
          <w:sz w:val="14"/>
        </w:rPr>
        <w:t xml:space="preserve"> and in turn reduced precipitation due to a weakened hydrological cycle. The cool, dry, and dark conditions </w:t>
      </w:r>
      <w:r w:rsidRPr="00BC3F45">
        <w:rPr>
          <w:rStyle w:val="Emphasis"/>
        </w:rPr>
        <w:t>reduce plant growth</w:t>
      </w:r>
      <w:r w:rsidRPr="00BC3F45">
        <w:rPr>
          <w:sz w:val="14"/>
        </w:rPr>
        <w:t xml:space="preserve">. Recent studies use modern climate and crop models to examine the effects for a hypothetical India Pakistan nuclear war scenario with 100 weapons (50 per side) each of 15KT yield. The studies find </w:t>
      </w:r>
      <w:r w:rsidRPr="004B1FBE">
        <w:rPr>
          <w:b/>
          <w:bCs/>
          <w:highlight w:val="green"/>
          <w:u w:val="single"/>
        </w:rPr>
        <w:t>ag</w:t>
      </w:r>
      <w:r w:rsidRPr="00BC3F45">
        <w:rPr>
          <w:u w:val="single"/>
        </w:rPr>
        <w:t xml:space="preserve">riculture </w:t>
      </w:r>
      <w:r w:rsidRPr="004B1FBE">
        <w:rPr>
          <w:highlight w:val="green"/>
          <w:u w:val="single"/>
        </w:rPr>
        <w:t>declines</w:t>
      </w:r>
      <w:r w:rsidRPr="00BC3F45">
        <w:rPr>
          <w:sz w:val="14"/>
        </w:rPr>
        <w:t xml:space="preserve"> in the range </w:t>
      </w:r>
      <w:r w:rsidRPr="00BC3F45">
        <w:rPr>
          <w:u w:val="single"/>
        </w:rPr>
        <w:t>of</w:t>
      </w:r>
      <w:r w:rsidRPr="00BC3F45">
        <w:rPr>
          <w:sz w:val="14"/>
        </w:rPr>
        <w:t xml:space="preserve"> approximately 2% to </w:t>
      </w:r>
      <w:r w:rsidRPr="00BC3F45">
        <w:rPr>
          <w:rStyle w:val="Emphasis"/>
        </w:rPr>
        <w:t>50%</w:t>
      </w:r>
      <w:r w:rsidRPr="00BC3F45">
        <w:rPr>
          <w:sz w:val="14"/>
        </w:rPr>
        <w:t xml:space="preserve"> depending on the crop and location.11 Another study compares the crop data to existing poverty and malnourishment and estimates that the crop declines </w:t>
      </w:r>
      <w:r w:rsidRPr="00BC3F45">
        <w:rPr>
          <w:u w:val="single"/>
        </w:rPr>
        <w:t>could threaten</w:t>
      </w:r>
      <w:r w:rsidRPr="00BC3F45">
        <w:rPr>
          <w:sz w:val="14"/>
        </w:rPr>
        <w:t xml:space="preserve"> </w:t>
      </w:r>
      <w:r w:rsidRPr="00BC3F45">
        <w:rPr>
          <w:rStyle w:val="Emphasis"/>
        </w:rPr>
        <w:t xml:space="preserve">starvation for </w:t>
      </w:r>
      <w:r w:rsidRPr="004B1FBE">
        <w:rPr>
          <w:rStyle w:val="Emphasis"/>
          <w:highlight w:val="green"/>
        </w:rPr>
        <w:t>two billion people</w:t>
      </w:r>
      <w:r w:rsidRPr="00BC3F45">
        <w:rPr>
          <w:sz w:val="14"/>
        </w:rPr>
        <w:t xml:space="preserve"> (Helfand, 2013). However, the </w:t>
      </w:r>
      <w:proofErr w:type="gramStart"/>
      <w:r w:rsidRPr="00BC3F45">
        <w:rPr>
          <w:sz w:val="14"/>
        </w:rPr>
        <w:t>aforementioned studies</w:t>
      </w:r>
      <w:proofErr w:type="gramEnd"/>
      <w:r w:rsidRPr="00BC3F45">
        <w:rPr>
          <w:sz w:val="14"/>
        </w:rPr>
        <w:t xml:space="preserve"> do not account for new nuclear explosion fire simulations that find approximately five times less particulate matter reaching the stratosphere, and correspondingly weaker global environmental effects (Reisner et al., 2018). Note also that the </w:t>
      </w:r>
      <w:proofErr w:type="gramStart"/>
      <w:r w:rsidRPr="00BC3F45">
        <w:rPr>
          <w:sz w:val="14"/>
        </w:rPr>
        <w:t>100 weapon</w:t>
      </w:r>
      <w:proofErr w:type="gramEnd"/>
      <w:r w:rsidRPr="00BC3F45">
        <w:rPr>
          <w:sz w:val="14"/>
        </w:rPr>
        <w:t xml:space="preserve"> scenario used in these studies is not the largest potential scenario. Larger nuclear wars and </w:t>
      </w:r>
      <w:r w:rsidRPr="00BC3F45">
        <w:rPr>
          <w:rStyle w:val="Emphasis"/>
        </w:rPr>
        <w:t>large asteroid collisions could cause greater harm</w:t>
      </w:r>
      <w:r w:rsidRPr="00BC3F45">
        <w:rPr>
          <w:sz w:val="14"/>
        </w:rPr>
        <w:t xml:space="preserve">. The largest asteroid collisions </w:t>
      </w:r>
      <w:r w:rsidRPr="00BC3F45">
        <w:rPr>
          <w:u w:val="single"/>
        </w:rPr>
        <w:t xml:space="preserve">could even </w:t>
      </w:r>
      <w:r w:rsidRPr="00BC3F45">
        <w:rPr>
          <w:b/>
          <w:bCs/>
          <w:u w:val="single"/>
        </w:rPr>
        <w:t>reduce sunlight below the minimum needed for vision</w:t>
      </w:r>
      <w:r w:rsidRPr="00BC3F45">
        <w:rPr>
          <w:sz w:val="14"/>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 The harms from asteroid collisions and nuclear wars can also include important secondary effects. The </w:t>
      </w:r>
      <w:r w:rsidRPr="00BC3F45">
        <w:rPr>
          <w:b/>
          <w:bCs/>
          <w:u w:val="single"/>
        </w:rPr>
        <w:t>food shortages</w:t>
      </w:r>
      <w:r w:rsidRPr="00BC3F45">
        <w:rPr>
          <w:u w:val="single"/>
        </w:rPr>
        <w:t xml:space="preserve"> from severe global environmental </w:t>
      </w:r>
      <w:r w:rsidRPr="004B1FBE">
        <w:rPr>
          <w:rStyle w:val="Emphasis"/>
          <w:highlight w:val="green"/>
        </w:rPr>
        <w:t>disruption</w:t>
      </w:r>
      <w:r w:rsidRPr="00BC3F45">
        <w:rPr>
          <w:u w:val="single"/>
        </w:rPr>
        <w:t xml:space="preserve"> </w:t>
      </w:r>
      <w:r w:rsidRPr="004B1FBE">
        <w:rPr>
          <w:highlight w:val="green"/>
          <w:u w:val="single"/>
        </w:rPr>
        <w:t xml:space="preserve">could lead to </w:t>
      </w:r>
      <w:r w:rsidRPr="004B1FBE">
        <w:rPr>
          <w:rStyle w:val="Emphasis"/>
          <w:highlight w:val="green"/>
        </w:rPr>
        <w:t>infectious disease</w:t>
      </w:r>
      <w:r w:rsidRPr="00BC3F45">
        <w:rPr>
          <w:rStyle w:val="Emphasis"/>
        </w:rPr>
        <w:t xml:space="preserve"> outbreaks</w:t>
      </w:r>
      <w:r w:rsidRPr="00BC3F45">
        <w:rPr>
          <w:sz w:val="14"/>
        </w:rPr>
        <w:t xml:space="preserve"> </w:t>
      </w:r>
      <w:r w:rsidRPr="004B1FBE">
        <w:rPr>
          <w:highlight w:val="green"/>
          <w:u w:val="single"/>
        </w:rPr>
        <w:t>as public health</w:t>
      </w:r>
      <w:r w:rsidRPr="00BC3F45">
        <w:rPr>
          <w:u w:val="single"/>
        </w:rPr>
        <w:t xml:space="preserve"> conditions </w:t>
      </w:r>
      <w:r w:rsidRPr="004B1FBE">
        <w:rPr>
          <w:highlight w:val="green"/>
          <w:u w:val="single"/>
        </w:rPr>
        <w:t>deteriorate</w:t>
      </w:r>
      <w:r w:rsidRPr="00BC3F45">
        <w:rPr>
          <w:sz w:val="14"/>
        </w:rPr>
        <w:t xml:space="preserve"> (Helfand, 2013). Law and order could be lost in at least some locations as people struggle for survival (Maher &amp; Baum, 2013). Today’s complex global political-economic system already shows fragility to shocks such as the 2007- 2008 financial crisis (Centeno, Nag, Patterson, Shaver, &amp; </w:t>
      </w:r>
      <w:proofErr w:type="spellStart"/>
      <w:r w:rsidRPr="00BC3F45">
        <w:rPr>
          <w:sz w:val="14"/>
        </w:rPr>
        <w:t>Windawi</w:t>
      </w:r>
      <w:proofErr w:type="spellEnd"/>
      <w:r w:rsidRPr="00BC3F45">
        <w:rPr>
          <w:sz w:val="14"/>
        </w:rPr>
        <w:t>,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w:t>
      </w:r>
      <w:proofErr w:type="gramStart"/>
      <w:r w:rsidRPr="00BC3F45">
        <w:rPr>
          <w:sz w:val="14"/>
        </w:rPr>
        <w:t>similar to</w:t>
      </w:r>
      <w:proofErr w:type="gramEnd"/>
      <w:r w:rsidRPr="00BC3F45">
        <w:rPr>
          <w:sz w:val="14"/>
        </w:rPr>
        <w:t>, but likely larger than, the response prompted by the terrorist attacks of 11 September 2001).</w:t>
      </w:r>
      <w:r>
        <w:rPr>
          <w:sz w:val="14"/>
        </w:rPr>
        <w:t xml:space="preserve"> </w:t>
      </w:r>
      <w:r w:rsidRPr="00BC3F45">
        <w:rPr>
          <w:u w:val="single"/>
        </w:rPr>
        <w:t xml:space="preserve">It is possible for </w:t>
      </w:r>
      <w:r w:rsidRPr="004B1FBE">
        <w:rPr>
          <w:rStyle w:val="Emphasis"/>
          <w:highlight w:val="green"/>
        </w:rPr>
        <w:t>asteroid collisions</w:t>
      </w:r>
      <w:r w:rsidRPr="00BC3F45">
        <w:rPr>
          <w:u w:val="single"/>
        </w:rPr>
        <w:t xml:space="preserve"> to </w:t>
      </w:r>
      <w:r w:rsidRPr="00BC3F45">
        <w:rPr>
          <w:rStyle w:val="Emphasis"/>
        </w:rPr>
        <w:t>cause nuclear war</w:t>
      </w:r>
      <w:r w:rsidRPr="00BC3F45">
        <w:rPr>
          <w:sz w:val="14"/>
        </w:rPr>
        <w:t xml:space="preserve">. </w:t>
      </w:r>
      <w:r w:rsidRPr="00BC3F45">
        <w:rPr>
          <w:u w:val="single"/>
        </w:rPr>
        <w:t xml:space="preserve">An asteroid explosion </w:t>
      </w:r>
      <w:r w:rsidRPr="004B1FBE">
        <w:rPr>
          <w:highlight w:val="green"/>
          <w:u w:val="single"/>
        </w:rPr>
        <w:t xml:space="preserve">could be </w:t>
      </w:r>
      <w:r w:rsidRPr="004B1FBE">
        <w:rPr>
          <w:rStyle w:val="Emphasis"/>
          <w:highlight w:val="green"/>
        </w:rPr>
        <w:t>misinterpreted</w:t>
      </w:r>
      <w:r w:rsidRPr="004B1FBE">
        <w:rPr>
          <w:highlight w:val="green"/>
          <w:u w:val="single"/>
        </w:rPr>
        <w:t xml:space="preserve"> as a </w:t>
      </w:r>
      <w:r w:rsidRPr="004B1FBE">
        <w:rPr>
          <w:b/>
          <w:bCs/>
          <w:highlight w:val="green"/>
          <w:u w:val="single"/>
        </w:rPr>
        <w:t>nuclear attack</w:t>
      </w:r>
      <w:r w:rsidRPr="004B1FBE">
        <w:rPr>
          <w:highlight w:val="green"/>
          <w:u w:val="single"/>
        </w:rPr>
        <w:t xml:space="preserve">, prompting </w:t>
      </w:r>
      <w:r w:rsidRPr="004B1FBE">
        <w:rPr>
          <w:rStyle w:val="Emphasis"/>
          <w:highlight w:val="green"/>
        </w:rPr>
        <w:t>nuclear</w:t>
      </w:r>
      <w:r w:rsidRPr="00BC3F45">
        <w:rPr>
          <w:u w:val="single"/>
        </w:rPr>
        <w:t xml:space="preserve"> attack that is believed to be </w:t>
      </w:r>
      <w:r w:rsidRPr="004B1FBE">
        <w:rPr>
          <w:rStyle w:val="Emphasis"/>
          <w:highlight w:val="green"/>
        </w:rPr>
        <w:t>retaliation</w:t>
      </w:r>
      <w:r w:rsidRPr="00BC3F45">
        <w:rPr>
          <w:u w:val="single"/>
        </w:rPr>
        <w:t xml:space="preserve">. </w:t>
      </w:r>
      <w:r w:rsidRPr="00BC3F45">
        <w:rPr>
          <w:sz w:val="14"/>
        </w:rPr>
        <w:t>For example, the 2013 Chelyabinsk event occurred near an important Russian military installation, prompting concerns about the event’s interpretation (Harris et al., 2015)</w:t>
      </w:r>
    </w:p>
    <w:p w14:paraId="641C4959" w14:textId="77777777" w:rsidR="006B4821" w:rsidRPr="006B4821" w:rsidRDefault="006B4821" w:rsidP="006B4821"/>
    <w:p w14:paraId="0E80CFA3" w14:textId="4DC07B4D" w:rsidR="00C871A6" w:rsidRDefault="00C871A6" w:rsidP="00A72723">
      <w:pPr>
        <w:pStyle w:val="Heading2"/>
      </w:pPr>
      <w:r>
        <w:t>Case</w:t>
      </w:r>
    </w:p>
    <w:p w14:paraId="1E31622D" w14:textId="330C7D7C" w:rsidR="00E24218" w:rsidRDefault="00E24218" w:rsidP="00AC55F2">
      <w:pPr>
        <w:pStyle w:val="Heading3"/>
      </w:pPr>
      <w:r>
        <w:t>Hedge</w:t>
      </w:r>
    </w:p>
    <w:p w14:paraId="48D0B6EA" w14:textId="650EF6B1" w:rsidR="00DA082C" w:rsidRDefault="0073597E" w:rsidP="0073597E">
      <w:pPr>
        <w:pStyle w:val="Heading4"/>
      </w:pPr>
      <w:r w:rsidRPr="0073597E">
        <w:t xml:space="preserve">1AR theory is skewed towards the aff – a) the 2NR must cover substance and over-cover theory, since they get the collapse and persuasive spin advantage of the 3min 2AR, b) their responses to my counter </w:t>
      </w:r>
      <w:proofErr w:type="spellStart"/>
      <w:r w:rsidRPr="0073597E">
        <w:t>interp</w:t>
      </w:r>
      <w:proofErr w:type="spellEnd"/>
      <w:r w:rsidRPr="0073597E">
        <w:t xml:space="preserve"> will be new, which means 1AR theory necessitates intervention. Implications – a) reject 1AR theory since it can’t be a legitimate check for abuse, b) drop the </w:t>
      </w:r>
      <w:proofErr w:type="spellStart"/>
      <w:r w:rsidRPr="0073597E">
        <w:t>arg</w:t>
      </w:r>
      <w:proofErr w:type="spellEnd"/>
      <w:r w:rsidRPr="0073597E">
        <w:t xml:space="preserve"> to minimize the chance the round is decided unfairly</w:t>
      </w:r>
    </w:p>
    <w:p w14:paraId="7ABC017B" w14:textId="1371083D" w:rsidR="00F02ECE" w:rsidRDefault="00F02ECE" w:rsidP="00BD00AA">
      <w:pPr>
        <w:pStyle w:val="Heading3"/>
      </w:pPr>
      <w:r>
        <w:t>Framing</w:t>
      </w:r>
    </w:p>
    <w:p w14:paraId="5B1E20C4" w14:textId="77777777" w:rsidR="005A1AE8" w:rsidRPr="00D46B6C" w:rsidRDefault="005A1AE8" w:rsidP="005A1AE8">
      <w:pPr>
        <w:pStyle w:val="Heading4"/>
        <w:rPr>
          <w:rFonts w:eastAsia="Yu Gothic Light" w:cs="Calibri"/>
          <w:b w:val="0"/>
          <w:bCs/>
          <w:sz w:val="22"/>
        </w:rPr>
      </w:pPr>
      <w:r w:rsidRPr="002E7F13">
        <w:rPr>
          <w:rFonts w:eastAsia="Yu Gothic Light"/>
          <w:bCs/>
          <w:szCs w:val="26"/>
        </w:rPr>
        <w:t>Moral uncertainty means preventing extinction should be our highest priority.</w:t>
      </w:r>
      <w:r w:rsidRPr="002E7F13">
        <w:rPr>
          <w:rFonts w:eastAsia="Yu Gothic Light"/>
          <w:bCs/>
          <w:szCs w:val="26"/>
        </w:rPr>
        <w:br/>
      </w:r>
      <w:r w:rsidRPr="00D46B6C">
        <w:rPr>
          <w:rStyle w:val="Style13ptBold"/>
          <w:rFonts w:cs="Calibri"/>
          <w:b/>
          <w:bCs w:val="0"/>
          <w:szCs w:val="26"/>
        </w:rPr>
        <w:t>Bostrom</w:t>
      </w:r>
      <w:r w:rsidRPr="00D46B6C">
        <w:rPr>
          <w:rFonts w:eastAsia="Yu Mincho" w:cs="Calibri"/>
          <w:b w:val="0"/>
          <w:bCs/>
          <w:szCs w:val="26"/>
        </w:rPr>
        <w:t xml:space="preserve"> </w:t>
      </w:r>
      <w:r w:rsidRPr="00D46B6C">
        <w:rPr>
          <w:rStyle w:val="Style13ptBold"/>
          <w:rFonts w:cs="Calibri"/>
          <w:b/>
          <w:bCs w:val="0"/>
          <w:szCs w:val="26"/>
        </w:rPr>
        <w:t>12</w:t>
      </w:r>
      <w:r w:rsidRPr="00D46B6C">
        <w:rPr>
          <w:rFonts w:eastAsia="Yu Mincho" w:cs="Calibri"/>
          <w:b w:val="0"/>
          <w:bCs/>
          <w:sz w:val="22"/>
        </w:rPr>
        <w:t xml:space="preserve"> </w:t>
      </w:r>
      <w:r w:rsidRPr="00D46B6C">
        <w:rPr>
          <w:rFonts w:eastAsia="Yu Mincho" w:cs="Calibri"/>
          <w:b w:val="0"/>
          <w:bCs/>
          <w:sz w:val="16"/>
          <w:szCs w:val="16"/>
        </w:rPr>
        <w:t>[Nick Bostrom. Faculty of Philosophy &amp; Oxford Martin School University of Oxford. “Existential Risk Prevention as Global Priority.” Global Policy (2012)] &lt;https://www.existential-risk.org/concept.html#:~:text=Existential%20Risk%20Prevention%20as%20Global%20Priority%20ABSTRACT%3A%20Existential,in%20net%20existential%20risk%20have%20enormous%20expected%20value.&gt;</w:t>
      </w:r>
      <w:r w:rsidRPr="00D46B6C">
        <w:rPr>
          <w:rFonts w:eastAsia="Yu Mincho" w:cs="Calibri"/>
          <w:b w:val="0"/>
          <w:bCs/>
          <w:sz w:val="22"/>
        </w:rPr>
        <w:br/>
        <w:t>These reflections on</w:t>
      </w:r>
      <w:r w:rsidRPr="00D46B6C">
        <w:rPr>
          <w:rFonts w:eastAsia="Yu Mincho" w:cs="Calibri"/>
          <w:b w:val="0"/>
          <w:bCs/>
          <w:sz w:val="22"/>
          <w:u w:val="single"/>
        </w:rPr>
        <w:t xml:space="preserve"> </w:t>
      </w:r>
      <w:r w:rsidRPr="00D46B6C">
        <w:rPr>
          <w:rFonts w:eastAsia="Yu Mincho" w:cs="Calibri"/>
          <w:b w:val="0"/>
          <w:bCs/>
          <w:sz w:val="22"/>
          <w:highlight w:val="green"/>
          <w:u w:val="single"/>
        </w:rPr>
        <w:t xml:space="preserve">moral uncertainty suggest </w:t>
      </w:r>
      <w:r w:rsidRPr="00D46B6C">
        <w:rPr>
          <w:rFonts w:eastAsia="Yu Mincho" w:cs="Calibri"/>
          <w:b w:val="0"/>
          <w:bCs/>
          <w:sz w:val="22"/>
        </w:rPr>
        <w:t xml:space="preserve">an alternative, complementary way of looking at existential risk; they also suggest a new way of thinking about the ideal of sustainability. Let me </w:t>
      </w:r>
      <w:proofErr w:type="gramStart"/>
      <w:r w:rsidRPr="00D46B6C">
        <w:rPr>
          <w:rFonts w:eastAsia="Yu Mincho" w:cs="Calibri"/>
          <w:b w:val="0"/>
          <w:bCs/>
          <w:sz w:val="22"/>
        </w:rPr>
        <w:t>elaborate.¶</w:t>
      </w:r>
      <w:proofErr w:type="gramEnd"/>
      <w:r w:rsidRPr="00D46B6C">
        <w:rPr>
          <w:rFonts w:eastAsia="Yu Mincho" w:cs="Calibri"/>
          <w:b w:val="0"/>
          <w:bCs/>
          <w:sz w:val="22"/>
          <w:u w:val="single"/>
        </w:rPr>
        <w:t xml:space="preserve"> </w:t>
      </w:r>
      <w:r w:rsidRPr="00D46B6C">
        <w:rPr>
          <w:rFonts w:eastAsia="Yu Mincho" w:cs="Calibri"/>
          <w:b w:val="0"/>
          <w:bCs/>
          <w:sz w:val="22"/>
          <w:highlight w:val="green"/>
          <w:u w:val="single"/>
        </w:rPr>
        <w:t>Our present</w:t>
      </w:r>
      <w:r w:rsidRPr="00D46B6C">
        <w:rPr>
          <w:rFonts w:eastAsia="Yu Mincho" w:cs="Calibri"/>
          <w:b w:val="0"/>
          <w:bCs/>
          <w:sz w:val="22"/>
          <w:u w:val="single"/>
        </w:rPr>
        <w:t xml:space="preserve"> understanding of </w:t>
      </w:r>
      <w:r w:rsidRPr="00D46B6C">
        <w:rPr>
          <w:rFonts w:eastAsia="Yu Mincho" w:cs="Calibri"/>
          <w:b w:val="0"/>
          <w:bCs/>
          <w:sz w:val="22"/>
          <w:highlight w:val="green"/>
          <w:u w:val="single"/>
        </w:rPr>
        <w:t xml:space="preserve">axiology might </w:t>
      </w:r>
      <w:r w:rsidRPr="00D46B6C">
        <w:rPr>
          <w:rFonts w:eastAsia="Yu Mincho" w:cs="Calibri"/>
          <w:b w:val="0"/>
          <w:bCs/>
          <w:sz w:val="22"/>
        </w:rPr>
        <w:t>well</w:t>
      </w:r>
      <w:r w:rsidRPr="00D46B6C">
        <w:rPr>
          <w:rFonts w:eastAsia="Yu Mincho" w:cs="Calibri"/>
          <w:b w:val="0"/>
          <w:bCs/>
          <w:sz w:val="22"/>
          <w:highlight w:val="green"/>
          <w:u w:val="single"/>
        </w:rPr>
        <w:t xml:space="preserve"> be confused. </w:t>
      </w:r>
      <w:r w:rsidRPr="00D46B6C">
        <w:rPr>
          <w:rFonts w:eastAsia="Yu Mincho" w:cs="Calibri"/>
          <w:b w:val="0"/>
          <w:bCs/>
          <w:sz w:val="22"/>
          <w:u w:val="single"/>
        </w:rPr>
        <w:t xml:space="preserve">We may not </w:t>
      </w:r>
      <w:r w:rsidRPr="00D46B6C">
        <w:rPr>
          <w:rFonts w:eastAsia="Yu Mincho" w:cs="Calibri"/>
          <w:b w:val="0"/>
          <w:bCs/>
          <w:sz w:val="22"/>
        </w:rPr>
        <w:t>now</w:t>
      </w:r>
      <w:r w:rsidRPr="00D46B6C">
        <w:rPr>
          <w:rFonts w:eastAsia="Yu Mincho" w:cs="Calibri"/>
          <w:b w:val="0"/>
          <w:bCs/>
          <w:sz w:val="22"/>
          <w:u w:val="single"/>
        </w:rPr>
        <w:t xml:space="preserve"> </w:t>
      </w:r>
      <w:r w:rsidRPr="00D46B6C">
        <w:rPr>
          <w:rFonts w:eastAsia="Yu Mincho" w:cs="Calibri"/>
          <w:b w:val="0"/>
          <w:bCs/>
          <w:sz w:val="22"/>
        </w:rPr>
        <w:t>know — at least not in concrete detail — what outcomes would count as a big win for humanity; we might not even yet</w:t>
      </w:r>
      <w:r w:rsidRPr="00D46B6C">
        <w:rPr>
          <w:rFonts w:eastAsia="Yu Mincho" w:cs="Calibri"/>
          <w:b w:val="0"/>
          <w:bCs/>
          <w:sz w:val="22"/>
          <w:u w:val="single"/>
        </w:rPr>
        <w:t xml:space="preserve"> be able to imagine the best ends </w:t>
      </w:r>
      <w:r w:rsidRPr="00D46B6C">
        <w:rPr>
          <w:rFonts w:eastAsia="Yu Mincho" w:cs="Calibri"/>
          <w:b w:val="0"/>
          <w:bCs/>
          <w:sz w:val="22"/>
        </w:rPr>
        <w:t>of our journey.</w:t>
      </w:r>
      <w:r w:rsidRPr="00D46B6C">
        <w:rPr>
          <w:rFonts w:eastAsia="Yu Mincho" w:cs="Calibri"/>
          <w:b w:val="0"/>
          <w:bCs/>
          <w:sz w:val="22"/>
          <w:u w:val="single"/>
        </w:rPr>
        <w:t xml:space="preserve"> </w:t>
      </w:r>
      <w:r w:rsidRPr="00D46B6C">
        <w:rPr>
          <w:rFonts w:eastAsia="Yu Mincho" w:cs="Calibri"/>
          <w:b w:val="0"/>
          <w:bCs/>
          <w:sz w:val="22"/>
          <w:highlight w:val="green"/>
          <w:u w:val="single"/>
        </w:rPr>
        <w:t xml:space="preserve">If we are </w:t>
      </w:r>
      <w:r w:rsidRPr="00D46B6C">
        <w:rPr>
          <w:rFonts w:eastAsia="Yu Mincho" w:cs="Calibri"/>
          <w:b w:val="0"/>
          <w:bCs/>
          <w:sz w:val="22"/>
        </w:rPr>
        <w:t>indeed</w:t>
      </w:r>
      <w:r w:rsidRPr="00D46B6C">
        <w:rPr>
          <w:rFonts w:eastAsia="Yu Mincho" w:cs="Calibri"/>
          <w:b w:val="0"/>
          <w:bCs/>
          <w:sz w:val="22"/>
          <w:u w:val="single"/>
        </w:rPr>
        <w:t xml:space="preserve"> </w:t>
      </w:r>
      <w:r w:rsidRPr="00D46B6C">
        <w:rPr>
          <w:rFonts w:eastAsia="Yu Mincho" w:cs="Calibri"/>
          <w:b w:val="0"/>
          <w:bCs/>
          <w:sz w:val="22"/>
        </w:rPr>
        <w:t>profoundly</w:t>
      </w:r>
      <w:r w:rsidRPr="00D46B6C">
        <w:rPr>
          <w:rFonts w:eastAsia="Yu Mincho" w:cs="Calibri"/>
          <w:b w:val="0"/>
          <w:bCs/>
          <w:sz w:val="22"/>
          <w:u w:val="single"/>
        </w:rPr>
        <w:t xml:space="preserve"> </w:t>
      </w:r>
      <w:r w:rsidRPr="00D46B6C">
        <w:rPr>
          <w:rFonts w:eastAsia="Yu Mincho" w:cs="Calibri"/>
          <w:b w:val="0"/>
          <w:bCs/>
          <w:sz w:val="22"/>
          <w:highlight w:val="green"/>
          <w:u w:val="single"/>
        </w:rPr>
        <w:t xml:space="preserve">uncertain </w:t>
      </w:r>
      <w:r w:rsidRPr="00D46B6C">
        <w:rPr>
          <w:rFonts w:eastAsia="Yu Mincho" w:cs="Calibri"/>
          <w:b w:val="0"/>
          <w:bCs/>
          <w:sz w:val="22"/>
        </w:rPr>
        <w:t>about our ultimate aims,</w:t>
      </w:r>
      <w:r w:rsidRPr="00D46B6C">
        <w:rPr>
          <w:rFonts w:eastAsia="Yu Mincho" w:cs="Calibri"/>
          <w:b w:val="0"/>
          <w:bCs/>
          <w:sz w:val="22"/>
          <w:u w:val="single"/>
        </w:rPr>
        <w:t xml:space="preserve"> </w:t>
      </w:r>
      <w:r w:rsidRPr="00D46B6C">
        <w:rPr>
          <w:rFonts w:eastAsia="Yu Mincho" w:cs="Calibri"/>
          <w:b w:val="0"/>
          <w:bCs/>
          <w:sz w:val="22"/>
        </w:rPr>
        <w:t>then we should recognize that</w:t>
      </w:r>
      <w:r w:rsidRPr="00D46B6C">
        <w:rPr>
          <w:rFonts w:eastAsia="Yu Mincho" w:cs="Calibri"/>
          <w:b w:val="0"/>
          <w:bCs/>
          <w:sz w:val="22"/>
          <w:u w:val="single"/>
        </w:rPr>
        <w:t xml:space="preserve"> </w:t>
      </w:r>
      <w:r w:rsidRPr="00D46B6C">
        <w:rPr>
          <w:rFonts w:eastAsia="Yu Mincho" w:cs="Calibri"/>
          <w:b w:val="0"/>
          <w:bCs/>
          <w:sz w:val="22"/>
          <w:highlight w:val="green"/>
          <w:u w:val="single"/>
        </w:rPr>
        <w:t>there is a great</w:t>
      </w:r>
      <w:r w:rsidRPr="00D46B6C">
        <w:rPr>
          <w:rFonts w:eastAsia="Yu Mincho" w:cs="Calibri"/>
          <w:b w:val="0"/>
          <w:bCs/>
          <w:sz w:val="22"/>
          <w:u w:val="single"/>
        </w:rPr>
        <w:t xml:space="preserve"> </w:t>
      </w:r>
      <w:r w:rsidRPr="00D46B6C">
        <w:rPr>
          <w:rFonts w:eastAsia="Yu Mincho" w:cs="Calibri"/>
          <w:b w:val="0"/>
          <w:bCs/>
          <w:sz w:val="22"/>
        </w:rPr>
        <w:t>option</w:t>
      </w:r>
      <w:r w:rsidRPr="00D46B6C">
        <w:rPr>
          <w:rFonts w:eastAsia="Yu Mincho" w:cs="Calibri"/>
          <w:b w:val="0"/>
          <w:bCs/>
          <w:sz w:val="22"/>
          <w:u w:val="single"/>
        </w:rPr>
        <w:t xml:space="preserve"> </w:t>
      </w:r>
      <w:r w:rsidRPr="00D46B6C">
        <w:rPr>
          <w:rFonts w:eastAsia="Yu Mincho" w:cs="Calibri"/>
          <w:b w:val="0"/>
          <w:bCs/>
          <w:sz w:val="22"/>
          <w:highlight w:val="green"/>
          <w:u w:val="single"/>
        </w:rPr>
        <w:t xml:space="preserve">value in preserving </w:t>
      </w:r>
      <w:r w:rsidRPr="00D46B6C">
        <w:rPr>
          <w:rFonts w:eastAsia="Yu Mincho" w:cs="Calibri"/>
          <w:b w:val="0"/>
          <w:bCs/>
          <w:sz w:val="22"/>
        </w:rPr>
        <w:t>— and ideally improving —</w:t>
      </w:r>
      <w:r w:rsidRPr="00D46B6C">
        <w:rPr>
          <w:rFonts w:eastAsia="Yu Mincho" w:cs="Calibri"/>
          <w:b w:val="0"/>
          <w:bCs/>
          <w:sz w:val="22"/>
          <w:u w:val="single"/>
        </w:rPr>
        <w:t xml:space="preserve"> </w:t>
      </w:r>
      <w:r w:rsidRPr="00D46B6C">
        <w:rPr>
          <w:rFonts w:eastAsia="Yu Mincho" w:cs="Calibri"/>
          <w:b w:val="0"/>
          <w:bCs/>
          <w:sz w:val="22"/>
          <w:highlight w:val="green"/>
          <w:u w:val="single"/>
        </w:rPr>
        <w:t>our ability to recognize value and</w:t>
      </w:r>
      <w:r w:rsidRPr="00D46B6C">
        <w:rPr>
          <w:rFonts w:eastAsia="Yu Mincho" w:cs="Calibri"/>
          <w:b w:val="0"/>
          <w:bCs/>
          <w:sz w:val="22"/>
          <w:highlight w:val="green"/>
        </w:rPr>
        <w:t xml:space="preserve"> </w:t>
      </w:r>
      <w:r w:rsidRPr="00D46B6C">
        <w:rPr>
          <w:rFonts w:eastAsia="Yu Mincho" w:cs="Calibri"/>
          <w:b w:val="0"/>
          <w:bCs/>
          <w:sz w:val="22"/>
        </w:rPr>
        <w:t xml:space="preserve">to </w:t>
      </w:r>
      <w:r w:rsidRPr="00D46B6C">
        <w:rPr>
          <w:rFonts w:eastAsia="Yu Mincho" w:cs="Calibri"/>
          <w:b w:val="0"/>
          <w:bCs/>
          <w:sz w:val="22"/>
          <w:highlight w:val="green"/>
          <w:u w:val="single"/>
        </w:rPr>
        <w:t xml:space="preserve">steer the future accordingly. Ensuring </w:t>
      </w:r>
      <w:r w:rsidRPr="00D46B6C">
        <w:rPr>
          <w:rFonts w:eastAsia="Yu Mincho" w:cs="Calibri"/>
          <w:b w:val="0"/>
          <w:bCs/>
          <w:sz w:val="22"/>
        </w:rPr>
        <w:t>that</w:t>
      </w:r>
      <w:r w:rsidRPr="00D46B6C">
        <w:rPr>
          <w:rFonts w:eastAsia="Yu Mincho" w:cs="Calibri"/>
          <w:b w:val="0"/>
          <w:bCs/>
          <w:sz w:val="22"/>
          <w:u w:val="single"/>
        </w:rPr>
        <w:t xml:space="preserve"> </w:t>
      </w:r>
      <w:r w:rsidRPr="00D46B6C">
        <w:rPr>
          <w:rFonts w:eastAsia="Yu Mincho" w:cs="Calibri"/>
          <w:b w:val="0"/>
          <w:bCs/>
          <w:sz w:val="22"/>
          <w:highlight w:val="green"/>
          <w:u w:val="single"/>
        </w:rPr>
        <w:t xml:space="preserve">there will be a future </w:t>
      </w:r>
      <w:r w:rsidRPr="00D46B6C">
        <w:rPr>
          <w:rFonts w:eastAsia="Yu Mincho" w:cs="Calibri"/>
          <w:b w:val="0"/>
          <w:bCs/>
          <w:sz w:val="22"/>
        </w:rPr>
        <w:t>version of</w:t>
      </w:r>
      <w:r w:rsidRPr="00D46B6C">
        <w:rPr>
          <w:rFonts w:eastAsia="Yu Mincho" w:cs="Calibri"/>
          <w:b w:val="0"/>
          <w:bCs/>
          <w:sz w:val="22"/>
          <w:u w:val="single"/>
        </w:rPr>
        <w:t xml:space="preserve"> </w:t>
      </w:r>
      <w:r w:rsidRPr="00D46B6C">
        <w:rPr>
          <w:rFonts w:eastAsia="Yu Mincho" w:cs="Calibri"/>
          <w:b w:val="0"/>
          <w:bCs/>
          <w:sz w:val="22"/>
          <w:highlight w:val="green"/>
          <w:u w:val="single"/>
        </w:rPr>
        <w:t xml:space="preserve">humanity </w:t>
      </w:r>
      <w:r w:rsidRPr="00D46B6C">
        <w:rPr>
          <w:rFonts w:eastAsia="Yu Mincho" w:cs="Calibri"/>
          <w:b w:val="0"/>
          <w:bCs/>
          <w:sz w:val="22"/>
        </w:rPr>
        <w:t>with great powers and a propensity to use them wisely</w:t>
      </w:r>
      <w:r w:rsidRPr="00D46B6C">
        <w:rPr>
          <w:rFonts w:eastAsia="Yu Mincho" w:cs="Calibri"/>
          <w:b w:val="0"/>
          <w:bCs/>
          <w:sz w:val="22"/>
          <w:u w:val="single"/>
        </w:rPr>
        <w:t xml:space="preserve"> </w:t>
      </w:r>
      <w:r w:rsidRPr="00D46B6C">
        <w:rPr>
          <w:rFonts w:eastAsia="Yu Mincho" w:cs="Calibri"/>
          <w:b w:val="0"/>
          <w:bCs/>
          <w:sz w:val="22"/>
          <w:highlight w:val="green"/>
          <w:u w:val="single"/>
        </w:rPr>
        <w:t xml:space="preserve">is </w:t>
      </w:r>
      <w:r w:rsidRPr="00D46B6C">
        <w:rPr>
          <w:rFonts w:eastAsia="Yu Mincho" w:cs="Calibri"/>
          <w:b w:val="0"/>
          <w:bCs/>
          <w:sz w:val="22"/>
        </w:rPr>
        <w:t>plausibly</w:t>
      </w:r>
      <w:r w:rsidRPr="00D46B6C">
        <w:rPr>
          <w:rFonts w:eastAsia="Yu Mincho" w:cs="Calibri"/>
          <w:b w:val="0"/>
          <w:bCs/>
          <w:sz w:val="22"/>
          <w:u w:val="single"/>
        </w:rPr>
        <w:t xml:space="preserve"> </w:t>
      </w:r>
      <w:r w:rsidRPr="00D46B6C">
        <w:rPr>
          <w:rFonts w:eastAsia="Yu Mincho" w:cs="Calibri"/>
          <w:b w:val="0"/>
          <w:bCs/>
          <w:sz w:val="22"/>
          <w:highlight w:val="green"/>
          <w:u w:val="single"/>
        </w:rPr>
        <w:t xml:space="preserve">the best way </w:t>
      </w:r>
      <w:r w:rsidRPr="00D46B6C">
        <w:rPr>
          <w:rFonts w:eastAsia="Yu Mincho" w:cs="Calibri"/>
          <w:b w:val="0"/>
          <w:bCs/>
          <w:sz w:val="22"/>
        </w:rPr>
        <w:t>available to us</w:t>
      </w:r>
      <w:r w:rsidRPr="00D46B6C">
        <w:rPr>
          <w:rFonts w:eastAsia="Yu Mincho" w:cs="Calibri"/>
          <w:b w:val="0"/>
          <w:bCs/>
          <w:sz w:val="22"/>
          <w:u w:val="single"/>
        </w:rPr>
        <w:t xml:space="preserve"> </w:t>
      </w:r>
      <w:r w:rsidRPr="00D46B6C">
        <w:rPr>
          <w:rFonts w:eastAsia="Yu Mincho" w:cs="Calibri"/>
          <w:b w:val="0"/>
          <w:bCs/>
          <w:sz w:val="22"/>
          <w:highlight w:val="green"/>
          <w:u w:val="single"/>
        </w:rPr>
        <w:t xml:space="preserve">to increase </w:t>
      </w:r>
      <w:r w:rsidRPr="00D46B6C">
        <w:rPr>
          <w:rFonts w:eastAsia="Yu Mincho" w:cs="Calibri"/>
          <w:b w:val="0"/>
          <w:bCs/>
          <w:sz w:val="22"/>
          <w:u w:val="single"/>
        </w:rPr>
        <w:t xml:space="preserve">the probability that the </w:t>
      </w:r>
      <w:r w:rsidRPr="00D46B6C">
        <w:rPr>
          <w:rFonts w:eastAsia="Yu Mincho" w:cs="Calibri"/>
          <w:b w:val="0"/>
          <w:bCs/>
          <w:sz w:val="22"/>
          <w:highlight w:val="green"/>
          <w:u w:val="single"/>
        </w:rPr>
        <w:t xml:space="preserve">future </w:t>
      </w:r>
      <w:r w:rsidRPr="00D46B6C">
        <w:rPr>
          <w:rFonts w:eastAsia="Yu Mincho" w:cs="Calibri"/>
          <w:b w:val="0"/>
          <w:bCs/>
          <w:sz w:val="22"/>
          <w:u w:val="single"/>
        </w:rPr>
        <w:t xml:space="preserve">will contain </w:t>
      </w:r>
      <w:r w:rsidRPr="00D46B6C">
        <w:rPr>
          <w:rFonts w:eastAsia="Yu Mincho" w:cs="Calibri"/>
          <w:b w:val="0"/>
          <w:bCs/>
          <w:sz w:val="22"/>
        </w:rPr>
        <w:t>a lot of</w:t>
      </w:r>
      <w:r w:rsidRPr="00D46B6C">
        <w:rPr>
          <w:rFonts w:eastAsia="Yu Mincho" w:cs="Calibri"/>
          <w:b w:val="0"/>
          <w:bCs/>
          <w:sz w:val="22"/>
          <w:u w:val="single"/>
        </w:rPr>
        <w:t xml:space="preserve"> </w:t>
      </w:r>
      <w:r w:rsidRPr="00D46B6C">
        <w:rPr>
          <w:rFonts w:eastAsia="Yu Mincho" w:cs="Calibri"/>
          <w:b w:val="0"/>
          <w:bCs/>
          <w:sz w:val="22"/>
          <w:highlight w:val="green"/>
          <w:u w:val="single"/>
        </w:rPr>
        <w:t xml:space="preserve">value. </w:t>
      </w:r>
      <w:r w:rsidRPr="00D46B6C">
        <w:rPr>
          <w:rFonts w:eastAsia="Yu Mincho" w:cs="Calibri"/>
          <w:b w:val="0"/>
          <w:bCs/>
          <w:sz w:val="22"/>
        </w:rPr>
        <w:t>To do this, we must prevent any existential catastrophe.</w:t>
      </w:r>
    </w:p>
    <w:p w14:paraId="2DDBEA34" w14:textId="65C55FE6" w:rsidR="005A1AE8" w:rsidRPr="0092026C" w:rsidRDefault="005A1AE8" w:rsidP="005A1AE8">
      <w:pPr>
        <w:pStyle w:val="Heading4"/>
        <w:spacing w:line="276" w:lineRule="auto"/>
        <w:rPr>
          <w:rFonts w:cs="Calibri"/>
        </w:rPr>
      </w:pPr>
      <w:r>
        <w:rPr>
          <w:rFonts w:cs="Calibri"/>
        </w:rPr>
        <w:t>They’re wrong about cognitive biases – we’re naturally prone to underestimate existential risks.</w:t>
      </w:r>
      <w:r w:rsidRPr="0092026C">
        <w:rPr>
          <w:rFonts w:cs="Calibri"/>
        </w:rPr>
        <w:t xml:space="preserve"> </w:t>
      </w:r>
    </w:p>
    <w:p w14:paraId="68B48F0D" w14:textId="77777777" w:rsidR="005A1AE8" w:rsidRPr="0092026C" w:rsidRDefault="005A1AE8" w:rsidP="005A1AE8">
      <w:pPr>
        <w:spacing w:line="276" w:lineRule="auto"/>
      </w:pPr>
      <w:r w:rsidRPr="0092026C">
        <w:rPr>
          <w:rStyle w:val="Style13ptBold"/>
        </w:rPr>
        <w:t>GPP 17</w:t>
      </w:r>
      <w:r w:rsidRPr="0092026C">
        <w:t xml:space="preserve"> (Global Priorities Project, Future of Humanity Institute at the University of Oxford, Ministry for Foreign Affairs of Finland, “Existential Risk: Diplomacy and Governance,” Global Priorities Project, 2017, </w:t>
      </w:r>
      <w:hyperlink r:id="rId20" w:history="1">
        <w:r w:rsidRPr="0092026C">
          <w:rPr>
            <w:rStyle w:val="Hyperlink"/>
          </w:rPr>
          <w:t>https://www.fhi.ox.ac.uk/wp-content/uploads/Existential-Risks-2017-01-23.pdf</w:t>
        </w:r>
      </w:hyperlink>
      <w:r w:rsidRPr="0092026C">
        <w:t xml:space="preserve">, </w:t>
      </w:r>
    </w:p>
    <w:p w14:paraId="71E0CE78" w14:textId="77777777" w:rsidR="005A1AE8" w:rsidRPr="00EB4DED" w:rsidRDefault="005A1AE8" w:rsidP="005A1AE8">
      <w:pPr>
        <w:spacing w:line="276" w:lineRule="auto"/>
      </w:pPr>
      <w:r w:rsidRPr="0092026C">
        <w:t xml:space="preserve">1.3. WHY EXISTENTIAL RISKS MAY BE SYSTEMATICALLY UNDERINVESTED IN, AND THE ROLE OF THE INTERNATIONAL COMMUNITY </w:t>
      </w:r>
      <w:r w:rsidRPr="0092026C">
        <w:rPr>
          <w:rStyle w:val="StyleUnderline"/>
        </w:rPr>
        <w:t xml:space="preserve">In spite of the importance of </w:t>
      </w:r>
      <w:r w:rsidRPr="00DD25D9">
        <w:rPr>
          <w:rStyle w:val="StyleUnderline"/>
          <w:highlight w:val="green"/>
        </w:rPr>
        <w:t>existential risk</w:t>
      </w:r>
      <w:r w:rsidRPr="0092026C">
        <w:rPr>
          <w:rStyle w:val="StyleUnderline"/>
        </w:rPr>
        <w:t xml:space="preserve"> reduction, it probably </w:t>
      </w:r>
      <w:r w:rsidRPr="00DD25D9">
        <w:rPr>
          <w:rStyle w:val="StyleUnderline"/>
          <w:highlight w:val="green"/>
        </w:rPr>
        <w:t>receives less attention than</w:t>
      </w:r>
      <w:r w:rsidRPr="0092026C">
        <w:rPr>
          <w:rStyle w:val="StyleUnderline"/>
        </w:rPr>
        <w:t xml:space="preserve"> is </w:t>
      </w:r>
      <w:r w:rsidRPr="00DD25D9">
        <w:rPr>
          <w:rStyle w:val="StyleUnderline"/>
          <w:highlight w:val="green"/>
        </w:rPr>
        <w:t>warranted</w:t>
      </w:r>
      <w:r w:rsidRPr="0092026C">
        <w:rPr>
          <w:rStyle w:val="StyleUnderline"/>
        </w:rPr>
        <w:t>.</w:t>
      </w:r>
      <w:r w:rsidRPr="0092026C">
        <w:t xml:space="preserve"> As a result, concerted international cooperation is required if we are to receive adequate protection from existential risks. 1.3.1. Why existential risks are likely to be underinvested in </w:t>
      </w:r>
      <w:r w:rsidRPr="0092026C">
        <w:rPr>
          <w:rStyle w:val="StyleUnderline"/>
        </w:rPr>
        <w:t>There are several reasons why existential risk reduction is likely to be underinvested in.</w:t>
      </w:r>
      <w:r w:rsidRPr="0092026C">
        <w:t xml:space="preserve"> </w:t>
      </w:r>
      <w:r w:rsidRPr="0092026C">
        <w:rPr>
          <w:rStyle w:val="StyleUnderline"/>
        </w:rPr>
        <w:t>Firstly, it is a global public good.</w:t>
      </w:r>
      <w:r w:rsidRPr="0092026C">
        <w:t xml:space="preserve"> </w:t>
      </w:r>
      <w:r w:rsidRPr="0092026C">
        <w:rPr>
          <w:rStyle w:val="StyleUnderline"/>
        </w:rPr>
        <w:t>Economic theory predicts that such goods tend to be underprovided.</w:t>
      </w:r>
      <w:r w:rsidRPr="0092026C">
        <w:t xml:space="preserve"> </w:t>
      </w:r>
      <w:r w:rsidRPr="0092026C">
        <w:rPr>
          <w:rStyle w:val="StyleUnderline"/>
        </w:rPr>
        <w:t xml:space="preserve">The benefits of existential risk reduction are widely and indivisibly dispersed around the globe from the countries responsible for </w:t>
      </w:r>
      <w:proofErr w:type="gramStart"/>
      <w:r w:rsidRPr="0092026C">
        <w:rPr>
          <w:rStyle w:val="StyleUnderline"/>
        </w:rPr>
        <w:t>taking action</w:t>
      </w:r>
      <w:proofErr w:type="gramEnd"/>
      <w:r w:rsidRPr="0092026C">
        <w:rPr>
          <w:rStyle w:val="StyleUnderline"/>
        </w:rPr>
        <w:t>.</w:t>
      </w:r>
      <w:r w:rsidRPr="0092026C">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92026C">
        <w:rPr>
          <w:rStyle w:val="StyleUnderline"/>
        </w:rPr>
        <w:t>Secondly</w:t>
      </w:r>
      <w:r w:rsidRPr="0092026C">
        <w:t xml:space="preserve">, as already suggested above, </w:t>
      </w:r>
      <w:r w:rsidRPr="0092026C">
        <w:rPr>
          <w:rStyle w:val="StyleUnderline"/>
        </w:rPr>
        <w:t>existential risk reduction is an intergenerational public good: most of the benefits are enjoyed by future generations who have no say in the political process.</w:t>
      </w:r>
      <w:r w:rsidRPr="0092026C">
        <w:t xml:space="preserve"> </w:t>
      </w:r>
      <w:r w:rsidRPr="0092026C">
        <w:rPr>
          <w:rStyle w:val="StyleUnderline"/>
        </w:rPr>
        <w:t>For these goods, the problem is temporal free riding: the current generation enjoys the benefits of inaction while future generations bear the costs. Thirdly</w:t>
      </w:r>
      <w:r w:rsidRPr="0092026C">
        <w:t xml:space="preserve">, many </w:t>
      </w:r>
      <w:r w:rsidRPr="0092026C">
        <w:rPr>
          <w:rStyle w:val="StyleUnderline"/>
        </w:rPr>
        <w:t>existential risks</w:t>
      </w:r>
      <w:r w:rsidRPr="0092026C">
        <w:t xml:space="preserve">, such as machine superintelligence, engineered pandemics, and solar geoengineering, </w:t>
      </w:r>
      <w:r w:rsidRPr="0092026C">
        <w:rPr>
          <w:rStyle w:val="StyleUnderline"/>
        </w:rPr>
        <w:t>pose an unprecedented and uncertain future threat.</w:t>
      </w:r>
      <w:r w:rsidRPr="0092026C">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92026C">
        <w:t>with regard to</w:t>
      </w:r>
      <w:proofErr w:type="gramEnd"/>
      <w:r w:rsidRPr="0092026C">
        <w:t xml:space="preserve"> these emerging risks is comparable to the one we faced when nuclear weapons first became available. </w:t>
      </w:r>
      <w:r w:rsidRPr="00DD25D9">
        <w:rPr>
          <w:rStyle w:val="StyleUnderline"/>
          <w:highlight w:val="green"/>
        </w:rPr>
        <w:t>Cognitive biases also lead people to underestimate</w:t>
      </w:r>
      <w:r w:rsidRPr="0092026C">
        <w:rPr>
          <w:rStyle w:val="StyleUnderline"/>
        </w:rPr>
        <w:t xml:space="preserve"> existential </w:t>
      </w:r>
      <w:r w:rsidRPr="00DD25D9">
        <w:rPr>
          <w:rStyle w:val="StyleUnderline"/>
          <w:highlight w:val="green"/>
        </w:rPr>
        <w:t>risks</w:t>
      </w:r>
      <w:r w:rsidRPr="0092026C">
        <w:rPr>
          <w:rStyle w:val="StyleUnderline"/>
        </w:rPr>
        <w:t>.</w:t>
      </w:r>
      <w:r w:rsidRPr="0092026C">
        <w:t xml:space="preserve"> </w:t>
      </w:r>
      <w:r w:rsidRPr="00DD25D9">
        <w:rPr>
          <w:rStyle w:val="StyleUnderline"/>
          <w:highlight w:val="green"/>
        </w:rPr>
        <w:t>Since there have not been any catastrophes of this magnitude, these risks are not salient to politicians and the public</w:t>
      </w:r>
      <w:r w:rsidRPr="0092026C">
        <w:rPr>
          <w:rStyle w:val="StyleUnderline"/>
        </w:rPr>
        <w:t>.</w:t>
      </w:r>
      <w:r w:rsidRPr="0092026C">
        <w:t xml:space="preserve">72 This is an example of the misapplication of the availability heuristic, a mental shortcut which assumes that something is important only if it can be readily recalled. </w:t>
      </w:r>
      <w:r w:rsidRPr="00DD25D9">
        <w:rPr>
          <w:rStyle w:val="StyleUnderline"/>
          <w:highlight w:val="green"/>
        </w:rPr>
        <w:t>Another cognitive bias</w:t>
      </w:r>
      <w:r w:rsidRPr="0092026C">
        <w:rPr>
          <w:rStyle w:val="StyleUnderline"/>
        </w:rPr>
        <w:t xml:space="preserve"> affecting perceptions of existential risk </w:t>
      </w:r>
      <w:r w:rsidRPr="00DD25D9">
        <w:rPr>
          <w:rStyle w:val="StyleUnderline"/>
          <w:highlight w:val="green"/>
        </w:rPr>
        <w:t>is scope neglect</w:t>
      </w:r>
      <w:r w:rsidRPr="0092026C">
        <w:rPr>
          <w:rStyle w:val="StyleUnderline"/>
        </w:rPr>
        <w:t>.</w:t>
      </w:r>
      <w:r w:rsidRPr="0092026C">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DD25D9">
        <w:rPr>
          <w:rStyle w:val="StyleUnderline"/>
          <w:highlight w:val="green"/>
        </w:rPr>
        <w:t xml:space="preserve">People become numbed to </w:t>
      </w:r>
      <w:r w:rsidRPr="0092026C">
        <w:rPr>
          <w:rStyle w:val="StyleUnderline"/>
        </w:rPr>
        <w:t xml:space="preserve">the effect of </w:t>
      </w:r>
      <w:r w:rsidRPr="00DD25D9">
        <w:rPr>
          <w:rStyle w:val="StyleUnderline"/>
          <w:highlight w:val="green"/>
        </w:rPr>
        <w:t>saving lives when the numbers get too large</w:t>
      </w:r>
      <w:r w:rsidRPr="0092026C">
        <w:rPr>
          <w:rStyle w:val="StyleUnderline"/>
        </w:rPr>
        <w:t>.</w:t>
      </w:r>
      <w:r w:rsidRPr="0092026C">
        <w:t xml:space="preserve"> 74 </w:t>
      </w:r>
      <w:r w:rsidRPr="0092026C">
        <w:rPr>
          <w:rStyle w:val="StyleUnderline"/>
        </w:rPr>
        <w:t xml:space="preserve">Scope neglect is a </w:t>
      </w:r>
      <w:r w:rsidRPr="00DD25D9">
        <w:rPr>
          <w:rStyle w:val="StyleUnderline"/>
          <w:highlight w:val="green"/>
        </w:rPr>
        <w:t>particularly acute</w:t>
      </w:r>
      <w:r w:rsidRPr="0092026C">
        <w:rPr>
          <w:rStyle w:val="StyleUnderline"/>
        </w:rPr>
        <w:t xml:space="preserve"> problem </w:t>
      </w:r>
      <w:r w:rsidRPr="00DD25D9">
        <w:rPr>
          <w:rStyle w:val="StyleUnderline"/>
          <w:highlight w:val="green"/>
        </w:rPr>
        <w:t>for existential risk because</w:t>
      </w:r>
      <w:r w:rsidRPr="0092026C">
        <w:rPr>
          <w:rStyle w:val="StyleUnderline"/>
        </w:rPr>
        <w:t xml:space="preserve"> the </w:t>
      </w:r>
      <w:r w:rsidRPr="00DD25D9">
        <w:rPr>
          <w:rStyle w:val="StyleUnderline"/>
          <w:highlight w:val="green"/>
        </w:rPr>
        <w:t>numbers</w:t>
      </w:r>
      <w:r w:rsidRPr="0092026C">
        <w:rPr>
          <w:rStyle w:val="StyleUnderline"/>
        </w:rPr>
        <w:t xml:space="preserve"> at stake </w:t>
      </w:r>
      <w:r w:rsidRPr="00DD25D9">
        <w:rPr>
          <w:rStyle w:val="StyleUnderline"/>
          <w:highlight w:val="green"/>
        </w:rPr>
        <w:t xml:space="preserve">are </w:t>
      </w:r>
      <w:r w:rsidRPr="0092026C">
        <w:rPr>
          <w:rStyle w:val="StyleUnderline"/>
        </w:rPr>
        <w:t xml:space="preserve">so </w:t>
      </w:r>
      <w:r w:rsidRPr="00DD25D9">
        <w:rPr>
          <w:rStyle w:val="StyleUnderline"/>
          <w:highlight w:val="green"/>
        </w:rPr>
        <w:t>large</w:t>
      </w:r>
      <w:r w:rsidRPr="0092026C">
        <w:rPr>
          <w:rStyle w:val="StyleUnderline"/>
        </w:rPr>
        <w:t>.</w:t>
      </w:r>
      <w:r w:rsidRPr="0092026C">
        <w:t xml:space="preserve"> </w:t>
      </w:r>
      <w:r w:rsidRPr="0092026C">
        <w:rPr>
          <w:rStyle w:val="StyleUnderline"/>
        </w:rPr>
        <w:t>Due to scope neglect, decision-makers are prone to treat existential risks in a similar way to problems which are less severe by many orders of magnitude.</w:t>
      </w:r>
      <w:r w:rsidRPr="0092026C">
        <w:t xml:space="preserve"> A wide range of other cognitive biases are likely to affect the evaluation of existential risks.75</w:t>
      </w:r>
    </w:p>
    <w:p w14:paraId="0F9FC543" w14:textId="77777777" w:rsidR="004072DE" w:rsidRPr="004072DE" w:rsidRDefault="004072DE" w:rsidP="004072DE"/>
    <w:p w14:paraId="7DFA59AF" w14:textId="7F8018B4" w:rsidR="00F02ECE" w:rsidRDefault="003D5530" w:rsidP="00F02ECE">
      <w:pPr>
        <w:pStyle w:val="Heading3"/>
      </w:pPr>
      <w:r>
        <w:t>Advantage</w:t>
      </w:r>
    </w:p>
    <w:p w14:paraId="5C0D7338" w14:textId="77777777" w:rsidR="007C7625" w:rsidRPr="007C7625" w:rsidRDefault="007C7625" w:rsidP="007C7625"/>
    <w:p w14:paraId="084F88F0" w14:textId="3BD2E8D7" w:rsidR="00F02ECE" w:rsidRPr="004D3709" w:rsidRDefault="00F02ECE" w:rsidP="00F02ECE">
      <w:pPr>
        <w:pStyle w:val="Heading4"/>
      </w:pPr>
      <w:r>
        <w:t>They never read a terminal impact to inequality but either way they can’t solve – it’s inevitable.</w:t>
      </w:r>
    </w:p>
    <w:p w14:paraId="6E450420" w14:textId="77777777" w:rsidR="00F02ECE" w:rsidRDefault="00F02ECE" w:rsidP="00F02ECE">
      <w:proofErr w:type="spellStart"/>
      <w:r w:rsidRPr="004D3709">
        <w:rPr>
          <w:rStyle w:val="Style13ptBold"/>
        </w:rPr>
        <w:t>Gobry</w:t>
      </w:r>
      <w:proofErr w:type="spellEnd"/>
      <w:r w:rsidRPr="004D3709">
        <w:rPr>
          <w:rStyle w:val="Style13ptBold"/>
        </w:rPr>
        <w:t xml:space="preserve"> </w:t>
      </w:r>
      <w:r>
        <w:rPr>
          <w:rStyle w:val="Style13ptBold"/>
        </w:rPr>
        <w:t>16</w:t>
      </w:r>
      <w:r>
        <w:t xml:space="preserve"> </w:t>
      </w:r>
      <w:proofErr w:type="gramStart"/>
      <w:r>
        <w:t>—  Pascal</w:t>
      </w:r>
      <w:proofErr w:type="gramEnd"/>
      <w:r>
        <w:t xml:space="preserve">-Emmanuel </w:t>
      </w:r>
      <w:proofErr w:type="spellStart"/>
      <w:r>
        <w:t>Gobry</w:t>
      </w:r>
      <w:proofErr w:type="spellEnd"/>
      <w:r>
        <w:t>, 5-20-2016, Accessed: 10-1-2017, "Is inequality inevitable?" No Publication, http://theweek.com/articles/625010/inequality-inevitable</w:t>
      </w:r>
    </w:p>
    <w:p w14:paraId="68BC2E84" w14:textId="77777777" w:rsidR="00F02ECE" w:rsidRDefault="00F02ECE" w:rsidP="00F02ECE">
      <w:pPr>
        <w:rPr>
          <w:rStyle w:val="StyleUnderline"/>
        </w:rPr>
      </w:pPr>
      <w:r w:rsidRPr="00822066">
        <w:rPr>
          <w:rStyle w:val="StyleUnderline"/>
          <w:highlight w:val="green"/>
        </w:rPr>
        <w:t xml:space="preserve">This might be the </w:t>
      </w:r>
      <w:r w:rsidRPr="00822066">
        <w:rPr>
          <w:rStyle w:val="Emphasis"/>
          <w:highlight w:val="green"/>
        </w:rPr>
        <w:t>most depressing finding</w:t>
      </w:r>
      <w:r w:rsidRPr="00822066">
        <w:rPr>
          <w:rStyle w:val="StyleUnderline"/>
          <w:highlight w:val="green"/>
        </w:rPr>
        <w:t xml:space="preserve"> in </w:t>
      </w:r>
      <w:r w:rsidRPr="00822066">
        <w:rPr>
          <w:rStyle w:val="Emphasis"/>
          <w:highlight w:val="green"/>
        </w:rPr>
        <w:t>social science</w:t>
      </w:r>
      <w:r w:rsidRPr="004D3709">
        <w:rPr>
          <w:rStyle w:val="StyleUnderline"/>
        </w:rPr>
        <w:t xml:space="preserve">. A new </w:t>
      </w:r>
      <w:r w:rsidRPr="00822066">
        <w:rPr>
          <w:rStyle w:val="StyleUnderline"/>
          <w:highlight w:val="green"/>
        </w:rPr>
        <w:t xml:space="preserve">study tried to assess </w:t>
      </w:r>
      <w:r w:rsidRPr="00822066">
        <w:rPr>
          <w:rStyle w:val="Emphasis"/>
          <w:highlight w:val="green"/>
        </w:rPr>
        <w:t>intergenerational mobility</w:t>
      </w:r>
      <w:r w:rsidRPr="004D3709">
        <w:rPr>
          <w:rStyle w:val="StyleUnderline"/>
        </w:rPr>
        <w:t xml:space="preserve"> by looking at last names and found the </w:t>
      </w:r>
      <w:r w:rsidRPr="00822066">
        <w:rPr>
          <w:rStyle w:val="StyleUnderline"/>
          <w:highlight w:val="green"/>
        </w:rPr>
        <w:t>highest earners in</w:t>
      </w:r>
      <w:r w:rsidRPr="004D3709">
        <w:t xml:space="preserve"> Florence in </w:t>
      </w:r>
      <w:r w:rsidRPr="00822066">
        <w:rPr>
          <w:rStyle w:val="StyleUnderline"/>
          <w:highlight w:val="green"/>
        </w:rPr>
        <w:t xml:space="preserve">2011 were the </w:t>
      </w:r>
      <w:r w:rsidRPr="00822066">
        <w:rPr>
          <w:rStyle w:val="Emphasis"/>
          <w:highlight w:val="green"/>
        </w:rPr>
        <w:t>descendants of the highest earners</w:t>
      </w:r>
      <w:r w:rsidRPr="004D3709">
        <w:rPr>
          <w:rStyle w:val="StyleUnderline"/>
        </w:rPr>
        <w:t xml:space="preserve"> in the year </w:t>
      </w:r>
      <w:r>
        <w:t xml:space="preserve">1427, </w:t>
      </w:r>
      <w:r w:rsidRPr="00822066">
        <w:rPr>
          <w:rStyle w:val="StyleUnderline"/>
          <w:highlight w:val="green"/>
        </w:rPr>
        <w:t xml:space="preserve">nearly </w:t>
      </w:r>
      <w:r w:rsidRPr="00822066">
        <w:rPr>
          <w:rStyle w:val="Emphasis"/>
          <w:highlight w:val="green"/>
        </w:rPr>
        <w:t>600 years earlier</w:t>
      </w:r>
      <w:r w:rsidRPr="004D3709">
        <w:rPr>
          <w:rStyle w:val="StyleUnderline"/>
        </w:rPr>
        <w:t>.</w:t>
      </w:r>
      <w:r>
        <w:t xml:space="preserve"> Social mobility, or the lack thereof, persisted "despite the huge political, demographic, and economic upheavals that occurred between the two dates." Lest you think this problem is quarantined to Italy, let me assure you: It is not. There have been similar findings across various countries that possess vastly different cultures, histories, and political and economic systems, including Sweden, England, the U.S., and even China, </w:t>
      </w:r>
      <w:proofErr w:type="gramStart"/>
      <w:r>
        <w:t>in spite of</w:t>
      </w:r>
      <w:proofErr w:type="gramEnd"/>
      <w:r>
        <w:t xml:space="preserve"> the Maoist revolution. Those of us in the modern democratic West tend to think intergenerational mobility is desirable and achievable. Sure, social stratification exists, but, we think, with just the right policy tweaks, we can ensure every child at the bottom rung has a shot at joining, if not the 1 percent, then at least the 10 percent. But what </w:t>
      </w:r>
      <w:r w:rsidRPr="004D3709">
        <w:rPr>
          <w:rStyle w:val="StyleUnderline"/>
        </w:rPr>
        <w:t>i</w:t>
      </w:r>
      <w:r w:rsidRPr="004D3709">
        <w:t xml:space="preserve">f </w:t>
      </w:r>
      <w:r w:rsidRPr="00822066">
        <w:rPr>
          <w:rStyle w:val="Emphasis"/>
          <w:highlight w:val="green"/>
        </w:rPr>
        <w:t>social mobility</w:t>
      </w:r>
      <w:r w:rsidRPr="00822066">
        <w:rPr>
          <w:rStyle w:val="StyleUnderline"/>
          <w:highlight w:val="green"/>
        </w:rPr>
        <w:t xml:space="preserve"> on a </w:t>
      </w:r>
      <w:r w:rsidRPr="00822066">
        <w:rPr>
          <w:rStyle w:val="Emphasis"/>
          <w:highlight w:val="green"/>
        </w:rPr>
        <w:t>large scale simply</w:t>
      </w:r>
      <w:r w:rsidRPr="00822066">
        <w:rPr>
          <w:rStyle w:val="StyleUnderline"/>
          <w:highlight w:val="green"/>
        </w:rPr>
        <w:t xml:space="preserve"> isn't possible</w:t>
      </w:r>
      <w:r w:rsidRPr="004D3709">
        <w:t>?</w:t>
      </w:r>
      <w:r>
        <w:t xml:space="preserve"> If Chairman Mao, who sent his country's entire elite to death camps and labor camps, couldn't shuffle the deck, do you really think Bernie Sanders will? Regardless of circumstances, </w:t>
      </w:r>
      <w:r w:rsidRPr="00822066">
        <w:rPr>
          <w:rStyle w:val="StyleUnderline"/>
          <w:highlight w:val="green"/>
        </w:rPr>
        <w:t>people with</w:t>
      </w:r>
      <w:r w:rsidRPr="004D3709">
        <w:rPr>
          <w:rStyle w:val="StyleUnderline"/>
        </w:rPr>
        <w:t xml:space="preserve"> the money will </w:t>
      </w:r>
      <w:r w:rsidRPr="00822066">
        <w:rPr>
          <w:rStyle w:val="StyleUnderline"/>
          <w:highlight w:val="green"/>
        </w:rPr>
        <w:t>always</w:t>
      </w:r>
      <w:r w:rsidRPr="004D3709">
        <w:rPr>
          <w:rStyle w:val="StyleUnderline"/>
        </w:rPr>
        <w:t xml:space="preserve"> have the </w:t>
      </w:r>
      <w:r w:rsidRPr="004D3709">
        <w:rPr>
          <w:rStyle w:val="Emphasis"/>
        </w:rPr>
        <w:t xml:space="preserve">power to </w:t>
      </w:r>
      <w:r w:rsidRPr="00822066">
        <w:rPr>
          <w:rStyle w:val="Emphasis"/>
          <w:highlight w:val="green"/>
        </w:rPr>
        <w:t>pass on their privilege</w:t>
      </w:r>
      <w:r w:rsidRPr="004D3709">
        <w:rPr>
          <w:rStyle w:val="StyleUnderline"/>
        </w:rPr>
        <w:t xml:space="preserve">, whether that power takes the form of </w:t>
      </w:r>
      <w:r w:rsidRPr="004D3709">
        <w:rPr>
          <w:rStyle w:val="Emphasis"/>
        </w:rPr>
        <w:t>actual political power</w:t>
      </w:r>
      <w:r w:rsidRPr="004D3709">
        <w:rPr>
          <w:rStyle w:val="StyleUnderline"/>
        </w:rPr>
        <w:t>, or money, or status, or social capital and social networks, or human capital.</w:t>
      </w:r>
    </w:p>
    <w:p w14:paraId="16517791" w14:textId="253B6303" w:rsidR="00F02ECE" w:rsidRPr="00580B71" w:rsidRDefault="00F02ECE" w:rsidP="00F02ECE">
      <w:pPr>
        <w:pStyle w:val="Heading4"/>
      </w:pPr>
      <w:r w:rsidRPr="00580B71">
        <w:t>Inequality increases without free trade and Neoliberalism</w:t>
      </w:r>
    </w:p>
    <w:p w14:paraId="4E64A195" w14:textId="77777777" w:rsidR="00F02ECE" w:rsidRPr="006F0187" w:rsidRDefault="00F02ECE" w:rsidP="00F02ECE">
      <w:pPr>
        <w:pStyle w:val="Nothing"/>
        <w:rPr>
          <w:rFonts w:asciiTheme="minorHAnsi" w:hAnsiTheme="minorHAnsi" w:cstheme="minorHAnsi"/>
        </w:rPr>
      </w:pPr>
      <w:proofErr w:type="spellStart"/>
      <w:r w:rsidRPr="006F0187">
        <w:rPr>
          <w:rStyle w:val="Author-Date"/>
          <w:rFonts w:asciiTheme="minorHAnsi" w:hAnsiTheme="minorHAnsi" w:cstheme="minorHAnsi"/>
        </w:rPr>
        <w:t>Obhof</w:t>
      </w:r>
      <w:proofErr w:type="spellEnd"/>
      <w:r w:rsidRPr="006F0187">
        <w:rPr>
          <w:rStyle w:val="Author-Date"/>
          <w:rFonts w:asciiTheme="minorHAnsi" w:hAnsiTheme="minorHAnsi" w:cstheme="minorHAnsi"/>
        </w:rPr>
        <w:t>,</w:t>
      </w:r>
      <w:r w:rsidRPr="006F0187">
        <w:rPr>
          <w:rFonts w:asciiTheme="minorHAnsi" w:hAnsiTheme="minorHAnsi" w:cstheme="minorHAnsi"/>
        </w:rPr>
        <w:t xml:space="preserve"> Graduate of Yale Law School, </w:t>
      </w:r>
      <w:r w:rsidRPr="006F0187">
        <w:rPr>
          <w:rStyle w:val="Author-Date"/>
          <w:rFonts w:asciiTheme="minorHAnsi" w:hAnsiTheme="minorHAnsi" w:cstheme="minorHAnsi"/>
        </w:rPr>
        <w:t xml:space="preserve">2003 </w:t>
      </w:r>
    </w:p>
    <w:p w14:paraId="0597BBE8" w14:textId="77777777" w:rsidR="00F02ECE" w:rsidRPr="006F0187" w:rsidRDefault="00F02ECE" w:rsidP="00F02ECE">
      <w:pPr>
        <w:pStyle w:val="Nothing"/>
        <w:rPr>
          <w:rFonts w:asciiTheme="minorHAnsi" w:hAnsiTheme="minorHAnsi" w:cstheme="minorHAnsi"/>
        </w:rPr>
      </w:pPr>
      <w:r w:rsidRPr="006F0187">
        <w:rPr>
          <w:rFonts w:asciiTheme="minorHAnsi" w:hAnsiTheme="minorHAnsi" w:cstheme="minorHAnsi"/>
        </w:rPr>
        <w:t>(“WHY GLOBALIZATION? A LOOK AT GLOBAL CAPITALISM AND ITS EFFECTS”. University of Florida Journal of Law &amp; Public Policy. Fall 2003)</w:t>
      </w:r>
      <w:r w:rsidRPr="006F0187">
        <w:rPr>
          <w:rFonts w:asciiTheme="minorHAnsi" w:hAnsiTheme="minorHAnsi" w:cstheme="minorHAnsi"/>
        </w:rPr>
        <w:tab/>
      </w:r>
    </w:p>
    <w:p w14:paraId="2910608A" w14:textId="77777777" w:rsidR="00F02ECE" w:rsidRPr="006F0187" w:rsidRDefault="00F02ECE" w:rsidP="00F02ECE">
      <w:pPr>
        <w:pStyle w:val="Nothing"/>
        <w:rPr>
          <w:rFonts w:asciiTheme="minorHAnsi" w:hAnsiTheme="minorHAnsi" w:cstheme="minorHAnsi"/>
          <w:sz w:val="24"/>
        </w:rPr>
      </w:pPr>
    </w:p>
    <w:p w14:paraId="74545CE1" w14:textId="77777777" w:rsidR="00F02ECE" w:rsidRPr="00290472" w:rsidRDefault="00F02ECE" w:rsidP="00F02ECE">
      <w:pPr>
        <w:pStyle w:val="Cards"/>
        <w:ind w:left="0"/>
        <w:rPr>
          <w:rFonts w:asciiTheme="minorHAnsi" w:hAnsiTheme="minorHAnsi" w:cstheme="minorHAnsi"/>
        </w:rPr>
      </w:pPr>
      <w:r w:rsidRPr="006F0187">
        <w:rPr>
          <w:rFonts w:asciiTheme="minorHAnsi" w:hAnsiTheme="minorHAnsi" w:cstheme="minorHAnsi"/>
        </w:rPr>
        <w:t xml:space="preserve">B. Openness and Between-Country Inequality Has globalization led to greater inequality between developed and developing countries? That depends on how one interprets the question. Data indicates that </w:t>
      </w:r>
      <w:r w:rsidRPr="006F0187">
        <w:rPr>
          <w:rStyle w:val="DebateUnderline"/>
          <w:rFonts w:asciiTheme="minorHAnsi" w:hAnsiTheme="minorHAnsi" w:cstheme="minorHAnsi"/>
          <w:highlight w:val="green"/>
        </w:rPr>
        <w:t>globalization</w:t>
      </w:r>
      <w:r w:rsidRPr="006F0187">
        <w:rPr>
          <w:rStyle w:val="DebateUnderline"/>
          <w:rFonts w:asciiTheme="minorHAnsi" w:hAnsiTheme="minorHAnsi" w:cstheme="minorHAnsi"/>
        </w:rPr>
        <w:t xml:space="preserve"> may have </w:t>
      </w:r>
      <w:r w:rsidRPr="006F0187">
        <w:rPr>
          <w:rStyle w:val="DebateUnderline"/>
          <w:rFonts w:asciiTheme="minorHAnsi" w:hAnsiTheme="minorHAnsi" w:cstheme="minorHAnsi"/>
          <w:highlight w:val="green"/>
        </w:rPr>
        <w:t>decreased income inequality between developed and globalizing developing countries</w:t>
      </w:r>
      <w:r w:rsidRPr="006F0187">
        <w:rPr>
          <w:rStyle w:val="DebateUnderline"/>
          <w:rFonts w:asciiTheme="minorHAnsi" w:hAnsiTheme="minorHAnsi" w:cstheme="minorHAnsi"/>
        </w:rPr>
        <w:t>. During the</w:t>
      </w:r>
      <w:r w:rsidRPr="006F0187">
        <w:rPr>
          <w:rFonts w:asciiTheme="minorHAnsi" w:hAnsiTheme="minorHAnsi" w:cstheme="minorHAnsi"/>
        </w:rPr>
        <w:t xml:space="preserve"> 19</w:t>
      </w:r>
      <w:r w:rsidRPr="006F0187">
        <w:rPr>
          <w:rStyle w:val="DebateUnderline"/>
          <w:rFonts w:asciiTheme="minorHAnsi" w:hAnsiTheme="minorHAnsi" w:cstheme="minorHAnsi"/>
        </w:rPr>
        <w:t>90s</w:t>
      </w:r>
      <w:r w:rsidRPr="006F0187">
        <w:rPr>
          <w:rFonts w:asciiTheme="minorHAnsi" w:hAnsiTheme="minorHAnsi" w:cstheme="minorHAnsi"/>
        </w:rPr>
        <w:t xml:space="preserve">, </w:t>
      </w:r>
      <w:r w:rsidRPr="006F0187">
        <w:rPr>
          <w:rStyle w:val="DebateUnderline"/>
          <w:rFonts w:asciiTheme="minorHAnsi" w:hAnsiTheme="minorHAnsi" w:cstheme="minorHAnsi"/>
          <w:highlight w:val="green"/>
        </w:rPr>
        <w:t>per capita income grew faster in developing countries that were open to</w:t>
      </w:r>
      <w:r w:rsidRPr="006F0187">
        <w:rPr>
          <w:rStyle w:val="DebateUnderline"/>
          <w:rFonts w:asciiTheme="minorHAnsi" w:hAnsiTheme="minorHAnsi" w:cstheme="minorHAnsi"/>
        </w:rPr>
        <w:t xml:space="preserve"> international </w:t>
      </w:r>
      <w:r w:rsidRPr="006F0187">
        <w:rPr>
          <w:rStyle w:val="DebateUnderline"/>
          <w:rFonts w:asciiTheme="minorHAnsi" w:hAnsiTheme="minorHAnsi" w:cstheme="minorHAnsi"/>
          <w:highlight w:val="green"/>
        </w:rPr>
        <w:t>trade than in developed countries by a ratio of more than two-to-one</w:t>
      </w:r>
      <w:r w:rsidRPr="006F0187">
        <w:rPr>
          <w:rFonts w:asciiTheme="minorHAnsi" w:hAnsiTheme="minorHAnsi" w:cstheme="minorHAnsi"/>
        </w:rPr>
        <w:t xml:space="preserve">. n71 </w:t>
      </w:r>
      <w:r w:rsidRPr="006F0187">
        <w:rPr>
          <w:rStyle w:val="DebateUnderline"/>
          <w:rFonts w:asciiTheme="minorHAnsi" w:hAnsiTheme="minorHAnsi" w:cstheme="minorHAnsi"/>
        </w:rPr>
        <w:t>Per capita income experienced little</w:t>
      </w:r>
      <w:r w:rsidRPr="006F0187">
        <w:rPr>
          <w:rFonts w:asciiTheme="minorHAnsi" w:hAnsiTheme="minorHAnsi" w:cstheme="minorHAnsi"/>
        </w:rPr>
        <w:t xml:space="preserve"> or no </w:t>
      </w:r>
      <w:r w:rsidRPr="006F0187">
        <w:rPr>
          <w:rStyle w:val="DebateUnderline"/>
          <w:rFonts w:asciiTheme="minorHAnsi" w:hAnsiTheme="minorHAnsi" w:cstheme="minorHAnsi"/>
        </w:rPr>
        <w:t>growth</w:t>
      </w:r>
      <w:r w:rsidRPr="006F0187">
        <w:rPr>
          <w:rFonts w:asciiTheme="minorHAnsi" w:hAnsiTheme="minorHAnsi" w:cstheme="minorHAnsi"/>
        </w:rPr>
        <w:t xml:space="preserve">, however, </w:t>
      </w:r>
      <w:r w:rsidRPr="006F0187">
        <w:rPr>
          <w:rStyle w:val="DebateUnderline"/>
          <w:rFonts w:asciiTheme="minorHAnsi" w:hAnsiTheme="minorHAnsi" w:cstheme="minorHAnsi"/>
        </w:rPr>
        <w:t xml:space="preserve">in countries that did not globalize. </w:t>
      </w:r>
      <w:r w:rsidRPr="006F0187">
        <w:rPr>
          <w:rStyle w:val="DebateUnderline"/>
          <w:rFonts w:asciiTheme="minorHAnsi" w:hAnsiTheme="minorHAnsi" w:cstheme="minorHAnsi"/>
          <w:highlight w:val="green"/>
        </w:rPr>
        <w:t>The income gap</w:t>
      </w:r>
      <w:r w:rsidRPr="006F0187">
        <w:rPr>
          <w:rFonts w:asciiTheme="minorHAnsi" w:hAnsiTheme="minorHAnsi" w:cstheme="minorHAnsi"/>
        </w:rPr>
        <w:t xml:space="preserve"> therefore </w:t>
      </w:r>
      <w:r w:rsidRPr="006F0187">
        <w:rPr>
          <w:rStyle w:val="DebateUnderline"/>
          <w:rFonts w:asciiTheme="minorHAnsi" w:hAnsiTheme="minorHAnsi" w:cstheme="minorHAnsi"/>
          <w:highlight w:val="green"/>
        </w:rPr>
        <w:t>increased between non-globalizing, undeveloped countries and developed countries. The difference in performance</w:t>
      </w:r>
      <w:r w:rsidRPr="006F0187">
        <w:rPr>
          <w:rStyle w:val="DebateUnderline"/>
          <w:rFonts w:asciiTheme="minorHAnsi" w:hAnsiTheme="minorHAnsi" w:cstheme="minorHAnsi"/>
        </w:rPr>
        <w:t xml:space="preserve"> between globalizing and non-globalizing countries </w:t>
      </w:r>
      <w:r w:rsidRPr="006F0187">
        <w:rPr>
          <w:rStyle w:val="DebateUnderline"/>
          <w:rFonts w:asciiTheme="minorHAnsi" w:hAnsiTheme="minorHAnsi" w:cstheme="minorHAnsi"/>
          <w:highlight w:val="green"/>
        </w:rPr>
        <w:t>accounts for the</w:t>
      </w:r>
      <w:r w:rsidRPr="006F0187">
        <w:rPr>
          <w:rStyle w:val="DebateUnderline"/>
          <w:rFonts w:asciiTheme="minorHAnsi" w:hAnsiTheme="minorHAnsi" w:cstheme="minorHAnsi"/>
        </w:rPr>
        <w:t xml:space="preserve"> general </w:t>
      </w:r>
      <w:r w:rsidRPr="006F0187">
        <w:rPr>
          <w:rStyle w:val="DebateUnderline"/>
          <w:rFonts w:asciiTheme="minorHAnsi" w:hAnsiTheme="minorHAnsi" w:cstheme="minorHAnsi"/>
          <w:highlight w:val="green"/>
        </w:rPr>
        <w:t>lack of convergence between rich and poor countries taken together</w:t>
      </w:r>
      <w:r w:rsidRPr="006F0187">
        <w:rPr>
          <w:rFonts w:asciiTheme="minorHAnsi" w:hAnsiTheme="minorHAnsi" w:cstheme="minorHAnsi"/>
          <w:highlight w:val="green"/>
        </w:rPr>
        <w:t>.</w:t>
      </w:r>
      <w:r w:rsidRPr="006F0187">
        <w:rPr>
          <w:rFonts w:asciiTheme="minorHAnsi" w:hAnsiTheme="minorHAnsi" w:cstheme="minorHAnsi"/>
        </w:rPr>
        <w:t xml:space="preserve"> </w:t>
      </w:r>
    </w:p>
    <w:p w14:paraId="637C2044" w14:textId="6025A8C3" w:rsidR="00F02ECE" w:rsidRPr="005E5E1B" w:rsidRDefault="00F02ECE" w:rsidP="00F02ECE">
      <w:pPr>
        <w:pStyle w:val="Heading4"/>
        <w:rPr>
          <w:rFonts w:asciiTheme="minorHAnsi" w:hAnsiTheme="minorHAnsi" w:cstheme="minorHAnsi"/>
        </w:rPr>
      </w:pPr>
      <w:r w:rsidRPr="005E5E1B">
        <w:rPr>
          <w:rFonts w:asciiTheme="minorHAnsi" w:hAnsiTheme="minorHAnsi" w:cstheme="minorHAnsi"/>
        </w:rPr>
        <w:t xml:space="preserve">Capitalism </w:t>
      </w:r>
      <w:r w:rsidRPr="005E5E1B">
        <w:rPr>
          <w:rFonts w:asciiTheme="minorHAnsi" w:hAnsiTheme="minorHAnsi" w:cstheme="minorHAnsi"/>
          <w:u w:val="single"/>
        </w:rPr>
        <w:t>is sustainable</w:t>
      </w:r>
      <w:r w:rsidRPr="005E5E1B">
        <w:rPr>
          <w:rFonts w:asciiTheme="minorHAnsi" w:hAnsiTheme="minorHAnsi" w:cstheme="minorHAnsi"/>
        </w:rPr>
        <w:t xml:space="preserve"> - Tech Innovation drives dematerialization that makes Cap Sustainable AND solves warming</w:t>
      </w:r>
    </w:p>
    <w:p w14:paraId="2BEECCB6" w14:textId="77777777" w:rsidR="00F02ECE" w:rsidRPr="005E5E1B" w:rsidRDefault="00F02ECE" w:rsidP="00F02ECE">
      <w:pPr>
        <w:rPr>
          <w:rFonts w:asciiTheme="minorHAnsi" w:hAnsiTheme="minorHAnsi" w:cstheme="minorHAnsi"/>
        </w:rPr>
      </w:pPr>
      <w:r w:rsidRPr="005E5E1B">
        <w:rPr>
          <w:rStyle w:val="Style13ptBold"/>
          <w:rFonts w:asciiTheme="minorHAnsi" w:hAnsiTheme="minorHAnsi" w:cstheme="minorHAnsi"/>
        </w:rPr>
        <w:t>McAfee 19</w:t>
      </w:r>
      <w:r w:rsidRPr="005E5E1B">
        <w:rPr>
          <w:rFonts w:asciiTheme="minorHAnsi" w:hAnsiTheme="minorHAnsi" w:cstheme="minorHAnsi"/>
        </w:rPr>
        <w:t>, Andrew. More from Less: The Surprising Story of How We Learned to Prosper Using Fewer Resources—and What Happens Next. Scribner, 2019. Props to DML for finding. (Cofounder and codirector of the MIT Initiative on the Digital Economy at the MIT Sloan School of Management, former professor at Harvard Business School)//Elmer</w:t>
      </w:r>
    </w:p>
    <w:p w14:paraId="03302D33" w14:textId="77777777" w:rsidR="00F02ECE" w:rsidRPr="00B24086" w:rsidRDefault="00F02ECE" w:rsidP="00F02ECE">
      <w:pPr>
        <w:rPr>
          <w:rFonts w:asciiTheme="minorHAnsi" w:hAnsiTheme="minorHAnsi" w:cstheme="minorHAnsi"/>
          <w:sz w:val="16"/>
        </w:rPr>
      </w:pPr>
      <w:r w:rsidRPr="005E5E1B">
        <w:rPr>
          <w:rFonts w:asciiTheme="minorHAnsi" w:hAnsiTheme="minorHAnsi" w:cstheme="minorHAnsi"/>
          <w:sz w:val="16"/>
        </w:rPr>
        <w:t xml:space="preserve">The decreases in resource use, pollution, and other exploitations of the earth cataloged in the preceding chapters are great news. But are they going to last? It could be that we're just living in a pleasant interlude between the Industrial Era and another rapacious period during which we massively increase our footprint on our planet and eventually cause a giant Malthusian crash. It could be, but I don't think so. Instead, I think we're going to take better care of our planet from now on. </w:t>
      </w:r>
      <w:r w:rsidRPr="005E5E1B">
        <w:rPr>
          <w:rFonts w:asciiTheme="minorHAnsi" w:hAnsiTheme="minorHAnsi" w:cstheme="minorHAnsi"/>
          <w:u w:val="single"/>
        </w:rPr>
        <w:t xml:space="preserve">I'm confident that </w:t>
      </w:r>
      <w:r w:rsidRPr="005E5E1B">
        <w:rPr>
          <w:rFonts w:asciiTheme="minorHAnsi" w:hAnsiTheme="minorHAnsi" w:cstheme="minorHAnsi"/>
          <w:highlight w:val="green"/>
          <w:u w:val="single"/>
        </w:rPr>
        <w:t>the Second Machine Age will mark</w:t>
      </w:r>
      <w:r w:rsidRPr="005E5E1B">
        <w:rPr>
          <w:rFonts w:asciiTheme="minorHAnsi" w:hAnsiTheme="minorHAnsi" w:cstheme="minorHAnsi"/>
          <w:u w:val="single"/>
        </w:rPr>
        <w:t xml:space="preserve"> the time in our history when we started to </w:t>
      </w:r>
      <w:proofErr w:type="gramStart"/>
      <w:r w:rsidRPr="005E5E1B">
        <w:rPr>
          <w:rFonts w:asciiTheme="minorHAnsi" w:hAnsiTheme="minorHAnsi" w:cstheme="minorHAnsi"/>
          <w:u w:val="single"/>
        </w:rPr>
        <w:t>progressively and permanently tread more lightly</w:t>
      </w:r>
      <w:proofErr w:type="gramEnd"/>
      <w:r w:rsidRPr="005E5E1B">
        <w:rPr>
          <w:rFonts w:asciiTheme="minorHAnsi" w:hAnsiTheme="minorHAnsi" w:cstheme="minorHAnsi"/>
          <w:u w:val="single"/>
        </w:rPr>
        <w:t xml:space="preserve"> on the earth, taking less from it and generally caring for it better, even as we humans continue to become more numerous and prosperous</w:t>
      </w:r>
      <w:r w:rsidRPr="005E5E1B">
        <w:rPr>
          <w:rFonts w:asciiTheme="minorHAnsi" w:hAnsiTheme="minorHAnsi" w:cstheme="minorHAnsi"/>
          <w:sz w:val="16"/>
        </w:rPr>
        <w:t xml:space="preserve">. The work of </w:t>
      </w:r>
      <w:r w:rsidRPr="005E5E1B">
        <w:rPr>
          <w:rFonts w:asciiTheme="minorHAnsi" w:hAnsiTheme="minorHAnsi" w:cstheme="minorHAnsi"/>
          <w:u w:val="single"/>
        </w:rPr>
        <w:t>Paul Romer</w:t>
      </w:r>
      <w:r w:rsidRPr="005E5E1B">
        <w:rPr>
          <w:rFonts w:asciiTheme="minorHAnsi" w:hAnsiTheme="minorHAnsi" w:cstheme="minorHAnsi"/>
          <w:sz w:val="16"/>
        </w:rPr>
        <w:t xml:space="preserve">, who shared the </w:t>
      </w:r>
      <w:r w:rsidRPr="005E5E1B">
        <w:rPr>
          <w:rFonts w:asciiTheme="minorHAnsi" w:hAnsiTheme="minorHAnsi" w:cstheme="minorHAnsi"/>
          <w:u w:val="single"/>
        </w:rPr>
        <w:t>2018 Nobel Prize in economics, is one of the sources of this confidence</w:t>
      </w:r>
      <w:r w:rsidRPr="005E5E1B">
        <w:rPr>
          <w:rFonts w:asciiTheme="minorHAnsi" w:hAnsiTheme="minorHAnsi" w:cstheme="minorHAnsi"/>
          <w:sz w:val="16"/>
        </w:rPr>
        <w:t xml:space="preserve">. Growth Mindset Romer's largest contribution to economics was to show that </w:t>
      </w:r>
      <w:r w:rsidRPr="005E5E1B">
        <w:rPr>
          <w:rFonts w:asciiTheme="minorHAnsi" w:hAnsiTheme="minorHAnsi" w:cstheme="minorHAnsi"/>
          <w:b/>
          <w:bCs/>
          <w:u w:val="single"/>
        </w:rPr>
        <w:t>it's best not to think of new technologies as something that companies buy and bring in from the outside, but instead as something they create themselves</w:t>
      </w:r>
      <w:r w:rsidRPr="005E5E1B">
        <w:rPr>
          <w:rFonts w:asciiTheme="minorHAnsi" w:hAnsiTheme="minorHAnsi" w:cstheme="minorHAnsi"/>
          <w:sz w:val="16"/>
        </w:rPr>
        <w:t xml:space="preserve">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capitalism provides ample incentive for this kind of tech progress. </w:t>
      </w:r>
      <w:r w:rsidRPr="005E5E1B">
        <w:rPr>
          <w:rFonts w:asciiTheme="minorHAnsi" w:hAnsiTheme="minorHAnsi" w:cstheme="minorHAnsi"/>
          <w:u w:val="single"/>
        </w:rPr>
        <w:t xml:space="preserve">So far, all this seems like a </w:t>
      </w:r>
      <w:proofErr w:type="gramStart"/>
      <w:r w:rsidRPr="005E5E1B">
        <w:rPr>
          <w:rFonts w:asciiTheme="minorHAnsi" w:hAnsiTheme="minorHAnsi" w:cstheme="minorHAnsi"/>
          <w:u w:val="single"/>
        </w:rPr>
        <w:t>pretty standard</w:t>
      </w:r>
      <w:proofErr w:type="gramEnd"/>
      <w:r w:rsidRPr="005E5E1B">
        <w:rPr>
          <w:rFonts w:asciiTheme="minorHAnsi" w:hAnsiTheme="minorHAnsi" w:cstheme="minorHAnsi"/>
          <w:u w:val="single"/>
        </w:rPr>
        <w:t xml:space="preserve"> argument for how the first two horsemen work together. Romer's brilliance was to highlight the importance of two key attributes of the </w:t>
      </w:r>
      <w:r w:rsidRPr="005E5E1B">
        <w:rPr>
          <w:rFonts w:asciiTheme="minorHAnsi" w:hAnsiTheme="minorHAnsi" w:cstheme="minorHAnsi"/>
          <w:highlight w:val="green"/>
          <w:u w:val="single"/>
        </w:rPr>
        <w:t>tech</w:t>
      </w:r>
      <w:r w:rsidRPr="005E5E1B">
        <w:rPr>
          <w:rFonts w:asciiTheme="minorHAnsi" w:hAnsiTheme="minorHAnsi" w:cstheme="minorHAnsi"/>
          <w:u w:val="single"/>
        </w:rPr>
        <w:t xml:space="preserve">nological </w:t>
      </w:r>
      <w:proofErr w:type="gramStart"/>
      <w:r w:rsidRPr="005E5E1B">
        <w:rPr>
          <w:rFonts w:asciiTheme="minorHAnsi" w:hAnsiTheme="minorHAnsi" w:cstheme="minorHAnsi"/>
          <w:highlight w:val="green"/>
          <w:u w:val="single"/>
        </w:rPr>
        <w:t>ideas</w:t>
      </w:r>
      <w:proofErr w:type="gramEnd"/>
      <w:r w:rsidRPr="005E5E1B">
        <w:rPr>
          <w:rFonts w:asciiTheme="minorHAnsi" w:hAnsiTheme="minorHAnsi" w:cstheme="minorHAnsi"/>
          <w:u w:val="single"/>
        </w:rPr>
        <w:t xml:space="preserve"> companies come up with as they pursue profits.</w:t>
      </w:r>
      <w:r w:rsidRPr="005E5E1B">
        <w:rPr>
          <w:rFonts w:asciiTheme="minorHAnsi" w:hAnsiTheme="minorHAnsi" w:cstheme="minorHAnsi"/>
          <w:sz w:val="16"/>
        </w:rPr>
        <w:t xml:space="preserve"> The first is that they're nonrival, meaning that they can be used by more than one person or company at a time, and that they don't get used up. This is obviously not the case for most resources </w:t>
      </w:r>
      <w:proofErr w:type="gramStart"/>
      <w:r w:rsidRPr="005E5E1B">
        <w:rPr>
          <w:rFonts w:asciiTheme="minorHAnsi" w:hAnsiTheme="minorHAnsi" w:cstheme="minorHAnsi"/>
          <w:sz w:val="16"/>
        </w:rPr>
        <w:t>made out of</w:t>
      </w:r>
      <w:proofErr w:type="gramEnd"/>
      <w:r w:rsidRPr="005E5E1B">
        <w:rPr>
          <w:rFonts w:asciiTheme="minorHAnsi" w:hAnsiTheme="minorHAnsi" w:cstheme="minorHAnsi"/>
          <w:sz w:val="16"/>
        </w:rP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they're partially excludable. </w:t>
      </w:r>
      <w:r w:rsidRPr="005E5E1B">
        <w:rPr>
          <w:rFonts w:asciiTheme="minorHAnsi" w:hAnsiTheme="minorHAnsi" w:cstheme="minorHAnsi"/>
          <w:u w:val="single"/>
        </w:rPr>
        <w:t>This means that companies can kind of prevent others from using them. They do this by keeping the technologies secret (such as the exact recipe for Coca-Cola), filing for patents and other intellectual-property protection, and so on.</w:t>
      </w:r>
      <w:r w:rsidRPr="005E5E1B">
        <w:rPr>
          <w:rFonts w:asciiTheme="minorHAnsi" w:hAnsiTheme="minorHAnsi" w:cstheme="minorHAnsi"/>
          <w:sz w:val="16"/>
        </w:rPr>
        <w:t xml:space="preserve"> However, none of these measures is perfect (hence the words partially and kind of). Trade secrets leak. Patents expire, and even before they expire, they must describe the invention they're claiming and so let others study it. </w:t>
      </w:r>
      <w:r w:rsidRPr="005E5E1B">
        <w:rPr>
          <w:rFonts w:asciiTheme="minorHAnsi" w:hAnsiTheme="minorHAnsi" w:cstheme="minorHAnsi"/>
          <w:u w:val="single"/>
        </w:rPr>
        <w:t xml:space="preserve">Partial excludability is a beautiful thing. It provides strong incentives for companies to create useful, profit-enhancing new technologies that they alone can benefit from for a time, yet it also ensures that the </w:t>
      </w:r>
      <w:r w:rsidRPr="005E5E1B">
        <w:rPr>
          <w:rFonts w:asciiTheme="minorHAnsi" w:hAnsiTheme="minorHAnsi" w:cstheme="minorHAnsi"/>
          <w:b/>
          <w:bCs/>
          <w:u w:val="single"/>
        </w:rPr>
        <w:t xml:space="preserve">new </w:t>
      </w:r>
      <w:r w:rsidRPr="005E5E1B">
        <w:rPr>
          <w:rFonts w:asciiTheme="minorHAnsi" w:hAnsiTheme="minorHAnsi" w:cstheme="minorHAnsi"/>
          <w:b/>
          <w:bCs/>
          <w:highlight w:val="green"/>
          <w:u w:val="single"/>
        </w:rPr>
        <w:t>techs</w:t>
      </w:r>
      <w:r w:rsidRPr="005E5E1B">
        <w:rPr>
          <w:rFonts w:asciiTheme="minorHAnsi" w:hAnsiTheme="minorHAnsi" w:cstheme="minorHAnsi"/>
          <w:b/>
          <w:bCs/>
          <w:u w:val="single"/>
        </w:rPr>
        <w:t xml:space="preserve"> will eventually "</w:t>
      </w:r>
      <w:r w:rsidRPr="005E5E1B">
        <w:rPr>
          <w:rFonts w:asciiTheme="minorHAnsi" w:hAnsiTheme="minorHAnsi" w:cstheme="minorHAnsi"/>
          <w:b/>
          <w:bCs/>
          <w:highlight w:val="green"/>
          <w:u w:val="single"/>
        </w:rPr>
        <w:t>spill over</w:t>
      </w:r>
      <w:r w:rsidRPr="005E5E1B">
        <w:rPr>
          <w:rFonts w:asciiTheme="minorHAnsi" w:hAnsiTheme="minorHAnsi" w:cstheme="minorHAnsi"/>
          <w:u w:val="single"/>
        </w:rPr>
        <w:t>"—that with time they’ll diffuse and get adopted by more and more companies, even if that's not what their originators want</w:t>
      </w:r>
      <w:r w:rsidRPr="005E5E1B">
        <w:rPr>
          <w:rFonts w:asciiTheme="minorHAnsi" w:hAnsiTheme="minorHAnsi" w:cstheme="minorHAnsi"/>
          <w:sz w:val="16"/>
        </w:rPr>
        <w:t xml:space="preserve">. Romer equated tech progress to the production by companies of </w:t>
      </w:r>
      <w:proofErr w:type="spellStart"/>
      <w:r w:rsidRPr="005E5E1B">
        <w:rPr>
          <w:rFonts w:asciiTheme="minorHAnsi" w:hAnsiTheme="minorHAnsi" w:cstheme="minorHAnsi"/>
          <w:sz w:val="16"/>
        </w:rPr>
        <w:t>nonrivalrous</w:t>
      </w:r>
      <w:proofErr w:type="spellEnd"/>
      <w:r w:rsidRPr="005E5E1B">
        <w:rPr>
          <w:rFonts w:asciiTheme="minorHAnsi" w:hAnsiTheme="minorHAnsi" w:cstheme="minorHAnsi"/>
          <w:sz w:val="16"/>
        </w:rPr>
        <w:t xml:space="preserve">, partially excludable ideas and showed that these ideas cause an economy to grow. </w:t>
      </w:r>
      <w:r w:rsidRPr="005E5E1B">
        <w:rPr>
          <w:rFonts w:asciiTheme="minorHAnsi" w:hAnsiTheme="minorHAnsi" w:cstheme="minorHAnsi"/>
          <w:u w:val="single"/>
        </w:rPr>
        <w:t xml:space="preserve">What's more, he also demonstrated that this </w:t>
      </w:r>
      <w:r w:rsidRPr="005E5E1B">
        <w:rPr>
          <w:rFonts w:asciiTheme="minorHAnsi" w:hAnsiTheme="minorHAnsi" w:cstheme="minorHAnsi"/>
          <w:b/>
          <w:bCs/>
          <w:highlight w:val="green"/>
          <w:u w:val="single"/>
        </w:rPr>
        <w:t>idea-fueled growth</w:t>
      </w:r>
      <w:r w:rsidRPr="005E5E1B">
        <w:rPr>
          <w:rFonts w:asciiTheme="minorHAnsi" w:hAnsiTheme="minorHAnsi" w:cstheme="minorHAnsi"/>
          <w:u w:val="single"/>
        </w:rPr>
        <w:t xml:space="preserve"> doesn't have to slow down with time. It's </w:t>
      </w:r>
      <w:r w:rsidRPr="005E5E1B">
        <w:rPr>
          <w:rFonts w:asciiTheme="minorHAnsi" w:hAnsiTheme="minorHAnsi" w:cstheme="minorHAnsi"/>
          <w:b/>
          <w:bCs/>
          <w:highlight w:val="green"/>
          <w:u w:val="single"/>
        </w:rPr>
        <w:t>not constrained by</w:t>
      </w:r>
      <w:r w:rsidRPr="005E5E1B">
        <w:rPr>
          <w:rFonts w:asciiTheme="minorHAnsi" w:hAnsiTheme="minorHAnsi" w:cstheme="minorHAnsi"/>
          <w:b/>
          <w:bCs/>
          <w:u w:val="single"/>
        </w:rPr>
        <w:t xml:space="preserve"> </w:t>
      </w:r>
      <w:r w:rsidRPr="005E5E1B">
        <w:rPr>
          <w:rFonts w:asciiTheme="minorHAnsi" w:hAnsiTheme="minorHAnsi" w:cstheme="minorHAnsi"/>
          <w:u w:val="single"/>
        </w:rPr>
        <w:t xml:space="preserve">the size of the </w:t>
      </w:r>
      <w:r w:rsidRPr="005E5E1B">
        <w:rPr>
          <w:rFonts w:asciiTheme="minorHAnsi" w:hAnsiTheme="minorHAnsi" w:cstheme="minorHAnsi"/>
          <w:b/>
          <w:bCs/>
          <w:highlight w:val="green"/>
          <w:u w:val="single"/>
        </w:rPr>
        <w:t>labor</w:t>
      </w:r>
      <w:r w:rsidRPr="005E5E1B">
        <w:rPr>
          <w:rFonts w:asciiTheme="minorHAnsi" w:hAnsiTheme="minorHAnsi" w:cstheme="minorHAnsi"/>
          <w:highlight w:val="green"/>
          <w:u w:val="single"/>
        </w:rPr>
        <w:t xml:space="preserve"> force</w:t>
      </w:r>
      <w:r w:rsidRPr="005E5E1B">
        <w:rPr>
          <w:rFonts w:asciiTheme="minorHAnsi" w:hAnsiTheme="minorHAnsi" w:cstheme="minorHAnsi"/>
          <w:u w:val="single"/>
        </w:rPr>
        <w:t xml:space="preserve">, the </w:t>
      </w:r>
      <w:proofErr w:type="gramStart"/>
      <w:r w:rsidRPr="005E5E1B">
        <w:rPr>
          <w:rFonts w:asciiTheme="minorHAnsi" w:hAnsiTheme="minorHAnsi" w:cstheme="minorHAnsi"/>
          <w:u w:val="single"/>
        </w:rPr>
        <w:t>amount</w:t>
      </w:r>
      <w:proofErr w:type="gramEnd"/>
      <w:r w:rsidRPr="005E5E1B">
        <w:rPr>
          <w:rFonts w:asciiTheme="minorHAnsi" w:hAnsiTheme="minorHAnsi" w:cstheme="minorHAnsi"/>
          <w:u w:val="single"/>
        </w:rPr>
        <w:t xml:space="preserve"> of natural </w:t>
      </w:r>
      <w:r w:rsidRPr="005E5E1B">
        <w:rPr>
          <w:rFonts w:asciiTheme="minorHAnsi" w:hAnsiTheme="minorHAnsi" w:cstheme="minorHAnsi"/>
          <w:b/>
          <w:bCs/>
          <w:highlight w:val="green"/>
          <w:u w:val="single"/>
        </w:rPr>
        <w:t>resources</w:t>
      </w:r>
      <w:r w:rsidRPr="005E5E1B">
        <w:rPr>
          <w:rFonts w:asciiTheme="minorHAnsi" w:hAnsiTheme="minorHAnsi" w:cstheme="minorHAnsi"/>
          <w:u w:val="single"/>
        </w:rPr>
        <w:t>, or other such factors</w:t>
      </w:r>
      <w:r w:rsidRPr="005E5E1B">
        <w:rPr>
          <w:rFonts w:asciiTheme="minorHAnsi" w:hAnsiTheme="minorHAnsi" w:cstheme="minorHAnsi"/>
          <w:sz w:val="16"/>
        </w:rPr>
        <w:t xml:space="preserve">. Instead, economic growth is limited </w:t>
      </w:r>
      <w:r w:rsidRPr="005E5E1B">
        <w:rPr>
          <w:rFonts w:asciiTheme="minorHAnsi" w:hAnsiTheme="minorHAnsi" w:cstheme="minorHAnsi"/>
          <w:highlight w:val="green"/>
          <w:u w:val="single"/>
        </w:rPr>
        <w:t>only by</w:t>
      </w:r>
      <w:r w:rsidRPr="005E5E1B">
        <w:rPr>
          <w:rFonts w:asciiTheme="minorHAnsi" w:hAnsiTheme="minorHAnsi" w:cstheme="minorHAnsi"/>
          <w:u w:val="single"/>
        </w:rPr>
        <w:t xml:space="preserve"> the </w:t>
      </w:r>
      <w:r w:rsidRPr="005E5E1B">
        <w:rPr>
          <w:rFonts w:asciiTheme="minorHAnsi" w:hAnsiTheme="minorHAnsi" w:cstheme="minorHAnsi"/>
          <w:highlight w:val="green"/>
          <w:u w:val="single"/>
        </w:rPr>
        <w:t>idea-generating capacity</w:t>
      </w:r>
      <w:r w:rsidRPr="005E5E1B">
        <w:rPr>
          <w:rFonts w:asciiTheme="minorHAnsi" w:hAnsiTheme="minorHAnsi" w:cstheme="minorHAnsi"/>
          <w:u w:val="single"/>
        </w:rPr>
        <w:t xml:space="preserve"> of the people within a market.</w:t>
      </w:r>
      <w:r w:rsidRPr="005E5E1B">
        <w:rPr>
          <w:rFonts w:asciiTheme="minorHAnsi" w:hAnsiTheme="minorHAnsi" w:cstheme="minorHAnsi"/>
          <w:sz w:val="16"/>
        </w:rPr>
        <w:t xml:space="preserve"> Romer called this capacity "</w:t>
      </w:r>
      <w:r w:rsidRPr="005E5E1B">
        <w:rPr>
          <w:rFonts w:asciiTheme="minorHAnsi" w:hAnsiTheme="minorHAnsi" w:cstheme="minorHAnsi"/>
          <w:u w:val="single"/>
        </w:rPr>
        <w:t>human capital</w:t>
      </w:r>
      <w:r w:rsidRPr="005E5E1B">
        <w:rPr>
          <w:rFonts w:asciiTheme="minorHAnsi" w:hAnsiTheme="minorHAnsi" w:cstheme="minorHAnsi"/>
          <w:sz w:val="16"/>
        </w:rPr>
        <w:t>" and said at the end of his 1990 paper, "The most interesting positive implication of the model is that an economy with a larger total stock of human capital will experience faster growth." This notion, which has come to be called "</w:t>
      </w:r>
      <w:r w:rsidRPr="005E5E1B">
        <w:rPr>
          <w:rFonts w:asciiTheme="minorHAnsi" w:hAnsiTheme="minorHAnsi" w:cstheme="minorHAnsi"/>
          <w:highlight w:val="green"/>
          <w:u w:val="single"/>
        </w:rPr>
        <w:t>increasing returns to scale</w:t>
      </w:r>
      <w:r w:rsidRPr="005E5E1B">
        <w:rPr>
          <w:rFonts w:asciiTheme="minorHAnsi" w:hAnsiTheme="minorHAnsi" w:cstheme="minorHAnsi"/>
          <w:u w:val="single"/>
        </w:rPr>
        <w:t xml:space="preserve">," </w:t>
      </w:r>
      <w:r w:rsidRPr="005E5E1B">
        <w:rPr>
          <w:rFonts w:asciiTheme="minorHAnsi" w:hAnsiTheme="minorHAnsi" w:cstheme="minorHAnsi"/>
          <w:highlight w:val="green"/>
          <w:u w:val="single"/>
        </w:rPr>
        <w:t>is</w:t>
      </w:r>
      <w:r w:rsidRPr="005E5E1B">
        <w:rPr>
          <w:rFonts w:asciiTheme="minorHAnsi" w:hAnsiTheme="minorHAnsi" w:cstheme="minorHAnsi"/>
          <w:u w:val="single"/>
        </w:rPr>
        <w:t xml:space="preserve"> as </w:t>
      </w:r>
      <w:r w:rsidRPr="005E5E1B">
        <w:rPr>
          <w:rFonts w:asciiTheme="minorHAnsi" w:hAnsiTheme="minorHAnsi" w:cstheme="minorHAnsi"/>
          <w:highlight w:val="green"/>
          <w:u w:val="single"/>
        </w:rPr>
        <w:t>powerful</w:t>
      </w:r>
      <w:r w:rsidRPr="005E5E1B">
        <w:rPr>
          <w:rFonts w:asciiTheme="minorHAnsi" w:hAnsiTheme="minorHAnsi" w:cstheme="minorHAnsi"/>
          <w:u w:val="single"/>
        </w:rPr>
        <w:t xml:space="preserve"> as it is counterintuitive. Most formal models of economic growth, as well as the informal mental ones most of us walk around with, feature decreasing returns—growth slows down as the overall economy gets bigger</w:t>
      </w:r>
      <w:r w:rsidRPr="005E5E1B">
        <w:rPr>
          <w:rFonts w:asciiTheme="minorHAnsi" w:hAnsiTheme="minorHAnsi" w:cstheme="minorHAnsi"/>
          <w:sz w:val="16"/>
        </w:rPr>
        <w:t xml:space="preserve">. This makes intuitive sense; it just feels like it would be easier to experience 5 percent growth in a $1 billion economy than a $1 trillion one. </w:t>
      </w:r>
      <w:r w:rsidRPr="005E5E1B">
        <w:rPr>
          <w:rFonts w:asciiTheme="minorHAnsi" w:hAnsiTheme="minorHAnsi" w:cstheme="minorHAnsi"/>
          <w:u w:val="single"/>
        </w:rPr>
        <w:t xml:space="preserve">But Romer showed that </w:t>
      </w:r>
      <w:proofErr w:type="gramStart"/>
      <w:r w:rsidRPr="005E5E1B">
        <w:rPr>
          <w:rFonts w:asciiTheme="minorHAnsi" w:hAnsiTheme="minorHAnsi" w:cstheme="minorHAnsi"/>
          <w:u w:val="single"/>
        </w:rPr>
        <w:t>as long as</w:t>
      </w:r>
      <w:proofErr w:type="gramEnd"/>
      <w:r w:rsidRPr="005E5E1B">
        <w:rPr>
          <w:rFonts w:asciiTheme="minorHAnsi" w:hAnsiTheme="minorHAnsi" w:cstheme="minorHAnsi"/>
          <w:u w:val="single"/>
        </w:rPr>
        <w:t xml:space="preserve"> that economy continued to add to its human capital—the overall ability of its people to come up with new technologies and put them to use—it could actually grow faster even as it grew bigger</w:t>
      </w:r>
      <w:r w:rsidRPr="005E5E1B">
        <w:rPr>
          <w:rFonts w:asciiTheme="minorHAnsi" w:hAnsiTheme="minorHAnsi" w:cstheme="minorHAnsi"/>
          <w:sz w:val="16"/>
        </w:rPr>
        <w:t xml:space="preserve">. This is because the stock of useful, </w:t>
      </w:r>
      <w:proofErr w:type="spellStart"/>
      <w:r w:rsidRPr="005E5E1B">
        <w:rPr>
          <w:rFonts w:asciiTheme="minorHAnsi" w:hAnsiTheme="minorHAnsi" w:cstheme="minorHAnsi"/>
          <w:sz w:val="16"/>
        </w:rPr>
        <w:t>nonrivalrous</w:t>
      </w:r>
      <w:proofErr w:type="spellEnd"/>
      <w:r w:rsidRPr="005E5E1B">
        <w:rPr>
          <w:rFonts w:asciiTheme="minorHAnsi" w:hAnsiTheme="minorHAnsi" w:cstheme="minorHAnsi"/>
          <w:sz w:val="16"/>
        </w:rPr>
        <w:t xml:space="preserve">,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5E5E1B">
        <w:rPr>
          <w:rFonts w:asciiTheme="minorHAnsi" w:hAnsiTheme="minorHAnsi" w:cstheme="minorHAnsi"/>
          <w:u w:val="single"/>
        </w:rPr>
        <w:t xml:space="preserve">First, countless examples show us how good these tools are at fulfilling the central role of </w:t>
      </w:r>
      <w:r w:rsidRPr="005E5E1B">
        <w:rPr>
          <w:rFonts w:asciiTheme="minorHAnsi" w:hAnsiTheme="minorHAnsi" w:cstheme="minorHAnsi"/>
          <w:highlight w:val="green"/>
          <w:u w:val="single"/>
        </w:rPr>
        <w:t>tech</w:t>
      </w:r>
      <w:r w:rsidRPr="005E5E1B">
        <w:rPr>
          <w:rFonts w:asciiTheme="minorHAnsi" w:hAnsiTheme="minorHAnsi" w:cstheme="minorHAnsi"/>
          <w:u w:val="single"/>
        </w:rPr>
        <w:t xml:space="preserve">nology, which is to provide "instructions that we follow for </w:t>
      </w:r>
      <w:r w:rsidRPr="005E5E1B">
        <w:rPr>
          <w:rFonts w:asciiTheme="minorHAnsi" w:hAnsiTheme="minorHAnsi" w:cstheme="minorHAnsi"/>
          <w:highlight w:val="green"/>
          <w:u w:val="single"/>
        </w:rPr>
        <w:t>combin</w:t>
      </w:r>
      <w:r w:rsidRPr="005E5E1B">
        <w:rPr>
          <w:rFonts w:asciiTheme="minorHAnsi" w:hAnsiTheme="minorHAnsi" w:cstheme="minorHAnsi"/>
          <w:u w:val="single"/>
        </w:rPr>
        <w:t xml:space="preserve">ing </w:t>
      </w:r>
      <w:r w:rsidRPr="005E5E1B">
        <w:rPr>
          <w:rFonts w:asciiTheme="minorHAnsi" w:hAnsiTheme="minorHAnsi" w:cstheme="minorHAnsi"/>
          <w:highlight w:val="green"/>
          <w:u w:val="single"/>
        </w:rPr>
        <w:t>raw materials</w:t>
      </w:r>
      <w:r w:rsidRPr="005E5E1B">
        <w:rPr>
          <w:rFonts w:asciiTheme="minorHAnsi" w:hAnsiTheme="minorHAnsi" w:cstheme="minorHAnsi"/>
          <w:u w:val="single"/>
        </w:rPr>
        <w:t xml:space="preserve">." Since raw materials cost money, profit-maximizing companies are particularly keen to </w:t>
      </w:r>
      <w:r w:rsidRPr="005E5E1B">
        <w:rPr>
          <w:rFonts w:asciiTheme="minorHAnsi" w:hAnsiTheme="minorHAnsi" w:cstheme="minorHAnsi"/>
          <w:highlight w:val="green"/>
          <w:u w:val="single"/>
        </w:rPr>
        <w:t>find ways to use fewer</w:t>
      </w:r>
      <w:r w:rsidRPr="005E5E1B">
        <w:rPr>
          <w:rFonts w:asciiTheme="minorHAnsi" w:hAnsiTheme="minorHAnsi" w:cstheme="minorHAnsi"/>
          <w:u w:val="single"/>
        </w:rPr>
        <w:t xml:space="preserve"> of them</w:t>
      </w:r>
      <w:r w:rsidRPr="005E5E1B">
        <w:rPr>
          <w:rFonts w:asciiTheme="minorHAnsi" w:hAnsiTheme="minorHAnsi" w:cstheme="minorHAnsi"/>
          <w:sz w:val="16"/>
        </w:rPr>
        <w:t xml:space="preserve">. </w:t>
      </w:r>
      <w:proofErr w:type="gramStart"/>
      <w:r w:rsidRPr="005E5E1B">
        <w:rPr>
          <w:rFonts w:asciiTheme="minorHAnsi" w:hAnsiTheme="minorHAnsi" w:cstheme="minorHAnsi"/>
          <w:sz w:val="16"/>
        </w:rPr>
        <w:t>So</w:t>
      </w:r>
      <w:proofErr w:type="gramEnd"/>
      <w:r w:rsidRPr="005E5E1B">
        <w:rPr>
          <w:rFonts w:asciiTheme="minorHAnsi" w:hAnsiTheme="minorHAnsi" w:cstheme="minorHAnsi"/>
          <w:sz w:val="16"/>
        </w:rPr>
        <w:t xml:space="preserve"> they </w:t>
      </w:r>
      <w:r w:rsidRPr="005E5E1B">
        <w:rPr>
          <w:rFonts w:asciiTheme="minorHAnsi" w:hAnsiTheme="minorHAnsi" w:cstheme="minorHAnsi"/>
          <w:u w:val="single"/>
        </w:rPr>
        <w:t>use digital tools to come up with beer cans that use less aluminum, car engines that use less steel and less gas, mapping software that removes the need for paper atlases, and so on and so on</w:t>
      </w:r>
      <w:r w:rsidRPr="005E5E1B">
        <w:rPr>
          <w:rFonts w:asciiTheme="minorHAnsi" w:hAnsiTheme="minorHAnsi" w:cstheme="minorHAnsi"/>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5E5E1B">
        <w:rPr>
          <w:rFonts w:asciiTheme="minorHAnsi" w:hAnsiTheme="minorHAnsi" w:cstheme="minorHAnsi"/>
          <w:u w:val="single"/>
        </w:rPr>
        <w:t xml:space="preserve">In advanced economies such as America's, </w:t>
      </w:r>
      <w:r w:rsidRPr="005E5E1B">
        <w:rPr>
          <w:rFonts w:asciiTheme="minorHAnsi" w:hAnsiTheme="minorHAnsi" w:cstheme="minorHAnsi"/>
          <w:highlight w:val="green"/>
          <w:u w:val="single"/>
        </w:rPr>
        <w:t xml:space="preserve">the cumulative impact </w:t>
      </w:r>
      <w:r w:rsidRPr="005E5E1B">
        <w:rPr>
          <w:rFonts w:asciiTheme="minorHAnsi" w:hAnsiTheme="minorHAnsi" w:cstheme="minorHAnsi"/>
          <w:u w:val="single"/>
        </w:rPr>
        <w:t xml:space="preserve">of this combination of capitalism and tech progress </w:t>
      </w:r>
      <w:r w:rsidRPr="005E5E1B">
        <w:rPr>
          <w:rFonts w:asciiTheme="minorHAnsi" w:hAnsiTheme="minorHAnsi" w:cstheme="minorHAnsi"/>
          <w:highlight w:val="green"/>
          <w:u w:val="single"/>
        </w:rPr>
        <w:t>is</w:t>
      </w:r>
      <w:r w:rsidRPr="005E5E1B">
        <w:rPr>
          <w:rFonts w:asciiTheme="minorHAnsi" w:hAnsiTheme="minorHAnsi" w:cstheme="minorHAnsi"/>
          <w:u w:val="single"/>
        </w:rPr>
        <w:t xml:space="preserve"> clear: </w:t>
      </w:r>
      <w:r w:rsidRPr="005E5E1B">
        <w:rPr>
          <w:rFonts w:asciiTheme="minorHAnsi" w:hAnsiTheme="minorHAnsi" w:cstheme="minorHAnsi"/>
          <w:b/>
          <w:bCs/>
          <w:highlight w:val="green"/>
          <w:u w:val="single"/>
        </w:rPr>
        <w:t>absolute dematerialization</w:t>
      </w:r>
      <w:r w:rsidRPr="005E5E1B">
        <w:rPr>
          <w:rFonts w:asciiTheme="minorHAnsi" w:hAnsiTheme="minorHAnsi" w:cstheme="minorHAnsi"/>
          <w:u w:val="single"/>
        </w:rPr>
        <w:t xml:space="preserve"> of the economy and society, </w:t>
      </w:r>
      <w:r w:rsidRPr="005E5E1B">
        <w:rPr>
          <w:rFonts w:asciiTheme="minorHAnsi" w:hAnsiTheme="minorHAnsi" w:cstheme="minorHAnsi"/>
          <w:b/>
          <w:bCs/>
          <w:u w:val="single"/>
        </w:rPr>
        <w:t>and thus a smaller footprint on our planet</w:t>
      </w:r>
      <w:r w:rsidRPr="005E5E1B">
        <w:rPr>
          <w:rFonts w:asciiTheme="minorHAnsi" w:hAnsiTheme="minorHAnsi" w:cstheme="minorHAnsi"/>
          <w:sz w:val="16"/>
        </w:rPr>
        <w:t xml:space="preserve">. The second way Romer's ideas about technology and growth are showing up at present is via decreased excludability. Pervasive digital tools are making it much easier for good designs and recipes to spread around the world.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w:t>
      </w:r>
      <w:proofErr w:type="gramStart"/>
      <w:r w:rsidRPr="005E5E1B">
        <w:rPr>
          <w:rFonts w:asciiTheme="minorHAnsi" w:hAnsiTheme="minorHAnsi" w:cstheme="minorHAnsi"/>
          <w:sz w:val="16"/>
        </w:rPr>
        <w:t>open source</w:t>
      </w:r>
      <w:proofErr w:type="gramEnd"/>
      <w:r w:rsidRPr="005E5E1B">
        <w:rPr>
          <w:rFonts w:asciiTheme="minorHAnsi" w:hAnsiTheme="minorHAnsi" w:cstheme="minorHAnsi"/>
          <w:sz w:val="16"/>
        </w:rPr>
        <w:t xml:space="preserve"> community in the world" and hosts millions of projects. The Arduino community does something similar for electronic hardware, and the </w:t>
      </w:r>
      <w:proofErr w:type="spellStart"/>
      <w:r w:rsidRPr="005E5E1B">
        <w:rPr>
          <w:rFonts w:asciiTheme="minorHAnsi" w:hAnsiTheme="minorHAnsi" w:cstheme="minorHAnsi"/>
          <w:sz w:val="16"/>
        </w:rPr>
        <w:t>Instructables</w:t>
      </w:r>
      <w:proofErr w:type="spellEnd"/>
      <w:r w:rsidRPr="005E5E1B">
        <w:rPr>
          <w:rFonts w:asciiTheme="minorHAnsi" w:hAnsiTheme="minorHAnsi" w:cstheme="minorHAnsi"/>
          <w:sz w:val="16"/>
        </w:rP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it's our ability to build human capital, rather than chop down forests, dig mines, or burn fossil fuels that drives growth and prosperity. His model of how economies grow also reinforces how well capitalism and tech progress work together, which is a central point of this book. The surest way to boost profits is to cut costs, and modern technologies, especially digital ones, offer unlimited ways to combine and recombine materials—to swap, slim, optimize, and evaporate—in cost-reducing ways. </w:t>
      </w:r>
      <w:r w:rsidRPr="005E5E1B">
        <w:rPr>
          <w:rFonts w:asciiTheme="minorHAnsi" w:hAnsiTheme="minorHAnsi" w:cstheme="minorHAnsi"/>
          <w:b/>
          <w:bCs/>
          <w:highlight w:val="green"/>
          <w:u w:val="single"/>
          <w:bdr w:val="single" w:sz="4" w:space="0" w:color="auto"/>
        </w:rPr>
        <w:t xml:space="preserve">There's no reason to expect </w:t>
      </w:r>
      <w:r w:rsidRPr="005E5E1B">
        <w:rPr>
          <w:rFonts w:asciiTheme="minorHAnsi" w:hAnsiTheme="minorHAnsi" w:cstheme="minorHAnsi"/>
          <w:b/>
          <w:bCs/>
          <w:u w:val="single"/>
          <w:bdr w:val="single" w:sz="4" w:space="0" w:color="auto"/>
        </w:rPr>
        <w:t xml:space="preserve">that the two horsemen of </w:t>
      </w:r>
      <w:r w:rsidRPr="005E5E1B">
        <w:rPr>
          <w:rFonts w:asciiTheme="minorHAnsi" w:hAnsiTheme="minorHAnsi" w:cstheme="minorHAnsi"/>
          <w:b/>
          <w:bCs/>
          <w:highlight w:val="green"/>
          <w:u w:val="single"/>
          <w:bdr w:val="single" w:sz="4" w:space="0" w:color="auto"/>
        </w:rPr>
        <w:t xml:space="preserve">capitalism </w:t>
      </w:r>
      <w:r w:rsidRPr="005E5E1B">
        <w:rPr>
          <w:rFonts w:asciiTheme="minorHAnsi" w:hAnsiTheme="minorHAnsi" w:cstheme="minorHAnsi"/>
          <w:b/>
          <w:bCs/>
          <w:u w:val="single"/>
          <w:bdr w:val="single" w:sz="4" w:space="0" w:color="auto"/>
        </w:rPr>
        <w:t xml:space="preserve">and tech progress </w:t>
      </w:r>
      <w:r w:rsidRPr="005E5E1B">
        <w:rPr>
          <w:rFonts w:asciiTheme="minorHAnsi" w:hAnsiTheme="minorHAnsi" w:cstheme="minorHAnsi"/>
          <w:b/>
          <w:bCs/>
          <w:highlight w:val="green"/>
          <w:u w:val="single"/>
          <w:bdr w:val="single" w:sz="4" w:space="0" w:color="auto"/>
        </w:rPr>
        <w:t xml:space="preserve">will stop </w:t>
      </w:r>
      <w:r w:rsidRPr="005E5E1B">
        <w:rPr>
          <w:rFonts w:asciiTheme="minorHAnsi" w:hAnsiTheme="minorHAnsi" w:cstheme="minorHAnsi"/>
          <w:u w:val="single"/>
        </w:rPr>
        <w:t xml:space="preserve">riding together anytime soon. Quite the contrary. Romer's insights reveal that they're likely to gallop faster and farther as economies grow. Our Brighter, Lighter Future The world still has </w:t>
      </w:r>
      <w:r w:rsidRPr="005E5E1B">
        <w:rPr>
          <w:rFonts w:asciiTheme="minorHAnsi" w:hAnsiTheme="minorHAnsi" w:cstheme="minorHAnsi"/>
          <w:highlight w:val="green"/>
          <w:u w:val="single"/>
        </w:rPr>
        <w:t>billions of</w:t>
      </w:r>
      <w:r w:rsidRPr="005E5E1B">
        <w:rPr>
          <w:rFonts w:asciiTheme="minorHAnsi" w:hAnsiTheme="minorHAnsi" w:cstheme="minorHAnsi"/>
          <w:u w:val="single"/>
        </w:rPr>
        <w:t xml:space="preserve"> desperately </w:t>
      </w:r>
      <w:r w:rsidRPr="005E5E1B">
        <w:rPr>
          <w:rFonts w:asciiTheme="minorHAnsi" w:hAnsiTheme="minorHAnsi" w:cstheme="minorHAnsi"/>
          <w:highlight w:val="green"/>
          <w:u w:val="single"/>
        </w:rPr>
        <w:t>poor people</w:t>
      </w:r>
      <w:r w:rsidRPr="005E5E1B">
        <w:rPr>
          <w:rFonts w:asciiTheme="minorHAnsi" w:hAnsiTheme="minorHAnsi" w:cstheme="minorHAnsi"/>
          <w:u w:val="single"/>
        </w:rPr>
        <w:t xml:space="preserve">, but they won't remain that way. All available evidence strongly suggests that most </w:t>
      </w:r>
      <w:r w:rsidRPr="005E5E1B">
        <w:rPr>
          <w:rFonts w:asciiTheme="minorHAnsi" w:hAnsiTheme="minorHAnsi" w:cstheme="minorHAnsi"/>
          <w:highlight w:val="green"/>
          <w:u w:val="single"/>
        </w:rPr>
        <w:t>will become much wealthier</w:t>
      </w:r>
      <w:r w:rsidRPr="005E5E1B">
        <w:rPr>
          <w:rFonts w:asciiTheme="minorHAnsi" w:hAnsiTheme="minorHAnsi" w:cstheme="minorHAnsi"/>
          <w:u w:val="single"/>
        </w:rPr>
        <w:t xml:space="preserve"> in the years and decades ahead</w:t>
      </w:r>
      <w:r w:rsidRPr="005E5E1B">
        <w:rPr>
          <w:rFonts w:asciiTheme="minorHAnsi" w:hAnsiTheme="minorHAnsi" w:cstheme="minorHAnsi"/>
          <w:sz w:val="16"/>
        </w:rPr>
        <w:t xml:space="preserve">. As they earn more and consume more, what will be the impact on the planet? The history and economics of the Industrial Era </w:t>
      </w:r>
      <w:proofErr w:type="gramStart"/>
      <w:r w:rsidRPr="005E5E1B">
        <w:rPr>
          <w:rFonts w:asciiTheme="minorHAnsi" w:hAnsiTheme="minorHAnsi" w:cstheme="minorHAnsi"/>
          <w:sz w:val="16"/>
        </w:rPr>
        <w:t>lead</w:t>
      </w:r>
      <w:proofErr w:type="gramEnd"/>
      <w:r w:rsidRPr="005E5E1B">
        <w:rPr>
          <w:rFonts w:asciiTheme="minorHAnsi" w:hAnsiTheme="minorHAnsi" w:cstheme="minorHAnsi"/>
          <w:sz w:val="16"/>
        </w:rPr>
        <w:t xml:space="preserve"> to pessimism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sidRPr="005E5E1B">
        <w:rPr>
          <w:rFonts w:asciiTheme="minorHAnsi" w:hAnsiTheme="minorHAnsi" w:cstheme="minorHAnsi"/>
          <w:highlight w:val="green"/>
          <w:u w:val="single"/>
        </w:rPr>
        <w:t>Malthus'</w:t>
      </w:r>
      <w:r w:rsidRPr="005E5E1B">
        <w:rPr>
          <w:rFonts w:asciiTheme="minorHAnsi" w:hAnsiTheme="minorHAnsi" w:cstheme="minorHAnsi"/>
          <w:u w:val="single"/>
        </w:rPr>
        <w:t xml:space="preserve">s </w:t>
      </w:r>
      <w:r w:rsidRPr="005E5E1B">
        <w:rPr>
          <w:rFonts w:asciiTheme="minorHAnsi" w:hAnsiTheme="minorHAnsi" w:cstheme="minorHAnsi"/>
          <w:highlight w:val="green"/>
          <w:u w:val="single"/>
        </w:rPr>
        <w:t>and Jevons</w:t>
      </w:r>
      <w:r w:rsidRPr="005E5E1B">
        <w:rPr>
          <w:rFonts w:asciiTheme="minorHAnsi" w:hAnsiTheme="minorHAnsi" w:cstheme="minorHAnsi"/>
          <w:u w:val="single"/>
        </w:rPr>
        <w:t xml:space="preserve">'s ideas </w:t>
      </w:r>
      <w:r w:rsidRPr="005E5E1B">
        <w:rPr>
          <w:rFonts w:asciiTheme="minorHAnsi" w:hAnsiTheme="minorHAnsi" w:cstheme="minorHAnsi"/>
          <w:highlight w:val="green"/>
          <w:u w:val="single"/>
        </w:rPr>
        <w:t>gave way</w:t>
      </w:r>
      <w:r w:rsidRPr="005E5E1B">
        <w:rPr>
          <w:rFonts w:asciiTheme="minorHAnsi" w:hAnsiTheme="minorHAnsi" w:cstheme="minorHAnsi"/>
          <w:u w:val="single"/>
        </w:rPr>
        <w:t xml:space="preserve"> to Romer's, and the world will never be the same. This means that instead of worrying about the world's poor becoming richer, we should instead be helping them upgrade economically as much and as quickly as possible. Not only is it the morally correct thing to do, it's also the smart move for our planet. </w:t>
      </w:r>
      <w:r w:rsidRPr="005E5E1B">
        <w:rPr>
          <w:rFonts w:asciiTheme="minorHAnsi" w:hAnsiTheme="minorHAnsi" w:cstheme="minorHAnsi"/>
          <w:highlight w:val="green"/>
          <w:u w:val="single"/>
        </w:rPr>
        <w:t>As</w:t>
      </w:r>
      <w:r w:rsidRPr="005E5E1B">
        <w:rPr>
          <w:rFonts w:asciiTheme="minorHAnsi" w:hAnsiTheme="minorHAnsi" w:cstheme="minorHAnsi"/>
          <w:u w:val="single"/>
        </w:rPr>
        <w:t xml:space="preserve"> today’s </w:t>
      </w:r>
      <w:r w:rsidRPr="005E5E1B">
        <w:rPr>
          <w:rFonts w:asciiTheme="minorHAnsi" w:hAnsiTheme="minorHAnsi" w:cstheme="minorHAnsi"/>
          <w:highlight w:val="green"/>
          <w:u w:val="single"/>
        </w:rPr>
        <w:t>poor countries get richer</w:t>
      </w:r>
      <w:r w:rsidRPr="005E5E1B">
        <w:rPr>
          <w:rFonts w:asciiTheme="minorHAnsi" w:hAnsiTheme="minorHAnsi" w:cstheme="minorHAnsi"/>
          <w:u w:val="single"/>
        </w:rPr>
        <w:t xml:space="preserve">, their institutions will </w:t>
      </w:r>
      <w:proofErr w:type="gramStart"/>
      <w:r w:rsidRPr="005E5E1B">
        <w:rPr>
          <w:rFonts w:asciiTheme="minorHAnsi" w:hAnsiTheme="minorHAnsi" w:cstheme="minorHAnsi"/>
          <w:u w:val="single"/>
        </w:rPr>
        <w:t>improve</w:t>
      </w:r>
      <w:proofErr w:type="gramEnd"/>
      <w:r w:rsidRPr="005E5E1B">
        <w:rPr>
          <w:rFonts w:asciiTheme="minorHAnsi" w:hAnsiTheme="minorHAnsi" w:cstheme="minorHAnsi"/>
          <w:u w:val="single"/>
        </w:rPr>
        <w:t xml:space="preserve"> and most will eventually go through what Ricardo Hausmann calls "the capitalist makeover of production." This makeover doesn't enslave people, nor does it befoul the earth. As today’s poor get richer, </w:t>
      </w:r>
      <w:r w:rsidRPr="005E5E1B">
        <w:rPr>
          <w:rFonts w:asciiTheme="minorHAnsi" w:hAnsiTheme="minorHAnsi" w:cstheme="minorHAnsi"/>
          <w:highlight w:val="green"/>
          <w:u w:val="single"/>
        </w:rPr>
        <w:t>they'll consume</w:t>
      </w:r>
      <w:r w:rsidRPr="005E5E1B">
        <w:rPr>
          <w:rFonts w:asciiTheme="minorHAnsi" w:hAnsiTheme="minorHAnsi" w:cstheme="minorHAnsi"/>
          <w:u w:val="single"/>
        </w:rPr>
        <w:t xml:space="preserve"> more, but they'll also consume much </w:t>
      </w:r>
      <w:r w:rsidRPr="005E5E1B">
        <w:rPr>
          <w:rFonts w:asciiTheme="minorHAnsi" w:hAnsiTheme="minorHAnsi" w:cstheme="minorHAnsi"/>
          <w:highlight w:val="green"/>
          <w:u w:val="single"/>
        </w:rPr>
        <w:t>differently</w:t>
      </w:r>
      <w:r w:rsidRPr="005E5E1B">
        <w:rPr>
          <w:rFonts w:asciiTheme="minorHAnsi" w:hAnsiTheme="minorHAnsi" w:cstheme="minorHAnsi"/>
          <w:u w:val="single"/>
        </w:rPr>
        <w:t xml:space="preserve"> from earlier generations. They won't read physical newspapers and magazines. </w:t>
      </w:r>
      <w:r w:rsidRPr="005E5E1B">
        <w:rPr>
          <w:rFonts w:asciiTheme="minorHAnsi" w:hAnsiTheme="minorHAnsi" w:cstheme="minorHAnsi"/>
          <w:highlight w:val="green"/>
          <w:u w:val="single"/>
        </w:rPr>
        <w:t>They'll get</w:t>
      </w:r>
      <w:r w:rsidRPr="005E5E1B">
        <w:rPr>
          <w:rFonts w:asciiTheme="minorHAnsi" w:hAnsiTheme="minorHAnsi" w:cstheme="minorHAnsi"/>
          <w:u w:val="single"/>
        </w:rPr>
        <w:t xml:space="preserve"> a great deal of their </w:t>
      </w:r>
      <w:r w:rsidRPr="005E5E1B">
        <w:rPr>
          <w:rFonts w:asciiTheme="minorHAnsi" w:hAnsiTheme="minorHAnsi" w:cstheme="minorHAnsi"/>
          <w:highlight w:val="green"/>
          <w:u w:val="single"/>
        </w:rPr>
        <w:t>power from renewables</w:t>
      </w:r>
      <w:r w:rsidRPr="005E5E1B">
        <w:rPr>
          <w:rFonts w:asciiTheme="minorHAnsi" w:hAnsiTheme="minorHAnsi" w:cstheme="minorHAnsi"/>
          <w:u w:val="single"/>
        </w:rPr>
        <w:t xml:space="preserve"> and (one hopes) nuclear because these energy sources will be the cheapest</w:t>
      </w:r>
      <w:r w:rsidRPr="005E5E1B">
        <w:rPr>
          <w:rFonts w:asciiTheme="minorHAnsi" w:hAnsiTheme="minorHAnsi" w:cstheme="minorHAnsi"/>
          <w:sz w:val="1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5E5E1B">
        <w:rPr>
          <w:rFonts w:asciiTheme="minorHAnsi" w:hAnsiTheme="minorHAnsi" w:cstheme="minorHAnsi"/>
          <w:b/>
          <w:bCs/>
          <w:u w:val="single"/>
        </w:rPr>
        <w:t xml:space="preserve">As </w:t>
      </w:r>
      <w:r w:rsidRPr="005E5E1B">
        <w:rPr>
          <w:rFonts w:asciiTheme="minorHAnsi" w:hAnsiTheme="minorHAnsi" w:cstheme="minorHAnsi"/>
          <w:b/>
          <w:bCs/>
          <w:highlight w:val="green"/>
          <w:u w:val="single"/>
        </w:rPr>
        <w:t>3-D printing</w:t>
      </w:r>
      <w:r w:rsidRPr="005E5E1B">
        <w:rPr>
          <w:rFonts w:asciiTheme="minorHAnsi" w:hAnsiTheme="minorHAnsi" w:cstheme="minorHAnsi"/>
          <w:u w:val="single"/>
        </w:rPr>
        <w:t xml:space="preserve"> improves and becomes cheaper, it </w:t>
      </w:r>
      <w:r w:rsidRPr="005E5E1B">
        <w:rPr>
          <w:rFonts w:asciiTheme="minorHAnsi" w:hAnsiTheme="minorHAnsi" w:cstheme="minorHAnsi"/>
          <w:highlight w:val="green"/>
          <w:u w:val="single"/>
        </w:rPr>
        <w:t>will spread</w:t>
      </w:r>
      <w:r w:rsidRPr="005E5E1B">
        <w:rPr>
          <w:rFonts w:asciiTheme="minorHAnsi" w:hAnsiTheme="minorHAnsi" w:cstheme="minorHAnsi"/>
          <w:u w:val="single"/>
        </w:rPr>
        <w:t xml:space="preserve"> to automobile engine blocks, manifolds and other complicated arrangements of pipes, airplane struts and wings, and countless other parts. Because 3-D printing </w:t>
      </w:r>
      <w:r w:rsidRPr="005E5E1B">
        <w:rPr>
          <w:rFonts w:asciiTheme="minorHAnsi" w:hAnsiTheme="minorHAnsi" w:cstheme="minorHAnsi"/>
          <w:b/>
          <w:bCs/>
          <w:highlight w:val="green"/>
          <w:u w:val="single"/>
          <w:bdr w:val="single" w:sz="4" w:space="0" w:color="auto"/>
        </w:rPr>
        <w:t>generates</w:t>
      </w:r>
      <w:r w:rsidRPr="005E5E1B">
        <w:rPr>
          <w:rFonts w:asciiTheme="minorHAnsi" w:hAnsiTheme="minorHAnsi" w:cstheme="minorHAnsi"/>
          <w:b/>
          <w:bCs/>
          <w:u w:val="single"/>
          <w:bdr w:val="single" w:sz="4" w:space="0" w:color="auto"/>
        </w:rPr>
        <w:t xml:space="preserve"> virtually </w:t>
      </w:r>
      <w:r w:rsidRPr="005E5E1B">
        <w:rPr>
          <w:rFonts w:asciiTheme="minorHAnsi" w:hAnsiTheme="minorHAnsi" w:cstheme="minorHAnsi"/>
          <w:b/>
          <w:bCs/>
          <w:highlight w:val="green"/>
          <w:u w:val="single"/>
          <w:bdr w:val="single" w:sz="4" w:space="0" w:color="auto"/>
        </w:rPr>
        <w:t>no waste</w:t>
      </w:r>
      <w:r w:rsidRPr="005E5E1B">
        <w:rPr>
          <w:rFonts w:asciiTheme="minorHAnsi" w:hAnsiTheme="minorHAnsi" w:cstheme="minorHAnsi"/>
          <w:u w:val="single"/>
        </w:rPr>
        <w:t xml:space="preserve"> and doesn't require massive molds, it accelerates dematerialization</w:t>
      </w:r>
      <w:r w:rsidRPr="005E5E1B">
        <w:rPr>
          <w:rFonts w:asciiTheme="minorHAnsi" w:hAnsiTheme="minorHAnsi" w:cstheme="minorHAnsi"/>
          <w:sz w:val="16"/>
        </w:rPr>
        <w:t xml:space="preserve">. </w:t>
      </w:r>
    </w:p>
    <w:p w14:paraId="1B9304C8" w14:textId="7822F602" w:rsidR="00F02ECE" w:rsidRPr="00034D7F" w:rsidRDefault="00F02ECE" w:rsidP="00F02ECE">
      <w:pPr>
        <w:pStyle w:val="Heading4"/>
      </w:pPr>
      <w:r w:rsidRPr="00034D7F">
        <w:t>Technocracy and scientific expertise are good– they direct us towards most efficient outcomes and eliminate unnecessary production</w:t>
      </w:r>
      <w:r>
        <w:t>.</w:t>
      </w:r>
    </w:p>
    <w:p w14:paraId="722B2E71" w14:textId="77777777" w:rsidR="00F02ECE" w:rsidRPr="00034D7F" w:rsidRDefault="00F02ECE" w:rsidP="00F02ECE">
      <w:r w:rsidRPr="00034D7F">
        <w:rPr>
          <w:rStyle w:val="Style13ptBold"/>
        </w:rPr>
        <w:t xml:space="preserve">Chai 5 </w:t>
      </w:r>
      <w:r w:rsidRPr="00034D7F">
        <w:rPr>
          <w:sz w:val="16"/>
          <w:szCs w:val="16"/>
        </w:rPr>
        <w:t>(Andreas, Evolutionary Economics Unit, Max Planck Institute for Research into Economic Systems, “</w:t>
      </w:r>
      <w:proofErr w:type="spellStart"/>
      <w:r w:rsidRPr="00034D7F">
        <w:rPr>
          <w:sz w:val="16"/>
          <w:szCs w:val="16"/>
        </w:rPr>
        <w:t>Menger’s</w:t>
      </w:r>
      <w:proofErr w:type="spellEnd"/>
      <w:r w:rsidRPr="00034D7F">
        <w:rPr>
          <w:sz w:val="16"/>
          <w:szCs w:val="16"/>
        </w:rPr>
        <w:t xml:space="preserve"> theory of ‘imaginary </w:t>
      </w:r>
      <w:proofErr w:type="gramStart"/>
      <w:r w:rsidRPr="00034D7F">
        <w:rPr>
          <w:sz w:val="16"/>
          <w:szCs w:val="16"/>
        </w:rPr>
        <w:t>goods’</w:t>
      </w:r>
      <w:proofErr w:type="gramEnd"/>
      <w:r w:rsidRPr="00034D7F">
        <w:rPr>
          <w:sz w:val="16"/>
          <w:szCs w:val="16"/>
        </w:rPr>
        <w:t xml:space="preserve"> and the historical emergence of British medical experts”, </w:t>
      </w:r>
      <w:r w:rsidRPr="00F33555">
        <w:rPr>
          <w:sz w:val="16"/>
          <w:szCs w:val="16"/>
        </w:rPr>
        <w:t>https://www.yumpu.com/en/document/view/4601020/mengers-theory-of-imaginary-goods-and-the-historical-emergence-</w:t>
      </w:r>
      <w:r>
        <w:rPr>
          <w:sz w:val="16"/>
          <w:szCs w:val="16"/>
        </w:rPr>
        <w:t>)</w:t>
      </w:r>
    </w:p>
    <w:p w14:paraId="7DA19152" w14:textId="77777777" w:rsidR="00F02ECE" w:rsidRPr="00D97779" w:rsidRDefault="00F02ECE" w:rsidP="00F02ECE">
      <w:pPr>
        <w:rPr>
          <w:b/>
          <w:iCs/>
          <w:highlight w:val="green"/>
          <w:u w:val="single"/>
        </w:rPr>
      </w:pPr>
      <w:r w:rsidRPr="00034D7F">
        <w:rPr>
          <w:sz w:val="16"/>
        </w:rPr>
        <w:t xml:space="preserve">For </w:t>
      </w:r>
      <w:proofErr w:type="spellStart"/>
      <w:r w:rsidRPr="00034D7F">
        <w:rPr>
          <w:sz w:val="16"/>
        </w:rPr>
        <w:t>Menger</w:t>
      </w:r>
      <w:proofErr w:type="spellEnd"/>
      <w:r w:rsidRPr="00034D7F">
        <w:rPr>
          <w:sz w:val="16"/>
        </w:rPr>
        <w:t>, all things are subject to the laws of cause and effect (</w:t>
      </w:r>
      <w:proofErr w:type="spellStart"/>
      <w:r w:rsidRPr="00034D7F">
        <w:rPr>
          <w:sz w:val="16"/>
        </w:rPr>
        <w:t>Menger</w:t>
      </w:r>
      <w:proofErr w:type="spellEnd"/>
      <w:r w:rsidRPr="00034D7F">
        <w:rPr>
          <w:sz w:val="16"/>
        </w:rPr>
        <w:t xml:space="preserve"> 1950:51). But which cause and which effect? A fundamental prerequisite to understanding why people consume certain things is to first comprehend how they learn to associate these things to certain consequences, and how the strength of such associations </w:t>
      </w:r>
      <w:proofErr w:type="gramStart"/>
      <w:r w:rsidRPr="00034D7F">
        <w:rPr>
          <w:sz w:val="16"/>
        </w:rPr>
        <w:t>change</w:t>
      </w:r>
      <w:proofErr w:type="gramEnd"/>
      <w:r w:rsidRPr="00034D7F">
        <w:rPr>
          <w:sz w:val="16"/>
        </w:rPr>
        <w:t xml:space="preserve"> over time. Rather than define a good as anything that is exchanged on a market, he defined </w:t>
      </w:r>
      <w:proofErr w:type="spellStart"/>
      <w:r w:rsidRPr="00034D7F">
        <w:rPr>
          <w:sz w:val="16"/>
        </w:rPr>
        <w:t>a</w:t>
      </w:r>
      <w:proofErr w:type="spellEnd"/>
      <w:r w:rsidRPr="00034D7F">
        <w:rPr>
          <w:sz w:val="16"/>
        </w:rPr>
        <w:t xml:space="preserve"> good as anything that can be causally associated with the servicing of human wants (</w:t>
      </w:r>
      <w:proofErr w:type="spellStart"/>
      <w:r w:rsidRPr="00034D7F">
        <w:rPr>
          <w:sz w:val="16"/>
        </w:rPr>
        <w:t>Menger</w:t>
      </w:r>
      <w:proofErr w:type="spellEnd"/>
      <w:r w:rsidRPr="00034D7F">
        <w:rPr>
          <w:sz w:val="16"/>
        </w:rPr>
        <w:t xml:space="preserve"> 1950:2). In this way, </w:t>
      </w:r>
      <w:r w:rsidRPr="00034D7F">
        <w:rPr>
          <w:rStyle w:val="StyleUnderline"/>
        </w:rPr>
        <w:t>what is and what is not a good is not constant</w:t>
      </w:r>
      <w:r w:rsidRPr="00034D7F">
        <w:rPr>
          <w:sz w:val="16"/>
        </w:rPr>
        <w:t xml:space="preserve"> or set </w:t>
      </w:r>
      <w:r w:rsidRPr="00034D7F">
        <w:rPr>
          <w:rStyle w:val="StyleUnderline"/>
        </w:rPr>
        <w:t>over time</w:t>
      </w:r>
      <w:r w:rsidRPr="00034D7F">
        <w:rPr>
          <w:sz w:val="16"/>
        </w:rPr>
        <w:t xml:space="preserve">, rather </w:t>
      </w:r>
      <w:r w:rsidRPr="00034D7F">
        <w:rPr>
          <w:rStyle w:val="StyleUnderline"/>
        </w:rPr>
        <w:t xml:space="preserve">things can </w:t>
      </w:r>
      <w:proofErr w:type="spellStart"/>
      <w:proofErr w:type="gramStart"/>
      <w:r w:rsidRPr="00034D7F">
        <w:rPr>
          <w:rStyle w:val="StyleUnderline"/>
        </w:rPr>
        <w:t>loose</w:t>
      </w:r>
      <w:proofErr w:type="spellEnd"/>
      <w:proofErr w:type="gramEnd"/>
      <w:r w:rsidRPr="00034D7F">
        <w:rPr>
          <w:rStyle w:val="StyleUnderline"/>
        </w:rPr>
        <w:t xml:space="preserve"> their ‘goods characteristics’ according to what consumers know</w:t>
      </w:r>
      <w:r w:rsidRPr="00034D7F">
        <w:rPr>
          <w:sz w:val="16"/>
        </w:rPr>
        <w:t>, learn and do (</w:t>
      </w:r>
      <w:proofErr w:type="spellStart"/>
      <w:r w:rsidRPr="00034D7F">
        <w:rPr>
          <w:sz w:val="16"/>
        </w:rPr>
        <w:t>Menger</w:t>
      </w:r>
      <w:proofErr w:type="spellEnd"/>
      <w:r w:rsidRPr="00034D7F">
        <w:rPr>
          <w:sz w:val="16"/>
        </w:rPr>
        <w:t xml:space="preserve">, 1950:56). </w:t>
      </w:r>
      <w:r w:rsidRPr="00034D7F">
        <w:rPr>
          <w:rStyle w:val="StyleUnderline"/>
          <w:highlight w:val="green"/>
        </w:rPr>
        <w:t>Acts of consumption can become complex since a thing does not need to serve a human want directly in order to be considered a good</w:t>
      </w:r>
      <w:r w:rsidRPr="00034D7F">
        <w:rPr>
          <w:sz w:val="16"/>
        </w:rPr>
        <w:t xml:space="preserve">, rather it can become a ‘indirect good’ by serving as </w:t>
      </w:r>
      <w:proofErr w:type="gramStart"/>
      <w:r w:rsidRPr="00034D7F">
        <w:rPr>
          <w:sz w:val="16"/>
        </w:rPr>
        <w:t>a</w:t>
      </w:r>
      <w:proofErr w:type="gramEnd"/>
      <w:r w:rsidRPr="00034D7F">
        <w:rPr>
          <w:sz w:val="16"/>
        </w:rPr>
        <w:t xml:space="preserve"> input into a transformation process which results in the production of final goods (</w:t>
      </w:r>
      <w:proofErr w:type="spellStart"/>
      <w:r w:rsidRPr="00034D7F">
        <w:rPr>
          <w:sz w:val="16"/>
        </w:rPr>
        <w:t>Menger</w:t>
      </w:r>
      <w:proofErr w:type="spellEnd"/>
      <w:r w:rsidRPr="00034D7F">
        <w:rPr>
          <w:sz w:val="16"/>
        </w:rPr>
        <w:t xml:space="preserve">, 1950). This is problematic because </w:t>
      </w:r>
      <w:r w:rsidRPr="00682C1E">
        <w:rPr>
          <w:rStyle w:val="StyleUnderline"/>
          <w:highlight w:val="green"/>
        </w:rPr>
        <w:t>w</w:t>
      </w:r>
      <w:r w:rsidRPr="00034D7F">
        <w:rPr>
          <w:rStyle w:val="StyleUnderline"/>
          <w:highlight w:val="green"/>
        </w:rPr>
        <w:t xml:space="preserve">hether or not such </w:t>
      </w:r>
      <w:proofErr w:type="gramStart"/>
      <w:r w:rsidRPr="00034D7F">
        <w:rPr>
          <w:rStyle w:val="StyleUnderline"/>
          <w:highlight w:val="green"/>
        </w:rPr>
        <w:t>a</w:t>
      </w:r>
      <w:proofErr w:type="gramEnd"/>
      <w:r w:rsidRPr="00034D7F">
        <w:rPr>
          <w:rStyle w:val="StyleUnderline"/>
          <w:highlight w:val="green"/>
        </w:rPr>
        <w:t xml:space="preserve"> indirect good is used successfully depends </w:t>
      </w:r>
      <w:r w:rsidRPr="00034D7F">
        <w:rPr>
          <w:rStyle w:val="StyleUnderline"/>
        </w:rPr>
        <w:t xml:space="preserve">on not only its objective characteristics but </w:t>
      </w:r>
      <w:r w:rsidRPr="00034D7F">
        <w:rPr>
          <w:rStyle w:val="StyleUnderline"/>
          <w:highlight w:val="green"/>
        </w:rPr>
        <w:t>on the consumers ability to use and transform it</w:t>
      </w:r>
      <w:r w:rsidRPr="00034D7F">
        <w:rPr>
          <w:sz w:val="16"/>
        </w:rPr>
        <w:t xml:space="preserve"> as well as the other higher order goods that are simultaneously used in the transformation. For example, a consumer may know how to operate a mobile telephone which may be in perfect working order, but if she is outside the network’s range, the phone is useless to the consumer. Similarly, if the consumer does not have the adequate knowledge to engage in a mobile phone contract, the phone will remain a ‘thing’ rather than a ‘good’. </w:t>
      </w:r>
      <w:proofErr w:type="spellStart"/>
      <w:r w:rsidRPr="00034D7F">
        <w:rPr>
          <w:sz w:val="16"/>
        </w:rPr>
        <w:t>Menger</w:t>
      </w:r>
      <w:proofErr w:type="spellEnd"/>
      <w:r w:rsidRPr="00034D7F">
        <w:rPr>
          <w:sz w:val="16"/>
        </w:rPr>
        <w:t xml:space="preserve"> also recognized that the duration it takes to consume is not just a costly input, but also complicates the act of discerning what the causal associations are between goods and observed effects (</w:t>
      </w:r>
      <w:proofErr w:type="spellStart"/>
      <w:r w:rsidRPr="00034D7F">
        <w:rPr>
          <w:sz w:val="16"/>
        </w:rPr>
        <w:t>Menger</w:t>
      </w:r>
      <w:proofErr w:type="spellEnd"/>
      <w:r w:rsidRPr="00034D7F">
        <w:rPr>
          <w:sz w:val="16"/>
        </w:rPr>
        <w:t xml:space="preserve">, 1950:68). Hence, </w:t>
      </w:r>
      <w:r w:rsidRPr="00034D7F">
        <w:rPr>
          <w:rStyle w:val="StyleUnderline"/>
        </w:rPr>
        <w:t>complexity increases the possibility of consumers making errors and mistakes in their decisions</w:t>
      </w:r>
      <w:r w:rsidRPr="00034D7F">
        <w:rPr>
          <w:sz w:val="16"/>
        </w:rPr>
        <w:t xml:space="preserve">. In this way, </w:t>
      </w:r>
      <w:r w:rsidRPr="00034D7F">
        <w:rPr>
          <w:rStyle w:val="StyleUnderline"/>
        </w:rPr>
        <w:t xml:space="preserve">the degree of complexity which the consumer faces exponentially </w:t>
      </w:r>
      <w:proofErr w:type="gramStart"/>
      <w:r w:rsidRPr="00034D7F">
        <w:rPr>
          <w:rStyle w:val="StyleUnderline"/>
        </w:rPr>
        <w:t>increases</w:t>
      </w:r>
      <w:proofErr w:type="gramEnd"/>
      <w:r w:rsidRPr="00034D7F">
        <w:rPr>
          <w:rStyle w:val="StyleUnderline"/>
        </w:rPr>
        <w:t xml:space="preserve"> the more goods she uses and the more knowledge and command these require</w:t>
      </w:r>
      <w:r w:rsidRPr="00034D7F">
        <w:rPr>
          <w:sz w:val="16"/>
        </w:rPr>
        <w:t xml:space="preserve">, as well as the time taken between engaging in a transformation and observing its results. Juxtaposing his approach to both the neoclassical and institutional methods of studying consumption change, there are simultaneously some interesting similarities and notable differences to observe. Both Lancaster (Lancaster, 1966) as well as Stigler and Becker (Stigler and Becker, 1977) make an important start in capturing the transformative nature of consumption by specifying that utility is not a direct function of market goods consumed, but rather a function of final goods which are produced from market goods. This enables scholars to study how consumption patterns change with the introduction of new goods (Bianchi, 2002). </w:t>
      </w:r>
      <w:proofErr w:type="gramStart"/>
      <w:r w:rsidRPr="00034D7F">
        <w:rPr>
          <w:sz w:val="16"/>
        </w:rPr>
        <w:t>However</w:t>
      </w:r>
      <w:proofErr w:type="gramEnd"/>
      <w:r w:rsidRPr="00034D7F">
        <w:rPr>
          <w:sz w:val="16"/>
        </w:rPr>
        <w:t xml:space="preserve"> some problems still exist. While a transformation does occur, it is not one that addresses how a thing becomes a good, since the model starts with specifying given goods that can be changed with full certainty into final goods (Ruprecht, 2002). Furthermore, these models do not fully </w:t>
      </w:r>
      <w:proofErr w:type="gramStart"/>
      <w:r w:rsidRPr="00034D7F">
        <w:rPr>
          <w:sz w:val="16"/>
        </w:rPr>
        <w:t>take into account</w:t>
      </w:r>
      <w:proofErr w:type="gramEnd"/>
      <w:r w:rsidRPr="00034D7F">
        <w:rPr>
          <w:sz w:val="16"/>
        </w:rPr>
        <w:t xml:space="preserve"> the impact of increasing complexity that results from an increase in the number of inputs used. Other than perhaps affecting how much time it takes to consume, the actual number of inputs used, their complexity and how they relate to each other are not explicitly accounted for. </w:t>
      </w:r>
      <w:proofErr w:type="gramStart"/>
      <w:r w:rsidRPr="00034D7F">
        <w:rPr>
          <w:sz w:val="16"/>
        </w:rPr>
        <w:t>Indeed</w:t>
      </w:r>
      <w:proofErr w:type="gramEnd"/>
      <w:r w:rsidRPr="00034D7F">
        <w:rPr>
          <w:sz w:val="16"/>
        </w:rPr>
        <w:t xml:space="preserve"> the way such models treat time as just another input is itself questionable (Steedman, 2001). In this sense </w:t>
      </w:r>
      <w:proofErr w:type="spellStart"/>
      <w:r w:rsidRPr="00034D7F">
        <w:rPr>
          <w:rStyle w:val="StyleUnderline"/>
        </w:rPr>
        <w:t>Menger</w:t>
      </w:r>
      <w:proofErr w:type="spellEnd"/>
      <w:r w:rsidRPr="00034D7F">
        <w:rPr>
          <w:rStyle w:val="StyleUnderline"/>
        </w:rPr>
        <w:t xml:space="preserve"> seriously challenges economists to study consumption as a </w:t>
      </w:r>
      <w:proofErr w:type="gramStart"/>
      <w:r w:rsidRPr="00034D7F">
        <w:rPr>
          <w:rStyle w:val="StyleUnderline"/>
        </w:rPr>
        <w:t>phenomena</w:t>
      </w:r>
      <w:proofErr w:type="gramEnd"/>
      <w:r w:rsidRPr="00034D7F">
        <w:rPr>
          <w:sz w:val="16"/>
        </w:rPr>
        <w:t xml:space="preserve"> that is not just related to price and income effects, but also </w:t>
      </w:r>
      <w:r w:rsidRPr="00034D7F">
        <w:rPr>
          <w:rStyle w:val="StyleUnderline"/>
        </w:rPr>
        <w:t>related to how consumer actually learn to consume</w:t>
      </w:r>
      <w:r w:rsidRPr="00034D7F">
        <w:rPr>
          <w:sz w:val="16"/>
        </w:rPr>
        <w:t xml:space="preserve"> and make associations between goods and their effects. In comparison to institutionalist approaches, </w:t>
      </w:r>
      <w:proofErr w:type="spellStart"/>
      <w:r w:rsidRPr="00034D7F">
        <w:rPr>
          <w:sz w:val="16"/>
        </w:rPr>
        <w:t>Menger’s</w:t>
      </w:r>
      <w:proofErr w:type="spellEnd"/>
      <w:r w:rsidRPr="00034D7F">
        <w:rPr>
          <w:sz w:val="16"/>
        </w:rPr>
        <w:t xml:space="preserve"> systematic examination of consumption via the law of cause and effect bring into question their tendency to simply rely on social influences to explain the nature of consumer behavior (Trigg, 2001). Yet at the same time, </w:t>
      </w:r>
      <w:proofErr w:type="spellStart"/>
      <w:r w:rsidRPr="00034D7F">
        <w:rPr>
          <w:sz w:val="16"/>
        </w:rPr>
        <w:t>Menger</w:t>
      </w:r>
      <w:proofErr w:type="spellEnd"/>
      <w:r w:rsidRPr="00034D7F">
        <w:rPr>
          <w:sz w:val="16"/>
        </w:rPr>
        <w:t xml:space="preserve"> does recognize that </w:t>
      </w:r>
      <w:r w:rsidRPr="00034D7F">
        <w:rPr>
          <w:rStyle w:val="StyleUnderline"/>
          <w:highlight w:val="green"/>
        </w:rPr>
        <w:t>certain institutions do play an important role in guiding consumer behavior</w:t>
      </w:r>
      <w:r w:rsidRPr="00034D7F">
        <w:rPr>
          <w:sz w:val="16"/>
        </w:rPr>
        <w:t xml:space="preserve">. Specifically, he suggests that </w:t>
      </w:r>
      <w:r w:rsidRPr="00034D7F">
        <w:rPr>
          <w:rStyle w:val="Emphasis"/>
          <w:highlight w:val="green"/>
        </w:rPr>
        <w:t>the scientific knowledge that comes with economic development improves consumer’s welfare by promoting those consumption technologies which are in some sense relatively more ‘objectively accurate</w:t>
      </w:r>
      <w:proofErr w:type="gramStart"/>
      <w:r w:rsidRPr="00034D7F">
        <w:rPr>
          <w:rStyle w:val="Emphasis"/>
          <w:highlight w:val="green"/>
        </w:rPr>
        <w:t>’</w:t>
      </w:r>
      <w:r w:rsidRPr="00034D7F">
        <w:rPr>
          <w:sz w:val="16"/>
        </w:rPr>
        <w:t>(</w:t>
      </w:r>
      <w:proofErr w:type="spellStart"/>
      <w:proofErr w:type="gramEnd"/>
      <w:r w:rsidRPr="00034D7F">
        <w:rPr>
          <w:sz w:val="16"/>
        </w:rPr>
        <w:t>Menger</w:t>
      </w:r>
      <w:proofErr w:type="spellEnd"/>
      <w:r w:rsidRPr="00034D7F">
        <w:rPr>
          <w:sz w:val="16"/>
        </w:rPr>
        <w:t xml:space="preserve">, 1950:53). </w:t>
      </w:r>
      <w:r w:rsidRPr="00034D7F">
        <w:rPr>
          <w:rStyle w:val="Emphasis"/>
          <w:highlight w:val="green"/>
        </w:rPr>
        <w:t>Such progress will essentially wipe out those goods that are consumed on pretenses that are essentially false</w:t>
      </w:r>
      <w:r w:rsidRPr="00034D7F">
        <w:rPr>
          <w:sz w:val="16"/>
        </w:rPr>
        <w:t xml:space="preserve">, such as aphrodisiacs, love potions and amulets. </w:t>
      </w:r>
      <w:r w:rsidRPr="00034D7F">
        <w:rPr>
          <w:rStyle w:val="StyleUnderline"/>
        </w:rPr>
        <w:t>These he labeled ‘imaginary goods</w:t>
      </w:r>
      <w:r w:rsidRPr="00034D7F">
        <w:rPr>
          <w:sz w:val="16"/>
        </w:rPr>
        <w:t xml:space="preserve">’ and argued that they occur when 1) attributes are erroneously ascribed to things that do not really </w:t>
      </w:r>
      <w:proofErr w:type="spellStart"/>
      <w:r w:rsidRPr="00034D7F">
        <w:rPr>
          <w:sz w:val="16"/>
        </w:rPr>
        <w:t>posses</w:t>
      </w:r>
      <w:proofErr w:type="spellEnd"/>
      <w:r w:rsidRPr="00034D7F">
        <w:rPr>
          <w:sz w:val="16"/>
        </w:rPr>
        <w:t xml:space="preserve"> them, or 2) when non-existent human needs are mistakenly thought to exist. Notably, in the first category he mentions ‘</w:t>
      </w:r>
      <w:proofErr w:type="gramStart"/>
      <w:r w:rsidRPr="00034D7F">
        <w:rPr>
          <w:sz w:val="16"/>
        </w:rPr>
        <w:t>the majority of</w:t>
      </w:r>
      <w:proofErr w:type="gramEnd"/>
      <w:r w:rsidRPr="00034D7F">
        <w:rPr>
          <w:sz w:val="16"/>
        </w:rPr>
        <w:t xml:space="preserve"> medicines administered to the sick by peoples of early civilization’ and in the second category he mentions ‘medicines for diseases that do not actually exist’ (</w:t>
      </w:r>
      <w:proofErr w:type="spellStart"/>
      <w:r w:rsidRPr="00034D7F">
        <w:rPr>
          <w:sz w:val="16"/>
        </w:rPr>
        <w:t>Menger</w:t>
      </w:r>
      <w:proofErr w:type="spellEnd"/>
      <w:r w:rsidRPr="00034D7F">
        <w:rPr>
          <w:sz w:val="16"/>
        </w:rPr>
        <w:t xml:space="preserve"> 1950:53). Without doubt, </w:t>
      </w:r>
      <w:r w:rsidRPr="00034D7F">
        <w:rPr>
          <w:rStyle w:val="StyleUnderline"/>
          <w:highlight w:val="green"/>
        </w:rPr>
        <w:t>experts play an important role in influencing contemporary consumption patterns</w:t>
      </w:r>
      <w:r w:rsidRPr="00034D7F">
        <w:rPr>
          <w:sz w:val="16"/>
        </w:rPr>
        <w:t>. Studying how consumers react to information from other consumers and experts has been widely explored both in the optimizing framework (</w:t>
      </w:r>
      <w:proofErr w:type="spellStart"/>
      <w:r w:rsidRPr="00034D7F">
        <w:rPr>
          <w:sz w:val="16"/>
        </w:rPr>
        <w:t>Akerlof</w:t>
      </w:r>
      <w:proofErr w:type="spellEnd"/>
      <w:r w:rsidRPr="00034D7F">
        <w:rPr>
          <w:sz w:val="16"/>
        </w:rPr>
        <w:t xml:space="preserve">, </w:t>
      </w:r>
      <w:proofErr w:type="gramStart"/>
      <w:r w:rsidRPr="00034D7F">
        <w:rPr>
          <w:sz w:val="16"/>
        </w:rPr>
        <w:t>1980;Banerjee</w:t>
      </w:r>
      <w:proofErr w:type="gramEnd"/>
      <w:r w:rsidRPr="00034D7F">
        <w:rPr>
          <w:sz w:val="16"/>
        </w:rPr>
        <w:t xml:space="preserve">, 1993;Bikhchandani et al., 1992;Conlisk, 1980;Nelson, 1970;Rosen, 1981) as well as from a more heterodox perspective (Cowan et al., 1997;Mokyr, 2002;Morlacchi, 2004;Rogers, 1962). Beyond economics, many scholars point out that </w:t>
      </w:r>
      <w:r w:rsidRPr="00034D7F">
        <w:rPr>
          <w:rStyle w:val="StyleUnderline"/>
          <w:highlight w:val="green"/>
        </w:rPr>
        <w:t>how agents coordinate learning is not only vital to understanding economic behavior, but also to accounting for how civilizations evolve and function in general</w:t>
      </w:r>
      <w:r w:rsidRPr="00034D7F">
        <w:rPr>
          <w:sz w:val="16"/>
        </w:rPr>
        <w:t xml:space="preserve"> (Bandura, </w:t>
      </w:r>
      <w:proofErr w:type="gramStart"/>
      <w:r w:rsidRPr="00034D7F">
        <w:rPr>
          <w:sz w:val="16"/>
        </w:rPr>
        <w:t>1986;Richerson</w:t>
      </w:r>
      <w:proofErr w:type="gramEnd"/>
      <w:r w:rsidRPr="00034D7F">
        <w:rPr>
          <w:sz w:val="16"/>
        </w:rPr>
        <w:t xml:space="preserve"> and Boyd, 2004). Continuing </w:t>
      </w:r>
      <w:proofErr w:type="spellStart"/>
      <w:r w:rsidRPr="00034D7F">
        <w:rPr>
          <w:sz w:val="16"/>
        </w:rPr>
        <w:t>Menger’s</w:t>
      </w:r>
      <w:proofErr w:type="spellEnd"/>
      <w:r w:rsidRPr="00034D7F">
        <w:rPr>
          <w:sz w:val="16"/>
        </w:rPr>
        <w:t xml:space="preserve"> concern for how consumers cope in increasingly complex environments, it has been postulated that the growing predominance of service industries reflects a greater role for experts in forming ‘low level consumption preferences’ (Earl and Potts, 2004). Consequently such conditions have been argued to both stimulate and require greater coordination between supply and demand (Langlois and </w:t>
      </w:r>
      <w:proofErr w:type="spellStart"/>
      <w:r w:rsidRPr="00034D7F">
        <w:rPr>
          <w:sz w:val="16"/>
        </w:rPr>
        <w:t>Cosgel</w:t>
      </w:r>
      <w:proofErr w:type="spellEnd"/>
      <w:r w:rsidRPr="00034D7F">
        <w:rPr>
          <w:sz w:val="16"/>
        </w:rPr>
        <w:t xml:space="preserve">, </w:t>
      </w:r>
      <w:proofErr w:type="gramStart"/>
      <w:r w:rsidRPr="00034D7F">
        <w:rPr>
          <w:sz w:val="16"/>
        </w:rPr>
        <w:t>1998;Scitovsky</w:t>
      </w:r>
      <w:proofErr w:type="gramEnd"/>
      <w:r w:rsidRPr="00034D7F">
        <w:rPr>
          <w:sz w:val="16"/>
        </w:rPr>
        <w:t>, 1976).</w:t>
      </w:r>
    </w:p>
    <w:p w14:paraId="3A50E2C3" w14:textId="7044A6A8" w:rsidR="00F02ECE" w:rsidRPr="005E5E1B" w:rsidRDefault="00F02ECE" w:rsidP="00F02ECE">
      <w:pPr>
        <w:pStyle w:val="Heading4"/>
      </w:pPr>
      <w:r w:rsidRPr="005E5E1B">
        <w:t>Musk plans for a direct democracy on Mars to reduce corruption.</w:t>
      </w:r>
    </w:p>
    <w:p w14:paraId="4C1822F0" w14:textId="77777777" w:rsidR="00F02ECE" w:rsidRPr="005E5E1B" w:rsidRDefault="00F02ECE" w:rsidP="00F02ECE">
      <w:pPr>
        <w:rPr>
          <w:sz w:val="16"/>
          <w:szCs w:val="16"/>
        </w:rPr>
      </w:pPr>
      <w:r w:rsidRPr="005E5E1B">
        <w:rPr>
          <w:rStyle w:val="Style13ptBold"/>
        </w:rPr>
        <w:t>Freeman 12/31</w:t>
      </w:r>
      <w:r w:rsidRPr="005E5E1B">
        <w:t xml:space="preserve">. </w:t>
      </w:r>
      <w:r w:rsidRPr="005E5E1B">
        <w:rPr>
          <w:sz w:val="16"/>
          <w:szCs w:val="16"/>
        </w:rPr>
        <w:t xml:space="preserve">[staff writer at Outsider] 31 December 2021. Outsider. “Here’s How Elon Musk Says a New Government on Mars Should Work” Accessed 2 February 2022. &lt;https://outsider.com/news/entertainment/elon-musk-new-government-mars-should-work/&gt; //L. </w:t>
      </w:r>
      <w:proofErr w:type="spellStart"/>
      <w:r w:rsidRPr="005E5E1B">
        <w:rPr>
          <w:sz w:val="16"/>
          <w:szCs w:val="16"/>
        </w:rPr>
        <w:t>Su</w:t>
      </w:r>
      <w:proofErr w:type="spellEnd"/>
    </w:p>
    <w:p w14:paraId="550131B2" w14:textId="77777777" w:rsidR="00F02ECE" w:rsidRPr="005E5E1B" w:rsidRDefault="00F02ECE" w:rsidP="00F02ECE">
      <w:pPr>
        <w:rPr>
          <w:rStyle w:val="StyleUnderline"/>
        </w:rPr>
      </w:pPr>
      <w:r w:rsidRPr="005E5E1B">
        <w:rPr>
          <w:sz w:val="16"/>
          <w:szCs w:val="16"/>
        </w:rPr>
        <w:t xml:space="preserve">Elon Musk is a big advocate for landing on Mars and getting us there soon. However, something that isn’t often discussed is what government there will be like. Recently, he disclosed his thoughts on how it should operate. Appearing on the Lex </w:t>
      </w:r>
      <w:proofErr w:type="spellStart"/>
      <w:r w:rsidRPr="005E5E1B">
        <w:rPr>
          <w:sz w:val="16"/>
          <w:szCs w:val="16"/>
        </w:rPr>
        <w:t>Fridman</w:t>
      </w:r>
      <w:proofErr w:type="spellEnd"/>
      <w:r w:rsidRPr="005E5E1B">
        <w:rPr>
          <w:sz w:val="16"/>
          <w:szCs w:val="16"/>
        </w:rPr>
        <w:t xml:space="preserve"> podcast, Elon Musk and Lex </w:t>
      </w:r>
      <w:proofErr w:type="spellStart"/>
      <w:r w:rsidRPr="005E5E1B">
        <w:rPr>
          <w:sz w:val="16"/>
          <w:szCs w:val="16"/>
        </w:rPr>
        <w:t>Fridman</w:t>
      </w:r>
      <w:proofErr w:type="spellEnd"/>
      <w:r w:rsidRPr="005E5E1B">
        <w:rPr>
          <w:sz w:val="16"/>
          <w:szCs w:val="16"/>
        </w:rPr>
        <w:t xml:space="preserve"> discussed a variety of subjects. Given Musk prominently mentioning Mars, </w:t>
      </w:r>
      <w:proofErr w:type="spellStart"/>
      <w:r w:rsidRPr="005E5E1B">
        <w:rPr>
          <w:sz w:val="16"/>
          <w:szCs w:val="16"/>
        </w:rPr>
        <w:t>Fridman</w:t>
      </w:r>
      <w:proofErr w:type="spellEnd"/>
      <w:r w:rsidRPr="005E5E1B">
        <w:rPr>
          <w:sz w:val="16"/>
          <w:szCs w:val="16"/>
        </w:rPr>
        <w:t xml:space="preserve"> brought up landing on the planet. In this case though, merely landing there was glossed </w:t>
      </w:r>
      <w:proofErr w:type="gramStart"/>
      <w:r w:rsidRPr="005E5E1B">
        <w:rPr>
          <w:sz w:val="16"/>
          <w:szCs w:val="16"/>
        </w:rPr>
        <w:t>over</w:t>
      </w:r>
      <w:proofErr w:type="gramEnd"/>
      <w:r w:rsidRPr="005E5E1B">
        <w:rPr>
          <w:sz w:val="16"/>
          <w:szCs w:val="16"/>
        </w:rPr>
        <w:t xml:space="preserve"> and harder-hitting questions came up, like the government. </w:t>
      </w:r>
      <w:r w:rsidRPr="005E5E1B">
        <w:rPr>
          <w:rStyle w:val="StyleUnderline"/>
        </w:rPr>
        <w:t xml:space="preserve">Though </w:t>
      </w:r>
      <w:r w:rsidRPr="005E5E1B">
        <w:rPr>
          <w:rStyle w:val="StyleUnderline"/>
          <w:highlight w:val="green"/>
        </w:rPr>
        <w:t>Musk</w:t>
      </w:r>
      <w:r w:rsidRPr="005E5E1B">
        <w:rPr>
          <w:rStyle w:val="StyleUnderline"/>
        </w:rPr>
        <w:t xml:space="preserve"> expressed wanting similarities to the United States, he stated </w:t>
      </w:r>
      <w:r w:rsidRPr="005E5E1B">
        <w:rPr>
          <w:rStyle w:val="StyleUnderline"/>
          <w:highlight w:val="green"/>
        </w:rPr>
        <w:t>want</w:t>
      </w:r>
      <w:r w:rsidRPr="005E5E1B">
        <w:rPr>
          <w:rStyle w:val="StyleUnderline"/>
        </w:rPr>
        <w:t xml:space="preserve">ing </w:t>
      </w:r>
      <w:r w:rsidRPr="005E5E1B">
        <w:rPr>
          <w:rStyle w:val="StyleUnderline"/>
          <w:highlight w:val="green"/>
        </w:rPr>
        <w:t>a</w:t>
      </w:r>
      <w:r w:rsidRPr="005E5E1B">
        <w:rPr>
          <w:rStyle w:val="StyleUnderline"/>
        </w:rPr>
        <w:t xml:space="preserve"> </w:t>
      </w:r>
      <w:r w:rsidRPr="005E5E1B">
        <w:rPr>
          <w:rStyle w:val="Emphasis"/>
        </w:rPr>
        <w:t xml:space="preserve">more </w:t>
      </w:r>
      <w:r w:rsidRPr="005E5E1B">
        <w:rPr>
          <w:rStyle w:val="Emphasis"/>
          <w:highlight w:val="green"/>
        </w:rPr>
        <w:t>direct, efficient system of laws</w:t>
      </w:r>
      <w:r w:rsidRPr="005E5E1B">
        <w:rPr>
          <w:rStyle w:val="Emphasis"/>
        </w:rPr>
        <w:t xml:space="preserve"> and voting</w:t>
      </w:r>
      <w:r w:rsidRPr="005E5E1B">
        <w:rPr>
          <w:rStyle w:val="StyleUnderline"/>
        </w:rPr>
        <w:t>.</w:t>
      </w:r>
      <w:r w:rsidRPr="005E5E1B">
        <w:t xml:space="preserve"> </w:t>
      </w:r>
      <w:r w:rsidRPr="005E5E1B">
        <w:rPr>
          <w:rStyle w:val="StyleUnderline"/>
        </w:rPr>
        <w:t xml:space="preserve">The first thing </w:t>
      </w:r>
      <w:r w:rsidRPr="005E5E1B">
        <w:rPr>
          <w:rStyle w:val="StyleUnderline"/>
          <w:highlight w:val="green"/>
        </w:rPr>
        <w:t>Musk</w:t>
      </w:r>
      <w:r w:rsidRPr="005E5E1B">
        <w:rPr>
          <w:rStyle w:val="StyleUnderline"/>
        </w:rPr>
        <w:t xml:space="preserve"> discusses is representation. “I mean, I would </w:t>
      </w:r>
      <w:r w:rsidRPr="005E5E1B">
        <w:rPr>
          <w:rStyle w:val="StyleUnderline"/>
          <w:highlight w:val="green"/>
        </w:rPr>
        <w:t>suggest</w:t>
      </w:r>
      <w:r w:rsidRPr="005E5E1B">
        <w:rPr>
          <w:rStyle w:val="StyleUnderline"/>
        </w:rPr>
        <w:t xml:space="preserve"> having </w:t>
      </w:r>
      <w:r w:rsidRPr="005E5E1B">
        <w:rPr>
          <w:rStyle w:val="StyleUnderline"/>
          <w:highlight w:val="green"/>
        </w:rPr>
        <w:t>a direct democracy</w:t>
      </w:r>
      <w:r w:rsidRPr="005E5E1B">
        <w:rPr>
          <w:rStyle w:val="StyleUnderline"/>
        </w:rPr>
        <w:t>, like people vote directly on things as opposed to representative democracy,</w:t>
      </w:r>
      <w:r w:rsidRPr="005E5E1B">
        <w:t xml:space="preserve">” </w:t>
      </w:r>
      <w:r w:rsidRPr="005E5E1B">
        <w:rPr>
          <w:sz w:val="16"/>
          <w:szCs w:val="16"/>
        </w:rPr>
        <w:t xml:space="preserve">he said. “So, uh, </w:t>
      </w:r>
      <w:r w:rsidRPr="005E5E1B">
        <w:rPr>
          <w:rStyle w:val="StyleUnderline"/>
          <w:highlight w:val="green"/>
        </w:rPr>
        <w:t>representative democracy</w:t>
      </w:r>
      <w:r w:rsidRPr="005E5E1B">
        <w:t xml:space="preserve"> I think </w:t>
      </w:r>
      <w:r w:rsidRPr="005E5E1B">
        <w:rPr>
          <w:rStyle w:val="StyleUnderline"/>
        </w:rPr>
        <w:t xml:space="preserve">is </w:t>
      </w:r>
      <w:r w:rsidRPr="005E5E1B">
        <w:rPr>
          <w:rStyle w:val="Emphasis"/>
          <w:highlight w:val="green"/>
        </w:rPr>
        <w:t>too subject to</w:t>
      </w:r>
      <w:r w:rsidRPr="005E5E1B">
        <w:rPr>
          <w:rStyle w:val="Emphasis"/>
        </w:rPr>
        <w:t xml:space="preserve"> a </w:t>
      </w:r>
      <w:r w:rsidRPr="005E5E1B">
        <w:rPr>
          <w:rStyle w:val="Emphasis"/>
          <w:highlight w:val="green"/>
        </w:rPr>
        <w:t>special interest</w:t>
      </w:r>
      <w:r w:rsidRPr="005E5E1B">
        <w:rPr>
          <w:rStyle w:val="StyleUnderline"/>
          <w:highlight w:val="green"/>
        </w:rPr>
        <w:t xml:space="preserve"> </w:t>
      </w:r>
      <w:r w:rsidRPr="005E5E1B">
        <w:rPr>
          <w:rStyle w:val="Emphasis"/>
          <w:highlight w:val="green"/>
        </w:rPr>
        <w:t>and</w:t>
      </w:r>
      <w:r w:rsidRPr="005E5E1B">
        <w:t xml:space="preserve"> </w:t>
      </w:r>
      <w:r w:rsidRPr="005E5E1B">
        <w:rPr>
          <w:sz w:val="16"/>
          <w:szCs w:val="16"/>
        </w:rPr>
        <w:t xml:space="preserve">you know, </w:t>
      </w:r>
      <w:r w:rsidRPr="005E5E1B">
        <w:rPr>
          <w:rStyle w:val="StyleUnderline"/>
        </w:rPr>
        <w:t xml:space="preserve">a </w:t>
      </w:r>
      <w:r w:rsidRPr="005E5E1B">
        <w:rPr>
          <w:rStyle w:val="Emphasis"/>
          <w:highlight w:val="green"/>
        </w:rPr>
        <w:t>coercion</w:t>
      </w:r>
      <w:r w:rsidRPr="005E5E1B">
        <w:rPr>
          <w:rStyle w:val="StyleUnderline"/>
        </w:rPr>
        <w:t xml:space="preserve"> of the politicians</w:t>
      </w:r>
      <w:r w:rsidRPr="005E5E1B">
        <w:t xml:space="preserve"> and that kind of thing.” Along those lines, he suggests </w:t>
      </w:r>
      <w:r w:rsidRPr="005E5E1B">
        <w:rPr>
          <w:rStyle w:val="Emphasis"/>
        </w:rPr>
        <w:t>people directly have a say regarding laws</w:t>
      </w:r>
      <w:r w:rsidRPr="005E5E1B">
        <w:rPr>
          <w:rStyle w:val="StyleUnderline"/>
        </w:rPr>
        <w:t xml:space="preserve"> rather than electing representatives.</w:t>
      </w:r>
      <w:r w:rsidRPr="005E5E1B">
        <w:t xml:space="preserve"> Additionally, </w:t>
      </w:r>
      <w:r w:rsidRPr="005E5E1B">
        <w:rPr>
          <w:rStyle w:val="StyleUnderline"/>
          <w:highlight w:val="green"/>
        </w:rPr>
        <w:t xml:space="preserve">the laws must be </w:t>
      </w:r>
      <w:r w:rsidRPr="005E5E1B">
        <w:rPr>
          <w:rStyle w:val="Emphasis"/>
          <w:highlight w:val="green"/>
        </w:rPr>
        <w:t xml:space="preserve">short </w:t>
      </w:r>
      <w:r w:rsidRPr="005E5E1B">
        <w:rPr>
          <w:rStyle w:val="Emphasis"/>
        </w:rPr>
        <w:t xml:space="preserve">enough </w:t>
      </w:r>
      <w:r w:rsidRPr="005E5E1B">
        <w:rPr>
          <w:rStyle w:val="Emphasis"/>
          <w:highlight w:val="green"/>
        </w:rPr>
        <w:t>people can understand them</w:t>
      </w:r>
      <w:r w:rsidRPr="005E5E1B">
        <w:t xml:space="preserve">. </w:t>
      </w:r>
      <w:proofErr w:type="spellStart"/>
      <w:r w:rsidRPr="005E5E1B">
        <w:rPr>
          <w:sz w:val="16"/>
          <w:szCs w:val="16"/>
        </w:rPr>
        <w:t>Fridman</w:t>
      </w:r>
      <w:proofErr w:type="spellEnd"/>
      <w:r w:rsidRPr="005E5E1B">
        <w:rPr>
          <w:sz w:val="16"/>
          <w:szCs w:val="16"/>
        </w:rPr>
        <w:t xml:space="preserve"> then talks about transparency and the government being completely open with everything so people make informed decisions</w:t>
      </w:r>
      <w:r w:rsidRPr="005E5E1B">
        <w:t xml:space="preserve">. </w:t>
      </w:r>
      <w:r w:rsidRPr="005E5E1B">
        <w:rPr>
          <w:rStyle w:val="StyleUnderline"/>
        </w:rPr>
        <w:t>Another big point Musk mentions is the lifespan of laws</w:t>
      </w:r>
      <w:r w:rsidRPr="005E5E1B">
        <w:t xml:space="preserve">. </w:t>
      </w:r>
      <w:r w:rsidRPr="005E5E1B">
        <w:rPr>
          <w:sz w:val="16"/>
          <w:szCs w:val="16"/>
        </w:rPr>
        <w:t>He states the US has methods of easily implementing new laws, but not eliminating old, archaic ones. Simply put</w:t>
      </w:r>
      <w:r w:rsidRPr="005E5E1B">
        <w:t xml:space="preserve">, </w:t>
      </w:r>
      <w:r w:rsidRPr="005E5E1B">
        <w:rPr>
          <w:rStyle w:val="StyleUnderline"/>
        </w:rPr>
        <w:t xml:space="preserve">some </w:t>
      </w:r>
      <w:r w:rsidRPr="005E5E1B">
        <w:rPr>
          <w:rStyle w:val="Emphasis"/>
        </w:rPr>
        <w:t>laws overstay their welcome</w:t>
      </w:r>
      <w:r w:rsidRPr="005E5E1B">
        <w:rPr>
          <w:rStyle w:val="StyleUnderline"/>
        </w:rPr>
        <w:t xml:space="preserve"> and become a hindrance.</w:t>
      </w:r>
      <w:r w:rsidRPr="005E5E1B">
        <w:t xml:space="preserve"> So, </w:t>
      </w:r>
      <w:r w:rsidRPr="005E5E1B">
        <w:rPr>
          <w:rStyle w:val="StyleUnderline"/>
        </w:rPr>
        <w:t xml:space="preserve">he suggests there being an active process for removing old laws and when voting to remove laws, it takes fewer votes than to approve one. For instance, </w:t>
      </w:r>
      <w:r w:rsidRPr="005E5E1B">
        <w:rPr>
          <w:rStyle w:val="Emphasis"/>
          <w:highlight w:val="green"/>
        </w:rPr>
        <w:t>a</w:t>
      </w:r>
      <w:r w:rsidRPr="005E5E1B">
        <w:rPr>
          <w:rStyle w:val="Emphasis"/>
        </w:rPr>
        <w:t xml:space="preserve"> new </w:t>
      </w:r>
      <w:r w:rsidRPr="005E5E1B">
        <w:rPr>
          <w:rStyle w:val="Emphasis"/>
          <w:highlight w:val="green"/>
        </w:rPr>
        <w:t>law may need 60 percent</w:t>
      </w:r>
      <w:r w:rsidRPr="005E5E1B">
        <w:rPr>
          <w:rStyle w:val="Emphasis"/>
        </w:rPr>
        <w:t xml:space="preserve"> of voter </w:t>
      </w:r>
      <w:r w:rsidRPr="005E5E1B">
        <w:rPr>
          <w:rStyle w:val="Emphasis"/>
          <w:highlight w:val="green"/>
        </w:rPr>
        <w:t>support</w:t>
      </w:r>
      <w:r w:rsidRPr="005E5E1B">
        <w:rPr>
          <w:rStyle w:val="StyleUnderline"/>
        </w:rPr>
        <w:t xml:space="preserve"> while removing one may only need 40 percent.</w:t>
      </w:r>
    </w:p>
    <w:p w14:paraId="6A42FC22" w14:textId="4DDAA3CA" w:rsidR="00F02ECE" w:rsidRDefault="00F02ECE" w:rsidP="00F02ECE">
      <w:pPr>
        <w:pStyle w:val="Heading4"/>
        <w:rPr>
          <w:rFonts w:eastAsia="Times New Roman"/>
        </w:rPr>
      </w:pPr>
      <w:r>
        <w:rPr>
          <w:rFonts w:eastAsia="Times New Roman"/>
        </w:rPr>
        <w:t xml:space="preserve">Guess who’s working on decarbonizing space </w:t>
      </w:r>
      <w:proofErr w:type="gramStart"/>
      <w:r>
        <w:rPr>
          <w:rFonts w:eastAsia="Times New Roman"/>
        </w:rPr>
        <w:t>flight?</w:t>
      </w:r>
      <w:proofErr w:type="gramEnd"/>
      <w:r>
        <w:rPr>
          <w:rFonts w:eastAsia="Times New Roman"/>
        </w:rPr>
        <w:t xml:space="preserve"> It’s the capitalists! Err neg – there’s no explanation as to how socialism can create the tech outlined in Roberts 21.</w:t>
      </w:r>
    </w:p>
    <w:p w14:paraId="26CF9FD6" w14:textId="08F8B345" w:rsidR="00F02ECE" w:rsidRPr="001D313A" w:rsidRDefault="00F02ECE" w:rsidP="00F02ECE">
      <w:pPr>
        <w:pStyle w:val="Heading4"/>
      </w:pPr>
      <w:r>
        <w:t>Carbon capture for space flight coming now.</w:t>
      </w:r>
    </w:p>
    <w:p w14:paraId="06339569" w14:textId="77777777" w:rsidR="00F02ECE" w:rsidRPr="0064724C" w:rsidRDefault="00F02ECE" w:rsidP="00F02ECE">
      <w:pPr>
        <w:spacing w:after="0" w:line="240" w:lineRule="auto"/>
        <w:rPr>
          <w:rFonts w:ascii="Times New Roman" w:eastAsia="Times New Roman" w:hAnsi="Times New Roman" w:cs="Times New Roman"/>
          <w:sz w:val="24"/>
          <w:szCs w:val="24"/>
        </w:rPr>
      </w:pPr>
      <w:r w:rsidRPr="0064724C">
        <w:rPr>
          <w:rFonts w:eastAsia="Times New Roman"/>
          <w:b/>
          <w:bCs/>
          <w:color w:val="000000"/>
          <w:sz w:val="26"/>
          <w:szCs w:val="26"/>
        </w:rPr>
        <w:t>Whittington 1/9</w:t>
      </w:r>
      <w:r w:rsidRPr="0064724C">
        <w:rPr>
          <w:rFonts w:eastAsia="Times New Roman"/>
          <w:color w:val="000000"/>
        </w:rPr>
        <w:t xml:space="preserve">. [MARK R. WHITTINGTON, OPINION CONTRIBUTOR] 9 January 2022. The Hill. “SpaceX's Elon Musk is going into the carbon capture business.” Accessed 24 January 2022. &lt;https://thehill.com/opinion/technology/588784-spacexs-elon-musk-is-going-into-the-carbon-capture-business&gt; //L. </w:t>
      </w:r>
      <w:proofErr w:type="spellStart"/>
      <w:r w:rsidRPr="0064724C">
        <w:rPr>
          <w:rFonts w:eastAsia="Times New Roman"/>
          <w:color w:val="000000"/>
        </w:rPr>
        <w:t>Su</w:t>
      </w:r>
      <w:proofErr w:type="spellEnd"/>
    </w:p>
    <w:p w14:paraId="03F78742" w14:textId="77777777" w:rsidR="00F02ECE" w:rsidRDefault="00F02ECE" w:rsidP="00F02ECE">
      <w:pPr>
        <w:rPr>
          <w:rFonts w:eastAsia="Times New Roman"/>
          <w:color w:val="000000"/>
          <w:sz w:val="26"/>
          <w:szCs w:val="26"/>
          <w:u w:val="single"/>
        </w:rPr>
      </w:pPr>
      <w:r w:rsidRPr="0064724C">
        <w:rPr>
          <w:rFonts w:eastAsia="Times New Roman"/>
          <w:color w:val="000000"/>
        </w:rPr>
        <w:t xml:space="preserve">In any case, </w:t>
      </w:r>
      <w:r w:rsidRPr="0064724C">
        <w:rPr>
          <w:rFonts w:eastAsia="Times New Roman"/>
          <w:color w:val="000000"/>
          <w:sz w:val="26"/>
          <w:szCs w:val="26"/>
          <w:u w:val="single"/>
          <w:shd w:val="clear" w:color="auto" w:fill="00FF00"/>
        </w:rPr>
        <w:t>Musk is interested in developing</w:t>
      </w:r>
      <w:r w:rsidRPr="0064724C">
        <w:rPr>
          <w:rFonts w:eastAsia="Times New Roman"/>
          <w:color w:val="000000"/>
          <w:sz w:val="26"/>
          <w:szCs w:val="26"/>
          <w:u w:val="single"/>
        </w:rPr>
        <w:t xml:space="preserve"> both the </w:t>
      </w:r>
      <w:r w:rsidRPr="0064724C">
        <w:rPr>
          <w:rFonts w:eastAsia="Times New Roman"/>
          <w:color w:val="000000"/>
          <w:sz w:val="26"/>
          <w:szCs w:val="26"/>
          <w:u w:val="single"/>
          <w:shd w:val="clear" w:color="auto" w:fill="00FF00"/>
        </w:rPr>
        <w:t>carbon capture</w:t>
      </w:r>
      <w:r w:rsidRPr="0064724C">
        <w:rPr>
          <w:rFonts w:eastAsia="Times New Roman"/>
          <w:color w:val="000000"/>
          <w:sz w:val="26"/>
          <w:szCs w:val="26"/>
          <w:u w:val="single"/>
        </w:rPr>
        <w:t xml:space="preserve"> from the air and the Sabatier technologies for his planned Mars settlement. The idea is to capture CO2 from the Martian atmosphere, </w:t>
      </w:r>
      <w:r w:rsidRPr="0064724C">
        <w:rPr>
          <w:rFonts w:eastAsia="Times New Roman"/>
          <w:color w:val="000000"/>
        </w:rPr>
        <w:t>hydrogen from water ice,</w:t>
      </w:r>
      <w:r w:rsidRPr="0064724C">
        <w:rPr>
          <w:rFonts w:eastAsia="Times New Roman"/>
          <w:color w:val="000000"/>
          <w:sz w:val="26"/>
          <w:szCs w:val="26"/>
          <w:u w:val="single"/>
        </w:rPr>
        <w:t xml:space="preserve"> and then convert them to rocket fuel for spacecraft headed back to Earth from the Red Planet.  Musk has funded a $100 million X-Prize to encourage development of carbon capture technologies, </w:t>
      </w:r>
      <w:r w:rsidRPr="0064724C">
        <w:rPr>
          <w:rFonts w:eastAsia="Times New Roman"/>
          <w:color w:val="000000"/>
        </w:rPr>
        <w:t xml:space="preserve">noting that “to win the grand prize, teams must demonstrate a working solution at a scale of at least 1000 </w:t>
      </w:r>
      <w:proofErr w:type="spellStart"/>
      <w:r w:rsidRPr="0064724C">
        <w:rPr>
          <w:rFonts w:eastAsia="Times New Roman"/>
          <w:color w:val="000000"/>
        </w:rPr>
        <w:t>tonnes</w:t>
      </w:r>
      <w:proofErr w:type="spellEnd"/>
      <w:r w:rsidRPr="0064724C">
        <w:rPr>
          <w:rFonts w:eastAsia="Times New Roman"/>
          <w:color w:val="000000"/>
        </w:rPr>
        <w:t xml:space="preserve"> removed per year; model their costs at a scale of 1 million </w:t>
      </w:r>
      <w:proofErr w:type="spellStart"/>
      <w:r w:rsidRPr="0064724C">
        <w:rPr>
          <w:rFonts w:eastAsia="Times New Roman"/>
          <w:color w:val="000000"/>
        </w:rPr>
        <w:t>tonnes</w:t>
      </w:r>
      <w:proofErr w:type="spellEnd"/>
      <w:r w:rsidRPr="0064724C">
        <w:rPr>
          <w:rFonts w:eastAsia="Times New Roman"/>
          <w:color w:val="000000"/>
        </w:rPr>
        <w:t xml:space="preserve"> per year; and show a pathway to achieving a scale of </w:t>
      </w:r>
      <w:proofErr w:type="spellStart"/>
      <w:r w:rsidRPr="0064724C">
        <w:rPr>
          <w:rFonts w:eastAsia="Times New Roman"/>
          <w:color w:val="000000"/>
        </w:rPr>
        <w:t>gigatonnes</w:t>
      </w:r>
      <w:proofErr w:type="spellEnd"/>
      <w:r w:rsidRPr="0064724C">
        <w:rPr>
          <w:rFonts w:eastAsia="Times New Roman"/>
          <w:color w:val="000000"/>
        </w:rPr>
        <w:t xml:space="preserve"> per year in future.”   </w:t>
      </w:r>
      <w:proofErr w:type="gramStart"/>
      <w:r w:rsidRPr="0064724C">
        <w:rPr>
          <w:rFonts w:eastAsia="Times New Roman"/>
          <w:color w:val="000000"/>
          <w:sz w:val="26"/>
          <w:szCs w:val="26"/>
          <w:u w:val="single"/>
        </w:rPr>
        <w:t>If and when</w:t>
      </w:r>
      <w:proofErr w:type="gramEnd"/>
      <w:r w:rsidRPr="0064724C">
        <w:rPr>
          <w:rFonts w:eastAsia="Times New Roman"/>
          <w:color w:val="000000"/>
          <w:sz w:val="26"/>
          <w:szCs w:val="26"/>
          <w:u w:val="single"/>
        </w:rPr>
        <w:t xml:space="preserve"> </w:t>
      </w:r>
      <w:r w:rsidRPr="0064724C">
        <w:rPr>
          <w:rFonts w:eastAsia="Times New Roman"/>
          <w:color w:val="000000"/>
          <w:sz w:val="26"/>
          <w:szCs w:val="26"/>
          <w:u w:val="single"/>
          <w:shd w:val="clear" w:color="auto" w:fill="00FF00"/>
        </w:rPr>
        <w:t>a direct air capture solution is</w:t>
      </w:r>
      <w:r w:rsidRPr="0064724C">
        <w:rPr>
          <w:rFonts w:eastAsia="Times New Roman"/>
          <w:color w:val="000000"/>
          <w:sz w:val="26"/>
          <w:szCs w:val="26"/>
          <w:u w:val="single"/>
        </w:rPr>
        <w:t xml:space="preserve"> achieved</w:t>
      </w:r>
      <w:r w:rsidRPr="0064724C">
        <w:rPr>
          <w:rFonts w:eastAsia="Times New Roman"/>
          <w:color w:val="000000"/>
        </w:rPr>
        <w:t>,</w:t>
      </w:r>
      <w:r w:rsidRPr="0064724C">
        <w:rPr>
          <w:rFonts w:eastAsia="Times New Roman"/>
          <w:color w:val="000000"/>
          <w:sz w:val="26"/>
          <w:szCs w:val="26"/>
          <w:u w:val="single"/>
          <w:shd w:val="clear" w:color="auto" w:fill="00FF00"/>
        </w:rPr>
        <w:t xml:space="preserve"> a win-win</w:t>
      </w:r>
      <w:r w:rsidRPr="0064724C">
        <w:rPr>
          <w:rFonts w:eastAsia="Times New Roman"/>
          <w:color w:val="000000"/>
          <w:sz w:val="26"/>
          <w:szCs w:val="26"/>
          <w:u w:val="single"/>
        </w:rPr>
        <w:t xml:space="preserve"> result will have been achieved. </w:t>
      </w:r>
      <w:r w:rsidRPr="0064724C">
        <w:rPr>
          <w:rFonts w:eastAsia="Times New Roman"/>
          <w:color w:val="000000"/>
          <w:sz w:val="26"/>
          <w:szCs w:val="26"/>
          <w:u w:val="single"/>
          <w:shd w:val="clear" w:color="auto" w:fill="00FF00"/>
        </w:rPr>
        <w:t>Human civilization will</w:t>
      </w:r>
      <w:r w:rsidRPr="0064724C">
        <w:rPr>
          <w:rFonts w:eastAsia="Times New Roman"/>
          <w:color w:val="000000"/>
          <w:sz w:val="26"/>
          <w:szCs w:val="26"/>
          <w:u w:val="single"/>
        </w:rPr>
        <w:t xml:space="preserve"> have available one or more technologies that will </w:t>
      </w:r>
      <w:r w:rsidRPr="0064724C">
        <w:rPr>
          <w:rFonts w:eastAsia="Times New Roman"/>
          <w:color w:val="000000"/>
          <w:sz w:val="26"/>
          <w:szCs w:val="26"/>
          <w:u w:val="single"/>
          <w:shd w:val="clear" w:color="auto" w:fill="00FF00"/>
        </w:rPr>
        <w:t>go a long way toward solving the climate crisis</w:t>
      </w:r>
      <w:r w:rsidRPr="0064724C">
        <w:rPr>
          <w:rFonts w:eastAsia="Times New Roman"/>
          <w:color w:val="000000"/>
          <w:sz w:val="26"/>
          <w:szCs w:val="26"/>
          <w:u w:val="single"/>
        </w:rPr>
        <w:t>.</w:t>
      </w:r>
      <w:r w:rsidRPr="0064724C">
        <w:rPr>
          <w:rFonts w:eastAsia="Times New Roman"/>
          <w:color w:val="000000"/>
          <w:sz w:val="26"/>
          <w:szCs w:val="26"/>
        </w:rPr>
        <w:t xml:space="preserve"> </w:t>
      </w:r>
      <w:r w:rsidRPr="0064724C">
        <w:rPr>
          <w:rFonts w:eastAsia="Times New Roman"/>
          <w:color w:val="000000"/>
          <w:sz w:val="26"/>
          <w:szCs w:val="26"/>
          <w:u w:val="single"/>
          <w:shd w:val="clear" w:color="auto" w:fill="00FF00"/>
        </w:rPr>
        <w:t>Musk will have a source of CO2 to make his own rocket fuel</w:t>
      </w:r>
      <w:r w:rsidRPr="0064724C">
        <w:rPr>
          <w:rFonts w:eastAsia="Times New Roman"/>
          <w:color w:val="000000"/>
          <w:sz w:val="26"/>
          <w:szCs w:val="26"/>
          <w:u w:val="single"/>
        </w:rPr>
        <w:t xml:space="preserve"> and continue pursuing his grand design to build a Mars settlement, not to mention taking humans back to the moon and </w:t>
      </w:r>
      <w:proofErr w:type="gramStart"/>
      <w:r w:rsidRPr="0064724C">
        <w:rPr>
          <w:rFonts w:eastAsia="Times New Roman"/>
          <w:color w:val="000000"/>
          <w:sz w:val="26"/>
          <w:szCs w:val="26"/>
          <w:u w:val="single"/>
        </w:rPr>
        <w:t>a number of</w:t>
      </w:r>
      <w:proofErr w:type="gramEnd"/>
      <w:r w:rsidRPr="0064724C">
        <w:rPr>
          <w:rFonts w:eastAsia="Times New Roman"/>
          <w:color w:val="000000"/>
          <w:sz w:val="26"/>
          <w:szCs w:val="26"/>
          <w:u w:val="single"/>
        </w:rPr>
        <w:t xml:space="preserve"> other goals.</w:t>
      </w:r>
    </w:p>
    <w:p w14:paraId="3D32ADB0" w14:textId="77777777" w:rsidR="00962293" w:rsidRPr="00F11DBE" w:rsidRDefault="00962293" w:rsidP="00962293">
      <w:pPr>
        <w:shd w:val="clear" w:color="auto" w:fill="FFFFFF"/>
        <w:spacing w:after="0" w:line="240" w:lineRule="auto"/>
        <w:outlineLvl w:val="3"/>
        <w:rPr>
          <w:rFonts w:ascii="Times New Roman" w:eastAsia="Times New Roman" w:hAnsi="Times New Roman" w:cs="Times New Roman"/>
          <w:b/>
          <w:bCs/>
          <w:sz w:val="24"/>
          <w:szCs w:val="24"/>
        </w:rPr>
      </w:pPr>
      <w:r>
        <w:rPr>
          <w:rFonts w:eastAsia="Times New Roman"/>
          <w:b/>
          <w:bCs/>
          <w:color w:val="000000"/>
          <w:sz w:val="26"/>
          <w:szCs w:val="26"/>
        </w:rPr>
        <w:t>Capitalism</w:t>
      </w:r>
      <w:r w:rsidRPr="00F11DBE">
        <w:rPr>
          <w:rFonts w:eastAsia="Times New Roman"/>
          <w:b/>
          <w:bCs/>
          <w:color w:val="000000"/>
          <w:sz w:val="26"/>
          <w:szCs w:val="26"/>
        </w:rPr>
        <w:t xml:space="preserve"> solves environmental crisis - industrial development, technological advances, and any alternative fails</w:t>
      </w:r>
    </w:p>
    <w:p w14:paraId="5C3E06C9" w14:textId="77777777" w:rsidR="00962293" w:rsidRPr="00F11DBE" w:rsidRDefault="00962293" w:rsidP="00962293">
      <w:pPr>
        <w:rPr>
          <w:rFonts w:ascii="Times New Roman" w:hAnsi="Times New Roman" w:cs="Times New Roman"/>
          <w:b/>
          <w:bCs/>
          <w:sz w:val="24"/>
          <w:szCs w:val="24"/>
        </w:rPr>
      </w:pPr>
      <w:proofErr w:type="spellStart"/>
      <w:r w:rsidRPr="00F11DBE">
        <w:rPr>
          <w:rStyle w:val="Style13ptBold"/>
        </w:rPr>
        <w:t>Zitelmann</w:t>
      </w:r>
      <w:proofErr w:type="spellEnd"/>
      <w:r w:rsidRPr="00F11DBE">
        <w:rPr>
          <w:rStyle w:val="Style13ptBold"/>
        </w:rPr>
        <w:t xml:space="preserve"> 20</w:t>
      </w:r>
      <w:r w:rsidRPr="00F11DBE">
        <w:rPr>
          <w:sz w:val="26"/>
          <w:szCs w:val="26"/>
        </w:rPr>
        <w:t xml:space="preserve"> </w:t>
      </w:r>
      <w:r w:rsidRPr="00F11DBE">
        <w:t xml:space="preserve">[(Dr. Rainer, a historian and sociologist. He is also a world-renowned author, successful businessman and real estate investor. </w:t>
      </w:r>
      <w:proofErr w:type="spellStart"/>
      <w:r w:rsidRPr="00F11DBE">
        <w:t>Zitelmann</w:t>
      </w:r>
      <w:proofErr w:type="spellEnd"/>
      <w:r w:rsidRPr="00F11DBE">
        <w:t xml:space="preserve"> has written a total of 24 books and has a doctorate in political science and sociology) “‘System Change Not Climate Change’: Capitalism </w:t>
      </w:r>
      <w:proofErr w:type="gramStart"/>
      <w:r w:rsidRPr="00F11DBE">
        <w:t>And</w:t>
      </w:r>
      <w:proofErr w:type="gramEnd"/>
      <w:r w:rsidRPr="00F11DBE">
        <w:t xml:space="preserve"> Environmental Destruction” Forbes, 7/13/2020] BC</w:t>
      </w:r>
    </w:p>
    <w:p w14:paraId="61741411" w14:textId="6DCFE571" w:rsidR="00962293" w:rsidRPr="00962293" w:rsidRDefault="00962293" w:rsidP="00962293">
      <w:pPr>
        <w:shd w:val="clear" w:color="auto" w:fill="FFFFFF"/>
        <w:spacing w:after="240" w:line="240" w:lineRule="auto"/>
        <w:rPr>
          <w:rFonts w:eastAsia="Times New Roman"/>
          <w:color w:val="000000"/>
          <w:u w:val="single"/>
        </w:rPr>
      </w:pPr>
      <w:r w:rsidRPr="00F11DBE">
        <w:rPr>
          <w:rFonts w:eastAsia="Times New Roman"/>
          <w:color w:val="000000"/>
          <w:sz w:val="16"/>
          <w:szCs w:val="16"/>
        </w:rPr>
        <w:t xml:space="preserve">The Price </w:t>
      </w:r>
      <w:proofErr w:type="gramStart"/>
      <w:r w:rsidRPr="00F11DBE">
        <w:rPr>
          <w:rFonts w:eastAsia="Times New Roman"/>
          <w:color w:val="000000"/>
          <w:sz w:val="16"/>
          <w:szCs w:val="16"/>
        </w:rPr>
        <w:t>Of</w:t>
      </w:r>
      <w:proofErr w:type="gramEnd"/>
      <w:r w:rsidRPr="00F11DBE">
        <w:rPr>
          <w:rFonts w:eastAsia="Times New Roman"/>
          <w:color w:val="000000"/>
          <w:sz w:val="16"/>
          <w:szCs w:val="16"/>
        </w:rPr>
        <w:t xml:space="preserve"> Growth—Destruction Of The Environment? But isn’t there a price for this growth: environment devastation? Of course, nobody would deny that industrialization causes environmental problems. </w:t>
      </w:r>
      <w:r w:rsidRPr="00F11DBE">
        <w:rPr>
          <w:rFonts w:eastAsia="Times New Roman"/>
          <w:i/>
          <w:iCs/>
          <w:color w:val="000000"/>
          <w:sz w:val="16"/>
          <w:szCs w:val="16"/>
        </w:rPr>
        <w:t>Bu</w:t>
      </w:r>
      <w:r w:rsidRPr="00F11DBE">
        <w:rPr>
          <w:rFonts w:eastAsia="Times New Roman"/>
          <w:color w:val="000000"/>
          <w:sz w:val="16"/>
          <w:szCs w:val="16"/>
        </w:rPr>
        <w:t xml:space="preserve">t the assertion that growth automatically leads to ever accelerating environmental degradation is simply false. Yale University’s Environmental Performance Index (EPI) uses 16 indicators to rank countries on environmental health, air quality, water, biodiversity, natural </w:t>
      </w:r>
      <w:proofErr w:type="gramStart"/>
      <w:r w:rsidRPr="00F11DBE">
        <w:rPr>
          <w:rFonts w:eastAsia="Times New Roman"/>
          <w:color w:val="000000"/>
          <w:sz w:val="16"/>
          <w:szCs w:val="16"/>
        </w:rPr>
        <w:t>resources</w:t>
      </w:r>
      <w:proofErr w:type="gramEnd"/>
      <w:r w:rsidRPr="00F11DBE">
        <w:rPr>
          <w:rFonts w:eastAsia="Times New Roman"/>
          <w:color w:val="000000"/>
          <w:sz w:val="16"/>
          <w:szCs w:val="16"/>
        </w:rPr>
        <w:t xml:space="preserve"> and pollution. These indicators have been selected to reflect both the current baseline and the dynamics of national ecosystems.</w:t>
      </w:r>
      <w:r w:rsidRPr="00F11DBE">
        <w:rPr>
          <w:rFonts w:eastAsia="Times New Roman"/>
          <w:color w:val="000000"/>
        </w:rPr>
        <w:t xml:space="preserve"> One of the Index’s most striking findings is that </w:t>
      </w:r>
      <w:r w:rsidRPr="00F11DBE">
        <w:rPr>
          <w:rFonts w:eastAsia="Times New Roman"/>
          <w:color w:val="000000"/>
          <w:u w:val="single"/>
          <w:shd w:val="clear" w:color="auto" w:fill="00FF00"/>
        </w:rPr>
        <w:t>there is a strong</w:t>
      </w:r>
      <w:r w:rsidRPr="00F11DBE">
        <w:rPr>
          <w:rFonts w:eastAsia="Times New Roman"/>
          <w:color w:val="000000"/>
          <w:u w:val="single"/>
        </w:rPr>
        <w:t xml:space="preserve"> </w:t>
      </w:r>
      <w:r w:rsidRPr="00F11DBE">
        <w:rPr>
          <w:rFonts w:eastAsia="Times New Roman"/>
          <w:color w:val="000000"/>
          <w:u w:val="single"/>
          <w:shd w:val="clear" w:color="auto" w:fill="00FF00"/>
        </w:rPr>
        <w:t>correlation between</w:t>
      </w:r>
      <w:r w:rsidRPr="00F11DBE">
        <w:rPr>
          <w:rFonts w:eastAsia="Times New Roman"/>
          <w:color w:val="000000"/>
          <w:u w:val="single"/>
        </w:rPr>
        <w:t xml:space="preserve"> a state’s </w:t>
      </w:r>
      <w:r w:rsidRPr="00F11DBE">
        <w:rPr>
          <w:rFonts w:eastAsia="Times New Roman"/>
          <w:color w:val="000000"/>
          <w:u w:val="single"/>
          <w:shd w:val="clear" w:color="auto" w:fill="00FF00"/>
        </w:rPr>
        <w:t>wealth and</w:t>
      </w:r>
      <w:r w:rsidRPr="00F11DBE">
        <w:rPr>
          <w:rFonts w:eastAsia="Times New Roman"/>
          <w:color w:val="000000"/>
          <w:u w:val="single"/>
        </w:rPr>
        <w:t xml:space="preserve"> its </w:t>
      </w:r>
      <w:r w:rsidRPr="00F11DBE">
        <w:rPr>
          <w:rFonts w:eastAsia="Times New Roman"/>
          <w:color w:val="000000"/>
          <w:u w:val="single"/>
          <w:shd w:val="clear" w:color="auto" w:fill="00FF00"/>
        </w:rPr>
        <w:t>environmental performance</w:t>
      </w:r>
      <w:r w:rsidRPr="00F11DBE">
        <w:rPr>
          <w:rFonts w:eastAsia="Times New Roman"/>
          <w:color w:val="000000"/>
          <w:u w:val="single"/>
        </w:rPr>
        <w:t xml:space="preserve">. Most developed </w:t>
      </w:r>
      <w:r w:rsidRPr="00F11DBE">
        <w:rPr>
          <w:rFonts w:eastAsia="Times New Roman"/>
          <w:color w:val="000000"/>
          <w:u w:val="single"/>
          <w:shd w:val="clear" w:color="auto" w:fill="00FF00"/>
        </w:rPr>
        <w:t>capitalist countries achieve high environmental</w:t>
      </w:r>
      <w:r w:rsidRPr="00F11DBE">
        <w:rPr>
          <w:rFonts w:eastAsia="Times New Roman"/>
          <w:color w:val="000000"/>
          <w:u w:val="single"/>
        </w:rPr>
        <w:t xml:space="preserve"> </w:t>
      </w:r>
      <w:r w:rsidRPr="00F11DBE">
        <w:rPr>
          <w:rFonts w:eastAsia="Times New Roman"/>
          <w:color w:val="000000"/>
          <w:u w:val="single"/>
          <w:shd w:val="clear" w:color="auto" w:fill="00FF00"/>
        </w:rPr>
        <w:t>standards</w:t>
      </w:r>
      <w:r w:rsidRPr="00F11DBE">
        <w:rPr>
          <w:rFonts w:eastAsia="Times New Roman"/>
          <w:color w:val="000000"/>
          <w:u w:val="single"/>
        </w:rPr>
        <w:t xml:space="preserve">. Those countries with the worst EPI scores, such as Ethiopia, Mali, Mauritania, </w:t>
      </w:r>
      <w:proofErr w:type="gramStart"/>
      <w:r w:rsidRPr="00F11DBE">
        <w:rPr>
          <w:rFonts w:eastAsia="Times New Roman"/>
          <w:color w:val="000000"/>
          <w:u w:val="single"/>
        </w:rPr>
        <w:t>Chad</w:t>
      </w:r>
      <w:proofErr w:type="gramEnd"/>
      <w:r w:rsidRPr="00F11DBE">
        <w:rPr>
          <w:rFonts w:eastAsia="Times New Roman"/>
          <w:color w:val="000000"/>
          <w:u w:val="single"/>
        </w:rPr>
        <w:t xml:space="preserve"> and Niger, are all poor</w:t>
      </w:r>
      <w:r w:rsidRPr="00F11DBE">
        <w:rPr>
          <w:rFonts w:eastAsia="Times New Roman"/>
          <w:color w:val="000000"/>
        </w:rPr>
        <w:t>. They</w:t>
      </w:r>
      <w:r w:rsidRPr="00F11DBE">
        <w:rPr>
          <w:rFonts w:eastAsia="Times New Roman"/>
          <w:color w:val="000000"/>
          <w:sz w:val="16"/>
          <w:szCs w:val="16"/>
        </w:rPr>
        <w:t xml:space="preserve"> have both low investment capacity for infrastructure, including water and sanitation, an</w:t>
      </w:r>
      <w:r w:rsidRPr="00F11DBE">
        <w:rPr>
          <w:rFonts w:eastAsia="Times New Roman"/>
          <w:color w:val="000000"/>
        </w:rPr>
        <w:t xml:space="preserve">d tend to have weak environmental regulatory authorities. </w:t>
      </w:r>
      <w:r w:rsidRPr="00F11DBE">
        <w:rPr>
          <w:rFonts w:eastAsia="Times New Roman"/>
          <w:color w:val="000000"/>
          <w:sz w:val="16"/>
          <w:szCs w:val="16"/>
        </w:rPr>
        <w:t>Contrary to prevailing perceptions,</w:t>
      </w:r>
      <w:r w:rsidRPr="00F11DBE">
        <w:rPr>
          <w:rFonts w:eastAsia="Times New Roman"/>
          <w:color w:val="000000"/>
          <w:u w:val="single"/>
        </w:rPr>
        <w:t xml:space="preserve"> </w:t>
      </w:r>
      <w:r w:rsidRPr="00F11DBE">
        <w:rPr>
          <w:rFonts w:eastAsia="Times New Roman"/>
          <w:color w:val="000000"/>
          <w:u w:val="single"/>
          <w:shd w:val="clear" w:color="auto" w:fill="00FF00"/>
        </w:rPr>
        <w:t>industrial development</w:t>
      </w:r>
      <w:r w:rsidRPr="00F11DBE">
        <w:rPr>
          <w:rFonts w:eastAsia="Times New Roman"/>
          <w:color w:val="000000"/>
          <w:u w:val="single"/>
        </w:rPr>
        <w:t xml:space="preserve"> and technological advances have </w:t>
      </w:r>
      <w:r w:rsidRPr="00F11DBE">
        <w:rPr>
          <w:rFonts w:eastAsia="Times New Roman"/>
          <w:color w:val="000000"/>
          <w:u w:val="single"/>
          <w:shd w:val="clear" w:color="auto" w:fill="00FF00"/>
        </w:rPr>
        <w:t>contribute</w:t>
      </w:r>
      <w:r w:rsidRPr="00F11DBE">
        <w:rPr>
          <w:rFonts w:eastAsia="Times New Roman"/>
          <w:color w:val="000000"/>
          <w:u w:val="single"/>
        </w:rPr>
        <w:t xml:space="preserve">d significantly </w:t>
      </w:r>
      <w:r w:rsidRPr="00F11DBE">
        <w:rPr>
          <w:rFonts w:eastAsia="Times New Roman"/>
          <w:color w:val="000000"/>
          <w:u w:val="single"/>
          <w:shd w:val="clear" w:color="auto" w:fill="00FF00"/>
        </w:rPr>
        <w:t>to relieving the burden on the</w:t>
      </w:r>
      <w:r w:rsidRPr="00F11DBE">
        <w:rPr>
          <w:rFonts w:eastAsia="Times New Roman"/>
          <w:color w:val="000000"/>
          <w:u w:val="single"/>
        </w:rPr>
        <w:t xml:space="preserve"> </w:t>
      </w:r>
      <w:r w:rsidRPr="00F11DBE">
        <w:rPr>
          <w:rFonts w:eastAsia="Times New Roman"/>
          <w:color w:val="000000"/>
          <w:u w:val="single"/>
          <w:shd w:val="clear" w:color="auto" w:fill="00FF00"/>
        </w:rPr>
        <w:t>environment</w:t>
      </w:r>
      <w:r w:rsidRPr="00F11DBE">
        <w:rPr>
          <w:rFonts w:eastAsia="Times New Roman"/>
          <w:color w:val="000000"/>
          <w:u w:val="single"/>
        </w:rPr>
        <w:t>.</w:t>
      </w:r>
      <w:r w:rsidRPr="00F11DBE">
        <w:rPr>
          <w:rFonts w:eastAsia="Times New Roman"/>
          <w:color w:val="000000"/>
        </w:rPr>
        <w:t xml:space="preserve"> </w:t>
      </w:r>
      <w:r w:rsidRPr="00F11DBE">
        <w:rPr>
          <w:rFonts w:eastAsia="Times New Roman"/>
          <w:color w:val="000000"/>
          <w:sz w:val="16"/>
          <w:szCs w:val="16"/>
        </w:rPr>
        <w:t xml:space="preserve">Both </w:t>
      </w:r>
      <w:proofErr w:type="spellStart"/>
      <w:r w:rsidRPr="00F11DBE">
        <w:rPr>
          <w:rFonts w:eastAsia="Times New Roman"/>
          <w:color w:val="000000"/>
          <w:sz w:val="16"/>
          <w:szCs w:val="16"/>
        </w:rPr>
        <w:t>Indur</w:t>
      </w:r>
      <w:proofErr w:type="spellEnd"/>
      <w:r w:rsidRPr="00F11DBE">
        <w:rPr>
          <w:rFonts w:eastAsia="Times New Roman"/>
          <w:color w:val="000000"/>
          <w:sz w:val="16"/>
          <w:szCs w:val="16"/>
        </w:rPr>
        <w:t xml:space="preserve"> </w:t>
      </w:r>
      <w:proofErr w:type="spellStart"/>
      <w:r w:rsidRPr="00F11DBE">
        <w:rPr>
          <w:rFonts w:eastAsia="Times New Roman"/>
          <w:color w:val="000000"/>
          <w:sz w:val="16"/>
          <w:szCs w:val="16"/>
        </w:rPr>
        <w:t>Goklany</w:t>
      </w:r>
      <w:proofErr w:type="spellEnd"/>
      <w:r w:rsidRPr="00F11DBE">
        <w:rPr>
          <w:rFonts w:eastAsia="Times New Roman"/>
          <w:color w:val="000000"/>
          <w:sz w:val="16"/>
          <w:szCs w:val="16"/>
        </w:rPr>
        <w:t xml:space="preserve"> in his book The Improving State of the World and Steven Pinker in chapter ten (“The Environment”) of his book Enlightenment </w:t>
      </w:r>
      <w:r w:rsidRPr="00F11DBE">
        <w:rPr>
          <w:rFonts w:eastAsia="Times New Roman"/>
          <w:color w:val="000000"/>
        </w:rPr>
        <w:t xml:space="preserve">Now demonstrate that we are not only living longer, healthier lives in unprecedented prosperity, but we are also doing so on a comparatively clean planet. Researchers have confirmed that economic freedom—in other words, </w:t>
      </w:r>
      <w:r w:rsidRPr="00F11DBE">
        <w:rPr>
          <w:rFonts w:eastAsia="Times New Roman"/>
          <w:color w:val="000000"/>
          <w:u w:val="single"/>
        </w:rPr>
        <w:t xml:space="preserve">more </w:t>
      </w:r>
      <w:r w:rsidRPr="00F11DBE">
        <w:rPr>
          <w:rFonts w:eastAsia="Times New Roman"/>
          <w:color w:val="000000"/>
          <w:u w:val="single"/>
          <w:shd w:val="clear" w:color="auto" w:fill="00FF00"/>
        </w:rPr>
        <w:t>capitalism</w:t>
      </w:r>
      <w:r w:rsidRPr="00F11DBE">
        <w:rPr>
          <w:rFonts w:eastAsia="Times New Roman"/>
          <w:color w:val="000000"/>
          <w:u w:val="single"/>
        </w:rPr>
        <w:t>—</w:t>
      </w:r>
      <w:r w:rsidRPr="00F11DBE">
        <w:rPr>
          <w:rFonts w:eastAsia="Times New Roman"/>
          <w:color w:val="000000"/>
          <w:u w:val="single"/>
          <w:shd w:val="clear" w:color="auto" w:fill="00FF00"/>
        </w:rPr>
        <w:t>leads to higher</w:t>
      </w:r>
      <w:r w:rsidRPr="00F11DBE">
        <w:rPr>
          <w:rFonts w:eastAsia="Times New Roman"/>
          <w:color w:val="000000"/>
          <w:u w:val="single"/>
        </w:rPr>
        <w:t xml:space="preserve">, not lower, </w:t>
      </w:r>
      <w:r w:rsidRPr="00F11DBE">
        <w:rPr>
          <w:rFonts w:eastAsia="Times New Roman"/>
          <w:color w:val="000000"/>
          <w:u w:val="single"/>
          <w:shd w:val="clear" w:color="auto" w:fill="00FF00"/>
        </w:rPr>
        <w:t xml:space="preserve">environmental quality. </w:t>
      </w:r>
      <w:r w:rsidRPr="00F11DBE">
        <w:rPr>
          <w:rFonts w:eastAsia="Times New Roman"/>
          <w:color w:val="000000"/>
        </w:rPr>
        <w:t xml:space="preserve">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clearer: </w:t>
      </w:r>
      <w:r w:rsidRPr="00F11DBE">
        <w:rPr>
          <w:rFonts w:eastAsia="Times New Roman"/>
          <w:color w:val="000000"/>
          <w:u w:val="single"/>
        </w:rPr>
        <w:t>the world’s most economically free countries achieve the highest environmental performance rankings with an average score of 76.1</w:t>
      </w:r>
      <w:r w:rsidRPr="00F11DBE">
        <w:rPr>
          <w:rFonts w:eastAsia="Times New Roman"/>
          <w:color w:val="000000"/>
        </w:rPr>
        <w:t>, followed by the countries that are “mostly free,” which score an average of 69.5. In stark contrast,</w:t>
      </w:r>
      <w:r w:rsidRPr="00F11DBE">
        <w:rPr>
          <w:rFonts w:eastAsia="Times New Roman"/>
          <w:color w:val="000000"/>
          <w:u w:val="single"/>
        </w:rPr>
        <w:t xml:space="preserve"> the economically “repressed” and “mostly unfree” countries all score less than 50 for environmental performance. </w:t>
      </w:r>
      <w:r w:rsidRPr="00F11DBE">
        <w:rPr>
          <w:rFonts w:eastAsia="Times New Roman"/>
          <w:color w:val="000000"/>
        </w:rPr>
        <w:t xml:space="preserve">Is Government </w:t>
      </w:r>
      <w:proofErr w:type="gramStart"/>
      <w:r w:rsidRPr="00F11DBE">
        <w:rPr>
          <w:rFonts w:eastAsia="Times New Roman"/>
          <w:color w:val="000000"/>
        </w:rPr>
        <w:t>The</w:t>
      </w:r>
      <w:proofErr w:type="gramEnd"/>
      <w:r w:rsidRPr="00F11DBE">
        <w:rPr>
          <w:rFonts w:eastAsia="Times New Roman"/>
          <w:color w:val="000000"/>
        </w:rPr>
        <w:t xml:space="preserve"> Best Solution To Environmental Problems? </w:t>
      </w:r>
      <w:r w:rsidRPr="00F11DBE">
        <w:rPr>
          <w:rFonts w:eastAsia="Times New Roman"/>
          <w:color w:val="000000"/>
          <w:sz w:val="16"/>
          <w:szCs w:val="16"/>
        </w:rPr>
        <w:t xml:space="preserve">Anti-capitalists frequently claim that central government is the best solution to environmental problems. And there is no doubt that state regulations to safeguard the environment are important. But state regulations, cited by anti-capitalists as a panacea for environmental issues, often achieve the opposite of what they were intended to do. Hardly any other country in the world touts its green credentials as much as Germany. According to even the most conservative estimates, Germany’s so-called “energy transition” is set to cost a total of almost €500 billion by 2025. But the </w:t>
      </w:r>
      <w:proofErr w:type="gramStart"/>
      <w:r w:rsidRPr="00F11DBE">
        <w:rPr>
          <w:rFonts w:eastAsia="Times New Roman"/>
          <w:color w:val="000000"/>
          <w:sz w:val="16"/>
          <w:szCs w:val="16"/>
        </w:rPr>
        <w:t>results</w:t>
      </w:r>
      <w:proofErr w:type="gramEnd"/>
      <w:r w:rsidRPr="00F11DBE">
        <w:rPr>
          <w:rFonts w:eastAsia="Times New Roman"/>
          <w:color w:val="000000"/>
          <w:sz w:val="16"/>
          <w:szCs w:val="16"/>
        </w:rPr>
        <w:t xml:space="preserve"> of this massive investment is sobering, as an analysis by McKinsey reveals, “Germany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 For decades, environmentalists in Germany focused on shutting down nuclear power plants. However, the phasing out of nuclear power has left Germany in a poor position in terms of CO2 emissions compared to other countries. It is not without good reason that Germany’s energy policy has been described as the dumbest in the world. 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government environmental policy is often ineffective. In some instances, it even achieves the opposite of what it was originally intended to, </w:t>
      </w:r>
      <w:proofErr w:type="gramStart"/>
      <w:r w:rsidRPr="00F11DBE">
        <w:rPr>
          <w:rFonts w:eastAsia="Times New Roman"/>
          <w:color w:val="000000"/>
          <w:sz w:val="16"/>
          <w:szCs w:val="16"/>
        </w:rPr>
        <w:t>i.e.</w:t>
      </w:r>
      <w:proofErr w:type="gramEnd"/>
      <w:r w:rsidRPr="00F11DBE">
        <w:rPr>
          <w:rFonts w:eastAsia="Times New Roman"/>
          <w:color w:val="000000"/>
          <w:sz w:val="16"/>
          <w:szCs w:val="16"/>
        </w:rPr>
        <w:t xml:space="preserve"> it exacerbates existing environmental problems. </w:t>
      </w:r>
      <w:r w:rsidRPr="00F11DBE">
        <w:rPr>
          <w:rFonts w:eastAsia="Times New Roman"/>
          <w:color w:val="000000"/>
          <w:u w:val="single"/>
          <w:shd w:val="clear" w:color="auto" w:fill="00FF00"/>
        </w:rPr>
        <w:t>It is</w:t>
      </w:r>
      <w:r w:rsidRPr="00F11DBE">
        <w:rPr>
          <w:rFonts w:eastAsia="Times New Roman"/>
          <w:color w:val="000000"/>
          <w:u w:val="single"/>
        </w:rPr>
        <w:t xml:space="preserve"> also </w:t>
      </w:r>
      <w:r w:rsidRPr="00F11DBE">
        <w:rPr>
          <w:rFonts w:eastAsia="Times New Roman"/>
          <w:color w:val="000000"/>
          <w:u w:val="single"/>
          <w:shd w:val="clear" w:color="auto" w:fill="00FF00"/>
        </w:rPr>
        <w:t>wrong to think</w:t>
      </w:r>
      <w:r w:rsidRPr="00F11DBE">
        <w:rPr>
          <w:rFonts w:eastAsia="Times New Roman"/>
          <w:color w:val="000000"/>
          <w:u w:val="single"/>
        </w:rPr>
        <w:t xml:space="preserve"> that </w:t>
      </w:r>
      <w:r w:rsidRPr="00F11DBE">
        <w:rPr>
          <w:rFonts w:eastAsia="Times New Roman"/>
          <w:color w:val="000000"/>
          <w:u w:val="single"/>
          <w:shd w:val="clear" w:color="auto" w:fill="00FF00"/>
        </w:rPr>
        <w:t>capitalism</w:t>
      </w:r>
      <w:r w:rsidRPr="00F11DBE">
        <w:rPr>
          <w:rFonts w:eastAsia="Times New Roman"/>
          <w:color w:val="000000"/>
          <w:u w:val="single"/>
        </w:rPr>
        <w:t xml:space="preserve"> necessarily </w:t>
      </w:r>
      <w:r w:rsidRPr="00F11DBE">
        <w:rPr>
          <w:rFonts w:eastAsia="Times New Roman"/>
          <w:color w:val="000000"/>
          <w:u w:val="single"/>
          <w:shd w:val="clear" w:color="auto" w:fill="00FF00"/>
        </w:rPr>
        <w:t>leads to</w:t>
      </w:r>
      <w:r w:rsidRPr="00F11DBE">
        <w:rPr>
          <w:rFonts w:eastAsia="Times New Roman"/>
          <w:color w:val="000000"/>
          <w:u w:val="single"/>
        </w:rPr>
        <w:t xml:space="preserve"> ever greater </w:t>
      </w:r>
      <w:r w:rsidRPr="00F11DBE">
        <w:rPr>
          <w:rFonts w:eastAsia="Times New Roman"/>
          <w:color w:val="000000"/>
          <w:u w:val="single"/>
          <w:shd w:val="clear" w:color="auto" w:fill="00FF00"/>
        </w:rPr>
        <w:t>waste of</w:t>
      </w:r>
      <w:r w:rsidRPr="00F11DBE">
        <w:rPr>
          <w:rFonts w:eastAsia="Times New Roman"/>
          <w:color w:val="000000"/>
          <w:u w:val="single"/>
        </w:rPr>
        <w:t xml:space="preserve"> limited natural </w:t>
      </w:r>
      <w:r w:rsidRPr="00F11DBE">
        <w:rPr>
          <w:rFonts w:eastAsia="Times New Roman"/>
          <w:color w:val="000000"/>
          <w:u w:val="single"/>
          <w:shd w:val="clear" w:color="auto" w:fill="00FF00"/>
        </w:rPr>
        <w:t>resources</w:t>
      </w:r>
      <w:r w:rsidRPr="00F11DBE">
        <w:rPr>
          <w:rFonts w:eastAsia="Times New Roman"/>
          <w:color w:val="000000"/>
        </w:rPr>
        <w:t xml:space="preserve">. Just take the smartphone for example, one of the most environmentally friendly of capitalism’s many achievements. With just one small device, a whole plethora of devices that used to consume resources in the past, such as the telephone, camera, calculator, navigation system, dictation machine, alarm clock, </w:t>
      </w:r>
      <w:proofErr w:type="gramStart"/>
      <w:r w:rsidRPr="00F11DBE">
        <w:rPr>
          <w:rFonts w:eastAsia="Times New Roman"/>
          <w:color w:val="000000"/>
        </w:rPr>
        <w:t>flashlight</w:t>
      </w:r>
      <w:proofErr w:type="gramEnd"/>
      <w:r w:rsidRPr="00F11DBE">
        <w:rPr>
          <w:rFonts w:eastAsia="Times New Roman"/>
          <w:color w:val="000000"/>
        </w:rPr>
        <w:t xml:space="preserve"> and many others, have been replaced. Smartphones also help to reduce the consumption of paper as many people choose not to take notes on paper and, for example, use their iPhone instead of a calendar to enter appointments. </w:t>
      </w:r>
      <w:r w:rsidRPr="00F11DBE">
        <w:rPr>
          <w:rFonts w:eastAsia="Times New Roman"/>
          <w:color w:val="000000"/>
          <w:u w:val="single"/>
          <w:shd w:val="clear" w:color="auto" w:fill="00FF00"/>
        </w:rPr>
        <w:t>Those who call for “system change</w:t>
      </w:r>
      <w:r w:rsidRPr="00F11DBE">
        <w:rPr>
          <w:rFonts w:eastAsia="Times New Roman"/>
          <w:color w:val="000000"/>
          <w:u w:val="single"/>
        </w:rPr>
        <w:t xml:space="preserve">” instead of “climate change” </w:t>
      </w:r>
      <w:r w:rsidRPr="00F11DBE">
        <w:rPr>
          <w:rFonts w:eastAsia="Times New Roman"/>
          <w:color w:val="000000"/>
          <w:u w:val="single"/>
          <w:shd w:val="clear" w:color="auto" w:fill="00FF00"/>
        </w:rPr>
        <w:t>do not usually say</w:t>
      </w:r>
      <w:r w:rsidRPr="00F11DBE">
        <w:rPr>
          <w:rFonts w:eastAsia="Times New Roman"/>
          <w:color w:val="000000"/>
          <w:u w:val="single"/>
        </w:rPr>
        <w:t xml:space="preserve"> </w:t>
      </w:r>
      <w:r w:rsidRPr="00F11DBE">
        <w:rPr>
          <w:rFonts w:eastAsia="Times New Roman"/>
          <w:color w:val="000000"/>
          <w:u w:val="single"/>
          <w:shd w:val="clear" w:color="auto" w:fill="00FF00"/>
        </w:rPr>
        <w:t>which system they</w:t>
      </w:r>
      <w:r w:rsidRPr="00F11DBE">
        <w:rPr>
          <w:rFonts w:eastAsia="Times New Roman"/>
          <w:color w:val="000000"/>
          <w:u w:val="single"/>
        </w:rPr>
        <w:t xml:space="preserve"> would </w:t>
      </w:r>
      <w:r w:rsidRPr="00F11DBE">
        <w:rPr>
          <w:rFonts w:eastAsia="Times New Roman"/>
          <w:color w:val="000000"/>
          <w:u w:val="single"/>
          <w:shd w:val="clear" w:color="auto" w:fill="00FF00"/>
        </w:rPr>
        <w:t>prefer</w:t>
      </w:r>
      <w:r w:rsidRPr="00F11DBE">
        <w:rPr>
          <w:rFonts w:eastAsia="Times New Roman"/>
          <w:color w:val="000000"/>
          <w:u w:val="single"/>
        </w:rPr>
        <w:t xml:space="preserve">. </w:t>
      </w:r>
      <w:r w:rsidRPr="00F11DBE">
        <w:rPr>
          <w:rFonts w:eastAsia="Times New Roman"/>
          <w:color w:val="000000"/>
        </w:rPr>
        <w:t xml:space="preserve">All they are </w:t>
      </w:r>
      <w:proofErr w:type="gramStart"/>
      <w:r w:rsidRPr="00F11DBE">
        <w:rPr>
          <w:rFonts w:eastAsia="Times New Roman"/>
          <w:color w:val="000000"/>
        </w:rPr>
        <w:t>really sure</w:t>
      </w:r>
      <w:proofErr w:type="gramEnd"/>
      <w:r w:rsidRPr="00F11DBE">
        <w:rPr>
          <w:rFonts w:eastAsia="Times New Roman"/>
          <w:color w:val="000000"/>
        </w:rPr>
        <w:t xml:space="preserve"> of is that any new system should not be based on free market economics and that the state should play the decisive role.</w:t>
      </w:r>
      <w:r w:rsidRPr="00F11DBE">
        <w:rPr>
          <w:rFonts w:eastAsia="Times New Roman"/>
          <w:color w:val="000000"/>
          <w:u w:val="single"/>
        </w:rPr>
        <w:t xml:space="preserve"> The simple fact is that </w:t>
      </w:r>
      <w:r w:rsidRPr="00F11DBE">
        <w:rPr>
          <w:rFonts w:eastAsia="Times New Roman"/>
          <w:color w:val="000000"/>
          <w:u w:val="single"/>
          <w:shd w:val="clear" w:color="auto" w:fill="00FF00"/>
        </w:rPr>
        <w:t>socialism</w:t>
      </w:r>
      <w:r w:rsidRPr="00F11DBE">
        <w:rPr>
          <w:rFonts w:eastAsia="Times New Roman"/>
          <w:color w:val="000000"/>
          <w:u w:val="single"/>
        </w:rPr>
        <w:t xml:space="preserve"> has failed in every country every time it has been tried</w:t>
      </w:r>
      <w:r w:rsidRPr="00F11DBE">
        <w:rPr>
          <w:rFonts w:eastAsia="Times New Roman"/>
          <w:color w:val="000000"/>
        </w:rPr>
        <w:t>—</w:t>
      </w:r>
      <w:r w:rsidRPr="00F11DBE">
        <w:rPr>
          <w:rFonts w:eastAsia="Times New Roman"/>
          <w:color w:val="000000"/>
          <w:sz w:val="16"/>
          <w:szCs w:val="16"/>
        </w:rPr>
        <w:t xml:space="preserve">and socialism has damaged the environment more than any capitalist system. Murray </w:t>
      </w:r>
      <w:proofErr w:type="spellStart"/>
      <w:r w:rsidRPr="00F11DBE">
        <w:rPr>
          <w:rFonts w:eastAsia="Times New Roman"/>
          <w:color w:val="000000"/>
          <w:sz w:val="16"/>
          <w:szCs w:val="16"/>
        </w:rPr>
        <w:t>Feshbach</w:t>
      </w:r>
      <w:proofErr w:type="spellEnd"/>
      <w:r w:rsidRPr="00F11DBE">
        <w:rPr>
          <w:rFonts w:eastAsia="Times New Roman"/>
          <w:color w:val="000000"/>
          <w:sz w:val="16"/>
          <w:szCs w:val="16"/>
        </w:rPr>
        <w:t xml:space="preserve">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F11DBE">
        <w:rPr>
          <w:rFonts w:eastAsia="Times New Roman"/>
          <w:color w:val="000000"/>
          <w:u w:val="single"/>
        </w:rPr>
        <w:t xml:space="preserve">this non-capitalist system </w:t>
      </w:r>
      <w:r w:rsidRPr="00F11DBE">
        <w:rPr>
          <w:rFonts w:eastAsia="Times New Roman"/>
          <w:color w:val="000000"/>
          <w:u w:val="single"/>
          <w:shd w:val="clear" w:color="auto" w:fill="00FF00"/>
        </w:rPr>
        <w:t>was responsible for the greatest environmental destruction</w:t>
      </w:r>
      <w:r w:rsidRPr="00F11DBE">
        <w:rPr>
          <w:rFonts w:eastAsia="Times New Roman"/>
          <w:color w:val="000000"/>
          <w:u w:val="single"/>
        </w:rPr>
        <w:t xml:space="preserve"> in history</w:t>
      </w:r>
      <w:r w:rsidRPr="00F11DBE">
        <w:rPr>
          <w:rFonts w:eastAsia="Times New Roman"/>
          <w:color w:val="000000"/>
        </w:rPr>
        <w:t xml:space="preserve">. Anti-capitalists may well reply that they do not want a system like the Soviet Union. And yet, </w:t>
      </w:r>
      <w:r w:rsidRPr="00F11DBE">
        <w:rPr>
          <w:rFonts w:eastAsia="Times New Roman"/>
          <w:color w:val="000000"/>
          <w:u w:val="single"/>
          <w:shd w:val="clear" w:color="auto" w:fill="00FF00"/>
        </w:rPr>
        <w:t>they cannot name a</w:t>
      </w:r>
      <w:r w:rsidRPr="00F11DBE">
        <w:rPr>
          <w:rFonts w:eastAsia="Times New Roman"/>
          <w:color w:val="000000"/>
          <w:u w:val="single"/>
        </w:rPr>
        <w:t xml:space="preserve"> single real-world </w:t>
      </w:r>
      <w:r w:rsidRPr="00F11DBE">
        <w:rPr>
          <w:rFonts w:eastAsia="Times New Roman"/>
          <w:color w:val="000000"/>
          <w:u w:val="single"/>
          <w:shd w:val="clear" w:color="auto" w:fill="00FF00"/>
        </w:rPr>
        <w:t>system</w:t>
      </w:r>
      <w:r w:rsidRPr="00F11DBE">
        <w:rPr>
          <w:rFonts w:eastAsia="Times New Roman"/>
          <w:color w:val="000000"/>
          <w:u w:val="single"/>
        </w:rPr>
        <w:t>—at any time in the history of mankind—</w:t>
      </w:r>
      <w:r w:rsidRPr="00F11DBE">
        <w:rPr>
          <w:rFonts w:eastAsia="Times New Roman"/>
          <w:color w:val="000000"/>
          <w:u w:val="single"/>
          <w:shd w:val="clear" w:color="auto" w:fill="00FF00"/>
        </w:rPr>
        <w:t>that provides better environmental solutions than capitalism</w:t>
      </w:r>
      <w:r w:rsidRPr="00F11DBE">
        <w:rPr>
          <w:rFonts w:eastAsia="Times New Roman"/>
          <w:color w:val="000000"/>
          <w:u w:val="single"/>
        </w:rPr>
        <w:t>. </w:t>
      </w:r>
    </w:p>
    <w:p w14:paraId="66B6A8CC" w14:textId="77777777" w:rsidR="005C7F26" w:rsidRPr="005E5E1B" w:rsidRDefault="005C7F26" w:rsidP="005C7F26">
      <w:pPr>
        <w:pStyle w:val="Heading4"/>
        <w:rPr>
          <w:rStyle w:val="Style13ptBold"/>
          <w:b/>
          <w:bCs w:val="0"/>
        </w:rPr>
      </w:pPr>
      <w:r w:rsidRPr="005E5E1B">
        <w:rPr>
          <w:rStyle w:val="Style13ptBold"/>
          <w:b/>
        </w:rPr>
        <w:t xml:space="preserve">It’s </w:t>
      </w:r>
      <w:proofErr w:type="gramStart"/>
      <w:r w:rsidRPr="005E5E1B">
        <w:rPr>
          <w:rStyle w:val="Style13ptBold"/>
          <w:b/>
        </w:rPr>
        <w:t>try</w:t>
      </w:r>
      <w:proofErr w:type="gramEnd"/>
      <w:r w:rsidRPr="005E5E1B">
        <w:rPr>
          <w:rStyle w:val="Style13ptBold"/>
          <w:b/>
        </w:rPr>
        <w:t xml:space="preserve"> or die for mining – the aff </w:t>
      </w:r>
      <w:r w:rsidRPr="005E5E1B">
        <w:rPr>
          <w:rStyle w:val="Style13ptBold"/>
          <w:b/>
          <w:u w:val="single"/>
        </w:rPr>
        <w:t>guarantees</w:t>
      </w:r>
      <w:r w:rsidRPr="005E5E1B">
        <w:rPr>
          <w:rStyle w:val="Style13ptBold"/>
          <w:b/>
        </w:rPr>
        <w:t xml:space="preserve"> conflict over the limited resources on Earth but space is nearly infinite.</w:t>
      </w:r>
    </w:p>
    <w:p w14:paraId="08767DD8" w14:textId="77777777" w:rsidR="005C7F26" w:rsidRPr="005E5E1B" w:rsidRDefault="005C7F26" w:rsidP="005C7F26">
      <w:r w:rsidRPr="005E5E1B">
        <w:rPr>
          <w:rStyle w:val="Style13ptBold"/>
        </w:rPr>
        <w:t>Smith 21.</w:t>
      </w:r>
      <w:r w:rsidRPr="005E5E1B">
        <w:t xml:space="preserve"> </w:t>
      </w:r>
      <w:r w:rsidRPr="005E5E1B">
        <w:rPr>
          <w:sz w:val="16"/>
          <w:szCs w:val="16"/>
        </w:rPr>
        <w:t xml:space="preserve">[Fisher Smith is a </w:t>
      </w:r>
      <w:proofErr w:type="gramStart"/>
      <w:r w:rsidRPr="005E5E1B">
        <w:rPr>
          <w:sz w:val="16"/>
          <w:szCs w:val="16"/>
        </w:rPr>
        <w:t>second year</w:t>
      </w:r>
      <w:proofErr w:type="gramEnd"/>
      <w:r w:rsidRPr="005E5E1B">
        <w:rPr>
          <w:sz w:val="16"/>
          <w:szCs w:val="16"/>
        </w:rPr>
        <w:t xml:space="preserve"> law student at the University of Mississippi where he is currently part of the Space Law concentration program. Additionally, he is part of the Ole Miss Trial Advocacy Board and a junior staff editor on the Air and Space Law Journal at the university. Since he was a child, Fisher has always been interested in science and outer space. Whether the thrilling adventures of Luke Skywalker in Star Wars, the exploration of the cosmos by Captain Kirk in Star Trek, or the boundless possibilities created in Isaac Asimov’s stories, outer space has been a world of wonder for Fisher. Throughout his undergraduate studies at Rhodes College, Fisher focused his Political Science and International Studies interests towards outer space policies. These research interests showed him that by cooperating as a multinational community, humanity can harness outer space to improve conditions here on Earth. This interest in outer space possibilities led him to the Air and Space Law Society at Ole Miss, and he hopes to use these motivations to aid the NSS mission.] 5 January 2021. National Space Society. “To Space—To save the Earth” Accessed 29 January 2022. &lt;</w:t>
      </w:r>
      <w:hyperlink r:id="rId21" w:history="1">
        <w:r w:rsidRPr="005E5E1B">
          <w:rPr>
            <w:rStyle w:val="Hyperlink"/>
            <w:sz w:val="16"/>
            <w:szCs w:val="16"/>
          </w:rPr>
          <w:t>https://space.nss.org/to-space-to-save-the-earth/</w:t>
        </w:r>
      </w:hyperlink>
      <w:r w:rsidRPr="005E5E1B">
        <w:rPr>
          <w:sz w:val="16"/>
          <w:szCs w:val="16"/>
        </w:rPr>
        <w:t xml:space="preserve">&gt; //L. </w:t>
      </w:r>
      <w:proofErr w:type="spellStart"/>
      <w:r w:rsidRPr="005E5E1B">
        <w:rPr>
          <w:sz w:val="16"/>
          <w:szCs w:val="16"/>
        </w:rPr>
        <w:t>Su</w:t>
      </w:r>
      <w:proofErr w:type="spellEnd"/>
    </w:p>
    <w:p w14:paraId="44C671E1" w14:textId="77777777" w:rsidR="005C7F26" w:rsidRDefault="005C7F26" w:rsidP="005C7F26">
      <w:pPr>
        <w:rPr>
          <w:u w:val="single"/>
        </w:rPr>
      </w:pPr>
      <w:r w:rsidRPr="005E5E1B">
        <w:rPr>
          <w:sz w:val="16"/>
          <w:szCs w:val="16"/>
        </w:rPr>
        <w:t xml:space="preserve">Why should we spend the money, effort and time focusing on outer space exploration and development? After all, it’s a very expensive process to get resources, </w:t>
      </w:r>
      <w:proofErr w:type="gramStart"/>
      <w:r w:rsidRPr="005E5E1B">
        <w:rPr>
          <w:sz w:val="16"/>
          <w:szCs w:val="16"/>
        </w:rPr>
        <w:t>people</w:t>
      </w:r>
      <w:proofErr w:type="gramEnd"/>
      <w:r w:rsidRPr="005E5E1B">
        <w:rPr>
          <w:sz w:val="16"/>
          <w:szCs w:val="16"/>
        </w:rPr>
        <w:t xml:space="preserve"> and infrastructure into space. Wouldn’t that money be better spent elsewhere? As it turns out </w:t>
      </w:r>
      <w:r w:rsidRPr="005E5E1B">
        <w:rPr>
          <w:u w:val="single"/>
        </w:rPr>
        <w:t xml:space="preserve">the money and </w:t>
      </w:r>
      <w:proofErr w:type="gramStart"/>
      <w:r w:rsidRPr="005E5E1B">
        <w:rPr>
          <w:u w:val="single"/>
        </w:rPr>
        <w:t>time</w:t>
      </w:r>
      <w:proofErr w:type="gramEnd"/>
      <w:r w:rsidRPr="005E5E1B">
        <w:rPr>
          <w:u w:val="single"/>
        </w:rPr>
        <w:t xml:space="preserve"> we spend developing outer space can create </w:t>
      </w:r>
      <w:r w:rsidRPr="005E5E1B">
        <w:rPr>
          <w:highlight w:val="green"/>
          <w:u w:val="single"/>
        </w:rPr>
        <w:t>substantial benefits</w:t>
      </w:r>
      <w:r w:rsidRPr="005E5E1B">
        <w:rPr>
          <w:u w:val="single"/>
        </w:rPr>
        <w:t xml:space="preserve"> for our terrestrial world</w:t>
      </w:r>
      <w:r w:rsidRPr="005E5E1B">
        <w:t>, benefits that we can’t get here on Earth</w:t>
      </w:r>
      <w:r w:rsidRPr="005E5E1B">
        <w:rPr>
          <w:sz w:val="16"/>
          <w:szCs w:val="16"/>
        </w:rPr>
        <w:t xml:space="preserve">, and I believe </w:t>
      </w:r>
      <w:r w:rsidRPr="005E5E1B">
        <w:rPr>
          <w:u w:val="single"/>
        </w:rPr>
        <w:t xml:space="preserve">that will </w:t>
      </w:r>
      <w:r w:rsidRPr="005E5E1B">
        <w:rPr>
          <w:highlight w:val="green"/>
          <w:u w:val="single"/>
        </w:rPr>
        <w:t>more than offset the cost</w:t>
      </w:r>
      <w:r w:rsidRPr="005E5E1B">
        <w:rPr>
          <w:u w:val="single"/>
        </w:rPr>
        <w:t xml:space="preserve"> of space development. </w:t>
      </w:r>
      <w:r w:rsidRPr="005E5E1B">
        <w:t xml:space="preserve">The world we live in is shaped by </w:t>
      </w:r>
      <w:proofErr w:type="gramStart"/>
      <w:r w:rsidRPr="005E5E1B">
        <w:t>a number of</w:t>
      </w:r>
      <w:proofErr w:type="gramEnd"/>
      <w:r w:rsidRPr="005E5E1B">
        <w:t xml:space="preserve"> forces. In the last few decades, we’ve become more technologically advanced through the advent of computer technology, and that technology has become the basis of our interactions with society (especially so during COVID-19 lockdowns and quarantines). </w:t>
      </w:r>
      <w:r w:rsidRPr="005E5E1B">
        <w:rPr>
          <w:highlight w:val="green"/>
          <w:u w:val="single"/>
        </w:rPr>
        <w:t>As tech</w:t>
      </w:r>
      <w:r w:rsidRPr="005E5E1B">
        <w:rPr>
          <w:u w:val="single"/>
        </w:rPr>
        <w:t xml:space="preserve">nology </w:t>
      </w:r>
      <w:r w:rsidRPr="005E5E1B">
        <w:rPr>
          <w:highlight w:val="green"/>
          <w:u w:val="single"/>
        </w:rPr>
        <w:t>advances</w:t>
      </w:r>
      <w:r w:rsidRPr="005E5E1B">
        <w:rPr>
          <w:u w:val="single"/>
        </w:rPr>
        <w:t xml:space="preserve">, the materials (such as </w:t>
      </w:r>
      <w:r w:rsidRPr="005E5E1B">
        <w:rPr>
          <w:highlight w:val="green"/>
          <w:u w:val="single"/>
        </w:rPr>
        <w:t>r</w:t>
      </w:r>
      <w:r w:rsidRPr="005E5E1B">
        <w:rPr>
          <w:u w:val="single"/>
        </w:rPr>
        <w:t>are-</w:t>
      </w:r>
      <w:r w:rsidRPr="005E5E1B">
        <w:rPr>
          <w:highlight w:val="green"/>
          <w:u w:val="single"/>
        </w:rPr>
        <w:t>e</w:t>
      </w:r>
      <w:r w:rsidRPr="005E5E1B">
        <w:rPr>
          <w:u w:val="single"/>
        </w:rPr>
        <w:t>arth ele</w:t>
      </w:r>
      <w:r w:rsidRPr="005E5E1B">
        <w:rPr>
          <w:highlight w:val="green"/>
          <w:u w:val="single"/>
        </w:rPr>
        <w:t>m</w:t>
      </w:r>
      <w:r w:rsidRPr="005E5E1B">
        <w:rPr>
          <w:u w:val="single"/>
        </w:rPr>
        <w:t>ent</w:t>
      </w:r>
      <w:r w:rsidRPr="005E5E1B">
        <w:rPr>
          <w:highlight w:val="green"/>
          <w:u w:val="single"/>
        </w:rPr>
        <w:t>s</w:t>
      </w:r>
      <w:r w:rsidRPr="005E5E1B">
        <w:rPr>
          <w:u w:val="single"/>
        </w:rPr>
        <w:t xml:space="preserve">) that we need to build and maintain that technology </w:t>
      </w:r>
      <w:r w:rsidRPr="005E5E1B">
        <w:rPr>
          <w:highlight w:val="green"/>
          <w:u w:val="single"/>
        </w:rPr>
        <w:t xml:space="preserve">become </w:t>
      </w:r>
      <w:r w:rsidRPr="005E5E1B">
        <w:rPr>
          <w:b/>
          <w:bCs/>
          <w:highlight w:val="green"/>
          <w:u w:val="single"/>
        </w:rPr>
        <w:t>more heavily used</w:t>
      </w:r>
      <w:r w:rsidRPr="005E5E1B">
        <w:rPr>
          <w:u w:val="single"/>
        </w:rPr>
        <w:t xml:space="preserve">. </w:t>
      </w:r>
      <w:r w:rsidRPr="005E5E1B">
        <w:rPr>
          <w:b/>
          <w:bCs/>
          <w:highlight w:val="green"/>
          <w:u w:val="single"/>
        </w:rPr>
        <w:t>Tensions</w:t>
      </w:r>
      <w:r w:rsidRPr="005E5E1B">
        <w:rPr>
          <w:b/>
          <w:bCs/>
          <w:u w:val="single"/>
        </w:rPr>
        <w:t xml:space="preserve"> </w:t>
      </w:r>
      <w:r w:rsidRPr="005E5E1B">
        <w:rPr>
          <w:b/>
          <w:bCs/>
          <w:highlight w:val="green"/>
          <w:u w:val="single"/>
        </w:rPr>
        <w:t>between</w:t>
      </w:r>
      <w:r w:rsidRPr="005E5E1B">
        <w:rPr>
          <w:b/>
          <w:bCs/>
          <w:u w:val="single"/>
        </w:rPr>
        <w:t xml:space="preserve"> the major </w:t>
      </w:r>
      <w:r w:rsidRPr="005E5E1B">
        <w:rPr>
          <w:b/>
          <w:bCs/>
          <w:highlight w:val="green"/>
          <w:u w:val="single"/>
        </w:rPr>
        <w:t>political powers</w:t>
      </w:r>
      <w:r w:rsidRPr="005E5E1B">
        <w:rPr>
          <w:b/>
          <w:bCs/>
          <w:u w:val="single"/>
        </w:rPr>
        <w:t xml:space="preserve"> on the Earth </w:t>
      </w:r>
      <w:r w:rsidRPr="005E5E1B">
        <w:rPr>
          <w:b/>
          <w:bCs/>
          <w:highlight w:val="green"/>
          <w:u w:val="single"/>
        </w:rPr>
        <w:t>continue to rise</w:t>
      </w:r>
      <w:r w:rsidRPr="005E5E1B">
        <w:rPr>
          <w:u w:val="single"/>
        </w:rPr>
        <w:t xml:space="preserve"> as </w:t>
      </w:r>
      <w:r w:rsidRPr="005E5E1B">
        <w:rPr>
          <w:highlight w:val="green"/>
          <w:u w:val="single"/>
        </w:rPr>
        <w:t>competition</w:t>
      </w:r>
      <w:r w:rsidRPr="005E5E1B">
        <w:rPr>
          <w:u w:val="single"/>
        </w:rPr>
        <w:t xml:space="preserve"> over these resources, namely energy-generating </w:t>
      </w:r>
      <w:proofErr w:type="gramStart"/>
      <w:r w:rsidRPr="005E5E1B">
        <w:rPr>
          <w:u w:val="single"/>
        </w:rPr>
        <w:t>resources</w:t>
      </w:r>
      <w:proofErr w:type="gramEnd"/>
      <w:r w:rsidRPr="005E5E1B">
        <w:rPr>
          <w:u w:val="single"/>
        </w:rPr>
        <w:t xml:space="preserve"> and </w:t>
      </w:r>
      <w:r w:rsidRPr="005E5E1B">
        <w:rPr>
          <w:b/>
          <w:bCs/>
          <w:u w:val="single"/>
        </w:rPr>
        <w:t xml:space="preserve">rare minerals, continue to </w:t>
      </w:r>
      <w:r w:rsidRPr="005E5E1B">
        <w:rPr>
          <w:b/>
          <w:bCs/>
          <w:highlight w:val="green"/>
          <w:u w:val="single"/>
        </w:rPr>
        <w:t>shape international conflict</w:t>
      </w:r>
      <w:r w:rsidRPr="005E5E1B">
        <w:t xml:space="preserve">. Each of these areas shape our world, and each presents a problem. In many ways, they each share a solution: expansion into outer space. We can solve the problem of limited resources connected to our technological advances by sourcing materials from beyond the Earth. Our planet is formed from the same stellar material as every other celestial body in our solar system. </w:t>
      </w:r>
      <w:r w:rsidRPr="005E5E1B">
        <w:rPr>
          <w:u w:val="single"/>
        </w:rPr>
        <w:t xml:space="preserve">That means that many of the same </w:t>
      </w:r>
      <w:r w:rsidRPr="005E5E1B">
        <w:rPr>
          <w:highlight w:val="green"/>
          <w:u w:val="single"/>
        </w:rPr>
        <w:t>resources</w:t>
      </w:r>
      <w:r w:rsidRPr="005E5E1B">
        <w:rPr>
          <w:u w:val="single"/>
        </w:rPr>
        <w:t xml:space="preserve"> found here </w:t>
      </w:r>
      <w:r w:rsidRPr="005E5E1B">
        <w:rPr>
          <w:highlight w:val="green"/>
          <w:u w:val="single"/>
        </w:rPr>
        <w:t>on Earth can be found</w:t>
      </w:r>
      <w:r w:rsidRPr="005E5E1B">
        <w:rPr>
          <w:u w:val="single"/>
        </w:rPr>
        <w:t xml:space="preserve"> </w:t>
      </w:r>
      <w:r w:rsidRPr="005E5E1B">
        <w:rPr>
          <w:highlight w:val="green"/>
          <w:u w:val="single"/>
        </w:rPr>
        <w:t>elsewhere</w:t>
      </w:r>
      <w:r w:rsidRPr="005E5E1B">
        <w:rPr>
          <w:u w:val="single"/>
        </w:rPr>
        <w:t xml:space="preserve"> in the solar system, in some cases </w:t>
      </w:r>
      <w:r w:rsidRPr="005E5E1B">
        <w:rPr>
          <w:highlight w:val="green"/>
          <w:u w:val="single"/>
        </w:rPr>
        <w:t>in far richer ores</w:t>
      </w:r>
      <w:r w:rsidRPr="005E5E1B">
        <w:rPr>
          <w:u w:val="single"/>
        </w:rPr>
        <w:t>.</w:t>
      </w:r>
      <w:r w:rsidRPr="005E5E1B">
        <w:t xml:space="preserve"> The National Space Society (NSS) notes that near-Earth asteroids are prime targets for resource mining efforts. From these asteroids, we can recover and transport the raw materials we require on Earth; and we can refine them in space too. </w:t>
      </w:r>
      <w:r w:rsidRPr="005E5E1B">
        <w:rPr>
          <w:u w:val="single"/>
        </w:rPr>
        <w:t>By obtaining and then processing resources in outer space, we could almost completely remove the environmental impact of such activities on the planet we live on.</w:t>
      </w:r>
      <w:r w:rsidRPr="005E5E1B">
        <w:t xml:space="preserve"> Not only would </w:t>
      </w:r>
      <w:r w:rsidRPr="005E5E1B">
        <w:rPr>
          <w:u w:val="single"/>
        </w:rPr>
        <w:t xml:space="preserve">outer space development ensure that supplies of vital minerals continue, but it would also correct some of the environmental strain caused by humanity on our planet. </w:t>
      </w:r>
      <w:r w:rsidRPr="005E5E1B">
        <w:t xml:space="preserve">The above discussion demonstrates </w:t>
      </w:r>
      <w:r w:rsidRPr="005E5E1B">
        <w:rPr>
          <w:b/>
          <w:bCs/>
          <w:u w:val="single"/>
        </w:rPr>
        <w:t xml:space="preserve">outer space’s </w:t>
      </w:r>
      <w:r w:rsidRPr="005E5E1B">
        <w:rPr>
          <w:b/>
          <w:bCs/>
          <w:highlight w:val="green"/>
          <w:u w:val="single"/>
        </w:rPr>
        <w:t>potential to ameliorate</w:t>
      </w:r>
      <w:r w:rsidRPr="005E5E1B">
        <w:rPr>
          <w:b/>
          <w:bCs/>
          <w:u w:val="single"/>
        </w:rPr>
        <w:t xml:space="preserve"> international </w:t>
      </w:r>
      <w:r w:rsidRPr="005E5E1B">
        <w:rPr>
          <w:b/>
          <w:bCs/>
          <w:highlight w:val="green"/>
          <w:u w:val="single"/>
        </w:rPr>
        <w:t>political strife caused by</w:t>
      </w:r>
      <w:r w:rsidRPr="005E5E1B">
        <w:rPr>
          <w:b/>
          <w:bCs/>
          <w:u w:val="single"/>
        </w:rPr>
        <w:t xml:space="preserve"> energy and mineral </w:t>
      </w:r>
      <w:r w:rsidRPr="005E5E1B">
        <w:rPr>
          <w:b/>
          <w:bCs/>
          <w:highlight w:val="green"/>
          <w:u w:val="single"/>
        </w:rPr>
        <w:t>resource scarcity</w:t>
      </w:r>
      <w:r w:rsidRPr="005E5E1B">
        <w:t xml:space="preserve">. The goal of a government is to protect the interests of itself and its citizens. </w:t>
      </w:r>
      <w:r w:rsidRPr="005E5E1B">
        <w:rPr>
          <w:u w:val="single"/>
        </w:rPr>
        <w:t xml:space="preserve">As nations accumulate power and resources, they use them to gain more power, </w:t>
      </w:r>
      <w:proofErr w:type="gramStart"/>
      <w:r w:rsidRPr="005E5E1B">
        <w:rPr>
          <w:u w:val="single"/>
        </w:rPr>
        <w:t>resources</w:t>
      </w:r>
      <w:proofErr w:type="gramEnd"/>
      <w:r w:rsidRPr="005E5E1B">
        <w:rPr>
          <w:u w:val="single"/>
        </w:rPr>
        <w:t xml:space="preserve"> and stability. </w:t>
      </w:r>
      <w:r w:rsidRPr="005E5E1B">
        <w:rPr>
          <w:highlight w:val="green"/>
          <w:u w:val="single"/>
        </w:rPr>
        <w:t>As</w:t>
      </w:r>
      <w:r w:rsidRPr="005E5E1B">
        <w:rPr>
          <w:u w:val="single"/>
        </w:rPr>
        <w:t xml:space="preserve"> more </w:t>
      </w:r>
      <w:r w:rsidRPr="005E5E1B">
        <w:rPr>
          <w:highlight w:val="green"/>
          <w:u w:val="single"/>
        </w:rPr>
        <w:t>nations seek</w:t>
      </w:r>
      <w:r w:rsidRPr="005E5E1B">
        <w:rPr>
          <w:u w:val="single"/>
        </w:rPr>
        <w:t xml:space="preserve"> access to the same, </w:t>
      </w:r>
      <w:r w:rsidRPr="005E5E1B">
        <w:rPr>
          <w:highlight w:val="green"/>
          <w:u w:val="single"/>
        </w:rPr>
        <w:t>limited resources, conflicts arise</w:t>
      </w:r>
      <w:r w:rsidRPr="005E5E1B">
        <w:rPr>
          <w:u w:val="single"/>
        </w:rPr>
        <w:t xml:space="preserve">. </w:t>
      </w:r>
      <w:r w:rsidRPr="005E5E1B">
        <w:rPr>
          <w:highlight w:val="green"/>
          <w:u w:val="single"/>
        </w:rPr>
        <w:t>Outer space provides an outlet</w:t>
      </w:r>
      <w:r w:rsidRPr="005E5E1B">
        <w:rPr>
          <w:u w:val="single"/>
        </w:rPr>
        <w:t xml:space="preserve"> for these interests. If we turn our attention to space, </w:t>
      </w:r>
      <w:r w:rsidRPr="005E5E1B">
        <w:rPr>
          <w:highlight w:val="green"/>
          <w:u w:val="single"/>
        </w:rPr>
        <w:t>we can</w:t>
      </w:r>
      <w:r w:rsidRPr="005E5E1B">
        <w:rPr>
          <w:u w:val="single"/>
        </w:rPr>
        <w:t xml:space="preserve"> </w:t>
      </w:r>
      <w:r w:rsidRPr="005E5E1B">
        <w:rPr>
          <w:highlight w:val="green"/>
          <w:u w:val="single"/>
        </w:rPr>
        <w:t>secure</w:t>
      </w:r>
      <w:r w:rsidRPr="005E5E1B">
        <w:rPr>
          <w:u w:val="single"/>
        </w:rPr>
        <w:t xml:space="preserve"> access to </w:t>
      </w:r>
      <w:r w:rsidRPr="005E5E1B">
        <w:rPr>
          <w:b/>
          <w:bCs/>
          <w:u w:val="single"/>
        </w:rPr>
        <w:t xml:space="preserve">potentially </w:t>
      </w:r>
      <w:r w:rsidRPr="005E5E1B">
        <w:rPr>
          <w:b/>
          <w:bCs/>
          <w:highlight w:val="green"/>
          <w:u w:val="single"/>
        </w:rPr>
        <w:t>infinite resources</w:t>
      </w:r>
      <w:r w:rsidRPr="005E5E1B">
        <w:rPr>
          <w:u w:val="single"/>
        </w:rPr>
        <w:t>.</w:t>
      </w:r>
    </w:p>
    <w:p w14:paraId="0C0B973D" w14:textId="77777777" w:rsidR="005C7F26" w:rsidRPr="005E5E1B" w:rsidRDefault="005C7F26" w:rsidP="005C7F26">
      <w:pPr>
        <w:pStyle w:val="Heading4"/>
      </w:pPr>
      <w:r w:rsidRPr="005E5E1B">
        <w:t xml:space="preserve">Resource shortages cause war </w:t>
      </w:r>
    </w:p>
    <w:p w14:paraId="33B5B21D" w14:textId="77777777" w:rsidR="005C7F26" w:rsidRPr="005E5E1B" w:rsidRDefault="005C7F26" w:rsidP="005C7F26">
      <w:pPr>
        <w:ind w:right="6"/>
      </w:pPr>
      <w:r w:rsidRPr="005E5E1B">
        <w:t xml:space="preserve">Frosty </w:t>
      </w:r>
      <w:r w:rsidRPr="005E5E1B">
        <w:rPr>
          <w:rStyle w:val="Style13ptBold"/>
        </w:rPr>
        <w:t>Woolridge 9</w:t>
      </w:r>
      <w:r w:rsidRPr="005E5E1B">
        <w:t>, Former Officer at the US Army Medical Service Corps, “America Galloping Toward Its Greatest Crisis in the 21</w:t>
      </w:r>
      <w:r w:rsidRPr="005E5E1B">
        <w:rPr>
          <w:vertAlign w:val="superscript"/>
        </w:rPr>
        <w:t>st</w:t>
      </w:r>
      <w:r w:rsidRPr="005E5E1B">
        <w:t xml:space="preserve"> Century”, The Examiner, 5-22, http://www.examiner.com/examiner/x-3515-Denver-Political-Issues-Examiner~y2009m5d22-America-galloping-toward-its-greatest-crisis-in-the-21st-century</w:t>
      </w:r>
    </w:p>
    <w:p w14:paraId="6FFD6272" w14:textId="47C1A125" w:rsidR="005C7F26" w:rsidRPr="005C7F26" w:rsidRDefault="005C7F26" w:rsidP="005C7F26">
      <w:pPr>
        <w:ind w:right="6"/>
        <w:rPr>
          <w:sz w:val="16"/>
        </w:rPr>
      </w:pPr>
      <w:r w:rsidRPr="005E5E1B">
        <w:rPr>
          <w:sz w:val="16"/>
        </w:rPr>
        <w:t xml:space="preserve">“It is clear that most politicians and most citizens do not recognize that returning to </w:t>
      </w:r>
      <w:r w:rsidRPr="005E5E1B">
        <w:rPr>
          <w:rStyle w:val="StyleUnderline"/>
          <w:highlight w:val="green"/>
        </w:rPr>
        <w:t>“more of the same” is a recipe for</w:t>
      </w:r>
      <w:r w:rsidRPr="005E5E1B">
        <w:rPr>
          <w:rStyle w:val="StyleUnderline"/>
        </w:rPr>
        <w:t xml:space="preserve"> promoting the first </w:t>
      </w:r>
      <w:r w:rsidRPr="005E5E1B">
        <w:rPr>
          <w:rStyle w:val="Emphasis"/>
          <w:highlight w:val="green"/>
        </w:rPr>
        <w:t>collapse of</w:t>
      </w:r>
      <w:r w:rsidRPr="005E5E1B">
        <w:rPr>
          <w:rStyle w:val="Emphasis"/>
        </w:rPr>
        <w:t xml:space="preserve"> a </w:t>
      </w:r>
      <w:r w:rsidRPr="005E5E1B">
        <w:rPr>
          <w:rStyle w:val="Emphasis"/>
          <w:highlight w:val="green"/>
        </w:rPr>
        <w:t>global civilization</w:t>
      </w:r>
      <w:r w:rsidRPr="005E5E1B">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5E5E1B">
        <w:rPr>
          <w:rStyle w:val="StyleUnderline"/>
        </w:rPr>
        <w:t xml:space="preserve">The </w:t>
      </w:r>
      <w:r w:rsidRPr="005E5E1B">
        <w:rPr>
          <w:rStyle w:val="StyleUnderline"/>
          <w:highlight w:val="green"/>
        </w:rPr>
        <w:t>consequences of</w:t>
      </w:r>
      <w:r w:rsidRPr="005E5E1B">
        <w:rPr>
          <w:rStyle w:val="StyleUnderline"/>
        </w:rPr>
        <w:t xml:space="preserve"> more </w:t>
      </w:r>
      <w:r w:rsidRPr="005E5E1B">
        <w:rPr>
          <w:rStyle w:val="StyleUnderline"/>
          <w:highlight w:val="green"/>
        </w:rPr>
        <w:t>resource wars</w:t>
      </w:r>
      <w:r w:rsidRPr="005E5E1B">
        <w:rPr>
          <w:rStyle w:val="StyleUnderline"/>
        </w:rPr>
        <w:t xml:space="preserve">, many </w:t>
      </w:r>
      <w:r w:rsidRPr="005E5E1B">
        <w:rPr>
          <w:rStyle w:val="Emphasis"/>
          <w:highlight w:val="green"/>
        </w:rPr>
        <w:t>likely triggered</w:t>
      </w:r>
      <w:r w:rsidRPr="005E5E1B">
        <w:rPr>
          <w:rStyle w:val="StyleUnderline"/>
          <w:highlight w:val="green"/>
        </w:rPr>
        <w:t xml:space="preserve"> over water</w:t>
      </w:r>
      <w:r w:rsidRPr="005E5E1B">
        <w:rPr>
          <w:rStyle w:val="StyleUnderline"/>
        </w:rPr>
        <w:t xml:space="preserve"> supplies stressed by climate disruption, are likely to </w:t>
      </w:r>
      <w:r w:rsidRPr="005E5E1B">
        <w:rPr>
          <w:rStyle w:val="StyleUnderline"/>
          <w:highlight w:val="green"/>
        </w:rPr>
        <w:t xml:space="preserve">include </w:t>
      </w:r>
      <w:r w:rsidRPr="005E5E1B">
        <w:rPr>
          <w:rStyle w:val="Emphasis"/>
          <w:highlight w:val="green"/>
        </w:rPr>
        <w:t>increased unrest</w:t>
      </w:r>
      <w:r w:rsidRPr="005E5E1B">
        <w:rPr>
          <w:rStyle w:val="Emphasis"/>
        </w:rPr>
        <w:t xml:space="preserve"> in poor nations</w:t>
      </w:r>
      <w:r w:rsidRPr="005E5E1B">
        <w:rPr>
          <w:rStyle w:val="StyleUnderline"/>
        </w:rPr>
        <w:t xml:space="preserve">, a </w:t>
      </w:r>
      <w:r w:rsidRPr="005E5E1B">
        <w:rPr>
          <w:rStyle w:val="Emphasis"/>
          <w:highlight w:val="green"/>
        </w:rPr>
        <w:t>proliferation of w</w:t>
      </w:r>
      <w:r w:rsidRPr="005E5E1B">
        <w:rPr>
          <w:rStyle w:val="Emphasis"/>
          <w:sz w:val="16"/>
        </w:rPr>
        <w:t xml:space="preserve">eapons of </w:t>
      </w:r>
      <w:r w:rsidRPr="005E5E1B">
        <w:rPr>
          <w:rStyle w:val="Emphasis"/>
          <w:highlight w:val="green"/>
        </w:rPr>
        <w:t>m</w:t>
      </w:r>
      <w:r w:rsidRPr="005E5E1B">
        <w:rPr>
          <w:rStyle w:val="Emphasis"/>
          <w:sz w:val="16"/>
        </w:rPr>
        <w:t xml:space="preserve">ass </w:t>
      </w:r>
      <w:r w:rsidRPr="005E5E1B">
        <w:rPr>
          <w:rStyle w:val="Emphasis"/>
          <w:highlight w:val="green"/>
        </w:rPr>
        <w:t>d</w:t>
      </w:r>
      <w:r w:rsidRPr="005E5E1B">
        <w:rPr>
          <w:rStyle w:val="Emphasis"/>
          <w:sz w:val="16"/>
        </w:rPr>
        <w:t>estruction</w:t>
      </w:r>
      <w:r w:rsidRPr="005E5E1B">
        <w:rPr>
          <w:rStyle w:val="StyleUnderline"/>
        </w:rPr>
        <w:t xml:space="preserve">, </w:t>
      </w:r>
      <w:r w:rsidRPr="005E5E1B">
        <w:rPr>
          <w:rStyle w:val="Emphasis"/>
          <w:highlight w:val="green"/>
        </w:rPr>
        <w:t>widening inequity</w:t>
      </w:r>
      <w:r w:rsidRPr="005E5E1B">
        <w:rPr>
          <w:rStyle w:val="StyleUnderline"/>
        </w:rPr>
        <w:t xml:space="preserve"> within and between nations, </w:t>
      </w:r>
      <w:r w:rsidRPr="005E5E1B">
        <w:rPr>
          <w:rStyle w:val="StyleUnderline"/>
          <w:highlight w:val="green"/>
        </w:rPr>
        <w:t>and</w:t>
      </w:r>
      <w:r w:rsidRPr="005E5E1B">
        <w:rPr>
          <w:rStyle w:val="StyleUnderline"/>
        </w:rPr>
        <w:t xml:space="preserve"> in the worst (and </w:t>
      </w:r>
      <w:r w:rsidRPr="005E5E1B">
        <w:rPr>
          <w:rStyle w:val="Emphasis"/>
          <w:highlight w:val="green"/>
        </w:rPr>
        <w:t>not unlikely</w:t>
      </w:r>
      <w:r w:rsidRPr="005E5E1B">
        <w:rPr>
          <w:rStyle w:val="StyleUnderline"/>
        </w:rPr>
        <w:t xml:space="preserve">) case, a </w:t>
      </w:r>
      <w:r w:rsidRPr="005E5E1B">
        <w:rPr>
          <w:rStyle w:val="Emphasis"/>
          <w:highlight w:val="green"/>
        </w:rPr>
        <w:t>nuclear war ending civilization</w:t>
      </w:r>
      <w:r w:rsidRPr="005E5E1B">
        <w:rPr>
          <w:sz w:val="16"/>
        </w:rPr>
        <w:t>.</w:t>
      </w:r>
    </w:p>
    <w:p w14:paraId="4A0CA599" w14:textId="0E305A1A" w:rsidR="00F02ECE" w:rsidRDefault="00F02ECE" w:rsidP="00F02ECE">
      <w:pPr>
        <w:pStyle w:val="Heading4"/>
      </w:pPr>
      <w:r>
        <w:t>US leads the private space sector now but other countries sectors are growing— US private sector is key to growth</w:t>
      </w:r>
    </w:p>
    <w:p w14:paraId="6239C861" w14:textId="77777777" w:rsidR="00F02ECE" w:rsidRPr="00F707E4" w:rsidRDefault="00F02ECE" w:rsidP="00F02ECE">
      <w:r w:rsidRPr="00F707E4">
        <w:rPr>
          <w:rStyle w:val="Style13ptBold"/>
        </w:rPr>
        <w:t>Harding 7/16</w:t>
      </w:r>
      <w:r w:rsidRPr="00F707E4">
        <w:t xml:space="preserve"> [(Luke, a Guardian foreign correspondent. His book Shadow State is published by Guardian Faber. Click here for Luke's public key) “The space race is back on – but who will win?” The Guardian, 7/16/21. </w:t>
      </w:r>
      <w:hyperlink r:id="rId22" w:history="1">
        <w:r w:rsidRPr="00F707E4">
          <w:rPr>
            <w:rStyle w:val="Hyperlink"/>
          </w:rPr>
          <w:t>https://www.theguardian.com/science/2021/jul/16/the-space-race-is-back-on-but-who-will-win</w:t>
        </w:r>
      </w:hyperlink>
      <w:r w:rsidRPr="00F707E4">
        <w:t xml:space="preserve">] RR </w:t>
      </w:r>
    </w:p>
    <w:p w14:paraId="5DC91D5C" w14:textId="77777777" w:rsidR="00F02ECE" w:rsidRPr="00106FC2" w:rsidRDefault="00F02ECE" w:rsidP="00F02ECE">
      <w:r w:rsidRPr="00F707E4">
        <w:rPr>
          <w:rStyle w:val="Emphasis"/>
        </w:rPr>
        <w:t xml:space="preserve">Half a century on, </w:t>
      </w:r>
      <w:r w:rsidRPr="004075C8">
        <w:rPr>
          <w:rStyle w:val="Emphasis"/>
          <w:highlight w:val="green"/>
        </w:rPr>
        <w:t xml:space="preserve">space has </w:t>
      </w:r>
      <w:proofErr w:type="gramStart"/>
      <w:r w:rsidRPr="004075C8">
        <w:rPr>
          <w:rStyle w:val="Emphasis"/>
          <w:highlight w:val="green"/>
        </w:rPr>
        <w:t>opened up</w:t>
      </w:r>
      <w:proofErr w:type="gramEnd"/>
      <w:r w:rsidRPr="004075C8">
        <w:rPr>
          <w:highlight w:val="green"/>
        </w:rPr>
        <w:t xml:space="preserve">. </w:t>
      </w:r>
      <w:r w:rsidRPr="004075C8">
        <w:rPr>
          <w:rStyle w:val="StyleUnderline"/>
          <w:highlight w:val="green"/>
        </w:rPr>
        <w:t>It is</w:t>
      </w:r>
      <w:r w:rsidRPr="00F707E4">
        <w:rPr>
          <w:rStyle w:val="StyleUnderline"/>
        </w:rPr>
        <w:t xml:space="preserve"> less ideological and a lot more </w:t>
      </w:r>
      <w:r w:rsidRPr="004075C8">
        <w:rPr>
          <w:rStyle w:val="StyleUnderline"/>
          <w:highlight w:val="green"/>
        </w:rPr>
        <w:t>crowded.</w:t>
      </w:r>
      <w:r w:rsidRPr="00F707E4">
        <w:rPr>
          <w:rStyle w:val="StyleUnderline"/>
        </w:rPr>
        <w:t xml:space="preserve"> </w:t>
      </w:r>
      <w:r>
        <w:t xml:space="preserve">About </w:t>
      </w:r>
      <w:r w:rsidRPr="004075C8">
        <w:rPr>
          <w:rStyle w:val="StyleUnderline"/>
          <w:highlight w:val="green"/>
        </w:rPr>
        <w:t xml:space="preserve">72 countries have space </w:t>
      </w:r>
      <w:proofErr w:type="spellStart"/>
      <w:r w:rsidRPr="004075C8">
        <w:rPr>
          <w:rStyle w:val="StyleUnderline"/>
          <w:highlight w:val="green"/>
        </w:rPr>
        <w:t>programmes</w:t>
      </w:r>
      <w:proofErr w:type="spellEnd"/>
      <w:r w:rsidRPr="00F707E4">
        <w:rPr>
          <w:rStyle w:val="StyleUnderline"/>
        </w:rPr>
        <w:t xml:space="preserve">, including India, Brazil, Japan, Canada, South </w:t>
      </w:r>
      <w:proofErr w:type="gramStart"/>
      <w:r w:rsidRPr="00F707E4">
        <w:rPr>
          <w:rStyle w:val="StyleUnderline"/>
        </w:rPr>
        <w:t>Korea</w:t>
      </w:r>
      <w:proofErr w:type="gramEnd"/>
      <w:r w:rsidRPr="00F707E4">
        <w:rPr>
          <w:rStyle w:val="StyleUnderline"/>
        </w:rPr>
        <w:t xml:space="preserve"> and the UAE. The European Space Agency is active too, while the UK boasts the most private space startups after the US.</w:t>
      </w:r>
      <w:r>
        <w:rPr>
          <w:rStyle w:val="StyleUnderline"/>
        </w:rPr>
        <w:t xml:space="preserve"> </w:t>
      </w:r>
      <w:r w:rsidRPr="004075C8">
        <w:rPr>
          <w:rStyle w:val="Emphasis"/>
          <w:highlight w:val="green"/>
        </w:rPr>
        <w:t>Space</w:t>
      </w:r>
      <w:r w:rsidRPr="00F707E4">
        <w:rPr>
          <w:rStyle w:val="Emphasis"/>
        </w:rPr>
        <w:t xml:space="preserve"> today </w:t>
      </w:r>
      <w:r w:rsidRPr="004075C8">
        <w:rPr>
          <w:rStyle w:val="Emphasis"/>
          <w:highlight w:val="green"/>
        </w:rPr>
        <w:t>is</w:t>
      </w:r>
      <w:r w:rsidRPr="00F707E4">
        <w:rPr>
          <w:rStyle w:val="Emphasis"/>
        </w:rPr>
        <w:t xml:space="preserve"> </w:t>
      </w:r>
      <w:r w:rsidRPr="004075C8">
        <w:rPr>
          <w:rStyle w:val="Emphasis"/>
        </w:rPr>
        <w:t>also</w:t>
      </w:r>
      <w:r w:rsidRPr="004075C8">
        <w:rPr>
          <w:rStyle w:val="Emphasis"/>
          <w:highlight w:val="green"/>
        </w:rPr>
        <w:t xml:space="preserve"> highly commercial</w:t>
      </w:r>
      <w:r w:rsidRPr="00F707E4">
        <w:rPr>
          <w:rStyle w:val="Emphasis"/>
        </w:rPr>
        <w:t>.</w:t>
      </w:r>
      <w:r>
        <w:t xml:space="preserve"> On Sunday Richard Branson flew to the edge of space and back again in his Virgin Galactic passenger rocket. On Tuesday, Branson’s fellow billionaire Jeff Bezos is due to travel in his own reusable craft, New Shepard, built by the Amazon founder’s company Blue Origin and launched from west Texas. </w:t>
      </w:r>
      <w:r w:rsidRPr="004075C8">
        <w:rPr>
          <w:rStyle w:val="StyleUnderline"/>
          <w:highlight w:val="green"/>
        </w:rPr>
        <w:t xml:space="preserve">Non-state actors play an </w:t>
      </w:r>
      <w:r w:rsidRPr="004075C8">
        <w:rPr>
          <w:rStyle w:val="StyleUnderline"/>
        </w:rPr>
        <w:t>increasingly</w:t>
      </w:r>
      <w:r w:rsidRPr="00F707E4">
        <w:rPr>
          <w:rStyle w:val="StyleUnderline"/>
        </w:rPr>
        <w:t xml:space="preserve"> </w:t>
      </w:r>
      <w:r w:rsidRPr="004075C8">
        <w:rPr>
          <w:rStyle w:val="StyleUnderline"/>
          <w:highlight w:val="green"/>
        </w:rPr>
        <w:t>important role</w:t>
      </w:r>
      <w:r w:rsidRPr="00F707E4">
        <w:rPr>
          <w:rStyle w:val="StyleUnderline"/>
        </w:rPr>
        <w:t xml:space="preserve"> in space exploration.</w:t>
      </w:r>
      <w:r>
        <w:t xml:space="preserve"> Elon Musk’s </w:t>
      </w:r>
      <w:r w:rsidRPr="004075C8">
        <w:rPr>
          <w:rStyle w:val="StyleUnderline"/>
          <w:highlight w:val="green"/>
        </w:rPr>
        <w:t>SpaceX vehicles</w:t>
      </w:r>
      <w:r w:rsidRPr="00F707E4">
        <w:rPr>
          <w:rStyle w:val="StyleUnderline"/>
        </w:rPr>
        <w:t xml:space="preserve"> have </w:t>
      </w:r>
      <w:r w:rsidRPr="004075C8">
        <w:rPr>
          <w:rStyle w:val="StyleUnderline"/>
          <w:highlight w:val="green"/>
        </w:rPr>
        <w:t>made numerous flights</w:t>
      </w:r>
      <w:r w:rsidRPr="00F707E4">
        <w:rPr>
          <w:rStyle w:val="StyleUnderline"/>
        </w:rPr>
        <w:t xml:space="preserve"> to the International Space Station (ISS),</w:t>
      </w:r>
      <w:r>
        <w:t xml:space="preserve"> and since last year they have transported people as well as cargo. Later this year Musk is due to send his own all-civilian crew into orbit – though he isn’t going himself. Even so, space still reflects tensions on Earth. “</w:t>
      </w:r>
      <w:proofErr w:type="spellStart"/>
      <w:r w:rsidRPr="005F1D3E">
        <w:rPr>
          <w:rStyle w:val="StyleUnderline"/>
        </w:rPr>
        <w:t>Astropolitics</w:t>
      </w:r>
      <w:proofErr w:type="spellEnd"/>
      <w:r w:rsidRPr="005F1D3E">
        <w:rPr>
          <w:rStyle w:val="StyleUnderline"/>
        </w:rPr>
        <w:t xml:space="preserve"> follows </w:t>
      </w:r>
      <w:proofErr w:type="spellStart"/>
      <w:r w:rsidRPr="005F1D3E">
        <w:rPr>
          <w:rStyle w:val="StyleUnderline"/>
        </w:rPr>
        <w:t>terrapolitics</w:t>
      </w:r>
      <w:proofErr w:type="spellEnd"/>
      <w:r w:rsidRPr="005F1D3E">
        <w:rPr>
          <w:rStyle w:val="StyleUnderline"/>
        </w:rPr>
        <w:t>,”</w:t>
      </w:r>
      <w:r>
        <w:t xml:space="preserve"> says Mark </w:t>
      </w:r>
      <w:proofErr w:type="spellStart"/>
      <w:r>
        <w:t>Hilborne</w:t>
      </w:r>
      <w:proofErr w:type="spellEnd"/>
      <w:r>
        <w:t xml:space="preserve">, a lecturer in </w:t>
      </w:r>
      <w:proofErr w:type="spellStart"/>
      <w:r>
        <w:t>defence</w:t>
      </w:r>
      <w:proofErr w:type="spellEnd"/>
      <w:r>
        <w:t xml:space="preserve"> studies at King’s College London. Up there anything goes, he adds. </w:t>
      </w:r>
      <w:r w:rsidRPr="004075C8">
        <w:t>“</w:t>
      </w:r>
      <w:r w:rsidRPr="004075C8">
        <w:rPr>
          <w:rStyle w:val="StyleUnderline"/>
        </w:rPr>
        <w:t>Space governance is a bit fuzzy.</w:t>
      </w:r>
      <w:r w:rsidRPr="005F1D3E">
        <w:rPr>
          <w:rStyle w:val="StyleUnderline"/>
        </w:rPr>
        <w:t xml:space="preserve"> Laws are few and very old. They are not written for asteroid mining or for a time when companies dominate.”</w:t>
      </w:r>
      <w:r>
        <w:rPr>
          <w:rStyle w:val="StyleUnderline"/>
        </w:rPr>
        <w:t xml:space="preserve"> </w:t>
      </w:r>
      <w:r w:rsidRPr="004075C8">
        <w:rPr>
          <w:rStyle w:val="Emphasis"/>
          <w:highlight w:val="green"/>
        </w:rPr>
        <w:t>The biggest challenge to US space supremacy</w:t>
      </w:r>
      <w:r w:rsidRPr="005F1D3E">
        <w:rPr>
          <w:rStyle w:val="StyleUnderline"/>
        </w:rPr>
        <w:t xml:space="preserve"> </w:t>
      </w:r>
      <w:r>
        <w:t xml:space="preserve">comes not from Russia – heir to the Soviet Union’s pioneering space </w:t>
      </w:r>
      <w:proofErr w:type="spellStart"/>
      <w:r>
        <w:t>programme</w:t>
      </w:r>
      <w:proofErr w:type="spellEnd"/>
      <w:r>
        <w:t xml:space="preserve">, which launched the Sputnik satellite and got the first human into space in the form of Yuri Gagarin – </w:t>
      </w:r>
      <w:r w:rsidRPr="005F1D3E">
        <w:rPr>
          <w:rStyle w:val="Emphasis"/>
        </w:rPr>
        <w:t xml:space="preserve">but </w:t>
      </w:r>
      <w:r w:rsidRPr="004075C8">
        <w:rPr>
          <w:rStyle w:val="Emphasis"/>
          <w:highlight w:val="green"/>
        </w:rPr>
        <w:t>from China</w:t>
      </w:r>
      <w:r w:rsidRPr="005F1D3E">
        <w:rPr>
          <w:rStyle w:val="Emphasis"/>
        </w:rPr>
        <w:t>.</w:t>
      </w:r>
      <w:r>
        <w:rPr>
          <w:rStyle w:val="StyleUnderline"/>
        </w:rPr>
        <w:t xml:space="preserve"> </w:t>
      </w:r>
      <w:r>
        <w:t xml:space="preserve">In 2011 Congress prohibited US scientists from cooperating with Beijing. Its fear: scientific espionage. </w:t>
      </w:r>
      <w:r w:rsidRPr="005F1D3E">
        <w:rPr>
          <w:rStyle w:val="StyleUnderline"/>
        </w:rPr>
        <w:t>Taikonauts are banned from visiting the ISS,</w:t>
      </w:r>
      <w:r>
        <w:t xml:space="preserve"> which has hosted astronauts from 19 countries over the past 20 years. </w:t>
      </w:r>
      <w:r w:rsidRPr="005F1D3E">
        <w:rPr>
          <w:rStyle w:val="StyleUnderline"/>
        </w:rPr>
        <w:t>The station’s future beyond 2028 is uncertain</w:t>
      </w:r>
      <w:r>
        <w:t xml:space="preserve">. Its </w:t>
      </w:r>
      <w:r w:rsidRPr="005F1D3E">
        <w:rPr>
          <w:rStyle w:val="StyleUnderline"/>
        </w:rPr>
        <w:t>operations may yet be extended in the face of increasing Chinese competition.</w:t>
      </w:r>
      <w:r>
        <w:rPr>
          <w:rStyle w:val="StyleUnderline"/>
        </w:rPr>
        <w:t xml:space="preserve"> </w:t>
      </w:r>
      <w:r>
        <w:t xml:space="preserve">In its annual threat assessment this April, the office of the US Director of National Intelligence (DNI) described </w:t>
      </w:r>
      <w:r w:rsidRPr="005F1D3E">
        <w:rPr>
          <w:rStyle w:val="StyleUnderline"/>
        </w:rPr>
        <w:t>China as a “near-peer competitor” pushing for global power.</w:t>
      </w:r>
      <w:r>
        <w:t xml:space="preserve"> It warns: </w:t>
      </w:r>
      <w:r w:rsidRPr="005F1D3E">
        <w:rPr>
          <w:rStyle w:val="Emphasis"/>
        </w:rPr>
        <w:t>“</w:t>
      </w:r>
      <w:r w:rsidRPr="004075C8">
        <w:rPr>
          <w:rStyle w:val="Emphasis"/>
          <w:highlight w:val="green"/>
        </w:rPr>
        <w:t>Beijing</w:t>
      </w:r>
      <w:r w:rsidRPr="005F1D3E">
        <w:rPr>
          <w:rStyle w:val="Emphasis"/>
        </w:rPr>
        <w:t xml:space="preserve"> is </w:t>
      </w:r>
      <w:r w:rsidRPr="004075C8">
        <w:rPr>
          <w:rStyle w:val="Emphasis"/>
          <w:highlight w:val="green"/>
        </w:rPr>
        <w:t>working to</w:t>
      </w:r>
      <w:r w:rsidRPr="005F1D3E">
        <w:rPr>
          <w:rStyle w:val="Emphasis"/>
        </w:rPr>
        <w:t xml:space="preserve"> match or </w:t>
      </w:r>
      <w:r w:rsidRPr="004075C8">
        <w:rPr>
          <w:rStyle w:val="Emphasis"/>
          <w:highlight w:val="green"/>
        </w:rPr>
        <w:t>exceed US capabilities</w:t>
      </w:r>
      <w:r w:rsidRPr="005F1D3E">
        <w:rPr>
          <w:rStyle w:val="Emphasis"/>
        </w:rPr>
        <w:t xml:space="preserve"> </w:t>
      </w:r>
      <w:r w:rsidRPr="004075C8">
        <w:rPr>
          <w:rStyle w:val="Emphasis"/>
          <w:highlight w:val="green"/>
        </w:rPr>
        <w:t>in space</w:t>
      </w:r>
      <w:r w:rsidRPr="005F1D3E">
        <w:rPr>
          <w:rStyle w:val="Emphasis"/>
        </w:rPr>
        <w:t xml:space="preserve"> </w:t>
      </w:r>
      <w:r w:rsidRPr="004075C8">
        <w:rPr>
          <w:rStyle w:val="Emphasis"/>
          <w:highlight w:val="green"/>
        </w:rPr>
        <w:t>to gain</w:t>
      </w:r>
      <w:r w:rsidRPr="005F1D3E">
        <w:rPr>
          <w:rStyle w:val="Emphasis"/>
        </w:rPr>
        <w:t xml:space="preserve"> the military, economic, and prestige </w:t>
      </w:r>
      <w:r w:rsidRPr="004075C8">
        <w:rPr>
          <w:rStyle w:val="Emphasis"/>
        </w:rPr>
        <w:t>benefits</w:t>
      </w:r>
      <w:r w:rsidRPr="005F1D3E">
        <w:rPr>
          <w:rStyle w:val="Emphasis"/>
        </w:rPr>
        <w:t xml:space="preserve"> that Washington has accrued </w:t>
      </w:r>
      <w:r w:rsidRPr="004075C8">
        <w:rPr>
          <w:rStyle w:val="Emphasis"/>
        </w:rPr>
        <w:t xml:space="preserve">from </w:t>
      </w:r>
      <w:r w:rsidRPr="004075C8">
        <w:rPr>
          <w:rStyle w:val="Emphasis"/>
          <w:highlight w:val="green"/>
        </w:rPr>
        <w:t>space leadership</w:t>
      </w:r>
      <w:r w:rsidRPr="005F1D3E">
        <w:rPr>
          <w:rStyle w:val="Emphasis"/>
        </w:rPr>
        <w:t>.”</w:t>
      </w:r>
      <w:r>
        <w:rPr>
          <w:rStyle w:val="Emphasis"/>
        </w:rPr>
        <w:t xml:space="preserve"> </w:t>
      </w:r>
      <w:r w:rsidRPr="005F1D3E">
        <w:rPr>
          <w:rStyle w:val="StyleUnderline"/>
        </w:rPr>
        <w:t>The Biden administration suspects Chinese satellites are being used for non-civilian purposes</w:t>
      </w:r>
      <w:r>
        <w:t>. The People’s Liberation Army integrates reconnaissance and navigation data in military command and control systems, the DNI says. “</w:t>
      </w:r>
      <w:r w:rsidRPr="005F1D3E">
        <w:rPr>
          <w:rStyle w:val="StyleUnderline"/>
        </w:rPr>
        <w:t>Satellites are inherently dual use.</w:t>
      </w:r>
      <w:r>
        <w:t xml:space="preserve"> It’s not like the difference between an F15 fighter jet and a </w:t>
      </w:r>
      <w:proofErr w:type="gramStart"/>
      <w:r>
        <w:t>737 passenger</w:t>
      </w:r>
      <w:proofErr w:type="gramEnd"/>
      <w:r>
        <w:t xml:space="preserve"> plane,” </w:t>
      </w:r>
      <w:proofErr w:type="spellStart"/>
      <w:r>
        <w:t>Hilborne</w:t>
      </w:r>
      <w:proofErr w:type="spellEnd"/>
      <w:r>
        <w:t xml:space="preserve"> says. Once </w:t>
      </w:r>
      <w:r w:rsidRPr="005F1D3E">
        <w:rPr>
          <w:rStyle w:val="StyleUnderline"/>
        </w:rPr>
        <w:t>China completes the Tiangong space station next year, it</w:t>
      </w:r>
      <w:r>
        <w:t xml:space="preserve"> </w:t>
      </w:r>
      <w:r w:rsidRPr="005F1D3E">
        <w:rPr>
          <w:rStyle w:val="StyleUnderline"/>
        </w:rPr>
        <w:t>is likely to invite foreign astronauts to take part in missions. One goal: to build new soft-power alliances.</w:t>
      </w:r>
      <w:r>
        <w:t xml:space="preserve"> </w:t>
      </w:r>
      <w:r w:rsidRPr="005F1D3E">
        <w:rPr>
          <w:rStyle w:val="StyleUnderline"/>
        </w:rPr>
        <w:t>Beijing says interest from other countries is enormous</w:t>
      </w:r>
      <w:r>
        <w:t xml:space="preserve">. The low Earth orbit station is part of an ambitious development strategy in the heavens rather than on land – a sort of belt and rocket initiative. According to Alanna </w:t>
      </w:r>
      <w:proofErr w:type="spellStart"/>
      <w:r>
        <w:t>Krolikowski</w:t>
      </w:r>
      <w:proofErr w:type="spellEnd"/>
      <w:r>
        <w:t xml:space="preserve">, an assistant professor at the Missouri University of Science and Technology, </w:t>
      </w:r>
      <w:r w:rsidRPr="005F1D3E">
        <w:rPr>
          <w:rStyle w:val="StyleUnderline"/>
        </w:rPr>
        <w:t>a “bifurcation” of space exploration is under way</w:t>
      </w:r>
      <w:r>
        <w:t xml:space="preserve">. In one emerging camp are states led by China and Russia, many of them authoritarian; in the other are democracies and “like-minded” countries aligned with the US. </w:t>
      </w:r>
      <w:r w:rsidRPr="005F1D3E">
        <w:rPr>
          <w:rStyle w:val="StyleUnderline"/>
        </w:rPr>
        <w:t>Russia</w:t>
      </w:r>
      <w:r>
        <w:t xml:space="preserve"> has </w:t>
      </w:r>
      <w:r w:rsidRPr="005F1D3E">
        <w:rPr>
          <w:rStyle w:val="StyleUnderline"/>
        </w:rPr>
        <w:t>traditionally worked closely with the Americans</w:t>
      </w:r>
      <w:r>
        <w:t xml:space="preserve">, even when terrestrial relations were bad. </w:t>
      </w:r>
      <w:r w:rsidRPr="005F1D3E">
        <w:rPr>
          <w:rStyle w:val="StyleUnderline"/>
        </w:rPr>
        <w:t>Now it is moving</w:t>
      </w:r>
      <w:r>
        <w:t xml:space="preserve"> </w:t>
      </w:r>
      <w:r w:rsidRPr="004075C8">
        <w:rPr>
          <w:rStyle w:val="StyleUnderline"/>
        </w:rPr>
        <w:t>closer to Beijing</w:t>
      </w:r>
      <w:r>
        <w:t>. In March</w:t>
      </w:r>
      <w:r w:rsidRPr="004075C8">
        <w:rPr>
          <w:highlight w:val="green"/>
        </w:rPr>
        <w:t xml:space="preserve">, </w:t>
      </w:r>
      <w:r w:rsidRPr="004075C8">
        <w:rPr>
          <w:rStyle w:val="StyleUnderline"/>
          <w:highlight w:val="green"/>
        </w:rPr>
        <w:t>China and Russia</w:t>
      </w:r>
      <w:r w:rsidRPr="004075C8">
        <w:rPr>
          <w:rStyle w:val="StyleUnderline"/>
        </w:rPr>
        <w:t xml:space="preserve"> </w:t>
      </w:r>
      <w:r w:rsidRPr="004075C8">
        <w:rPr>
          <w:rStyle w:val="StyleUnderline"/>
          <w:highlight w:val="green"/>
        </w:rPr>
        <w:t>announced</w:t>
      </w:r>
      <w:r w:rsidRPr="004075C8">
        <w:rPr>
          <w:rStyle w:val="StyleUnderline"/>
        </w:rPr>
        <w:t xml:space="preserve"> plans to co-build </w:t>
      </w:r>
      <w:r w:rsidRPr="004075C8">
        <w:rPr>
          <w:rStyle w:val="StyleUnderline"/>
          <w:highlight w:val="green"/>
        </w:rPr>
        <w:t>an international lunar research station.</w:t>
      </w:r>
      <w:r w:rsidRPr="004075C8">
        <w:rPr>
          <w:rStyle w:val="StyleUnderline"/>
        </w:rPr>
        <w:t xml:space="preserve"> </w:t>
      </w:r>
      <w:r>
        <w:t xml:space="preserve">The agreement comes at a time when Vladimir Putin’s government has been increasingly isolated and subject to western sanctions. In June, Putin and his Chinese counterpart Xi Jinping renewed a friendship treaty. Moscow is </w:t>
      </w:r>
      <w:proofErr w:type="spellStart"/>
      <w:r>
        <w:t>cosying</w:t>
      </w:r>
      <w:proofErr w:type="spellEnd"/>
      <w:r>
        <w:t xml:space="preserve"> up to Beijing out of necessity, at a time of rising US-China bipolarity. 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 Nasa, meanwhile, has said it intends to put a woman and a person of </w:t>
      </w:r>
      <w:proofErr w:type="spellStart"/>
      <w:r>
        <w:t>colour</w:t>
      </w:r>
      <w:proofErr w:type="spellEnd"/>
      <w:r>
        <w:t xml:space="preserve"> on the moon by 2024. SpaceX has been hired to develop a lander. The return to the moon – after the last astronaut, commander Eugene Cernan, said goodbye in December 1972 – would be a staging post for the ultimate “giant leap”, Nasa says: sending astronauts to Mars. </w:t>
      </w:r>
      <w:proofErr w:type="spellStart"/>
      <w:r>
        <w:t>Krolikowski</w:t>
      </w:r>
      <w:proofErr w:type="spellEnd"/>
      <w:r>
        <w:t xml:space="preserve"> is </w:t>
      </w:r>
      <w:proofErr w:type="spellStart"/>
      <w:r>
        <w:t>sceptical</w:t>
      </w:r>
      <w:proofErr w:type="spellEnd"/>
      <w:r>
        <w:t xml:space="preserve"> that China will quickly overtake the US to become the world’s leading spacefaring country. “A lot of what </w:t>
      </w:r>
      <w:r w:rsidRPr="004075C8">
        <w:t xml:space="preserve">China is doing is a reprisal of what the cold war space </w:t>
      </w:r>
      <w:proofErr w:type="spellStart"/>
      <w:r w:rsidRPr="004075C8">
        <w:t>programmes</w:t>
      </w:r>
      <w:proofErr w:type="spellEnd"/>
      <w:r w:rsidRPr="004075C8">
        <w:t xml:space="preserve"> d</w:t>
      </w:r>
      <w:r>
        <w:t xml:space="preserve">id in the 1960s and 1970s,” she said. </w:t>
      </w:r>
      <w:r w:rsidRPr="004075C8">
        <w:rPr>
          <w:rStyle w:val="StyleUnderline"/>
        </w:rPr>
        <w:t>Beijing’s recent feats of exploration have as much to do with national pride as scientific discovery</w:t>
      </w:r>
      <w:r>
        <w:t xml:space="preserve">, she says. But </w:t>
      </w:r>
      <w:r w:rsidRPr="005F1D3E">
        <w:rPr>
          <w:rStyle w:val="StyleUnderline"/>
        </w:rPr>
        <w:t>there is no doubting Beijing’s desire to catch up,</w:t>
      </w:r>
      <w:r>
        <w:t xml:space="preserve"> she adds. </w:t>
      </w:r>
      <w:r w:rsidRPr="005F1D3E">
        <w:rPr>
          <w:rStyle w:val="StyleUnderline"/>
        </w:rPr>
        <w:t xml:space="preserve">“The </w:t>
      </w:r>
      <w:r w:rsidRPr="004075C8">
        <w:rPr>
          <w:rStyle w:val="StyleUnderline"/>
          <w:highlight w:val="green"/>
        </w:rPr>
        <w:t>Chinese government</w:t>
      </w:r>
      <w:r w:rsidRPr="005F1D3E">
        <w:rPr>
          <w:rStyle w:val="StyleUnderline"/>
        </w:rPr>
        <w:t xml:space="preserve"> has </w:t>
      </w:r>
      <w:r w:rsidRPr="004075C8">
        <w:rPr>
          <w:rStyle w:val="StyleUnderline"/>
          <w:highlight w:val="green"/>
        </w:rPr>
        <w:t>established</w:t>
      </w:r>
      <w:r w:rsidRPr="005F1D3E">
        <w:rPr>
          <w:rStyle w:val="StyleUnderline"/>
        </w:rPr>
        <w:t xml:space="preserve">, or has </w:t>
      </w:r>
      <w:r w:rsidRPr="004075C8">
        <w:rPr>
          <w:rStyle w:val="StyleUnderline"/>
          <w:highlight w:val="green"/>
        </w:rPr>
        <w:t xml:space="preserve">plans for, </w:t>
      </w:r>
      <w:proofErr w:type="spellStart"/>
      <w:r w:rsidRPr="004075C8">
        <w:rPr>
          <w:rStyle w:val="StyleUnderline"/>
          <w:highlight w:val="green"/>
        </w:rPr>
        <w:t>programmes</w:t>
      </w:r>
      <w:proofErr w:type="spellEnd"/>
      <w:r w:rsidRPr="005F1D3E">
        <w:rPr>
          <w:rStyle w:val="StyleUnderline"/>
        </w:rPr>
        <w:t xml:space="preserve"> or missions </w:t>
      </w:r>
      <w:r w:rsidRPr="004075C8">
        <w:rPr>
          <w:rStyle w:val="StyleUnderline"/>
          <w:highlight w:val="green"/>
        </w:rPr>
        <w:t>in</w:t>
      </w:r>
      <w:r w:rsidRPr="005F1D3E">
        <w:rPr>
          <w:rStyle w:val="StyleUnderline"/>
        </w:rPr>
        <w:t xml:space="preserve"> </w:t>
      </w:r>
      <w:r w:rsidRPr="004075C8">
        <w:rPr>
          <w:rStyle w:val="StyleUnderline"/>
          <w:highlight w:val="green"/>
        </w:rPr>
        <w:t>every major area</w:t>
      </w:r>
      <w:r w:rsidRPr="005F1D3E">
        <w:rPr>
          <w:rStyle w:val="StyleUnderline"/>
        </w:rPr>
        <w:t xml:space="preserve">, whether it’s Mars missions, building mega constellations of telecommunications satellites, or exploring asteroids. There is </w:t>
      </w:r>
      <w:r w:rsidRPr="004075C8">
        <w:rPr>
          <w:rStyle w:val="Emphasis"/>
          <w:highlight w:val="green"/>
        </w:rPr>
        <w:t>no</w:t>
      </w:r>
      <w:r w:rsidRPr="005F1D3E">
        <w:rPr>
          <w:rStyle w:val="Emphasis"/>
        </w:rPr>
        <w:t xml:space="preserve"> single </w:t>
      </w:r>
      <w:r w:rsidRPr="004075C8">
        <w:rPr>
          <w:rStyle w:val="Emphasis"/>
          <w:highlight w:val="green"/>
        </w:rPr>
        <w:t>area of space</w:t>
      </w:r>
      <w:r w:rsidRPr="005F1D3E">
        <w:rPr>
          <w:rStyle w:val="Emphasis"/>
        </w:rPr>
        <w:t xml:space="preserve"> activity </w:t>
      </w:r>
      <w:r w:rsidRPr="004075C8">
        <w:rPr>
          <w:rStyle w:val="Emphasis"/>
          <w:highlight w:val="green"/>
        </w:rPr>
        <w:t>they are not involved in.”</w:t>
      </w:r>
      <w:r>
        <w:rPr>
          <w:rStyle w:val="Emphasis"/>
        </w:rPr>
        <w:t xml:space="preserve"> </w:t>
      </w:r>
      <w:r>
        <w:t>“</w:t>
      </w:r>
      <w:r w:rsidRPr="005F1D3E">
        <w:rPr>
          <w:rStyle w:val="StyleUnderline"/>
        </w:rPr>
        <w:t>We see a tightening of the Russia-China relationship</w:t>
      </w:r>
      <w:r>
        <w:t xml:space="preserve">,” </w:t>
      </w:r>
      <w:proofErr w:type="spellStart"/>
      <w:r>
        <w:t>Krolikowski</w:t>
      </w:r>
      <w:proofErr w:type="spellEnd"/>
      <w:r>
        <w:t xml:space="preserve"> says. “In the 1950s the Soviet Union provided a wide range of technical assistance to Beijing. Since the 1990s, however, the Russian space establishment has experienced long stretches of underfunding and stagnation. </w:t>
      </w:r>
      <w:r w:rsidRPr="005F1D3E">
        <w:rPr>
          <w:rStyle w:val="StyleUnderline"/>
        </w:rPr>
        <w:t>China now presents it with new opportunities.”</w:t>
      </w:r>
      <w:r>
        <w:rPr>
          <w:rStyle w:val="StyleUnderline"/>
        </w:rPr>
        <w:t xml:space="preserve"> </w:t>
      </w:r>
      <w:r>
        <w:t xml:space="preserve">Russia is poised to benefit from cost sharing, while China gets deep-rooted Russian technical expertise. At least, that’s the theory. “I’m </w:t>
      </w:r>
      <w:proofErr w:type="spellStart"/>
      <w:r>
        <w:t>sceptical</w:t>
      </w:r>
      <w:proofErr w:type="spellEnd"/>
      <w:r>
        <w:t xml:space="preserve"> this joint space project will </w:t>
      </w:r>
      <w:proofErr w:type="spellStart"/>
      <w:r>
        <w:t>materialise</w:t>
      </w:r>
      <w:proofErr w:type="spellEnd"/>
      <w:r>
        <w:t xml:space="preserve"> anytime soon,” says Alexander​ </w:t>
      </w:r>
      <w:proofErr w:type="spellStart"/>
      <w:r>
        <w:t>Gabuev</w:t>
      </w:r>
      <w:proofErr w:type="spellEnd"/>
      <w:r>
        <w:t xml:space="preserve">, a senior fellow at the Carnegie Moscow Centre. </w:t>
      </w:r>
      <w:proofErr w:type="spellStart"/>
      <w:r>
        <w:t>Gabuev</w:t>
      </w:r>
      <w:proofErr w:type="spellEnd"/>
      <w:r>
        <w:t xml:space="preserve"> says both countries are “techno-nationalist”. Previous agreements to develop helicopters and wide-bodied aircraft saw nothing </w:t>
      </w:r>
      <w:proofErr w:type="gramStart"/>
      <w:r>
        <w:t>actually made</w:t>
      </w:r>
      <w:proofErr w:type="gramEnd"/>
      <w:r>
        <w:t xml:space="preserve">, he says. The Kremlin has been a key partner in managing and resupplying the ISS. US astronauts used Russian Soyuz rockets to reach the station, taking off from a cosmodrome in Kazakhstan, after the Space Shuttle </w:t>
      </w:r>
      <w:proofErr w:type="spellStart"/>
      <w:r>
        <w:t>programme</w:t>
      </w:r>
      <w:proofErr w:type="spellEnd"/>
      <w:r>
        <w:t xml:space="preserve"> was phased out. But this epoch seems to be coming to an end as private companies such as SpaceX take over. “I </w:t>
      </w:r>
      <w:r w:rsidRPr="004075C8">
        <w:rPr>
          <w:rStyle w:val="StyleUnderline"/>
        </w:rPr>
        <w:t>expect US-Russian relations to get worse</w:t>
      </w:r>
      <w:r>
        <w:t xml:space="preserve">,” </w:t>
      </w:r>
      <w:proofErr w:type="spellStart"/>
      <w:r>
        <w:t>Gabuev</w:t>
      </w:r>
      <w:proofErr w:type="spellEnd"/>
      <w:r>
        <w:t xml:space="preserve"> says, adding that </w:t>
      </w:r>
      <w:r w:rsidRPr="004075C8">
        <w:rPr>
          <w:rStyle w:val="StyleUnderline"/>
        </w:rPr>
        <w:t>Americans “no longer need” Russia’s help.</w:t>
      </w:r>
      <w:r>
        <w:rPr>
          <w:rStyle w:val="StyleUnderline"/>
        </w:rPr>
        <w:t xml:space="preserve"> </w:t>
      </w:r>
      <w:r>
        <w:t xml:space="preserve">Moscow’s state corporation for space activities, </w:t>
      </w:r>
      <w:proofErr w:type="spellStart"/>
      <w:r>
        <w:t>Roscosmos</w:t>
      </w:r>
      <w:proofErr w:type="spellEnd"/>
      <w:r>
        <w:t xml:space="preserve">, has faced accusations of being more interested in politics than space research. Last month the newspaper Novaya Gazeta reported that </w:t>
      </w:r>
      <w:proofErr w:type="spellStart"/>
      <w:r>
        <w:t>Roscosmos’s</w:t>
      </w:r>
      <w:proofErr w:type="spellEnd"/>
      <w:r>
        <w:t xml:space="preserve"> executive director of manned space </w:t>
      </w:r>
      <w:proofErr w:type="spellStart"/>
      <w:r>
        <w:t>programmes</w:t>
      </w:r>
      <w:proofErr w:type="spellEnd"/>
      <w:r>
        <w:t xml:space="preserve">, former cosmonaut Sergei </w:t>
      </w:r>
      <w:proofErr w:type="spellStart"/>
      <w:r>
        <w:t>Krikalev</w:t>
      </w:r>
      <w:proofErr w:type="spellEnd"/>
      <w:r>
        <w:t xml:space="preserve">, had been fired. His apparent crime: questioning an official decision to shoot a film on the Russian section of the ISS. The film, Challenge, is about a female surgeon operating on a cosmonaut in space, and has been backed and financed by </w:t>
      </w:r>
      <w:proofErr w:type="spellStart"/>
      <w:proofErr w:type="gramStart"/>
      <w:r>
        <w:t>Roscosmos</w:t>
      </w:r>
      <w:proofErr w:type="spellEnd"/>
      <w:r>
        <w:t xml:space="preserve"> .</w:t>
      </w:r>
      <w:proofErr w:type="gramEnd"/>
      <w:r>
        <w:t xml:space="preserve"> It stars </w:t>
      </w:r>
      <w:proofErr w:type="spellStart"/>
      <w:r>
        <w:t>Yulia</w:t>
      </w:r>
      <w:proofErr w:type="spellEnd"/>
      <w:r>
        <w:t xml:space="preserve"> </w:t>
      </w:r>
      <w:proofErr w:type="spellStart"/>
      <w:r>
        <w:t>Peresild</w:t>
      </w:r>
      <w:proofErr w:type="spellEnd"/>
      <w:r>
        <w:t xml:space="preserve">, who is due to head to space in October with director </w:t>
      </w:r>
      <w:proofErr w:type="spellStart"/>
      <w:r>
        <w:t>Klim</w:t>
      </w:r>
      <w:proofErr w:type="spellEnd"/>
      <w:r>
        <w:t xml:space="preserve"> </w:t>
      </w:r>
      <w:proofErr w:type="spellStart"/>
      <w:r>
        <w:t>Shipenko</w:t>
      </w:r>
      <w:proofErr w:type="spellEnd"/>
      <w:r>
        <w:t xml:space="preserve">. The launch seems timed to beat Tom Cruise, who is due to shoot his own movie on board the ISS with director Doug Liman. </w:t>
      </w:r>
      <w:proofErr w:type="spellStart"/>
      <w:r>
        <w:t>Krikalev</w:t>
      </w:r>
      <w:proofErr w:type="spellEnd"/>
      <w:r>
        <w:t xml:space="preserve">, who spent more than 800 days in space and was in orbit when the USSR collapsed, apparently told </w:t>
      </w:r>
      <w:proofErr w:type="spellStart"/>
      <w:r>
        <w:t>Roscomos’s</w:t>
      </w:r>
      <w:proofErr w:type="spellEnd"/>
      <w:r>
        <w:t xml:space="preserve"> chief, Dmitry Rogozin, that the film was pointless. Rogozin – its co-producer – has called on the west to drop sanctions in return for Russia’s cooperation on space projects. Putin, Rogozin’s boss, appears to not be very interested in other planets, though, and is more concerned with nature and the climate crisis these days. “</w:t>
      </w:r>
      <w:r w:rsidRPr="004075C8">
        <w:rPr>
          <w:rStyle w:val="StyleUnderline"/>
        </w:rPr>
        <w:t>Space is one of the areas that has traditionally transcended politics</w:t>
      </w:r>
      <w:r>
        <w:t xml:space="preserve">. The Mir space station worked at a time of east-west tensions. There was symbolic cooperation. Whether this will continue in the future is </w:t>
      </w:r>
      <w:proofErr w:type="gramStart"/>
      <w:r>
        <w:t>really up</w:t>
      </w:r>
      <w:proofErr w:type="gramEnd"/>
      <w:r>
        <w:t xml:space="preserve"> for debate,” </w:t>
      </w:r>
      <w:proofErr w:type="spellStart"/>
      <w:r>
        <w:t>Hilborne</w:t>
      </w:r>
      <w:proofErr w:type="spellEnd"/>
      <w:r>
        <w:t xml:space="preserve"> says</w:t>
      </w:r>
      <w:r w:rsidRPr="004075C8">
        <w:rPr>
          <w:rStyle w:val="StyleUnderline"/>
        </w:rPr>
        <w:t xml:space="preserve">. “The </w:t>
      </w:r>
      <w:r w:rsidRPr="004075C8">
        <w:rPr>
          <w:rStyle w:val="Emphasis"/>
          <w:highlight w:val="green"/>
        </w:rPr>
        <w:t>US is very sensitive about what happens in space.”</w:t>
      </w:r>
      <w:r>
        <w:rPr>
          <w:rStyle w:val="Emphasis"/>
        </w:rPr>
        <w:t xml:space="preserve"> </w:t>
      </w:r>
      <w:r>
        <w:t xml:space="preserve">Most </w:t>
      </w:r>
      <w:r w:rsidRPr="004075C8">
        <w:rPr>
          <w:rStyle w:val="StyleUnderline"/>
          <w:highlight w:val="green"/>
        </w:rPr>
        <w:t>observers think the US will remain the world’s pre-eminent space power</w:t>
      </w:r>
      <w:r w:rsidRPr="00F707E4">
        <w:rPr>
          <w:rStyle w:val="StyleUnderline"/>
        </w:rPr>
        <w:t>, thanks to its innovative and flourishing private sector</w:t>
      </w:r>
      <w:r>
        <w:t xml:space="preserve">. China’s Soviet-style state </w:t>
      </w:r>
      <w:proofErr w:type="spellStart"/>
      <w:r>
        <w:t>programme</w:t>
      </w:r>
      <w:proofErr w:type="spellEnd"/>
      <w:r>
        <w:t xml:space="preserve"> appears less nimble. </w:t>
      </w:r>
      <w:r w:rsidRPr="004075C8">
        <w:rPr>
          <w:rStyle w:val="StyleUnderline"/>
          <w:highlight w:val="green"/>
        </w:rPr>
        <w:t>Despite ambitious timetables, and billions spent by Beijing</w:t>
      </w:r>
      <w:r w:rsidRPr="00F707E4">
        <w:rPr>
          <w:rStyle w:val="StyleUnderline"/>
        </w:rPr>
        <w:t>, it is unclear when – or even if – an astronaut will return to the moon. The 2030s, perhaps? Will they be American or Chinese? Or from a third country?</w:t>
      </w:r>
      <w:r>
        <w:rPr>
          <w:rStyle w:val="StyleUnderline"/>
        </w:rPr>
        <w:t xml:space="preserve"> </w:t>
      </w:r>
      <w:r>
        <w:t xml:space="preserve">It may well be that the first person to boldly go again doesn’t merely represent a nation or carry a flag. </w:t>
      </w:r>
      <w:r w:rsidRPr="00F707E4">
        <w:rPr>
          <w:rStyle w:val="StyleUnderline"/>
        </w:rPr>
        <w:t>More likely, they will emerge from a lunar lander wearing a spacesuit with a SpaceX logo on the back</w:t>
      </w:r>
      <w:r>
        <w:t xml:space="preserve"> – a giant leap not only for mankind, but for galactic marketing.</w:t>
      </w:r>
    </w:p>
    <w:p w14:paraId="07783063" w14:textId="77777777" w:rsidR="00F02ECE" w:rsidRPr="00EE72AA" w:rsidRDefault="00F02ECE" w:rsidP="00F02ECE">
      <w:pPr>
        <w:pStyle w:val="Heading4"/>
        <w:rPr>
          <w:rStyle w:val="Style13ptBold"/>
          <w:b/>
          <w:bCs w:val="0"/>
        </w:rPr>
      </w:pPr>
      <w:r w:rsidRPr="00EE72AA">
        <w:rPr>
          <w:rStyle w:val="Style13ptBold"/>
          <w:b/>
          <w:bCs w:val="0"/>
        </w:rPr>
        <w:t xml:space="preserve">Government handouts key to keep the US competitive and ensure our dominance in space. </w:t>
      </w:r>
    </w:p>
    <w:p w14:paraId="28E4F0E7" w14:textId="77777777" w:rsidR="00F02ECE" w:rsidRDefault="00F02ECE" w:rsidP="00F02ECE">
      <w:r w:rsidRPr="00D8247D">
        <w:rPr>
          <w:rStyle w:val="Style13ptBold"/>
        </w:rPr>
        <w:t>Lawler 21.</w:t>
      </w:r>
      <w:r>
        <w:t xml:space="preserve"> [Richard, senior news editor] 9 June 2021. </w:t>
      </w:r>
      <w:proofErr w:type="spellStart"/>
      <w:r>
        <w:t>Engadget</w:t>
      </w:r>
      <w:proofErr w:type="spellEnd"/>
      <w:r>
        <w:t>. “</w:t>
      </w:r>
      <w:r w:rsidRPr="00856557">
        <w:t>Senate passes competitiveness bill with $52 billion for chip manufacturing</w:t>
      </w:r>
      <w:r>
        <w:t>.” Accessed 10 February 2021. &lt;</w:t>
      </w:r>
      <w:r w:rsidRPr="00856557">
        <w:t>https://www.engadget.com/senate-usica-endless-frontier-act-035551920.html</w:t>
      </w:r>
      <w:r>
        <w:t xml:space="preserve">&gt; //L. </w:t>
      </w:r>
      <w:proofErr w:type="spellStart"/>
      <w:r>
        <w:t>Su</w:t>
      </w:r>
      <w:proofErr w:type="spellEnd"/>
    </w:p>
    <w:p w14:paraId="71FA8477" w14:textId="77777777" w:rsidR="00F02ECE" w:rsidRDefault="00F02ECE" w:rsidP="00F02ECE">
      <w:pPr>
        <w:rPr>
          <w:u w:val="single"/>
        </w:rPr>
      </w:pPr>
      <w:r>
        <w:t xml:space="preserve">On Tuesday afternoon </w:t>
      </w:r>
      <w:r w:rsidRPr="00EE72AA">
        <w:rPr>
          <w:u w:val="single"/>
        </w:rPr>
        <w:t xml:space="preserve">the Senate passed S.1260, an amended version of Chuck Schumer's </w:t>
      </w:r>
      <w:r w:rsidRPr="00A76BEE">
        <w:rPr>
          <w:highlight w:val="green"/>
          <w:u w:val="single"/>
        </w:rPr>
        <w:t>Endless Frontier Act</w:t>
      </w:r>
      <w:r w:rsidRPr="00EE72AA">
        <w:rPr>
          <w:u w:val="single"/>
        </w:rPr>
        <w:t xml:space="preserve"> that </w:t>
      </w:r>
      <w:r w:rsidRPr="00A76BEE">
        <w:rPr>
          <w:highlight w:val="green"/>
          <w:u w:val="single"/>
        </w:rPr>
        <w:t>authorizes billions</w:t>
      </w:r>
      <w:r w:rsidRPr="00EE72AA">
        <w:rPr>
          <w:u w:val="single"/>
        </w:rPr>
        <w:t xml:space="preserve"> in funding </w:t>
      </w:r>
      <w:r w:rsidRPr="00A76BEE">
        <w:rPr>
          <w:highlight w:val="green"/>
          <w:u w:val="single"/>
        </w:rPr>
        <w:t>to</w:t>
      </w:r>
      <w:r w:rsidRPr="00EE72AA">
        <w:rPr>
          <w:u w:val="single"/>
        </w:rPr>
        <w:t xml:space="preserve"> </w:t>
      </w:r>
      <w:r w:rsidRPr="00A76BEE">
        <w:rPr>
          <w:highlight w:val="green"/>
          <w:u w:val="single"/>
        </w:rPr>
        <w:t>strengthen US tech and research</w:t>
      </w:r>
      <w:r w:rsidRPr="00EE72AA">
        <w:rPr>
          <w:u w:val="single"/>
        </w:rPr>
        <w:t>.</w:t>
      </w:r>
      <w:r>
        <w:t xml:space="preserve"> Dubbed the U.S. Innovation and Competition Act, </w:t>
      </w:r>
      <w:r w:rsidRPr="00EE72AA">
        <w:rPr>
          <w:u w:val="single"/>
        </w:rPr>
        <w:t xml:space="preserve">it's also </w:t>
      </w:r>
      <w:r w:rsidRPr="00A76BEE">
        <w:rPr>
          <w:highlight w:val="green"/>
          <w:u w:val="single"/>
        </w:rPr>
        <w:t>intended to</w:t>
      </w:r>
      <w:r w:rsidRPr="00EE72AA">
        <w:rPr>
          <w:u w:val="single"/>
        </w:rPr>
        <w:t xml:space="preserve"> build up US manufacturing and tech to </w:t>
      </w:r>
      <w:r w:rsidRPr="00A76BEE">
        <w:rPr>
          <w:highlight w:val="green"/>
          <w:u w:val="single"/>
        </w:rPr>
        <w:t>compete</w:t>
      </w:r>
      <w:r w:rsidRPr="00EE72AA">
        <w:rPr>
          <w:u w:val="single"/>
        </w:rPr>
        <w:t xml:space="preserve"> </w:t>
      </w:r>
      <w:r w:rsidRPr="00A76BEE">
        <w:rPr>
          <w:highlight w:val="green"/>
          <w:u w:val="single"/>
        </w:rPr>
        <w:t>with</w:t>
      </w:r>
      <w:r w:rsidRPr="00EE72AA">
        <w:rPr>
          <w:u w:val="single"/>
        </w:rPr>
        <w:t xml:space="preserve"> options from </w:t>
      </w:r>
      <w:proofErr w:type="gramStart"/>
      <w:r w:rsidRPr="00A76BEE">
        <w:rPr>
          <w:highlight w:val="green"/>
          <w:u w:val="single"/>
        </w:rPr>
        <w:t>China</w:t>
      </w:r>
      <w:r w:rsidRPr="00EE72AA">
        <w:rPr>
          <w:u w:val="single"/>
        </w:rPr>
        <w:t>,</w:t>
      </w:r>
      <w:r>
        <w:t xml:space="preserve"> and</w:t>
      </w:r>
      <w:proofErr w:type="gramEnd"/>
      <w:r>
        <w:t xml:space="preserve"> passed by a 68 - 32 vote. As Reuters notes, of the $190 billion in spending laid out in the bill, more than $50 billion is available to "increase U.S. production and research into semiconductors and telecommunications equipment," with $2 billion focused specifically on chips used by automakers — ones that have been in short supply, stalling production lines across the country. In a tweet after the vote, Schumer said "</w:t>
      </w:r>
      <w:r w:rsidRPr="00A76BEE">
        <w:rPr>
          <w:u w:val="single"/>
        </w:rPr>
        <w:t xml:space="preserve">This </w:t>
      </w:r>
      <w:r w:rsidRPr="00A76BEE">
        <w:rPr>
          <w:highlight w:val="green"/>
          <w:u w:val="single"/>
        </w:rPr>
        <w:t>legislation will set</w:t>
      </w:r>
      <w:r w:rsidRPr="00A76BEE">
        <w:rPr>
          <w:u w:val="single"/>
        </w:rPr>
        <w:t xml:space="preserve"> the </w:t>
      </w:r>
      <w:r w:rsidRPr="00A76BEE">
        <w:rPr>
          <w:highlight w:val="green"/>
          <w:u w:val="single"/>
        </w:rPr>
        <w:t>U</w:t>
      </w:r>
      <w:r w:rsidRPr="00A76BEE">
        <w:rPr>
          <w:u w:val="single"/>
        </w:rPr>
        <w:t xml:space="preserve">nited </w:t>
      </w:r>
      <w:r w:rsidRPr="00A76BEE">
        <w:rPr>
          <w:highlight w:val="green"/>
          <w:u w:val="single"/>
        </w:rPr>
        <w:t>S</w:t>
      </w:r>
      <w:r w:rsidRPr="00A76BEE">
        <w:rPr>
          <w:u w:val="single"/>
        </w:rPr>
        <w:t xml:space="preserve">tates </w:t>
      </w:r>
      <w:r w:rsidRPr="00A76BEE">
        <w:rPr>
          <w:highlight w:val="green"/>
          <w:u w:val="single"/>
        </w:rPr>
        <w:t>on a path to out-innovate</w:t>
      </w:r>
      <w:r w:rsidRPr="00A76BEE">
        <w:rPr>
          <w:u w:val="single"/>
        </w:rPr>
        <w:t xml:space="preserve">, out-produce, and out-compete the world </w:t>
      </w:r>
      <w:r w:rsidRPr="00A76BEE">
        <w:rPr>
          <w:highlight w:val="green"/>
          <w:u w:val="single"/>
        </w:rPr>
        <w:t>in the industries of the future."</w:t>
      </w:r>
      <w:r w:rsidRPr="00A76BEE">
        <w:rPr>
          <w:u w:val="single"/>
        </w:rPr>
        <w:t xml:space="preserve"> The original bill proposed last year committed over $100 billion to boost research and create regional technology hubs, however this version has expanded to $250 billion</w:t>
      </w:r>
      <w:r>
        <w:t xml:space="preserve">, as Bloomberg notes </w:t>
      </w:r>
      <w:r w:rsidRPr="00A76BEE">
        <w:rPr>
          <w:u w:val="single"/>
        </w:rPr>
        <w:t xml:space="preserve">it's added legislation from </w:t>
      </w:r>
      <w:proofErr w:type="gramStart"/>
      <w:r w:rsidRPr="00A76BEE">
        <w:rPr>
          <w:u w:val="single"/>
        </w:rPr>
        <w:t>a number of</w:t>
      </w:r>
      <w:proofErr w:type="gramEnd"/>
      <w:r w:rsidRPr="00A76BEE">
        <w:rPr>
          <w:u w:val="single"/>
        </w:rPr>
        <w:t xml:space="preserve"> committees focusing on competition with China.</w:t>
      </w:r>
    </w:p>
    <w:p w14:paraId="32B8AC10" w14:textId="77777777" w:rsidR="00F02ECE" w:rsidRPr="00745C0D" w:rsidRDefault="00F02ECE" w:rsidP="00F02ECE">
      <w:pPr>
        <w:pStyle w:val="Heading4"/>
      </w:pPr>
      <w:r>
        <w:t xml:space="preserve">China circumvents - private Chinese space ventures are </w:t>
      </w:r>
      <w:r w:rsidRPr="00745C0D">
        <w:rPr>
          <w:u w:val="single"/>
        </w:rPr>
        <w:t>subsumed</w:t>
      </w:r>
      <w:r w:rsidRPr="00745C0D">
        <w:t xml:space="preserve"> by the </w:t>
      </w:r>
      <w:r w:rsidRPr="00745C0D">
        <w:rPr>
          <w:u w:val="single"/>
        </w:rPr>
        <w:t>public sphere</w:t>
      </w:r>
      <w:r w:rsidRPr="00745C0D">
        <w:t xml:space="preserve"> </w:t>
      </w:r>
      <w:r>
        <w:t>under Xi.</w:t>
      </w:r>
    </w:p>
    <w:p w14:paraId="71ADABC4" w14:textId="77777777" w:rsidR="00F02ECE" w:rsidRPr="003C666E" w:rsidRDefault="00F02ECE" w:rsidP="00F02ECE">
      <w:r w:rsidRPr="00745C0D">
        <w:rPr>
          <w:rStyle w:val="Style13ptBold"/>
        </w:rPr>
        <w:t>Patel '21</w:t>
      </w:r>
      <w:r w:rsidRPr="00745C0D">
        <w:t xml:space="preserve"> (Neel V. </w:t>
      </w:r>
      <w:r>
        <w:t>Patel</w:t>
      </w:r>
      <w:r w:rsidRPr="00745C0D">
        <w:t>; science and tech journalist, currently working as a senior editor at The Daily Beast</w:t>
      </w:r>
      <w:r>
        <w:t xml:space="preserve"> and space reporter for MIT Tech Review</w:t>
      </w:r>
      <w:r w:rsidRPr="00745C0D">
        <w:t xml:space="preserve">; 1-21-2021; "China’s surging private space industry is out to challenge the US"; https://www.technologyreview.com/2021/01/21/1016513/china-private-commercial-space-industry-dominance/, MIT Technology Review, accessed 1-14-2022; </w:t>
      </w:r>
      <w:proofErr w:type="spellStart"/>
      <w:r w:rsidRPr="00745C0D">
        <w:t>JPark</w:t>
      </w:r>
      <w:proofErr w:type="spellEnd"/>
      <w:r w:rsidRPr="00745C0D">
        <w:t>)</w:t>
      </w:r>
    </w:p>
    <w:p w14:paraId="2EA362C2" w14:textId="77777777" w:rsidR="00F02ECE" w:rsidRPr="00246D7F" w:rsidRDefault="00F02ECE" w:rsidP="00F02ECE">
      <w:pPr>
        <w:rPr>
          <w:sz w:val="16"/>
        </w:rPr>
      </w:pPr>
      <w:r w:rsidRPr="00BF308A">
        <w:rPr>
          <w:sz w:val="16"/>
        </w:rPr>
        <w:t xml:space="preserve">Although China is taking inspiration from the US in building out its private industry, </w:t>
      </w:r>
      <w:r w:rsidRPr="00745C0D">
        <w:rPr>
          <w:rStyle w:val="StyleUnderline"/>
        </w:rPr>
        <w:t>the nature of the Chinese state also means these new companies face obstacles that their rivals</w:t>
      </w:r>
      <w:r w:rsidRPr="00BF308A">
        <w:rPr>
          <w:sz w:val="16"/>
        </w:rPr>
        <w:t xml:space="preserve"> in the West </w:t>
      </w:r>
      <w:r w:rsidRPr="00745C0D">
        <w:rPr>
          <w:rStyle w:val="StyleUnderline"/>
        </w:rPr>
        <w:t>don’t have to worry about</w:t>
      </w:r>
      <w:r w:rsidRPr="00BF308A">
        <w:rPr>
          <w:sz w:val="16"/>
        </w:rPr>
        <w:t xml:space="preserve">. </w:t>
      </w:r>
      <w:r w:rsidRPr="00D93831">
        <w:rPr>
          <w:rStyle w:val="StyleUnderline"/>
          <w:highlight w:val="green"/>
        </w:rPr>
        <w:t>While</w:t>
      </w:r>
      <w:r w:rsidRPr="00745C0D">
        <w:rPr>
          <w:rStyle w:val="StyleUnderline"/>
        </w:rPr>
        <w:t xml:space="preserve"> Chinese </w:t>
      </w:r>
      <w:r w:rsidRPr="00D93831">
        <w:rPr>
          <w:rStyle w:val="StyleUnderline"/>
          <w:highlight w:val="green"/>
        </w:rPr>
        <w:t>companies</w:t>
      </w:r>
      <w:r w:rsidRPr="00745C0D">
        <w:rPr>
          <w:rStyle w:val="StyleUnderline"/>
        </w:rPr>
        <w:t xml:space="preserve"> may </w:t>
      </w:r>
      <w:r w:rsidRPr="00D93831">
        <w:rPr>
          <w:rStyle w:val="StyleUnderline"/>
          <w:highlight w:val="green"/>
        </w:rPr>
        <w:t>look private on paper, they must still submit to government</w:t>
      </w:r>
      <w:r w:rsidRPr="00745C0D">
        <w:rPr>
          <w:rStyle w:val="StyleUnderline"/>
        </w:rPr>
        <w:t xml:space="preserve"> guidance and </w:t>
      </w:r>
      <w:r w:rsidRPr="00D93831">
        <w:rPr>
          <w:rStyle w:val="StyleUnderline"/>
          <w:highlight w:val="green"/>
        </w:rPr>
        <w:t>control</w:t>
      </w:r>
      <w:r w:rsidRPr="00745C0D">
        <w:rPr>
          <w:rStyle w:val="StyleUnderline"/>
        </w:rPr>
        <w:t xml:space="preserve">, </w:t>
      </w:r>
      <w:r w:rsidRPr="00D93831">
        <w:rPr>
          <w:rStyle w:val="StyleUnderline"/>
          <w:highlight w:val="green"/>
        </w:rPr>
        <w:t>and accept</w:t>
      </w:r>
      <w:r w:rsidRPr="00745C0D">
        <w:rPr>
          <w:rStyle w:val="StyleUnderline"/>
        </w:rPr>
        <w:t xml:space="preserve"> some level of </w:t>
      </w:r>
      <w:r w:rsidRPr="00D93831">
        <w:rPr>
          <w:rStyle w:val="StyleUnderline"/>
          <w:highlight w:val="green"/>
        </w:rPr>
        <w:t>interference</w:t>
      </w:r>
      <w:r w:rsidRPr="00745C0D">
        <w:rPr>
          <w:rStyle w:val="StyleUnderline"/>
        </w:rPr>
        <w:t>.</w:t>
      </w:r>
      <w:r w:rsidRPr="00BF308A">
        <w:rPr>
          <w:sz w:val="16"/>
        </w:rPr>
        <w:t xml:space="preserve"> It may be difficult for them to make a case to potential overseas customers that they are independent. </w:t>
      </w:r>
      <w:r w:rsidRPr="00745C0D">
        <w:rPr>
          <w:rStyle w:val="StyleUnderline"/>
        </w:rPr>
        <w:t xml:space="preserve">The </w:t>
      </w:r>
      <w:r w:rsidRPr="00D93831">
        <w:rPr>
          <w:rStyle w:val="StyleUnderline"/>
          <w:highlight w:val="green"/>
        </w:rPr>
        <w:t>distinction between</w:t>
      </w:r>
      <w:r w:rsidRPr="00745C0D">
        <w:rPr>
          <w:rStyle w:val="StyleUnderline"/>
        </w:rPr>
        <w:t xml:space="preserve"> companies that are </w:t>
      </w:r>
      <w:r w:rsidRPr="00D93831">
        <w:rPr>
          <w:rStyle w:val="StyleUnderline"/>
          <w:highlight w:val="green"/>
        </w:rPr>
        <w:t>truly private</w:t>
      </w:r>
      <w:r w:rsidRPr="00745C0D">
        <w:rPr>
          <w:rStyle w:val="StyleUnderline"/>
        </w:rPr>
        <w:t xml:space="preserve"> </w:t>
      </w:r>
      <w:r w:rsidRPr="00D93831">
        <w:rPr>
          <w:rStyle w:val="StyleUnderline"/>
          <w:highlight w:val="green"/>
        </w:rPr>
        <w:t>and</w:t>
      </w:r>
      <w:r w:rsidRPr="00745C0D">
        <w:rPr>
          <w:rStyle w:val="StyleUnderline"/>
        </w:rPr>
        <w:t xml:space="preserve"> those that are </w:t>
      </w:r>
      <w:proofErr w:type="gramStart"/>
      <w:r w:rsidRPr="00745C0D">
        <w:rPr>
          <w:rStyle w:val="StyleUnderline"/>
        </w:rPr>
        <w:t xml:space="preserve">more or less </w:t>
      </w:r>
      <w:r w:rsidRPr="00D93831">
        <w:rPr>
          <w:rStyle w:val="StyleUnderline"/>
          <w:highlight w:val="green"/>
        </w:rPr>
        <w:t>state</w:t>
      </w:r>
      <w:proofErr w:type="gramEnd"/>
      <w:r w:rsidRPr="00D93831">
        <w:rPr>
          <w:rStyle w:val="StyleUnderline"/>
          <w:highlight w:val="green"/>
        </w:rPr>
        <w:t xml:space="preserve"> actors is </w:t>
      </w:r>
      <w:r w:rsidRPr="00BF308A">
        <w:rPr>
          <w:rStyle w:val="StyleUnderline"/>
        </w:rPr>
        <w:t xml:space="preserve">still </w:t>
      </w:r>
      <w:r w:rsidRPr="00D93831">
        <w:rPr>
          <w:rStyle w:val="StyleUnderline"/>
          <w:highlight w:val="green"/>
        </w:rPr>
        <w:t>quite fuzzy</w:t>
      </w:r>
      <w:r w:rsidRPr="00BF308A">
        <w:rPr>
          <w:sz w:val="16"/>
        </w:rPr>
        <w:t xml:space="preserve">, especially if the government is a frequent customer. “That could still lead to a lack of trust from other partners,” says Goswami. It doesn’t help that the government itself is often very cagey about what its national program is even up to. And Hines adds that </w:t>
      </w:r>
      <w:r w:rsidRPr="00745C0D">
        <w:rPr>
          <w:rStyle w:val="StyleUnderline"/>
        </w:rPr>
        <w:t>it’s not always clear exactly how separate these companies are from, say, the People’s Liberation Army</w:t>
      </w:r>
      <w:r w:rsidRPr="00BF308A">
        <w:rPr>
          <w:sz w:val="16"/>
        </w:rPr>
        <w:t xml:space="preserve">, </w:t>
      </w:r>
      <w:r w:rsidRPr="00D93831">
        <w:rPr>
          <w:rStyle w:val="StyleUnderline"/>
          <w:highlight w:val="green"/>
        </w:rPr>
        <w:t>given</w:t>
      </w:r>
      <w:r w:rsidRPr="00BF308A">
        <w:rPr>
          <w:sz w:val="16"/>
        </w:rPr>
        <w:t xml:space="preserve"> the </w:t>
      </w:r>
      <w:r w:rsidRPr="00D93831">
        <w:rPr>
          <w:rStyle w:val="StyleUnderline"/>
          <w:highlight w:val="green"/>
        </w:rPr>
        <w:t>historical ties between the space and defense sectors</w:t>
      </w:r>
      <w:r w:rsidRPr="00BF308A">
        <w:rPr>
          <w:sz w:val="16"/>
        </w:rPr>
        <w:t>. “Some of these things will pose significant hurdles for the commercial space sector as it tries to expand,” he says.</w:t>
      </w:r>
    </w:p>
    <w:p w14:paraId="4D107D53" w14:textId="77777777" w:rsidR="00F02ECE" w:rsidRPr="005E5E1B" w:rsidRDefault="00F02ECE" w:rsidP="00F02ECE">
      <w:pPr>
        <w:pStyle w:val="Heading4"/>
        <w:rPr>
          <w:rStyle w:val="Style13ptBold"/>
          <w:b/>
          <w:sz w:val="12"/>
        </w:rPr>
      </w:pPr>
      <w:r w:rsidRPr="005E5E1B">
        <w:rPr>
          <w:rStyle w:val="Style13ptBold"/>
          <w:b/>
        </w:rPr>
        <w:t xml:space="preserve">Losing the space race means losing US </w:t>
      </w:r>
      <w:proofErr w:type="spellStart"/>
      <w:r w:rsidRPr="005E5E1B">
        <w:rPr>
          <w:rStyle w:val="Style13ptBold"/>
          <w:b/>
        </w:rPr>
        <w:t>heg</w:t>
      </w:r>
      <w:proofErr w:type="spellEnd"/>
      <w:r w:rsidRPr="005E5E1B">
        <w:rPr>
          <w:rStyle w:val="Style13ptBold"/>
          <w:b/>
        </w:rPr>
        <w:t xml:space="preserve">. </w:t>
      </w:r>
    </w:p>
    <w:p w14:paraId="0CA4B29F" w14:textId="77777777" w:rsidR="00F02ECE" w:rsidRPr="005E5E1B" w:rsidRDefault="00F02ECE" w:rsidP="00F02ECE">
      <w:pPr>
        <w:rPr>
          <w:szCs w:val="40"/>
        </w:rPr>
      </w:pPr>
      <w:r w:rsidRPr="005E5E1B">
        <w:rPr>
          <w:rStyle w:val="Style13ptBold"/>
        </w:rPr>
        <w:t>Weichert 21</w:t>
      </w:r>
      <w:r w:rsidRPr="005E5E1B">
        <w:rPr>
          <w:szCs w:val="40"/>
        </w:rPr>
        <w:t xml:space="preserve">. [Brandon J. Weichert is the author of “Winning Space: How America Remains a Superpower," from Republic Book Publishers, and a geopolitical analyst who manages The Weichert Report: World News Done Right. He can be followed via Twitter @WeTheBrandon] 13 March 2021. Real Clear Politics. “China and Russia Are Winning the New Space Race” Accessed 31 December 2021. &lt;https://www.realclearpolitics.com/articles/2021/03/13/china_and_russia_are_winning_the_new_space_race_145394.html#!&gt; //L. </w:t>
      </w:r>
      <w:proofErr w:type="spellStart"/>
      <w:r w:rsidRPr="005E5E1B">
        <w:rPr>
          <w:szCs w:val="40"/>
        </w:rPr>
        <w:t>Su</w:t>
      </w:r>
      <w:proofErr w:type="spellEnd"/>
    </w:p>
    <w:p w14:paraId="25652C98" w14:textId="0FCA495E" w:rsidR="00F02ECE" w:rsidRDefault="00F02ECE" w:rsidP="00F02ECE">
      <w:pPr>
        <w:rPr>
          <w:szCs w:val="40"/>
        </w:rPr>
      </w:pPr>
      <w:r w:rsidRPr="005E5E1B">
        <w:rPr>
          <w:szCs w:val="40"/>
          <w:u w:val="single"/>
        </w:rPr>
        <w:t>Conflict, not cooperation, is going to define international affairs for the foreseeable future. This will be true both on Earth and, more importantly, in the strategic high ground of space</w:t>
      </w:r>
      <w:r w:rsidRPr="005E5E1B">
        <w:rPr>
          <w:szCs w:val="40"/>
        </w:rPr>
        <w:t xml:space="preserve">. Fact </w:t>
      </w:r>
      <w:proofErr w:type="gramStart"/>
      <w:r w:rsidRPr="005E5E1B">
        <w:rPr>
          <w:szCs w:val="40"/>
        </w:rPr>
        <w:t>is,</w:t>
      </w:r>
      <w:proofErr w:type="gramEnd"/>
      <w:r w:rsidRPr="005E5E1B">
        <w:rPr>
          <w:szCs w:val="40"/>
        </w:rPr>
        <w:t xml:space="preserve"> the second space race is on. </w:t>
      </w:r>
      <w:r w:rsidRPr="005E5E1B">
        <w:rPr>
          <w:szCs w:val="40"/>
          <w:u w:val="single"/>
        </w:rPr>
        <w:t xml:space="preserve">The </w:t>
      </w:r>
      <w:r w:rsidRPr="005E5E1B">
        <w:rPr>
          <w:szCs w:val="40"/>
          <w:highlight w:val="green"/>
          <w:u w:val="single"/>
        </w:rPr>
        <w:t>world’s powers are playing for keeps</w:t>
      </w:r>
      <w:r w:rsidRPr="005E5E1B">
        <w:rPr>
          <w:szCs w:val="40"/>
          <w:u w:val="single"/>
        </w:rPr>
        <w:t xml:space="preserve">. </w:t>
      </w:r>
      <w:r w:rsidRPr="005E5E1B">
        <w:rPr>
          <w:szCs w:val="40"/>
          <w:highlight w:val="green"/>
          <w:u w:val="single"/>
        </w:rPr>
        <w:t>Whoever wins</w:t>
      </w:r>
      <w:r w:rsidRPr="005E5E1B">
        <w:rPr>
          <w:szCs w:val="40"/>
          <w:u w:val="single"/>
        </w:rPr>
        <w:t xml:space="preserve"> the second space race </w:t>
      </w:r>
      <w:r w:rsidRPr="005E5E1B">
        <w:rPr>
          <w:szCs w:val="40"/>
          <w:highlight w:val="green"/>
          <w:u w:val="single"/>
        </w:rPr>
        <w:t>will rule the world</w:t>
      </w:r>
      <w:r w:rsidRPr="005E5E1B">
        <w:rPr>
          <w:szCs w:val="40"/>
        </w:rPr>
        <w:t xml:space="preserve">. Despite the competitive advantages that the United States has in this arena, </w:t>
      </w:r>
      <w:r w:rsidRPr="005E5E1B">
        <w:rPr>
          <w:szCs w:val="40"/>
          <w:highlight w:val="green"/>
          <w:u w:val="single"/>
        </w:rPr>
        <w:t>America’s rivals</w:t>
      </w:r>
      <w:r w:rsidRPr="005E5E1B">
        <w:rPr>
          <w:szCs w:val="40"/>
          <w:u w:val="single"/>
        </w:rPr>
        <w:t xml:space="preserve"> — namely Russia and China — </w:t>
      </w:r>
      <w:r w:rsidRPr="005E5E1B">
        <w:rPr>
          <w:szCs w:val="40"/>
          <w:highlight w:val="green"/>
          <w:u w:val="single"/>
        </w:rPr>
        <w:t>are catching up</w:t>
      </w:r>
      <w:r w:rsidRPr="005E5E1B">
        <w:rPr>
          <w:szCs w:val="40"/>
          <w:u w:val="single"/>
        </w:rPr>
        <w:t xml:space="preserve">. Unless the Biden administration takes a radical departure from where its nascent space policy is heading, </w:t>
      </w:r>
      <w:r w:rsidRPr="005E5E1B">
        <w:rPr>
          <w:szCs w:val="40"/>
          <w:highlight w:val="green"/>
          <w:u w:val="single"/>
        </w:rPr>
        <w:t>America will lose space and</w:t>
      </w:r>
      <w:r w:rsidRPr="005E5E1B">
        <w:rPr>
          <w:szCs w:val="40"/>
          <w:u w:val="single"/>
        </w:rPr>
        <w:t xml:space="preserve">, in so doing, the United States will </w:t>
      </w:r>
      <w:r w:rsidRPr="005E5E1B">
        <w:rPr>
          <w:szCs w:val="40"/>
          <w:highlight w:val="green"/>
          <w:u w:val="single"/>
        </w:rPr>
        <w:t>cease being the world’s superpower</w:t>
      </w:r>
      <w:r w:rsidRPr="005E5E1B">
        <w:rPr>
          <w:szCs w:val="40"/>
        </w:rPr>
        <w:t xml:space="preserve">. Some people reading this might not understand why it matters if America surrendered space to China. You might be questioning why we should care if the country remains a superpower. </w:t>
      </w:r>
      <w:r w:rsidRPr="005E5E1B">
        <w:rPr>
          <w:szCs w:val="40"/>
          <w:u w:val="single"/>
        </w:rPr>
        <w:t xml:space="preserve">But </w:t>
      </w:r>
      <w:r w:rsidRPr="005E5E1B">
        <w:rPr>
          <w:szCs w:val="40"/>
          <w:highlight w:val="green"/>
          <w:u w:val="single"/>
        </w:rPr>
        <w:t>without America’s</w:t>
      </w:r>
      <w:r w:rsidRPr="005E5E1B">
        <w:rPr>
          <w:szCs w:val="40"/>
          <w:u w:val="single"/>
        </w:rPr>
        <w:t xml:space="preserve"> once unquestionable </w:t>
      </w:r>
      <w:r w:rsidRPr="005E5E1B">
        <w:rPr>
          <w:szCs w:val="40"/>
          <w:highlight w:val="green"/>
          <w:u w:val="single"/>
        </w:rPr>
        <w:t>dominance of space</w:t>
      </w:r>
      <w:r w:rsidRPr="005E5E1B">
        <w:rPr>
          <w:szCs w:val="40"/>
          <w:u w:val="single"/>
        </w:rPr>
        <w:t xml:space="preserve">, without access to critical satellites in orbit, the America you and I know would ground to a halt. Everything in our society today relies on signals and those signals must pass through satellites. </w:t>
      </w:r>
      <w:r w:rsidRPr="005E5E1B">
        <w:rPr>
          <w:szCs w:val="40"/>
          <w:highlight w:val="green"/>
          <w:u w:val="single"/>
        </w:rPr>
        <w:t>The</w:t>
      </w:r>
      <w:r w:rsidRPr="005E5E1B">
        <w:rPr>
          <w:szCs w:val="40"/>
          <w:u w:val="single"/>
        </w:rPr>
        <w:t xml:space="preserve"> U.S. </w:t>
      </w:r>
      <w:r w:rsidRPr="005E5E1B">
        <w:rPr>
          <w:szCs w:val="40"/>
          <w:highlight w:val="green"/>
          <w:u w:val="single"/>
        </w:rPr>
        <w:t>military could not defend</w:t>
      </w:r>
      <w:r w:rsidRPr="005E5E1B">
        <w:rPr>
          <w:szCs w:val="40"/>
          <w:u w:val="single"/>
        </w:rPr>
        <w:t xml:space="preserve"> itself or </w:t>
      </w:r>
      <w:r w:rsidRPr="005E5E1B">
        <w:rPr>
          <w:szCs w:val="40"/>
          <w:highlight w:val="green"/>
          <w:u w:val="single"/>
        </w:rPr>
        <w:t>American interests</w:t>
      </w:r>
      <w:r w:rsidRPr="005E5E1B">
        <w:rPr>
          <w:szCs w:val="40"/>
          <w:u w:val="single"/>
        </w:rPr>
        <w:t xml:space="preserve"> abroad nor could everyday life for average Americans continue should U.S. satellites be destroyed or rendered inoperable</w:t>
      </w:r>
      <w:r w:rsidRPr="005E5E1B">
        <w:rPr>
          <w:szCs w:val="40"/>
        </w:rPr>
        <w:t xml:space="preserve"> </w:t>
      </w:r>
    </w:p>
    <w:p w14:paraId="356C8ADA" w14:textId="77777777" w:rsidR="00F02ECE" w:rsidRPr="005E5E1B" w:rsidRDefault="00F02ECE" w:rsidP="00F02ECE">
      <w:pPr>
        <w:keepNext/>
        <w:keepLines/>
        <w:spacing w:before="40" w:after="0"/>
        <w:outlineLvl w:val="3"/>
        <w:rPr>
          <w:rFonts w:eastAsia="MS Gothic" w:cs="Times New Roman"/>
          <w:b/>
          <w:iCs/>
          <w:sz w:val="26"/>
          <w:u w:val="single"/>
        </w:rPr>
      </w:pPr>
      <w:r w:rsidRPr="005E5E1B">
        <w:rPr>
          <w:rFonts w:eastAsia="MS Gothic" w:cs="Times New Roman"/>
          <w:b/>
          <w:iCs/>
          <w:sz w:val="26"/>
        </w:rPr>
        <w:t xml:space="preserve">Hegemony solves </w:t>
      </w:r>
      <w:r w:rsidRPr="005E5E1B">
        <w:rPr>
          <w:rFonts w:eastAsia="MS Gothic" w:cs="Times New Roman"/>
          <w:b/>
          <w:iCs/>
          <w:sz w:val="26"/>
          <w:u w:val="single"/>
        </w:rPr>
        <w:t>global nuclear war</w:t>
      </w:r>
      <w:r w:rsidRPr="005E5E1B">
        <w:rPr>
          <w:rFonts w:eastAsia="MS Gothic" w:cs="Times New Roman"/>
          <w:b/>
          <w:iCs/>
          <w:sz w:val="26"/>
        </w:rPr>
        <w:t xml:space="preserve">---decline </w:t>
      </w:r>
      <w:r w:rsidRPr="005E5E1B">
        <w:rPr>
          <w:rFonts w:eastAsia="MS Gothic" w:cs="Times New Roman"/>
          <w:b/>
          <w:iCs/>
          <w:sz w:val="26"/>
          <w:u w:val="single"/>
        </w:rPr>
        <w:t>emboldens</w:t>
      </w:r>
      <w:r w:rsidRPr="005E5E1B">
        <w:rPr>
          <w:rFonts w:eastAsia="MS Gothic" w:cs="Times New Roman"/>
          <w:b/>
          <w:iCs/>
          <w:sz w:val="26"/>
        </w:rPr>
        <w:t xml:space="preserve"> China, Russia, and Iran---causes </w:t>
      </w:r>
      <w:proofErr w:type="gramStart"/>
      <w:r w:rsidRPr="005E5E1B">
        <w:rPr>
          <w:rFonts w:eastAsia="MS Gothic" w:cs="Times New Roman"/>
          <w:b/>
          <w:iCs/>
          <w:sz w:val="26"/>
          <w:u w:val="single"/>
        </w:rPr>
        <w:t>counter-balancing</w:t>
      </w:r>
      <w:proofErr w:type="gramEnd"/>
      <w:r w:rsidRPr="005E5E1B">
        <w:rPr>
          <w:rFonts w:eastAsia="MS Gothic" w:cs="Times New Roman"/>
          <w:b/>
          <w:iCs/>
          <w:sz w:val="26"/>
        </w:rPr>
        <w:t xml:space="preserve"> and </w:t>
      </w:r>
      <w:r w:rsidRPr="005E5E1B">
        <w:rPr>
          <w:rFonts w:eastAsia="MS Gothic" w:cs="Times New Roman"/>
          <w:b/>
          <w:iCs/>
          <w:sz w:val="26"/>
          <w:u w:val="single"/>
        </w:rPr>
        <w:t>transition wars</w:t>
      </w:r>
    </w:p>
    <w:p w14:paraId="2017998D" w14:textId="77777777" w:rsidR="00F02ECE" w:rsidRPr="005E5E1B" w:rsidRDefault="00F02ECE" w:rsidP="00F02ECE">
      <w:pPr>
        <w:rPr>
          <w:rFonts w:eastAsia="Cambria"/>
        </w:rPr>
      </w:pPr>
      <w:r w:rsidRPr="005E5E1B">
        <w:rPr>
          <w:rFonts w:eastAsia="Cambria"/>
          <w:b/>
          <w:bCs/>
          <w:sz w:val="26"/>
        </w:rPr>
        <w:t>Twining, 17</w:t>
      </w:r>
      <w:r w:rsidRPr="005E5E1B">
        <w:rPr>
          <w:rFonts w:eastAsia="Cambria"/>
        </w:rPr>
        <w:t xml:space="preserve"> - director of the Asia Program at The German Marshall Fund of the United States, based in Washington, DC, MPhil &amp; PhD degrees from Oxford University (Daniel, "Abandoning the Liberal International Order for a Spheres-of-Influence World is a Trap for America…," </w:t>
      </w:r>
      <w:r w:rsidRPr="005E5E1B">
        <w:rPr>
          <w:rFonts w:eastAsia="Cambria"/>
          <w:i/>
        </w:rPr>
        <w:t>Medium</w:t>
      </w:r>
      <w:r w:rsidRPr="005E5E1B">
        <w:rPr>
          <w:rFonts w:eastAsia="Cambria"/>
        </w:rPr>
        <w:t>, 3-21-2017, https://medium.com/out-of-order/abandoning-the-liberal-international-order-for-a-spheres-of-influence-world-is-a-trap-for-america-7bfcdbb83df4)</w:t>
      </w:r>
    </w:p>
    <w:p w14:paraId="1F2DD1B6" w14:textId="1CEF9220" w:rsidR="00F02ECE" w:rsidRPr="00D97779" w:rsidRDefault="00F02ECE" w:rsidP="00F32EB6">
      <w:r w:rsidRPr="005E5E1B">
        <w:rPr>
          <w:rFonts w:eastAsia="Cambria"/>
          <w:u w:val="single"/>
        </w:rPr>
        <w:t xml:space="preserve">The liberal world order is </w:t>
      </w:r>
      <w:r w:rsidRPr="005E5E1B">
        <w:rPr>
          <w:rFonts w:eastAsia="Cambria"/>
          <w:b/>
          <w:iCs/>
          <w:u w:val="single"/>
        </w:rPr>
        <w:t>under assault</w:t>
      </w:r>
      <w:r w:rsidRPr="005E5E1B">
        <w:rPr>
          <w:rFonts w:eastAsia="Cambria"/>
          <w:sz w:val="16"/>
        </w:rPr>
        <w:t xml:space="preserve">. Polls suggest an American ambivalence about upholding the rules-based global system. Populists are besieging governing elites in the West while Russia works strategically to destabilize European and American governments through propaganda and proxies. </w:t>
      </w:r>
      <w:r w:rsidRPr="0026770A">
        <w:rPr>
          <w:rFonts w:eastAsia="Cambria"/>
          <w:highlight w:val="green"/>
          <w:u w:val="single"/>
        </w:rPr>
        <w:t>A rising China</w:t>
      </w:r>
      <w:r w:rsidRPr="005E5E1B">
        <w:rPr>
          <w:rFonts w:eastAsia="Cambria"/>
          <w:u w:val="single"/>
        </w:rPr>
        <w:t xml:space="preserve"> wants to create a global system that is not U.S.-centric</w:t>
      </w:r>
      <w:r w:rsidRPr="005E5E1B">
        <w:rPr>
          <w:rFonts w:eastAsia="Cambria"/>
          <w:sz w:val="16"/>
        </w:rPr>
        <w:t xml:space="preserve">, one </w:t>
      </w:r>
      <w:r w:rsidRPr="005E5E1B">
        <w:rPr>
          <w:rFonts w:eastAsia="Cambria"/>
          <w:u w:val="single"/>
        </w:rPr>
        <w:t>in which</w:t>
      </w:r>
      <w:r w:rsidRPr="005E5E1B">
        <w:rPr>
          <w:rFonts w:eastAsia="Cambria"/>
          <w:sz w:val="16"/>
        </w:rPr>
        <w:t xml:space="preserve"> </w:t>
      </w:r>
      <w:r w:rsidRPr="005E5E1B">
        <w:rPr>
          <w:rFonts w:eastAsia="Cambria"/>
          <w:u w:val="single"/>
        </w:rPr>
        <w:t>smaller powers defer to bigger ones</w:t>
      </w:r>
      <w:r w:rsidRPr="005E5E1B">
        <w:rPr>
          <w:rFonts w:eastAsia="Cambria"/>
          <w:sz w:val="16"/>
        </w:rPr>
        <w:t xml:space="preserve"> and norms of democracy and rule of law do not prevail. Meanwhile, the U.S. alliance system looks adrift while competitors in China and Russia appear to be on the march. If it holds, </w:t>
      </w:r>
      <w:r w:rsidRPr="005E5E1B">
        <w:rPr>
          <w:rFonts w:eastAsia="Cambria"/>
          <w:u w:val="single"/>
        </w:rPr>
        <w:t xml:space="preserve">this trend </w:t>
      </w:r>
      <w:r w:rsidRPr="0026770A">
        <w:rPr>
          <w:rFonts w:eastAsia="Cambria"/>
          <w:highlight w:val="green"/>
          <w:u w:val="single"/>
        </w:rPr>
        <w:t>could produce</w:t>
      </w:r>
      <w:r w:rsidRPr="005E5E1B">
        <w:rPr>
          <w:rFonts w:eastAsia="Cambria"/>
          <w:u w:val="single"/>
        </w:rPr>
        <w:t xml:space="preserve"> a </w:t>
      </w:r>
      <w:r w:rsidRPr="0026770A">
        <w:rPr>
          <w:rFonts w:eastAsia="Cambria"/>
          <w:b/>
          <w:iCs/>
          <w:highlight w:val="green"/>
          <w:u w:val="single"/>
        </w:rPr>
        <w:t>spheres-of-influence world</w:t>
      </w:r>
      <w:r w:rsidRPr="0026770A">
        <w:rPr>
          <w:rFonts w:eastAsia="Calibri"/>
          <w:sz w:val="16"/>
          <w:highlight w:val="green"/>
        </w:rPr>
        <w:t> </w:t>
      </w:r>
      <w:r w:rsidRPr="0026770A">
        <w:rPr>
          <w:rFonts w:eastAsia="Cambria"/>
          <w:sz w:val="16"/>
          <w:highlight w:val="green"/>
        </w:rPr>
        <w:t>—</w:t>
      </w:r>
      <w:r w:rsidRPr="0026770A">
        <w:rPr>
          <w:rFonts w:eastAsia="Calibri"/>
          <w:sz w:val="16"/>
          <w:highlight w:val="green"/>
        </w:rPr>
        <w:t> </w:t>
      </w:r>
      <w:r w:rsidRPr="0026770A">
        <w:rPr>
          <w:rFonts w:eastAsia="Cambria"/>
          <w:highlight w:val="green"/>
          <w:u w:val="single"/>
        </w:rPr>
        <w:t>which</w:t>
      </w:r>
      <w:r w:rsidRPr="005E5E1B">
        <w:rPr>
          <w:rFonts w:eastAsia="Cambria"/>
          <w:sz w:val="16"/>
        </w:rPr>
        <w:t xml:space="preserve"> many, including the current presidents of the United States, </w:t>
      </w:r>
      <w:r w:rsidRPr="0026770A">
        <w:rPr>
          <w:rFonts w:eastAsia="Cambria"/>
          <w:highlight w:val="green"/>
          <w:u w:val="single"/>
        </w:rPr>
        <w:t>China</w:t>
      </w:r>
      <w:r w:rsidRPr="0026770A">
        <w:rPr>
          <w:rFonts w:eastAsia="Cambria"/>
          <w:sz w:val="16"/>
          <w:highlight w:val="green"/>
        </w:rPr>
        <w:t xml:space="preserve">, </w:t>
      </w:r>
      <w:r w:rsidRPr="0026770A">
        <w:rPr>
          <w:rFonts w:eastAsia="Cambria"/>
          <w:highlight w:val="green"/>
          <w:u w:val="single"/>
        </w:rPr>
        <w:t>and Russia</w:t>
      </w:r>
      <w:r w:rsidRPr="0026770A">
        <w:rPr>
          <w:rFonts w:eastAsia="Cambria"/>
          <w:sz w:val="16"/>
          <w:highlight w:val="green"/>
        </w:rPr>
        <w:t xml:space="preserve">, </w:t>
      </w:r>
      <w:r w:rsidRPr="0026770A">
        <w:rPr>
          <w:rFonts w:eastAsia="Cambria"/>
          <w:highlight w:val="green"/>
          <w:u w:val="single"/>
        </w:rPr>
        <w:t>find</w:t>
      </w:r>
      <w:r w:rsidRPr="005E5E1B">
        <w:rPr>
          <w:rFonts w:eastAsia="Cambria"/>
          <w:u w:val="single"/>
        </w:rPr>
        <w:t xml:space="preserve"> </w:t>
      </w:r>
      <w:r w:rsidRPr="005E5E1B">
        <w:rPr>
          <w:rFonts w:eastAsia="Cambria"/>
          <w:b/>
          <w:iCs/>
          <w:u w:val="single"/>
        </w:rPr>
        <w:t xml:space="preserve">intuitively </w:t>
      </w:r>
      <w:r w:rsidRPr="0026770A">
        <w:rPr>
          <w:rFonts w:eastAsia="Cambria"/>
          <w:b/>
          <w:iCs/>
          <w:highlight w:val="green"/>
          <w:u w:val="single"/>
        </w:rPr>
        <w:t>attractive</w:t>
      </w:r>
      <w:r w:rsidRPr="005E5E1B">
        <w:rPr>
          <w:rFonts w:eastAsia="Cambria"/>
          <w:sz w:val="16"/>
        </w:rPr>
        <w:t>. But were such an order to replace one based on global integration and American leadership in the geopolitical cockpits of Europe and Asia</w:t>
      </w:r>
      <w:r w:rsidRPr="0026770A">
        <w:rPr>
          <w:rFonts w:eastAsia="Cambria"/>
          <w:sz w:val="16"/>
          <w:highlight w:val="green"/>
        </w:rPr>
        <w:t xml:space="preserve">, </w:t>
      </w:r>
      <w:r w:rsidRPr="0026770A">
        <w:rPr>
          <w:rFonts w:eastAsia="Cambria"/>
          <w:highlight w:val="green"/>
          <w:u w:val="single"/>
        </w:rPr>
        <w:t>it would</w:t>
      </w:r>
      <w:r w:rsidRPr="005E5E1B">
        <w:rPr>
          <w:rFonts w:eastAsia="Cambria"/>
          <w:u w:val="single"/>
        </w:rPr>
        <w:t xml:space="preserve"> only </w:t>
      </w:r>
      <w:r w:rsidRPr="0026770A">
        <w:rPr>
          <w:rFonts w:eastAsia="Cambria"/>
          <w:highlight w:val="green"/>
          <w:u w:val="single"/>
        </w:rPr>
        <w:t xml:space="preserve">engender </w:t>
      </w:r>
      <w:r w:rsidRPr="0026770A">
        <w:rPr>
          <w:rFonts w:eastAsia="Cambria"/>
          <w:b/>
          <w:iCs/>
          <w:highlight w:val="green"/>
          <w:u w:val="single"/>
        </w:rPr>
        <w:t>insecurity</w:t>
      </w:r>
      <w:r w:rsidRPr="0026770A">
        <w:rPr>
          <w:rFonts w:eastAsia="Cambria"/>
          <w:highlight w:val="green"/>
          <w:u w:val="single"/>
        </w:rPr>
        <w:t xml:space="preserve"> and </w:t>
      </w:r>
      <w:r w:rsidRPr="0026770A">
        <w:rPr>
          <w:rFonts w:eastAsia="Cambria"/>
          <w:b/>
          <w:iCs/>
          <w:highlight w:val="green"/>
          <w:u w:val="single"/>
        </w:rPr>
        <w:t>conflict</w:t>
      </w:r>
      <w:r w:rsidRPr="005E5E1B">
        <w:rPr>
          <w:rFonts w:eastAsia="Cambria"/>
          <w:sz w:val="16"/>
        </w:rPr>
        <w:t xml:space="preserve">. </w:t>
      </w:r>
      <w:r w:rsidRPr="005E5E1B">
        <w:rPr>
          <w:rFonts w:eastAsia="Cambria"/>
          <w:u w:val="single"/>
        </w:rPr>
        <w:t>In a spheres-of-influence world</w:t>
      </w:r>
      <w:r w:rsidRPr="005E5E1B">
        <w:rPr>
          <w:rFonts w:eastAsia="Cambria"/>
          <w:sz w:val="16"/>
        </w:rPr>
        <w:t xml:space="preserve">, </w:t>
      </w:r>
      <w:r w:rsidRPr="005E5E1B">
        <w:rPr>
          <w:rFonts w:eastAsia="Cambria"/>
          <w:u w:val="single"/>
        </w:rPr>
        <w:t>great powers order their regions</w:t>
      </w:r>
      <w:r w:rsidRPr="005E5E1B">
        <w:rPr>
          <w:rFonts w:eastAsia="Cambria"/>
          <w:sz w:val="16"/>
        </w:rPr>
        <w:t>. The United States would go back to a “Monroe Doctrine” version of grand strategy</w:t>
      </w:r>
      <w:r w:rsidRPr="0026770A">
        <w:rPr>
          <w:rFonts w:eastAsia="Cambria"/>
          <w:sz w:val="16"/>
          <w:highlight w:val="green"/>
        </w:rPr>
        <w:t xml:space="preserve">; </w:t>
      </w:r>
      <w:r w:rsidRPr="0026770A">
        <w:rPr>
          <w:rFonts w:eastAsia="Cambria"/>
          <w:highlight w:val="green"/>
          <w:u w:val="single"/>
        </w:rPr>
        <w:t>Russia would dominate</w:t>
      </w:r>
      <w:r w:rsidRPr="005E5E1B">
        <w:rPr>
          <w:rFonts w:eastAsia="Cambria"/>
          <w:sz w:val="16"/>
        </w:rPr>
        <w:t xml:space="preserve"> the </w:t>
      </w:r>
      <w:r w:rsidRPr="005E5E1B">
        <w:rPr>
          <w:rFonts w:eastAsia="Cambria"/>
          <w:u w:val="single"/>
        </w:rPr>
        <w:t xml:space="preserve">former </w:t>
      </w:r>
      <w:r w:rsidRPr="0026770A">
        <w:rPr>
          <w:rFonts w:eastAsia="Cambria"/>
          <w:highlight w:val="green"/>
          <w:u w:val="single"/>
        </w:rPr>
        <w:t>Soviet space</w:t>
      </w:r>
      <w:r w:rsidRPr="0026770A">
        <w:rPr>
          <w:rFonts w:eastAsia="Cambria"/>
          <w:sz w:val="16"/>
          <w:highlight w:val="green"/>
        </w:rPr>
        <w:t xml:space="preserve">; </w:t>
      </w:r>
      <w:r w:rsidRPr="0026770A">
        <w:rPr>
          <w:rFonts w:eastAsia="Cambria"/>
          <w:highlight w:val="green"/>
          <w:u w:val="single"/>
        </w:rPr>
        <w:t>China would govern East Asia</w:t>
      </w:r>
      <w:r w:rsidRPr="0026770A">
        <w:rPr>
          <w:rFonts w:eastAsia="Cambria"/>
          <w:sz w:val="16"/>
          <w:highlight w:val="green"/>
        </w:rPr>
        <w:t xml:space="preserve">, </w:t>
      </w:r>
      <w:r w:rsidRPr="005E5E1B">
        <w:rPr>
          <w:rFonts w:eastAsia="Cambria"/>
          <w:u w:val="single"/>
        </w:rPr>
        <w:t>and India South Asia</w:t>
      </w:r>
      <w:r w:rsidRPr="005E5E1B">
        <w:rPr>
          <w:rFonts w:eastAsia="Cambria"/>
          <w:sz w:val="16"/>
        </w:rPr>
        <w:t xml:space="preserve">. The problem with this kind of order, however, is several-fold. Too many </w:t>
      </w:r>
      <w:r w:rsidRPr="0026770A">
        <w:rPr>
          <w:rFonts w:eastAsia="Cambria"/>
          <w:b/>
          <w:iCs/>
          <w:highlight w:val="green"/>
          <w:u w:val="single"/>
        </w:rPr>
        <w:t>spheres overlap</w:t>
      </w:r>
      <w:r w:rsidRPr="005E5E1B">
        <w:rPr>
          <w:rFonts w:eastAsia="Cambria"/>
          <w:sz w:val="16"/>
        </w:rPr>
        <w:t xml:space="preserve"> </w:t>
      </w:r>
      <w:r w:rsidRPr="005E5E1B">
        <w:rPr>
          <w:rFonts w:eastAsia="Cambria"/>
          <w:u w:val="single"/>
        </w:rPr>
        <w:t xml:space="preserve">in ways that </w:t>
      </w:r>
      <w:r w:rsidRPr="0026770A">
        <w:rPr>
          <w:rFonts w:eastAsia="Cambria"/>
          <w:highlight w:val="green"/>
          <w:u w:val="single"/>
        </w:rPr>
        <w:t xml:space="preserve">would </w:t>
      </w:r>
      <w:r w:rsidRPr="0026770A">
        <w:rPr>
          <w:rFonts w:eastAsia="Cambria"/>
          <w:b/>
          <w:iCs/>
          <w:highlight w:val="green"/>
          <w:u w:val="single"/>
        </w:rPr>
        <w:t>generate conflict</w:t>
      </w:r>
      <w:r w:rsidRPr="005E5E1B">
        <w:rPr>
          <w:rFonts w:eastAsia="Cambria"/>
          <w:sz w:val="16"/>
        </w:rPr>
        <w:t xml:space="preserve"> </w:t>
      </w:r>
      <w:r w:rsidRPr="005E5E1B">
        <w:rPr>
          <w:rFonts w:eastAsia="Cambria"/>
          <w:u w:val="single"/>
        </w:rPr>
        <w:t>rather than clean lines of responsibility</w:t>
      </w:r>
      <w:r w:rsidRPr="005E5E1B">
        <w:rPr>
          <w:rFonts w:eastAsia="Cambria"/>
          <w:sz w:val="16"/>
        </w:rPr>
        <w:t xml:space="preserve">. </w:t>
      </w:r>
      <w:r w:rsidRPr="0026770A">
        <w:rPr>
          <w:rFonts w:eastAsia="Cambria"/>
          <w:highlight w:val="green"/>
          <w:u w:val="single"/>
        </w:rPr>
        <w:t xml:space="preserve">Japan would </w:t>
      </w:r>
      <w:r w:rsidRPr="005E5E1B">
        <w:rPr>
          <w:rFonts w:eastAsia="Cambria"/>
          <w:u w:val="single"/>
        </w:rPr>
        <w:t xml:space="preserve">oppose Chinese </w:t>
      </w:r>
      <w:r w:rsidRPr="0026770A">
        <w:rPr>
          <w:rFonts w:eastAsia="Cambria"/>
          <w:u w:val="single"/>
        </w:rPr>
        <w:t>s</w:t>
      </w:r>
      <w:r w:rsidRPr="005E5E1B">
        <w:rPr>
          <w:rFonts w:eastAsia="Cambria"/>
          <w:u w:val="single"/>
        </w:rPr>
        <w:t xml:space="preserve">uzerainty in East Asia, including by </w:t>
      </w:r>
      <w:r w:rsidRPr="0026770A">
        <w:rPr>
          <w:rFonts w:eastAsia="Cambria"/>
          <w:b/>
          <w:iCs/>
          <w:highlight w:val="green"/>
          <w:u w:val="single"/>
        </w:rPr>
        <w:t>develop</w:t>
      </w:r>
      <w:r w:rsidRPr="005E5E1B">
        <w:rPr>
          <w:rFonts w:eastAsia="Cambria"/>
          <w:b/>
          <w:iCs/>
          <w:u w:val="single"/>
        </w:rPr>
        <w:t xml:space="preserve">ing </w:t>
      </w:r>
      <w:r w:rsidRPr="0026770A">
        <w:rPr>
          <w:rFonts w:eastAsia="Cambria"/>
          <w:b/>
          <w:iCs/>
          <w:highlight w:val="green"/>
          <w:u w:val="single"/>
        </w:rPr>
        <w:t>nuclear weapons</w:t>
      </w:r>
      <w:r w:rsidRPr="0026770A">
        <w:rPr>
          <w:rFonts w:eastAsia="Cambria"/>
          <w:sz w:val="16"/>
          <w:highlight w:val="green"/>
        </w:rPr>
        <w:t xml:space="preserve">; </w:t>
      </w:r>
      <w:r w:rsidRPr="005E5E1B">
        <w:rPr>
          <w:rFonts w:eastAsia="Cambria"/>
          <w:u w:val="single"/>
        </w:rPr>
        <w:t xml:space="preserve">India and China would </w:t>
      </w:r>
      <w:r w:rsidRPr="005E5E1B">
        <w:rPr>
          <w:rFonts w:eastAsia="Cambria"/>
          <w:b/>
          <w:iCs/>
          <w:u w:val="single"/>
        </w:rPr>
        <w:t>compete vigorously</w:t>
      </w:r>
      <w:r w:rsidRPr="005E5E1B">
        <w:rPr>
          <w:rFonts w:eastAsia="Cambria"/>
          <w:sz w:val="16"/>
        </w:rPr>
        <w:t xml:space="preserve"> </w:t>
      </w:r>
      <w:r w:rsidRPr="005E5E1B">
        <w:rPr>
          <w:rFonts w:eastAsia="Cambria"/>
          <w:u w:val="single"/>
        </w:rPr>
        <w:t>in Southeast Asia</w:t>
      </w:r>
      <w:r w:rsidRPr="005E5E1B">
        <w:rPr>
          <w:rFonts w:eastAsia="Cambria"/>
          <w:sz w:val="16"/>
        </w:rPr>
        <w:t xml:space="preserve">; </w:t>
      </w:r>
      <w:r w:rsidRPr="0026770A">
        <w:rPr>
          <w:rFonts w:eastAsia="Cambria"/>
          <w:highlight w:val="green"/>
          <w:u w:val="single"/>
        </w:rPr>
        <w:t xml:space="preserve">Russia and China would </w:t>
      </w:r>
      <w:r w:rsidRPr="0026770A">
        <w:rPr>
          <w:rFonts w:eastAsia="Cambria"/>
          <w:b/>
          <w:iCs/>
          <w:highlight w:val="green"/>
          <w:u w:val="single"/>
        </w:rPr>
        <w:t>contest the resources</w:t>
      </w:r>
      <w:r w:rsidRPr="0026770A">
        <w:rPr>
          <w:rFonts w:eastAsia="Cambria"/>
          <w:highlight w:val="green"/>
          <w:u w:val="single"/>
        </w:rPr>
        <w:t xml:space="preserve"> and loyalties of Central Asia</w:t>
      </w:r>
      <w:r w:rsidRPr="005E5E1B">
        <w:rPr>
          <w:rFonts w:eastAsia="Cambria"/>
          <w:sz w:val="16"/>
        </w:rPr>
        <w:t xml:space="preserve">; </w:t>
      </w:r>
      <w:r w:rsidRPr="005E5E1B">
        <w:rPr>
          <w:rFonts w:eastAsia="Cambria"/>
          <w:u w:val="single"/>
        </w:rPr>
        <w:t>Europe and Russia would clash over primacy of Central and Eastern Europe</w:t>
      </w:r>
      <w:r w:rsidRPr="005E5E1B">
        <w:rPr>
          <w:rFonts w:eastAsia="Cambria"/>
          <w:sz w:val="16"/>
        </w:rPr>
        <w:t xml:space="preserve">. </w:t>
      </w:r>
      <w:r w:rsidRPr="0026770A">
        <w:rPr>
          <w:rFonts w:eastAsia="Cambria"/>
          <w:highlight w:val="green"/>
          <w:u w:val="single"/>
        </w:rPr>
        <w:t xml:space="preserve">The Middle East would be an even more likely arena for </w:t>
      </w:r>
      <w:r w:rsidRPr="0026770A">
        <w:rPr>
          <w:rFonts w:eastAsia="Cambria"/>
          <w:b/>
          <w:iCs/>
          <w:highlight w:val="green"/>
          <w:u w:val="single"/>
        </w:rPr>
        <w:t>hot war</w:t>
      </w:r>
      <w:r w:rsidRPr="005E5E1B">
        <w:rPr>
          <w:rFonts w:eastAsia="Cambria"/>
          <w:u w:val="single"/>
        </w:rPr>
        <w:t xml:space="preserve"> between Saudi Arabia and Iran</w:t>
      </w:r>
      <w:r w:rsidRPr="005E5E1B">
        <w:rPr>
          <w:rFonts w:eastAsia="Cambria"/>
          <w:sz w:val="16"/>
        </w:rPr>
        <w:t xml:space="preserve">, </w:t>
      </w:r>
      <w:r w:rsidRPr="005E5E1B">
        <w:rPr>
          <w:rFonts w:eastAsia="Cambria"/>
          <w:u w:val="single"/>
        </w:rPr>
        <w:t>and Turkey would contest regions</w:t>
      </w:r>
      <w:r w:rsidRPr="005E5E1B">
        <w:rPr>
          <w:rFonts w:eastAsia="Cambria"/>
          <w:sz w:val="16"/>
        </w:rPr>
        <w:t xml:space="preserve"> also </w:t>
      </w:r>
      <w:r w:rsidRPr="005E5E1B">
        <w:rPr>
          <w:rFonts w:eastAsia="Cambria"/>
          <w:u w:val="single"/>
        </w:rPr>
        <w:t>claimed by Russia</w:t>
      </w:r>
      <w:r w:rsidRPr="005E5E1B">
        <w:rPr>
          <w:rFonts w:eastAsia="Cambria"/>
          <w:sz w:val="16"/>
        </w:rPr>
        <w:t xml:space="preserve">, </w:t>
      </w:r>
      <w:r w:rsidRPr="005E5E1B">
        <w:rPr>
          <w:rFonts w:eastAsia="Cambria"/>
          <w:u w:val="single"/>
        </w:rPr>
        <w:t>Europe</w:t>
      </w:r>
      <w:r w:rsidRPr="005E5E1B">
        <w:rPr>
          <w:rFonts w:eastAsia="Cambria"/>
          <w:sz w:val="16"/>
        </w:rPr>
        <w:t xml:space="preserve">, </w:t>
      </w:r>
      <w:r w:rsidRPr="005E5E1B">
        <w:rPr>
          <w:rFonts w:eastAsia="Cambria"/>
          <w:u w:val="single"/>
        </w:rPr>
        <w:t>and</w:t>
      </w:r>
      <w:r w:rsidRPr="005E5E1B">
        <w:rPr>
          <w:rFonts w:eastAsia="Cambria"/>
          <w:sz w:val="16"/>
        </w:rPr>
        <w:t xml:space="preserve"> possibly </w:t>
      </w:r>
      <w:r w:rsidRPr="005E5E1B">
        <w:rPr>
          <w:rFonts w:eastAsia="Cambria"/>
          <w:u w:val="single"/>
        </w:rPr>
        <w:t>China</w:t>
      </w:r>
      <w:r w:rsidRPr="005E5E1B">
        <w:rPr>
          <w:rFonts w:eastAsia="Cambria"/>
          <w:sz w:val="16"/>
        </w:rPr>
        <w:t xml:space="preserve">. </w:t>
      </w:r>
      <w:r w:rsidRPr="005E5E1B">
        <w:rPr>
          <w:rFonts w:eastAsia="Cambria"/>
          <w:u w:val="single"/>
        </w:rPr>
        <w:t>Russia</w:t>
      </w:r>
      <w:r w:rsidRPr="005E5E1B">
        <w:rPr>
          <w:rFonts w:eastAsia="Cambria"/>
          <w:sz w:val="16"/>
        </w:rPr>
        <w:t xml:space="preserve">, like the Soviet Empire before it, </w:t>
      </w:r>
      <w:r w:rsidRPr="005E5E1B">
        <w:rPr>
          <w:rFonts w:eastAsia="Cambria"/>
          <w:u w:val="single"/>
        </w:rPr>
        <w:t>would keep pushing west until it met enough hard power to stop it</w:t>
      </w:r>
      <w:r w:rsidRPr="005E5E1B">
        <w:rPr>
          <w:rFonts w:eastAsia="Cambria"/>
          <w:sz w:val="16"/>
        </w:rPr>
        <w:t xml:space="preserve">. </w:t>
      </w:r>
      <w:r w:rsidRPr="005E5E1B">
        <w:rPr>
          <w:rFonts w:eastAsia="Cambria"/>
          <w:u w:val="single"/>
        </w:rPr>
        <w:t>A spheres of influence world</w:t>
      </w:r>
      <w:r w:rsidRPr="005E5E1B">
        <w:rPr>
          <w:rFonts w:eastAsia="Cambria"/>
          <w:sz w:val="16"/>
        </w:rPr>
        <w:t xml:space="preserve"> </w:t>
      </w:r>
      <w:r w:rsidRPr="005E5E1B">
        <w:rPr>
          <w:rFonts w:eastAsia="Cambria"/>
          <w:u w:val="single"/>
        </w:rPr>
        <w:t>would</w:t>
      </w:r>
      <w:r w:rsidRPr="005E5E1B">
        <w:rPr>
          <w:rFonts w:eastAsia="Cambria"/>
          <w:sz w:val="16"/>
        </w:rPr>
        <w:t xml:space="preserve"> also </w:t>
      </w:r>
      <w:r w:rsidRPr="005E5E1B">
        <w:rPr>
          <w:rFonts w:eastAsia="Cambria"/>
          <w:b/>
          <w:iCs/>
          <w:u w:val="single"/>
        </w:rPr>
        <w:t>sharpen great power competition</w:t>
      </w:r>
      <w:r w:rsidRPr="005E5E1B">
        <w:rPr>
          <w:rFonts w:eastAsia="Cambria"/>
          <w:sz w:val="16"/>
        </w:rPr>
        <w:t xml:space="preserve"> </w:t>
      </w:r>
      <w:r w:rsidRPr="005E5E1B">
        <w:rPr>
          <w:rFonts w:eastAsia="Cambria"/>
          <w:u w:val="single"/>
        </w:rPr>
        <w:t>outside of each region</w:t>
      </w:r>
    </w:p>
    <w:p w14:paraId="6734860D" w14:textId="77777777" w:rsidR="00BD00AA" w:rsidRPr="00BD00AA" w:rsidRDefault="00BD00AA" w:rsidP="00BD00AA"/>
    <w:sectPr w:rsidR="00BD00AA" w:rsidRPr="00BD00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5D6"/>
    <w:rsid w:val="000958B6"/>
    <w:rsid w:val="00180F90"/>
    <w:rsid w:val="001D41E9"/>
    <w:rsid w:val="002111B1"/>
    <w:rsid w:val="002640C6"/>
    <w:rsid w:val="00267D40"/>
    <w:rsid w:val="00302449"/>
    <w:rsid w:val="003255F8"/>
    <w:rsid w:val="00344396"/>
    <w:rsid w:val="00372A9C"/>
    <w:rsid w:val="003D24A2"/>
    <w:rsid w:val="003D5530"/>
    <w:rsid w:val="004072DE"/>
    <w:rsid w:val="00475EBB"/>
    <w:rsid w:val="005A1AE8"/>
    <w:rsid w:val="005A45B5"/>
    <w:rsid w:val="005C7F26"/>
    <w:rsid w:val="0062194A"/>
    <w:rsid w:val="006B4821"/>
    <w:rsid w:val="006B5CCD"/>
    <w:rsid w:val="0070450D"/>
    <w:rsid w:val="00716844"/>
    <w:rsid w:val="0073435D"/>
    <w:rsid w:val="0073597E"/>
    <w:rsid w:val="00737D23"/>
    <w:rsid w:val="00745073"/>
    <w:rsid w:val="007A7E43"/>
    <w:rsid w:val="007C7625"/>
    <w:rsid w:val="007D2D40"/>
    <w:rsid w:val="007F306D"/>
    <w:rsid w:val="00806FFF"/>
    <w:rsid w:val="00807EFE"/>
    <w:rsid w:val="00842E1F"/>
    <w:rsid w:val="008634C1"/>
    <w:rsid w:val="008A2511"/>
    <w:rsid w:val="008B75D6"/>
    <w:rsid w:val="008F3BA3"/>
    <w:rsid w:val="009120F7"/>
    <w:rsid w:val="00962293"/>
    <w:rsid w:val="0098152B"/>
    <w:rsid w:val="00A066C5"/>
    <w:rsid w:val="00A110CB"/>
    <w:rsid w:val="00A14F5E"/>
    <w:rsid w:val="00A31408"/>
    <w:rsid w:val="00A72723"/>
    <w:rsid w:val="00AA5809"/>
    <w:rsid w:val="00AC55F2"/>
    <w:rsid w:val="00B04494"/>
    <w:rsid w:val="00B23A5F"/>
    <w:rsid w:val="00B26FBE"/>
    <w:rsid w:val="00B9182F"/>
    <w:rsid w:val="00BD00AA"/>
    <w:rsid w:val="00C871A6"/>
    <w:rsid w:val="00DA082C"/>
    <w:rsid w:val="00DB027B"/>
    <w:rsid w:val="00DC0FA8"/>
    <w:rsid w:val="00DE495C"/>
    <w:rsid w:val="00DF5367"/>
    <w:rsid w:val="00E02B43"/>
    <w:rsid w:val="00E1178F"/>
    <w:rsid w:val="00E2336F"/>
    <w:rsid w:val="00E24218"/>
    <w:rsid w:val="00E556E2"/>
    <w:rsid w:val="00E9345D"/>
    <w:rsid w:val="00EA7C81"/>
    <w:rsid w:val="00EB3E3C"/>
    <w:rsid w:val="00F02ECE"/>
    <w:rsid w:val="00F04ED2"/>
    <w:rsid w:val="00F32EB6"/>
    <w:rsid w:val="00F52153"/>
    <w:rsid w:val="00F63442"/>
    <w:rsid w:val="00F64448"/>
    <w:rsid w:val="00F718E5"/>
    <w:rsid w:val="00F71CC2"/>
    <w:rsid w:val="00FA3DBE"/>
    <w:rsid w:val="00FD7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B3D904"/>
  <w15:chartTrackingRefBased/>
  <w15:docId w15:val="{0C0FF55F-14EC-4996-A57D-D9089664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31408"/>
    <w:rPr>
      <w:rFonts w:ascii="Calibri" w:hAnsi="Calibri" w:cs="Calibri"/>
    </w:rPr>
  </w:style>
  <w:style w:type="paragraph" w:styleId="Heading1">
    <w:name w:val="heading 1"/>
    <w:aliases w:val="Pocket"/>
    <w:basedOn w:val="Normal"/>
    <w:next w:val="Normal"/>
    <w:link w:val="Heading1Char"/>
    <w:qFormat/>
    <w:rsid w:val="00A314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3140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3140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
    <w:basedOn w:val="Normal"/>
    <w:next w:val="Normal"/>
    <w:link w:val="Heading4Char"/>
    <w:uiPriority w:val="3"/>
    <w:unhideWhenUsed/>
    <w:qFormat/>
    <w:rsid w:val="00A3140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314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1408"/>
  </w:style>
  <w:style w:type="character" w:customStyle="1" w:styleId="Heading1Char">
    <w:name w:val="Heading 1 Char"/>
    <w:aliases w:val="Pocket Char"/>
    <w:basedOn w:val="DefaultParagraphFont"/>
    <w:link w:val="Heading1"/>
    <w:rsid w:val="00A3140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3140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31408"/>
    <w:rPr>
      <w:rFonts w:ascii="Calibri" w:eastAsiaTheme="majorEastAsia" w:hAnsi="Calibri" w:cstheme="majorBidi"/>
      <w:b/>
      <w:sz w:val="32"/>
      <w:szCs w:val="24"/>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
    <w:basedOn w:val="DefaultParagraphFont"/>
    <w:link w:val="Heading4"/>
    <w:uiPriority w:val="3"/>
    <w:rsid w:val="00A31408"/>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Box"/>
    <w:basedOn w:val="DefaultParagraphFont"/>
    <w:link w:val="Emphasis1"/>
    <w:uiPriority w:val="7"/>
    <w:qFormat/>
    <w:rsid w:val="00A3140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A31408"/>
    <w:rPr>
      <w:b/>
      <w:bCs/>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
    <w:basedOn w:val="DefaultParagraphFont"/>
    <w:uiPriority w:val="6"/>
    <w:qFormat/>
    <w:rsid w:val="00A31408"/>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
    <w:basedOn w:val="DefaultParagraphFont"/>
    <w:link w:val="NoSpacing"/>
    <w:uiPriority w:val="99"/>
    <w:unhideWhenUsed/>
    <w:rsid w:val="00A31408"/>
    <w:rPr>
      <w:color w:val="auto"/>
      <w:u w:val="none"/>
    </w:rPr>
  </w:style>
  <w:style w:type="character" w:styleId="FollowedHyperlink">
    <w:name w:val="FollowedHyperlink"/>
    <w:basedOn w:val="DefaultParagraphFont"/>
    <w:uiPriority w:val="99"/>
    <w:semiHidden/>
    <w:unhideWhenUsed/>
    <w:rsid w:val="00A31408"/>
    <w:rPr>
      <w:color w:val="auto"/>
      <w:u w:val="none"/>
    </w:rPr>
  </w:style>
  <w:style w:type="paragraph" w:customStyle="1" w:styleId="Emphasis1">
    <w:name w:val="Emphasis1"/>
    <w:basedOn w:val="Normal"/>
    <w:link w:val="Emphasis"/>
    <w:autoRedefine/>
    <w:uiPriority w:val="7"/>
    <w:qFormat/>
    <w:rsid w:val="00EA7C8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C871A6"/>
    <w:pPr>
      <w:ind w:left="720"/>
      <w:jc w:val="both"/>
    </w:pPr>
    <w:rPr>
      <w:b/>
      <w:iCs/>
      <w:u w:val="single"/>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DB027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F02ECE"/>
    <w:rPr>
      <w:color w:val="605E5C"/>
      <w:shd w:val="clear" w:color="auto" w:fill="E1DFDD"/>
    </w:rPr>
  </w:style>
  <w:style w:type="paragraph" w:customStyle="1" w:styleId="Nothing">
    <w:name w:val="Nothing"/>
    <w:rsid w:val="00F02ECE"/>
    <w:pPr>
      <w:spacing w:after="0" w:line="240" w:lineRule="auto"/>
    </w:pPr>
    <w:rPr>
      <w:rFonts w:ascii="Times New Roman" w:eastAsia="Times New Roman" w:hAnsi="Times New Roman" w:cs="Times New Roman"/>
      <w:sz w:val="20"/>
      <w:szCs w:val="24"/>
    </w:rPr>
  </w:style>
  <w:style w:type="paragraph" w:customStyle="1" w:styleId="Cards">
    <w:name w:val="Cards"/>
    <w:next w:val="Nothing"/>
    <w:rsid w:val="00F02ECE"/>
    <w:pPr>
      <w:widowControl w:val="0"/>
      <w:spacing w:after="0" w:line="240" w:lineRule="auto"/>
      <w:ind w:left="432" w:right="432"/>
    </w:pPr>
    <w:rPr>
      <w:rFonts w:ascii="Times New Roman" w:eastAsia="Times New Roman" w:hAnsi="Times New Roman" w:cs="Times New Roman"/>
      <w:sz w:val="20"/>
      <w:szCs w:val="24"/>
    </w:rPr>
  </w:style>
  <w:style w:type="character" w:customStyle="1" w:styleId="DebateUnderline">
    <w:name w:val="Debate Underline"/>
    <w:rsid w:val="00F02ECE"/>
    <w:rPr>
      <w:sz w:val="24"/>
      <w:u w:val="thick"/>
    </w:rPr>
  </w:style>
  <w:style w:type="character" w:customStyle="1" w:styleId="Author-Date">
    <w:name w:val="Author-Date"/>
    <w:rsid w:val="00F02ECE"/>
    <w:rPr>
      <w:b/>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F02ECE"/>
    <w:pPr>
      <w:spacing w:after="0" w:line="240" w:lineRule="auto"/>
    </w:pPr>
    <w:rPr>
      <w:rFonts w:eastAsiaTheme="minorEastAsia"/>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56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aceflightnow.com/2021/01/01/chinese-mission-returned-nearly-4-pounds-of-lunar-samples/" TargetMode="External"/><Relationship Id="rId13" Type="http://schemas.openxmlformats.org/officeDocument/2006/relationships/hyperlink" Target="https://www.technologyreview.com/2019/06/26/134510/asteroid-mining-bubble-burst-history/" TargetMode="External"/><Relationship Id="rId18" Type="http://schemas.openxmlformats.org/officeDocument/2006/relationships/hyperlink" Target="https://www.scientificamerican.com/article/new-horizons-may-have-solved-planet-formation-cold-case/" TargetMode="External"/><Relationship Id="rId3" Type="http://schemas.openxmlformats.org/officeDocument/2006/relationships/settings" Target="settings.xml"/><Relationship Id="rId21" Type="http://schemas.openxmlformats.org/officeDocument/2006/relationships/hyperlink" Target="https://space.nss.org/to-space-to-save-the-earth/" TargetMode="External"/><Relationship Id="rId7" Type="http://schemas.openxmlformats.org/officeDocument/2006/relationships/hyperlink" Target="https://www.nasa.gov/press-release/as-artemis-moves-forward-nasa-picks-spacex-to-land-next-americans-on-moon" TargetMode="External"/><Relationship Id="rId12" Type="http://schemas.openxmlformats.org/officeDocument/2006/relationships/hyperlink" Target="https://www.nasa.gov/mission_pages/osiris-rex/about" TargetMode="External"/><Relationship Id="rId17" Type="http://schemas.openxmlformats.org/officeDocument/2006/relationships/hyperlink" Target="https://www.scientificamerican.com/article/nasas-dart-mission-could-help-cancel-an-asteroid-apocalypse/" TargetMode="External"/><Relationship Id="rId2" Type="http://schemas.openxmlformats.org/officeDocument/2006/relationships/styles" Target="styles.xml"/><Relationship Id="rId16" Type="http://schemas.openxmlformats.org/officeDocument/2006/relationships/hyperlink" Target="https://twitter.com/@SquigglyVolcano" TargetMode="External"/><Relationship Id="rId20" Type="http://schemas.openxmlformats.org/officeDocument/2006/relationships/hyperlink" Target="https://www.fhi.ox.ac.uk/wp-content/uploads/Existential-Risks-2017-01-23.pdf" TargetMode="External"/><Relationship Id="rId1" Type="http://schemas.openxmlformats.org/officeDocument/2006/relationships/numbering" Target="numbering.xml"/><Relationship Id="rId6" Type="http://schemas.openxmlformats.org/officeDocument/2006/relationships/hyperlink" Target="https://www.nasa.gov/press-release/nasa-selects-companies-to-collect-lunar-resources-for-artemis-demonstrations" TargetMode="External"/><Relationship Id="rId11" Type="http://schemas.openxmlformats.org/officeDocument/2006/relationships/hyperlink" Target="https://www.hayabusa2.jaxa.jp/en/" TargetMode="External"/><Relationship Id="rId24" Type="http://schemas.openxmlformats.org/officeDocument/2006/relationships/theme" Target="theme/theme1.xml"/><Relationship Id="rId5" Type="http://schemas.openxmlformats.org/officeDocument/2006/relationships/hyperlink" Target="https://www.nasa.gov/press-release/nasa-selects-companies-to-collect-lunar-resources-for-artemis-demonstrations/" TargetMode="External"/><Relationship Id="rId15" Type="http://schemas.openxmlformats.org/officeDocument/2006/relationships/hyperlink" Target="https://www.discovermagazine.com/the-sciences/were-coming-for-the-asteroids-are-the-asteroids-also-coming-for-us%20November%2030" TargetMode="External"/><Relationship Id="rId23" Type="http://schemas.openxmlformats.org/officeDocument/2006/relationships/fontTable" Target="fontTable.xml"/><Relationship Id="rId10" Type="http://schemas.openxmlformats.org/officeDocument/2006/relationships/hyperlink" Target="https://www.hayabusa2.jaxa.jp/en/" TargetMode="External"/><Relationship Id="rId19" Type="http://schemas.openxmlformats.org/officeDocument/2006/relationships/hyperlink" Target="https://www.scientificamerican.com/article/are-we-doing-enough-to-protect-earth-from-asteroids/" TargetMode="External"/><Relationship Id="rId4" Type="http://schemas.openxmlformats.org/officeDocument/2006/relationships/webSettings" Target="webSettings.xml"/><Relationship Id="rId9" Type="http://schemas.openxmlformats.org/officeDocument/2006/relationships/hyperlink" Target="https://www.nasa.gov/osiris-rex" TargetMode="External"/><Relationship Id="rId14" Type="http://schemas.openxmlformats.org/officeDocument/2006/relationships/hyperlink" Target="https://surveygizmoresponseuploads.s3.amazonaws.com/fileuploads/623127/5489366/111-381503be1c5764e533d2e1e923e21477_HeldmannJenniferL.pdf" TargetMode="External"/><Relationship Id="rId22" Type="http://schemas.openxmlformats.org/officeDocument/2006/relationships/hyperlink" Target="https://www.theguardian.com/science/2021/jul/16/the-space-race-is-back-on-but-who-will-w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1424</TotalTime>
  <Pages>1</Pages>
  <Words>12344</Words>
  <Characters>70367</Characters>
  <Application>Microsoft Office Word</Application>
  <DocSecurity>0</DocSecurity>
  <Lines>586</Lines>
  <Paragraphs>165</Paragraphs>
  <ScaleCrop>false</ScaleCrop>
  <Company/>
  <LinksUpToDate>false</LinksUpToDate>
  <CharactersWithSpaces>82546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lizzies1066741@gmail.com</dc:creator>
  <cp:keywords/>
  <dc:description/>
  <cp:lastModifiedBy>lizzies1066741@gmail.com</cp:lastModifiedBy>
  <cp:revision>75</cp:revision>
  <dcterms:created xsi:type="dcterms:W3CDTF">2021-12-31T00:02:00Z</dcterms:created>
  <dcterms:modified xsi:type="dcterms:W3CDTF">2022-02-12T17:55:00Z</dcterms:modified>
</cp:coreProperties>
</file>