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F17B" w14:textId="18BC27BE" w:rsidR="00121B77" w:rsidRDefault="005725A7" w:rsidP="005725A7">
      <w:pPr>
        <w:pStyle w:val="Heading1"/>
        <w:jc w:val="center"/>
        <w:rPr>
          <w:b/>
          <w:bCs/>
          <w:color w:val="000000" w:themeColor="text1"/>
        </w:rPr>
      </w:pPr>
      <w:r>
        <w:rPr>
          <w:b/>
          <w:bCs/>
          <w:color w:val="000000" w:themeColor="text1"/>
        </w:rPr>
        <w:t>1NC – Workers Strike</w:t>
      </w:r>
    </w:p>
    <w:p w14:paraId="054D6F08" w14:textId="06A93291" w:rsidR="005725A7" w:rsidRDefault="005725A7" w:rsidP="005725A7"/>
    <w:p w14:paraId="2405A20B" w14:textId="072650C6" w:rsidR="005725A7" w:rsidRDefault="005725A7" w:rsidP="005725A7"/>
    <w:p w14:paraId="63F56810" w14:textId="58A60720" w:rsidR="005725A7" w:rsidRDefault="005725A7" w:rsidP="005725A7"/>
    <w:p w14:paraId="746C443E" w14:textId="7882F4C2" w:rsidR="005725A7" w:rsidRDefault="005725A7" w:rsidP="005725A7"/>
    <w:p w14:paraId="52F4A897" w14:textId="0EF49B46" w:rsidR="005725A7" w:rsidRDefault="005725A7" w:rsidP="005725A7"/>
    <w:p w14:paraId="58F58DEA" w14:textId="5F5240C4" w:rsidR="005725A7" w:rsidRDefault="005725A7" w:rsidP="005725A7"/>
    <w:p w14:paraId="718B9B95" w14:textId="13DC910D" w:rsidR="005725A7" w:rsidRDefault="005725A7" w:rsidP="005725A7"/>
    <w:p w14:paraId="0FB5652F" w14:textId="3CF77E29" w:rsidR="005725A7" w:rsidRDefault="005725A7" w:rsidP="005725A7"/>
    <w:p w14:paraId="7DAFCCAC" w14:textId="5C4BE442" w:rsidR="005725A7" w:rsidRDefault="005725A7" w:rsidP="005725A7"/>
    <w:p w14:paraId="6680A8E4" w14:textId="70DC28C3" w:rsidR="005725A7" w:rsidRDefault="005725A7" w:rsidP="005725A7"/>
    <w:p w14:paraId="4914BD4C" w14:textId="3BAEDB36" w:rsidR="005725A7" w:rsidRDefault="005725A7" w:rsidP="005725A7"/>
    <w:p w14:paraId="3E1C6ED9" w14:textId="63D55891" w:rsidR="005725A7" w:rsidRDefault="005725A7" w:rsidP="005725A7"/>
    <w:p w14:paraId="0AB3956F" w14:textId="2678863D" w:rsidR="005725A7" w:rsidRDefault="005725A7" w:rsidP="005725A7"/>
    <w:p w14:paraId="78C28D80" w14:textId="5ABB624E" w:rsidR="005725A7" w:rsidRDefault="005725A7" w:rsidP="005725A7"/>
    <w:p w14:paraId="61B73F72" w14:textId="4E09F4F2" w:rsidR="005725A7" w:rsidRDefault="005725A7" w:rsidP="005725A7"/>
    <w:p w14:paraId="6F06BD68" w14:textId="709D2249" w:rsidR="005725A7" w:rsidRDefault="005725A7" w:rsidP="005725A7"/>
    <w:p w14:paraId="57392CC0" w14:textId="4776A0AF" w:rsidR="005725A7" w:rsidRDefault="005725A7" w:rsidP="005725A7"/>
    <w:p w14:paraId="2CFF38BC" w14:textId="563051FF" w:rsidR="005725A7" w:rsidRDefault="005725A7" w:rsidP="005725A7"/>
    <w:p w14:paraId="16C68B57" w14:textId="59DC4B11" w:rsidR="005725A7" w:rsidRDefault="005725A7" w:rsidP="005725A7"/>
    <w:p w14:paraId="7338A96F" w14:textId="5FC8F47E" w:rsidR="005725A7" w:rsidRDefault="005725A7" w:rsidP="005725A7"/>
    <w:p w14:paraId="3B5878A4" w14:textId="4C18F083" w:rsidR="005725A7" w:rsidRDefault="005725A7" w:rsidP="005725A7"/>
    <w:p w14:paraId="73CFAF9F" w14:textId="01916565" w:rsidR="005725A7" w:rsidRDefault="005725A7" w:rsidP="005725A7"/>
    <w:p w14:paraId="41EB8645" w14:textId="038ACFDA" w:rsidR="005725A7" w:rsidRDefault="005725A7" w:rsidP="005725A7"/>
    <w:p w14:paraId="7F548168" w14:textId="67F58138" w:rsidR="005725A7" w:rsidRDefault="005725A7" w:rsidP="005725A7"/>
    <w:p w14:paraId="506B26B9" w14:textId="39B957D5" w:rsidR="005725A7" w:rsidRDefault="005725A7" w:rsidP="005725A7"/>
    <w:p w14:paraId="166B4AF1" w14:textId="2D26BABF" w:rsidR="005725A7" w:rsidRDefault="005725A7" w:rsidP="005725A7"/>
    <w:p w14:paraId="41D6F7E5" w14:textId="6EF0E31B" w:rsidR="005725A7" w:rsidRDefault="005725A7" w:rsidP="005725A7"/>
    <w:p w14:paraId="2A4577A0" w14:textId="460AEF7E" w:rsidR="005725A7" w:rsidRDefault="005725A7" w:rsidP="005725A7"/>
    <w:p w14:paraId="2C92A1B8" w14:textId="1052EDBB" w:rsidR="005725A7" w:rsidRDefault="005725A7" w:rsidP="005725A7"/>
    <w:p w14:paraId="5876E943" w14:textId="64DF905F" w:rsidR="005725A7" w:rsidRDefault="005725A7" w:rsidP="005725A7"/>
    <w:p w14:paraId="6FB26EF7" w14:textId="2B57ED7F" w:rsidR="005725A7" w:rsidRDefault="005725A7" w:rsidP="005725A7"/>
    <w:p w14:paraId="673EED09" w14:textId="7418728B" w:rsidR="005725A7" w:rsidRDefault="005725A7" w:rsidP="005725A7"/>
    <w:p w14:paraId="68EF3D7F" w14:textId="3D172CD8" w:rsidR="005725A7" w:rsidRDefault="005725A7" w:rsidP="005725A7"/>
    <w:p w14:paraId="3D20300A" w14:textId="16DFB3BF" w:rsidR="005725A7" w:rsidRDefault="005725A7" w:rsidP="005725A7"/>
    <w:p w14:paraId="1EFF5E23" w14:textId="45CB1D96" w:rsidR="005725A7" w:rsidRDefault="005725A7" w:rsidP="005725A7"/>
    <w:p w14:paraId="1C3AD82A" w14:textId="1883807A" w:rsidR="005725A7" w:rsidRDefault="005725A7" w:rsidP="005725A7"/>
    <w:p w14:paraId="07E48B29" w14:textId="65BB5844" w:rsidR="005725A7" w:rsidRDefault="005725A7" w:rsidP="005725A7"/>
    <w:p w14:paraId="5F3627A1" w14:textId="3B9B4027" w:rsidR="005725A7" w:rsidRDefault="005725A7" w:rsidP="005725A7"/>
    <w:p w14:paraId="4DF8EAE3" w14:textId="6157F4AF" w:rsidR="005725A7" w:rsidRDefault="005725A7" w:rsidP="005725A7"/>
    <w:p w14:paraId="0652BED6" w14:textId="2F6FC261" w:rsidR="005725A7" w:rsidRDefault="005725A7" w:rsidP="005725A7"/>
    <w:p w14:paraId="6D80C446" w14:textId="7FF6A4BE" w:rsidR="005725A7" w:rsidRDefault="005725A7" w:rsidP="005725A7"/>
    <w:p w14:paraId="341AFBD8" w14:textId="0A3C59D3" w:rsidR="005725A7" w:rsidRDefault="005725A7" w:rsidP="005725A7"/>
    <w:p w14:paraId="2EFC6F9D" w14:textId="6DDA4BEE" w:rsidR="005725A7" w:rsidRDefault="005725A7" w:rsidP="005725A7">
      <w:pPr>
        <w:pStyle w:val="Heading2"/>
        <w:jc w:val="center"/>
        <w:rPr>
          <w:rFonts w:eastAsia="Times New Roman"/>
          <w:b/>
          <w:bCs/>
          <w:color w:val="000000" w:themeColor="text1"/>
          <w:bdr w:val="none" w:sz="0" w:space="0" w:color="auto" w:frame="1"/>
          <w:shd w:val="clear" w:color="auto" w:fill="FFFFFF"/>
        </w:rPr>
      </w:pPr>
      <w:r w:rsidRPr="005725A7">
        <w:rPr>
          <w:b/>
          <w:bCs/>
          <w:color w:val="000000" w:themeColor="text1"/>
        </w:rPr>
        <w:lastRenderedPageBreak/>
        <w:t xml:space="preserve">I stand in firm negation that resolved: </w:t>
      </w:r>
      <w:r w:rsidRPr="005725A7">
        <w:rPr>
          <w:rFonts w:eastAsia="Times New Roman"/>
          <w:b/>
          <w:bCs/>
          <w:color w:val="000000" w:themeColor="text1"/>
          <w:bdr w:val="none" w:sz="0" w:space="0" w:color="auto" w:frame="1"/>
          <w:shd w:val="clear" w:color="auto" w:fill="FFFFFF"/>
        </w:rPr>
        <w:t>A just government ought to recognize an unconditional right of workers to strike.</w:t>
      </w:r>
    </w:p>
    <w:p w14:paraId="425B62D1" w14:textId="77777777" w:rsidR="005725A7" w:rsidRPr="0084762C" w:rsidRDefault="005725A7" w:rsidP="005725A7">
      <w:pPr>
        <w:pStyle w:val="Heading4"/>
        <w:rPr>
          <w:b/>
          <w:bCs/>
          <w:i w:val="0"/>
          <w:iCs w:val="0"/>
          <w:color w:val="000000" w:themeColor="text1"/>
        </w:rPr>
      </w:pPr>
      <w:r w:rsidRPr="0084762C">
        <w:rPr>
          <w:b/>
          <w:bCs/>
          <w:i w:val="0"/>
          <w:iCs w:val="0"/>
          <w:color w:val="000000" w:themeColor="text1"/>
        </w:rPr>
        <w:t xml:space="preserve">my value for today’s debate is </w:t>
      </w:r>
      <w:r w:rsidRPr="0084762C">
        <w:rPr>
          <w:b/>
          <w:bCs/>
          <w:i w:val="0"/>
          <w:iCs w:val="0"/>
          <w:color w:val="000000" w:themeColor="text1"/>
          <w:u w:val="single"/>
        </w:rPr>
        <w:t>justice</w:t>
      </w:r>
      <w:r w:rsidRPr="0084762C">
        <w:rPr>
          <w:b/>
          <w:bCs/>
          <w:i w:val="0"/>
          <w:iCs w:val="0"/>
          <w:color w:val="000000" w:themeColor="text1"/>
        </w:rPr>
        <w:t>.</w:t>
      </w:r>
    </w:p>
    <w:p w14:paraId="46EAD5CD" w14:textId="77777777" w:rsidR="005725A7" w:rsidRPr="0084762C" w:rsidRDefault="005725A7" w:rsidP="005725A7">
      <w:pPr>
        <w:pStyle w:val="Heading4"/>
        <w:rPr>
          <w:b/>
          <w:bCs/>
          <w:i w:val="0"/>
          <w:iCs w:val="0"/>
          <w:color w:val="000000" w:themeColor="text1"/>
        </w:rPr>
      </w:pPr>
      <w:r w:rsidRPr="0084762C">
        <w:rPr>
          <w:b/>
          <w:bCs/>
          <w:i w:val="0"/>
          <w:iCs w:val="0"/>
          <w:color w:val="000000" w:themeColor="text1"/>
        </w:rPr>
        <w:t xml:space="preserve">my standard for today’s debate is </w:t>
      </w:r>
      <w:r w:rsidRPr="0084762C">
        <w:rPr>
          <w:b/>
          <w:bCs/>
          <w:i w:val="0"/>
          <w:iCs w:val="0"/>
          <w:color w:val="000000" w:themeColor="text1"/>
          <w:u w:val="single"/>
        </w:rPr>
        <w:t>minimizing structural violence</w:t>
      </w:r>
      <w:r w:rsidRPr="0084762C">
        <w:rPr>
          <w:b/>
          <w:bCs/>
          <w:i w:val="0"/>
          <w:iCs w:val="0"/>
          <w:color w:val="000000" w:themeColor="text1"/>
        </w:rPr>
        <w:t xml:space="preserve">. </w:t>
      </w:r>
    </w:p>
    <w:p w14:paraId="3A18E633" w14:textId="77777777" w:rsidR="005725A7" w:rsidRPr="0084762C" w:rsidRDefault="005725A7" w:rsidP="005725A7">
      <w:pPr>
        <w:rPr>
          <w:b/>
          <w:bCs/>
          <w:color w:val="000000" w:themeColor="text1"/>
        </w:rPr>
      </w:pPr>
    </w:p>
    <w:p w14:paraId="68440C5D" w14:textId="77777777" w:rsidR="005725A7" w:rsidRPr="0084762C" w:rsidRDefault="005725A7" w:rsidP="005725A7">
      <w:pPr>
        <w:pStyle w:val="Heading4"/>
        <w:rPr>
          <w:b/>
          <w:bCs/>
          <w:i w:val="0"/>
          <w:iCs w:val="0"/>
          <w:color w:val="000000" w:themeColor="text1"/>
        </w:rPr>
      </w:pPr>
      <w:r w:rsidRPr="0084762C">
        <w:rPr>
          <w:b/>
          <w:bCs/>
          <w:i w:val="0"/>
          <w:iCs w:val="0"/>
          <w:color w:val="000000" w:themeColor="text1"/>
        </w:rPr>
        <w:t xml:space="preserve">1] </w:t>
      </w:r>
      <w:r w:rsidRPr="0084762C">
        <w:rPr>
          <w:b/>
          <w:bCs/>
          <w:i w:val="0"/>
          <w:iCs w:val="0"/>
          <w:color w:val="000000" w:themeColor="text1"/>
          <w:u w:val="single"/>
        </w:rPr>
        <w:t>prioritize slow violence</w:t>
      </w:r>
      <w:r w:rsidRPr="0084762C">
        <w:rPr>
          <w:b/>
          <w:bCs/>
          <w:i w:val="0"/>
          <w:iCs w:val="0"/>
          <w:color w:val="000000" w:themeColor="text1"/>
        </w:rPr>
        <w:t xml:space="preserve"> and everyday war against disenfranchised populations – it’s footnoted in favor of </w:t>
      </w:r>
      <w:r w:rsidRPr="0084762C">
        <w:rPr>
          <w:b/>
          <w:bCs/>
          <w:i w:val="0"/>
          <w:iCs w:val="0"/>
          <w:color w:val="000000" w:themeColor="text1"/>
          <w:u w:val="single"/>
        </w:rPr>
        <w:t>sensational impacts</w:t>
      </w:r>
      <w:r w:rsidRPr="0084762C">
        <w:rPr>
          <w:b/>
          <w:bCs/>
          <w:i w:val="0"/>
          <w:iCs w:val="0"/>
          <w:color w:val="000000" w:themeColor="text1"/>
        </w:rPr>
        <w:t xml:space="preserve">, which </w:t>
      </w:r>
      <w:r w:rsidRPr="0084762C">
        <w:rPr>
          <w:b/>
          <w:bCs/>
          <w:i w:val="0"/>
          <w:iCs w:val="0"/>
          <w:color w:val="000000" w:themeColor="text1"/>
          <w:u w:val="single"/>
        </w:rPr>
        <w:t>normalizes everyday violence</w:t>
      </w:r>
      <w:r w:rsidRPr="0084762C">
        <w:rPr>
          <w:b/>
          <w:bCs/>
          <w:i w:val="0"/>
          <w:iCs w:val="0"/>
          <w:color w:val="000000" w:themeColor="text1"/>
        </w:rPr>
        <w:t xml:space="preserve">. </w:t>
      </w:r>
    </w:p>
    <w:p w14:paraId="159B43D3" w14:textId="77777777" w:rsidR="005725A7" w:rsidRPr="00B26BBB" w:rsidRDefault="005725A7" w:rsidP="005725A7">
      <w:pPr>
        <w:rPr>
          <w:rStyle w:val="Style13ptBold"/>
        </w:rPr>
      </w:pPr>
      <w:r>
        <w:rPr>
          <w:rStyle w:val="Style13ptBold"/>
        </w:rPr>
        <w:t xml:space="preserve">Hunt 18 </w:t>
      </w:r>
      <w:r w:rsidRPr="00B26BBB">
        <w:rPr>
          <w:rStyle w:val="Style13ptBold"/>
          <w:sz w:val="16"/>
          <w:szCs w:val="16"/>
        </w:rPr>
        <w:t xml:space="preserve">(Dallas Hunt, PhD Candidate, University of British Columbia, Canada., Chapter 10 “Of course they count, but not right now”: Regulating precarity in Lee </w:t>
      </w:r>
      <w:proofErr w:type="spellStart"/>
      <w:r w:rsidRPr="00B26BBB">
        <w:rPr>
          <w:rStyle w:val="Style13ptBold"/>
          <w:sz w:val="16"/>
          <w:szCs w:val="16"/>
        </w:rPr>
        <w:t>Maracle’s</w:t>
      </w:r>
      <w:proofErr w:type="spellEnd"/>
      <w:r w:rsidRPr="00B26BBB">
        <w:rPr>
          <w:rStyle w:val="Style13ptBold"/>
          <w:sz w:val="16"/>
          <w:szCs w:val="16"/>
        </w:rPr>
        <w:t xml:space="preserve"> </w:t>
      </w:r>
      <w:proofErr w:type="spellStart"/>
      <w:r w:rsidRPr="00B26BBB">
        <w:rPr>
          <w:rStyle w:val="Style13ptBold"/>
          <w:sz w:val="16"/>
          <w:szCs w:val="16"/>
        </w:rPr>
        <w:t>Ravensong</w:t>
      </w:r>
      <w:proofErr w:type="spellEnd"/>
      <w:r w:rsidRPr="00B26BBB">
        <w:rPr>
          <w:rStyle w:val="Style13ptBold"/>
          <w:sz w:val="16"/>
          <w:szCs w:val="16"/>
        </w:rPr>
        <w:t xml:space="preserve"> and Celia’s Song, in Biopolitical Disaster Edited by Jennifer L. Lawrence and Sarah Marie Wiebe, 2018 Routledge, JKS)</w:t>
      </w:r>
    </w:p>
    <w:p w14:paraId="0085A8AF" w14:textId="77777777" w:rsidR="005725A7" w:rsidRPr="006B7910" w:rsidRDefault="005725A7" w:rsidP="005725A7">
      <w:pPr>
        <w:rPr>
          <w:sz w:val="16"/>
        </w:rPr>
      </w:pPr>
      <w:r w:rsidRPr="006B7910">
        <w:rPr>
          <w:sz w:val="16"/>
        </w:rPr>
        <w:t xml:space="preserve">“There is a hierarchy to care”: theoretical concerns and applications In Frames of War (an extension and preoccupation with similar issues she outlines in her text Precarious Life), Judith Butler focuses on the ways in which particular, violent perceptions of everyday life are normalized and propagated as legible or granted “intelligibility” (through numbers, statistics, etc.). According to Butler, Frames of War follows on from Precarious Life ... especially its suggestion that specific lives cannot be apprehended as living. If </w:t>
      </w:r>
      <w:r w:rsidRPr="00755590">
        <w:rPr>
          <w:highlight w:val="cyan"/>
          <w:u w:val="single"/>
        </w:rPr>
        <w:t>certain lives do not qualify</w:t>
      </w:r>
      <w:r w:rsidRPr="006B7910">
        <w:rPr>
          <w:sz w:val="16"/>
        </w:rPr>
        <w:t xml:space="preserve"> as lives or are, from the start, not conceivable as lives </w:t>
      </w:r>
      <w:r w:rsidRPr="00755590">
        <w:rPr>
          <w:highlight w:val="cyan"/>
          <w:u w:val="single"/>
        </w:rPr>
        <w:t>within certain epistemological frames</w:t>
      </w:r>
      <w:r w:rsidRPr="006B7910">
        <w:rPr>
          <w:sz w:val="16"/>
        </w:rPr>
        <w:t xml:space="preserve">, then these lives are never lived nor lost in the full sense. (2010: 1) For Butler, then, a primary concern is how these intelligibilities allow “a state to wage its wars without instigating a popular revolt” (xvi). Although Butler is writing within the context of the Iraq War and the “War on Terror,” her insights on precarity and modes of state violence exceed their immediate </w:t>
      </w:r>
      <w:proofErr w:type="spellStart"/>
      <w:r w:rsidRPr="006B7910">
        <w:rPr>
          <w:sz w:val="16"/>
        </w:rPr>
        <w:t>rele</w:t>
      </w:r>
      <w:proofErr w:type="spellEnd"/>
      <w:r w:rsidRPr="006B7910">
        <w:rPr>
          <w:sz w:val="16"/>
        </w:rPr>
        <w:t xml:space="preserve">- </w:t>
      </w:r>
      <w:proofErr w:type="spellStart"/>
      <w:r w:rsidRPr="006B7910">
        <w:rPr>
          <w:sz w:val="16"/>
        </w:rPr>
        <w:t>vance</w:t>
      </w:r>
      <w:proofErr w:type="spellEnd"/>
      <w:r w:rsidRPr="006B7910">
        <w:rPr>
          <w:sz w:val="16"/>
        </w:rPr>
        <w:t xml:space="preserve">. Indeed, as is clear below, the notions of war and settler-colonialism and the biopolitical rationalities they allow are eminently applicable to a local, Canadian context. </w:t>
      </w:r>
      <w:r w:rsidRPr="00755590">
        <w:rPr>
          <w:highlight w:val="cyan"/>
          <w:u w:val="single"/>
        </w:rPr>
        <w:t>The frames of war</w:t>
      </w:r>
      <w:r w:rsidRPr="006B7910">
        <w:rPr>
          <w:sz w:val="16"/>
        </w:rPr>
        <w:t xml:space="preserve">, Butler argues, are not circumscribed to combat zones with the mobilization of weapons. Instead, to Butler, “perceptual weapons” are acting on populations consistently to </w:t>
      </w:r>
      <w:r w:rsidRPr="00755590">
        <w:rPr>
          <w:highlight w:val="cyan"/>
          <w:u w:val="single"/>
        </w:rPr>
        <w:t xml:space="preserve">naturalize </w:t>
      </w:r>
      <w:proofErr w:type="spellStart"/>
      <w:r w:rsidRPr="00755590">
        <w:rPr>
          <w:highlight w:val="cyan"/>
          <w:u w:val="single"/>
        </w:rPr>
        <w:t>violences</w:t>
      </w:r>
      <w:proofErr w:type="spellEnd"/>
      <w:r w:rsidRPr="00755590">
        <w:rPr>
          <w:highlight w:val="cyan"/>
          <w:u w:val="single"/>
        </w:rPr>
        <w:t xml:space="preserve"> and enlist citizens to</w:t>
      </w:r>
      <w:r w:rsidRPr="006B7910">
        <w:rPr>
          <w:sz w:val="16"/>
        </w:rPr>
        <w:t xml:space="preserve"> tacitly consent to (and, in some cases, actively participate in) violent forms that authorize </w:t>
      </w:r>
      <w:r w:rsidRPr="00755590">
        <w:rPr>
          <w:highlight w:val="cyan"/>
          <w:u w:val="single"/>
        </w:rPr>
        <w:t>dehumanization</w:t>
      </w:r>
      <w:r w:rsidRPr="006B7910">
        <w:rPr>
          <w:sz w:val="16"/>
        </w:rPr>
        <w:t xml:space="preserve">: “[w]aging war ... begins with the assault on the senses; the senses are the first target of war” (xvi). These perceptual </w:t>
      </w:r>
      <w:proofErr w:type="spellStart"/>
      <w:r w:rsidRPr="006B7910">
        <w:rPr>
          <w:sz w:val="16"/>
        </w:rPr>
        <w:t>violences</w:t>
      </w:r>
      <w:proofErr w:type="spellEnd"/>
      <w:r w:rsidRPr="006B7910">
        <w:rPr>
          <w:sz w:val="16"/>
        </w:rPr>
        <w:t xml:space="preserve"> resonate with Rob Nixon’s formulation of “slow violence” as well. To Nixon, </w:t>
      </w:r>
      <w:r w:rsidRPr="006B7910">
        <w:rPr>
          <w:highlight w:val="cyan"/>
          <w:u w:val="single"/>
        </w:rPr>
        <w:t>slow violence</w:t>
      </w:r>
      <w:r w:rsidRPr="006B7910">
        <w:rPr>
          <w:sz w:val="16"/>
        </w:rPr>
        <w:t xml:space="preserve"> is “a violence that </w:t>
      </w:r>
      <w:r w:rsidRPr="006B7910">
        <w:rPr>
          <w:highlight w:val="cyan"/>
          <w:u w:val="single"/>
        </w:rPr>
        <w:t>occurs gradually and out of sight</w:t>
      </w:r>
      <w:r w:rsidRPr="006B7910">
        <w:rPr>
          <w:sz w:val="16"/>
        </w:rPr>
        <w:t xml:space="preserve">, a violence of </w:t>
      </w:r>
      <w:r w:rsidRPr="006B7910">
        <w:rPr>
          <w:highlight w:val="cyan"/>
          <w:u w:val="single"/>
        </w:rPr>
        <w:t>delayed</w:t>
      </w:r>
      <w:r w:rsidRPr="006B7910">
        <w:rPr>
          <w:sz w:val="16"/>
        </w:rPr>
        <w:t xml:space="preserve"> destruction that is dispersed </w:t>
      </w:r>
      <w:r w:rsidRPr="006B7910">
        <w:rPr>
          <w:highlight w:val="cyan"/>
          <w:u w:val="single"/>
        </w:rPr>
        <w:t>across time</w:t>
      </w:r>
      <w:r w:rsidRPr="006B7910">
        <w:rPr>
          <w:sz w:val="16"/>
        </w:rPr>
        <w:t xml:space="preserve"> and space, an attritional violence that is typically not viewed as violence at all” (2011: 3). Further, and “[c]</w:t>
      </w:r>
      <w:proofErr w:type="spellStart"/>
      <w:r w:rsidRPr="006B7910">
        <w:rPr>
          <w:sz w:val="16"/>
        </w:rPr>
        <w:t>rucially</w:t>
      </w:r>
      <w:proofErr w:type="spellEnd"/>
      <w:r w:rsidRPr="006B7910">
        <w:rPr>
          <w:sz w:val="16"/>
        </w:rPr>
        <w:t xml:space="preserve">, </w:t>
      </w:r>
      <w:r w:rsidRPr="00755590">
        <w:rPr>
          <w:highlight w:val="cyan"/>
          <w:u w:val="single"/>
        </w:rPr>
        <w:t>slow violence is</w:t>
      </w:r>
      <w:r w:rsidRPr="00755590">
        <w:rPr>
          <w:u w:val="single"/>
        </w:rPr>
        <w:t xml:space="preserve"> </w:t>
      </w:r>
      <w:r w:rsidRPr="006B7910">
        <w:rPr>
          <w:sz w:val="16"/>
        </w:rPr>
        <w:t xml:space="preserve">often not just attritional but </w:t>
      </w:r>
      <w:r w:rsidRPr="006B7910">
        <w:rPr>
          <w:highlight w:val="cyan"/>
          <w:u w:val="single"/>
        </w:rPr>
        <w:t>also e</w:t>
      </w:r>
      <w:r w:rsidRPr="00755590">
        <w:rPr>
          <w:highlight w:val="cyan"/>
          <w:u w:val="single"/>
        </w:rPr>
        <w:t>xponential, operating as a</w:t>
      </w:r>
      <w:r w:rsidRPr="006B7910">
        <w:rPr>
          <w:sz w:val="16"/>
        </w:rPr>
        <w:t xml:space="preserve"> major </w:t>
      </w:r>
      <w:r w:rsidRPr="00755590">
        <w:rPr>
          <w:highlight w:val="cyan"/>
          <w:u w:val="single"/>
        </w:rPr>
        <w:t>threat multiplier</w:t>
      </w:r>
      <w:r w:rsidRPr="006B7910">
        <w:rPr>
          <w:sz w:val="16"/>
        </w:rPr>
        <w:t xml:space="preserve">; it can fuel long-term, </w:t>
      </w:r>
      <w:r w:rsidRPr="00755590">
        <w:rPr>
          <w:highlight w:val="cyan"/>
          <w:u w:val="single"/>
        </w:rPr>
        <w:t>proliferating conflicts</w:t>
      </w:r>
      <w:r w:rsidRPr="006B7910">
        <w:rPr>
          <w:sz w:val="16"/>
        </w:rPr>
        <w:t xml:space="preserve"> in situations where the conditions for sustaining life become increasingly but gradually degraded” (4). Conditioning the senses or what is intelligible, then, functions as the way in which state </w:t>
      </w:r>
      <w:proofErr w:type="spellStart"/>
      <w:r w:rsidRPr="006B7910">
        <w:rPr>
          <w:sz w:val="16"/>
        </w:rPr>
        <w:t>violences</w:t>
      </w:r>
      <w:proofErr w:type="spellEnd"/>
      <w:r w:rsidRPr="006B7910">
        <w:rPr>
          <w:sz w:val="16"/>
        </w:rPr>
        <w:t xml:space="preserve"> are legitimized, as the frames of war dictate the “sensuous parameters of reality itself” (ix). According to Butler, the task at hand is not only to “understand ... these frames, where they come from and what kind of action they perform” (2010: 83), but also to find and articulate “those modes of representation and appearance that allow the claim of life to be made and heard” (81). While Butler is exam- </w:t>
      </w:r>
      <w:proofErr w:type="spellStart"/>
      <w:r w:rsidRPr="006B7910">
        <w:rPr>
          <w:sz w:val="16"/>
        </w:rPr>
        <w:t>ining</w:t>
      </w:r>
      <w:proofErr w:type="spellEnd"/>
      <w:r w:rsidRPr="006B7910">
        <w:rPr>
          <w:sz w:val="16"/>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6B7910">
        <w:rPr>
          <w:sz w:val="16"/>
        </w:rPr>
        <w:t>i.e.</w:t>
      </w:r>
      <w:proofErr w:type="gramEnd"/>
      <w:r w:rsidRPr="006B7910">
        <w:rPr>
          <w:sz w:val="16"/>
        </w:rPr>
        <w:t xml:space="preserve"> non-military, </w:t>
      </w:r>
      <w:proofErr w:type="spellStart"/>
      <w:r w:rsidRPr="006B7910">
        <w:rPr>
          <w:sz w:val="16"/>
        </w:rPr>
        <w:t>violences</w:t>
      </w:r>
      <w:proofErr w:type="spellEnd"/>
      <w:r w:rsidRPr="006B7910">
        <w:rPr>
          <w:sz w:val="16"/>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6B7910">
        <w:rPr>
          <w:sz w:val="16"/>
        </w:rPr>
        <w:t>agement</w:t>
      </w:r>
      <w:proofErr w:type="spellEnd"/>
      <w:r w:rsidRPr="006B7910">
        <w:rPr>
          <w:sz w:val="16"/>
        </w:rPr>
        <w:t xml:space="preserve"> of Indigenous populations and Indigenous territories as rationalities rooted in the organizing frame of settler-colonialism, then the states of </w:t>
      </w:r>
      <w:proofErr w:type="spellStart"/>
      <w:r w:rsidRPr="006B7910">
        <w:rPr>
          <w:sz w:val="16"/>
        </w:rPr>
        <w:t>emer</w:t>
      </w:r>
      <w:proofErr w:type="spellEnd"/>
      <w:r w:rsidRPr="006B7910">
        <w:rPr>
          <w:sz w:val="16"/>
        </w:rPr>
        <w:t xml:space="preserve">- </w:t>
      </w:r>
      <w:proofErr w:type="spellStart"/>
      <w:r w:rsidRPr="006B7910">
        <w:rPr>
          <w:sz w:val="16"/>
        </w:rPr>
        <w:t>gency</w:t>
      </w:r>
      <w:proofErr w:type="spellEnd"/>
      <w:r w:rsidRPr="006B7910">
        <w:rPr>
          <w:sz w:val="16"/>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6B7910">
        <w:rPr>
          <w:sz w:val="16"/>
        </w:rPr>
        <w:t>Kanehsata</w:t>
      </w:r>
      <w:proofErr w:type="spellEnd"/>
      <w:r w:rsidRPr="006B7910">
        <w:rPr>
          <w:sz w:val="16"/>
        </w:rPr>
        <w:t>̀:</w:t>
      </w:r>
      <w:proofErr w:type="spellStart"/>
      <w:r w:rsidRPr="006B7910">
        <w:rPr>
          <w:sz w:val="16"/>
        </w:rPr>
        <w:t>ke</w:t>
      </w:r>
      <w:proofErr w:type="spellEnd"/>
      <w:r w:rsidRPr="006B7910">
        <w:rPr>
          <w:sz w:val="16"/>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6B7910">
        <w:rPr>
          <w:sz w:val="16"/>
        </w:rPr>
        <w:t>violences</w:t>
      </w:r>
      <w:proofErr w:type="spellEnd"/>
      <w:r w:rsidRPr="006B7910">
        <w:rPr>
          <w:sz w:val="16"/>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6B7910">
        <w:rPr>
          <w:sz w:val="16"/>
        </w:rPr>
        <w:t>cle’s</w:t>
      </w:r>
      <w:proofErr w:type="spellEnd"/>
      <w:r w:rsidRPr="006B7910">
        <w:rPr>
          <w:sz w:val="16"/>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6B7910">
        <w:rPr>
          <w:sz w:val="16"/>
        </w:rPr>
        <w:t>protec</w:t>
      </w:r>
      <w:proofErr w:type="spellEnd"/>
      <w:r w:rsidRPr="006B7910">
        <w:rPr>
          <w:sz w:val="16"/>
        </w:rPr>
        <w:t xml:space="preserve">- </w:t>
      </w:r>
      <w:proofErr w:type="spellStart"/>
      <w:r w:rsidRPr="006B7910">
        <w:rPr>
          <w:sz w:val="16"/>
        </w:rPr>
        <w:t>tion</w:t>
      </w:r>
      <w:proofErr w:type="spellEnd"/>
      <w:r w:rsidRPr="006B7910">
        <w:rPr>
          <w:sz w:val="16"/>
        </w:rPr>
        <w:t xml:space="preserve">” (2010: 26). In the depictions provided in her writing, as well as that of </w:t>
      </w:r>
      <w:proofErr w:type="spellStart"/>
      <w:r w:rsidRPr="006B7910">
        <w:rPr>
          <w:sz w:val="16"/>
        </w:rPr>
        <w:t>Maracle</w:t>
      </w:r>
      <w:proofErr w:type="spellEnd"/>
      <w:r w:rsidRPr="006B7910">
        <w:rPr>
          <w:sz w:val="16"/>
        </w:rPr>
        <w:t xml:space="preserve">, violence is deployed not only as “an effort to minimize precarious- ness for some and to maximize it for others,” but also as a mode of shaping the perceptions of citizens in order to make such acts legible, and hence, in a sense justifiable (Butler 2010: 54). Ultimately what Butler is advocating for is a new </w:t>
      </w:r>
      <w:proofErr w:type="spellStart"/>
      <w:r w:rsidRPr="006B7910">
        <w:rPr>
          <w:sz w:val="16"/>
        </w:rPr>
        <w:t>ethico</w:t>
      </w:r>
      <w:proofErr w:type="spellEnd"/>
      <w:r w:rsidRPr="006B7910">
        <w:rPr>
          <w:sz w:val="16"/>
        </w:rPr>
        <w:t xml:space="preserve">-political orientation, one with the potential to disrupt the violent regimes of the sensible, as well as the ways in which precarity is currently allocated and distributed. Paraphrasing Jacques </w:t>
      </w:r>
      <w:proofErr w:type="spellStart"/>
      <w:r w:rsidRPr="006B7910">
        <w:rPr>
          <w:sz w:val="16"/>
        </w:rPr>
        <w:t>Rancière</w:t>
      </w:r>
      <w:proofErr w:type="spellEnd"/>
      <w:r w:rsidRPr="006B7910">
        <w:rPr>
          <w:sz w:val="16"/>
        </w:rPr>
        <w:t xml:space="preserve">, Jeff </w:t>
      </w:r>
      <w:proofErr w:type="spellStart"/>
      <w:r w:rsidRPr="006B7910">
        <w:rPr>
          <w:sz w:val="16"/>
        </w:rPr>
        <w:t>Derksen</w:t>
      </w:r>
      <w:proofErr w:type="spellEnd"/>
      <w:r w:rsidRPr="006B7910">
        <w:rPr>
          <w:sz w:val="16"/>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w:t>
      </w:r>
      <w:r w:rsidRPr="006B7910">
        <w:rPr>
          <w:sz w:val="16"/>
        </w:rPr>
        <w:lastRenderedPageBreak/>
        <w:t xml:space="preserve">illustrates the ways in which State-sanctioned (and induced) </w:t>
      </w:r>
      <w:r w:rsidRPr="00755590">
        <w:rPr>
          <w:highlight w:val="cyan"/>
          <w:u w:val="single"/>
        </w:rPr>
        <w:t>precarity “perpetuate[s]</w:t>
      </w:r>
      <w:r w:rsidRPr="006B7910">
        <w:rPr>
          <w:sz w:val="16"/>
        </w:rPr>
        <w:t xml:space="preserve"> a way of </w:t>
      </w:r>
      <w:r w:rsidRPr="00755590">
        <w:rPr>
          <w:highlight w:val="cyan"/>
          <w:u w:val="single"/>
        </w:rPr>
        <w:t>dividing lives into those that are worth defending, valuing, and grieving</w:t>
      </w:r>
      <w:r w:rsidRPr="006B7910">
        <w:rPr>
          <w:sz w:val="16"/>
        </w:rPr>
        <w:t xml:space="preserve"> when they are lost, </w:t>
      </w:r>
      <w:r w:rsidRPr="00755590">
        <w:rPr>
          <w:highlight w:val="cyan"/>
          <w:u w:val="single"/>
        </w:rPr>
        <w:t>and those that are not</w:t>
      </w:r>
      <w:r w:rsidRPr="006B7910">
        <w:rPr>
          <w:sz w:val="16"/>
        </w:rPr>
        <w:t xml:space="preserve"> quite lives” (2010: 42), as well as the resistive practices that might disrupt the naturalization of “differential distribution[s] of pre- </w:t>
      </w:r>
      <w:proofErr w:type="spellStart"/>
      <w:r w:rsidRPr="006B7910">
        <w:rPr>
          <w:sz w:val="16"/>
        </w:rPr>
        <w:t>carity</w:t>
      </w:r>
      <w:proofErr w:type="spellEnd"/>
      <w:r w:rsidRPr="006B7910">
        <w:rPr>
          <w:sz w:val="16"/>
        </w:rPr>
        <w:t xml:space="preserve">” (xxv). The remainder of the chapter considers to what extent Mara- </w:t>
      </w:r>
      <w:proofErr w:type="spellStart"/>
      <w:r w:rsidRPr="006B7910">
        <w:rPr>
          <w:sz w:val="16"/>
        </w:rPr>
        <w:t>cle’s</w:t>
      </w:r>
      <w:proofErr w:type="spellEnd"/>
      <w:r w:rsidRPr="006B7910">
        <w:rPr>
          <w:sz w:val="16"/>
        </w:rPr>
        <w:t xml:space="preserve"> texts offer such a disruption of the mundane frames of settler-colonial war within the context of an exceptional moment (an epidemic</w:t>
      </w:r>
      <w:proofErr w:type="gramStart"/>
      <w:r w:rsidRPr="006B7910">
        <w:rPr>
          <w:sz w:val="16"/>
        </w:rPr>
        <w:t>), and</w:t>
      </w:r>
      <w:proofErr w:type="gramEnd"/>
      <w:r w:rsidRPr="006B7910">
        <w:rPr>
          <w:sz w:val="16"/>
        </w:rPr>
        <w:t xml:space="preserve"> asks how her work gestures toward the alternatives that might be offered by Indigenous frames.</w:t>
      </w:r>
    </w:p>
    <w:p w14:paraId="22A4E970" w14:textId="77777777" w:rsidR="005725A7" w:rsidRPr="002C358C" w:rsidRDefault="005725A7" w:rsidP="005725A7"/>
    <w:p w14:paraId="2B9C3971" w14:textId="77777777" w:rsidR="005725A7" w:rsidRPr="0084762C" w:rsidRDefault="005725A7" w:rsidP="005725A7">
      <w:pPr>
        <w:pStyle w:val="Heading4"/>
        <w:rPr>
          <w:b/>
          <w:bCs/>
          <w:i w:val="0"/>
          <w:iCs w:val="0"/>
          <w:color w:val="000000" w:themeColor="text1"/>
        </w:rPr>
      </w:pPr>
      <w:r w:rsidRPr="0084762C">
        <w:rPr>
          <w:b/>
          <w:bCs/>
          <w:i w:val="0"/>
          <w:iCs w:val="0"/>
          <w:color w:val="000000" w:themeColor="text1"/>
        </w:rPr>
        <w:t xml:space="preserve">2] </w:t>
      </w:r>
      <w:r w:rsidRPr="0084762C">
        <w:rPr>
          <w:b/>
          <w:bCs/>
          <w:i w:val="0"/>
          <w:iCs w:val="0"/>
          <w:color w:val="000000" w:themeColor="text1"/>
          <w:u w:val="single"/>
        </w:rPr>
        <w:t>especially</w:t>
      </w:r>
      <w:r w:rsidRPr="0084762C">
        <w:rPr>
          <w:b/>
          <w:bCs/>
          <w:i w:val="0"/>
          <w:iCs w:val="0"/>
          <w:color w:val="000000" w:themeColor="text1"/>
        </w:rPr>
        <w:t xml:space="preserve"> because each life improved </w:t>
      </w:r>
      <w:r w:rsidRPr="0084762C">
        <w:rPr>
          <w:b/>
          <w:bCs/>
          <w:i w:val="0"/>
          <w:iCs w:val="0"/>
          <w:color w:val="000000" w:themeColor="text1"/>
          <w:u w:val="single"/>
        </w:rPr>
        <w:t>could solve</w:t>
      </w:r>
      <w:r w:rsidRPr="0084762C">
        <w:rPr>
          <w:b/>
          <w:bCs/>
          <w:i w:val="0"/>
          <w:iCs w:val="0"/>
          <w:color w:val="000000" w:themeColor="text1"/>
        </w:rPr>
        <w:t xml:space="preserve"> an </w:t>
      </w:r>
      <w:r w:rsidRPr="0084762C">
        <w:rPr>
          <w:b/>
          <w:bCs/>
          <w:i w:val="0"/>
          <w:iCs w:val="0"/>
          <w:color w:val="000000" w:themeColor="text1"/>
          <w:u w:val="single"/>
        </w:rPr>
        <w:t>existential</w:t>
      </w:r>
      <w:r w:rsidRPr="0084762C">
        <w:rPr>
          <w:b/>
          <w:bCs/>
          <w:i w:val="0"/>
          <w:iCs w:val="0"/>
          <w:color w:val="000000" w:themeColor="text1"/>
        </w:rPr>
        <w:t xml:space="preserve"> catastrophe.</w:t>
      </w:r>
    </w:p>
    <w:p w14:paraId="23547B88" w14:textId="77777777" w:rsidR="005725A7" w:rsidRPr="006D2114" w:rsidRDefault="005725A7" w:rsidP="005725A7">
      <w:r w:rsidRPr="00D651ED">
        <w:rPr>
          <w:rStyle w:val="Style13ptBold"/>
        </w:rPr>
        <w:t xml:space="preserve">Kaczmarek </w:t>
      </w:r>
      <w:r>
        <w:rPr>
          <w:rStyle w:val="Style13ptBold"/>
        </w:rPr>
        <w:t>‘</w:t>
      </w:r>
      <w:r w:rsidRPr="00D651ED">
        <w:rPr>
          <w:rStyle w:val="Style13ptBold"/>
        </w:rPr>
        <w:t>17</w:t>
      </w:r>
      <w:r>
        <w:t xml:space="preserve"> </w:t>
      </w:r>
      <w:r w:rsidRPr="006D2114">
        <w:rPr>
          <w:sz w:val="16"/>
          <w:szCs w:val="16"/>
        </w:rPr>
        <w:t xml:space="preserve">(Patrick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w:t>
      </w:r>
      <w:proofErr w:type="gramStart"/>
      <w:r w:rsidRPr="006D2114">
        <w:rPr>
          <w:sz w:val="16"/>
          <w:szCs w:val="16"/>
        </w:rPr>
        <w:t>to Save</w:t>
      </w:r>
      <w:proofErr w:type="gramEnd"/>
      <w:r w:rsidRPr="006D2114">
        <w:rPr>
          <w:sz w:val="16"/>
          <w:szCs w:val="16"/>
        </w:rPr>
        <w:t xml:space="preserve"> the Future of Humanity? </w:t>
      </w:r>
      <w:proofErr w:type="spellStart"/>
      <w:r w:rsidRPr="006D2114">
        <w:rPr>
          <w:sz w:val="16"/>
          <w:szCs w:val="16"/>
        </w:rPr>
        <w:t>Utilitas</w:t>
      </w:r>
      <w:proofErr w:type="spellEnd"/>
      <w:r w:rsidRPr="006D2114">
        <w:rPr>
          <w:sz w:val="16"/>
          <w:szCs w:val="16"/>
        </w:rPr>
        <w:t>, 29(2), https://www.cambridge.org/core/journals/utilitas/article/how-much-is-ruleconsequentialism-really-willing-to-give-up-to-save-the-future-of-humanity/F867301151A79F7DA566A14DF71749B3]//BPS).</w:t>
      </w:r>
    </w:p>
    <w:p w14:paraId="6A9FC865" w14:textId="7B13D992" w:rsidR="005725A7" w:rsidRDefault="005725A7" w:rsidP="005725A7">
      <w:r w:rsidRPr="0009167A">
        <w:rPr>
          <w:sz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6D2114">
        <w:rPr>
          <w:highlight w:val="cyan"/>
          <w:u w:val="single"/>
        </w:rPr>
        <w:t>there is something</w:t>
      </w:r>
      <w:r w:rsidRPr="0009167A">
        <w:rPr>
          <w:sz w:val="16"/>
        </w:rPr>
        <w:t xml:space="preserve"> deeply </w:t>
      </w:r>
      <w:r w:rsidRPr="006D2114">
        <w:rPr>
          <w:highlight w:val="cyan"/>
          <w:u w:val="single"/>
        </w:rPr>
        <w:t>puzzling about ruining</w:t>
      </w:r>
      <w:r w:rsidRPr="0009167A">
        <w:rPr>
          <w:sz w:val="16"/>
        </w:rPr>
        <w:t xml:space="preserve"> the lives of all actual </w:t>
      </w:r>
      <w:r w:rsidRPr="006D2114">
        <w:rPr>
          <w:highlight w:val="cyan"/>
          <w:u w:val="single"/>
        </w:rPr>
        <w:t>persons for</w:t>
      </w:r>
      <w:r w:rsidRPr="0009167A">
        <w:rPr>
          <w:sz w:val="16"/>
        </w:rPr>
        <w:t xml:space="preserve"> the sake of </w:t>
      </w:r>
      <w:r w:rsidRPr="006D2114">
        <w:rPr>
          <w:highlight w:val="cyan"/>
          <w:u w:val="single"/>
        </w:rPr>
        <w:t>humanity eking out a longer stay</w:t>
      </w:r>
      <w:r w:rsidRPr="0009167A">
        <w:rPr>
          <w:sz w:val="16"/>
        </w:rPr>
        <w:t xml:space="preserve"> in the universe. Second, you may have realized that the above implication bears close resemblance to the dreaded Repugnant Conclusion. The Repugnant Conclusion states that for any population, all with a very high quality of life, there must be some larger imaginable 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 I'm inclined to agree that this looks worrisome. For some, if this were the end of the story, it would surely act as a reductio ad absurdum of the view. But this is not the full story. AN INDIRECT APPROACH TO LOWERING THE THREAT OF EXTINCTION In setting out our earlier comparison of the two populations it was assumed that only costs go up, never benefits. That is to say, A was </w:t>
      </w:r>
      <w:proofErr w:type="gramStart"/>
      <w:r w:rsidRPr="0009167A">
        <w:rPr>
          <w:sz w:val="16"/>
        </w:rPr>
        <w:t>fixed</w:t>
      </w:r>
      <w:proofErr w:type="gramEnd"/>
      <w:r w:rsidRPr="0009167A">
        <w:rPr>
          <w:sz w:val="16"/>
        </w:rPr>
        <w:t xml:space="preserve"> and the total sum of goods went up merely because the size of the population grew, despite internalization costs reducing average quality of life. </w:t>
      </w:r>
      <w:proofErr w:type="spellStart"/>
      <w:r w:rsidRPr="0009167A">
        <w:rPr>
          <w:sz w:val="16"/>
        </w:rPr>
        <w:t>Colouring</w:t>
      </w:r>
      <w:proofErr w:type="spellEnd"/>
      <w:r w:rsidRPr="0009167A">
        <w:rPr>
          <w:sz w:val="16"/>
        </w:rPr>
        <w:t xml:space="preserve"> in the picture, this corresponds to the scenario where, all else being equal, existential threats are directly targeted. To illustrate, this could amount to putting a lot of resources towards asteroid deflection programmes.20 I now wish to argue that </w:t>
      </w:r>
      <w:r w:rsidRPr="006D2114">
        <w:rPr>
          <w:highlight w:val="cyan"/>
          <w:u w:val="single"/>
        </w:rPr>
        <w:t>we could</w:t>
      </w:r>
      <w:r w:rsidRPr="0009167A">
        <w:rPr>
          <w:sz w:val="16"/>
        </w:rPr>
        <w:t xml:space="preserve"> instead </w:t>
      </w:r>
      <w:r w:rsidRPr="006D2114">
        <w:rPr>
          <w:highlight w:val="cyan"/>
          <w:u w:val="single"/>
        </w:rPr>
        <w:t>reduce existential risk by indirect means, and</w:t>
      </w:r>
      <w:r w:rsidRPr="0009167A">
        <w:rPr>
          <w:sz w:val="16"/>
        </w:rPr>
        <w:t xml:space="preserve"> in so doing make the world in two ways go better. As noted earlier, we would prolong humanity's place in the cosmos. Furthermore, an indirect approach </w:t>
      </w:r>
      <w:r w:rsidRPr="006D2114">
        <w:rPr>
          <w:highlight w:val="cyan"/>
          <w:u w:val="single"/>
        </w:rPr>
        <w:t>improve</w:t>
      </w:r>
      <w:r w:rsidRPr="0009167A">
        <w:rPr>
          <w:sz w:val="16"/>
          <w:szCs w:val="16"/>
        </w:rPr>
        <w:t>s</w:t>
      </w:r>
      <w:r w:rsidRPr="0009167A">
        <w:t xml:space="preserve"> </w:t>
      </w:r>
      <w:r w:rsidRPr="006D2114">
        <w:rPr>
          <w:highlight w:val="cyan"/>
          <w:u w:val="single"/>
        </w:rPr>
        <w:t xml:space="preserve">the </w:t>
      </w:r>
      <w:r w:rsidRPr="0009167A">
        <w:rPr>
          <w:sz w:val="16"/>
        </w:rPr>
        <w:t xml:space="preserve">average </w:t>
      </w:r>
      <w:r w:rsidRPr="006D2114">
        <w:rPr>
          <w:highlight w:val="cyan"/>
          <w:u w:val="single"/>
        </w:rPr>
        <w:t>welfare of persons</w:t>
      </w:r>
      <w:r w:rsidRPr="0009167A">
        <w:rPr>
          <w:sz w:val="16"/>
        </w:rPr>
        <w:t xml:space="preserve">, particularly the worse-off in our population. 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w:t>
      </w:r>
      <w:r w:rsidRPr="006D2114">
        <w:rPr>
          <w:highlight w:val="cyan"/>
          <w:u w:val="single"/>
        </w:rPr>
        <w:t>this would</w:t>
      </w:r>
      <w:r w:rsidRPr="0009167A">
        <w:rPr>
          <w:sz w:val="16"/>
        </w:rPr>
        <w:t xml:space="preserve"> contribute to existential risk reduction by </w:t>
      </w:r>
      <w:r w:rsidRPr="006D2114">
        <w:rPr>
          <w:highlight w:val="cyan"/>
          <w:u w:val="single"/>
        </w:rPr>
        <w:t>curb</w:t>
      </w:r>
      <w:r w:rsidRPr="0009167A">
        <w:rPr>
          <w:sz w:val="16"/>
        </w:rPr>
        <w:t xml:space="preserve">ing the negative </w:t>
      </w:r>
      <w:r w:rsidRPr="006D2114">
        <w:rPr>
          <w:highlight w:val="cyan"/>
          <w:u w:val="single"/>
        </w:rPr>
        <w:t>ripple effects</w:t>
      </w:r>
      <w:r w:rsidRPr="0009167A">
        <w:rPr>
          <w:sz w:val="16"/>
        </w:rPr>
        <w:t xml:space="preserve"> of readily preventable illnesses, global hunger, and so forth.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 And </w:t>
      </w:r>
      <w:proofErr w:type="gramStart"/>
      <w:r w:rsidRPr="0009167A">
        <w:rPr>
          <w:sz w:val="16"/>
        </w:rPr>
        <w:t>so</w:t>
      </w:r>
      <w:proofErr w:type="gramEnd"/>
      <w:r w:rsidRPr="0009167A">
        <w:rPr>
          <w:sz w:val="16"/>
        </w:rPr>
        <w:t xml:space="preserve"> on it goes, reaching wider and wider as time passes. Consider the following example. A doctor is </w:t>
      </w:r>
      <w:proofErr w:type="gramStart"/>
      <w:r w:rsidRPr="0009167A">
        <w:rPr>
          <w:sz w:val="16"/>
        </w:rPr>
        <w:t>in a position</w:t>
      </w:r>
      <w:proofErr w:type="gramEnd"/>
      <w:r w:rsidRPr="0009167A">
        <w:rPr>
          <w:sz w:val="16"/>
        </w:rPr>
        <w:t xml:space="preserve"> to cure some infant's blindness. Sure, the infant will probably have a better life after the operation. Most of us are quick to hone-in on this feature of the situation. And many other goods go unacknowledged by us as a result. Just a few of the proximate advantages we might reasonably expect to find after curing the infant's blindness include: her parents will be less worried about her, subsequently finding more free time to develop their own personal projects; the government will spend fewer resources on providing her education; this child will grow up with more opportunities, as well as perhaps being inspired to start a grassroots initiative or develop an anti-malarial drug. </w:t>
      </w:r>
      <w:proofErr w:type="gramStart"/>
      <w:r w:rsidRPr="0009167A">
        <w:rPr>
          <w:sz w:val="16"/>
        </w:rPr>
        <w:t>All of</w:t>
      </w:r>
      <w:proofErr w:type="gramEnd"/>
      <w:r w:rsidRPr="0009167A">
        <w:rPr>
          <w:sz w:val="16"/>
        </w:rPr>
        <w:t xml:space="preserve"> these consequences will have some role in shaping our future due to their own ripple effects. This network of ripple effects might go so far as causing '[her] country's economy to develop very slightly more quickly, or make certain technological or cultural innovations arrive more quickly'.22</w:t>
      </w:r>
    </w:p>
    <w:p w14:paraId="4255342A" w14:textId="4A272629" w:rsidR="005725A7" w:rsidRPr="005725A7" w:rsidRDefault="005725A7" w:rsidP="005725A7">
      <w:pPr>
        <w:pStyle w:val="Heading2"/>
        <w:rPr>
          <w:b/>
          <w:bCs/>
          <w:color w:val="000000" w:themeColor="text1"/>
        </w:rPr>
      </w:pPr>
      <w:r w:rsidRPr="005725A7">
        <w:rPr>
          <w:b/>
          <w:bCs/>
          <w:color w:val="000000" w:themeColor="text1"/>
        </w:rPr>
        <w:t xml:space="preserve">Contention </w:t>
      </w:r>
      <w:r>
        <w:rPr>
          <w:b/>
          <w:bCs/>
          <w:color w:val="000000" w:themeColor="text1"/>
        </w:rPr>
        <w:t>1</w:t>
      </w:r>
      <w:r w:rsidRPr="005725A7">
        <w:rPr>
          <w:b/>
          <w:bCs/>
          <w:color w:val="000000" w:themeColor="text1"/>
        </w:rPr>
        <w:t>: Healthcare Worker</w:t>
      </w:r>
      <w:r w:rsidR="00AC628D">
        <w:rPr>
          <w:b/>
          <w:bCs/>
          <w:color w:val="000000" w:themeColor="text1"/>
        </w:rPr>
        <w:t>s</w:t>
      </w:r>
    </w:p>
    <w:p w14:paraId="12BB3F83" w14:textId="77777777" w:rsidR="005725A7" w:rsidRPr="00F56E07" w:rsidRDefault="005725A7" w:rsidP="005725A7"/>
    <w:p w14:paraId="34804BB3"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 xml:space="preserve">Healthcare strikes cause millions of deaths from a lack of treatment in developing countries – poor people have no alternatives to public doctors </w:t>
      </w:r>
    </w:p>
    <w:p w14:paraId="38E4D3F7" w14:textId="77777777" w:rsidR="005725A7" w:rsidRPr="00FC69D5" w:rsidRDefault="005725A7" w:rsidP="005725A7">
      <w:proofErr w:type="spellStart"/>
      <w:r w:rsidRPr="005725A7">
        <w:rPr>
          <w:rStyle w:val="Heading4Char"/>
          <w:b/>
          <w:bCs/>
          <w:i w:val="0"/>
          <w:iCs w:val="0"/>
          <w:color w:val="000000" w:themeColor="text1"/>
        </w:rPr>
        <w:t>Aacharya</w:t>
      </w:r>
      <w:proofErr w:type="spellEnd"/>
      <w:r w:rsidRPr="005725A7">
        <w:rPr>
          <w:rStyle w:val="Heading4Char"/>
          <w:b/>
          <w:bCs/>
          <w:i w:val="0"/>
          <w:iCs w:val="0"/>
          <w:color w:val="000000" w:themeColor="text1"/>
        </w:rPr>
        <w:t xml:space="preserve"> and Varghese 16</w:t>
      </w:r>
      <w:r w:rsidRPr="005725A7">
        <w:rPr>
          <w:rStyle w:val="Heading4Char"/>
          <w:color w:val="000000" w:themeColor="text1"/>
        </w:rPr>
        <w:t xml:space="preserve"> </w:t>
      </w:r>
      <w:r>
        <w:t xml:space="preserve">[Ramesh P </w:t>
      </w:r>
      <w:proofErr w:type="spellStart"/>
      <w:r>
        <w:t>Aacharya</w:t>
      </w:r>
      <w:proofErr w:type="spellEnd"/>
      <w:r>
        <w:t xml:space="preserve">, Department of Emergency and General Practice, Tribhuvan University Teaching Hospital, Institute of Medicine, and </w:t>
      </w:r>
      <w:proofErr w:type="spellStart"/>
      <w:r>
        <w:t>Sibichan</w:t>
      </w:r>
      <w:proofErr w:type="spellEnd"/>
      <w:r>
        <w:t xml:space="preserve"> Varghese, Department of Higher Secondary Education, </w:t>
      </w:r>
      <w:proofErr w:type="spellStart"/>
      <w:r>
        <w:t>Omanoor</w:t>
      </w:r>
      <w:proofErr w:type="spellEnd"/>
      <w:r>
        <w:t xml:space="preserve"> P.O. Malappuram, 2016, “Medical Doctors’ Strike: An Ethical Overview with Reference to the Indian Context,” Journal of Clinical Research &amp; Bioethics, https://www.longdom.org/open-access/medical-doctors-strike-an-ethical-overview-with-reference-to-the-indiancontext-2155-9627-1000272.pdf]/Kankee</w:t>
      </w:r>
    </w:p>
    <w:p w14:paraId="3DA47E93" w14:textId="77777777" w:rsidR="005725A7" w:rsidRDefault="005725A7" w:rsidP="005725A7">
      <w:r>
        <w:lastRenderedPageBreak/>
        <w:t xml:space="preserve"> *the original article is badly formatted when copying to MS Word, replacing “ff” with a special character and missing the capital “T” at the start of sentences – try OCR software or manual corrections if you want to fix it. Find and replace didn’t work</w:t>
      </w:r>
    </w:p>
    <w:p w14:paraId="6A98B10E" w14:textId="77777777" w:rsidR="005725A7" w:rsidRDefault="005725A7" w:rsidP="005725A7">
      <w:pPr>
        <w:rPr>
          <w:sz w:val="16"/>
        </w:rPr>
      </w:pPr>
      <w:r w:rsidRPr="007A2045">
        <w:rPr>
          <w:sz w:val="16"/>
        </w:rPr>
        <w:t xml:space="preserve">Health is a very important human value and hence health care is a paramount social good. In this context doctors have more responsibility on health of every people [3]. In many countries health care workers including doctors are unsatisfied with factors like payments and with non-monetary aspects such as healthcare policy issues, security and safety issues, better working conditions and hospital’s physical and administrative infrastructure [4-12]. Doctors argue that they are compelled to action to make their needs or demands met, and that strikes may be chosen as an ultimate choice of action. Such collective actions by practicing doctors are occurring with increasing frequency worldwide [13-15]. In 2006, </w:t>
      </w:r>
      <w:proofErr w:type="spellStart"/>
      <w:r w:rsidRPr="007A2045">
        <w:rPr>
          <w:sz w:val="16"/>
        </w:rPr>
        <w:t>Frizelle</w:t>
      </w:r>
      <w:proofErr w:type="spellEnd"/>
      <w:r w:rsidRPr="007A2045">
        <w:rPr>
          <w:sz w:val="16"/>
        </w:rPr>
        <w:t xml:space="preserve"> pointed out that in the past two decades there has been strikes by medical doctors in many countries including Australia, Belgium, Canada, Chile, Finland, France, Germany, Ghana, India, Ireland, Israel, Italy, Korea, Malta, New Zealand, Peru, Serbia, Spain, Sri Lanka, Romania, USA, UK, Zambia and Zimbabwe [14]. Many of these </w:t>
      </w:r>
      <w:r w:rsidRPr="007A2045">
        <w:rPr>
          <w:rStyle w:val="StyleUnderline"/>
          <w:highlight w:val="green"/>
        </w:rPr>
        <w:t>strikes</w:t>
      </w:r>
      <w:r w:rsidRPr="00FC69D5">
        <w:rPr>
          <w:rStyle w:val="StyleUnderline"/>
        </w:rPr>
        <w:t xml:space="preserve"> have been </w:t>
      </w:r>
      <w:r w:rsidRPr="007A2045">
        <w:rPr>
          <w:rStyle w:val="Emphasis"/>
          <w:highlight w:val="green"/>
        </w:rPr>
        <w:t>harm</w:t>
      </w:r>
      <w:r w:rsidRPr="007A2045">
        <w:rPr>
          <w:rStyle w:val="Emphasis"/>
        </w:rPr>
        <w:t>ful</w:t>
      </w:r>
      <w:r w:rsidRPr="00FC69D5">
        <w:rPr>
          <w:rStyle w:val="StyleUnderline"/>
        </w:rPr>
        <w:t xml:space="preserve"> to </w:t>
      </w:r>
      <w:r w:rsidRPr="007A2045">
        <w:rPr>
          <w:rStyle w:val="StyleUnderline"/>
          <w:highlight w:val="green"/>
        </w:rPr>
        <w:t>patients</w:t>
      </w:r>
      <w:r w:rsidRPr="00FC69D5">
        <w:rPr>
          <w:rStyle w:val="StyleUnderline"/>
        </w:rPr>
        <w:t xml:space="preserve"> as strikes reduce patient’s access to care </w:t>
      </w:r>
      <w:r w:rsidRPr="007A2045">
        <w:rPr>
          <w:rStyle w:val="StyleUnderline"/>
          <w:highlight w:val="green"/>
        </w:rPr>
        <w:t>by</w:t>
      </w:r>
      <w:r w:rsidRPr="00FC69D5">
        <w:rPr>
          <w:rStyle w:val="StyleUnderline"/>
        </w:rPr>
        <w:t xml:space="preserve"> </w:t>
      </w:r>
      <w:r w:rsidRPr="007A2045">
        <w:rPr>
          <w:rStyle w:val="Emphasis"/>
          <w:highlight w:val="green"/>
        </w:rPr>
        <w:t>eliminating</w:t>
      </w:r>
      <w:r w:rsidRPr="007A2045">
        <w:rPr>
          <w:rStyle w:val="StyleUnderline"/>
          <w:highlight w:val="green"/>
        </w:rPr>
        <w:t xml:space="preserve"> or</w:t>
      </w:r>
      <w:r w:rsidRPr="00FC69D5">
        <w:rPr>
          <w:rStyle w:val="StyleUnderline"/>
        </w:rPr>
        <w:t xml:space="preserve"> </w:t>
      </w:r>
      <w:r w:rsidRPr="007A2045">
        <w:rPr>
          <w:rStyle w:val="Emphasis"/>
          <w:highlight w:val="green"/>
        </w:rPr>
        <w:t>delaying</w:t>
      </w:r>
      <w:r w:rsidRPr="007A2045">
        <w:rPr>
          <w:rStyle w:val="StyleUnderline"/>
          <w:highlight w:val="green"/>
        </w:rPr>
        <w:t xml:space="preserve"> </w:t>
      </w:r>
      <w:r w:rsidRPr="007A2045">
        <w:rPr>
          <w:rStyle w:val="Emphasis"/>
        </w:rPr>
        <w:t xml:space="preserve">necessary </w:t>
      </w:r>
      <w:r w:rsidRPr="007A2045">
        <w:rPr>
          <w:rStyle w:val="Emphasis"/>
          <w:highlight w:val="green"/>
        </w:rPr>
        <w:t>care</w:t>
      </w:r>
      <w:r w:rsidRPr="007A2045">
        <w:rPr>
          <w:sz w:val="16"/>
        </w:rPr>
        <w:t xml:space="preserve">, </w:t>
      </w:r>
      <w:r w:rsidRPr="00FC69D5">
        <w:rPr>
          <w:rStyle w:val="StyleUnderline"/>
        </w:rPr>
        <w:t>and</w:t>
      </w:r>
      <w:r w:rsidRPr="007A2045">
        <w:rPr>
          <w:sz w:val="16"/>
        </w:rPr>
        <w:t xml:space="preserve"> may, at times </w:t>
      </w:r>
      <w:r w:rsidRPr="007A2045">
        <w:rPr>
          <w:rStyle w:val="Emphasis"/>
        </w:rPr>
        <w:t>interfere</w:t>
      </w:r>
      <w:r w:rsidRPr="00FC69D5">
        <w:rPr>
          <w:rStyle w:val="StyleUnderline"/>
        </w:rPr>
        <w:t xml:space="preserve"> with the continuity of</w:t>
      </w:r>
      <w:r w:rsidRPr="007A2045">
        <w:rPr>
          <w:sz w:val="16"/>
        </w:rPr>
        <w:t xml:space="preserve"> such </w:t>
      </w:r>
      <w:r w:rsidRPr="00FC69D5">
        <w:rPr>
          <w:rStyle w:val="StyleUnderline"/>
        </w:rPr>
        <w:t>care</w:t>
      </w:r>
      <w:r w:rsidRPr="007A2045">
        <w:rPr>
          <w:sz w:val="16"/>
        </w:rPr>
        <w:t xml:space="preserve"> [16,17]. A doctors’ strike, regardless of the reason for it, receives a lot of media attention and meets a great deal of criticism and resistance from the general public as well as within the healthcare profession [18,19]. In fact, it arouses intense debate on the ethical justification of </w:t>
      </w:r>
      <w:r w:rsidRPr="00FC69D5">
        <w:rPr>
          <w:rStyle w:val="StyleUnderline"/>
        </w:rPr>
        <w:t>medical professionals fail</w:t>
      </w:r>
      <w:r w:rsidRPr="007A2045">
        <w:rPr>
          <w:sz w:val="16"/>
        </w:rPr>
        <w:t xml:space="preserve">ing </w:t>
      </w:r>
      <w:r w:rsidRPr="00FC69D5">
        <w:rPr>
          <w:rStyle w:val="StyleUnderline"/>
        </w:rPr>
        <w:t xml:space="preserve">to </w:t>
      </w:r>
      <w:proofErr w:type="spellStart"/>
      <w:r w:rsidRPr="00FC69D5">
        <w:rPr>
          <w:rStyle w:val="StyleUnderline"/>
        </w:rPr>
        <w:t>prioritise</w:t>
      </w:r>
      <w:proofErr w:type="spellEnd"/>
      <w:r w:rsidRPr="00FC69D5">
        <w:rPr>
          <w:rStyle w:val="StyleUnderline"/>
        </w:rPr>
        <w:t xml:space="preserve"> human life and their needs</w:t>
      </w:r>
      <w:r w:rsidRPr="007A2045">
        <w:rPr>
          <w:sz w:val="16"/>
        </w:rPr>
        <w:t xml:space="preserve">, </w:t>
      </w:r>
      <w:r w:rsidRPr="00FC69D5">
        <w:rPr>
          <w:rStyle w:val="StyleUnderline"/>
        </w:rPr>
        <w:t>and</w:t>
      </w:r>
      <w:r w:rsidRPr="007A2045">
        <w:rPr>
          <w:sz w:val="16"/>
        </w:rPr>
        <w:t xml:space="preserve"> to find less harmful ways of negotiating their own needs without </w:t>
      </w:r>
      <w:r w:rsidRPr="00FC69D5">
        <w:rPr>
          <w:rStyle w:val="StyleUnderline"/>
        </w:rPr>
        <w:t>harm</w:t>
      </w:r>
      <w:r w:rsidRPr="007A2045">
        <w:rPr>
          <w:sz w:val="16"/>
        </w:rPr>
        <w:t xml:space="preserve">ing </w:t>
      </w:r>
      <w:r w:rsidRPr="00FC69D5">
        <w:rPr>
          <w:rStyle w:val="StyleUnderline"/>
        </w:rPr>
        <w:t>patients</w:t>
      </w:r>
      <w:r w:rsidRPr="007A2045">
        <w:rPr>
          <w:sz w:val="16"/>
        </w:rPr>
        <w:t xml:space="preserve"> [20-22]. Many </w:t>
      </w:r>
      <w:r w:rsidRPr="00FC69D5">
        <w:rPr>
          <w:rStyle w:val="StyleUnderline"/>
        </w:rPr>
        <w:t xml:space="preserve">empirical </w:t>
      </w:r>
      <w:r w:rsidRPr="007A2045">
        <w:rPr>
          <w:rStyle w:val="Emphasis"/>
          <w:highlight w:val="green"/>
        </w:rPr>
        <w:t>studies</w:t>
      </w:r>
      <w:r w:rsidRPr="00FC69D5">
        <w:rPr>
          <w:rStyle w:val="StyleUnderline"/>
        </w:rPr>
        <w:t xml:space="preserve"> and reviews on strikes</w:t>
      </w:r>
      <w:r w:rsidRPr="007A2045">
        <w:rPr>
          <w:sz w:val="16"/>
        </w:rPr>
        <w:t xml:space="preserve"> </w:t>
      </w:r>
      <w:r w:rsidRPr="007A2045">
        <w:rPr>
          <w:rStyle w:val="StyleUnderline"/>
          <w:highlight w:val="green"/>
        </w:rPr>
        <w:t>indicate</w:t>
      </w:r>
      <w:r w:rsidRPr="00FC69D5">
        <w:rPr>
          <w:rStyle w:val="StyleUnderline"/>
        </w:rPr>
        <w:t xml:space="preserve"> that</w:t>
      </w:r>
      <w:r w:rsidRPr="007A2045">
        <w:rPr>
          <w:sz w:val="16"/>
        </w:rPr>
        <w:t xml:space="preserve"> in many instances, </w:t>
      </w:r>
      <w:r w:rsidRPr="007A2045">
        <w:rPr>
          <w:rStyle w:val="StyleUnderline"/>
          <w:highlight w:val="green"/>
        </w:rPr>
        <w:t>medical services are</w:t>
      </w:r>
      <w:r w:rsidRPr="00FC69D5">
        <w:rPr>
          <w:rStyle w:val="StyleUnderline"/>
        </w:rPr>
        <w:t xml:space="preserve"> </w:t>
      </w:r>
      <w:r w:rsidRPr="007A2045">
        <w:rPr>
          <w:rStyle w:val="Emphasis"/>
          <w:highlight w:val="green"/>
        </w:rPr>
        <w:t>badly affected</w:t>
      </w:r>
      <w:r w:rsidRPr="00FC69D5">
        <w:rPr>
          <w:rStyle w:val="StyleUnderline"/>
        </w:rPr>
        <w:t xml:space="preserve"> </w:t>
      </w:r>
      <w:r w:rsidRPr="007A2045">
        <w:rPr>
          <w:rStyle w:val="StyleUnderline"/>
          <w:highlight w:val="green"/>
        </w:rPr>
        <w:t>by</w:t>
      </w:r>
      <w:r w:rsidRPr="00FC69D5">
        <w:rPr>
          <w:rStyle w:val="StyleUnderline"/>
        </w:rPr>
        <w:t xml:space="preserve"> doctors’ </w:t>
      </w:r>
      <w:r w:rsidRPr="007A2045">
        <w:rPr>
          <w:rStyle w:val="StyleUnderline"/>
          <w:highlight w:val="green"/>
        </w:rPr>
        <w:t>strikes</w:t>
      </w:r>
      <w:r w:rsidRPr="007A2045">
        <w:rPr>
          <w:sz w:val="16"/>
        </w:rPr>
        <w:t xml:space="preserve"> [7,15]. </w:t>
      </w:r>
      <w:r w:rsidRPr="00FC69D5">
        <w:rPr>
          <w:rStyle w:val="StyleUnderline"/>
        </w:rPr>
        <w:t>The objections against medical strikes range from causing harm to patients</w:t>
      </w:r>
      <w:r w:rsidRPr="007A2045">
        <w:rPr>
          <w:rStyle w:val="StyleUnderline"/>
        </w:rPr>
        <w:t>, deterioration of physician-patient</w:t>
      </w:r>
      <w:r w:rsidRPr="00FC69D5">
        <w:rPr>
          <w:rStyle w:val="StyleUnderline"/>
        </w:rPr>
        <w:t xml:space="preserve"> relationship to decrease of public’s respect for the medical profession</w:t>
      </w:r>
      <w:r w:rsidRPr="007A2045">
        <w:rPr>
          <w:sz w:val="16"/>
        </w:rPr>
        <w:t xml:space="preserve"> [23]. In the recent past, </w:t>
      </w:r>
      <w:proofErr w:type="gramStart"/>
      <w:r w:rsidRPr="007A2045">
        <w:rPr>
          <w:sz w:val="16"/>
        </w:rPr>
        <w:t>a number of</w:t>
      </w:r>
      <w:proofErr w:type="gramEnd"/>
      <w:r w:rsidRPr="007A2045">
        <w:rPr>
          <w:sz w:val="16"/>
        </w:rPr>
        <w:t xml:space="preserve"> such strikes have been reported from many developing countries including India [4-7,10,24]. </w:t>
      </w:r>
      <w:r w:rsidRPr="007A2045">
        <w:rPr>
          <w:rStyle w:val="StyleUnderline"/>
          <w:highlight w:val="green"/>
        </w:rPr>
        <w:t xml:space="preserve">The </w:t>
      </w:r>
      <w:r w:rsidRPr="007A2045">
        <w:rPr>
          <w:rStyle w:val="Emphasis"/>
          <w:highlight w:val="green"/>
        </w:rPr>
        <w:t>impact</w:t>
      </w:r>
      <w:r w:rsidRPr="00FC69D5">
        <w:rPr>
          <w:rStyle w:val="StyleUnderline"/>
        </w:rPr>
        <w:t xml:space="preserve"> of </w:t>
      </w:r>
      <w:r w:rsidRPr="007A2045">
        <w:rPr>
          <w:sz w:val="16"/>
        </w:rPr>
        <w:t xml:space="preserve">such </w:t>
      </w:r>
      <w:r w:rsidRPr="00FC69D5">
        <w:rPr>
          <w:rStyle w:val="StyleUnderline"/>
        </w:rPr>
        <w:t xml:space="preserve">strikes </w:t>
      </w:r>
      <w:r w:rsidRPr="007A2045">
        <w:rPr>
          <w:rStyle w:val="StyleUnderline"/>
          <w:highlight w:val="green"/>
        </w:rPr>
        <w:t>is</w:t>
      </w:r>
      <w:r w:rsidRPr="00FC69D5">
        <w:rPr>
          <w:rStyle w:val="StyleUnderline"/>
        </w:rPr>
        <w:t xml:space="preserve"> </w:t>
      </w:r>
      <w:r w:rsidRPr="007A2045">
        <w:rPr>
          <w:rStyle w:val="Emphasis"/>
        </w:rPr>
        <w:t xml:space="preserve">very </w:t>
      </w:r>
      <w:r w:rsidRPr="007A2045">
        <w:rPr>
          <w:rStyle w:val="Emphasis"/>
          <w:highlight w:val="green"/>
        </w:rPr>
        <w:t>destructive</w:t>
      </w:r>
      <w:r w:rsidRPr="007A2045">
        <w:rPr>
          <w:rStyle w:val="StyleUnderline"/>
          <w:highlight w:val="green"/>
        </w:rPr>
        <w:t xml:space="preserve"> in developing countries</w:t>
      </w:r>
      <w:r w:rsidRPr="007A2045">
        <w:rPr>
          <w:sz w:val="16"/>
        </w:rPr>
        <w:t xml:space="preserve"> </w:t>
      </w:r>
      <w:r w:rsidRPr="00FC69D5">
        <w:rPr>
          <w:rStyle w:val="StyleUnderline"/>
        </w:rPr>
        <w:t xml:space="preserve">like India </w:t>
      </w:r>
      <w:r w:rsidRPr="007A2045">
        <w:rPr>
          <w:rStyle w:val="StyleUnderline"/>
          <w:highlight w:val="green"/>
        </w:rPr>
        <w:t>where</w:t>
      </w:r>
      <w:r w:rsidRPr="007A2045">
        <w:rPr>
          <w:sz w:val="16"/>
        </w:rPr>
        <w:t xml:space="preserve"> medical insurance and </w:t>
      </w:r>
      <w:r w:rsidRPr="007A2045">
        <w:rPr>
          <w:rStyle w:val="StyleUnderline"/>
          <w:highlight w:val="green"/>
        </w:rPr>
        <w:t>health</w:t>
      </w:r>
      <w:r w:rsidRPr="00FC69D5">
        <w:rPr>
          <w:rStyle w:val="StyleUnderline"/>
        </w:rPr>
        <w:t xml:space="preserve"> </w:t>
      </w:r>
      <w:r w:rsidRPr="007A2045">
        <w:rPr>
          <w:rStyle w:val="StyleUnderline"/>
          <w:highlight w:val="green"/>
        </w:rPr>
        <w:t>care</w:t>
      </w:r>
      <w:r w:rsidRPr="00FC69D5">
        <w:rPr>
          <w:rStyle w:val="StyleUnderline"/>
        </w:rPr>
        <w:t xml:space="preserve"> systems </w:t>
      </w:r>
      <w:r w:rsidRPr="007A2045">
        <w:rPr>
          <w:rStyle w:val="StyleUnderline"/>
          <w:highlight w:val="green"/>
        </w:rPr>
        <w:t>are</w:t>
      </w:r>
      <w:r w:rsidRPr="00FC69D5">
        <w:rPr>
          <w:rStyle w:val="StyleUnderline"/>
        </w:rPr>
        <w:t xml:space="preserve"> </w:t>
      </w:r>
      <w:r w:rsidRPr="007A2045">
        <w:rPr>
          <w:rStyle w:val="Emphasis"/>
        </w:rPr>
        <w:t xml:space="preserve">very </w:t>
      </w:r>
      <w:r w:rsidRPr="007A2045">
        <w:rPr>
          <w:rStyle w:val="Emphasis"/>
          <w:highlight w:val="green"/>
        </w:rPr>
        <w:t>poor</w:t>
      </w:r>
      <w:r w:rsidRPr="007A2045">
        <w:rPr>
          <w:rStyle w:val="StyleUnderline"/>
          <w:highlight w:val="green"/>
        </w:rPr>
        <w:t xml:space="preserve"> and</w:t>
      </w:r>
      <w:r w:rsidRPr="007A2045">
        <w:rPr>
          <w:sz w:val="16"/>
          <w:highlight w:val="green"/>
        </w:rPr>
        <w:t xml:space="preserve"> </w:t>
      </w:r>
      <w:r w:rsidRPr="007A2045">
        <w:rPr>
          <w:rStyle w:val="StyleUnderline"/>
          <w:highlight w:val="green"/>
        </w:rPr>
        <w:t>substandard</w:t>
      </w:r>
      <w:r w:rsidRPr="007A2045">
        <w:rPr>
          <w:sz w:val="16"/>
        </w:rPr>
        <w:t>. Pandya pointed out that “</w:t>
      </w:r>
      <w:r w:rsidRPr="007A2045">
        <w:rPr>
          <w:rStyle w:val="StyleUnderline"/>
        </w:rPr>
        <w:t>in</w:t>
      </w:r>
      <w:r w:rsidRPr="007A2045">
        <w:rPr>
          <w:sz w:val="16"/>
        </w:rPr>
        <w:t xml:space="preserve"> such </w:t>
      </w:r>
      <w:r w:rsidRPr="007A2045">
        <w:rPr>
          <w:rStyle w:val="StyleUnderline"/>
        </w:rPr>
        <w:t>a</w:t>
      </w:r>
      <w:r w:rsidRPr="007A2045">
        <w:rPr>
          <w:sz w:val="16"/>
        </w:rPr>
        <w:t xml:space="preserve"> (</w:t>
      </w:r>
      <w:r w:rsidRPr="007A2045">
        <w:rPr>
          <w:rStyle w:val="StyleUnderline"/>
        </w:rPr>
        <w:t>strike</w:t>
      </w:r>
      <w:r w:rsidRPr="007A2045">
        <w:rPr>
          <w:sz w:val="16"/>
        </w:rPr>
        <w:t xml:space="preserve">) situation, </w:t>
      </w:r>
      <w:r w:rsidRPr="007A2045">
        <w:rPr>
          <w:rStyle w:val="StyleUnderline"/>
        </w:rPr>
        <w:t xml:space="preserve">the </w:t>
      </w:r>
      <w:r w:rsidRPr="007A2045">
        <w:rPr>
          <w:rStyle w:val="Emphasis"/>
        </w:rPr>
        <w:t>paralysis</w:t>
      </w:r>
      <w:r w:rsidRPr="007A2045">
        <w:rPr>
          <w:rStyle w:val="StyleUnderline"/>
        </w:rPr>
        <w:t xml:space="preserve"> of health care </w:t>
      </w:r>
      <w:proofErr w:type="spellStart"/>
      <w:r w:rsidRPr="007A2045">
        <w:rPr>
          <w:rStyle w:val="StyleUnderline"/>
        </w:rPr>
        <w:t>centres</w:t>
      </w:r>
      <w:proofErr w:type="spellEnd"/>
      <w:r w:rsidRPr="00FC69D5">
        <w:rPr>
          <w:rStyle w:val="StyleUnderline"/>
        </w:rPr>
        <w:t xml:space="preserve"> by striking doctors runs contrary to the raison d'être of the profession</w:t>
      </w:r>
      <w:r w:rsidRPr="007A2045">
        <w:rPr>
          <w:sz w:val="16"/>
        </w:rPr>
        <w:t xml:space="preserve">. </w:t>
      </w:r>
      <w:r w:rsidRPr="00FC69D5">
        <w:rPr>
          <w:rStyle w:val="StyleUnderline"/>
        </w:rPr>
        <w:t>It</w:t>
      </w:r>
      <w:r w:rsidRPr="007A2045">
        <w:rPr>
          <w:sz w:val="16"/>
        </w:rPr>
        <w:t xml:space="preserve"> also </w:t>
      </w:r>
      <w:r w:rsidRPr="00FC69D5">
        <w:rPr>
          <w:rStyle w:val="StyleUnderline"/>
        </w:rPr>
        <w:t>violates the first dictum of medicine</w:t>
      </w:r>
      <w:r w:rsidRPr="007A2045">
        <w:rPr>
          <w:sz w:val="16"/>
        </w:rPr>
        <w:t xml:space="preserve"> - </w:t>
      </w:r>
      <w:r w:rsidRPr="00FC69D5">
        <w:rPr>
          <w:rStyle w:val="StyleUnderline"/>
        </w:rPr>
        <w:t xml:space="preserve">Primum, non </w:t>
      </w:r>
      <w:proofErr w:type="spellStart"/>
      <w:r w:rsidRPr="00FC69D5">
        <w:rPr>
          <w:rStyle w:val="StyleUnderline"/>
        </w:rPr>
        <w:t>nocere</w:t>
      </w:r>
      <w:proofErr w:type="spellEnd"/>
      <w:r w:rsidRPr="007A2045">
        <w:rPr>
          <w:sz w:val="16"/>
        </w:rPr>
        <w:t xml:space="preserve">” [25]. Although doctors usually put forward reasons to justify their strikes, such </w:t>
      </w:r>
      <w:r w:rsidRPr="00FC69D5">
        <w:rPr>
          <w:rStyle w:val="StyleUnderline"/>
        </w:rPr>
        <w:t>strikes need close ethical scrutiny</w:t>
      </w:r>
      <w:r w:rsidRPr="007A2045">
        <w:rPr>
          <w:sz w:val="16"/>
        </w:rPr>
        <w:t xml:space="preserve">. 6ignificantl\, striking doctors may feel psychological distress and ethical conflict regarding the consequences and impact of their strikes on patients [26]. In such a complex situation, various ethical dilemmas arise, like the legitimacy of doctors’ strikes while patients are harmed [18], which further questions whether a medical doctor has autonomy to engage in what he/she feels to be his/her right. In this context our question is whether doctors’ strikes can be ethically legitimate, especially in the Indian scenario? Do they have the right to strikes or work slowdowns, even if they have a genuine reason, which may put the lives of </w:t>
      </w:r>
      <w:proofErr w:type="spellStart"/>
      <w:r w:rsidRPr="007A2045">
        <w:rPr>
          <w:sz w:val="16"/>
        </w:rPr>
        <w:t>defenceless</w:t>
      </w:r>
      <w:proofErr w:type="spellEnd"/>
      <w:r w:rsidRPr="007A2045">
        <w:rPr>
          <w:sz w:val="16"/>
        </w:rPr>
        <w:t xml:space="preserve"> patients at </w:t>
      </w:r>
      <w:proofErr w:type="gramStart"/>
      <w:r w:rsidRPr="007A2045">
        <w:rPr>
          <w:sz w:val="16"/>
        </w:rPr>
        <w:t>serious danger</w:t>
      </w:r>
      <w:proofErr w:type="gramEnd"/>
      <w:r w:rsidRPr="007A2045">
        <w:rPr>
          <w:sz w:val="16"/>
        </w:rPr>
        <w:t xml:space="preserve">? How can doctors genuinely press for their demands without making untoward </w:t>
      </w:r>
      <w:proofErr w:type="spellStart"/>
      <w:r w:rsidRPr="007A2045">
        <w:rPr>
          <w:sz w:val="16"/>
        </w:rPr>
        <w:t>eو</w:t>
      </w:r>
      <w:r w:rsidRPr="007A2045">
        <w:rPr>
          <w:rFonts w:hint="cs"/>
          <w:sz w:val="16"/>
        </w:rPr>
        <w:t>ٴ</w:t>
      </w:r>
      <w:r w:rsidRPr="007A2045">
        <w:rPr>
          <w:sz w:val="16"/>
        </w:rPr>
        <w:t>ects</w:t>
      </w:r>
      <w:proofErr w:type="spellEnd"/>
      <w:r w:rsidRPr="007A2045">
        <w:rPr>
          <w:sz w:val="16"/>
        </w:rPr>
        <w:t xml:space="preserve"> to human life? </w:t>
      </w:r>
      <w:proofErr w:type="spellStart"/>
      <w:r w:rsidRPr="007A2045">
        <w:rPr>
          <w:sz w:val="16"/>
        </w:rPr>
        <w:t>Нerefore</w:t>
      </w:r>
      <w:proofErr w:type="spellEnd"/>
      <w:r w:rsidRPr="007A2045">
        <w:rPr>
          <w:sz w:val="16"/>
        </w:rPr>
        <w:t xml:space="preserve">, in this article we would like to discuss doctors’ strikes and its ethical reflection with special reference to India. </w:t>
      </w:r>
      <w:proofErr w:type="spellStart"/>
      <w:r w:rsidRPr="007A2045">
        <w:rPr>
          <w:sz w:val="16"/>
        </w:rPr>
        <w:t>Нis</w:t>
      </w:r>
      <w:proofErr w:type="spellEnd"/>
      <w:r w:rsidRPr="007A2045">
        <w:rPr>
          <w:sz w:val="16"/>
        </w:rPr>
        <w:t xml:space="preserve"> ethical debate is literature based for which various databases and online sources including PubMed, Web of Science, Google Scholar, </w:t>
      </w:r>
      <w:proofErr w:type="gramStart"/>
      <w:r w:rsidRPr="007A2045">
        <w:rPr>
          <w:sz w:val="16"/>
        </w:rPr>
        <w:t>Philosophers</w:t>
      </w:r>
      <w:proofErr w:type="gramEnd"/>
      <w:r w:rsidRPr="007A2045">
        <w:rPr>
          <w:sz w:val="16"/>
        </w:rPr>
        <w:t xml:space="preserve"> index etc. were used. Most of the full texts were accessed through Health Internetwork Access to Research Initiative (HINARI) currently named as HINARI Access to Research in Health </w:t>
      </w:r>
      <w:proofErr w:type="spellStart"/>
      <w:r w:rsidRPr="007A2045">
        <w:rPr>
          <w:sz w:val="16"/>
        </w:rPr>
        <w:t>Programme</w:t>
      </w:r>
      <w:proofErr w:type="spellEnd"/>
      <w:r w:rsidRPr="007A2045">
        <w:rPr>
          <w:sz w:val="16"/>
        </w:rPr>
        <w:t xml:space="preserve">. </w:t>
      </w:r>
      <w:proofErr w:type="spellStart"/>
      <w:r w:rsidRPr="007A2045">
        <w:rPr>
          <w:sz w:val="16"/>
        </w:rPr>
        <w:t>Нe</w:t>
      </w:r>
      <w:proofErr w:type="spellEnd"/>
      <w:r w:rsidRPr="007A2045">
        <w:rPr>
          <w:sz w:val="16"/>
        </w:rPr>
        <w:t xml:space="preserve"> objective of this work is to study and describe reasons, modalities and impacts of the doctors’ strikes in India. Further, we try to develop an ethical reflection on doctors’ strikes and to evaluate the doctors’ strikes in India using these ethical reflections. Discussion 1. НH Indian situation with doctors’ strikes In India, strikes of junior as well as senior doctors have been more frequent in recent times which cause harm in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dimensions of a patient’s </w:t>
      </w:r>
      <w:proofErr w:type="gramStart"/>
      <w:r w:rsidRPr="007A2045">
        <w:rPr>
          <w:sz w:val="16"/>
        </w:rPr>
        <w:t>life giving</w:t>
      </w:r>
      <w:proofErr w:type="gramEnd"/>
      <w:r w:rsidRPr="007A2045">
        <w:rPr>
          <w:sz w:val="16"/>
        </w:rPr>
        <w:t xml:space="preserve"> rise to ethical debates [21,22,27,28]. 1a. Reasons for doctors’ strike in India: Considering inadequate Indian public health care system, doctors argue that there are good reasons for carrying out strikes. </w:t>
      </w:r>
      <w:proofErr w:type="spellStart"/>
      <w:r w:rsidRPr="007A2045">
        <w:rPr>
          <w:sz w:val="16"/>
        </w:rPr>
        <w:t>Нe</w:t>
      </w:r>
      <w:proofErr w:type="spellEnd"/>
      <w:r w:rsidRPr="007A2045">
        <w:rPr>
          <w:sz w:val="16"/>
        </w:rPr>
        <w:t xml:space="preserve">\ also argue that they deploy such activities when situations are hopeless and helpless, especially when dissatisfaction has become substantially worse. </w:t>
      </w:r>
      <w:proofErr w:type="spellStart"/>
      <w:r w:rsidRPr="007A2045">
        <w:rPr>
          <w:sz w:val="16"/>
        </w:rPr>
        <w:t>Нe</w:t>
      </w:r>
      <w:proofErr w:type="spellEnd"/>
      <w:r w:rsidRPr="007A2045">
        <w:rPr>
          <w:sz w:val="16"/>
        </w:rPr>
        <w:t xml:space="preserve"> major reasons can be </w:t>
      </w:r>
      <w:proofErr w:type="spellStart"/>
      <w:r w:rsidRPr="007A2045">
        <w:rPr>
          <w:sz w:val="16"/>
        </w:rPr>
        <w:t>categorised</w:t>
      </w:r>
      <w:proofErr w:type="spellEnd"/>
      <w:r w:rsidRPr="007A2045">
        <w:rPr>
          <w:sz w:val="16"/>
        </w:rPr>
        <w:t xml:space="preserve"> as follows: Low wages: </w:t>
      </w:r>
      <w:proofErr w:type="spellStart"/>
      <w:r w:rsidRPr="007A2045">
        <w:rPr>
          <w:sz w:val="16"/>
        </w:rPr>
        <w:t>Нe</w:t>
      </w:r>
      <w:proofErr w:type="spellEnd"/>
      <w:r w:rsidRPr="007A2045">
        <w:rPr>
          <w:sz w:val="16"/>
        </w:rPr>
        <w:t xml:space="preserve"> main discontent for majority of doctors relates to a ‘fair wage’ [29]. </w:t>
      </w:r>
      <w:proofErr w:type="spellStart"/>
      <w:r w:rsidRPr="007A2045">
        <w:rPr>
          <w:sz w:val="16"/>
        </w:rPr>
        <w:t>Нe</w:t>
      </w:r>
      <w:proofErr w:type="spellEnd"/>
      <w:r w:rsidRPr="007A2045">
        <w:rPr>
          <w:sz w:val="16"/>
        </w:rPr>
        <w:t xml:space="preserve"> ‘stipend’ given to resident doctors are very low and they need to work increasingly longer hours and thus junior doctors are exploited by the administration bypassing all </w:t>
      </w:r>
      <w:proofErr w:type="spellStart"/>
      <w:r w:rsidRPr="007A2045">
        <w:rPr>
          <w:sz w:val="16"/>
        </w:rPr>
        <w:t>labour</w:t>
      </w:r>
      <w:proofErr w:type="spellEnd"/>
      <w:r w:rsidRPr="007A2045">
        <w:rPr>
          <w:sz w:val="16"/>
        </w:rPr>
        <w:t xml:space="preserve"> laws in the name of training. For this </w:t>
      </w:r>
      <w:proofErr w:type="gramStart"/>
      <w:r w:rsidRPr="007A2045">
        <w:rPr>
          <w:sz w:val="16"/>
        </w:rPr>
        <w:t>reason</w:t>
      </w:r>
      <w:proofErr w:type="gramEnd"/>
      <w:r w:rsidRPr="007A2045">
        <w:rPr>
          <w:sz w:val="16"/>
        </w:rPr>
        <w:t xml:space="preserve"> junior or resident doctors are leading groups to strike all over the world including India. Most of the senior doctors also receive a relatively low salary compared to their time at work, risks and expertise. Failure to fulfil their expectations has contributed to a ‘brain drain’ to the rich and developed countries. Lack of security and safety at </w:t>
      </w:r>
      <w:proofErr w:type="gramStart"/>
      <w:r w:rsidRPr="007A2045">
        <w:rPr>
          <w:sz w:val="16"/>
        </w:rPr>
        <w:t>work places</w:t>
      </w:r>
      <w:proofErr w:type="gramEnd"/>
      <w:r w:rsidRPr="007A2045">
        <w:rPr>
          <w:sz w:val="16"/>
        </w:rPr>
        <w:t xml:space="preserve">: Another reason for doctor’s strike is increasing incidents of attacks on doctors [6,7], by relatives of certain unfortunate patients who lost their lives during the course of treatment. Such incidents increase the lack of security and safety in their working environments. Health care policy issues: Another main reason for doctors’ strikes is related with health care policy issues adopted by central or state governments [4,5,10,24], which hamper the opportunity of a majority of talented and committed doctors to further their academic or professional and financial advancement. Upgrading of institutional capacity: </w:t>
      </w:r>
      <w:proofErr w:type="gramStart"/>
      <w:r w:rsidRPr="007A2045">
        <w:rPr>
          <w:sz w:val="16"/>
        </w:rPr>
        <w:t>A number of</w:t>
      </w:r>
      <w:proofErr w:type="gramEnd"/>
      <w:r w:rsidRPr="007A2045">
        <w:rPr>
          <w:sz w:val="16"/>
        </w:rPr>
        <w:t xml:space="preserve"> strikes were also reported for better working conditions and for hospital infrastructure development [6,7]. </w:t>
      </w:r>
      <w:proofErr w:type="spellStart"/>
      <w:r w:rsidRPr="007A2045">
        <w:rPr>
          <w:sz w:val="16"/>
        </w:rPr>
        <w:t>Нe</w:t>
      </w:r>
      <w:proofErr w:type="spellEnd"/>
      <w:r w:rsidRPr="007A2045">
        <w:rPr>
          <w:sz w:val="16"/>
        </w:rPr>
        <w:t xml:space="preserve"> infrastructures in hospitals including professional resources are inadequate to accommodate the needs of all patients seeking for public hospital services. </w:t>
      </w:r>
      <w:proofErr w:type="spellStart"/>
      <w:r w:rsidRPr="007A2045">
        <w:rPr>
          <w:sz w:val="16"/>
        </w:rPr>
        <w:t>Нe</w:t>
      </w:r>
      <w:proofErr w:type="spellEnd"/>
      <w:r w:rsidRPr="007A2045">
        <w:rPr>
          <w:sz w:val="16"/>
        </w:rPr>
        <w:t xml:space="preserve"> number of medical </w:t>
      </w:r>
      <w:proofErr w:type="spellStart"/>
      <w:r w:rsidRPr="007A2045">
        <w:rPr>
          <w:sz w:val="16"/>
        </w:rPr>
        <w:t>staو</w:t>
      </w:r>
      <w:r w:rsidRPr="007A2045">
        <w:rPr>
          <w:rFonts w:hint="cs"/>
          <w:sz w:val="16"/>
        </w:rPr>
        <w:t>ٴ</w:t>
      </w:r>
      <w:proofErr w:type="spellEnd"/>
      <w:r w:rsidRPr="007A2045">
        <w:rPr>
          <w:sz w:val="16"/>
        </w:rPr>
        <w:t xml:space="preserve"> is lower in every public hospital than is required. In many hospitals, many posts for medical </w:t>
      </w:r>
      <w:proofErr w:type="spellStart"/>
      <w:r w:rsidRPr="007A2045">
        <w:rPr>
          <w:sz w:val="16"/>
        </w:rPr>
        <w:t>staو</w:t>
      </w:r>
      <w:r w:rsidRPr="007A2045">
        <w:rPr>
          <w:rFonts w:hint="cs"/>
          <w:sz w:val="16"/>
        </w:rPr>
        <w:t>ٴ</w:t>
      </w:r>
      <w:proofErr w:type="spellEnd"/>
      <w:r w:rsidRPr="007A2045">
        <w:rPr>
          <w:sz w:val="16"/>
        </w:rPr>
        <w:t xml:space="preserve"> remain vacant, and the attempts to get new recruits are inadequate and </w:t>
      </w:r>
      <w:proofErr w:type="spellStart"/>
      <w:r w:rsidRPr="007A2045">
        <w:rPr>
          <w:sz w:val="16"/>
        </w:rPr>
        <w:t>ineو</w:t>
      </w:r>
      <w:r w:rsidRPr="007A2045">
        <w:rPr>
          <w:rFonts w:hint="cs"/>
          <w:sz w:val="16"/>
        </w:rPr>
        <w:t>ٴ</w:t>
      </w:r>
      <w:r w:rsidRPr="007A2045">
        <w:rPr>
          <w:sz w:val="16"/>
        </w:rPr>
        <w:t>ective</w:t>
      </w:r>
      <w:proofErr w:type="spellEnd"/>
      <w:r w:rsidRPr="007A2045">
        <w:rPr>
          <w:sz w:val="16"/>
        </w:rPr>
        <w:t xml:space="preserve">. </w:t>
      </w:r>
      <w:proofErr w:type="gramStart"/>
      <w:r w:rsidRPr="007A2045">
        <w:rPr>
          <w:sz w:val="16"/>
        </w:rPr>
        <w:t>Despite the fact that</w:t>
      </w:r>
      <w:proofErr w:type="gramEnd"/>
      <w:r w:rsidRPr="007A2045">
        <w:rPr>
          <w:sz w:val="16"/>
        </w:rPr>
        <w:t xml:space="preserve"> medical education infrastructure has grown rapidly during the last decade enrolling 46,456 medical students in 2014 [30] which is 64% increment compared to 2005, the doctor-patient ratio is unsatisfactory with one government doctor for every 11,528 people [31]. </w:t>
      </w:r>
      <w:proofErr w:type="spellStart"/>
      <w:r w:rsidRPr="007A2045">
        <w:rPr>
          <w:sz w:val="16"/>
        </w:rPr>
        <w:t>Нerefore</w:t>
      </w:r>
      <w:proofErr w:type="spellEnd"/>
      <w:r w:rsidRPr="007A2045">
        <w:rPr>
          <w:sz w:val="16"/>
        </w:rPr>
        <w:t xml:space="preserve">, overcrowded public hospitals are very common in India, putting more pressure on the shoulders of public hospital doctors. 1b. Modes of Strike: Unlike what workers </w:t>
      </w:r>
      <w:proofErr w:type="spellStart"/>
      <w:r w:rsidRPr="007A2045">
        <w:rPr>
          <w:sz w:val="16"/>
        </w:rPr>
        <w:t>oіen</w:t>
      </w:r>
      <w:proofErr w:type="spellEnd"/>
      <w:r w:rsidRPr="007A2045">
        <w:rPr>
          <w:sz w:val="16"/>
        </w:rPr>
        <w:t xml:space="preserve"> do in other strikes, most striking doctors do not begin by sudden abandoning of patients in critical conditions [32]. Rather, the usual course is starting from simple work slow-down and then, gradual increase in intensity to strong actions. Initially, they may stop indoor admissions, not attend medical boards meetings. Later, they may deny services to out-patients </w:t>
      </w:r>
      <w:proofErr w:type="gramStart"/>
      <w:r w:rsidRPr="007A2045">
        <w:rPr>
          <w:sz w:val="16"/>
        </w:rPr>
        <w:t>and also</w:t>
      </w:r>
      <w:proofErr w:type="gramEnd"/>
      <w:r w:rsidRPr="007A2045">
        <w:rPr>
          <w:sz w:val="16"/>
        </w:rPr>
        <w:t xml:space="preserve"> exclude surgeries. However, in most cases, emergency departments are attended by some doctors during the strike. Most of such strikes last for one day to a few weeks, and the modes of striking </w:t>
      </w:r>
      <w:proofErr w:type="spellStart"/>
      <w:r w:rsidRPr="007A2045">
        <w:rPr>
          <w:sz w:val="16"/>
        </w:rPr>
        <w:t>diو</w:t>
      </w:r>
      <w:r w:rsidRPr="007A2045">
        <w:rPr>
          <w:rFonts w:hint="cs"/>
          <w:sz w:val="16"/>
        </w:rPr>
        <w:t>ٴ</w:t>
      </w:r>
      <w:r w:rsidRPr="007A2045">
        <w:rPr>
          <w:sz w:val="16"/>
        </w:rPr>
        <w:t>er</w:t>
      </w:r>
      <w:proofErr w:type="spellEnd"/>
      <w:r w:rsidRPr="007A2045">
        <w:rPr>
          <w:sz w:val="16"/>
        </w:rPr>
        <w:t xml:space="preserve"> from one </w:t>
      </w:r>
      <w:r w:rsidRPr="007A2045">
        <w:rPr>
          <w:sz w:val="16"/>
        </w:rPr>
        <w:lastRenderedPageBreak/>
        <w:t xml:space="preserve">situation to other. Doctors conduct demonstration [6], sit-in, absenteeism and some of them even undergo hunger strikes [5,29,33]. 1c. Impact of doctors’ strikes: </w:t>
      </w:r>
      <w:proofErr w:type="spellStart"/>
      <w:r w:rsidRPr="007A2045">
        <w:rPr>
          <w:sz w:val="16"/>
        </w:rPr>
        <w:t>Нe</w:t>
      </w:r>
      <w:proofErr w:type="spellEnd"/>
      <w:r w:rsidRPr="007A2045">
        <w:rPr>
          <w:sz w:val="16"/>
        </w:rPr>
        <w:t xml:space="preserve"> impact of such strikes varies depending on </w:t>
      </w:r>
      <w:proofErr w:type="gramStart"/>
      <w:r w:rsidRPr="007A2045">
        <w:rPr>
          <w:sz w:val="16"/>
        </w:rPr>
        <w:t>a number of</w:t>
      </w:r>
      <w:proofErr w:type="gramEnd"/>
      <w:r w:rsidRPr="007A2045">
        <w:rPr>
          <w:sz w:val="16"/>
        </w:rPr>
        <w:t xml:space="preserve"> factors such as the duration, cases under treatment and mode of strike [2]. </w:t>
      </w:r>
      <w:r w:rsidRPr="00FC69D5">
        <w:rPr>
          <w:rStyle w:val="StyleUnderline"/>
        </w:rPr>
        <w:t xml:space="preserve">Most </w:t>
      </w:r>
      <w:r w:rsidRPr="007A2045">
        <w:rPr>
          <w:rStyle w:val="StyleUnderline"/>
          <w:highlight w:val="green"/>
        </w:rPr>
        <w:t>patients</w:t>
      </w:r>
      <w:r w:rsidRPr="007A2045">
        <w:rPr>
          <w:sz w:val="16"/>
        </w:rPr>
        <w:t xml:space="preserve"> who </w:t>
      </w:r>
      <w:r w:rsidRPr="00FC69D5">
        <w:rPr>
          <w:rStyle w:val="StyleUnderline"/>
        </w:rPr>
        <w:t xml:space="preserve">come </w:t>
      </w:r>
      <w:r w:rsidRPr="007A2045">
        <w:rPr>
          <w:rStyle w:val="StyleUnderline"/>
          <w:highlight w:val="green"/>
        </w:rPr>
        <w:t>from poor backgrounds</w:t>
      </w:r>
      <w:r w:rsidRPr="00FC69D5">
        <w:rPr>
          <w:rStyle w:val="StyleUnderline"/>
        </w:rPr>
        <w:t xml:space="preserve"> and </w:t>
      </w:r>
      <w:r w:rsidRPr="007A2045">
        <w:rPr>
          <w:rStyle w:val="StyleUnderline"/>
          <w:highlight w:val="green"/>
        </w:rPr>
        <w:t>seek</w:t>
      </w:r>
      <w:r w:rsidRPr="00FC69D5">
        <w:rPr>
          <w:rStyle w:val="StyleUnderline"/>
        </w:rPr>
        <w:t xml:space="preserve"> for </w:t>
      </w:r>
      <w:r w:rsidRPr="007A2045">
        <w:rPr>
          <w:rStyle w:val="StyleUnderline"/>
          <w:highlight w:val="green"/>
        </w:rPr>
        <w:t>free healthcare</w:t>
      </w:r>
      <w:r w:rsidRPr="007A2045">
        <w:rPr>
          <w:sz w:val="16"/>
        </w:rPr>
        <w:t xml:space="preserve">, </w:t>
      </w:r>
      <w:r w:rsidRPr="007A2045">
        <w:rPr>
          <w:rStyle w:val="StyleUnderline"/>
          <w:highlight w:val="green"/>
        </w:rPr>
        <w:t>they</w:t>
      </w:r>
      <w:r w:rsidRPr="00FC69D5">
        <w:rPr>
          <w:rStyle w:val="StyleUnderline"/>
        </w:rPr>
        <w:t xml:space="preserve"> are </w:t>
      </w:r>
      <w:r w:rsidRPr="007A2045">
        <w:rPr>
          <w:rStyle w:val="Emphasis"/>
        </w:rPr>
        <w:t>harmed greatly</w:t>
      </w:r>
      <w:r w:rsidRPr="00FC69D5">
        <w:rPr>
          <w:rStyle w:val="StyleUnderline"/>
        </w:rPr>
        <w:t xml:space="preserve"> because they </w:t>
      </w:r>
      <w:r w:rsidRPr="007A2045">
        <w:rPr>
          <w:rStyle w:val="StyleUnderline"/>
          <w:highlight w:val="green"/>
        </w:rPr>
        <w:t>have neither</w:t>
      </w:r>
      <w:r w:rsidRPr="00FC69D5">
        <w:rPr>
          <w:rStyle w:val="StyleUnderline"/>
        </w:rPr>
        <w:t xml:space="preserve"> medical </w:t>
      </w:r>
      <w:r w:rsidRPr="007A2045">
        <w:rPr>
          <w:rStyle w:val="StyleUnderline"/>
          <w:highlight w:val="green"/>
        </w:rPr>
        <w:t>insurance</w:t>
      </w:r>
      <w:r w:rsidRPr="00FC69D5">
        <w:rPr>
          <w:rStyle w:val="StyleUnderline"/>
        </w:rPr>
        <w:t xml:space="preserve"> nor social security insurance</w:t>
      </w:r>
      <w:r w:rsidRPr="007A2045">
        <w:rPr>
          <w:sz w:val="16"/>
        </w:rPr>
        <w:t xml:space="preserve">. According to United Nation's Millennium Development Goal (MGD) </w:t>
      </w:r>
      <w:proofErr w:type="spellStart"/>
      <w:r w:rsidRPr="007A2045">
        <w:rPr>
          <w:sz w:val="16"/>
        </w:rPr>
        <w:t>programme</w:t>
      </w:r>
      <w:proofErr w:type="spellEnd"/>
      <w:r w:rsidRPr="007A2045">
        <w:rPr>
          <w:sz w:val="16"/>
        </w:rPr>
        <w:t xml:space="preserve"> </w:t>
      </w:r>
      <w:r w:rsidRPr="007A2045">
        <w:rPr>
          <w:rStyle w:val="Emphasis"/>
          <w:highlight w:val="green"/>
        </w:rPr>
        <w:t>21 percent</w:t>
      </w:r>
      <w:r w:rsidRPr="00FC69D5">
        <w:rPr>
          <w:rStyle w:val="StyleUnderline"/>
        </w:rPr>
        <w:t xml:space="preserve"> out </w:t>
      </w:r>
      <w:r w:rsidRPr="007A2045">
        <w:rPr>
          <w:rStyle w:val="StyleUnderline"/>
          <w:highlight w:val="green"/>
        </w:rPr>
        <w:t>of</w:t>
      </w:r>
      <w:r w:rsidRPr="00FC69D5">
        <w:rPr>
          <w:rStyle w:val="StyleUnderline"/>
        </w:rPr>
        <w:t xml:space="preserve"> </w:t>
      </w:r>
      <w:r w:rsidRPr="007A2045">
        <w:rPr>
          <w:rStyle w:val="StyleUnderline"/>
          <w:highlight w:val="green"/>
        </w:rPr>
        <w:t>India's population of</w:t>
      </w:r>
      <w:r w:rsidRPr="00FC69D5">
        <w:rPr>
          <w:rStyle w:val="StyleUnderline"/>
        </w:rPr>
        <w:t xml:space="preserve"> </w:t>
      </w:r>
      <w:r w:rsidRPr="007A2045">
        <w:rPr>
          <w:rStyle w:val="Emphasis"/>
          <w:highlight w:val="green"/>
        </w:rPr>
        <w:t>1</w:t>
      </w:r>
      <w:r w:rsidRPr="007A2045">
        <w:rPr>
          <w:rStyle w:val="Emphasis"/>
        </w:rPr>
        <w:t>.29</w:t>
      </w:r>
      <w:r w:rsidRPr="00FC69D5">
        <w:rPr>
          <w:rStyle w:val="StyleUnderline"/>
        </w:rPr>
        <w:t xml:space="preserve"> </w:t>
      </w:r>
      <w:r w:rsidRPr="007A2045">
        <w:rPr>
          <w:rStyle w:val="Emphasis"/>
          <w:highlight w:val="green"/>
        </w:rPr>
        <w:t>billion</w:t>
      </w:r>
      <w:r w:rsidRPr="00FC69D5">
        <w:rPr>
          <w:rStyle w:val="StyleUnderline"/>
        </w:rPr>
        <w:t xml:space="preserve"> </w:t>
      </w:r>
      <w:r w:rsidRPr="007A2045">
        <w:rPr>
          <w:rStyle w:val="StyleUnderline"/>
          <w:highlight w:val="green"/>
        </w:rPr>
        <w:t>are</w:t>
      </w:r>
      <w:r w:rsidRPr="00FC69D5">
        <w:rPr>
          <w:rStyle w:val="StyleUnderline"/>
        </w:rPr>
        <w:t xml:space="preserve"> living </w:t>
      </w:r>
      <w:r w:rsidRPr="007A2045">
        <w:rPr>
          <w:rStyle w:val="StyleUnderline"/>
          <w:highlight w:val="green"/>
        </w:rPr>
        <w:t xml:space="preserve">below the </w:t>
      </w:r>
      <w:r w:rsidRPr="007A2045">
        <w:rPr>
          <w:rStyle w:val="Emphasis"/>
          <w:highlight w:val="green"/>
        </w:rPr>
        <w:t>poverty</w:t>
      </w:r>
      <w:r w:rsidRPr="007A2045">
        <w:rPr>
          <w:rStyle w:val="Emphasis"/>
        </w:rPr>
        <w:t xml:space="preserve"> </w:t>
      </w:r>
      <w:r w:rsidRPr="007A2045">
        <w:rPr>
          <w:rStyle w:val="Emphasis"/>
          <w:highlight w:val="green"/>
        </w:rPr>
        <w:t>line</w:t>
      </w:r>
      <w:r w:rsidRPr="007A2045">
        <w:rPr>
          <w:sz w:val="16"/>
        </w:rPr>
        <w:t xml:space="preserve"> [34]. Further, in </w:t>
      </w:r>
      <w:r w:rsidRPr="00FC69D5">
        <w:rPr>
          <w:rStyle w:val="StyleUnderline"/>
        </w:rPr>
        <w:t xml:space="preserve">India, </w:t>
      </w:r>
      <w:r w:rsidRPr="007A2045">
        <w:rPr>
          <w:rStyle w:val="StyleUnderline"/>
          <w:highlight w:val="green"/>
        </w:rPr>
        <w:t>only</w:t>
      </w:r>
      <w:r w:rsidRPr="00FC69D5">
        <w:rPr>
          <w:rStyle w:val="StyleUnderline"/>
        </w:rPr>
        <w:t xml:space="preserve"> less than </w:t>
      </w:r>
      <w:r w:rsidRPr="007A2045">
        <w:rPr>
          <w:rStyle w:val="StyleUnderline"/>
          <w:highlight w:val="green"/>
        </w:rPr>
        <w:t>10 per cent</w:t>
      </w:r>
      <w:r w:rsidRPr="00FC69D5">
        <w:rPr>
          <w:rStyle w:val="StyleUnderline"/>
        </w:rPr>
        <w:t xml:space="preserve"> of people </w:t>
      </w:r>
      <w:r w:rsidRPr="007A2045">
        <w:rPr>
          <w:rStyle w:val="StyleUnderline"/>
          <w:highlight w:val="green"/>
        </w:rPr>
        <w:t>have</w:t>
      </w:r>
      <w:r w:rsidRPr="00FC69D5">
        <w:rPr>
          <w:rStyle w:val="StyleUnderline"/>
        </w:rPr>
        <w:t xml:space="preserve"> comprehensive </w:t>
      </w:r>
      <w:r w:rsidRPr="007A2045">
        <w:rPr>
          <w:rStyle w:val="StyleUnderline"/>
          <w:highlight w:val="green"/>
        </w:rPr>
        <w:t>health insurance</w:t>
      </w:r>
      <w:r w:rsidRPr="00FC69D5">
        <w:rPr>
          <w:rStyle w:val="StyleUnderline"/>
        </w:rPr>
        <w:t xml:space="preserve"> coverage</w:t>
      </w:r>
      <w:r w:rsidRPr="007A2045">
        <w:rPr>
          <w:sz w:val="16"/>
        </w:rPr>
        <w:t xml:space="preserve">. </w:t>
      </w:r>
      <w:r w:rsidRPr="00FC69D5">
        <w:rPr>
          <w:rStyle w:val="StyleUnderline"/>
        </w:rPr>
        <w:t>This worsens their poor condition</w:t>
      </w:r>
      <w:r w:rsidRPr="007A2045">
        <w:rPr>
          <w:sz w:val="16"/>
        </w:rPr>
        <w:t xml:space="preserve"> </w:t>
      </w:r>
      <w:r w:rsidRPr="00FC69D5">
        <w:rPr>
          <w:rStyle w:val="StyleUnderline"/>
        </w:rPr>
        <w:t xml:space="preserve">ending in </w:t>
      </w:r>
      <w:r w:rsidRPr="007A2045">
        <w:rPr>
          <w:sz w:val="16"/>
        </w:rPr>
        <w:t xml:space="preserve">sometimes </w:t>
      </w:r>
      <w:r w:rsidRPr="007A2045">
        <w:rPr>
          <w:rStyle w:val="Emphasis"/>
        </w:rPr>
        <w:t xml:space="preserve">very fatal </w:t>
      </w:r>
      <w:r w:rsidRPr="00FC69D5">
        <w:rPr>
          <w:rStyle w:val="StyleUnderline"/>
        </w:rPr>
        <w:t xml:space="preserve">results because </w:t>
      </w:r>
      <w:r w:rsidRPr="007A2045">
        <w:rPr>
          <w:rStyle w:val="StyleUnderline"/>
          <w:highlight w:val="green"/>
        </w:rPr>
        <w:t>they cannot</w:t>
      </w:r>
      <w:r w:rsidRPr="00FC69D5">
        <w:rPr>
          <w:rStyle w:val="StyleUnderline"/>
        </w:rPr>
        <w:t xml:space="preserve"> financiall</w:t>
      </w:r>
      <w:r>
        <w:rPr>
          <w:rStyle w:val="StyleUnderline"/>
        </w:rPr>
        <w:t xml:space="preserve">y </w:t>
      </w:r>
      <w:r w:rsidRPr="007A2045">
        <w:rPr>
          <w:rStyle w:val="StyleUnderline"/>
          <w:highlight w:val="green"/>
        </w:rPr>
        <w:t>afford</w:t>
      </w:r>
      <w:r w:rsidRPr="00FC69D5">
        <w:rPr>
          <w:rStyle w:val="StyleUnderline"/>
        </w:rPr>
        <w:t xml:space="preserve"> to go to </w:t>
      </w:r>
      <w:r w:rsidRPr="007A2045">
        <w:rPr>
          <w:rStyle w:val="StyleUnderline"/>
          <w:highlight w:val="green"/>
        </w:rPr>
        <w:t>private hospitals</w:t>
      </w:r>
      <w:r w:rsidRPr="007A2045">
        <w:rPr>
          <w:sz w:val="16"/>
        </w:rPr>
        <w:t xml:space="preserve">. </w:t>
      </w:r>
      <w:proofErr w:type="gramStart"/>
      <w:r w:rsidRPr="007A2045">
        <w:rPr>
          <w:sz w:val="16"/>
        </w:rPr>
        <w:t>Thus</w:t>
      </w:r>
      <w:proofErr w:type="gramEnd"/>
      <w:r w:rsidRPr="007A2045">
        <w:rPr>
          <w:sz w:val="16"/>
        </w:rPr>
        <w:t xml:space="preserve"> </w:t>
      </w:r>
      <w:r w:rsidRPr="00FC69D5">
        <w:rPr>
          <w:rStyle w:val="StyleUnderline"/>
        </w:rPr>
        <w:t>outcomes of physicians’</w:t>
      </w:r>
      <w:r w:rsidRPr="007A2045">
        <w:rPr>
          <w:sz w:val="16"/>
        </w:rPr>
        <w:t xml:space="preserve"> </w:t>
      </w:r>
      <w:r w:rsidRPr="007A2045">
        <w:rPr>
          <w:rStyle w:val="StyleUnderline"/>
          <w:highlight w:val="green"/>
        </w:rPr>
        <w:t>strikes</w:t>
      </w:r>
      <w:r w:rsidRPr="007A2045">
        <w:rPr>
          <w:sz w:val="16"/>
        </w:rPr>
        <w:t xml:space="preserve"> are likely to </w:t>
      </w:r>
      <w:r w:rsidRPr="00FC69D5">
        <w:rPr>
          <w:rStyle w:val="StyleUnderline"/>
        </w:rPr>
        <w:t>affect</w:t>
      </w:r>
      <w:r w:rsidRPr="007A2045">
        <w:rPr>
          <w:sz w:val="16"/>
        </w:rPr>
        <w:t xml:space="preserve"> </w:t>
      </w:r>
      <w:r w:rsidRPr="00FC69D5">
        <w:rPr>
          <w:rStyle w:val="StyleUnderline"/>
        </w:rPr>
        <w:t xml:space="preserve">patients and their vulnerability to illness </w:t>
      </w:r>
      <w:r w:rsidRPr="007A2045">
        <w:rPr>
          <w:rStyle w:val="StyleUnderline"/>
          <w:highlight w:val="green"/>
        </w:rPr>
        <w:t>makes</w:t>
      </w:r>
      <w:r w:rsidRPr="00FC69D5">
        <w:rPr>
          <w:rStyle w:val="StyleUnderline"/>
        </w:rPr>
        <w:t xml:space="preserve"> </w:t>
      </w:r>
      <w:r w:rsidRPr="007A2045">
        <w:rPr>
          <w:rStyle w:val="StyleUnderline"/>
          <w:highlight w:val="green"/>
        </w:rPr>
        <w:t>patients</w:t>
      </w:r>
      <w:r w:rsidRPr="00FC69D5">
        <w:rPr>
          <w:rStyle w:val="StyleUnderline"/>
        </w:rPr>
        <w:t xml:space="preserve"> relatively </w:t>
      </w:r>
      <w:r w:rsidRPr="007A2045">
        <w:rPr>
          <w:rStyle w:val="Emphasis"/>
          <w:highlight w:val="green"/>
        </w:rPr>
        <w:t>powerless</w:t>
      </w:r>
      <w:r w:rsidRPr="00FC69D5">
        <w:rPr>
          <w:rStyle w:val="StyleUnderline"/>
        </w:rPr>
        <w:t xml:space="preserve"> in relationship to</w:t>
      </w:r>
      <w:r w:rsidRPr="007A2045">
        <w:rPr>
          <w:sz w:val="16"/>
        </w:rPr>
        <w:t xml:space="preserve"> the </w:t>
      </w:r>
      <w:r w:rsidRPr="00FC69D5">
        <w:rPr>
          <w:rStyle w:val="StyleUnderline"/>
        </w:rPr>
        <w:t>health care</w:t>
      </w:r>
      <w:r w:rsidRPr="007A2045">
        <w:rPr>
          <w:sz w:val="16"/>
        </w:rPr>
        <w:t xml:space="preserve"> system, </w:t>
      </w:r>
      <w:r w:rsidRPr="00FC69D5">
        <w:rPr>
          <w:rStyle w:val="StyleUnderline"/>
        </w:rPr>
        <w:t xml:space="preserve">and </w:t>
      </w:r>
      <w:r w:rsidRPr="007A2045">
        <w:rPr>
          <w:rStyle w:val="StyleUnderline"/>
          <w:highlight w:val="green"/>
        </w:rPr>
        <w:t>influencing</w:t>
      </w:r>
      <w:r w:rsidRPr="00FC69D5">
        <w:rPr>
          <w:rStyle w:val="StyleUnderline"/>
        </w:rPr>
        <w:t xml:space="preserve"> </w:t>
      </w:r>
      <w:r w:rsidRPr="007A2045">
        <w:rPr>
          <w:rStyle w:val="StyleUnderline"/>
          <w:highlight w:val="green"/>
        </w:rPr>
        <w:t>patients’</w:t>
      </w:r>
      <w:r w:rsidRPr="007A2045">
        <w:rPr>
          <w:sz w:val="16"/>
        </w:rPr>
        <w:t xml:space="preserve"> attitudes (of </w:t>
      </w:r>
      <w:r w:rsidRPr="007A2045">
        <w:rPr>
          <w:rStyle w:val="Emphasis"/>
          <w:highlight w:val="green"/>
        </w:rPr>
        <w:t>trust</w:t>
      </w:r>
      <w:r w:rsidRPr="007A2045">
        <w:rPr>
          <w:sz w:val="16"/>
        </w:rPr>
        <w:t xml:space="preserve">) </w:t>
      </w:r>
      <w:r w:rsidRPr="00FC69D5">
        <w:rPr>
          <w:rStyle w:val="StyleUnderline"/>
        </w:rPr>
        <w:t xml:space="preserve">towards </w:t>
      </w:r>
      <w:r w:rsidRPr="007A2045">
        <w:rPr>
          <w:sz w:val="16"/>
        </w:rPr>
        <w:t>medical</w:t>
      </w:r>
      <w:r w:rsidRPr="00FC69D5">
        <w:rPr>
          <w:rStyle w:val="StyleUnderline"/>
        </w:rPr>
        <w:t xml:space="preserve"> doctors</w:t>
      </w:r>
      <w:r w:rsidRPr="007A2045">
        <w:rPr>
          <w:sz w:val="16"/>
        </w:rPr>
        <w:t xml:space="preserve"> [1,26,35]. In India, there is a system of employing part time or alternative service especially doctors from army during periods of strike. </w:t>
      </w:r>
      <w:proofErr w:type="spellStart"/>
      <w:r w:rsidRPr="007A2045">
        <w:rPr>
          <w:sz w:val="16"/>
        </w:rPr>
        <w:t>Нe</w:t>
      </w:r>
      <w:proofErr w:type="spellEnd"/>
      <w:r w:rsidRPr="007A2045">
        <w:rPr>
          <w:sz w:val="16"/>
        </w:rPr>
        <w:t xml:space="preserve"> relatively small number of such part-time and/or full-time consultants in most departments is </w:t>
      </w:r>
      <w:proofErr w:type="spellStart"/>
      <w:r w:rsidRPr="007A2045">
        <w:rPr>
          <w:sz w:val="16"/>
        </w:rPr>
        <w:t>insuٹcient</w:t>
      </w:r>
      <w:proofErr w:type="spellEnd"/>
      <w:r w:rsidRPr="007A2045">
        <w:rPr>
          <w:sz w:val="16"/>
        </w:rPr>
        <w:t xml:space="preserve"> in comparison to the patients’ load of those who are seriously ill requiring hospital care. According to Pandya “…. </w:t>
      </w:r>
      <w:r w:rsidRPr="007A2045">
        <w:rPr>
          <w:rStyle w:val="StyleUnderline"/>
          <w:highlight w:val="green"/>
        </w:rPr>
        <w:t>If doctors</w:t>
      </w:r>
      <w:r w:rsidRPr="007A2045">
        <w:rPr>
          <w:sz w:val="16"/>
        </w:rPr>
        <w:t xml:space="preserve"> </w:t>
      </w:r>
      <w:r w:rsidRPr="00FC69D5">
        <w:rPr>
          <w:rStyle w:val="StyleUnderline"/>
        </w:rPr>
        <w:t>in</w:t>
      </w:r>
      <w:r w:rsidRPr="007A2045">
        <w:rPr>
          <w:sz w:val="16"/>
        </w:rPr>
        <w:t xml:space="preserve"> such </w:t>
      </w:r>
      <w:r w:rsidRPr="00FC69D5">
        <w:rPr>
          <w:rStyle w:val="StyleUnderline"/>
        </w:rPr>
        <w:t xml:space="preserve">hospitals </w:t>
      </w:r>
      <w:r w:rsidRPr="007A2045">
        <w:rPr>
          <w:rStyle w:val="StyleUnderline"/>
          <w:highlight w:val="green"/>
        </w:rPr>
        <w:t>go on strike</w:t>
      </w:r>
      <w:r w:rsidRPr="00FC69D5">
        <w:rPr>
          <w:rStyle w:val="StyleUnderline"/>
        </w:rPr>
        <w:t xml:space="preserve">, </w:t>
      </w:r>
      <w:r w:rsidRPr="007A2045">
        <w:rPr>
          <w:rStyle w:val="StyleUnderline"/>
          <w:highlight w:val="green"/>
        </w:rPr>
        <w:t xml:space="preserve">the </w:t>
      </w:r>
      <w:r w:rsidRPr="007A2045">
        <w:rPr>
          <w:rStyle w:val="Emphasis"/>
          <w:highlight w:val="green"/>
        </w:rPr>
        <w:t>only option</w:t>
      </w:r>
      <w:r w:rsidRPr="007A2045">
        <w:rPr>
          <w:rStyle w:val="StyleUnderline"/>
          <w:highlight w:val="green"/>
        </w:rPr>
        <w:t xml:space="preserve"> open to</w:t>
      </w:r>
      <w:r w:rsidRPr="007A2045">
        <w:rPr>
          <w:sz w:val="16"/>
        </w:rPr>
        <w:t xml:space="preserve"> these </w:t>
      </w:r>
      <w:r w:rsidRPr="007A2045">
        <w:rPr>
          <w:rStyle w:val="StyleUnderline"/>
          <w:highlight w:val="green"/>
        </w:rPr>
        <w:t>patients is to</w:t>
      </w:r>
      <w:r w:rsidRPr="00FC69D5">
        <w:rPr>
          <w:rStyle w:val="StyleUnderline"/>
        </w:rPr>
        <w:t xml:space="preserve"> turn their faces to the wall, sicken further, and</w:t>
      </w:r>
      <w:r w:rsidRPr="007A2045">
        <w:rPr>
          <w:sz w:val="16"/>
        </w:rPr>
        <w:t xml:space="preserve">, in some instances, </w:t>
      </w:r>
      <w:r w:rsidRPr="007A2045">
        <w:rPr>
          <w:rStyle w:val="Emphasis"/>
          <w:highlight w:val="green"/>
        </w:rPr>
        <w:t>die</w:t>
      </w:r>
      <w:r w:rsidRPr="007A2045">
        <w:rPr>
          <w:sz w:val="16"/>
        </w:rPr>
        <w:t xml:space="preserve">. </w:t>
      </w:r>
      <w:r w:rsidRPr="00FC69D5">
        <w:rPr>
          <w:rStyle w:val="StyleUnderline"/>
        </w:rPr>
        <w:t>These are</w:t>
      </w:r>
      <w:r w:rsidRPr="007A2045">
        <w:rPr>
          <w:sz w:val="16"/>
        </w:rPr>
        <w:t xml:space="preserve"> compounded, </w:t>
      </w:r>
      <w:r w:rsidRPr="007A2045">
        <w:rPr>
          <w:rStyle w:val="Emphasis"/>
        </w:rPr>
        <w:t>avoidable tragedies</w:t>
      </w:r>
      <w:r w:rsidRPr="00FC69D5">
        <w:rPr>
          <w:rStyle w:val="StyleUnderline"/>
        </w:rPr>
        <w:t xml:space="preserve">, </w:t>
      </w:r>
      <w:proofErr w:type="gramStart"/>
      <w:r w:rsidRPr="00FC69D5">
        <w:rPr>
          <w:rStyle w:val="StyleUnderline"/>
        </w:rPr>
        <w:t>all the more</w:t>
      </w:r>
      <w:proofErr w:type="gramEnd"/>
      <w:r w:rsidRPr="00FC69D5">
        <w:rPr>
          <w:rStyle w:val="StyleUnderline"/>
        </w:rPr>
        <w:t xml:space="preserve"> terrible as they follow </w:t>
      </w:r>
      <w:r w:rsidRPr="007A2045">
        <w:rPr>
          <w:rStyle w:val="Emphasis"/>
        </w:rPr>
        <w:t>no fault of their</w:t>
      </w:r>
      <w:r w:rsidRPr="007A2045">
        <w:t>”</w:t>
      </w:r>
      <w:r w:rsidRPr="007A2045">
        <w:rPr>
          <w:sz w:val="16"/>
        </w:rPr>
        <w:t xml:space="preserve"> [25]. </w:t>
      </w:r>
      <w:proofErr w:type="spellStart"/>
      <w:r w:rsidRPr="007A2045">
        <w:rPr>
          <w:sz w:val="16"/>
        </w:rPr>
        <w:t>Нis</w:t>
      </w:r>
      <w:proofErr w:type="spellEnd"/>
      <w:r w:rsidRPr="007A2045">
        <w:rPr>
          <w:sz w:val="16"/>
        </w:rPr>
        <w:t xml:space="preserve"> statement clearly illustrates the depth of the consequences of doctors’ strikes in India, which, in concluding this section, brings us back to our former question of whether it is ethically justifiable for doctors to demand to strike. </w:t>
      </w:r>
      <w:proofErr w:type="spellStart"/>
      <w:r w:rsidRPr="007A2045">
        <w:rPr>
          <w:sz w:val="16"/>
        </w:rPr>
        <w:t>Нe</w:t>
      </w:r>
      <w:proofErr w:type="spellEnd"/>
      <w:r w:rsidRPr="007A2045">
        <w:rPr>
          <w:sz w:val="16"/>
        </w:rPr>
        <w:t xml:space="preserve"> professional virtues behind such strikes raise moral and ethical questions. 2. Doctors’ strike: a general </w:t>
      </w:r>
      <w:r>
        <w:rPr>
          <w:sz w:val="16"/>
        </w:rPr>
        <w:t>ethical reflection</w:t>
      </w:r>
    </w:p>
    <w:p w14:paraId="7ECD5640"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 xml:space="preserve">That violates the categorical imperative and uses patients as a mere means to an end </w:t>
      </w:r>
    </w:p>
    <w:p w14:paraId="2672D23B" w14:textId="77777777" w:rsidR="005725A7" w:rsidRPr="00FC69D5" w:rsidRDefault="005725A7" w:rsidP="005725A7">
      <w:proofErr w:type="spellStart"/>
      <w:r w:rsidRPr="005725A7">
        <w:rPr>
          <w:rStyle w:val="Heading4Char"/>
          <w:b/>
          <w:bCs/>
          <w:i w:val="0"/>
          <w:iCs w:val="0"/>
          <w:color w:val="000000" w:themeColor="text1"/>
        </w:rPr>
        <w:t>Aacharya</w:t>
      </w:r>
      <w:proofErr w:type="spellEnd"/>
      <w:r w:rsidRPr="005725A7">
        <w:rPr>
          <w:rStyle w:val="Heading4Char"/>
          <w:b/>
          <w:bCs/>
          <w:i w:val="0"/>
          <w:iCs w:val="0"/>
          <w:color w:val="000000" w:themeColor="text1"/>
        </w:rPr>
        <w:t xml:space="preserve"> and Varghese 16</w:t>
      </w:r>
      <w:r w:rsidRPr="005725A7">
        <w:rPr>
          <w:rStyle w:val="Heading4Char"/>
          <w:color w:val="000000" w:themeColor="text1"/>
        </w:rPr>
        <w:t xml:space="preserve"> </w:t>
      </w:r>
      <w:r>
        <w:t xml:space="preserve">[Ramesh P </w:t>
      </w:r>
      <w:proofErr w:type="spellStart"/>
      <w:r>
        <w:t>Aacharya</w:t>
      </w:r>
      <w:proofErr w:type="spellEnd"/>
      <w:r>
        <w:t xml:space="preserve">, Department of Emergency and General Practice, Tribhuvan University Teaching Hospital, Institute of Medicine, and </w:t>
      </w:r>
      <w:proofErr w:type="spellStart"/>
      <w:r>
        <w:t>Sibichan</w:t>
      </w:r>
      <w:proofErr w:type="spellEnd"/>
      <w:r>
        <w:t xml:space="preserve"> Varghese, Department of Higher Secondary Education, </w:t>
      </w:r>
      <w:proofErr w:type="spellStart"/>
      <w:r>
        <w:t>Omanoor</w:t>
      </w:r>
      <w:proofErr w:type="spellEnd"/>
      <w:r>
        <w:t xml:space="preserve"> P.O. Malappuram, 2016, “Medical Doctors’ Strike: An Ethical Overview with Reference to the Indian Context,” Journal of Clinical Research &amp; Bioethics, https://www.longdom.org/open-access/medical-doctors-strike-an-ethical-overview-with-reference-to-the-indiancontext-2155-9627-1000272.pdf]/Kankee</w:t>
      </w:r>
    </w:p>
    <w:p w14:paraId="1DF7FA60" w14:textId="77777777" w:rsidR="005725A7" w:rsidRPr="007A2045" w:rsidRDefault="005725A7" w:rsidP="005725A7">
      <w:r>
        <w:t>*the original article is badly formatted when copying to MS Word, replacing “ff” with a special character and missing the capital “T” at the start of sentences – try OCR software or manual corrections if you want to fix it. Find and replace didn’t work</w:t>
      </w:r>
    </w:p>
    <w:p w14:paraId="4D4CFFA7" w14:textId="77777777" w:rsidR="005725A7" w:rsidRPr="007A2045" w:rsidRDefault="005725A7" w:rsidP="005725A7">
      <w:pPr>
        <w:rPr>
          <w:sz w:val="16"/>
        </w:rPr>
      </w:pPr>
      <w:r w:rsidRPr="007A2045">
        <w:rPr>
          <w:sz w:val="16"/>
        </w:rPr>
        <w:t xml:space="preserve">2a. Are doctors’ strikes ethically justifiable" Most early literary writings on ethics of physician strikes were analyzed in terms of justice, rights, or moral duties [36,37]. In addition to these, recent debates and literature on doctors’ strike give more emphasize to trust-relationship, non-maleficence, autonomy, and professionalism etc. [23,38-42]. </w:t>
      </w:r>
      <w:proofErr w:type="spellStart"/>
      <w:r w:rsidRPr="007A2045">
        <w:rPr>
          <w:sz w:val="16"/>
        </w:rPr>
        <w:t>Нere</w:t>
      </w:r>
      <w:proofErr w:type="spellEnd"/>
      <w:r w:rsidRPr="007A2045">
        <w:rPr>
          <w:sz w:val="16"/>
        </w:rPr>
        <w:t xml:space="preserve"> are ongoing discussions and debates regarding the ethical justification of doctor’s strike around the world. However, </w:t>
      </w:r>
      <w:r w:rsidRPr="00FB6E21">
        <w:rPr>
          <w:rStyle w:val="StyleUnderline"/>
        </w:rPr>
        <w:t>the ethical basis</w:t>
      </w:r>
      <w:r w:rsidRPr="007A2045">
        <w:rPr>
          <w:sz w:val="16"/>
        </w:rPr>
        <w:t xml:space="preserve"> for these arguments </w:t>
      </w:r>
      <w:r w:rsidRPr="00FB6E21">
        <w:rPr>
          <w:rStyle w:val="StyleUnderline"/>
        </w:rPr>
        <w:t>can be found in Kant’s</w:t>
      </w:r>
      <w:r w:rsidRPr="007A2045">
        <w:rPr>
          <w:sz w:val="16"/>
        </w:rPr>
        <w:t xml:space="preserve"> second formulation of the </w:t>
      </w:r>
      <w:r w:rsidRPr="00FB6E21">
        <w:rPr>
          <w:rStyle w:val="StyleUnderline"/>
        </w:rPr>
        <w:t>categorical imperative</w:t>
      </w:r>
      <w:r w:rsidRPr="007A2045">
        <w:rPr>
          <w:sz w:val="16"/>
        </w:rPr>
        <w:t xml:space="preserve">: </w:t>
      </w:r>
      <w:r w:rsidRPr="00FB6E21">
        <w:rPr>
          <w:rStyle w:val="Emphasis"/>
          <w:highlight w:val="green"/>
        </w:rPr>
        <w:t>always</w:t>
      </w:r>
      <w:r w:rsidRPr="00FB6E21">
        <w:rPr>
          <w:rStyle w:val="StyleUnderline"/>
          <w:highlight w:val="green"/>
        </w:rPr>
        <w:t xml:space="preserve"> treat</w:t>
      </w:r>
      <w:r w:rsidRPr="00FC69D5">
        <w:rPr>
          <w:rStyle w:val="StyleUnderline"/>
        </w:rPr>
        <w:t xml:space="preserve"> </w:t>
      </w:r>
      <w:r w:rsidRPr="00FB6E21">
        <w:rPr>
          <w:rStyle w:val="StyleUnderline"/>
          <w:highlight w:val="green"/>
        </w:rPr>
        <w:t>other</w:t>
      </w:r>
      <w:r w:rsidRPr="00FC69D5">
        <w:rPr>
          <w:rStyle w:val="StyleUnderline"/>
        </w:rPr>
        <w:t xml:space="preserve"> person</w:t>
      </w:r>
      <w:r w:rsidRPr="00FB6E21">
        <w:rPr>
          <w:rStyle w:val="StyleUnderline"/>
          <w:highlight w:val="green"/>
        </w:rPr>
        <w:t>s</w:t>
      </w:r>
      <w:r w:rsidRPr="00FC69D5">
        <w:rPr>
          <w:rStyle w:val="StyleUnderline"/>
        </w:rPr>
        <w:t xml:space="preserve"> </w:t>
      </w:r>
      <w:r w:rsidRPr="00FB6E21">
        <w:rPr>
          <w:rStyle w:val="StyleUnderline"/>
          <w:highlight w:val="green"/>
        </w:rPr>
        <w:t>as</w:t>
      </w:r>
      <w:r w:rsidRPr="00FC69D5">
        <w:rPr>
          <w:rStyle w:val="StyleUnderline"/>
        </w:rPr>
        <w:t xml:space="preserve"> </w:t>
      </w:r>
      <w:r w:rsidRPr="00FB6E21">
        <w:rPr>
          <w:rStyle w:val="StyleUnderline"/>
          <w:highlight w:val="green"/>
        </w:rPr>
        <w:t>having</w:t>
      </w:r>
      <w:r w:rsidRPr="00FC69D5">
        <w:rPr>
          <w:rStyle w:val="StyleUnderline"/>
        </w:rPr>
        <w:t xml:space="preserve"> </w:t>
      </w:r>
      <w:r w:rsidRPr="00FB6E21">
        <w:rPr>
          <w:rStyle w:val="StyleUnderline"/>
          <w:highlight w:val="green"/>
        </w:rPr>
        <w:t xml:space="preserve">individual </w:t>
      </w:r>
      <w:r w:rsidRPr="00FB6E21">
        <w:rPr>
          <w:rStyle w:val="Emphasis"/>
          <w:highlight w:val="green"/>
        </w:rPr>
        <w:t>moral worth</w:t>
      </w:r>
      <w:r w:rsidRPr="00FB6E21">
        <w:rPr>
          <w:rStyle w:val="StyleUnderline"/>
          <w:highlight w:val="green"/>
        </w:rPr>
        <w:t xml:space="preserve"> and </w:t>
      </w:r>
      <w:r w:rsidRPr="00FB6E21">
        <w:rPr>
          <w:rStyle w:val="Emphasis"/>
          <w:highlight w:val="green"/>
        </w:rPr>
        <w:t>dignity</w:t>
      </w:r>
      <w:r w:rsidRPr="00FC69D5">
        <w:rPr>
          <w:rStyle w:val="StyleUnderline"/>
        </w:rPr>
        <w:t xml:space="preserve"> and </w:t>
      </w:r>
      <w:r w:rsidRPr="00FB6E21">
        <w:rPr>
          <w:rStyle w:val="Emphasis"/>
          <w:highlight w:val="green"/>
        </w:rPr>
        <w:t>never</w:t>
      </w:r>
      <w:r w:rsidRPr="00FC69D5">
        <w:rPr>
          <w:rStyle w:val="StyleUnderline"/>
        </w:rPr>
        <w:t xml:space="preserve"> </w:t>
      </w:r>
      <w:r w:rsidRPr="00FB6E21">
        <w:rPr>
          <w:rStyle w:val="StyleUnderline"/>
          <w:highlight w:val="green"/>
        </w:rPr>
        <w:t>treat them</w:t>
      </w:r>
      <w:r w:rsidRPr="00FC69D5">
        <w:rPr>
          <w:rStyle w:val="StyleUnderline"/>
        </w:rPr>
        <w:t xml:space="preserve"> </w:t>
      </w:r>
      <w:r w:rsidRPr="00FB6E21">
        <w:rPr>
          <w:rStyle w:val="StyleUnderline"/>
          <w:highlight w:val="green"/>
        </w:rPr>
        <w:t xml:space="preserve">merely </w:t>
      </w:r>
      <w:proofErr w:type="gramStart"/>
      <w:r w:rsidRPr="00FB6E21">
        <w:rPr>
          <w:rStyle w:val="StyleUnderline"/>
          <w:highlight w:val="green"/>
        </w:rPr>
        <w:t xml:space="preserve">as a </w:t>
      </w:r>
      <w:r w:rsidRPr="00FB6E21">
        <w:rPr>
          <w:rStyle w:val="Emphasis"/>
          <w:highlight w:val="green"/>
        </w:rPr>
        <w:t>means to</w:t>
      </w:r>
      <w:proofErr w:type="gramEnd"/>
      <w:r w:rsidRPr="00FC69D5">
        <w:rPr>
          <w:rStyle w:val="StyleUnderline"/>
        </w:rPr>
        <w:t xml:space="preserve"> </w:t>
      </w:r>
      <w:r w:rsidRPr="00FB6E21">
        <w:rPr>
          <w:rStyle w:val="Emphasis"/>
          <w:highlight w:val="green"/>
        </w:rPr>
        <w:t>one’s</w:t>
      </w:r>
      <w:r w:rsidRPr="00FC69D5">
        <w:rPr>
          <w:rStyle w:val="StyleUnderline"/>
        </w:rPr>
        <w:t xml:space="preserve"> </w:t>
      </w:r>
      <w:r w:rsidRPr="00FB6E21">
        <w:rPr>
          <w:sz w:val="16"/>
          <w:szCs w:val="16"/>
        </w:rPr>
        <w:t>own</w:t>
      </w:r>
      <w:r w:rsidRPr="00FC69D5">
        <w:rPr>
          <w:rStyle w:val="StyleUnderline"/>
        </w:rPr>
        <w:t xml:space="preserve"> </w:t>
      </w:r>
      <w:r w:rsidRPr="00FB6E21">
        <w:rPr>
          <w:rStyle w:val="Emphasis"/>
          <w:highlight w:val="green"/>
        </w:rPr>
        <w:t>ends</w:t>
      </w:r>
      <w:r w:rsidRPr="007A2045">
        <w:rPr>
          <w:sz w:val="16"/>
        </w:rPr>
        <w:t xml:space="preserve">. </w:t>
      </w:r>
      <w:proofErr w:type="spellStart"/>
      <w:r w:rsidRPr="007A2045">
        <w:rPr>
          <w:sz w:val="16"/>
        </w:rPr>
        <w:t>Reitemeier</w:t>
      </w:r>
      <w:proofErr w:type="spellEnd"/>
      <w:r w:rsidRPr="007A2045">
        <w:rPr>
          <w:sz w:val="16"/>
        </w:rPr>
        <w:t xml:space="preserve"> </w:t>
      </w:r>
      <w:r w:rsidRPr="00FB6E21">
        <w:rPr>
          <w:sz w:val="16"/>
        </w:rPr>
        <w:t xml:space="preserve">believes that </w:t>
      </w:r>
      <w:r w:rsidRPr="00FB6E21">
        <w:rPr>
          <w:rStyle w:val="StyleUnderline"/>
        </w:rPr>
        <w:t>adherence to</w:t>
      </w:r>
      <w:r w:rsidRPr="00FB6E21">
        <w:rPr>
          <w:sz w:val="16"/>
        </w:rPr>
        <w:t xml:space="preserve"> a few basic </w:t>
      </w:r>
      <w:r w:rsidRPr="00FB6E21">
        <w:rPr>
          <w:rStyle w:val="StyleUnderline"/>
        </w:rPr>
        <w:t>ethical principles is</w:t>
      </w:r>
      <w:r w:rsidRPr="00FB6E21">
        <w:rPr>
          <w:sz w:val="16"/>
        </w:rPr>
        <w:t xml:space="preserve"> </w:t>
      </w:r>
      <w:r w:rsidRPr="00FB6E21">
        <w:rPr>
          <w:rStyle w:val="Emphasis"/>
        </w:rPr>
        <w:t>required</w:t>
      </w:r>
      <w:r w:rsidRPr="00FB6E21">
        <w:rPr>
          <w:rStyle w:val="StyleUnderline"/>
        </w:rPr>
        <w:t xml:space="preserve"> for</w:t>
      </w:r>
      <w:r w:rsidRPr="00FB6E21">
        <w:rPr>
          <w:sz w:val="16"/>
        </w:rPr>
        <w:t xml:space="preserve"> any </w:t>
      </w:r>
      <w:r w:rsidRPr="00FB6E21">
        <w:rPr>
          <w:rStyle w:val="StyleUnderline"/>
        </w:rPr>
        <w:t>protest action that</w:t>
      </w:r>
      <w:r w:rsidRPr="00FC69D5">
        <w:rPr>
          <w:rStyle w:val="StyleUnderline"/>
        </w:rPr>
        <w:t xml:space="preserve"> impacts patient care</w:t>
      </w:r>
      <w:r w:rsidRPr="007A2045">
        <w:rPr>
          <w:sz w:val="16"/>
        </w:rPr>
        <w:t xml:space="preserve"> [16]. Otherwise, the lay individual cannot empathize with the notion that highly educated and literate individuals such as medical doctors deign to take industrial action. In the</w:t>
      </w:r>
      <w:r w:rsidRPr="00FB6E21">
        <w:rPr>
          <w:sz w:val="16"/>
        </w:rPr>
        <w:t>ory</w:t>
      </w:r>
      <w:r w:rsidRPr="00FB6E21">
        <w:rPr>
          <w:rStyle w:val="StyleUnderline"/>
        </w:rPr>
        <w:t>, a</w:t>
      </w:r>
      <w:r w:rsidRPr="00FC69D5">
        <w:rPr>
          <w:rStyle w:val="StyleUnderline"/>
        </w:rPr>
        <w:t xml:space="preserve"> </w:t>
      </w:r>
      <w:r w:rsidRPr="00FB6E21">
        <w:rPr>
          <w:rStyle w:val="StyleUnderline"/>
          <w:highlight w:val="green"/>
        </w:rPr>
        <w:t>doctors’</w:t>
      </w:r>
      <w:r w:rsidRPr="00FC69D5">
        <w:rPr>
          <w:rStyle w:val="StyleUnderline"/>
        </w:rPr>
        <w:t xml:space="preserve"> profession differs from other workers</w:t>
      </w:r>
      <w:r w:rsidRPr="007A2045">
        <w:rPr>
          <w:sz w:val="16"/>
        </w:rPr>
        <w:t xml:space="preserve"> in that </w:t>
      </w:r>
      <w:r w:rsidRPr="00FC69D5">
        <w:rPr>
          <w:rStyle w:val="StyleUnderline"/>
        </w:rPr>
        <w:t xml:space="preserve">their primary </w:t>
      </w:r>
      <w:r w:rsidRPr="00FB6E21">
        <w:rPr>
          <w:rStyle w:val="StyleUnderline"/>
          <w:highlight w:val="green"/>
        </w:rPr>
        <w:t>goals are not</w:t>
      </w:r>
      <w:r w:rsidRPr="007A2045">
        <w:rPr>
          <w:sz w:val="16"/>
        </w:rPr>
        <w:t xml:space="preserve"> making </w:t>
      </w:r>
      <w:r w:rsidRPr="00FB6E21">
        <w:rPr>
          <w:rStyle w:val="StyleUnderline"/>
          <w:highlight w:val="green"/>
        </w:rPr>
        <w:t>money but</w:t>
      </w:r>
      <w:r w:rsidRPr="007A2045">
        <w:rPr>
          <w:sz w:val="16"/>
        </w:rPr>
        <w:t xml:space="preserve"> of </w:t>
      </w:r>
      <w:r w:rsidRPr="00FB6E21">
        <w:rPr>
          <w:rStyle w:val="Emphasis"/>
          <w:highlight w:val="green"/>
        </w:rPr>
        <w:t>saving</w:t>
      </w:r>
      <w:r w:rsidRPr="007A2045">
        <w:rPr>
          <w:sz w:val="16"/>
        </w:rPr>
        <w:t xml:space="preserve"> the </w:t>
      </w:r>
      <w:r w:rsidRPr="00FB6E21">
        <w:rPr>
          <w:rStyle w:val="Emphasis"/>
          <w:highlight w:val="green"/>
        </w:rPr>
        <w:t>lives</w:t>
      </w:r>
      <w:r w:rsidRPr="007A2045">
        <w:rPr>
          <w:sz w:val="16"/>
        </w:rPr>
        <w:t xml:space="preserve"> of patients with whom they have a </w:t>
      </w:r>
      <w:proofErr w:type="spellStart"/>
      <w:r w:rsidRPr="007A2045">
        <w:rPr>
          <w:sz w:val="16"/>
        </w:rPr>
        <w:t>fiduciar</w:t>
      </w:r>
      <w:proofErr w:type="spellEnd"/>
      <w:r w:rsidRPr="007A2045">
        <w:rPr>
          <w:sz w:val="16"/>
        </w:rPr>
        <w:t xml:space="preserve">\ commitment. </w:t>
      </w:r>
      <w:proofErr w:type="spellStart"/>
      <w:r w:rsidRPr="00FB6E21">
        <w:rPr>
          <w:sz w:val="16"/>
        </w:rPr>
        <w:t>Нerefore</w:t>
      </w:r>
      <w:proofErr w:type="spellEnd"/>
      <w:r w:rsidRPr="00FB6E21">
        <w:rPr>
          <w:sz w:val="16"/>
        </w:rPr>
        <w:t xml:space="preserve"> </w:t>
      </w:r>
      <w:r w:rsidRPr="00FB6E21">
        <w:rPr>
          <w:rStyle w:val="StyleUnderline"/>
        </w:rPr>
        <w:t>physicians should</w:t>
      </w:r>
      <w:r w:rsidRPr="00FB6E21">
        <w:rPr>
          <w:sz w:val="16"/>
        </w:rPr>
        <w:t xml:space="preserve"> </w:t>
      </w:r>
      <w:r w:rsidRPr="00FB6E21">
        <w:rPr>
          <w:rStyle w:val="StyleUnderline"/>
        </w:rPr>
        <w:t>serve</w:t>
      </w:r>
      <w:r w:rsidRPr="00FB6E21">
        <w:rPr>
          <w:sz w:val="16"/>
        </w:rPr>
        <w:t xml:space="preserve"> the interests of their</w:t>
      </w:r>
      <w:r w:rsidRPr="007A2045">
        <w:rPr>
          <w:sz w:val="16"/>
        </w:rPr>
        <w:t xml:space="preserve"> </w:t>
      </w:r>
      <w:r w:rsidRPr="00FC69D5">
        <w:rPr>
          <w:rStyle w:val="StyleUnderline"/>
        </w:rPr>
        <w:t>patients according to their professional commitments</w:t>
      </w:r>
      <w:r w:rsidRPr="007A2045">
        <w:rPr>
          <w:sz w:val="16"/>
        </w:rPr>
        <w:t xml:space="preserve"> above and </w:t>
      </w:r>
      <w:r w:rsidRPr="00FC69D5">
        <w:rPr>
          <w:rStyle w:val="StyleUnderline"/>
        </w:rPr>
        <w:t>beyond their</w:t>
      </w:r>
      <w:r w:rsidRPr="007A2045">
        <w:rPr>
          <w:sz w:val="16"/>
        </w:rPr>
        <w:t xml:space="preserve"> own </w:t>
      </w:r>
      <w:r w:rsidRPr="00FC69D5">
        <w:rPr>
          <w:rStyle w:val="StyleUnderline"/>
        </w:rPr>
        <w:t>personal</w:t>
      </w:r>
      <w:r w:rsidRPr="007A2045">
        <w:rPr>
          <w:sz w:val="16"/>
        </w:rPr>
        <w:t xml:space="preserve"> and immediate </w:t>
      </w:r>
      <w:r w:rsidRPr="00FC69D5">
        <w:rPr>
          <w:rStyle w:val="StyleUnderline"/>
        </w:rPr>
        <w:t>interests</w:t>
      </w:r>
      <w:r w:rsidRPr="007A2045">
        <w:rPr>
          <w:sz w:val="16"/>
        </w:rPr>
        <w:t xml:space="preserve"> [39]. Jackson opined that in the event of a physicians’ strike for personal financial gain, </w:t>
      </w:r>
      <w:r w:rsidRPr="00FC69D5">
        <w:rPr>
          <w:rStyle w:val="StyleUnderline"/>
        </w:rPr>
        <w:t xml:space="preserve">even if it were possible to delude patients that such </w:t>
      </w:r>
      <w:r w:rsidRPr="00FB6E21">
        <w:rPr>
          <w:rStyle w:val="StyleUnderline"/>
          <w:highlight w:val="green"/>
        </w:rPr>
        <w:t>a strike</w:t>
      </w:r>
      <w:r w:rsidRPr="00FC69D5">
        <w:rPr>
          <w:rStyle w:val="StyleUnderline"/>
        </w:rPr>
        <w:t xml:space="preserve"> was really for ‘their own good’</w:t>
      </w:r>
      <w:r w:rsidRPr="007A2045">
        <w:rPr>
          <w:sz w:val="16"/>
        </w:rPr>
        <w:t xml:space="preserve">, the action </w:t>
      </w:r>
      <w:r w:rsidRPr="00FB6E21">
        <w:rPr>
          <w:rStyle w:val="StyleUnderline"/>
          <w:highlight w:val="green"/>
        </w:rPr>
        <w:t xml:space="preserve">would go </w:t>
      </w:r>
      <w:r w:rsidRPr="00FB6E21">
        <w:rPr>
          <w:rStyle w:val="Emphasis"/>
          <w:highlight w:val="green"/>
        </w:rPr>
        <w:t>against</w:t>
      </w:r>
      <w:r w:rsidRPr="00FB6E21">
        <w:rPr>
          <w:rStyle w:val="StyleUnderline"/>
          <w:highlight w:val="green"/>
        </w:rPr>
        <w:t xml:space="preserve"> the </w:t>
      </w:r>
      <w:r w:rsidRPr="00FB6E21">
        <w:rPr>
          <w:rStyle w:val="Emphasis"/>
          <w:highlight w:val="green"/>
        </w:rPr>
        <w:t>collective conscience</w:t>
      </w:r>
      <w:r w:rsidRPr="00FB6E21">
        <w:rPr>
          <w:rStyle w:val="StyleUnderline"/>
          <w:highlight w:val="green"/>
        </w:rPr>
        <w:t xml:space="preserve"> of the profession</w:t>
      </w:r>
      <w:r w:rsidRPr="007A2045">
        <w:rPr>
          <w:sz w:val="16"/>
        </w:rPr>
        <w:t xml:space="preserve"> [38]. Only as a last resort and that under almost inconceivable conditions, might a total strike of health care professionals be justified [32] and one of these conditions is, that their actions will not harm the lives of their patients. Such justification could vary across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countries and contexts based on their political, social and cultural background. Health care system is also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between nations on account of its structure, funding, infrastructure etc. which is unique to each country. In the medical profession there are a set of shared values which relate to their behavior towards their patients. </w:t>
      </w:r>
      <w:proofErr w:type="spellStart"/>
      <w:r w:rsidRPr="007A2045">
        <w:rPr>
          <w:sz w:val="16"/>
        </w:rPr>
        <w:t>Нis</w:t>
      </w:r>
      <w:proofErr w:type="spellEnd"/>
      <w:r w:rsidRPr="007A2045">
        <w:rPr>
          <w:sz w:val="16"/>
        </w:rPr>
        <w:t xml:space="preserve"> behavior is regulated by guidelines, recommendations and biomedical principles. 2b. Hippocrates Oath and code of ethics: In the context of doctors’ strike, the significance and meaning of the Hippocratic Oath deserves more attention. </w:t>
      </w:r>
      <w:r w:rsidRPr="00FC69D5">
        <w:rPr>
          <w:rStyle w:val="StyleUnderline"/>
        </w:rPr>
        <w:t>The Hippocratic Oath</w:t>
      </w:r>
      <w:r w:rsidRPr="007A2045">
        <w:rPr>
          <w:sz w:val="16"/>
        </w:rPr>
        <w:t xml:space="preserve">, the first reflective code of professional ethics, is historically taken by doctors swearing to practice medicine ethically. It </w:t>
      </w:r>
      <w:r w:rsidRPr="00FC69D5">
        <w:rPr>
          <w:rStyle w:val="StyleUnderline"/>
        </w:rPr>
        <w:t>enables doctors to adopt a more humane and professional approach to the service.</w:t>
      </w:r>
      <w:r w:rsidRPr="007A2045">
        <w:rPr>
          <w:sz w:val="16"/>
        </w:rPr>
        <w:t xml:space="preserve"> </w:t>
      </w:r>
      <w:r w:rsidRPr="00FC69D5">
        <w:rPr>
          <w:rStyle w:val="StyleUnderline"/>
        </w:rPr>
        <w:t>Consider</w:t>
      </w:r>
      <w:r w:rsidRPr="00FB6E21">
        <w:rPr>
          <w:sz w:val="16"/>
          <w:szCs w:val="16"/>
        </w:rPr>
        <w:t>i</w:t>
      </w:r>
      <w:r w:rsidRPr="007A2045">
        <w:rPr>
          <w:sz w:val="16"/>
        </w:rPr>
        <w:t xml:space="preserve">ng </w:t>
      </w:r>
      <w:r w:rsidRPr="00FC69D5">
        <w:rPr>
          <w:rStyle w:val="StyleUnderline"/>
        </w:rPr>
        <w:t>the Hippocratic Oath as a core</w:t>
      </w:r>
      <w:r w:rsidRPr="007A2045">
        <w:rPr>
          <w:sz w:val="16"/>
        </w:rPr>
        <w:t xml:space="preserve"> </w:t>
      </w:r>
      <w:r w:rsidRPr="00FC69D5">
        <w:rPr>
          <w:rStyle w:val="StyleUnderline"/>
        </w:rPr>
        <w:t>of the medical profession</w:t>
      </w:r>
      <w:r w:rsidRPr="007A2045">
        <w:rPr>
          <w:sz w:val="16"/>
        </w:rPr>
        <w:t xml:space="preserve"> makes the physicians’ action at work a central issue to the discussion. Pellegrino clearly emphasizes the importance of the Hippocratic Oath - </w:t>
      </w:r>
      <w:r w:rsidRPr="00FC69D5">
        <w:rPr>
          <w:rStyle w:val="StyleUnderline"/>
        </w:rPr>
        <w:t xml:space="preserve">Without the Oath the doctor </w:t>
      </w:r>
      <w:r w:rsidRPr="00FC69D5">
        <w:rPr>
          <w:rStyle w:val="StyleUnderline"/>
        </w:rPr>
        <w:lastRenderedPageBreak/>
        <w:t>is a skilled technician or laborer whose knowledge fits him for an occupation but not a profession</w:t>
      </w:r>
      <w:r w:rsidRPr="007A2045">
        <w:rPr>
          <w:sz w:val="16"/>
        </w:rPr>
        <w:t>…</w:t>
      </w:r>
      <w:proofErr w:type="gramStart"/>
      <w:r w:rsidRPr="007A2045">
        <w:rPr>
          <w:sz w:val="16"/>
        </w:rPr>
        <w:t>…..</w:t>
      </w:r>
      <w:proofErr w:type="gramEnd"/>
      <w:r w:rsidRPr="007A2045">
        <w:rPr>
          <w:sz w:val="16"/>
        </w:rPr>
        <w:t xml:space="preserve"> When </w:t>
      </w:r>
      <w:r w:rsidRPr="00FC69D5">
        <w:rPr>
          <w:rStyle w:val="StyleUnderline"/>
        </w:rPr>
        <w:t>the Oath</w:t>
      </w:r>
      <w:r w:rsidRPr="007A2045">
        <w:rPr>
          <w:sz w:val="16"/>
        </w:rPr>
        <w:t xml:space="preserve"> is proclaimed, if it </w:t>
      </w:r>
      <w:r w:rsidRPr="00FC69D5">
        <w:rPr>
          <w:rStyle w:val="StyleUnderline"/>
        </w:rPr>
        <w:t>is</w:t>
      </w:r>
      <w:r w:rsidRPr="007A2045">
        <w:rPr>
          <w:sz w:val="16"/>
        </w:rPr>
        <w:t xml:space="preserve"> taken seriously as </w:t>
      </w:r>
      <w:r w:rsidRPr="00FC69D5">
        <w:rPr>
          <w:rStyle w:val="StyleUnderline"/>
        </w:rPr>
        <w:t>a binding commitment to place one’s special knowledge and skill at the service of the sick, the graduate has then made his ‘profession’</w:t>
      </w:r>
      <w:r w:rsidRPr="007A2045">
        <w:rPr>
          <w:sz w:val="16"/>
        </w:rPr>
        <w:t xml:space="preserve"> [40]. He or she enters the company of others with similar commitments. At this moment, one enters a moral community whose defining purpose is to respond to and to advance the welfare of patients – those who are ill, who </w:t>
      </w:r>
      <w:proofErr w:type="gramStart"/>
      <w:r w:rsidRPr="007A2045">
        <w:rPr>
          <w:sz w:val="16"/>
        </w:rPr>
        <w:t>are in need of</w:t>
      </w:r>
      <w:proofErr w:type="gramEnd"/>
      <w:r w:rsidRPr="007A2045">
        <w:rPr>
          <w:sz w:val="16"/>
        </w:rPr>
        <w:t xml:space="preserve"> help, healing, or relief of </w:t>
      </w:r>
      <w:proofErr w:type="spellStart"/>
      <w:r w:rsidRPr="007A2045">
        <w:rPr>
          <w:sz w:val="16"/>
        </w:rPr>
        <w:t>suو</w:t>
      </w:r>
      <w:r w:rsidRPr="007A2045">
        <w:rPr>
          <w:rFonts w:hint="cs"/>
          <w:sz w:val="16"/>
        </w:rPr>
        <w:t>ٴ</w:t>
      </w:r>
      <w:r w:rsidRPr="007A2045">
        <w:rPr>
          <w:sz w:val="16"/>
        </w:rPr>
        <w:t>ering</w:t>
      </w:r>
      <w:proofErr w:type="spellEnd"/>
      <w:r w:rsidRPr="007A2045">
        <w:rPr>
          <w:sz w:val="16"/>
        </w:rPr>
        <w:t xml:space="preserve">, pain or disability. </w:t>
      </w:r>
      <w:proofErr w:type="spellStart"/>
      <w:r w:rsidRPr="007A2045">
        <w:rPr>
          <w:sz w:val="16"/>
        </w:rPr>
        <w:t>Нus</w:t>
      </w:r>
      <w:proofErr w:type="spellEnd"/>
      <w:r w:rsidRPr="007A2045">
        <w:rPr>
          <w:sz w:val="16"/>
        </w:rPr>
        <w:t xml:space="preserve"> his or her commitment becomes ethically challenging for any activity like </w:t>
      </w:r>
      <w:r w:rsidRPr="00FC69D5">
        <w:rPr>
          <w:rStyle w:val="StyleUnderline"/>
        </w:rPr>
        <w:t>strike</w:t>
      </w:r>
      <w:r w:rsidRPr="007A2045">
        <w:rPr>
          <w:sz w:val="16"/>
        </w:rPr>
        <w:t xml:space="preserve"> </w:t>
      </w:r>
      <w:r w:rsidRPr="00FC69D5">
        <w:rPr>
          <w:rStyle w:val="StyleUnderline"/>
        </w:rPr>
        <w:t xml:space="preserve">with a focus on </w:t>
      </w:r>
      <w:r w:rsidRPr="007A2045">
        <w:rPr>
          <w:sz w:val="16"/>
        </w:rPr>
        <w:t>personal and</w:t>
      </w:r>
      <w:r w:rsidRPr="00FC69D5">
        <w:rPr>
          <w:rStyle w:val="StyleUnderline"/>
        </w:rPr>
        <w:t xml:space="preserve"> financial gain of doctors at the expense of treating patients</w:t>
      </w:r>
      <w:r w:rsidRPr="007A2045">
        <w:rPr>
          <w:sz w:val="16"/>
        </w:rPr>
        <w:t xml:space="preserve"> [17] and</w:t>
      </w:r>
      <w:r w:rsidRPr="00FC69D5">
        <w:rPr>
          <w:rStyle w:val="StyleUnderline"/>
        </w:rPr>
        <w:t xml:space="preserve"> violates ethical codes</w:t>
      </w:r>
      <w:r w:rsidRPr="007A2045">
        <w:rPr>
          <w:sz w:val="16"/>
        </w:rPr>
        <w:t xml:space="preserve"> of the conduct of his or her service. Further,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Codes of Medical Ethics [43] have also been controlling, directing and guiding doctors in various aspects including refrain from staging collective actions. In India, there are various laws and regulations which also exist to control such collective actions by health care professionals including the national constitution. In a historic judgment in 2003 involving the striking government employees in Tamil Nadu, the Supreme Court ruled that Government employees cannot take society at ransom by going on strike [44]. </w:t>
      </w:r>
      <w:proofErr w:type="spellStart"/>
      <w:r w:rsidRPr="007A2045">
        <w:rPr>
          <w:sz w:val="16"/>
        </w:rPr>
        <w:t>Нis</w:t>
      </w:r>
      <w:proofErr w:type="spellEnd"/>
      <w:r w:rsidRPr="007A2045">
        <w:rPr>
          <w:sz w:val="16"/>
        </w:rPr>
        <w:t xml:space="preserve"> ruling refers to the moral duties of public employees, such as doctors, concerning the fact that they have no legitimate claim to go on a strike and take the helpless patients at ransom to meet their demands with the government [45]. In the ‘Code of Ethics and Regulations’ framed under the Medical council of India (MCI) Act, it is unconditionally stated that medical doctors cannot refuse treatment to any patient who </w:t>
      </w:r>
      <w:proofErr w:type="gramStart"/>
      <w:r w:rsidRPr="007A2045">
        <w:rPr>
          <w:sz w:val="16"/>
        </w:rPr>
        <w:t>is in need of</w:t>
      </w:r>
      <w:proofErr w:type="gramEnd"/>
      <w:r w:rsidRPr="007A2045">
        <w:rPr>
          <w:sz w:val="16"/>
        </w:rPr>
        <w:t xml:space="preserve"> emergency medical care and once a physician has undertaken a case, he or she should not neglect the patient, nor he / she should withdraw from the case without giving adequate notice to the patient and the family [43]. In December 2010, the Delhi Medical Council issued a statement in response to doctors’ strike at the Safdarjung Hospital mentioned that it violates the Indian Medical Council (Professional Conduct, Etiquette and Ethics) Regulations and so under no circumstances doctors should resort to strike [27]. Further, in India, the Essential Services Maintenance Act (ESMA), 1981 enables </w:t>
      </w:r>
      <w:r w:rsidRPr="00FB6E21">
        <w:rPr>
          <w:sz w:val="16"/>
        </w:rPr>
        <w:t xml:space="preserve">the government to ban strikes and demand conciliation or arbitration in certain essential services to maintain proper functioning of the community [46]. In this Act, ‘essential services’ incorporates any service connected with the maintenance of public health and sanitation including hospitals and dispensaries. Laws like ESMA are not implemented </w:t>
      </w:r>
      <w:proofErr w:type="spellStart"/>
      <w:r w:rsidRPr="00FB6E21">
        <w:rPr>
          <w:sz w:val="16"/>
        </w:rPr>
        <w:t>eو</w:t>
      </w:r>
      <w:r w:rsidRPr="00FB6E21">
        <w:rPr>
          <w:rFonts w:hint="cs"/>
          <w:sz w:val="16"/>
        </w:rPr>
        <w:t>ٴ</w:t>
      </w:r>
      <w:r w:rsidRPr="00FB6E21">
        <w:rPr>
          <w:sz w:val="16"/>
        </w:rPr>
        <w:t>ectivel</w:t>
      </w:r>
      <w:proofErr w:type="spellEnd"/>
      <w:r w:rsidRPr="00FB6E21">
        <w:rPr>
          <w:sz w:val="16"/>
        </w:rPr>
        <w:t xml:space="preserve">\ to minimize the negative impact to the public and/or end the strikes. 2c. 1on-maleficence and </w:t>
      </w:r>
      <w:proofErr w:type="gramStart"/>
      <w:r w:rsidRPr="00FB6E21">
        <w:rPr>
          <w:sz w:val="16"/>
        </w:rPr>
        <w:t>beneficence  In</w:t>
      </w:r>
      <w:proofErr w:type="gramEnd"/>
      <w:r w:rsidRPr="00FB6E21">
        <w:rPr>
          <w:sz w:val="16"/>
        </w:rPr>
        <w:t xml:space="preserve"> essence, </w:t>
      </w:r>
      <w:r w:rsidRPr="00FB6E21">
        <w:rPr>
          <w:rStyle w:val="StyleUnderline"/>
        </w:rPr>
        <w:t>all strikes are against someone and causing harm to somebody directly or indirectly</w:t>
      </w:r>
      <w:r w:rsidRPr="00FB6E21">
        <w:rPr>
          <w:sz w:val="16"/>
        </w:rPr>
        <w:t xml:space="preserve">. </w:t>
      </w:r>
      <w:proofErr w:type="spellStart"/>
      <w:r w:rsidRPr="00FB6E21">
        <w:rPr>
          <w:sz w:val="16"/>
        </w:rPr>
        <w:t>Нe</w:t>
      </w:r>
      <w:proofErr w:type="spellEnd"/>
      <w:r w:rsidRPr="00FB6E21">
        <w:rPr>
          <w:sz w:val="16"/>
        </w:rPr>
        <w:t xml:space="preserve"> first moral reason constituting the ‘deliberative presumption’ (the principles that govern our moral life) against physicians’ strike is that </w:t>
      </w:r>
      <w:r w:rsidRPr="00FB6E21">
        <w:rPr>
          <w:rStyle w:val="StyleUnderline"/>
          <w:highlight w:val="green"/>
        </w:rPr>
        <w:t>physicians cause harm to patients</w:t>
      </w:r>
      <w:r w:rsidRPr="00FB6E21">
        <w:rPr>
          <w:rStyle w:val="StyleUnderline"/>
        </w:rPr>
        <w:t xml:space="preserve"> </w:t>
      </w:r>
      <w:r w:rsidRPr="00FB6E21">
        <w:rPr>
          <w:rStyle w:val="StyleUnderline"/>
          <w:highlight w:val="green"/>
        </w:rPr>
        <w:t>through</w:t>
      </w:r>
      <w:r w:rsidRPr="00FB6E21">
        <w:rPr>
          <w:rStyle w:val="StyleUnderline"/>
        </w:rPr>
        <w:t xml:space="preserve"> their </w:t>
      </w:r>
      <w:r w:rsidRPr="00FB6E21">
        <w:rPr>
          <w:rStyle w:val="StyleUnderline"/>
          <w:highlight w:val="green"/>
        </w:rPr>
        <w:t>strikes</w:t>
      </w:r>
      <w:r w:rsidRPr="00FB6E21">
        <w:rPr>
          <w:rStyle w:val="StyleUnderline"/>
        </w:rPr>
        <w:t xml:space="preserve"> and harm to patients ranges from physical injury</w:t>
      </w:r>
      <w:r w:rsidRPr="00FC69D5">
        <w:rPr>
          <w:rStyle w:val="StyleUnderline"/>
        </w:rPr>
        <w:t xml:space="preserve"> to psychological stress or anxiety to prolonged pain and suffering to added expense in accessing care </w:t>
      </w:r>
      <w:r w:rsidRPr="007A2045">
        <w:rPr>
          <w:sz w:val="16"/>
        </w:rPr>
        <w:t xml:space="preserve">[23]. Further, </w:t>
      </w:r>
      <w:r w:rsidRPr="00FC69D5">
        <w:rPr>
          <w:rStyle w:val="StyleUnderline"/>
        </w:rPr>
        <w:t>doctors’ strike may cause anger, resentment, fear, or mistrust in patients</w:t>
      </w:r>
      <w:r w:rsidRPr="007A2045">
        <w:rPr>
          <w:sz w:val="16"/>
        </w:rPr>
        <w:t xml:space="preserve">. </w:t>
      </w:r>
      <w:r w:rsidRPr="00FC69D5">
        <w:rPr>
          <w:rStyle w:val="StyleUnderline"/>
        </w:rPr>
        <w:t xml:space="preserve">The principle of non-maleficence </w:t>
      </w:r>
      <w:r w:rsidRPr="007A2045">
        <w:rPr>
          <w:sz w:val="16"/>
        </w:rPr>
        <w:t xml:space="preserve">is more important in this context. It </w:t>
      </w:r>
      <w:r w:rsidRPr="00FC69D5">
        <w:rPr>
          <w:rStyle w:val="StyleUnderline"/>
        </w:rPr>
        <w:t>imposes an obligation</w:t>
      </w:r>
      <w:r w:rsidRPr="007A2045">
        <w:rPr>
          <w:sz w:val="16"/>
        </w:rPr>
        <w:t xml:space="preserve"> not to cause harm on others and in biomedical ethics it has been closely associated with the maxim primum non </w:t>
      </w:r>
      <w:proofErr w:type="spellStart"/>
      <w:r w:rsidRPr="007A2045">
        <w:rPr>
          <w:sz w:val="16"/>
        </w:rPr>
        <w:t>noncere</w:t>
      </w:r>
      <w:proofErr w:type="spellEnd"/>
      <w:r w:rsidRPr="007A2045">
        <w:rPr>
          <w:sz w:val="16"/>
        </w:rPr>
        <w:t xml:space="preserve"> meaning ‘</w:t>
      </w:r>
      <w:r w:rsidRPr="00FC69D5">
        <w:rPr>
          <w:rStyle w:val="StyleUnderline"/>
        </w:rPr>
        <w:t>above all do not harm’</w:t>
      </w:r>
      <w:r w:rsidRPr="007A2045">
        <w:rPr>
          <w:sz w:val="16"/>
        </w:rPr>
        <w:t xml:space="preserve"> [47]. Considering this principle, it is apparent that </w:t>
      </w:r>
      <w:r w:rsidRPr="00FC69D5">
        <w:rPr>
          <w:rStyle w:val="StyleUnderline"/>
        </w:rPr>
        <w:t xml:space="preserve">doctors’ strike </w:t>
      </w:r>
      <w:proofErr w:type="gramStart"/>
      <w:r w:rsidRPr="00FB6E21">
        <w:rPr>
          <w:rStyle w:val="Emphasis"/>
        </w:rPr>
        <w:t>definitely</w:t>
      </w:r>
      <w:r w:rsidRPr="00FC69D5">
        <w:rPr>
          <w:rStyle w:val="StyleUnderline"/>
        </w:rPr>
        <w:t xml:space="preserve"> harms</w:t>
      </w:r>
      <w:proofErr w:type="gramEnd"/>
      <w:r w:rsidRPr="00FC69D5">
        <w:rPr>
          <w:rStyle w:val="StyleUnderline"/>
        </w:rPr>
        <w:t xml:space="preserve"> patients</w:t>
      </w:r>
      <w:r w:rsidRPr="007A2045">
        <w:rPr>
          <w:sz w:val="16"/>
        </w:rPr>
        <w:t xml:space="preserve"> in one way or another. </w:t>
      </w:r>
      <w:proofErr w:type="gramStart"/>
      <w:r w:rsidRPr="007A2045">
        <w:rPr>
          <w:sz w:val="16"/>
        </w:rPr>
        <w:t>Similar to</w:t>
      </w:r>
      <w:proofErr w:type="gramEnd"/>
      <w:r w:rsidRPr="007A2045">
        <w:rPr>
          <w:sz w:val="16"/>
        </w:rPr>
        <w:t xml:space="preserve"> the principle of nonmaleficence, Mahabharata; one of the two major Sanskrit epics of ancient India says ͦ</w:t>
      </w:r>
      <w:proofErr w:type="spellStart"/>
      <w:r w:rsidRPr="007A2045">
        <w:rPr>
          <w:sz w:val="16"/>
        </w:rPr>
        <w:t>Нis</w:t>
      </w:r>
      <w:proofErr w:type="spellEnd"/>
      <w:r w:rsidRPr="007A2045">
        <w:rPr>
          <w:sz w:val="16"/>
        </w:rPr>
        <w:t xml:space="preserve"> is the sum of duty. Do not do unto others that which would cause you pain if done to you.” [48]. %</w:t>
      </w:r>
      <w:proofErr w:type="spellStart"/>
      <w:r w:rsidRPr="007A2045">
        <w:rPr>
          <w:sz w:val="16"/>
        </w:rPr>
        <w:t>eneficence</w:t>
      </w:r>
      <w:proofErr w:type="spellEnd"/>
      <w:r w:rsidRPr="007A2045">
        <w:rPr>
          <w:sz w:val="16"/>
        </w:rPr>
        <w:t xml:space="preserve">, referring to </w:t>
      </w:r>
      <w:r w:rsidRPr="00FC69D5">
        <w:rPr>
          <w:rStyle w:val="StyleUnderline"/>
        </w:rPr>
        <w:t>actions</w:t>
      </w:r>
      <w:r w:rsidRPr="007A2045">
        <w:rPr>
          <w:sz w:val="16"/>
        </w:rPr>
        <w:t xml:space="preserve"> </w:t>
      </w:r>
      <w:r w:rsidRPr="00FC69D5">
        <w:rPr>
          <w:rStyle w:val="StyleUnderline"/>
        </w:rPr>
        <w:t>that promote the wellbeing of others, is considered as one of the core values of</w:t>
      </w:r>
      <w:r w:rsidRPr="007A2045">
        <w:rPr>
          <w:sz w:val="16"/>
        </w:rPr>
        <w:t xml:space="preserve"> </w:t>
      </w:r>
      <w:r w:rsidRPr="00FC69D5">
        <w:rPr>
          <w:rStyle w:val="StyleUnderline"/>
        </w:rPr>
        <w:t>health care</w:t>
      </w:r>
      <w:r w:rsidRPr="007A2045">
        <w:rPr>
          <w:sz w:val="16"/>
        </w:rPr>
        <w:t xml:space="preserve"> ethics [47]. In the medical context, this means taking actions that serve the best interests of patients (Salus </w:t>
      </w:r>
      <w:proofErr w:type="spellStart"/>
      <w:r w:rsidRPr="007A2045">
        <w:rPr>
          <w:sz w:val="16"/>
        </w:rPr>
        <w:t>aegroti</w:t>
      </w:r>
      <w:proofErr w:type="spellEnd"/>
      <w:r w:rsidRPr="007A2045">
        <w:rPr>
          <w:sz w:val="16"/>
        </w:rPr>
        <w:t xml:space="preserve"> suprema lex). ‘</w:t>
      </w:r>
      <w:r w:rsidRPr="00FC69D5">
        <w:rPr>
          <w:rStyle w:val="StyleUnderline"/>
        </w:rPr>
        <w:t>Wellbeing’ of the patient is the</w:t>
      </w:r>
      <w:r w:rsidRPr="007A2045">
        <w:rPr>
          <w:sz w:val="16"/>
        </w:rPr>
        <w:t xml:space="preserve"> </w:t>
      </w:r>
      <w:proofErr w:type="gramStart"/>
      <w:r w:rsidRPr="007A2045">
        <w:rPr>
          <w:sz w:val="16"/>
        </w:rPr>
        <w:t xml:space="preserve">ultimate </w:t>
      </w:r>
      <w:r w:rsidRPr="00FC69D5">
        <w:rPr>
          <w:rStyle w:val="StyleUnderline"/>
        </w:rPr>
        <w:t>goal</w:t>
      </w:r>
      <w:proofErr w:type="gramEnd"/>
      <w:r w:rsidRPr="007A2045">
        <w:rPr>
          <w:sz w:val="16"/>
        </w:rPr>
        <w:t xml:space="preserve"> of medical profession. All health care systems revolve around this core principle. Hence, </w:t>
      </w:r>
      <w:r w:rsidRPr="00FC69D5">
        <w:rPr>
          <w:rStyle w:val="StyleUnderline"/>
        </w:rPr>
        <w:t>how can a striking doctor serve the well-being of patients</w:t>
      </w:r>
      <w:r w:rsidRPr="007A2045">
        <w:rPr>
          <w:sz w:val="16"/>
        </w:rPr>
        <w:t xml:space="preserve">? Whether doctors’ strikes are justifiable if strike is helpful to improve the well-being of future generations especially patients? 2d. Autonomy: Autonomy is one of the most discussed principles in biomedical ethics. </w:t>
      </w:r>
      <w:proofErr w:type="spellStart"/>
      <w:r w:rsidRPr="007A2045">
        <w:rPr>
          <w:sz w:val="16"/>
        </w:rPr>
        <w:t>Нe</w:t>
      </w:r>
      <w:proofErr w:type="spellEnd"/>
      <w:r w:rsidRPr="007A2045">
        <w:rPr>
          <w:sz w:val="16"/>
        </w:rPr>
        <w:t xml:space="preserve"> autonomous individual acts freely in accordance with a self-chosen plan [47] and respecting autonomy involves acknowledging value and </w:t>
      </w:r>
      <w:proofErr w:type="gramStart"/>
      <w:r w:rsidRPr="007A2045">
        <w:rPr>
          <w:sz w:val="16"/>
        </w:rPr>
        <w:t>decision making</w:t>
      </w:r>
      <w:proofErr w:type="gramEnd"/>
      <w:r w:rsidRPr="007A2045">
        <w:rPr>
          <w:sz w:val="16"/>
        </w:rPr>
        <w:t xml:space="preserve"> rights of person and enabling them to act autonomously. Here, doctors are autonomous to do work or not, and have right to conduct strike [49] for their needs and resolving problems in their professional situations, especially in a democratic country. Are they autonomous like other professionals to carry out strike by neglecting patient’s dependent condition? </w:t>
      </w:r>
      <w:proofErr w:type="spellStart"/>
      <w:r w:rsidRPr="007A2045">
        <w:rPr>
          <w:sz w:val="16"/>
        </w:rPr>
        <w:t>Нe</w:t>
      </w:r>
      <w:proofErr w:type="spellEnd"/>
      <w:r w:rsidRPr="007A2045">
        <w:rPr>
          <w:sz w:val="16"/>
        </w:rPr>
        <w:t xml:space="preserve"> new organizational changes are having profound </w:t>
      </w:r>
      <w:proofErr w:type="spellStart"/>
      <w:r w:rsidRPr="007A2045">
        <w:rPr>
          <w:sz w:val="16"/>
        </w:rPr>
        <w:t>eو</w:t>
      </w:r>
      <w:r w:rsidRPr="007A2045">
        <w:rPr>
          <w:rFonts w:hint="cs"/>
          <w:sz w:val="16"/>
        </w:rPr>
        <w:t>ٴ</w:t>
      </w:r>
      <w:r w:rsidRPr="007A2045">
        <w:rPr>
          <w:sz w:val="16"/>
        </w:rPr>
        <w:t>ects</w:t>
      </w:r>
      <w:proofErr w:type="spellEnd"/>
      <w:r w:rsidRPr="007A2045">
        <w:rPr>
          <w:sz w:val="16"/>
        </w:rPr>
        <w:t xml:space="preserve"> on professional autonomy and accountability in virtually every aspect of patient care [16]. In medical profession, there is a set of shared ethical values and they over all relate to the saving of life, the healing of the sick, the wellbeing of the patients and the special responsibility of doctors for their patients [50]. 2e. Deontological versus utilitarian reasoning: Deontological reasoning refers to duty, which is usually determined without regard to circumstances or consequences. According to Kant, man is subject to the moral law; since man is a moral agent, he is responsible for his actions. It is a way of judging ‘moral correctness’ of an action, based on whether or not the action follows established rules. In other words, the ends do not justify the means. Here, </w:t>
      </w:r>
      <w:r w:rsidRPr="007A2045">
        <w:rPr>
          <w:rStyle w:val="StyleUnderline"/>
        </w:rPr>
        <w:t>strikes are considered as means</w:t>
      </w:r>
      <w:r w:rsidRPr="007A2045">
        <w:rPr>
          <w:sz w:val="16"/>
        </w:rPr>
        <w:t xml:space="preserve"> in democratic society </w:t>
      </w:r>
      <w:r w:rsidRPr="007A2045">
        <w:rPr>
          <w:rStyle w:val="StyleUnderline"/>
        </w:rPr>
        <w:t>to</w:t>
      </w:r>
      <w:r w:rsidRPr="007A2045">
        <w:rPr>
          <w:sz w:val="16"/>
        </w:rPr>
        <w:t xml:space="preserve"> achieve </w:t>
      </w:r>
      <w:r w:rsidRPr="007A2045">
        <w:rPr>
          <w:rStyle w:val="StyleUnderline"/>
        </w:rPr>
        <w:t>certain ends</w:t>
      </w:r>
      <w:r w:rsidRPr="007A2045">
        <w:rPr>
          <w:sz w:val="16"/>
        </w:rPr>
        <w:t xml:space="preserve">. In this context all over the world, </w:t>
      </w:r>
      <w:r w:rsidRPr="00FB6E21">
        <w:rPr>
          <w:rStyle w:val="StyleUnderline"/>
          <w:highlight w:val="green"/>
        </w:rPr>
        <w:t>doctors’ strikes are</w:t>
      </w:r>
      <w:r w:rsidRPr="007A2045">
        <w:rPr>
          <w:sz w:val="16"/>
        </w:rPr>
        <w:t xml:space="preserve"> ethically </w:t>
      </w:r>
      <w:r w:rsidRPr="00FB6E21">
        <w:rPr>
          <w:rStyle w:val="Emphasis"/>
          <w:highlight w:val="green"/>
        </w:rPr>
        <w:t>not justified</w:t>
      </w:r>
      <w:r w:rsidRPr="00FC69D5">
        <w:rPr>
          <w:rStyle w:val="StyleUnderline"/>
        </w:rPr>
        <w:t xml:space="preserve"> since </w:t>
      </w:r>
      <w:r w:rsidRPr="00FB6E21">
        <w:rPr>
          <w:rStyle w:val="StyleUnderline"/>
          <w:highlight w:val="green"/>
        </w:rPr>
        <w:t>they ‘use’</w:t>
      </w:r>
      <w:r w:rsidRPr="00FC69D5">
        <w:rPr>
          <w:rStyle w:val="StyleUnderline"/>
        </w:rPr>
        <w:t xml:space="preserve"> or ‘instrumentalize’ </w:t>
      </w:r>
      <w:r w:rsidRPr="00FB6E21">
        <w:rPr>
          <w:rStyle w:val="StyleUnderline"/>
          <w:highlight w:val="green"/>
        </w:rPr>
        <w:t>patients</w:t>
      </w:r>
      <w:r w:rsidRPr="00FC69D5">
        <w:rPr>
          <w:rStyle w:val="StyleUnderline"/>
        </w:rPr>
        <w:t xml:space="preserve"> in order </w:t>
      </w:r>
      <w:r w:rsidRPr="00FB6E21">
        <w:rPr>
          <w:rStyle w:val="StyleUnderline"/>
          <w:highlight w:val="green"/>
        </w:rPr>
        <w:t>to improve their situation</w:t>
      </w:r>
      <w:r w:rsidRPr="007A2045">
        <w:rPr>
          <w:sz w:val="16"/>
        </w:rPr>
        <w:t xml:space="preserve"> [23]. As opposed to this, many contemporary ethicists and philosophers are in line with utilitarian theories which seem to be an </w:t>
      </w:r>
      <w:proofErr w:type="spellStart"/>
      <w:r w:rsidRPr="007A2045">
        <w:rPr>
          <w:sz w:val="16"/>
        </w:rPr>
        <w:t>eو</w:t>
      </w:r>
      <w:r w:rsidRPr="007A2045">
        <w:rPr>
          <w:rFonts w:hint="cs"/>
          <w:sz w:val="16"/>
        </w:rPr>
        <w:t>ٴ</w:t>
      </w:r>
      <w:r w:rsidRPr="007A2045">
        <w:rPr>
          <w:sz w:val="16"/>
        </w:rPr>
        <w:t>ective</w:t>
      </w:r>
      <w:proofErr w:type="spellEnd"/>
      <w:r w:rsidRPr="007A2045">
        <w:rPr>
          <w:sz w:val="16"/>
        </w:rPr>
        <w:t xml:space="preserve"> tool to assess a specific action in terms of its utility [51]. Utilitarian reasoning always considers circumstances and consequences. According to utilitarianism, actions are right insofar as they tend to promote the greatest happiness for the greatest number, and wrong as they tend to promote the opposite [52]. Nevertheless, there are many situations in which maximizing happiness (improvement of health care system due to strike) could conflict with other values and principles, namely nonmaleficence. However, in a context of doctor’s strike, weighing the benefits with harm is a problematic issue when the strikes end up with success which may give benefit to a large group of future patients. All these general ethical reflections on physicians’ strike can be useful to assess Indian doctors’ striking activities in their specific context. 3. Ethical analysis for doctors’ strike in India</w:t>
      </w:r>
    </w:p>
    <w:p w14:paraId="1DF88E26"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lastRenderedPageBreak/>
        <w:t xml:space="preserve">Healthcare strikes punish blameless patients as leverage to change government policy – that violates the doctors’ moral responsibility </w:t>
      </w:r>
    </w:p>
    <w:p w14:paraId="63721188" w14:textId="77777777" w:rsidR="005725A7" w:rsidRDefault="005725A7" w:rsidP="005725A7">
      <w:r w:rsidRPr="005725A7">
        <w:rPr>
          <w:rStyle w:val="Heading4Char"/>
          <w:b/>
          <w:bCs/>
          <w:i w:val="0"/>
          <w:iCs w:val="0"/>
          <w:color w:val="000000" w:themeColor="text1"/>
        </w:rPr>
        <w:t>Park and Murray 13</w:t>
      </w:r>
      <w:r w:rsidRPr="005725A7">
        <w:rPr>
          <w:color w:val="000000" w:themeColor="text1"/>
        </w:rPr>
        <w:t xml:space="preserve"> </w:t>
      </w:r>
      <w:r>
        <w:t xml:space="preserve">[John J Park, Centre for Population Health Sciences, The University of Edinburgh, Medical School, Edinburgh, Scott A Murray, 2013, “Should Doctors </w:t>
      </w:r>
      <w:proofErr w:type="gramStart"/>
      <w:r>
        <w:t>strike?,</w:t>
      </w:r>
      <w:proofErr w:type="gramEnd"/>
      <w:r>
        <w:t>” British Medical Journal, https://sci-hub.se/10.1136/medethics-2013-101397]/Kankee</w:t>
      </w:r>
    </w:p>
    <w:p w14:paraId="2A17846C" w14:textId="77777777" w:rsidR="005725A7" w:rsidRPr="00CA30A2" w:rsidRDefault="005725A7" w:rsidP="005725A7">
      <w:pPr>
        <w:rPr>
          <w:sz w:val="16"/>
        </w:rPr>
      </w:pPr>
      <w:r w:rsidRPr="00CA30A2">
        <w:rPr>
          <w:sz w:val="16"/>
        </w:rPr>
        <w:t>REFLECTIONS Almost all doctors will agree that we should obey the law, but often the law is unclear or does not detail a particular situation. Here we must appeal to open ethical discussion. The GMC, in Good medical practice, claim that ‘</w:t>
      </w:r>
      <w:r w:rsidRPr="00CA30A2">
        <w:rPr>
          <w:rStyle w:val="StyleUnderline"/>
        </w:rPr>
        <w:t xml:space="preserve">Good doctors make the care of their patients their </w:t>
      </w:r>
      <w:r w:rsidRPr="00CA30A2">
        <w:rPr>
          <w:rStyle w:val="Emphasis"/>
        </w:rPr>
        <w:t>first concern’</w:t>
      </w:r>
      <w:r w:rsidRPr="00CA30A2">
        <w:rPr>
          <w:sz w:val="16"/>
        </w:rPr>
        <w:t xml:space="preserve">. 8 Yet does this new model of industrial action reconcile with this aim? On reflection, we raise some questions concerning this action and its claims. First, is it possible to justify strikes in any position other than </w:t>
      </w:r>
      <w:proofErr w:type="gramStart"/>
      <w:r w:rsidRPr="00CA30A2">
        <w:rPr>
          <w:sz w:val="16"/>
        </w:rPr>
        <w:t>in an effort to</w:t>
      </w:r>
      <w:proofErr w:type="gramEnd"/>
      <w:r w:rsidRPr="00CA30A2">
        <w:rPr>
          <w:sz w:val="16"/>
        </w:rPr>
        <w:t xml:space="preserve"> preserve the life and health of patients? </w:t>
      </w:r>
      <w:r w:rsidRPr="00CA30A2">
        <w:rPr>
          <w:rStyle w:val="StyleUnderline"/>
          <w:highlight w:val="green"/>
        </w:rPr>
        <w:t xml:space="preserve">To </w:t>
      </w:r>
      <w:r w:rsidRPr="00CA30A2">
        <w:rPr>
          <w:rStyle w:val="Emphasis"/>
          <w:highlight w:val="green"/>
        </w:rPr>
        <w:t>withdraw treatment</w:t>
      </w:r>
      <w:r w:rsidRPr="00CA30A2">
        <w:rPr>
          <w:rStyle w:val="StyleUnderline"/>
        </w:rPr>
        <w:t xml:space="preserve"> not only </w:t>
      </w:r>
      <w:r w:rsidRPr="00CA30A2">
        <w:rPr>
          <w:rStyle w:val="StyleUnderline"/>
          <w:highlight w:val="green"/>
        </w:rPr>
        <w:t>goes</w:t>
      </w:r>
      <w:r w:rsidRPr="00CA30A2">
        <w:rPr>
          <w:sz w:val="16"/>
          <w:highlight w:val="green"/>
        </w:rPr>
        <w:t xml:space="preserve"> </w:t>
      </w:r>
      <w:r w:rsidRPr="00CA30A2">
        <w:rPr>
          <w:rStyle w:val="StyleUnderline"/>
          <w:highlight w:val="green"/>
        </w:rPr>
        <w:t>against</w:t>
      </w:r>
      <w:r w:rsidRPr="00CA30A2">
        <w:rPr>
          <w:rStyle w:val="StyleUnderline"/>
        </w:rPr>
        <w:t xml:space="preserve"> the principles of the NHS</w:t>
      </w:r>
      <w:r w:rsidRPr="00CA30A2">
        <w:rPr>
          <w:sz w:val="16"/>
        </w:rPr>
        <w:t xml:space="preserve"> in which we practice </w:t>
      </w:r>
      <w:r w:rsidRPr="00CA30A2">
        <w:rPr>
          <w:rStyle w:val="StyleUnderline"/>
        </w:rPr>
        <w:t xml:space="preserve">but goes uncomfortably close to conflicting with </w:t>
      </w:r>
      <w:r w:rsidRPr="00CA30A2">
        <w:rPr>
          <w:rStyle w:val="StyleUnderline"/>
          <w:highlight w:val="green"/>
        </w:rPr>
        <w:t>the</w:t>
      </w:r>
      <w:r w:rsidRPr="00CA30A2">
        <w:rPr>
          <w:rStyle w:val="StyleUnderline"/>
        </w:rPr>
        <w:t xml:space="preserve"> </w:t>
      </w:r>
      <w:r w:rsidRPr="00CA30A2">
        <w:rPr>
          <w:rStyle w:val="Emphasis"/>
        </w:rPr>
        <w:t xml:space="preserve">primary </w:t>
      </w:r>
      <w:r w:rsidRPr="00CA30A2">
        <w:rPr>
          <w:rStyle w:val="Emphasis"/>
          <w:highlight w:val="green"/>
        </w:rPr>
        <w:t>role</w:t>
      </w:r>
      <w:r w:rsidRPr="00CA30A2">
        <w:rPr>
          <w:rStyle w:val="StyleUnderline"/>
          <w:highlight w:val="green"/>
        </w:rPr>
        <w:t xml:space="preserve"> of the doctor</w:t>
      </w:r>
      <w:r w:rsidRPr="00CA30A2">
        <w:rPr>
          <w:sz w:val="16"/>
        </w:rPr>
        <w:t xml:space="preserve">. Even the utilitarian argument, as proposed by </w:t>
      </w:r>
      <w:proofErr w:type="spellStart"/>
      <w:r w:rsidRPr="00CA30A2">
        <w:rPr>
          <w:sz w:val="16"/>
        </w:rPr>
        <w:t>Brecher</w:t>
      </w:r>
      <w:proofErr w:type="spellEnd"/>
      <w:r w:rsidRPr="00CA30A2">
        <w:rPr>
          <w:sz w:val="16"/>
        </w:rPr>
        <w:t xml:space="preserve">, suggests that strike action is only justifiable if there is enough long-term benefit to doctors, patients and a positive improvement to healthcare delivery.6 And </w:t>
      </w:r>
      <w:proofErr w:type="spellStart"/>
      <w:r w:rsidRPr="00CA30A2">
        <w:rPr>
          <w:sz w:val="16"/>
        </w:rPr>
        <w:t>Veach</w:t>
      </w:r>
      <w:proofErr w:type="spellEnd"/>
      <w:r w:rsidRPr="00CA30A2">
        <w:rPr>
          <w:sz w:val="16"/>
        </w:rPr>
        <w:t xml:space="preserve"> further suggests that it may be appropriate if the concurrent increase benefits those most needing healthcare.9 Yet, this strike, with a focus on personal and financial gain of doctors at the expense of treating patients, seems difficult to justify on these grounds. Second, in what situations can doctors strike, if any? The </w:t>
      </w:r>
      <w:r w:rsidRPr="00CA30A2">
        <w:rPr>
          <w:rStyle w:val="StyleUnderline"/>
        </w:rPr>
        <w:t>justification</w:t>
      </w:r>
      <w:r w:rsidRPr="00CA30A2">
        <w:rPr>
          <w:sz w:val="16"/>
        </w:rPr>
        <w:t xml:space="preserve"> made in this occasion </w:t>
      </w:r>
      <w:r w:rsidRPr="00CA30A2">
        <w:rPr>
          <w:rStyle w:val="StyleUnderline"/>
        </w:rPr>
        <w:t>was</w:t>
      </w:r>
      <w:r w:rsidRPr="00CA30A2">
        <w:rPr>
          <w:sz w:val="16"/>
        </w:rPr>
        <w:t xml:space="preserve"> </w:t>
      </w:r>
      <w:r w:rsidRPr="00CA30A2">
        <w:rPr>
          <w:rStyle w:val="StyleUnderline"/>
        </w:rPr>
        <w:t>that patient care would</w:t>
      </w:r>
      <w:r w:rsidRPr="00CA30A2">
        <w:rPr>
          <w:sz w:val="16"/>
        </w:rPr>
        <w:t xml:space="preserve"> </w:t>
      </w:r>
      <w:r w:rsidRPr="00CA30A2">
        <w:rPr>
          <w:rStyle w:val="StyleUnderline"/>
        </w:rPr>
        <w:t>be</w:t>
      </w:r>
      <w:r w:rsidRPr="00CA30A2">
        <w:rPr>
          <w:sz w:val="16"/>
        </w:rPr>
        <w:t xml:space="preserve"> made </w:t>
      </w:r>
      <w:r w:rsidRPr="00CA30A2">
        <w:rPr>
          <w:rStyle w:val="StyleUnderline"/>
        </w:rPr>
        <w:t>a</w:t>
      </w:r>
      <w:r w:rsidRPr="00CA30A2">
        <w:rPr>
          <w:sz w:val="16"/>
        </w:rPr>
        <w:t xml:space="preserve">n ‘overriding </w:t>
      </w:r>
      <w:r w:rsidRPr="00CA30A2">
        <w:rPr>
          <w:rStyle w:val="StyleUnderline"/>
        </w:rPr>
        <w:t>priority’</w:t>
      </w:r>
      <w:r w:rsidRPr="00CA30A2">
        <w:rPr>
          <w:sz w:val="16"/>
        </w:rPr>
        <w:t xml:space="preserve"> </w:t>
      </w:r>
      <w:r w:rsidRPr="00CA30A2">
        <w:rPr>
          <w:rStyle w:val="StyleUnderline"/>
        </w:rPr>
        <w:t xml:space="preserve">despite a </w:t>
      </w:r>
      <w:r w:rsidRPr="00CA30A2">
        <w:rPr>
          <w:rStyle w:val="Emphasis"/>
        </w:rPr>
        <w:t>significant withdrawal</w:t>
      </w:r>
      <w:r w:rsidRPr="00CA30A2">
        <w:rPr>
          <w:rStyle w:val="StyleUnderline"/>
        </w:rPr>
        <w:t xml:space="preserve"> of human resources and medical treatment</w:t>
      </w:r>
      <w:r w:rsidRPr="00CA30A2">
        <w:rPr>
          <w:sz w:val="16"/>
        </w:rPr>
        <w:t xml:space="preserve">.2 </w:t>
      </w:r>
      <w:r w:rsidRPr="00CA30A2">
        <w:rPr>
          <w:rStyle w:val="StyleUnderline"/>
          <w:highlight w:val="green"/>
        </w:rPr>
        <w:t>A</w:t>
      </w:r>
      <w:r w:rsidRPr="00CA30A2">
        <w:rPr>
          <w:sz w:val="16"/>
        </w:rPr>
        <w:t xml:space="preserve"> major </w:t>
      </w:r>
      <w:r w:rsidRPr="00CA30A2">
        <w:rPr>
          <w:rStyle w:val="StyleUnderline"/>
          <w:highlight w:val="green"/>
        </w:rPr>
        <w:t>concern raised</w:t>
      </w:r>
      <w:r w:rsidRPr="00CA30A2">
        <w:rPr>
          <w:sz w:val="16"/>
        </w:rPr>
        <w:t xml:space="preserve"> by such an argument </w:t>
      </w:r>
      <w:r w:rsidRPr="00CA30A2">
        <w:rPr>
          <w:rStyle w:val="StyleUnderline"/>
          <w:highlight w:val="green"/>
        </w:rPr>
        <w:t>is</w:t>
      </w:r>
      <w:r w:rsidRPr="00CA30A2">
        <w:rPr>
          <w:sz w:val="16"/>
        </w:rPr>
        <w:t xml:space="preserve"> the </w:t>
      </w:r>
      <w:r w:rsidRPr="00CA30A2">
        <w:rPr>
          <w:rStyle w:val="Emphasis"/>
          <w:highlight w:val="green"/>
        </w:rPr>
        <w:t>confusion</w:t>
      </w:r>
      <w:r w:rsidRPr="00CA30A2">
        <w:rPr>
          <w:sz w:val="16"/>
        </w:rPr>
        <w:t xml:space="preserve"> that arises </w:t>
      </w:r>
      <w:r w:rsidRPr="00CA30A2">
        <w:rPr>
          <w:rStyle w:val="StyleUnderline"/>
          <w:highlight w:val="green"/>
        </w:rPr>
        <w:t>over whether to treat</w:t>
      </w:r>
      <w:r w:rsidRPr="00CA30A2">
        <w:rPr>
          <w:rStyle w:val="StyleUnderline"/>
        </w:rPr>
        <w:t xml:space="preserve"> or not treat </w:t>
      </w:r>
      <w:r w:rsidRPr="00CA30A2">
        <w:rPr>
          <w:rStyle w:val="StyleUnderline"/>
          <w:highlight w:val="green"/>
        </w:rPr>
        <w:t>a patient</w:t>
      </w:r>
      <w:r w:rsidRPr="00CA30A2">
        <w:rPr>
          <w:sz w:val="16"/>
        </w:rPr>
        <w:t xml:space="preserve">. </w:t>
      </w:r>
      <w:r w:rsidRPr="00CA30A2">
        <w:rPr>
          <w:rStyle w:val="Emphasis"/>
          <w:highlight w:val="green"/>
        </w:rPr>
        <w:t>Clarity</w:t>
      </w:r>
      <w:r w:rsidRPr="00CA30A2">
        <w:rPr>
          <w:sz w:val="16"/>
        </w:rPr>
        <w:t xml:space="preserve"> on this issue </w:t>
      </w:r>
      <w:r w:rsidRPr="00CA30A2">
        <w:rPr>
          <w:rStyle w:val="StyleUnderline"/>
          <w:highlight w:val="green"/>
        </w:rPr>
        <w:t xml:space="preserve">was </w:t>
      </w:r>
      <w:r w:rsidRPr="00CA30A2">
        <w:rPr>
          <w:rStyle w:val="Emphasis"/>
          <w:highlight w:val="green"/>
        </w:rPr>
        <w:t>lacking</w:t>
      </w:r>
      <w:r w:rsidRPr="00CA30A2">
        <w:rPr>
          <w:rStyle w:val="StyleUnderline"/>
        </w:rPr>
        <w:t xml:space="preserve">, not least to </w:t>
      </w:r>
      <w:r w:rsidRPr="00CA30A2">
        <w:rPr>
          <w:rStyle w:val="StyleUnderline"/>
          <w:highlight w:val="green"/>
        </w:rPr>
        <w:t xml:space="preserve">patients who were </w:t>
      </w:r>
      <w:r w:rsidRPr="00CA30A2">
        <w:rPr>
          <w:rStyle w:val="Emphasis"/>
          <w:highlight w:val="green"/>
        </w:rPr>
        <w:t>turned away</w:t>
      </w:r>
      <w:r w:rsidRPr="00CA30A2">
        <w:rPr>
          <w:rStyle w:val="StyleUnderline"/>
          <w:highlight w:val="green"/>
        </w:rPr>
        <w:t xml:space="preserve"> from</w:t>
      </w:r>
      <w:r w:rsidRPr="00CA30A2">
        <w:rPr>
          <w:rStyle w:val="StyleUnderline"/>
        </w:rPr>
        <w:t xml:space="preserve"> appointments, clinics and </w:t>
      </w:r>
      <w:r w:rsidRPr="00CA30A2">
        <w:rPr>
          <w:rStyle w:val="StyleUnderline"/>
          <w:highlight w:val="green"/>
        </w:rPr>
        <w:t>surgeries</w:t>
      </w:r>
      <w:r w:rsidRPr="00CA30A2">
        <w:rPr>
          <w:sz w:val="16"/>
        </w:rPr>
        <w:t xml:space="preserve">. </w:t>
      </w:r>
      <w:r w:rsidRPr="00CA30A2">
        <w:rPr>
          <w:rStyle w:val="StyleUnderline"/>
        </w:rPr>
        <w:t>It is</w:t>
      </w:r>
      <w:r w:rsidRPr="00CA30A2">
        <w:rPr>
          <w:sz w:val="16"/>
        </w:rPr>
        <w:t xml:space="preserve"> further </w:t>
      </w:r>
      <w:proofErr w:type="spellStart"/>
      <w:r w:rsidRPr="00CA30A2">
        <w:rPr>
          <w:rStyle w:val="StyleUnderline"/>
        </w:rPr>
        <w:t>debateable</w:t>
      </w:r>
      <w:proofErr w:type="spellEnd"/>
      <w:r w:rsidRPr="00CA30A2">
        <w:rPr>
          <w:rStyle w:val="StyleUnderline"/>
        </w:rPr>
        <w:t xml:space="preserve"> as to whether any strike action can be described to make patient care a priority</w:t>
      </w:r>
      <w:r w:rsidRPr="00CA30A2">
        <w:rPr>
          <w:sz w:val="16"/>
        </w:rPr>
        <w:t xml:space="preserve">. Third, in a social health system such as the NHS, </w:t>
      </w:r>
      <w:r w:rsidRPr="00CA30A2">
        <w:rPr>
          <w:rStyle w:val="StyleUnderline"/>
        </w:rPr>
        <w:t xml:space="preserve">is it ethically permissible to strike when the </w:t>
      </w:r>
      <w:r w:rsidRPr="00CA30A2">
        <w:rPr>
          <w:rStyle w:val="StyleUnderline"/>
          <w:highlight w:val="green"/>
        </w:rPr>
        <w:t>health service’s</w:t>
      </w:r>
      <w:r w:rsidRPr="00CA30A2">
        <w:rPr>
          <w:rStyle w:val="StyleUnderline"/>
        </w:rPr>
        <w:t xml:space="preserve"> very </w:t>
      </w:r>
      <w:r w:rsidRPr="00CA30A2">
        <w:rPr>
          <w:rStyle w:val="Emphasis"/>
          <w:highlight w:val="green"/>
        </w:rPr>
        <w:t>existence</w:t>
      </w:r>
      <w:r w:rsidRPr="00CA30A2">
        <w:rPr>
          <w:rStyle w:val="StyleUnderline"/>
        </w:rPr>
        <w:t xml:space="preserve"> </w:t>
      </w:r>
      <w:r w:rsidRPr="00CA30A2">
        <w:rPr>
          <w:rStyle w:val="StyleUnderline"/>
          <w:highlight w:val="green"/>
        </w:rPr>
        <w:t xml:space="preserve">is </w:t>
      </w:r>
      <w:r w:rsidRPr="00CA30A2">
        <w:rPr>
          <w:rStyle w:val="Emphasis"/>
          <w:highlight w:val="green"/>
        </w:rPr>
        <w:t>founded</w:t>
      </w:r>
      <w:r w:rsidRPr="00CA30A2">
        <w:rPr>
          <w:rStyle w:val="StyleUnderline"/>
        </w:rPr>
        <w:t xml:space="preserve"> </w:t>
      </w:r>
      <w:r w:rsidRPr="00CA30A2">
        <w:rPr>
          <w:rStyle w:val="StyleUnderline"/>
          <w:highlight w:val="green"/>
        </w:rPr>
        <w:t>upon a</w:t>
      </w:r>
      <w:r w:rsidRPr="00CA30A2">
        <w:rPr>
          <w:rStyle w:val="StyleUnderline"/>
        </w:rPr>
        <w:t xml:space="preserve"> binding, </w:t>
      </w:r>
      <w:r w:rsidRPr="00CA30A2">
        <w:rPr>
          <w:rStyle w:val="StyleUnderline"/>
          <w:highlight w:val="green"/>
        </w:rPr>
        <w:t>mutual responsibility of state and</w:t>
      </w:r>
      <w:r w:rsidRPr="00CA30A2">
        <w:rPr>
          <w:rStyle w:val="StyleUnderline"/>
        </w:rPr>
        <w:t xml:space="preserve"> </w:t>
      </w:r>
      <w:r w:rsidRPr="00CA30A2">
        <w:rPr>
          <w:rStyle w:val="StyleUnderline"/>
          <w:highlight w:val="green"/>
        </w:rPr>
        <w:t>doctors</w:t>
      </w:r>
      <w:r w:rsidRPr="00CA30A2">
        <w:rPr>
          <w:sz w:val="16"/>
        </w:rPr>
        <w:t xml:space="preserve">? Of course it is not a legal agreement as such, yet Bevan would call the agreement the largest ‘social contract’ in the world.10 Julian </w:t>
      </w:r>
      <w:proofErr w:type="spellStart"/>
      <w:r w:rsidRPr="00CA30A2">
        <w:rPr>
          <w:sz w:val="16"/>
        </w:rPr>
        <w:t>Bion</w:t>
      </w:r>
      <w:proofErr w:type="spellEnd"/>
      <w:r w:rsidRPr="00CA30A2">
        <w:rPr>
          <w:sz w:val="16"/>
        </w:rPr>
        <w:t xml:space="preserve"> put it well in his recent article to the BMJ, ‘</w:t>
      </w:r>
      <w:r w:rsidRPr="00CA30A2">
        <w:rPr>
          <w:rStyle w:val="StyleUnderline"/>
          <w:highlight w:val="green"/>
        </w:rPr>
        <w:t>Failure of one</w:t>
      </w:r>
      <w:r w:rsidRPr="00CA30A2">
        <w:rPr>
          <w:rStyle w:val="StyleUnderline"/>
        </w:rPr>
        <w:t xml:space="preserve"> </w:t>
      </w:r>
      <w:r w:rsidRPr="00CA30A2">
        <w:rPr>
          <w:rStyle w:val="StyleUnderline"/>
          <w:highlight w:val="green"/>
        </w:rPr>
        <w:t>monopoly does not absolve the other</w:t>
      </w:r>
      <w:r w:rsidRPr="00CA30A2">
        <w:rPr>
          <w:rStyle w:val="StyleUnderline"/>
        </w:rPr>
        <w:t xml:space="preserve">, and </w:t>
      </w:r>
      <w:r w:rsidRPr="00CA30A2">
        <w:rPr>
          <w:rStyle w:val="Emphasis"/>
          <w:highlight w:val="green"/>
        </w:rPr>
        <w:t>unjust treatment</w:t>
      </w:r>
      <w:r w:rsidRPr="00CA30A2">
        <w:rPr>
          <w:rStyle w:val="StyleUnderline"/>
          <w:highlight w:val="green"/>
        </w:rPr>
        <w:t xml:space="preserve"> by the state does not entitle</w:t>
      </w:r>
      <w:r w:rsidRPr="00CA30A2">
        <w:rPr>
          <w:rStyle w:val="StyleUnderline"/>
        </w:rPr>
        <w:t xml:space="preserve"> </w:t>
      </w:r>
      <w:r w:rsidRPr="00CA30A2">
        <w:rPr>
          <w:rStyle w:val="Emphasis"/>
          <w:highlight w:val="green"/>
        </w:rPr>
        <w:t>beneficent</w:t>
      </w:r>
      <w:r w:rsidRPr="00CA30A2">
        <w:rPr>
          <w:rStyle w:val="StyleUnderline"/>
        </w:rPr>
        <w:t xml:space="preserve"> </w:t>
      </w:r>
      <w:r w:rsidRPr="00CA30A2">
        <w:rPr>
          <w:rStyle w:val="StyleUnderline"/>
          <w:highlight w:val="green"/>
        </w:rPr>
        <w:t xml:space="preserve">practitioners to become </w:t>
      </w:r>
      <w:r w:rsidRPr="00CA30A2">
        <w:rPr>
          <w:rStyle w:val="Emphasis"/>
          <w:highlight w:val="green"/>
        </w:rPr>
        <w:t>maleficent</w:t>
      </w:r>
      <w:r w:rsidRPr="00CA30A2">
        <w:rPr>
          <w:rStyle w:val="StyleUnderline"/>
        </w:rPr>
        <w:t>.’</w:t>
      </w:r>
      <w:r w:rsidRPr="00CA30A2">
        <w:rPr>
          <w:sz w:val="16"/>
        </w:rPr>
        <w:t xml:space="preserve"> 11 </w:t>
      </w:r>
      <w:r w:rsidRPr="00CA30A2">
        <w:rPr>
          <w:rStyle w:val="StyleUnderline"/>
          <w:highlight w:val="green"/>
        </w:rPr>
        <w:t>It is difficult</w:t>
      </w:r>
      <w:r w:rsidRPr="00CA30A2">
        <w:rPr>
          <w:rStyle w:val="StyleUnderline"/>
        </w:rPr>
        <w:t xml:space="preserve"> in any health system </w:t>
      </w:r>
      <w:r w:rsidRPr="00CA30A2">
        <w:rPr>
          <w:rStyle w:val="StyleUnderline"/>
          <w:highlight w:val="green"/>
        </w:rPr>
        <w:t>to justify</w:t>
      </w:r>
      <w:r w:rsidRPr="00CA30A2">
        <w:rPr>
          <w:rStyle w:val="StyleUnderline"/>
        </w:rPr>
        <w:t xml:space="preserve"> strike action in terms of </w:t>
      </w:r>
      <w:r w:rsidRPr="00CA30A2">
        <w:rPr>
          <w:rStyle w:val="Emphasis"/>
          <w:highlight w:val="green"/>
        </w:rPr>
        <w:t>retaliation</w:t>
      </w:r>
      <w:r w:rsidRPr="00CA30A2">
        <w:rPr>
          <w:rStyle w:val="StyleUnderline"/>
        </w:rPr>
        <w:t xml:space="preserve"> to a partner</w:t>
      </w:r>
      <w:r w:rsidRPr="00CA30A2">
        <w:rPr>
          <w:sz w:val="16"/>
        </w:rPr>
        <w:t xml:space="preserve">. </w:t>
      </w:r>
      <w:proofErr w:type="gramStart"/>
      <w:r w:rsidRPr="00CA30A2">
        <w:rPr>
          <w:sz w:val="16"/>
        </w:rPr>
        <w:t>Indeed</w:t>
      </w:r>
      <w:proofErr w:type="gramEnd"/>
      <w:r w:rsidRPr="00CA30A2">
        <w:rPr>
          <w:sz w:val="16"/>
        </w:rPr>
        <w:t xml:space="preserve"> </w:t>
      </w:r>
      <w:r w:rsidRPr="00CA30A2">
        <w:rPr>
          <w:rStyle w:val="StyleUnderline"/>
        </w:rPr>
        <w:t xml:space="preserve">even if government may have provoked action, it was ill considered to react to such provocation when it was clear to see that it would be </w:t>
      </w:r>
      <w:r w:rsidRPr="00CA30A2">
        <w:rPr>
          <w:rStyle w:val="Emphasis"/>
        </w:rPr>
        <w:t>detrimental</w:t>
      </w:r>
      <w:r w:rsidRPr="00CA30A2">
        <w:rPr>
          <w:rStyle w:val="StyleUnderline"/>
        </w:rPr>
        <w:t xml:space="preserve"> to patients’ wellbeing</w:t>
      </w:r>
      <w:r w:rsidRPr="00CA30A2">
        <w:rPr>
          <w:sz w:val="16"/>
        </w:rPr>
        <w:t xml:space="preserve">. Finally, as was the case with many doctors’ strikes around the world, these </w:t>
      </w:r>
      <w:r w:rsidRPr="00CA30A2">
        <w:rPr>
          <w:rStyle w:val="StyleUnderline"/>
        </w:rPr>
        <w:t>strikes</w:t>
      </w:r>
      <w:r w:rsidRPr="00CA30A2">
        <w:rPr>
          <w:sz w:val="16"/>
        </w:rPr>
        <w:t xml:space="preserve"> in the UK </w:t>
      </w:r>
      <w:r w:rsidRPr="00CA30A2">
        <w:rPr>
          <w:rStyle w:val="StyleUnderline"/>
        </w:rPr>
        <w:t>did not resolve the dispute</w:t>
      </w:r>
      <w:r w:rsidRPr="00CA30A2">
        <w:rPr>
          <w:sz w:val="16"/>
        </w:rPr>
        <w:t>. As Seymour Glick aptly puts it, ‘</w:t>
      </w:r>
      <w:r w:rsidRPr="00CA30A2">
        <w:rPr>
          <w:rStyle w:val="StyleUnderline"/>
        </w:rPr>
        <w:t xml:space="preserve">There are no victors in physicians’ </w:t>
      </w:r>
      <w:proofErr w:type="gramStart"/>
      <w:r w:rsidRPr="00CA30A2">
        <w:rPr>
          <w:rStyle w:val="StyleUnderline"/>
        </w:rPr>
        <w:t>strikes’</w:t>
      </w:r>
      <w:proofErr w:type="gramEnd"/>
      <w:r w:rsidRPr="00CA30A2">
        <w:rPr>
          <w:sz w:val="16"/>
        </w:rPr>
        <w:t xml:space="preserve">. 12 Worst of all, the result of this strike was that </w:t>
      </w:r>
      <w:r w:rsidRPr="00CA30A2">
        <w:rPr>
          <w:rStyle w:val="StyleUnderline"/>
        </w:rPr>
        <w:t>patients suffered most</w:t>
      </w:r>
      <w:r w:rsidRPr="00CA30A2">
        <w:rPr>
          <w:sz w:val="16"/>
        </w:rPr>
        <w:t>. FINAL THOUGHTS</w:t>
      </w:r>
    </w:p>
    <w:p w14:paraId="633FD9EE" w14:textId="77777777" w:rsidR="005725A7" w:rsidRDefault="005725A7" w:rsidP="005725A7"/>
    <w:p w14:paraId="2398703B"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Healthcare strikes stifle public support and don’t help workers</w:t>
      </w:r>
    </w:p>
    <w:p w14:paraId="2A164913" w14:textId="77777777" w:rsidR="005725A7" w:rsidRDefault="005725A7" w:rsidP="005725A7">
      <w:r w:rsidRPr="005725A7">
        <w:rPr>
          <w:rStyle w:val="Heading4Char"/>
          <w:b/>
          <w:bCs/>
          <w:i w:val="0"/>
          <w:iCs w:val="0"/>
          <w:color w:val="000000" w:themeColor="text1"/>
        </w:rPr>
        <w:t>Li et al. 15</w:t>
      </w:r>
      <w:r w:rsidRPr="005725A7">
        <w:rPr>
          <w:color w:val="000000" w:themeColor="text1"/>
        </w:rPr>
        <w:t xml:space="preserve"> </w:t>
      </w:r>
      <w:r>
        <w:t>[</w:t>
      </w:r>
      <w:proofErr w:type="spellStart"/>
      <w:r>
        <w:t>Su</w:t>
      </w:r>
      <w:proofErr w:type="spellEnd"/>
      <w:r>
        <w:t xml:space="preserve">-Ting T. Li, MD, MPH Department of Pediatrics, University of California Davis, School of Medicine, </w:t>
      </w:r>
      <w:proofErr w:type="spellStart"/>
      <w:r>
        <w:t>Malathi</w:t>
      </w:r>
      <w:proofErr w:type="spellEnd"/>
      <w:r>
        <w:t xml:space="preserve">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https://sci-hub.se/10.1097/AIA.0000000000000054]/Kankee</w:t>
      </w:r>
    </w:p>
    <w:p w14:paraId="33FE15E0" w14:textId="77777777" w:rsidR="005725A7" w:rsidRPr="00FA4F10" w:rsidRDefault="005725A7" w:rsidP="005725A7">
      <w:pPr>
        <w:rPr>
          <w:sz w:val="16"/>
        </w:rPr>
      </w:pPr>
      <w:r w:rsidRPr="00FA4F10">
        <w:rPr>
          <w:sz w:val="16"/>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RPr="00C20525">
        <w:rPr>
          <w:rStyle w:val="StyleUnderline"/>
          <w:highlight w:val="green"/>
        </w:rPr>
        <w:t>strikes</w:t>
      </w:r>
      <w:r w:rsidRPr="00FA4F10">
        <w:rPr>
          <w:rStyle w:val="StyleUnderline"/>
        </w:rPr>
        <w:t xml:space="preserve"> may </w:t>
      </w:r>
      <w:r w:rsidRPr="00C20525">
        <w:rPr>
          <w:rStyle w:val="StyleUnderline"/>
          <w:highlight w:val="green"/>
        </w:rPr>
        <w:t xml:space="preserve">have a </w:t>
      </w:r>
      <w:r w:rsidRPr="00C20525">
        <w:rPr>
          <w:rStyle w:val="Emphasis"/>
          <w:highlight w:val="green"/>
        </w:rPr>
        <w:t>negative</w:t>
      </w:r>
      <w:r w:rsidRPr="00FA4F10">
        <w:rPr>
          <w:rStyle w:val="StyleUnderline"/>
        </w:rPr>
        <w:t xml:space="preserve"> </w:t>
      </w:r>
      <w:r w:rsidRPr="00C20525">
        <w:rPr>
          <w:rStyle w:val="Emphasis"/>
          <w:highlight w:val="green"/>
        </w:rPr>
        <w:t>impact</w:t>
      </w:r>
      <w:r w:rsidRPr="00FA4F10">
        <w:rPr>
          <w:rStyle w:val="StyleUnderline"/>
        </w:rPr>
        <w:t xml:space="preserve"> </w:t>
      </w:r>
      <w:r w:rsidRPr="00C20525">
        <w:rPr>
          <w:rStyle w:val="StyleUnderline"/>
          <w:highlight w:val="green"/>
        </w:rPr>
        <w:t xml:space="preserve">on health care providers </w:t>
      </w:r>
      <w:r w:rsidRPr="00C20525">
        <w:rPr>
          <w:rStyle w:val="StyleUnderline"/>
        </w:rPr>
        <w:t>overall</w:t>
      </w:r>
      <w:r w:rsidRPr="00FA4F10">
        <w:rPr>
          <w:rStyle w:val="StyleUnderline"/>
        </w:rPr>
        <w:t xml:space="preserve">, </w:t>
      </w:r>
      <w:r w:rsidRPr="00C20525">
        <w:rPr>
          <w:rStyle w:val="StyleUnderline"/>
          <w:highlight w:val="green"/>
        </w:rPr>
        <w:t>if the public does not support the</w:t>
      </w:r>
      <w:r w:rsidRPr="00FA4F10">
        <w:rPr>
          <w:rStyle w:val="StyleUnderline"/>
        </w:rPr>
        <w:t xml:space="preserve"> rationale surrounding the </w:t>
      </w:r>
      <w:r w:rsidRPr="00C20525">
        <w:rPr>
          <w:rStyle w:val="StyleUnderline"/>
          <w:highlight w:val="green"/>
        </w:rPr>
        <w:t xml:space="preserve">strike or if </w:t>
      </w:r>
      <w:r w:rsidRPr="00C20525">
        <w:rPr>
          <w:rStyle w:val="Emphasis"/>
          <w:highlight w:val="green"/>
        </w:rPr>
        <w:t>patient harm</w:t>
      </w:r>
      <w:r w:rsidRPr="00C20525">
        <w:rPr>
          <w:rStyle w:val="StyleUnderline"/>
          <w:highlight w:val="green"/>
        </w:rPr>
        <w:t xml:space="preserve"> results</w:t>
      </w:r>
      <w:r w:rsidRPr="00FA4F10">
        <w:rPr>
          <w:sz w:val="16"/>
        </w:rPr>
        <w:t xml:space="preserve"> </w:t>
      </w:r>
      <w:r w:rsidRPr="00C20525">
        <w:rPr>
          <w:rStyle w:val="StyleUnderline"/>
        </w:rPr>
        <w:t>from the strike</w:t>
      </w:r>
      <w:r w:rsidRPr="00C20525">
        <w:rPr>
          <w:sz w:val="16"/>
        </w:rPr>
        <w:t xml:space="preserve">. </w:t>
      </w:r>
      <w:r w:rsidRPr="00C20525">
        <w:rPr>
          <w:rStyle w:val="StyleUnderline"/>
          <w:highlight w:val="green"/>
        </w:rPr>
        <w:t>This</w:t>
      </w:r>
      <w:r w:rsidRPr="00C20525">
        <w:rPr>
          <w:rStyle w:val="StyleUnderline"/>
        </w:rPr>
        <w:t xml:space="preserve"> </w:t>
      </w:r>
      <w:r w:rsidRPr="00C20525">
        <w:rPr>
          <w:rStyle w:val="StyleUnderline"/>
          <w:highlight w:val="green"/>
        </w:rPr>
        <w:t>negative</w:t>
      </w:r>
      <w:r w:rsidRPr="00C20525">
        <w:rPr>
          <w:rStyle w:val="StyleUnderline"/>
        </w:rPr>
        <w:t xml:space="preserve"> public </w:t>
      </w:r>
      <w:r w:rsidRPr="00C20525">
        <w:rPr>
          <w:rStyle w:val="StyleUnderline"/>
          <w:highlight w:val="green"/>
        </w:rPr>
        <w:t xml:space="preserve">view </w:t>
      </w:r>
      <w:r w:rsidRPr="00C20525">
        <w:rPr>
          <w:rStyle w:val="Emphasis"/>
          <w:highlight w:val="green"/>
        </w:rPr>
        <w:t>increases</w:t>
      </w:r>
      <w:r w:rsidRPr="00C20525">
        <w:rPr>
          <w:rStyle w:val="StyleUnderline"/>
          <w:highlight w:val="green"/>
        </w:rPr>
        <w:t xml:space="preserve"> if the strike is considered</w:t>
      </w:r>
      <w:r w:rsidRPr="00C20525">
        <w:rPr>
          <w:sz w:val="16"/>
        </w:rPr>
        <w:t xml:space="preserve"> primarily</w:t>
      </w:r>
      <w:r w:rsidRPr="00FA4F10">
        <w:rPr>
          <w:sz w:val="16"/>
        </w:rPr>
        <w:t xml:space="preserve"> </w:t>
      </w:r>
      <w:r w:rsidRPr="00C20525">
        <w:rPr>
          <w:rStyle w:val="StyleUnderline"/>
          <w:highlight w:val="green"/>
        </w:rPr>
        <w:t>physician</w:t>
      </w:r>
      <w:r w:rsidRPr="00FA4F10">
        <w:rPr>
          <w:rStyle w:val="StyleUnderline"/>
        </w:rPr>
        <w:t xml:space="preserve"> </w:t>
      </w:r>
      <w:r w:rsidRPr="00C20525">
        <w:rPr>
          <w:rStyle w:val="StyleUnderline"/>
          <w:highlight w:val="green"/>
        </w:rPr>
        <w:t>welfare</w:t>
      </w:r>
      <w:r w:rsidRPr="00FA4F10">
        <w:rPr>
          <w:sz w:val="16"/>
        </w:rPr>
        <w:t xml:space="preserve">–centered </w:t>
      </w:r>
      <w:r w:rsidRPr="00C20525">
        <w:rPr>
          <w:rStyle w:val="StyleUnderline"/>
          <w:highlight w:val="green"/>
        </w:rPr>
        <w:t>rather than patient welfare</w:t>
      </w:r>
      <w:r w:rsidRPr="00FA4F10">
        <w:rPr>
          <w:sz w:val="16"/>
        </w:rPr>
        <w:t>-</w:t>
      </w:r>
      <w:r w:rsidRPr="00C20525">
        <w:rPr>
          <w:rStyle w:val="StyleUnderline"/>
          <w:highlight w:val="green"/>
        </w:rPr>
        <w:t>centered</w:t>
      </w:r>
      <w:r w:rsidRPr="00FA4F10">
        <w:rPr>
          <w:sz w:val="16"/>
        </w:rPr>
        <w:t xml:space="preserve">.2,25,36 Physicians, even when employed, are usually high wage earners, relative to the average wage earner. Yet, the practice of medicine is tightly regulated. Professionals in less </w:t>
      </w:r>
      <w:r w:rsidRPr="00C20525">
        <w:rPr>
          <w:sz w:val="16"/>
        </w:rPr>
        <w:t xml:space="preserve">tightly regulated fields </w:t>
      </w:r>
      <w:proofErr w:type="gramStart"/>
      <w:r w:rsidRPr="00C20525">
        <w:rPr>
          <w:sz w:val="16"/>
        </w:rPr>
        <w:t>have the ability to</w:t>
      </w:r>
      <w:proofErr w:type="gramEnd"/>
      <w:r w:rsidRPr="00C20525">
        <w:rPr>
          <w:sz w:val="16"/>
        </w:rPr>
        <w:t xml:space="preserve"> increase or decrease their professional fees more easily. </w:t>
      </w:r>
      <w:r w:rsidRPr="00C20525">
        <w:rPr>
          <w:rStyle w:val="Emphasis"/>
          <w:highlight w:val="green"/>
        </w:rPr>
        <w:t>A</w:t>
      </w:r>
      <w:r w:rsidRPr="00C20525">
        <w:rPr>
          <w:rStyle w:val="Emphasis"/>
        </w:rPr>
        <w:t xml:space="preserve"> </w:t>
      </w:r>
      <w:r w:rsidRPr="00C20525">
        <w:rPr>
          <w:rStyle w:val="Emphasis"/>
          <w:highlight w:val="green"/>
        </w:rPr>
        <w:t>strong negative</w:t>
      </w:r>
      <w:r w:rsidRPr="00C20525">
        <w:rPr>
          <w:rStyle w:val="StyleUnderline"/>
          <w:highlight w:val="green"/>
        </w:rPr>
        <w:t xml:space="preserve"> reaction was seen during the</w:t>
      </w:r>
      <w:r w:rsidRPr="00C20525">
        <w:rPr>
          <w:sz w:val="16"/>
          <w:highlight w:val="green"/>
        </w:rPr>
        <w:t xml:space="preserve"> </w:t>
      </w:r>
      <w:r w:rsidRPr="00C20525">
        <w:rPr>
          <w:rStyle w:val="StyleUnderline"/>
          <w:highlight w:val="green"/>
        </w:rPr>
        <w:t>Ontario</w:t>
      </w:r>
      <w:r w:rsidRPr="00C20525">
        <w:rPr>
          <w:sz w:val="16"/>
        </w:rPr>
        <w:t xml:space="preserve">, Canada </w:t>
      </w:r>
      <w:r w:rsidRPr="00C20525">
        <w:rPr>
          <w:rStyle w:val="StyleUnderline"/>
          <w:highlight w:val="green"/>
        </w:rPr>
        <w:t>strike</w:t>
      </w:r>
      <w:r w:rsidRPr="00C20525">
        <w:rPr>
          <w:sz w:val="16"/>
        </w:rPr>
        <w:t xml:space="preserve"> in 1986. In this strike, physicians went on a 23-day strike to try </w:t>
      </w:r>
      <w:r w:rsidRPr="00C20525">
        <w:rPr>
          <w:rStyle w:val="StyleUnderline"/>
          <w:highlight w:val="green"/>
        </w:rPr>
        <w:t>to prevent</w:t>
      </w:r>
      <w:r w:rsidRPr="00FA4F10">
        <w:rPr>
          <w:rStyle w:val="StyleUnderline"/>
        </w:rPr>
        <w:t xml:space="preserve"> a federal ban on “</w:t>
      </w:r>
      <w:r w:rsidRPr="00C20525">
        <w:rPr>
          <w:rStyle w:val="Emphasis"/>
          <w:highlight w:val="green"/>
        </w:rPr>
        <w:t>extra-billing</w:t>
      </w:r>
      <w:r w:rsidRPr="00FA4F10">
        <w:rPr>
          <w:rStyle w:val="StyleUnderline"/>
        </w:rPr>
        <w:t>”</w:t>
      </w:r>
      <w:r w:rsidRPr="00FA4F10">
        <w:rPr>
          <w:sz w:val="16"/>
        </w:rPr>
        <w:t xml:space="preserve"> (</w:t>
      </w:r>
      <w:r w:rsidRPr="00FA4F10">
        <w:rPr>
          <w:rStyle w:val="StyleUnderline"/>
        </w:rPr>
        <w:t>charging more than the amount payable</w:t>
      </w:r>
      <w:r w:rsidRPr="00FA4F10">
        <w:rPr>
          <w:sz w:val="16"/>
        </w:rPr>
        <w:t xml:space="preserve"> by the Ontario Health Insurance Plan for providing an insured service). </w:t>
      </w:r>
      <w:r w:rsidRPr="00C20525">
        <w:rPr>
          <w:rStyle w:val="StyleUnderline"/>
          <w:highlight w:val="green"/>
        </w:rPr>
        <w:t>The strike failed to prevent the ban</w:t>
      </w:r>
      <w:r w:rsidRPr="00FA4F10">
        <w:rPr>
          <w:rStyle w:val="StyleUnderline"/>
        </w:rPr>
        <w:t xml:space="preserve"> from going into law, </w:t>
      </w:r>
      <w:r w:rsidRPr="00C20525">
        <w:rPr>
          <w:rStyle w:val="StyleUnderline"/>
          <w:highlight w:val="green"/>
        </w:rPr>
        <w:t>and</w:t>
      </w:r>
      <w:r w:rsidRPr="00FA4F10">
        <w:rPr>
          <w:rStyle w:val="StyleUnderline"/>
        </w:rPr>
        <w:t xml:space="preserve"> </w:t>
      </w:r>
      <w:r w:rsidRPr="00FA4F10">
        <w:rPr>
          <w:sz w:val="16"/>
        </w:rPr>
        <w:t xml:space="preserve">it also </w:t>
      </w:r>
      <w:r w:rsidRPr="00C20525">
        <w:rPr>
          <w:rStyle w:val="Emphasis"/>
          <w:highlight w:val="green"/>
        </w:rPr>
        <w:t>alienated</w:t>
      </w:r>
      <w:r w:rsidRPr="00FA4F10">
        <w:rPr>
          <w:rStyle w:val="StyleUnderline"/>
        </w:rPr>
        <w:t xml:space="preserve"> </w:t>
      </w:r>
      <w:r w:rsidRPr="00C20525">
        <w:rPr>
          <w:rStyle w:val="StyleUnderline"/>
          <w:highlight w:val="green"/>
        </w:rPr>
        <w:t>the public</w:t>
      </w:r>
      <w:r w:rsidRPr="00FA4F10">
        <w:rPr>
          <w:sz w:val="16"/>
        </w:rPr>
        <w:t>.25 Looking Toward the Future of Strike</w:t>
      </w:r>
    </w:p>
    <w:p w14:paraId="359A0027" w14:textId="2C4F46A8" w:rsidR="005725A7" w:rsidRPr="005725A7" w:rsidRDefault="005725A7" w:rsidP="005725A7">
      <w:pPr>
        <w:pStyle w:val="Heading2"/>
        <w:rPr>
          <w:b/>
          <w:bCs/>
          <w:color w:val="000000" w:themeColor="text1"/>
        </w:rPr>
      </w:pPr>
      <w:r w:rsidRPr="005725A7">
        <w:rPr>
          <w:b/>
          <w:bCs/>
          <w:color w:val="000000" w:themeColor="text1"/>
        </w:rPr>
        <w:lastRenderedPageBreak/>
        <w:t xml:space="preserve">Contention </w:t>
      </w:r>
      <w:r>
        <w:rPr>
          <w:b/>
          <w:bCs/>
          <w:color w:val="000000" w:themeColor="text1"/>
        </w:rPr>
        <w:t>2</w:t>
      </w:r>
      <w:r w:rsidRPr="005725A7">
        <w:rPr>
          <w:b/>
          <w:bCs/>
          <w:color w:val="000000" w:themeColor="text1"/>
        </w:rPr>
        <w:t>: Hong Kong</w:t>
      </w:r>
    </w:p>
    <w:p w14:paraId="7004A079"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Hong Kong doesn’t allow political strikes</w:t>
      </w:r>
    </w:p>
    <w:p w14:paraId="7C8D26A8" w14:textId="77777777" w:rsidR="005725A7" w:rsidRDefault="005725A7" w:rsidP="005725A7">
      <w:r w:rsidRPr="005725A7">
        <w:rPr>
          <w:rStyle w:val="Heading4Char"/>
          <w:b/>
          <w:bCs/>
          <w:i w:val="0"/>
          <w:iCs w:val="0"/>
          <w:color w:val="000000" w:themeColor="text1"/>
        </w:rPr>
        <w:t>Tang and Pang 20</w:t>
      </w:r>
      <w:r w:rsidRPr="005725A7">
        <w:rPr>
          <w:rStyle w:val="Heading4Char"/>
          <w:color w:val="000000" w:themeColor="text1"/>
        </w:rPr>
        <w:t xml:space="preserve"> </w:t>
      </w:r>
      <w:r>
        <w:t xml:space="preserve">[Nickolas Tang, writer on Hong Kong’s self-determination for the Nation, </w:t>
      </w:r>
      <w:proofErr w:type="gramStart"/>
      <w:r>
        <w:t>and,</w:t>
      </w:r>
      <w:proofErr w:type="gramEnd"/>
      <w:r>
        <w:t xml:space="preserve"> Jun Pang, writer and researcher of migration and detention for the Nation, 3-12-2020, "‘I Am Willing to Take a Bullet for You. Are You Willing to Go on Strike for Me?’," Nation, https://www.thenation.com/article/world/hong-kong-unions-strike/]/Kankee</w:t>
      </w:r>
    </w:p>
    <w:p w14:paraId="4E110007" w14:textId="77777777" w:rsidR="005725A7" w:rsidRPr="00485D4C" w:rsidRDefault="005725A7" w:rsidP="005725A7">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5F5AE3">
        <w:rPr>
          <w:rStyle w:val="StyleUnderline"/>
          <w:highlight w:val="gree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5F5AE3">
        <w:rPr>
          <w:rStyle w:val="Emphasis"/>
          <w:highlight w:val="green"/>
        </w:rPr>
        <w:t>constitution</w:t>
      </w:r>
      <w:r w:rsidRPr="00485D4C">
        <w:rPr>
          <w:sz w:val="16"/>
        </w:rPr>
        <w:t>—</w:t>
      </w:r>
      <w:r w:rsidRPr="005F5AE3">
        <w:rPr>
          <w:rStyle w:val="StyleUnderline"/>
          <w:highlight w:val="green"/>
        </w:rPr>
        <w:t>guarantees residents the right to</w:t>
      </w:r>
      <w:r w:rsidRPr="00485D4C">
        <w:rPr>
          <w:rStyle w:val="StyleUnderline"/>
        </w:rPr>
        <w:t xml:space="preserve"> </w:t>
      </w:r>
      <w:r w:rsidRPr="005F5AE3">
        <w:rPr>
          <w:rStyle w:val="StyleUnderline"/>
          <w:highlight w:val="green"/>
        </w:rPr>
        <w:t>form</w:t>
      </w:r>
      <w:r w:rsidRPr="00485D4C">
        <w:rPr>
          <w:rStyle w:val="StyleUnderline"/>
        </w:rPr>
        <w:t xml:space="preserve"> and join </w:t>
      </w:r>
      <w:r w:rsidRPr="005F5AE3">
        <w:rPr>
          <w:rStyle w:val="StyleUnderline"/>
          <w:highlight w:val="gree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5F5AE3">
        <w:rPr>
          <w:rStyle w:val="StyleUnderline"/>
          <w:highlight w:val="gree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5F5AE3">
        <w:rPr>
          <w:rStyle w:val="StyleUnderline"/>
          <w:highlight w:val="green"/>
        </w:rPr>
        <w:t>strikes are legally protected</w:t>
      </w:r>
      <w:r w:rsidRPr="00485D4C">
        <w:rPr>
          <w:rStyle w:val="StyleUnderline"/>
        </w:rPr>
        <w:t xml:space="preserve"> only </w:t>
      </w:r>
      <w:r w:rsidRPr="005F5AE3">
        <w:rPr>
          <w:rStyle w:val="StyleUnderline"/>
          <w:highlight w:val="green"/>
        </w:rPr>
        <w:t>when they</w:t>
      </w:r>
      <w:r w:rsidRPr="00485D4C">
        <w:rPr>
          <w:rStyle w:val="StyleUnderline"/>
        </w:rPr>
        <w:t xml:space="preserve"> </w:t>
      </w:r>
      <w:r w:rsidRPr="005F5AE3">
        <w:rPr>
          <w:rStyle w:val="Emphasis"/>
          <w:highlight w:val="green"/>
        </w:rPr>
        <w:t>pertain solely</w:t>
      </w:r>
      <w:r w:rsidRPr="005F5AE3">
        <w:rPr>
          <w:rStyle w:val="StyleUnderline"/>
          <w:highlight w:val="green"/>
        </w:rPr>
        <w:t xml:space="preserve"> to </w:t>
      </w:r>
      <w:r w:rsidRPr="005F5AE3">
        <w:rPr>
          <w:rStyle w:val="Emphasis"/>
          <w:highlight w:val="gree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5F5AE3">
        <w:rPr>
          <w:rStyle w:val="StyleUnderline"/>
          <w:highlight w:val="green"/>
        </w:rPr>
        <w:t>striking medics</w:t>
      </w:r>
      <w:r w:rsidRPr="00485D4C">
        <w:rPr>
          <w:sz w:val="16"/>
        </w:rPr>
        <w:t xml:space="preserve"> that </w:t>
      </w:r>
      <w:r w:rsidRPr="005F5AE3">
        <w:rPr>
          <w:sz w:val="16"/>
          <w:szCs w:val="16"/>
        </w:rPr>
        <w:t>they</w:t>
      </w:r>
      <w:r w:rsidRPr="00485D4C">
        <w:rPr>
          <w:sz w:val="16"/>
        </w:rPr>
        <w:t xml:space="preserve"> </w:t>
      </w:r>
      <w:r w:rsidRPr="005F5AE3">
        <w:rPr>
          <w:rStyle w:val="StyleUnderline"/>
          <w:highlight w:val="green"/>
        </w:rPr>
        <w:t xml:space="preserve">may face </w:t>
      </w:r>
      <w:r w:rsidRPr="005F5AE3">
        <w:rPr>
          <w:rStyle w:val="Emphasis"/>
          <w:highlight w:val="green"/>
        </w:rPr>
        <w:t>repercussions</w:t>
      </w:r>
      <w:r w:rsidRPr="00485D4C">
        <w:rPr>
          <w:rStyle w:val="StyleUnderline"/>
        </w:rPr>
        <w:t xml:space="preserve"> </w:t>
      </w:r>
      <w:r w:rsidRPr="005F5AE3">
        <w:rPr>
          <w:rStyle w:val="StyleUnderline"/>
          <w:highlight w:val="green"/>
        </w:rPr>
        <w:t>for</w:t>
      </w:r>
      <w:r w:rsidRPr="00485D4C">
        <w:rPr>
          <w:rStyle w:val="StyleUnderline"/>
        </w:rPr>
        <w:t xml:space="preserve"> their </w:t>
      </w:r>
      <w:r w:rsidRPr="005F5AE3">
        <w:rPr>
          <w:rStyle w:val="Emphasis"/>
          <w:highlight w:val="gree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7D3AF643" w14:textId="34200D65" w:rsidR="005725A7" w:rsidRPr="005725A7" w:rsidRDefault="005725A7" w:rsidP="005725A7">
      <w:pPr>
        <w:pStyle w:val="Heading4"/>
        <w:rPr>
          <w:b/>
          <w:bCs/>
          <w:i w:val="0"/>
          <w:iCs w:val="0"/>
          <w:color w:val="000000" w:themeColor="text1"/>
        </w:rPr>
      </w:pPr>
      <w:r w:rsidRPr="005725A7">
        <w:rPr>
          <w:b/>
          <w:bCs/>
          <w:i w:val="0"/>
          <w:iCs w:val="0"/>
          <w:color w:val="000000" w:themeColor="text1"/>
        </w:rPr>
        <w:t xml:space="preserve">Backing down on the Hong Kong strike </w:t>
      </w:r>
      <w:r w:rsidRPr="005725A7">
        <w:rPr>
          <w:b/>
          <w:bCs/>
          <w:i w:val="0"/>
          <w:iCs w:val="0"/>
          <w:color w:val="000000" w:themeColor="text1"/>
          <w:u w:val="single"/>
        </w:rPr>
        <w:t>implodes</w:t>
      </w:r>
      <w:r w:rsidRPr="005725A7">
        <w:rPr>
          <w:b/>
          <w:bCs/>
          <w:i w:val="0"/>
          <w:iCs w:val="0"/>
          <w:color w:val="000000" w:themeColor="text1"/>
        </w:rPr>
        <w:t xml:space="preserve"> the CCP and escalates Chinese nationalism</w:t>
      </w:r>
    </w:p>
    <w:p w14:paraId="5A0673DB" w14:textId="77777777" w:rsidR="005725A7" w:rsidRDefault="005725A7" w:rsidP="005725A7">
      <w:proofErr w:type="spellStart"/>
      <w:r w:rsidRPr="005725A7">
        <w:rPr>
          <w:rStyle w:val="Heading4Char"/>
          <w:b/>
          <w:bCs/>
          <w:i w:val="0"/>
          <w:iCs w:val="0"/>
          <w:color w:val="000000" w:themeColor="text1"/>
        </w:rPr>
        <w:t>Hiciano</w:t>
      </w:r>
      <w:proofErr w:type="spellEnd"/>
      <w:r w:rsidRPr="005725A7">
        <w:rPr>
          <w:rStyle w:val="Heading4Char"/>
          <w:b/>
          <w:bCs/>
          <w:i w:val="0"/>
          <w:iCs w:val="0"/>
          <w:color w:val="000000" w:themeColor="text1"/>
        </w:rPr>
        <w:t xml:space="preserve"> 20</w:t>
      </w:r>
      <w:r w:rsidRPr="005725A7">
        <w:rPr>
          <w:color w:val="000000" w:themeColor="text1"/>
        </w:rPr>
        <w:t xml:space="preserve"> </w:t>
      </w:r>
      <w:r>
        <w:t>[</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44977ACA" w14:textId="77777777" w:rsidR="005725A7" w:rsidRPr="00806F51" w:rsidRDefault="005725A7" w:rsidP="005725A7">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6E161B">
        <w:rPr>
          <w:rStyle w:val="StyleUnderline"/>
          <w:highlight w:val="green"/>
        </w:rPr>
        <w:t>The</w:t>
      </w:r>
      <w:r w:rsidRPr="006E161B">
        <w:rPr>
          <w:rStyle w:val="StyleUnderline"/>
        </w:rPr>
        <w:t xml:space="preserve"> </w:t>
      </w:r>
      <w:r w:rsidRPr="006E161B">
        <w:rPr>
          <w:rStyle w:val="Emphasis"/>
          <w:highlight w:val="green"/>
        </w:rPr>
        <w:t>seriousness</w:t>
      </w:r>
      <w:r w:rsidRPr="006E161B">
        <w:rPr>
          <w:rStyle w:val="StyleUnderline"/>
          <w:highlight w:val="green"/>
        </w:rPr>
        <w:t xml:space="preserve"> with which Beijing treats </w:t>
      </w:r>
      <w:r w:rsidRPr="006E161B">
        <w:rPr>
          <w:rStyle w:val="Emphasis"/>
          <w:highlight w:val="green"/>
        </w:rPr>
        <w:t>Hong Kong</w:t>
      </w:r>
      <w:r w:rsidRPr="006E161B">
        <w:t xml:space="preserve"> </w:t>
      </w:r>
      <w:r w:rsidRPr="006E161B">
        <w:rPr>
          <w:rStyle w:val="Emphasis"/>
          <w:highlight w:val="green"/>
        </w:rPr>
        <w:t>protest</w:t>
      </w:r>
      <w:r w:rsidRPr="006E161B">
        <w:rPr>
          <w:rStyle w:val="StyleUnderline"/>
        </w:rPr>
        <w:t xml:space="preserve"> movement</w:t>
      </w:r>
      <w:r w:rsidRPr="006E161B">
        <w:rPr>
          <w:rStyle w:val="StyleUnderline"/>
          <w:highlight w:val="gree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6E161B">
        <w:rPr>
          <w:rStyle w:val="StyleUnderline"/>
          <w:highlight w:val="green"/>
        </w:rPr>
        <w:t xml:space="preserve">are </w:t>
      </w:r>
      <w:r w:rsidRPr="006E161B">
        <w:rPr>
          <w:rStyle w:val="Emphasis"/>
          <w:highlight w:val="gree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6E161B">
        <w:rPr>
          <w:rStyle w:val="StyleUnderline"/>
          <w:highlight w:val="green"/>
        </w:rPr>
        <w:t xml:space="preserve">by </w:t>
      </w:r>
      <w:r w:rsidRPr="006E161B">
        <w:rPr>
          <w:rStyle w:val="Emphasis"/>
          <w:highlight w:val="green"/>
        </w:rPr>
        <w:t>concern</w:t>
      </w:r>
      <w:r w:rsidRPr="006E161B">
        <w:rPr>
          <w:rStyle w:val="StyleUnderline"/>
          <w:highlight w:val="green"/>
        </w:rPr>
        <w:t xml:space="preserve"> about</w:t>
      </w:r>
      <w:r w:rsidRPr="001A1192">
        <w:rPr>
          <w:rStyle w:val="StyleUnderline"/>
        </w:rPr>
        <w:t xml:space="preserve"> the </w:t>
      </w:r>
      <w:r w:rsidRPr="006E161B">
        <w:rPr>
          <w:rStyle w:val="StyleUnderline"/>
          <w:highlight w:val="gree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6E161B">
        <w:rPr>
          <w:rStyle w:val="Emphasis"/>
          <w:highlight w:val="green"/>
        </w:rPr>
        <w:t>credibility</w:t>
      </w:r>
      <w:r w:rsidRPr="00806F51">
        <w:rPr>
          <w:sz w:val="16"/>
        </w:rPr>
        <w:t xml:space="preserve">, China’s domestic security, </w:t>
      </w:r>
      <w:r w:rsidRPr="006E161B">
        <w:rPr>
          <w:rStyle w:val="StyleUnderline"/>
          <w:highlight w:val="green"/>
        </w:rPr>
        <w:t>and</w:t>
      </w:r>
      <w:r w:rsidRPr="00806F51">
        <w:rPr>
          <w:sz w:val="16"/>
        </w:rPr>
        <w:t xml:space="preserve"> defense of its </w:t>
      </w:r>
      <w:r w:rsidRPr="006E161B">
        <w:rPr>
          <w:rStyle w:val="Emphasis"/>
          <w:highlight w:val="gree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sidRPr="006E161B">
        <w:rPr>
          <w:rStyle w:val="StyleUnderline"/>
          <w:highlight w:val="green"/>
        </w:rPr>
        <w:t>states’ adhere</w:t>
      </w:r>
      <w:r w:rsidRPr="001A1192">
        <w:rPr>
          <w:rStyle w:val="StyleUnderline"/>
        </w:rPr>
        <w:t xml:space="preserve">nce </w:t>
      </w:r>
      <w:r w:rsidRPr="006E161B">
        <w:rPr>
          <w:rStyle w:val="StyleUnderline"/>
          <w:highlight w:val="green"/>
        </w:rPr>
        <w:t>to</w:t>
      </w:r>
      <w:r w:rsidRPr="00806F51">
        <w:rPr>
          <w:sz w:val="16"/>
        </w:rPr>
        <w:t xml:space="preserve"> the myth of </w:t>
      </w:r>
      <w:r w:rsidRPr="006E161B">
        <w:rPr>
          <w:rStyle w:val="Emphasis"/>
          <w:highlight w:val="green"/>
        </w:rPr>
        <w:t>domino theory</w:t>
      </w:r>
      <w:r w:rsidRPr="001A1192">
        <w:rPr>
          <w:rStyle w:val="Emphasis"/>
        </w:rPr>
        <w:t xml:space="preserve"> </w:t>
      </w:r>
      <w:r w:rsidRPr="00806F51">
        <w:rPr>
          <w:sz w:val="16"/>
        </w:rPr>
        <w:t>– “</w:t>
      </w:r>
      <w:r w:rsidRPr="006E161B">
        <w:rPr>
          <w:rStyle w:val="StyleUnderline"/>
          <w:highlight w:val="green"/>
        </w:rPr>
        <w:t>losses</w:t>
      </w:r>
      <w:r w:rsidRPr="001A1192">
        <w:rPr>
          <w:rStyle w:val="StyleUnderline"/>
        </w:rPr>
        <w:t xml:space="preserve"> </w:t>
      </w:r>
      <w:r w:rsidRPr="006E161B">
        <w:rPr>
          <w:rStyle w:val="StyleUnderline"/>
          <w:highlight w:val="green"/>
        </w:rPr>
        <w:t>in the</w:t>
      </w:r>
      <w:r w:rsidRPr="001A1192">
        <w:rPr>
          <w:rStyle w:val="StyleUnderline"/>
        </w:rPr>
        <w:t xml:space="preserve"> </w:t>
      </w:r>
      <w:r w:rsidRPr="000C3EF0">
        <w:rPr>
          <w:rStyle w:val="StyleUnderline"/>
          <w:highlight w:val="green"/>
        </w:rPr>
        <w:t xml:space="preserve">empire’s </w:t>
      </w:r>
      <w:r w:rsidRPr="000C3EF0">
        <w:rPr>
          <w:rStyle w:val="Emphasis"/>
          <w:highlight w:val="green"/>
        </w:rPr>
        <w:t>periphery</w:t>
      </w:r>
      <w:r w:rsidRPr="001A1192">
        <w:rPr>
          <w:rStyle w:val="StyleUnderline"/>
        </w:rPr>
        <w:t xml:space="preserve"> </w:t>
      </w:r>
      <w:r w:rsidRPr="006E161B">
        <w:rPr>
          <w:rStyle w:val="StyleUnderline"/>
          <w:highlight w:val="green"/>
        </w:rPr>
        <w:t>can</w:t>
      </w:r>
      <w:r w:rsidRPr="001A1192">
        <w:rPr>
          <w:rStyle w:val="StyleUnderline"/>
        </w:rPr>
        <w:t xml:space="preserve"> </w:t>
      </w:r>
      <w:r w:rsidRPr="006E161B">
        <w:rPr>
          <w:rStyle w:val="StyleUnderline"/>
        </w:rPr>
        <w:t>easily</w:t>
      </w:r>
      <w:r w:rsidRPr="001A1192">
        <w:rPr>
          <w:rStyle w:val="StyleUnderline"/>
        </w:rPr>
        <w:t xml:space="preserve"> </w:t>
      </w:r>
      <w:r w:rsidRPr="006E161B">
        <w:rPr>
          <w:rStyle w:val="StyleUnderline"/>
          <w:highlight w:val="green"/>
        </w:rPr>
        <w:t xml:space="preserve">bring a </w:t>
      </w:r>
      <w:r w:rsidRPr="006E161B">
        <w:rPr>
          <w:rStyle w:val="Emphasis"/>
          <w:highlight w:val="green"/>
        </w:rPr>
        <w:t>collapse</w:t>
      </w:r>
      <w:r w:rsidRPr="001A1192">
        <w:rPr>
          <w:rStyle w:val="StyleUnderline"/>
        </w:rPr>
        <w:t xml:space="preserve"> of power </w:t>
      </w:r>
      <w:r w:rsidRPr="006E161B">
        <w:rPr>
          <w:rStyle w:val="StyleUnderline"/>
          <w:highlight w:val="green"/>
        </w:rPr>
        <w:t>at the</w:t>
      </w:r>
      <w:r w:rsidRPr="001A1192">
        <w:rPr>
          <w:rStyle w:val="StyleUnderline"/>
        </w:rPr>
        <w:t xml:space="preserve"> imperial </w:t>
      </w:r>
      <w:r w:rsidRPr="006E161B">
        <w:rPr>
          <w:rStyle w:val="StyleUnderline"/>
          <w:highlight w:val="gree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 xml:space="preserve">Some of the first moves </w:t>
      </w:r>
      <w:r w:rsidRPr="006E161B">
        <w:rPr>
          <w:rStyle w:val="StyleUnderline"/>
        </w:rPr>
        <w:lastRenderedPageBreak/>
        <w:t>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xml:space="preserve">. Within China, the concept of untamed, peripheral, frontiers </w:t>
      </w:r>
      <w:proofErr w:type="gramStart"/>
      <w:r w:rsidRPr="006E161B">
        <w:rPr>
          <w:sz w:val="16"/>
          <w:szCs w:val="16"/>
        </w:rPr>
        <w:t>is</w:t>
      </w:r>
      <w:proofErr w:type="gramEnd"/>
      <w:r w:rsidRPr="006E161B">
        <w:rPr>
          <w:sz w:val="16"/>
          <w:szCs w:val="16"/>
        </w:rPr>
        <w:t xml:space="preserve"> central to the nation’s creation myth. </w:t>
      </w:r>
      <w:proofErr w:type="spellStart"/>
      <w:r w:rsidRPr="006E161B">
        <w:rPr>
          <w:sz w:val="16"/>
          <w:szCs w:val="16"/>
        </w:rPr>
        <w:t>Zhongguo</w:t>
      </w:r>
      <w:proofErr w:type="spellEnd"/>
      <w:r w:rsidRPr="006E161B">
        <w:rPr>
          <w:sz w:val="16"/>
          <w:szCs w:val="16"/>
        </w:rPr>
        <w:t>,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non-Chinese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time, before eventual integration within China. As Ho-</w:t>
      </w:r>
      <w:proofErr w:type="spellStart"/>
      <w:r w:rsidRPr="00806F51">
        <w:rPr>
          <w:sz w:val="16"/>
        </w:rPr>
        <w:t>fung</w:t>
      </w:r>
      <w:proofErr w:type="spellEnd"/>
      <w:r w:rsidRPr="00806F51">
        <w:rPr>
          <w:sz w:val="16"/>
        </w:rPr>
        <w:t xml:space="preserve">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w:t>
      </w:r>
      <w:proofErr w:type="gramStart"/>
      <w:r w:rsidRPr="00806F51">
        <w:rPr>
          <w:sz w:val="16"/>
        </w:rPr>
        <w:t>it is clear that there</w:t>
      </w:r>
      <w:proofErr w:type="gramEnd"/>
      <w:r w:rsidRPr="00806F51">
        <w:rPr>
          <w:sz w:val="16"/>
        </w:rPr>
        <w:t xml:space="preserv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in order </w:t>
      </w:r>
      <w:r w:rsidRPr="001A1192">
        <w:rPr>
          <w:rStyle w:val="StyleUnderline"/>
        </w:rPr>
        <w:t xml:space="preserve">to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w:t>
      </w:r>
      <w:proofErr w:type="spellStart"/>
      <w:r w:rsidRPr="001A1192">
        <w:rPr>
          <w:rStyle w:val="StyleUnderline"/>
        </w:rPr>
        <w:t>bycommittee</w:t>
      </w:r>
      <w:proofErr w:type="spellEnd"/>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6954A5">
        <w:rPr>
          <w:rStyle w:val="StyleUnderline"/>
          <w:highlight w:val="green"/>
        </w:rPr>
        <w:t xml:space="preserve">The CCP has made it an </w:t>
      </w:r>
      <w:r w:rsidRPr="006954A5">
        <w:rPr>
          <w:rStyle w:val="Emphasis"/>
          <w:highlight w:val="green"/>
        </w:rPr>
        <w:t>explicit goal</w:t>
      </w:r>
      <w:r w:rsidRPr="006954A5">
        <w:rPr>
          <w:rStyle w:val="StyleUnderline"/>
          <w:highlight w:val="green"/>
        </w:rPr>
        <w:t xml:space="preserve"> to </w:t>
      </w:r>
      <w:r w:rsidRPr="006954A5">
        <w:rPr>
          <w:rStyle w:val="Emphasis"/>
          <w:highlight w:val="green"/>
        </w:rPr>
        <w:t>foster nationalism</w:t>
      </w:r>
      <w:r w:rsidRPr="006954A5">
        <w:rPr>
          <w:rStyle w:val="StyleUnderline"/>
        </w:rPr>
        <w:t xml:space="preserve"> within China through educational means and </w:t>
      </w:r>
      <w:proofErr w:type="spellStart"/>
      <w:r w:rsidRPr="006954A5">
        <w:rPr>
          <w:rStyle w:val="StyleUnderline"/>
        </w:rPr>
        <w:t>statecontrolled</w:t>
      </w:r>
      <w:proofErr w:type="spellEnd"/>
      <w:r w:rsidRPr="006954A5">
        <w:rPr>
          <w:rStyle w:val="StyleUnderline"/>
        </w:rPr>
        <w:t xml:space="preserve">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.”186 There is no way for any observer to know if this is true, but Shirk states, “…</w:t>
      </w:r>
      <w:r w:rsidRPr="006954A5">
        <w:rPr>
          <w:rStyle w:val="StyleUnderline"/>
          <w:highlight w:val="green"/>
        </w:rPr>
        <w:t xml:space="preserve">the myth </w:t>
      </w:r>
      <w:r w:rsidRPr="006954A5">
        <w:rPr>
          <w:rStyle w:val="Emphasis"/>
          <w:highlight w:val="green"/>
        </w:rPr>
        <w:t>linking</w:t>
      </w:r>
      <w:r w:rsidRPr="006954A5">
        <w:rPr>
          <w:rStyle w:val="StyleUnderline"/>
          <w:highlight w:val="green"/>
        </w:rPr>
        <w:t xml:space="preserve"> the </w:t>
      </w:r>
      <w:r w:rsidRPr="006954A5">
        <w:rPr>
          <w:rStyle w:val="Emphasis"/>
        </w:rPr>
        <w:t>political</w:t>
      </w:r>
      <w:r w:rsidRPr="001A1192">
        <w:rPr>
          <w:rStyle w:val="StyleUnderline"/>
        </w:rPr>
        <w:t xml:space="preserve"> </w:t>
      </w:r>
      <w:r w:rsidRPr="006954A5">
        <w:rPr>
          <w:rStyle w:val="Emphasis"/>
          <w:highlight w:val="green"/>
        </w:rPr>
        <w:t>survival</w:t>
      </w:r>
      <w:r w:rsidRPr="006954A5">
        <w:rPr>
          <w:rStyle w:val="StyleUnderline"/>
          <w:highlight w:val="green"/>
        </w:rPr>
        <w:t xml:space="preserve"> of the CCP</w:t>
      </w:r>
      <w:r w:rsidRPr="001A1192">
        <w:rPr>
          <w:rStyle w:val="StyleUnderline"/>
        </w:rPr>
        <w:t xml:space="preserve"> regime </w:t>
      </w:r>
      <w:r w:rsidRPr="006954A5">
        <w:rPr>
          <w:rStyle w:val="StyleUnderline"/>
          <w:highlight w:val="green"/>
        </w:rPr>
        <w:t xml:space="preserve">to Taiwan is so </w:t>
      </w:r>
      <w:r w:rsidRPr="006954A5">
        <w:rPr>
          <w:rStyle w:val="Emphasis"/>
          <w:highlight w:val="green"/>
        </w:rPr>
        <w:t>pervasive</w:t>
      </w:r>
      <w:r w:rsidRPr="001A1192">
        <w:rPr>
          <w:rStyle w:val="StyleUnderline"/>
        </w:rPr>
        <w:t xml:space="preserve"> that </w:t>
      </w:r>
      <w:r w:rsidRPr="006954A5">
        <w:rPr>
          <w:rStyle w:val="StyleUnderline"/>
          <w:highlight w:val="green"/>
        </w:rPr>
        <w:t>it creates its own political</w:t>
      </w:r>
      <w:r w:rsidRPr="006954A5">
        <w:rPr>
          <w:rStyle w:val="StyleUnderline"/>
        </w:rPr>
        <w:t xml:space="preserve"> </w:t>
      </w:r>
      <w:r w:rsidRPr="006954A5">
        <w:rPr>
          <w:rStyle w:val="StyleUnderline"/>
          <w:highlight w:val="gree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6E161B">
        <w:rPr>
          <w:rStyle w:val="StyleUnderline"/>
          <w:highlight w:val="green"/>
        </w:rPr>
        <w:t>Hong Kong</w:t>
      </w:r>
      <w:r w:rsidRPr="001A1192">
        <w:rPr>
          <w:rStyle w:val="StyleUnderline"/>
        </w:rPr>
        <w:t xml:space="preserve">’s </w:t>
      </w:r>
      <w:r w:rsidRPr="006E161B">
        <w:rPr>
          <w:rStyle w:val="StyleUnderline"/>
          <w:highlight w:val="green"/>
        </w:rPr>
        <w:t>independence</w:t>
      </w:r>
      <w:r w:rsidRPr="00806F51">
        <w:rPr>
          <w:sz w:val="16"/>
        </w:rPr>
        <w:t xml:space="preserve">, the first time China would have lost territory following the Century of Shame, </w:t>
      </w:r>
      <w:r w:rsidRPr="006E161B">
        <w:rPr>
          <w:rStyle w:val="StyleUnderline"/>
          <w:highlight w:val="green"/>
        </w:rPr>
        <w:t xml:space="preserve">would be such a </w:t>
      </w:r>
      <w:r w:rsidRPr="006E161B">
        <w:rPr>
          <w:rStyle w:val="Emphasis"/>
          <w:highlight w:val="green"/>
        </w:rPr>
        <w:t>disaster</w:t>
      </w:r>
      <w:r w:rsidRPr="006E161B">
        <w:rPr>
          <w:rStyle w:val="StyleUnderline"/>
          <w:highlight w:val="green"/>
        </w:rPr>
        <w:t xml:space="preserve"> for the party</w:t>
      </w:r>
      <w:r w:rsidRPr="001A1192">
        <w:rPr>
          <w:rStyle w:val="StyleUnderline"/>
        </w:rPr>
        <w:t xml:space="preserve">’s ability to rule that </w:t>
      </w:r>
      <w:r w:rsidRPr="006E161B">
        <w:rPr>
          <w:rStyle w:val="StyleUnderline"/>
          <w:highlight w:val="green"/>
        </w:rPr>
        <w:t>it is not mentioned as a</w:t>
      </w:r>
      <w:r w:rsidRPr="001A1192">
        <w:rPr>
          <w:rStyle w:val="StyleUnderline"/>
        </w:rPr>
        <w:t xml:space="preserve"> </w:t>
      </w:r>
      <w:r w:rsidRPr="006E161B">
        <w:rPr>
          <w:rStyle w:val="Emphasis"/>
        </w:rPr>
        <w:t xml:space="preserve">potential </w:t>
      </w:r>
      <w:r w:rsidRPr="006E161B">
        <w:rPr>
          <w:rStyle w:val="Emphasis"/>
          <w:highlight w:val="gree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6E161B">
        <w:rPr>
          <w:rStyle w:val="StyleUnderline"/>
          <w:highlight w:val="green"/>
        </w:rPr>
        <w:t>the</w:t>
      </w:r>
      <w:r w:rsidRPr="006E161B">
        <w:rPr>
          <w:rStyle w:val="StyleUnderline"/>
        </w:rPr>
        <w:t xml:space="preserve"> </w:t>
      </w:r>
      <w:r w:rsidRPr="006E161B">
        <w:rPr>
          <w:rStyle w:val="StyleUnderline"/>
          <w:highlight w:val="gree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6E161B">
        <w:rPr>
          <w:rStyle w:val="StyleUnderline"/>
          <w:highlight w:val="green"/>
        </w:rPr>
        <w:t>may</w:t>
      </w:r>
      <w:r w:rsidRPr="00806F51">
        <w:rPr>
          <w:sz w:val="16"/>
        </w:rPr>
        <w:t xml:space="preserve"> nonetheless </w:t>
      </w:r>
      <w:r w:rsidRPr="006E161B">
        <w:rPr>
          <w:rStyle w:val="StyleUnderline"/>
          <w:highlight w:val="green"/>
        </w:rPr>
        <w:t xml:space="preserve">become politically </w:t>
      </w:r>
      <w:r w:rsidRPr="006E161B">
        <w:rPr>
          <w:rStyle w:val="Emphasis"/>
          <w:highlight w:val="green"/>
        </w:rPr>
        <w:t>entrapped</w:t>
      </w:r>
      <w:r w:rsidRPr="006E161B">
        <w:rPr>
          <w:rStyle w:val="StyleUnderline"/>
          <w:highlight w:val="green"/>
        </w:rPr>
        <w:t xml:space="preserve"> in its </w:t>
      </w:r>
      <w:r w:rsidRPr="006E161B">
        <w:rPr>
          <w:rStyle w:val="StyleUnderline"/>
        </w:rPr>
        <w:t xml:space="preserve">own </w:t>
      </w:r>
      <w:r w:rsidRPr="006E161B">
        <w:rPr>
          <w:rStyle w:val="StyleUnderline"/>
          <w:highlight w:val="green"/>
        </w:rPr>
        <w:t>rhetoric</w:t>
      </w:r>
      <w:r w:rsidRPr="00806F51">
        <w:rPr>
          <w:sz w:val="16"/>
        </w:rPr>
        <w:t xml:space="preserve">. </w:t>
      </w:r>
      <w:r w:rsidRPr="001A1192">
        <w:rPr>
          <w:rStyle w:val="StyleUnderline"/>
        </w:rPr>
        <w:t xml:space="preserve">Insofar as </w:t>
      </w:r>
      <w:r w:rsidRPr="006E161B">
        <w:rPr>
          <w:rStyle w:val="StyleUnderline"/>
          <w:highlight w:val="green"/>
        </w:rPr>
        <w:t>the elite’s power</w:t>
      </w:r>
      <w:r w:rsidRPr="001A1192">
        <w:rPr>
          <w:rStyle w:val="StyleUnderline"/>
        </w:rPr>
        <w:t xml:space="preserve"> and policies </w:t>
      </w:r>
      <w:r w:rsidRPr="006E161B">
        <w:rPr>
          <w:rStyle w:val="StyleUnderline"/>
          <w:highlight w:val="green"/>
        </w:rPr>
        <w:t>are based on</w:t>
      </w:r>
      <w:r w:rsidRPr="001A1192">
        <w:rPr>
          <w:rStyle w:val="StyleUnderline"/>
        </w:rPr>
        <w:t xml:space="preserve"> society’s acceptance </w:t>
      </w:r>
      <w:r w:rsidRPr="001A1192">
        <w:rPr>
          <w:rStyle w:val="StyleUnderline"/>
        </w:rPr>
        <w:lastRenderedPageBreak/>
        <w:t xml:space="preserve">of </w:t>
      </w:r>
      <w:r w:rsidRPr="006E161B">
        <w:rPr>
          <w:rStyle w:val="Emphasis"/>
          <w:highlight w:val="green"/>
        </w:rPr>
        <w:t>imperial myths</w:t>
      </w:r>
      <w:r w:rsidRPr="001A1192">
        <w:rPr>
          <w:rStyle w:val="StyleUnderline"/>
        </w:rPr>
        <w:t xml:space="preserve">, </w:t>
      </w:r>
      <w:r w:rsidRPr="006E161B">
        <w:rPr>
          <w:rStyle w:val="StyleUnderline"/>
          <w:highlight w:val="green"/>
        </w:rPr>
        <w:t xml:space="preserve">its rule would be </w:t>
      </w:r>
      <w:r w:rsidRPr="006E161B">
        <w:rPr>
          <w:rStyle w:val="Emphasis"/>
          <w:highlight w:val="green"/>
        </w:rPr>
        <w:t>jeopardized</w:t>
      </w:r>
      <w:r w:rsidRPr="006E161B">
        <w:rPr>
          <w:rStyle w:val="StyleUnderline"/>
          <w:highlight w:val="green"/>
        </w:rPr>
        <w:t xml:space="preserve"> by renouncing the</w:t>
      </w:r>
      <w:r w:rsidRPr="001A1192">
        <w:rPr>
          <w:rStyle w:val="StyleUnderline"/>
        </w:rPr>
        <w:t xml:space="preserve"> </w:t>
      </w:r>
      <w:r w:rsidRPr="006E161B">
        <w:rPr>
          <w:rStyle w:val="StyleUnderline"/>
          <w:highlight w:val="green"/>
        </w:rPr>
        <w:t>myths</w:t>
      </w:r>
      <w:r w:rsidRPr="001A1192">
        <w:rPr>
          <w:rStyle w:val="StyleUnderline"/>
        </w:rPr>
        <w:t xml:space="preserve"> when their side effects become costly</w:t>
      </w:r>
      <w:r w:rsidRPr="00806F51">
        <w:rPr>
          <w:sz w:val="16"/>
        </w:rPr>
        <w:t xml:space="preserve">. </w:t>
      </w:r>
      <w:r w:rsidRPr="006E161B">
        <w:rPr>
          <w:rStyle w:val="StyleUnderline"/>
          <w:highlight w:val="green"/>
        </w:rPr>
        <w:t xml:space="preserve">To </w:t>
      </w:r>
      <w:r w:rsidRPr="006E161B">
        <w:rPr>
          <w:rStyle w:val="Emphasis"/>
          <w:highlight w:val="green"/>
        </w:rPr>
        <w:t>stay in power</w:t>
      </w:r>
      <w:r w:rsidRPr="001A1192">
        <w:rPr>
          <w:rStyle w:val="StyleUnderline"/>
        </w:rPr>
        <w:t xml:space="preserve"> and to keep central policy objectives intact, </w:t>
      </w:r>
      <w:r w:rsidRPr="006E161B">
        <w:rPr>
          <w:rStyle w:val="StyleUnderline"/>
          <w:highlight w:val="green"/>
        </w:rPr>
        <w:t>elites</w:t>
      </w:r>
      <w:r w:rsidRPr="001A1192">
        <w:rPr>
          <w:rStyle w:val="StyleUnderline"/>
        </w:rPr>
        <w:t xml:space="preserve"> may have to </w:t>
      </w:r>
      <w:r w:rsidRPr="006E161B">
        <w:rPr>
          <w:rStyle w:val="StyleUnderline"/>
          <w:highlight w:val="green"/>
        </w:rPr>
        <w:t>accept</w:t>
      </w:r>
      <w:r w:rsidRPr="001A1192">
        <w:rPr>
          <w:rStyle w:val="StyleUnderline"/>
        </w:rPr>
        <w:t xml:space="preserve"> some </w:t>
      </w:r>
      <w:r w:rsidRPr="006E161B">
        <w:rPr>
          <w:rStyle w:val="Emphasis"/>
          <w:highlight w:val="green"/>
        </w:rPr>
        <w:t>unintended consequences</w:t>
      </w:r>
      <w:r w:rsidRPr="001A1192">
        <w:rPr>
          <w:rStyle w:val="StyleUnderline"/>
        </w:rPr>
        <w:t xml:space="preserve"> </w:t>
      </w:r>
      <w:r w:rsidRPr="006E161B">
        <w:rPr>
          <w:rStyle w:val="StyleUnderline"/>
          <w:highlight w:val="green"/>
        </w:rPr>
        <w:t>of</w:t>
      </w:r>
      <w:r w:rsidRPr="001A1192">
        <w:rPr>
          <w:rStyle w:val="StyleUnderline"/>
        </w:rPr>
        <w:t xml:space="preserve"> their imperial sales pitch</w:t>
      </w:r>
      <w:r w:rsidRPr="00806F51">
        <w:rPr>
          <w:sz w:val="16"/>
        </w:rPr>
        <w:t xml:space="preserve">.”189 In this case, the </w:t>
      </w:r>
      <w:r w:rsidRPr="001A1192">
        <w:rPr>
          <w:rStyle w:val="StyleUnderline"/>
        </w:rPr>
        <w:t xml:space="preserve">unintended consequences include political upheaval and the </w:t>
      </w:r>
      <w:r w:rsidRPr="006E161B">
        <w:rPr>
          <w:rStyle w:val="StyleUnderline"/>
          <w:highlight w:val="green"/>
        </w:rPr>
        <w:t xml:space="preserve">potential </w:t>
      </w:r>
      <w:r w:rsidRPr="006E161B">
        <w:rPr>
          <w:rStyle w:val="Emphasis"/>
          <w:highlight w:val="green"/>
        </w:rPr>
        <w:t>dissolution</w:t>
      </w:r>
      <w:r w:rsidRPr="006E161B">
        <w:rPr>
          <w:rStyle w:val="StyleUnderline"/>
          <w:highlight w:val="green"/>
        </w:rPr>
        <w:t xml:space="preserve"> of the</w:t>
      </w:r>
      <w:r w:rsidRPr="001A1192">
        <w:rPr>
          <w:rStyle w:val="StyleUnderline"/>
        </w:rPr>
        <w:t xml:space="preserve"> </w:t>
      </w:r>
      <w:proofErr w:type="spellStart"/>
      <w:r w:rsidRPr="001A1192">
        <w:rPr>
          <w:rStyle w:val="StyleUnderline"/>
        </w:rPr>
        <w:t>state</w:t>
      </w:r>
      <w:r w:rsidRPr="006E161B">
        <w:rPr>
          <w:rStyle w:val="StyleUnderline"/>
          <w:highlight w:val="green"/>
        </w:rPr>
        <w:t>party</w:t>
      </w:r>
      <w:proofErr w:type="spellEnd"/>
      <w:r w:rsidRPr="001A1192">
        <w:rPr>
          <w:rStyle w:val="StyleUnderline"/>
        </w:rPr>
        <w:t xml:space="preserve"> apparatus</w:t>
      </w:r>
      <w:r w:rsidRPr="00806F51">
        <w:rPr>
          <w:sz w:val="16"/>
        </w:rPr>
        <w:t xml:space="preserve">. Conventional logic dictates Chinese political survival is staked upon satisfying not the opinion of the “silent majority,” Chinese citizens who mostly likely could do without Taiwan or Hong Kong if it guaranteed continued economic growth, but instead those </w:t>
      </w:r>
      <w:r w:rsidRPr="006954A5">
        <w:rPr>
          <w:rStyle w:val="StyleUnderline"/>
          <w:highlight w:val="green"/>
        </w:rPr>
        <w:t>citizens</w:t>
      </w:r>
      <w:r w:rsidRPr="00806F51">
        <w:rPr>
          <w:sz w:val="16"/>
        </w:rPr>
        <w:t xml:space="preserve"> who </w:t>
      </w:r>
      <w:r w:rsidRPr="001A1192">
        <w:rPr>
          <w:rStyle w:val="StyleUnderline"/>
        </w:rPr>
        <w:t>feel</w:t>
      </w:r>
      <w:r w:rsidRPr="00806F51">
        <w:rPr>
          <w:sz w:val="16"/>
        </w:rPr>
        <w:t xml:space="preserve"> so </w:t>
      </w:r>
      <w:r w:rsidRPr="001A1192">
        <w:rPr>
          <w:rStyle w:val="StyleUnderline"/>
        </w:rPr>
        <w:t xml:space="preserve">strongly and </w:t>
      </w:r>
      <w:r w:rsidRPr="006954A5">
        <w:rPr>
          <w:rStyle w:val="StyleUnderline"/>
          <w:highlight w:val="green"/>
        </w:rPr>
        <w:t xml:space="preserve">buy into </w:t>
      </w:r>
      <w:r w:rsidRPr="006954A5">
        <w:rPr>
          <w:rStyle w:val="Emphasis"/>
          <w:highlight w:val="green"/>
        </w:rPr>
        <w:t>nationalist rhetoric</w:t>
      </w:r>
      <w:r w:rsidRPr="006954A5">
        <w:rPr>
          <w:rStyle w:val="StyleUnderline"/>
          <w:highlight w:val="green"/>
        </w:rPr>
        <w:t xml:space="preserve"> so much</w:t>
      </w:r>
      <w:r w:rsidRPr="00806F51">
        <w:rPr>
          <w:sz w:val="16"/>
        </w:rPr>
        <w:t xml:space="preserve"> that </w:t>
      </w:r>
      <w:r w:rsidRPr="006954A5">
        <w:rPr>
          <w:rStyle w:val="StyleUnderline"/>
          <w:highlight w:val="green"/>
        </w:rPr>
        <w:t>they</w:t>
      </w:r>
      <w:r w:rsidRPr="001A1192">
        <w:rPr>
          <w:rStyle w:val="StyleUnderline"/>
        </w:rPr>
        <w:t xml:space="preserve"> </w:t>
      </w:r>
      <w:r w:rsidRPr="006954A5">
        <w:rPr>
          <w:rStyle w:val="StyleUnderline"/>
          <w:highlight w:val="green"/>
        </w:rPr>
        <w:t>may</w:t>
      </w:r>
      <w:r w:rsidRPr="001A1192">
        <w:rPr>
          <w:rStyle w:val="StyleUnderline"/>
        </w:rPr>
        <w:t xml:space="preserve"> participate in mass </w:t>
      </w:r>
      <w:r w:rsidRPr="006954A5">
        <w:rPr>
          <w:rStyle w:val="StyleUnderline"/>
          <w:highlight w:val="green"/>
        </w:rPr>
        <w:t>protests against</w:t>
      </w:r>
      <w:r w:rsidRPr="001A1192">
        <w:rPr>
          <w:rStyle w:val="StyleUnderline"/>
        </w:rPr>
        <w:t xml:space="preserve"> </w:t>
      </w:r>
      <w:r w:rsidRPr="006954A5">
        <w:rPr>
          <w:rStyle w:val="StyleUnderline"/>
          <w:highlight w:val="green"/>
        </w:rPr>
        <w:t>the government</w:t>
      </w:r>
      <w:r w:rsidRPr="00806F51">
        <w:rPr>
          <w:sz w:val="16"/>
        </w:rPr>
        <w:t>.190 This had led to a growing problem within Chinese policy-making: the country’s military power continues to increase relative to the United States and Taiwan, yet the party has lost control of the narrative of Taiwan’s flirtation with independence or US undermining of strategic interests.191 Furthermore, this nationalist juggernaut occurred nearly simultaneously with Taiwan’s switch from authoritarian, Chinese-facing and mainlander-dominated rule, to a democratic system in which younger generations of Taiwanese lack the romantic ideals of a reunified China.192 Ergo, the “</w:t>
      </w:r>
      <w:r w:rsidRPr="001A1192">
        <w:rPr>
          <w:rStyle w:val="StyleUnderline"/>
        </w:rPr>
        <w:t>unintended consequences</w:t>
      </w:r>
      <w:r w:rsidRPr="00806F51">
        <w:rPr>
          <w:sz w:val="16"/>
        </w:rPr>
        <w:t xml:space="preserve">” originally conceived decades ago have </w:t>
      </w:r>
      <w:r w:rsidRPr="001A1192">
        <w:rPr>
          <w:rStyle w:val="StyleUnderline"/>
        </w:rPr>
        <w:t>continuously increased in volatility</w:t>
      </w:r>
      <w:r w:rsidRPr="00806F51">
        <w:rPr>
          <w:sz w:val="16"/>
        </w:rPr>
        <w:t xml:space="preserve">. An earlier example of this would be the anti-American protests following the accidental bombing of the Chinese embassy in Belgrade. 193 </w:t>
      </w:r>
      <w:r w:rsidRPr="001A1192">
        <w:rPr>
          <w:rStyle w:val="StyleUnderline"/>
        </w:rPr>
        <w:t xml:space="preserve">If such an accident were to happen today, with higher tensions, more modern weapons, and current leadership, </w:t>
      </w:r>
      <w:r w:rsidRPr="006E161B">
        <w:rPr>
          <w:rStyle w:val="StyleUnderline"/>
          <w:highlight w:val="green"/>
        </w:rPr>
        <w:t>the</w:t>
      </w:r>
      <w:r w:rsidRPr="001A1192">
        <w:rPr>
          <w:rStyle w:val="StyleUnderline"/>
        </w:rPr>
        <w:t xml:space="preserve"> ensuing </w:t>
      </w:r>
      <w:r w:rsidRPr="006E161B">
        <w:rPr>
          <w:rStyle w:val="StyleUnderline"/>
          <w:highlight w:val="green"/>
        </w:rPr>
        <w:t xml:space="preserve">crisis could </w:t>
      </w:r>
      <w:r w:rsidRPr="006E161B">
        <w:rPr>
          <w:rStyle w:val="Emphasis"/>
          <w:highlight w:val="green"/>
        </w:rPr>
        <w:t>quickly</w:t>
      </w:r>
      <w:r w:rsidRPr="006E161B">
        <w:rPr>
          <w:rStyle w:val="StyleUnderline"/>
          <w:highlight w:val="green"/>
        </w:rPr>
        <w:t xml:space="preserve"> spiral into </w:t>
      </w:r>
      <w:r w:rsidRPr="006E161B">
        <w:rPr>
          <w:rStyle w:val="Emphasis"/>
          <w:highlight w:val="green"/>
        </w:rPr>
        <w:t>conflict</w:t>
      </w:r>
      <w:r w:rsidRPr="00806F51">
        <w:rPr>
          <w:sz w:val="16"/>
        </w:rPr>
        <w:t xml:space="preserve">. In China’s Hong Kong, A Political and Cultural Perspective, Jiang </w:t>
      </w:r>
      <w:proofErr w:type="spellStart"/>
      <w:r w:rsidRPr="00806F51">
        <w:rPr>
          <w:sz w:val="16"/>
        </w:rPr>
        <w:t>Shigong</w:t>
      </w:r>
      <w:proofErr w:type="spellEnd"/>
      <w:r w:rsidRPr="00806F51">
        <w:rPr>
          <w:sz w:val="16"/>
        </w:rPr>
        <w:t xml:space="preserve"> attempts to reflect on Hong Kong’s role within China. Throughout the work, he uses the word “empire” with positive connotations, actively encouraging the CCP to incorporate elements of dynastic legitimacy and justifying the CCP’s decisions in Hong Kong by saying it ensured “patriotic people ruled Hong Kong.”194 According to him, “The return of Hong Kong was legitimate in political philosophy. Its legitimacy came from historical traditions- ‘Hong Kong as a part of China since ancient times.”195 The emphasis on history goes hand in hand with his earlier quote on “coercion” via modernity. Modernity inconveniences the government because Basic Law, the Sino-British Joint Declaration, and OCTS are not agreements that can easily be ignored. Ideally for him, the CCP could pick and choose when ‘one country’ or ‘two systems’ takes priority. However, his main thesis is that China must transform the identity of Hong Kong residents into people who first and foremost identify with the Chinese nation, or the arrangement of OCTS will never be sufficient. This is an opinion that is not unique to him, but that has circulated within policy-making circles.196 Jiang is not a harmless intellectual- he served as a researcher within the Hong Kong and Macau Liaison office, where he published several books.197 Throughout Jiang’s work, as well as in state media coverage of the city, the city’s history and independent culture is often reduced. Wai-Man Lam writes, “Hong Kong is </w:t>
      </w:r>
      <w:proofErr w:type="spellStart"/>
      <w:r w:rsidRPr="00806F51">
        <w:rPr>
          <w:sz w:val="16"/>
        </w:rPr>
        <w:t>re-emphasised</w:t>
      </w:r>
      <w:proofErr w:type="spellEnd"/>
      <w:r w:rsidRPr="00806F51">
        <w:rPr>
          <w:sz w:val="16"/>
        </w:rPr>
        <w:t xml:space="preserve">, and in fact </w:t>
      </w:r>
      <w:proofErr w:type="spellStart"/>
      <w:r w:rsidRPr="00806F51">
        <w:rPr>
          <w:sz w:val="16"/>
        </w:rPr>
        <w:t>minimalised</w:t>
      </w:r>
      <w:proofErr w:type="spellEnd"/>
      <w:r w:rsidRPr="00806F51">
        <w:rPr>
          <w:sz w:val="16"/>
        </w:rPr>
        <w:t xml:space="preserve"> by Chinese officials as an economic city.”198 To briefly return to Anderson’s theories on nationalism and national identities, the goal of this language is to ensure that the imagined community of Hong Kong not only stays on the sub-national level, but that its existence is reduced to the imagination of just a few. Acknowledgement of democratic demands, or infractions against Basic Law, would implicitly not just support protestors, but also implicitly support the other imagined communities that the CCP hopes to erase. Even Xi himself stated, “China’s continuous and rapid development over the years provides an invaluable opportunity, an inexhaustible source of strength, and a broad space for Hong Kong’s development. As a saying in Hong Kong goes, “After leaving Suzhou, a traveler will find it hard to get a ride on a boat,” meaning an opportunity missed is an opportunity lost.”199 Hong Kong protestors waving British or American flags, Western media outlets’ favorable depiction of democratic movements, and increasing mutual suspicion all play a part in mainland depictions of the protests. </w:t>
      </w:r>
      <w:r w:rsidRPr="001A1192">
        <w:rPr>
          <w:rStyle w:val="StyleUnderline"/>
        </w:rPr>
        <w:t>News stories</w:t>
      </w:r>
      <w:r w:rsidRPr="00806F51">
        <w:rPr>
          <w:sz w:val="16"/>
        </w:rPr>
        <w:t xml:space="preserve"> for The People’s Daily, all throughout the Umbrella Movement, as well as the Anti-Extradition Protests, cite “</w:t>
      </w:r>
      <w:r w:rsidRPr="001A1192">
        <w:rPr>
          <w:rStyle w:val="StyleUnderline"/>
        </w:rPr>
        <w:t>hostile foreign forces” as attempting to undermine Chinese sovereignty</w:t>
      </w:r>
      <w:r w:rsidRPr="00806F51">
        <w:rPr>
          <w:sz w:val="16"/>
        </w:rPr>
        <w:t xml:space="preserve">.200 The Simon Cheng incident during the 2019 protest illustrates how </w:t>
      </w:r>
      <w:r w:rsidRPr="001A1192">
        <w:rPr>
          <w:rStyle w:val="StyleUnderline"/>
        </w:rPr>
        <w:t xml:space="preserve">protests strike at the heart of the CCP’s PR problem, and how the divergent international and domestic </w:t>
      </w:r>
      <w:proofErr w:type="gramStart"/>
      <w:r w:rsidRPr="001A1192">
        <w:rPr>
          <w:rStyle w:val="StyleUnderline"/>
        </w:rPr>
        <w:t>audiences</w:t>
      </w:r>
      <w:proofErr w:type="gramEnd"/>
      <w:r w:rsidRPr="001A1192">
        <w:rPr>
          <w:rStyle w:val="StyleUnderline"/>
        </w:rPr>
        <w:t xml:space="preserve"> conflict</w:t>
      </w:r>
      <w:r w:rsidRPr="00806F51">
        <w:rPr>
          <w:sz w:val="16"/>
        </w:rPr>
        <w:t xml:space="preserve">. In August, </w:t>
      </w:r>
      <w:r w:rsidRPr="00FA4AF3">
        <w:rPr>
          <w:rStyle w:val="StyleUnderline"/>
        </w:rPr>
        <w:t>Chinese security forces</w:t>
      </w:r>
      <w:r w:rsidRPr="00806F51">
        <w:rPr>
          <w:sz w:val="16"/>
        </w:rPr>
        <w:t xml:space="preserve"> detained, interrogated, and </w:t>
      </w:r>
      <w:r w:rsidRPr="00FA4AF3">
        <w:rPr>
          <w:rStyle w:val="StyleUnderline"/>
        </w:rPr>
        <w:t>tortured</w:t>
      </w:r>
      <w:r w:rsidRPr="00806F51">
        <w:rPr>
          <w:sz w:val="16"/>
        </w:rPr>
        <w:t xml:space="preserve"> Simon </w:t>
      </w:r>
      <w:r w:rsidRPr="00FA4AF3">
        <w:rPr>
          <w:rStyle w:val="StyleUnderline"/>
        </w:rPr>
        <w:t>Cheng, a Hong Kong resident and British consulate worker</w:t>
      </w:r>
      <w:r w:rsidRPr="00806F51">
        <w:rPr>
          <w:sz w:val="16"/>
        </w:rPr>
        <w:t xml:space="preserve">. At the Hong Kong-Shenzhen high-speed rail link, Chinese police stopped Cheng and placed him on a train going back to Shenzhen, reinforcing the increasing blurriness of the legal boundaries between Hong Kong and the Mainland.201 During interrogation, police mostly focused on his role as an agent for the British government to incite unrest in Hong Kong UK government sources found his claims credible, and Chinese police later released a tape of Cheng confessing to soliciting prostitutes, a common tactic used to shame political prisoners. The incident greatly inflamed China-UK relations, whose officials increasingly took a pro-protestor position, and it also further incited anger in the city as Cheng alleged that with him in prison were several Hong Kong protestors. 202 However, </w:t>
      </w:r>
      <w:r w:rsidRPr="00FA4AF3">
        <w:rPr>
          <w:rStyle w:val="StyleUnderline"/>
        </w:rPr>
        <w:t>domestically, it is effective for the CCP to kidnap a consular worker as it allows them to continue to cite outside enemies</w:t>
      </w:r>
      <w:r w:rsidRPr="00806F51">
        <w:rPr>
          <w:sz w:val="16"/>
        </w:rPr>
        <w:t xml:space="preserve">. </w:t>
      </w:r>
      <w:r w:rsidRPr="00FA4AF3">
        <w:rPr>
          <w:rStyle w:val="StyleUnderline"/>
        </w:rPr>
        <w:t>This tactic not only perpetuates myths about a hostile Western world</w:t>
      </w:r>
      <w:r w:rsidRPr="00806F51">
        <w:rPr>
          <w:sz w:val="16"/>
        </w:rPr>
        <w:t xml:space="preserve">, when the reality is a much murkier situation of aggression on both sides, </w:t>
      </w:r>
      <w:r w:rsidRPr="00FA4AF3">
        <w:rPr>
          <w:rStyle w:val="StyleUnderline"/>
        </w:rPr>
        <w:t>but</w:t>
      </w:r>
      <w:r w:rsidRPr="00806F51">
        <w:rPr>
          <w:sz w:val="16"/>
        </w:rPr>
        <w:t xml:space="preserve"> also </w:t>
      </w:r>
      <w:r w:rsidRPr="00FA4AF3">
        <w:rPr>
          <w:rStyle w:val="StyleUnderline"/>
        </w:rPr>
        <w:t>undermines the legitimate complaints of the Hong Kong</w:t>
      </w:r>
      <w:r w:rsidRPr="00806F51">
        <w:rPr>
          <w:sz w:val="16"/>
        </w:rPr>
        <w:t xml:space="preserve"> </w:t>
      </w:r>
      <w:r w:rsidRPr="00FA4AF3">
        <w:rPr>
          <w:rStyle w:val="StyleUnderline"/>
        </w:rPr>
        <w:t>population</w:t>
      </w:r>
      <w:r w:rsidRPr="00806F51">
        <w:rPr>
          <w:sz w:val="16"/>
        </w:rPr>
        <w:t xml:space="preserve">. In one small study about news coverage of the Hong Kong protests, the writers found that there was a negative correlation between nationalism and attitudes toward democracy or pro-democratic movements.203 The same study also showed that people who were against the protests were more likely to read state news media in China. Overseas Chinese who had access to outside sources were more likely to support protestors, and less likely to cite reasons such as “foreign forces” as arguments behind the protests. However, like many other propaganda tactics, </w:t>
      </w:r>
      <w:r w:rsidRPr="006954A5">
        <w:rPr>
          <w:rStyle w:val="StyleUnderline"/>
          <w:highlight w:val="green"/>
        </w:rPr>
        <w:t>this narrative</w:t>
      </w:r>
      <w:r w:rsidRPr="006954A5">
        <w:rPr>
          <w:rStyle w:val="StyleUnderline"/>
        </w:rPr>
        <w:t xml:space="preserve"> </w:t>
      </w:r>
      <w:r w:rsidRPr="006954A5">
        <w:rPr>
          <w:rStyle w:val="Emphasis"/>
          <w:highlight w:val="green"/>
        </w:rPr>
        <w:t>severely limits</w:t>
      </w:r>
      <w:r w:rsidRPr="006954A5">
        <w:rPr>
          <w:rStyle w:val="StyleUnderline"/>
        </w:rPr>
        <w:t xml:space="preserve"> </w:t>
      </w:r>
      <w:r w:rsidRPr="006954A5">
        <w:rPr>
          <w:rStyle w:val="StyleUnderline"/>
          <w:highlight w:val="green"/>
        </w:rPr>
        <w:t>the</w:t>
      </w:r>
      <w:r w:rsidRPr="006954A5">
        <w:rPr>
          <w:rStyle w:val="StyleUnderline"/>
        </w:rPr>
        <w:t xml:space="preserve"> </w:t>
      </w:r>
      <w:r w:rsidRPr="006954A5">
        <w:rPr>
          <w:rStyle w:val="StyleUnderline"/>
          <w:highlight w:val="green"/>
        </w:rPr>
        <w:t xml:space="preserve">government’s ability to </w:t>
      </w:r>
      <w:r w:rsidRPr="006954A5">
        <w:rPr>
          <w:rStyle w:val="Emphasis"/>
          <w:highlight w:val="green"/>
        </w:rPr>
        <w:t>bargain</w:t>
      </w:r>
      <w:r w:rsidRPr="006954A5">
        <w:rPr>
          <w:rStyle w:val="StyleUnderline"/>
        </w:rPr>
        <w:t xml:space="preserve"> with protestors</w:t>
      </w:r>
      <w:r w:rsidRPr="00806F51">
        <w:rPr>
          <w:sz w:val="16"/>
        </w:rPr>
        <w:t xml:space="preserve">. </w:t>
      </w:r>
      <w:r w:rsidRPr="006E161B">
        <w:rPr>
          <w:rStyle w:val="StyleUnderline"/>
          <w:highlight w:val="green"/>
        </w:rPr>
        <w:t xml:space="preserve">To </w:t>
      </w:r>
      <w:r w:rsidRPr="006954A5">
        <w:rPr>
          <w:rStyle w:val="Emphasis"/>
          <w:highlight w:val="green"/>
        </w:rPr>
        <w:t>acquiesce</w:t>
      </w:r>
      <w:r w:rsidRPr="006E161B">
        <w:rPr>
          <w:rStyle w:val="StyleUnderline"/>
          <w:highlight w:val="green"/>
        </w:rPr>
        <w:t xml:space="preserve"> in Hong Kong is </w:t>
      </w:r>
      <w:r w:rsidRPr="006E161B">
        <w:rPr>
          <w:rStyle w:val="Emphasis"/>
          <w:highlight w:val="green"/>
        </w:rPr>
        <w:t>not to listen</w:t>
      </w:r>
      <w:r w:rsidRPr="006E161B">
        <w:rPr>
          <w:rStyle w:val="StyleUnderline"/>
          <w:highlight w:val="green"/>
        </w:rPr>
        <w:t xml:space="preserve"> to</w:t>
      </w:r>
      <w:r w:rsidRPr="00FA4AF3">
        <w:rPr>
          <w:rStyle w:val="StyleUnderline"/>
        </w:rPr>
        <w:t xml:space="preserve"> fellow </w:t>
      </w:r>
      <w:r w:rsidRPr="006E161B">
        <w:rPr>
          <w:rStyle w:val="StyleUnderline"/>
          <w:highlight w:val="green"/>
        </w:rPr>
        <w:t>Chinese</w:t>
      </w:r>
      <w:r w:rsidRPr="00FA4AF3">
        <w:rPr>
          <w:rStyle w:val="StyleUnderline"/>
        </w:rPr>
        <w:t xml:space="preserve"> </w:t>
      </w:r>
      <w:r w:rsidRPr="006E161B">
        <w:rPr>
          <w:rStyle w:val="StyleUnderline"/>
          <w:highlight w:val="green"/>
        </w:rPr>
        <w:t>citizens</w:t>
      </w:r>
      <w:r w:rsidRPr="00FA4AF3">
        <w:rPr>
          <w:rStyle w:val="StyleUnderline"/>
        </w:rPr>
        <w:t xml:space="preserve">, it is </w:t>
      </w:r>
      <w:r w:rsidRPr="006E161B">
        <w:rPr>
          <w:rStyle w:val="StyleUnderline"/>
          <w:highlight w:val="green"/>
        </w:rPr>
        <w:t>to be</w:t>
      </w:r>
      <w:r w:rsidRPr="00FA4AF3">
        <w:rPr>
          <w:rStyle w:val="StyleUnderline"/>
        </w:rPr>
        <w:t xml:space="preserve"> </w:t>
      </w:r>
      <w:r w:rsidRPr="006E161B">
        <w:rPr>
          <w:rStyle w:val="Emphasis"/>
          <w:highlight w:val="green"/>
        </w:rPr>
        <w:t>misled</w:t>
      </w:r>
      <w:r w:rsidRPr="00FA4AF3">
        <w:rPr>
          <w:rStyle w:val="StyleUnderline"/>
        </w:rPr>
        <w:t xml:space="preserve"> </w:t>
      </w:r>
      <w:r w:rsidRPr="006E161B">
        <w:rPr>
          <w:rStyle w:val="StyleUnderline"/>
          <w:highlight w:val="green"/>
        </w:rPr>
        <w:t>by the West</w:t>
      </w:r>
      <w:r w:rsidRPr="00FA4AF3">
        <w:rPr>
          <w:rStyle w:val="StyleUnderline"/>
        </w:rPr>
        <w:t xml:space="preserve"> once again </w:t>
      </w:r>
      <w:r w:rsidRPr="006954A5">
        <w:rPr>
          <w:rStyle w:val="StyleUnderline"/>
          <w:highlight w:val="green"/>
        </w:rPr>
        <w:t>attempting to transform China into a</w:t>
      </w:r>
      <w:r w:rsidRPr="00FA4AF3">
        <w:rPr>
          <w:rStyle w:val="StyleUnderline"/>
        </w:rPr>
        <w:t xml:space="preserve"> </w:t>
      </w:r>
      <w:r w:rsidRPr="001674DE">
        <w:rPr>
          <w:rStyle w:val="StyleUnderline"/>
          <w:color w:val="000000" w:themeColor="text1"/>
          <w:highlight w:val="green"/>
        </w:rPr>
        <w:t>liberal democracy</w:t>
      </w:r>
      <w:r w:rsidRPr="00806F51">
        <w:rPr>
          <w:sz w:val="16"/>
        </w:rPr>
        <w:t xml:space="preserve">. </w:t>
      </w:r>
      <w:r w:rsidRPr="006954A5">
        <w:rPr>
          <w:sz w:val="16"/>
        </w:rPr>
        <w:t xml:space="preserve">Therefore, </w:t>
      </w:r>
      <w:r w:rsidRPr="006954A5">
        <w:rPr>
          <w:rStyle w:val="StyleUnderline"/>
        </w:rPr>
        <w:t>the protests, Hong</w:t>
      </w:r>
      <w:r w:rsidRPr="006E161B">
        <w:rPr>
          <w:rStyle w:val="StyleUnderline"/>
        </w:rPr>
        <w:t xml:space="preserve"> Kong, and democracy are</w:t>
      </w:r>
      <w:r w:rsidRPr="00FA4AF3">
        <w:rPr>
          <w:rStyle w:val="StyleUnderline"/>
        </w:rPr>
        <w:t xml:space="preserve"> inextricable from the tension in China’s relationship with the United States</w:t>
      </w:r>
      <w:r w:rsidRPr="00806F51">
        <w:rPr>
          <w:sz w:val="16"/>
        </w:rPr>
        <w:t xml:space="preserve">. Snyder’s relevant observations do not end at merely describing domino theory. His analysis of the </w:t>
      </w:r>
      <w:r w:rsidRPr="00FA4AF3">
        <w:rPr>
          <w:rStyle w:val="StyleUnderline"/>
        </w:rPr>
        <w:t xml:space="preserve">domestic situations within Japan and </w:t>
      </w:r>
      <w:r w:rsidRPr="00FA4AF3">
        <w:rPr>
          <w:rStyle w:val="StyleUnderline"/>
        </w:rPr>
        <w:lastRenderedPageBreak/>
        <w:t>Germany</w:t>
      </w:r>
      <w:r w:rsidRPr="00806F51">
        <w:rPr>
          <w:sz w:val="16"/>
        </w:rPr>
        <w:t xml:space="preserve"> that </w:t>
      </w:r>
      <w:r w:rsidRPr="00FA4AF3">
        <w:rPr>
          <w:rStyle w:val="StyleUnderline"/>
        </w:rPr>
        <w:t>led both countries down a path of world war and</w:t>
      </w:r>
      <w:r w:rsidRPr="00806F51">
        <w:rPr>
          <w:sz w:val="16"/>
        </w:rPr>
        <w:t xml:space="preserve"> eventual </w:t>
      </w:r>
      <w:r w:rsidRPr="00FA4AF3">
        <w:rPr>
          <w:rStyle w:val="StyleUnderline"/>
        </w:rPr>
        <w:t>destruction has</w:t>
      </w:r>
      <w:r w:rsidRPr="00806F51">
        <w:rPr>
          <w:sz w:val="16"/>
        </w:rPr>
        <w:t xml:space="preserve"> several </w:t>
      </w:r>
      <w:r w:rsidRPr="00FA4AF3">
        <w:rPr>
          <w:rStyle w:val="StyleUnderline"/>
        </w:rPr>
        <w:t>parallels within</w:t>
      </w:r>
      <w:r w:rsidRPr="00806F51">
        <w:rPr>
          <w:sz w:val="16"/>
        </w:rPr>
        <w:t xml:space="preserve"> modern day </w:t>
      </w:r>
      <w:r w:rsidRPr="00FA4AF3">
        <w:rPr>
          <w:rStyle w:val="StyleUnderline"/>
        </w:rPr>
        <w:t>China</w:t>
      </w:r>
      <w:r w:rsidRPr="00806F51">
        <w:rPr>
          <w:sz w:val="16"/>
        </w:rPr>
        <w:t xml:space="preserve">. He finds that late industrialization, including “large government role in in mobilizing and allocating investment, centralized financial institutions, relatively low levels of mass consumption, and economic concentration in the hands of a few giant cartels,” played a massive role in the expansion undertaken by both nations, as the melding of government and financial institutions led to a feedback loop with little space for democratic intervention.204 </w:t>
      </w:r>
      <w:r w:rsidRPr="006E161B">
        <w:rPr>
          <w:rStyle w:val="StyleUnderline"/>
        </w:rPr>
        <w:t>China</w:t>
      </w:r>
      <w:r w:rsidRPr="00806F51">
        <w:rPr>
          <w:sz w:val="16"/>
        </w:rPr>
        <w:t xml:space="preserve">’s economic rise </w:t>
      </w:r>
      <w:r w:rsidRPr="006E161B">
        <w:rPr>
          <w:rStyle w:val="StyleUnderline"/>
        </w:rPr>
        <w:t>demonstrates all of these issues</w:t>
      </w:r>
      <w:r w:rsidRPr="00806F51">
        <w:rPr>
          <w:sz w:val="16"/>
        </w:rPr>
        <w:t xml:space="preserve">: state-owned enterprises dominate the economy and a political banking sector secures cheap lines of credit for favorite firms. Successful Chinese enterprises often work in tandem with the state on matters such as trade policy and the development of technologies considered essential for the CCP’s larger goals. The limited levels of consumption in turn limit firm’s abilities to expand within China’s domestic </w:t>
      </w:r>
      <w:proofErr w:type="gramStart"/>
      <w:r w:rsidRPr="00806F51">
        <w:rPr>
          <w:sz w:val="16"/>
        </w:rPr>
        <w:t>market, and</w:t>
      </w:r>
      <w:proofErr w:type="gramEnd"/>
      <w:r w:rsidRPr="00806F51">
        <w:rPr>
          <w:sz w:val="16"/>
        </w:rPr>
        <w:t xml:space="preserve"> contribute to severe wealth stratification and income inequality that threatens cohesion as economic progress is confined to select urban areas primarily located on the eastern seaboard.205 The byzantine nature of the CCP, with its many councils, </w:t>
      </w:r>
      <w:r w:rsidRPr="006954A5">
        <w:rPr>
          <w:sz w:val="16"/>
          <w:szCs w:val="16"/>
        </w:rPr>
        <w:t xml:space="preserve">committees, and massive membership adds more complications with regard to China’s policy aims. As Snyder explains, a cartelized government, in which </w:t>
      </w:r>
      <w:proofErr w:type="gramStart"/>
      <w:r w:rsidRPr="006954A5">
        <w:rPr>
          <w:sz w:val="16"/>
          <w:szCs w:val="16"/>
        </w:rPr>
        <w:t>various different</w:t>
      </w:r>
      <w:proofErr w:type="gramEnd"/>
      <w:r w:rsidRPr="006954A5">
        <w:rPr>
          <w:sz w:val="16"/>
          <w:szCs w:val="16"/>
        </w:rPr>
        <w:t xml:space="preserve"> factions pull policy in different ways may lead to a situation in which the end result is an unintended consequence by all parties involved. In China, this is reflected in the complex process by which CCP leadership is chosen, a process that over the years has increasingly played out in the public sphere. For example, during the campaigns by Bo </w:t>
      </w:r>
      <w:proofErr w:type="spellStart"/>
      <w:r w:rsidRPr="006954A5">
        <w:rPr>
          <w:sz w:val="16"/>
          <w:szCs w:val="16"/>
        </w:rPr>
        <w:t>Xilai</w:t>
      </w:r>
      <w:proofErr w:type="spellEnd"/>
      <w:r w:rsidRPr="006954A5">
        <w:rPr>
          <w:sz w:val="16"/>
          <w:szCs w:val="16"/>
        </w:rPr>
        <w:t xml:space="preserve"> and Xi Jinping, both publicly criticized each other in the media, previously unheard of within internal CCP politics.206 </w:t>
      </w:r>
      <w:proofErr w:type="spellStart"/>
      <w:r w:rsidRPr="006954A5">
        <w:rPr>
          <w:sz w:val="16"/>
          <w:szCs w:val="16"/>
        </w:rPr>
        <w:t>Nien</w:t>
      </w:r>
      <w:proofErr w:type="spellEnd"/>
      <w:r w:rsidRPr="006954A5">
        <w:rPr>
          <w:sz w:val="16"/>
          <w:szCs w:val="16"/>
        </w:rPr>
        <w:t>-Ching Chang Liao states, “China’s provocative behavior is driven by the dysfunctional internal dynamics of the government’s decision-making process. Certain ministries or agencies- the military, the fishing industry, the oil industry, various maritime agencies, provincial governments, and other local actors- might harbor parochial objectives of increasing their budget, promoting trade, or ensuring adequate supplies of energy.”207 The different goals of various government actors, either local officials, leaders of state-owned enterprises, or institutional actors, reflects inconsistency and unreliability</w:t>
      </w:r>
      <w:r w:rsidRPr="00806F51">
        <w:rPr>
          <w:sz w:val="16"/>
        </w:rPr>
        <w:t xml:space="preserve">. How does this relate to Hong Kong? Due to the autonomy promised within Basic Law, the Liaison Office in Hong Kong, the Office of the HKSAR in Beijing, and the Office of the Commissioner of the Ministry of Foreign Affairs of the People's Republic of China in the Hong Kong Special Administrative Region all influence policy with regards to Hong Kong. Some believe that the Hong Kong government’s initial missteps during the early stages of 2019’s crisis were caused in part by the conflicting instructions received from different offices. 208 Therefore, not only does cartelization make China’s domestic and foreign policy unwieldly, </w:t>
      </w:r>
      <w:proofErr w:type="gramStart"/>
      <w:r w:rsidRPr="00806F51">
        <w:rPr>
          <w:sz w:val="16"/>
        </w:rPr>
        <w:t>it</w:t>
      </w:r>
      <w:proofErr w:type="gramEnd"/>
      <w:r w:rsidRPr="00806F51">
        <w:rPr>
          <w:sz w:val="16"/>
        </w:rPr>
        <w:t xml:space="preserve"> also played a direct role in how the situation in Hong Kong deteriorated further. </w:t>
      </w:r>
    </w:p>
    <w:p w14:paraId="024E763F" w14:textId="77777777" w:rsidR="005725A7" w:rsidRPr="005725A7" w:rsidRDefault="005725A7" w:rsidP="005725A7">
      <w:pPr>
        <w:pStyle w:val="Heading4"/>
        <w:rPr>
          <w:b/>
          <w:bCs/>
          <w:i w:val="0"/>
          <w:iCs w:val="0"/>
          <w:color w:val="000000" w:themeColor="text1"/>
        </w:rPr>
      </w:pPr>
      <w:r w:rsidRPr="001674DE">
        <w:rPr>
          <w:b/>
          <w:bCs/>
          <w:i w:val="0"/>
          <w:iCs w:val="0"/>
          <w:color w:val="000000" w:themeColor="text1"/>
        </w:rPr>
        <w:t>The</w:t>
      </w:r>
      <w:r w:rsidRPr="005725A7">
        <w:rPr>
          <w:b/>
          <w:bCs/>
          <w:i w:val="0"/>
          <w:iCs w:val="0"/>
          <w:color w:val="000000" w:themeColor="text1"/>
        </w:rPr>
        <w:t xml:space="preserve"> perception of backing down on a “core interest” magnifies the link – the </w:t>
      </w:r>
      <w:proofErr w:type="spellStart"/>
      <w:r w:rsidRPr="005725A7">
        <w:rPr>
          <w:b/>
          <w:bCs/>
          <w:i w:val="0"/>
          <w:iCs w:val="0"/>
          <w:color w:val="000000" w:themeColor="text1"/>
        </w:rPr>
        <w:t>aff</w:t>
      </w:r>
      <w:proofErr w:type="spellEnd"/>
      <w:r w:rsidRPr="005725A7">
        <w:rPr>
          <w:b/>
          <w:bCs/>
          <w:i w:val="0"/>
          <w:iCs w:val="0"/>
          <w:color w:val="000000" w:themeColor="text1"/>
        </w:rPr>
        <w:t xml:space="preserve"> is seen as compromising national sovereignty</w:t>
      </w:r>
    </w:p>
    <w:p w14:paraId="171B00B8" w14:textId="77777777" w:rsidR="005725A7" w:rsidRPr="00FA4AF3" w:rsidRDefault="005725A7" w:rsidP="005725A7">
      <w:proofErr w:type="spellStart"/>
      <w:r w:rsidRPr="005725A7">
        <w:rPr>
          <w:rStyle w:val="Heading4Char"/>
          <w:b/>
          <w:bCs/>
          <w:i w:val="0"/>
          <w:iCs w:val="0"/>
          <w:color w:val="000000" w:themeColor="text1"/>
        </w:rPr>
        <w:t>Hiciano</w:t>
      </w:r>
      <w:proofErr w:type="spellEnd"/>
      <w:r w:rsidRPr="005725A7">
        <w:rPr>
          <w:rStyle w:val="Heading4Char"/>
          <w:b/>
          <w:bCs/>
          <w:i w:val="0"/>
          <w:iCs w:val="0"/>
          <w:color w:val="000000" w:themeColor="text1"/>
        </w:rPr>
        <w:t xml:space="preserve"> 20</w:t>
      </w:r>
      <w:r w:rsidRPr="005725A7">
        <w:rPr>
          <w:color w:val="000000" w:themeColor="text1"/>
        </w:rPr>
        <w:t xml:space="preserve"> </w:t>
      </w:r>
      <w:r>
        <w:t>[</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01F73E4F" w14:textId="77777777" w:rsidR="005725A7" w:rsidRPr="00FA4AF3" w:rsidRDefault="005725A7" w:rsidP="005725A7">
      <w:pPr>
        <w:rPr>
          <w:sz w:val="16"/>
        </w:rPr>
      </w:pPr>
      <w:r w:rsidRPr="00FA4AF3">
        <w:rPr>
          <w:sz w:val="16"/>
        </w:rPr>
        <w:t xml:space="preserve">Core Interests In Mainland criticisms and observations of Hong Kong’s status, several sources present a focus on the definition of “one country.” In another speech contained within The Governance of China, Xi highlights that </w:t>
      </w:r>
      <w:r w:rsidRPr="00FA4AF3">
        <w:rPr>
          <w:rStyle w:val="StyleUnderline"/>
        </w:rPr>
        <w:t>for OCTS to</w:t>
      </w:r>
      <w:r w:rsidRPr="00FA4AF3">
        <w:rPr>
          <w:sz w:val="16"/>
        </w:rPr>
        <w:t xml:space="preserve"> function, there must be a “strong sense of one country.” He further adds that </w:t>
      </w:r>
      <w:r w:rsidRPr="006954A5">
        <w:rPr>
          <w:rStyle w:val="Emphasis"/>
          <w:highlight w:val="gree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6954A5">
        <w:rPr>
          <w:rStyle w:val="StyleUnderline"/>
          <w:highlight w:val="green"/>
        </w:rPr>
        <w:t>is</w:t>
      </w:r>
      <w:r w:rsidRPr="00FA4AF3">
        <w:rPr>
          <w:rStyle w:val="StyleUnderline"/>
        </w:rPr>
        <w:t xml:space="preserve"> </w:t>
      </w:r>
      <w:r w:rsidRPr="006954A5">
        <w:rPr>
          <w:rStyle w:val="StyleUnderline"/>
          <w:highlight w:val="green"/>
        </w:rPr>
        <w:t>China’s</w:t>
      </w:r>
      <w:r w:rsidRPr="00FA4AF3">
        <w:rPr>
          <w:rStyle w:val="StyleUnderline"/>
        </w:rPr>
        <w:t xml:space="preserve"> “</w:t>
      </w:r>
      <w:r w:rsidRPr="006954A5">
        <w:rPr>
          <w:rStyle w:val="Emphasis"/>
          <w:highlight w:val="gree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6954A5">
        <w:rPr>
          <w:rStyle w:val="StyleUnderline"/>
          <w:highlight w:val="green"/>
        </w:rPr>
        <w:t xml:space="preserve">The </w:t>
      </w:r>
      <w:r w:rsidRPr="006954A5">
        <w:rPr>
          <w:rStyle w:val="Emphasis"/>
          <w:highlight w:val="green"/>
        </w:rPr>
        <w:t>nationalist core</w:t>
      </w:r>
      <w:r w:rsidRPr="00FA4AF3">
        <w:rPr>
          <w:rStyle w:val="StyleUnderline"/>
        </w:rPr>
        <w:t xml:space="preserve"> </w:t>
      </w:r>
      <w:r w:rsidRPr="006954A5">
        <w:rPr>
          <w:rStyle w:val="StyleUnderline"/>
          <w:highlight w:val="green"/>
        </w:rPr>
        <w:t xml:space="preserve">of CCP </w:t>
      </w:r>
      <w:r w:rsidRPr="006954A5">
        <w:rPr>
          <w:rStyle w:val="Emphasis"/>
          <w:highlight w:val="green"/>
        </w:rPr>
        <w:t>legitimacy</w:t>
      </w:r>
      <w:r w:rsidRPr="00FA4AF3">
        <w:rPr>
          <w:rStyle w:val="StyleUnderline"/>
        </w:rPr>
        <w:t xml:space="preserve"> and mythmaking </w:t>
      </w:r>
      <w:r w:rsidRPr="006954A5">
        <w:rPr>
          <w:rStyle w:val="StyleUnderline"/>
          <w:highlight w:val="green"/>
        </w:rPr>
        <w:t>is</w:t>
      </w:r>
      <w:r w:rsidRPr="00FA4AF3">
        <w:rPr>
          <w:rStyle w:val="StyleUnderline"/>
        </w:rPr>
        <w:t xml:space="preserve"> that </w:t>
      </w:r>
      <w:r w:rsidRPr="006954A5">
        <w:rPr>
          <w:rStyle w:val="StyleUnderline"/>
          <w:highlight w:val="green"/>
        </w:rPr>
        <w:t>the</w:t>
      </w:r>
      <w:r w:rsidRPr="00FA4AF3">
        <w:rPr>
          <w:rStyle w:val="StyleUnderline"/>
        </w:rPr>
        <w:t xml:space="preserve"> </w:t>
      </w:r>
      <w:r w:rsidRPr="006954A5">
        <w:rPr>
          <w:rStyle w:val="Emphasis"/>
          <w:highlight w:val="green"/>
        </w:rPr>
        <w:t>party</w:t>
      </w:r>
      <w:r w:rsidRPr="00FA4AF3">
        <w:rPr>
          <w:rStyle w:val="StyleUnderline"/>
        </w:rPr>
        <w:t xml:space="preserve"> </w:t>
      </w:r>
      <w:r w:rsidRPr="006954A5">
        <w:rPr>
          <w:rStyle w:val="StyleUnderline"/>
          <w:highlight w:val="green"/>
        </w:rPr>
        <w:t>will</w:t>
      </w:r>
      <w:r w:rsidRPr="00FA4AF3">
        <w:rPr>
          <w:rStyle w:val="StyleUnderline"/>
        </w:rPr>
        <w:t xml:space="preserve"> be the </w:t>
      </w:r>
      <w:r w:rsidRPr="006954A5">
        <w:rPr>
          <w:rStyle w:val="StyleUnderline"/>
        </w:rPr>
        <w:t xml:space="preserve">vanguard to </w:t>
      </w:r>
      <w:r w:rsidRPr="006954A5">
        <w:rPr>
          <w:rStyle w:val="StyleUnderline"/>
          <w:highlight w:val="gree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w:t>
      </w:r>
      <w:proofErr w:type="gramStart"/>
      <w:r w:rsidRPr="006954A5">
        <w:rPr>
          <w:rStyle w:val="StyleUnderline"/>
        </w:rPr>
        <w:t>made reference</w:t>
      </w:r>
      <w:proofErr w:type="gramEnd"/>
      <w:r w:rsidRPr="006954A5">
        <w:rPr>
          <w:rStyle w:val="StyleUnderline"/>
        </w:rPr>
        <w:t xml:space="preserve"> to the goal of returning the nation</w:t>
      </w:r>
      <w:r w:rsidRPr="00FA4AF3">
        <w:rPr>
          <w:rStyle w:val="StyleUnderline"/>
        </w:rPr>
        <w:t xml:space="preserve"> </w:t>
      </w:r>
      <w:r w:rsidRPr="006954A5">
        <w:rPr>
          <w:rStyle w:val="StyleUnderline"/>
          <w:highlight w:val="green"/>
        </w:rPr>
        <w:t xml:space="preserve">to its </w:t>
      </w:r>
      <w:r w:rsidRPr="006954A5">
        <w:rPr>
          <w:rStyle w:val="Emphasis"/>
          <w:highlight w:val="green"/>
        </w:rPr>
        <w:t>previous heights</w:t>
      </w:r>
      <w:r w:rsidRPr="00FA4AF3">
        <w:rPr>
          <w:sz w:val="16"/>
        </w:rPr>
        <w:t xml:space="preserve">.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w:t>
      </w:r>
      <w:proofErr w:type="gramStart"/>
      <w:r w:rsidRPr="00FA4AF3">
        <w:rPr>
          <w:sz w:val="16"/>
        </w:rPr>
        <w:t>it</w:t>
      </w:r>
      <w:proofErr w:type="gramEnd"/>
      <w:r w:rsidRPr="00FA4AF3">
        <w:rPr>
          <w:sz w:val="16"/>
        </w:rPr>
        <w:t xml:space="preserve">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w:t>
      </w:r>
      <w:proofErr w:type="gramStart"/>
      <w:r w:rsidRPr="00FA4AF3">
        <w:rPr>
          <w:sz w:val="16"/>
        </w:rPr>
        <w:t>states</w:t>
      </w:r>
      <w:proofErr w:type="gramEnd"/>
      <w:r w:rsidRPr="00FA4AF3">
        <w:rPr>
          <w:sz w:val="16"/>
        </w:rPr>
        <w:t>, “</w:t>
      </w:r>
      <w:r w:rsidRPr="00FA4AF3">
        <w:rPr>
          <w:rStyle w:val="StyleUnderline"/>
        </w:rPr>
        <w:t xml:space="preserve">By </w:t>
      </w:r>
      <w:r w:rsidRPr="006954A5">
        <w:rPr>
          <w:rStyle w:val="StyleUnderline"/>
          <w:highlight w:val="green"/>
        </w:rPr>
        <w:t>casting</w:t>
      </w:r>
      <w:r w:rsidRPr="00FA4AF3">
        <w:rPr>
          <w:rStyle w:val="StyleUnderline"/>
        </w:rPr>
        <w:t xml:space="preserve"> </w:t>
      </w:r>
      <w:r w:rsidRPr="006954A5">
        <w:rPr>
          <w:rStyle w:val="Emphasis"/>
          <w:highlight w:val="green"/>
        </w:rPr>
        <w:t>reunification</w:t>
      </w:r>
      <w:r w:rsidRPr="006954A5">
        <w:rPr>
          <w:rStyle w:val="StyleUnderline"/>
          <w:highlight w:val="green"/>
        </w:rPr>
        <w:t xml:space="preserve"> as an </w:t>
      </w:r>
      <w:r w:rsidRPr="006954A5">
        <w:rPr>
          <w:rStyle w:val="Emphasis"/>
          <w:highlight w:val="green"/>
        </w:rPr>
        <w:t>uncompromisable</w:t>
      </w:r>
      <w:r w:rsidRPr="006954A5">
        <w:rPr>
          <w:rStyle w:val="StyleUnderline"/>
          <w:highlight w:val="gree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6954A5">
        <w:rPr>
          <w:rStyle w:val="StyleUnderline"/>
          <w:highlight w:val="green"/>
        </w:rPr>
        <w:t>to the extent</w:t>
      </w:r>
      <w:r w:rsidRPr="00FA4AF3">
        <w:rPr>
          <w:rStyle w:val="StyleUnderline"/>
        </w:rPr>
        <w:t xml:space="preserve"> that </w:t>
      </w:r>
      <w:r w:rsidRPr="006954A5">
        <w:rPr>
          <w:rStyle w:val="Emphasis"/>
          <w:highlight w:val="green"/>
        </w:rPr>
        <w:t>socialism</w:t>
      </w:r>
      <w:r w:rsidRPr="006954A5">
        <w:rPr>
          <w:rStyle w:val="StyleUnderline"/>
          <w:highlight w:val="green"/>
        </w:rPr>
        <w:t xml:space="preserve"> is no longer </w:t>
      </w:r>
      <w:r w:rsidRPr="006954A5">
        <w:rPr>
          <w:rStyle w:val="StyleUnderline"/>
        </w:rPr>
        <w:t xml:space="preserve">at the core of </w:t>
      </w:r>
      <w:r w:rsidRPr="006954A5">
        <w:rPr>
          <w:rStyle w:val="StyleUnderline"/>
          <w:highlight w:val="green"/>
        </w:rPr>
        <w:t>the CCP</w:t>
      </w:r>
      <w:r w:rsidRPr="00FA4AF3">
        <w:rPr>
          <w:sz w:val="16"/>
        </w:rPr>
        <w:t xml:space="preserve">, at the very least in one area, then </w:t>
      </w:r>
      <w:r w:rsidRPr="006954A5">
        <w:rPr>
          <w:rStyle w:val="Emphasis"/>
          <w:highlight w:val="green"/>
        </w:rPr>
        <w:t>any attempts</w:t>
      </w:r>
      <w:r w:rsidRPr="006954A5">
        <w:rPr>
          <w:rStyle w:val="StyleUnderline"/>
          <w:highlight w:val="green"/>
        </w:rPr>
        <w:t xml:space="preserve"> to damage that relationship strike at the </w:t>
      </w:r>
      <w:r w:rsidRPr="006954A5">
        <w:rPr>
          <w:rStyle w:val="Emphasis"/>
          <w:highlight w:val="green"/>
        </w:rPr>
        <w:t>heart</w:t>
      </w:r>
      <w:r w:rsidRPr="006954A5">
        <w:rPr>
          <w:rStyle w:val="StyleUnderline"/>
          <w:highlight w:val="green"/>
        </w:rPr>
        <w:t xml:space="preserve"> of the </w:t>
      </w:r>
      <w:r w:rsidRPr="006954A5">
        <w:rPr>
          <w:rStyle w:val="Emphasis"/>
          <w:highlight w:val="gree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w:t>
      </w:r>
      <w:r w:rsidRPr="00FA4AF3">
        <w:rPr>
          <w:sz w:val="16"/>
        </w:rPr>
        <w:lastRenderedPageBreak/>
        <w:t xml:space="preserve">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w:t>
      </w:r>
      <w:proofErr w:type="gramStart"/>
      <w:r w:rsidRPr="00FA4AF3">
        <w:rPr>
          <w:sz w:val="16"/>
        </w:rPr>
        <w:t>it</w:t>
      </w:r>
      <w:proofErr w:type="gramEnd"/>
      <w:r w:rsidRPr="00FA4AF3">
        <w:rPr>
          <w:sz w:val="16"/>
        </w:rPr>
        <w:t xml:space="preserve">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w:t>
      </w:r>
      <w:proofErr w:type="spellStart"/>
      <w:r w:rsidRPr="00FA4AF3">
        <w:rPr>
          <w:sz w:val="16"/>
        </w:rPr>
        <w:t>Minxin</w:t>
      </w:r>
      <w:proofErr w:type="spellEnd"/>
      <w:r w:rsidRPr="00FA4AF3">
        <w:rPr>
          <w:sz w:val="16"/>
        </w:rPr>
        <w:t xml:space="preserve">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051E0E4E"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Authoritarianism limits the CCP’s ability to make concessions</w:t>
      </w:r>
    </w:p>
    <w:p w14:paraId="6D178341" w14:textId="77777777" w:rsidR="005725A7" w:rsidRDefault="005725A7" w:rsidP="005725A7">
      <w:r w:rsidRPr="005725A7">
        <w:rPr>
          <w:rStyle w:val="Heading4Char"/>
          <w:b/>
          <w:bCs/>
          <w:i w:val="0"/>
          <w:iCs w:val="0"/>
          <w:color w:val="000000" w:themeColor="text1"/>
        </w:rPr>
        <w:t>Sala 19</w:t>
      </w:r>
      <w:r w:rsidRPr="005725A7">
        <w:rPr>
          <w:color w:val="000000" w:themeColor="text1"/>
        </w:rPr>
        <w:t xml:space="preserve"> </w:t>
      </w:r>
      <w:r>
        <w:t>[Ilaria Maria Sala, journalist based in Hong Kong, 8-7-2019, "Hong Kong Strikes, and Strikes a Nerve in Beijing The Chinese government is acting as though it would come unmoored if it made any concession to the protesters.," NYT, https://www.nytimes.com/2019/08/07/opinion/hong-kong-protests-strike-china.html]/Kankee</w:t>
      </w:r>
    </w:p>
    <w:p w14:paraId="3A1338EF" w14:textId="77777777" w:rsidR="005725A7" w:rsidRPr="00287A20" w:rsidRDefault="005725A7" w:rsidP="005725A7">
      <w:pPr>
        <w:rPr>
          <w:rStyle w:val="StyleUnderline"/>
        </w:rPr>
      </w:pPr>
      <w:r w:rsidRPr="005F5AE3">
        <w:rPr>
          <w:sz w:val="16"/>
        </w:rPr>
        <w:t xml:space="preserve">This is not to say that all Hong </w:t>
      </w:r>
      <w:proofErr w:type="spellStart"/>
      <w:r w:rsidRPr="005F5AE3">
        <w:rPr>
          <w:sz w:val="16"/>
        </w:rPr>
        <w:t>Kongers</w:t>
      </w:r>
      <w:proofErr w:type="spellEnd"/>
      <w:r w:rsidRPr="005F5AE3">
        <w:rPr>
          <w:sz w:val="16"/>
        </w:rPr>
        <w:t xml:space="preserve">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w:t>
      </w:r>
      <w:proofErr w:type="spellStart"/>
      <w:r w:rsidRPr="005F5AE3">
        <w:rPr>
          <w:sz w:val="16"/>
        </w:rPr>
        <w:t>Guang</w:t>
      </w:r>
      <w:proofErr w:type="spellEnd"/>
      <w:r w:rsidRPr="005F5AE3">
        <w:rPr>
          <w:sz w:val="16"/>
        </w:rPr>
        <w:t xml:space="preserve">,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5F5AE3">
        <w:rPr>
          <w:rStyle w:val="StyleUnderline"/>
          <w:highlight w:val="green"/>
        </w:rPr>
        <w:t xml:space="preserve">Do not mistake our </w:t>
      </w:r>
      <w:r w:rsidRPr="005F5AE3">
        <w:rPr>
          <w:rStyle w:val="Emphasis"/>
          <w:highlight w:val="green"/>
        </w:rPr>
        <w:t>restraint</w:t>
      </w:r>
      <w:r w:rsidRPr="005F5AE3">
        <w:rPr>
          <w:rStyle w:val="StyleUnderline"/>
          <w:highlight w:val="green"/>
        </w:rPr>
        <w:t xml:space="preserve"> as being</w:t>
      </w:r>
      <w:r w:rsidRPr="005F5AE3">
        <w:rPr>
          <w:sz w:val="16"/>
          <w:highlight w:val="green"/>
        </w:rPr>
        <w:t xml:space="preserve"> </w:t>
      </w:r>
      <w:r w:rsidRPr="005F5AE3">
        <w:rPr>
          <w:rStyle w:val="Emphasis"/>
          <w:highlight w:val="green"/>
        </w:rPr>
        <w:t>soft</w:t>
      </w:r>
      <w:r w:rsidRPr="005F5AE3">
        <w:rPr>
          <w:sz w:val="16"/>
        </w:rPr>
        <w:t>,” Mr. Yang also said. “</w:t>
      </w:r>
      <w:r w:rsidRPr="005F5AE3">
        <w:rPr>
          <w:rStyle w:val="StyleUnderline"/>
          <w:highlight w:val="green"/>
        </w:rPr>
        <w:t xml:space="preserve">Do not </w:t>
      </w:r>
      <w:r w:rsidRPr="005F5AE3">
        <w:rPr>
          <w:rStyle w:val="Emphasis"/>
          <w:highlight w:val="green"/>
        </w:rPr>
        <w:t>underestimate</w:t>
      </w:r>
      <w:r w:rsidRPr="005F5AE3">
        <w:rPr>
          <w:rStyle w:val="StyleUnderline"/>
          <w:highlight w:val="green"/>
        </w:rPr>
        <w:t xml:space="preserve"> the</w:t>
      </w:r>
      <w:r w:rsidRPr="00287A20">
        <w:rPr>
          <w:rStyle w:val="StyleUnderline"/>
        </w:rPr>
        <w:t xml:space="preserve"> central </w:t>
      </w:r>
      <w:r w:rsidRPr="005F5AE3">
        <w:rPr>
          <w:rStyle w:val="StyleUnderline"/>
          <w:highlight w:val="green"/>
        </w:rPr>
        <w:t xml:space="preserve">government’s determination in maintaining </w:t>
      </w:r>
      <w:r w:rsidRPr="005F5AE3">
        <w:rPr>
          <w:rStyle w:val="Emphasis"/>
          <w:highlight w:val="green"/>
        </w:rPr>
        <w:t>stability</w:t>
      </w:r>
      <w:r w:rsidRPr="005F5AE3">
        <w:rPr>
          <w:sz w:val="16"/>
        </w:rPr>
        <w:t xml:space="preserve">.” </w:t>
      </w:r>
      <w:r w:rsidRPr="005F5AE3">
        <w:rPr>
          <w:rStyle w:val="StyleUnderline"/>
          <w:highlight w:val="green"/>
        </w:rPr>
        <w:t xml:space="preserve">It was a </w:t>
      </w:r>
      <w:r w:rsidRPr="005F5AE3">
        <w:rPr>
          <w:rStyle w:val="Emphasis"/>
          <w:highlight w:val="green"/>
        </w:rPr>
        <w:t>veiled threat</w:t>
      </w:r>
      <w:r w:rsidRPr="005F5AE3">
        <w:rPr>
          <w:rStyle w:val="StyleUnderline"/>
        </w:rPr>
        <w:t xml:space="preserve">, </w:t>
      </w:r>
      <w:r w:rsidRPr="005F5AE3">
        <w:rPr>
          <w:rStyle w:val="StyleUnderline"/>
          <w:highlight w:val="green"/>
        </w:rPr>
        <w:t xml:space="preserve">and an </w:t>
      </w:r>
      <w:r w:rsidRPr="005F5AE3">
        <w:rPr>
          <w:rStyle w:val="Emphasis"/>
          <w:highlight w:val="green"/>
        </w:rPr>
        <w:t>admission</w:t>
      </w:r>
      <w:r w:rsidRPr="005F5AE3">
        <w:rPr>
          <w:rStyle w:val="StyleUnderline"/>
          <w:highlight w:val="green"/>
        </w:rPr>
        <w:t xml:space="preserve"> of</w:t>
      </w:r>
      <w:r w:rsidRPr="005F5AE3">
        <w:rPr>
          <w:rStyle w:val="StyleUnderline"/>
        </w:rPr>
        <w:t xml:space="preserve"> </w:t>
      </w:r>
      <w:r w:rsidRPr="005F5AE3">
        <w:rPr>
          <w:rStyle w:val="Emphasis"/>
          <w:highlight w:val="green"/>
        </w:rPr>
        <w:t>weakness</w:t>
      </w:r>
      <w:r w:rsidRPr="005F5AE3">
        <w:rPr>
          <w:sz w:val="16"/>
        </w:rPr>
        <w:t xml:space="preserve">, too. </w:t>
      </w:r>
      <w:r w:rsidRPr="005F5AE3">
        <w:rPr>
          <w:rStyle w:val="StyleUnderline"/>
          <w:highlight w:val="green"/>
        </w:rPr>
        <w:t>One of the most powerful governments in the world</w:t>
      </w:r>
      <w:r w:rsidRPr="00287A20">
        <w:rPr>
          <w:rStyle w:val="StyleUnderline"/>
        </w:rPr>
        <w:t xml:space="preserve"> is acting as though it </w:t>
      </w:r>
      <w:r w:rsidRPr="005F5AE3">
        <w:rPr>
          <w:rStyle w:val="StyleUnderline"/>
          <w:highlight w:val="green"/>
        </w:rPr>
        <w:t>would come</w:t>
      </w:r>
      <w:r w:rsidRPr="00287A20">
        <w:rPr>
          <w:rStyle w:val="StyleUnderline"/>
        </w:rPr>
        <w:t xml:space="preserve"> </w:t>
      </w:r>
      <w:r w:rsidRPr="005F5AE3">
        <w:rPr>
          <w:rStyle w:val="Emphasis"/>
          <w:highlight w:val="green"/>
        </w:rPr>
        <w:t>unmoored</w:t>
      </w:r>
      <w:r w:rsidRPr="005F5AE3">
        <w:rPr>
          <w:rStyle w:val="StyleUnderline"/>
          <w:highlight w:val="green"/>
        </w:rPr>
        <w:t xml:space="preserve"> if it made </w:t>
      </w:r>
      <w:r w:rsidRPr="005F5AE3">
        <w:rPr>
          <w:rStyle w:val="Emphasis"/>
          <w:highlight w:val="green"/>
        </w:rPr>
        <w:t>any concession</w:t>
      </w:r>
      <w:r w:rsidRPr="005F5AE3">
        <w:rPr>
          <w:rStyle w:val="StyleUnderline"/>
          <w:highlight w:val="green"/>
        </w:rPr>
        <w:t xml:space="preserve"> to popular demands</w:t>
      </w:r>
      <w:r w:rsidRPr="005F5AE3">
        <w:rPr>
          <w:sz w:val="16"/>
        </w:rPr>
        <w:t xml:space="preserve">. </w:t>
      </w:r>
      <w:r w:rsidRPr="005F5AE3">
        <w:rPr>
          <w:rStyle w:val="StyleUnderline"/>
          <w:highlight w:val="green"/>
        </w:rPr>
        <w:t xml:space="preserve">China seems as </w:t>
      </w:r>
      <w:r w:rsidRPr="005F5AE3">
        <w:rPr>
          <w:rStyle w:val="Emphasis"/>
          <w:highlight w:val="green"/>
        </w:rPr>
        <w:t>fragile</w:t>
      </w:r>
      <w:r w:rsidRPr="005F5AE3">
        <w:rPr>
          <w:rStyle w:val="StyleUnderline"/>
          <w:highlight w:val="green"/>
        </w:rPr>
        <w:t xml:space="preserve"> as only a truly authoritarian government can be.</w:t>
      </w:r>
    </w:p>
    <w:p w14:paraId="0E7BFBC6"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Declining credibility causes CCP war over Taiwan to distract attention – it’s a key driver of Chinese political dynamics</w:t>
      </w:r>
    </w:p>
    <w:p w14:paraId="45769154" w14:textId="77777777" w:rsidR="005725A7" w:rsidRDefault="005725A7" w:rsidP="005725A7">
      <w:r w:rsidRPr="005725A7">
        <w:rPr>
          <w:rStyle w:val="Heading4Char"/>
          <w:b/>
          <w:bCs/>
          <w:i w:val="0"/>
          <w:iCs w:val="0"/>
          <w:color w:val="000000" w:themeColor="text1"/>
        </w:rPr>
        <w:t>Blumenthal 20</w:t>
      </w:r>
      <w:r w:rsidRPr="005725A7">
        <w:rPr>
          <w:color w:val="000000" w:themeColor="text1"/>
        </w:rPr>
        <w:t xml:space="preserve"> </w:t>
      </w:r>
      <w:r>
        <w:t xml:space="preserve">[Dan Blumenthal, senior fellow and the director of Asian studies at the American Enterprise Institute9-28-2020, "China's aggressive tactics aim to bolster the Communist Party's </w:t>
      </w:r>
      <w:r>
        <w:lastRenderedPageBreak/>
        <w:t>legitimacy," American Enterprise Institute - AEI, https://www.aei.org/articles/chinas-aggressive-tactics-aim-to-bolster-the-communist-partys-legitimacy/]/Kankee</w:t>
      </w:r>
    </w:p>
    <w:p w14:paraId="70B21868" w14:textId="77777777" w:rsidR="005725A7" w:rsidRPr="004E5868" w:rsidRDefault="005725A7" w:rsidP="005725A7">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sidRPr="004E5868">
        <w:rPr>
          <w:sz w:val="16"/>
        </w:rPr>
        <w:t>on</w:t>
      </w:r>
      <w:proofErr w:type="gramEnd"/>
      <w:r w:rsidRPr="004E5868">
        <w:rPr>
          <w:sz w:val="16"/>
        </w:rPr>
        <w:t xml:space="preserve"> Australia for criticizing Beijing’s handling of the coronavirus. </w:t>
      </w:r>
      <w:r w:rsidRPr="004E5868">
        <w:rPr>
          <w:rStyle w:val="StyleUnderline"/>
        </w:rPr>
        <w:t xml:space="preserve">The prevailing wisdom is that Beijing is more aggressive now because it is </w:t>
      </w:r>
      <w:proofErr w:type="gramStart"/>
      <w:r w:rsidRPr="004E5868">
        <w:rPr>
          <w:rStyle w:val="StyleUnderline"/>
        </w:rPr>
        <w:t>ascendant</w:t>
      </w:r>
      <w:proofErr w:type="gramEnd"/>
      <w:r w:rsidRPr="004E5868">
        <w:rPr>
          <w:rStyle w:val="StyleUnderline"/>
        </w:rPr>
        <w:t xml:space="preserve">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proofErr w:type="gramStart"/>
      <w:r w:rsidRPr="004E5868">
        <w:rPr>
          <w:rStyle w:val="Emphasis"/>
        </w:rPr>
        <w:t>overly-simplistic</w:t>
      </w:r>
      <w:proofErr w:type="gramEnd"/>
      <w:r w:rsidRPr="004E5868">
        <w:rPr>
          <w:sz w:val="16"/>
        </w:rPr>
        <w:t xml:space="preserve">: </w:t>
      </w:r>
      <w:r w:rsidRPr="004E5868">
        <w:rPr>
          <w:rStyle w:val="StyleUnderline"/>
          <w:highlight w:val="green"/>
        </w:rPr>
        <w:t>Chinese</w:t>
      </w:r>
      <w:r w:rsidRPr="00E1556F">
        <w:rPr>
          <w:rStyle w:val="StyleUnderline"/>
        </w:rPr>
        <w:t xml:space="preserve"> </w:t>
      </w:r>
      <w:r w:rsidRPr="004E5868">
        <w:rPr>
          <w:rStyle w:val="Emphasis"/>
          <w:highlight w:val="green"/>
        </w:rPr>
        <w:t>aggression</w:t>
      </w:r>
      <w:r w:rsidRPr="004E5868">
        <w:rPr>
          <w:rStyle w:val="StyleUnderline"/>
          <w:highlight w:val="green"/>
        </w:rPr>
        <w:t xml:space="preserve"> is</w:t>
      </w:r>
      <w:r w:rsidRPr="004E5868">
        <w:rPr>
          <w:sz w:val="16"/>
        </w:rPr>
        <w:t xml:space="preserve"> not merely </w:t>
      </w:r>
      <w:r w:rsidRPr="004E5868">
        <w:rPr>
          <w:rStyle w:val="StyleUnderline"/>
          <w:highlight w:val="green"/>
        </w:rPr>
        <w:t>a</w:t>
      </w:r>
      <w:r w:rsidRPr="00E1556F">
        <w:rPr>
          <w:rStyle w:val="StyleUnderline"/>
        </w:rPr>
        <w:t xml:space="preserve"> </w:t>
      </w:r>
      <w:r w:rsidRPr="004E5868">
        <w:rPr>
          <w:rStyle w:val="StyleUnderline"/>
          <w:highlight w:val="green"/>
        </w:rPr>
        <w:t>result of China’s</w:t>
      </w:r>
      <w:r w:rsidRPr="004E5868">
        <w:rPr>
          <w:sz w:val="16"/>
        </w:rPr>
        <w:t xml:space="preserve"> strength, but also of its </w:t>
      </w:r>
      <w:r w:rsidRPr="004E5868">
        <w:rPr>
          <w:rStyle w:val="Emphasis"/>
          <w:highlight w:val="green"/>
        </w:rPr>
        <w:t>weakness</w:t>
      </w:r>
      <w:r w:rsidRPr="004E5868">
        <w:rPr>
          <w:sz w:val="16"/>
        </w:rPr>
        <w:t xml:space="preserve">. </w:t>
      </w:r>
      <w:r w:rsidRPr="004E5868">
        <w:rPr>
          <w:rStyle w:val="StyleUnderline"/>
          <w:highlight w:val="green"/>
        </w:rPr>
        <w:t>Xi</w:t>
      </w:r>
      <w:r w:rsidRPr="004E5868">
        <w:rPr>
          <w:sz w:val="16"/>
        </w:rPr>
        <w:t xml:space="preserve"> Jinping</w:t>
      </w:r>
      <w:r w:rsidRPr="004E5868">
        <w:rPr>
          <w:rStyle w:val="StyleUnderline"/>
          <w:highlight w:val="green"/>
        </w:rPr>
        <w:t>’s</w:t>
      </w:r>
      <w:r w:rsidRPr="004E5868">
        <w:rPr>
          <w:sz w:val="16"/>
        </w:rPr>
        <w:t xml:space="preserve"> </w:t>
      </w:r>
      <w:r w:rsidRPr="004E5868">
        <w:rPr>
          <w:rStyle w:val="Emphasis"/>
        </w:rPr>
        <w:t xml:space="preserve">overwhelming </w:t>
      </w:r>
      <w:r w:rsidRPr="004E5868">
        <w:rPr>
          <w:rStyle w:val="Emphasis"/>
          <w:highlight w:val="green"/>
        </w:rPr>
        <w:t>concern</w:t>
      </w:r>
      <w:r w:rsidRPr="004E5868">
        <w:rPr>
          <w:rStyle w:val="StyleUnderline"/>
          <w:highlight w:val="gree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4E5868">
        <w:rPr>
          <w:rStyle w:val="Emphasis"/>
          <w:highlight w:val="green"/>
        </w:rPr>
        <w:t>C</w:t>
      </w:r>
      <w:r w:rsidRPr="00E1556F">
        <w:rPr>
          <w:rStyle w:val="StyleUnderline"/>
        </w:rPr>
        <w:t xml:space="preserve">hinese </w:t>
      </w:r>
      <w:r w:rsidRPr="004E5868">
        <w:rPr>
          <w:rStyle w:val="Emphasis"/>
          <w:highlight w:val="green"/>
        </w:rPr>
        <w:t>C</w:t>
      </w:r>
      <w:r w:rsidRPr="00E1556F">
        <w:rPr>
          <w:rStyle w:val="StyleUnderline"/>
        </w:rPr>
        <w:t xml:space="preserve">ommunist </w:t>
      </w:r>
      <w:r w:rsidRPr="004E5868">
        <w:rPr>
          <w:rStyle w:val="Emphasis"/>
          <w:highlight w:val="green"/>
        </w:rPr>
        <w:t>P</w:t>
      </w:r>
      <w:r w:rsidRPr="00E1556F">
        <w:rPr>
          <w:rStyle w:val="StyleUnderline"/>
        </w:rPr>
        <w:t>arty</w:t>
      </w:r>
      <w:r w:rsidRPr="004E5868">
        <w:rPr>
          <w:rStyle w:val="Emphasis"/>
        </w:rPr>
        <w:t>’s</w:t>
      </w:r>
      <w:r w:rsidRPr="004E5868">
        <w:rPr>
          <w:sz w:val="16"/>
        </w:rPr>
        <w:t xml:space="preserve"> (CCP) </w:t>
      </w:r>
      <w:r w:rsidRPr="004E5868">
        <w:rPr>
          <w:rStyle w:val="Emphasis"/>
          <w:highlight w:val="green"/>
        </w:rPr>
        <w:t>legitimacy</w:t>
      </w:r>
      <w:r w:rsidRPr="00E1556F">
        <w:rPr>
          <w:rStyle w:val="StyleUnderline"/>
        </w:rPr>
        <w:t xml:space="preserve"> and </w:t>
      </w:r>
      <w:r w:rsidRPr="004E5868">
        <w:rPr>
          <w:rStyle w:val="Emphasis"/>
        </w:rPr>
        <w:t>party unity</w:t>
      </w:r>
      <w:r w:rsidRPr="00E1556F">
        <w:rPr>
          <w:rStyle w:val="StyleUnderline"/>
        </w:rPr>
        <w:t xml:space="preserve"> </w:t>
      </w:r>
      <w:r w:rsidRPr="004E5868">
        <w:rPr>
          <w:rStyle w:val="StyleUnderline"/>
          <w:highlight w:val="green"/>
        </w:rPr>
        <w:t xml:space="preserve">are </w:t>
      </w:r>
      <w:r w:rsidRPr="004E5868">
        <w:rPr>
          <w:rStyle w:val="Emphasis"/>
          <w:highlight w:val="green"/>
        </w:rPr>
        <w:t>crucial drivers</w:t>
      </w:r>
      <w:r w:rsidRPr="004E5868">
        <w:rPr>
          <w:rStyle w:val="StyleUnderline"/>
          <w:highlight w:val="green"/>
        </w:rPr>
        <w:t xml:space="preserve"> of</w:t>
      </w:r>
      <w:r w:rsidRPr="00E1556F">
        <w:rPr>
          <w:rStyle w:val="StyleUnderline"/>
        </w:rPr>
        <w:t xml:space="preserve"> </w:t>
      </w:r>
      <w:r w:rsidRPr="004E5868">
        <w:rPr>
          <w:rStyle w:val="Emphasis"/>
          <w:highlight w:val="gree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4E5868">
        <w:rPr>
          <w:rStyle w:val="Emphasis"/>
          <w:highlight w:val="gree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4E5868">
        <w:rPr>
          <w:rStyle w:val="StyleUnderline"/>
          <w:highlight w:val="green"/>
        </w:rPr>
        <w:t xml:space="preserve">its need to </w:t>
      </w:r>
      <w:r w:rsidRPr="004E5868">
        <w:rPr>
          <w:rStyle w:val="Emphasis"/>
          <w:highlight w:val="green"/>
        </w:rPr>
        <w:t>suppress internal divisions</w:t>
      </w:r>
      <w:r w:rsidRPr="004E5868">
        <w:rPr>
          <w:rStyle w:val="Emphasis"/>
        </w:rPr>
        <w:t xml:space="preserve"> </w:t>
      </w:r>
      <w:r w:rsidRPr="004E5868">
        <w:rPr>
          <w:rStyle w:val="StyleUnderline"/>
          <w:highlight w:val="green"/>
        </w:rPr>
        <w:t>made them</w:t>
      </w:r>
      <w:r w:rsidRPr="00E1556F">
        <w:rPr>
          <w:rStyle w:val="StyleUnderline"/>
        </w:rPr>
        <w:t xml:space="preserve"> </w:t>
      </w:r>
      <w:r w:rsidRPr="004E5868">
        <w:rPr>
          <w:rStyle w:val="Emphasis"/>
          <w:highlight w:val="gree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4E5868">
        <w:rPr>
          <w:rStyle w:val="StyleUnderline"/>
          <w:highlight w:val="green"/>
        </w:rPr>
        <w:t>If China’s</w:t>
      </w:r>
      <w:r w:rsidRPr="00E1556F">
        <w:rPr>
          <w:rStyle w:val="StyleUnderline"/>
        </w:rPr>
        <w:t xml:space="preserve"> </w:t>
      </w:r>
      <w:r w:rsidRPr="004E5868">
        <w:rPr>
          <w:rStyle w:val="StyleUnderline"/>
          <w:highlight w:val="green"/>
        </w:rPr>
        <w:t>aggression were</w:t>
      </w:r>
      <w:r w:rsidRPr="00E1556F">
        <w:rPr>
          <w:rStyle w:val="StyleUnderline"/>
        </w:rPr>
        <w:t xml:space="preserve"> only </w:t>
      </w:r>
      <w:r w:rsidRPr="004E5868">
        <w:rPr>
          <w:rStyle w:val="StyleUnderline"/>
          <w:highlight w:val="green"/>
        </w:rPr>
        <w:t>a</w:t>
      </w:r>
      <w:r w:rsidRPr="00E1556F">
        <w:rPr>
          <w:rStyle w:val="StyleUnderline"/>
        </w:rPr>
        <w:t xml:space="preserve"> </w:t>
      </w:r>
      <w:r w:rsidRPr="004E5868">
        <w:rPr>
          <w:rStyle w:val="StyleUnderline"/>
          <w:highlight w:val="green"/>
        </w:rPr>
        <w:t>result of its</w:t>
      </w:r>
      <w:r w:rsidRPr="00E1556F">
        <w:rPr>
          <w:rStyle w:val="StyleUnderline"/>
        </w:rPr>
        <w:t xml:space="preserve"> economic and military </w:t>
      </w:r>
      <w:r w:rsidRPr="004E5868">
        <w:rPr>
          <w:rStyle w:val="StyleUnderline"/>
          <w:highlight w:val="green"/>
        </w:rPr>
        <w:t>strength</w:t>
      </w:r>
      <w:r w:rsidRPr="004E5868">
        <w:rPr>
          <w:sz w:val="16"/>
        </w:rPr>
        <w:t xml:space="preserve">, then </w:t>
      </w:r>
      <w:r w:rsidRPr="004E5868">
        <w:rPr>
          <w:rStyle w:val="StyleUnderline"/>
          <w:highlight w:val="green"/>
        </w:rPr>
        <w:t>it could have</w:t>
      </w:r>
      <w:r w:rsidRPr="00E1556F">
        <w:rPr>
          <w:rStyle w:val="StyleUnderline"/>
        </w:rPr>
        <w:t xml:space="preserve"> </w:t>
      </w:r>
      <w:r w:rsidRPr="004E5868">
        <w:rPr>
          <w:rStyle w:val="StyleUnderline"/>
          <w:highlight w:val="green"/>
        </w:rPr>
        <w:t>paused its aggressive</w:t>
      </w:r>
      <w:r w:rsidRPr="00E1556F">
        <w:rPr>
          <w:rStyle w:val="StyleUnderline"/>
        </w:rPr>
        <w:t xml:space="preserve"> </w:t>
      </w:r>
      <w:r w:rsidRPr="004E5868">
        <w:rPr>
          <w:rStyle w:val="StyleUnderline"/>
          <w:highlight w:val="green"/>
        </w:rPr>
        <w:t>fo</w:t>
      </w:r>
      <w:r w:rsidRPr="00E1556F">
        <w:rPr>
          <w:rStyle w:val="StyleUnderline"/>
        </w:rPr>
        <w:t xml:space="preserve">reign </w:t>
      </w:r>
      <w:r w:rsidRPr="004E5868">
        <w:rPr>
          <w:rStyle w:val="StyleUnderline"/>
          <w:highlight w:val="gree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4E5868">
        <w:rPr>
          <w:rStyle w:val="StyleUnderline"/>
          <w:highlight w:val="gree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4E5868">
        <w:rPr>
          <w:rStyle w:val="Emphasis"/>
          <w:highlight w:val="gree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4E5868">
        <w:rPr>
          <w:rStyle w:val="StyleUnderline"/>
          <w:highlight w:val="green"/>
        </w:rPr>
        <w:t xml:space="preserve">CCP is </w:t>
      </w:r>
      <w:r w:rsidRPr="004E5868">
        <w:rPr>
          <w:rStyle w:val="Emphasis"/>
          <w:highlight w:val="green"/>
        </w:rPr>
        <w:t>obsessed</w:t>
      </w:r>
      <w:r w:rsidRPr="004E5868">
        <w:rPr>
          <w:rStyle w:val="StyleUnderline"/>
          <w:highlight w:val="gree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4E5868">
        <w:rPr>
          <w:rStyle w:val="StyleUnderline"/>
          <w:highlight w:val="green"/>
        </w:rPr>
        <w:t>When Chinese people</w:t>
      </w:r>
      <w:r w:rsidRPr="004E5868">
        <w:rPr>
          <w:rStyle w:val="StyleUnderline"/>
        </w:rPr>
        <w:t xml:space="preserve"> </w:t>
      </w:r>
      <w:r w:rsidRPr="004E5868">
        <w:rPr>
          <w:rStyle w:val="StyleUnderline"/>
          <w:highlight w:val="green"/>
        </w:rPr>
        <w:t>criticize their government</w:t>
      </w:r>
      <w:r w:rsidRPr="004E5868">
        <w:rPr>
          <w:rStyle w:val="StyleUnderline"/>
        </w:rPr>
        <w:t xml:space="preserve">, </w:t>
      </w:r>
      <w:r w:rsidRPr="004E5868">
        <w:rPr>
          <w:rStyle w:val="StyleUnderline"/>
          <w:highlight w:val="green"/>
        </w:rPr>
        <w:t xml:space="preserve">China must act more </w:t>
      </w:r>
      <w:r w:rsidRPr="004E5868">
        <w:rPr>
          <w:rStyle w:val="Emphasis"/>
          <w:highlight w:val="gree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4E5868">
        <w:rPr>
          <w:rStyle w:val="StyleUnderline"/>
          <w:highlight w:val="green"/>
        </w:rPr>
        <w:t>to</w:t>
      </w:r>
      <w:r w:rsidRPr="004E5868">
        <w:rPr>
          <w:rStyle w:val="StyleUnderline"/>
        </w:rPr>
        <w:t xml:space="preserve"> </w:t>
      </w:r>
      <w:r w:rsidRPr="004E5868">
        <w:rPr>
          <w:rStyle w:val="StyleUnderline"/>
          <w:highlight w:val="green"/>
        </w:rPr>
        <w:t xml:space="preserve">fan Chinese </w:t>
      </w:r>
      <w:r w:rsidRPr="004E5868">
        <w:rPr>
          <w:rStyle w:val="Emphasis"/>
          <w:highlight w:val="gree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w:t>
      </w:r>
      <w:proofErr w:type="gramStart"/>
      <w:r w:rsidRPr="004E5868">
        <w:rPr>
          <w:sz w:val="16"/>
        </w:rPr>
        <w:t>later on</w:t>
      </w:r>
      <w:proofErr w:type="gramEnd"/>
      <w:r w:rsidRPr="004E5868">
        <w:rPr>
          <w:sz w:val="16"/>
        </w:rPr>
        <w:t xml:space="preserve">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w:t>
      </w:r>
      <w:proofErr w:type="gramStart"/>
      <w:r w:rsidRPr="004E5868">
        <w:rPr>
          <w:sz w:val="16"/>
        </w:rPr>
        <w:t>community, but</w:t>
      </w:r>
      <w:proofErr w:type="gramEnd"/>
      <w:r w:rsidRPr="004E5868">
        <w:rPr>
          <w:sz w:val="16"/>
        </w:rPr>
        <w:t xml:space="preserve">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4E5868">
        <w:rPr>
          <w:sz w:val="16"/>
        </w:rPr>
        <w:t>Galwan</w:t>
      </w:r>
      <w:proofErr w:type="spellEnd"/>
      <w:r w:rsidRPr="004E5868">
        <w:rPr>
          <w:sz w:val="16"/>
        </w:rPr>
        <w:t xml:space="preserve">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4E5868">
        <w:rPr>
          <w:sz w:val="16"/>
        </w:rPr>
        <w:t>Galwan</w:t>
      </w:r>
      <w:proofErr w:type="spellEnd"/>
      <w:r w:rsidRPr="004E5868">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4E5868">
        <w:rPr>
          <w:sz w:val="16"/>
        </w:rPr>
        <w:t>Doklam</w:t>
      </w:r>
      <w:proofErr w:type="spellEnd"/>
      <w:r w:rsidRPr="004E5868">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 xml:space="preserve">weaknesses is essential for policymakers attempting to make sense of its </w:t>
      </w:r>
      <w:r w:rsidRPr="004E5868">
        <w:rPr>
          <w:rStyle w:val="StyleUnderline"/>
        </w:rPr>
        <w:lastRenderedPageBreak/>
        <w:t>aggression</w:t>
      </w:r>
      <w:r w:rsidRPr="004E5868">
        <w:rPr>
          <w:sz w:val="16"/>
        </w:rPr>
        <w:t xml:space="preserve">. This dynamic is not only </w:t>
      </w:r>
      <w:proofErr w:type="gramStart"/>
      <w:r w:rsidRPr="004E5868">
        <w:rPr>
          <w:sz w:val="16"/>
        </w:rPr>
        <w:t>a</w:t>
      </w:r>
      <w:proofErr w:type="gramEnd"/>
      <w:r w:rsidRPr="004E5868">
        <w:rPr>
          <w:sz w:val="16"/>
        </w:rPr>
        <w:t xml:space="preserve">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4E5868">
        <w:rPr>
          <w:rStyle w:val="StyleUnderline"/>
          <w:highlight w:val="green"/>
        </w:rPr>
        <w:t xml:space="preserve">Taiwan may be </w:t>
      </w:r>
      <w:proofErr w:type="gramStart"/>
      <w:r w:rsidRPr="004E5868">
        <w:rPr>
          <w:rStyle w:val="StyleUnderline"/>
          <w:highlight w:val="green"/>
        </w:rPr>
        <w:t>in</w:t>
      </w:r>
      <w:r w:rsidRPr="004E5868">
        <w:rPr>
          <w:sz w:val="16"/>
        </w:rPr>
        <w:t xml:space="preserve"> particular </w:t>
      </w:r>
      <w:r w:rsidRPr="004E5868">
        <w:rPr>
          <w:rStyle w:val="Emphasis"/>
          <w:highlight w:val="green"/>
        </w:rPr>
        <w:t>danger</w:t>
      </w:r>
      <w:proofErr w:type="gramEnd"/>
      <w:r w:rsidRPr="004E5868">
        <w:rPr>
          <w:rStyle w:val="StyleUnderline"/>
          <w:highlight w:val="green"/>
        </w:rPr>
        <w:t xml:space="preserve"> from China’s </w:t>
      </w:r>
      <w:r w:rsidRPr="004E5868">
        <w:rPr>
          <w:rStyle w:val="StyleUnderline"/>
        </w:rPr>
        <w:t xml:space="preserve">reactionary </w:t>
      </w:r>
      <w:r w:rsidRPr="004E5868">
        <w:rPr>
          <w:rStyle w:val="StyleUnderline"/>
          <w:highlight w:val="green"/>
        </w:rPr>
        <w:t>aggression</w:t>
      </w:r>
      <w:r w:rsidRPr="004E5868">
        <w:rPr>
          <w:sz w:val="16"/>
        </w:rPr>
        <w:t xml:space="preserve">. This is </w:t>
      </w:r>
      <w:r w:rsidRPr="004E5868">
        <w:rPr>
          <w:rStyle w:val="StyleUnderline"/>
          <w:highlight w:val="green"/>
        </w:rPr>
        <w:t>because</w:t>
      </w:r>
      <w:r w:rsidRPr="004E5868">
        <w:rPr>
          <w:rStyle w:val="StyleUnderline"/>
        </w:rPr>
        <w:t xml:space="preserve"> the ways in which </w:t>
      </w:r>
      <w:r w:rsidRPr="004E5868">
        <w:rPr>
          <w:rStyle w:val="StyleUnderline"/>
          <w:highlight w:val="green"/>
        </w:rPr>
        <w:t>conflict with Taiwan would</w:t>
      </w:r>
      <w:r w:rsidRPr="004E5868">
        <w:rPr>
          <w:rStyle w:val="StyleUnderline"/>
        </w:rPr>
        <w:t xml:space="preserve"> bolster the CCP’s legitimacy </w:t>
      </w:r>
      <w:r w:rsidRPr="004E5868">
        <w:rPr>
          <w:rStyle w:val="StyleUnderline"/>
          <w:highlight w:val="green"/>
        </w:rPr>
        <w:t>align</w:t>
      </w:r>
      <w:r w:rsidRPr="004E5868">
        <w:rPr>
          <w:rStyle w:val="StyleUnderline"/>
        </w:rPr>
        <w:t xml:space="preserve"> more </w:t>
      </w:r>
      <w:r w:rsidRPr="004E5868">
        <w:rPr>
          <w:rStyle w:val="StyleUnderline"/>
          <w:highlight w:val="green"/>
        </w:rPr>
        <w:t>closely with</w:t>
      </w:r>
      <w:r w:rsidRPr="004E5868">
        <w:rPr>
          <w:rStyle w:val="StyleUnderline"/>
        </w:rPr>
        <w:t xml:space="preserve"> more </w:t>
      </w:r>
      <w:r w:rsidRPr="004E5868">
        <w:rPr>
          <w:rStyle w:val="Emphasis"/>
          <w:highlight w:val="green"/>
        </w:rPr>
        <w:t>violent coercion</w:t>
      </w:r>
      <w:r w:rsidRPr="004E5868">
        <w:rPr>
          <w:sz w:val="16"/>
        </w:rPr>
        <w:t>—</w:t>
      </w:r>
      <w:r w:rsidRPr="004E5868">
        <w:rPr>
          <w:rStyle w:val="StyleUnderline"/>
          <w:highlight w:val="green"/>
        </w:rPr>
        <w:t xml:space="preserve">reunification is a </w:t>
      </w:r>
      <w:r w:rsidRPr="004E5868">
        <w:rPr>
          <w:rStyle w:val="Emphasis"/>
          <w:highlight w:val="green"/>
        </w:rPr>
        <w:t>core element</w:t>
      </w:r>
      <w:r w:rsidRPr="004E5868">
        <w:rPr>
          <w:rStyle w:val="StyleUnderline"/>
          <w:highlight w:val="gree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4E5868">
        <w:rPr>
          <w:rStyle w:val="StyleUnderline"/>
          <w:highlight w:val="green"/>
        </w:rPr>
        <w:t>Taiwan’s</w:t>
      </w:r>
      <w:r w:rsidRPr="004E5868">
        <w:rPr>
          <w:rStyle w:val="StyleUnderline"/>
        </w:rPr>
        <w:t xml:space="preserve"> “</w:t>
      </w:r>
      <w:r w:rsidRPr="004E5868">
        <w:rPr>
          <w:rStyle w:val="StyleUnderline"/>
          <w:highlight w:val="green"/>
        </w:rPr>
        <w:t>threat</w:t>
      </w:r>
      <w:r w:rsidRPr="004E5868">
        <w:rPr>
          <w:rStyle w:val="StyleUnderline"/>
        </w:rPr>
        <w:t xml:space="preserve">” to the CCP </w:t>
      </w:r>
      <w:r w:rsidRPr="004E5868">
        <w:rPr>
          <w:rStyle w:val="StyleUnderline"/>
          <w:highlight w:val="green"/>
        </w:rPr>
        <w:t>stems from</w:t>
      </w:r>
      <w:r w:rsidRPr="004E5868">
        <w:rPr>
          <w:rStyle w:val="StyleUnderline"/>
        </w:rPr>
        <w:t xml:space="preserve"> </w:t>
      </w:r>
      <w:r w:rsidRPr="004E5868">
        <w:rPr>
          <w:rStyle w:val="StyleUnderline"/>
          <w:highlight w:val="green"/>
        </w:rPr>
        <w:t>its</w:t>
      </w:r>
      <w:r w:rsidRPr="004E5868">
        <w:rPr>
          <w:rStyle w:val="StyleUnderline"/>
        </w:rPr>
        <w:t xml:space="preserve"> </w:t>
      </w:r>
      <w:r w:rsidRPr="004E5868">
        <w:rPr>
          <w:rStyle w:val="Emphasis"/>
        </w:rPr>
        <w:t xml:space="preserve">mere </w:t>
      </w:r>
      <w:r w:rsidRPr="004E5868">
        <w:rPr>
          <w:rStyle w:val="Emphasis"/>
          <w:highlight w:val="gree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w:t>
      </w:r>
      <w:proofErr w:type="gramStart"/>
      <w:r w:rsidRPr="004E5868">
        <w:rPr>
          <w:sz w:val="16"/>
        </w:rPr>
        <w:t>Chinese</w:t>
      </w:r>
      <w:proofErr w:type="gramEnd"/>
      <w:r w:rsidRPr="004E5868">
        <w:rPr>
          <w:sz w:val="16"/>
        </w:rPr>
        <w:t xml:space="preserv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484EAAA6" w14:textId="2552A03F" w:rsidR="005725A7" w:rsidRPr="005725A7" w:rsidRDefault="005725A7" w:rsidP="005725A7">
      <w:pPr>
        <w:pStyle w:val="Heading2"/>
        <w:jc w:val="center"/>
        <w:rPr>
          <w:b/>
          <w:bCs/>
          <w:color w:val="000000" w:themeColor="text1"/>
        </w:rPr>
      </w:pPr>
    </w:p>
    <w:sectPr w:rsidR="005725A7" w:rsidRPr="005725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3"/>
  </w:num>
  <w:num w:numId="13">
    <w:abstractNumId w:val="21"/>
  </w:num>
  <w:num w:numId="14">
    <w:abstractNumId w:val="11"/>
  </w:num>
  <w:num w:numId="15">
    <w:abstractNumId w:val="19"/>
  </w:num>
  <w:num w:numId="16">
    <w:abstractNumId w:val="17"/>
  </w:num>
  <w:num w:numId="17">
    <w:abstractNumId w:val="22"/>
  </w:num>
  <w:num w:numId="18">
    <w:abstractNumId w:val="18"/>
  </w:num>
  <w:num w:numId="19">
    <w:abstractNumId w:val="24"/>
  </w:num>
  <w:num w:numId="20">
    <w:abstractNumId w:val="13"/>
  </w:num>
  <w:num w:numId="21">
    <w:abstractNumId w:val="10"/>
  </w:num>
  <w:num w:numId="22">
    <w:abstractNumId w:val="20"/>
  </w:num>
  <w:num w:numId="23">
    <w:abstractNumId w:val="12"/>
  </w:num>
  <w:num w:numId="24">
    <w:abstractNumId w:val="25"/>
  </w:num>
  <w:num w:numId="25">
    <w:abstractNumId w:val="16"/>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5A7"/>
    <w:rsid w:val="000C3EF0"/>
    <w:rsid w:val="00121B77"/>
    <w:rsid w:val="001674DE"/>
    <w:rsid w:val="005725A7"/>
    <w:rsid w:val="006C4303"/>
    <w:rsid w:val="00AC628D"/>
    <w:rsid w:val="00CF6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A39721"/>
  <w15:chartTrackingRefBased/>
  <w15:docId w15:val="{87CFF015-4304-C94C-831D-4F81BC25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5725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5725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5725A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5725A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5725A7"/>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at Char"/>
    <w:basedOn w:val="DefaultParagraphFont"/>
    <w:link w:val="Heading2"/>
    <w:uiPriority w:val="1"/>
    <w:rsid w:val="005725A7"/>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5725A7"/>
    <w:rPr>
      <w:b/>
      <w:bCs/>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5725A7"/>
    <w:rPr>
      <w:rFonts w:asciiTheme="majorHAnsi" w:eastAsiaTheme="majorEastAsia" w:hAnsiTheme="majorHAnsi" w:cstheme="majorBidi"/>
      <w:color w:val="1F3763" w:themeColor="accent1" w:themeShade="7F"/>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5725A7"/>
    <w:rPr>
      <w:rFonts w:asciiTheme="majorHAnsi" w:eastAsiaTheme="majorEastAsia" w:hAnsiTheme="majorHAnsi" w:cstheme="majorBidi"/>
      <w:i/>
      <w:iCs/>
      <w:color w:val="2F5496" w:themeColor="accent1" w:themeShade="BF"/>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725A7"/>
    <w:rPr>
      <w:rFonts w:ascii="Calibri" w:hAnsi="Calibri" w:cs="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25A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725A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5725A7"/>
  </w:style>
  <w:style w:type="character" w:styleId="FollowedHyperlink">
    <w:name w:val="FollowedHyperlink"/>
    <w:basedOn w:val="DefaultParagraphFont"/>
    <w:uiPriority w:val="99"/>
    <w:semiHidden/>
    <w:unhideWhenUsed/>
    <w:rsid w:val="005725A7"/>
    <w:rPr>
      <w:color w:val="auto"/>
      <w:u w:val="none"/>
    </w:rPr>
  </w:style>
  <w:style w:type="paragraph" w:customStyle="1" w:styleId="textbold">
    <w:name w:val="text bold"/>
    <w:basedOn w:val="Normal"/>
    <w:link w:val="Emphasis"/>
    <w:uiPriority w:val="7"/>
    <w:qFormat/>
    <w:rsid w:val="005725A7"/>
    <w:pPr>
      <w:spacing w:after="160" w:line="259" w:lineRule="auto"/>
      <w:ind w:left="720"/>
      <w:jc w:val="both"/>
    </w:pPr>
    <w:rPr>
      <w:rFonts w:ascii="Calibri" w:hAnsi="Calibri" w:cs="Calibri"/>
      <w:b/>
      <w:iCs/>
      <w:sz w:val="22"/>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5725A7"/>
    <w:pPr>
      <w:keepNext w:val="0"/>
      <w:keepLines w:val="0"/>
      <w:spacing w:line="259" w:lineRule="auto"/>
      <w:outlineLvl w:val="9"/>
    </w:pPr>
    <w:rPr>
      <w:rFonts w:asciiTheme="minorHAnsi" w:eastAsiaTheme="minorHAnsi" w:hAnsiTheme="minorHAnsi" w:cstheme="minorBidi"/>
      <w:color w:val="auto"/>
      <w:sz w:val="24"/>
      <w:szCs w:val="24"/>
    </w:rPr>
  </w:style>
  <w:style w:type="paragraph" w:styleId="NormalWeb">
    <w:name w:val="Normal (Web)"/>
    <w:basedOn w:val="Normal"/>
    <w:uiPriority w:val="99"/>
    <w:semiHidden/>
    <w:unhideWhenUsed/>
    <w:rsid w:val="005725A7"/>
    <w:pPr>
      <w:spacing w:before="100" w:beforeAutospacing="1" w:after="100" w:afterAutospacing="1"/>
    </w:pPr>
    <w:rPr>
      <w:rFonts w:ascii="Times New Roman" w:eastAsia="Times New Roman" w:hAnsi="Times New Roman" w:cs="Times New Roman"/>
    </w:rPr>
  </w:style>
  <w:style w:type="character" w:customStyle="1" w:styleId="wikiexternallink">
    <w:name w:val="wikiexternallink"/>
    <w:basedOn w:val="DefaultParagraphFont"/>
    <w:rsid w:val="005725A7"/>
  </w:style>
  <w:style w:type="character" w:customStyle="1" w:styleId="wikigeneratedlinkcontent">
    <w:name w:val="wikigeneratedlinkcontent"/>
    <w:basedOn w:val="DefaultParagraphFont"/>
    <w:rsid w:val="005725A7"/>
  </w:style>
  <w:style w:type="character" w:customStyle="1" w:styleId="underline">
    <w:name w:val="underline"/>
    <w:basedOn w:val="DefaultParagraphFont"/>
    <w:rsid w:val="005725A7"/>
  </w:style>
  <w:style w:type="paragraph" w:customStyle="1" w:styleId="css-exrw3m">
    <w:name w:val="css-exrw3m"/>
    <w:basedOn w:val="Normal"/>
    <w:rsid w:val="005725A7"/>
    <w:pPr>
      <w:spacing w:before="100" w:beforeAutospacing="1" w:after="100" w:afterAutospacing="1"/>
    </w:pPr>
    <w:rPr>
      <w:rFonts w:ascii="Times New Roman" w:eastAsia="Times New Roman" w:hAnsi="Times New Roman" w:cs="Times New Roman"/>
    </w:rPr>
  </w:style>
  <w:style w:type="character" w:customStyle="1" w:styleId="balancedheadline">
    <w:name w:val="balancedheadline"/>
    <w:basedOn w:val="DefaultParagraphFont"/>
    <w:rsid w:val="005725A7"/>
  </w:style>
  <w:style w:type="paragraph" w:customStyle="1" w:styleId="UnderlinePara">
    <w:name w:val="Underline Para"/>
    <w:basedOn w:val="Normal"/>
    <w:uiPriority w:val="6"/>
    <w:qFormat/>
    <w:rsid w:val="005725A7"/>
    <w:pPr>
      <w:widowControl w:val="0"/>
      <w:suppressAutoHyphens/>
      <w:spacing w:after="200" w:line="259" w:lineRule="auto"/>
      <w:contextualSpacing/>
    </w:pPr>
    <w:rPr>
      <w:rFonts w:cs="Calibri"/>
      <w:sz w:val="22"/>
      <w:szCs w:val="22"/>
      <w:u w:val="single"/>
    </w:rPr>
  </w:style>
  <w:style w:type="paragraph" w:customStyle="1" w:styleId="font--body">
    <w:name w:val="font--body"/>
    <w:basedOn w:val="Normal"/>
    <w:rsid w:val="005725A7"/>
    <w:pPr>
      <w:spacing w:before="100" w:beforeAutospacing="1" w:after="100" w:afterAutospacing="1"/>
    </w:pPr>
    <w:rPr>
      <w:rFonts w:ascii="Times New Roman" w:eastAsia="Times New Roman" w:hAnsi="Times New Roman" w:cs="Times New Roman"/>
    </w:rPr>
  </w:style>
  <w:style w:type="paragraph" w:customStyle="1" w:styleId="zn-bodyparagraph">
    <w:name w:val="zn-body__paragraph"/>
    <w:basedOn w:val="Normal"/>
    <w:rsid w:val="005725A7"/>
    <w:pPr>
      <w:spacing w:before="100" w:beforeAutospacing="1" w:after="100" w:afterAutospacing="1"/>
    </w:pPr>
    <w:rPr>
      <w:rFonts w:ascii="Times New Roman" w:eastAsia="Times New Roman" w:hAnsi="Times New Roman" w:cs="Times New Roman"/>
    </w:rPr>
  </w:style>
  <w:style w:type="character" w:styleId="HTMLCite">
    <w:name w:val="HTML Cite"/>
    <w:basedOn w:val="DefaultParagraphFont"/>
    <w:uiPriority w:val="99"/>
    <w:semiHidden/>
    <w:unhideWhenUsed/>
    <w:rsid w:val="005725A7"/>
    <w:rPr>
      <w:i/>
      <w:iCs/>
    </w:rPr>
  </w:style>
  <w:style w:type="paragraph" w:customStyle="1" w:styleId="pullquotequote">
    <w:name w:val="pullquote__quote"/>
    <w:basedOn w:val="Normal"/>
    <w:rsid w:val="005725A7"/>
    <w:pPr>
      <w:spacing w:before="100" w:beforeAutospacing="1" w:after="100" w:afterAutospacing="1"/>
    </w:pPr>
    <w:rPr>
      <w:rFonts w:ascii="Times New Roman" w:eastAsia="Times New Roman" w:hAnsi="Times New Roman" w:cs="Times New Roman"/>
    </w:rPr>
  </w:style>
  <w:style w:type="paragraph" w:customStyle="1" w:styleId="pullquoteauthor">
    <w:name w:val="pullquote__author"/>
    <w:basedOn w:val="Normal"/>
    <w:rsid w:val="005725A7"/>
    <w:pPr>
      <w:spacing w:before="100" w:beforeAutospacing="1" w:after="100" w:afterAutospacing="1"/>
    </w:pPr>
    <w:rPr>
      <w:rFonts w:ascii="Times New Roman" w:eastAsia="Times New Roman" w:hAnsi="Times New Roman" w:cs="Times New Roman"/>
    </w:rPr>
  </w:style>
  <w:style w:type="character" w:customStyle="1" w:styleId="elstoryelementheader">
    <w:name w:val="el__storyelement__header"/>
    <w:basedOn w:val="DefaultParagraphFont"/>
    <w:rsid w:val="005725A7"/>
  </w:style>
  <w:style w:type="character" w:customStyle="1" w:styleId="inlinkchart">
    <w:name w:val="inlink_chart"/>
    <w:basedOn w:val="DefaultParagraphFont"/>
    <w:rsid w:val="005725A7"/>
  </w:style>
  <w:style w:type="paragraph" w:customStyle="1" w:styleId="more-ontitle">
    <w:name w:val="more-on__title"/>
    <w:basedOn w:val="Normal"/>
    <w:rsid w:val="005725A7"/>
    <w:pPr>
      <w:spacing w:before="100" w:beforeAutospacing="1" w:after="100" w:afterAutospacing="1"/>
    </w:pPr>
    <w:rPr>
      <w:rFonts w:ascii="Times New Roman" w:eastAsia="Times New Roman" w:hAnsi="Times New Roman" w:cs="Times New Roman"/>
    </w:rPr>
  </w:style>
  <w:style w:type="paragraph" w:customStyle="1" w:styleId="more-oncontent">
    <w:name w:val="more-on__content"/>
    <w:basedOn w:val="Normal"/>
    <w:rsid w:val="005725A7"/>
    <w:pPr>
      <w:spacing w:before="100" w:beforeAutospacing="1" w:after="100" w:afterAutospacing="1"/>
    </w:pPr>
    <w:rPr>
      <w:rFonts w:ascii="Times New Roman" w:eastAsia="Times New Roman" w:hAnsi="Times New Roman" w:cs="Times New Roman"/>
    </w:rPr>
  </w:style>
  <w:style w:type="paragraph" w:styleId="Title">
    <w:name w:val="Title"/>
    <w:basedOn w:val="Normal"/>
    <w:next w:val="Normal"/>
    <w:link w:val="TitleChar"/>
    <w:uiPriority w:val="10"/>
    <w:qFormat/>
    <w:rsid w:val="005725A7"/>
    <w:pPr>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5725A7"/>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5725A7"/>
    <w:pPr>
      <w:numPr>
        <w:ilvl w:val="1"/>
      </w:numPr>
      <w:spacing w:after="160" w:line="259" w:lineRule="auto"/>
    </w:pPr>
    <w:rPr>
      <w:rFonts w:eastAsiaTheme="minorEastAsia" w:cs="Times New Roman"/>
      <w:color w:val="5A5A5A" w:themeColor="text1" w:themeTint="A5"/>
      <w:spacing w:val="15"/>
      <w:sz w:val="22"/>
      <w:szCs w:val="22"/>
    </w:rPr>
  </w:style>
  <w:style w:type="character" w:customStyle="1" w:styleId="SubtitleChar">
    <w:name w:val="Subtitle Char"/>
    <w:basedOn w:val="DefaultParagraphFont"/>
    <w:link w:val="Subtitle"/>
    <w:uiPriority w:val="11"/>
    <w:rsid w:val="005725A7"/>
    <w:rPr>
      <w:rFonts w:eastAsiaTheme="minorEastAsia" w:cs="Times New Roman"/>
      <w:color w:val="5A5A5A" w:themeColor="text1" w:themeTint="A5"/>
      <w:spacing w:val="15"/>
      <w:sz w:val="22"/>
      <w:szCs w:val="22"/>
    </w:rPr>
  </w:style>
  <w:style w:type="paragraph" w:styleId="Header">
    <w:name w:val="header"/>
    <w:basedOn w:val="Normal"/>
    <w:link w:val="HeaderChar"/>
    <w:uiPriority w:val="99"/>
    <w:unhideWhenUsed/>
    <w:rsid w:val="005725A7"/>
    <w:pPr>
      <w:tabs>
        <w:tab w:val="center" w:pos="4680"/>
        <w:tab w:val="right" w:pos="9360"/>
      </w:tabs>
    </w:pPr>
    <w:rPr>
      <w:rFonts w:ascii="Calibri" w:hAnsi="Calibri" w:cs="Calibri"/>
      <w:sz w:val="22"/>
      <w:szCs w:val="22"/>
    </w:rPr>
  </w:style>
  <w:style w:type="character" w:customStyle="1" w:styleId="HeaderChar">
    <w:name w:val="Header Char"/>
    <w:basedOn w:val="DefaultParagraphFont"/>
    <w:link w:val="Header"/>
    <w:uiPriority w:val="99"/>
    <w:rsid w:val="005725A7"/>
    <w:rPr>
      <w:rFonts w:ascii="Calibri" w:hAnsi="Calibri" w:cs="Calibri"/>
      <w:sz w:val="22"/>
      <w:szCs w:val="22"/>
    </w:rPr>
  </w:style>
  <w:style w:type="paragraph" w:styleId="Footer">
    <w:name w:val="footer"/>
    <w:basedOn w:val="Normal"/>
    <w:link w:val="FooterChar"/>
    <w:uiPriority w:val="99"/>
    <w:unhideWhenUsed/>
    <w:rsid w:val="005725A7"/>
    <w:pPr>
      <w:tabs>
        <w:tab w:val="center" w:pos="4680"/>
        <w:tab w:val="right" w:pos="9360"/>
      </w:tabs>
    </w:pPr>
    <w:rPr>
      <w:rFonts w:ascii="Calibri" w:hAnsi="Calibri" w:cs="Calibri"/>
      <w:sz w:val="22"/>
      <w:szCs w:val="22"/>
    </w:rPr>
  </w:style>
  <w:style w:type="character" w:customStyle="1" w:styleId="FooterChar">
    <w:name w:val="Footer Char"/>
    <w:basedOn w:val="DefaultParagraphFont"/>
    <w:link w:val="Footer"/>
    <w:uiPriority w:val="99"/>
    <w:rsid w:val="005725A7"/>
    <w:rPr>
      <w:rFonts w:ascii="Calibri" w:hAnsi="Calibri" w:cs="Calibri"/>
      <w:sz w:val="22"/>
      <w:szCs w:val="22"/>
    </w:rPr>
  </w:style>
  <w:style w:type="character" w:styleId="PlaceholderText">
    <w:name w:val="Placeholder Text"/>
    <w:basedOn w:val="DefaultParagraphFont"/>
    <w:uiPriority w:val="99"/>
    <w:semiHidden/>
    <w:rsid w:val="005725A7"/>
    <w:rPr>
      <w:color w:val="808080"/>
    </w:rPr>
  </w:style>
  <w:style w:type="paragraph" w:customStyle="1" w:styleId="wp-caption-text">
    <w:name w:val="wp-caption-text"/>
    <w:basedOn w:val="Normal"/>
    <w:rsid w:val="005725A7"/>
    <w:pPr>
      <w:spacing w:before="100" w:beforeAutospacing="1" w:after="100" w:afterAutospacing="1"/>
    </w:pPr>
    <w:rPr>
      <w:rFonts w:ascii="Times New Roman" w:eastAsia="Times New Roman" w:hAnsi="Times New Roman" w:cs="Times New Roman"/>
    </w:rPr>
  </w:style>
  <w:style w:type="character" w:customStyle="1" w:styleId="sc-axirz">
    <w:name w:val="sc-axirz"/>
    <w:basedOn w:val="DefaultParagraphFont"/>
    <w:rsid w:val="005725A7"/>
  </w:style>
  <w:style w:type="paragraph" w:styleId="ListParagraph">
    <w:name w:val="List Paragraph"/>
    <w:basedOn w:val="Normal"/>
    <w:uiPriority w:val="99"/>
    <w:unhideWhenUsed/>
    <w:qFormat/>
    <w:rsid w:val="005725A7"/>
    <w:pPr>
      <w:spacing w:after="160" w:line="259" w:lineRule="auto"/>
      <w:ind w:left="720"/>
      <w:contextualSpacing/>
    </w:pPr>
    <w:rPr>
      <w:rFonts w:ascii="Calibri" w:hAnsi="Calibri" w:cs="Calibri"/>
      <w:sz w:val="22"/>
      <w:szCs w:val="22"/>
    </w:rPr>
  </w:style>
  <w:style w:type="character" w:styleId="UnresolvedMention">
    <w:name w:val="Unresolved Mention"/>
    <w:basedOn w:val="DefaultParagraphFont"/>
    <w:uiPriority w:val="99"/>
    <w:semiHidden/>
    <w:unhideWhenUsed/>
    <w:rsid w:val="005725A7"/>
    <w:rPr>
      <w:color w:val="605E5C"/>
      <w:shd w:val="clear" w:color="auto" w:fill="E1DFDD"/>
    </w:rPr>
  </w:style>
  <w:style w:type="paragraph" w:customStyle="1" w:styleId="Emphasize">
    <w:name w:val="Emphasize"/>
    <w:basedOn w:val="Normal"/>
    <w:uiPriority w:val="7"/>
    <w:qFormat/>
    <w:rsid w:val="005725A7"/>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hAnsi="Calibri" w:cs="Calibri"/>
      <w:b/>
      <w:iCs/>
      <w:sz w:val="22"/>
      <w:szCs w:val="22"/>
      <w:u w:val="single"/>
    </w:rPr>
  </w:style>
  <w:style w:type="character" w:styleId="CommentReference">
    <w:name w:val="annotation reference"/>
    <w:basedOn w:val="DefaultParagraphFont"/>
    <w:uiPriority w:val="99"/>
    <w:semiHidden/>
    <w:unhideWhenUsed/>
    <w:rsid w:val="005725A7"/>
    <w:rPr>
      <w:sz w:val="16"/>
      <w:szCs w:val="16"/>
    </w:rPr>
  </w:style>
  <w:style w:type="paragraph" w:styleId="CommentText">
    <w:name w:val="annotation text"/>
    <w:basedOn w:val="Normal"/>
    <w:link w:val="CommentTextChar"/>
    <w:uiPriority w:val="99"/>
    <w:semiHidden/>
    <w:unhideWhenUsed/>
    <w:rsid w:val="005725A7"/>
    <w:pPr>
      <w:spacing w:after="160"/>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5725A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725A7"/>
    <w:rPr>
      <w:b/>
      <w:bCs/>
    </w:rPr>
  </w:style>
  <w:style w:type="character" w:customStyle="1" w:styleId="CommentSubjectChar">
    <w:name w:val="Comment Subject Char"/>
    <w:basedOn w:val="CommentTextChar"/>
    <w:link w:val="CommentSubject"/>
    <w:uiPriority w:val="99"/>
    <w:semiHidden/>
    <w:rsid w:val="005725A7"/>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12420</Words>
  <Characters>70798</Characters>
  <Application>Microsoft Office Word</Application>
  <DocSecurity>0</DocSecurity>
  <Lines>589</Lines>
  <Paragraphs>166</Paragraphs>
  <ScaleCrop>false</ScaleCrop>
  <Company/>
  <LinksUpToDate>false</LinksUpToDate>
  <CharactersWithSpaces>83052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Pinckard</dc:creator>
  <cp:keywords/>
  <dc:description/>
  <cp:lastModifiedBy>Gopi Amin</cp:lastModifiedBy>
  <cp:revision>4</cp:revision>
  <dcterms:created xsi:type="dcterms:W3CDTF">2021-11-02T18:27:00Z</dcterms:created>
  <dcterms:modified xsi:type="dcterms:W3CDTF">2021-11-25T06:00:00Z</dcterms:modified>
</cp:coreProperties>
</file>