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1F66F" w14:textId="77777777" w:rsidR="00572342" w:rsidRDefault="00572342" w:rsidP="00572342">
      <w:pPr>
        <w:pStyle w:val="Heading1"/>
      </w:pPr>
      <w:r>
        <w:t>1AC YALE R2</w:t>
      </w:r>
    </w:p>
    <w:p w14:paraId="7517F955" w14:textId="77777777" w:rsidR="00572342" w:rsidRDefault="00572342" w:rsidP="00572342">
      <w:pPr>
        <w:pStyle w:val="Heading2"/>
      </w:pPr>
      <w:r>
        <w:t>1AC</w:t>
      </w:r>
    </w:p>
    <w:p w14:paraId="33C51922" w14:textId="77777777" w:rsidR="00572342" w:rsidRPr="00976E44" w:rsidRDefault="00572342" w:rsidP="00572342">
      <w:pPr>
        <w:pStyle w:val="Heading3"/>
        <w:rPr>
          <w:rFonts w:cs="Calibri"/>
        </w:rPr>
      </w:pPr>
      <w:r w:rsidRPr="00976E44">
        <w:rPr>
          <w:rFonts w:cs="Calibri"/>
        </w:rPr>
        <w:t>1AC – Adv – Vaccine Diplomacy</w:t>
      </w:r>
    </w:p>
    <w:p w14:paraId="2B61EC85" w14:textId="77777777" w:rsidR="00572342" w:rsidRPr="00976E44" w:rsidRDefault="00572342" w:rsidP="00572342">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66BB6283" w14:textId="77777777" w:rsidR="00572342" w:rsidRPr="00976E44" w:rsidRDefault="00572342" w:rsidP="00572342">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76E44">
          <w:rPr>
            <w:rStyle w:val="Hyperlink"/>
          </w:rPr>
          <w:t>https://theglobalamericans.org/2021/06/a-u-s-vaccine-diplomacy-strategy-for-latin-america-and-the-caribbean/</w:t>
        </w:r>
      </w:hyperlink>
      <w:r w:rsidRPr="00976E44">
        <w:t xml:space="preserve">] Justin </w:t>
      </w:r>
      <w:r>
        <w:t>RECUT NP</w:t>
      </w:r>
    </w:p>
    <w:p w14:paraId="3DBF1E45" w14:textId="77777777" w:rsidR="00572342" w:rsidRPr="00976E44" w:rsidRDefault="00572342" w:rsidP="00572342">
      <w:pPr>
        <w:rPr>
          <w:sz w:val="16"/>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7201B4">
        <w:rPr>
          <w:rStyle w:val="Emphasis"/>
          <w:highlight w:val="green"/>
        </w:rPr>
        <w:t>rushed to take advantage</w:t>
      </w:r>
      <w:r w:rsidRPr="007201B4">
        <w:rPr>
          <w:highlight w:val="green"/>
          <w:u w:val="single"/>
        </w:rPr>
        <w:t xml:space="preserve"> of the vaccine </w:t>
      </w:r>
      <w:r w:rsidRPr="00976E44">
        <w:rPr>
          <w:highlight w:val="green"/>
          <w:u w:val="single"/>
        </w:rPr>
        <w:t>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w:t>
      </w:r>
      <w:r w:rsidRPr="007201B4">
        <w:rPr>
          <w:highlight w:val="green"/>
          <w:u w:val="single"/>
        </w:rPr>
        <w:t xml:space="preserve">A </w:t>
      </w:r>
      <w:r w:rsidRPr="007201B4">
        <w:rPr>
          <w:rStyle w:val="Emphasis"/>
          <w:highlight w:val="green"/>
        </w:rPr>
        <w:t>lack</w:t>
      </w:r>
      <w:r w:rsidRPr="007201B4">
        <w:rPr>
          <w:highlight w:val="green"/>
          <w:u w:val="single"/>
        </w:rPr>
        <w:t xml:space="preserve"> of </w:t>
      </w:r>
      <w:r w:rsidRPr="007201B4">
        <w:rPr>
          <w:rStyle w:val="Emphasis"/>
          <w:highlight w:val="green"/>
        </w:rPr>
        <w:t>leadership</w:t>
      </w:r>
      <w:r w:rsidRPr="00976E44">
        <w:rPr>
          <w:u w:val="single"/>
        </w:rPr>
        <w:t xml:space="preserve"> from Washington </w:t>
      </w:r>
      <w:r w:rsidRPr="007201B4">
        <w:rPr>
          <w:highlight w:val="green"/>
          <w:u w:val="single"/>
        </w:rPr>
        <w:t xml:space="preserve">in </w:t>
      </w:r>
      <w:r w:rsidRPr="007201B4">
        <w:rPr>
          <w:rStyle w:val="Emphasis"/>
          <w:highlight w:val="green"/>
        </w:rPr>
        <w:t>sharing</w:t>
      </w:r>
      <w:r w:rsidRPr="00976E44">
        <w:rPr>
          <w:rStyle w:val="Emphasis"/>
        </w:rPr>
        <w:t xml:space="preserve"> vaccines and their </w:t>
      </w:r>
      <w:r w:rsidRPr="00470C63">
        <w:rPr>
          <w:rStyle w:val="Emphasis"/>
        </w:rPr>
        <w:t>intellectual property</w:t>
      </w:r>
      <w:r w:rsidRPr="00976E44">
        <w:rPr>
          <w:sz w:val="16"/>
        </w:rPr>
        <w:t xml:space="preserve"> (</w:t>
      </w:r>
      <w:r w:rsidRPr="00470C63">
        <w:rPr>
          <w:rStyle w:val="Emphasis"/>
          <w:highlight w:val="green"/>
        </w:rPr>
        <w:t>IP</w:t>
      </w:r>
      <w:r w:rsidRPr="00976E44">
        <w:rPr>
          <w:sz w:val="16"/>
        </w:rPr>
        <w:t xml:space="preserve">)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 xml:space="preserve">during a global health crisis, due to </w:t>
      </w:r>
      <w:r w:rsidRPr="007201B4">
        <w:rPr>
          <w:highlight w:val="green"/>
          <w:u w:val="single"/>
        </w:rPr>
        <w:t>the lack of political will to share lifesaving drugs</w:t>
      </w:r>
      <w:r w:rsidRPr="00976E44">
        <w:rPr>
          <w:u w:val="single"/>
        </w:rPr>
        <w:t xml:space="preserve">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7201B4">
        <w:rPr>
          <w:rStyle w:val="Emphasis"/>
        </w:rPr>
        <w:t>Washington’s</w:t>
      </w:r>
      <w:r w:rsidRPr="00976E44">
        <w:rPr>
          <w:rStyle w:val="Emphasis"/>
        </w:rPr>
        <w:t xml:space="preserve"> inaction.</w:t>
      </w:r>
      <w:r>
        <w:rPr>
          <w:rStyle w:val="Emphasis"/>
        </w:rPr>
        <w:t xml:space="preserve"> </w:t>
      </w:r>
      <w:r w:rsidRPr="00976E44">
        <w:rPr>
          <w:sz w:val="16"/>
        </w:rPr>
        <w:t xml:space="preserve">In recent years, </w:t>
      </w:r>
      <w:r w:rsidRPr="007201B4">
        <w:rPr>
          <w:highlight w:val="green"/>
          <w:u w:val="single"/>
        </w:rPr>
        <w:t>the U.S</w:t>
      </w:r>
      <w:r w:rsidRPr="00976E44">
        <w:rPr>
          <w:highlight w:val="green"/>
          <w:u w:val="single"/>
        </w:rPr>
        <w:t xml:space="preserve">.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w:t>
      </w:r>
      <w:r w:rsidRPr="007201B4">
        <w:rPr>
          <w:highlight w:val="green"/>
          <w:u w:val="single"/>
        </w:rPr>
        <w:t>cement such losses through</w:t>
      </w:r>
      <w:r w:rsidRPr="00976E44">
        <w:rPr>
          <w:u w:val="single"/>
        </w:rPr>
        <w:t xml:space="preserve">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r>
        <w:rPr>
          <w:sz w:val="16"/>
        </w:rPr>
        <w:t xml:space="preserve"> </w:t>
      </w:r>
      <w:r w:rsidRPr="00976E44">
        <w:rPr>
          <w:sz w:val="16"/>
        </w:rPr>
        <w:t>History repeats itself</w:t>
      </w:r>
      <w:r>
        <w:rPr>
          <w:sz w:val="16"/>
        </w:rPr>
        <w:t xml:space="preserve"> </w:t>
      </w: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r>
        <w:rPr>
          <w:sz w:val="16"/>
        </w:rPr>
        <w:t xml:space="preserve"> </w:t>
      </w: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r>
        <w:rPr>
          <w:sz w:val="16"/>
        </w:rPr>
        <w:t xml:space="preserve"> </w:t>
      </w: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r>
        <w:rPr>
          <w:sz w:val="16"/>
        </w:rPr>
        <w:t xml:space="preserve"> </w:t>
      </w: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r>
        <w:rPr>
          <w:sz w:val="16"/>
        </w:rPr>
        <w:t xml:space="preserve"> </w:t>
      </w: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r>
        <w:rPr>
          <w:sz w:val="16"/>
        </w:rPr>
        <w:t xml:space="preserve"> </w:t>
      </w: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r>
        <w:rPr>
          <w:sz w:val="16"/>
        </w:rPr>
        <w:t xml:space="preserve"> </w:t>
      </w:r>
      <w:r w:rsidRPr="00976E44">
        <w:rPr>
          <w:sz w:val="16"/>
        </w:rPr>
        <w:t xml:space="preserve">However, unlike the unipolarity that characterized the 1990s and early </w:t>
      </w:r>
      <w:r w:rsidRPr="00470C63">
        <w:rPr>
          <w:sz w:val="16"/>
        </w:rPr>
        <w:t xml:space="preserve">2000s, </w:t>
      </w:r>
      <w:r w:rsidRPr="00470C63">
        <w:rPr>
          <w:u w:val="single"/>
        </w:rPr>
        <w:t xml:space="preserve">the U.S. is </w:t>
      </w:r>
      <w:r w:rsidRPr="00470C63">
        <w:rPr>
          <w:rStyle w:val="Emphasis"/>
        </w:rPr>
        <w:t>no longer the only global superpower, and the humanitarian decisions it makes now</w:t>
      </w:r>
      <w:r w:rsidRPr="00470C63">
        <w:rPr>
          <w:sz w:val="16"/>
        </w:rPr>
        <w:t>—during a new global health crisis—</w:t>
      </w:r>
      <w:r w:rsidRPr="00470C63">
        <w:rPr>
          <w:u w:val="single"/>
        </w:rPr>
        <w:t xml:space="preserve">have the potential to be </w:t>
      </w:r>
      <w:r w:rsidRPr="00470C63">
        <w:rPr>
          <w:rStyle w:val="Emphasis"/>
        </w:rPr>
        <w:t>hugely consequential for the country’s influence and image</w:t>
      </w:r>
      <w:r w:rsidRPr="00470C63">
        <w:rPr>
          <w:sz w:val="16"/>
        </w:rPr>
        <w:t xml:space="preserve">. Similar to its trajectory at the height of the AIDS crisis, </w:t>
      </w:r>
      <w:r w:rsidRPr="00470C63">
        <w:rPr>
          <w:u w:val="single"/>
        </w:rPr>
        <w:t>Washington only recently voiced its desire to back the WTO patent waiver proposal, having come under tremendous international pressure</w:t>
      </w:r>
      <w:r w:rsidRPr="00470C63">
        <w:rPr>
          <w:sz w:val="16"/>
        </w:rPr>
        <w:t>. Granted, the U.S. backed a patent waiver</w:t>
      </w:r>
      <w:r w:rsidRPr="00976E44">
        <w:rPr>
          <w:sz w:val="16"/>
        </w:rPr>
        <w:t xml:space="preserve"> for COVID-19 vaccines much faster than it did for ARVs in the 1980s. However, </w:t>
      </w:r>
      <w:r w:rsidRPr="00976E44">
        <w:rPr>
          <w:u w:val="single"/>
        </w:rPr>
        <w:t xml:space="preserve">having been presented with a rare opportunity to make amends for past moral missteps—by </w:t>
      </w:r>
      <w:r w:rsidRPr="007201B4">
        <w:rPr>
          <w:rStyle w:val="Emphasis"/>
        </w:rPr>
        <w:t>eliminating vaccine IP protections</w:t>
      </w:r>
      <w:r w:rsidRPr="007201B4">
        <w:rPr>
          <w:u w:val="single"/>
        </w:rPr>
        <w:t xml:space="preserve"> to ensure that affordable, generic versions of COVID-19 vaccines could be </w:t>
      </w:r>
      <w:r w:rsidRPr="007201B4">
        <w:rPr>
          <w:rStyle w:val="Emphasis"/>
        </w:rPr>
        <w:t>manufactured en masse around the world—the U.S. once again hesitated</w:t>
      </w:r>
      <w:r w:rsidRPr="007201B4">
        <w:rPr>
          <w:sz w:val="16"/>
        </w:rPr>
        <w:t>, limiting</w:t>
      </w:r>
      <w:r w:rsidRPr="00976E44">
        <w:rPr>
          <w:sz w:val="16"/>
        </w:rPr>
        <w:t xml:space="preserve"> opportunities for developing nations to recover from the pandemic and again amplifying criticisms of the United States.</w:t>
      </w:r>
      <w:r>
        <w:rPr>
          <w:sz w:val="16"/>
        </w:rPr>
        <w:t xml:space="preserve"> </w:t>
      </w: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Pr>
          <w:sz w:val="16"/>
        </w:rPr>
        <w:t xml:space="preserve"> </w:t>
      </w: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Pr>
          <w:sz w:val="16"/>
        </w:rPr>
        <w:t xml:space="preserve"> </w:t>
      </w: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Pr>
          <w:sz w:val="16"/>
        </w:rPr>
        <w:t xml:space="preserve"> </w:t>
      </w: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7201B4">
        <w:rPr>
          <w:highlight w:val="green"/>
          <w:u w:val="single"/>
        </w:rPr>
        <w:t>this</w:t>
      </w:r>
      <w:r w:rsidRPr="00976E44">
        <w:rPr>
          <w:u w:val="single"/>
        </w:rPr>
        <w:t xml:space="preserve">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w:t>
      </w:r>
      <w:r w:rsidRPr="00470C63">
        <w:rPr>
          <w:sz w:val="16"/>
        </w:rPr>
        <w:t xml:space="preserve">Russian and </w:t>
      </w:r>
      <w:r w:rsidRPr="00470C63">
        <w:rPr>
          <w:rStyle w:val="Emphasis"/>
        </w:rPr>
        <w:t>Chinese</w:t>
      </w:r>
      <w:r w:rsidRPr="00470C63">
        <w:rPr>
          <w:u w:val="single"/>
        </w:rPr>
        <w:t xml:space="preserve"> </w:t>
      </w:r>
      <w:r w:rsidRPr="00470C63">
        <w:rPr>
          <w:rStyle w:val="Emphasis"/>
        </w:rPr>
        <w:t>vaccine diplomacy have already led to economic, diplomatic, and political losses being felt by Washington</w:t>
      </w:r>
      <w:r w:rsidRPr="00470C63">
        <w:rPr>
          <w:u w:val="single"/>
        </w:rPr>
        <w:t>; this trend</w:t>
      </w:r>
      <w:r w:rsidRPr="00470C63">
        <w:rPr>
          <w:sz w:val="16"/>
        </w:rPr>
        <w:t xml:space="preserve">, if allowed to continue, </w:t>
      </w:r>
      <w:r w:rsidRPr="007201B4">
        <w:rPr>
          <w:highlight w:val="green"/>
          <w:u w:val="single"/>
        </w:rPr>
        <w:t xml:space="preserve">will only further </w:t>
      </w:r>
      <w:r w:rsidRPr="007201B4">
        <w:rPr>
          <w:rStyle w:val="Emphasis"/>
          <w:highlight w:val="green"/>
        </w:rPr>
        <w:t xml:space="preserve">limit </w:t>
      </w:r>
      <w:r w:rsidRPr="00976E44">
        <w:rPr>
          <w:rStyle w:val="Emphasis"/>
          <w:highlight w:val="green"/>
        </w:rPr>
        <w:t>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r>
        <w:rPr>
          <w:u w:val="single"/>
        </w:rPr>
        <w:t xml:space="preserve"> </w:t>
      </w:r>
      <w:r w:rsidRPr="00976E44">
        <w:rPr>
          <w:sz w:val="16"/>
        </w:rPr>
        <w:t>A lack of strategy and political will</w:t>
      </w:r>
      <w:r>
        <w:rPr>
          <w:sz w:val="16"/>
        </w:rPr>
        <w:t xml:space="preserve"> </w:t>
      </w: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r>
        <w:rPr>
          <w:sz w:val="16"/>
        </w:rPr>
        <w:t xml:space="preserve"> </w:t>
      </w: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470C63">
        <w:rPr>
          <w:rStyle w:val="Emphasis"/>
        </w:rPr>
        <w:t xml:space="preserve">over </w:t>
      </w:r>
      <w:r w:rsidRPr="00976E44">
        <w:rPr>
          <w:rStyle w:val="Emphasis"/>
          <w:highlight w:val="green"/>
        </w:rPr>
        <w:t>165 million</w:t>
      </w:r>
      <w:r w:rsidRPr="007201B4">
        <w:rPr>
          <w:rStyle w:val="Emphasis"/>
          <w:highlight w:val="green"/>
        </w:rPr>
        <w:t xml:space="preserve"> vaccines</w:t>
      </w:r>
      <w:r w:rsidRPr="00976E44">
        <w:rPr>
          <w:u w:val="single"/>
        </w:rPr>
        <w:t xml:space="preserve"> to Latin America, with countries like Chile and Uruguay having vaccinated 80 and 63 percent of their populations, respectively, with Chinese vaccines.</w:t>
      </w:r>
      <w:r>
        <w:rPr>
          <w:u w:val="single"/>
        </w:rPr>
        <w:t xml:space="preserve"> </w:t>
      </w: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r>
        <w:rPr>
          <w:sz w:val="16"/>
        </w:rPr>
        <w:t xml:space="preserve"> </w:t>
      </w: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w:t>
      </w:r>
      <w:r w:rsidRPr="00470C63">
        <w:rPr>
          <w:sz w:val="16"/>
        </w:rPr>
        <w:t xml:space="preserve">a </w:t>
      </w:r>
      <w:r w:rsidRPr="00470C63">
        <w:rPr>
          <w:rStyle w:val="Emphasis"/>
        </w:rPr>
        <w:t>lack of vaccine support and assurance from Washington</w:t>
      </w:r>
      <w:r w:rsidRPr="00470C63">
        <w:rPr>
          <w:u w:val="single"/>
        </w:rPr>
        <w:t xml:space="preserve">, countries are </w:t>
      </w:r>
      <w:r w:rsidRPr="00470C63">
        <w:rPr>
          <w:rStyle w:val="Emphasis"/>
        </w:rPr>
        <w:t>growing closer to Beijing and Moscow</w:t>
      </w:r>
      <w:r w:rsidRPr="00470C63">
        <w:rPr>
          <w:u w:val="single"/>
        </w:rPr>
        <w:t xml:space="preserve">, succumbing to rival geopolitical powers that do not align with the diplomatic and economic interests of the United States. Brazil remains one of the countries </w:t>
      </w:r>
      <w:r w:rsidRPr="00470C63">
        <w:rPr>
          <w:rStyle w:val="Emphasis"/>
        </w:rPr>
        <w:t>hardest hit by the COVID-19 pandemic</w:t>
      </w:r>
      <w:r w:rsidRPr="00470C63">
        <w:rPr>
          <w:sz w:val="16"/>
        </w:rPr>
        <w:t>. Despite President Jair Bolsanaro’s anti-science tendencies and hawkish stance towards Beijing, however, his government has still proven susceptible</w:t>
      </w:r>
      <w:r w:rsidRPr="00976E44">
        <w:rPr>
          <w:sz w:val="16"/>
        </w:rPr>
        <w:t xml:space="preserv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r>
        <w:rPr>
          <w:sz w:val="16"/>
        </w:rPr>
        <w:t xml:space="preserve"> </w:t>
      </w: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r>
        <w:rPr>
          <w:sz w:val="16"/>
        </w:rPr>
        <w:t xml:space="preserve"> </w:t>
      </w: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r>
        <w:rPr>
          <w:sz w:val="16"/>
        </w:rPr>
        <w:t xml:space="preserve"> </w:t>
      </w: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r>
        <w:rPr>
          <w:sz w:val="16"/>
        </w:rPr>
        <w:t xml:space="preserve"> </w:t>
      </w: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r>
        <w:rPr>
          <w:sz w:val="16"/>
        </w:rPr>
        <w:t xml:space="preserve"> </w:t>
      </w:r>
      <w:r w:rsidRPr="00976E44">
        <w:rPr>
          <w:sz w:val="16"/>
        </w:rPr>
        <w:t>A forward-thinking strategy</w:t>
      </w:r>
      <w:r>
        <w:rPr>
          <w:sz w:val="16"/>
        </w:rPr>
        <w:t xml:space="preserve"> </w:t>
      </w: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r>
        <w:rPr>
          <w:u w:val="single"/>
        </w:rPr>
        <w:t xml:space="preserve"> </w:t>
      </w: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7201B4">
        <w:rPr>
          <w:highlight w:val="green"/>
          <w:u w:val="single"/>
        </w:rPr>
        <w:t xml:space="preserve">help increase vaccine </w:t>
      </w:r>
      <w:r w:rsidRPr="00976E44">
        <w:rPr>
          <w:highlight w:val="green"/>
          <w:u w:val="single"/>
        </w:rPr>
        <w:t>production</w:t>
      </w:r>
      <w:r w:rsidRPr="00976E44">
        <w:rPr>
          <w:u w:val="single"/>
        </w:rPr>
        <w:t xml:space="preserve"> capacity worldwide. </w:t>
      </w:r>
      <w:r w:rsidRPr="007201B4">
        <w:rPr>
          <w:highlight w:val="green"/>
          <w:u w:val="single"/>
        </w:rPr>
        <w:t xml:space="preserve">Doing so will </w:t>
      </w:r>
      <w:r w:rsidRPr="007201B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r>
        <w:rPr>
          <w:sz w:val="16"/>
        </w:rPr>
        <w:t xml:space="preserve"> </w:t>
      </w: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67F91F5F" w14:textId="77777777" w:rsidR="00572342" w:rsidRPr="00976E44" w:rsidRDefault="00572342" w:rsidP="00572342"/>
    <w:p w14:paraId="5B356557" w14:textId="77777777" w:rsidR="00572342" w:rsidRPr="00976E44" w:rsidRDefault="00572342" w:rsidP="00572342">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2A7D8EAD" w14:textId="77777777" w:rsidR="00572342" w:rsidRPr="00976E44" w:rsidRDefault="00572342" w:rsidP="00572342">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7" w:history="1">
        <w:r w:rsidRPr="00976E44">
          <w:rPr>
            <w:rStyle w:val="Hyperlink"/>
          </w:rPr>
          <w:t>https://thediplomat.com/2021/08/chinas-vaccine-diplomacy-in-latin-america/</w:t>
        </w:r>
      </w:hyperlink>
      <w:r w:rsidRPr="00976E44">
        <w:t>] Justin</w:t>
      </w:r>
      <w:r>
        <w:t xml:space="preserve"> RECUT NP</w:t>
      </w:r>
    </w:p>
    <w:p w14:paraId="2DD7550C" w14:textId="77777777" w:rsidR="00572342" w:rsidRPr="00976E44" w:rsidRDefault="00572342" w:rsidP="00572342">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38E66ACD" w14:textId="77777777" w:rsidR="00572342" w:rsidRPr="00976E44" w:rsidRDefault="00572342" w:rsidP="00572342">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7A9C1236" w14:textId="77777777" w:rsidR="00572342" w:rsidRPr="00976E44" w:rsidRDefault="00572342" w:rsidP="00572342">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7201B4">
        <w:rPr>
          <w:highlight w:val="green"/>
          <w:u w:val="single"/>
        </w:rPr>
        <w:t xml:space="preserve">questioned the </w:t>
      </w:r>
      <w:r w:rsidRPr="007201B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r w:rsidRPr="007201B4">
        <w:rPr>
          <w:highlight w:val="green"/>
          <w:u w:val="single"/>
        </w:rPr>
        <w:t xml:space="preserve">Moderna record much higher </w:t>
      </w:r>
      <w:r w:rsidRPr="00976E44">
        <w:rPr>
          <w:highlight w:val="green"/>
          <w:u w:val="single"/>
        </w:rPr>
        <w:t xml:space="preserve">efficacy. </w:t>
      </w:r>
      <w:r w:rsidRPr="007201B4">
        <w:rPr>
          <w:u w:val="single"/>
        </w:rPr>
        <w:t>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7201B4">
        <w:rPr>
          <w:highlight w:val="green"/>
          <w:u w:val="single"/>
        </w:rPr>
        <w:t>there are</w:t>
      </w:r>
      <w:r w:rsidRPr="00470C63">
        <w:rPr>
          <w:u w:val="single"/>
        </w:rPr>
        <w:t xml:space="preserve"> </w:t>
      </w:r>
      <w:r w:rsidRPr="00976E44">
        <w:rPr>
          <w:rStyle w:val="Emphasis"/>
          <w:highlight w:val="green"/>
        </w:rPr>
        <w:t xml:space="preserve">few alternatives </w:t>
      </w:r>
      <w:r w:rsidRPr="00976E44">
        <w:rPr>
          <w:rStyle w:val="Emphasis"/>
        </w:rPr>
        <w:t>on offer.</w:t>
      </w:r>
    </w:p>
    <w:p w14:paraId="5073965B" w14:textId="77777777" w:rsidR="00572342" w:rsidRPr="00976E44" w:rsidRDefault="00572342" w:rsidP="00572342">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7201B4">
        <w:rPr>
          <w:highlight w:val="green"/>
          <w:u w:val="single"/>
        </w:rPr>
        <w:t>. China</w:t>
      </w:r>
      <w:r w:rsidRPr="00470C63">
        <w:rPr>
          <w:u w:val="single"/>
        </w:rPr>
        <w:t xml:space="preserve"> has </w:t>
      </w:r>
      <w:r w:rsidRPr="00976E44">
        <w:rPr>
          <w:highlight w:val="green"/>
          <w:u w:val="single"/>
        </w:rPr>
        <w:t xml:space="preserve">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w:t>
      </w:r>
      <w:r w:rsidRPr="007201B4">
        <w:rPr>
          <w:highlight w:val="green"/>
          <w:u w:val="single"/>
        </w:rPr>
        <w:t>and</w:t>
      </w:r>
      <w:r w:rsidRPr="00976E44">
        <w:rPr>
          <w:u w:val="single"/>
        </w:rPr>
        <w:t xml:space="preserve"> successfully </w:t>
      </w:r>
      <w:r w:rsidRPr="007201B4">
        <w:rPr>
          <w:u w:val="single"/>
        </w:rPr>
        <w:t xml:space="preserve">pushed </w:t>
      </w:r>
      <w:r w:rsidRPr="007201B4">
        <w:rPr>
          <w:rStyle w:val="Emphasis"/>
          <w:highlight w:val="green"/>
        </w:rPr>
        <w:t>Brazil</w:t>
      </w:r>
      <w:r w:rsidRPr="007201B4">
        <w:rPr>
          <w:highlight w:val="green"/>
          <w:u w:val="single"/>
        </w:rPr>
        <w:t xml:space="preserve"> </w:t>
      </w:r>
      <w:r w:rsidRPr="007201B4">
        <w:rPr>
          <w:u w:val="single"/>
        </w:rPr>
        <w:t>to reverse its ban</w:t>
      </w:r>
      <w:r w:rsidRPr="00976E44">
        <w:rPr>
          <w:u w:val="single"/>
        </w:rPr>
        <w:t xml:space="preserve"> on telecom giant Huawei’s 5G network project.</w:t>
      </w:r>
    </w:p>
    <w:p w14:paraId="7D5BFAE5" w14:textId="77777777" w:rsidR="00572342" w:rsidRPr="00976E44" w:rsidRDefault="00572342" w:rsidP="00572342">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7201B4">
        <w:rPr>
          <w:rStyle w:val="Emphasis"/>
        </w:rPr>
        <w:t>Latin American policymakers are growing increasingly disillusioned with Washington’s</w:t>
      </w:r>
      <w:r w:rsidRPr="007201B4">
        <w:rPr>
          <w:u w:val="single"/>
        </w:rPr>
        <w:t xml:space="preserve"> inattention</w:t>
      </w:r>
      <w:r w:rsidRPr="00976E44">
        <w:rPr>
          <w:u w:val="single"/>
        </w:rPr>
        <w:t xml:space="preserve">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4CB51B3A" w14:textId="77777777" w:rsidR="00572342" w:rsidRPr="00976E44" w:rsidRDefault="00572342" w:rsidP="00572342"/>
    <w:p w14:paraId="5AE2599C" w14:textId="77777777" w:rsidR="00572342" w:rsidRPr="00976E44" w:rsidRDefault="00572342" w:rsidP="00572342">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389491D6" w14:textId="77777777" w:rsidR="00572342" w:rsidRPr="00976E44" w:rsidRDefault="00572342" w:rsidP="00572342">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8" w:history="1">
        <w:r w:rsidRPr="00976E44">
          <w:rPr>
            <w:rStyle w:val="Hyperlink"/>
          </w:rPr>
          <w:t>https://scroll.in/article/1000114/in-latin-america-chinese-vaccine-diplomacy-is-directly-challenging-uss-declining-authority</w:t>
        </w:r>
      </w:hyperlink>
      <w:r w:rsidRPr="00976E44">
        <w:t>] Justin</w:t>
      </w:r>
      <w:r>
        <w:t xml:space="preserve"> RECUT NP</w:t>
      </w:r>
    </w:p>
    <w:p w14:paraId="36AB8241" w14:textId="77777777" w:rsidR="00572342" w:rsidRPr="00976E44" w:rsidRDefault="00572342" w:rsidP="00572342">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w:t>
      </w:r>
      <w:r w:rsidRPr="007201B4">
        <w:rPr>
          <w:highlight w:val="green"/>
          <w:u w:val="single"/>
        </w:rPr>
        <w:t>notice</w:t>
      </w:r>
      <w:r w:rsidRPr="00976E44">
        <w:rPr>
          <w:u w:val="single"/>
        </w:rPr>
        <w:t xml:space="preserve"> an </w:t>
      </w:r>
      <w:r w:rsidRPr="00976E44">
        <w:rPr>
          <w:rStyle w:val="Emphasis"/>
        </w:rPr>
        <w:t>unusual pattern</w:t>
      </w:r>
      <w:r w:rsidRPr="00976E44">
        <w:rPr>
          <w:u w:val="single"/>
        </w:rPr>
        <w:t xml:space="preserve">: considerable </w:t>
      </w:r>
      <w:r w:rsidRPr="00976E44">
        <w:rPr>
          <w:rStyle w:val="Emphasis"/>
          <w:highlight w:val="green"/>
        </w:rPr>
        <w:t xml:space="preserve">gratitude towards China </w:t>
      </w:r>
      <w:r w:rsidRPr="007201B4">
        <w:rPr>
          <w:rStyle w:val="Emphasis"/>
          <w:highlight w:val="green"/>
        </w:rPr>
        <w:t>for its vaccine rollout</w:t>
      </w:r>
      <w:r w:rsidRPr="00976E44">
        <w:rPr>
          <w:rStyle w:val="Emphasis"/>
        </w:rPr>
        <w:t>.</w:t>
      </w:r>
    </w:p>
    <w:p w14:paraId="6CB0C456" w14:textId="77777777" w:rsidR="00572342" w:rsidRPr="00976E44" w:rsidRDefault="00572342" w:rsidP="00572342">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54691772" w14:textId="77777777" w:rsidR="00572342" w:rsidRPr="00976E44" w:rsidRDefault="00572342" w:rsidP="00572342">
      <w:pPr>
        <w:rPr>
          <w:sz w:val="16"/>
        </w:rPr>
      </w:pPr>
      <w:r w:rsidRPr="00976E44">
        <w:rPr>
          <w:sz w:val="16"/>
        </w:rPr>
        <w:t>During a global vaccine shortage, China has been able to provide 252 million doses to the world. This includes the majority of total doses made available to Latin American countries.</w:t>
      </w:r>
    </w:p>
    <w:p w14:paraId="5EB54229" w14:textId="77777777" w:rsidR="00572342" w:rsidRPr="00976E44" w:rsidRDefault="00572342" w:rsidP="00572342">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6AB7FF40" w14:textId="77777777" w:rsidR="00572342" w:rsidRPr="00976E44" w:rsidRDefault="00572342" w:rsidP="00572342">
      <w:pPr>
        <w:rPr>
          <w:sz w:val="16"/>
        </w:rPr>
      </w:pPr>
      <w:r w:rsidRPr="00976E44">
        <w:rPr>
          <w:sz w:val="16"/>
        </w:rPr>
        <w:t>As of May, no other country can match this figure. Most countries are focused primarily on achieving their own herd immunity first.</w:t>
      </w:r>
    </w:p>
    <w:p w14:paraId="2FC82AB8" w14:textId="77777777" w:rsidR="00572342" w:rsidRPr="00976E44" w:rsidRDefault="00572342" w:rsidP="00572342">
      <w:pPr>
        <w:rPr>
          <w:rStyle w:val="Emphasis"/>
        </w:rPr>
      </w:pPr>
      <w:r w:rsidRPr="00976E44">
        <w:rPr>
          <w:sz w:val="16"/>
        </w:rPr>
        <w:t xml:space="preserve">Even more striking is the fact that </w:t>
      </w:r>
      <w:r w:rsidRPr="007201B4">
        <w:rPr>
          <w:highlight w:val="green"/>
          <w:u w:val="single"/>
        </w:rPr>
        <w:t xml:space="preserve">the United States is </w:t>
      </w:r>
      <w:r w:rsidRPr="007201B4">
        <w:rPr>
          <w:rStyle w:val="Emphasis"/>
          <w:highlight w:val="green"/>
        </w:rPr>
        <w:t>exportin</w:t>
      </w:r>
      <w:r w:rsidRPr="00976E44">
        <w:rPr>
          <w:rStyle w:val="Emphasis"/>
          <w:highlight w:val="green"/>
        </w:rPr>
        <w:t>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w:t>
      </w:r>
      <w:r w:rsidRPr="007201B4">
        <w:rPr>
          <w:highlight w:val="green"/>
          <w:u w:val="single"/>
        </w:rPr>
        <w:t xml:space="preserve">is </w:t>
      </w:r>
      <w:r w:rsidRPr="007201B4">
        <w:rPr>
          <w:rStyle w:val="Emphasis"/>
          <w:highlight w:val="green"/>
        </w:rPr>
        <w:t>ch</w:t>
      </w:r>
      <w:r w:rsidRPr="00976E44">
        <w:rPr>
          <w:rStyle w:val="Emphasis"/>
          <w:highlight w:val="green"/>
        </w:rPr>
        <w:t>allenging US authority</w:t>
      </w:r>
      <w:r w:rsidRPr="00976E44">
        <w:rPr>
          <w:rStyle w:val="Emphasis"/>
        </w:rPr>
        <w:t xml:space="preserve"> in the region, at a time when US influence is in visible decline.</w:t>
      </w:r>
    </w:p>
    <w:p w14:paraId="2D1BA0F9" w14:textId="77777777" w:rsidR="00572342" w:rsidRPr="00976E44" w:rsidRDefault="00572342" w:rsidP="00572342">
      <w:pPr>
        <w:rPr>
          <w:u w:val="single"/>
        </w:rPr>
      </w:pPr>
      <w:r w:rsidRPr="00976E44">
        <w:rPr>
          <w:u w:val="single"/>
        </w:rPr>
        <w:t xml:space="preserve">Declining </w:t>
      </w:r>
      <w:r w:rsidRPr="00976E44">
        <w:rPr>
          <w:rStyle w:val="Emphasis"/>
        </w:rPr>
        <w:t>‘Washington Consensus’</w:t>
      </w:r>
    </w:p>
    <w:p w14:paraId="17FB38EA" w14:textId="77777777" w:rsidR="00572342" w:rsidRPr="00976E44" w:rsidRDefault="00572342" w:rsidP="00572342">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w:t>
      </w:r>
      <w:r w:rsidRPr="007201B4">
        <w:rPr>
          <w:u w:val="single"/>
        </w:rPr>
        <w:t xml:space="preserve">used </w:t>
      </w:r>
      <w:r w:rsidRPr="007201B4">
        <w:rPr>
          <w:rStyle w:val="Emphasis"/>
        </w:rPr>
        <w:t>mechanism of influence, especially since the end of the Cold War, has been economic diplomacy</w:t>
      </w:r>
      <w:r w:rsidRPr="007201B4">
        <w:rPr>
          <w:u w:val="single"/>
        </w:rPr>
        <w:t>.</w:t>
      </w:r>
    </w:p>
    <w:p w14:paraId="1BC3354A" w14:textId="77777777" w:rsidR="00572342" w:rsidRPr="00976E44" w:rsidRDefault="00572342" w:rsidP="00572342">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AE007EA" w14:textId="77777777" w:rsidR="00572342" w:rsidRPr="00976E44" w:rsidRDefault="00572342" w:rsidP="00572342">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6F9C600A" w14:textId="77777777" w:rsidR="00572342" w:rsidRPr="00976E44" w:rsidRDefault="00572342" w:rsidP="00572342">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5D1D5D23" w14:textId="77777777" w:rsidR="00572342" w:rsidRPr="00976E44" w:rsidRDefault="00572342" w:rsidP="00572342">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A8AEB25" w14:textId="77777777" w:rsidR="00572342" w:rsidRPr="00976E44" w:rsidRDefault="00572342" w:rsidP="00572342">
      <w:pPr>
        <w:rPr>
          <w:sz w:val="16"/>
        </w:rPr>
      </w:pPr>
      <w:r w:rsidRPr="00976E44">
        <w:rPr>
          <w:sz w:val="16"/>
        </w:rPr>
        <w:t>Rising Chinese power</w:t>
      </w:r>
    </w:p>
    <w:p w14:paraId="4E6BC5B4" w14:textId="77777777" w:rsidR="00572342" w:rsidRPr="00976E44" w:rsidRDefault="00572342" w:rsidP="00572342">
      <w:pPr>
        <w:rPr>
          <w:rStyle w:val="Emphasis"/>
        </w:rPr>
      </w:pPr>
      <w:r w:rsidRPr="00976E44">
        <w:rPr>
          <w:sz w:val="16"/>
        </w:rPr>
        <w:t xml:space="preserve">In this context, </w:t>
      </w:r>
      <w:r w:rsidRPr="007201B4">
        <w:rPr>
          <w:highlight w:val="green"/>
          <w:u w:val="single"/>
        </w:rPr>
        <w:t>China has</w:t>
      </w:r>
      <w:r w:rsidRPr="00976E44">
        <w:rPr>
          <w:u w:val="single"/>
        </w:rPr>
        <w:t xml:space="preserve"> seen the </w:t>
      </w:r>
      <w:r w:rsidRPr="00976E44">
        <w:rPr>
          <w:rStyle w:val="Emphasis"/>
        </w:rPr>
        <w:t xml:space="preserve">Covid crisis as </w:t>
      </w:r>
      <w:r w:rsidRPr="007201B4">
        <w:rPr>
          <w:rStyle w:val="Emphasis"/>
          <w:highlight w:val="green"/>
        </w:rPr>
        <w:t>an opportunity to r</w:t>
      </w:r>
      <w:r w:rsidRPr="00976E44">
        <w:rPr>
          <w:rStyle w:val="Emphasis"/>
          <w:highlight w:val="green"/>
        </w:rPr>
        <w:t>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 xml:space="preserve">influence in </w:t>
      </w:r>
      <w:r w:rsidRPr="00F84DD7">
        <w:rPr>
          <w:rStyle w:val="Emphasis"/>
        </w:rPr>
        <w:t xml:space="preserve">the </w:t>
      </w:r>
      <w:r w:rsidRPr="00976E44">
        <w:rPr>
          <w:rStyle w:val="Emphasis"/>
          <w:highlight w:val="green"/>
        </w:rPr>
        <w:t>international order</w:t>
      </w:r>
      <w:r w:rsidRPr="00976E44">
        <w:rPr>
          <w:rStyle w:val="Emphasis"/>
        </w:rPr>
        <w:t>.</w:t>
      </w:r>
    </w:p>
    <w:p w14:paraId="178C6D60" w14:textId="77777777" w:rsidR="00572342" w:rsidRPr="00976E44" w:rsidRDefault="00572342" w:rsidP="00572342">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014CAD55" w14:textId="77777777" w:rsidR="00572342" w:rsidRPr="00976E44" w:rsidRDefault="00572342" w:rsidP="00572342">
      <w:pPr>
        <w:rPr>
          <w:sz w:val="16"/>
        </w:rPr>
      </w:pPr>
      <w:r w:rsidRPr="00976E44">
        <w:rPr>
          <w:sz w:val="16"/>
        </w:rPr>
        <w:t>The US and Chinese tools for economic diplomacy are very similar in practice, yet fundamentally different in philosophy.</w:t>
      </w:r>
    </w:p>
    <w:p w14:paraId="75A244DB" w14:textId="77777777" w:rsidR="00572342" w:rsidRPr="00976E44" w:rsidRDefault="00572342" w:rsidP="00572342">
      <w:pPr>
        <w:rPr>
          <w:u w:val="single"/>
        </w:rPr>
      </w:pPr>
      <w:r w:rsidRPr="00F84DD7">
        <w:rPr>
          <w:highlight w:val="green"/>
          <w:u w:val="single"/>
        </w:rPr>
        <w:t>The</w:t>
      </w:r>
      <w:r w:rsidRPr="00976E44">
        <w:rPr>
          <w:u w:val="single"/>
        </w:rPr>
        <w:t xml:space="preserve"> </w:t>
      </w:r>
      <w:r w:rsidRPr="00976E44">
        <w:rPr>
          <w:highlight w:val="green"/>
          <w:u w:val="single"/>
        </w:rPr>
        <w:t xml:space="preserve">US </w:t>
      </w:r>
      <w:r w:rsidRPr="00F84DD7">
        <w:rPr>
          <w:rStyle w:val="Emphasis"/>
          <w:highlight w:val="green"/>
        </w:rPr>
        <w:t>strategy is</w:t>
      </w:r>
      <w:r w:rsidRPr="00976E44">
        <w:rPr>
          <w:rStyle w:val="Emphasis"/>
        </w:rPr>
        <w:t xml:space="preserve">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6D38817D" w14:textId="77777777" w:rsidR="00572342" w:rsidRPr="00976E44" w:rsidRDefault="00572342" w:rsidP="00572342">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2BCC8E6C" w14:textId="77777777" w:rsidR="00572342" w:rsidRPr="00976E44" w:rsidRDefault="00572342" w:rsidP="00572342">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6180A25E" w14:textId="77777777" w:rsidR="00572342" w:rsidRPr="00976E44" w:rsidRDefault="00572342" w:rsidP="00572342">
      <w:pPr>
        <w:rPr>
          <w:sz w:val="16"/>
        </w:rPr>
      </w:pPr>
      <w:r w:rsidRPr="00976E44">
        <w:rPr>
          <w:sz w:val="16"/>
        </w:rPr>
        <w:t>Old international order</w:t>
      </w:r>
    </w:p>
    <w:p w14:paraId="1EE1E7E3" w14:textId="77777777" w:rsidR="00572342" w:rsidRPr="00976E44" w:rsidRDefault="00572342" w:rsidP="00572342">
      <w:pPr>
        <w:rPr>
          <w:rStyle w:val="Emphasis"/>
        </w:rPr>
      </w:pPr>
      <w:r w:rsidRPr="00976E44">
        <w:rPr>
          <w:sz w:val="16"/>
        </w:rPr>
        <w:t xml:space="preserve">In this power vacuum, </w:t>
      </w:r>
      <w:r w:rsidRPr="00F84DD7">
        <w:rPr>
          <w:rStyle w:val="Emphasis"/>
          <w:highlight w:val="green"/>
        </w:rPr>
        <w:t xml:space="preserve">the rise </w:t>
      </w:r>
      <w:r w:rsidRPr="00976E44">
        <w:rPr>
          <w:rStyle w:val="Emphasis"/>
          <w:highlight w:val="green"/>
        </w:rPr>
        <w:t>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xml:space="preserve">. Latin </w:t>
      </w:r>
      <w:r w:rsidRPr="00F84DD7">
        <w:rPr>
          <w:highlight w:val="green"/>
          <w:u w:val="single"/>
        </w:rPr>
        <w:t xml:space="preserve">America’s </w:t>
      </w:r>
      <w:r w:rsidRPr="00F84DD7">
        <w:rPr>
          <w:rStyle w:val="Emphasis"/>
          <w:highlight w:val="green"/>
        </w:rPr>
        <w:t>enthusiasm</w:t>
      </w:r>
      <w:r w:rsidRPr="00976E44">
        <w:rPr>
          <w:u w:val="single"/>
        </w:rPr>
        <w:t xml:space="preserve"> for Chinese vaccines </w:t>
      </w:r>
      <w:r w:rsidRPr="00F84DD7">
        <w:rPr>
          <w:highlight w:val="green"/>
          <w:u w:val="single"/>
        </w:rPr>
        <w:t xml:space="preserve">might </w:t>
      </w:r>
      <w:r w:rsidRPr="00F84DD7">
        <w:rPr>
          <w:rStyle w:val="Emphasis"/>
          <w:highlight w:val="green"/>
        </w:rPr>
        <w:t>constitute the</w:t>
      </w:r>
      <w:r w:rsidRPr="00976E44">
        <w:rPr>
          <w:rStyle w:val="Emphasis"/>
          <w:highlight w:val="green"/>
        </w:rPr>
        <w:t xml:space="preserve"> first</w:t>
      </w:r>
      <w:r w:rsidRPr="00976E44">
        <w:rPr>
          <w:rStyle w:val="Emphasis"/>
        </w:rPr>
        <w:t xml:space="preserve"> grouping </w:t>
      </w:r>
      <w:r w:rsidRPr="00F84DD7">
        <w:rPr>
          <w:rStyle w:val="Emphasis"/>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5B89ACFB" w14:textId="77777777" w:rsidR="00572342" w:rsidRPr="00976E44" w:rsidRDefault="00572342" w:rsidP="00572342">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4BBDF7E4" w14:textId="77777777" w:rsidR="00572342" w:rsidRPr="00976E44" w:rsidRDefault="00572342" w:rsidP="00572342">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51DBD672" w14:textId="77777777" w:rsidR="00572342" w:rsidRPr="00976E44" w:rsidRDefault="00572342" w:rsidP="00572342"/>
    <w:p w14:paraId="79BEAD7A" w14:textId="77777777" w:rsidR="00572342" w:rsidRPr="00976E44" w:rsidRDefault="00572342" w:rsidP="00572342">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231207E6" w14:textId="77777777" w:rsidR="00572342" w:rsidRPr="00976E44" w:rsidRDefault="00572342" w:rsidP="00572342">
      <w:r w:rsidRPr="00976E44">
        <w:rPr>
          <w:rStyle w:val="Style13ptBold"/>
        </w:rPr>
        <w:t>Yulis 17</w:t>
      </w:r>
      <w:r w:rsidRPr="00976E44">
        <w:t xml:space="preserve"> [Max; Major in PoliSci, Penn Political Review; “In Defense of Liberal Internationalism,” Penn Political Review; 4/8/17; </w:t>
      </w:r>
      <w:hyperlink r:id="rId9" w:history="1">
        <w:r w:rsidRPr="00976E44">
          <w:rPr>
            <w:rStyle w:val="Hyperlink"/>
          </w:rPr>
          <w:t>http://pennpoliticalreview.org/2017/04/in-defense-of-liberal-internationalism/</w:t>
        </w:r>
      </w:hyperlink>
      <w:r w:rsidRPr="00976E44">
        <w:t>] // Re-Cut Justin</w:t>
      </w:r>
      <w:r>
        <w:t xml:space="preserve"> RECUT NP</w:t>
      </w:r>
    </w:p>
    <w:p w14:paraId="05C5CFA9" w14:textId="77777777" w:rsidR="00572342" w:rsidRPr="00976E44" w:rsidRDefault="00572342" w:rsidP="00572342">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w:t>
      </w:r>
      <w:r w:rsidRPr="00F1095A">
        <w:rPr>
          <w:highlight w:val="green"/>
          <w:u w:val="single"/>
        </w:rPr>
        <w:t>and</w:t>
      </w:r>
      <w:r w:rsidRPr="00976E44">
        <w:rPr>
          <w:u w:val="single"/>
        </w:rPr>
        <w:t xml:space="preserve"> </w:t>
      </w:r>
      <w:r w:rsidRPr="00976E44">
        <w:rPr>
          <w:rStyle w:val="Emphasis"/>
          <w:highlight w:val="green"/>
        </w:rPr>
        <w:t>nuclear prolif</w:t>
      </w:r>
      <w:r w:rsidRPr="00976E44">
        <w:rPr>
          <w:rStyle w:val="Emphasis"/>
        </w:rPr>
        <w:t>eration</w:t>
      </w:r>
      <w:r w:rsidRPr="00976E44">
        <w:rPr>
          <w:sz w:val="16"/>
        </w:rPr>
        <w:t xml:space="preserve">. Indeed, times </w:t>
      </w:r>
      <w:r w:rsidRPr="00F1095A">
        <w:rPr>
          <w:b/>
          <w:bCs/>
          <w:sz w:val="24"/>
          <w:szCs w:val="24"/>
          <w:highlight w:val="green"/>
          <w:u w:val="single"/>
        </w:rPr>
        <w:t>are</w:t>
      </w:r>
      <w:r w:rsidRPr="00976E44">
        <w:rPr>
          <w:sz w:val="16"/>
        </w:rPr>
        <w:t xml:space="preserve"> paradoxically promising and </w:t>
      </w:r>
      <w:r w:rsidRPr="00F1095A">
        <w:rPr>
          <w:b/>
          <w:bCs/>
          <w:highlight w:val="green"/>
          <w:u w:val="single"/>
        </w:rPr>
        <w:t>alarming</w:t>
      </w:r>
      <w:r w:rsidRPr="00976E44">
        <w:rPr>
          <w:sz w:val="16"/>
        </w:rPr>
        <w:t xml:space="preserve">.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10BC365A" w14:textId="77777777" w:rsidR="00572342" w:rsidRPr="00976E44" w:rsidRDefault="00572342" w:rsidP="00572342">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w:t>
      </w:r>
      <w:r w:rsidRPr="00F1095A">
        <w:rPr>
          <w:u w:val="single"/>
        </w:rPr>
        <w:t xml:space="preserve">international </w:t>
      </w:r>
      <w:r w:rsidRPr="00F1095A">
        <w:rPr>
          <w:rStyle w:val="Emphasis"/>
        </w:rPr>
        <w:t>cooperation</w:t>
      </w:r>
      <w:r w:rsidRPr="00F1095A">
        <w:rPr>
          <w:u w:val="single"/>
        </w:rPr>
        <w:t xml:space="preserve"> and</w:t>
      </w:r>
      <w:r w:rsidRPr="00976E44">
        <w:rPr>
          <w:u w:val="single"/>
        </w:rPr>
        <w:t xml:space="preserve">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w:t>
      </w:r>
      <w:r w:rsidRPr="00F1095A">
        <w:rPr>
          <w:highlight w:val="green"/>
          <w:u w:val="single"/>
        </w:rPr>
        <w:t>highlight</w:t>
      </w:r>
      <w:r w:rsidRPr="00976E44">
        <w:rPr>
          <w:u w:val="single"/>
        </w:rPr>
        <w:t xml:space="preserve">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F1095A">
        <w:rPr>
          <w:rStyle w:val="Emphasis"/>
          <w:highlight w:val="green"/>
        </w:rPr>
        <w:t>democracy</w:t>
      </w:r>
      <w:r w:rsidRPr="00F1095A">
        <w:rPr>
          <w:highlight w:val="green"/>
          <w:u w:val="single"/>
        </w:rPr>
        <w:t xml:space="preserve">, and </w:t>
      </w:r>
      <w:r w:rsidRPr="00F1095A">
        <w:rPr>
          <w:rStyle w:val="Emphasis"/>
          <w:highlight w:val="green"/>
        </w:rPr>
        <w:t xml:space="preserve">human </w:t>
      </w:r>
      <w:r w:rsidRPr="00976E44">
        <w:rPr>
          <w:rStyle w:val="Emphasis"/>
          <w:highlight w:val="green"/>
        </w:rPr>
        <w:t>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F7DD7C4" w14:textId="77777777" w:rsidR="00572342" w:rsidRPr="00976E44" w:rsidRDefault="00572342" w:rsidP="00572342">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w:t>
      </w:r>
      <w:r w:rsidRPr="00F1095A">
        <w:rPr>
          <w:highlight w:val="green"/>
          <w:u w:val="single"/>
        </w:rPr>
        <w:t xml:space="preserve">to </w:t>
      </w:r>
      <w:r w:rsidRPr="00F1095A">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w:t>
      </w:r>
      <w:r w:rsidRPr="00F1095A">
        <w:rPr>
          <w:highlight w:val="green"/>
          <w:u w:val="single"/>
        </w:rPr>
        <w:t xml:space="preserve">states </w:t>
      </w:r>
      <w:r w:rsidRPr="007A47B5">
        <w:rPr>
          <w:u w:val="single"/>
        </w:rPr>
        <w:t>may be</w:t>
      </w:r>
      <w:r w:rsidRPr="00976E44">
        <w:rPr>
          <w:u w:val="single"/>
        </w:rPr>
        <w:t xml:space="preserv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F1095A">
        <w:rPr>
          <w:rStyle w:val="Emphasis"/>
          <w:highlight w:val="green"/>
        </w:rPr>
        <w:t>Japan and South Korea</w:t>
      </w:r>
      <w:r w:rsidRPr="00976E44">
        <w:rPr>
          <w:rStyle w:val="Emphasis"/>
        </w:rPr>
        <w:t xml:space="preserve"> to </w:t>
      </w:r>
      <w:r w:rsidRPr="00F1095A">
        <w:rPr>
          <w:rStyle w:val="Emphasis"/>
          <w:highlight w:val="green"/>
        </w:rPr>
        <w:t>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F1095A">
        <w:rPr>
          <w:highlight w:val="green"/>
          <w:u w:val="single"/>
        </w:rPr>
        <w:t>a world</w:t>
      </w:r>
      <w:r w:rsidRPr="00976E44">
        <w:rPr>
          <w:u w:val="single"/>
        </w:rPr>
        <w:t xml:space="preserve"> </w:t>
      </w:r>
      <w:r w:rsidRPr="00976E44">
        <w:rPr>
          <w:rStyle w:val="Emphasis"/>
        </w:rPr>
        <w:t xml:space="preserve">full </w:t>
      </w:r>
      <w:r w:rsidRPr="00F1095A">
        <w:rPr>
          <w:rStyle w:val="Emphasis"/>
          <w:highlight w:val="green"/>
        </w:rPr>
        <w:t>of nuclear weapons</w:t>
      </w:r>
      <w:r w:rsidRPr="00976E44">
        <w:rPr>
          <w:u w:val="single"/>
        </w:rPr>
        <w:t xml:space="preserve"> and an international system guided by realpolitik </w:t>
      </w:r>
      <w:r w:rsidRPr="00F1095A">
        <w:rPr>
          <w:highlight w:val="green"/>
          <w:u w:val="single"/>
        </w:rPr>
        <w:t>could</w:t>
      </w:r>
      <w:r w:rsidRPr="00976E44">
        <w:rPr>
          <w:u w:val="single"/>
        </w:rPr>
        <w:t xml:space="preserve"> give </w:t>
      </w:r>
      <w:r w:rsidRPr="00F1095A">
        <w:rPr>
          <w:highlight w:val="green"/>
          <w:u w:val="single"/>
        </w:rPr>
        <w:t>rise to</w:t>
      </w:r>
      <w:r w:rsidRPr="00976E44">
        <w:rPr>
          <w:u w:val="single"/>
        </w:rPr>
        <w:t xml:space="preserve">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9CB2F1A" w14:textId="77777777" w:rsidR="00572342" w:rsidRPr="00976E44" w:rsidRDefault="00572342" w:rsidP="00572342"/>
    <w:p w14:paraId="42DADB6D" w14:textId="77777777" w:rsidR="00572342" w:rsidRPr="00976E44" w:rsidRDefault="00572342" w:rsidP="00572342">
      <w:pPr>
        <w:pStyle w:val="Heading4"/>
        <w:rPr>
          <w:rFonts w:cs="Calibri"/>
        </w:rPr>
      </w:pPr>
      <w:r w:rsidRPr="00976E44">
        <w:rPr>
          <w:rFonts w:cs="Calibri"/>
        </w:rPr>
        <w:t xml:space="preserve">Yes transition wars---both sides </w:t>
      </w:r>
      <w:r w:rsidRPr="00976E44">
        <w:rPr>
          <w:rFonts w:cs="Calibri"/>
          <w:u w:val="single"/>
        </w:rPr>
        <w:t>miscalculate</w:t>
      </w:r>
      <w:r w:rsidRPr="00976E44">
        <w:rPr>
          <w:rFonts w:cs="Calibri"/>
        </w:rPr>
        <w:t>.</w:t>
      </w:r>
    </w:p>
    <w:p w14:paraId="6120BC69" w14:textId="77777777" w:rsidR="00572342" w:rsidRPr="00976E44" w:rsidRDefault="00572342" w:rsidP="00572342">
      <w:r w:rsidRPr="00976E44">
        <w:t xml:space="preserve">Min-hyung </w:t>
      </w:r>
      <w:r w:rsidRPr="00976E44">
        <w:rPr>
          <w:rStyle w:val="Style13ptBold"/>
        </w:rPr>
        <w:t>Kim 20</w:t>
      </w:r>
      <w:r w:rsidRPr="00976E44">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0" w:history="1">
        <w:r w:rsidRPr="00976E44">
          <w:rPr>
            <w:rStyle w:val="Hyperlink"/>
          </w:rPr>
          <w:t>https://www.emerald.com/insight/content/doi/10.1108/ITPD-02-2019-003/full/html</w:t>
        </w:r>
      </w:hyperlink>
      <w:r w:rsidRPr="00976E44">
        <w:rPr>
          <w:rStyle w:val="Hyperlink"/>
        </w:rPr>
        <w:t xml:space="preserve"> // Re-Cut Justin</w:t>
      </w:r>
    </w:p>
    <w:p w14:paraId="3FE903DA" w14:textId="77777777" w:rsidR="00572342" w:rsidRPr="00976E44" w:rsidRDefault="00572342" w:rsidP="00572342">
      <w:pPr>
        <w:rPr>
          <w:u w:val="single"/>
        </w:rPr>
      </w:pPr>
      <w:r w:rsidRPr="00976E44">
        <w:rPr>
          <w:sz w:val="14"/>
        </w:rPr>
        <w:t xml:space="preserve">Underlying these arguments for an inevitable war between the two superpowers is PTT. PTT originally formulated by Organski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(i.e.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w:t>
      </w:r>
      <w:r w:rsidRPr="007A47B5">
        <w:rPr>
          <w:highlight w:val="green"/>
          <w:u w:val="single"/>
        </w:rPr>
        <w:t>a</w:t>
      </w:r>
      <w:r w:rsidRPr="00976E44">
        <w:rPr>
          <w:u w:val="single"/>
        </w:rPr>
        <w:t xml:space="preserve">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(Organski and Kugler, 1980, pp. 19-20)[5]. </w:t>
      </w:r>
      <w:r w:rsidRPr="00976E44">
        <w:rPr>
          <w:u w:val="single"/>
        </w:rPr>
        <w:t xml:space="preserve">A </w:t>
      </w:r>
      <w:r w:rsidRPr="00976E44">
        <w:rPr>
          <w:highlight w:val="green"/>
          <w:u w:val="single"/>
        </w:rPr>
        <w:t>rising power</w:t>
      </w:r>
      <w:r w:rsidRPr="00976E44">
        <w:rPr>
          <w:u w:val="single"/>
        </w:rPr>
        <w:t xml:space="preserve"> here is </w:t>
      </w:r>
      <w:r w:rsidRPr="007A47B5">
        <w:rPr>
          <w:u w:val="single"/>
        </w:rPr>
        <w:t>generally dissatisfied with</w:t>
      </w:r>
      <w:r w:rsidRPr="00976E44">
        <w:rPr>
          <w:u w:val="single"/>
        </w:rPr>
        <w:t xml:space="preserve">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Shirk (2007, p. 4), China specialist, argues that </w:t>
      </w:r>
      <w:r w:rsidRPr="00976E44">
        <w:rPr>
          <w:u w:val="single"/>
        </w:rPr>
        <w:t xml:space="preserve">“History teaches us that rising powers </w:t>
      </w:r>
      <w:r w:rsidRPr="007A47B5">
        <w:rPr>
          <w:highlight w:val="green"/>
          <w:u w:val="single"/>
        </w:rPr>
        <w:t xml:space="preserve">are likely </w:t>
      </w:r>
      <w:r w:rsidRPr="00976E44">
        <w:rPr>
          <w:highlight w:val="green"/>
          <w:u w:val="single"/>
        </w:rPr>
        <w:t>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694597C3" w14:textId="77777777" w:rsidR="00572342" w:rsidRDefault="00572342" w:rsidP="00572342"/>
    <w:p w14:paraId="2DDBFE50" w14:textId="77777777" w:rsidR="00572342" w:rsidRDefault="00572342" w:rsidP="00572342">
      <w:pPr>
        <w:pStyle w:val="Heading3"/>
      </w:pPr>
      <w:r>
        <w:t>1AC – Adv – Pandemics</w:t>
      </w:r>
    </w:p>
    <w:p w14:paraId="6BB8212C" w14:textId="77777777" w:rsidR="00572342" w:rsidRPr="00361031" w:rsidRDefault="00572342" w:rsidP="00572342">
      <w:pPr>
        <w:pStyle w:val="Heading4"/>
        <w:rPr>
          <w:rFonts w:cs="Calibri"/>
        </w:rPr>
      </w:pPr>
      <w:r w:rsidRPr="00361031">
        <w:rPr>
          <w:rFonts w:cs="Calibri"/>
        </w:rPr>
        <w:t xml:space="preserve">Only the plan can solve </w:t>
      </w:r>
      <w:r w:rsidRPr="00361031">
        <w:rPr>
          <w:rFonts w:cs="Calibri"/>
          <w:u w:val="single"/>
        </w:rPr>
        <w:t>covid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11DD7439" w14:textId="77777777" w:rsidR="00572342" w:rsidRPr="00361031" w:rsidRDefault="00572342" w:rsidP="00572342">
      <w:r w:rsidRPr="00361031">
        <w:rPr>
          <w:rStyle w:val="Style13ptBold"/>
        </w:rPr>
        <w:t>Kumar 21</w:t>
      </w:r>
      <w:r w:rsidRPr="00361031">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361031">
          <w:rPr>
            <w:rStyle w:val="Hyperlink"/>
          </w:rPr>
          <w:t>https://idsa.in/issuebrief/wto-trips-waiver-covid-vaccine-rkumar-120721</w:t>
        </w:r>
      </w:hyperlink>
      <w:r w:rsidRPr="00361031">
        <w:t>] Justin</w:t>
      </w:r>
    </w:p>
    <w:p w14:paraId="77C05D16" w14:textId="77777777" w:rsidR="00572342" w:rsidRPr="00361031" w:rsidRDefault="00572342" w:rsidP="00572342">
      <w:pPr>
        <w:rPr>
          <w:sz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29BFFF8B" w14:textId="77777777" w:rsidR="00572342" w:rsidRPr="00361031" w:rsidRDefault="00572342" w:rsidP="00572342">
      <w:pPr>
        <w:rPr>
          <w:u w:val="single"/>
        </w:rPr>
      </w:pP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45BB365C" w14:textId="77777777" w:rsidR="00572342" w:rsidRPr="00361031" w:rsidRDefault="00572342" w:rsidP="00572342">
      <w:pPr>
        <w:rPr>
          <w:sz w:val="16"/>
        </w:rPr>
      </w:pP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A215079" w14:textId="77777777" w:rsidR="00572342" w:rsidRPr="00361031" w:rsidRDefault="00572342" w:rsidP="00572342">
      <w:pPr>
        <w:rPr>
          <w:u w:val="single"/>
        </w:rPr>
      </w:pPr>
      <w:r w:rsidRPr="00361031">
        <w:rPr>
          <w:u w:val="single"/>
        </w:rPr>
        <w:t xml:space="preserve">TRIPS: </w:t>
      </w:r>
      <w:r w:rsidRPr="00361031">
        <w:rPr>
          <w:rStyle w:val="Emphasis"/>
        </w:rPr>
        <w:t>Barrier to Equitable Health Care Access</w:t>
      </w:r>
    </w:p>
    <w:p w14:paraId="2B18FEC3" w14:textId="77777777" w:rsidR="00572342" w:rsidRPr="00361031" w:rsidRDefault="00572342" w:rsidP="00572342">
      <w:pPr>
        <w:rPr>
          <w:sz w:val="16"/>
        </w:rPr>
      </w:pP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p>
    <w:p w14:paraId="78F23948" w14:textId="77777777" w:rsidR="00572342" w:rsidRPr="00361031" w:rsidRDefault="00572342" w:rsidP="00572342">
      <w:pPr>
        <w:rPr>
          <w:sz w:val="16"/>
        </w:rPr>
      </w:pP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F8C7311" w14:textId="77777777" w:rsidR="00572342" w:rsidRPr="00361031" w:rsidRDefault="00572342" w:rsidP="00572342">
      <w:pPr>
        <w:rPr>
          <w:sz w:val="16"/>
        </w:rPr>
      </w:pPr>
      <w:r w:rsidRPr="00361031">
        <w:rPr>
          <w:sz w:val="16"/>
        </w:rPr>
        <w:t xml:space="preserve">A recent document by Médecins Sans Frontières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A275361" w14:textId="77777777" w:rsidR="00572342" w:rsidRPr="00361031" w:rsidRDefault="00572342" w:rsidP="00572342">
      <w:pPr>
        <w:rPr>
          <w:sz w:val="16"/>
        </w:rPr>
      </w:pP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1B681FC" w14:textId="77777777" w:rsidR="00572342" w:rsidRPr="00361031" w:rsidRDefault="00572342" w:rsidP="00572342">
      <w:pPr>
        <w:rPr>
          <w:sz w:val="16"/>
        </w:rPr>
      </w:pPr>
      <w:r w:rsidRPr="00361031">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31A580E8" w14:textId="77777777" w:rsidR="00572342" w:rsidRPr="00361031" w:rsidRDefault="00572342" w:rsidP="00572342">
      <w:pPr>
        <w:rPr>
          <w:sz w:val="16"/>
        </w:rPr>
      </w:pPr>
      <w:r w:rsidRPr="00361031">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354F0E63" w14:textId="77777777" w:rsidR="00572342" w:rsidRPr="00361031" w:rsidRDefault="00572342" w:rsidP="00572342">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34E7B818" w14:textId="77777777" w:rsidR="00572342" w:rsidRPr="00361031" w:rsidRDefault="00572342" w:rsidP="00572342">
      <w:pPr>
        <w:rPr>
          <w:u w:val="single"/>
        </w:rPr>
      </w:pP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jeopardise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361031">
        <w:rPr>
          <w:u w:val="single"/>
        </w:rPr>
        <w:t xml:space="preserve">Shantha </w:t>
      </w:r>
      <w:r w:rsidRPr="00361031">
        <w:rPr>
          <w:highlight w:val="green"/>
          <w:u w:val="single"/>
        </w:rPr>
        <w:t xml:space="preserve">Biotechnics </w:t>
      </w:r>
      <w:r w:rsidRPr="00361031">
        <w:rPr>
          <w:rStyle w:val="Emphasis"/>
        </w:rPr>
        <w:t>developed its own vaccine at $1 per dose</w:t>
      </w:r>
      <w:r w:rsidRPr="00361031">
        <w:rPr>
          <w:u w:val="single"/>
        </w:rPr>
        <w:t>, and the UNICEF (United Nations Children’s Emergency Fund) mass inoculation programme uses this vaccine against Hepatitis B. In 2009, Shantha sold over 120 million doses of vaccines globally.</w:t>
      </w:r>
    </w:p>
    <w:p w14:paraId="388E392D" w14:textId="77777777" w:rsidR="00572342" w:rsidRPr="00361031" w:rsidRDefault="00572342" w:rsidP="00572342">
      <w:pPr>
        <w:rPr>
          <w:sz w:val="16"/>
        </w:rPr>
      </w:pP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once it obtains vaccine 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3343FA0" w14:textId="77777777" w:rsidR="00572342" w:rsidRPr="00361031" w:rsidRDefault="00572342" w:rsidP="00572342">
      <w:pPr>
        <w:rPr>
          <w:sz w:val="16"/>
        </w:rPr>
      </w:pP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p>
    <w:p w14:paraId="4679B384" w14:textId="77777777" w:rsidR="00572342" w:rsidRPr="00361031" w:rsidRDefault="00572342" w:rsidP="00572342">
      <w:pPr>
        <w:rPr>
          <w:sz w:val="16"/>
          <w:szCs w:val="16"/>
        </w:rPr>
      </w:pPr>
      <w:r w:rsidRPr="00361031">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45E8B95A" w14:textId="77777777" w:rsidR="00572342" w:rsidRPr="00361031" w:rsidRDefault="00572342" w:rsidP="00572342">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0C1B88D7" w14:textId="77777777" w:rsidR="00572342" w:rsidRPr="00361031" w:rsidRDefault="00572342" w:rsidP="00572342">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2" w:history="1">
        <w:r w:rsidRPr="00361031">
          <w:rPr>
            <w:rStyle w:val="Hyperlink"/>
          </w:rPr>
          <w:t>https://www.statnews.com/2021/05/19/beyond-a-symbolic-gesture-whats-needed-to-turn-the-ip-waiver-into-covid-19-vaccines/</w:t>
        </w:r>
      </w:hyperlink>
      <w:r w:rsidRPr="00361031">
        <w:t>] Justin</w:t>
      </w:r>
    </w:p>
    <w:p w14:paraId="175D5D1A" w14:textId="77777777" w:rsidR="00572342" w:rsidRPr="00361031" w:rsidRDefault="00572342" w:rsidP="00572342">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3C95C60" w14:textId="77777777" w:rsidR="00572342" w:rsidRPr="00361031" w:rsidRDefault="00572342" w:rsidP="00572342">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0EE9B5FB" w14:textId="77777777" w:rsidR="00572342" w:rsidRPr="00361031" w:rsidRDefault="00572342" w:rsidP="00572342">
      <w:pPr>
        <w:rPr>
          <w:rStyle w:val="Emphasis"/>
        </w:rPr>
      </w:pPr>
      <w:r w:rsidRPr="00361031">
        <w:rPr>
          <w:u w:val="single"/>
        </w:rPr>
        <w:t xml:space="preserve">Both truths suggest that we </w:t>
      </w:r>
      <w:r w:rsidRPr="00361031">
        <w:rPr>
          <w:rStyle w:val="Emphasis"/>
        </w:rPr>
        <w:t>pass the blueprint and build the kitchen.</w:t>
      </w:r>
    </w:p>
    <w:p w14:paraId="36F70F43" w14:textId="77777777" w:rsidR="00572342" w:rsidRPr="00361031" w:rsidRDefault="00572342" w:rsidP="00572342">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3F115635" w14:textId="77777777" w:rsidR="00572342" w:rsidRPr="00361031" w:rsidRDefault="00572342" w:rsidP="00572342"/>
    <w:p w14:paraId="1724F311" w14:textId="77777777" w:rsidR="00572342" w:rsidRPr="00361031" w:rsidRDefault="00572342" w:rsidP="00572342">
      <w:pPr>
        <w:pStyle w:val="Heading4"/>
        <w:jc w:val="both"/>
        <w:rPr>
          <w:rFonts w:cs="Calibri"/>
        </w:rPr>
      </w:pPr>
      <w:r w:rsidRPr="00361031">
        <w:rPr>
          <w:rFonts w:cs="Calibri"/>
        </w:rPr>
        <w:t xml:space="preserve">Independently </w:t>
      </w:r>
      <w:r w:rsidRPr="00361031">
        <w:rPr>
          <w:rFonts w:cs="Calibri"/>
          <w:u w:val="single"/>
        </w:rPr>
        <w:t>strategic patenting</w:t>
      </w:r>
      <w:r w:rsidRPr="00361031">
        <w:rPr>
          <w:rFonts w:cs="Calibri"/>
        </w:rPr>
        <w:t xml:space="preserve"> harms innovation incentives during </w:t>
      </w:r>
      <w:r w:rsidRPr="00361031">
        <w:rPr>
          <w:rFonts w:cs="Calibri"/>
          <w:u w:val="single"/>
        </w:rPr>
        <w:t>pandemics</w:t>
      </w:r>
      <w:r w:rsidRPr="00361031">
        <w:rPr>
          <w:rFonts w:cs="Calibri"/>
        </w:rPr>
        <w:t xml:space="preserve"> – encourages </w:t>
      </w:r>
      <w:r w:rsidRPr="00361031">
        <w:rPr>
          <w:rFonts w:cs="Calibri"/>
          <w:u w:val="single"/>
        </w:rPr>
        <w:t>reproduction of generics</w:t>
      </w:r>
      <w:r w:rsidRPr="00361031">
        <w:rPr>
          <w:rFonts w:cs="Calibri"/>
        </w:rPr>
        <w:t xml:space="preserve"> and </w:t>
      </w:r>
      <w:r w:rsidRPr="00361031">
        <w:rPr>
          <w:rFonts w:cs="Calibri"/>
          <w:u w:val="single"/>
        </w:rPr>
        <w:t>decrease breakthroughs</w:t>
      </w:r>
      <w:r w:rsidRPr="00361031">
        <w:rPr>
          <w:rFonts w:cs="Calibri"/>
        </w:rPr>
        <w:t>.</w:t>
      </w:r>
    </w:p>
    <w:p w14:paraId="7F8D9569" w14:textId="77777777" w:rsidR="00572342" w:rsidRPr="00361031" w:rsidRDefault="00572342" w:rsidP="00572342">
      <w:r w:rsidRPr="00361031">
        <w:rPr>
          <w:rStyle w:val="Style13ptBold"/>
        </w:rPr>
        <w:t>Gurgula 20</w:t>
      </w:r>
      <w:r w:rsidRPr="00361031">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3" w:anchor="Sec4" w:history="1">
        <w:r w:rsidRPr="00361031">
          <w:rPr>
            <w:rStyle w:val="Hyperlink"/>
          </w:rPr>
          <w:t>https://link.springer.com/article/10.1007/s40319-020-00985-0#Sec4</w:t>
        </w:r>
      </w:hyperlink>
      <w:r w:rsidRPr="00361031">
        <w:t>] Justin</w:t>
      </w:r>
    </w:p>
    <w:p w14:paraId="75A9CCDC" w14:textId="77777777" w:rsidR="00572342" w:rsidRPr="00361031" w:rsidRDefault="00572342" w:rsidP="00572342">
      <w:pPr>
        <w:rPr>
          <w:sz w:val="16"/>
        </w:rPr>
      </w:pPr>
      <w:r w:rsidRPr="004D4D43">
        <w:rPr>
          <w:sz w:val="8"/>
        </w:rPr>
        <w:t xml:space="preserve">As the COVID-19 pandemic is sweeping through the world, thousands of people urgently need access to affordable medicines. </w:t>
      </w:r>
      <w:r w:rsidRPr="00361031">
        <w:rPr>
          <w:u w:val="single"/>
        </w:rPr>
        <w:t xml:space="preserve">Based on </w:t>
      </w:r>
      <w:r w:rsidRPr="00361031">
        <w:rPr>
          <w:rStyle w:val="Emphasis"/>
        </w:rPr>
        <w:t>past experience of treatments for other life-threatening diseases</w:t>
      </w:r>
      <w:r w:rsidRPr="00361031">
        <w:rPr>
          <w:u w:val="single"/>
        </w:rPr>
        <w:t xml:space="preserve">, there is a fear that access to any </w:t>
      </w:r>
      <w:r w:rsidRPr="00361031">
        <w:rPr>
          <w:rStyle w:val="Emphasis"/>
        </w:rPr>
        <w:t>vaccines</w:t>
      </w:r>
      <w:r w:rsidRPr="00361031">
        <w:rPr>
          <w:u w:val="single"/>
        </w:rPr>
        <w:t xml:space="preserve"> and </w:t>
      </w:r>
      <w:r w:rsidRPr="00361031">
        <w:rPr>
          <w:rStyle w:val="Emphasis"/>
        </w:rPr>
        <w:t>treatment</w:t>
      </w:r>
      <w:r w:rsidRPr="00361031">
        <w:rPr>
          <w:u w:val="single"/>
        </w:rPr>
        <w:t xml:space="preserve"> that may be </w:t>
      </w:r>
      <w:r w:rsidRPr="00361031">
        <w:rPr>
          <w:rStyle w:val="Emphasis"/>
        </w:rPr>
        <w:t>developed</w:t>
      </w:r>
      <w:r w:rsidRPr="00361031">
        <w:rPr>
          <w:u w:val="single"/>
        </w:rPr>
        <w:t xml:space="preserve"> in the </w:t>
      </w:r>
      <w:r w:rsidRPr="00361031">
        <w:rPr>
          <w:rStyle w:val="Emphasis"/>
        </w:rPr>
        <w:t>future</w:t>
      </w:r>
      <w:r w:rsidRPr="00361031">
        <w:rPr>
          <w:u w:val="single"/>
        </w:rPr>
        <w:t xml:space="preserve"> will be </w:t>
      </w:r>
      <w:r w:rsidRPr="00361031">
        <w:rPr>
          <w:rStyle w:val="Emphasis"/>
        </w:rPr>
        <w:t>affected by patents</w:t>
      </w:r>
      <w:r w:rsidRPr="00361031">
        <w:rPr>
          <w:u w:val="single"/>
        </w:rPr>
        <w:t>, leading to unaffordably high prices</w:t>
      </w:r>
      <w:r w:rsidRPr="004D4D43">
        <w:rPr>
          <w:sz w:val="8"/>
        </w:rPr>
        <w:t xml:space="preserve">. However, the problem of high drug prices is not new. It had been inflating healthcare budgets and </w:t>
      </w:r>
      <w:r w:rsidRPr="00361031">
        <w:rPr>
          <w:u w:val="single"/>
        </w:rPr>
        <w:t>posing a serious risk to the affordability and accessibility of medicines for society well before the pandemic</w:t>
      </w:r>
      <w:r w:rsidRPr="004D4D43">
        <w:rPr>
          <w:sz w:val="8"/>
        </w:rPr>
        <w:t xml:space="preserve">.Footnote3 </w:t>
      </w:r>
      <w:r w:rsidRPr="00361031">
        <w:rPr>
          <w:u w:val="single"/>
        </w:rPr>
        <w:t xml:space="preserve">This problem is further </w:t>
      </w:r>
      <w:r w:rsidRPr="00361031">
        <w:rPr>
          <w:rStyle w:val="Emphasis"/>
        </w:rPr>
        <w:t>exacerbated</w:t>
      </w:r>
      <w:r w:rsidRPr="00361031">
        <w:rPr>
          <w:u w:val="single"/>
        </w:rPr>
        <w:t xml:space="preserve"> by the fact that, despite the </w:t>
      </w:r>
      <w:r w:rsidRPr="00361031">
        <w:rPr>
          <w:rStyle w:val="Emphasis"/>
        </w:rPr>
        <w:t>alleged surge in investments</w:t>
      </w:r>
      <w:r w:rsidRPr="00361031">
        <w:rPr>
          <w:u w:val="single"/>
        </w:rPr>
        <w:t xml:space="preserve"> into pharmaceutical R&amp;D, </w:t>
      </w:r>
      <w:r w:rsidRPr="00361031">
        <w:rPr>
          <w:rStyle w:val="Emphasis"/>
        </w:rPr>
        <w:t>current statistics</w:t>
      </w:r>
      <w:r w:rsidRPr="00361031">
        <w:rPr>
          <w:u w:val="single"/>
        </w:rPr>
        <w:t xml:space="preserve"> indicate that the </w:t>
      </w:r>
      <w:r w:rsidRPr="00361031">
        <w:rPr>
          <w:rStyle w:val="Emphasis"/>
        </w:rPr>
        <w:t>number</w:t>
      </w:r>
      <w:r w:rsidRPr="00361031">
        <w:rPr>
          <w:u w:val="single"/>
        </w:rPr>
        <w:t xml:space="preserve"> of new </w:t>
      </w:r>
      <w:r w:rsidRPr="00361031">
        <w:rPr>
          <w:rStyle w:val="Emphasis"/>
          <w:highlight w:val="green"/>
        </w:rPr>
        <w:t>breakthrough</w:t>
      </w:r>
      <w:r w:rsidRPr="00361031">
        <w:rPr>
          <w:rStyle w:val="Emphasis"/>
        </w:rPr>
        <w:t xml:space="preserve"> medicines </w:t>
      </w:r>
      <w:r w:rsidRPr="00361031">
        <w:rPr>
          <w:rStyle w:val="Emphasis"/>
          <w:highlight w:val="green"/>
        </w:rPr>
        <w:t>is decreasing</w:t>
      </w:r>
      <w:r w:rsidRPr="004D4D43">
        <w:rPr>
          <w:sz w:val="8"/>
        </w:rPr>
        <w:t xml:space="preserve">.Footnote4 On the other hand, the </w:t>
      </w:r>
      <w:r w:rsidRPr="00361031">
        <w:rPr>
          <w:u w:val="single"/>
        </w:rPr>
        <w:t xml:space="preserve">number of drugs that contain modifications of existing medicines is growing, demonstrating that pharmaceutical companies have been increasingly focusing their research on </w:t>
      </w:r>
      <w:r w:rsidRPr="00361031">
        <w:rPr>
          <w:rStyle w:val="Emphasis"/>
        </w:rPr>
        <w:t>incremental drug development</w:t>
      </w:r>
      <w:r w:rsidRPr="00361031">
        <w:rPr>
          <w:u w:val="single"/>
        </w:rPr>
        <w:t>, rather than on breakthrough</w:t>
      </w:r>
      <w:r w:rsidRPr="004D4D43">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4D4D43">
        <w:rPr>
          <w:rStyle w:val="Emphasis"/>
        </w:rPr>
        <w:t>pharmaceutical companies</w:t>
      </w:r>
      <w:r w:rsidRPr="004D4D43">
        <w:rPr>
          <w:u w:val="single"/>
        </w:rPr>
        <w:t xml:space="preserve"> have been increasingly </w:t>
      </w:r>
      <w:r w:rsidRPr="004D4D43">
        <w:rPr>
          <w:rStyle w:val="Emphasis"/>
        </w:rPr>
        <w:t xml:space="preserve">engaging in </w:t>
      </w:r>
      <w:r w:rsidRPr="00361031">
        <w:rPr>
          <w:rStyle w:val="Emphasis"/>
          <w:highlight w:val="green"/>
        </w:rPr>
        <w:t>strategic patenting</w:t>
      </w:r>
      <w:r w:rsidRPr="00361031">
        <w:rPr>
          <w:rStyle w:val="Emphasis"/>
        </w:rPr>
        <w:t xml:space="preserve"> to delay or even block generic competition</w:t>
      </w:r>
      <w:r w:rsidRPr="004D4D43">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361031">
        <w:rPr>
          <w:u w:val="single"/>
        </w:rPr>
        <w:t xml:space="preserve">strategic patenting also affects </w:t>
      </w:r>
      <w:r w:rsidRPr="00361031">
        <w:rPr>
          <w:rStyle w:val="Emphasis"/>
        </w:rPr>
        <w:t xml:space="preserve">dynamic competition by </w:t>
      </w:r>
      <w:r w:rsidRPr="00361031">
        <w:rPr>
          <w:rStyle w:val="Emphasis"/>
          <w:highlight w:val="green"/>
        </w:rPr>
        <w:t>stifling innovation</w:t>
      </w:r>
      <w:r w:rsidRPr="004D4D43">
        <w:rPr>
          <w:sz w:val="8"/>
        </w:rPr>
        <w:t xml:space="preserve">. Importantly, it will be explained that the </w:t>
      </w:r>
      <w:r w:rsidRPr="00361031">
        <w:rPr>
          <w:u w:val="single"/>
        </w:rPr>
        <w:t xml:space="preserve">assessment of the </w:t>
      </w:r>
      <w:r w:rsidRPr="00361031">
        <w:rPr>
          <w:rStyle w:val="Emphasis"/>
        </w:rPr>
        <w:t>effect of this practice</w:t>
      </w:r>
      <w:r w:rsidRPr="00361031">
        <w:rPr>
          <w:u w:val="single"/>
        </w:rPr>
        <w:t xml:space="preserve"> should </w:t>
      </w:r>
      <w:r w:rsidRPr="00361031">
        <w:rPr>
          <w:rStyle w:val="Emphasis"/>
        </w:rPr>
        <w:t>focus</w:t>
      </w:r>
      <w:r w:rsidRPr="00361031">
        <w:rPr>
          <w:u w:val="single"/>
        </w:rPr>
        <w:t xml:space="preserve"> not only on innovation by originators, but should also </w:t>
      </w:r>
      <w:r w:rsidRPr="00361031">
        <w:rPr>
          <w:rStyle w:val="Emphasis"/>
        </w:rPr>
        <w:t>take a wider market perspective by assessing</w:t>
      </w:r>
      <w:r w:rsidRPr="00361031">
        <w:rPr>
          <w:u w:val="single"/>
        </w:rPr>
        <w:t xml:space="preserve"> its effect on follow-on innovation by generic companies</w:t>
      </w:r>
      <w:r w:rsidRPr="004D4D43">
        <w:rPr>
          <w:sz w:val="8"/>
        </w:rPr>
        <w:t xml:space="preserve">. The latter argument is often overlooked. The paper will outline the current approach to strategic patenting that considers this practice lawful, and will provide arguments for the intervention of competition law. </w:t>
      </w:r>
      <w:r w:rsidRPr="00361031">
        <w:rPr>
          <w:u w:val="single"/>
        </w:rPr>
        <w:t xml:space="preserve">This, in turn, will open the </w:t>
      </w:r>
      <w:r w:rsidRPr="00361031">
        <w:rPr>
          <w:rStyle w:val="Emphasis"/>
        </w:rPr>
        <w:t>possibility for competition authorities to investigate this practice in order to prevent its harmful effect on innovation</w:t>
      </w:r>
      <w:r w:rsidRPr="00361031">
        <w:rPr>
          <w:u w:val="single"/>
        </w:rPr>
        <w:t xml:space="preserve"> and </w:t>
      </w:r>
      <w:r w:rsidRPr="00361031">
        <w:rPr>
          <w:rStyle w:val="Emphasis"/>
        </w:rPr>
        <w:t>consumer welfare</w:t>
      </w:r>
      <w:r w:rsidRPr="004D4D43">
        <w:rPr>
          <w:sz w:val="8"/>
        </w:rPr>
        <w:t xml:space="preserve">. Moreover, </w:t>
      </w:r>
      <w:r w:rsidRPr="00361031">
        <w:rPr>
          <w:u w:val="single"/>
        </w:rPr>
        <w:t>while patent law may provide certain mechanisms to deal with strategic patenting, such as raising the bar</w:t>
      </w:r>
      <w:r w:rsidRPr="004D4D43">
        <w:rPr>
          <w:sz w:val="8"/>
        </w:rPr>
        <w:t xml:space="preserve"> for patentability of pharmaceutical follow-on inventions,Footnote13 </w:t>
      </w:r>
      <w:r w:rsidRPr="00361031">
        <w:rPr>
          <w:u w:val="single"/>
        </w:rPr>
        <w:t>these tools may not be effective in all cases</w:t>
      </w:r>
      <w:r w:rsidRPr="004D4D43">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361031">
        <w:rPr>
          <w:u w:val="single"/>
        </w:rPr>
        <w:t xml:space="preserve">in the past pharmaceutical companies </w:t>
      </w:r>
      <w:r w:rsidRPr="00361031">
        <w:rPr>
          <w:rStyle w:val="Emphasis"/>
        </w:rPr>
        <w:t>mainly protected their products</w:t>
      </w:r>
      <w:r w:rsidRPr="00361031">
        <w:rPr>
          <w:u w:val="single"/>
        </w:rPr>
        <w:t xml:space="preserve"> with a single patent covering an active compound</w:t>
      </w:r>
      <w:r w:rsidRPr="004D4D43">
        <w:rPr>
          <w:sz w:val="8"/>
        </w:rPr>
        <w:t xml:space="preserve">,Footnote26 </w:t>
      </w:r>
      <w:r w:rsidRPr="00361031">
        <w:rPr>
          <w:u w:val="single"/>
        </w:rPr>
        <w:t xml:space="preserve">they now increasingly </w:t>
      </w:r>
      <w:r w:rsidRPr="00361031">
        <w:rPr>
          <w:highlight w:val="green"/>
          <w:u w:val="single"/>
        </w:rPr>
        <w:t xml:space="preserve">seek </w:t>
      </w:r>
      <w:r w:rsidRPr="00361031">
        <w:rPr>
          <w:rStyle w:val="Emphasis"/>
          <w:highlight w:val="green"/>
        </w:rPr>
        <w:t>additional patent</w:t>
      </w:r>
      <w:r w:rsidRPr="00361031">
        <w:rPr>
          <w:rStyle w:val="Emphasis"/>
        </w:rPr>
        <w:t xml:space="preserve"> protection</w:t>
      </w:r>
      <w:r w:rsidRPr="004D4D43">
        <w:rPr>
          <w:sz w:val="8"/>
        </w:rPr>
        <w:t xml:space="preserve"> on various aspects of a drugFootnote27 </w:t>
      </w:r>
      <w:r w:rsidRPr="00361031">
        <w:rPr>
          <w:u w:val="single"/>
        </w:rPr>
        <w:t>in order to protect their market position</w:t>
      </w:r>
      <w:r w:rsidRPr="004D4D43">
        <w:rPr>
          <w:sz w:val="8"/>
        </w:rPr>
        <w:t xml:space="preserve">.Footnote28 </w:t>
      </w:r>
      <w:r w:rsidRPr="00361031">
        <w:rPr>
          <w:u w:val="single"/>
        </w:rPr>
        <w:t>Such additional patents are often called secondary patents</w:t>
      </w:r>
      <w:r w:rsidRPr="004D4D43">
        <w:rPr>
          <w:sz w:val="8"/>
        </w:rPr>
        <w:t xml:space="preserve">.Footnote29 A pharmaceutical company may want to obtain secondary patents, which protect such aspects of a drug as, for example, its process of manufacture, formulation and/or specific form, etc. Therefore, </w:t>
      </w:r>
      <w:r w:rsidRPr="004D4D43">
        <w:rPr>
          <w:u w:val="single"/>
        </w:rPr>
        <w:t xml:space="preserve">even after the basic patent protecting an active compound expires, a </w:t>
      </w:r>
      <w:r w:rsidRPr="004D4D43">
        <w:rPr>
          <w:rStyle w:val="Emphasis"/>
        </w:rPr>
        <w:t>drug may still be protected by other secondary patents.</w:t>
      </w:r>
      <w:r w:rsidRPr="004D4D43">
        <w:rPr>
          <w:u w:val="single"/>
        </w:rPr>
        <w:t xml:space="preserve"> This</w:t>
      </w:r>
      <w:r w:rsidRPr="00361031">
        <w:rPr>
          <w:u w:val="single"/>
        </w:rPr>
        <w:t xml:space="preserve"> may </w:t>
      </w:r>
      <w:r w:rsidRPr="00361031">
        <w:rPr>
          <w:rStyle w:val="Emphasis"/>
          <w:highlight w:val="green"/>
        </w:rPr>
        <w:t>result in</w:t>
      </w:r>
      <w:r w:rsidRPr="00361031">
        <w:rPr>
          <w:rStyle w:val="Emphasis"/>
        </w:rPr>
        <w:t xml:space="preserve"> the </w:t>
      </w:r>
      <w:r w:rsidRPr="00361031">
        <w:rPr>
          <w:rStyle w:val="Emphasis"/>
          <w:highlight w:val="green"/>
        </w:rPr>
        <w:t xml:space="preserve">extension </w:t>
      </w:r>
      <w:r w:rsidRPr="004D4D43">
        <w:rPr>
          <w:rStyle w:val="Emphasis"/>
        </w:rPr>
        <w:t>of</w:t>
      </w:r>
      <w:r w:rsidRPr="00361031">
        <w:rPr>
          <w:rStyle w:val="Emphasis"/>
        </w:rPr>
        <w:t xml:space="preserve"> the scope and length of the protection of a product</w:t>
      </w:r>
      <w:r w:rsidRPr="00361031">
        <w:rPr>
          <w:u w:val="single"/>
        </w:rPr>
        <w:t xml:space="preserve">, especially if secondary </w:t>
      </w:r>
      <w:r w:rsidRPr="004D4D43">
        <w:rPr>
          <w:rStyle w:val="Emphasis"/>
        </w:rPr>
        <w:t>patents</w:t>
      </w:r>
      <w:r w:rsidRPr="00361031">
        <w:rPr>
          <w:rStyle w:val="Emphasis"/>
        </w:rPr>
        <w:t xml:space="preserve"> have a later expiration date</w:t>
      </w:r>
      <w:r w:rsidRPr="004D4D43">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361031">
        <w:rPr>
          <w:u w:val="single"/>
        </w:rPr>
        <w:t xml:space="preserve">If the originator was able to secure a secondary patent that protects such a large scale manufacturing process, it would </w:t>
      </w:r>
      <w:r w:rsidRPr="00361031">
        <w:rPr>
          <w:rStyle w:val="Emphasis"/>
          <w:highlight w:val="green"/>
        </w:rPr>
        <w:t>prevent generics</w:t>
      </w:r>
      <w:r w:rsidRPr="00361031">
        <w:rPr>
          <w:rStyle w:val="Emphasis"/>
        </w:rPr>
        <w:t xml:space="preserve"> from using this process for producing their generic versions</w:t>
      </w:r>
      <w:r w:rsidRPr="00361031">
        <w:rPr>
          <w:u w:val="single"/>
        </w:rPr>
        <w:t xml:space="preserve"> of a drug; otherwise they </w:t>
      </w:r>
      <w:r w:rsidRPr="004D4D43">
        <w:rPr>
          <w:u w:val="single"/>
        </w:rPr>
        <w:t>would</w:t>
      </w:r>
      <w:r w:rsidRPr="00361031">
        <w:rPr>
          <w:u w:val="single"/>
        </w:rPr>
        <w:t xml:space="preserve"> </w:t>
      </w:r>
      <w:r w:rsidRPr="004D4D43">
        <w:rPr>
          <w:rStyle w:val="Emphasis"/>
        </w:rPr>
        <w:t xml:space="preserve">risk </w:t>
      </w:r>
      <w:r w:rsidRPr="00361031">
        <w:rPr>
          <w:rStyle w:val="Emphasis"/>
          <w:highlight w:val="green"/>
        </w:rPr>
        <w:t>infringing</w:t>
      </w:r>
      <w:r w:rsidRPr="00361031">
        <w:rPr>
          <w:rStyle w:val="Emphasis"/>
        </w:rPr>
        <w:t xml:space="preserve"> this secondary patent</w:t>
      </w:r>
      <w:r w:rsidRPr="004D4D43">
        <w:rPr>
          <w:sz w:val="8"/>
        </w:rPr>
        <w:t xml:space="preserve">.Footnote32 However, a unique feature of pharmaceuticals is that an </w:t>
      </w:r>
      <w:r w:rsidRPr="00361031">
        <w:rPr>
          <w:highlight w:val="green"/>
          <w:u w:val="single"/>
        </w:rPr>
        <w:t>active ingredient</w:t>
      </w:r>
      <w:r w:rsidRPr="00361031">
        <w:rPr>
          <w:u w:val="single"/>
        </w:rPr>
        <w:t xml:space="preserve"> can </w:t>
      </w:r>
      <w:r w:rsidRPr="004D4D43">
        <w:rPr>
          <w:u w:val="single"/>
        </w:rPr>
        <w:t xml:space="preserve">be manufactured using </w:t>
      </w:r>
      <w:r w:rsidRPr="004D4D43">
        <w:rPr>
          <w:rStyle w:val="Emphasis"/>
        </w:rPr>
        <w:t>different methods and processes</w:t>
      </w:r>
      <w:r w:rsidRPr="004D4D43">
        <w:rPr>
          <w:u w:val="single"/>
        </w:rPr>
        <w:t>, can exist in different forms or can be used in different formulations</w:t>
      </w:r>
      <w:r w:rsidRPr="004D4D43">
        <w:rPr>
          <w:sz w:val="8"/>
        </w:rPr>
        <w:t xml:space="preserve">. Therefore, </w:t>
      </w:r>
      <w:r w:rsidRPr="004D4D43">
        <w:rPr>
          <w:u w:val="single"/>
        </w:rPr>
        <w:t>when a basic patent on an active ingredient expires, other companies can develop alternative methods of production, forms or formulations</w:t>
      </w:r>
      <w:r w:rsidRPr="004D4D43">
        <w:rPr>
          <w:sz w:val="8"/>
        </w:rPr>
        <w:t xml:space="preserve"> of this active compound and start competing with the originator company.Footnote33 While such patenting strategies by originators are lawful in principle, some of them may be problematic. In particular, </w:t>
      </w:r>
      <w:r w:rsidRPr="004D4D43">
        <w:rPr>
          <w:u w:val="single"/>
        </w:rPr>
        <w:t xml:space="preserve">in anticipation of the loss of patent protection, originators may engage in strategic patenting which </w:t>
      </w:r>
      <w:r w:rsidRPr="004D4D43">
        <w:rPr>
          <w:rStyle w:val="Emphasis"/>
        </w:rPr>
        <w:t>artificially</w:t>
      </w:r>
      <w:r w:rsidRPr="00361031">
        <w:rPr>
          <w:rStyle w:val="Emphasis"/>
          <w:highlight w:val="green"/>
        </w:rPr>
        <w:t xml:space="preserve"> prevents</w:t>
      </w:r>
      <w:r w:rsidRPr="00361031">
        <w:rPr>
          <w:rStyle w:val="Emphasis"/>
        </w:rPr>
        <w:t xml:space="preserve"> generic </w:t>
      </w:r>
      <w:r w:rsidRPr="00361031">
        <w:rPr>
          <w:rStyle w:val="Emphasis"/>
          <w:highlight w:val="green"/>
        </w:rPr>
        <w:t>competition</w:t>
      </w:r>
      <w:r w:rsidRPr="00361031">
        <w:rPr>
          <w:rStyle w:val="Emphasis"/>
        </w:rPr>
        <w:t xml:space="preserve"> and results in an extension of their market monopoly</w:t>
      </w:r>
      <w:r w:rsidRPr="004D4D43">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361031">
        <w:rPr>
          <w:u w:val="single"/>
        </w:rPr>
        <w:t xml:space="preserve">pharmaceutical companies have been increasingly relying on the </w:t>
      </w:r>
      <w:r w:rsidRPr="00361031">
        <w:rPr>
          <w:rStyle w:val="Emphasis"/>
        </w:rPr>
        <w:t>strategic use of the patent system to combat the pressure of generic competition</w:t>
      </w:r>
      <w:r w:rsidRPr="00361031">
        <w:rPr>
          <w:u w:val="single"/>
        </w:rPr>
        <w:t>. Such practices are often called “life cycle management”</w:t>
      </w:r>
      <w:r w:rsidRPr="004D4D43">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361031">
        <w:rPr>
          <w:u w:val="single"/>
        </w:rPr>
        <w:t>critics have characterised the practice as “</w:t>
      </w:r>
      <w:r w:rsidRPr="00361031">
        <w:rPr>
          <w:rStyle w:val="Emphasis"/>
        </w:rPr>
        <w:t>evergreening</w:t>
      </w:r>
      <w:r w:rsidRPr="00361031">
        <w:rPr>
          <w:u w:val="single"/>
        </w:rPr>
        <w:t>”</w:t>
      </w:r>
      <w:r w:rsidRPr="004D4D43">
        <w:rPr>
          <w:sz w:val="8"/>
        </w:rPr>
        <w:t xml:space="preserve">,Footnote38 </w:t>
      </w:r>
      <w:r w:rsidRPr="00361031">
        <w:rPr>
          <w:u w:val="single"/>
        </w:rPr>
        <w:t>as it essentially evergreens the patent protection and the exclusivity of a product</w:t>
      </w:r>
      <w:r w:rsidRPr="004D4D43">
        <w:rPr>
          <w:sz w:val="8"/>
        </w:rPr>
        <w:t xml:space="preserve">.Footnote39 For instance, Bansal et al. explain that evergreening “refers to different ways wherein patent owners take undue advantage of the law and associated regulatory processes to </w:t>
      </w:r>
      <w:r w:rsidRPr="00361031">
        <w:rPr>
          <w:rStyle w:val="Emphasis"/>
        </w:rPr>
        <w:t>extend their IP monopoly</w:t>
      </w:r>
      <w:r w:rsidRPr="00361031">
        <w:rPr>
          <w:u w:val="single"/>
        </w:rPr>
        <w:t>, particularly over highly lucrative ‘blockbuster’ drugs, by filing disguised/artful patents on an already patent-protected invention shortly before expiry of the ‘parent’ patent</w:t>
      </w:r>
      <w:r w:rsidRPr="004D4D43">
        <w:rPr>
          <w:sz w:val="8"/>
        </w:rPr>
        <w:t xml:space="preserve">”.Footnote40 During its investigation into the pharmaceutical industry, the European Commission found that </w:t>
      </w:r>
      <w:r w:rsidRPr="00361031">
        <w:rPr>
          <w:u w:val="single"/>
        </w:rPr>
        <w:t>the number of patents granted and pending applications significantly increases with the value of a drug, i.e. “blockbuster medicines can even be protected by up to nearly 100</w:t>
      </w:r>
      <w:r w:rsidRPr="004D4D43">
        <w:rPr>
          <w:sz w:val="8"/>
        </w:rPr>
        <w:t xml:space="preserve"> INNFootnote41-specific EPO </w:t>
      </w:r>
      <w:r w:rsidRPr="00361031">
        <w:rPr>
          <w:rStyle w:val="Emphasis"/>
        </w:rPr>
        <w:t>patented bundles and applications</w:t>
      </w:r>
      <w:r w:rsidRPr="004D4D43">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361031">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4D4D43">
        <w:rPr>
          <w:sz w:val="8"/>
        </w:rPr>
        <w:t xml:space="preserve"> (for example, a patent for the relevant salt, crystalline or amorphous form of the medicine)”.Footnote44 </w:t>
      </w:r>
      <w:r w:rsidRPr="00361031">
        <w:rPr>
          <w:u w:val="single"/>
        </w:rPr>
        <w:t>Each of such patents would typically have a later expiration date, which effectively extends a period of market exclusivity beyond the expiration of a basic patent</w:t>
      </w:r>
      <w:r w:rsidRPr="004D4D43">
        <w:rPr>
          <w:sz w:val="8"/>
        </w:rPr>
        <w:t xml:space="preserve">.Footnote45 In addition, </w:t>
      </w:r>
      <w:r w:rsidRPr="00361031">
        <w:rPr>
          <w:u w:val="single"/>
        </w:rPr>
        <w:t>most of these patents that protect such follow-on modifications are so-called “sleeping” patents</w:t>
      </w:r>
      <w:r w:rsidRPr="004D4D43">
        <w:rPr>
          <w:sz w:val="8"/>
        </w:rPr>
        <w:t xml:space="preserve">, i.e. patents which a </w:t>
      </w:r>
      <w:r w:rsidRPr="00361031">
        <w:rPr>
          <w:u w:val="single"/>
        </w:rPr>
        <w:t>company has no intention of commercialising</w:t>
      </w:r>
      <w:r w:rsidRPr="004D4D43">
        <w:rPr>
          <w:sz w:val="8"/>
        </w:rPr>
        <w:t xml:space="preserve">.Footnote46 Moreover, </w:t>
      </w:r>
      <w:r w:rsidRPr="00361031">
        <w:rPr>
          <w:u w:val="single"/>
        </w:rPr>
        <w:t xml:space="preserve">such </w:t>
      </w:r>
      <w:r w:rsidRPr="004D4D43">
        <w:rPr>
          <w:u w:val="single"/>
        </w:rPr>
        <w:t>modifications</w:t>
      </w:r>
      <w:r w:rsidRPr="00361031">
        <w:rPr>
          <w:u w:val="single"/>
        </w:rPr>
        <w:t xml:space="preserve"> may </w:t>
      </w:r>
      <w:r w:rsidRPr="00361031">
        <w:rPr>
          <w:rStyle w:val="Emphasis"/>
          <w:highlight w:val="green"/>
        </w:rPr>
        <w:t>provide</w:t>
      </w:r>
      <w:r w:rsidRPr="00361031">
        <w:rPr>
          <w:rStyle w:val="Emphasis"/>
        </w:rPr>
        <w:t xml:space="preserve"> little or </w:t>
      </w:r>
      <w:r w:rsidRPr="00361031">
        <w:rPr>
          <w:rStyle w:val="Emphasis"/>
          <w:highlight w:val="green"/>
        </w:rPr>
        <w:t>no</w:t>
      </w:r>
      <w:r w:rsidRPr="00361031">
        <w:rPr>
          <w:rStyle w:val="Emphasis"/>
        </w:rPr>
        <w:t xml:space="preserve"> therapeutic </w:t>
      </w:r>
      <w:r w:rsidRPr="00361031">
        <w:rPr>
          <w:rStyle w:val="Emphasis"/>
          <w:highlight w:val="green"/>
        </w:rPr>
        <w:t>benefits</w:t>
      </w:r>
      <w:r w:rsidRPr="00361031">
        <w:rPr>
          <w:rStyle w:val="Emphasis"/>
        </w:rPr>
        <w:t xml:space="preserve"> to the patient compared to the original drug</w:t>
      </w:r>
      <w:r w:rsidRPr="004D4D43">
        <w:rPr>
          <w:sz w:val="8"/>
        </w:rPr>
        <w:t xml:space="preserve">.Footnote47 Nevertheless, such patents allow originators to secure the most efficient, broadest and longest possible protection for their successful products.Footnote48 </w:t>
      </w:r>
      <w:r w:rsidRPr="00361031">
        <w:rPr>
          <w:u w:val="single"/>
        </w:rPr>
        <w:t xml:space="preserve">The </w:t>
      </w:r>
      <w:r w:rsidRPr="004D4D43">
        <w:rPr>
          <w:u w:val="single"/>
        </w:rPr>
        <w:t xml:space="preserve">denser the web of secondary patents, the more </w:t>
      </w:r>
      <w:r w:rsidRPr="004D4D43">
        <w:rPr>
          <w:rStyle w:val="Emphasis"/>
        </w:rPr>
        <w:t>difficult it is for generics to develop their</w:t>
      </w:r>
      <w:r w:rsidRPr="00361031">
        <w:rPr>
          <w:rStyle w:val="Emphasis"/>
        </w:rPr>
        <w:t xml:space="preserve"> generic equivalents</w:t>
      </w:r>
      <w:r w:rsidRPr="004D4D43">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361031">
        <w:rPr>
          <w:u w:val="single"/>
        </w:rPr>
        <w:t xml:space="preserve">Strategic Patenting </w:t>
      </w:r>
      <w:r w:rsidRPr="00361031">
        <w:rPr>
          <w:rStyle w:val="Emphasis"/>
        </w:rPr>
        <w:t>Contradicts the Rationale of the Patent System</w:t>
      </w:r>
      <w:r w:rsidRPr="00361031">
        <w:rPr>
          <w:u w:val="single"/>
        </w:rPr>
        <w:t xml:space="preserve"> </w:t>
      </w:r>
      <w:r w:rsidRPr="004D4D43">
        <w:rPr>
          <w:sz w:val="8"/>
        </w:rPr>
        <w:t xml:space="preserve">and Competition Law In the competitive markets, </w:t>
      </w:r>
      <w:r w:rsidRPr="00361031">
        <w:rPr>
          <w:u w:val="single"/>
        </w:rPr>
        <w:t>the success of a company is based on its business performance</w:t>
      </w:r>
      <w:r w:rsidRPr="004D4D43">
        <w:rPr>
          <w:sz w:val="8"/>
        </w:rPr>
        <w:t xml:space="preserve">.Footnote52 </w:t>
      </w:r>
      <w:r w:rsidRPr="00361031">
        <w:rPr>
          <w:u w:val="single"/>
        </w:rPr>
        <w:t>In order to compete on performance by “offering better quality and a wider choice of new and improved goods and services”</w:t>
      </w:r>
      <w:r w:rsidRPr="004D4D43">
        <w:rPr>
          <w:sz w:val="8"/>
        </w:rPr>
        <w:t xml:space="preserve">Footnote53 </w:t>
      </w:r>
      <w:r w:rsidRPr="00361031">
        <w:rPr>
          <w:u w:val="single"/>
        </w:rPr>
        <w:t>firms must innovate. Realising the importance of protecting innovation, which is considered to be the main driver of economic growth</w:t>
      </w:r>
      <w:r w:rsidRPr="004D4D43">
        <w:rPr>
          <w:sz w:val="8"/>
        </w:rPr>
        <w:t xml:space="preserve">,Footnote54 </w:t>
      </w:r>
      <w:r w:rsidRPr="00361031">
        <w:rPr>
          <w:u w:val="single"/>
        </w:rPr>
        <w:t>states have put in place various mechanisms to ensure a suitable environment for its advancement. These include granting the property rights</w:t>
      </w:r>
      <w:r w:rsidRPr="004D4D43">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361031">
        <w:rPr>
          <w:u w:val="single"/>
        </w:rPr>
        <w:t xml:space="preserve">intellectual property rules, and patents in particular, are seen as an </w:t>
      </w:r>
      <w:r w:rsidRPr="00361031">
        <w:rPr>
          <w:rStyle w:val="Emphasis"/>
        </w:rPr>
        <w:t>essential element of undistorted competition on the internal market</w:t>
      </w:r>
      <w:r w:rsidRPr="004D4D43">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361031">
        <w:rPr>
          <w:u w:val="single"/>
        </w:rPr>
        <w:t xml:space="preserve">EU competition law proscribes practices </w:t>
      </w:r>
      <w:r w:rsidRPr="004D4D43">
        <w:rPr>
          <w:u w:val="single"/>
        </w:rPr>
        <w:t xml:space="preserve">that reduce </w:t>
      </w:r>
      <w:r w:rsidRPr="004D4D43">
        <w:rPr>
          <w:rStyle w:val="Emphasis"/>
        </w:rPr>
        <w:t>incentives to innovate both for “pioneer” and follow-on innovators</w:t>
      </w:r>
      <w:r w:rsidRPr="004D4D43">
        <w:rPr>
          <w:sz w:val="8"/>
        </w:rPr>
        <w:t xml:space="preserve">. This is enshrined in Art. 102(b) TFEU, which prohibits abuses that consist of, inter alia, limiting technological development. For example, </w:t>
      </w:r>
      <w:r w:rsidRPr="004D4D43">
        <w:rPr>
          <w:u w:val="single"/>
        </w:rPr>
        <w:t>in AstraZeneca the General Court considered that the company’s practice of misusing the patent system had the potential of reducing its incentives to innovate and was anticompetitive</w:t>
      </w:r>
      <w:r w:rsidRPr="004D4D43">
        <w:rPr>
          <w:sz w:val="8"/>
        </w:rPr>
        <w:t xml:space="preserve">.Footnote70 In MagillFootnote71 and Microsoft,Footnote72 the courts found that the </w:t>
      </w:r>
      <w:r w:rsidRPr="004D4D43">
        <w:rPr>
          <w:u w:val="single"/>
        </w:rPr>
        <w:t xml:space="preserve">IP rights owners </w:t>
      </w:r>
      <w:r w:rsidRPr="004D4D43">
        <w:rPr>
          <w:rStyle w:val="Emphasis"/>
        </w:rPr>
        <w:t>abused their dominant positions by blocking innovation of their potential competitors</w:t>
      </w:r>
      <w:r w:rsidRPr="004D4D43">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4D4D43">
        <w:rPr>
          <w:u w:val="single"/>
        </w:rPr>
        <w:t xml:space="preserve">Strategic Patenting </w:t>
      </w:r>
      <w:r w:rsidRPr="004D4D43">
        <w:rPr>
          <w:rStyle w:val="Emphasis"/>
        </w:rPr>
        <w:t>Impairs Originators’ Incentives to Innovate</w:t>
      </w:r>
      <w:r>
        <w:rPr>
          <w:rStyle w:val="Emphasis"/>
        </w:rPr>
        <w:t xml:space="preserve"> </w:t>
      </w:r>
      <w:r w:rsidRPr="004D4D43">
        <w:rPr>
          <w:sz w:val="8"/>
        </w:rPr>
        <w:t xml:space="preserve">While originator companies typically argue that the competition law intervention into their patenting practices will reduce their incentives to innovate,Footnote81 this article asserts that </w:t>
      </w:r>
      <w:r w:rsidRPr="00361031">
        <w:rPr>
          <w:u w:val="single"/>
        </w:rPr>
        <w:t>strategic patenting itself reduces originators’ incentives</w:t>
      </w:r>
      <w:r w:rsidRPr="004D4D43">
        <w:rPr>
          <w:sz w:val="8"/>
        </w:rPr>
        <w:t xml:space="preserve">. Thus, in a properly functioning system, </w:t>
      </w:r>
      <w:r w:rsidRPr="00361031">
        <w:rPr>
          <w:highlight w:val="green"/>
          <w:u w:val="single"/>
        </w:rPr>
        <w:t xml:space="preserve">when a </w:t>
      </w:r>
      <w:r w:rsidRPr="00361031">
        <w:rPr>
          <w:rStyle w:val="Emphasis"/>
          <w:highlight w:val="green"/>
        </w:rPr>
        <w:t>patent</w:t>
      </w:r>
      <w:r w:rsidRPr="00361031">
        <w:rPr>
          <w:rStyle w:val="Emphasis"/>
        </w:rPr>
        <w:t xml:space="preserve"> protecting a product is close to </w:t>
      </w:r>
      <w:r w:rsidRPr="00361031">
        <w:rPr>
          <w:rStyle w:val="Emphasis"/>
          <w:highlight w:val="green"/>
        </w:rPr>
        <w:t>expir</w:t>
      </w:r>
      <w:r w:rsidRPr="00361031">
        <w:rPr>
          <w:rStyle w:val="Emphasis"/>
        </w:rPr>
        <w:t xml:space="preserve">ation the </w:t>
      </w:r>
      <w:r w:rsidRPr="00361031">
        <w:rPr>
          <w:rStyle w:val="Emphasis"/>
          <w:highlight w:val="green"/>
        </w:rPr>
        <w:t>originator</w:t>
      </w:r>
      <w:r w:rsidRPr="00361031">
        <w:rPr>
          <w:u w:val="single"/>
        </w:rPr>
        <w:t xml:space="preserve"> would be </w:t>
      </w:r>
      <w:r w:rsidRPr="00361031">
        <w:rPr>
          <w:rStyle w:val="Emphasis"/>
          <w:highlight w:val="green"/>
        </w:rPr>
        <w:t>encouraged to innovate</w:t>
      </w:r>
      <w:r w:rsidRPr="00361031">
        <w:rPr>
          <w:u w:val="single"/>
        </w:rPr>
        <w:t xml:space="preserve"> further in order to introduce a new product on the market and maintain its competitive position. However, by engaging in </w:t>
      </w:r>
      <w:r w:rsidRPr="00361031">
        <w:rPr>
          <w:highlight w:val="green"/>
          <w:u w:val="single"/>
        </w:rPr>
        <w:t>strategic patenting</w:t>
      </w:r>
      <w:r w:rsidRPr="00361031">
        <w:rPr>
          <w:u w:val="single"/>
        </w:rPr>
        <w:t xml:space="preserve">, the originator’s </w:t>
      </w:r>
      <w:r w:rsidRPr="004D4D43">
        <w:rPr>
          <w:u w:val="single"/>
        </w:rPr>
        <w:t xml:space="preserve">incentive to innovate diminishes as it </w:t>
      </w:r>
      <w:r w:rsidRPr="00361031">
        <w:rPr>
          <w:rStyle w:val="Emphasis"/>
          <w:highlight w:val="green"/>
        </w:rPr>
        <w:t>enjoys</w:t>
      </w:r>
      <w:r w:rsidRPr="00361031">
        <w:rPr>
          <w:rStyle w:val="Emphasis"/>
        </w:rPr>
        <w:t xml:space="preserve"> its </w:t>
      </w:r>
      <w:r w:rsidRPr="00361031">
        <w:rPr>
          <w:rStyle w:val="Emphasis"/>
          <w:highlight w:val="green"/>
        </w:rPr>
        <w:t>monopoly position by</w:t>
      </w:r>
      <w:r w:rsidRPr="00361031">
        <w:rPr>
          <w:rStyle w:val="Emphasis"/>
        </w:rPr>
        <w:t xml:space="preserve"> merely </w:t>
      </w:r>
      <w:r w:rsidRPr="00361031">
        <w:rPr>
          <w:rStyle w:val="Emphasis"/>
          <w:highlight w:val="green"/>
        </w:rPr>
        <w:t>procuring</w:t>
      </w:r>
      <w:r w:rsidRPr="00361031">
        <w:rPr>
          <w:rStyle w:val="Emphasis"/>
        </w:rPr>
        <w:t xml:space="preserve"> </w:t>
      </w:r>
      <w:r w:rsidRPr="004D4D43">
        <w:rPr>
          <w:rStyle w:val="Emphasis"/>
        </w:rPr>
        <w:t>numerous secondary patents</w:t>
      </w:r>
      <w:r w:rsidRPr="004D4D43">
        <w:rPr>
          <w:u w:val="single"/>
        </w:rPr>
        <w:t xml:space="preserve"> that</w:t>
      </w:r>
      <w:r w:rsidRPr="00361031">
        <w:rPr>
          <w:u w:val="single"/>
        </w:rPr>
        <w:t xml:space="preserve"> shield its current product</w:t>
      </w:r>
      <w:r w:rsidRPr="004D4D43">
        <w:rPr>
          <w:sz w:val="8"/>
        </w:rPr>
        <w:t xml:space="preserve"> from generic competition. Therefore, </w:t>
      </w:r>
      <w:r w:rsidRPr="00361031">
        <w:rPr>
          <w:u w:val="single"/>
        </w:rPr>
        <w:t>when companies engage in such strategic patenting, they are</w:t>
      </w:r>
      <w:r w:rsidRPr="004D4D43">
        <w:rPr>
          <w:sz w:val="8"/>
        </w:rPr>
        <w:t xml:space="preserve"> merely </w:t>
      </w:r>
      <w:r w:rsidRPr="00361031">
        <w:rPr>
          <w:highlight w:val="green"/>
          <w:u w:val="single"/>
        </w:rPr>
        <w:t>protecting</w:t>
      </w:r>
      <w:r w:rsidRPr="00361031">
        <w:rPr>
          <w:u w:val="single"/>
        </w:rPr>
        <w:t xml:space="preserve"> themselves </w:t>
      </w:r>
      <w:r w:rsidRPr="00361031">
        <w:rPr>
          <w:highlight w:val="green"/>
          <w:u w:val="single"/>
        </w:rPr>
        <w:t>from</w:t>
      </w:r>
      <w:r w:rsidRPr="00361031">
        <w:rPr>
          <w:u w:val="single"/>
        </w:rPr>
        <w:t xml:space="preserve"> the </w:t>
      </w:r>
      <w:r w:rsidRPr="004D4D43">
        <w:rPr>
          <w:rStyle w:val="Emphasis"/>
        </w:rPr>
        <w:t xml:space="preserve">competitive </w:t>
      </w:r>
      <w:r w:rsidRPr="00361031">
        <w:rPr>
          <w:rStyle w:val="Emphasis"/>
          <w:highlight w:val="green"/>
        </w:rPr>
        <w:t>pressur</w:t>
      </w:r>
      <w:r w:rsidRPr="00361031">
        <w:rPr>
          <w:highlight w:val="green"/>
          <w:u w:val="single"/>
        </w:rPr>
        <w:t>es</w:t>
      </w:r>
      <w:r w:rsidRPr="00361031">
        <w:rPr>
          <w:u w:val="single"/>
        </w:rPr>
        <w:t xml:space="preserve"> that competition law aims to establish.</w:t>
      </w:r>
      <w:r>
        <w:rPr>
          <w:u w:val="single"/>
        </w:rPr>
        <w:t xml:space="preserve"> </w:t>
      </w:r>
      <w:r w:rsidRPr="004D4D43">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361031">
        <w:rPr>
          <w:u w:val="single"/>
        </w:rPr>
        <w:t xml:space="preserve">Monopolists tend to want to keep their monopolies by </w:t>
      </w:r>
      <w:r w:rsidRPr="00361031">
        <w:rPr>
          <w:rStyle w:val="Emphasis"/>
        </w:rPr>
        <w:t>resorting to any measures that can keep new entrants</w:t>
      </w:r>
      <w:r w:rsidRPr="00361031">
        <w:rPr>
          <w:u w:val="single"/>
        </w:rPr>
        <w:t xml:space="preserve"> out</w:t>
      </w:r>
      <w:r w:rsidRPr="004D4D43">
        <w:rPr>
          <w:u w:val="single"/>
        </w:rPr>
        <w:t xml:space="preserve">. Firms </w:t>
      </w:r>
      <w:r w:rsidRPr="004D4D43">
        <w:rPr>
          <w:rStyle w:val="Emphasis"/>
        </w:rPr>
        <w:t>under competitive pressure from actual or potential competition</w:t>
      </w:r>
      <w:r w:rsidRPr="004D4D43">
        <w:rPr>
          <w:sz w:val="8"/>
        </w:rPr>
        <w:t xml:space="preserve">, on the other hand, </w:t>
      </w:r>
      <w:r w:rsidRPr="004D4D43">
        <w:rPr>
          <w:u w:val="single"/>
        </w:rPr>
        <w:t xml:space="preserve">are </w:t>
      </w:r>
      <w:r w:rsidRPr="00361031">
        <w:rPr>
          <w:rStyle w:val="Emphasis"/>
          <w:highlight w:val="green"/>
        </w:rPr>
        <w:t>less complacent</w:t>
      </w:r>
      <w:r w:rsidRPr="00361031">
        <w:rPr>
          <w:u w:val="single"/>
        </w:rPr>
        <w:t xml:space="preserve"> and know that inventing a new product is their best strategy for maintaining and increasing their market share.</w:t>
      </w:r>
      <w:r>
        <w:rPr>
          <w:u w:val="single"/>
        </w:rPr>
        <w:t xml:space="preserve"> </w:t>
      </w:r>
      <w:r w:rsidRPr="004D4D43">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361031">
        <w:rPr>
          <w:u w:val="single"/>
        </w:rPr>
        <w:t>strategically accumulated secondary patents are of marginal quality and are typically the result of routine research activities</w:t>
      </w:r>
      <w:r w:rsidRPr="004D4D43">
        <w:rPr>
          <w:sz w:val="8"/>
        </w:rPr>
        <w:t xml:space="preserve">.Footnote86 For example, in Perindopril the </w:t>
      </w:r>
      <w:r w:rsidRPr="00361031">
        <w:rPr>
          <w:u w:val="single"/>
        </w:rPr>
        <w:t>European Commission revealed that most of the secondary patents, procured as part of the originator company’s anti-generic strategy, were seen by the company as “blocking” or “paper”, some of which it considered involved “</w:t>
      </w:r>
      <w:r w:rsidRPr="00361031">
        <w:rPr>
          <w:rStyle w:val="Emphasis"/>
        </w:rPr>
        <w:t>zero inventive step</w:t>
      </w:r>
      <w:r w:rsidRPr="00361031">
        <w:rPr>
          <w:u w:val="single"/>
        </w:rPr>
        <w:t>”</w:t>
      </w:r>
      <w:r w:rsidRPr="004D4D43">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361031">
        <w:rPr>
          <w:u w:val="single"/>
        </w:rPr>
        <w:t>while many of these secondary patents may be trivial and potentially invalid, the originator pursues them to protect its current successful product from generic competition</w:t>
      </w:r>
      <w:r w:rsidRPr="004D4D43">
        <w:rPr>
          <w:sz w:val="8"/>
        </w:rPr>
        <w:t xml:space="preserve">.Footnote92 Even if a company continues to engage in innovation in parallel to pursuing strategic patenting, it still </w:t>
      </w:r>
      <w:r w:rsidRPr="00361031">
        <w:rPr>
          <w:u w:val="single"/>
        </w:rPr>
        <w:t xml:space="preserve">protects itself from the </w:t>
      </w:r>
      <w:r w:rsidRPr="00361031">
        <w:rPr>
          <w:rStyle w:val="Emphasis"/>
        </w:rPr>
        <w:t>pressures of competition</w:t>
      </w:r>
      <w:r w:rsidRPr="00361031">
        <w:rPr>
          <w:u w:val="single"/>
        </w:rPr>
        <w:t xml:space="preserve">, which would have forced the company to innovate faster and would thus provide consumers with better products and/or access to </w:t>
      </w:r>
      <w:r w:rsidRPr="00361031">
        <w:rPr>
          <w:rStyle w:val="Emphasis"/>
        </w:rPr>
        <w:t>cheaper generic versions earlier</w:t>
      </w:r>
      <w:r w:rsidRPr="004D4D43">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61031">
        <w:rPr>
          <w:rStyle w:val="Emphasis"/>
        </w:rPr>
        <w:t>Strategic Patenting</w:t>
      </w:r>
      <w:r w:rsidRPr="00361031">
        <w:rPr>
          <w:u w:val="single"/>
        </w:rPr>
        <w:t xml:space="preserve"> Impairs </w:t>
      </w:r>
      <w:r w:rsidRPr="00361031">
        <w:rPr>
          <w:rStyle w:val="Emphasis"/>
        </w:rPr>
        <w:t>Follow-on Innovation of Generic Companies</w:t>
      </w:r>
      <w:r>
        <w:rPr>
          <w:rStyle w:val="Emphasis"/>
        </w:rPr>
        <w:t xml:space="preserve"> </w:t>
      </w:r>
      <w:r w:rsidRPr="004D4D43">
        <w:rPr>
          <w:sz w:val="8"/>
        </w:rPr>
        <w:t xml:space="preserve">Strategic patenting also has a </w:t>
      </w:r>
      <w:r w:rsidRPr="00361031">
        <w:rPr>
          <w:rStyle w:val="Emphasis"/>
          <w:highlight w:val="green"/>
        </w:rPr>
        <w:t>chilling effect</w:t>
      </w:r>
      <w:r w:rsidRPr="00361031">
        <w:rPr>
          <w:rStyle w:val="Emphasis"/>
        </w:rPr>
        <w:t xml:space="preserve"> on follow-on innovation</w:t>
      </w:r>
      <w:r w:rsidRPr="00361031">
        <w:rPr>
          <w:u w:val="single"/>
        </w:rPr>
        <w:t xml:space="preserve"> by generic competitors in the form of </w:t>
      </w:r>
      <w:r w:rsidRPr="00361031">
        <w:rPr>
          <w:rStyle w:val="Emphasis"/>
        </w:rPr>
        <w:t>developing alternative versions of an off-patent compound</w:t>
      </w:r>
      <w:r w:rsidRPr="004D4D43">
        <w:rPr>
          <w:sz w:val="8"/>
        </w:rPr>
        <w:t xml:space="preserve">. As was discussed earlier, </w:t>
      </w:r>
      <w:r w:rsidRPr="00361031">
        <w:rPr>
          <w:u w:val="single"/>
        </w:rPr>
        <w:t>the expiry of a basic patent that protects an active compound facilitates generic competition</w:t>
      </w:r>
      <w:r w:rsidRPr="004D4D43">
        <w:rPr>
          <w:sz w:val="8"/>
        </w:rPr>
        <w:t xml:space="preserve">. This is because </w:t>
      </w:r>
      <w:r w:rsidRPr="00361031">
        <w:rPr>
          <w:u w:val="single"/>
        </w:rPr>
        <w:t>even if the product is still protected by process, specific form or formulation patents, generic companies may develop alternative ways of producing or formulating the product and start competing with the originator</w:t>
      </w:r>
      <w:r w:rsidRPr="004D4D43">
        <w:rPr>
          <w:sz w:val="8"/>
        </w:rPr>
        <w:t xml:space="preserve">. In the absence of </w:t>
      </w:r>
      <w:r w:rsidRPr="00361031">
        <w:rPr>
          <w:rStyle w:val="Emphasis"/>
        </w:rPr>
        <w:t>strategically accumulated patents by the originator</w:t>
      </w:r>
      <w:r w:rsidRPr="00361031">
        <w:rPr>
          <w:u w:val="single"/>
        </w:rPr>
        <w:t>, generic companies are typically open to innovating to launch alternative generic products</w:t>
      </w:r>
      <w:r w:rsidRPr="004D4D43">
        <w:rPr>
          <w:sz w:val="8"/>
        </w:rPr>
        <w:t xml:space="preserve"> as soon as the basic patent expires. However, by pursuing strategic patenting, </w:t>
      </w:r>
      <w:r w:rsidRPr="00361031">
        <w:rPr>
          <w:u w:val="single"/>
        </w:rPr>
        <w:t xml:space="preserve">originators may </w:t>
      </w:r>
      <w:r w:rsidRPr="00361031">
        <w:rPr>
          <w:rStyle w:val="Emphasis"/>
          <w:highlight w:val="green"/>
        </w:rPr>
        <w:t>discourage generics</w:t>
      </w:r>
      <w:r w:rsidRPr="00361031">
        <w:rPr>
          <w:rStyle w:val="Emphasis"/>
        </w:rPr>
        <w:t xml:space="preserve"> from engaging in </w:t>
      </w:r>
      <w:r w:rsidRPr="00361031">
        <w:rPr>
          <w:rStyle w:val="Emphasis"/>
          <w:highlight w:val="green"/>
        </w:rPr>
        <w:t>follow-on innovation</w:t>
      </w:r>
      <w:r w:rsidRPr="00361031">
        <w:rPr>
          <w:rStyle w:val="Emphasis"/>
        </w:rPr>
        <w:t xml:space="preserve"> because of the uncertainty about the patent protection and a fear of infringing on one of the numerous patents</w:t>
      </w:r>
      <w:r w:rsidRPr="004D4D43">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E250D89" w14:textId="77777777" w:rsidR="00572342" w:rsidRPr="00361031" w:rsidRDefault="00572342" w:rsidP="00572342"/>
    <w:p w14:paraId="3E84ECC1" w14:textId="77777777" w:rsidR="00572342" w:rsidRPr="00361031" w:rsidRDefault="00572342" w:rsidP="00572342">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0C7B737F" w14:textId="77777777" w:rsidR="00572342" w:rsidRPr="00361031" w:rsidRDefault="00572342" w:rsidP="00572342">
      <w:r w:rsidRPr="00361031">
        <w:rPr>
          <w:rStyle w:val="Style13ptBold"/>
        </w:rPr>
        <w:t>Recna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4" w:history="1">
        <w:r w:rsidRPr="00361031">
          <w:rPr>
            <w:rStyle w:val="Hyperlink"/>
          </w:rPr>
          <w:t>https://www.tandfonline.com/doi/full/10.1080/25751654.2021.1890867</w:t>
        </w:r>
      </w:hyperlink>
      <w:r w:rsidRPr="00361031">
        <w:t>] Justin</w:t>
      </w:r>
    </w:p>
    <w:p w14:paraId="770A7845" w14:textId="77777777" w:rsidR="00572342" w:rsidRPr="00361031" w:rsidRDefault="00572342" w:rsidP="00572342">
      <w:pPr>
        <w:rPr>
          <w:rStyle w:val="Emphasis"/>
        </w:rPr>
      </w:pPr>
      <w:r w:rsidRPr="00361031">
        <w:rPr>
          <w:sz w:val="16"/>
        </w:rPr>
        <w:t xml:space="preserve">The Challenge: </w:t>
      </w:r>
      <w:r w:rsidRPr="00361031">
        <w:rPr>
          <w:rStyle w:val="Emphasis"/>
        </w:rPr>
        <w:t xml:space="preserve">Multiple </w:t>
      </w:r>
      <w:r w:rsidRPr="00361031">
        <w:rPr>
          <w:rStyle w:val="Emphasis"/>
          <w:highlight w:val="green"/>
        </w:rPr>
        <w:t>Existential Threats</w:t>
      </w:r>
    </w:p>
    <w:p w14:paraId="67B4E48D" w14:textId="77777777" w:rsidR="00572342" w:rsidRPr="00361031" w:rsidRDefault="00572342" w:rsidP="00572342">
      <w:pPr>
        <w:rPr>
          <w:sz w:val="16"/>
        </w:rPr>
      </w:pPr>
      <w:r w:rsidRPr="00361031">
        <w:rPr>
          <w:sz w:val="16"/>
        </w:rPr>
        <w:t xml:space="preserve">The relationship between pandemics and war is as long as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21B0EE3C" w14:textId="77777777" w:rsidR="00572342" w:rsidRPr="00361031" w:rsidRDefault="00572342" w:rsidP="00572342">
      <w:pPr>
        <w:rPr>
          <w:rStyle w:val="Emphasis"/>
        </w:rPr>
      </w:pPr>
      <w:r w:rsidRPr="00361031">
        <w:rPr>
          <w:u w:val="single"/>
        </w:rPr>
        <w:t xml:space="preserve">The COVID-19 is the most </w:t>
      </w:r>
      <w:r w:rsidRPr="00361031">
        <w:rPr>
          <w:rStyle w:val="Emphasis"/>
        </w:rPr>
        <w:t>demonic pandemic threat in modern history</w:t>
      </w:r>
      <w:r w:rsidRPr="0036103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1BB034B0" w14:textId="77777777" w:rsidR="00572342" w:rsidRPr="00361031" w:rsidRDefault="00572342" w:rsidP="00572342">
      <w:pPr>
        <w:rPr>
          <w:rStyle w:val="Emphasis"/>
        </w:rPr>
      </w:pPr>
      <w:r w:rsidRPr="00361031">
        <w:rPr>
          <w:sz w:val="16"/>
        </w:rPr>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rPr>
          <w:sz w:val="16"/>
        </w:rPr>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rPr>
          <w:sz w:val="16"/>
        </w:rPr>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rPr>
          <w:sz w:val="16"/>
        </w:rPr>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51E202F4" w14:textId="77777777" w:rsidR="00572342" w:rsidRPr="00361031" w:rsidRDefault="00572342" w:rsidP="00572342">
      <w:pPr>
        <w:rPr>
          <w:u w:val="single"/>
        </w:rPr>
      </w:pPr>
      <w:r w:rsidRPr="00361031">
        <w:rPr>
          <w:sz w:val="16"/>
        </w:rPr>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rPr>
          <w:sz w:val="16"/>
        </w:rPr>
        <w:t xml:space="preserve"> – m</w:t>
      </w:r>
      <w:r w:rsidRPr="00361031">
        <w:rPr>
          <w:sz w:val="16"/>
        </w:rPr>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rPr>
          <w:sz w:val="16"/>
        </w:rPr>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rPr>
          <w:sz w:val="16"/>
        </w:rPr>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6981B43" w14:textId="77777777" w:rsidR="00572342" w:rsidRPr="00361031" w:rsidRDefault="00572342" w:rsidP="00572342">
      <w:pPr>
        <w:rPr>
          <w:u w:val="single"/>
        </w:rPr>
      </w:pPr>
      <w:r w:rsidRPr="00361031">
        <w:rPr>
          <w:sz w:val="16"/>
        </w:rPr>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745AC442" w14:textId="77777777" w:rsidR="00572342" w:rsidRPr="00361031" w:rsidRDefault="00572342" w:rsidP="00572342">
      <w:pPr>
        <w:rPr>
          <w:sz w:val="16"/>
        </w:rPr>
      </w:pPr>
      <w:r w:rsidRPr="00361031">
        <w:rPr>
          <w:sz w:val="16"/>
        </w:rPr>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rPr>
          <w:sz w:val="16"/>
        </w:rPr>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rPr>
          <w:sz w:val="16"/>
        </w:rPr>
        <w:t xml:space="preserve"> at a time when the COVID-infected state may not be able to retaliate efficiently – or at all – </w:t>
      </w:r>
      <w:r w:rsidRPr="004D4D43">
        <w:rPr>
          <w:u w:val="single"/>
        </w:rPr>
        <w:t>due to leadership confusion.</w:t>
      </w:r>
      <w:r w:rsidRPr="004D4D43">
        <w:rPr>
          <w:sz w:val="16"/>
        </w:rPr>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rPr>
          <w:sz w:val="16"/>
        </w:rPr>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rPr>
          <w:sz w:val="16"/>
        </w:rPr>
        <w:t xml:space="preserve"> against a nuclear adversary, making it even harder to stop the spread of the disease, in turn creating a pandemic reservoir and transmission risk back to the nuclear armed state or its allies.</w:t>
      </w:r>
    </w:p>
    <w:p w14:paraId="59281FE5" w14:textId="77777777" w:rsidR="00572342" w:rsidRPr="00361031" w:rsidRDefault="00572342" w:rsidP="00572342">
      <w:pPr>
        <w:rPr>
          <w:sz w:val="16"/>
        </w:rPr>
      </w:pPr>
      <w:r w:rsidRPr="00361031">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rPr>
          <w:sz w:val="16"/>
        </w:rPr>
        <w:t>, including by working together against criminal-terrorist non-state actors that are trafficking people or by joining forces to ensure that a new pathogen is not developed as a bioweapon.</w:t>
      </w:r>
    </w:p>
    <w:p w14:paraId="735C8136" w14:textId="77777777" w:rsidR="00572342" w:rsidRDefault="00572342" w:rsidP="00572342">
      <w:pPr>
        <w:rPr>
          <w:rStyle w:val="Emphasis"/>
          <w:rFonts w:eastAsiaTheme="majorEastAsia"/>
          <w:iCs w:val="0"/>
          <w:sz w:val="32"/>
        </w:rPr>
      </w:pPr>
      <w:r w:rsidRPr="00361031">
        <w:rPr>
          <w:sz w:val="16"/>
        </w:rPr>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rPr>
          <w:sz w:val="16"/>
        </w:rPr>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iCs w:val="0"/>
          <w:sz w:val="32"/>
        </w:rPr>
        <w:t>cascading effects on the risk of nuclear war.</w:t>
      </w:r>
    </w:p>
    <w:p w14:paraId="3ED5D979" w14:textId="77777777" w:rsidR="00572342" w:rsidRPr="00361031" w:rsidRDefault="00572342" w:rsidP="00572342">
      <w:pPr>
        <w:rPr>
          <w:u w:val="single"/>
        </w:rPr>
      </w:pPr>
    </w:p>
    <w:p w14:paraId="2D04BD51" w14:textId="77777777" w:rsidR="00572342" w:rsidRDefault="00572342" w:rsidP="00572342">
      <w:pPr>
        <w:pStyle w:val="Heading3"/>
      </w:pPr>
      <w:r>
        <w:t>1AC – Plan</w:t>
      </w:r>
    </w:p>
    <w:p w14:paraId="29DF9568" w14:textId="77777777" w:rsidR="00572342" w:rsidRPr="00361031" w:rsidRDefault="00572342" w:rsidP="00572342">
      <w:pPr>
        <w:pStyle w:val="Heading4"/>
        <w:rPr>
          <w:rFonts w:cs="Calibri"/>
        </w:rPr>
      </w:pPr>
      <w:r w:rsidRPr="00361031">
        <w:rPr>
          <w:rFonts w:cs="Calibri"/>
        </w:rPr>
        <w:t>Plan text: The member nations of the World Trade Organization ought to reduce intellectual property protections for medicines during pandemics.</w:t>
      </w:r>
    </w:p>
    <w:p w14:paraId="01738D7A" w14:textId="77777777" w:rsidR="00572342" w:rsidRPr="00361031" w:rsidRDefault="00572342" w:rsidP="00572342"/>
    <w:p w14:paraId="49073ADD" w14:textId="77777777" w:rsidR="00572342" w:rsidRPr="00361031" w:rsidRDefault="00572342" w:rsidP="00572342">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356A1D4F" w14:textId="77777777" w:rsidR="00572342" w:rsidRPr="00361031" w:rsidRDefault="00572342" w:rsidP="00572342">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5" w:history="1">
        <w:r w:rsidRPr="00361031">
          <w:rPr>
            <w:rStyle w:val="Hyperlink"/>
          </w:rPr>
          <w:t>https://www.ipwatchdog.com/2021/07/21/third-option-limited-ip-waiver-solve-pandemic-vaccine-problems/id=135732/</w:t>
        </w:r>
      </w:hyperlink>
      <w:r w:rsidRPr="00361031">
        <w:t>] Justin</w:t>
      </w:r>
    </w:p>
    <w:p w14:paraId="42F329A7" w14:textId="77777777" w:rsidR="00572342" w:rsidRPr="00361031" w:rsidRDefault="00572342" w:rsidP="00572342">
      <w:pPr>
        <w:rPr>
          <w:u w:val="single"/>
        </w:rPr>
      </w:pPr>
      <w:r w:rsidRPr="00361031">
        <w:rPr>
          <w:highlight w:val="green"/>
          <w:u w:val="single"/>
        </w:rPr>
        <w:t>Limited Waiver</w:t>
      </w:r>
      <w:r w:rsidRPr="00361031">
        <w:rPr>
          <w:u w:val="single"/>
        </w:rPr>
        <w:t xml:space="preserve"> Approach</w:t>
      </w:r>
    </w:p>
    <w:p w14:paraId="0591D03A" w14:textId="77777777" w:rsidR="00572342" w:rsidRPr="00361031" w:rsidRDefault="00572342" w:rsidP="00572342">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45EDEB68" w14:textId="77777777" w:rsidR="00572342" w:rsidRPr="00361031" w:rsidRDefault="00572342" w:rsidP="00572342">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536CC04F" w14:textId="77777777" w:rsidR="00572342" w:rsidRPr="00361031" w:rsidRDefault="00572342" w:rsidP="00572342">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ground that may begin to be implemented before the end of the current pandemic</w:t>
      </w:r>
      <w:r w:rsidRPr="00361031">
        <w:rPr>
          <w:sz w:val="16"/>
        </w:rPr>
        <w:t xml:space="preserve"> and be in place for the future.</w:t>
      </w:r>
    </w:p>
    <w:p w14:paraId="0E1A7423" w14:textId="77777777" w:rsidR="00572342" w:rsidRPr="00361031" w:rsidRDefault="00572342" w:rsidP="00572342">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27E62999" w14:textId="77777777" w:rsidR="00572342" w:rsidRPr="00361031" w:rsidRDefault="00572342" w:rsidP="00572342">
      <w:pPr>
        <w:rPr>
          <w:sz w:val="16"/>
        </w:rPr>
      </w:pPr>
      <w:r w:rsidRPr="00361031">
        <w:rPr>
          <w:sz w:val="16"/>
        </w:rPr>
        <w:t>Let’s Not Repeat Past Mistakes</w:t>
      </w:r>
    </w:p>
    <w:p w14:paraId="43D6A5FA" w14:textId="77777777" w:rsidR="00572342" w:rsidRPr="00361031" w:rsidRDefault="00572342" w:rsidP="00572342">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1CAA4808" w14:textId="77777777" w:rsidR="00572342" w:rsidRDefault="00572342" w:rsidP="00572342"/>
    <w:p w14:paraId="4B9A1713" w14:textId="77777777" w:rsidR="00572342" w:rsidRPr="00976E44" w:rsidRDefault="00572342" w:rsidP="00572342">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71740845" w14:textId="77777777" w:rsidR="00572342" w:rsidRPr="00976E44" w:rsidRDefault="00572342" w:rsidP="00572342">
      <w:r w:rsidRPr="00976E44">
        <w:rPr>
          <w:rStyle w:val="Style13ptBold"/>
        </w:rPr>
        <w:t>Navnit 21</w:t>
      </w:r>
      <w:r w:rsidRPr="00976E44">
        <w:t xml:space="preserve"> [Brajendra; Ambassador and Permanent Representative of India to WTO; “Science has delivered, will the WTO deliver?” Helsinki Times; 1/18/21; </w:t>
      </w:r>
      <w:hyperlink r:id="rId16" w:history="1">
        <w:r w:rsidRPr="00976E44">
          <w:rPr>
            <w:rStyle w:val="Hyperlink"/>
          </w:rPr>
          <w:t>https://www.helsinkitimes.fi/columns/columns/viewpoint/18561-science-has-delivered-will-the-wto-deliver.html</w:t>
        </w:r>
      </w:hyperlink>
      <w:r w:rsidRPr="00976E44">
        <w:t>] Justin</w:t>
      </w:r>
    </w:p>
    <w:p w14:paraId="0B6E2D24" w14:textId="77777777" w:rsidR="00572342" w:rsidRPr="00976E44" w:rsidRDefault="00572342" w:rsidP="00572342">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1CC66B1D" w14:textId="77777777" w:rsidR="00572342" w:rsidRPr="00976E44" w:rsidRDefault="00572342" w:rsidP="00572342">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0307F162" w14:textId="77777777" w:rsidR="00572342" w:rsidRPr="00976E44" w:rsidRDefault="00572342" w:rsidP="00572342">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62C3F8C4" w14:textId="77777777" w:rsidR="00572342" w:rsidRPr="00976E44" w:rsidRDefault="00572342" w:rsidP="00572342">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132B71F1" w14:textId="77777777" w:rsidR="00572342" w:rsidRPr="00976E44" w:rsidRDefault="00572342" w:rsidP="00572342">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04BEE2E7" w14:textId="77777777" w:rsidR="00572342" w:rsidRPr="00976E44" w:rsidRDefault="00572342" w:rsidP="00572342">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2A135BCF" w14:textId="77777777" w:rsidR="00572342" w:rsidRPr="00976E44" w:rsidRDefault="00572342" w:rsidP="00572342">
      <w:pPr>
        <w:rPr>
          <w:sz w:val="16"/>
        </w:rPr>
      </w:pPr>
      <w:r w:rsidRPr="00976E44">
        <w:rPr>
          <w:sz w:val="16"/>
        </w:rPr>
        <w:t>Why existing flexibilities under the TRIPS Agreement are not enough</w:t>
      </w:r>
    </w:p>
    <w:p w14:paraId="43B5EE43" w14:textId="77777777" w:rsidR="00572342" w:rsidRPr="00976E44" w:rsidRDefault="00572342" w:rsidP="00572342">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358266EB" w14:textId="77777777" w:rsidR="00572342" w:rsidRPr="00976E44" w:rsidRDefault="00572342" w:rsidP="00572342">
      <w:pPr>
        <w:rPr>
          <w:sz w:val="16"/>
        </w:rPr>
      </w:pPr>
      <w:r w:rsidRPr="00976E44">
        <w:rPr>
          <w:sz w:val="16"/>
        </w:rPr>
        <w:t>Why is there a need to go beyond existing global cooperation initiatives?</w:t>
      </w:r>
    </w:p>
    <w:p w14:paraId="66B31265" w14:textId="77777777" w:rsidR="00572342" w:rsidRPr="00976E44" w:rsidRDefault="00572342" w:rsidP="00572342">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7ED5A266" w14:textId="77777777" w:rsidR="00572342" w:rsidRPr="00976E44" w:rsidRDefault="00572342" w:rsidP="00572342">
      <w:pPr>
        <w:rPr>
          <w:sz w:val="16"/>
        </w:rPr>
      </w:pPr>
      <w:r w:rsidRPr="00976E44">
        <w:rPr>
          <w:sz w:val="16"/>
        </w:rPr>
        <w:t>Past experience</w:t>
      </w:r>
    </w:p>
    <w:p w14:paraId="64C430F8" w14:textId="77777777" w:rsidR="00572342" w:rsidRPr="00976E44" w:rsidRDefault="00572342" w:rsidP="00572342">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55977521" w14:textId="77777777" w:rsidR="00572342" w:rsidRPr="00976E44" w:rsidRDefault="00572342" w:rsidP="00572342">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2E75676E" w14:textId="77777777" w:rsidR="00572342" w:rsidRPr="00976E44" w:rsidRDefault="00572342" w:rsidP="00572342">
      <w:pPr>
        <w:rPr>
          <w:sz w:val="16"/>
        </w:rPr>
      </w:pPr>
      <w:r w:rsidRPr="00976E44">
        <w:rPr>
          <w:sz w:val="16"/>
        </w:rPr>
        <w:t>Way forward</w:t>
      </w:r>
    </w:p>
    <w:p w14:paraId="690DA4C6" w14:textId="77777777" w:rsidR="00572342" w:rsidRPr="00976E44" w:rsidRDefault="00572342" w:rsidP="00572342">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4B773A83" w14:textId="77777777" w:rsidR="00572342" w:rsidRPr="00976E44" w:rsidRDefault="00572342" w:rsidP="00572342">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380C93B9" w14:textId="77777777" w:rsidR="00572342" w:rsidRPr="00976E44" w:rsidRDefault="00572342" w:rsidP="00572342">
      <w:pPr>
        <w:rPr>
          <w:sz w:val="16"/>
        </w:rPr>
      </w:pPr>
    </w:p>
    <w:p w14:paraId="558BFBC5" w14:textId="77777777" w:rsidR="00572342" w:rsidRPr="00976E44" w:rsidRDefault="00572342" w:rsidP="00572342">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76468D0E" w14:textId="77777777" w:rsidR="00572342" w:rsidRPr="00976E44" w:rsidRDefault="00572342" w:rsidP="00572342">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0B9E3FC9" w14:textId="77777777" w:rsidR="00572342" w:rsidRPr="00976E44" w:rsidRDefault="00572342" w:rsidP="00572342">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5101B27F" w14:textId="77777777" w:rsidR="00572342" w:rsidRDefault="00572342" w:rsidP="00572342"/>
    <w:p w14:paraId="49299FFB" w14:textId="77777777" w:rsidR="00572342" w:rsidRDefault="00572342" w:rsidP="00572342">
      <w:pPr>
        <w:pStyle w:val="Heading3"/>
      </w:pPr>
      <w:r>
        <w:t>1AC – FW</w:t>
      </w:r>
    </w:p>
    <w:p w14:paraId="5CEB44F6" w14:textId="77777777" w:rsidR="00572342" w:rsidRPr="00192D33" w:rsidRDefault="00572342" w:rsidP="00572342">
      <w:pPr>
        <w:pStyle w:val="Heading4"/>
      </w:pPr>
      <w:r>
        <w:t>The standard is maximizing expected well-being, or hedonistic act utilitarianism.</w:t>
      </w:r>
    </w:p>
    <w:p w14:paraId="48C176F8" w14:textId="77777777" w:rsidR="00572342" w:rsidRPr="00A3034A" w:rsidRDefault="00572342" w:rsidP="00572342">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0FDED9F" w14:textId="77777777" w:rsidR="00572342" w:rsidRPr="00192D33" w:rsidRDefault="00572342" w:rsidP="00572342">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6891CB52" w14:textId="77777777" w:rsidR="00572342" w:rsidRPr="00470C63" w:rsidRDefault="00572342" w:rsidP="00572342">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31EB78" w14:textId="77777777" w:rsidR="00572342" w:rsidRDefault="00572342" w:rsidP="00572342">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2233CE6" w14:textId="77777777" w:rsidR="00572342" w:rsidRPr="00361031" w:rsidRDefault="00572342" w:rsidP="00572342">
      <w:pPr>
        <w:pStyle w:val="Heading4"/>
        <w:rPr>
          <w:rFonts w:cs="Calibri"/>
        </w:rPr>
      </w:pPr>
      <w:r>
        <w:rPr>
          <w:rFonts w:cs="Calibri"/>
        </w:rPr>
        <w:t xml:space="preserve">3] </w:t>
      </w:r>
      <w:r w:rsidRPr="00361031">
        <w:rPr>
          <w:rFonts w:cs="Calibri"/>
        </w:rPr>
        <w:t xml:space="preserve">Util is key to </w:t>
      </w:r>
      <w:r w:rsidRPr="00361031">
        <w:rPr>
          <w:rFonts w:cs="Calibri"/>
          <w:u w:val="single"/>
        </w:rPr>
        <w:t>debates about IP</w:t>
      </w:r>
      <w:r w:rsidRPr="00361031">
        <w:rPr>
          <w:rFonts w:cs="Calibri"/>
        </w:rPr>
        <w:t>.</w:t>
      </w:r>
    </w:p>
    <w:p w14:paraId="7CE42961" w14:textId="77777777" w:rsidR="00572342" w:rsidRPr="00361031" w:rsidRDefault="00572342" w:rsidP="00572342">
      <w:r w:rsidRPr="00361031">
        <w:rPr>
          <w:rStyle w:val="Style13ptBold"/>
        </w:rPr>
        <w:t>Kar 19</w:t>
      </w:r>
      <w:r w:rsidRPr="00361031">
        <w:t xml:space="preserve"> [Mohit; Writer at the Original Position; “Utilitarianism in the Context of Intellectual Property,” The Original Position; 9/18/19; </w:t>
      </w:r>
      <w:hyperlink r:id="rId18" w:history="1">
        <w:r w:rsidRPr="00361031">
          <w:rPr>
            <w:rStyle w:val="Hyperlink"/>
          </w:rPr>
          <w:t>https://originalpositionnluj.wordpress.com/2019/09/18/utilitarianism-in-the-context-of-intellectual-property/</w:t>
        </w:r>
      </w:hyperlink>
      <w:r w:rsidRPr="00361031">
        <w:t>] Justin</w:t>
      </w:r>
    </w:p>
    <w:p w14:paraId="581468AC" w14:textId="77777777" w:rsidR="00572342" w:rsidRPr="00361031" w:rsidRDefault="00572342" w:rsidP="00572342">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220060D5" w14:textId="77777777" w:rsidR="00572342" w:rsidRPr="00976E44" w:rsidRDefault="00572342" w:rsidP="00572342">
      <w:pPr>
        <w:pStyle w:val="Heading4"/>
        <w:rPr>
          <w:rFonts w:cs="Calibri"/>
          <w:color w:val="000000" w:themeColor="text1"/>
        </w:rPr>
      </w:pPr>
      <w:r w:rsidRPr="00976E44">
        <w:rPr>
          <w:rFonts w:cs="Calibri"/>
          <w:color w:val="000000" w:themeColor="text1"/>
        </w:rPr>
        <w:t xml:space="preserve">Outweighs – </w:t>
      </w:r>
    </w:p>
    <w:p w14:paraId="038F96C3" w14:textId="77777777" w:rsidR="00572342" w:rsidRPr="00976E44" w:rsidRDefault="00572342" w:rsidP="00572342">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4A8EBCF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el"/>
    <w:docVar w:name="RibbonPointer" w:val="150407768"/>
    <w:docVar w:name="VerbatimVersion" w:val="5.1"/>
  </w:docVars>
  <w:rsids>
    <w:rsidRoot w:val="00572342"/>
    <w:rsid w:val="000139A3"/>
    <w:rsid w:val="00100833"/>
    <w:rsid w:val="00104529"/>
    <w:rsid w:val="00105942"/>
    <w:rsid w:val="00107396"/>
    <w:rsid w:val="001369ED"/>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342"/>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482D"/>
    <w:rsid w:val="0091627E"/>
    <w:rsid w:val="0097032B"/>
    <w:rsid w:val="009A2FE9"/>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F46BC"/>
  <w15:chartTrackingRefBased/>
  <w15:docId w15:val="{8607BD68-5C32-48D4-8378-4CCC13CF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72342"/>
    <w:rPr>
      <w:rFonts w:ascii="Calibri" w:hAnsi="Calibri" w:cs="Calibri"/>
    </w:rPr>
  </w:style>
  <w:style w:type="paragraph" w:styleId="Heading1">
    <w:name w:val="heading 1"/>
    <w:aliases w:val="Pocket"/>
    <w:basedOn w:val="Normal"/>
    <w:next w:val="Normal"/>
    <w:link w:val="Heading1Char"/>
    <w:qFormat/>
    <w:rsid w:val="005723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23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23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723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23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342"/>
  </w:style>
  <w:style w:type="character" w:customStyle="1" w:styleId="Heading1Char">
    <w:name w:val="Heading 1 Char"/>
    <w:aliases w:val="Pocket Char"/>
    <w:basedOn w:val="DefaultParagraphFont"/>
    <w:link w:val="Heading1"/>
    <w:rsid w:val="005723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23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2342"/>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7234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5723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7234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572342"/>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72342"/>
    <w:rPr>
      <w:color w:val="auto"/>
      <w:u w:val="none"/>
    </w:rPr>
  </w:style>
  <w:style w:type="character" w:styleId="FollowedHyperlink">
    <w:name w:val="FollowedHyperlink"/>
    <w:basedOn w:val="DefaultParagraphFont"/>
    <w:uiPriority w:val="99"/>
    <w:semiHidden/>
    <w:unhideWhenUsed/>
    <w:rsid w:val="00572342"/>
    <w:rPr>
      <w:color w:val="auto"/>
      <w:u w:val="none"/>
    </w:rPr>
  </w:style>
  <w:style w:type="paragraph" w:customStyle="1" w:styleId="textbold">
    <w:name w:val="text bold"/>
    <w:basedOn w:val="Normal"/>
    <w:link w:val="Emphasis"/>
    <w:uiPriority w:val="7"/>
    <w:qFormat/>
    <w:rsid w:val="0057234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723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link.springer.com/article/10.1007/s40319-020-00985-0" TargetMode="External"/><Relationship Id="rId18" Type="http://schemas.openxmlformats.org/officeDocument/2006/relationships/hyperlink" Target="https://originalpositionnluj.wordpress.com/2019/09/18/utilitarianism-in-the-context-of-intellectual-property/" TargetMode="External"/><Relationship Id="rId3" Type="http://schemas.openxmlformats.org/officeDocument/2006/relationships/styles" Target="styles.xml"/><Relationship Id="rId7" Type="http://schemas.openxmlformats.org/officeDocument/2006/relationships/hyperlink" Target="https://thediplomat.com/2021/08/chinas-vaccine-diplomacy-in-latin-america/" TargetMode="External"/><Relationship Id="rId12" Type="http://schemas.openxmlformats.org/officeDocument/2006/relationships/hyperlink" Target="https://www.statnews.com/2021/05/19/beyond-a-symbolic-gesture-whats-needed-to-turn-the-ip-waiver-into-covid-19-vaccines/" TargetMode="External"/><Relationship Id="rId17" Type="http://schemas.openxmlformats.org/officeDocument/2006/relationships/hyperlink" Target="https://www.ncbi.nlm.nih.gov/pmc/articles/PMC6446569/" TargetMode="External"/><Relationship Id="rId2" Type="http://schemas.openxmlformats.org/officeDocument/2006/relationships/numbering" Target="numbering.xml"/><Relationship Id="rId16" Type="http://schemas.openxmlformats.org/officeDocument/2006/relationships/hyperlink" Target="https://www.helsinkitimes.fi/columns/columns/viewpoint/18561-science-has-delivered-will-the-wto-del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5" Type="http://schemas.openxmlformats.org/officeDocument/2006/relationships/webSettings" Target="webSettings.xml"/><Relationship Id="rId15" Type="http://schemas.openxmlformats.org/officeDocument/2006/relationships/hyperlink" Target="https://www.ipwatchdog.com/2021/07/21/third-option-limited-ip-waiver-solve-pandemic-vaccine-problems/id=135732/" TargetMode="External"/><Relationship Id="rId10" Type="http://schemas.openxmlformats.org/officeDocument/2006/relationships/hyperlink" Target="https://www.emerald.com/insight/content/doi/10.1108/ITPD-02-2019-003/full/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tandfonline.com/doi/full/10.1080/25751654.2021.18908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la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02364-009F-4496-AECF-34BBA845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21308</Words>
  <Characters>121460</Characters>
  <Application>Microsoft Office Word</Application>
  <DocSecurity>0</DocSecurity>
  <Lines>1012</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Nilay Patel</dc:creator>
  <cp:keywords>5.1.1</cp:keywords>
  <dc:description/>
  <cp:lastModifiedBy>Nilay Patel</cp:lastModifiedBy>
  <cp:revision>1</cp:revision>
  <dcterms:created xsi:type="dcterms:W3CDTF">2021-09-17T22:40:00Z</dcterms:created>
  <dcterms:modified xsi:type="dcterms:W3CDTF">2021-09-17T22:40:00Z</dcterms:modified>
</cp:coreProperties>
</file>