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A353AC" w14:textId="1D63F32B" w:rsidR="00E42E4C" w:rsidRDefault="0091196F" w:rsidP="0091196F">
      <w:pPr>
        <w:pStyle w:val="Heading1"/>
      </w:pPr>
      <w:r>
        <w:t>1NC</w:t>
      </w:r>
    </w:p>
    <w:p w14:paraId="022BA6FE" w14:textId="77777777" w:rsidR="0091196F" w:rsidRDefault="0091196F" w:rsidP="0091196F">
      <w:pPr>
        <w:spacing w:after="0" w:line="240" w:lineRule="auto"/>
        <w:rPr>
          <w:rFonts w:eastAsia="Times New Roman"/>
          <w:color w:val="000000"/>
          <w:sz w:val="24"/>
        </w:rPr>
      </w:pPr>
    </w:p>
    <w:p w14:paraId="16A1316A" w14:textId="3AC712DE" w:rsidR="0091196F" w:rsidRPr="0091196F" w:rsidRDefault="0091196F" w:rsidP="0091196F">
      <w:pPr>
        <w:spacing w:after="0" w:line="240" w:lineRule="auto"/>
        <w:rPr>
          <w:rFonts w:ascii="Times New Roman" w:eastAsia="Times New Roman" w:hAnsi="Times New Roman" w:cs="Times New Roman"/>
          <w:sz w:val="24"/>
        </w:rPr>
      </w:pPr>
      <w:r w:rsidRPr="0091196F">
        <w:rPr>
          <w:rFonts w:eastAsia="Times New Roman"/>
          <w:color w:val="000000"/>
          <w:sz w:val="24"/>
        </w:rPr>
        <w:t>Space mining is very beneficial for two reasons</w:t>
      </w:r>
    </w:p>
    <w:p w14:paraId="40F15D97" w14:textId="77777777" w:rsidR="0091196F" w:rsidRPr="0091196F" w:rsidRDefault="0091196F" w:rsidP="0091196F">
      <w:pPr>
        <w:spacing w:after="0" w:line="240" w:lineRule="auto"/>
        <w:rPr>
          <w:rFonts w:ascii="Times New Roman" w:eastAsia="Times New Roman" w:hAnsi="Times New Roman" w:cs="Times New Roman"/>
          <w:sz w:val="24"/>
        </w:rPr>
      </w:pPr>
      <w:r w:rsidRPr="0091196F">
        <w:rPr>
          <w:rFonts w:eastAsia="Times New Roman"/>
          <w:color w:val="000000"/>
          <w:sz w:val="24"/>
        </w:rPr>
        <w:t>Subpoint A is the solving on earth mining.</w:t>
      </w:r>
    </w:p>
    <w:p w14:paraId="06A03889" w14:textId="77777777" w:rsidR="0091196F" w:rsidRPr="0091196F" w:rsidRDefault="0091196F" w:rsidP="0091196F">
      <w:pPr>
        <w:spacing w:after="0" w:line="240" w:lineRule="auto"/>
        <w:rPr>
          <w:rFonts w:ascii="Times New Roman" w:eastAsia="Times New Roman" w:hAnsi="Times New Roman" w:cs="Times New Roman"/>
          <w:sz w:val="24"/>
        </w:rPr>
      </w:pPr>
      <w:r w:rsidRPr="0091196F">
        <w:rPr>
          <w:rFonts w:eastAsia="Times New Roman"/>
          <w:color w:val="000000"/>
          <w:sz w:val="24"/>
        </w:rPr>
        <w:t xml:space="preserve">Space mining will be able to replace on Earth mining - </w:t>
      </w:r>
      <w:hyperlink r:id="rId9" w:history="1">
        <w:proofErr w:type="spellStart"/>
        <w:r w:rsidRPr="0091196F">
          <w:rPr>
            <w:rFonts w:eastAsia="Times New Roman"/>
            <w:color w:val="1155CC"/>
            <w:sz w:val="24"/>
            <w:u w:val="single"/>
          </w:rPr>
          <w:t>Zeisl</w:t>
        </w:r>
        <w:proofErr w:type="spellEnd"/>
        <w:r w:rsidRPr="0091196F">
          <w:rPr>
            <w:rFonts w:eastAsia="Times New Roman"/>
            <w:color w:val="1155CC"/>
            <w:sz w:val="24"/>
            <w:u w:val="single"/>
          </w:rPr>
          <w:t xml:space="preserve"> 19</w:t>
        </w:r>
      </w:hyperlink>
      <w:r w:rsidRPr="0091196F">
        <w:rPr>
          <w:rFonts w:eastAsia="Times New Roman"/>
          <w:color w:val="000000"/>
          <w:sz w:val="24"/>
        </w:rPr>
        <w:t> </w:t>
      </w:r>
    </w:p>
    <w:p w14:paraId="4BA5889B" w14:textId="77777777" w:rsidR="0091196F" w:rsidRPr="0091196F" w:rsidRDefault="0091196F" w:rsidP="0091196F">
      <w:pPr>
        <w:spacing w:line="240" w:lineRule="auto"/>
        <w:rPr>
          <w:rFonts w:ascii="Times New Roman" w:eastAsia="Times New Roman" w:hAnsi="Times New Roman" w:cs="Times New Roman"/>
          <w:sz w:val="24"/>
        </w:rPr>
      </w:pPr>
      <w:r w:rsidRPr="0091196F">
        <w:rPr>
          <w:rFonts w:eastAsia="Times New Roman"/>
          <w:color w:val="000000"/>
          <w:sz w:val="16"/>
          <w:szCs w:val="16"/>
        </w:rPr>
        <w:t xml:space="preserve">A potential overhaul of the mining industry if not the global economy is the second risk of mining in outer space.  While </w:t>
      </w:r>
      <w:r w:rsidRPr="0091196F">
        <w:rPr>
          <w:rFonts w:eastAsia="Times New Roman"/>
          <w:b/>
          <w:bCs/>
          <w:color w:val="000000"/>
          <w:sz w:val="24"/>
          <w:u w:val="single"/>
        </w:rPr>
        <w:t>resources of essential metals on Earth</w:t>
      </w:r>
      <w:r w:rsidRPr="0091196F">
        <w:rPr>
          <w:rFonts w:eastAsia="Times New Roman"/>
          <w:color w:val="000000"/>
          <w:sz w:val="16"/>
          <w:szCs w:val="16"/>
        </w:rPr>
        <w:t xml:space="preserve"> are also slowly declining, they </w:t>
      </w:r>
      <w:r w:rsidRPr="0091196F">
        <w:rPr>
          <w:rFonts w:eastAsia="Times New Roman"/>
          <w:b/>
          <w:bCs/>
          <w:color w:val="000000"/>
          <w:sz w:val="24"/>
          <w:u w:val="single"/>
        </w:rPr>
        <w:t>will</w:t>
      </w:r>
      <w:r w:rsidRPr="0091196F">
        <w:rPr>
          <w:rFonts w:eastAsia="Times New Roman"/>
          <w:color w:val="000000"/>
          <w:sz w:val="16"/>
          <w:szCs w:val="16"/>
        </w:rPr>
        <w:t xml:space="preserve"> likely </w:t>
      </w:r>
      <w:r w:rsidRPr="0091196F">
        <w:rPr>
          <w:rFonts w:eastAsia="Times New Roman"/>
          <w:b/>
          <w:bCs/>
          <w:color w:val="000000"/>
          <w:sz w:val="24"/>
          <w:u w:val="single"/>
        </w:rPr>
        <w:t xml:space="preserve">not deplete </w:t>
      </w:r>
      <w:proofErr w:type="gramStart"/>
      <w:r w:rsidRPr="0091196F">
        <w:rPr>
          <w:rFonts w:eastAsia="Times New Roman"/>
          <w:b/>
          <w:bCs/>
          <w:color w:val="000000"/>
          <w:sz w:val="24"/>
          <w:u w:val="single"/>
        </w:rPr>
        <w:t>in the near future</w:t>
      </w:r>
      <w:proofErr w:type="gramEnd"/>
      <w:r w:rsidRPr="0091196F">
        <w:rPr>
          <w:rFonts w:eastAsia="Times New Roman"/>
          <w:b/>
          <w:bCs/>
          <w:color w:val="000000"/>
          <w:sz w:val="24"/>
          <w:u w:val="single"/>
        </w:rPr>
        <w:t>. [but] Importing metals from space</w:t>
      </w:r>
      <w:r w:rsidRPr="0091196F">
        <w:rPr>
          <w:rFonts w:eastAsia="Times New Roman"/>
          <w:color w:val="000000"/>
          <w:sz w:val="16"/>
          <w:szCs w:val="16"/>
        </w:rPr>
        <w:t xml:space="preserve"> would therefore not substitute depleted terrestrial reserves but could rather</w:t>
      </w:r>
      <w:r w:rsidRPr="0091196F">
        <w:rPr>
          <w:rFonts w:eastAsia="Times New Roman"/>
          <w:b/>
          <w:bCs/>
          <w:color w:val="000000"/>
          <w:sz w:val="24"/>
          <w:u w:val="single"/>
        </w:rPr>
        <w:t xml:space="preserve"> cause an oversaturation </w:t>
      </w:r>
      <w:r w:rsidRPr="0091196F">
        <w:rPr>
          <w:rFonts w:eastAsia="Times New Roman"/>
          <w:color w:val="000000"/>
          <w:sz w:val="16"/>
          <w:szCs w:val="16"/>
        </w:rPr>
        <w:t xml:space="preserve">of certain resources on the market. This development would lead to a price drop of metals that are sourced from space. Additionally, a reduction in price of rare metals such as rhodium, platinum, or gold may </w:t>
      </w:r>
      <w:r w:rsidRPr="0091196F">
        <w:rPr>
          <w:rFonts w:eastAsia="Times New Roman"/>
          <w:b/>
          <w:bCs/>
          <w:color w:val="000000"/>
          <w:sz w:val="24"/>
          <w:u w:val="single"/>
        </w:rPr>
        <w:t>[</w:t>
      </w:r>
      <w:proofErr w:type="gramStart"/>
      <w:r w:rsidRPr="0091196F">
        <w:rPr>
          <w:rFonts w:eastAsia="Times New Roman"/>
          <w:b/>
          <w:bCs/>
          <w:color w:val="000000"/>
          <w:sz w:val="24"/>
          <w:u w:val="single"/>
        </w:rPr>
        <w:t>kill]  the</w:t>
      </w:r>
      <w:proofErr w:type="gramEnd"/>
      <w:r w:rsidRPr="0091196F">
        <w:rPr>
          <w:rFonts w:eastAsia="Times New Roman"/>
          <w:b/>
          <w:bCs/>
          <w:color w:val="000000"/>
          <w:sz w:val="24"/>
          <w:u w:val="single"/>
        </w:rPr>
        <w:t xml:space="preserve"> value of existing reserves on Earth</w:t>
      </w:r>
      <w:r w:rsidRPr="0091196F">
        <w:rPr>
          <w:rFonts w:eastAsia="Times New Roman"/>
          <w:color w:val="000000"/>
          <w:sz w:val="16"/>
          <w:szCs w:val="16"/>
        </w:rPr>
        <w:t>. Metals that are expensive now may then be used more lavishly, and this development could boost future progress in technology and engineering. Despite this positive outlook, a transformation of the global economy through space mining may imperil profits and jobs in the existing mining industry.</w:t>
      </w:r>
    </w:p>
    <w:p w14:paraId="28767BED" w14:textId="77777777" w:rsidR="0091196F" w:rsidRPr="0091196F" w:rsidRDefault="0091196F" w:rsidP="0091196F">
      <w:pPr>
        <w:spacing w:after="0" w:line="240" w:lineRule="auto"/>
        <w:rPr>
          <w:rFonts w:ascii="Times New Roman" w:eastAsia="Times New Roman" w:hAnsi="Times New Roman" w:cs="Times New Roman"/>
          <w:sz w:val="24"/>
        </w:rPr>
      </w:pPr>
      <w:r w:rsidRPr="0091196F">
        <w:rPr>
          <w:rFonts w:eastAsia="Times New Roman"/>
          <w:color w:val="000000"/>
          <w:sz w:val="24"/>
        </w:rPr>
        <w:t xml:space="preserve">Mining in space solves the environmental impacts of mining on earth - </w:t>
      </w:r>
      <w:hyperlink r:id="rId10" w:history="1">
        <w:proofErr w:type="spellStart"/>
        <w:r w:rsidRPr="0091196F">
          <w:rPr>
            <w:rFonts w:eastAsia="Times New Roman"/>
            <w:color w:val="1155CC"/>
            <w:sz w:val="24"/>
            <w:u w:val="single"/>
          </w:rPr>
          <w:t>MacWhorter</w:t>
        </w:r>
        <w:proofErr w:type="spellEnd"/>
        <w:r w:rsidRPr="0091196F">
          <w:rPr>
            <w:rFonts w:eastAsia="Times New Roman"/>
            <w:color w:val="1155CC"/>
            <w:sz w:val="24"/>
            <w:u w:val="single"/>
          </w:rPr>
          <w:t xml:space="preserve"> 16</w:t>
        </w:r>
      </w:hyperlink>
    </w:p>
    <w:p w14:paraId="647CEFDD" w14:textId="77777777" w:rsidR="0091196F" w:rsidRPr="0091196F" w:rsidRDefault="0091196F" w:rsidP="0091196F">
      <w:pPr>
        <w:spacing w:line="240" w:lineRule="auto"/>
        <w:rPr>
          <w:rFonts w:ascii="Times New Roman" w:eastAsia="Times New Roman" w:hAnsi="Times New Roman" w:cs="Times New Roman"/>
          <w:sz w:val="24"/>
        </w:rPr>
      </w:pPr>
      <w:r w:rsidRPr="0091196F">
        <w:rPr>
          <w:rFonts w:eastAsia="Times New Roman"/>
          <w:color w:val="000000"/>
          <w:sz w:val="10"/>
          <w:szCs w:val="10"/>
        </w:rPr>
        <w:t> In the next sixty years, scientists predict that certain</w:t>
      </w:r>
      <w:r w:rsidRPr="0091196F">
        <w:rPr>
          <w:rFonts w:eastAsia="Times New Roman"/>
          <w:color w:val="000000"/>
          <w:szCs w:val="22"/>
          <w:u w:val="single"/>
        </w:rPr>
        <w:t xml:space="preserve"> </w:t>
      </w:r>
      <w:r w:rsidRPr="0091196F">
        <w:rPr>
          <w:rFonts w:eastAsia="Times New Roman"/>
          <w:b/>
          <w:bCs/>
          <w:color w:val="000000"/>
          <w:szCs w:val="22"/>
          <w:u w:val="single"/>
        </w:rPr>
        <w:t>elements crucial to modern industry</w:t>
      </w:r>
      <w:r w:rsidRPr="0091196F">
        <w:rPr>
          <w:rFonts w:eastAsia="Times New Roman"/>
          <w:color w:val="000000"/>
          <w:szCs w:val="22"/>
          <w:u w:val="single"/>
        </w:rPr>
        <w:t xml:space="preserve"> </w:t>
      </w:r>
      <w:r w:rsidRPr="0091196F">
        <w:rPr>
          <w:rFonts w:eastAsia="Times New Roman"/>
          <w:color w:val="000000"/>
          <w:sz w:val="10"/>
          <w:szCs w:val="10"/>
        </w:rPr>
        <w:t>such as platinum, zinc, copper, phosphorous, lead, gold, and indium</w:t>
      </w:r>
      <w:r w:rsidRPr="0091196F">
        <w:rPr>
          <w:rFonts w:eastAsia="Times New Roman"/>
          <w:color w:val="000000"/>
          <w:szCs w:val="22"/>
          <w:u w:val="single"/>
        </w:rPr>
        <w:t xml:space="preserve"> could be </w:t>
      </w:r>
      <w:r w:rsidRPr="0091196F">
        <w:rPr>
          <w:rFonts w:eastAsia="Times New Roman"/>
          <w:b/>
          <w:bCs/>
          <w:color w:val="000000"/>
          <w:szCs w:val="22"/>
          <w:u w:val="single"/>
        </w:rPr>
        <w:t>exhausted on Earth</w:t>
      </w:r>
      <w:r w:rsidRPr="0091196F">
        <w:rPr>
          <w:rFonts w:eastAsia="Times New Roman"/>
          <w:b/>
          <w:bCs/>
          <w:color w:val="000000"/>
          <w:sz w:val="16"/>
          <w:szCs w:val="16"/>
          <w:u w:val="single"/>
        </w:rPr>
        <w:t>.</w:t>
      </w:r>
      <w:r w:rsidRPr="0091196F">
        <w:rPr>
          <w:rFonts w:eastAsia="Times New Roman"/>
          <w:color w:val="000000"/>
          <w:sz w:val="10"/>
          <w:szCs w:val="10"/>
        </w:rPr>
        <w:t xml:space="preserve"> 12 </w:t>
      </w:r>
      <w:r w:rsidRPr="0091196F">
        <w:rPr>
          <w:rFonts w:eastAsia="Times New Roman"/>
          <w:b/>
          <w:bCs/>
          <w:color w:val="000000"/>
          <w:szCs w:val="22"/>
          <w:u w:val="single"/>
        </w:rPr>
        <w:t xml:space="preserve">Many </w:t>
      </w:r>
      <w:r w:rsidRPr="0091196F">
        <w:rPr>
          <w:rFonts w:eastAsia="Times New Roman"/>
          <w:color w:val="000000"/>
          <w:sz w:val="10"/>
          <w:szCs w:val="10"/>
        </w:rPr>
        <w:t>of these have</w:t>
      </w:r>
      <w:r w:rsidRPr="0091196F">
        <w:rPr>
          <w:rFonts w:eastAsia="Times New Roman"/>
          <w:color w:val="000000"/>
          <w:szCs w:val="22"/>
          <w:u w:val="single"/>
        </w:rPr>
        <w:t xml:space="preserve"> no synthetic alternative</w:t>
      </w:r>
      <w:r w:rsidRPr="0091196F">
        <w:rPr>
          <w:rFonts w:eastAsia="Times New Roman"/>
          <w:color w:val="000000"/>
          <w:sz w:val="10"/>
          <w:szCs w:val="10"/>
        </w:rPr>
        <w:t>, unlike chemical elements such as oil or diamonds.13 Liquid-crystal display (</w:t>
      </w:r>
      <w:r w:rsidRPr="0091196F">
        <w:rPr>
          <w:rFonts w:eastAsia="Times New Roman"/>
          <w:color w:val="000000"/>
          <w:szCs w:val="22"/>
          <w:u w:val="single"/>
        </w:rPr>
        <w:t>LCD</w:t>
      </w:r>
      <w:r w:rsidRPr="0091196F">
        <w:rPr>
          <w:rFonts w:eastAsia="Times New Roman"/>
          <w:color w:val="000000"/>
          <w:sz w:val="10"/>
          <w:szCs w:val="10"/>
        </w:rPr>
        <w:t xml:space="preserve">) televisions, cellphones, and laptops are among the </w:t>
      </w:r>
      <w:r w:rsidRPr="0091196F">
        <w:rPr>
          <w:rFonts w:eastAsia="Times New Roman"/>
          <w:b/>
          <w:bCs/>
          <w:color w:val="000000"/>
          <w:szCs w:val="22"/>
          <w:u w:val="single"/>
        </w:rPr>
        <w:t>various consumer technologies</w:t>
      </w:r>
      <w:r w:rsidRPr="0091196F">
        <w:rPr>
          <w:rFonts w:eastAsia="Times New Roman"/>
          <w:color w:val="000000"/>
          <w:sz w:val="10"/>
          <w:szCs w:val="10"/>
        </w:rPr>
        <w:t xml:space="preserve"> that</w:t>
      </w:r>
      <w:r w:rsidRPr="0091196F">
        <w:rPr>
          <w:rFonts w:eastAsia="Times New Roman"/>
          <w:b/>
          <w:bCs/>
          <w:color w:val="000000"/>
          <w:szCs w:val="22"/>
          <w:u w:val="single"/>
        </w:rPr>
        <w:t xml:space="preserve"> use precious metals</w:t>
      </w:r>
      <w:r w:rsidRPr="0091196F">
        <w:rPr>
          <w:rFonts w:eastAsia="Times New Roman"/>
          <w:color w:val="000000"/>
          <w:szCs w:val="22"/>
          <w:u w:val="single"/>
        </w:rPr>
        <w:t>.</w:t>
      </w:r>
      <w:r w:rsidRPr="0091196F">
        <w:rPr>
          <w:rFonts w:eastAsia="Times New Roman"/>
          <w:color w:val="000000"/>
          <w:sz w:val="10"/>
          <w:szCs w:val="10"/>
        </w:rPr>
        <w:t xml:space="preserve">14Further, </w:t>
      </w:r>
      <w:r w:rsidRPr="0091196F">
        <w:rPr>
          <w:rFonts w:eastAsia="Times New Roman"/>
          <w:b/>
          <w:bCs/>
          <w:color w:val="000000"/>
          <w:szCs w:val="22"/>
          <w:u w:val="single"/>
        </w:rPr>
        <w:t>green technologies</w:t>
      </w:r>
      <w:r w:rsidRPr="0091196F">
        <w:rPr>
          <w:rFonts w:eastAsia="Times New Roman"/>
          <w:color w:val="000000"/>
          <w:szCs w:val="22"/>
          <w:u w:val="single"/>
        </w:rPr>
        <w:t xml:space="preserve"> </w:t>
      </w:r>
      <w:r w:rsidRPr="0091196F">
        <w:rPr>
          <w:rFonts w:eastAsia="Times New Roman"/>
          <w:color w:val="000000"/>
          <w:sz w:val="10"/>
          <w:szCs w:val="10"/>
        </w:rPr>
        <w:t xml:space="preserve">including wind turbines, solar panels, and catalytic converters </w:t>
      </w:r>
      <w:r w:rsidRPr="0091196F">
        <w:rPr>
          <w:rFonts w:eastAsia="Times New Roman"/>
          <w:color w:val="000000"/>
          <w:szCs w:val="22"/>
          <w:u w:val="single"/>
        </w:rPr>
        <w:t>require these rare elements</w:t>
      </w:r>
      <w:r w:rsidRPr="0091196F">
        <w:rPr>
          <w:rFonts w:eastAsia="Times New Roman"/>
          <w:color w:val="000000"/>
          <w:sz w:val="10"/>
          <w:szCs w:val="10"/>
        </w:rPr>
        <w:t xml:space="preserve">. 15 As demand rises for both types of technologies, and as reserves of rare metals fall, prices skyrocket.16 </w:t>
      </w:r>
      <w:r w:rsidRPr="0091196F">
        <w:rPr>
          <w:rFonts w:eastAsia="Times New Roman"/>
          <w:color w:val="000000"/>
          <w:szCs w:val="22"/>
          <w:u w:val="single"/>
        </w:rPr>
        <w:t>Dema</w:t>
      </w:r>
      <w:r w:rsidRPr="0091196F">
        <w:rPr>
          <w:rFonts w:eastAsia="Times New Roman"/>
          <w:b/>
          <w:bCs/>
          <w:color w:val="000000"/>
          <w:szCs w:val="22"/>
          <w:u w:val="single"/>
        </w:rPr>
        <w:t>nd for nonrenewable resources crea</w:t>
      </w:r>
      <w:r w:rsidRPr="0091196F">
        <w:rPr>
          <w:rFonts w:eastAsia="Times New Roman"/>
          <w:color w:val="000000"/>
          <w:szCs w:val="22"/>
          <w:u w:val="single"/>
        </w:rPr>
        <w:t xml:space="preserve">tes </w:t>
      </w:r>
      <w:r w:rsidRPr="0091196F">
        <w:rPr>
          <w:rFonts w:eastAsia="Times New Roman"/>
          <w:b/>
          <w:bCs/>
          <w:color w:val="000000"/>
          <w:szCs w:val="22"/>
          <w:u w:val="single"/>
        </w:rPr>
        <w:t>conflict</w:t>
      </w:r>
      <w:r w:rsidRPr="0091196F">
        <w:rPr>
          <w:rFonts w:eastAsia="Times New Roman"/>
          <w:color w:val="000000"/>
          <w:sz w:val="10"/>
          <w:szCs w:val="10"/>
        </w:rPr>
        <w:t xml:space="preserve">, and consumerism in rich countries results in harsh labor treatment for poorer countries.17 In general, the mining industry is extremely destructive to Earth’s environment.18 In fact, depending on the method employed, </w:t>
      </w:r>
      <w:r w:rsidRPr="0091196F">
        <w:rPr>
          <w:rFonts w:eastAsia="Times New Roman"/>
          <w:color w:val="000000"/>
          <w:szCs w:val="22"/>
          <w:u w:val="single"/>
        </w:rPr>
        <w:t xml:space="preserve">mining [on earth] </w:t>
      </w:r>
      <w:r w:rsidRPr="0091196F">
        <w:rPr>
          <w:rFonts w:eastAsia="Times New Roman"/>
          <w:color w:val="000000"/>
          <w:sz w:val="10"/>
          <w:szCs w:val="10"/>
        </w:rPr>
        <w:t>can</w:t>
      </w:r>
      <w:r w:rsidRPr="0091196F">
        <w:rPr>
          <w:rFonts w:eastAsia="Times New Roman"/>
          <w:color w:val="000000"/>
          <w:szCs w:val="22"/>
          <w:u w:val="single"/>
        </w:rPr>
        <w:t xml:space="preserve"> destroy </w:t>
      </w:r>
      <w:r w:rsidRPr="0091196F">
        <w:rPr>
          <w:rFonts w:eastAsia="Times New Roman"/>
          <w:b/>
          <w:bCs/>
          <w:color w:val="000000"/>
          <w:szCs w:val="22"/>
          <w:u w:val="single"/>
        </w:rPr>
        <w:t>entire ecosystems</w:t>
      </w:r>
      <w:r w:rsidRPr="0091196F">
        <w:rPr>
          <w:rFonts w:eastAsia="Times New Roman"/>
          <w:color w:val="000000"/>
          <w:szCs w:val="22"/>
          <w:u w:val="single"/>
        </w:rPr>
        <w:t xml:space="preserve"> </w:t>
      </w:r>
      <w:r w:rsidRPr="0091196F">
        <w:rPr>
          <w:rFonts w:eastAsia="Times New Roman"/>
          <w:color w:val="000000"/>
          <w:sz w:val="10"/>
          <w:szCs w:val="10"/>
        </w:rPr>
        <w:t>by</w:t>
      </w:r>
      <w:r w:rsidRPr="0091196F">
        <w:rPr>
          <w:rFonts w:eastAsia="Times New Roman"/>
          <w:color w:val="000000"/>
          <w:szCs w:val="22"/>
          <w:u w:val="single"/>
        </w:rPr>
        <w:t xml:space="preserve"> </w:t>
      </w:r>
      <w:r w:rsidRPr="0091196F">
        <w:rPr>
          <w:rFonts w:eastAsia="Times New Roman"/>
          <w:b/>
          <w:bCs/>
          <w:color w:val="000000"/>
          <w:szCs w:val="22"/>
          <w:u w:val="single"/>
        </w:rPr>
        <w:t>polluting water</w:t>
      </w:r>
      <w:r w:rsidRPr="0091196F">
        <w:rPr>
          <w:rFonts w:eastAsia="Times New Roman"/>
          <w:color w:val="000000"/>
          <w:szCs w:val="22"/>
          <w:u w:val="single"/>
        </w:rPr>
        <w:t xml:space="preserve"> </w:t>
      </w:r>
      <w:r w:rsidRPr="0091196F">
        <w:rPr>
          <w:rFonts w:eastAsia="Times New Roman"/>
          <w:color w:val="000000"/>
          <w:sz w:val="10"/>
          <w:szCs w:val="10"/>
        </w:rPr>
        <w:t>sources and</w:t>
      </w:r>
      <w:r w:rsidRPr="0091196F">
        <w:rPr>
          <w:rFonts w:eastAsia="Times New Roman"/>
          <w:color w:val="000000"/>
          <w:szCs w:val="22"/>
          <w:u w:val="single"/>
        </w:rPr>
        <w:t xml:space="preserve"> contributing to </w:t>
      </w:r>
      <w:r w:rsidRPr="0091196F">
        <w:rPr>
          <w:rFonts w:eastAsia="Times New Roman"/>
          <w:b/>
          <w:bCs/>
          <w:color w:val="000000"/>
          <w:szCs w:val="22"/>
          <w:u w:val="single"/>
        </w:rPr>
        <w:t>deforestation</w:t>
      </w:r>
      <w:r w:rsidRPr="0091196F">
        <w:rPr>
          <w:rFonts w:eastAsia="Times New Roman"/>
          <w:color w:val="000000"/>
          <w:sz w:val="10"/>
          <w:szCs w:val="10"/>
        </w:rPr>
        <w:t>.19 It is by its nature an unsustainable practice, because it involves the extraction of a finite and non-renewable resource.20 Moreover, by extracting tiny amounts of metals from relatively large quantities of ore, the mining industry contributes the largest portion of solid wastes in the world.21 The Environmental Protection Agency (EPA) describes the industry as the source of</w:t>
      </w:r>
      <w:r w:rsidRPr="0091196F">
        <w:rPr>
          <w:rFonts w:eastAsia="Times New Roman"/>
          <w:color w:val="000000"/>
          <w:szCs w:val="22"/>
          <w:u w:val="single"/>
        </w:rPr>
        <w:t xml:space="preserve"> </w:t>
      </w:r>
      <w:r w:rsidRPr="0091196F">
        <w:rPr>
          <w:rFonts w:eastAsia="Times New Roman"/>
          <w:b/>
          <w:bCs/>
          <w:color w:val="000000"/>
          <w:szCs w:val="22"/>
          <w:u w:val="single"/>
        </w:rPr>
        <w:t xml:space="preserve">more </w:t>
      </w:r>
      <w:r w:rsidRPr="0091196F">
        <w:rPr>
          <w:rFonts w:eastAsia="Times New Roman"/>
          <w:color w:val="000000"/>
          <w:sz w:val="10"/>
          <w:szCs w:val="10"/>
        </w:rPr>
        <w:t>toxic and</w:t>
      </w:r>
      <w:r w:rsidRPr="0091196F">
        <w:rPr>
          <w:rFonts w:eastAsia="Times New Roman"/>
          <w:b/>
          <w:bCs/>
          <w:color w:val="000000"/>
          <w:szCs w:val="22"/>
          <w:u w:val="single"/>
        </w:rPr>
        <w:t xml:space="preserve"> hazardous </w:t>
      </w:r>
      <w:r w:rsidRPr="0091196F">
        <w:rPr>
          <w:rFonts w:eastAsia="Times New Roman"/>
          <w:color w:val="000000"/>
          <w:sz w:val="10"/>
          <w:szCs w:val="10"/>
        </w:rPr>
        <w:t>waste</w:t>
      </w:r>
      <w:r w:rsidRPr="0091196F">
        <w:rPr>
          <w:rFonts w:eastAsia="Times New Roman"/>
          <w:b/>
          <w:bCs/>
          <w:color w:val="000000"/>
          <w:szCs w:val="22"/>
          <w:u w:val="single"/>
        </w:rPr>
        <w:t xml:space="preserve"> than any other </w:t>
      </w:r>
      <w:r w:rsidRPr="0091196F">
        <w:rPr>
          <w:rFonts w:eastAsia="Times New Roman"/>
          <w:color w:val="000000"/>
          <w:sz w:val="10"/>
          <w:szCs w:val="10"/>
        </w:rPr>
        <w:t>industrial</w:t>
      </w:r>
      <w:r w:rsidRPr="0091196F">
        <w:rPr>
          <w:rFonts w:eastAsia="Times New Roman"/>
          <w:b/>
          <w:bCs/>
          <w:color w:val="000000"/>
          <w:szCs w:val="22"/>
          <w:u w:val="single"/>
        </w:rPr>
        <w:t xml:space="preserve"> sector</w:t>
      </w:r>
      <w:r w:rsidRPr="0091196F">
        <w:rPr>
          <w:rFonts w:eastAsia="Times New Roman"/>
          <w:color w:val="000000"/>
          <w:sz w:val="10"/>
          <w:szCs w:val="10"/>
        </w:rPr>
        <w:t xml:space="preserve"> [in the United States], costing billions of dollars to address the public health and environmental threats to communities. 22 Poor regulations and oxymoronic corporate definitions of sustainability, however, make it unclear as to just how much waste the industry actually produces.23 </w:t>
      </w:r>
      <w:r w:rsidRPr="0091196F">
        <w:rPr>
          <w:rFonts w:eastAsia="Times New Roman"/>
          <w:b/>
          <w:bCs/>
          <w:color w:val="000000"/>
          <w:szCs w:val="22"/>
          <w:u w:val="single"/>
        </w:rPr>
        <w:t>Platinum</w:t>
      </w:r>
      <w:r w:rsidRPr="0091196F">
        <w:rPr>
          <w:rFonts w:eastAsia="Times New Roman"/>
          <w:color w:val="000000"/>
          <w:sz w:val="10"/>
          <w:szCs w:val="10"/>
        </w:rPr>
        <w:t xml:space="preserve"> provides an excellent case study of the issue, because it is an extremely rare and expensive metal—an ore expected to </w:t>
      </w:r>
      <w:r w:rsidRPr="0091196F">
        <w:rPr>
          <w:rFonts w:eastAsia="Times New Roman"/>
          <w:b/>
          <w:bCs/>
          <w:color w:val="000000"/>
          <w:szCs w:val="22"/>
          <w:u w:val="single"/>
        </w:rPr>
        <w:t>exist[s] in</w:t>
      </w:r>
      <w:r w:rsidRPr="0091196F">
        <w:rPr>
          <w:rFonts w:eastAsia="Times New Roman"/>
          <w:color w:val="000000"/>
          <w:szCs w:val="22"/>
          <w:u w:val="single"/>
        </w:rPr>
        <w:t xml:space="preserve"> </w:t>
      </w:r>
      <w:r w:rsidRPr="0091196F">
        <w:rPr>
          <w:rFonts w:eastAsia="Times New Roman"/>
          <w:b/>
          <w:bCs/>
          <w:color w:val="000000"/>
          <w:szCs w:val="22"/>
          <w:u w:val="single"/>
        </w:rPr>
        <w:t>vast quantities</w:t>
      </w:r>
      <w:r w:rsidRPr="0091196F">
        <w:rPr>
          <w:rFonts w:eastAsia="Times New Roman"/>
          <w:color w:val="000000"/>
          <w:szCs w:val="22"/>
          <w:u w:val="single"/>
        </w:rPr>
        <w:t xml:space="preserve"> in </w:t>
      </w:r>
      <w:r w:rsidRPr="0091196F">
        <w:rPr>
          <w:rFonts w:eastAsia="Times New Roman"/>
          <w:b/>
          <w:bCs/>
          <w:color w:val="000000"/>
          <w:szCs w:val="22"/>
          <w:u w:val="single"/>
        </w:rPr>
        <w:t>asteroids</w:t>
      </w:r>
      <w:r w:rsidRPr="0091196F">
        <w:rPr>
          <w:rFonts w:eastAsia="Times New Roman"/>
          <w:color w:val="000000"/>
          <w:sz w:val="10"/>
          <w:szCs w:val="10"/>
        </w:rPr>
        <w:t xml:space="preserve">.24 Further, production of platinum has increased sharply in the past sixty years in order to keep up with growing demand for use in new technologies.25 In fact, despite their high costs, platinum group metals are so useful that [one] of [four] industrial goods on Earth require them in production. 26 Scholars </w:t>
      </w:r>
      <w:r w:rsidRPr="0091196F">
        <w:rPr>
          <w:rFonts w:eastAsia="Times New Roman"/>
          <w:color w:val="000000"/>
          <w:szCs w:val="22"/>
          <w:u w:val="single"/>
        </w:rPr>
        <w:t>do not expect demand to slow</w:t>
      </w:r>
      <w:r w:rsidRPr="0091196F">
        <w:rPr>
          <w:rFonts w:eastAsia="Times New Roman"/>
          <w:color w:val="000000"/>
          <w:sz w:val="10"/>
          <w:szCs w:val="10"/>
        </w:rPr>
        <w:t xml:space="preserve"> any time soon.27 Among other technologies, industries use platinum in products such as catalytic converters, jewelry production, various catalysts for chemical processing, and hydrogen fuel cells.28 While there is no consensus on how far the Earth’s reserves of platinum will take humanity, many scientists agree that platinum ore</w:t>
      </w:r>
      <w:r w:rsidRPr="0091196F">
        <w:rPr>
          <w:rFonts w:eastAsia="Times New Roman"/>
          <w:color w:val="000000"/>
          <w:szCs w:val="22"/>
          <w:u w:val="single"/>
        </w:rPr>
        <w:t xml:space="preserve"> reserves will deplete in</w:t>
      </w:r>
      <w:r w:rsidRPr="0091196F">
        <w:rPr>
          <w:rFonts w:eastAsia="Times New Roman"/>
          <w:color w:val="000000"/>
          <w:sz w:val="10"/>
          <w:szCs w:val="10"/>
        </w:rPr>
        <w:t xml:space="preserve"> a relatively </w:t>
      </w:r>
      <w:r w:rsidRPr="0091196F">
        <w:rPr>
          <w:rFonts w:eastAsia="Times New Roman"/>
          <w:b/>
          <w:bCs/>
          <w:color w:val="000000"/>
          <w:szCs w:val="22"/>
          <w:u w:val="single"/>
        </w:rPr>
        <w:t xml:space="preserve">short </w:t>
      </w:r>
      <w:r w:rsidRPr="0091196F">
        <w:rPr>
          <w:rFonts w:eastAsia="Times New Roman"/>
          <w:color w:val="000000"/>
          <w:sz w:val="10"/>
          <w:szCs w:val="10"/>
        </w:rPr>
        <w:t>amount of</w:t>
      </w:r>
      <w:r w:rsidRPr="0091196F">
        <w:rPr>
          <w:rFonts w:eastAsia="Times New Roman"/>
          <w:b/>
          <w:bCs/>
          <w:color w:val="000000"/>
          <w:szCs w:val="22"/>
          <w:u w:val="single"/>
        </w:rPr>
        <w:t xml:space="preserve"> time</w:t>
      </w:r>
      <w:r w:rsidRPr="0091196F">
        <w:rPr>
          <w:rFonts w:eastAsia="Times New Roman"/>
          <w:color w:val="000000"/>
          <w:sz w:val="10"/>
          <w:szCs w:val="10"/>
        </w:rPr>
        <w:t xml:space="preserve">.29 With the rate of mining at an all-time high,30 it is increasingly clear that historical patterns of mineral resources and development cannot simply be assumed to continue unaltered into the future. 31 The platinum mining industry, however, has a strong incentive to increase its rate of extraction as profits grow with the rate of demand. Without any alternative, this destructive practice will continue into the future.32 So-called platinum-group metal (PGM) ores are mined through underground or open cut techniques.33 Due to these practices, all but a very small fraction of the mined platinum ore is disposed of as solid waste.34 The </w:t>
      </w:r>
      <w:r w:rsidRPr="0091196F">
        <w:rPr>
          <w:rFonts w:eastAsia="Times New Roman"/>
          <w:color w:val="000000"/>
          <w:szCs w:val="22"/>
          <w:u w:val="single"/>
        </w:rPr>
        <w:t xml:space="preserve">environmental consequences </w:t>
      </w:r>
      <w:r w:rsidRPr="0091196F">
        <w:rPr>
          <w:rFonts w:eastAsia="Times New Roman"/>
          <w:color w:val="000000"/>
          <w:sz w:val="10"/>
          <w:szCs w:val="10"/>
        </w:rPr>
        <w:t>of platinum production</w:t>
      </w:r>
      <w:r w:rsidRPr="0091196F">
        <w:rPr>
          <w:rFonts w:eastAsia="Times New Roman"/>
          <w:color w:val="000000"/>
          <w:szCs w:val="22"/>
          <w:u w:val="single"/>
        </w:rPr>
        <w:t xml:space="preserve"> are </w:t>
      </w:r>
      <w:r w:rsidRPr="0091196F">
        <w:rPr>
          <w:rFonts w:eastAsia="Times New Roman"/>
          <w:color w:val="000000"/>
          <w:sz w:val="10"/>
          <w:szCs w:val="10"/>
        </w:rPr>
        <w:t>thus quite</w:t>
      </w:r>
      <w:r w:rsidRPr="0091196F">
        <w:rPr>
          <w:rFonts w:eastAsia="Times New Roman"/>
          <w:color w:val="000000"/>
          <w:szCs w:val="22"/>
          <w:u w:val="single"/>
        </w:rPr>
        <w:t xml:space="preserve"> significant,</w:t>
      </w:r>
      <w:r w:rsidRPr="0091196F">
        <w:rPr>
          <w:rFonts w:eastAsia="Times New Roman"/>
          <w:color w:val="000000"/>
          <w:sz w:val="10"/>
          <w:szCs w:val="10"/>
        </w:rPr>
        <w:t xml:space="preserve"> but like the mining industry in general, the amount of waste is typically under-reported.35 While this is due to high production levels at the moment, those levels will only increase given the estimated future demand of platinum.36 In spite of the negative consequences, mining continues unabated because it is economically important to many areas.37 The future environmental costs provide a major challenge in creating a sustainable system. Relegating at least some</w:t>
      </w:r>
      <w:r w:rsidRPr="0091196F">
        <w:rPr>
          <w:rFonts w:eastAsia="Times New Roman"/>
          <w:b/>
          <w:bCs/>
          <w:color w:val="000000"/>
          <w:sz w:val="10"/>
          <w:szCs w:val="10"/>
        </w:rPr>
        <w:t xml:space="preserve"> </w:t>
      </w:r>
      <w:r w:rsidRPr="0091196F">
        <w:rPr>
          <w:rFonts w:eastAsia="Times New Roman"/>
          <w:b/>
          <w:bCs/>
          <w:color w:val="000000"/>
          <w:szCs w:val="22"/>
          <w:u w:val="single"/>
        </w:rPr>
        <w:t xml:space="preserve">mining </w:t>
      </w:r>
      <w:r w:rsidRPr="0091196F">
        <w:rPr>
          <w:rFonts w:eastAsia="Times New Roman"/>
          <w:color w:val="000000"/>
          <w:sz w:val="10"/>
          <w:szCs w:val="10"/>
        </w:rPr>
        <w:t>companies to near-Earth</w:t>
      </w:r>
      <w:r w:rsidRPr="0091196F">
        <w:rPr>
          <w:rFonts w:eastAsia="Times New Roman"/>
          <w:b/>
          <w:bCs/>
          <w:color w:val="000000"/>
          <w:szCs w:val="22"/>
          <w:u w:val="single"/>
        </w:rPr>
        <w:t xml:space="preserve"> asteroids would reduce the negative effects of future mining levels on Earth</w:t>
      </w:r>
      <w:r w:rsidRPr="0091196F">
        <w:rPr>
          <w:rFonts w:eastAsia="Times New Roman"/>
          <w:color w:val="000000"/>
          <w:sz w:val="10"/>
          <w:szCs w:val="10"/>
        </w:rPr>
        <w:t>. The economic benefits of mining need not be sacrificed for the sake of the environment.38 </w:t>
      </w:r>
    </w:p>
    <w:p w14:paraId="280AD70A" w14:textId="77777777" w:rsidR="0091196F" w:rsidRPr="0091196F" w:rsidRDefault="0091196F" w:rsidP="0091196F">
      <w:pPr>
        <w:spacing w:after="0" w:line="240" w:lineRule="auto"/>
        <w:rPr>
          <w:rFonts w:ascii="Times New Roman" w:eastAsia="Times New Roman" w:hAnsi="Times New Roman" w:cs="Times New Roman"/>
          <w:sz w:val="24"/>
        </w:rPr>
      </w:pPr>
      <w:r w:rsidRPr="0091196F">
        <w:rPr>
          <w:rFonts w:eastAsia="Times New Roman"/>
          <w:color w:val="000000"/>
          <w:sz w:val="24"/>
        </w:rPr>
        <w:t xml:space="preserve">Mining on earth also leads to resource wars which can cause extinction - </w:t>
      </w:r>
      <w:hyperlink r:id="rId11" w:history="1">
        <w:proofErr w:type="spellStart"/>
        <w:r w:rsidRPr="0091196F">
          <w:rPr>
            <w:rFonts w:eastAsia="Times New Roman"/>
            <w:color w:val="1155CC"/>
            <w:sz w:val="24"/>
            <w:u w:val="single"/>
          </w:rPr>
          <w:t>Klare</w:t>
        </w:r>
        <w:proofErr w:type="spellEnd"/>
        <w:r w:rsidRPr="0091196F">
          <w:rPr>
            <w:rFonts w:eastAsia="Times New Roman"/>
            <w:color w:val="1155CC"/>
            <w:sz w:val="24"/>
            <w:u w:val="single"/>
          </w:rPr>
          <w:t xml:space="preserve"> 13</w:t>
        </w:r>
      </w:hyperlink>
    </w:p>
    <w:p w14:paraId="42E867BC" w14:textId="77777777" w:rsidR="0091196F" w:rsidRPr="0091196F" w:rsidRDefault="0091196F" w:rsidP="0091196F">
      <w:pPr>
        <w:spacing w:line="240" w:lineRule="auto"/>
        <w:rPr>
          <w:rFonts w:ascii="Times New Roman" w:eastAsia="Times New Roman" w:hAnsi="Times New Roman" w:cs="Times New Roman"/>
          <w:sz w:val="24"/>
        </w:rPr>
      </w:pPr>
      <w:r w:rsidRPr="0091196F">
        <w:rPr>
          <w:rFonts w:eastAsia="Times New Roman"/>
          <w:color w:val="000000"/>
          <w:sz w:val="16"/>
          <w:szCs w:val="16"/>
        </w:rPr>
        <w:t xml:space="preserve">Brace yourself. You may not be able to tell yet, but </w:t>
      </w:r>
      <w:r w:rsidRPr="0091196F">
        <w:rPr>
          <w:rFonts w:eastAsia="Times New Roman"/>
          <w:color w:val="000000"/>
          <w:szCs w:val="22"/>
          <w:u w:val="single"/>
          <w:shd w:val="clear" w:color="auto" w:fill="00FF00"/>
        </w:rPr>
        <w:t xml:space="preserve">according to </w:t>
      </w:r>
      <w:r w:rsidRPr="0091196F">
        <w:rPr>
          <w:rFonts w:eastAsia="Times New Roman"/>
          <w:b/>
          <w:bCs/>
          <w:color w:val="000000"/>
          <w:szCs w:val="22"/>
          <w:u w:val="single"/>
          <w:shd w:val="clear" w:color="auto" w:fill="00FF00"/>
        </w:rPr>
        <w:t>global experts</w:t>
      </w:r>
      <w:r w:rsidRPr="0091196F">
        <w:rPr>
          <w:rFonts w:eastAsia="Times New Roman"/>
          <w:color w:val="000000"/>
          <w:sz w:val="16"/>
          <w:szCs w:val="16"/>
        </w:rPr>
        <w:t xml:space="preserve"> and the US intelligence community, the earth is already shifting under you. Whether you know it or not, you’re on a new planet, a resource-shock world of a </w:t>
      </w:r>
      <w:proofErr w:type="gramStart"/>
      <w:r w:rsidRPr="0091196F">
        <w:rPr>
          <w:rFonts w:eastAsia="Times New Roman"/>
          <w:color w:val="000000"/>
          <w:sz w:val="16"/>
          <w:szCs w:val="16"/>
        </w:rPr>
        <w:t>sort</w:t>
      </w:r>
      <w:proofErr w:type="gramEnd"/>
      <w:r w:rsidRPr="0091196F">
        <w:rPr>
          <w:rFonts w:eastAsia="Times New Roman"/>
          <w:color w:val="000000"/>
          <w:sz w:val="16"/>
          <w:szCs w:val="16"/>
        </w:rPr>
        <w:t xml:space="preserve"> humanity has never before experienced.</w:t>
      </w:r>
    </w:p>
    <w:p w14:paraId="56D7F76E" w14:textId="7C19ABFC" w:rsidR="0091196F" w:rsidRPr="0091196F" w:rsidRDefault="0091196F" w:rsidP="0091196F">
      <w:pPr>
        <w:spacing w:after="0" w:line="240" w:lineRule="auto"/>
        <w:rPr>
          <w:rFonts w:ascii="Times New Roman" w:eastAsia="Times New Roman" w:hAnsi="Times New Roman" w:cs="Times New Roman"/>
          <w:sz w:val="24"/>
        </w:rPr>
      </w:pPr>
      <w:r w:rsidRPr="0091196F">
        <w:rPr>
          <w:rFonts w:eastAsia="Times New Roman"/>
          <w:color w:val="000000"/>
          <w:sz w:val="8"/>
          <w:szCs w:val="8"/>
        </w:rPr>
        <w:t>Two nightmare scenarios—a global</w:t>
      </w:r>
      <w:r w:rsidRPr="0091196F">
        <w:rPr>
          <w:rFonts w:eastAsia="Times New Roman"/>
          <w:color w:val="000000"/>
          <w:szCs w:val="22"/>
          <w:u w:val="single"/>
        </w:rPr>
        <w:t xml:space="preserve"> </w:t>
      </w:r>
      <w:r w:rsidRPr="0091196F">
        <w:rPr>
          <w:rFonts w:eastAsia="Times New Roman"/>
          <w:color w:val="000000"/>
          <w:szCs w:val="22"/>
          <w:u w:val="single"/>
          <w:shd w:val="clear" w:color="auto" w:fill="00FF00"/>
        </w:rPr>
        <w:t>scarcity</w:t>
      </w:r>
      <w:r w:rsidRPr="0091196F">
        <w:rPr>
          <w:rFonts w:eastAsia="Times New Roman"/>
          <w:color w:val="000000"/>
          <w:szCs w:val="22"/>
          <w:u w:val="single"/>
        </w:rPr>
        <w:t xml:space="preserve"> of vital resources</w:t>
      </w:r>
      <w:r w:rsidRPr="0091196F">
        <w:rPr>
          <w:rFonts w:eastAsia="Times New Roman"/>
          <w:color w:val="000000"/>
          <w:sz w:val="8"/>
          <w:szCs w:val="8"/>
        </w:rPr>
        <w:t xml:space="preserve"> and the onset of extreme climate change—are already beginning to converge and in the coming decades are likely to </w:t>
      </w:r>
      <w:r w:rsidRPr="0091196F">
        <w:rPr>
          <w:rFonts w:eastAsia="Times New Roman"/>
          <w:color w:val="000000"/>
          <w:szCs w:val="22"/>
          <w:u w:val="single"/>
          <w:shd w:val="clear" w:color="auto" w:fill="00FF00"/>
        </w:rPr>
        <w:t>produce[s]</w:t>
      </w:r>
      <w:r w:rsidRPr="0091196F">
        <w:rPr>
          <w:rFonts w:eastAsia="Times New Roman"/>
          <w:color w:val="000000"/>
          <w:sz w:val="8"/>
          <w:szCs w:val="8"/>
        </w:rPr>
        <w:t xml:space="preserve"> a tidal wave of </w:t>
      </w:r>
      <w:r w:rsidRPr="0091196F">
        <w:rPr>
          <w:rFonts w:eastAsia="Times New Roman"/>
          <w:b/>
          <w:bCs/>
          <w:color w:val="000000"/>
          <w:szCs w:val="22"/>
          <w:u w:val="single"/>
          <w:shd w:val="clear" w:color="auto" w:fill="00FF00"/>
        </w:rPr>
        <w:t>unrest</w:t>
      </w:r>
      <w:r w:rsidRPr="0091196F">
        <w:rPr>
          <w:rFonts w:eastAsia="Times New Roman"/>
          <w:color w:val="000000"/>
          <w:sz w:val="8"/>
          <w:szCs w:val="8"/>
        </w:rPr>
        <w:t xml:space="preserve">, </w:t>
      </w:r>
      <w:r w:rsidRPr="0091196F">
        <w:rPr>
          <w:rFonts w:eastAsia="Times New Roman"/>
          <w:b/>
          <w:bCs/>
          <w:color w:val="000000"/>
          <w:szCs w:val="22"/>
          <w:u w:val="single"/>
          <w:shd w:val="clear" w:color="auto" w:fill="00FF00"/>
        </w:rPr>
        <w:t>rebellion</w:t>
      </w:r>
      <w:r w:rsidRPr="0091196F">
        <w:rPr>
          <w:rFonts w:eastAsia="Times New Roman"/>
          <w:color w:val="000000"/>
          <w:sz w:val="8"/>
          <w:szCs w:val="8"/>
        </w:rPr>
        <w:t xml:space="preserve">, </w:t>
      </w:r>
      <w:proofErr w:type="gramStart"/>
      <w:r w:rsidRPr="0091196F">
        <w:rPr>
          <w:rFonts w:eastAsia="Times New Roman"/>
          <w:b/>
          <w:bCs/>
          <w:color w:val="000000"/>
          <w:szCs w:val="22"/>
          <w:u w:val="single"/>
          <w:shd w:val="clear" w:color="auto" w:fill="00FF00"/>
        </w:rPr>
        <w:t>competition</w:t>
      </w:r>
      <w:proofErr w:type="gramEnd"/>
      <w:r w:rsidRPr="0091196F">
        <w:rPr>
          <w:rFonts w:eastAsia="Times New Roman"/>
          <w:color w:val="000000"/>
          <w:sz w:val="8"/>
          <w:szCs w:val="8"/>
        </w:rPr>
        <w:t xml:space="preserve"> </w:t>
      </w:r>
      <w:r w:rsidRPr="0091196F">
        <w:rPr>
          <w:rFonts w:eastAsia="Times New Roman"/>
          <w:color w:val="000000"/>
          <w:szCs w:val="22"/>
          <w:u w:val="single"/>
        </w:rPr>
        <w:t>and</w:t>
      </w:r>
      <w:r w:rsidRPr="0091196F">
        <w:rPr>
          <w:rFonts w:eastAsia="Times New Roman"/>
          <w:color w:val="000000"/>
          <w:sz w:val="8"/>
          <w:szCs w:val="8"/>
        </w:rPr>
        <w:t xml:space="preserve"> </w:t>
      </w:r>
      <w:r w:rsidRPr="0091196F">
        <w:rPr>
          <w:rFonts w:eastAsia="Times New Roman"/>
          <w:b/>
          <w:bCs/>
          <w:color w:val="000000"/>
          <w:szCs w:val="22"/>
          <w:u w:val="single"/>
          <w:shd w:val="clear" w:color="auto" w:fill="00FF00"/>
        </w:rPr>
        <w:t>conflict</w:t>
      </w:r>
      <w:r w:rsidRPr="0091196F">
        <w:rPr>
          <w:rFonts w:eastAsia="Times New Roman"/>
          <w:color w:val="000000"/>
          <w:sz w:val="8"/>
          <w:szCs w:val="8"/>
        </w:rPr>
        <w:t xml:space="preserve">. Just what this tsunami of disaster will look like may, </w:t>
      </w:r>
      <w:proofErr w:type="gramStart"/>
      <w:r w:rsidRPr="0091196F">
        <w:rPr>
          <w:rFonts w:eastAsia="Times New Roman"/>
          <w:color w:val="000000"/>
          <w:sz w:val="8"/>
          <w:szCs w:val="8"/>
        </w:rPr>
        <w:t>as yet,</w:t>
      </w:r>
      <w:proofErr w:type="gramEnd"/>
      <w:r w:rsidRPr="0091196F">
        <w:rPr>
          <w:rFonts w:eastAsia="Times New Roman"/>
          <w:color w:val="000000"/>
          <w:sz w:val="8"/>
          <w:szCs w:val="8"/>
        </w:rPr>
        <w:t xml:space="preserve"> be hard to discern, but </w:t>
      </w:r>
      <w:r w:rsidRPr="0091196F">
        <w:rPr>
          <w:rFonts w:eastAsia="Times New Roman"/>
          <w:b/>
          <w:bCs/>
          <w:color w:val="000000"/>
          <w:szCs w:val="22"/>
          <w:u w:val="single"/>
        </w:rPr>
        <w:t>experts warn of</w:t>
      </w:r>
      <w:r w:rsidRPr="0091196F">
        <w:rPr>
          <w:rFonts w:eastAsia="Times New Roman"/>
          <w:color w:val="000000"/>
          <w:sz w:val="8"/>
          <w:szCs w:val="8"/>
        </w:rPr>
        <w:t xml:space="preserve"> “water </w:t>
      </w:r>
      <w:r w:rsidRPr="0091196F">
        <w:rPr>
          <w:rFonts w:eastAsia="Times New Roman"/>
          <w:b/>
          <w:bCs/>
          <w:color w:val="000000"/>
          <w:szCs w:val="22"/>
          <w:u w:val="single"/>
        </w:rPr>
        <w:t>wars</w:t>
      </w:r>
      <w:r w:rsidRPr="0091196F">
        <w:rPr>
          <w:rFonts w:eastAsia="Times New Roman"/>
          <w:color w:val="000000"/>
          <w:sz w:val="8"/>
          <w:szCs w:val="8"/>
        </w:rPr>
        <w:t xml:space="preserve">” over contested river systems, global food riots sparked by soaring prices for life’s basics, mass migrations of climate refugees (with resulting anti-migrant violence) </w:t>
      </w:r>
      <w:r w:rsidRPr="0091196F">
        <w:rPr>
          <w:rFonts w:eastAsia="Times New Roman"/>
          <w:color w:val="000000"/>
          <w:szCs w:val="22"/>
          <w:u w:val="single"/>
          <w:shd w:val="clear" w:color="auto" w:fill="00FF00"/>
        </w:rPr>
        <w:t>and</w:t>
      </w:r>
      <w:r w:rsidRPr="0091196F">
        <w:rPr>
          <w:rFonts w:eastAsia="Times New Roman"/>
          <w:color w:val="000000"/>
          <w:sz w:val="8"/>
          <w:szCs w:val="8"/>
        </w:rPr>
        <w:t xml:space="preserve"> the breakdown of social order or the </w:t>
      </w:r>
      <w:r w:rsidRPr="0091196F">
        <w:rPr>
          <w:rFonts w:eastAsia="Times New Roman"/>
          <w:b/>
          <w:bCs/>
          <w:color w:val="000000"/>
          <w:szCs w:val="22"/>
          <w:u w:val="single"/>
          <w:shd w:val="clear" w:color="auto" w:fill="00FF00"/>
        </w:rPr>
        <w:t>collapse</w:t>
      </w:r>
      <w:r w:rsidRPr="0091196F">
        <w:rPr>
          <w:rFonts w:eastAsia="Times New Roman"/>
          <w:b/>
          <w:bCs/>
          <w:color w:val="000000"/>
          <w:szCs w:val="22"/>
          <w:u w:val="single"/>
        </w:rPr>
        <w:t xml:space="preserve"> of states</w:t>
      </w:r>
      <w:r w:rsidRPr="0091196F">
        <w:rPr>
          <w:rFonts w:eastAsia="Times New Roman"/>
          <w:color w:val="000000"/>
          <w:sz w:val="8"/>
          <w:szCs w:val="8"/>
        </w:rPr>
        <w:t xml:space="preserve">. At first, such mayhem is likely to arise largely in Africa, Central </w:t>
      </w:r>
      <w:proofErr w:type="gramStart"/>
      <w:r w:rsidRPr="0091196F">
        <w:rPr>
          <w:rFonts w:eastAsia="Times New Roman"/>
          <w:color w:val="000000"/>
          <w:sz w:val="8"/>
          <w:szCs w:val="8"/>
        </w:rPr>
        <w:t>Asia</w:t>
      </w:r>
      <w:proofErr w:type="gramEnd"/>
      <w:r w:rsidRPr="0091196F">
        <w:rPr>
          <w:rFonts w:eastAsia="Times New Roman"/>
          <w:color w:val="000000"/>
          <w:sz w:val="8"/>
          <w:szCs w:val="8"/>
        </w:rPr>
        <w:t xml:space="preserve"> and other areas of the underdeveloped South, but in time, </w:t>
      </w:r>
      <w:r w:rsidRPr="0091196F">
        <w:rPr>
          <w:rFonts w:eastAsia="Times New Roman"/>
          <w:b/>
          <w:bCs/>
          <w:color w:val="000000"/>
          <w:szCs w:val="22"/>
          <w:u w:val="single"/>
          <w:shd w:val="clear" w:color="auto" w:fill="00FF00"/>
        </w:rPr>
        <w:t>all regions</w:t>
      </w:r>
      <w:r w:rsidRPr="0091196F">
        <w:rPr>
          <w:rFonts w:eastAsia="Times New Roman"/>
          <w:color w:val="000000"/>
          <w:szCs w:val="22"/>
          <w:u w:val="single"/>
        </w:rPr>
        <w:t xml:space="preserve"> of the planet </w:t>
      </w:r>
      <w:r w:rsidRPr="0091196F">
        <w:rPr>
          <w:rFonts w:eastAsia="Times New Roman"/>
          <w:color w:val="000000"/>
          <w:szCs w:val="22"/>
          <w:u w:val="single"/>
          <w:shd w:val="clear" w:color="auto" w:fill="00FF00"/>
        </w:rPr>
        <w:t>will be affected</w:t>
      </w:r>
      <w:r w:rsidRPr="0091196F">
        <w:rPr>
          <w:rFonts w:eastAsia="Times New Roman"/>
          <w:color w:val="000000"/>
          <w:sz w:val="8"/>
          <w:szCs w:val="8"/>
        </w:rPr>
        <w:t xml:space="preserve">. To appreciate the power of this encroaching catastrophe, it’s necessary to examine each of the forces that are combining to produce this future cataclysm. Resource Shortages and Resource Wars Start with one simple given: </w:t>
      </w:r>
      <w:r w:rsidRPr="0091196F">
        <w:rPr>
          <w:rFonts w:eastAsia="Times New Roman"/>
          <w:b/>
          <w:bCs/>
          <w:color w:val="000000"/>
          <w:szCs w:val="22"/>
          <w:u w:val="single"/>
        </w:rPr>
        <w:t xml:space="preserve">the prospect of </w:t>
      </w:r>
      <w:r w:rsidRPr="0091196F">
        <w:rPr>
          <w:rFonts w:eastAsia="Times New Roman"/>
          <w:b/>
          <w:bCs/>
          <w:color w:val="000000"/>
          <w:szCs w:val="22"/>
          <w:u w:val="single"/>
          <w:shd w:val="clear" w:color="auto" w:fill="00FF00"/>
        </w:rPr>
        <w:lastRenderedPageBreak/>
        <w:t>future scarcities</w:t>
      </w:r>
      <w:r w:rsidRPr="0091196F">
        <w:rPr>
          <w:rFonts w:eastAsia="Times New Roman"/>
          <w:color w:val="000000"/>
          <w:szCs w:val="22"/>
          <w:u w:val="single"/>
          <w:shd w:val="clear" w:color="auto" w:fill="00FF00"/>
        </w:rPr>
        <w:t xml:space="preserve"> of</w:t>
      </w:r>
      <w:r w:rsidRPr="0091196F">
        <w:rPr>
          <w:rFonts w:eastAsia="Times New Roman"/>
          <w:color w:val="000000"/>
          <w:szCs w:val="22"/>
          <w:u w:val="single"/>
        </w:rPr>
        <w:t xml:space="preserve"> vital natural resources,</w:t>
      </w:r>
      <w:r w:rsidRPr="0091196F">
        <w:rPr>
          <w:rFonts w:eastAsia="Times New Roman"/>
          <w:color w:val="000000"/>
          <w:sz w:val="8"/>
          <w:szCs w:val="8"/>
        </w:rPr>
        <w:t xml:space="preserve"> including energy, water, land, </w:t>
      </w:r>
      <w:proofErr w:type="gramStart"/>
      <w:r w:rsidRPr="0091196F">
        <w:rPr>
          <w:rFonts w:eastAsia="Times New Roman"/>
          <w:color w:val="000000"/>
          <w:sz w:val="8"/>
          <w:szCs w:val="8"/>
        </w:rPr>
        <w:t>food</w:t>
      </w:r>
      <w:proofErr w:type="gramEnd"/>
      <w:r w:rsidRPr="0091196F">
        <w:rPr>
          <w:rFonts w:eastAsia="Times New Roman"/>
          <w:color w:val="000000"/>
          <w:sz w:val="8"/>
          <w:szCs w:val="8"/>
        </w:rPr>
        <w:t xml:space="preserve"> </w:t>
      </w:r>
      <w:r w:rsidRPr="0091196F">
        <w:rPr>
          <w:rFonts w:eastAsia="Times New Roman"/>
          <w:color w:val="000000"/>
          <w:szCs w:val="22"/>
          <w:u w:val="single"/>
        </w:rPr>
        <w:t xml:space="preserve">and </w:t>
      </w:r>
      <w:r w:rsidRPr="0091196F">
        <w:rPr>
          <w:rFonts w:eastAsia="Times New Roman"/>
          <w:b/>
          <w:bCs/>
          <w:color w:val="000000"/>
          <w:szCs w:val="22"/>
          <w:u w:val="single"/>
          <w:shd w:val="clear" w:color="auto" w:fill="00FF00"/>
        </w:rPr>
        <w:t>critical minerals</w:t>
      </w:r>
      <w:r w:rsidRPr="0091196F">
        <w:rPr>
          <w:rFonts w:eastAsia="Times New Roman"/>
          <w:b/>
          <w:bCs/>
          <w:color w:val="000000"/>
          <w:szCs w:val="22"/>
          <w:u w:val="single"/>
        </w:rPr>
        <w:t>.</w:t>
      </w:r>
      <w:r w:rsidRPr="0091196F">
        <w:rPr>
          <w:rFonts w:eastAsia="Times New Roman"/>
          <w:color w:val="000000"/>
          <w:sz w:val="8"/>
          <w:szCs w:val="8"/>
        </w:rPr>
        <w:t xml:space="preserve"> This </w:t>
      </w:r>
      <w:proofErr w:type="gramStart"/>
      <w:r w:rsidRPr="0091196F">
        <w:rPr>
          <w:rFonts w:eastAsia="Times New Roman"/>
          <w:color w:val="000000"/>
          <w:sz w:val="8"/>
          <w:szCs w:val="8"/>
        </w:rPr>
        <w:t xml:space="preserve">in itself </w:t>
      </w:r>
      <w:r w:rsidRPr="0091196F">
        <w:rPr>
          <w:rFonts w:eastAsia="Times New Roman"/>
          <w:color w:val="000000"/>
          <w:szCs w:val="22"/>
          <w:u w:val="single"/>
        </w:rPr>
        <w:t>would</w:t>
      </w:r>
      <w:proofErr w:type="gramEnd"/>
      <w:r w:rsidRPr="0091196F">
        <w:rPr>
          <w:rFonts w:eastAsia="Times New Roman"/>
          <w:color w:val="000000"/>
          <w:szCs w:val="22"/>
          <w:u w:val="single"/>
        </w:rPr>
        <w:t xml:space="preserve"> </w:t>
      </w:r>
      <w:r w:rsidRPr="0091196F">
        <w:rPr>
          <w:rFonts w:eastAsia="Times New Roman"/>
          <w:color w:val="000000"/>
          <w:szCs w:val="22"/>
          <w:u w:val="single"/>
          <w:shd w:val="clear" w:color="auto" w:fill="00FF00"/>
        </w:rPr>
        <w:t>guarantee</w:t>
      </w:r>
      <w:r w:rsidRPr="0091196F">
        <w:rPr>
          <w:rFonts w:eastAsia="Times New Roman"/>
          <w:color w:val="000000"/>
          <w:sz w:val="8"/>
          <w:szCs w:val="8"/>
        </w:rPr>
        <w:t xml:space="preserve"> </w:t>
      </w:r>
      <w:r w:rsidRPr="0091196F">
        <w:rPr>
          <w:rFonts w:eastAsia="Times New Roman"/>
          <w:b/>
          <w:bCs/>
          <w:color w:val="000000"/>
          <w:szCs w:val="22"/>
          <w:u w:val="single"/>
        </w:rPr>
        <w:t>social unrest</w:t>
      </w:r>
      <w:r w:rsidRPr="0091196F">
        <w:rPr>
          <w:rFonts w:eastAsia="Times New Roman"/>
          <w:color w:val="000000"/>
          <w:sz w:val="8"/>
          <w:szCs w:val="8"/>
        </w:rPr>
        <w:t xml:space="preserve">, </w:t>
      </w:r>
      <w:r w:rsidRPr="0091196F">
        <w:rPr>
          <w:rFonts w:eastAsia="Times New Roman"/>
          <w:b/>
          <w:bCs/>
          <w:color w:val="000000"/>
          <w:szCs w:val="22"/>
          <w:u w:val="single"/>
        </w:rPr>
        <w:t>geopolitical friction</w:t>
      </w:r>
      <w:r w:rsidRPr="0091196F">
        <w:rPr>
          <w:rFonts w:eastAsia="Times New Roman"/>
          <w:color w:val="000000"/>
          <w:sz w:val="8"/>
          <w:szCs w:val="8"/>
        </w:rPr>
        <w:t xml:space="preserve"> </w:t>
      </w:r>
      <w:r w:rsidRPr="0091196F">
        <w:rPr>
          <w:rFonts w:eastAsia="Times New Roman"/>
          <w:color w:val="000000"/>
          <w:szCs w:val="22"/>
          <w:u w:val="single"/>
        </w:rPr>
        <w:t>and</w:t>
      </w:r>
      <w:r w:rsidRPr="0091196F">
        <w:rPr>
          <w:rFonts w:eastAsia="Times New Roman"/>
          <w:color w:val="000000"/>
          <w:sz w:val="8"/>
          <w:szCs w:val="8"/>
        </w:rPr>
        <w:t xml:space="preserve"> </w:t>
      </w:r>
      <w:r w:rsidRPr="0091196F">
        <w:rPr>
          <w:rFonts w:eastAsia="Times New Roman"/>
          <w:b/>
          <w:bCs/>
          <w:color w:val="000000"/>
          <w:szCs w:val="22"/>
          <w:u w:val="single"/>
          <w:shd w:val="clear" w:color="auto" w:fill="00FF00"/>
        </w:rPr>
        <w:t>war</w:t>
      </w:r>
      <w:r w:rsidRPr="0091196F">
        <w:rPr>
          <w:rFonts w:eastAsia="Times New Roman"/>
          <w:color w:val="000000"/>
          <w:sz w:val="8"/>
          <w:szCs w:val="8"/>
        </w:rPr>
        <w:t xml:space="preserve">. It is important to note that absolute scarcity doesn’t have to be on the horizon in any given resource category for this scenario to kick in. </w:t>
      </w:r>
      <w:r w:rsidRPr="0091196F">
        <w:rPr>
          <w:rFonts w:eastAsia="Times New Roman"/>
          <w:color w:val="000000"/>
          <w:szCs w:val="22"/>
          <w:u w:val="single"/>
        </w:rPr>
        <w:t xml:space="preserve">A </w:t>
      </w:r>
      <w:r w:rsidRPr="0091196F">
        <w:rPr>
          <w:rFonts w:eastAsia="Times New Roman"/>
          <w:color w:val="000000"/>
          <w:szCs w:val="22"/>
          <w:u w:val="single"/>
          <w:shd w:val="clear" w:color="auto" w:fill="00FF00"/>
        </w:rPr>
        <w:t>lack of adequate supplies</w:t>
      </w:r>
      <w:r w:rsidRPr="0091196F">
        <w:rPr>
          <w:rFonts w:eastAsia="Times New Roman"/>
          <w:color w:val="000000"/>
          <w:szCs w:val="22"/>
          <w:u w:val="single"/>
        </w:rPr>
        <w:t xml:space="preserve"> </w:t>
      </w:r>
      <w:r w:rsidRPr="0091196F">
        <w:rPr>
          <w:rFonts w:eastAsia="Times New Roman"/>
          <w:color w:val="000000"/>
          <w:sz w:val="8"/>
          <w:szCs w:val="8"/>
        </w:rPr>
        <w:t xml:space="preserve">to meet the needs of a growing, ever more </w:t>
      </w:r>
      <w:proofErr w:type="gramStart"/>
      <w:r w:rsidRPr="0091196F">
        <w:rPr>
          <w:rFonts w:eastAsia="Times New Roman"/>
          <w:color w:val="000000"/>
          <w:sz w:val="8"/>
          <w:szCs w:val="8"/>
        </w:rPr>
        <w:t>urbanized</w:t>
      </w:r>
      <w:proofErr w:type="gramEnd"/>
      <w:r w:rsidRPr="0091196F">
        <w:rPr>
          <w:rFonts w:eastAsia="Times New Roman"/>
          <w:color w:val="000000"/>
          <w:sz w:val="8"/>
          <w:szCs w:val="8"/>
        </w:rPr>
        <w:t xml:space="preserve"> and industrialized global population is enough. Given the wave of extinctions that scientists are recording, some resources—particular species of fish, animals and trees, for example—will become less abundant in the decades to </w:t>
      </w:r>
      <w:proofErr w:type="gramStart"/>
      <w:r w:rsidRPr="0091196F">
        <w:rPr>
          <w:rFonts w:eastAsia="Times New Roman"/>
          <w:color w:val="000000"/>
          <w:sz w:val="8"/>
          <w:szCs w:val="8"/>
        </w:rPr>
        <w:t>come, and</w:t>
      </w:r>
      <w:proofErr w:type="gramEnd"/>
      <w:r w:rsidRPr="0091196F">
        <w:rPr>
          <w:rFonts w:eastAsia="Times New Roman"/>
          <w:color w:val="000000"/>
          <w:sz w:val="8"/>
          <w:szCs w:val="8"/>
        </w:rPr>
        <w:t xml:space="preserve"> may even disappear altogether. But key materials for modern civilization like oil, uranium and copper will simply prove harder and more costly to acquire, </w:t>
      </w:r>
      <w:r w:rsidRPr="0091196F">
        <w:rPr>
          <w:rFonts w:eastAsia="Times New Roman"/>
          <w:b/>
          <w:bCs/>
          <w:color w:val="000000"/>
          <w:szCs w:val="22"/>
          <w:u w:val="single"/>
          <w:shd w:val="clear" w:color="auto" w:fill="00FF00"/>
        </w:rPr>
        <w:t>lead</w:t>
      </w:r>
      <w:r w:rsidRPr="0091196F">
        <w:rPr>
          <w:rFonts w:eastAsia="Times New Roman"/>
          <w:color w:val="000000"/>
          <w:sz w:val="8"/>
          <w:szCs w:val="8"/>
        </w:rPr>
        <w:t xml:space="preserve">ing </w:t>
      </w:r>
      <w:r w:rsidRPr="0091196F">
        <w:rPr>
          <w:rFonts w:eastAsia="Times New Roman"/>
          <w:color w:val="000000"/>
          <w:szCs w:val="22"/>
          <w:u w:val="single"/>
          <w:shd w:val="clear" w:color="auto" w:fill="00FF00"/>
        </w:rPr>
        <w:t>to</w:t>
      </w:r>
      <w:r w:rsidRPr="0091196F">
        <w:rPr>
          <w:rFonts w:eastAsia="Times New Roman"/>
          <w:color w:val="000000"/>
          <w:szCs w:val="22"/>
          <w:u w:val="single"/>
        </w:rPr>
        <w:t xml:space="preserve"> </w:t>
      </w:r>
      <w:r w:rsidRPr="0091196F">
        <w:rPr>
          <w:rFonts w:eastAsia="Times New Roman"/>
          <w:color w:val="000000"/>
          <w:sz w:val="8"/>
          <w:szCs w:val="8"/>
        </w:rPr>
        <w:t>supply</w:t>
      </w:r>
      <w:r w:rsidRPr="0091196F">
        <w:rPr>
          <w:rFonts w:eastAsia="Times New Roman"/>
          <w:b/>
          <w:bCs/>
          <w:color w:val="000000"/>
          <w:szCs w:val="22"/>
          <w:u w:val="single"/>
        </w:rPr>
        <w:t xml:space="preserve"> </w:t>
      </w:r>
      <w:r w:rsidRPr="0091196F">
        <w:rPr>
          <w:rFonts w:eastAsia="Times New Roman"/>
          <w:b/>
          <w:bCs/>
          <w:color w:val="000000"/>
          <w:szCs w:val="22"/>
          <w:u w:val="single"/>
          <w:shd w:val="clear" w:color="auto" w:fill="00FF00"/>
        </w:rPr>
        <w:t>bottlenecks</w:t>
      </w:r>
      <w:r w:rsidRPr="0091196F">
        <w:rPr>
          <w:rFonts w:eastAsia="Times New Roman"/>
          <w:color w:val="000000"/>
          <w:szCs w:val="22"/>
          <w:u w:val="single"/>
          <w:shd w:val="clear" w:color="auto" w:fill="00FF00"/>
        </w:rPr>
        <w:t xml:space="preserve"> and</w:t>
      </w:r>
      <w:r w:rsidRPr="0091196F">
        <w:rPr>
          <w:rFonts w:eastAsia="Times New Roman"/>
          <w:color w:val="000000"/>
          <w:szCs w:val="22"/>
          <w:u w:val="single"/>
        </w:rPr>
        <w:t xml:space="preserve"> </w:t>
      </w:r>
      <w:r w:rsidRPr="0091196F">
        <w:rPr>
          <w:rFonts w:eastAsia="Times New Roman"/>
          <w:color w:val="000000"/>
          <w:sz w:val="8"/>
          <w:szCs w:val="8"/>
        </w:rPr>
        <w:t>periodic</w:t>
      </w:r>
      <w:r w:rsidRPr="0091196F">
        <w:rPr>
          <w:rFonts w:eastAsia="Times New Roman"/>
          <w:b/>
          <w:bCs/>
          <w:color w:val="000000"/>
          <w:szCs w:val="22"/>
          <w:u w:val="single"/>
        </w:rPr>
        <w:t xml:space="preserve"> </w:t>
      </w:r>
      <w:r w:rsidRPr="0091196F">
        <w:rPr>
          <w:rFonts w:eastAsia="Times New Roman"/>
          <w:b/>
          <w:bCs/>
          <w:color w:val="000000"/>
          <w:szCs w:val="22"/>
          <w:u w:val="single"/>
          <w:shd w:val="clear" w:color="auto" w:fill="00FF00"/>
        </w:rPr>
        <w:t>shortages</w:t>
      </w:r>
      <w:r w:rsidRPr="0091196F">
        <w:rPr>
          <w:rFonts w:eastAsia="Times New Roman"/>
          <w:color w:val="000000"/>
          <w:sz w:val="8"/>
          <w:szCs w:val="8"/>
        </w:rPr>
        <w:t xml:space="preserve">. Oil—the single most important commodity in the international economy—provides an apt example. Although global oil supplies may </w:t>
      </w:r>
      <w:proofErr w:type="gramStart"/>
      <w:r w:rsidRPr="0091196F">
        <w:rPr>
          <w:rFonts w:eastAsia="Times New Roman"/>
          <w:color w:val="000000"/>
          <w:sz w:val="8"/>
          <w:szCs w:val="8"/>
        </w:rPr>
        <w:t>actually grow</w:t>
      </w:r>
      <w:proofErr w:type="gramEnd"/>
      <w:r w:rsidRPr="0091196F">
        <w:rPr>
          <w:rFonts w:eastAsia="Times New Roman"/>
          <w:color w:val="000000"/>
          <w:sz w:val="8"/>
          <w:szCs w:val="8"/>
        </w:rPr>
        <w:t xml:space="preserve"> in the coming decades, many experts doubt that they can be expanded sufficiently to meet the needs of a rising global middle class that is, for instance, expected to buy millions of new cars in the near future. In its 2011 World Energy Outlook, the International Energy Agency claimed that an anticipated global oil demand of 104 million barrels per day in 2035 will be satisfied. This, the report suggested, would be thanks in large part to additional supplies of “unconventional oil” (Canadian tar sands, shale oil and so on), as well as 55 million barrels of new oil from fields “yet to be found” and “yet to be developed.” However, many analysts scoff at this optimistic assessment, arguing that rising production costs (for energy that will be ever more difficult and costly to extract), environmental opposition, warfare, </w:t>
      </w:r>
      <w:proofErr w:type="gramStart"/>
      <w:r w:rsidRPr="0091196F">
        <w:rPr>
          <w:rFonts w:eastAsia="Times New Roman"/>
          <w:color w:val="000000"/>
          <w:sz w:val="8"/>
          <w:szCs w:val="8"/>
        </w:rPr>
        <w:t>corruption</w:t>
      </w:r>
      <w:proofErr w:type="gramEnd"/>
      <w:r w:rsidRPr="0091196F">
        <w:rPr>
          <w:rFonts w:eastAsia="Times New Roman"/>
          <w:color w:val="000000"/>
          <w:sz w:val="8"/>
          <w:szCs w:val="8"/>
        </w:rPr>
        <w:t xml:space="preserve"> and other impediments will make it extremely difficult to achieve increases of this magnitude. In other words, even if production manages for a time to top the 2010 level of 87 million barrels per day, the goal of 104 million barrels will never be reached and the world’s major consumers will face virtual, if not absolute, scarcity. Water provides another potent example. On an annual basis, the supply of drinking water provided by natural precipitation remains </w:t>
      </w:r>
      <w:proofErr w:type="gramStart"/>
      <w:r w:rsidRPr="0091196F">
        <w:rPr>
          <w:rFonts w:eastAsia="Times New Roman"/>
          <w:color w:val="000000"/>
          <w:sz w:val="8"/>
          <w:szCs w:val="8"/>
        </w:rPr>
        <w:t>more or less constant</w:t>
      </w:r>
      <w:proofErr w:type="gramEnd"/>
      <w:r w:rsidRPr="0091196F">
        <w:rPr>
          <w:rFonts w:eastAsia="Times New Roman"/>
          <w:color w:val="000000"/>
          <w:sz w:val="8"/>
          <w:szCs w:val="8"/>
        </w:rPr>
        <w:t xml:space="preserve">: about 40,000 cubic kilometers. But much of this precipitation lands </w:t>
      </w:r>
      <w:proofErr w:type="gramStart"/>
      <w:r w:rsidRPr="0091196F">
        <w:rPr>
          <w:rFonts w:eastAsia="Times New Roman"/>
          <w:color w:val="000000"/>
          <w:sz w:val="8"/>
          <w:szCs w:val="8"/>
        </w:rPr>
        <w:t>on</w:t>
      </w:r>
      <w:proofErr w:type="gramEnd"/>
      <w:r w:rsidRPr="0091196F">
        <w:rPr>
          <w:rFonts w:eastAsia="Times New Roman"/>
          <w:color w:val="000000"/>
          <w:sz w:val="8"/>
          <w:szCs w:val="8"/>
        </w:rPr>
        <w:t xml:space="preserve"> Greenland, Antarctica, Siberia and inner Amazonia where there are very few people, so the supply available to major concentrations of humanity is often surprisingly limited. In many regions with high population levels, water supplies are already relatively sparse. This is especially true of North Africa, Central </w:t>
      </w:r>
      <w:proofErr w:type="gramStart"/>
      <w:r w:rsidRPr="0091196F">
        <w:rPr>
          <w:rFonts w:eastAsia="Times New Roman"/>
          <w:color w:val="000000"/>
          <w:sz w:val="8"/>
          <w:szCs w:val="8"/>
        </w:rPr>
        <w:t>Asia</w:t>
      </w:r>
      <w:proofErr w:type="gramEnd"/>
      <w:r w:rsidRPr="0091196F">
        <w:rPr>
          <w:rFonts w:eastAsia="Times New Roman"/>
          <w:color w:val="000000"/>
          <w:sz w:val="8"/>
          <w:szCs w:val="8"/>
        </w:rPr>
        <w:t xml:space="preserve"> and the Middle East, where the demand for water continues to grow as a result of rising populations, urbanization and the emergence of new water-intensive industries. The result, even when the supply remains constant, is an environment of increasing scarcity. Wherever you look, the picture is roughly the same: supplies of critical resources may be rising or falling, but rarely do they appear to be outpacing demand, producing a sense of widespread and systemic scarcity. </w:t>
      </w:r>
      <w:proofErr w:type="gramStart"/>
      <w:r w:rsidRPr="0091196F">
        <w:rPr>
          <w:rFonts w:eastAsia="Times New Roman"/>
          <w:color w:val="000000"/>
          <w:sz w:val="8"/>
          <w:szCs w:val="8"/>
        </w:rPr>
        <w:t>However</w:t>
      </w:r>
      <w:proofErr w:type="gramEnd"/>
      <w:r w:rsidRPr="0091196F">
        <w:rPr>
          <w:rFonts w:eastAsia="Times New Roman"/>
          <w:color w:val="000000"/>
          <w:sz w:val="8"/>
          <w:szCs w:val="8"/>
        </w:rPr>
        <w:t xml:space="preserve"> generated, a perception of scarcity—or imminent scarcity—regularly leads to anxiety, resentment, hostility and contentiousness. </w:t>
      </w:r>
      <w:r w:rsidRPr="0091196F">
        <w:rPr>
          <w:rFonts w:eastAsia="Times New Roman"/>
          <w:color w:val="000000"/>
          <w:szCs w:val="22"/>
          <w:u w:val="single"/>
        </w:rPr>
        <w:t>This</w:t>
      </w:r>
      <w:r w:rsidRPr="0091196F">
        <w:rPr>
          <w:rFonts w:eastAsia="Times New Roman"/>
          <w:color w:val="000000"/>
          <w:sz w:val="8"/>
          <w:szCs w:val="8"/>
        </w:rPr>
        <w:t xml:space="preserve"> pattern is very well </w:t>
      </w:r>
      <w:proofErr w:type="gramStart"/>
      <w:r w:rsidRPr="0091196F">
        <w:rPr>
          <w:rFonts w:eastAsia="Times New Roman"/>
          <w:color w:val="000000"/>
          <w:sz w:val="8"/>
          <w:szCs w:val="8"/>
        </w:rPr>
        <w:t>understood, and</w:t>
      </w:r>
      <w:proofErr w:type="gramEnd"/>
      <w:r w:rsidRPr="0091196F">
        <w:rPr>
          <w:rFonts w:eastAsia="Times New Roman"/>
          <w:color w:val="000000"/>
          <w:sz w:val="8"/>
          <w:szCs w:val="8"/>
        </w:rPr>
        <w:t xml:space="preserve"> </w:t>
      </w:r>
      <w:r w:rsidRPr="0091196F">
        <w:rPr>
          <w:rFonts w:eastAsia="Times New Roman"/>
          <w:color w:val="000000"/>
          <w:szCs w:val="22"/>
          <w:u w:val="single"/>
        </w:rPr>
        <w:t xml:space="preserve">has been evident </w:t>
      </w:r>
      <w:r w:rsidRPr="0091196F">
        <w:rPr>
          <w:rFonts w:eastAsia="Times New Roman"/>
          <w:color w:val="000000"/>
          <w:szCs w:val="22"/>
          <w:u w:val="single"/>
          <w:shd w:val="clear" w:color="auto" w:fill="00FF00"/>
        </w:rPr>
        <w:t>throughout human history</w:t>
      </w:r>
      <w:r w:rsidRPr="0091196F">
        <w:rPr>
          <w:rFonts w:eastAsia="Times New Roman"/>
          <w:color w:val="000000"/>
          <w:sz w:val="16"/>
          <w:szCs w:val="16"/>
          <w:u w:val="single"/>
        </w:rPr>
        <w:t xml:space="preserve">. </w:t>
      </w:r>
      <w:r w:rsidRPr="0091196F">
        <w:rPr>
          <w:rFonts w:eastAsia="Times New Roman"/>
          <w:color w:val="000000"/>
          <w:sz w:val="8"/>
          <w:szCs w:val="8"/>
        </w:rPr>
        <w:t xml:space="preserve">In his book Constant Battles, for example, Steven LeBlanc, director of collections for Harvard’s Peabody Museum of Archaeology and Ethnology, notes that many </w:t>
      </w:r>
      <w:r w:rsidRPr="0091196F">
        <w:rPr>
          <w:rFonts w:eastAsia="Times New Roman"/>
          <w:b/>
          <w:bCs/>
          <w:color w:val="000000"/>
          <w:szCs w:val="22"/>
          <w:u w:val="single"/>
          <w:shd w:val="clear" w:color="auto" w:fill="00FF00"/>
        </w:rPr>
        <w:t>ancient civilizations</w:t>
      </w:r>
      <w:r w:rsidRPr="0091196F">
        <w:rPr>
          <w:rFonts w:eastAsia="Times New Roman"/>
          <w:color w:val="000000"/>
          <w:szCs w:val="22"/>
          <w:u w:val="single"/>
        </w:rPr>
        <w:t xml:space="preserve"> experienced higher levels of warfare when faced with resource shortages</w:t>
      </w:r>
      <w:r w:rsidRPr="0091196F">
        <w:rPr>
          <w:rFonts w:eastAsia="Times New Roman"/>
          <w:color w:val="000000"/>
          <w:sz w:val="8"/>
          <w:szCs w:val="8"/>
        </w:rPr>
        <w:t xml:space="preserve"> brought about by population growth, crop failures or persistent drought. Jared Diamond, author of the bestseller Collapse, has detected a similar pattern in Mayan civilization and the Anasazi culture of New Mexico’s Chaco Canyon. More recently, concern over adequate food for the home population was a significant factor in Japan’s invasion of Manchuria in 1931 and Germany’s invasions of Poland in 1939 and the Soviet Union in 1941, according to Lizzie </w:t>
      </w:r>
      <w:proofErr w:type="spellStart"/>
      <w:r w:rsidRPr="0091196F">
        <w:rPr>
          <w:rFonts w:eastAsia="Times New Roman"/>
          <w:color w:val="000000"/>
          <w:sz w:val="8"/>
          <w:szCs w:val="8"/>
        </w:rPr>
        <w:t>Collingham</w:t>
      </w:r>
      <w:proofErr w:type="spellEnd"/>
      <w:r w:rsidRPr="0091196F">
        <w:rPr>
          <w:rFonts w:eastAsia="Times New Roman"/>
          <w:color w:val="000000"/>
          <w:sz w:val="8"/>
          <w:szCs w:val="8"/>
        </w:rPr>
        <w:t xml:space="preserve">, author of The Taste of War. Although the global supply of most basic commodities has grown enormously since the end of World War II, </w:t>
      </w:r>
      <w:r w:rsidRPr="0091196F">
        <w:rPr>
          <w:rFonts w:eastAsia="Times New Roman"/>
          <w:color w:val="000000"/>
          <w:szCs w:val="22"/>
          <w:u w:val="single"/>
          <w:shd w:val="clear" w:color="auto" w:fill="00FF00"/>
        </w:rPr>
        <w:t>analysts see</w:t>
      </w:r>
      <w:r w:rsidRPr="0091196F">
        <w:rPr>
          <w:rFonts w:eastAsia="Times New Roman"/>
          <w:color w:val="000000"/>
          <w:szCs w:val="22"/>
          <w:u w:val="single"/>
        </w:rPr>
        <w:t xml:space="preserve"> the persistence of </w:t>
      </w:r>
      <w:r w:rsidRPr="0091196F">
        <w:rPr>
          <w:rFonts w:eastAsia="Times New Roman"/>
          <w:color w:val="000000"/>
          <w:szCs w:val="22"/>
          <w:u w:val="single"/>
          <w:shd w:val="clear" w:color="auto" w:fill="00FF00"/>
        </w:rPr>
        <w:t>resource</w:t>
      </w:r>
      <w:r w:rsidRPr="0091196F">
        <w:rPr>
          <w:rFonts w:eastAsia="Times New Roman"/>
          <w:color w:val="000000"/>
          <w:szCs w:val="22"/>
          <w:u w:val="single"/>
        </w:rPr>
        <w:t xml:space="preserve">-related </w:t>
      </w:r>
      <w:r w:rsidRPr="0091196F">
        <w:rPr>
          <w:rFonts w:eastAsia="Times New Roman"/>
          <w:color w:val="000000"/>
          <w:szCs w:val="22"/>
          <w:u w:val="single"/>
          <w:shd w:val="clear" w:color="auto" w:fill="00FF00"/>
        </w:rPr>
        <w:t>conflict in</w:t>
      </w:r>
      <w:r w:rsidRPr="0091196F">
        <w:rPr>
          <w:rFonts w:eastAsia="Times New Roman"/>
          <w:color w:val="000000"/>
          <w:szCs w:val="22"/>
          <w:u w:val="single"/>
        </w:rPr>
        <w:t xml:space="preserve"> areas where materials remain scarce</w:t>
      </w:r>
      <w:r w:rsidRPr="0091196F">
        <w:rPr>
          <w:rFonts w:eastAsia="Times New Roman"/>
          <w:color w:val="000000"/>
          <w:sz w:val="8"/>
          <w:szCs w:val="8"/>
        </w:rPr>
        <w:t xml:space="preserve"> or there is anxiety about the future reliability of supplies. Many experts believe, for example, that the fighting in </w:t>
      </w:r>
      <w:r w:rsidRPr="0091196F">
        <w:rPr>
          <w:rFonts w:eastAsia="Times New Roman"/>
          <w:b/>
          <w:bCs/>
          <w:color w:val="000000"/>
          <w:szCs w:val="22"/>
          <w:u w:val="single"/>
          <w:shd w:val="clear" w:color="auto" w:fill="00FF00"/>
        </w:rPr>
        <w:t>Darfur</w:t>
      </w:r>
      <w:r w:rsidRPr="0091196F">
        <w:rPr>
          <w:rFonts w:eastAsia="Times New Roman"/>
          <w:color w:val="000000"/>
          <w:sz w:val="8"/>
          <w:szCs w:val="8"/>
        </w:rPr>
        <w:t xml:space="preserve"> </w:t>
      </w:r>
      <w:r w:rsidRPr="0091196F">
        <w:rPr>
          <w:rFonts w:eastAsia="Times New Roman"/>
          <w:color w:val="000000"/>
          <w:szCs w:val="22"/>
          <w:u w:val="single"/>
        </w:rPr>
        <w:t>and</w:t>
      </w:r>
      <w:r w:rsidRPr="0091196F">
        <w:rPr>
          <w:rFonts w:eastAsia="Times New Roman"/>
          <w:color w:val="000000"/>
          <w:sz w:val="8"/>
          <w:szCs w:val="8"/>
        </w:rPr>
        <w:t xml:space="preserve"> other war-ravaged areas of </w:t>
      </w:r>
      <w:r w:rsidRPr="0091196F">
        <w:rPr>
          <w:rFonts w:eastAsia="Times New Roman"/>
          <w:b/>
          <w:bCs/>
          <w:color w:val="000000"/>
          <w:szCs w:val="22"/>
          <w:u w:val="single"/>
          <w:shd w:val="clear" w:color="auto" w:fill="00FF00"/>
        </w:rPr>
        <w:t>North Africa</w:t>
      </w:r>
      <w:r w:rsidRPr="0091196F">
        <w:rPr>
          <w:rFonts w:eastAsia="Times New Roman"/>
          <w:color w:val="000000"/>
          <w:sz w:val="8"/>
          <w:szCs w:val="8"/>
        </w:rPr>
        <w:t xml:space="preserve"> has been driven, at least in part, by competition among desert tribes for access to scarce water supplies, exacerbated in some cases by rising population levels. “In Darfur,” says a 2009 report from the UN Environment </w:t>
      </w:r>
      <w:proofErr w:type="spellStart"/>
      <w:r w:rsidRPr="0091196F">
        <w:rPr>
          <w:rFonts w:eastAsia="Times New Roman"/>
          <w:color w:val="000000"/>
          <w:sz w:val="8"/>
          <w:szCs w:val="8"/>
        </w:rPr>
        <w:t>Programme</w:t>
      </w:r>
      <w:proofErr w:type="spellEnd"/>
      <w:r w:rsidRPr="0091196F">
        <w:rPr>
          <w:rFonts w:eastAsia="Times New Roman"/>
          <w:color w:val="000000"/>
          <w:sz w:val="8"/>
          <w:szCs w:val="8"/>
        </w:rPr>
        <w:t xml:space="preserve"> on the role of natural resources in the conflict, “recurrent drought, increasing demographic pressures, and political marginalization are among the forces that have pushed the region into a spiral of lawlessness and violence that has led to 300,000 deaths and the displacement of more than two million people since 2003.” Anxiety over future supplies is often also a factor in conflicts that break out over access to oil or control of contested undersea reserves of oil and natural gas. In 1979, for instance, when the Islamic </w:t>
      </w:r>
      <w:r w:rsidRPr="0091196F">
        <w:rPr>
          <w:rFonts w:eastAsia="Times New Roman"/>
          <w:b/>
          <w:bCs/>
          <w:color w:val="000000"/>
          <w:szCs w:val="22"/>
          <w:u w:val="single"/>
          <w:shd w:val="clear" w:color="auto" w:fill="00FF00"/>
        </w:rPr>
        <w:t>revolution in Iran</w:t>
      </w:r>
      <w:r w:rsidRPr="0091196F">
        <w:rPr>
          <w:rFonts w:eastAsia="Times New Roman"/>
          <w:color w:val="000000"/>
          <w:sz w:val="8"/>
          <w:szCs w:val="8"/>
        </w:rPr>
        <w:t xml:space="preserve"> overthrew the Shah and the Soviets invaded Afghanistan, Washington began to fear that someday it might be denied access to Persian Gulf oil. At that point, President Jimmy Carter promptly announced what came to be called the Carter Doctrine. In his 1980 State of the Union Address, Carter affirmed that any move to impede the flow of oil from the Gulf would be viewed as a threat to America’s “vital interests” and would be repelled by “any means necessary, including military force.” In 1990, this principle was invoked by President George H.W. Bush to justify intervention in </w:t>
      </w:r>
      <w:r w:rsidRPr="0091196F">
        <w:rPr>
          <w:rFonts w:eastAsia="Times New Roman"/>
          <w:b/>
          <w:bCs/>
          <w:color w:val="000000"/>
          <w:szCs w:val="22"/>
          <w:u w:val="single"/>
          <w:shd w:val="clear" w:color="auto" w:fill="00FF00"/>
        </w:rPr>
        <w:t>the first</w:t>
      </w:r>
      <w:r w:rsidRPr="0091196F">
        <w:rPr>
          <w:rFonts w:eastAsia="Times New Roman"/>
          <w:color w:val="000000"/>
          <w:sz w:val="8"/>
          <w:szCs w:val="8"/>
        </w:rPr>
        <w:t xml:space="preserve"> Persian </w:t>
      </w:r>
      <w:r w:rsidRPr="0091196F">
        <w:rPr>
          <w:rFonts w:eastAsia="Times New Roman"/>
          <w:b/>
          <w:bCs/>
          <w:color w:val="000000"/>
          <w:szCs w:val="22"/>
          <w:u w:val="single"/>
          <w:shd w:val="clear" w:color="auto" w:fill="00FF00"/>
        </w:rPr>
        <w:t>Gulf War</w:t>
      </w:r>
      <w:r w:rsidRPr="0091196F">
        <w:rPr>
          <w:rFonts w:eastAsia="Times New Roman"/>
          <w:color w:val="000000"/>
          <w:sz w:val="8"/>
          <w:szCs w:val="8"/>
        </w:rPr>
        <w:t xml:space="preserve">, just as his son would use it, in part, to justify the 2003 invasion of Iraq. Today, it remains the basis for US plans to employ force to stop the Iranians from closing the Strait of Hormuz, the strategic waterway connecting the Persian Gulf to the Indian Ocean through which about 35 percent of the world’s seaborne oil commerce passes. Recently, a set of resource conflicts have been rising toward the boiling point between </w:t>
      </w:r>
      <w:r w:rsidRPr="0091196F">
        <w:rPr>
          <w:rFonts w:eastAsia="Times New Roman"/>
          <w:b/>
          <w:bCs/>
          <w:color w:val="000000"/>
          <w:szCs w:val="22"/>
          <w:u w:val="single"/>
          <w:shd w:val="clear" w:color="auto" w:fill="00FF00"/>
        </w:rPr>
        <w:t>China</w:t>
      </w:r>
      <w:r w:rsidRPr="0091196F">
        <w:rPr>
          <w:rFonts w:eastAsia="Times New Roman"/>
          <w:color w:val="000000"/>
          <w:sz w:val="8"/>
          <w:szCs w:val="8"/>
        </w:rPr>
        <w:t xml:space="preserve"> and its neighbors in Southeast Asia when it comes to control of offshore oil and gas reserves </w:t>
      </w:r>
      <w:r w:rsidRPr="0091196F">
        <w:rPr>
          <w:rFonts w:eastAsia="Times New Roman"/>
          <w:color w:val="000000"/>
          <w:szCs w:val="22"/>
          <w:u w:val="single"/>
          <w:shd w:val="clear" w:color="auto" w:fill="00FF00"/>
        </w:rPr>
        <w:t>in the</w:t>
      </w:r>
      <w:r w:rsidRPr="0091196F">
        <w:rPr>
          <w:rFonts w:eastAsia="Times New Roman"/>
          <w:color w:val="000000"/>
          <w:szCs w:val="22"/>
          <w:u w:val="single"/>
        </w:rPr>
        <w:t xml:space="preserve"> </w:t>
      </w:r>
      <w:r w:rsidRPr="0091196F">
        <w:rPr>
          <w:rFonts w:eastAsia="Times New Roman"/>
          <w:b/>
          <w:bCs/>
          <w:color w:val="000000"/>
          <w:szCs w:val="22"/>
          <w:u w:val="single"/>
          <w:shd w:val="clear" w:color="auto" w:fill="00FF00"/>
        </w:rPr>
        <w:t>S</w:t>
      </w:r>
      <w:r w:rsidRPr="0091196F">
        <w:rPr>
          <w:rFonts w:eastAsia="Times New Roman"/>
          <w:color w:val="000000"/>
          <w:szCs w:val="22"/>
          <w:u w:val="single"/>
        </w:rPr>
        <w:t xml:space="preserve">outh </w:t>
      </w:r>
      <w:r w:rsidRPr="0091196F">
        <w:rPr>
          <w:rFonts w:eastAsia="Times New Roman"/>
          <w:b/>
          <w:bCs/>
          <w:color w:val="000000"/>
          <w:szCs w:val="22"/>
          <w:u w:val="single"/>
          <w:shd w:val="clear" w:color="auto" w:fill="00FF00"/>
        </w:rPr>
        <w:t>C</w:t>
      </w:r>
      <w:r w:rsidRPr="0091196F">
        <w:rPr>
          <w:rFonts w:eastAsia="Times New Roman"/>
          <w:color w:val="000000"/>
          <w:szCs w:val="22"/>
          <w:u w:val="single"/>
        </w:rPr>
        <w:t xml:space="preserve">hina </w:t>
      </w:r>
      <w:r w:rsidRPr="0091196F">
        <w:rPr>
          <w:rFonts w:eastAsia="Times New Roman"/>
          <w:b/>
          <w:bCs/>
          <w:color w:val="000000"/>
          <w:szCs w:val="22"/>
          <w:u w:val="single"/>
          <w:shd w:val="clear" w:color="auto" w:fill="00FF00"/>
        </w:rPr>
        <w:t>S</w:t>
      </w:r>
      <w:r w:rsidRPr="0091196F">
        <w:rPr>
          <w:rFonts w:eastAsia="Times New Roman"/>
          <w:color w:val="000000"/>
          <w:szCs w:val="22"/>
          <w:u w:val="single"/>
        </w:rPr>
        <w:t>ea.</w:t>
      </w:r>
      <w:r w:rsidRPr="0091196F">
        <w:rPr>
          <w:rFonts w:eastAsia="Times New Roman"/>
          <w:color w:val="000000"/>
          <w:sz w:val="8"/>
          <w:szCs w:val="8"/>
        </w:rPr>
        <w:t xml:space="preserve"> Although the resulting naval clashes have yet to result in a loss of life, a strong possibility of military escalation exists. A similar situation has also arisen in the East China Sea, where China and Japan are jousting for control over similarly valuable undersea reserves. Meanwhile, in the South Atlantic Ocean, Argentina and Britain are once again squabbling over the Falkland Islands (called Las Malvinas by the Argentinians) because oil has been discovered in surrounding waters. By all accounts, </w:t>
      </w:r>
      <w:r w:rsidRPr="0091196F">
        <w:rPr>
          <w:rFonts w:eastAsia="Times New Roman"/>
          <w:color w:val="000000"/>
          <w:szCs w:val="22"/>
          <w:u w:val="single"/>
        </w:rPr>
        <w:t xml:space="preserve">resource-driven </w:t>
      </w:r>
      <w:r w:rsidRPr="0091196F">
        <w:rPr>
          <w:rFonts w:eastAsia="Times New Roman"/>
          <w:color w:val="000000"/>
          <w:szCs w:val="22"/>
          <w:u w:val="single"/>
          <w:shd w:val="clear" w:color="auto" w:fill="00FF00"/>
        </w:rPr>
        <w:t>potential conflicts</w:t>
      </w:r>
      <w:r w:rsidRPr="0091196F">
        <w:rPr>
          <w:rFonts w:eastAsia="Times New Roman"/>
          <w:color w:val="000000"/>
          <w:szCs w:val="22"/>
          <w:u w:val="single"/>
        </w:rPr>
        <w:t xml:space="preserve"> like these </w:t>
      </w:r>
      <w:r w:rsidRPr="0091196F">
        <w:rPr>
          <w:rFonts w:eastAsia="Times New Roman"/>
          <w:color w:val="000000"/>
          <w:szCs w:val="22"/>
          <w:u w:val="single"/>
          <w:shd w:val="clear" w:color="auto" w:fill="00FF00"/>
        </w:rPr>
        <w:t>will</w:t>
      </w:r>
      <w:r w:rsidRPr="0091196F">
        <w:rPr>
          <w:rFonts w:eastAsia="Times New Roman"/>
          <w:color w:val="000000"/>
          <w:szCs w:val="22"/>
          <w:u w:val="single"/>
        </w:rPr>
        <w:t xml:space="preserve"> only </w:t>
      </w:r>
      <w:r w:rsidRPr="0091196F">
        <w:rPr>
          <w:rFonts w:eastAsia="Times New Roman"/>
          <w:b/>
          <w:bCs/>
          <w:color w:val="000000"/>
          <w:szCs w:val="22"/>
          <w:u w:val="single"/>
          <w:shd w:val="clear" w:color="auto" w:fill="00FF00"/>
        </w:rPr>
        <w:t>multiply</w:t>
      </w:r>
      <w:r w:rsidRPr="0091196F">
        <w:rPr>
          <w:rFonts w:eastAsia="Times New Roman"/>
          <w:color w:val="000000"/>
          <w:szCs w:val="22"/>
          <w:u w:val="single"/>
        </w:rPr>
        <w:t xml:space="preserve"> in the years ahead </w:t>
      </w:r>
      <w:r w:rsidRPr="0091196F">
        <w:rPr>
          <w:rFonts w:eastAsia="Times New Roman"/>
          <w:color w:val="000000"/>
          <w:szCs w:val="22"/>
          <w:u w:val="single"/>
          <w:shd w:val="clear" w:color="auto" w:fill="00FF00"/>
        </w:rPr>
        <w:t>as</w:t>
      </w:r>
      <w:r w:rsidRPr="0091196F">
        <w:rPr>
          <w:rFonts w:eastAsia="Times New Roman"/>
          <w:color w:val="000000"/>
          <w:szCs w:val="22"/>
          <w:u w:val="single"/>
        </w:rPr>
        <w:t xml:space="preserve"> demand rises, supplies dwindle and more of </w:t>
      </w:r>
      <w:r w:rsidRPr="0091196F">
        <w:rPr>
          <w:rFonts w:eastAsia="Times New Roman"/>
          <w:color w:val="000000"/>
          <w:szCs w:val="22"/>
          <w:u w:val="single"/>
          <w:shd w:val="clear" w:color="auto" w:fill="00FF00"/>
        </w:rPr>
        <w:t>what remains will be found in disputed areas</w:t>
      </w:r>
      <w:r w:rsidRPr="0091196F">
        <w:rPr>
          <w:rFonts w:eastAsia="Times New Roman"/>
          <w:color w:val="000000"/>
          <w:sz w:val="8"/>
          <w:szCs w:val="8"/>
        </w:rPr>
        <w:t xml:space="preserve">. In a 2012 study titled Resources Futures, the respected British think-tank Chatham House expressed particular concern about possible resource wars over water, especially in areas like the Nile and Jordan River basins where several groups or countries must share the same river for the majority of their water </w:t>
      </w:r>
      <w:proofErr w:type="gramStart"/>
      <w:r w:rsidRPr="0091196F">
        <w:rPr>
          <w:rFonts w:eastAsia="Times New Roman"/>
          <w:color w:val="000000"/>
          <w:sz w:val="8"/>
          <w:szCs w:val="8"/>
        </w:rPr>
        <w:t>supplies</w:t>
      </w:r>
      <w:proofErr w:type="gramEnd"/>
      <w:r w:rsidRPr="0091196F">
        <w:rPr>
          <w:rFonts w:eastAsia="Times New Roman"/>
          <w:color w:val="000000"/>
          <w:sz w:val="8"/>
          <w:szCs w:val="8"/>
        </w:rPr>
        <w:t xml:space="preserve"> and few possess the wherewithal to develop alternatives. “Against this backdrop of tight supplies and competition, issues related to water rights, prices, and pollution are becoming contentious,” the report noted. “In areas with limited capacity to govern shared resources, balance competing demands, and mobilize new investments, tensions over water may erupt into more open confrontations.” </w:t>
      </w:r>
    </w:p>
    <w:sectPr w:rsidR="0091196F" w:rsidRPr="0091196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16cid:durableId="1527065280">
    <w:abstractNumId w:val="10"/>
  </w:num>
  <w:num w:numId="2" w16cid:durableId="545218980">
    <w:abstractNumId w:val="8"/>
  </w:num>
  <w:num w:numId="3" w16cid:durableId="264776499">
    <w:abstractNumId w:val="7"/>
  </w:num>
  <w:num w:numId="4" w16cid:durableId="13960899">
    <w:abstractNumId w:val="6"/>
  </w:num>
  <w:num w:numId="5" w16cid:durableId="1636333651">
    <w:abstractNumId w:val="5"/>
  </w:num>
  <w:num w:numId="6" w16cid:durableId="888150146">
    <w:abstractNumId w:val="9"/>
  </w:num>
  <w:num w:numId="7" w16cid:durableId="2018845018">
    <w:abstractNumId w:val="4"/>
  </w:num>
  <w:num w:numId="8" w16cid:durableId="1848328986">
    <w:abstractNumId w:val="3"/>
  </w:num>
  <w:num w:numId="9" w16cid:durableId="1754469408">
    <w:abstractNumId w:val="2"/>
  </w:num>
  <w:num w:numId="10" w16cid:durableId="1228495305">
    <w:abstractNumId w:val="1"/>
  </w:num>
  <w:num w:numId="11" w16cid:durableId="14714826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7"/>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1196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97946"/>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4FF7"/>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195D"/>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37CD"/>
    <w:rsid w:val="00674A78"/>
    <w:rsid w:val="00696A16"/>
    <w:rsid w:val="006A02A4"/>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196F"/>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47D"/>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404F"/>
    <w:rsid w:val="00CA013C"/>
    <w:rsid w:val="00CA6D6D"/>
    <w:rsid w:val="00CA7D17"/>
    <w:rsid w:val="00CB7275"/>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06BC"/>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2205"/>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0A4056"/>
  <w14:defaultImageDpi w14:val="300"/>
  <w15:docId w15:val="{C48E5447-009A-AA47-AFF5-2D244A91F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1196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1196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1196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1196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91196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1196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1196F"/>
  </w:style>
  <w:style w:type="character" w:customStyle="1" w:styleId="Heading1Char">
    <w:name w:val="Heading 1 Char"/>
    <w:aliases w:val="Pocket Char"/>
    <w:basedOn w:val="DefaultParagraphFont"/>
    <w:link w:val="Heading1"/>
    <w:uiPriority w:val="9"/>
    <w:rsid w:val="0091196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1196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1196F"/>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91196F"/>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91196F"/>
    <w:rPr>
      <w:b/>
      <w:sz w:val="16"/>
      <w:u w:val="none"/>
    </w:rPr>
  </w:style>
  <w:style w:type="character" w:customStyle="1" w:styleId="StyleUnderline">
    <w:name w:val="Style Underline"/>
    <w:aliases w:val="Underline"/>
    <w:basedOn w:val="DefaultParagraphFont"/>
    <w:uiPriority w:val="1"/>
    <w:qFormat/>
    <w:rsid w:val="0091196F"/>
    <w:rPr>
      <w:b w:val="0"/>
      <w:sz w:val="22"/>
      <w:u w:val="single"/>
    </w:rPr>
  </w:style>
  <w:style w:type="character" w:styleId="Emphasis">
    <w:name w:val="Emphasis"/>
    <w:basedOn w:val="DefaultParagraphFont"/>
    <w:uiPriority w:val="20"/>
    <w:qFormat/>
    <w:rsid w:val="0091196F"/>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91196F"/>
    <w:rPr>
      <w:color w:val="auto"/>
      <w:u w:val="none"/>
    </w:rPr>
  </w:style>
  <w:style w:type="character" w:styleId="Hyperlink">
    <w:name w:val="Hyperlink"/>
    <w:basedOn w:val="DefaultParagraphFont"/>
    <w:uiPriority w:val="99"/>
    <w:semiHidden/>
    <w:unhideWhenUsed/>
    <w:rsid w:val="0091196F"/>
    <w:rPr>
      <w:color w:val="auto"/>
      <w:u w:val="none"/>
    </w:rPr>
  </w:style>
  <w:style w:type="paragraph" w:styleId="DocumentMap">
    <w:name w:val="Document Map"/>
    <w:basedOn w:val="Normal"/>
    <w:link w:val="DocumentMapChar"/>
    <w:uiPriority w:val="99"/>
    <w:semiHidden/>
    <w:unhideWhenUsed/>
    <w:rsid w:val="0091196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1196F"/>
    <w:rPr>
      <w:rFonts w:ascii="Lucida Grande" w:hAnsi="Lucida Grande" w:cs="Lucida Grande"/>
    </w:rPr>
  </w:style>
  <w:style w:type="paragraph" w:customStyle="1" w:styleId="BigJr">
    <w:name w:val="Big Jr."/>
    <w:basedOn w:val="Normal"/>
    <w:autoRedefine/>
    <w:qFormat/>
    <w:rsid w:val="0091196F"/>
    <w:pPr>
      <w:spacing w:after="0"/>
    </w:pPr>
    <w:rPr>
      <w:b/>
      <w:color w:val="000000"/>
      <w:sz w:val="24"/>
      <w:szCs w:val="28"/>
    </w:rPr>
  </w:style>
  <w:style w:type="paragraph" w:styleId="NormalWeb">
    <w:name w:val="Normal (Web)"/>
    <w:basedOn w:val="Normal"/>
    <w:uiPriority w:val="99"/>
    <w:semiHidden/>
    <w:unhideWhenUsed/>
    <w:rsid w:val="0091196F"/>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154807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henation.com/article/archive/how-resource-scarcity-and-climate-change-could-produce-global-explosion/" TargetMode="External"/><Relationship Id="rId5" Type="http://schemas.openxmlformats.org/officeDocument/2006/relationships/numbering" Target="numbering.xml"/><Relationship Id="rId10" Type="http://schemas.openxmlformats.org/officeDocument/2006/relationships/hyperlink" Target="https://scholarship.law.wm.edu/cgi/viewcontent.cgi?referer=https://www.google.com/&amp;httpsredir=1&amp;article=1653&amp;context=wmelpr" TargetMode="External"/><Relationship Id="rId4" Type="http://schemas.openxmlformats.org/officeDocument/2006/relationships/customXml" Target="../customXml/item4.xml"/><Relationship Id="rId9" Type="http://schemas.openxmlformats.org/officeDocument/2006/relationships/hyperlink" Target="https://www.globalriskintel.com/insights/three-salient-risks-mining-spa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mpantul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Pages>
  <Words>2207</Words>
  <Characters>12580</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14758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Ramamurty Pantula 23</dc:creator>
  <cp:keywords>5.2</cp:keywords>
  <dc:description/>
  <cp:lastModifiedBy>Ramamurty Pantula 23</cp:lastModifiedBy>
  <cp:revision>1</cp:revision>
  <dcterms:created xsi:type="dcterms:W3CDTF">2022-04-23T18:40:00Z</dcterms:created>
  <dcterms:modified xsi:type="dcterms:W3CDTF">2022-04-23T18:45:00Z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