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CA066" w14:textId="77777777" w:rsidR="000D4DC4" w:rsidRPr="000D4DC4" w:rsidRDefault="000D4DC4" w:rsidP="000D4DC4">
      <w:pPr>
        <w:pStyle w:val="Heading3"/>
        <w:rPr>
          <w:rFonts w:eastAsia="Calibri" w:cs="Calibri"/>
        </w:rPr>
      </w:pPr>
      <w:r w:rsidRPr="000D4DC4">
        <w:rPr>
          <w:rFonts w:eastAsia="Calibri" w:cs="Calibri"/>
        </w:rPr>
        <w:t>1AC---Plan</w:t>
      </w:r>
    </w:p>
    <w:p w14:paraId="72826176" w14:textId="77777777" w:rsidR="000D4DC4" w:rsidRPr="000D4DC4" w:rsidRDefault="000D4DC4" w:rsidP="000D4DC4">
      <w:pPr>
        <w:pStyle w:val="Heading4"/>
        <w:rPr>
          <w:rFonts w:cs="Calibri"/>
        </w:rPr>
      </w:pPr>
      <w:r w:rsidRPr="000D4DC4">
        <w:rPr>
          <w:rFonts w:cs="Calibri"/>
        </w:rPr>
        <w:t>The member nations of the World Trade Organization ought to reduce intellectual property protections for medicines.</w:t>
      </w:r>
    </w:p>
    <w:p w14:paraId="0EE1E82D" w14:textId="77777777" w:rsidR="000D4DC4" w:rsidRPr="000D4DC4" w:rsidRDefault="000D4DC4" w:rsidP="000D4DC4"/>
    <w:p w14:paraId="0B94C704" w14:textId="77777777" w:rsidR="000D4DC4" w:rsidRPr="000D4DC4" w:rsidRDefault="000D4DC4" w:rsidP="000D4DC4">
      <w:pPr>
        <w:pStyle w:val="Heading4"/>
        <w:rPr>
          <w:rFonts w:cs="Calibri"/>
        </w:rPr>
      </w:pPr>
      <w:r w:rsidRPr="000D4DC4">
        <w:rPr>
          <w:rFonts w:cs="Calibri"/>
        </w:rPr>
        <w:t xml:space="preserve">Enforcement is done through </w:t>
      </w:r>
      <w:r w:rsidRPr="000D4DC4">
        <w:rPr>
          <w:rFonts w:cs="Calibri"/>
          <w:u w:val="single"/>
        </w:rPr>
        <w:t>waiving TRIPS protections</w:t>
      </w:r>
      <w:r w:rsidRPr="000D4DC4">
        <w:rPr>
          <w:rFonts w:cs="Calibri"/>
        </w:rPr>
        <w:t xml:space="preserve"> and </w:t>
      </w:r>
      <w:r w:rsidRPr="000D4DC4">
        <w:rPr>
          <w:rFonts w:cs="Calibri"/>
          <w:u w:val="single"/>
        </w:rPr>
        <w:t>modifying relevant domestic law</w:t>
      </w:r>
      <w:r w:rsidRPr="000D4DC4">
        <w:rPr>
          <w:rFonts w:cs="Calibri"/>
        </w:rPr>
        <w:t xml:space="preserve"> to ensure patent protections are reduced---spec is delineated in the card.</w:t>
      </w:r>
    </w:p>
    <w:p w14:paraId="65A38E90" w14:textId="77777777" w:rsidR="000D4DC4" w:rsidRPr="000D4DC4" w:rsidRDefault="000D4DC4" w:rsidP="000D4DC4">
      <w:r w:rsidRPr="000D4DC4">
        <w:rPr>
          <w:rStyle w:val="Style13ptBold"/>
        </w:rPr>
        <w:t>Jones et al. 21</w:t>
      </w:r>
      <w:r w:rsidRPr="000D4DC4">
        <w:t xml:space="preserve">, Mike Jones, J.D., cum laude, Brooklyn Law School, 2014. Sean McConnell, University of Pittsburgh School of Law, J.D., 2002. Lauren Giambalvo, University of Georgia School of Law, J.D., magna cum laude, Order of the Coif, 2019; Georgia Law Review. Emily Harmon, Villanova University Charles Widger School of Law, J.D., 2020. Ipwatchdog, August 9, 2021. “What is a ‘Patent Waiver’ Anyway? Zooming Out on the TRIPS COVID IP Waiver Debate” </w:t>
      </w:r>
      <w:hyperlink r:id="rId9" w:history="1">
        <w:r w:rsidRPr="000D4DC4">
          <w:rPr>
            <w:rStyle w:val="Hyperlink"/>
          </w:rPr>
          <w:t>https://www.ipwatchdog.com/2021/08/09/patent-waiver-anyway-zooming-trips-covid-ipwaiver-debate/id=136381/</w:t>
        </w:r>
      </w:hyperlink>
      <w:r w:rsidRPr="000D4DC4">
        <w:t xml:space="preserve"> brett</w:t>
      </w:r>
    </w:p>
    <w:p w14:paraId="4EA1074C" w14:textId="77777777" w:rsidR="000D4DC4" w:rsidRPr="000D4DC4" w:rsidRDefault="000D4DC4" w:rsidP="000D4DC4">
      <w:pPr>
        <w:rPr>
          <w:sz w:val="16"/>
        </w:rPr>
      </w:pPr>
      <w:r w:rsidRPr="000D4DC4">
        <w:rPr>
          <w:sz w:val="16"/>
        </w:rPr>
        <w:t xml:space="preserve">Scientists, engineers, and everyday people have developed solutions for testing, preventing, and treating the COVID-19 disease. Ordinarily, we wouldn’t think twice about granting patents on these inventions. But, today, </w:t>
      </w:r>
      <w:r w:rsidRPr="000D4DC4">
        <w:rPr>
          <w:rStyle w:val="StyleUnderline"/>
        </w:rPr>
        <w:t>when COVID</w:t>
      </w:r>
      <w:r w:rsidRPr="000D4DC4">
        <w:rPr>
          <w:sz w:val="16"/>
        </w:rPr>
        <w:t xml:space="preserve">-19 </w:t>
      </w:r>
      <w:r w:rsidRPr="000D4DC4">
        <w:rPr>
          <w:rStyle w:val="StyleUnderline"/>
        </w:rPr>
        <w:t>is spreading all over the world and killing millions</w:t>
      </w:r>
      <w:r w:rsidRPr="000D4DC4">
        <w:rPr>
          <w:sz w:val="16"/>
        </w:rPr>
        <w:t xml:space="preserve"> of people, some </w:t>
      </w:r>
      <w:r w:rsidRPr="000D4DC4">
        <w:rPr>
          <w:rStyle w:val="StyleUnderline"/>
        </w:rPr>
        <w:t>world leaders are questioning whether we should be granting the exclusionary rights of patent protection on inventions that help respond to the pandemic</w:t>
      </w:r>
      <w:r w:rsidRPr="000D4DC4">
        <w:rPr>
          <w:sz w:val="16"/>
        </w:rPr>
        <w:t xml:space="preserve">. Included in that group is the Biden-Harris Administration, which, in May, announced their support of </w:t>
      </w:r>
      <w:r w:rsidRPr="000D4DC4">
        <w:rPr>
          <w:rStyle w:val="StyleUnderline"/>
          <w:highlight w:val="green"/>
        </w:rPr>
        <w:t xml:space="preserve">an </w:t>
      </w:r>
      <w:r w:rsidRPr="000D4DC4">
        <w:rPr>
          <w:rStyle w:val="Emphasis"/>
          <w:highlight w:val="green"/>
        </w:rPr>
        <w:t>“IP waiver”</w:t>
      </w:r>
      <w:r w:rsidRPr="000D4DC4">
        <w:rPr>
          <w:rStyle w:val="StyleUnderline"/>
          <w:highlight w:val="green"/>
        </w:rPr>
        <w:t xml:space="preserve"> on COVID 19 vaccines</w:t>
      </w:r>
      <w:r w:rsidRPr="000D4DC4">
        <w:rPr>
          <w:sz w:val="16"/>
        </w:rPr>
        <w:t>.</w:t>
      </w:r>
    </w:p>
    <w:p w14:paraId="12A1D869" w14:textId="77777777" w:rsidR="000D4DC4" w:rsidRPr="000D4DC4" w:rsidRDefault="000D4DC4" w:rsidP="000D4DC4">
      <w:pPr>
        <w:rPr>
          <w:sz w:val="16"/>
          <w:szCs w:val="16"/>
        </w:rPr>
      </w:pPr>
      <w:r w:rsidRPr="000D4DC4">
        <w:rPr>
          <w:sz w:val="16"/>
          <w:szCs w:val="16"/>
        </w:rPr>
        <w:t>Patent Waiver</w:t>
      </w:r>
    </w:p>
    <w:p w14:paraId="65F7F9E7" w14:textId="77777777" w:rsidR="000D4DC4" w:rsidRPr="000D4DC4" w:rsidRDefault="000D4DC4" w:rsidP="000D4DC4">
      <w:pPr>
        <w:rPr>
          <w:sz w:val="16"/>
        </w:rPr>
      </w:pPr>
      <w:r w:rsidRPr="000D4DC4">
        <w:rPr>
          <w:rStyle w:val="StyleUnderline"/>
        </w:rPr>
        <w:t>The “patent waiver”</w:t>
      </w:r>
      <w:r w:rsidRPr="000D4DC4">
        <w:rPr>
          <w:sz w:val="16"/>
        </w:rPr>
        <w:t xml:space="preserve"> is a proposal to </w:t>
      </w:r>
      <w:r w:rsidRPr="000D4DC4">
        <w:rPr>
          <w:rStyle w:val="StyleUnderline"/>
          <w:highlight w:val="green"/>
        </w:rPr>
        <w:t>waive certain provisions of the</w:t>
      </w:r>
      <w:r w:rsidRPr="000D4DC4">
        <w:rPr>
          <w:sz w:val="16"/>
        </w:rPr>
        <w:t xml:space="preserve"> Trade-Related Aspects of Intellectual Property (</w:t>
      </w:r>
      <w:r w:rsidRPr="000D4DC4">
        <w:rPr>
          <w:rStyle w:val="Emphasis"/>
          <w:highlight w:val="green"/>
        </w:rPr>
        <w:t>TRIPS</w:t>
      </w:r>
      <w:r w:rsidRPr="000D4DC4">
        <w:rPr>
          <w:sz w:val="16"/>
        </w:rPr>
        <w:t xml:space="preserve">) </w:t>
      </w:r>
      <w:r w:rsidRPr="000D4DC4">
        <w:rPr>
          <w:rStyle w:val="StyleUnderline"/>
          <w:highlight w:val="green"/>
        </w:rPr>
        <w:t>Agreement</w:t>
      </w:r>
      <w:r w:rsidRPr="000D4DC4">
        <w:rPr>
          <w:rStyle w:val="StyleUnderline"/>
        </w:rPr>
        <w:t xml:space="preserve"> for three years</w:t>
      </w:r>
      <w:r w:rsidRPr="000D4DC4">
        <w:rPr>
          <w:sz w:val="16"/>
        </w:rPr>
        <w:t xml:space="preserve">. </w:t>
      </w:r>
      <w:r w:rsidRPr="000D4DC4">
        <w:rPr>
          <w:rStyle w:val="StyleUnderline"/>
          <w:highlight w:val="green"/>
        </w:rPr>
        <w:t>The TRIPS Agreement requires</w:t>
      </w:r>
      <w:r w:rsidRPr="000D4DC4">
        <w:rPr>
          <w:sz w:val="16"/>
        </w:rPr>
        <w:t xml:space="preserve"> certain member countries (“</w:t>
      </w:r>
      <w:r w:rsidRPr="000D4DC4">
        <w:rPr>
          <w:rStyle w:val="StyleUnderline"/>
          <w:highlight w:val="green"/>
        </w:rPr>
        <w:t>Members</w:t>
      </w:r>
      <w:r w:rsidRPr="000D4DC4">
        <w:rPr>
          <w:sz w:val="16"/>
        </w:rPr>
        <w:t xml:space="preserve">”), including the United States, </w:t>
      </w:r>
      <w:r w:rsidRPr="000D4DC4">
        <w:rPr>
          <w:rStyle w:val="StyleUnderline"/>
        </w:rPr>
        <w:t xml:space="preserve">to </w:t>
      </w:r>
      <w:r w:rsidRPr="000D4DC4">
        <w:rPr>
          <w:rStyle w:val="StyleUnderline"/>
          <w:highlight w:val="green"/>
        </w:rPr>
        <w:t>have certain</w:t>
      </w:r>
      <w:r w:rsidRPr="000D4DC4">
        <w:rPr>
          <w:rStyle w:val="StyleUnderline"/>
        </w:rPr>
        <w:t xml:space="preserve"> minimum intellectual property </w:t>
      </w:r>
      <w:r w:rsidRPr="000D4DC4">
        <w:rPr>
          <w:rStyle w:val="StyleUnderline"/>
          <w:highlight w:val="green"/>
        </w:rPr>
        <w:t>protections</w:t>
      </w:r>
      <w:r w:rsidRPr="000D4DC4">
        <w:rPr>
          <w:sz w:val="16"/>
        </w:rPr>
        <w:t>. While this proposal is often referred to as a “</w:t>
      </w:r>
      <w:r w:rsidRPr="000D4DC4">
        <w:rPr>
          <w:rStyle w:val="Emphasis"/>
          <w:highlight w:val="green"/>
        </w:rPr>
        <w:t>patent</w:t>
      </w:r>
      <w:r w:rsidRPr="000D4DC4">
        <w:rPr>
          <w:sz w:val="16"/>
        </w:rPr>
        <w:t xml:space="preserve"> waiver,” the proposal would also waive sections associated with </w:t>
      </w:r>
      <w:r w:rsidRPr="000D4DC4">
        <w:rPr>
          <w:rStyle w:val="Emphasis"/>
          <w:highlight w:val="green"/>
        </w:rPr>
        <w:t>copyright</w:t>
      </w:r>
      <w:r w:rsidRPr="000D4DC4">
        <w:rPr>
          <w:sz w:val="16"/>
        </w:rPr>
        <w:t xml:space="preserve">, </w:t>
      </w:r>
      <w:r w:rsidRPr="000D4DC4">
        <w:rPr>
          <w:rStyle w:val="Emphasis"/>
          <w:highlight w:val="green"/>
        </w:rPr>
        <w:t>industrial designs</w:t>
      </w:r>
      <w:r w:rsidRPr="000D4DC4">
        <w:rPr>
          <w:sz w:val="16"/>
        </w:rPr>
        <w:t xml:space="preserve">, </w:t>
      </w:r>
      <w:r w:rsidRPr="000D4DC4">
        <w:rPr>
          <w:rStyle w:val="StyleUnderline"/>
          <w:highlight w:val="green"/>
        </w:rPr>
        <w:t>and</w:t>
      </w:r>
      <w:r w:rsidRPr="000D4DC4">
        <w:rPr>
          <w:sz w:val="16"/>
        </w:rPr>
        <w:t xml:space="preserve"> </w:t>
      </w:r>
      <w:r w:rsidRPr="000D4DC4">
        <w:rPr>
          <w:rStyle w:val="Emphasis"/>
          <w:highlight w:val="green"/>
        </w:rPr>
        <w:t>undisclosed information</w:t>
      </w:r>
      <w:r w:rsidRPr="000D4DC4">
        <w:rPr>
          <w:sz w:val="16"/>
        </w:rPr>
        <w:t>.</w:t>
      </w:r>
    </w:p>
    <w:p w14:paraId="753AF0E0" w14:textId="77777777" w:rsidR="000D4DC4" w:rsidRPr="000D4DC4" w:rsidRDefault="000D4DC4" w:rsidP="000D4DC4">
      <w:pPr>
        <w:rPr>
          <w:sz w:val="16"/>
        </w:rPr>
      </w:pPr>
      <w:r w:rsidRPr="000D4DC4">
        <w:rPr>
          <w:rStyle w:val="StyleUnderline"/>
          <w:highlight w:val="green"/>
        </w:rPr>
        <w:t>The proposal seeks to waive</w:t>
      </w:r>
      <w:r w:rsidRPr="000D4DC4">
        <w:rPr>
          <w:rStyle w:val="StyleUnderline"/>
        </w:rPr>
        <w:t xml:space="preserve"> Part II, Section 5 Patents of the </w:t>
      </w:r>
      <w:r w:rsidRPr="000D4DC4">
        <w:rPr>
          <w:rStyle w:val="StyleUnderline"/>
          <w:highlight w:val="green"/>
        </w:rPr>
        <w:t>TRIPS</w:t>
      </w:r>
      <w:r w:rsidRPr="000D4DC4">
        <w:rPr>
          <w:rStyle w:val="StyleUnderline"/>
        </w:rPr>
        <w:t xml:space="preserve"> Agreement and the associated enforcement sections only with respect to “health products</w:t>
      </w:r>
      <w:r w:rsidRPr="000D4DC4">
        <w:rPr>
          <w:sz w:val="16"/>
        </w:rPr>
        <w:t xml:space="preserve"> and technologies including diagnostics, therapeutics, vaccines, medical devices, personal protective equipment, their materials or components, </w:t>
      </w:r>
      <w:r w:rsidRPr="000D4DC4">
        <w:rPr>
          <w:rStyle w:val="StyleUnderline"/>
        </w:rPr>
        <w:t xml:space="preserve">and their methods and means of manufacture </w:t>
      </w:r>
      <w:r w:rsidRPr="000D4DC4">
        <w:rPr>
          <w:rStyle w:val="StyleUnderline"/>
          <w:highlight w:val="green"/>
        </w:rPr>
        <w:t xml:space="preserve">for the </w:t>
      </w:r>
      <w:r w:rsidRPr="000D4DC4">
        <w:rPr>
          <w:rStyle w:val="Emphasis"/>
          <w:highlight w:val="green"/>
        </w:rPr>
        <w:t>prevention, treatment or containment of COVID-19”</w:t>
      </w:r>
      <w:r w:rsidRPr="000D4DC4">
        <w:rPr>
          <w:rStyle w:val="StyleUnderline"/>
          <w:highlight w:val="green"/>
        </w:rPr>
        <w:t xml:space="preserve"> for </w:t>
      </w:r>
      <w:r w:rsidRPr="000D4DC4">
        <w:rPr>
          <w:rStyle w:val="StyleUnderline"/>
        </w:rPr>
        <w:t xml:space="preserve">a period of </w:t>
      </w:r>
      <w:r w:rsidRPr="000D4DC4">
        <w:rPr>
          <w:rStyle w:val="Emphasis"/>
          <w:highlight w:val="green"/>
        </w:rPr>
        <w:t>three years</w:t>
      </w:r>
      <w:r w:rsidRPr="000D4DC4">
        <w:rPr>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7137B908" w14:textId="77777777" w:rsidR="000D4DC4" w:rsidRPr="000D4DC4" w:rsidRDefault="000D4DC4" w:rsidP="000D4DC4">
      <w:pPr>
        <w:rPr>
          <w:sz w:val="16"/>
          <w:szCs w:val="16"/>
        </w:rPr>
      </w:pPr>
      <w:r w:rsidRPr="000D4DC4">
        <w:rPr>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01C26B42" w14:textId="77777777" w:rsidR="000D4DC4" w:rsidRPr="000D4DC4" w:rsidRDefault="000D4DC4" w:rsidP="000D4DC4">
      <w:pPr>
        <w:rPr>
          <w:sz w:val="16"/>
        </w:rPr>
      </w:pPr>
      <w:r w:rsidRPr="000D4DC4">
        <w:rPr>
          <w:rStyle w:val="StyleUnderline"/>
        </w:rPr>
        <w:t xml:space="preserve">If provisions in Part II, Section 5 and the associated enforcement sections are waived, </w:t>
      </w:r>
      <w:r w:rsidRPr="000D4DC4">
        <w:rPr>
          <w:rStyle w:val="StyleUnderline"/>
          <w:highlight w:val="green"/>
        </w:rPr>
        <w:t>Members would no longer be required to issue patents</w:t>
      </w:r>
      <w:r w:rsidRPr="000D4DC4">
        <w:rPr>
          <w:rStyle w:val="StyleUnderline"/>
        </w:rPr>
        <w:t xml:space="preserve"> or provide avenues for patent holders to enforce patent rights</w:t>
      </w:r>
      <w:r w:rsidRPr="000D4DC4">
        <w:rPr>
          <w:sz w:val="16"/>
        </w:rPr>
        <w:t xml:space="preserve">. The proposal does not, however, require Members to waive their own domestic patent rights. In other words, the proposal to waive certain </w:t>
      </w:r>
      <w:r w:rsidRPr="000D4DC4">
        <w:rPr>
          <w:sz w:val="16"/>
        </w:rPr>
        <w:lastRenderedPageBreak/>
        <w:t>provisions of the TRIPS Agreement, the “patent waiver,” does not directly waive any patent protections. Rather</w:t>
      </w:r>
      <w:r w:rsidRPr="000D4DC4">
        <w:rPr>
          <w:rStyle w:val="StyleUnderline"/>
        </w:rPr>
        <w:t>, the patent waiver grants to Members permission to waive their own domestic patent protections</w:t>
      </w:r>
      <w:r w:rsidRPr="000D4DC4">
        <w:rPr>
          <w:sz w:val="16"/>
        </w:rPr>
        <w:t>.</w:t>
      </w:r>
    </w:p>
    <w:p w14:paraId="1A99867D" w14:textId="77777777" w:rsidR="000D4DC4" w:rsidRPr="000D4DC4" w:rsidRDefault="000D4DC4" w:rsidP="000D4DC4">
      <w:pPr>
        <w:rPr>
          <w:sz w:val="16"/>
        </w:rPr>
      </w:pPr>
      <w:r w:rsidRPr="000D4DC4">
        <w:rPr>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0D4DC4">
        <w:rPr>
          <w:rStyle w:val="StyleUnderline"/>
          <w:highlight w:val="green"/>
        </w:rPr>
        <w:t>to waive patent protections worldwide</w:t>
      </w:r>
      <w:r w:rsidRPr="000D4DC4">
        <w:rPr>
          <w:rStyle w:val="StyleUnderline"/>
        </w:rPr>
        <w:t xml:space="preserve">, </w:t>
      </w:r>
      <w:r w:rsidRPr="000D4DC4">
        <w:rPr>
          <w:rStyle w:val="StyleUnderline"/>
          <w:highlight w:val="green"/>
        </w:rPr>
        <w:t>each Member</w:t>
      </w:r>
      <w:r w:rsidRPr="000D4DC4">
        <w:rPr>
          <w:sz w:val="16"/>
        </w:rPr>
        <w:t xml:space="preserve"> subject the TRIPS Agreement’s requirement to have certain minimum intellectual property protection </w:t>
      </w:r>
      <w:r w:rsidRPr="000D4DC4">
        <w:rPr>
          <w:rStyle w:val="StyleUnderline"/>
          <w:highlight w:val="green"/>
        </w:rPr>
        <w:t>would have to waive</w:t>
      </w:r>
      <w:r w:rsidRPr="000D4DC4">
        <w:rPr>
          <w:rStyle w:val="StyleUnderline"/>
        </w:rPr>
        <w:t xml:space="preserve"> its own </w:t>
      </w:r>
      <w:r w:rsidRPr="000D4DC4">
        <w:rPr>
          <w:rStyle w:val="StyleUnderline"/>
          <w:highlight w:val="green"/>
        </w:rPr>
        <w:t>domestic patent protections</w:t>
      </w:r>
      <w:r w:rsidRPr="000D4DC4">
        <w:rPr>
          <w:sz w:val="16"/>
        </w:rPr>
        <w:t>.</w:t>
      </w:r>
    </w:p>
    <w:p w14:paraId="0EC93624" w14:textId="77777777" w:rsidR="000D4DC4" w:rsidRPr="000D4DC4" w:rsidRDefault="000D4DC4" w:rsidP="000D4DC4">
      <w:pPr>
        <w:rPr>
          <w:sz w:val="16"/>
        </w:rPr>
      </w:pPr>
      <w:r w:rsidRPr="000D4DC4">
        <w:rPr>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0D4DC4">
        <w:rPr>
          <w:rStyle w:val="StyleUnderline"/>
        </w:rPr>
        <w:t>Congress would</w:t>
      </w:r>
      <w:r w:rsidRPr="000D4DC4">
        <w:rPr>
          <w:sz w:val="16"/>
        </w:rPr>
        <w:t xml:space="preserve"> likely have to </w:t>
      </w:r>
      <w:r w:rsidRPr="000D4DC4">
        <w:rPr>
          <w:rStyle w:val="StyleUnderline"/>
        </w:rPr>
        <w:t>waive these laws</w:t>
      </w:r>
      <w:r w:rsidRPr="000D4DC4">
        <w:rPr>
          <w:sz w:val="16"/>
        </w:rPr>
        <w:t>. If Congress chooses not to waive the U.S.’s patent laws, patent holders will continue to be able to enforce their U.S. patent rights in the U.S.</w:t>
      </w:r>
    </w:p>
    <w:p w14:paraId="582ECD8E" w14:textId="77777777" w:rsidR="000D4DC4" w:rsidRPr="000D4DC4" w:rsidRDefault="000D4DC4" w:rsidP="000D4DC4"/>
    <w:p w14:paraId="1690AF8F" w14:textId="77777777" w:rsidR="000D4DC4" w:rsidRPr="000D4DC4" w:rsidRDefault="000D4DC4" w:rsidP="000D4DC4">
      <w:pPr>
        <w:pStyle w:val="Heading3"/>
        <w:rPr>
          <w:rFonts w:cs="Calibri"/>
        </w:rPr>
      </w:pPr>
      <w:r w:rsidRPr="000D4DC4">
        <w:rPr>
          <w:rFonts w:cs="Calibri"/>
        </w:rPr>
        <w:lastRenderedPageBreak/>
        <w:t>1AC---Advantage</w:t>
      </w:r>
    </w:p>
    <w:p w14:paraId="47ABB4CD" w14:textId="77777777" w:rsidR="000D4DC4" w:rsidRPr="000D4DC4" w:rsidRDefault="000D4DC4" w:rsidP="000D4DC4">
      <w:pPr>
        <w:pStyle w:val="Heading4"/>
        <w:rPr>
          <w:rFonts w:cs="Calibri"/>
        </w:rPr>
      </w:pPr>
      <w:r w:rsidRPr="000D4DC4">
        <w:rPr>
          <w:rFonts w:cs="Calibri"/>
        </w:rPr>
        <w:t>COVID-19 causes extinction.</w:t>
      </w:r>
    </w:p>
    <w:p w14:paraId="2143EAA0" w14:textId="77777777" w:rsidR="000D4DC4" w:rsidRPr="000D4DC4" w:rsidRDefault="000D4DC4" w:rsidP="000D4DC4">
      <w:r w:rsidRPr="000D4DC4">
        <w:rPr>
          <w:rStyle w:val="Style13ptBold"/>
        </w:rPr>
        <w:t>RECNA et al. 21</w:t>
      </w:r>
      <w:r w:rsidRPr="000D4DC4">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0" w:history="1">
        <w:r w:rsidRPr="000D4DC4">
          <w:rPr>
            <w:rStyle w:val="Hyperlink"/>
          </w:rPr>
          <w:t>https://www.tandfonline.com/doi/full/10.1080/25751654.2021.1890867</w:t>
        </w:r>
      </w:hyperlink>
      <w:r w:rsidRPr="000D4DC4">
        <w:t xml:space="preserve"> brett</w:t>
      </w:r>
    </w:p>
    <w:p w14:paraId="458CC0E9" w14:textId="77777777" w:rsidR="000D4DC4" w:rsidRPr="000D4DC4" w:rsidRDefault="000D4DC4" w:rsidP="000D4DC4">
      <w:pPr>
        <w:rPr>
          <w:sz w:val="16"/>
        </w:rPr>
      </w:pPr>
      <w:r w:rsidRPr="000D4DC4">
        <w:rPr>
          <w:rStyle w:val="StyleUnderline"/>
        </w:rPr>
        <w:t>The relationship between pandemics and war is as long as human history</w:t>
      </w:r>
      <w:r w:rsidRPr="000D4DC4">
        <w:rPr>
          <w:sz w:val="16"/>
        </w:rPr>
        <w:t xml:space="preserve">. </w:t>
      </w:r>
      <w:r w:rsidRPr="000D4DC4">
        <w:rPr>
          <w:rStyle w:val="StyleUnderline"/>
          <w:highlight w:val="green"/>
        </w:rPr>
        <w:t>Past pandemics</w:t>
      </w:r>
      <w:r w:rsidRPr="000D4DC4">
        <w:rPr>
          <w:rStyle w:val="StyleUnderline"/>
        </w:rPr>
        <w:t xml:space="preserve"> have </w:t>
      </w:r>
      <w:r w:rsidRPr="000D4DC4">
        <w:rPr>
          <w:rStyle w:val="StyleUnderline"/>
          <w:highlight w:val="green"/>
        </w:rPr>
        <w:t>set the scene for wars by</w:t>
      </w:r>
      <w:r w:rsidRPr="000D4DC4">
        <w:rPr>
          <w:rStyle w:val="StyleUnderline"/>
        </w:rPr>
        <w:t xml:space="preserve"> weakening societies, </w:t>
      </w:r>
      <w:r w:rsidRPr="000D4DC4">
        <w:rPr>
          <w:rStyle w:val="Emphasis"/>
          <w:highlight w:val="green"/>
        </w:rPr>
        <w:t>undermining resilience</w:t>
      </w:r>
      <w:r w:rsidRPr="000D4DC4">
        <w:rPr>
          <w:rStyle w:val="StyleUnderline"/>
        </w:rPr>
        <w:t xml:space="preserve">, </w:t>
      </w:r>
      <w:r w:rsidRPr="000D4DC4">
        <w:rPr>
          <w:rStyle w:val="StyleUnderline"/>
          <w:highlight w:val="green"/>
        </w:rPr>
        <w:t>and</w:t>
      </w:r>
      <w:r w:rsidRPr="000D4DC4">
        <w:rPr>
          <w:rStyle w:val="StyleUnderline"/>
        </w:rPr>
        <w:t xml:space="preserve"> </w:t>
      </w:r>
      <w:r w:rsidRPr="000D4DC4">
        <w:rPr>
          <w:rStyle w:val="Emphasis"/>
          <w:highlight w:val="green"/>
        </w:rPr>
        <w:t>exacerbating</w:t>
      </w:r>
      <w:r w:rsidRPr="000D4DC4">
        <w:rPr>
          <w:rStyle w:val="StyleUnderline"/>
        </w:rPr>
        <w:t xml:space="preserve"> civil and inter-state </w:t>
      </w:r>
      <w:r w:rsidRPr="000D4DC4">
        <w:rPr>
          <w:rStyle w:val="Emphasis"/>
          <w:highlight w:val="green"/>
        </w:rPr>
        <w:t>conflict</w:t>
      </w:r>
      <w:r w:rsidRPr="000D4DC4">
        <w:rPr>
          <w:sz w:val="16"/>
        </w:rPr>
        <w:t xml:space="preserve">. Other disease outbreaks have erupted during wars, in part due to the appalling public health and battlefield conditions resulting from war, in turn sowing the seeds for new conflicts. </w:t>
      </w:r>
      <w:r w:rsidRPr="000D4DC4">
        <w:rPr>
          <w:rStyle w:val="StyleUnderline"/>
        </w:rPr>
        <w:t>In the post-Cold War era, pandemics have spread with unprecedented speed due to increased mobility created by globalization, especially between urbanized areas</w:t>
      </w:r>
      <w:r w:rsidRPr="000D4DC4">
        <w:rPr>
          <w:sz w:val="16"/>
        </w:rPr>
        <w:t>. Although there are positive signs that scientific advances and rapid innovation can help us manage pandemics, it is likely that deadly infectious viruses will be a challenge for years to come.</w:t>
      </w:r>
    </w:p>
    <w:p w14:paraId="43D17ABE" w14:textId="77777777" w:rsidR="000D4DC4" w:rsidRPr="000D4DC4" w:rsidRDefault="000D4DC4" w:rsidP="000D4DC4">
      <w:pPr>
        <w:rPr>
          <w:sz w:val="16"/>
        </w:rPr>
      </w:pPr>
      <w:r w:rsidRPr="000D4DC4">
        <w:rPr>
          <w:sz w:val="16"/>
        </w:rPr>
        <w:t xml:space="preserve">The </w:t>
      </w:r>
      <w:r w:rsidRPr="000D4DC4">
        <w:rPr>
          <w:rStyle w:val="StyleUnderline"/>
          <w:highlight w:val="green"/>
        </w:rPr>
        <w:t>COVID</w:t>
      </w:r>
      <w:r w:rsidRPr="000D4DC4">
        <w:rPr>
          <w:sz w:val="16"/>
        </w:rPr>
        <w:t xml:space="preserve">-19 is the most demonic pandemic threat in modern history. It has </w:t>
      </w:r>
      <w:r w:rsidRPr="000D4DC4">
        <w:rPr>
          <w:rStyle w:val="StyleUnderline"/>
          <w:highlight w:val="green"/>
        </w:rPr>
        <w:t>erupted at a juncture of</w:t>
      </w:r>
      <w:r w:rsidRPr="000D4DC4">
        <w:rPr>
          <w:sz w:val="16"/>
        </w:rPr>
        <w:t xml:space="preserve"> other </w:t>
      </w:r>
      <w:r w:rsidRPr="000D4DC4">
        <w:rPr>
          <w:rStyle w:val="Emphasis"/>
          <w:highlight w:val="green"/>
        </w:rPr>
        <w:t>existential</w:t>
      </w:r>
      <w:r w:rsidRPr="000D4DC4">
        <w:rPr>
          <w:sz w:val="16"/>
        </w:rPr>
        <w:t xml:space="preserve"> global </w:t>
      </w:r>
      <w:r w:rsidRPr="000D4DC4">
        <w:rPr>
          <w:rStyle w:val="Emphasis"/>
          <w:highlight w:val="green"/>
        </w:rPr>
        <w:t>threats</w:t>
      </w:r>
      <w:r w:rsidRPr="000D4DC4">
        <w:rPr>
          <w:sz w:val="16"/>
        </w:rPr>
        <w:t xml:space="preserve">, </w:t>
      </w:r>
      <w:r w:rsidRPr="000D4DC4">
        <w:rPr>
          <w:rStyle w:val="StyleUnderline"/>
          <w:highlight w:val="green"/>
        </w:rPr>
        <w:t>most importantly</w:t>
      </w:r>
      <w:r w:rsidRPr="000D4DC4">
        <w:rPr>
          <w:rStyle w:val="StyleUnderline"/>
        </w:rPr>
        <w:t>,</w:t>
      </w:r>
      <w:r w:rsidRPr="000D4DC4">
        <w:rPr>
          <w:sz w:val="16"/>
        </w:rPr>
        <w:t xml:space="preserve"> </w:t>
      </w:r>
      <w:r w:rsidRPr="000D4DC4">
        <w:rPr>
          <w:rStyle w:val="StyleUnderline"/>
        </w:rPr>
        <w:t xml:space="preserve">accelerating climate change and </w:t>
      </w:r>
      <w:r w:rsidRPr="000D4DC4">
        <w:rPr>
          <w:rStyle w:val="Emphasis"/>
          <w:highlight w:val="green"/>
        </w:rPr>
        <w:t>resurgent nuclear threat-making</w:t>
      </w:r>
      <w:r w:rsidRPr="000D4DC4">
        <w:rPr>
          <w:rStyle w:val="Emphasis"/>
        </w:rPr>
        <w:t>.</w:t>
      </w:r>
      <w:r w:rsidRPr="000D4DC4">
        <w:rPr>
          <w:sz w:val="16"/>
        </w:rPr>
        <w:t xml:space="preserve"> The most important issue, therefore, is how the </w:t>
      </w:r>
      <w:r w:rsidRPr="000D4DC4">
        <w:rPr>
          <w:rStyle w:val="StyleUnderline"/>
        </w:rPr>
        <w:t>coronavirus</w:t>
      </w:r>
      <w:r w:rsidRPr="000D4DC4">
        <w:rPr>
          <w:sz w:val="16"/>
        </w:rPr>
        <w:t xml:space="preserve"> (and future pandemics) </w:t>
      </w:r>
      <w:r w:rsidRPr="000D4DC4">
        <w:rPr>
          <w:rStyle w:val="StyleUnderline"/>
        </w:rPr>
        <w:t>will increase</w:t>
      </w:r>
      <w:r w:rsidRPr="000D4DC4">
        <w:rPr>
          <w:sz w:val="16"/>
        </w:rPr>
        <w:t xml:space="preserve"> or decrease </w:t>
      </w:r>
      <w:r w:rsidRPr="000D4DC4">
        <w:rPr>
          <w:rStyle w:val="StyleUnderline"/>
        </w:rPr>
        <w:t>the risks associated with</w:t>
      </w:r>
      <w:r w:rsidRPr="000D4DC4">
        <w:rPr>
          <w:sz w:val="16"/>
        </w:rPr>
        <w:t xml:space="preserve"> these twin threats, </w:t>
      </w:r>
      <w:r w:rsidRPr="000D4DC4">
        <w:rPr>
          <w:rStyle w:val="StyleUnderline"/>
        </w:rPr>
        <w:t>climate change</w:t>
      </w:r>
      <w:r w:rsidRPr="000D4DC4">
        <w:rPr>
          <w:sz w:val="16"/>
        </w:rPr>
        <w:t xml:space="preserve"> effects, </w:t>
      </w:r>
      <w:r w:rsidRPr="000D4DC4">
        <w:rPr>
          <w:rStyle w:val="StyleUnderline"/>
        </w:rPr>
        <w:t>and</w:t>
      </w:r>
      <w:r w:rsidRPr="000D4DC4">
        <w:rPr>
          <w:sz w:val="16"/>
        </w:rPr>
        <w:t xml:space="preserve"> the next use of</w:t>
      </w:r>
      <w:r w:rsidRPr="000D4DC4">
        <w:rPr>
          <w:rStyle w:val="StyleUnderline"/>
        </w:rPr>
        <w:t xml:space="preserve"> nuclear weapons </w:t>
      </w:r>
      <w:r w:rsidRPr="000D4DC4">
        <w:rPr>
          <w:sz w:val="16"/>
        </w:rPr>
        <w:t>in war.5</w:t>
      </w:r>
    </w:p>
    <w:p w14:paraId="565EAB88" w14:textId="77777777" w:rsidR="000D4DC4" w:rsidRPr="000D4DC4" w:rsidRDefault="000D4DC4" w:rsidP="000D4DC4">
      <w:pPr>
        <w:rPr>
          <w:sz w:val="16"/>
        </w:rPr>
      </w:pPr>
      <w:r w:rsidRPr="000D4DC4">
        <w:rPr>
          <w:sz w:val="16"/>
        </w:rPr>
        <w:t xml:space="preserve">Today, </w:t>
      </w:r>
      <w:r w:rsidRPr="000D4DC4">
        <w:rPr>
          <w:rStyle w:val="StyleUnderline"/>
          <w:highlight w:val="green"/>
        </w:rPr>
        <w:t>the nine nuclear weapons arsenals</w:t>
      </w:r>
      <w:r w:rsidRPr="000D4DC4">
        <w:rPr>
          <w:sz w:val="16"/>
        </w:rPr>
        <w:t xml:space="preserve"> not only </w:t>
      </w:r>
      <w:r w:rsidRPr="000D4DC4">
        <w:rPr>
          <w:rStyle w:val="StyleUnderline"/>
          <w:highlight w:val="green"/>
        </w:rPr>
        <w:t>can</w:t>
      </w:r>
      <w:r w:rsidRPr="000D4DC4">
        <w:rPr>
          <w:sz w:val="16"/>
        </w:rPr>
        <w:t xml:space="preserve"> annihilate hundreds of cities, but also </w:t>
      </w:r>
      <w:r w:rsidRPr="000D4DC4">
        <w:rPr>
          <w:rStyle w:val="StyleUnderline"/>
          <w:highlight w:val="green"/>
        </w:rPr>
        <w:t xml:space="preserve">cause </w:t>
      </w:r>
      <w:r w:rsidRPr="000D4DC4">
        <w:rPr>
          <w:rStyle w:val="Emphasis"/>
          <w:highlight w:val="green"/>
        </w:rPr>
        <w:t>nuclear winter</w:t>
      </w:r>
      <w:r w:rsidRPr="000D4DC4">
        <w:rPr>
          <w:rStyle w:val="StyleUnderline"/>
          <w:highlight w:val="green"/>
        </w:rPr>
        <w:t xml:space="preserve"> and</w:t>
      </w:r>
      <w:r w:rsidRPr="000D4DC4">
        <w:rPr>
          <w:rStyle w:val="StyleUnderline"/>
        </w:rPr>
        <w:t xml:space="preserve"> mass </w:t>
      </w:r>
      <w:r w:rsidRPr="000D4DC4">
        <w:rPr>
          <w:rStyle w:val="StyleUnderline"/>
          <w:highlight w:val="green"/>
        </w:rPr>
        <w:t>starvation of</w:t>
      </w:r>
      <w:r w:rsidRPr="000D4DC4">
        <w:rPr>
          <w:sz w:val="16"/>
        </w:rPr>
        <w:t xml:space="preserve"> a billion or more people, if not </w:t>
      </w:r>
      <w:r w:rsidRPr="000D4DC4">
        <w:rPr>
          <w:rStyle w:val="StyleUnderline"/>
          <w:highlight w:val="green"/>
        </w:rPr>
        <w:t xml:space="preserve">the entire </w:t>
      </w:r>
      <w:r w:rsidRPr="000D4DC4">
        <w:rPr>
          <w:rStyle w:val="Emphasis"/>
          <w:highlight w:val="green"/>
        </w:rPr>
        <w:t>human species</w:t>
      </w:r>
      <w:r w:rsidRPr="000D4DC4">
        <w:rPr>
          <w:sz w:val="16"/>
        </w:rPr>
        <w:t xml:space="preserve">. Concurrently, </w:t>
      </w:r>
      <w:r w:rsidRPr="000D4DC4">
        <w:rPr>
          <w:rStyle w:val="StyleUnderline"/>
        </w:rPr>
        <w:t>climate change is enveloping the planet with more frequent and intense storms, accelerating sea level rise, and advancing rapid ecological change, expressed in unprecedented forest fires across the world</w:t>
      </w:r>
      <w:r w:rsidRPr="000D4DC4">
        <w:rPr>
          <w:sz w:val="16"/>
        </w:rPr>
        <w:t xml:space="preserve">. </w:t>
      </w:r>
      <w:r w:rsidRPr="000D4DC4">
        <w:rPr>
          <w:rStyle w:val="StyleUnderline"/>
        </w:rPr>
        <w:t xml:space="preserve">Already stretched to a breaking point in many countries, the current pandemic may overcome resilience to the point of </w:t>
      </w:r>
      <w:r w:rsidRPr="000D4DC4">
        <w:rPr>
          <w:sz w:val="16"/>
        </w:rPr>
        <w:t xml:space="preserve">near or actual </w:t>
      </w:r>
      <w:r w:rsidRPr="000D4DC4">
        <w:rPr>
          <w:rStyle w:val="StyleUnderline"/>
        </w:rPr>
        <w:t>collapse of social, economic, and political order</w:t>
      </w:r>
      <w:r w:rsidRPr="000D4DC4">
        <w:rPr>
          <w:sz w:val="16"/>
        </w:rPr>
        <w:t>.</w:t>
      </w:r>
    </w:p>
    <w:p w14:paraId="08E75873" w14:textId="77777777" w:rsidR="000D4DC4" w:rsidRPr="000D4DC4" w:rsidRDefault="000D4DC4" w:rsidP="000D4DC4">
      <w:pPr>
        <w:rPr>
          <w:sz w:val="16"/>
        </w:rPr>
      </w:pPr>
      <w:r w:rsidRPr="000D4DC4">
        <w:rPr>
          <w:sz w:val="16"/>
        </w:rPr>
        <w:t xml:space="preserve">In this extraordinary moment, </w:t>
      </w:r>
      <w:r w:rsidRPr="000D4DC4">
        <w:rPr>
          <w:rStyle w:val="StyleUnderline"/>
        </w:rPr>
        <w:t>it is timely to reflect on the</w:t>
      </w:r>
      <w:r w:rsidRPr="000D4DC4">
        <w:rPr>
          <w:sz w:val="16"/>
        </w:rPr>
        <w:t xml:space="preserve"> existence and </w:t>
      </w:r>
      <w:r w:rsidRPr="000D4DC4">
        <w:rPr>
          <w:rStyle w:val="StyleUnderline"/>
        </w:rPr>
        <w:t>possible uses of</w:t>
      </w:r>
      <w:r w:rsidRPr="000D4DC4">
        <w:rPr>
          <w:sz w:val="16"/>
        </w:rPr>
        <w:t xml:space="preserve"> </w:t>
      </w:r>
      <w:r w:rsidRPr="000D4DC4">
        <w:rPr>
          <w:rStyle w:val="StyleUnderline"/>
        </w:rPr>
        <w:t>w</w:t>
      </w:r>
      <w:r w:rsidRPr="000D4DC4">
        <w:rPr>
          <w:sz w:val="16"/>
        </w:rPr>
        <w:t xml:space="preserve">eapons of </w:t>
      </w:r>
      <w:r w:rsidRPr="000D4DC4">
        <w:rPr>
          <w:rStyle w:val="StyleUnderline"/>
        </w:rPr>
        <w:t>m</w:t>
      </w:r>
      <w:r w:rsidRPr="000D4DC4">
        <w:rPr>
          <w:sz w:val="16"/>
        </w:rPr>
        <w:t xml:space="preserve">ass </w:t>
      </w:r>
      <w:r w:rsidRPr="000D4DC4">
        <w:rPr>
          <w:rStyle w:val="StyleUnderline"/>
        </w:rPr>
        <w:t>d</w:t>
      </w:r>
      <w:r w:rsidRPr="000D4DC4">
        <w:rPr>
          <w:sz w:val="16"/>
        </w:rPr>
        <w:t xml:space="preserve">estruction </w:t>
      </w:r>
      <w:r w:rsidRPr="000D4DC4">
        <w:rPr>
          <w:rStyle w:val="StyleUnderline"/>
        </w:rPr>
        <w:t>under pandemic conditions</w:t>
      </w:r>
      <w:r w:rsidRPr="000D4DC4">
        <w:rPr>
          <w:sz w:val="16"/>
        </w:rPr>
        <w:t xml:space="preserve"> – most importantly, nuclear weapons, but also chemical and biological weapons. </w:t>
      </w:r>
      <w:r w:rsidRPr="000D4DC4">
        <w:rPr>
          <w:rStyle w:val="StyleUnderline"/>
          <w:highlight w:val="green"/>
        </w:rPr>
        <w:t xml:space="preserve">Moments of </w:t>
      </w:r>
      <w:r w:rsidRPr="000D4DC4">
        <w:rPr>
          <w:rStyle w:val="Emphasis"/>
          <w:highlight w:val="green"/>
        </w:rPr>
        <w:t>extreme crisis</w:t>
      </w:r>
      <w:r w:rsidRPr="000D4DC4">
        <w:rPr>
          <w:rStyle w:val="StyleUnderline"/>
        </w:rPr>
        <w:t xml:space="preserve"> </w:t>
      </w:r>
      <w:r w:rsidRPr="000D4DC4">
        <w:rPr>
          <w:sz w:val="16"/>
        </w:rPr>
        <w:t xml:space="preserve">and vulnerability </w:t>
      </w:r>
      <w:r w:rsidRPr="000D4DC4">
        <w:rPr>
          <w:rStyle w:val="StyleUnderline"/>
        </w:rPr>
        <w:t xml:space="preserve">can </w:t>
      </w:r>
      <w:r w:rsidRPr="000D4DC4">
        <w:rPr>
          <w:rStyle w:val="StyleUnderline"/>
          <w:highlight w:val="green"/>
        </w:rPr>
        <w:t xml:space="preserve">prompt </w:t>
      </w:r>
      <w:r w:rsidRPr="000D4DC4">
        <w:rPr>
          <w:rStyle w:val="Emphasis"/>
          <w:highlight w:val="green"/>
        </w:rPr>
        <w:t>aggressive</w:t>
      </w:r>
      <w:r w:rsidRPr="000D4DC4">
        <w:rPr>
          <w:rStyle w:val="StyleUnderline"/>
          <w:highlight w:val="green"/>
        </w:rPr>
        <w:t xml:space="preserve"> and </w:t>
      </w:r>
      <w:r w:rsidRPr="000D4DC4">
        <w:rPr>
          <w:rStyle w:val="Emphasis"/>
          <w:highlight w:val="green"/>
        </w:rPr>
        <w:t>counterintuitive</w:t>
      </w:r>
      <w:r w:rsidRPr="000D4DC4">
        <w:rPr>
          <w:rStyle w:val="StyleUnderline"/>
          <w:highlight w:val="green"/>
        </w:rPr>
        <w:t xml:space="preserve"> actions</w:t>
      </w:r>
      <w:r w:rsidRPr="000D4DC4">
        <w:rPr>
          <w:rStyle w:val="StyleUnderline"/>
        </w:rPr>
        <w:t xml:space="preserve"> that</w:t>
      </w:r>
      <w:r w:rsidRPr="000D4DC4">
        <w:rPr>
          <w:sz w:val="16"/>
        </w:rPr>
        <w:t xml:space="preserve"> in turn may </w:t>
      </w:r>
      <w:r w:rsidRPr="000D4DC4">
        <w:rPr>
          <w:rStyle w:val="StyleUnderline"/>
        </w:rPr>
        <w:t>destabilize</w:t>
      </w:r>
      <w:r w:rsidRPr="000D4DC4">
        <w:rPr>
          <w:sz w:val="16"/>
        </w:rPr>
        <w:t xml:space="preserve"> already </w:t>
      </w:r>
      <w:r w:rsidRPr="000D4DC4">
        <w:rPr>
          <w:rStyle w:val="StyleUnderline"/>
        </w:rPr>
        <w:t>precariously balanced threat systems, underpinned by</w:t>
      </w:r>
      <w:r w:rsidRPr="000D4DC4">
        <w:rPr>
          <w:sz w:val="16"/>
        </w:rPr>
        <w:t xml:space="preserve"> conventional and </w:t>
      </w:r>
      <w:r w:rsidRPr="000D4DC4">
        <w:rPr>
          <w:rStyle w:val="StyleUnderline"/>
        </w:rPr>
        <w:t>nuclear weapons, as well as the threat of weaponized chemical and biological technologies</w:t>
      </w:r>
      <w:r w:rsidRPr="000D4DC4">
        <w:rPr>
          <w:sz w:val="16"/>
        </w:rPr>
        <w:t xml:space="preserve">. Consequently, </w:t>
      </w:r>
      <w:r w:rsidRPr="000D4DC4">
        <w:rPr>
          <w:rStyle w:val="StyleUnderline"/>
        </w:rPr>
        <w:t xml:space="preserve">the </w:t>
      </w:r>
      <w:r w:rsidRPr="000D4DC4">
        <w:rPr>
          <w:rStyle w:val="Emphasis"/>
        </w:rPr>
        <w:t>risk of the use of</w:t>
      </w:r>
      <w:r w:rsidRPr="000D4DC4">
        <w:rPr>
          <w:sz w:val="16"/>
        </w:rPr>
        <w:t xml:space="preserve"> weapons of mass destruction (</w:t>
      </w:r>
      <w:r w:rsidRPr="000D4DC4">
        <w:rPr>
          <w:rStyle w:val="Emphasis"/>
        </w:rPr>
        <w:t>WMD</w:t>
      </w:r>
      <w:r w:rsidRPr="000D4DC4">
        <w:rPr>
          <w:sz w:val="16"/>
        </w:rPr>
        <w:t xml:space="preserve">), especially nuclear weapons, </w:t>
      </w:r>
      <w:r w:rsidRPr="000D4DC4">
        <w:rPr>
          <w:rStyle w:val="StyleUnderline"/>
        </w:rPr>
        <w:t>increases</w:t>
      </w:r>
      <w:r w:rsidRPr="000D4DC4">
        <w:rPr>
          <w:sz w:val="16"/>
        </w:rPr>
        <w:t xml:space="preserve"> at such times, possibly </w:t>
      </w:r>
      <w:r w:rsidRPr="000D4DC4">
        <w:rPr>
          <w:rStyle w:val="StyleUnderline"/>
        </w:rPr>
        <w:t>sharply</w:t>
      </w:r>
      <w:r w:rsidRPr="000D4DC4">
        <w:rPr>
          <w:sz w:val="16"/>
        </w:rPr>
        <w:t>.</w:t>
      </w:r>
    </w:p>
    <w:p w14:paraId="2E38F7AA" w14:textId="77777777" w:rsidR="000D4DC4" w:rsidRPr="000D4DC4" w:rsidRDefault="000D4DC4" w:rsidP="000D4DC4">
      <w:pPr>
        <w:rPr>
          <w:sz w:val="16"/>
        </w:rPr>
      </w:pPr>
      <w:r w:rsidRPr="000D4DC4">
        <w:rPr>
          <w:sz w:val="16"/>
        </w:rPr>
        <w:t xml:space="preserve">The </w:t>
      </w:r>
      <w:r w:rsidRPr="000D4DC4">
        <w:rPr>
          <w:rStyle w:val="Emphasis"/>
        </w:rPr>
        <w:t>COVID-19</w:t>
      </w:r>
      <w:r w:rsidRPr="000D4DC4">
        <w:rPr>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5A81FDF6" w14:textId="77777777" w:rsidR="000D4DC4" w:rsidRPr="000D4DC4" w:rsidRDefault="000D4DC4" w:rsidP="000D4DC4">
      <w:pPr>
        <w:rPr>
          <w:sz w:val="16"/>
        </w:rPr>
      </w:pPr>
      <w:r w:rsidRPr="000D4DC4">
        <w:rPr>
          <w:sz w:val="16"/>
        </w:rPr>
        <w:t xml:space="preserve">A pandemic </w:t>
      </w:r>
      <w:r w:rsidRPr="000D4DC4">
        <w:rPr>
          <w:rStyle w:val="StyleUnderline"/>
        </w:rPr>
        <w:t xml:space="preserve">has potential to </w:t>
      </w:r>
      <w:r w:rsidRPr="000D4DC4">
        <w:rPr>
          <w:rStyle w:val="Emphasis"/>
        </w:rPr>
        <w:t>destabilize a nuclear-prone conflict</w:t>
      </w:r>
      <w:r w:rsidRPr="000D4DC4">
        <w:rPr>
          <w:rStyle w:val="StyleUnderline"/>
        </w:rPr>
        <w:t xml:space="preserve"> by incapacitating</w:t>
      </w:r>
      <w:r w:rsidRPr="000D4DC4">
        <w:rPr>
          <w:sz w:val="16"/>
        </w:rPr>
        <w:t xml:space="preserve"> the supreme nuclear commander or </w:t>
      </w:r>
      <w:r w:rsidRPr="000D4DC4">
        <w:rPr>
          <w:rStyle w:val="StyleUnderline"/>
        </w:rPr>
        <w:t>commanders who have to issue nuclear strike orders, creating uncertainty as to who is in charge, how to handle nuclear mistakes</w:t>
      </w:r>
      <w:r w:rsidRPr="000D4DC4">
        <w:rPr>
          <w:sz w:val="16"/>
        </w:rPr>
        <w:t xml:space="preserve"> (such as errors, accidents, technological failures, and entanglement with conventional operations gone awry), </w:t>
      </w:r>
      <w:r w:rsidRPr="000D4DC4">
        <w:rPr>
          <w:rStyle w:val="StyleUnderline"/>
        </w:rPr>
        <w:t>and opening</w:t>
      </w:r>
      <w:r w:rsidRPr="000D4DC4">
        <w:rPr>
          <w:sz w:val="16"/>
        </w:rPr>
        <w:t xml:space="preserve"> a brief </w:t>
      </w:r>
      <w:r w:rsidRPr="000D4DC4">
        <w:rPr>
          <w:rStyle w:val="StyleUnderline"/>
        </w:rPr>
        <w:t>opportunity for</w:t>
      </w:r>
      <w:r w:rsidRPr="000D4DC4">
        <w:rPr>
          <w:sz w:val="16"/>
        </w:rPr>
        <w:t xml:space="preserve"> a </w:t>
      </w:r>
      <w:r w:rsidRPr="000D4DC4">
        <w:rPr>
          <w:rStyle w:val="StyleUnderline"/>
        </w:rPr>
        <w:t>first strike</w:t>
      </w:r>
      <w:r w:rsidRPr="000D4DC4">
        <w:rPr>
          <w:sz w:val="16"/>
        </w:rPr>
        <w:t xml:space="preserve"> at a time when the COVID-infected state may not be able to retaliate efficiently – or at all – due to leadership confusion. </w:t>
      </w:r>
      <w:r w:rsidRPr="000D4DC4">
        <w:rPr>
          <w:rStyle w:val="StyleUnderline"/>
        </w:rPr>
        <w:t>In some</w:t>
      </w:r>
      <w:r w:rsidRPr="000D4DC4">
        <w:rPr>
          <w:sz w:val="16"/>
        </w:rPr>
        <w:t xml:space="preserve"> nuclear-laden </w:t>
      </w:r>
      <w:r w:rsidRPr="000D4DC4">
        <w:rPr>
          <w:rStyle w:val="StyleUnderline"/>
        </w:rPr>
        <w:t xml:space="preserve">conflicts, </w:t>
      </w:r>
      <w:r w:rsidRPr="000D4DC4">
        <w:rPr>
          <w:rStyle w:val="StyleUnderline"/>
          <w:highlight w:val="green"/>
        </w:rPr>
        <w:t>a state might use</w:t>
      </w:r>
      <w:r w:rsidRPr="000D4DC4">
        <w:rPr>
          <w:rStyle w:val="StyleUnderline"/>
        </w:rPr>
        <w:t xml:space="preserve"> a </w:t>
      </w:r>
      <w:r w:rsidRPr="000D4DC4">
        <w:rPr>
          <w:rStyle w:val="StyleUnderline"/>
          <w:highlight w:val="green"/>
        </w:rPr>
        <w:t>pandemic as a cover for</w:t>
      </w:r>
      <w:r w:rsidRPr="000D4DC4">
        <w:rPr>
          <w:rStyle w:val="StyleUnderline"/>
        </w:rPr>
        <w:t xml:space="preserve"> political or </w:t>
      </w:r>
      <w:r w:rsidRPr="000D4DC4">
        <w:rPr>
          <w:rStyle w:val="Emphasis"/>
          <w:highlight w:val="green"/>
        </w:rPr>
        <w:t>military provocations</w:t>
      </w:r>
      <w:r w:rsidRPr="000D4DC4">
        <w:rPr>
          <w:rStyle w:val="StyleUnderline"/>
        </w:rPr>
        <w:t xml:space="preserve"> in the belief that the adversary is distracted</w:t>
      </w:r>
      <w:r w:rsidRPr="000D4DC4">
        <w:rPr>
          <w:sz w:val="16"/>
        </w:rPr>
        <w:t xml:space="preserve"> and partly disabled by </w:t>
      </w:r>
      <w:r w:rsidRPr="000D4DC4">
        <w:rPr>
          <w:sz w:val="16"/>
        </w:rPr>
        <w:lastRenderedPageBreak/>
        <w:t xml:space="preserve">the pandemic, </w:t>
      </w:r>
      <w:r w:rsidRPr="000D4DC4">
        <w:rPr>
          <w:rStyle w:val="StyleUnderline"/>
          <w:highlight w:val="green"/>
        </w:rPr>
        <w:t>increasing the risk of war</w:t>
      </w:r>
      <w:r w:rsidRPr="000D4DC4">
        <w:rPr>
          <w:rStyle w:val="StyleUnderline"/>
        </w:rPr>
        <w:t xml:space="preserve"> in a nuclear-prone conflict</w:t>
      </w:r>
      <w:r w:rsidRPr="000D4DC4">
        <w:rPr>
          <w:sz w:val="16"/>
        </w:rPr>
        <w:t xml:space="preserve">. At the same time, </w:t>
      </w:r>
      <w:r w:rsidRPr="000D4DC4">
        <w:rPr>
          <w:rStyle w:val="StyleUnderline"/>
          <w:highlight w:val="green"/>
        </w:rPr>
        <w:t>a pandemic may lead nuclear armed states to increase</w:t>
      </w:r>
      <w:r w:rsidRPr="000D4DC4">
        <w:rPr>
          <w:sz w:val="16"/>
        </w:rPr>
        <w:t xml:space="preserve"> the </w:t>
      </w:r>
      <w:r w:rsidRPr="000D4DC4">
        <w:rPr>
          <w:rStyle w:val="Emphasis"/>
          <w:highlight w:val="green"/>
        </w:rPr>
        <w:t>isolation and sanctions</w:t>
      </w:r>
      <w:r w:rsidRPr="000D4DC4">
        <w:rPr>
          <w:rStyle w:val="StyleUnderline"/>
        </w:rPr>
        <w:t xml:space="preserve"> against a nuclear adversary</w:t>
      </w:r>
      <w:r w:rsidRPr="000D4DC4">
        <w:rPr>
          <w:sz w:val="16"/>
        </w:rPr>
        <w:t>, making it even harder to stop the spread of the disease, in turn creating a pandemic reservoir and transmission risk back to the nuclear armed state or its allies.</w:t>
      </w:r>
    </w:p>
    <w:p w14:paraId="47F8B1F7" w14:textId="77777777" w:rsidR="000D4DC4" w:rsidRPr="000D4DC4" w:rsidRDefault="000D4DC4" w:rsidP="000D4DC4">
      <w:pPr>
        <w:rPr>
          <w:sz w:val="16"/>
          <w:szCs w:val="16"/>
        </w:rPr>
      </w:pPr>
      <w:r w:rsidRPr="000D4DC4">
        <w:rPr>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2AD02447" w14:textId="77777777" w:rsidR="000D4DC4" w:rsidRPr="000D4DC4" w:rsidRDefault="000D4DC4" w:rsidP="000D4DC4">
      <w:pPr>
        <w:rPr>
          <w:sz w:val="16"/>
        </w:rPr>
      </w:pPr>
      <w:r w:rsidRPr="000D4DC4">
        <w:rPr>
          <w:rStyle w:val="StyleUnderline"/>
        </w:rPr>
        <w:t>To date</w:t>
      </w:r>
      <w:r w:rsidRPr="000D4DC4">
        <w:rPr>
          <w:sz w:val="16"/>
        </w:rPr>
        <w:t xml:space="preserve">, however, the </w:t>
      </w:r>
      <w:r w:rsidRPr="000D4DC4">
        <w:rPr>
          <w:rStyle w:val="StyleUnderline"/>
          <w:highlight w:val="green"/>
        </w:rPr>
        <w:t>COVID</w:t>
      </w:r>
      <w:r w:rsidRPr="000D4DC4">
        <w:rPr>
          <w:rStyle w:val="StyleUnderline"/>
        </w:rPr>
        <w:t>-19</w:t>
      </w:r>
      <w:r w:rsidRPr="000D4DC4">
        <w:rPr>
          <w:sz w:val="16"/>
        </w:rPr>
        <w:t xml:space="preserve"> pandemic </w:t>
      </w:r>
      <w:r w:rsidRPr="000D4DC4">
        <w:rPr>
          <w:rStyle w:val="StyleUnderline"/>
          <w:highlight w:val="green"/>
        </w:rPr>
        <w:t xml:space="preserve">has increased the </w:t>
      </w:r>
      <w:r w:rsidRPr="000D4DC4">
        <w:rPr>
          <w:rStyle w:val="Emphasis"/>
          <w:highlight w:val="green"/>
        </w:rPr>
        <w:t>isolation</w:t>
      </w:r>
      <w:r w:rsidRPr="000D4DC4">
        <w:rPr>
          <w:rStyle w:val="StyleUnderline"/>
          <w:highlight w:val="green"/>
        </w:rPr>
        <w:t xml:space="preserve"> of</w:t>
      </w:r>
      <w:r w:rsidRPr="000D4DC4">
        <w:rPr>
          <w:sz w:val="16"/>
        </w:rPr>
        <w:t xml:space="preserve"> some </w:t>
      </w:r>
      <w:r w:rsidRPr="000D4DC4">
        <w:rPr>
          <w:rStyle w:val="Emphasis"/>
          <w:highlight w:val="green"/>
        </w:rPr>
        <w:t>nuclear-armed states</w:t>
      </w:r>
      <w:r w:rsidRPr="000D4DC4">
        <w:rPr>
          <w:rStyle w:val="StyleUnderline"/>
        </w:rPr>
        <w:t xml:space="preserve"> </w:t>
      </w:r>
      <w:r w:rsidRPr="000D4DC4">
        <w:rPr>
          <w:rStyle w:val="StyleUnderline"/>
          <w:highlight w:val="green"/>
        </w:rPr>
        <w:t xml:space="preserve">and provided a </w:t>
      </w:r>
      <w:r w:rsidRPr="000D4DC4">
        <w:rPr>
          <w:rStyle w:val="Emphasis"/>
          <w:highlight w:val="green"/>
        </w:rPr>
        <w:t>textbook case</w:t>
      </w:r>
      <w:r w:rsidRPr="000D4DC4">
        <w:rPr>
          <w:rStyle w:val="StyleUnderline"/>
          <w:highlight w:val="green"/>
        </w:rPr>
        <w:t xml:space="preserve"> of the failure</w:t>
      </w:r>
      <w:r w:rsidRPr="000D4DC4">
        <w:rPr>
          <w:rStyle w:val="StyleUnderline"/>
        </w:rPr>
        <w:t xml:space="preserve"> of states </w:t>
      </w:r>
      <w:r w:rsidRPr="000D4DC4">
        <w:rPr>
          <w:rStyle w:val="StyleUnderline"/>
          <w:highlight w:val="green"/>
        </w:rPr>
        <w:t>to cooperate</w:t>
      </w:r>
      <w:r w:rsidRPr="000D4DC4">
        <w:rPr>
          <w:sz w:val="16"/>
        </w:rPr>
        <w:t xml:space="preserve"> to overcome the pandemic. </w:t>
      </w:r>
      <w:r w:rsidRPr="000D4DC4">
        <w:rPr>
          <w:rStyle w:val="StyleUnderline"/>
        </w:rPr>
        <w:t>Borders have slammed shut, trade shut down, and budgets blown out, creating enormous pressure to focus on immediate domestic priorities</w:t>
      </w:r>
      <w:r w:rsidRPr="000D4DC4">
        <w:rPr>
          <w:sz w:val="16"/>
        </w:rPr>
        <w:t xml:space="preserve">. </w:t>
      </w:r>
      <w:r w:rsidRPr="000D4DC4">
        <w:rPr>
          <w:rStyle w:val="Emphasis"/>
          <w:highlight w:val="green"/>
        </w:rPr>
        <w:t>Foreign policies have become markedly more nationalistic</w:t>
      </w:r>
      <w:r w:rsidRPr="000D4DC4">
        <w:rPr>
          <w:sz w:val="16"/>
        </w:rPr>
        <w:t xml:space="preserve">. </w:t>
      </w:r>
      <w:r w:rsidRPr="000D4DC4">
        <w:rPr>
          <w:rStyle w:val="StyleUnderline"/>
        </w:rPr>
        <w:t>Dependence on nuclear weapons may increase as states</w:t>
      </w:r>
      <w:r w:rsidRPr="000D4DC4">
        <w:rPr>
          <w:sz w:val="16"/>
        </w:rPr>
        <w:t xml:space="preserve"> seek to </w:t>
      </w:r>
      <w:r w:rsidRPr="000D4DC4">
        <w:rPr>
          <w:rStyle w:val="StyleUnderline"/>
        </w:rPr>
        <w:t>buttress a global re-spatialization</w:t>
      </w:r>
      <w:r w:rsidRPr="000D4DC4">
        <w:rPr>
          <w:sz w:val="16"/>
        </w:rPr>
        <w:t xml:space="preserve">6 of all dimensions of human interaction at all levels </w:t>
      </w:r>
      <w:r w:rsidRPr="000D4DC4">
        <w:rPr>
          <w:rStyle w:val="StyleUnderline"/>
        </w:rPr>
        <w:t>to manage pandemics</w:t>
      </w:r>
      <w:r w:rsidRPr="000D4DC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0D4DC4">
        <w:rPr>
          <w:rStyle w:val="StyleUnderline"/>
          <w:highlight w:val="green"/>
        </w:rPr>
        <w:t>some states may proliferate their own nuclear weapons</w:t>
      </w:r>
      <w:r w:rsidRPr="000D4DC4">
        <w:rPr>
          <w:rStyle w:val="StyleUnderline"/>
        </w:rPr>
        <w:t xml:space="preserve">, further </w:t>
      </w:r>
      <w:r w:rsidRPr="000D4DC4">
        <w:rPr>
          <w:rStyle w:val="StyleUnderline"/>
          <w:highlight w:val="green"/>
        </w:rPr>
        <w:t>reinforcing</w:t>
      </w:r>
      <w:r w:rsidRPr="000D4DC4">
        <w:rPr>
          <w:rStyle w:val="StyleUnderline"/>
        </w:rPr>
        <w:t xml:space="preserve"> the </w:t>
      </w:r>
      <w:r w:rsidRPr="000D4DC4">
        <w:rPr>
          <w:rStyle w:val="StyleUnderline"/>
          <w:highlight w:val="green"/>
        </w:rPr>
        <w:t>spiral of conflicts</w:t>
      </w:r>
      <w:r w:rsidRPr="000D4DC4">
        <w:rPr>
          <w:rStyle w:val="StyleUnderline"/>
        </w:rPr>
        <w:t xml:space="preserve"> contained by nuclear threat, </w:t>
      </w:r>
      <w:r w:rsidRPr="000D4DC4">
        <w:rPr>
          <w:rStyle w:val="StyleUnderline"/>
          <w:highlight w:val="green"/>
        </w:rPr>
        <w:t xml:space="preserve">with </w:t>
      </w:r>
      <w:r w:rsidRPr="000D4DC4">
        <w:rPr>
          <w:rStyle w:val="Emphasis"/>
          <w:highlight w:val="green"/>
        </w:rPr>
        <w:t>cascading effects</w:t>
      </w:r>
      <w:r w:rsidRPr="000D4DC4">
        <w:rPr>
          <w:rStyle w:val="StyleUnderline"/>
        </w:rPr>
        <w:t xml:space="preserve"> on the risk of nuclear war</w:t>
      </w:r>
      <w:r w:rsidRPr="000D4DC4">
        <w:rPr>
          <w:sz w:val="16"/>
        </w:rPr>
        <w:t>.</w:t>
      </w:r>
    </w:p>
    <w:p w14:paraId="0E0C7F94" w14:textId="77777777" w:rsidR="000D4DC4" w:rsidRPr="000D4DC4" w:rsidRDefault="000D4DC4" w:rsidP="000D4DC4"/>
    <w:p w14:paraId="108704B2" w14:textId="77777777" w:rsidR="000D4DC4" w:rsidRPr="000D4DC4" w:rsidRDefault="000D4DC4" w:rsidP="000D4DC4">
      <w:pPr>
        <w:pStyle w:val="Heading4"/>
        <w:rPr>
          <w:rFonts w:cs="Calibri"/>
        </w:rPr>
      </w:pPr>
      <w:r w:rsidRPr="000D4DC4">
        <w:rPr>
          <w:rFonts w:cs="Calibri"/>
        </w:rPr>
        <w:t xml:space="preserve">But, the impact is not just </w:t>
      </w:r>
      <w:r w:rsidRPr="000D4DC4">
        <w:rPr>
          <w:rFonts w:cs="Calibri"/>
          <w:u w:val="single"/>
        </w:rPr>
        <w:t>universal</w:t>
      </w:r>
      <w:r w:rsidRPr="000D4DC4">
        <w:rPr>
          <w:rFonts w:cs="Calibri"/>
        </w:rPr>
        <w:t xml:space="preserve">---COVID reproduces </w:t>
      </w:r>
      <w:r w:rsidRPr="000D4DC4">
        <w:rPr>
          <w:rFonts w:cs="Calibri"/>
          <w:u w:val="single"/>
        </w:rPr>
        <w:t>injustices</w:t>
      </w:r>
    </w:p>
    <w:p w14:paraId="26CBCF6C" w14:textId="77777777" w:rsidR="000D4DC4" w:rsidRPr="000D4DC4" w:rsidRDefault="000D4DC4" w:rsidP="000D4DC4">
      <w:r w:rsidRPr="000D4DC4">
        <w:t xml:space="preserve">C G Nicholas </w:t>
      </w:r>
      <w:r w:rsidRPr="000D4DC4">
        <w:rPr>
          <w:rStyle w:val="Style13ptBold"/>
        </w:rPr>
        <w:t>Mascie-Taylor &amp;</w:t>
      </w:r>
      <w:r w:rsidRPr="000D4DC4">
        <w:t xml:space="preserve"> K </w:t>
      </w:r>
      <w:r w:rsidRPr="000D4DC4">
        <w:rPr>
          <w:rStyle w:val="Style13ptBold"/>
        </w:rPr>
        <w:t>Moji 20</w:t>
      </w:r>
      <w:r w:rsidRPr="000D4DC4">
        <w:t xml:space="preserve">, Nick Mascie-Taylor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11" w:history="1">
        <w:r w:rsidRPr="000D4DC4">
          <w:rPr>
            <w:rStyle w:val="Hyperlink"/>
          </w:rPr>
          <w:t>https://www.recna.nagasaki-u.ac.jp/recna/bd/files/Taylor_Moji_Nagasaki_WP_20201012_final.pdf</w:t>
        </w:r>
      </w:hyperlink>
      <w:r w:rsidRPr="000D4DC4">
        <w:t xml:space="preserve"> brett </w:t>
      </w:r>
    </w:p>
    <w:p w14:paraId="73E122E5" w14:textId="77777777" w:rsidR="000D4DC4" w:rsidRPr="000D4DC4" w:rsidRDefault="000D4DC4" w:rsidP="000D4DC4">
      <w:pPr>
        <w:rPr>
          <w:sz w:val="16"/>
        </w:rPr>
      </w:pPr>
      <w:r w:rsidRPr="000D4DC4">
        <w:rPr>
          <w:sz w:val="16"/>
        </w:rPr>
        <w:t xml:space="preserve">In the context of COVID-19, </w:t>
      </w:r>
      <w:r w:rsidRPr="000D4DC4">
        <w:rPr>
          <w:rStyle w:val="StyleUnderline"/>
          <w:highlight w:val="green"/>
        </w:rPr>
        <w:t>the pandemic</w:t>
      </w:r>
      <w:r w:rsidRPr="000D4DC4">
        <w:rPr>
          <w:rStyle w:val="StyleUnderline"/>
        </w:rPr>
        <w:t xml:space="preserve"> has </w:t>
      </w:r>
      <w:r w:rsidRPr="000D4DC4">
        <w:rPr>
          <w:rStyle w:val="StyleUnderline"/>
          <w:highlight w:val="green"/>
        </w:rPr>
        <w:t>caused</w:t>
      </w:r>
      <w:r w:rsidRPr="000D4DC4">
        <w:rPr>
          <w:rStyle w:val="StyleUnderline"/>
        </w:rPr>
        <w:t xml:space="preserve"> the largest recession in history</w:t>
      </w:r>
      <w:r w:rsidRPr="000D4DC4">
        <w:rPr>
          <w:sz w:val="16"/>
        </w:rPr>
        <w:t xml:space="preserve">, with up to a half of the global population at one time being placed on lockdown. </w:t>
      </w:r>
      <w:r w:rsidRPr="000D4DC4">
        <w:rPr>
          <w:rStyle w:val="StyleUnderline"/>
        </w:rPr>
        <w:t>Supply shortages have occurred in a number of sectors</w:t>
      </w:r>
      <w:r w:rsidRPr="000D4DC4">
        <w:rPr>
          <w:sz w:val="16"/>
        </w:rPr>
        <w:t xml:space="preserve"> due to panic buying, increased use of goods to fight the pandemic, and disruption to factories. </w:t>
      </w:r>
      <w:r w:rsidRPr="000D4DC4">
        <w:rPr>
          <w:rStyle w:val="StyleUnderline"/>
        </w:rPr>
        <w:t xml:space="preserve">There have been </w:t>
      </w:r>
      <w:r w:rsidRPr="000D4DC4">
        <w:rPr>
          <w:rStyle w:val="Emphasis"/>
          <w:highlight w:val="green"/>
        </w:rPr>
        <w:t>widespread</w:t>
      </w:r>
      <w:r w:rsidRPr="000D4DC4">
        <w:rPr>
          <w:rStyle w:val="StyleUnderline"/>
        </w:rPr>
        <w:t xml:space="preserve"> reports of </w:t>
      </w:r>
      <w:r w:rsidRPr="000D4DC4">
        <w:rPr>
          <w:rStyle w:val="Emphasis"/>
          <w:highlight w:val="green"/>
        </w:rPr>
        <w:t>shortages of pharmaceuticals</w:t>
      </w:r>
      <w:r w:rsidRPr="000D4DC4">
        <w:rPr>
          <w:sz w:val="16"/>
        </w:rPr>
        <w:t xml:space="preserve"> </w:t>
      </w:r>
      <w:r w:rsidRPr="000D4DC4">
        <w:rPr>
          <w:rStyle w:val="StyleUnderline"/>
          <w:highlight w:val="green"/>
        </w:rPr>
        <w:t>and</w:t>
      </w:r>
      <w:r w:rsidRPr="000D4DC4">
        <w:rPr>
          <w:sz w:val="16"/>
        </w:rPr>
        <w:t xml:space="preserve"> the technology industry, in particular, has been warning about delays to shipments of electronic goods. </w:t>
      </w:r>
      <w:r w:rsidRPr="000D4DC4">
        <w:rPr>
          <w:rStyle w:val="StyleUnderline"/>
        </w:rPr>
        <w:t xml:space="preserve">Possible </w:t>
      </w:r>
      <w:r w:rsidRPr="000D4DC4">
        <w:rPr>
          <w:rStyle w:val="Emphasis"/>
          <w:highlight w:val="green"/>
        </w:rPr>
        <w:t>instability</w:t>
      </w:r>
      <w:r w:rsidRPr="000D4DC4">
        <w:rPr>
          <w:rStyle w:val="StyleUnderline"/>
        </w:rPr>
        <w:t xml:space="preserve"> generated by an outbreak and associated behavioural changes</w:t>
      </w:r>
      <w:r w:rsidRPr="000D4DC4">
        <w:rPr>
          <w:sz w:val="16"/>
        </w:rPr>
        <w:t xml:space="preserve"> could </w:t>
      </w:r>
      <w:r w:rsidRPr="000D4DC4">
        <w:rPr>
          <w:rStyle w:val="StyleUnderline"/>
        </w:rPr>
        <w:t>result in price spikes, and disruption to markets</w:t>
      </w:r>
      <w:r w:rsidRPr="000D4DC4">
        <w:rPr>
          <w:sz w:val="16"/>
        </w:rPr>
        <w:t xml:space="preserve">. </w:t>
      </w:r>
      <w:r w:rsidRPr="000D4DC4">
        <w:rPr>
          <w:rStyle w:val="StyleUnderline"/>
        </w:rPr>
        <w:t xml:space="preserve">Such price rises would be </w:t>
      </w:r>
      <w:r w:rsidRPr="000D4DC4">
        <w:rPr>
          <w:rStyle w:val="StyleUnderline"/>
          <w:highlight w:val="green"/>
        </w:rPr>
        <w:t>felt most by vulnerable populations who depend on markets for</w:t>
      </w:r>
      <w:r w:rsidRPr="000D4DC4">
        <w:rPr>
          <w:sz w:val="16"/>
        </w:rPr>
        <w:t xml:space="preserve"> their </w:t>
      </w:r>
      <w:r w:rsidRPr="000D4DC4">
        <w:rPr>
          <w:rStyle w:val="StyleUnderline"/>
        </w:rPr>
        <w:t>food as well as those already depending on humanitarian assistance to maintain their livelihoods</w:t>
      </w:r>
      <w:r w:rsidRPr="000D4DC4">
        <w:rPr>
          <w:sz w:val="16"/>
        </w:rPr>
        <w:t xml:space="preserve"> and </w:t>
      </w:r>
      <w:r w:rsidRPr="000D4DC4">
        <w:rPr>
          <w:rStyle w:val="Emphasis"/>
          <w:highlight w:val="green"/>
        </w:rPr>
        <w:t>food access</w:t>
      </w:r>
      <w:r w:rsidRPr="000D4DC4">
        <w:rPr>
          <w:sz w:val="16"/>
        </w:rPr>
        <w:t>.</w:t>
      </w:r>
    </w:p>
    <w:p w14:paraId="1F04A208" w14:textId="77777777" w:rsidR="000D4DC4" w:rsidRPr="000D4DC4" w:rsidRDefault="000D4DC4" w:rsidP="000D4DC4">
      <w:pPr>
        <w:rPr>
          <w:sz w:val="16"/>
          <w:szCs w:val="16"/>
        </w:rPr>
      </w:pPr>
      <w:r w:rsidRPr="000D4DC4">
        <w:rPr>
          <w:sz w:val="16"/>
          <w:szCs w:val="16"/>
        </w:rPr>
        <w:t>Gender, social and political impacts</w:t>
      </w:r>
    </w:p>
    <w:p w14:paraId="0FC8C3AF" w14:textId="77777777" w:rsidR="000D4DC4" w:rsidRPr="000D4DC4" w:rsidRDefault="000D4DC4" w:rsidP="000D4DC4">
      <w:pPr>
        <w:rPr>
          <w:sz w:val="16"/>
        </w:rPr>
      </w:pPr>
      <w:r w:rsidRPr="000D4DC4">
        <w:rPr>
          <w:sz w:val="16"/>
        </w:rPr>
        <w:t>When crises strike</w:t>
      </w:r>
      <w:r w:rsidRPr="000D4DC4">
        <w:rPr>
          <w:sz w:val="16"/>
          <w:highlight w:val="green"/>
        </w:rPr>
        <w:t xml:space="preserve">, </w:t>
      </w:r>
      <w:r w:rsidRPr="000D4DC4">
        <w:rPr>
          <w:rStyle w:val="StyleUnderline"/>
          <w:highlight w:val="green"/>
        </w:rPr>
        <w:t>women</w:t>
      </w:r>
      <w:r w:rsidRPr="000D4DC4">
        <w:rPr>
          <w:sz w:val="16"/>
        </w:rPr>
        <w:t xml:space="preserve"> and girls </w:t>
      </w:r>
      <w:r w:rsidRPr="000D4DC4">
        <w:rPr>
          <w:rStyle w:val="StyleUnderline"/>
          <w:highlight w:val="green"/>
        </w:rPr>
        <w:t>are harder hit</w:t>
      </w:r>
      <w:r w:rsidRPr="000D4DC4">
        <w:rPr>
          <w:sz w:val="16"/>
        </w:rPr>
        <w:t xml:space="preserve"> by economic impacts than men. Around the world, </w:t>
      </w:r>
      <w:r w:rsidRPr="000D4DC4">
        <w:rPr>
          <w:rStyle w:val="StyleUnderline"/>
        </w:rPr>
        <w:t>women generally</w:t>
      </w:r>
      <w:r w:rsidRPr="000D4DC4">
        <w:rPr>
          <w:sz w:val="16"/>
        </w:rPr>
        <w:t xml:space="preserve"> earn less and save less, are the majority of single-parent households and disproportionately </w:t>
      </w:r>
      <w:r w:rsidRPr="000D4DC4">
        <w:rPr>
          <w:rStyle w:val="StyleUnderline"/>
        </w:rPr>
        <w:t>hold more insecure jobs in the informal economy or service sector with less access to social protections</w:t>
      </w:r>
      <w:r w:rsidRPr="000D4DC4">
        <w:rPr>
          <w:sz w:val="16"/>
        </w:rPr>
        <w:t xml:space="preserve">. </w:t>
      </w:r>
      <w:r w:rsidRPr="000D4DC4">
        <w:rPr>
          <w:rStyle w:val="StyleUnderline"/>
        </w:rPr>
        <w:t>This leaves them less able to absorb the economic shocks than men</w:t>
      </w:r>
      <w:r w:rsidRPr="000D4DC4">
        <w:rPr>
          <w:sz w:val="16"/>
        </w:rPr>
        <w:t xml:space="preserve">. For many families, </w:t>
      </w:r>
      <w:r w:rsidRPr="000D4DC4">
        <w:rPr>
          <w:rStyle w:val="StyleUnderline"/>
        </w:rPr>
        <w:t xml:space="preserve">school </w:t>
      </w:r>
      <w:r w:rsidRPr="000D4DC4">
        <w:rPr>
          <w:rStyle w:val="StyleUnderline"/>
          <w:highlight w:val="green"/>
        </w:rPr>
        <w:t>closures</w:t>
      </w:r>
      <w:r w:rsidRPr="000D4DC4">
        <w:rPr>
          <w:rStyle w:val="StyleUnderline"/>
        </w:rPr>
        <w:t xml:space="preserve"> and social distancing measures have </w:t>
      </w:r>
      <w:r w:rsidRPr="000D4DC4">
        <w:rPr>
          <w:rStyle w:val="StyleUnderline"/>
          <w:highlight w:val="green"/>
        </w:rPr>
        <w:t>increased</w:t>
      </w:r>
      <w:r w:rsidRPr="000D4DC4">
        <w:rPr>
          <w:rStyle w:val="StyleUnderline"/>
        </w:rPr>
        <w:t xml:space="preserve"> the </w:t>
      </w:r>
      <w:r w:rsidRPr="000D4DC4">
        <w:rPr>
          <w:rStyle w:val="Emphasis"/>
          <w:highlight w:val="green"/>
        </w:rPr>
        <w:t>unpaid care</w:t>
      </w:r>
      <w:r w:rsidRPr="000D4DC4">
        <w:rPr>
          <w:rStyle w:val="StyleUnderline"/>
          <w:highlight w:val="green"/>
        </w:rPr>
        <w:t xml:space="preserve"> and </w:t>
      </w:r>
      <w:r w:rsidRPr="000D4DC4">
        <w:rPr>
          <w:rStyle w:val="Emphasis"/>
          <w:highlight w:val="green"/>
        </w:rPr>
        <w:t>domestic load</w:t>
      </w:r>
      <w:r w:rsidRPr="000D4DC4">
        <w:rPr>
          <w:rStyle w:val="StyleUnderline"/>
        </w:rPr>
        <w:t xml:space="preserve"> of women at home, making them less able to take on, or balance, </w:t>
      </w:r>
      <w:r w:rsidRPr="000D4DC4">
        <w:rPr>
          <w:rStyle w:val="StyleUnderline"/>
        </w:rPr>
        <w:lastRenderedPageBreak/>
        <w:t>paid work</w:t>
      </w:r>
      <w:r w:rsidRPr="000D4DC4">
        <w:rPr>
          <w:sz w:val="16"/>
        </w:rPr>
        <w:t xml:space="preserve">. </w:t>
      </w:r>
      <w:r w:rsidRPr="000D4DC4">
        <w:rPr>
          <w:rStyle w:val="StyleUnderline"/>
        </w:rPr>
        <w:t>The situation is worse in developing economies, where a larger share of people are employed in the informal economy in which there are far fewer social protections for health insurance, paid sick leave and more</w:t>
      </w:r>
      <w:r w:rsidRPr="000D4DC4">
        <w:rPr>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2407BB96" w14:textId="77777777" w:rsidR="000D4DC4" w:rsidRPr="000D4DC4" w:rsidRDefault="000D4DC4" w:rsidP="000D4DC4">
      <w:pPr>
        <w:rPr>
          <w:sz w:val="16"/>
          <w:szCs w:val="16"/>
        </w:rPr>
      </w:pPr>
      <w:r w:rsidRPr="000D4DC4">
        <w:rPr>
          <w:sz w:val="16"/>
          <w:szCs w:val="16"/>
        </w:rPr>
        <w:t>In the context of COVID-19 it is likely that the pandemic could result in a prolonged fall in women’s incomes and labour force participation. The ILO estimates global unemployment will rise to between 5.3 million (“low” scenario) and 24.7 million (“high” scenario) from a base level of 188 million in 2019 as a result of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57B42702" w14:textId="77777777" w:rsidR="000D4DC4" w:rsidRPr="000D4DC4" w:rsidRDefault="000D4DC4" w:rsidP="000D4DC4">
      <w:pPr>
        <w:rPr>
          <w:sz w:val="16"/>
        </w:rPr>
      </w:pPr>
      <w:r w:rsidRPr="000D4DC4">
        <w:rPr>
          <w:rStyle w:val="StyleUnderline"/>
          <w:highlight w:val="green"/>
        </w:rPr>
        <w:t>Evidence suggests</w:t>
      </w:r>
      <w:r w:rsidRPr="000D4DC4">
        <w:rPr>
          <w:sz w:val="16"/>
        </w:rPr>
        <w:t xml:space="preserve"> that </w:t>
      </w:r>
      <w:r w:rsidRPr="000D4DC4">
        <w:rPr>
          <w:rStyle w:val="StyleUnderline"/>
          <w:highlight w:val="green"/>
        </w:rPr>
        <w:t>pandemics</w:t>
      </w:r>
      <w:r w:rsidRPr="000D4DC4">
        <w:rPr>
          <w:sz w:val="16"/>
        </w:rPr>
        <w:t xml:space="preserve"> can </w:t>
      </w:r>
      <w:r w:rsidRPr="000D4DC4">
        <w:rPr>
          <w:rStyle w:val="StyleUnderline"/>
          <w:highlight w:val="green"/>
        </w:rPr>
        <w:t>have</w:t>
      </w:r>
      <w:r w:rsidRPr="000D4DC4">
        <w:rPr>
          <w:rStyle w:val="StyleUnderline"/>
        </w:rPr>
        <w:t xml:space="preserve"> </w:t>
      </w:r>
      <w:r w:rsidRPr="000D4DC4">
        <w:rPr>
          <w:rStyle w:val="StyleUnderline"/>
          <w:highlight w:val="green"/>
        </w:rPr>
        <w:t>significant social</w:t>
      </w:r>
      <w:r w:rsidRPr="000D4DC4">
        <w:rPr>
          <w:rStyle w:val="StyleUnderline"/>
        </w:rPr>
        <w:t xml:space="preserve"> and political </w:t>
      </w:r>
      <w:r w:rsidRPr="000D4DC4">
        <w:rPr>
          <w:rStyle w:val="StyleUnderline"/>
          <w:highlight w:val="green"/>
        </w:rPr>
        <w:t>consequences</w:t>
      </w:r>
      <w:r w:rsidRPr="000D4DC4">
        <w:rPr>
          <w:rStyle w:val="StyleUnderline"/>
        </w:rPr>
        <w:t xml:space="preserve"> leading to clashes between states and citizens</w:t>
      </w:r>
      <w:r w:rsidRPr="000D4DC4">
        <w:rPr>
          <w:sz w:val="16"/>
        </w:rPr>
        <w:t xml:space="preserve">, </w:t>
      </w:r>
      <w:r w:rsidRPr="000D4DC4">
        <w:rPr>
          <w:rStyle w:val="StyleUnderline"/>
          <w:highlight w:val="green"/>
        </w:rPr>
        <w:t xml:space="preserve">driving </w:t>
      </w:r>
      <w:r w:rsidRPr="000D4DC4">
        <w:rPr>
          <w:rStyle w:val="Emphasis"/>
          <w:highlight w:val="green"/>
        </w:rPr>
        <w:t>population displacement</w:t>
      </w:r>
      <w:r w:rsidRPr="000D4DC4">
        <w:rPr>
          <w:rStyle w:val="StyleUnderline"/>
        </w:rPr>
        <w:t xml:space="preserve"> and heightening social tensions and </w:t>
      </w:r>
      <w:r w:rsidRPr="000D4DC4">
        <w:rPr>
          <w:rStyle w:val="Emphasis"/>
          <w:highlight w:val="green"/>
        </w:rPr>
        <w:t>discrimination</w:t>
      </w:r>
      <w:r w:rsidRPr="000D4DC4">
        <w:rPr>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35495670" w14:textId="77777777" w:rsidR="000D4DC4" w:rsidRPr="000D4DC4" w:rsidRDefault="000D4DC4" w:rsidP="000D4DC4">
      <w:pPr>
        <w:rPr>
          <w:sz w:val="16"/>
        </w:rPr>
      </w:pPr>
      <w:r w:rsidRPr="000D4DC4">
        <w:rPr>
          <w:rStyle w:val="StyleUnderline"/>
        </w:rPr>
        <w:t>Large scale outbreaks</w:t>
      </w:r>
      <w:r w:rsidRPr="000D4DC4">
        <w:rPr>
          <w:sz w:val="16"/>
        </w:rPr>
        <w:t xml:space="preserve"> of infectious disease have direct and consequential impacts. For example, widespread public panic during disease outbreaks </w:t>
      </w:r>
      <w:r w:rsidRPr="000D4DC4">
        <w:rPr>
          <w:rStyle w:val="StyleUnderline"/>
        </w:rPr>
        <w:t xml:space="preserve">can lead to rapid population migration and migrants face increased health risks arising from </w:t>
      </w:r>
      <w:r w:rsidRPr="000D4DC4">
        <w:rPr>
          <w:rStyle w:val="Emphasis"/>
          <w:highlight w:val="green"/>
        </w:rPr>
        <w:t>poor sanitation</w:t>
      </w:r>
      <w:r w:rsidRPr="000D4DC4">
        <w:rPr>
          <w:rStyle w:val="StyleUnderline"/>
        </w:rPr>
        <w:t xml:space="preserve">, poor </w:t>
      </w:r>
      <w:r w:rsidRPr="000D4DC4">
        <w:rPr>
          <w:rStyle w:val="Emphasis"/>
          <w:highlight w:val="green"/>
        </w:rPr>
        <w:t>nutrition</w:t>
      </w:r>
      <w:r w:rsidRPr="000D4DC4">
        <w:rPr>
          <w:rStyle w:val="StyleUnderline"/>
        </w:rPr>
        <w:t xml:space="preserve"> </w:t>
      </w:r>
      <w:r w:rsidRPr="000D4DC4">
        <w:rPr>
          <w:rStyle w:val="StyleUnderline"/>
          <w:highlight w:val="green"/>
        </w:rPr>
        <w:t>and</w:t>
      </w:r>
      <w:r w:rsidRPr="000D4DC4">
        <w:rPr>
          <w:rStyle w:val="StyleUnderline"/>
        </w:rPr>
        <w:t xml:space="preserve"> </w:t>
      </w:r>
      <w:r w:rsidRPr="000D4DC4">
        <w:rPr>
          <w:rStyle w:val="Emphasis"/>
          <w:highlight w:val="green"/>
        </w:rPr>
        <w:t>other stressors</w:t>
      </w:r>
      <w:r w:rsidRPr="000D4DC4">
        <w:rPr>
          <w:sz w:val="16"/>
        </w:rPr>
        <w:t>. Migration also increases the risk of further spreading an outbreak.</w:t>
      </w:r>
    </w:p>
    <w:p w14:paraId="5985D0F1" w14:textId="77777777" w:rsidR="000D4DC4" w:rsidRPr="000D4DC4" w:rsidRDefault="000D4DC4" w:rsidP="000D4DC4">
      <w:pPr>
        <w:rPr>
          <w:sz w:val="16"/>
        </w:rPr>
      </w:pPr>
      <w:r w:rsidRPr="000D4DC4">
        <w:rPr>
          <w:rStyle w:val="StyleUnderline"/>
          <w:highlight w:val="green"/>
        </w:rPr>
        <w:t>Outbreaks</w:t>
      </w:r>
      <w:r w:rsidRPr="000D4DC4">
        <w:rPr>
          <w:sz w:val="16"/>
        </w:rPr>
        <w:t xml:space="preserve"> of infectious diseases </w:t>
      </w:r>
      <w:r w:rsidRPr="000D4DC4">
        <w:rPr>
          <w:rStyle w:val="StyleUnderline"/>
          <w:highlight w:val="green"/>
        </w:rPr>
        <w:t>can cause</w:t>
      </w:r>
      <w:r w:rsidRPr="000D4DC4">
        <w:rPr>
          <w:sz w:val="16"/>
          <w:highlight w:val="green"/>
        </w:rPr>
        <w:t xml:space="preserve"> </w:t>
      </w:r>
      <w:r w:rsidRPr="000D4DC4">
        <w:rPr>
          <w:rStyle w:val="Emphasis"/>
          <w:highlight w:val="green"/>
        </w:rPr>
        <w:t>already vulnerable social groups</w:t>
      </w:r>
      <w:r w:rsidRPr="000D4DC4">
        <w:rPr>
          <w:sz w:val="16"/>
        </w:rPr>
        <w:t xml:space="preserve">, such as </w:t>
      </w:r>
      <w:r w:rsidRPr="000D4DC4">
        <w:rPr>
          <w:rStyle w:val="StyleUnderline"/>
        </w:rPr>
        <w:t xml:space="preserve">ethnic minorities, </w:t>
      </w:r>
      <w:r w:rsidRPr="000D4DC4">
        <w:rPr>
          <w:rStyle w:val="StyleUnderline"/>
          <w:highlight w:val="green"/>
        </w:rPr>
        <w:t>to be</w:t>
      </w:r>
      <w:r w:rsidRPr="000D4DC4">
        <w:rPr>
          <w:rStyle w:val="StyleUnderline"/>
        </w:rPr>
        <w:t xml:space="preserve"> stigmatised and </w:t>
      </w:r>
      <w:r w:rsidRPr="000D4DC4">
        <w:rPr>
          <w:rStyle w:val="StyleUnderline"/>
          <w:highlight w:val="green"/>
        </w:rPr>
        <w:t>blamed</w:t>
      </w:r>
      <w:r w:rsidRPr="000D4DC4">
        <w:rPr>
          <w:rStyle w:val="StyleUnderline"/>
        </w:rPr>
        <w:t xml:space="preserve"> for the disease and its consequences</w:t>
      </w:r>
      <w:r w:rsidRPr="000D4DC4">
        <w:rPr>
          <w:sz w:val="16"/>
        </w:rPr>
        <w:t xml:space="preserve">. </w:t>
      </w:r>
      <w:r w:rsidRPr="000D4DC4">
        <w:rPr>
          <w:rStyle w:val="StyleUnderline"/>
        </w:rPr>
        <w:t>Discrimination against Asians during COVID</w:t>
      </w:r>
      <w:r w:rsidRPr="000D4DC4">
        <w:rPr>
          <w:sz w:val="16"/>
        </w:rPr>
        <w:t xml:space="preserve"> -19 </w:t>
      </w:r>
      <w:r w:rsidRPr="000D4DC4">
        <w:rPr>
          <w:rStyle w:val="StyleUnderline"/>
        </w:rPr>
        <w:t>has been well documented in the USA, Canada, Australia and UK</w:t>
      </w:r>
      <w:r w:rsidRPr="000D4DC4">
        <w:rPr>
          <w:sz w:val="16"/>
        </w:rPr>
        <w:t>. Migrants in Singapore bore the biggest brunt of COVID-19, and more recently in HK. But in these instances, insecure employment is the main problem, and not ethnicity per se.</w:t>
      </w:r>
    </w:p>
    <w:p w14:paraId="7DAD879C" w14:textId="77777777" w:rsidR="000D4DC4" w:rsidRPr="000D4DC4" w:rsidRDefault="000D4DC4" w:rsidP="000D4DC4"/>
    <w:p w14:paraId="0538789E" w14:textId="77777777" w:rsidR="000D4DC4" w:rsidRPr="000D4DC4" w:rsidRDefault="000D4DC4" w:rsidP="000D4DC4">
      <w:pPr>
        <w:pStyle w:val="Heading4"/>
        <w:rPr>
          <w:rFonts w:cs="Calibri"/>
        </w:rPr>
      </w:pPr>
      <w:r w:rsidRPr="000D4DC4">
        <w:rPr>
          <w:rFonts w:cs="Calibri"/>
          <w:u w:val="single"/>
        </w:rPr>
        <w:t>Neocolonial dynamics</w:t>
      </w:r>
      <w:r w:rsidRPr="000D4DC4">
        <w:rPr>
          <w:rFonts w:cs="Calibri"/>
        </w:rPr>
        <w:t xml:space="preserve"> limit COVID vaccines to the </w:t>
      </w:r>
      <w:r w:rsidRPr="000D4DC4">
        <w:rPr>
          <w:rFonts w:cs="Calibri"/>
          <w:u w:val="single"/>
        </w:rPr>
        <w:t>Global North</w:t>
      </w:r>
      <w:r w:rsidRPr="000D4DC4">
        <w:rPr>
          <w:rFonts w:cs="Calibri"/>
        </w:rPr>
        <w:t xml:space="preserve">---that results in </w:t>
      </w:r>
      <w:r w:rsidRPr="000D4DC4">
        <w:rPr>
          <w:rFonts w:cs="Calibri"/>
          <w:u w:val="single"/>
        </w:rPr>
        <w:t>debt imperialism</w:t>
      </w:r>
      <w:r w:rsidRPr="000D4DC4">
        <w:rPr>
          <w:rFonts w:cs="Calibri"/>
        </w:rPr>
        <w:t xml:space="preserve"> and undermines the </w:t>
      </w:r>
      <w:r w:rsidRPr="000D4DC4">
        <w:rPr>
          <w:rFonts w:cs="Calibri"/>
          <w:u w:val="single"/>
        </w:rPr>
        <w:t>right to health</w:t>
      </w:r>
      <w:r w:rsidRPr="000D4DC4">
        <w:rPr>
          <w:rFonts w:cs="Calibri"/>
        </w:rPr>
        <w:t>.</w:t>
      </w:r>
    </w:p>
    <w:p w14:paraId="6277EC22" w14:textId="77777777" w:rsidR="000D4DC4" w:rsidRPr="000D4DC4" w:rsidRDefault="000D4DC4" w:rsidP="000D4DC4">
      <w:r w:rsidRPr="000D4DC4">
        <w:t xml:space="preserve">Sharifah </w:t>
      </w:r>
      <w:r w:rsidRPr="000D4DC4">
        <w:rPr>
          <w:rStyle w:val="Style13ptBold"/>
        </w:rPr>
        <w:t>Sekalala 21 et al.</w:t>
      </w:r>
      <w:r w:rsidRPr="000D4DC4">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Hadijah Namyalo-Ganafa, School of Law, Makerere University, Kampala, Uganda. Benjamin Mason Meier, Department of Public Policy, University of North Carolina at Chapel Hill, Chapel Hill, North Carolina, USA. BMJ Glob Health. 2021; 6(7): e006169. Published online 2021 Jul 12. “Decolonising human rights: how intellectual property laws result in unequal access to the COVID-19 vaccine” </w:t>
      </w:r>
      <w:hyperlink r:id="rId12" w:history="1">
        <w:r w:rsidRPr="000D4DC4">
          <w:rPr>
            <w:rStyle w:val="Hyperlink"/>
          </w:rPr>
          <w:t>https://www.ncbi.nlm.nih.gov/pmc/articles/PMC8277484/</w:t>
        </w:r>
      </w:hyperlink>
      <w:r w:rsidRPr="000D4DC4">
        <w:t xml:space="preserve"> brett</w:t>
      </w:r>
    </w:p>
    <w:p w14:paraId="2DAAD109" w14:textId="77777777" w:rsidR="000D4DC4" w:rsidRPr="000D4DC4" w:rsidRDefault="000D4DC4" w:rsidP="000D4DC4">
      <w:pPr>
        <w:rPr>
          <w:sz w:val="16"/>
        </w:rPr>
      </w:pPr>
      <w:r w:rsidRPr="000D4DC4">
        <w:rPr>
          <w:rStyle w:val="StyleUnderline"/>
        </w:rPr>
        <w:t>The current</w:t>
      </w:r>
      <w:r w:rsidRPr="000D4DC4">
        <w:rPr>
          <w:sz w:val="16"/>
        </w:rPr>
        <w:t xml:space="preserve"> global </w:t>
      </w:r>
      <w:r w:rsidRPr="000D4DC4">
        <w:rPr>
          <w:rStyle w:val="StyleUnderline"/>
          <w:highlight w:val="green"/>
        </w:rPr>
        <w:t>distribution of</w:t>
      </w:r>
      <w:r w:rsidRPr="000D4DC4">
        <w:rPr>
          <w:rStyle w:val="StyleUnderline"/>
        </w:rPr>
        <w:t xml:space="preserve"> COVID</w:t>
      </w:r>
      <w:r w:rsidRPr="000D4DC4">
        <w:rPr>
          <w:sz w:val="16"/>
        </w:rPr>
        <w:t xml:space="preserve">-19 </w:t>
      </w:r>
      <w:r w:rsidRPr="000D4DC4">
        <w:rPr>
          <w:rStyle w:val="StyleUnderline"/>
          <w:highlight w:val="green"/>
        </w:rPr>
        <w:t>vaccines is</w:t>
      </w:r>
      <w:r w:rsidRPr="000D4DC4">
        <w:rPr>
          <w:rStyle w:val="StyleUnderline"/>
        </w:rPr>
        <w:t xml:space="preserve"> largely </w:t>
      </w:r>
      <w:r w:rsidRPr="000D4DC4">
        <w:rPr>
          <w:rStyle w:val="StyleUnderline"/>
          <w:highlight w:val="green"/>
        </w:rPr>
        <w:t>dictated by</w:t>
      </w:r>
      <w:r w:rsidRPr="000D4DC4">
        <w:rPr>
          <w:rStyle w:val="StyleUnderline"/>
        </w:rPr>
        <w:t xml:space="preserve"> </w:t>
      </w:r>
      <w:r w:rsidRPr="000D4DC4">
        <w:rPr>
          <w:rStyle w:val="Emphasis"/>
          <w:highlight w:val="green"/>
        </w:rPr>
        <w:t>power disparities</w:t>
      </w:r>
      <w:r w:rsidRPr="000D4DC4">
        <w:rPr>
          <w:rStyle w:val="StyleUnderline"/>
        </w:rPr>
        <w:t xml:space="preserve"> and inequities in</w:t>
      </w:r>
      <w:r w:rsidRPr="000D4DC4">
        <w:rPr>
          <w:sz w:val="16"/>
        </w:rPr>
        <w:t xml:space="preserve"> financial and other </w:t>
      </w:r>
      <w:r w:rsidRPr="000D4DC4">
        <w:rPr>
          <w:rStyle w:val="StyleUnderline"/>
        </w:rPr>
        <w:t>resources</w:t>
      </w:r>
      <w:r w:rsidRPr="000D4DC4">
        <w:rPr>
          <w:sz w:val="16"/>
        </w:rPr>
        <w:t xml:space="preserve">, </w:t>
      </w:r>
      <w:r w:rsidRPr="000D4DC4">
        <w:rPr>
          <w:rStyle w:val="StyleUnderline"/>
        </w:rPr>
        <w:t>with predominantly high-income countries contracting bilaterally with individual pharmaceutical companies</w:t>
      </w:r>
      <w:r w:rsidRPr="000D4DC4">
        <w:rPr>
          <w:sz w:val="16"/>
        </w:rPr>
        <w:t xml:space="preserve"> (many in their own countries) for specific vaccines, </w:t>
      </w:r>
      <w:r w:rsidRPr="000D4DC4">
        <w:rPr>
          <w:rStyle w:val="StyleUnderline"/>
        </w:rPr>
        <w:t xml:space="preserve">leaving countries from the Global South facing </w:t>
      </w:r>
      <w:r w:rsidRPr="000D4DC4">
        <w:rPr>
          <w:rStyle w:val="Emphasis"/>
        </w:rPr>
        <w:t>inequitable vaccine access</w:t>
      </w:r>
      <w:r w:rsidRPr="000D4DC4">
        <w:rPr>
          <w:sz w:val="16"/>
        </w:rPr>
        <w:t xml:space="preserve">. </w:t>
      </w:r>
      <w:r w:rsidRPr="000D4DC4">
        <w:rPr>
          <w:rStyle w:val="StyleUnderline"/>
          <w:highlight w:val="green"/>
        </w:rPr>
        <w:t>Bilateral deals</w:t>
      </w:r>
      <w:r w:rsidRPr="000D4DC4">
        <w:rPr>
          <w:sz w:val="16"/>
        </w:rPr>
        <w:t xml:space="preserve"> between states and pharmaceutical companies, whether completed by Global North or Global South states, significantly </w:t>
      </w:r>
      <w:r w:rsidRPr="000D4DC4">
        <w:rPr>
          <w:rStyle w:val="StyleUnderline"/>
          <w:highlight w:val="green"/>
        </w:rPr>
        <w:t>compromise</w:t>
      </w:r>
      <w:r w:rsidRPr="000D4DC4">
        <w:rPr>
          <w:rStyle w:val="StyleUnderline"/>
        </w:rPr>
        <w:t xml:space="preserve"> the </w:t>
      </w:r>
      <w:r w:rsidRPr="000D4DC4">
        <w:rPr>
          <w:sz w:val="16"/>
        </w:rPr>
        <w:t xml:space="preserve">effectiveness and equity of </w:t>
      </w:r>
      <w:r w:rsidRPr="000D4DC4">
        <w:rPr>
          <w:rStyle w:val="StyleUnderline"/>
        </w:rPr>
        <w:t xml:space="preserve">the </w:t>
      </w:r>
      <w:r w:rsidRPr="000D4DC4">
        <w:rPr>
          <w:rStyle w:val="Emphasis"/>
          <w:highlight w:val="green"/>
        </w:rPr>
        <w:t xml:space="preserve">COVAX </w:t>
      </w:r>
      <w:r w:rsidRPr="000D4DC4">
        <w:rPr>
          <w:rStyle w:val="Emphasis"/>
        </w:rPr>
        <w:t>initiative</w:t>
      </w:r>
      <w:r w:rsidRPr="000D4DC4">
        <w:rPr>
          <w:sz w:val="16"/>
        </w:rPr>
        <w:t xml:space="preserve">, </w:t>
      </w:r>
      <w:r w:rsidRPr="000D4DC4">
        <w:rPr>
          <w:rStyle w:val="StyleUnderline"/>
          <w:highlight w:val="green"/>
        </w:rPr>
        <w:t>limited</w:t>
      </w:r>
      <w:r w:rsidRPr="000D4DC4">
        <w:rPr>
          <w:rStyle w:val="StyleUnderline"/>
        </w:rPr>
        <w:t xml:space="preserve"> as it </w:t>
      </w:r>
      <w:r w:rsidRPr="000D4DC4">
        <w:rPr>
          <w:rStyle w:val="StyleUnderline"/>
          <w:highlight w:val="green"/>
        </w:rPr>
        <w:t>already</w:t>
      </w:r>
      <w:r w:rsidRPr="000D4DC4">
        <w:rPr>
          <w:rStyle w:val="StyleUnderline"/>
        </w:rPr>
        <w:t xml:space="preserve"> is </w:t>
      </w:r>
      <w:r w:rsidRPr="000D4DC4">
        <w:rPr>
          <w:rStyle w:val="StyleUnderline"/>
          <w:highlight w:val="green"/>
        </w:rPr>
        <w:t>by</w:t>
      </w:r>
      <w:r w:rsidRPr="000D4DC4">
        <w:rPr>
          <w:rStyle w:val="StyleUnderline"/>
        </w:rPr>
        <w:t xml:space="preserve"> the </w:t>
      </w:r>
      <w:r w:rsidRPr="000D4DC4">
        <w:rPr>
          <w:rStyle w:val="Emphasis"/>
          <w:highlight w:val="green"/>
        </w:rPr>
        <w:t>coercive influence</w:t>
      </w:r>
      <w:r w:rsidRPr="000D4DC4">
        <w:rPr>
          <w:rStyle w:val="StyleUnderline"/>
        </w:rPr>
        <w:t xml:space="preserve">, </w:t>
      </w:r>
      <w:r w:rsidRPr="000D4DC4">
        <w:rPr>
          <w:rStyle w:val="Emphasis"/>
        </w:rPr>
        <w:t>vested interests</w:t>
      </w:r>
      <w:r w:rsidRPr="000D4DC4">
        <w:rPr>
          <w:rStyle w:val="StyleUnderline"/>
        </w:rPr>
        <w:t xml:space="preserve"> </w:t>
      </w:r>
      <w:r w:rsidRPr="000D4DC4">
        <w:rPr>
          <w:rStyle w:val="StyleUnderline"/>
          <w:highlight w:val="green"/>
        </w:rPr>
        <w:t>and</w:t>
      </w:r>
      <w:r w:rsidRPr="000D4DC4">
        <w:rPr>
          <w:rStyle w:val="StyleUnderline"/>
        </w:rPr>
        <w:t xml:space="preserve"> </w:t>
      </w:r>
      <w:r w:rsidRPr="000D4DC4">
        <w:rPr>
          <w:rStyle w:val="Emphasis"/>
        </w:rPr>
        <w:t xml:space="preserve">participation of </w:t>
      </w:r>
      <w:r w:rsidRPr="000D4DC4">
        <w:rPr>
          <w:rStyle w:val="Emphasis"/>
          <w:highlight w:val="green"/>
        </w:rPr>
        <w:t>pharma</w:t>
      </w:r>
      <w:r w:rsidRPr="000D4DC4">
        <w:rPr>
          <w:rStyle w:val="StyleUnderline"/>
        </w:rPr>
        <w:t xml:space="preserve">ceutical </w:t>
      </w:r>
      <w:r w:rsidRPr="000D4DC4">
        <w:rPr>
          <w:rStyle w:val="Emphasis"/>
          <w:highlight w:val="green"/>
        </w:rPr>
        <w:t>companies</w:t>
      </w:r>
      <w:r w:rsidRPr="000D4DC4">
        <w:rPr>
          <w:rStyle w:val="StyleUnderline"/>
        </w:rPr>
        <w:t xml:space="preserve"> and their host nations</w:t>
      </w:r>
      <w:r w:rsidRPr="000D4DC4">
        <w:rPr>
          <w:sz w:val="16"/>
        </w:rPr>
        <w:t xml:space="preserve">. </w:t>
      </w:r>
      <w:r w:rsidRPr="000D4DC4">
        <w:rPr>
          <w:rStyle w:val="StyleUnderline"/>
        </w:rPr>
        <w:t>The African Union</w:t>
      </w:r>
      <w:r w:rsidRPr="000D4DC4">
        <w:rPr>
          <w:sz w:val="16"/>
        </w:rPr>
        <w:t xml:space="preserve">, for example, </w:t>
      </w:r>
      <w:r w:rsidRPr="000D4DC4">
        <w:rPr>
          <w:rStyle w:val="StyleUnderline"/>
        </w:rPr>
        <w:t>endorsed the TRIPS waiver to relax WTO rules so that LMICs could create their own</w:t>
      </w:r>
      <w:r w:rsidRPr="000D4DC4">
        <w:rPr>
          <w:sz w:val="16"/>
        </w:rPr>
        <w:t xml:space="preserve"> COVID-19 </w:t>
      </w:r>
      <w:r w:rsidRPr="000D4DC4">
        <w:rPr>
          <w:rStyle w:val="StyleUnderline"/>
        </w:rPr>
        <w:t>vaccines, but this collective effort</w:t>
      </w:r>
      <w:r w:rsidRPr="000D4DC4">
        <w:rPr>
          <w:sz w:val="16"/>
        </w:rPr>
        <w:t xml:space="preserve"> across African countries </w:t>
      </w:r>
      <w:r w:rsidRPr="000D4DC4">
        <w:rPr>
          <w:rStyle w:val="Emphasis"/>
        </w:rPr>
        <w:t>faced resistance</w:t>
      </w:r>
      <w:r w:rsidRPr="000D4DC4">
        <w:rPr>
          <w:rStyle w:val="StyleUnderline"/>
        </w:rPr>
        <w:t xml:space="preserve"> from Global North countries</w:t>
      </w:r>
      <w:r w:rsidRPr="000D4DC4">
        <w:rPr>
          <w:sz w:val="16"/>
        </w:rPr>
        <w:t xml:space="preserve"> and pharmaceutical companies.</w:t>
      </w:r>
    </w:p>
    <w:p w14:paraId="0D220357" w14:textId="77777777" w:rsidR="000D4DC4" w:rsidRPr="000D4DC4" w:rsidRDefault="000D4DC4" w:rsidP="000D4DC4">
      <w:pPr>
        <w:rPr>
          <w:sz w:val="16"/>
        </w:rPr>
      </w:pPr>
      <w:r w:rsidRPr="000D4DC4">
        <w:rPr>
          <w:rStyle w:val="StyleUnderline"/>
          <w:highlight w:val="green"/>
        </w:rPr>
        <w:lastRenderedPageBreak/>
        <w:t>The IP system</w:t>
      </w:r>
      <w:r w:rsidRPr="000D4DC4">
        <w:rPr>
          <w:sz w:val="16"/>
        </w:rPr>
        <w:t xml:space="preserve"> appears to have </w:t>
      </w:r>
      <w:r w:rsidRPr="000D4DC4">
        <w:rPr>
          <w:rStyle w:val="StyleUnderline"/>
          <w:highlight w:val="green"/>
        </w:rPr>
        <w:t>pushed</w:t>
      </w:r>
      <w:r w:rsidRPr="000D4DC4">
        <w:rPr>
          <w:rStyle w:val="StyleUnderline"/>
        </w:rPr>
        <w:t xml:space="preserve"> countries in </w:t>
      </w:r>
      <w:r w:rsidRPr="000D4DC4">
        <w:rPr>
          <w:rStyle w:val="StyleUnderline"/>
          <w:highlight w:val="green"/>
        </w:rPr>
        <w:t>the Global South</w:t>
      </w:r>
      <w:r w:rsidRPr="000D4DC4">
        <w:rPr>
          <w:sz w:val="16"/>
        </w:rPr>
        <w:t xml:space="preserve"> that may prefer not </w:t>
      </w:r>
      <w:r w:rsidRPr="000D4DC4">
        <w:rPr>
          <w:rStyle w:val="StyleUnderline"/>
          <w:highlight w:val="green"/>
        </w:rPr>
        <w:t>to be dependent on</w:t>
      </w:r>
      <w:r w:rsidRPr="000D4DC4">
        <w:rPr>
          <w:sz w:val="16"/>
        </w:rPr>
        <w:t xml:space="preserve"> the charitable model of the COVAX scheme to join </w:t>
      </w:r>
      <w:r w:rsidRPr="000D4DC4">
        <w:rPr>
          <w:rStyle w:val="Emphasis"/>
          <w:highlight w:val="green"/>
        </w:rPr>
        <w:t>high-income countries</w:t>
      </w:r>
      <w:r w:rsidRPr="000D4DC4">
        <w:rPr>
          <w:sz w:val="16"/>
        </w:rPr>
        <w:t xml:space="preserve"> in engaging directly with manufacturers to purchase COVID-19 vaccines. This has included African countries, despite the African Union’s criticism of the inequities resulting from IP law protections. </w:t>
      </w:r>
      <w:r w:rsidRPr="000D4DC4">
        <w:rPr>
          <w:rStyle w:val="StyleUnderline"/>
          <w:highlight w:val="green"/>
        </w:rPr>
        <w:t>This</w:t>
      </w:r>
      <w:r w:rsidRPr="000D4DC4">
        <w:rPr>
          <w:rStyle w:val="StyleUnderline"/>
        </w:rPr>
        <w:t xml:space="preserve"> process</w:t>
      </w:r>
      <w:r w:rsidRPr="000D4DC4">
        <w:rPr>
          <w:sz w:val="16"/>
        </w:rPr>
        <w:t xml:space="preserve"> has </w:t>
      </w:r>
      <w:r w:rsidRPr="000D4DC4">
        <w:rPr>
          <w:rStyle w:val="Emphasis"/>
          <w:highlight w:val="green"/>
        </w:rPr>
        <w:t>reproduced colonially entrenched power dynamics</w:t>
      </w:r>
      <w:r w:rsidRPr="000D4DC4">
        <w:rPr>
          <w:rStyle w:val="StyleUnderline"/>
        </w:rPr>
        <w:t xml:space="preserve">, </w:t>
      </w:r>
      <w:r w:rsidRPr="000D4DC4">
        <w:rPr>
          <w:rStyle w:val="StyleUnderline"/>
          <w:highlight w:val="green"/>
        </w:rPr>
        <w:t>in which poorer countries</w:t>
      </w:r>
      <w:r w:rsidRPr="000D4DC4">
        <w:rPr>
          <w:rStyle w:val="StyleUnderline"/>
        </w:rPr>
        <w:t xml:space="preserve"> lack the bargaining power to obtain competitive rates and</w:t>
      </w:r>
      <w:r w:rsidRPr="000D4DC4">
        <w:rPr>
          <w:sz w:val="16"/>
        </w:rPr>
        <w:t xml:space="preserve">, consequently, typically </w:t>
      </w:r>
      <w:r w:rsidRPr="000D4DC4">
        <w:rPr>
          <w:rStyle w:val="StyleUnderline"/>
        </w:rPr>
        <w:t xml:space="preserve">end up </w:t>
      </w:r>
      <w:r w:rsidRPr="000D4DC4">
        <w:rPr>
          <w:rStyle w:val="StyleUnderline"/>
          <w:highlight w:val="green"/>
        </w:rPr>
        <w:t>pay</w:t>
      </w:r>
      <w:r w:rsidRPr="000D4DC4">
        <w:rPr>
          <w:rStyle w:val="StyleUnderline"/>
        </w:rPr>
        <w:t xml:space="preserve">ing </w:t>
      </w:r>
      <w:r w:rsidRPr="000D4DC4">
        <w:rPr>
          <w:rStyle w:val="Emphasis"/>
          <w:highlight w:val="green"/>
        </w:rPr>
        <w:t>far more</w:t>
      </w:r>
      <w:r w:rsidRPr="000D4DC4">
        <w:rPr>
          <w:rStyle w:val="StyleUnderline"/>
        </w:rPr>
        <w:t xml:space="preserve"> than the wealthier, developed countries</w:t>
      </w:r>
      <w:r w:rsidRPr="000D4DC4">
        <w:rPr>
          <w:sz w:val="16"/>
        </w:rPr>
        <w:t xml:space="preserve">. More broadly, </w:t>
      </w:r>
      <w:r w:rsidRPr="000D4DC4">
        <w:rPr>
          <w:rStyle w:val="StyleUnderline"/>
        </w:rPr>
        <w:t>countries in the Global South are pressured into participating in global systems of trade that result in the exploitation of their own populations by unjust global economic systems and IP laws</w:t>
      </w:r>
      <w:r w:rsidRPr="000D4DC4">
        <w:rPr>
          <w:sz w:val="16"/>
        </w:rPr>
        <w:t xml:space="preserve">.39 </w:t>
      </w:r>
      <w:r w:rsidRPr="000D4DC4">
        <w:rPr>
          <w:rStyle w:val="StyleUnderline"/>
        </w:rPr>
        <w:t xml:space="preserve">The </w:t>
      </w:r>
      <w:r w:rsidRPr="000D4DC4">
        <w:rPr>
          <w:rStyle w:val="StyleUnderline"/>
          <w:highlight w:val="green"/>
        </w:rPr>
        <w:t>high cost</w:t>
      </w:r>
      <w:r w:rsidRPr="000D4DC4">
        <w:rPr>
          <w:rStyle w:val="StyleUnderline"/>
        </w:rPr>
        <w:t xml:space="preserve"> of </w:t>
      </w:r>
      <w:r w:rsidRPr="000D4DC4">
        <w:rPr>
          <w:rStyle w:val="StyleUnderline"/>
          <w:highlight w:val="green"/>
        </w:rPr>
        <w:t>vaccines</w:t>
      </w:r>
      <w:r w:rsidRPr="000D4DC4">
        <w:rPr>
          <w:rStyle w:val="StyleUnderline"/>
        </w:rPr>
        <w:t xml:space="preserve"> for countries from the Global South constitutes a large proportion of their health expenditure, and this </w:t>
      </w:r>
      <w:r w:rsidRPr="000D4DC4">
        <w:rPr>
          <w:rStyle w:val="StyleUnderline"/>
          <w:highlight w:val="green"/>
        </w:rPr>
        <w:t xml:space="preserve">comes at the expense of </w:t>
      </w:r>
      <w:r w:rsidRPr="000D4DC4">
        <w:rPr>
          <w:rStyle w:val="Emphasis"/>
          <w:highlight w:val="green"/>
        </w:rPr>
        <w:t>other health priorities</w:t>
      </w:r>
      <w:r w:rsidRPr="000D4DC4">
        <w:rPr>
          <w:sz w:val="16"/>
        </w:rPr>
        <w:t>.</w:t>
      </w:r>
    </w:p>
    <w:p w14:paraId="6CE6D581" w14:textId="77777777" w:rsidR="000D4DC4" w:rsidRPr="000D4DC4" w:rsidRDefault="000D4DC4" w:rsidP="000D4DC4">
      <w:pPr>
        <w:rPr>
          <w:rStyle w:val="StyleUnderline"/>
        </w:rPr>
      </w:pPr>
      <w:r w:rsidRPr="000D4DC4">
        <w:rPr>
          <w:sz w:val="16"/>
        </w:rPr>
        <w:t xml:space="preserve">In many cases, </w:t>
      </w:r>
      <w:r w:rsidRPr="000D4DC4">
        <w:rPr>
          <w:rStyle w:val="StyleUnderline"/>
          <w:highlight w:val="green"/>
        </w:rPr>
        <w:t>the only way</w:t>
      </w:r>
      <w:r w:rsidRPr="000D4DC4">
        <w:rPr>
          <w:sz w:val="16"/>
        </w:rPr>
        <w:t xml:space="preserve"> in which </w:t>
      </w:r>
      <w:r w:rsidRPr="000D4DC4">
        <w:rPr>
          <w:rStyle w:val="StyleUnderline"/>
          <w:highlight w:val="green"/>
        </w:rPr>
        <w:t>Global South countries</w:t>
      </w:r>
      <w:r w:rsidRPr="000D4DC4">
        <w:rPr>
          <w:rStyle w:val="StyleUnderline"/>
        </w:rPr>
        <w:t xml:space="preserve"> </w:t>
      </w:r>
      <w:r w:rsidRPr="000D4DC4">
        <w:rPr>
          <w:rStyle w:val="StyleUnderline"/>
          <w:highlight w:val="green"/>
        </w:rPr>
        <w:t>can purchase vaccines is to move</w:t>
      </w:r>
      <w:r w:rsidRPr="000D4DC4">
        <w:rPr>
          <w:rStyle w:val="StyleUnderline"/>
        </w:rPr>
        <w:t xml:space="preserve"> themselves </w:t>
      </w:r>
      <w:r w:rsidRPr="000D4DC4">
        <w:rPr>
          <w:rStyle w:val="Emphasis"/>
          <w:highlight w:val="green"/>
        </w:rPr>
        <w:t>further into debt</w:t>
      </w:r>
      <w:r w:rsidRPr="000D4DC4">
        <w:rPr>
          <w:sz w:val="16"/>
        </w:rPr>
        <w:t xml:space="preserve">. </w:t>
      </w:r>
      <w:r w:rsidRPr="000D4DC4">
        <w:rPr>
          <w:rStyle w:val="StyleUnderline"/>
        </w:rPr>
        <w:t xml:space="preserve">Given </w:t>
      </w:r>
      <w:r w:rsidRPr="000D4DC4">
        <w:rPr>
          <w:rStyle w:val="StyleUnderline"/>
          <w:highlight w:val="green"/>
        </w:rPr>
        <w:t xml:space="preserve">the </w:t>
      </w:r>
      <w:r w:rsidRPr="000D4DC4">
        <w:rPr>
          <w:rStyle w:val="Emphasis"/>
          <w:highlight w:val="green"/>
        </w:rPr>
        <w:t>detrimental neocolonial implications</w:t>
      </w:r>
      <w:r w:rsidRPr="000D4DC4">
        <w:rPr>
          <w:rStyle w:val="StyleUnderline"/>
        </w:rPr>
        <w:t xml:space="preserve"> of </w:t>
      </w:r>
      <w:r w:rsidRPr="000D4DC4">
        <w:rPr>
          <w:rStyle w:val="Emphasis"/>
        </w:rPr>
        <w:t>debt</w:t>
      </w:r>
      <w:r w:rsidRPr="000D4DC4">
        <w:rPr>
          <w:rStyle w:val="StyleUnderline"/>
        </w:rPr>
        <w:t xml:space="preserve">, with a </w:t>
      </w:r>
      <w:r w:rsidRPr="000D4DC4">
        <w:rPr>
          <w:rStyle w:val="Emphasis"/>
        </w:rPr>
        <w:t>long history</w:t>
      </w:r>
      <w:r w:rsidRPr="000D4DC4">
        <w:rPr>
          <w:rStyle w:val="StyleUnderline"/>
        </w:rPr>
        <w:t xml:space="preserve"> of loan conditionalities through structural adjustment programmes, </w:t>
      </w:r>
      <w:r w:rsidRPr="000D4DC4">
        <w:rPr>
          <w:rStyle w:val="Emphasis"/>
        </w:rPr>
        <w:t>increasing debt to service health</w:t>
      </w:r>
      <w:r w:rsidRPr="000D4DC4">
        <w:rPr>
          <w:rStyle w:val="StyleUnderline"/>
        </w:rPr>
        <w:t xml:space="preserve"> needs </w:t>
      </w:r>
      <w:r w:rsidRPr="000D4DC4">
        <w:rPr>
          <w:rStyle w:val="StyleUnderline"/>
          <w:highlight w:val="green"/>
        </w:rPr>
        <w:t>contributes to</w:t>
      </w:r>
      <w:r w:rsidRPr="000D4DC4">
        <w:rPr>
          <w:rStyle w:val="StyleUnderline"/>
        </w:rPr>
        <w:t xml:space="preserve"> the </w:t>
      </w:r>
      <w:r w:rsidRPr="000D4DC4">
        <w:rPr>
          <w:rStyle w:val="Emphasis"/>
          <w:highlight w:val="green"/>
        </w:rPr>
        <w:t>worsening</w:t>
      </w:r>
      <w:r w:rsidRPr="000D4DC4">
        <w:rPr>
          <w:rStyle w:val="StyleUnderline"/>
        </w:rPr>
        <w:t xml:space="preserve"> of </w:t>
      </w:r>
      <w:r w:rsidRPr="000D4DC4">
        <w:rPr>
          <w:rStyle w:val="Emphasis"/>
          <w:highlight w:val="green"/>
        </w:rPr>
        <w:t>inequalities</w:t>
      </w:r>
      <w:r w:rsidRPr="000D4DC4">
        <w:rPr>
          <w:rStyle w:val="StyleUnderline"/>
        </w:rPr>
        <w:t xml:space="preserve"> between the Global North and Global South</w:t>
      </w:r>
      <w:r w:rsidRPr="000D4DC4">
        <w:rPr>
          <w:sz w:val="16"/>
        </w:rPr>
        <w:t xml:space="preserve">.40 These </w:t>
      </w:r>
      <w:r w:rsidRPr="000D4DC4">
        <w:rPr>
          <w:rStyle w:val="StyleUnderline"/>
        </w:rPr>
        <w:t>programmes</w:t>
      </w:r>
      <w:r w:rsidRPr="000D4DC4">
        <w:rPr>
          <w:sz w:val="16"/>
        </w:rPr>
        <w:t xml:space="preserve"> may increase debt and </w:t>
      </w:r>
      <w:r w:rsidRPr="000D4DC4">
        <w:rPr>
          <w:rStyle w:val="Emphasis"/>
        </w:rPr>
        <w:t>undermine development</w:t>
      </w:r>
      <w:r w:rsidRPr="000D4DC4">
        <w:rPr>
          <w:rStyle w:val="StyleUnderline"/>
        </w:rPr>
        <w:t xml:space="preserve"> </w:t>
      </w:r>
      <w:r w:rsidRPr="000D4DC4">
        <w:rPr>
          <w:rStyle w:val="StyleUnderline"/>
          <w:highlight w:val="green"/>
        </w:rPr>
        <w:t xml:space="preserve">in ways that limit </w:t>
      </w:r>
      <w:r w:rsidRPr="000D4DC4">
        <w:rPr>
          <w:rStyle w:val="StyleUnderline"/>
        </w:rPr>
        <w:t xml:space="preserve">the realisation of </w:t>
      </w:r>
      <w:r w:rsidRPr="000D4DC4">
        <w:rPr>
          <w:rStyle w:val="StyleUnderline"/>
          <w:highlight w:val="green"/>
        </w:rPr>
        <w:t xml:space="preserve">the </w:t>
      </w:r>
      <w:r w:rsidRPr="000D4DC4">
        <w:rPr>
          <w:rStyle w:val="Emphasis"/>
          <w:highlight w:val="green"/>
        </w:rPr>
        <w:t>right to health</w:t>
      </w:r>
      <w:r w:rsidRPr="000D4DC4">
        <w:rPr>
          <w:sz w:val="16"/>
        </w:rPr>
        <w:t xml:space="preserve">.41 </w:t>
      </w:r>
      <w:r w:rsidRPr="000D4DC4">
        <w:rPr>
          <w:rStyle w:val="StyleUnderline"/>
        </w:rPr>
        <w:t>The World Bank</w:t>
      </w:r>
      <w:r w:rsidRPr="000D4DC4">
        <w:rPr>
          <w:sz w:val="16"/>
        </w:rPr>
        <w:t xml:space="preserve"> has </w:t>
      </w:r>
      <w:r w:rsidRPr="000D4DC4">
        <w:rPr>
          <w:rStyle w:val="StyleUnderline"/>
        </w:rPr>
        <w:t>set aside</w:t>
      </w:r>
      <w:r w:rsidRPr="000D4DC4">
        <w:rPr>
          <w:sz w:val="16"/>
        </w:rPr>
        <w:t xml:space="preserve"> US$12 billion and has already disbursed </w:t>
      </w:r>
      <w:r w:rsidRPr="000D4DC4">
        <w:rPr>
          <w:rStyle w:val="Emphasis"/>
        </w:rPr>
        <w:t>loans</w:t>
      </w:r>
      <w:r w:rsidRPr="000D4DC4">
        <w:rPr>
          <w:sz w:val="16"/>
        </w:rPr>
        <w:t xml:space="preserve"> of US$500 million </w:t>
      </w:r>
      <w:r w:rsidRPr="000D4DC4">
        <w:rPr>
          <w:rStyle w:val="StyleUnderline"/>
        </w:rPr>
        <w:t>for vaccines</w:t>
      </w:r>
      <w:r w:rsidRPr="000D4DC4">
        <w:rPr>
          <w:sz w:val="16"/>
        </w:rPr>
        <w:t xml:space="preserve"> in low-income and middle-income nations;42 </w:t>
      </w:r>
      <w:r w:rsidRPr="000D4DC4">
        <w:rPr>
          <w:rStyle w:val="Emphasis"/>
          <w:highlight w:val="green"/>
        </w:rPr>
        <w:t>poorer nations</w:t>
      </w:r>
      <w:r w:rsidRPr="000D4DC4">
        <w:rPr>
          <w:rStyle w:val="StyleUnderline"/>
        </w:rPr>
        <w:t xml:space="preserve">, instead of servicing already depleted health systems, </w:t>
      </w:r>
      <w:r w:rsidRPr="000D4DC4">
        <w:rPr>
          <w:rStyle w:val="StyleUnderline"/>
          <w:highlight w:val="green"/>
        </w:rPr>
        <w:t>are forced to divert</w:t>
      </w:r>
      <w:r w:rsidRPr="000D4DC4">
        <w:rPr>
          <w:rStyle w:val="StyleUnderline"/>
        </w:rPr>
        <w:t xml:space="preserve"> additional </w:t>
      </w:r>
      <w:r w:rsidRPr="000D4DC4">
        <w:rPr>
          <w:rStyle w:val="StyleUnderline"/>
          <w:highlight w:val="green"/>
        </w:rPr>
        <w:t xml:space="preserve">funds to </w:t>
      </w:r>
      <w:r w:rsidRPr="000D4DC4">
        <w:rPr>
          <w:rStyle w:val="Emphasis"/>
          <w:highlight w:val="green"/>
        </w:rPr>
        <w:t>servicing debt</w:t>
      </w:r>
      <w:r w:rsidRPr="000D4DC4">
        <w:rPr>
          <w:rStyle w:val="Emphasis"/>
        </w:rPr>
        <w:t>.</w:t>
      </w:r>
    </w:p>
    <w:p w14:paraId="6E9998D7" w14:textId="77777777" w:rsidR="000D4DC4" w:rsidRPr="000D4DC4" w:rsidRDefault="000D4DC4" w:rsidP="000D4DC4"/>
    <w:p w14:paraId="15896E5D" w14:textId="77777777" w:rsidR="000D4DC4" w:rsidRPr="000D4DC4" w:rsidRDefault="000D4DC4" w:rsidP="000D4DC4">
      <w:pPr>
        <w:pStyle w:val="Heading4"/>
        <w:rPr>
          <w:rFonts w:cs="Calibri"/>
        </w:rPr>
      </w:pPr>
      <w:r w:rsidRPr="000D4DC4">
        <w:rPr>
          <w:rFonts w:cs="Calibri"/>
        </w:rPr>
        <w:t xml:space="preserve">The time to expand vaccination on a global level is </w:t>
      </w:r>
      <w:r w:rsidRPr="000D4DC4">
        <w:rPr>
          <w:rFonts w:cs="Calibri"/>
          <w:u w:val="single"/>
        </w:rPr>
        <w:t>now</w:t>
      </w:r>
      <w:r w:rsidRPr="000D4DC4">
        <w:rPr>
          <w:rFonts w:cs="Calibri"/>
        </w:rPr>
        <w:t xml:space="preserve">---highly contagious </w:t>
      </w:r>
      <w:r w:rsidRPr="000D4DC4">
        <w:rPr>
          <w:rFonts w:cs="Calibri"/>
          <w:u w:val="single"/>
        </w:rPr>
        <w:t>mutations</w:t>
      </w:r>
      <w:r w:rsidRPr="000D4DC4">
        <w:rPr>
          <w:rFonts w:cs="Calibri"/>
        </w:rPr>
        <w:t xml:space="preserve"> facilitate continued spread.</w:t>
      </w:r>
    </w:p>
    <w:p w14:paraId="545B9BCF" w14:textId="77777777" w:rsidR="000D4DC4" w:rsidRPr="000D4DC4" w:rsidRDefault="000D4DC4" w:rsidP="000D4DC4">
      <w:r w:rsidRPr="000D4DC4">
        <w:rPr>
          <w:rStyle w:val="Style13ptBold"/>
        </w:rPr>
        <w:t>Kumar 7-12</w:t>
      </w:r>
      <w:r w:rsidRPr="000D4DC4">
        <w:t xml:space="preserve"> Rajeesh Kumar, Rajeesh Kumar is Associate Fellow at Manohar Parrikar Institute for Defence Studies and Analyses, New Delhi., 7-12-2021, "WTO TRIPS Waiver and COVID-19 Vaccine Equity," Manohar Paprikar Institute for Defence Studies and Analyses, </w:t>
      </w:r>
      <w:hyperlink r:id="rId13" w:history="1">
        <w:r w:rsidRPr="000D4DC4">
          <w:rPr>
            <w:rStyle w:val="Hyperlink"/>
          </w:rPr>
          <w:t>https://idsa.in/issuebrief/wto-trips-waiver-covid-vaccine-rkumar-120721</w:t>
        </w:r>
      </w:hyperlink>
      <w:r w:rsidRPr="000D4DC4">
        <w:t>, EH and brett</w:t>
      </w:r>
    </w:p>
    <w:p w14:paraId="59752C9D" w14:textId="77777777" w:rsidR="000D4DC4" w:rsidRPr="000D4DC4" w:rsidRDefault="000D4DC4" w:rsidP="000D4DC4">
      <w:pPr>
        <w:rPr>
          <w:rStyle w:val="StyleUnderline"/>
        </w:rPr>
      </w:pPr>
      <w:r w:rsidRPr="000D4DC4">
        <w:rPr>
          <w:sz w:val="16"/>
        </w:rPr>
        <w:t>Two significant factors rekindled the debate on TRIPS waiver for essential medical products—first, vaccine inequity, and second, the insufficiency of existing waiver provisions in fighting the COVID-19 pandemic</w:t>
      </w:r>
      <w:r w:rsidRPr="000D4DC4">
        <w:rPr>
          <w:rStyle w:val="StyleUnderline"/>
        </w:rPr>
        <w:t>. COVID</w:t>
      </w:r>
      <w:r w:rsidRPr="000D4DC4">
        <w:rPr>
          <w:sz w:val="16"/>
        </w:rPr>
        <w:t xml:space="preserve">-19 </w:t>
      </w:r>
      <w:r w:rsidRPr="000D4DC4">
        <w:rPr>
          <w:rStyle w:val="StyleUnderline"/>
        </w:rPr>
        <w:t>is an exceptional circumstance</w:t>
      </w:r>
      <w:r w:rsidRPr="000D4DC4">
        <w:rPr>
          <w:sz w:val="16"/>
        </w:rPr>
        <w:t xml:space="preserve">, and </w:t>
      </w:r>
      <w:r w:rsidRPr="000D4DC4">
        <w:rPr>
          <w:rStyle w:val="StyleUnderline"/>
          <w:highlight w:val="green"/>
        </w:rPr>
        <w:t>equitable</w:t>
      </w:r>
      <w:r w:rsidRPr="000D4DC4">
        <w:rPr>
          <w:rStyle w:val="StyleUnderline"/>
        </w:rPr>
        <w:t xml:space="preserve"> global </w:t>
      </w:r>
      <w:r w:rsidRPr="000D4DC4">
        <w:rPr>
          <w:rStyle w:val="StyleUnderline"/>
          <w:highlight w:val="green"/>
        </w:rPr>
        <w:t>access</w:t>
      </w:r>
      <w:r w:rsidRPr="000D4DC4">
        <w:rPr>
          <w:rStyle w:val="StyleUnderline"/>
        </w:rPr>
        <w:t xml:space="preserve"> to the vaccine is </w:t>
      </w:r>
      <w:r w:rsidRPr="000D4DC4">
        <w:rPr>
          <w:rStyle w:val="StyleUnderline"/>
          <w:highlight w:val="green"/>
        </w:rPr>
        <w:t>necessary to bring the pandemic under control</w:t>
      </w:r>
      <w:r w:rsidRPr="000D4DC4">
        <w:rPr>
          <w:sz w:val="16"/>
        </w:rPr>
        <w:t xml:space="preserve">. However, </w:t>
      </w:r>
      <w:r w:rsidRPr="000D4DC4">
        <w:rPr>
          <w:rStyle w:val="StyleUnderline"/>
          <w:highlight w:val="green"/>
        </w:rPr>
        <w:t>the world is witnessing</w:t>
      </w:r>
      <w:r w:rsidRPr="000D4DC4">
        <w:rPr>
          <w:rStyle w:val="StyleUnderline"/>
        </w:rPr>
        <w:t xml:space="preserve"> quite the </w:t>
      </w:r>
      <w:r w:rsidRPr="000D4DC4">
        <w:rPr>
          <w:rStyle w:val="StyleUnderline"/>
          <w:highlight w:val="green"/>
        </w:rPr>
        <w:t>reverse</w:t>
      </w:r>
      <w:r w:rsidRPr="000D4DC4">
        <w:rPr>
          <w:rStyle w:val="StyleUnderline"/>
        </w:rPr>
        <w:t xml:space="preserve">, i.e., </w:t>
      </w:r>
      <w:r w:rsidRPr="000D4DC4">
        <w:rPr>
          <w:rStyle w:val="StyleUnderline"/>
          <w:highlight w:val="green"/>
        </w:rPr>
        <w:t>vaccine nationalism</w:t>
      </w:r>
      <w:r w:rsidRPr="000D4DC4">
        <w:rPr>
          <w:sz w:val="16"/>
        </w:rPr>
        <w:t xml:space="preserve">. Vaccine nationalism is “my nation first” approach to securing and stockpiling vaccines before making them available in other countries. </w:t>
      </w:r>
      <w:r w:rsidRPr="000D4DC4">
        <w:rPr>
          <w:rStyle w:val="StyleUnderline"/>
          <w:highlight w:val="green"/>
        </w:rPr>
        <w:t>A TRIPS waiver would be instrumental in addressing</w:t>
      </w:r>
      <w:r w:rsidRPr="000D4DC4">
        <w:rPr>
          <w:rStyle w:val="StyleUnderline"/>
        </w:rPr>
        <w:t xml:space="preserve"> the </w:t>
      </w:r>
      <w:r w:rsidRPr="000D4DC4">
        <w:rPr>
          <w:rStyle w:val="StyleUnderline"/>
          <w:highlight w:val="green"/>
        </w:rPr>
        <w:t>growing inequality</w:t>
      </w:r>
      <w:r w:rsidRPr="000D4DC4">
        <w:rPr>
          <w:rStyle w:val="StyleUnderline"/>
        </w:rPr>
        <w:t xml:space="preserve"> in the production, distribution, and pricing of the COVID-19 vaccines. </w:t>
      </w:r>
    </w:p>
    <w:p w14:paraId="7F3D69C2" w14:textId="77777777" w:rsidR="000D4DC4" w:rsidRPr="000D4DC4" w:rsidRDefault="000D4DC4" w:rsidP="000D4DC4">
      <w:pPr>
        <w:rPr>
          <w:rStyle w:val="StyleUnderline"/>
        </w:rPr>
      </w:pPr>
      <w:r w:rsidRPr="000D4DC4">
        <w:rPr>
          <w:rStyle w:val="StyleUnderline"/>
        </w:rPr>
        <w:t xml:space="preserve">Vaccine Inequity </w:t>
      </w:r>
    </w:p>
    <w:p w14:paraId="720F38CD" w14:textId="77777777" w:rsidR="000D4DC4" w:rsidRPr="000D4DC4" w:rsidRDefault="000D4DC4" w:rsidP="000D4DC4">
      <w:pPr>
        <w:rPr>
          <w:sz w:val="16"/>
        </w:rPr>
      </w:pPr>
      <w:r w:rsidRPr="000D4DC4">
        <w:rPr>
          <w:sz w:val="16"/>
        </w:rPr>
        <w:t xml:space="preserve">According to Duke Global Health Innovation Center, which monitors COVID-19 vaccine purchases, </w:t>
      </w:r>
      <w:r w:rsidRPr="000D4DC4">
        <w:rPr>
          <w:rStyle w:val="StyleUnderline"/>
          <w:highlight w:val="green"/>
        </w:rPr>
        <w:t>rich nations</w:t>
      </w:r>
      <w:r w:rsidRPr="000D4DC4">
        <w:rPr>
          <w:rStyle w:val="StyleUnderline"/>
        </w:rPr>
        <w:t xml:space="preserve"> representing just 14 per cent of the world population </w:t>
      </w:r>
      <w:r w:rsidRPr="000D4DC4">
        <w:rPr>
          <w:rStyle w:val="StyleUnderline"/>
          <w:highlight w:val="green"/>
        </w:rPr>
        <w:t>have</w:t>
      </w:r>
      <w:r w:rsidRPr="000D4DC4">
        <w:rPr>
          <w:sz w:val="16"/>
        </w:rPr>
        <w:t xml:space="preserve"> bought up to </w:t>
      </w:r>
      <w:r w:rsidRPr="000D4DC4">
        <w:rPr>
          <w:rStyle w:val="Emphasis"/>
          <w:highlight w:val="green"/>
        </w:rPr>
        <w:t>53 per cent</w:t>
      </w:r>
      <w:r w:rsidRPr="000D4DC4">
        <w:rPr>
          <w:rStyle w:val="StyleUnderline"/>
          <w:highlight w:val="green"/>
        </w:rPr>
        <w:t xml:space="preserve"> of</w:t>
      </w:r>
      <w:r w:rsidRPr="000D4DC4">
        <w:rPr>
          <w:rStyle w:val="StyleUnderline"/>
        </w:rPr>
        <w:t xml:space="preserve"> the most promising </w:t>
      </w:r>
      <w:r w:rsidRPr="000D4DC4">
        <w:rPr>
          <w:rStyle w:val="StyleUnderline"/>
          <w:highlight w:val="green"/>
        </w:rPr>
        <w:t>vaccines</w:t>
      </w:r>
      <w:r w:rsidRPr="000D4DC4">
        <w:rPr>
          <w:rStyle w:val="StyleUnderline"/>
        </w:rPr>
        <w:t xml:space="preserve"> so far</w:t>
      </w:r>
      <w:r w:rsidRPr="000D4DC4">
        <w:rPr>
          <w:sz w:val="16"/>
        </w:rPr>
        <w:t xml:space="preserve">. As of 4 July 2021, the high-income countries (HICs) purchased more than half (6.16 billion) vaccine doses sold globally. At the same time, the </w:t>
      </w:r>
      <w:r w:rsidRPr="000D4DC4">
        <w:rPr>
          <w:rStyle w:val="StyleUnderline"/>
        </w:rPr>
        <w:t>low-income countries</w:t>
      </w:r>
      <w:r w:rsidRPr="000D4DC4">
        <w:rPr>
          <w:sz w:val="16"/>
        </w:rPr>
        <w:t xml:space="preserve"> (LICs) received only 0.3 per cent of the vaccines produced. The </w:t>
      </w:r>
      <w:r w:rsidRPr="000D4DC4">
        <w:rPr>
          <w:rStyle w:val="Emphasis"/>
          <w:highlight w:val="green"/>
        </w:rPr>
        <w:t>low and middle-income countries</w:t>
      </w:r>
      <w:r w:rsidRPr="000D4DC4">
        <w:rPr>
          <w:sz w:val="16"/>
        </w:rPr>
        <w:t xml:space="preserve"> (LMICs), which </w:t>
      </w:r>
      <w:r w:rsidRPr="000D4DC4">
        <w:rPr>
          <w:rStyle w:val="StyleUnderline"/>
          <w:highlight w:val="green"/>
        </w:rPr>
        <w:t>account for 81 per cent of the</w:t>
      </w:r>
      <w:r w:rsidRPr="000D4DC4">
        <w:rPr>
          <w:sz w:val="16"/>
        </w:rPr>
        <w:t xml:space="preserve"> global adult </w:t>
      </w:r>
      <w:r w:rsidRPr="000D4DC4">
        <w:rPr>
          <w:rStyle w:val="StyleUnderline"/>
          <w:highlight w:val="green"/>
        </w:rPr>
        <w:t xml:space="preserve">population, </w:t>
      </w:r>
      <w:r w:rsidRPr="000D4DC4">
        <w:rPr>
          <w:rStyle w:val="Emphasis"/>
          <w:highlight w:val="green"/>
        </w:rPr>
        <w:t>purchased 33 per cent</w:t>
      </w:r>
      <w:r w:rsidRPr="000D4DC4">
        <w:rPr>
          <w:rStyle w:val="StyleUnderline"/>
          <w:highlight w:val="green"/>
        </w:rPr>
        <w:t>, and COVAX</w:t>
      </w:r>
      <w:r w:rsidRPr="000D4DC4">
        <w:rPr>
          <w:sz w:val="16"/>
        </w:rPr>
        <w:t xml:space="preserve"> (COVID-19 Vaccines Global Access) has received </w:t>
      </w:r>
      <w:r w:rsidRPr="000D4DC4">
        <w:rPr>
          <w:rStyle w:val="StyleUnderline"/>
          <w:highlight w:val="green"/>
        </w:rPr>
        <w:t>13 per cent</w:t>
      </w:r>
      <w:r w:rsidRPr="000D4DC4">
        <w:rPr>
          <w:sz w:val="16"/>
        </w:rPr>
        <w:t xml:space="preserve">.10 Many HICs bought enough doses to vaccinate their populations several times over. For instance, Canada procured 10.45 doses per person, while the UK, EU and the US procured 8.18, 6.89, and 4.60 doses per inhabitant, respectively.11 </w:t>
      </w:r>
    </w:p>
    <w:p w14:paraId="4D02FE18" w14:textId="77777777" w:rsidR="000D4DC4" w:rsidRPr="000D4DC4" w:rsidRDefault="000D4DC4" w:rsidP="000D4DC4">
      <w:pPr>
        <w:rPr>
          <w:sz w:val="16"/>
          <w:szCs w:val="16"/>
        </w:rPr>
      </w:pPr>
      <w:r w:rsidRPr="000D4DC4">
        <w:rPr>
          <w:sz w:val="16"/>
          <w:szCs w:val="16"/>
        </w:rPr>
        <w:t xml:space="preserve">Source:“Tracking COVID-19 Vaccine Purchases Across the Globe”, Duke Global Health Innovation Center, Updated 9 July 2021. </w:t>
      </w:r>
    </w:p>
    <w:p w14:paraId="06DAAEAC" w14:textId="77777777" w:rsidR="000D4DC4" w:rsidRPr="000D4DC4" w:rsidRDefault="000D4DC4" w:rsidP="000D4DC4">
      <w:pPr>
        <w:rPr>
          <w:sz w:val="16"/>
        </w:rPr>
      </w:pPr>
      <w:r w:rsidRPr="000D4DC4">
        <w:rPr>
          <w:sz w:val="16"/>
        </w:rPr>
        <w:lastRenderedPageBreak/>
        <w:t xml:space="preserve">Consequently, </w:t>
      </w:r>
      <w:r w:rsidRPr="000D4DC4">
        <w:rPr>
          <w:rStyle w:val="StyleUnderline"/>
        </w:rPr>
        <w:t xml:space="preserve">there is a </w:t>
      </w:r>
      <w:r w:rsidRPr="000D4DC4">
        <w:rPr>
          <w:rStyle w:val="StyleUnderline"/>
          <w:highlight w:val="green"/>
        </w:rPr>
        <w:t>significant disparity</w:t>
      </w:r>
      <w:r w:rsidRPr="000D4DC4">
        <w:rPr>
          <w:sz w:val="16"/>
        </w:rPr>
        <w:t xml:space="preserve"> between HICs and LICs in vaccine administration as well. As of 8 July 2021, </w:t>
      </w:r>
      <w:r w:rsidRPr="000D4DC4">
        <w:rPr>
          <w:rStyle w:val="StyleUnderline"/>
        </w:rPr>
        <w:t>3</w:t>
      </w:r>
      <w:r w:rsidRPr="000D4DC4">
        <w:rPr>
          <w:sz w:val="16"/>
        </w:rPr>
        <w:t>.32</w:t>
      </w:r>
      <w:r w:rsidRPr="000D4DC4">
        <w:rPr>
          <w:rStyle w:val="StyleUnderline"/>
        </w:rPr>
        <w:t xml:space="preserve"> billion vaccine doses had been administered </w:t>
      </w:r>
      <w:r w:rsidRPr="000D4DC4">
        <w:rPr>
          <w:rStyle w:val="StyleUnderline"/>
          <w:highlight w:val="green"/>
        </w:rPr>
        <w:t>globally</w:t>
      </w:r>
      <w:r w:rsidRPr="000D4DC4">
        <w:rPr>
          <w:sz w:val="16"/>
        </w:rPr>
        <w:t xml:space="preserve">.12 Nonetheless, </w:t>
      </w:r>
      <w:r w:rsidRPr="000D4DC4">
        <w:rPr>
          <w:rStyle w:val="StyleUnderline"/>
        </w:rPr>
        <w:t>only one per cent of people in LICs have been given at least one dose</w:t>
      </w:r>
      <w:r w:rsidRPr="000D4DC4">
        <w:rPr>
          <w:sz w:val="16"/>
        </w:rPr>
        <w:t xml:space="preserve">. </w:t>
      </w:r>
      <w:r w:rsidRPr="000D4DC4">
        <w:rPr>
          <w:rStyle w:val="StyleUnderline"/>
          <w:highlight w:val="green"/>
        </w:rPr>
        <w:t>While in HICs</w:t>
      </w:r>
      <w:r w:rsidRPr="000D4DC4">
        <w:rPr>
          <w:rStyle w:val="StyleUnderline"/>
        </w:rPr>
        <w:t xml:space="preserve"> almost </w:t>
      </w:r>
      <w:r w:rsidRPr="000D4DC4">
        <w:rPr>
          <w:rStyle w:val="Emphasis"/>
          <w:highlight w:val="green"/>
        </w:rPr>
        <w:t>one in fou</w:t>
      </w:r>
      <w:r w:rsidRPr="000D4DC4">
        <w:rPr>
          <w:rStyle w:val="StyleUnderline"/>
          <w:highlight w:val="green"/>
        </w:rPr>
        <w:t>r</w:t>
      </w:r>
      <w:r w:rsidRPr="000D4DC4">
        <w:rPr>
          <w:rStyle w:val="StyleUnderline"/>
        </w:rPr>
        <w:t xml:space="preserve"> people </w:t>
      </w:r>
      <w:r w:rsidRPr="000D4DC4">
        <w:rPr>
          <w:rStyle w:val="StyleUnderline"/>
          <w:highlight w:val="green"/>
        </w:rPr>
        <w:t>have</w:t>
      </w:r>
      <w:r w:rsidRPr="000D4DC4">
        <w:rPr>
          <w:rStyle w:val="StyleUnderline"/>
        </w:rPr>
        <w:t xml:space="preserve"> received </w:t>
      </w:r>
      <w:r w:rsidRPr="000D4DC4">
        <w:rPr>
          <w:rStyle w:val="StyleUnderline"/>
          <w:highlight w:val="green"/>
        </w:rPr>
        <w:t>the vaccine, in LICs</w:t>
      </w:r>
      <w:r w:rsidRPr="000D4DC4">
        <w:rPr>
          <w:rStyle w:val="StyleUnderline"/>
        </w:rPr>
        <w:t xml:space="preserve">, </w:t>
      </w:r>
      <w:r w:rsidRPr="000D4DC4">
        <w:rPr>
          <w:rStyle w:val="StyleUnderline"/>
          <w:highlight w:val="green"/>
        </w:rPr>
        <w:t xml:space="preserve">it is </w:t>
      </w:r>
      <w:r w:rsidRPr="000D4DC4">
        <w:rPr>
          <w:rStyle w:val="Emphasis"/>
          <w:highlight w:val="green"/>
        </w:rPr>
        <w:t>one in</w:t>
      </w:r>
      <w:r w:rsidRPr="000D4DC4">
        <w:rPr>
          <w:rStyle w:val="Emphasis"/>
        </w:rPr>
        <w:t xml:space="preserve"> more than </w:t>
      </w:r>
      <w:r w:rsidRPr="000D4DC4">
        <w:rPr>
          <w:rStyle w:val="Emphasis"/>
          <w:highlight w:val="green"/>
        </w:rPr>
        <w:t>500</w:t>
      </w:r>
      <w:r w:rsidRPr="000D4DC4">
        <w:rPr>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0D4DC4">
        <w:rPr>
          <w:rStyle w:val="StyleUnderline"/>
        </w:rPr>
        <w:t>According to the</w:t>
      </w:r>
      <w:r w:rsidRPr="000D4DC4">
        <w:rPr>
          <w:sz w:val="16"/>
        </w:rPr>
        <w:t xml:space="preserve"> International Monetary Fund (</w:t>
      </w:r>
      <w:r w:rsidRPr="000D4DC4">
        <w:rPr>
          <w:rStyle w:val="StyleUnderline"/>
        </w:rPr>
        <w:t>IMF)</w:t>
      </w:r>
      <w:r w:rsidRPr="000D4DC4">
        <w:rPr>
          <w:sz w:val="16"/>
        </w:rPr>
        <w:t xml:space="preserve">, </w:t>
      </w:r>
      <w:r w:rsidRPr="000D4DC4">
        <w:rPr>
          <w:rStyle w:val="StyleUnderline"/>
        </w:rPr>
        <w:t xml:space="preserve">at current rates, </w:t>
      </w:r>
      <w:r w:rsidRPr="000D4DC4">
        <w:rPr>
          <w:rStyle w:val="StyleUnderline"/>
          <w:highlight w:val="green"/>
        </w:rPr>
        <w:t>by the end of 2021</w:t>
      </w:r>
      <w:r w:rsidRPr="000D4DC4">
        <w:rPr>
          <w:rStyle w:val="StyleUnderline"/>
        </w:rPr>
        <w:t xml:space="preserve">, a massive global </w:t>
      </w:r>
      <w:r w:rsidRPr="000D4DC4">
        <w:rPr>
          <w:rStyle w:val="StyleUnderline"/>
          <w:highlight w:val="green"/>
        </w:rPr>
        <w:t>inequity will continue</w:t>
      </w:r>
      <w:r w:rsidRPr="000D4DC4">
        <w:rPr>
          <w:rStyle w:val="StyleUnderline"/>
        </w:rPr>
        <w:t xml:space="preserve"> to exist, with Africa still experiencing meagre vaccination rates while other parts of the world move much closer to complete vaccination</w:t>
      </w:r>
      <w:r w:rsidRPr="000D4DC4">
        <w:rPr>
          <w:sz w:val="16"/>
        </w:rPr>
        <w:t xml:space="preserve">.14 </w:t>
      </w:r>
    </w:p>
    <w:p w14:paraId="0E6BA8B2" w14:textId="77777777" w:rsidR="000D4DC4" w:rsidRPr="000D4DC4" w:rsidRDefault="000D4DC4" w:rsidP="000D4DC4">
      <w:pPr>
        <w:rPr>
          <w:sz w:val="16"/>
        </w:rPr>
      </w:pPr>
      <w:r w:rsidRPr="000D4DC4">
        <w:rPr>
          <w:sz w:val="16"/>
        </w:rPr>
        <w:t xml:space="preserve">This vaccine inequity is not only morally indefensible but also clinically counter-productive. If this situation prevails, LICs could be </w:t>
      </w:r>
      <w:r w:rsidRPr="000D4DC4">
        <w:rPr>
          <w:rStyle w:val="StyleUnderline"/>
          <w:highlight w:val="green"/>
        </w:rPr>
        <w:t>waiting until 2025 for vaccinating half</w:t>
      </w:r>
      <w:r w:rsidRPr="000D4DC4">
        <w:rPr>
          <w:sz w:val="16"/>
        </w:rPr>
        <w:t xml:space="preserve"> of their people. </w:t>
      </w:r>
      <w:r w:rsidRPr="000D4DC4">
        <w:rPr>
          <w:rStyle w:val="StyleUnderline"/>
        </w:rPr>
        <w:t>Allowing most of the world’s population to go unvaccinated</w:t>
      </w:r>
      <w:r w:rsidRPr="000D4DC4">
        <w:rPr>
          <w:sz w:val="16"/>
        </w:rPr>
        <w:t xml:space="preserve"> </w:t>
      </w:r>
      <w:r w:rsidRPr="000D4DC4">
        <w:rPr>
          <w:rStyle w:val="StyleUnderline"/>
          <w:highlight w:val="green"/>
        </w:rPr>
        <w:t>will</w:t>
      </w:r>
      <w:r w:rsidRPr="000D4DC4">
        <w:rPr>
          <w:rStyle w:val="StyleUnderline"/>
        </w:rPr>
        <w:t xml:space="preserve"> </w:t>
      </w:r>
      <w:r w:rsidRPr="000D4DC4">
        <w:rPr>
          <w:sz w:val="16"/>
        </w:rPr>
        <w:t xml:space="preserve">also </w:t>
      </w:r>
      <w:r w:rsidRPr="000D4DC4">
        <w:rPr>
          <w:rStyle w:val="StyleUnderline"/>
          <w:highlight w:val="green"/>
        </w:rPr>
        <w:t xml:space="preserve">spawn </w:t>
      </w:r>
      <w:r w:rsidRPr="000D4DC4">
        <w:rPr>
          <w:rStyle w:val="Emphasis"/>
          <w:highlight w:val="green"/>
        </w:rPr>
        <w:t>new virus mutations, more contagious</w:t>
      </w:r>
      <w:r w:rsidRPr="000D4DC4">
        <w:rPr>
          <w:sz w:val="16"/>
        </w:rPr>
        <w:t xml:space="preserve"> </w:t>
      </w:r>
      <w:r w:rsidRPr="000D4DC4">
        <w:rPr>
          <w:rStyle w:val="Emphasis"/>
          <w:highlight w:val="green"/>
        </w:rPr>
        <w:t>viruses</w:t>
      </w:r>
      <w:r w:rsidRPr="000D4DC4">
        <w:rPr>
          <w:rStyle w:val="StyleUnderline"/>
          <w:highlight w:val="green"/>
        </w:rPr>
        <w:t xml:space="preserve"> leading to a steep rise in COVID</w:t>
      </w:r>
      <w:r w:rsidRPr="000D4DC4">
        <w:rPr>
          <w:sz w:val="16"/>
        </w:rPr>
        <w:t xml:space="preserve">-19 </w:t>
      </w:r>
      <w:r w:rsidRPr="000D4DC4">
        <w:rPr>
          <w:rStyle w:val="StyleUnderline"/>
          <w:highlight w:val="green"/>
        </w:rPr>
        <w:t>cases</w:t>
      </w:r>
      <w:r w:rsidRPr="000D4DC4">
        <w:rPr>
          <w:sz w:val="16"/>
        </w:rPr>
        <w:t xml:space="preserve">. Such a scenario could cause twice as many deaths as against distributing them globally, on a priority basis. </w:t>
      </w:r>
      <w:r w:rsidRPr="000D4DC4">
        <w:rPr>
          <w:rStyle w:val="StyleUnderline"/>
        </w:rPr>
        <w:t>Preventing this</w:t>
      </w:r>
      <w:r w:rsidRPr="000D4DC4">
        <w:rPr>
          <w:sz w:val="16"/>
        </w:rPr>
        <w:t xml:space="preserve"> humanitarian catastrophe </w:t>
      </w:r>
      <w:r w:rsidRPr="000D4DC4">
        <w:rPr>
          <w:rStyle w:val="StyleUnderline"/>
        </w:rPr>
        <w:t>requires removing all barriers to the production and distribution of vaccines</w:t>
      </w:r>
      <w:r w:rsidRPr="000D4DC4">
        <w:rPr>
          <w:sz w:val="16"/>
        </w:rPr>
        <w:t xml:space="preserve">. TRIPS is one such barrier that prevents vaccine production in LMICs and hence its equitable distribution. </w:t>
      </w:r>
    </w:p>
    <w:p w14:paraId="53336E95" w14:textId="77777777" w:rsidR="000D4DC4" w:rsidRPr="000D4DC4" w:rsidRDefault="000D4DC4" w:rsidP="000D4DC4">
      <w:pPr>
        <w:rPr>
          <w:sz w:val="14"/>
        </w:rPr>
      </w:pPr>
    </w:p>
    <w:p w14:paraId="772633A0" w14:textId="77777777" w:rsidR="000D4DC4" w:rsidRPr="000D4DC4" w:rsidRDefault="000D4DC4" w:rsidP="000D4DC4">
      <w:pPr>
        <w:pStyle w:val="Heading4"/>
        <w:rPr>
          <w:rFonts w:cs="Calibri"/>
        </w:rPr>
      </w:pPr>
      <w:r w:rsidRPr="000D4DC4">
        <w:rPr>
          <w:rFonts w:cs="Calibri"/>
        </w:rPr>
        <w:t xml:space="preserve">Waiving IP protections is </w:t>
      </w:r>
      <w:r w:rsidRPr="000D4DC4">
        <w:rPr>
          <w:rFonts w:cs="Calibri"/>
          <w:u w:val="single"/>
        </w:rPr>
        <w:t>essential</w:t>
      </w:r>
      <w:r w:rsidRPr="000D4DC4">
        <w:rPr>
          <w:rFonts w:cs="Calibri"/>
        </w:rPr>
        <w:t xml:space="preserve"> to expand </w:t>
      </w:r>
      <w:r w:rsidRPr="000D4DC4">
        <w:rPr>
          <w:rFonts w:cs="Calibri"/>
          <w:u w:val="single"/>
        </w:rPr>
        <w:t>manufacturing</w:t>
      </w:r>
      <w:r w:rsidRPr="000D4DC4">
        <w:rPr>
          <w:rFonts w:cs="Calibri"/>
        </w:rPr>
        <w:t xml:space="preserve"> and global </w:t>
      </w:r>
      <w:r w:rsidRPr="000D4DC4">
        <w:rPr>
          <w:rFonts w:cs="Calibri"/>
          <w:u w:val="single"/>
        </w:rPr>
        <w:t>exports</w:t>
      </w:r>
      <w:r w:rsidRPr="000D4DC4">
        <w:rPr>
          <w:rFonts w:cs="Calibri"/>
        </w:rPr>
        <w:t xml:space="preserve">. A </w:t>
      </w:r>
      <w:r w:rsidRPr="000D4DC4">
        <w:rPr>
          <w:rFonts w:cs="Calibri"/>
          <w:u w:val="single"/>
        </w:rPr>
        <w:t>litany of countries</w:t>
      </w:r>
      <w:r w:rsidRPr="000D4DC4">
        <w:rPr>
          <w:rFonts w:cs="Calibri"/>
        </w:rPr>
        <w:t xml:space="preserve"> possess capacity but lack </w:t>
      </w:r>
      <w:r w:rsidRPr="000D4DC4">
        <w:rPr>
          <w:rFonts w:cs="Calibri"/>
          <w:u w:val="single"/>
        </w:rPr>
        <w:t>know-how</w:t>
      </w:r>
      <w:r w:rsidRPr="000D4DC4">
        <w:rPr>
          <w:rFonts w:cs="Calibri"/>
        </w:rPr>
        <w:t xml:space="preserve"> -- the plan is </w:t>
      </w:r>
      <w:r w:rsidRPr="000D4DC4">
        <w:rPr>
          <w:rFonts w:cs="Calibri"/>
          <w:u w:val="single"/>
        </w:rPr>
        <w:t>key</w:t>
      </w:r>
      <w:r w:rsidRPr="000D4DC4">
        <w:rPr>
          <w:rFonts w:cs="Calibri"/>
        </w:rPr>
        <w:t>.</w:t>
      </w:r>
    </w:p>
    <w:p w14:paraId="0F9777BD" w14:textId="77777777" w:rsidR="000D4DC4" w:rsidRPr="000D4DC4" w:rsidRDefault="000D4DC4" w:rsidP="000D4DC4">
      <w:r w:rsidRPr="000D4DC4">
        <w:rPr>
          <w:rStyle w:val="Style13ptBold"/>
        </w:rPr>
        <w:t>Kumar 7-12</w:t>
      </w:r>
      <w:r w:rsidRPr="000D4DC4">
        <w:t xml:space="preserve"> Rajeesh Kumar, Rajeesh Kumar is Associate Fellow at Manohar Parrikar Institute for Defence Studies and Analyses, New Delhi., 7-12-2021, "WTO TRIPS Waiver and COVID-19 Vaccine Equity," Manohar Paprikar Institute for Defence Studies and Analyses, </w:t>
      </w:r>
      <w:hyperlink r:id="rId14" w:history="1">
        <w:r w:rsidRPr="000D4DC4">
          <w:rPr>
            <w:rStyle w:val="Hyperlink"/>
          </w:rPr>
          <w:t>https://idsa.in/issuebrief/wto-trips-waiver-covid-vaccine-rkumar-120721</w:t>
        </w:r>
      </w:hyperlink>
      <w:r w:rsidRPr="000D4DC4">
        <w:t>, brett</w:t>
      </w:r>
    </w:p>
    <w:p w14:paraId="40D955D1" w14:textId="77777777" w:rsidR="000D4DC4" w:rsidRPr="000D4DC4" w:rsidRDefault="000D4DC4" w:rsidP="000D4DC4">
      <w:pPr>
        <w:rPr>
          <w:sz w:val="16"/>
        </w:rPr>
      </w:pPr>
      <w:r w:rsidRPr="000D4DC4">
        <w:rPr>
          <w:sz w:val="16"/>
        </w:rPr>
        <w:t xml:space="preserve">Another argument against </w:t>
      </w:r>
      <w:r w:rsidRPr="000D4DC4">
        <w:rPr>
          <w:rStyle w:val="StyleUnderline"/>
        </w:rPr>
        <w:t>the</w:t>
      </w:r>
      <w:r w:rsidRPr="000D4DC4">
        <w:rPr>
          <w:sz w:val="16"/>
        </w:rPr>
        <w:t xml:space="preserve"> proposed </w:t>
      </w:r>
      <w:r w:rsidRPr="000D4DC4">
        <w:rPr>
          <w:rStyle w:val="StyleUnderline"/>
        </w:rPr>
        <w:t>TRIPS waiver</w:t>
      </w:r>
      <w:r w:rsidRPr="000D4DC4">
        <w:rPr>
          <w:sz w:val="16"/>
        </w:rPr>
        <w:t xml:space="preserve"> is that a waiver </w:t>
      </w:r>
      <w:r w:rsidRPr="000D4DC4">
        <w:rPr>
          <w:rStyle w:val="StyleUnderline"/>
        </w:rPr>
        <w:t>would</w:t>
      </w:r>
      <w:r w:rsidRPr="000D4DC4">
        <w:rPr>
          <w:sz w:val="16"/>
        </w:rPr>
        <w:t xml:space="preserve"> not </w:t>
      </w:r>
      <w:r w:rsidRPr="000D4DC4">
        <w:rPr>
          <w:rStyle w:val="StyleUnderline"/>
        </w:rPr>
        <w:t>increase</w:t>
      </w:r>
      <w:r w:rsidRPr="000D4DC4">
        <w:rPr>
          <w:sz w:val="16"/>
        </w:rPr>
        <w:t xml:space="preserve"> the </w:t>
      </w:r>
      <w:r w:rsidRPr="000D4DC4">
        <w:rPr>
          <w:rStyle w:val="StyleUnderline"/>
        </w:rPr>
        <w:t>manufacturing of COVID-19 vaccines</w:t>
      </w:r>
      <w:r w:rsidRPr="000D4DC4">
        <w:rPr>
          <w:sz w:val="16"/>
        </w:rPr>
        <w:t xml:space="preserve">. Indeed, one of the significant factors contributing to vaccine inequity is the lack of manufacturing capacity in the global south. Further, </w:t>
      </w:r>
      <w:r w:rsidRPr="000D4DC4">
        <w:rPr>
          <w:rStyle w:val="StyleUnderline"/>
          <w:highlight w:val="green"/>
        </w:rPr>
        <w:t>a TRIPS waiver</w:t>
      </w:r>
      <w:r w:rsidRPr="000D4DC4">
        <w:rPr>
          <w:sz w:val="16"/>
        </w:rPr>
        <w:t xml:space="preserve"> will not automatically translate into improved manufacturing capacity. However, a waiver </w:t>
      </w:r>
      <w:r w:rsidRPr="000D4DC4">
        <w:rPr>
          <w:rStyle w:val="StyleUnderline"/>
          <w:highlight w:val="green"/>
        </w:rPr>
        <w:t>would be the</w:t>
      </w:r>
      <w:r w:rsidRPr="000D4DC4">
        <w:rPr>
          <w:rStyle w:val="StyleUnderline"/>
        </w:rPr>
        <w:t xml:space="preserve"> first</w:t>
      </w:r>
      <w:r w:rsidRPr="000D4DC4">
        <w:rPr>
          <w:sz w:val="16"/>
        </w:rPr>
        <w:t xml:space="preserve"> but </w:t>
      </w:r>
      <w:r w:rsidRPr="000D4DC4">
        <w:rPr>
          <w:rStyle w:val="StyleUnderline"/>
          <w:highlight w:val="green"/>
        </w:rPr>
        <w:t xml:space="preserve">essential step to </w:t>
      </w:r>
      <w:r w:rsidRPr="000D4DC4">
        <w:rPr>
          <w:rStyle w:val="Emphasis"/>
          <w:highlight w:val="green"/>
        </w:rPr>
        <w:t>increase manufacturing</w:t>
      </w:r>
      <w:r w:rsidRPr="000D4DC4">
        <w:rPr>
          <w:rStyle w:val="StyleUnderline"/>
        </w:rPr>
        <w:t xml:space="preserve"> capacity </w:t>
      </w:r>
      <w:r w:rsidRPr="000D4DC4">
        <w:rPr>
          <w:rStyle w:val="StyleUnderline"/>
          <w:highlight w:val="green"/>
        </w:rPr>
        <w:t>worldwide</w:t>
      </w:r>
      <w:r w:rsidRPr="000D4DC4">
        <w:rPr>
          <w:sz w:val="16"/>
        </w:rPr>
        <w:t xml:space="preserve">. For instance, </w:t>
      </w:r>
      <w:r w:rsidRPr="000D4DC4">
        <w:rPr>
          <w:rStyle w:val="StyleUnderline"/>
          <w:highlight w:val="green"/>
        </w:rPr>
        <w:t>to export COVID</w:t>
      </w:r>
      <w:r w:rsidRPr="000D4DC4">
        <w:rPr>
          <w:sz w:val="16"/>
        </w:rPr>
        <w:t xml:space="preserve">-19 </w:t>
      </w:r>
      <w:r w:rsidRPr="000D4DC4">
        <w:rPr>
          <w:rStyle w:val="StyleUnderline"/>
        </w:rPr>
        <w:t xml:space="preserve">vaccine-related </w:t>
      </w:r>
      <w:r w:rsidRPr="000D4DC4">
        <w:rPr>
          <w:rStyle w:val="StyleUnderline"/>
          <w:highlight w:val="green"/>
        </w:rPr>
        <w:t>products, countries need</w:t>
      </w:r>
      <w:r w:rsidRPr="000D4DC4">
        <w:rPr>
          <w:rStyle w:val="StyleUnderline"/>
        </w:rPr>
        <w:t xml:space="preserve"> to ensure that there are </w:t>
      </w:r>
      <w:r w:rsidRPr="000D4DC4">
        <w:rPr>
          <w:rStyle w:val="Emphasis"/>
          <w:highlight w:val="green"/>
        </w:rPr>
        <w:t>no IP restrictions at both ends</w:t>
      </w:r>
      <w:r w:rsidRPr="000D4DC4">
        <w:rPr>
          <w:rStyle w:val="StyleUnderline"/>
        </w:rPr>
        <w:t xml:space="preserve"> – exporting and importing</w:t>
      </w:r>
      <w:r w:rsidRPr="000D4DC4">
        <w:rPr>
          <w:sz w:val="16"/>
        </w:rPr>
        <w:t xml:space="preserve">. The market for vaccine materials includes consumables, single-use reactors bags, filters, culture media, and vaccine ingredients. </w:t>
      </w:r>
      <w:r w:rsidRPr="000D4DC4">
        <w:rPr>
          <w:rStyle w:val="StyleUnderline"/>
          <w:highlight w:val="green"/>
        </w:rPr>
        <w:t>Export blockages</w:t>
      </w:r>
      <w:r w:rsidRPr="000D4DC4">
        <w:rPr>
          <w:rStyle w:val="StyleUnderline"/>
        </w:rPr>
        <w:t xml:space="preserve"> on raw materials, equipment and finished products </w:t>
      </w:r>
      <w:r w:rsidRPr="000D4DC4">
        <w:rPr>
          <w:rStyle w:val="StyleUnderline"/>
          <w:highlight w:val="green"/>
        </w:rPr>
        <w:t>harm the overall</w:t>
      </w:r>
      <w:r w:rsidRPr="000D4DC4">
        <w:rPr>
          <w:rStyle w:val="StyleUnderline"/>
        </w:rPr>
        <w:t xml:space="preserve"> output of the vaccine </w:t>
      </w:r>
      <w:r w:rsidRPr="000D4DC4">
        <w:rPr>
          <w:rStyle w:val="StyleUnderline"/>
          <w:highlight w:val="green"/>
        </w:rPr>
        <w:t>supply chain</w:t>
      </w:r>
      <w:r w:rsidRPr="000D4DC4">
        <w:rPr>
          <w:rStyle w:val="StyleUnderline"/>
        </w:rPr>
        <w:t xml:space="preserve">. </w:t>
      </w:r>
      <w:r w:rsidRPr="000D4DC4">
        <w:rPr>
          <w:rStyle w:val="StyleUnderline"/>
          <w:highlight w:val="green"/>
        </w:rPr>
        <w:t>If there is no TRIPS restriction,</w:t>
      </w:r>
      <w:r w:rsidRPr="000D4DC4">
        <w:rPr>
          <w:rStyle w:val="StyleUnderline"/>
        </w:rPr>
        <w:t xml:space="preserve"> </w:t>
      </w:r>
      <w:r w:rsidRPr="000D4DC4">
        <w:rPr>
          <w:rStyle w:val="StyleUnderline"/>
          <w:highlight w:val="green"/>
        </w:rPr>
        <w:t xml:space="preserve">more </w:t>
      </w:r>
      <w:r w:rsidRPr="000D4DC4">
        <w:rPr>
          <w:rStyle w:val="Emphasis"/>
          <w:highlight w:val="green"/>
        </w:rPr>
        <w:t>governments and companies</w:t>
      </w:r>
      <w:r w:rsidRPr="000D4DC4">
        <w:rPr>
          <w:rStyle w:val="StyleUnderline"/>
          <w:highlight w:val="green"/>
        </w:rPr>
        <w:t xml:space="preserve"> will invest</w:t>
      </w:r>
      <w:r w:rsidRPr="000D4DC4">
        <w:rPr>
          <w:rStyle w:val="StyleUnderline"/>
        </w:rPr>
        <w:t xml:space="preserve"> in repurposing their facilities</w:t>
      </w:r>
      <w:r w:rsidRPr="000D4DC4">
        <w:rPr>
          <w:sz w:val="16"/>
        </w:rPr>
        <w:t>.</w:t>
      </w:r>
    </w:p>
    <w:p w14:paraId="6CBE09B1" w14:textId="77777777" w:rsidR="000D4DC4" w:rsidRPr="000D4DC4" w:rsidRDefault="000D4DC4" w:rsidP="000D4DC4">
      <w:pPr>
        <w:rPr>
          <w:sz w:val="16"/>
        </w:rPr>
      </w:pPr>
      <w:r w:rsidRPr="000D4DC4">
        <w:rPr>
          <w:sz w:val="16"/>
        </w:rPr>
        <w:t xml:space="preserve">Similarly, the </w:t>
      </w:r>
      <w:r w:rsidRPr="000D4DC4">
        <w:rPr>
          <w:rStyle w:val="StyleUnderline"/>
          <w:highlight w:val="green"/>
        </w:rPr>
        <w:t>arguments</w:t>
      </w:r>
      <w:r w:rsidRPr="000D4DC4">
        <w:rPr>
          <w:sz w:val="16"/>
        </w:rPr>
        <w:t xml:space="preserve"> such as </w:t>
      </w:r>
      <w:r w:rsidRPr="000D4DC4">
        <w:rPr>
          <w:rStyle w:val="StyleUnderline"/>
          <w:highlight w:val="green"/>
        </w:rPr>
        <w:t>that no other manufacturers can carry out</w:t>
      </w:r>
      <w:r w:rsidRPr="000D4DC4">
        <w:rPr>
          <w:sz w:val="16"/>
        </w:rPr>
        <w:t xml:space="preserve"> the </w:t>
      </w:r>
      <w:r w:rsidRPr="000D4DC4">
        <w:rPr>
          <w:rStyle w:val="StyleUnderline"/>
        </w:rPr>
        <w:t xml:space="preserve">complex </w:t>
      </w:r>
      <w:r w:rsidRPr="000D4DC4">
        <w:rPr>
          <w:rStyle w:val="StyleUnderline"/>
          <w:highlight w:val="green"/>
        </w:rPr>
        <w:t>manufacturing</w:t>
      </w:r>
      <w:r w:rsidRPr="000D4DC4">
        <w:rPr>
          <w:rStyle w:val="StyleUnderline"/>
        </w:rPr>
        <w:t xml:space="preserve"> </w:t>
      </w:r>
      <w:r w:rsidRPr="000D4DC4">
        <w:rPr>
          <w:sz w:val="16"/>
        </w:rPr>
        <w:t xml:space="preserve">process of COVID-19 vaccines and generic manufacturing as that would jeopardise quality, </w:t>
      </w:r>
      <w:r w:rsidRPr="000D4DC4">
        <w:rPr>
          <w:rStyle w:val="StyleUnderline"/>
          <w:highlight w:val="green"/>
        </w:rPr>
        <w:t>have</w:t>
      </w:r>
      <w:r w:rsidRPr="000D4DC4">
        <w:rPr>
          <w:sz w:val="16"/>
        </w:rPr>
        <w:t xml:space="preserve"> also </w:t>
      </w:r>
      <w:r w:rsidRPr="000D4DC4">
        <w:rPr>
          <w:rStyle w:val="Emphasis"/>
          <w:highlight w:val="green"/>
        </w:rPr>
        <w:t>been proven wrong</w:t>
      </w:r>
      <w:r w:rsidRPr="000D4DC4">
        <w:rPr>
          <w:sz w:val="16"/>
        </w:rPr>
        <w:t xml:space="preserve"> in the past. For instance, </w:t>
      </w:r>
      <w:r w:rsidRPr="000D4DC4">
        <w:rPr>
          <w:rStyle w:val="StyleUnderline"/>
          <w:highlight w:val="green"/>
        </w:rPr>
        <w:t>in the early</w:t>
      </w:r>
      <w:r w:rsidRPr="000D4DC4">
        <w:rPr>
          <w:rStyle w:val="StyleUnderline"/>
        </w:rPr>
        <w:t xml:space="preserve"> </w:t>
      </w:r>
      <w:r w:rsidRPr="000D4DC4">
        <w:rPr>
          <w:sz w:val="16"/>
        </w:rPr>
        <w:t>19</w:t>
      </w:r>
      <w:r w:rsidRPr="000D4DC4">
        <w:rPr>
          <w:rStyle w:val="StyleUnderline"/>
          <w:highlight w:val="green"/>
        </w:rPr>
        <w:t>90s, when</w:t>
      </w:r>
      <w:r w:rsidRPr="000D4DC4">
        <w:rPr>
          <w:rStyle w:val="StyleUnderline"/>
        </w:rPr>
        <w:t xml:space="preserve"> Indian company </w:t>
      </w:r>
      <w:r w:rsidRPr="000D4DC4">
        <w:rPr>
          <w:rStyle w:val="StyleUnderline"/>
          <w:highlight w:val="green"/>
        </w:rPr>
        <w:t>Shantha Biotechnics</w:t>
      </w:r>
      <w:r w:rsidRPr="000D4DC4">
        <w:rPr>
          <w:rStyle w:val="StyleUnderline"/>
        </w:rPr>
        <w:t xml:space="preserve"> approached a Western firm for a technology transfer of Hepatitis B vaccine, the firm responded that</w:t>
      </w:r>
      <w:r w:rsidRPr="000D4DC4">
        <w:rPr>
          <w:sz w:val="16"/>
        </w:rPr>
        <w:t xml:space="preserve"> “</w:t>
      </w:r>
      <w:r w:rsidRPr="000D4DC4">
        <w:rPr>
          <w:rStyle w:val="Emphasis"/>
        </w:rPr>
        <w:t>India cannot afford such</w:t>
      </w:r>
      <w:r w:rsidRPr="000D4DC4">
        <w:rPr>
          <w:rStyle w:val="StyleUnderline"/>
        </w:rPr>
        <w:t xml:space="preserve"> high technology vaccines</w:t>
      </w:r>
      <w:r w:rsidRPr="000D4DC4">
        <w:rPr>
          <w:sz w:val="16"/>
        </w:rPr>
        <w:t xml:space="preserve">… And even if you can afford to buy the technology, your scientists cannot understand recombinant technology in the least.”25 </w:t>
      </w:r>
      <w:r w:rsidRPr="000D4DC4">
        <w:rPr>
          <w:rStyle w:val="StyleUnderline"/>
        </w:rPr>
        <w:t xml:space="preserve">Later, Shantha Biotechnics </w:t>
      </w:r>
      <w:r w:rsidRPr="000D4DC4">
        <w:rPr>
          <w:rStyle w:val="StyleUnderline"/>
          <w:highlight w:val="green"/>
        </w:rPr>
        <w:t>developed its own vaccine</w:t>
      </w:r>
      <w:r w:rsidRPr="000D4DC4">
        <w:rPr>
          <w:rStyle w:val="StyleUnderline"/>
        </w:rPr>
        <w:t xml:space="preserve"> at $1 per dose, </w:t>
      </w:r>
      <w:r w:rsidRPr="000D4DC4">
        <w:rPr>
          <w:rStyle w:val="StyleUnderline"/>
          <w:highlight w:val="green"/>
        </w:rPr>
        <w:t>and the UNICEF</w:t>
      </w:r>
      <w:r w:rsidRPr="000D4DC4">
        <w:rPr>
          <w:sz w:val="16"/>
        </w:rPr>
        <w:t xml:space="preserve"> (United Nations Children’s Emergency Fund) </w:t>
      </w:r>
      <w:r w:rsidRPr="000D4DC4">
        <w:rPr>
          <w:rStyle w:val="StyleUnderline"/>
        </w:rPr>
        <w:t xml:space="preserve">mass inoculation programme </w:t>
      </w:r>
      <w:r w:rsidRPr="000D4DC4">
        <w:rPr>
          <w:rStyle w:val="StyleUnderline"/>
          <w:highlight w:val="green"/>
        </w:rPr>
        <w:t>uses this</w:t>
      </w:r>
      <w:r w:rsidRPr="000D4DC4">
        <w:rPr>
          <w:rStyle w:val="StyleUnderline"/>
        </w:rPr>
        <w:t xml:space="preserve"> vaccine </w:t>
      </w:r>
      <w:r w:rsidRPr="000D4DC4">
        <w:rPr>
          <w:rStyle w:val="StyleUnderline"/>
          <w:highlight w:val="green"/>
        </w:rPr>
        <w:t>against Hep</w:t>
      </w:r>
      <w:r w:rsidRPr="000D4DC4">
        <w:rPr>
          <w:rStyle w:val="StyleUnderline"/>
        </w:rPr>
        <w:t xml:space="preserve">atitis </w:t>
      </w:r>
      <w:r w:rsidRPr="000D4DC4">
        <w:rPr>
          <w:rStyle w:val="StyleUnderline"/>
          <w:highlight w:val="green"/>
        </w:rPr>
        <w:t>B</w:t>
      </w:r>
      <w:r w:rsidRPr="000D4DC4">
        <w:rPr>
          <w:rStyle w:val="StyleUnderline"/>
        </w:rPr>
        <w:t>. In 2009, Shantha sold over 120 million doses of vaccines globally</w:t>
      </w:r>
      <w:r w:rsidRPr="000D4DC4">
        <w:rPr>
          <w:sz w:val="16"/>
        </w:rPr>
        <w:t>.</w:t>
      </w:r>
    </w:p>
    <w:p w14:paraId="5186B22D" w14:textId="77777777" w:rsidR="000D4DC4" w:rsidRPr="000D4DC4" w:rsidRDefault="000D4DC4" w:rsidP="000D4DC4">
      <w:pPr>
        <w:rPr>
          <w:rStyle w:val="StyleUnderline"/>
        </w:rPr>
      </w:pPr>
      <w:r w:rsidRPr="000D4DC4">
        <w:rPr>
          <w:rStyle w:val="Emphasis"/>
          <w:highlight w:val="green"/>
        </w:rPr>
        <w:t>India</w:t>
      </w:r>
      <w:r w:rsidRPr="000D4DC4">
        <w:rPr>
          <w:sz w:val="16"/>
        </w:rPr>
        <w:t xml:space="preserve"> also produces high-quality generic drugs for HIV/AIDS and cancer treatment and markets them across the globe. Now, a couple of Indian companies are in the last stage of producing mRNA (Messenger RNA) vaccines.26 Similarly, </w:t>
      </w:r>
      <w:r w:rsidRPr="000D4DC4">
        <w:rPr>
          <w:rStyle w:val="Emphasis"/>
          <w:highlight w:val="green"/>
        </w:rPr>
        <w:t>Bangladesh</w:t>
      </w:r>
      <w:r w:rsidRPr="000D4DC4">
        <w:rPr>
          <w:sz w:val="16"/>
        </w:rPr>
        <w:t xml:space="preserve"> and </w:t>
      </w:r>
      <w:r w:rsidRPr="000D4DC4">
        <w:rPr>
          <w:rStyle w:val="Emphasis"/>
          <w:highlight w:val="green"/>
        </w:rPr>
        <w:t>Indonesia</w:t>
      </w:r>
      <w:r w:rsidRPr="000D4DC4">
        <w:rPr>
          <w:rStyle w:val="StyleUnderline"/>
        </w:rPr>
        <w:t xml:space="preserve"> </w:t>
      </w:r>
      <w:r w:rsidRPr="000D4DC4">
        <w:rPr>
          <w:sz w:val="16"/>
        </w:rPr>
        <w:t xml:space="preserve">claimed </w:t>
      </w:r>
      <w:r w:rsidRPr="000D4DC4">
        <w:rPr>
          <w:sz w:val="16"/>
        </w:rPr>
        <w:lastRenderedPageBreak/>
        <w:t xml:space="preserve">that they could manufacture millions of COVID-19 vaccine doses a year if pharmaceutical companies share the know-how.27 Recently, </w:t>
      </w:r>
      <w:r w:rsidRPr="000D4DC4">
        <w:rPr>
          <w:rStyle w:val="Emphasis"/>
          <w:highlight w:val="green"/>
        </w:rPr>
        <w:t>Vietnam</w:t>
      </w:r>
      <w:r w:rsidRPr="000D4DC4">
        <w:rPr>
          <w:rStyle w:val="StyleUnderline"/>
        </w:rPr>
        <w:t xml:space="preserve"> </w:t>
      </w:r>
      <w:r w:rsidRPr="000D4DC4">
        <w:rPr>
          <w:sz w:val="16"/>
        </w:rPr>
        <w:t xml:space="preserve">also said that the country could satisfy COVID-19 vaccine production requirements once it obtains vaccine patents.28 Countries like the United Arab Emirates </w:t>
      </w:r>
      <w:r w:rsidRPr="000D4DC4">
        <w:rPr>
          <w:rStyle w:val="StyleUnderline"/>
        </w:rPr>
        <w:t>(</w:t>
      </w:r>
      <w:r w:rsidRPr="000D4DC4">
        <w:rPr>
          <w:rStyle w:val="Emphasis"/>
          <w:highlight w:val="green"/>
        </w:rPr>
        <w:t>UAE</w:t>
      </w:r>
      <w:r w:rsidRPr="000D4DC4">
        <w:rPr>
          <w:rStyle w:val="StyleUnderline"/>
        </w:rPr>
        <w:t xml:space="preserve">), </w:t>
      </w:r>
      <w:r w:rsidRPr="000D4DC4">
        <w:rPr>
          <w:rStyle w:val="Emphasis"/>
          <w:highlight w:val="green"/>
        </w:rPr>
        <w:t>Turkey, Cuba, Brazil, Argentina and</w:t>
      </w:r>
      <w:r w:rsidRPr="000D4DC4">
        <w:rPr>
          <w:rStyle w:val="StyleUnderline"/>
        </w:rPr>
        <w:t xml:space="preserve"> </w:t>
      </w:r>
      <w:r w:rsidRPr="000D4DC4">
        <w:rPr>
          <w:rStyle w:val="Emphasis"/>
          <w:highlight w:val="green"/>
        </w:rPr>
        <w:t>So</w:t>
      </w:r>
      <w:r w:rsidRPr="000D4DC4">
        <w:rPr>
          <w:rStyle w:val="StyleUnderline"/>
        </w:rPr>
        <w:t xml:space="preserve">uth </w:t>
      </w:r>
      <w:r w:rsidRPr="000D4DC4">
        <w:rPr>
          <w:rStyle w:val="Emphasis"/>
          <w:highlight w:val="green"/>
        </w:rPr>
        <w:t>Ko</w:t>
      </w:r>
      <w:r w:rsidRPr="000D4DC4">
        <w:rPr>
          <w:rStyle w:val="StyleUnderline"/>
        </w:rPr>
        <w:t xml:space="preserve">rea </w:t>
      </w:r>
      <w:r w:rsidRPr="000D4DC4">
        <w:rPr>
          <w:rStyle w:val="StyleUnderline"/>
          <w:highlight w:val="green"/>
        </w:rPr>
        <w:t>have</w:t>
      </w:r>
      <w:r w:rsidRPr="000D4DC4">
        <w:rPr>
          <w:sz w:val="16"/>
        </w:rPr>
        <w:t xml:space="preserve"> the </w:t>
      </w:r>
      <w:r w:rsidRPr="000D4DC4">
        <w:rPr>
          <w:rStyle w:val="StyleUnderline"/>
          <w:highlight w:val="green"/>
        </w:rPr>
        <w:t>capacity</w:t>
      </w:r>
      <w:r w:rsidRPr="000D4DC4">
        <w:rPr>
          <w:sz w:val="16"/>
        </w:rPr>
        <w:t xml:space="preserve"> to produce high-quality vaccines </w:t>
      </w:r>
      <w:r w:rsidRPr="000D4DC4">
        <w:rPr>
          <w:rStyle w:val="StyleUnderline"/>
          <w:highlight w:val="green"/>
        </w:rPr>
        <w:t>but lack</w:t>
      </w:r>
      <w:r w:rsidRPr="000D4DC4">
        <w:rPr>
          <w:sz w:val="16"/>
        </w:rPr>
        <w:t xml:space="preserve"> technologies and </w:t>
      </w:r>
      <w:r w:rsidRPr="000D4DC4">
        <w:rPr>
          <w:rStyle w:val="Emphasis"/>
          <w:highlight w:val="green"/>
        </w:rPr>
        <w:t>know-how</w:t>
      </w:r>
      <w:r w:rsidRPr="000D4DC4">
        <w:rPr>
          <w:sz w:val="16"/>
        </w:rPr>
        <w:t xml:space="preserve">. However, Africa, </w:t>
      </w:r>
      <w:r w:rsidRPr="000D4DC4">
        <w:rPr>
          <w:rStyle w:val="Emphasis"/>
          <w:highlight w:val="green"/>
        </w:rPr>
        <w:t>Egypt, Morocco, Senegal, South Africa and Tunisia</w:t>
      </w:r>
      <w:r w:rsidRPr="000D4DC4">
        <w:rPr>
          <w:sz w:val="16"/>
        </w:rPr>
        <w:t xml:space="preserve"> have limited manufacturing capacities, </w:t>
      </w:r>
      <w:r w:rsidRPr="000D4DC4">
        <w:rPr>
          <w:rStyle w:val="StyleUnderline"/>
        </w:rPr>
        <w:t xml:space="preserve">which </w:t>
      </w:r>
      <w:r w:rsidRPr="000D4DC4">
        <w:rPr>
          <w:rStyle w:val="StyleUnderline"/>
          <w:highlight w:val="green"/>
        </w:rPr>
        <w:t>could also produce</w:t>
      </w:r>
      <w:r w:rsidRPr="000D4DC4">
        <w:rPr>
          <w:rStyle w:val="StyleUnderline"/>
        </w:rPr>
        <w:t xml:space="preserve"> COVID-19 </w:t>
      </w:r>
      <w:r w:rsidRPr="000D4DC4">
        <w:rPr>
          <w:rStyle w:val="StyleUnderline"/>
          <w:highlight w:val="green"/>
        </w:rPr>
        <w:t>vaccines</w:t>
      </w:r>
      <w:r w:rsidRPr="000D4DC4">
        <w:rPr>
          <w:rStyle w:val="StyleUnderline"/>
        </w:rPr>
        <w:t xml:space="preserve"> after repurposing.</w:t>
      </w:r>
    </w:p>
    <w:p w14:paraId="376E5153" w14:textId="77777777" w:rsidR="000D4DC4" w:rsidRPr="000D4DC4" w:rsidRDefault="000D4DC4" w:rsidP="000D4DC4">
      <w:pPr>
        <w:rPr>
          <w:sz w:val="16"/>
        </w:rPr>
      </w:pPr>
      <w:r w:rsidRPr="000D4DC4">
        <w:rPr>
          <w:sz w:val="16"/>
        </w:rPr>
        <w:t xml:space="preserve">Moreover, COVID-19 vaccine </w:t>
      </w:r>
      <w:r w:rsidRPr="000D4DC4">
        <w:rPr>
          <w:rStyle w:val="Emphasis"/>
          <w:highlight w:val="green"/>
        </w:rPr>
        <w:t>IPR runs across the entire value chain</w:t>
      </w:r>
      <w:r w:rsidRPr="000D4DC4">
        <w:rPr>
          <w:sz w:val="16"/>
        </w:rPr>
        <w:t xml:space="preserve"> – vaccine </w:t>
      </w:r>
      <w:r w:rsidRPr="000D4DC4">
        <w:rPr>
          <w:rStyle w:val="StyleUnderline"/>
        </w:rPr>
        <w:t>development, production, use, etc</w:t>
      </w:r>
      <w:r w:rsidRPr="000D4DC4">
        <w:rPr>
          <w:sz w:val="16"/>
        </w:rPr>
        <w:t xml:space="preserve">. A mere patent waiver may not be enough to address the issues related to its production and distribution. </w:t>
      </w:r>
      <w:r w:rsidRPr="000D4DC4">
        <w:rPr>
          <w:rStyle w:val="StyleUnderline"/>
          <w:highlight w:val="green"/>
        </w:rPr>
        <w:t>What is</w:t>
      </w:r>
      <w:r w:rsidRPr="000D4DC4">
        <w:rPr>
          <w:sz w:val="16"/>
        </w:rPr>
        <w:t xml:space="preserve"> more </w:t>
      </w:r>
      <w:r w:rsidRPr="000D4DC4">
        <w:rPr>
          <w:rStyle w:val="StyleUnderline"/>
          <w:highlight w:val="green"/>
        </w:rPr>
        <w:t>important</w:t>
      </w:r>
      <w:r w:rsidRPr="000D4DC4">
        <w:rPr>
          <w:rStyle w:val="StyleUnderline"/>
        </w:rPr>
        <w:t xml:space="preserve"> </w:t>
      </w:r>
      <w:r w:rsidRPr="000D4DC4">
        <w:rPr>
          <w:sz w:val="16"/>
        </w:rPr>
        <w:t xml:space="preserve">here </w:t>
      </w:r>
      <w:r w:rsidRPr="000D4DC4">
        <w:rPr>
          <w:rStyle w:val="StyleUnderline"/>
          <w:highlight w:val="green"/>
        </w:rPr>
        <w:t>is to share the technical know-how</w:t>
      </w:r>
      <w:r w:rsidRPr="000D4DC4">
        <w:rPr>
          <w:sz w:val="16"/>
        </w:rPr>
        <w:t xml:space="preserve"> and information such as trade secrets. </w:t>
      </w:r>
      <w:r w:rsidRPr="000D4DC4">
        <w:rPr>
          <w:rStyle w:val="StyleUnderline"/>
        </w:rPr>
        <w:t xml:space="preserve">Therefore, the </w:t>
      </w:r>
      <w:r w:rsidRPr="000D4DC4">
        <w:rPr>
          <w:rStyle w:val="StyleUnderline"/>
          <w:highlight w:val="green"/>
        </w:rPr>
        <w:t>existing</w:t>
      </w:r>
      <w:r w:rsidRPr="000D4DC4">
        <w:rPr>
          <w:rStyle w:val="StyleUnderline"/>
        </w:rPr>
        <w:t xml:space="preserve"> TRIPS </w:t>
      </w:r>
      <w:r w:rsidRPr="000D4DC4">
        <w:rPr>
          <w:rStyle w:val="StyleUnderline"/>
          <w:highlight w:val="green"/>
        </w:rPr>
        <w:t>flexibilities</w:t>
      </w:r>
      <w:r w:rsidRPr="000D4DC4">
        <w:rPr>
          <w:sz w:val="16"/>
        </w:rPr>
        <w:t xml:space="preserve">, such as compulsory and voluntary licensing, </w:t>
      </w:r>
      <w:r w:rsidRPr="000D4DC4">
        <w:rPr>
          <w:rStyle w:val="StyleUnderline"/>
          <w:highlight w:val="green"/>
        </w:rPr>
        <w:t>are insufficient</w:t>
      </w:r>
      <w:r w:rsidRPr="000D4DC4">
        <w:rPr>
          <w:rStyle w:val="StyleUnderline"/>
        </w:rPr>
        <w:t xml:space="preserve"> to address this crisis</w:t>
      </w:r>
      <w:r w:rsidRPr="000D4DC4">
        <w:rPr>
          <w:sz w:val="16"/>
        </w:rPr>
        <w:t>. Further, compulsory licensing and the domestic legal procedures it requires is cumbersome and not expedient in a public health crisis like the COVID-19 pandemic.</w:t>
      </w:r>
    </w:p>
    <w:p w14:paraId="1E32A2FD" w14:textId="77777777" w:rsidR="000D4DC4" w:rsidRPr="000D4DC4" w:rsidRDefault="000D4DC4" w:rsidP="000D4DC4"/>
    <w:p w14:paraId="17A3827A" w14:textId="77777777" w:rsidR="000D4DC4" w:rsidRPr="000D4DC4" w:rsidRDefault="000D4DC4" w:rsidP="000D4DC4">
      <w:pPr>
        <w:pStyle w:val="Heading4"/>
        <w:rPr>
          <w:rFonts w:cs="Calibri"/>
        </w:rPr>
      </w:pPr>
      <w:r w:rsidRPr="000D4DC4">
        <w:rPr>
          <w:rFonts w:cs="Calibri"/>
        </w:rPr>
        <w:t xml:space="preserve">Boosting </w:t>
      </w:r>
      <w:r w:rsidRPr="000D4DC4">
        <w:rPr>
          <w:rFonts w:cs="Calibri"/>
          <w:u w:val="single"/>
        </w:rPr>
        <w:t>manufacturing capacity</w:t>
      </w:r>
      <w:r w:rsidRPr="000D4DC4">
        <w:rPr>
          <w:rFonts w:cs="Calibri"/>
        </w:rPr>
        <w:t xml:space="preserve"> is critical to a </w:t>
      </w:r>
      <w:r w:rsidRPr="000D4DC4">
        <w:rPr>
          <w:rFonts w:cs="Calibri"/>
          <w:u w:val="single"/>
        </w:rPr>
        <w:t>timely response</w:t>
      </w:r>
      <w:r w:rsidRPr="000D4DC4">
        <w:rPr>
          <w:rFonts w:cs="Calibri"/>
        </w:rPr>
        <w:t xml:space="preserve"> to COVID AND ensures </w:t>
      </w:r>
      <w:r w:rsidRPr="000D4DC4">
        <w:rPr>
          <w:rFonts w:cs="Calibri"/>
          <w:u w:val="single"/>
        </w:rPr>
        <w:t>preparedness</w:t>
      </w:r>
      <w:r w:rsidRPr="000D4DC4">
        <w:rPr>
          <w:rFonts w:cs="Calibri"/>
        </w:rPr>
        <w:t xml:space="preserve"> for future pandemics.</w:t>
      </w:r>
    </w:p>
    <w:p w14:paraId="76D14F7E" w14:textId="77777777" w:rsidR="000D4DC4" w:rsidRPr="000D4DC4" w:rsidRDefault="000D4DC4" w:rsidP="000D4DC4">
      <w:r w:rsidRPr="000D4DC4">
        <w:rPr>
          <w:rStyle w:val="Style13ptBold"/>
        </w:rPr>
        <w:t>Jecker &amp; Atuire 21</w:t>
      </w:r>
      <w:r w:rsidRPr="000D4DC4">
        <w:t xml:space="preserve">, Dr Nancy S Jecker, Department of Bioethics &amp; Humanities, University of Washington School of Medicine. Department of Philosophy, University of Johannesburg, Auckland Park, Gauteng, South Africa. Caesar A Atuire, Department of Philosophy and Classics, University of Ghana, Accra, Accra, Ghana. All Souls College, University of Oxford, Oxford, Oxfordshire, UK. Journal of Medical Ethics 2021;47:595-598. “What’s yours is ours: waiving intellectual property protections for COVID-19 vaccines.” </w:t>
      </w:r>
      <w:hyperlink r:id="rId15" w:history="1">
        <w:r w:rsidRPr="000D4DC4">
          <w:rPr>
            <w:rStyle w:val="Hyperlink"/>
          </w:rPr>
          <w:t>https://jme.bmj.com/content/47/9/595</w:t>
        </w:r>
      </w:hyperlink>
      <w:r w:rsidRPr="000D4DC4">
        <w:t xml:space="preserve"> brett</w:t>
      </w:r>
    </w:p>
    <w:p w14:paraId="56E3986C" w14:textId="77777777" w:rsidR="000D4DC4" w:rsidRPr="000D4DC4" w:rsidRDefault="000D4DC4" w:rsidP="000D4DC4">
      <w:pPr>
        <w:rPr>
          <w:sz w:val="16"/>
        </w:rPr>
      </w:pPr>
      <w:r w:rsidRPr="000D4DC4">
        <w:rPr>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0D4DC4">
        <w:rPr>
          <w:rStyle w:val="Emphasis"/>
          <w:highlight w:val="green"/>
        </w:rPr>
        <w:t>vaccinating the world is an overriding goal</w:t>
      </w:r>
      <w:r w:rsidRPr="000D4DC4">
        <w:rPr>
          <w:sz w:val="16"/>
        </w:rPr>
        <w:t xml:space="preserve">. </w:t>
      </w:r>
      <w:r w:rsidRPr="000D4DC4">
        <w:rPr>
          <w:rStyle w:val="StyleUnderline"/>
          <w:highlight w:val="green"/>
        </w:rPr>
        <w:t xml:space="preserve">With </w:t>
      </w:r>
      <w:r w:rsidRPr="000D4DC4">
        <w:rPr>
          <w:rStyle w:val="Emphasis"/>
          <w:highlight w:val="green"/>
        </w:rPr>
        <w:t>existing IP protections</w:t>
      </w:r>
      <w:r w:rsidRPr="000D4DC4">
        <w:rPr>
          <w:rStyle w:val="StyleUnderline"/>
          <w:highlight w:val="green"/>
        </w:rPr>
        <w:t xml:space="preserve"> </w:t>
      </w:r>
      <w:r w:rsidRPr="000D4DC4">
        <w:rPr>
          <w:rStyle w:val="StyleUnderline"/>
        </w:rPr>
        <w:t>intact, the world has fallen well short</w:t>
      </w:r>
      <w:r w:rsidRPr="000D4DC4">
        <w:rPr>
          <w:sz w:val="16"/>
        </w:rPr>
        <w:t xml:space="preserve"> of this goal. </w:t>
      </w:r>
      <w:r w:rsidRPr="000D4DC4">
        <w:rPr>
          <w:rStyle w:val="StyleUnderline"/>
        </w:rPr>
        <w:t xml:space="preserve">Current </w:t>
      </w:r>
      <w:r w:rsidRPr="000D4DC4">
        <w:rPr>
          <w:rStyle w:val="StyleUnderline"/>
          <w:highlight w:val="green"/>
        </w:rPr>
        <w:t>forecasts show</w:t>
      </w:r>
      <w:r w:rsidRPr="000D4DC4">
        <w:rPr>
          <w:sz w:val="16"/>
        </w:rPr>
        <w:t xml:space="preserve"> that at the current pace, </w:t>
      </w:r>
      <w:r w:rsidRPr="000D4DC4">
        <w:rPr>
          <w:rStyle w:val="StyleUnderline"/>
          <w:highlight w:val="green"/>
        </w:rPr>
        <w:t>there will not be enough vaccines</w:t>
      </w:r>
      <w:r w:rsidRPr="000D4DC4">
        <w:rPr>
          <w:rStyle w:val="StyleUnderline"/>
        </w:rPr>
        <w:t xml:space="preserve"> to cover the world’s population </w:t>
      </w:r>
      <w:r w:rsidRPr="000D4DC4">
        <w:rPr>
          <w:rStyle w:val="StyleUnderline"/>
          <w:highlight w:val="green"/>
        </w:rPr>
        <w:t>until</w:t>
      </w:r>
      <w:r w:rsidRPr="000D4DC4">
        <w:rPr>
          <w:rStyle w:val="StyleUnderline"/>
        </w:rPr>
        <w:t xml:space="preserve"> 2023 or </w:t>
      </w:r>
      <w:r w:rsidRPr="000D4DC4">
        <w:rPr>
          <w:rStyle w:val="Emphasis"/>
          <w:highlight w:val="green"/>
        </w:rPr>
        <w:t>2024</w:t>
      </w:r>
      <w:r w:rsidRPr="000D4DC4">
        <w:rPr>
          <w:sz w:val="16"/>
        </w:rPr>
        <w:t xml:space="preserve">.15 </w:t>
      </w:r>
      <w:r w:rsidRPr="000D4DC4">
        <w:rPr>
          <w:rStyle w:val="StyleUnderline"/>
          <w:highlight w:val="green"/>
        </w:rPr>
        <w:t>IP protections</w:t>
      </w:r>
      <w:r w:rsidRPr="000D4DC4">
        <w:rPr>
          <w:rStyle w:val="StyleUnderline"/>
        </w:rPr>
        <w:t xml:space="preserve"> further </w:t>
      </w:r>
      <w:r w:rsidRPr="000D4DC4">
        <w:rPr>
          <w:rStyle w:val="StyleUnderline"/>
          <w:highlight w:val="green"/>
        </w:rPr>
        <w:t>frustrate</w:t>
      </w:r>
      <w:r w:rsidRPr="000D4DC4">
        <w:rPr>
          <w:rStyle w:val="StyleUnderline"/>
        </w:rPr>
        <w:t xml:space="preserve"> the goal of universal </w:t>
      </w:r>
      <w:r w:rsidRPr="000D4DC4">
        <w:rPr>
          <w:rStyle w:val="StyleUnderline"/>
          <w:highlight w:val="green"/>
        </w:rPr>
        <w:t>access</w:t>
      </w:r>
      <w:r w:rsidRPr="000D4DC4">
        <w:rPr>
          <w:sz w:val="16"/>
        </w:rPr>
        <w:t xml:space="preserve"> to vaccines </w:t>
      </w:r>
      <w:r w:rsidRPr="000D4DC4">
        <w:rPr>
          <w:rStyle w:val="StyleUnderline"/>
          <w:highlight w:val="green"/>
        </w:rPr>
        <w:t>by limiting who can manufacture</w:t>
      </w:r>
      <w:r w:rsidRPr="000D4DC4">
        <w:rPr>
          <w:rStyle w:val="StyleUnderline"/>
        </w:rPr>
        <w:t xml:space="preserve">r </w:t>
      </w:r>
      <w:r w:rsidRPr="000D4DC4">
        <w:rPr>
          <w:rStyle w:val="StyleUnderline"/>
          <w:highlight w:val="green"/>
        </w:rPr>
        <w:t>them</w:t>
      </w:r>
      <w:r w:rsidRPr="000D4DC4">
        <w:rPr>
          <w:sz w:val="16"/>
        </w:rPr>
        <w:t xml:space="preserve">. </w:t>
      </w:r>
      <w:r w:rsidRPr="000D4DC4">
        <w:rPr>
          <w:rStyle w:val="StyleUnderline"/>
        </w:rPr>
        <w:t>The WHO reports that 80% of global sales for COVID-19 vaccines come from five large multinational corporations</w:t>
      </w:r>
      <w:r w:rsidRPr="000D4DC4">
        <w:rPr>
          <w:sz w:val="16"/>
        </w:rPr>
        <w:t xml:space="preserve">.16 </w:t>
      </w:r>
      <w:r w:rsidRPr="000D4DC4">
        <w:rPr>
          <w:rStyle w:val="StyleUnderline"/>
          <w:highlight w:val="green"/>
        </w:rPr>
        <w:t>Increasing the number of manufacturers</w:t>
      </w:r>
      <w:r w:rsidRPr="000D4DC4">
        <w:rPr>
          <w:sz w:val="16"/>
        </w:rPr>
        <w:t xml:space="preserve"> globally </w:t>
      </w:r>
      <w:r w:rsidRPr="000D4DC4">
        <w:rPr>
          <w:rStyle w:val="StyleUnderline"/>
          <w:highlight w:val="green"/>
        </w:rPr>
        <w:t>would</w:t>
      </w:r>
      <w:r w:rsidRPr="000D4DC4">
        <w:rPr>
          <w:sz w:val="16"/>
        </w:rPr>
        <w:t xml:space="preserve"> </w:t>
      </w:r>
      <w:r w:rsidRPr="000D4DC4">
        <w:rPr>
          <w:rStyle w:val="StyleUnderline"/>
          <w:highlight w:val="green"/>
        </w:rPr>
        <w:t>not only</w:t>
      </w:r>
      <w:r w:rsidRPr="000D4DC4">
        <w:rPr>
          <w:sz w:val="16"/>
        </w:rPr>
        <w:t xml:space="preserve"> </w:t>
      </w:r>
      <w:r w:rsidRPr="000D4DC4">
        <w:rPr>
          <w:rStyle w:val="Emphasis"/>
          <w:highlight w:val="green"/>
        </w:rPr>
        <w:t>increase supply</w:t>
      </w:r>
      <w:r w:rsidRPr="000D4DC4">
        <w:rPr>
          <w:sz w:val="16"/>
        </w:rPr>
        <w:t xml:space="preserve">, </w:t>
      </w:r>
      <w:r w:rsidRPr="000D4DC4">
        <w:rPr>
          <w:rStyle w:val="StyleUnderline"/>
          <w:highlight w:val="green"/>
        </w:rPr>
        <w:t>but</w:t>
      </w:r>
      <w:r w:rsidRPr="000D4DC4">
        <w:rPr>
          <w:sz w:val="16"/>
        </w:rPr>
        <w:t xml:space="preserve"> </w:t>
      </w:r>
      <w:r w:rsidRPr="000D4DC4">
        <w:rPr>
          <w:rStyle w:val="Emphasis"/>
          <w:highlight w:val="green"/>
        </w:rPr>
        <w:t>reduce prices</w:t>
      </w:r>
      <w:r w:rsidRPr="000D4DC4">
        <w:rPr>
          <w:sz w:val="16"/>
        </w:rPr>
        <w:t xml:space="preserve">, </w:t>
      </w:r>
      <w:r w:rsidRPr="000D4DC4">
        <w:rPr>
          <w:rStyle w:val="StyleUnderline"/>
        </w:rPr>
        <w:t>making vaccines more affordable</w:t>
      </w:r>
      <w:r w:rsidRPr="000D4DC4">
        <w:rPr>
          <w:sz w:val="16"/>
        </w:rPr>
        <w:t xml:space="preserve"> to LMICs. It would stabilise supply, </w:t>
      </w:r>
      <w:r w:rsidRPr="000D4DC4">
        <w:rPr>
          <w:rStyle w:val="Emphasis"/>
          <w:highlight w:val="green"/>
        </w:rPr>
        <w:t>minimising disruptions</w:t>
      </w:r>
      <w:r w:rsidRPr="000D4DC4">
        <w:rPr>
          <w:rStyle w:val="StyleUnderline"/>
        </w:rPr>
        <w:t xml:space="preserve"> of the kind </w:t>
      </w:r>
      <w:r w:rsidRPr="000D4DC4">
        <w:rPr>
          <w:rStyle w:val="StyleUnderline"/>
          <w:highlight w:val="green"/>
        </w:rPr>
        <w:t>that occurred when India halted</w:t>
      </w:r>
      <w:r w:rsidRPr="000D4DC4">
        <w:rPr>
          <w:rStyle w:val="StyleUnderline"/>
        </w:rPr>
        <w:t xml:space="preserve"> vaccine </w:t>
      </w:r>
      <w:r w:rsidRPr="000D4DC4">
        <w:rPr>
          <w:rStyle w:val="StyleUnderline"/>
          <w:highlight w:val="green"/>
        </w:rPr>
        <w:t>exports</w:t>
      </w:r>
      <w:r w:rsidRPr="000D4DC4">
        <w:rPr>
          <w:rStyle w:val="StyleUnderline"/>
        </w:rPr>
        <w:t xml:space="preserve"> amidst a surge of COVID-19 cases</w:t>
      </w:r>
      <w:r w:rsidRPr="000D4DC4">
        <w:rPr>
          <w:sz w:val="16"/>
        </w:rPr>
        <w:t>.</w:t>
      </w:r>
    </w:p>
    <w:p w14:paraId="745B469D" w14:textId="77777777" w:rsidR="000D4DC4" w:rsidRPr="000D4DC4" w:rsidRDefault="000D4DC4" w:rsidP="000D4DC4">
      <w:pPr>
        <w:rPr>
          <w:sz w:val="16"/>
        </w:rPr>
      </w:pPr>
      <w:r w:rsidRPr="000D4DC4">
        <w:rPr>
          <w:sz w:val="16"/>
        </w:rPr>
        <w:t xml:space="preserve">It might be objected that waiving IP protections will not increase supply, because it takes years to establish manufacturing capacity. However, </w:t>
      </w:r>
      <w:r w:rsidRPr="000D4DC4">
        <w:rPr>
          <w:rStyle w:val="StyleUnderline"/>
          <w:highlight w:val="green"/>
        </w:rPr>
        <w:t>since the pandemic began</w:t>
      </w:r>
      <w:r w:rsidRPr="000D4DC4">
        <w:rPr>
          <w:rStyle w:val="StyleUnderline"/>
        </w:rPr>
        <w:t xml:space="preserve">, </w:t>
      </w:r>
      <w:r w:rsidRPr="000D4DC4">
        <w:rPr>
          <w:rStyle w:val="StyleUnderline"/>
          <w:highlight w:val="green"/>
        </w:rPr>
        <w:t>we have learnt it takes less time</w:t>
      </w:r>
      <w:r w:rsidRPr="000D4DC4">
        <w:rPr>
          <w:sz w:val="16"/>
        </w:rPr>
        <w:t xml:space="preserve">. </w:t>
      </w:r>
      <w:r w:rsidRPr="000D4DC4">
        <w:rPr>
          <w:rStyle w:val="Emphasis"/>
          <w:highlight w:val="green"/>
        </w:rPr>
        <w:t>Repurposing facilities</w:t>
      </w:r>
      <w:r w:rsidRPr="000D4DC4">
        <w:rPr>
          <w:rStyle w:val="StyleUnderline"/>
          <w:highlight w:val="green"/>
        </w:rPr>
        <w:t xml:space="preserve"> </w:t>
      </w:r>
      <w:r w:rsidRPr="000D4DC4">
        <w:rPr>
          <w:rStyle w:val="StyleUnderline"/>
        </w:rPr>
        <w:t xml:space="preserve">and </w:t>
      </w:r>
      <w:r w:rsidRPr="000D4DC4">
        <w:rPr>
          <w:rStyle w:val="Emphasis"/>
        </w:rPr>
        <w:t>vetting them</w:t>
      </w:r>
      <w:r w:rsidRPr="000D4DC4">
        <w:rPr>
          <w:sz w:val="16"/>
        </w:rPr>
        <w:t xml:space="preserve"> for safety and quality </w:t>
      </w:r>
      <w:r w:rsidRPr="000D4DC4">
        <w:rPr>
          <w:rStyle w:val="StyleUnderline"/>
          <w:highlight w:val="green"/>
        </w:rPr>
        <w:t>can</w:t>
      </w:r>
      <w:r w:rsidRPr="000D4DC4">
        <w:rPr>
          <w:rStyle w:val="StyleUnderline"/>
        </w:rPr>
        <w:t xml:space="preserve"> often </w:t>
      </w:r>
      <w:r w:rsidRPr="000D4DC4">
        <w:rPr>
          <w:rStyle w:val="StyleUnderline"/>
          <w:highlight w:val="green"/>
        </w:rPr>
        <w:t>happen in 6</w:t>
      </w:r>
      <w:r w:rsidRPr="000D4DC4">
        <w:rPr>
          <w:rStyle w:val="StyleUnderline"/>
        </w:rPr>
        <w:t xml:space="preserve"> or 7 </w:t>
      </w:r>
      <w:r w:rsidRPr="000D4DC4">
        <w:rPr>
          <w:rStyle w:val="StyleUnderline"/>
          <w:highlight w:val="green"/>
        </w:rPr>
        <w:t>months</w:t>
      </w:r>
      <w:r w:rsidRPr="000D4DC4">
        <w:rPr>
          <w:sz w:val="16"/>
        </w:rPr>
        <w:t xml:space="preserve">, about half the time previously thought.17 </w:t>
      </w:r>
      <w:r w:rsidRPr="000D4DC4">
        <w:rPr>
          <w:rStyle w:val="StyleUnderline"/>
          <w:highlight w:val="green"/>
        </w:rPr>
        <w:t>Since COVID</w:t>
      </w:r>
      <w:r w:rsidRPr="000D4DC4">
        <w:rPr>
          <w:sz w:val="16"/>
        </w:rPr>
        <w:t xml:space="preserve">-19 </w:t>
      </w:r>
      <w:r w:rsidRPr="000D4DC4">
        <w:rPr>
          <w:rStyle w:val="StyleUnderline"/>
          <w:highlight w:val="green"/>
        </w:rPr>
        <w:t>will not be the last pandemic humanity faces</w:t>
      </w:r>
      <w:r w:rsidRPr="000D4DC4">
        <w:rPr>
          <w:rStyle w:val="StyleUnderline"/>
        </w:rPr>
        <w:t xml:space="preserve">, </w:t>
      </w:r>
      <w:r w:rsidRPr="000D4DC4">
        <w:rPr>
          <w:rStyle w:val="StyleUnderline"/>
          <w:highlight w:val="green"/>
        </w:rPr>
        <w:t>expanding manufacturing capacity is also necessary</w:t>
      </w:r>
      <w:r w:rsidRPr="000D4DC4">
        <w:rPr>
          <w:rStyle w:val="StyleUnderline"/>
        </w:rPr>
        <w:t xml:space="preserve"> preparation </w:t>
      </w:r>
      <w:r w:rsidRPr="000D4DC4">
        <w:rPr>
          <w:rStyle w:val="StyleUnderline"/>
          <w:highlight w:val="green"/>
        </w:rPr>
        <w:t xml:space="preserve">for </w:t>
      </w:r>
      <w:r w:rsidRPr="000D4DC4">
        <w:rPr>
          <w:rStyle w:val="Emphasis"/>
          <w:highlight w:val="green"/>
        </w:rPr>
        <w:t>future pandemics</w:t>
      </w:r>
      <w:r w:rsidRPr="000D4DC4">
        <w:rPr>
          <w:sz w:val="16"/>
        </w:rPr>
        <w:t>. Nkengasong, Director of the African Centres for Disease Control and Prevention, put the point bluntly, ‘</w:t>
      </w:r>
      <w:r w:rsidRPr="000D4DC4">
        <w:rPr>
          <w:rStyle w:val="StyleUnderline"/>
        </w:rPr>
        <w:t xml:space="preserve">Can a continent of </w:t>
      </w:r>
      <w:r w:rsidRPr="000D4DC4">
        <w:rPr>
          <w:rStyle w:val="Emphasis"/>
        </w:rPr>
        <w:t>1.2 billion people</w:t>
      </w:r>
      <w:r w:rsidRPr="000D4DC4">
        <w:rPr>
          <w:sz w:val="16"/>
        </w:rPr>
        <w:t>—projected to be 2.4 billion in 30 years, where one in four people in the world will be African—</w:t>
      </w:r>
      <w:r w:rsidRPr="000D4DC4">
        <w:rPr>
          <w:rStyle w:val="StyleUnderline"/>
        </w:rPr>
        <w:t xml:space="preserve">continue to import </w:t>
      </w:r>
      <w:r w:rsidRPr="000D4DC4">
        <w:rPr>
          <w:rStyle w:val="Emphasis"/>
        </w:rPr>
        <w:t>99% of its vaccine?</w:t>
      </w:r>
      <w:r w:rsidRPr="000D4DC4">
        <w:rPr>
          <w:sz w:val="16"/>
        </w:rPr>
        <w:t>’18</w:t>
      </w:r>
    </w:p>
    <w:p w14:paraId="6CB0FE00" w14:textId="77777777" w:rsidR="000D4DC4" w:rsidRPr="000D4DC4" w:rsidRDefault="000D4DC4" w:rsidP="000D4DC4"/>
    <w:p w14:paraId="5D0D47B3" w14:textId="77777777" w:rsidR="000D4DC4" w:rsidRPr="000D4DC4" w:rsidRDefault="000D4DC4" w:rsidP="000D4DC4">
      <w:pPr>
        <w:pStyle w:val="Heading4"/>
        <w:rPr>
          <w:rFonts w:cs="Calibri"/>
        </w:rPr>
      </w:pPr>
      <w:r w:rsidRPr="000D4DC4">
        <w:rPr>
          <w:rFonts w:cs="Calibri"/>
        </w:rPr>
        <w:t xml:space="preserve">Linking </w:t>
      </w:r>
      <w:r w:rsidRPr="000D4DC4">
        <w:rPr>
          <w:rFonts w:cs="Calibri"/>
          <w:u w:val="single"/>
        </w:rPr>
        <w:t>advocacy</w:t>
      </w:r>
      <w:r w:rsidRPr="000D4DC4">
        <w:rPr>
          <w:rFonts w:cs="Calibri"/>
        </w:rPr>
        <w:t xml:space="preserve"> in </w:t>
      </w:r>
      <w:r w:rsidRPr="000D4DC4">
        <w:rPr>
          <w:rFonts w:cs="Calibri"/>
          <w:u w:val="single"/>
        </w:rPr>
        <w:t>spaces like debate</w:t>
      </w:r>
      <w:r w:rsidRPr="000D4DC4">
        <w:rPr>
          <w:rFonts w:cs="Calibri"/>
        </w:rPr>
        <w:t xml:space="preserve"> to </w:t>
      </w:r>
      <w:r w:rsidRPr="000D4DC4">
        <w:rPr>
          <w:rFonts w:cs="Calibri"/>
          <w:u w:val="single"/>
        </w:rPr>
        <w:t>state reductions</w:t>
      </w:r>
      <w:r w:rsidRPr="000D4DC4">
        <w:rPr>
          <w:rFonts w:cs="Calibri"/>
        </w:rPr>
        <w:t xml:space="preserve"> of IP protections </w:t>
      </w:r>
      <w:r w:rsidRPr="000D4DC4">
        <w:rPr>
          <w:rFonts w:cs="Calibri"/>
          <w:u w:val="single"/>
        </w:rPr>
        <w:t>spills up</w:t>
      </w:r>
      <w:r w:rsidRPr="000D4DC4">
        <w:rPr>
          <w:rFonts w:cs="Calibri"/>
        </w:rPr>
        <w:t>.</w:t>
      </w:r>
    </w:p>
    <w:p w14:paraId="6184880D" w14:textId="77777777" w:rsidR="000D4DC4" w:rsidRPr="000D4DC4" w:rsidRDefault="000D4DC4" w:rsidP="000D4DC4">
      <w:r w:rsidRPr="000D4DC4">
        <w:t xml:space="preserve">Sharifah </w:t>
      </w:r>
      <w:r w:rsidRPr="000D4DC4">
        <w:rPr>
          <w:rStyle w:val="Style13ptBold"/>
        </w:rPr>
        <w:t>Sekalala 21 et al.</w:t>
      </w:r>
      <w:r w:rsidRPr="000D4DC4">
        <w:t xml:space="preserve">, Warwick Law School, University of Warwick, Coventry, UK. Lisa Forman, Dalla Lana School of Public Health, University of Toronto, Toronto, Ontario, Canada. Timothy Hodgson, International Commission of Jurists, Johannesburg, South Africa. Moses Mulumba, Center for Health, </w:t>
      </w:r>
      <w:r w:rsidRPr="000D4DC4">
        <w:lastRenderedPageBreak/>
        <w:t xml:space="preserve">Human Rights and Development, Kampala, Uganda. Hadijah Namyalo-Ganafa, School of Law, Makerere University, Kampala, Uganda. Benjamin Mason Meier, Department of Public Policy, University of North Carolina at Chapel Hill, Chapel Hill, North Carolina, USA. BMJ Glob Health. 2021; 6(7): e006169. Published online 2021 Jul 12. “Decolonising human rights: how intellectual property laws result in unequal access to the COVID-19 vaccine” </w:t>
      </w:r>
      <w:hyperlink r:id="rId16" w:history="1">
        <w:r w:rsidRPr="000D4DC4">
          <w:rPr>
            <w:rStyle w:val="Hyperlink"/>
          </w:rPr>
          <w:t>https://www.ncbi.nlm.nih.gov/pmc/articles/PMC8277484/</w:t>
        </w:r>
      </w:hyperlink>
      <w:r w:rsidRPr="000D4DC4">
        <w:t xml:space="preserve"> brett</w:t>
      </w:r>
    </w:p>
    <w:p w14:paraId="34643563" w14:textId="77777777" w:rsidR="000D4DC4" w:rsidRPr="000D4DC4" w:rsidRDefault="000D4DC4" w:rsidP="000D4DC4">
      <w:pPr>
        <w:rPr>
          <w:sz w:val="16"/>
        </w:rPr>
      </w:pPr>
      <w:r w:rsidRPr="000D4DC4">
        <w:rPr>
          <w:sz w:val="16"/>
        </w:rPr>
        <w:t xml:space="preserve">Under the ICESCR and IHR, </w:t>
      </w:r>
      <w:r w:rsidRPr="000D4DC4">
        <w:rPr>
          <w:rStyle w:val="StyleUnderline"/>
          <w:highlight w:val="green"/>
        </w:rPr>
        <w:t xml:space="preserve">states have a duty </w:t>
      </w:r>
      <w:r w:rsidRPr="000D4DC4">
        <w:rPr>
          <w:rStyle w:val="StyleUnderline"/>
        </w:rPr>
        <w:t>to cooperate</w:t>
      </w:r>
      <w:r w:rsidRPr="000D4DC4">
        <w:rPr>
          <w:sz w:val="16"/>
        </w:rPr>
        <w:t xml:space="preserve"> with other states </w:t>
      </w:r>
      <w:r w:rsidRPr="000D4DC4">
        <w:rPr>
          <w:rStyle w:val="StyleUnderline"/>
          <w:highlight w:val="green"/>
        </w:rPr>
        <w:t>in</w:t>
      </w:r>
      <w:r w:rsidRPr="000D4DC4">
        <w:rPr>
          <w:rStyle w:val="StyleUnderline"/>
        </w:rPr>
        <w:t xml:space="preserve"> progressively </w:t>
      </w:r>
      <w:r w:rsidRPr="000D4DC4">
        <w:rPr>
          <w:rStyle w:val="StyleUnderline"/>
          <w:highlight w:val="green"/>
        </w:rPr>
        <w:t xml:space="preserve">realising the </w:t>
      </w:r>
      <w:r w:rsidRPr="000D4DC4">
        <w:rPr>
          <w:rStyle w:val="Emphasis"/>
          <w:highlight w:val="green"/>
        </w:rPr>
        <w:t>right to health</w:t>
      </w:r>
      <w:r w:rsidRPr="000D4DC4">
        <w:rPr>
          <w:sz w:val="16"/>
        </w:rPr>
        <w:t xml:space="preserve">, </w:t>
      </w:r>
      <w:r w:rsidRPr="000D4DC4">
        <w:rPr>
          <w:rStyle w:val="StyleUnderline"/>
        </w:rPr>
        <w:t>including ensuring provision</w:t>
      </w:r>
      <w:r w:rsidRPr="000D4DC4">
        <w:rPr>
          <w:sz w:val="16"/>
        </w:rPr>
        <w:t xml:space="preserve"> of minimum levels of health </w:t>
      </w:r>
      <w:r w:rsidRPr="000D4DC4">
        <w:rPr>
          <w:rStyle w:val="StyleUnderline"/>
        </w:rPr>
        <w:t>services, facilities and goods on a non-discriminatory basis</w:t>
      </w:r>
      <w:r w:rsidRPr="000D4DC4">
        <w:rPr>
          <w:sz w:val="16"/>
        </w:rPr>
        <w:t xml:space="preserve">.54 55 The CESCR has clarified that, </w:t>
      </w:r>
      <w:r w:rsidRPr="000D4DC4">
        <w:rPr>
          <w:rStyle w:val="StyleUnderline"/>
          <w:highlight w:val="green"/>
        </w:rPr>
        <w:t>in the context of COVID</w:t>
      </w:r>
      <w:r w:rsidRPr="000D4DC4">
        <w:rPr>
          <w:sz w:val="16"/>
        </w:rPr>
        <w:t xml:space="preserve">-19, </w:t>
      </w:r>
      <w:r w:rsidRPr="000D4DC4">
        <w:rPr>
          <w:rStyle w:val="StyleUnderline"/>
          <w:highlight w:val="green"/>
        </w:rPr>
        <w:t>this duty should include</w:t>
      </w:r>
      <w:r w:rsidRPr="000D4DC4">
        <w:rPr>
          <w:rStyle w:val="StyleUnderline"/>
        </w:rPr>
        <w:t>: ‘</w:t>
      </w:r>
      <w:r w:rsidRPr="000D4DC4">
        <w:rPr>
          <w:rStyle w:val="Emphasis"/>
          <w:highlight w:val="green"/>
        </w:rPr>
        <w:t>sharing of research</w:t>
      </w:r>
      <w:r w:rsidRPr="000D4DC4">
        <w:rPr>
          <w:sz w:val="16"/>
        </w:rPr>
        <w:t xml:space="preserve">, </w:t>
      </w:r>
      <w:r w:rsidRPr="000D4DC4">
        <w:rPr>
          <w:rStyle w:val="StyleUnderline"/>
        </w:rPr>
        <w:t xml:space="preserve">medical equipment and </w:t>
      </w:r>
      <w:r w:rsidRPr="000D4DC4">
        <w:rPr>
          <w:rStyle w:val="Emphasis"/>
          <w:highlight w:val="green"/>
        </w:rPr>
        <w:t>supplies,</w:t>
      </w:r>
      <w:r w:rsidRPr="000D4DC4">
        <w:rPr>
          <w:sz w:val="16"/>
        </w:rPr>
        <w:t xml:space="preserve"> </w:t>
      </w:r>
      <w:r w:rsidRPr="000D4DC4">
        <w:rPr>
          <w:rStyle w:val="StyleUnderline"/>
          <w:highlight w:val="green"/>
        </w:rPr>
        <w:t>and</w:t>
      </w:r>
      <w:r w:rsidRPr="000D4DC4">
        <w:rPr>
          <w:rStyle w:val="StyleUnderline"/>
        </w:rPr>
        <w:t xml:space="preserve"> </w:t>
      </w:r>
      <w:r w:rsidRPr="000D4DC4">
        <w:rPr>
          <w:rStyle w:val="Emphasis"/>
          <w:highlight w:val="green"/>
        </w:rPr>
        <w:t>best practices</w:t>
      </w:r>
      <w:r w:rsidRPr="000D4DC4">
        <w:rPr>
          <w:rStyle w:val="StyleUnderline"/>
          <w:highlight w:val="green"/>
        </w:rPr>
        <w:t xml:space="preserve"> in combating the virus</w:t>
      </w:r>
      <w:r w:rsidRPr="000D4DC4">
        <w:rPr>
          <w:rStyle w:val="StyleUnderline"/>
        </w:rPr>
        <w:t>; coordinated action to reduce the economic and social impacts of the crisis; and joint endeavours by all States to ensure an effective, equitable economic recovery’</w:t>
      </w:r>
      <w:r w:rsidRPr="000D4DC4">
        <w:rPr>
          <w:sz w:val="16"/>
        </w:rPr>
        <w:t xml:space="preserve">.56 Additionally, </w:t>
      </w:r>
      <w:r w:rsidRPr="000D4DC4">
        <w:rPr>
          <w:rStyle w:val="StyleUnderline"/>
        </w:rPr>
        <w:t xml:space="preserve">it affirmed that ‘the needs of vulnerable and </w:t>
      </w:r>
      <w:r w:rsidRPr="000D4DC4">
        <w:rPr>
          <w:rStyle w:val="Emphasis"/>
          <w:highlight w:val="green"/>
        </w:rPr>
        <w:t>disadvantaged groups</w:t>
      </w:r>
      <w:r w:rsidRPr="000D4DC4">
        <w:rPr>
          <w:rStyle w:val="StyleUnderline"/>
          <w:highlight w:val="green"/>
        </w:rPr>
        <w:t xml:space="preserve"> as well as </w:t>
      </w:r>
      <w:r w:rsidRPr="000D4DC4">
        <w:rPr>
          <w:rStyle w:val="StyleUnderline"/>
        </w:rPr>
        <w:t xml:space="preserve">fragile countries, including least developed countries, </w:t>
      </w:r>
      <w:r w:rsidRPr="000D4DC4">
        <w:rPr>
          <w:rStyle w:val="Emphasis"/>
          <w:highlight w:val="green"/>
        </w:rPr>
        <w:t>countries in conflict</w:t>
      </w:r>
      <w:r w:rsidRPr="000D4DC4">
        <w:rPr>
          <w:rStyle w:val="StyleUnderline"/>
        </w:rPr>
        <w:t xml:space="preserve"> and post-conflict </w:t>
      </w:r>
      <w:r w:rsidRPr="000D4DC4">
        <w:rPr>
          <w:rStyle w:val="Emphasis"/>
          <w:highlight w:val="green"/>
        </w:rPr>
        <w:t>situations</w:t>
      </w:r>
      <w:r w:rsidRPr="000D4DC4">
        <w:rPr>
          <w:rStyle w:val="StyleUnderline"/>
        </w:rPr>
        <w:t xml:space="preserve">, </w:t>
      </w:r>
      <w:r w:rsidRPr="000D4DC4">
        <w:rPr>
          <w:rStyle w:val="StyleUnderline"/>
          <w:highlight w:val="green"/>
        </w:rPr>
        <w:t xml:space="preserve">should be at the centre of </w:t>
      </w:r>
      <w:r w:rsidRPr="000D4DC4">
        <w:rPr>
          <w:rStyle w:val="StyleUnderline"/>
        </w:rPr>
        <w:t>such</w:t>
      </w:r>
      <w:r w:rsidRPr="000D4DC4">
        <w:rPr>
          <w:rStyle w:val="StyleUnderline"/>
          <w:highlight w:val="green"/>
        </w:rPr>
        <w:t xml:space="preserve"> </w:t>
      </w:r>
      <w:r w:rsidRPr="000D4DC4">
        <w:rPr>
          <w:rStyle w:val="Emphasis"/>
          <w:highlight w:val="green"/>
        </w:rPr>
        <w:t>international endeavours’</w:t>
      </w:r>
      <w:r w:rsidRPr="000D4DC4">
        <w:rPr>
          <w:sz w:val="16"/>
        </w:rPr>
        <w:t>.56</w:t>
      </w:r>
    </w:p>
    <w:p w14:paraId="0360E891" w14:textId="77777777" w:rsidR="000D4DC4" w:rsidRPr="000D4DC4" w:rsidRDefault="000D4DC4" w:rsidP="000D4DC4">
      <w:pPr>
        <w:rPr>
          <w:sz w:val="16"/>
        </w:rPr>
      </w:pPr>
      <w:r w:rsidRPr="000D4DC4">
        <w:rPr>
          <w:sz w:val="16"/>
        </w:rPr>
        <w:t xml:space="preserve">Many statements from various UN treaty bodies have acknowledged that </w:t>
      </w:r>
      <w:r w:rsidRPr="000D4DC4">
        <w:rPr>
          <w:rStyle w:val="StyleUnderline"/>
          <w:highlight w:val="green"/>
        </w:rPr>
        <w:t xml:space="preserve">ensuring </w:t>
      </w:r>
      <w:r w:rsidRPr="000D4DC4">
        <w:rPr>
          <w:rStyle w:val="Emphasis"/>
          <w:highlight w:val="green"/>
        </w:rPr>
        <w:t>universal access</w:t>
      </w:r>
      <w:r w:rsidRPr="000D4DC4">
        <w:rPr>
          <w:rStyle w:val="StyleUnderline"/>
        </w:rPr>
        <w:t xml:space="preserve"> to essential medicines </w:t>
      </w:r>
      <w:r w:rsidRPr="000D4DC4">
        <w:rPr>
          <w:rStyle w:val="StyleUnderline"/>
          <w:highlight w:val="green"/>
        </w:rPr>
        <w:t>is central</w:t>
      </w:r>
      <w:r w:rsidRPr="000D4DC4">
        <w:rPr>
          <w:rStyle w:val="StyleUnderline"/>
        </w:rPr>
        <w:t xml:space="preserve"> to the realisation of the right to health, </w:t>
      </w:r>
      <w:r w:rsidRPr="000D4DC4">
        <w:rPr>
          <w:rStyle w:val="StyleUnderline"/>
          <w:highlight w:val="green"/>
        </w:rPr>
        <w:t>and</w:t>
      </w:r>
      <w:r w:rsidRPr="000D4DC4">
        <w:rPr>
          <w:rStyle w:val="StyleUnderline"/>
        </w:rPr>
        <w:t xml:space="preserve"> that </w:t>
      </w:r>
      <w:r w:rsidRPr="000D4DC4">
        <w:rPr>
          <w:rStyle w:val="Emphasis"/>
          <w:highlight w:val="green"/>
        </w:rPr>
        <w:t>IP considerations</w:t>
      </w:r>
      <w:r w:rsidRPr="000D4DC4">
        <w:rPr>
          <w:rStyle w:val="StyleUnderline"/>
          <w:highlight w:val="green"/>
        </w:rPr>
        <w:t xml:space="preserve"> should never over-ride</w:t>
      </w:r>
      <w:r w:rsidRPr="000D4DC4">
        <w:rPr>
          <w:rStyle w:val="StyleUnderline"/>
        </w:rPr>
        <w:t xml:space="preserve"> human rights </w:t>
      </w:r>
      <w:r w:rsidRPr="000D4DC4">
        <w:rPr>
          <w:rStyle w:val="StyleUnderline"/>
          <w:highlight w:val="green"/>
        </w:rPr>
        <w:t>obligations for</w:t>
      </w:r>
      <w:r w:rsidRPr="000D4DC4">
        <w:rPr>
          <w:rStyle w:val="Emphasis"/>
          <w:highlight w:val="green"/>
        </w:rPr>
        <w:t xml:space="preserve"> universal</w:t>
      </w:r>
      <w:r w:rsidRPr="000D4DC4">
        <w:rPr>
          <w:rStyle w:val="StyleUnderline"/>
        </w:rPr>
        <w:t xml:space="preserve"> and equitable </w:t>
      </w:r>
      <w:r w:rsidRPr="000D4DC4">
        <w:rPr>
          <w:rStyle w:val="StyleUnderline"/>
          <w:highlight w:val="green"/>
        </w:rPr>
        <w:t>access to the</w:t>
      </w:r>
      <w:r w:rsidRPr="000D4DC4">
        <w:rPr>
          <w:rStyle w:val="StyleUnderline"/>
        </w:rPr>
        <w:t xml:space="preserve"> COVID-19 </w:t>
      </w:r>
      <w:r w:rsidRPr="000D4DC4">
        <w:rPr>
          <w:rStyle w:val="StyleUnderline"/>
          <w:highlight w:val="green"/>
        </w:rPr>
        <w:t>vaccine</w:t>
      </w:r>
      <w:r w:rsidRPr="000D4DC4">
        <w:rPr>
          <w:sz w:val="16"/>
        </w:rPr>
        <w:t xml:space="preserve">.57–62 </w:t>
      </w:r>
      <w:r w:rsidRPr="000D4DC4">
        <w:rPr>
          <w:rStyle w:val="StyleUnderline"/>
        </w:rPr>
        <w:t xml:space="preserve">These </w:t>
      </w:r>
      <w:r w:rsidRPr="000D4DC4">
        <w:rPr>
          <w:rStyle w:val="StyleUnderline"/>
          <w:highlight w:val="green"/>
        </w:rPr>
        <w:t>statements have been achieved through a</w:t>
      </w:r>
      <w:r w:rsidRPr="000D4DC4">
        <w:rPr>
          <w:rStyle w:val="StyleUnderline"/>
        </w:rPr>
        <w:t xml:space="preserve"> </w:t>
      </w:r>
      <w:r w:rsidRPr="000D4DC4">
        <w:rPr>
          <w:rStyle w:val="Emphasis"/>
          <w:highlight w:val="green"/>
        </w:rPr>
        <w:t>global movement</w:t>
      </w:r>
      <w:r w:rsidRPr="000D4DC4">
        <w:rPr>
          <w:rStyle w:val="StyleUnderline"/>
        </w:rPr>
        <w:t xml:space="preserve"> </w:t>
      </w:r>
      <w:r w:rsidRPr="000D4DC4">
        <w:rPr>
          <w:rStyle w:val="StyleUnderline"/>
          <w:highlight w:val="green"/>
        </w:rPr>
        <w:t>of solidarity, encompassing</w:t>
      </w:r>
      <w:r w:rsidRPr="000D4DC4">
        <w:rPr>
          <w:rStyle w:val="StyleUnderline"/>
        </w:rPr>
        <w:t xml:space="preserve"> </w:t>
      </w:r>
      <w:r w:rsidRPr="000D4DC4">
        <w:rPr>
          <w:rStyle w:val="Emphasis"/>
          <w:highlight w:val="green"/>
        </w:rPr>
        <w:t>states</w:t>
      </w:r>
      <w:r w:rsidRPr="000D4DC4">
        <w:rPr>
          <w:rStyle w:val="StyleUnderline"/>
        </w:rPr>
        <w:t xml:space="preserve">, </w:t>
      </w:r>
      <w:r w:rsidRPr="000D4DC4">
        <w:rPr>
          <w:rStyle w:val="Emphasis"/>
          <w:highlight w:val="green"/>
        </w:rPr>
        <w:t>civil society</w:t>
      </w:r>
      <w:r w:rsidRPr="000D4DC4">
        <w:rPr>
          <w:rStyle w:val="StyleUnderline"/>
        </w:rPr>
        <w:t xml:space="preserve"> organisations </w:t>
      </w:r>
      <w:r w:rsidRPr="000D4DC4">
        <w:rPr>
          <w:rStyle w:val="StyleUnderline"/>
          <w:highlight w:val="green"/>
        </w:rPr>
        <w:t>and</w:t>
      </w:r>
      <w:r w:rsidRPr="000D4DC4">
        <w:rPr>
          <w:rStyle w:val="StyleUnderline"/>
        </w:rPr>
        <w:t xml:space="preserve"> </w:t>
      </w:r>
      <w:r w:rsidRPr="000D4DC4">
        <w:rPr>
          <w:rStyle w:val="Emphasis"/>
          <w:highlight w:val="green"/>
        </w:rPr>
        <w:t>individuals</w:t>
      </w:r>
      <w:r w:rsidRPr="000D4DC4">
        <w:rPr>
          <w:rStyle w:val="StyleUnderline"/>
        </w:rPr>
        <w:t xml:space="preserve">, </w:t>
      </w:r>
      <w:r w:rsidRPr="000D4DC4">
        <w:rPr>
          <w:rStyle w:val="StyleUnderline"/>
          <w:highlight w:val="green"/>
        </w:rPr>
        <w:t xml:space="preserve">and reflect a </w:t>
      </w:r>
      <w:r w:rsidRPr="000D4DC4">
        <w:rPr>
          <w:rStyle w:val="Emphasis"/>
          <w:highlight w:val="green"/>
        </w:rPr>
        <w:t>reassessment of human rights</w:t>
      </w:r>
      <w:r w:rsidRPr="000D4DC4">
        <w:rPr>
          <w:rStyle w:val="StyleUnderline"/>
        </w:rPr>
        <w:t xml:space="preserve"> values </w:t>
      </w:r>
      <w:r w:rsidRPr="000D4DC4">
        <w:rPr>
          <w:rStyle w:val="StyleUnderline"/>
          <w:highlight w:val="green"/>
        </w:rPr>
        <w:t>from below</w:t>
      </w:r>
      <w:r w:rsidRPr="000D4DC4">
        <w:rPr>
          <w:sz w:val="16"/>
        </w:rPr>
        <w:t xml:space="preserve">. For instance, the Special Rapporteur on the right to health has argued that solidarity needs to be part of a wider effort to redistribute health resources. However, these </w:t>
      </w:r>
      <w:r w:rsidRPr="000D4DC4">
        <w:rPr>
          <w:rStyle w:val="StyleUnderline"/>
          <w:highlight w:val="green"/>
        </w:rPr>
        <w:t>statements need to go further</w:t>
      </w:r>
      <w:r w:rsidRPr="000D4DC4">
        <w:rPr>
          <w:sz w:val="16"/>
        </w:rPr>
        <w:t xml:space="preserve"> and call for explicit reparations in global health, which is the only way </w:t>
      </w:r>
      <w:r w:rsidRPr="000D4DC4">
        <w:rPr>
          <w:rStyle w:val="StyleUnderline"/>
          <w:highlight w:val="green"/>
        </w:rPr>
        <w:t xml:space="preserve">to </w:t>
      </w:r>
      <w:r w:rsidRPr="000D4DC4">
        <w:rPr>
          <w:rStyle w:val="Emphasis"/>
          <w:highlight w:val="green"/>
        </w:rPr>
        <w:t>redistribute health resources globally</w:t>
      </w:r>
      <w:r w:rsidRPr="000D4DC4">
        <w:rPr>
          <w:sz w:val="16"/>
        </w:rPr>
        <w:t>.4 63</w:t>
      </w:r>
    </w:p>
    <w:p w14:paraId="37C6AEBC" w14:textId="77777777" w:rsidR="000D4DC4" w:rsidRPr="000D4DC4" w:rsidRDefault="000D4DC4" w:rsidP="000D4DC4">
      <w:pPr>
        <w:rPr>
          <w:sz w:val="16"/>
          <w:szCs w:val="16"/>
        </w:rPr>
      </w:pPr>
      <w:r w:rsidRPr="000D4DC4">
        <w:rPr>
          <w:sz w:val="16"/>
          <w:szCs w:val="16"/>
        </w:rPr>
        <w:t>Increased financing could fund public research and development through either WHO’s existing efforts for a complementary research and development treaty,64 or through mechanisms such as the proposed Pandemic Financing Facility. The latter proposes to mobilise long-term contributions of approximately US$5–US$10 billion per annum to finance preparedness, but should also focus on funding research and development on pathogens so as to restructure patents as a global public good.65 For those states unable to fund their own access to COVID-19 vaccines, there is an international human rights duty on other states to ensure that such states are not harmed through the actions of multilateral institutions that leave them with devastating debt (The Maastricht Principles (see note 57), Principles 3, 4 and 9).66</w:t>
      </w:r>
    </w:p>
    <w:p w14:paraId="5C2A34A4" w14:textId="77777777" w:rsidR="000D4DC4" w:rsidRPr="000D4DC4" w:rsidRDefault="000D4DC4" w:rsidP="000D4DC4">
      <w:pPr>
        <w:rPr>
          <w:sz w:val="16"/>
        </w:rPr>
      </w:pPr>
      <w:r w:rsidRPr="000D4DC4">
        <w:rPr>
          <w:sz w:val="16"/>
        </w:rPr>
        <w:t xml:space="preserve">In meeting these international obligations immediately to ensure access to COVID-19 vaccines, </w:t>
      </w:r>
      <w:r w:rsidRPr="000D4DC4">
        <w:rPr>
          <w:rStyle w:val="StyleUnderline"/>
          <w:highlight w:val="green"/>
        </w:rPr>
        <w:t>only a few</w:t>
      </w:r>
      <w:r w:rsidRPr="000D4DC4">
        <w:rPr>
          <w:rStyle w:val="StyleUnderline"/>
        </w:rPr>
        <w:t xml:space="preserve"> countries </w:t>
      </w:r>
      <w:r w:rsidRPr="000D4DC4">
        <w:rPr>
          <w:rStyle w:val="StyleUnderline"/>
          <w:highlight w:val="green"/>
        </w:rPr>
        <w:t>are capable of manufacturing the vaccine</w:t>
      </w:r>
      <w:r w:rsidRPr="000D4DC4">
        <w:rPr>
          <w:rStyle w:val="StyleUnderline"/>
        </w:rPr>
        <w:t xml:space="preserve"> at the scale needed</w:t>
      </w:r>
      <w:r w:rsidRPr="000D4DC4">
        <w:rPr>
          <w:sz w:val="16"/>
        </w:rPr>
        <w:t xml:space="preserve">.67 This </w:t>
      </w:r>
      <w:r w:rsidRPr="000D4DC4">
        <w:rPr>
          <w:rStyle w:val="StyleUnderline"/>
          <w:highlight w:val="green"/>
        </w:rPr>
        <w:t>inequity in</w:t>
      </w:r>
      <w:r w:rsidRPr="000D4DC4">
        <w:rPr>
          <w:rStyle w:val="StyleUnderline"/>
        </w:rPr>
        <w:t xml:space="preserve"> vaccine </w:t>
      </w:r>
      <w:r w:rsidRPr="000D4DC4">
        <w:rPr>
          <w:rStyle w:val="StyleUnderline"/>
          <w:highlight w:val="green"/>
        </w:rPr>
        <w:t>production</w:t>
      </w:r>
      <w:r w:rsidRPr="000D4DC4">
        <w:rPr>
          <w:rStyle w:val="StyleUnderline"/>
        </w:rPr>
        <w:t xml:space="preserve"> capacity </w:t>
      </w:r>
      <w:r w:rsidRPr="000D4DC4">
        <w:rPr>
          <w:rStyle w:val="StyleUnderline"/>
          <w:highlight w:val="green"/>
        </w:rPr>
        <w:t xml:space="preserve">requires </w:t>
      </w:r>
      <w:r w:rsidRPr="000D4DC4">
        <w:rPr>
          <w:rStyle w:val="StyleUnderline"/>
        </w:rPr>
        <w:t>countries from the Global North to support countries in the Global South</w:t>
      </w:r>
      <w:r w:rsidRPr="000D4DC4">
        <w:rPr>
          <w:sz w:val="16"/>
        </w:rPr>
        <w:t xml:space="preserve"> to increase their production capacity, including through non-exclusive licensing and the WHO’s COVID-19 Technology Access Pool.68 </w:t>
      </w:r>
      <w:r w:rsidRPr="000D4DC4">
        <w:rPr>
          <w:rStyle w:val="StyleUnderline"/>
        </w:rPr>
        <w:t xml:space="preserve">Sharing technology and </w:t>
      </w:r>
      <w:r w:rsidRPr="000D4DC4">
        <w:rPr>
          <w:rStyle w:val="Emphasis"/>
          <w:highlight w:val="green"/>
        </w:rPr>
        <w:t>building manufacturing capacity</w:t>
      </w:r>
      <w:r w:rsidRPr="000D4DC4">
        <w:rPr>
          <w:sz w:val="16"/>
        </w:rPr>
        <w:t xml:space="preserve"> will be critical to </w:t>
      </w:r>
      <w:r w:rsidRPr="000D4DC4">
        <w:rPr>
          <w:rStyle w:val="StyleUnderline"/>
          <w:highlight w:val="green"/>
        </w:rPr>
        <w:t>ensuring</w:t>
      </w:r>
      <w:r w:rsidRPr="000D4DC4">
        <w:rPr>
          <w:rStyle w:val="StyleUnderline"/>
        </w:rPr>
        <w:t xml:space="preserve"> that </w:t>
      </w:r>
      <w:r w:rsidRPr="000D4DC4">
        <w:rPr>
          <w:rStyle w:val="StyleUnderline"/>
          <w:highlight w:val="green"/>
        </w:rPr>
        <w:t>countries can solve problems</w:t>
      </w:r>
      <w:r w:rsidRPr="000D4DC4">
        <w:rPr>
          <w:rStyle w:val="StyleUnderline"/>
        </w:rPr>
        <w:t xml:space="preserve"> of access to essential medicines </w:t>
      </w:r>
      <w:r w:rsidRPr="000D4DC4">
        <w:rPr>
          <w:rStyle w:val="StyleUnderline"/>
          <w:highlight w:val="green"/>
        </w:rPr>
        <w:t>in the long term</w:t>
      </w:r>
      <w:r w:rsidRPr="000D4DC4">
        <w:rPr>
          <w:sz w:val="16"/>
        </w:rPr>
        <w:t xml:space="preserve">, </w:t>
      </w:r>
      <w:r w:rsidRPr="000D4DC4">
        <w:rPr>
          <w:rStyle w:val="Emphasis"/>
          <w:highlight w:val="green"/>
        </w:rPr>
        <w:t>setting a precedent</w:t>
      </w:r>
      <w:r w:rsidRPr="000D4DC4">
        <w:rPr>
          <w:rStyle w:val="StyleUnderline"/>
        </w:rPr>
        <w:t xml:space="preserve"> </w:t>
      </w:r>
      <w:r w:rsidRPr="000D4DC4">
        <w:rPr>
          <w:rStyle w:val="StyleUnderline"/>
          <w:highlight w:val="green"/>
        </w:rPr>
        <w:t>that will be necessary in addressing</w:t>
      </w:r>
      <w:r w:rsidRPr="000D4DC4">
        <w:rPr>
          <w:rStyle w:val="StyleUnderline"/>
        </w:rPr>
        <w:t xml:space="preserve"> </w:t>
      </w:r>
      <w:r w:rsidRPr="000D4DC4">
        <w:rPr>
          <w:rStyle w:val="Emphasis"/>
          <w:highlight w:val="green"/>
        </w:rPr>
        <w:t>environmental justice</w:t>
      </w:r>
      <w:r w:rsidRPr="000D4DC4">
        <w:rPr>
          <w:rStyle w:val="StyleUnderline"/>
        </w:rPr>
        <w:t xml:space="preserve">, antimicrobial resistance prevention </w:t>
      </w:r>
      <w:r w:rsidRPr="000D4DC4">
        <w:rPr>
          <w:rStyle w:val="StyleUnderline"/>
          <w:highlight w:val="green"/>
        </w:rPr>
        <w:t>and</w:t>
      </w:r>
      <w:r w:rsidRPr="000D4DC4">
        <w:rPr>
          <w:rStyle w:val="StyleUnderline"/>
        </w:rPr>
        <w:t xml:space="preserve"> other </w:t>
      </w:r>
      <w:r w:rsidRPr="000D4DC4">
        <w:rPr>
          <w:rStyle w:val="Emphasis"/>
          <w:highlight w:val="green"/>
        </w:rPr>
        <w:t>global public goods</w:t>
      </w:r>
      <w:r w:rsidRPr="000D4DC4">
        <w:rPr>
          <w:sz w:val="16"/>
        </w:rPr>
        <w:t>.</w:t>
      </w:r>
    </w:p>
    <w:p w14:paraId="5A326951" w14:textId="77777777" w:rsidR="000D4DC4" w:rsidRPr="000D4DC4" w:rsidRDefault="000D4DC4" w:rsidP="000D4DC4">
      <w:pPr>
        <w:rPr>
          <w:sz w:val="16"/>
        </w:rPr>
      </w:pPr>
      <w:r w:rsidRPr="000D4DC4">
        <w:rPr>
          <w:sz w:val="16"/>
        </w:rPr>
        <w:t xml:space="preserve">Increased funding, as a form of reparations, would help finance a more equitable manufacturing base to ensure that all countries in the Global South are not totally reliant on existing manufacturers. Although we acknowledge that the manufacturing of vaccines is a complex process and that not every country is likely to manufacture medicines including vaccines at the required scale, the WHO has projected that at present, five African countries have some capacity to manufacture vaccines, and </w:t>
      </w:r>
      <w:r w:rsidRPr="000D4DC4">
        <w:rPr>
          <w:rStyle w:val="StyleUnderline"/>
          <w:highlight w:val="green"/>
        </w:rPr>
        <w:t xml:space="preserve">efforts to finance </w:t>
      </w:r>
      <w:r w:rsidRPr="000D4DC4">
        <w:rPr>
          <w:rStyle w:val="Emphasis"/>
          <w:highlight w:val="green"/>
        </w:rPr>
        <w:t>manufacturing capacity</w:t>
      </w:r>
      <w:r w:rsidRPr="000D4DC4">
        <w:rPr>
          <w:sz w:val="16"/>
        </w:rPr>
        <w:t xml:space="preserve"> for countries of the Global South </w:t>
      </w:r>
      <w:r w:rsidRPr="000D4DC4">
        <w:rPr>
          <w:rStyle w:val="StyleUnderline"/>
          <w:highlight w:val="green"/>
        </w:rPr>
        <w:t>would go a long way towards readdressing the</w:t>
      </w:r>
      <w:r w:rsidRPr="000D4DC4">
        <w:rPr>
          <w:rStyle w:val="StyleUnderline"/>
        </w:rPr>
        <w:t xml:space="preserve"> </w:t>
      </w:r>
      <w:r w:rsidRPr="000D4DC4">
        <w:rPr>
          <w:rStyle w:val="Emphasis"/>
          <w:highlight w:val="green"/>
        </w:rPr>
        <w:t>charity model</w:t>
      </w:r>
      <w:r w:rsidRPr="000D4DC4">
        <w:rPr>
          <w:rStyle w:val="StyleUnderline"/>
        </w:rPr>
        <w:t xml:space="preserve"> </w:t>
      </w:r>
      <w:r w:rsidRPr="000D4DC4">
        <w:rPr>
          <w:rStyle w:val="StyleUnderline"/>
          <w:highlight w:val="green"/>
        </w:rPr>
        <w:t>proposed under COVAX</w:t>
      </w:r>
      <w:r w:rsidRPr="000D4DC4">
        <w:rPr>
          <w:sz w:val="16"/>
        </w:rPr>
        <w:t xml:space="preserve"> by ensuring that African countries can rely on regional compacts for their vaccine access. Coordination and </w:t>
      </w:r>
      <w:r w:rsidRPr="000D4DC4">
        <w:rPr>
          <w:rStyle w:val="StyleUnderline"/>
        </w:rPr>
        <w:t>cooperation</w:t>
      </w:r>
      <w:r w:rsidRPr="000D4DC4">
        <w:rPr>
          <w:sz w:val="16"/>
        </w:rPr>
        <w:t xml:space="preserve"> within the African Union and the Africa Centres for Disease Control and Prevention, which has already begun, </w:t>
      </w:r>
      <w:r w:rsidRPr="000D4DC4">
        <w:rPr>
          <w:rStyle w:val="StyleUnderline"/>
        </w:rPr>
        <w:t xml:space="preserve">could determine the strategically </w:t>
      </w:r>
      <w:r w:rsidRPr="000D4DC4">
        <w:rPr>
          <w:rStyle w:val="StyleUnderline"/>
        </w:rPr>
        <w:lastRenderedPageBreak/>
        <w:t>best</w:t>
      </w:r>
      <w:r w:rsidRPr="000D4DC4">
        <w:rPr>
          <w:sz w:val="16"/>
        </w:rPr>
        <w:t xml:space="preserve">, and most effective, </w:t>
      </w:r>
      <w:r w:rsidRPr="000D4DC4">
        <w:rPr>
          <w:rStyle w:val="StyleUnderline"/>
        </w:rPr>
        <w:t>locations and ways to scale up manufacturing on the continent to improve vaccine access</w:t>
      </w:r>
      <w:r w:rsidRPr="000D4DC4">
        <w:rPr>
          <w:sz w:val="16"/>
        </w:rPr>
        <w:t>.69 70</w:t>
      </w:r>
    </w:p>
    <w:p w14:paraId="5AFF3E49" w14:textId="77777777" w:rsidR="000D4DC4" w:rsidRPr="000D4DC4" w:rsidRDefault="000D4DC4" w:rsidP="000D4DC4"/>
    <w:p w14:paraId="0D056C03" w14:textId="77777777" w:rsidR="000D4DC4" w:rsidRPr="000D4DC4" w:rsidRDefault="000D4DC4" w:rsidP="000D4DC4">
      <w:pPr>
        <w:pStyle w:val="Heading4"/>
        <w:rPr>
          <w:rFonts w:cs="Calibri"/>
        </w:rPr>
      </w:pPr>
      <w:r w:rsidRPr="000D4DC4">
        <w:rPr>
          <w:rFonts w:cs="Calibri"/>
        </w:rPr>
        <w:t xml:space="preserve">Debate is </w:t>
      </w:r>
      <w:r w:rsidRPr="000D4DC4">
        <w:rPr>
          <w:rFonts w:cs="Calibri"/>
          <w:u w:val="single"/>
        </w:rPr>
        <w:t>historically valuable</w:t>
      </w:r>
      <w:r w:rsidRPr="000D4DC4">
        <w:rPr>
          <w:rFonts w:cs="Calibri"/>
        </w:rPr>
        <w:t xml:space="preserve"> as a site for </w:t>
      </w:r>
      <w:r w:rsidRPr="000D4DC4">
        <w:rPr>
          <w:rFonts w:cs="Calibri"/>
          <w:u w:val="single"/>
        </w:rPr>
        <w:t>anti-imperial</w:t>
      </w:r>
      <w:r w:rsidRPr="000D4DC4">
        <w:rPr>
          <w:rFonts w:cs="Calibri"/>
        </w:rPr>
        <w:t xml:space="preserve"> advocacy.</w:t>
      </w:r>
    </w:p>
    <w:p w14:paraId="240D5B60" w14:textId="77777777" w:rsidR="000D4DC4" w:rsidRPr="000D4DC4" w:rsidRDefault="000D4DC4" w:rsidP="000D4DC4">
      <w:r w:rsidRPr="000D4DC4">
        <w:rPr>
          <w:b/>
          <w:bCs/>
          <w:sz w:val="26"/>
          <w:szCs w:val="26"/>
        </w:rPr>
        <w:t>Iverson ’9</w:t>
      </w:r>
      <w:r w:rsidRPr="000D4DC4">
        <w:t xml:space="preserve"> [Joel; 2009; Associate Professor of Communication at the University of Montana, Ph.D in Communication from Arizona State University Relations at the University of Sydney; Debate Central, “Can Cutting Cards Carve into Our Personal Lives: An Analysis of Debate Research on Personal Advocacy,” </w:t>
      </w:r>
      <w:hyperlink r:id="rId17" w:history="1">
        <w:r w:rsidRPr="000D4DC4">
          <w:rPr>
            <w:rStyle w:val="Hyperlink"/>
          </w:rPr>
          <w:t>https://debate.uvm.edu/dybvigiverson1000.html</w:t>
        </w:r>
      </w:hyperlink>
      <w:r w:rsidRPr="000D4DC4">
        <w:t>] brett</w:t>
      </w:r>
    </w:p>
    <w:p w14:paraId="2F7732C4" w14:textId="77777777" w:rsidR="000D4DC4" w:rsidRPr="000D4DC4" w:rsidRDefault="000D4DC4" w:rsidP="000D4DC4">
      <w:pPr>
        <w:rPr>
          <w:u w:val="single"/>
        </w:rPr>
      </w:pPr>
      <w:r w:rsidRPr="000D4DC4">
        <w:rPr>
          <w:color w:val="222222"/>
          <w:sz w:val="16"/>
          <w:szCs w:val="16"/>
        </w:rPr>
        <w:t xml:space="preserve">Mitchell (1998) provides a thorough examination of the pedagogical implication for academic debate. Although Mitchell acknowledges that </w:t>
      </w:r>
      <w:r w:rsidRPr="000D4DC4">
        <w:rPr>
          <w:rStyle w:val="Emphasis"/>
          <w:highlight w:val="green"/>
        </w:rPr>
        <w:t>debate</w:t>
      </w:r>
      <w:r w:rsidRPr="000D4DC4">
        <w:rPr>
          <w:rStyle w:val="StyleUnderline"/>
          <w:highlight w:val="green"/>
        </w:rPr>
        <w:t xml:space="preserve"> provides </w:t>
      </w:r>
      <w:r w:rsidRPr="000D4DC4">
        <w:rPr>
          <w:rStyle w:val="Emphasis"/>
          <w:highlight w:val="green"/>
        </w:rPr>
        <w:t>preparation</w:t>
      </w:r>
      <w:r w:rsidRPr="000D4DC4">
        <w:rPr>
          <w:rStyle w:val="StyleUnderline"/>
          <w:highlight w:val="green"/>
        </w:rPr>
        <w:t xml:space="preserve"> for</w:t>
      </w:r>
      <w:r w:rsidRPr="000D4DC4">
        <w:rPr>
          <w:rStyle w:val="StyleUnderline"/>
        </w:rPr>
        <w:t xml:space="preserve"> participation in democracy</w:t>
      </w:r>
      <w:r w:rsidRPr="000D4DC4">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Mitchell contends that the laboratory style setting creates barriers to other spheres, creates a "sense of detachment" and causes debaters to see research from the role of spectators. </w:t>
      </w:r>
      <w:r w:rsidRPr="000D4DC4">
        <w:rPr>
          <w:rStyle w:val="m5577519854659992616gmail-styleunderline"/>
          <w:color w:val="222222"/>
        </w:rPr>
        <w:t>Mitchell</w:t>
      </w:r>
      <w:r w:rsidRPr="000D4DC4">
        <w:rPr>
          <w:color w:val="222222"/>
          <w:sz w:val="16"/>
          <w:szCs w:val="16"/>
        </w:rPr>
        <w:t xml:space="preserve"> further </w:t>
      </w:r>
      <w:r w:rsidRPr="000D4DC4">
        <w:rPr>
          <w:rStyle w:val="m5577519854659992616gmail-styleunderline"/>
          <w:color w:val="222222"/>
        </w:rPr>
        <w:t>calls for "</w:t>
      </w:r>
      <w:r w:rsidRPr="000D4DC4">
        <w:rPr>
          <w:rStyle w:val="Emphasis"/>
          <w:highlight w:val="green"/>
        </w:rPr>
        <w:t>argumentative agency</w:t>
      </w:r>
      <w:r w:rsidRPr="000D4DC4">
        <w:rPr>
          <w:rStyle w:val="m5577519854659992616gmail-styleunderline"/>
          <w:color w:val="222222"/>
        </w:rPr>
        <w:t xml:space="preserve"> [</w:t>
      </w:r>
      <w:r w:rsidRPr="000D4DC4">
        <w:rPr>
          <w:rStyle w:val="StyleUnderline"/>
        </w:rPr>
        <w:t xml:space="preserve">which] involves </w:t>
      </w:r>
      <w:r w:rsidRPr="000D4DC4">
        <w:rPr>
          <w:rStyle w:val="StyleUnderline"/>
          <w:highlight w:val="green"/>
        </w:rPr>
        <w:t xml:space="preserve">the </w:t>
      </w:r>
      <w:r w:rsidRPr="000D4DC4">
        <w:rPr>
          <w:rStyle w:val="Emphasis"/>
          <w:highlight w:val="green"/>
        </w:rPr>
        <w:t>capacity</w:t>
      </w:r>
      <w:r w:rsidRPr="000D4DC4">
        <w:rPr>
          <w:rStyle w:val="StyleUnderline"/>
          <w:highlight w:val="green"/>
        </w:rPr>
        <w:t xml:space="preserve"> to</w:t>
      </w:r>
      <w:r w:rsidRPr="000D4DC4">
        <w:rPr>
          <w:rStyle w:val="StyleUnderline"/>
        </w:rPr>
        <w:t xml:space="preserve"> contextualize</w:t>
      </w:r>
      <w:r w:rsidRPr="000D4DC4">
        <w:rPr>
          <w:rStyle w:val="m5577519854659992616gmail-styleunderline"/>
          <w:color w:val="222222"/>
        </w:rPr>
        <w:t xml:space="preserve"> and </w:t>
      </w:r>
      <w:r w:rsidRPr="000D4DC4">
        <w:rPr>
          <w:rStyle w:val="StyleUnderline"/>
          <w:highlight w:val="green"/>
        </w:rPr>
        <w:t>employ</w:t>
      </w:r>
      <w:r w:rsidRPr="000D4DC4">
        <w:rPr>
          <w:rStyle w:val="m5577519854659992616gmail-styleunderline"/>
          <w:color w:val="222222"/>
        </w:rPr>
        <w:t xml:space="preserve"> the </w:t>
      </w:r>
      <w:r w:rsidRPr="000D4DC4">
        <w:rPr>
          <w:rStyle w:val="Emphasis"/>
        </w:rPr>
        <w:t xml:space="preserve">skills and </w:t>
      </w:r>
      <w:r w:rsidRPr="000D4DC4">
        <w:rPr>
          <w:rStyle w:val="Emphasis"/>
          <w:highlight w:val="green"/>
        </w:rPr>
        <w:t>strategies</w:t>
      </w:r>
      <w:r w:rsidRPr="000D4DC4">
        <w:rPr>
          <w:rStyle w:val="m5577519854659992616gmail-styleunderline"/>
          <w:color w:val="222222"/>
        </w:rPr>
        <w:t xml:space="preserve"> of argumentative discourse </w:t>
      </w:r>
      <w:r w:rsidRPr="000D4DC4">
        <w:rPr>
          <w:rStyle w:val="StyleUnderline"/>
          <w:highlight w:val="green"/>
        </w:rPr>
        <w:t>in</w:t>
      </w:r>
      <w:r w:rsidRPr="000D4DC4">
        <w:rPr>
          <w:color w:val="222222"/>
          <w:sz w:val="16"/>
          <w:szCs w:val="16"/>
        </w:rPr>
        <w:t xml:space="preserve"> fields of </w:t>
      </w:r>
      <w:r w:rsidRPr="000D4DC4">
        <w:rPr>
          <w:rStyle w:val="Emphasis"/>
        </w:rPr>
        <w:t xml:space="preserve">social </w:t>
      </w:r>
      <w:r w:rsidRPr="000D4DC4">
        <w:rPr>
          <w:rStyle w:val="Emphasis"/>
          <w:highlight w:val="green"/>
        </w:rPr>
        <w:t>action</w:t>
      </w:r>
      <w:r w:rsidRPr="000D4DC4">
        <w:rPr>
          <w:color w:val="222222"/>
          <w:sz w:val="16"/>
          <w:szCs w:val="16"/>
        </w:rPr>
        <w:t xml:space="preserve">, especially wider spheres of public deliberation" (p. 45). Although we agree with Mitchell that </w:t>
      </w:r>
      <w:r w:rsidRPr="000D4DC4">
        <w:rPr>
          <w:rStyle w:val="StyleUnderline"/>
        </w:rPr>
        <w:t>debate can</w:t>
      </w:r>
      <w:r w:rsidRPr="000D4DC4">
        <w:rPr>
          <w:rStyle w:val="m5577519854659992616gmail-styleunderline"/>
          <w:color w:val="222222"/>
        </w:rPr>
        <w:t xml:space="preserve"> be a</w:t>
      </w:r>
      <w:r w:rsidRPr="000D4DC4">
        <w:rPr>
          <w:color w:val="222222"/>
          <w:sz w:val="16"/>
          <w:szCs w:val="16"/>
        </w:rPr>
        <w:t xml:space="preserve">n even </w:t>
      </w:r>
      <w:r w:rsidRPr="000D4DC4">
        <w:rPr>
          <w:rStyle w:val="m5577519854659992616gmail-styleunderline"/>
          <w:color w:val="222222"/>
        </w:rPr>
        <w:t>great</w:t>
      </w:r>
      <w:r w:rsidRPr="000D4DC4">
        <w:rPr>
          <w:color w:val="222222"/>
          <w:sz w:val="16"/>
          <w:szCs w:val="16"/>
        </w:rPr>
        <w:t xml:space="preserve">er </w:t>
      </w:r>
      <w:r w:rsidRPr="000D4DC4">
        <w:rPr>
          <w:rStyle w:val="m5577519854659992616gmail-styleunderline"/>
          <w:color w:val="222222"/>
        </w:rPr>
        <w:t>instrument of empowerment for students</w:t>
      </w:r>
      <w:r w:rsidRPr="000D4DC4">
        <w:rPr>
          <w:color w:val="222222"/>
          <w:sz w:val="16"/>
          <w:szCs w:val="16"/>
        </w:rPr>
        <w:t xml:space="preserve">, we are more interested in examining the impact of the intermediary step of research. In each of Mitchell's examples of </w:t>
      </w:r>
      <w:r w:rsidRPr="000D4DC4">
        <w:rPr>
          <w:rStyle w:val="m5577519854659992616gmail-styleunderline"/>
          <w:color w:val="222222"/>
        </w:rPr>
        <w:t>debaters find</w:t>
      </w:r>
      <w:r w:rsidRPr="000D4DC4">
        <w:rPr>
          <w:color w:val="222222"/>
          <w:sz w:val="16"/>
          <w:szCs w:val="16"/>
        </w:rPr>
        <w:t xml:space="preserve">ing </w:t>
      </w:r>
      <w:r w:rsidRPr="000D4DC4">
        <w:rPr>
          <w:rStyle w:val="m5577519854659992616gmail-styleunderline"/>
          <w:color w:val="222222"/>
        </w:rPr>
        <w:t>creative avenues for agency</w:t>
      </w:r>
      <w:r w:rsidRPr="000D4DC4">
        <w:rPr>
          <w:color w:val="222222"/>
          <w:sz w:val="16"/>
          <w:szCs w:val="16"/>
        </w:rPr>
        <w:t xml:space="preserve">, there had to be a motivation to act. It is our contention that </w:t>
      </w:r>
      <w:r w:rsidRPr="000D4DC4">
        <w:rPr>
          <w:rStyle w:val="m5577519854659992616gmail-styleunderline"/>
          <w:color w:val="222222"/>
        </w:rPr>
        <w:t xml:space="preserve">the </w:t>
      </w:r>
      <w:r w:rsidRPr="000D4DC4">
        <w:rPr>
          <w:rStyle w:val="Emphasis"/>
          <w:highlight w:val="green"/>
        </w:rPr>
        <w:t>research</w:t>
      </w:r>
      <w:r w:rsidRPr="000D4DC4">
        <w:rPr>
          <w:rStyle w:val="StyleUnderline"/>
        </w:rPr>
        <w:t xml:space="preserve"> conducted </w:t>
      </w:r>
      <w:r w:rsidRPr="000D4DC4">
        <w:rPr>
          <w:rStyle w:val="StyleUnderline"/>
          <w:highlight w:val="green"/>
        </w:rPr>
        <w:t xml:space="preserve">for </w:t>
      </w:r>
      <w:r w:rsidRPr="000D4DC4">
        <w:rPr>
          <w:rStyle w:val="Emphasis"/>
          <w:highlight w:val="green"/>
        </w:rPr>
        <w:t>competition</w:t>
      </w:r>
      <w:r w:rsidRPr="000D4DC4">
        <w:rPr>
          <w:rStyle w:val="StyleUnderline"/>
          <w:highlight w:val="green"/>
        </w:rPr>
        <w:t xml:space="preserve"> is a</w:t>
      </w:r>
      <w:r w:rsidRPr="000D4DC4">
        <w:rPr>
          <w:rStyle w:val="m5577519854659992616gmail-styleunderline"/>
          <w:color w:val="222222"/>
        </w:rPr>
        <w:t xml:space="preserve"> </w:t>
      </w:r>
      <w:r w:rsidRPr="000D4DC4">
        <w:rPr>
          <w:color w:val="222222"/>
          <w:sz w:val="16"/>
          <w:szCs w:val="16"/>
        </w:rPr>
        <w:t xml:space="preserve">major </w:t>
      </w:r>
      <w:r w:rsidRPr="000D4DC4">
        <w:rPr>
          <w:rStyle w:val="Emphasis"/>
          <w:highlight w:val="green"/>
        </w:rPr>
        <w:t>catalyst</w:t>
      </w:r>
      <w:r w:rsidRPr="000D4DC4">
        <w:rPr>
          <w:sz w:val="16"/>
        </w:rPr>
        <w:t xml:space="preserve"> to propel their action,</w:t>
      </w:r>
      <w:r w:rsidRPr="000D4DC4">
        <w:rPr>
          <w:rStyle w:val="m5577519854659992616gmail-styleunderline"/>
          <w:color w:val="222222"/>
        </w:rPr>
        <w:t xml:space="preserve"> change</w:t>
      </w:r>
      <w:r w:rsidRPr="000D4DC4">
        <w:rPr>
          <w:color w:val="222222"/>
          <w:sz w:val="16"/>
          <w:szCs w:val="16"/>
        </w:rPr>
        <w:t xml:space="preserve"> their </w:t>
      </w:r>
      <w:r w:rsidRPr="000D4DC4">
        <w:rPr>
          <w:rStyle w:val="m5577519854659992616gmail-styleunderline"/>
          <w:color w:val="222222"/>
        </w:rPr>
        <w:t xml:space="preserve">opinions, </w:t>
      </w:r>
      <w:r w:rsidRPr="000D4DC4">
        <w:rPr>
          <w:rStyle w:val="StyleUnderline"/>
          <w:highlight w:val="green"/>
        </w:rPr>
        <w:t>and</w:t>
      </w:r>
      <w:r w:rsidRPr="000D4DC4">
        <w:rPr>
          <w:color w:val="222222"/>
          <w:sz w:val="16"/>
          <w:szCs w:val="16"/>
        </w:rPr>
        <w:t xml:space="preserve"> to </w:t>
      </w:r>
      <w:r w:rsidRPr="000D4DC4">
        <w:rPr>
          <w:rStyle w:val="StyleUnderline"/>
          <w:highlight w:val="green"/>
        </w:rPr>
        <w:t xml:space="preserve">provide a </w:t>
      </w:r>
      <w:r w:rsidRPr="000D4DC4">
        <w:rPr>
          <w:rStyle w:val="Emphasis"/>
        </w:rPr>
        <w:t xml:space="preserve">greater </w:t>
      </w:r>
      <w:r w:rsidRPr="000D4DC4">
        <w:rPr>
          <w:rStyle w:val="Emphasis"/>
          <w:highlight w:val="green"/>
        </w:rPr>
        <w:t>depth</w:t>
      </w:r>
      <w:r w:rsidRPr="000D4DC4">
        <w:rPr>
          <w:rStyle w:val="StyleUnderline"/>
          <w:highlight w:val="green"/>
        </w:rPr>
        <w:t xml:space="preserve"> of </w:t>
      </w:r>
      <w:r w:rsidRPr="000D4DC4">
        <w:rPr>
          <w:rStyle w:val="Emphasis"/>
          <w:highlight w:val="green"/>
        </w:rPr>
        <w:t>understanding</w:t>
      </w:r>
      <w:r w:rsidRPr="000D4DC4">
        <w:rPr>
          <w:rStyle w:val="m5577519854659992616gmail-styleunderline"/>
          <w:color w:val="222222"/>
        </w:rPr>
        <w:t xml:space="preserve"> of the issues involved</w:t>
      </w:r>
      <w:r w:rsidRPr="000D4DC4">
        <w:rPr>
          <w:color w:val="222222"/>
          <w:sz w:val="16"/>
          <w:szCs w:val="16"/>
        </w:rPr>
        <w:t xml:space="preserve">. </w:t>
      </w:r>
      <w:r w:rsidRPr="000D4DC4">
        <w:rPr>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take action. Research helps to educate students (and coaches) about the state of the world. </w:t>
      </w:r>
      <w:r w:rsidRPr="000D4DC4">
        <w:rPr>
          <w:rStyle w:val="StyleUnderline"/>
          <w:highlight w:val="green"/>
        </w:rPr>
        <w:t xml:space="preserve">Without the guidance of a </w:t>
      </w:r>
      <w:r w:rsidRPr="000D4DC4">
        <w:rPr>
          <w:rStyle w:val="Emphasis"/>
        </w:rPr>
        <w:t xml:space="preserve">debate </w:t>
      </w:r>
      <w:r w:rsidRPr="000D4DC4">
        <w:rPr>
          <w:rStyle w:val="Emphasis"/>
          <w:highlight w:val="green"/>
        </w:rPr>
        <w:t>topic</w:t>
      </w:r>
      <w:r w:rsidRPr="000D4DC4">
        <w:rPr>
          <w:rStyle w:val="StyleUnderline"/>
          <w:highlight w:val="green"/>
        </w:rPr>
        <w:t xml:space="preserve">, how many students would do </w:t>
      </w:r>
      <w:r w:rsidRPr="000D4DC4">
        <w:rPr>
          <w:rStyle w:val="Emphasis"/>
        </w:rPr>
        <w:t xml:space="preserve">in-depth </w:t>
      </w:r>
      <w:r w:rsidRPr="000D4DC4">
        <w:rPr>
          <w:rStyle w:val="Emphasis"/>
          <w:highlight w:val="green"/>
        </w:rPr>
        <w:t>research</w:t>
      </w:r>
      <w:r w:rsidRPr="000D4DC4">
        <w:rPr>
          <w:rStyle w:val="StyleUnderline"/>
          <w:highlight w:val="green"/>
        </w:rPr>
        <w:t xml:space="preserve"> on </w:t>
      </w:r>
      <w:r w:rsidRPr="000D4DC4">
        <w:rPr>
          <w:rStyle w:val="Emphasis"/>
        </w:rPr>
        <w:t xml:space="preserve">female genital </w:t>
      </w:r>
      <w:r w:rsidRPr="000D4DC4">
        <w:rPr>
          <w:rStyle w:val="Emphasis"/>
          <w:highlight w:val="green"/>
        </w:rPr>
        <w:t>mutilation</w:t>
      </w:r>
      <w:r w:rsidRPr="000D4DC4">
        <w:rPr>
          <w:rStyle w:val="StyleUnderline"/>
          <w:highlight w:val="green"/>
        </w:rPr>
        <w:t xml:space="preserve"> in Africa, or </w:t>
      </w:r>
      <w:r w:rsidRPr="000D4DC4">
        <w:rPr>
          <w:rStyle w:val="Emphasis"/>
          <w:highlight w:val="green"/>
        </w:rPr>
        <w:t>U</w:t>
      </w:r>
      <w:r w:rsidRPr="000D4DC4">
        <w:rPr>
          <w:rStyle w:val="StyleUnderline"/>
        </w:rPr>
        <w:t xml:space="preserve">nited </w:t>
      </w:r>
      <w:r w:rsidRPr="000D4DC4">
        <w:rPr>
          <w:rStyle w:val="Emphasis"/>
          <w:highlight w:val="green"/>
        </w:rPr>
        <w:t>N</w:t>
      </w:r>
      <w:r w:rsidRPr="000D4DC4">
        <w:rPr>
          <w:rStyle w:val="StyleUnderline"/>
        </w:rPr>
        <w:t xml:space="preserve">ations </w:t>
      </w:r>
      <w:r w:rsidRPr="000D4DC4">
        <w:rPr>
          <w:rStyle w:val="StyleUnderline"/>
          <w:highlight w:val="green"/>
        </w:rPr>
        <w:t>sanctions on Iraq</w:t>
      </w:r>
      <w:r w:rsidRPr="000D4DC4">
        <w:rPr>
          <w:rStyle w:val="Emphasis"/>
          <w:highlight w:val="green"/>
        </w:rPr>
        <w:t>?</w:t>
      </w:r>
      <w:r w:rsidRPr="000D4DC4">
        <w:rPr>
          <w:rStyle w:val="StyleUnderline"/>
        </w:rPr>
        <w:t xml:space="preserve"> The </w:t>
      </w:r>
      <w:r w:rsidRPr="000D4DC4">
        <w:rPr>
          <w:rStyle w:val="Emphasis"/>
          <w:highlight w:val="green"/>
        </w:rPr>
        <w:t>competitive</w:t>
      </w:r>
      <w:r w:rsidRPr="000D4DC4">
        <w:rPr>
          <w:rStyle w:val="StyleUnderline"/>
        </w:rPr>
        <w:t xml:space="preserve"> nature of </w:t>
      </w:r>
      <w:r w:rsidRPr="000D4DC4">
        <w:rPr>
          <w:rStyle w:val="Emphasis"/>
        </w:rPr>
        <w:t xml:space="preserve">policy </w:t>
      </w:r>
      <w:r w:rsidRPr="000D4DC4">
        <w:rPr>
          <w:rStyle w:val="Emphasis"/>
          <w:highlight w:val="green"/>
        </w:rPr>
        <w:t>debate</w:t>
      </w:r>
      <w:r w:rsidRPr="000D4DC4">
        <w:rPr>
          <w:rStyle w:val="m5577519854659992616gmail-styleunderline"/>
          <w:color w:val="222222"/>
          <w:highlight w:val="green"/>
        </w:rPr>
        <w:t xml:space="preserve"> </w:t>
      </w:r>
      <w:r w:rsidRPr="000D4DC4">
        <w:rPr>
          <w:rStyle w:val="StyleUnderline"/>
          <w:highlight w:val="green"/>
        </w:rPr>
        <w:t>provides an impetus for</w:t>
      </w:r>
      <w:r w:rsidRPr="000D4DC4">
        <w:rPr>
          <w:rStyle w:val="StyleUnderline"/>
        </w:rPr>
        <w:t xml:space="preserve"> </w:t>
      </w:r>
      <w:r w:rsidRPr="000D4DC4">
        <w:rPr>
          <w:rStyle w:val="Emphasis"/>
        </w:rPr>
        <w:t xml:space="preserve">students to </w:t>
      </w:r>
      <w:r w:rsidRPr="000D4DC4">
        <w:rPr>
          <w:rStyle w:val="Emphasis"/>
          <w:highlight w:val="green"/>
        </w:rPr>
        <w:t>research</w:t>
      </w:r>
      <w:r w:rsidRPr="000D4DC4">
        <w:rPr>
          <w:rStyle w:val="m5577519854659992616gmail-styleunderline"/>
          <w:color w:val="222222"/>
        </w:rPr>
        <w:t xml:space="preserve"> the topics</w:t>
      </w:r>
      <w:r w:rsidRPr="000D4DC4">
        <w:rPr>
          <w:color w:val="222222"/>
          <w:sz w:val="16"/>
          <w:szCs w:val="16"/>
        </w:rPr>
        <w:t xml:space="preserve"> that </w:t>
      </w:r>
      <w:r w:rsidRPr="000D4DC4">
        <w:rPr>
          <w:rStyle w:val="m5577519854659992616gmail-styleunderline"/>
          <w:color w:val="222222"/>
        </w:rPr>
        <w:t>they are going to debate</w:t>
      </w:r>
      <w:r w:rsidRPr="000D4DC4">
        <w:rPr>
          <w:color w:val="222222"/>
          <w:sz w:val="16"/>
          <w:szCs w:val="16"/>
        </w:rPr>
        <w:t xml:space="preserve">. </w:t>
      </w:r>
      <w:r w:rsidRPr="000D4DC4">
        <w:rPr>
          <w:rStyle w:val="m5577519854659992616gmail-styleunderline"/>
          <w:color w:val="222222"/>
        </w:rPr>
        <w:t>This</w:t>
      </w:r>
      <w:r w:rsidRPr="000D4DC4">
        <w:rPr>
          <w:color w:val="222222"/>
          <w:sz w:val="16"/>
          <w:szCs w:val="16"/>
        </w:rPr>
        <w:t xml:space="preserve"> in turn </w:t>
      </w:r>
      <w:r w:rsidRPr="000D4DC4">
        <w:rPr>
          <w:rStyle w:val="m5577519854659992616gmail-styleunderline"/>
          <w:color w:val="222222"/>
        </w:rPr>
        <w:t xml:space="preserve">fuels students’ awareness of issues that go </w:t>
      </w:r>
      <w:r w:rsidRPr="000D4DC4">
        <w:rPr>
          <w:rStyle w:val="StyleUnderline"/>
          <w:highlight w:val="green"/>
        </w:rPr>
        <w:t xml:space="preserve">beyond their </w:t>
      </w:r>
      <w:r w:rsidRPr="000D4DC4">
        <w:rPr>
          <w:rStyle w:val="Emphasis"/>
          <w:highlight w:val="green"/>
        </w:rPr>
        <w:t>front doors</w:t>
      </w:r>
      <w:r w:rsidRPr="000D4DC4">
        <w:rPr>
          <w:color w:val="222222"/>
          <w:sz w:val="16"/>
          <w:szCs w:val="16"/>
        </w:rPr>
        <w:t xml:space="preserve">. </w:t>
      </w:r>
      <w:r w:rsidRPr="000D4DC4">
        <w:rPr>
          <w:rStyle w:val="m5577519854659992616gmail-styleunderline"/>
          <w:color w:val="222222"/>
        </w:rPr>
        <w:t>Advocacy flows from this</w:t>
      </w:r>
      <w:r w:rsidRPr="000D4DC4">
        <w:rPr>
          <w:color w:val="222222"/>
          <w:sz w:val="16"/>
          <w:szCs w:val="16"/>
        </w:rPr>
        <w:t xml:space="preserve"> increased </w:t>
      </w:r>
      <w:r w:rsidRPr="000D4DC4">
        <w:rPr>
          <w:rStyle w:val="m5577519854659992616gmail-styleunderline"/>
          <w:color w:val="222222"/>
        </w:rPr>
        <w:t>awareness</w:t>
      </w:r>
      <w:r w:rsidRPr="000D4DC4">
        <w:rPr>
          <w:color w:val="222222"/>
          <w:sz w:val="16"/>
          <w:szCs w:val="16"/>
        </w:rPr>
        <w:t xml:space="preserve">. </w:t>
      </w:r>
      <w:r w:rsidRPr="000D4DC4">
        <w:rPr>
          <w:rStyle w:val="m5577519854659992616gmail-styleunderline"/>
          <w:color w:val="222222"/>
        </w:rPr>
        <w:t>Reading books</w:t>
      </w:r>
      <w:r w:rsidRPr="000D4DC4">
        <w:rPr>
          <w:color w:val="222222"/>
          <w:sz w:val="16"/>
          <w:szCs w:val="16"/>
        </w:rPr>
        <w:t xml:space="preserve"> and articles </w:t>
      </w:r>
      <w:r w:rsidRPr="000D4DC4">
        <w:rPr>
          <w:rStyle w:val="m5577519854659992616gmail-styleunderline"/>
          <w:color w:val="222222"/>
        </w:rPr>
        <w:t>about the suffering of people thousands of miles away</w:t>
      </w:r>
      <w:r w:rsidRPr="000D4DC4">
        <w:rPr>
          <w:color w:val="222222"/>
          <w:sz w:val="16"/>
          <w:szCs w:val="16"/>
        </w:rPr>
        <w:t xml:space="preserve"> or right in our own communities </w:t>
      </w:r>
      <w:r w:rsidRPr="000D4DC4">
        <w:rPr>
          <w:rStyle w:val="m5577519854659992616gmail-styleunderline"/>
          <w:color w:val="222222"/>
        </w:rPr>
        <w:t>drives people to become involved in the community at large</w:t>
      </w:r>
      <w:r w:rsidRPr="000D4DC4">
        <w:rPr>
          <w:color w:val="222222"/>
          <w:sz w:val="16"/>
          <w:szCs w:val="16"/>
        </w:rPr>
        <w:t xml:space="preserve">. Research has also focused on how </w:t>
      </w:r>
      <w:r w:rsidRPr="000D4DC4">
        <w:rPr>
          <w:rStyle w:val="m5577519854659992616gmail-styleunderline"/>
          <w:color w:val="222222"/>
        </w:rPr>
        <w:t>debate prepares us for life in the public sphere</w:t>
      </w:r>
      <w:r w:rsidRPr="000D4DC4">
        <w:rPr>
          <w:color w:val="222222"/>
          <w:sz w:val="16"/>
          <w:szCs w:val="16"/>
        </w:rPr>
        <w:t xml:space="preserve">. </w:t>
      </w:r>
      <w:r w:rsidRPr="000D4DC4">
        <w:rPr>
          <w:rStyle w:val="m5577519854659992616gmail-styleunderline"/>
          <w:color w:val="222222"/>
        </w:rPr>
        <w:t>Issues that we discuss in debate have found their way onto the national</w:t>
      </w:r>
      <w:r w:rsidRPr="000D4DC4">
        <w:rPr>
          <w:color w:val="222222"/>
          <w:sz w:val="16"/>
          <w:szCs w:val="16"/>
        </w:rPr>
        <w:t xml:space="preserve"> policy </w:t>
      </w:r>
      <w:r w:rsidRPr="000D4DC4">
        <w:rPr>
          <w:rStyle w:val="m5577519854659992616gmail-styleunderline"/>
          <w:color w:val="222222"/>
        </w:rPr>
        <w:t>stage</w:t>
      </w:r>
      <w:r w:rsidRPr="000D4DC4">
        <w:rPr>
          <w:color w:val="222222"/>
          <w:sz w:val="16"/>
          <w:szCs w:val="16"/>
        </w:rPr>
        <w:t xml:space="preserve">, and </w:t>
      </w:r>
      <w:r w:rsidRPr="000D4DC4">
        <w:rPr>
          <w:rStyle w:val="m5577519854659992616gmail-styleunderline"/>
          <w:color w:val="222222"/>
        </w:rPr>
        <w:t>training in</w:t>
      </w:r>
      <w:r w:rsidRPr="000D4DC4">
        <w:rPr>
          <w:color w:val="222222"/>
          <w:sz w:val="16"/>
          <w:szCs w:val="16"/>
        </w:rPr>
        <w:t xml:space="preserve"> intercollegiate </w:t>
      </w:r>
      <w:r w:rsidRPr="000D4DC4">
        <w:rPr>
          <w:rStyle w:val="m5577519854659992616gmail-styleunderline"/>
          <w:color w:val="222222"/>
        </w:rPr>
        <w:t xml:space="preserve">debate </w:t>
      </w:r>
      <w:r w:rsidRPr="000D4DC4">
        <w:rPr>
          <w:rStyle w:val="StyleUnderline"/>
          <w:highlight w:val="green"/>
        </w:rPr>
        <w:t xml:space="preserve">makes us good </w:t>
      </w:r>
      <w:r w:rsidRPr="000D4DC4">
        <w:rPr>
          <w:rStyle w:val="Emphasis"/>
        </w:rPr>
        <w:t xml:space="preserve">public </w:t>
      </w:r>
      <w:r w:rsidRPr="000D4DC4">
        <w:rPr>
          <w:rStyle w:val="Emphasis"/>
          <w:highlight w:val="green"/>
        </w:rPr>
        <w:t>advocates</w:t>
      </w:r>
      <w:r w:rsidRPr="000D4DC4">
        <w:rPr>
          <w:color w:val="222222"/>
          <w:sz w:val="16"/>
          <w:szCs w:val="16"/>
        </w:rPr>
        <w:t xml:space="preserve">. The public sphere is the arena in which we all must participate to be active citizens. </w:t>
      </w:r>
      <w:r w:rsidRPr="000D4DC4">
        <w:rPr>
          <w:rStyle w:val="m5577519854659992616gmail-styleunderline"/>
          <w:color w:val="222222"/>
        </w:rPr>
        <w:t>Even after</w:t>
      </w:r>
      <w:r w:rsidRPr="000D4DC4">
        <w:rPr>
          <w:color w:val="222222"/>
          <w:sz w:val="16"/>
          <w:szCs w:val="16"/>
        </w:rPr>
        <w:t xml:space="preserve"> we leave </w:t>
      </w:r>
      <w:r w:rsidRPr="000D4DC4">
        <w:rPr>
          <w:rStyle w:val="m5577519854659992616gmail-styleunderline"/>
          <w:color w:val="222222"/>
        </w:rPr>
        <w:t>debate, the skills</w:t>
      </w:r>
      <w:r w:rsidRPr="000D4DC4">
        <w:rPr>
          <w:color w:val="222222"/>
          <w:sz w:val="16"/>
          <w:szCs w:val="16"/>
        </w:rPr>
        <w:t xml:space="preserve"> that </w:t>
      </w:r>
      <w:r w:rsidRPr="000D4DC4">
        <w:rPr>
          <w:rStyle w:val="m5577519854659992616gmail-styleunderline"/>
          <w:color w:val="222222"/>
        </w:rPr>
        <w:t>we have gained should help us to be better advocates</w:t>
      </w:r>
      <w:r w:rsidRPr="000D4DC4">
        <w:rPr>
          <w:color w:val="222222"/>
          <w:sz w:val="16"/>
          <w:szCs w:val="16"/>
        </w:rPr>
        <w:t xml:space="preserve"> and citizens. Research has looked at how </w:t>
      </w:r>
      <w:r w:rsidRPr="000D4DC4">
        <w:rPr>
          <w:rStyle w:val="m5577519854659992616gmail-styleunderline"/>
          <w:color w:val="222222"/>
        </w:rPr>
        <w:t>debate impacts education</w:t>
      </w:r>
      <w:r w:rsidRPr="000D4DC4">
        <w:rPr>
          <w:color w:val="222222"/>
          <w:sz w:val="16"/>
          <w:szCs w:val="16"/>
        </w:rPr>
        <w:t xml:space="preserve"> (Matlon and Keele 1984), </w:t>
      </w:r>
      <w:r w:rsidRPr="000D4DC4">
        <w:rPr>
          <w:rStyle w:val="m5577519854659992616gmail-styleunderline"/>
          <w:color w:val="222222"/>
        </w:rPr>
        <w:t>legal training</w:t>
      </w:r>
      <w:r w:rsidRPr="000D4DC4">
        <w:rPr>
          <w:color w:val="222222"/>
          <w:sz w:val="16"/>
          <w:szCs w:val="16"/>
        </w:rPr>
        <w:t xml:space="preserve"> (Parkinson, Gisler and Pelias 1983, Nobles 19850 </w:t>
      </w:r>
      <w:r w:rsidRPr="000D4DC4">
        <w:rPr>
          <w:rStyle w:val="m5577519854659992616gmail-styleunderline"/>
          <w:color w:val="222222"/>
        </w:rPr>
        <w:t>and behavioral traits</w:t>
      </w:r>
      <w:r w:rsidRPr="000D4DC4">
        <w:rPr>
          <w:color w:val="222222"/>
          <w:sz w:val="16"/>
          <w:szCs w:val="16"/>
        </w:rPr>
        <w:t xml:space="preserve"> (McGlone 1974, Colbert 1994). These works illustrate the impact that public debate has on students as they prepare to enter the public sphere. </w:t>
      </w:r>
      <w:r w:rsidRPr="000D4DC4">
        <w:rPr>
          <w:rStyle w:val="StyleUnderline"/>
        </w:rPr>
        <w:t xml:space="preserve">The </w:t>
      </w:r>
      <w:r w:rsidRPr="000D4DC4">
        <w:rPr>
          <w:rStyle w:val="StyleUnderline"/>
          <w:highlight w:val="green"/>
        </w:rPr>
        <w:t>debaters who</w:t>
      </w:r>
      <w:r w:rsidRPr="000D4DC4">
        <w:rPr>
          <w:color w:val="222222"/>
          <w:sz w:val="16"/>
          <w:szCs w:val="16"/>
        </w:rPr>
        <w:t xml:space="preserve"> take active roles such as </w:t>
      </w:r>
      <w:r w:rsidRPr="000D4DC4">
        <w:rPr>
          <w:rStyle w:val="StyleUnderline"/>
          <w:highlight w:val="green"/>
        </w:rPr>
        <w:t>protest</w:t>
      </w:r>
      <w:r w:rsidRPr="000D4DC4">
        <w:rPr>
          <w:rStyle w:val="StyleUnderline"/>
        </w:rPr>
        <w:t>ing</w:t>
      </w:r>
      <w:r w:rsidRPr="000D4DC4">
        <w:rPr>
          <w:color w:val="222222"/>
          <w:sz w:val="16"/>
          <w:szCs w:val="16"/>
        </w:rPr>
        <w:t xml:space="preserve"> </w:t>
      </w:r>
      <w:r w:rsidRPr="000D4DC4">
        <w:rPr>
          <w:rStyle w:val="StyleUnderline"/>
          <w:highlight w:val="green"/>
        </w:rPr>
        <w:t>sanctions were</w:t>
      </w:r>
      <w:r w:rsidRPr="000D4DC4">
        <w:rPr>
          <w:color w:val="222222"/>
          <w:sz w:val="16"/>
          <w:szCs w:val="16"/>
        </w:rPr>
        <w:t xml:space="preserve"> probably </w:t>
      </w:r>
      <w:r w:rsidRPr="000D4DC4">
        <w:rPr>
          <w:rStyle w:val="StyleUnderline"/>
          <w:highlight w:val="green"/>
        </w:rPr>
        <w:t xml:space="preserve">not </w:t>
      </w:r>
      <w:r w:rsidRPr="000D4DC4">
        <w:rPr>
          <w:rStyle w:val="Emphasis"/>
        </w:rPr>
        <w:t xml:space="preserve">actively </w:t>
      </w:r>
      <w:r w:rsidRPr="000D4DC4">
        <w:rPr>
          <w:rStyle w:val="Emphasis"/>
          <w:highlight w:val="green"/>
        </w:rPr>
        <w:t>engaged</w:t>
      </w:r>
      <w:r w:rsidRPr="000D4DC4">
        <w:rPr>
          <w:rStyle w:val="StyleUnderline"/>
        </w:rPr>
        <w:t xml:space="preserve"> in the issue </w:t>
      </w:r>
      <w:r w:rsidRPr="000D4DC4">
        <w:rPr>
          <w:rStyle w:val="StyleUnderline"/>
          <w:highlight w:val="green"/>
        </w:rPr>
        <w:t>until</w:t>
      </w:r>
      <w:r w:rsidRPr="000D4DC4">
        <w:rPr>
          <w:rStyle w:val="StyleUnderline"/>
        </w:rPr>
        <w:t xml:space="preserve"> their </w:t>
      </w:r>
      <w:r w:rsidRPr="000D4DC4">
        <w:rPr>
          <w:rStyle w:val="StyleUnderline"/>
          <w:highlight w:val="green"/>
        </w:rPr>
        <w:t>research drew them</w:t>
      </w:r>
      <w:r w:rsidRPr="000D4DC4">
        <w:rPr>
          <w:rStyle w:val="m5577519854659992616gmail-styleunderline"/>
          <w:color w:val="222222"/>
        </w:rPr>
        <w:t xml:space="preserve"> in</w:t>
      </w:r>
      <w:r w:rsidRPr="000D4DC4">
        <w:rPr>
          <w:rStyle w:val="StyleUnderline"/>
          <w:highlight w:val="green"/>
        </w:rPr>
        <w:t>to the topic</w:t>
      </w:r>
      <w:r w:rsidRPr="000D4DC4">
        <w:rPr>
          <w:color w:val="222222"/>
          <w:sz w:val="16"/>
          <w:szCs w:val="16"/>
        </w:rPr>
        <w:t xml:space="preserve">. Furthermore, </w:t>
      </w:r>
      <w:r w:rsidRPr="000D4DC4">
        <w:rPr>
          <w:rStyle w:val="StyleUnderline"/>
        </w:rPr>
        <w:t>the process of intense research for debate may actually change the positions debaters hold</w:t>
      </w:r>
      <w:r w:rsidRPr="000D4DC4">
        <w:rPr>
          <w:color w:val="222222"/>
          <w:sz w:val="16"/>
          <w:szCs w:val="16"/>
        </w:rPr>
        <w:t>. Since debaters typically enter into a topic with only cursory (if any) knowledge of the issue</w:t>
      </w:r>
      <w:r w:rsidRPr="000D4DC4">
        <w:rPr>
          <w:rStyle w:val="StyleUnderline"/>
        </w:rPr>
        <w:t>, the research process provides exposure to issues that were previously unknown</w:t>
      </w:r>
      <w:r w:rsidRPr="000D4DC4">
        <w:rPr>
          <w:color w:val="222222"/>
          <w:sz w:val="16"/>
          <w:szCs w:val="16"/>
        </w:rPr>
        <w:t xml:space="preserve">. </w:t>
      </w:r>
      <w:r w:rsidRPr="000D4DC4">
        <w:rPr>
          <w:rStyle w:val="m5577519854659992616gmail-styleunderline"/>
          <w:color w:val="222222"/>
        </w:rPr>
        <w:t>Exposure to</w:t>
      </w:r>
      <w:r w:rsidRPr="000D4DC4">
        <w:rPr>
          <w:color w:val="222222"/>
          <w:sz w:val="16"/>
          <w:szCs w:val="16"/>
        </w:rPr>
        <w:t xml:space="preserve"> the literature on </w:t>
      </w:r>
      <w:r w:rsidRPr="000D4DC4">
        <w:rPr>
          <w:rStyle w:val="m5577519854659992616gmail-styleunderline"/>
          <w:color w:val="222222"/>
        </w:rPr>
        <w:t>a topic can</w:t>
      </w:r>
      <w:r w:rsidRPr="000D4DC4">
        <w:rPr>
          <w:color w:val="222222"/>
          <w:sz w:val="16"/>
          <w:szCs w:val="16"/>
        </w:rPr>
        <w:t xml:space="preserve"> create, reinforce or </w:t>
      </w:r>
      <w:r w:rsidRPr="000D4DC4">
        <w:rPr>
          <w:rStyle w:val="m5577519854659992616gmail-styleunderline"/>
          <w:color w:val="222222"/>
        </w:rPr>
        <w:t>alter an individual's opinions</w:t>
      </w:r>
      <w:r w:rsidRPr="000D4DC4">
        <w:rPr>
          <w:color w:val="222222"/>
          <w:sz w:val="16"/>
          <w:szCs w:val="16"/>
        </w:rPr>
        <w:t xml:space="preserve">.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D4DC4">
        <w:rPr>
          <w:color w:val="222222"/>
          <w:u w:val="single"/>
        </w:rPr>
        <w:t xml:space="preserve">exposure to debate research as the person </w:t>
      </w:r>
      <w:r w:rsidRPr="000D4DC4">
        <w:rPr>
          <w:rStyle w:val="StyleUnderline"/>
        </w:rPr>
        <w:t>finding the evidence</w:t>
      </w:r>
      <w:r w:rsidRPr="000D4DC4">
        <w:rPr>
          <w:color w:val="222222"/>
          <w:sz w:val="16"/>
          <w:szCs w:val="16"/>
        </w:rPr>
        <w:t xml:space="preserve">, hearing it as the opponent in a debate round (or as judge) </w:t>
      </w:r>
      <w:r w:rsidRPr="000D4DC4">
        <w:rPr>
          <w:color w:val="222222"/>
          <w:u w:val="single"/>
        </w:rPr>
        <w:t>acts as a</w:t>
      </w:r>
      <w:r w:rsidRPr="000D4DC4">
        <w:rPr>
          <w:color w:val="222222"/>
          <w:sz w:val="16"/>
          <w:szCs w:val="16"/>
        </w:rPr>
        <w:t xml:space="preserve">n initial </w:t>
      </w:r>
      <w:r w:rsidRPr="000D4DC4">
        <w:rPr>
          <w:color w:val="222222"/>
          <w:u w:val="single"/>
        </w:rPr>
        <w:t>spark of awareness on an issue</w:t>
      </w:r>
      <w:r w:rsidRPr="000D4DC4">
        <w:rPr>
          <w:color w:val="222222"/>
          <w:sz w:val="16"/>
          <w:szCs w:val="16"/>
        </w:rPr>
        <w:t xml:space="preserve">. This process of discovery seems to have a similar impact to watching an investigative news report. Mitchell claimed that </w:t>
      </w:r>
      <w:r w:rsidRPr="000D4DC4">
        <w:rPr>
          <w:rStyle w:val="m5577519854659992616gmail-styleunderline"/>
          <w:color w:val="222222"/>
        </w:rPr>
        <w:t>debate could be</w:t>
      </w:r>
      <w:r w:rsidRPr="000D4DC4">
        <w:rPr>
          <w:color w:val="222222"/>
          <w:sz w:val="16"/>
          <w:szCs w:val="16"/>
        </w:rPr>
        <w:t xml:space="preserve"> more than it was traditionally seen as, that it could be </w:t>
      </w:r>
      <w:r w:rsidRPr="000D4DC4">
        <w:rPr>
          <w:rStyle w:val="m5577519854659992616gmail-styleunderline"/>
          <w:color w:val="222222"/>
        </w:rPr>
        <w:t>a catalyst to empower people to act in the social arena</w:t>
      </w:r>
      <w:r w:rsidRPr="000D4DC4">
        <w:rPr>
          <w:color w:val="222222"/>
          <w:sz w:val="16"/>
          <w:szCs w:val="16"/>
        </w:rPr>
        <w:t xml:space="preserve">. We surmise that there is a step in between the debate and the action. </w:t>
      </w:r>
      <w:r w:rsidRPr="000D4DC4">
        <w:rPr>
          <w:rStyle w:val="m5577519854659992616gmail-styleunderline"/>
          <w:color w:val="222222"/>
        </w:rPr>
        <w:t>The</w:t>
      </w:r>
      <w:r w:rsidRPr="000D4DC4">
        <w:rPr>
          <w:color w:val="222222"/>
          <w:sz w:val="16"/>
          <w:szCs w:val="16"/>
        </w:rPr>
        <w:t xml:space="preserve"> intermediary </w:t>
      </w:r>
      <w:r w:rsidRPr="000D4DC4">
        <w:rPr>
          <w:rStyle w:val="m5577519854659992616gmail-styleunderline"/>
          <w:color w:val="222222"/>
        </w:rPr>
        <w:t>step where people are inspired to agency is based on the research that they do</w:t>
      </w:r>
      <w:r w:rsidRPr="000D4DC4">
        <w:rPr>
          <w:color w:val="222222"/>
          <w:sz w:val="16"/>
          <w:szCs w:val="16"/>
        </w:rPr>
        <w:t xml:space="preserve">. </w:t>
      </w:r>
      <w:r w:rsidRPr="000D4DC4">
        <w:rPr>
          <w:rStyle w:val="m5577519854659992616gmail-styleunderline"/>
          <w:color w:val="222222"/>
        </w:rPr>
        <w:t>If students are compelled to act, research is a main factor</w:t>
      </w:r>
      <w:r w:rsidRPr="000D4DC4">
        <w:rPr>
          <w:color w:val="222222"/>
          <w:sz w:val="16"/>
          <w:szCs w:val="16"/>
        </w:rPr>
        <w:t xml:space="preserve"> in compelling them to do so. </w:t>
      </w:r>
      <w:r w:rsidRPr="000D4DC4">
        <w:rPr>
          <w:rStyle w:val="StyleUnderline"/>
          <w:highlight w:val="green"/>
        </w:rPr>
        <w:t>Even if</w:t>
      </w:r>
      <w:r w:rsidRPr="000D4DC4">
        <w:rPr>
          <w:rStyle w:val="m5577519854659992616gmail-styleunderline"/>
          <w:color w:val="222222"/>
        </w:rPr>
        <w:t xml:space="preserve"> students are </w:t>
      </w:r>
      <w:r w:rsidRPr="000D4DC4">
        <w:rPr>
          <w:rStyle w:val="Emphasis"/>
          <w:highlight w:val="green"/>
        </w:rPr>
        <w:t>not compelled</w:t>
      </w:r>
      <w:r w:rsidRPr="000D4DC4">
        <w:rPr>
          <w:rStyle w:val="StyleUnderline"/>
          <w:highlight w:val="green"/>
        </w:rPr>
        <w:t xml:space="preserve"> to take</w:t>
      </w:r>
      <w:r w:rsidRPr="000D4DC4">
        <w:rPr>
          <w:color w:val="222222"/>
          <w:sz w:val="16"/>
          <w:szCs w:val="16"/>
        </w:rPr>
        <w:t xml:space="preserve"> direct </w:t>
      </w:r>
      <w:r w:rsidRPr="000D4DC4">
        <w:rPr>
          <w:rStyle w:val="StyleUnderline"/>
          <w:highlight w:val="green"/>
        </w:rPr>
        <w:t xml:space="preserve">action, research </w:t>
      </w:r>
      <w:r w:rsidRPr="000D4DC4">
        <w:rPr>
          <w:rStyle w:val="Emphasis"/>
        </w:rPr>
        <w:t xml:space="preserve">still </w:t>
      </w:r>
      <w:r w:rsidRPr="000D4DC4">
        <w:rPr>
          <w:rStyle w:val="Emphasis"/>
          <w:highlight w:val="green"/>
        </w:rPr>
        <w:t>changes</w:t>
      </w:r>
      <w:r w:rsidRPr="000D4DC4">
        <w:rPr>
          <w:rStyle w:val="StyleUnderline"/>
          <w:highlight w:val="green"/>
        </w:rPr>
        <w:t xml:space="preserve"> opinions</w:t>
      </w:r>
      <w:r w:rsidRPr="000D4DC4">
        <w:rPr>
          <w:color w:val="222222"/>
          <w:sz w:val="16"/>
          <w:szCs w:val="16"/>
        </w:rPr>
        <w:t xml:space="preserve"> and attitudes.</w:t>
      </w:r>
      <w:r w:rsidRPr="000D4DC4">
        <w:rPr>
          <w:color w:val="222222"/>
          <w:sz w:val="14"/>
          <w:szCs w:val="16"/>
        </w:rPr>
        <w:t xml:space="preserve"> </w:t>
      </w:r>
      <w:r w:rsidRPr="000D4DC4">
        <w:rPr>
          <w:rStyle w:val="m5577519854659992616gmail-styleunderline"/>
          <w:color w:val="222222"/>
        </w:rPr>
        <w:t>Research</w:t>
      </w:r>
      <w:r w:rsidRPr="000D4DC4">
        <w:rPr>
          <w:color w:val="222222"/>
          <w:sz w:val="16"/>
          <w:szCs w:val="16"/>
        </w:rPr>
        <w:t xml:space="preserve"> often </w:t>
      </w:r>
      <w:r w:rsidRPr="000D4DC4">
        <w:rPr>
          <w:rStyle w:val="m5577519854659992616gmail-styleunderline"/>
          <w:color w:val="222222"/>
        </w:rPr>
        <w:t>compels students to take action</w:t>
      </w:r>
      <w:r w:rsidRPr="000D4DC4">
        <w:rPr>
          <w:color w:val="222222"/>
          <w:sz w:val="16"/>
          <w:szCs w:val="16"/>
        </w:rPr>
        <w:t xml:space="preserve"> in the social arena. </w:t>
      </w:r>
      <w:r w:rsidRPr="000D4DC4">
        <w:rPr>
          <w:rStyle w:val="m5577519854659992616gmail-styleunderline"/>
          <w:color w:val="222222"/>
        </w:rPr>
        <w:t>Debate topics guide students in a direction that allows them to explore what is going on</w:t>
      </w:r>
      <w:r w:rsidRPr="000D4DC4">
        <w:rPr>
          <w:color w:val="222222"/>
          <w:sz w:val="16"/>
          <w:szCs w:val="16"/>
        </w:rPr>
        <w:t xml:space="preserve"> in the world. Last year </w:t>
      </w:r>
      <w:r w:rsidRPr="000D4DC4">
        <w:rPr>
          <w:rStyle w:val="StyleUnderline"/>
          <w:highlight w:val="green"/>
        </w:rPr>
        <w:t>the</w:t>
      </w:r>
      <w:r w:rsidRPr="000D4DC4">
        <w:rPr>
          <w:color w:val="222222"/>
          <w:sz w:val="16"/>
          <w:szCs w:val="16"/>
        </w:rPr>
        <w:t xml:space="preserve"> college </w:t>
      </w:r>
      <w:r w:rsidRPr="000D4DC4">
        <w:rPr>
          <w:rStyle w:val="m5577519854659992616gmail-styleunderline"/>
          <w:color w:val="222222"/>
        </w:rPr>
        <w:t xml:space="preserve">policy debate </w:t>
      </w:r>
      <w:r w:rsidRPr="000D4DC4">
        <w:rPr>
          <w:rStyle w:val="StyleUnderline"/>
          <w:highlight w:val="green"/>
        </w:rPr>
        <w:t>topic</w:t>
      </w:r>
      <w:r w:rsidRPr="000D4DC4">
        <w:rPr>
          <w:rStyle w:val="m5577519854659992616gmail-styleunderline"/>
          <w:color w:val="222222"/>
        </w:rPr>
        <w:t xml:space="preserve"> was, Resolved</w:t>
      </w:r>
      <w:r w:rsidRPr="000D4DC4">
        <w:rPr>
          <w:color w:val="222222"/>
          <w:sz w:val="16"/>
          <w:szCs w:val="16"/>
        </w:rPr>
        <w:t xml:space="preserve">: That </w:t>
      </w:r>
      <w:r w:rsidRPr="000D4DC4">
        <w:rPr>
          <w:rStyle w:val="m5577519854659992616gmail-styleunderline"/>
          <w:color w:val="222222"/>
        </w:rPr>
        <w:t xml:space="preserve">the </w:t>
      </w:r>
      <w:r w:rsidRPr="000D4DC4">
        <w:rPr>
          <w:rStyle w:val="Emphasis"/>
          <w:highlight w:val="green"/>
        </w:rPr>
        <w:t>U</w:t>
      </w:r>
      <w:r w:rsidRPr="000D4DC4">
        <w:rPr>
          <w:color w:val="222222"/>
          <w:sz w:val="16"/>
          <w:szCs w:val="16"/>
        </w:rPr>
        <w:t xml:space="preserve">nited </w:t>
      </w:r>
      <w:r w:rsidRPr="000D4DC4">
        <w:rPr>
          <w:rStyle w:val="Emphasis"/>
          <w:highlight w:val="green"/>
        </w:rPr>
        <w:t>S</w:t>
      </w:r>
      <w:r w:rsidRPr="000D4DC4">
        <w:rPr>
          <w:color w:val="222222"/>
          <w:sz w:val="16"/>
          <w:szCs w:val="16"/>
        </w:rPr>
        <w:t xml:space="preserve">tates </w:t>
      </w:r>
      <w:r w:rsidRPr="000D4DC4">
        <w:rPr>
          <w:rStyle w:val="Emphasis"/>
          <w:highlight w:val="green"/>
        </w:rPr>
        <w:t>F</w:t>
      </w:r>
      <w:r w:rsidRPr="000D4DC4">
        <w:rPr>
          <w:color w:val="222222"/>
          <w:sz w:val="16"/>
          <w:szCs w:val="16"/>
        </w:rPr>
        <w:t xml:space="preserve">ederal </w:t>
      </w:r>
      <w:r w:rsidRPr="000D4DC4">
        <w:rPr>
          <w:rStyle w:val="Emphasis"/>
          <w:highlight w:val="green"/>
        </w:rPr>
        <w:t>G</w:t>
      </w:r>
      <w:r w:rsidRPr="000D4DC4">
        <w:rPr>
          <w:color w:val="222222"/>
          <w:sz w:val="16"/>
          <w:szCs w:val="16"/>
        </w:rPr>
        <w:t xml:space="preserve">overnment </w:t>
      </w:r>
      <w:r w:rsidRPr="000D4DC4">
        <w:rPr>
          <w:rStyle w:val="StyleUnderline"/>
          <w:highlight w:val="green"/>
        </w:rPr>
        <w:t>should</w:t>
      </w:r>
      <w:r w:rsidRPr="000D4DC4">
        <w:rPr>
          <w:rStyle w:val="m5577519854659992616gmail-styleunderline"/>
          <w:color w:val="222222"/>
        </w:rPr>
        <w:t xml:space="preserve"> adopt a policy of constructive engagement, including the</w:t>
      </w:r>
      <w:r w:rsidRPr="000D4DC4">
        <w:rPr>
          <w:color w:val="222222"/>
          <w:sz w:val="16"/>
          <w:szCs w:val="16"/>
        </w:rPr>
        <w:t xml:space="preserve"> immediate </w:t>
      </w:r>
      <w:r w:rsidRPr="000D4DC4">
        <w:rPr>
          <w:rStyle w:val="m5577519854659992616gmail-styleunderline"/>
          <w:color w:val="222222"/>
        </w:rPr>
        <w:t>removal of</w:t>
      </w:r>
      <w:r w:rsidRPr="000D4DC4">
        <w:rPr>
          <w:color w:val="222222"/>
          <w:sz w:val="16"/>
          <w:szCs w:val="16"/>
        </w:rPr>
        <w:t xml:space="preserve"> all or </w:t>
      </w:r>
      <w:r w:rsidRPr="000D4DC4">
        <w:rPr>
          <w:rStyle w:val="m5577519854659992616gmail-styleunderline"/>
          <w:color w:val="222222"/>
        </w:rPr>
        <w:t>nearly all economic sanctions, with the government(s) of one or more</w:t>
      </w:r>
      <w:r w:rsidRPr="000D4DC4">
        <w:rPr>
          <w:color w:val="222222"/>
          <w:sz w:val="16"/>
          <w:szCs w:val="16"/>
        </w:rPr>
        <w:t xml:space="preserve"> of the following nation-states:</w:t>
      </w:r>
      <w:r w:rsidRPr="000D4DC4">
        <w:rPr>
          <w:rStyle w:val="m5577519854659992616gmail-styleunderline"/>
          <w:color w:val="222222"/>
        </w:rPr>
        <w:t xml:space="preserve"> Cuba, Iran, Iraq, Syria, North Korea</w:t>
      </w:r>
      <w:r w:rsidRPr="000D4DC4">
        <w:rPr>
          <w:color w:val="222222"/>
          <w:sz w:val="16"/>
          <w:szCs w:val="16"/>
        </w:rPr>
        <w:t xml:space="preserve">. </w:t>
      </w:r>
      <w:r w:rsidRPr="000D4DC4">
        <w:rPr>
          <w:rStyle w:val="m5577519854659992616gmail-styleunderline"/>
          <w:color w:val="222222"/>
        </w:rPr>
        <w:t xml:space="preserve">This topic </w:t>
      </w:r>
      <w:r w:rsidRPr="000D4DC4">
        <w:rPr>
          <w:rStyle w:val="StyleUnderline"/>
          <w:highlight w:val="green"/>
        </w:rPr>
        <w:t>spurred</w:t>
      </w:r>
      <w:r w:rsidRPr="000D4DC4">
        <w:rPr>
          <w:rStyle w:val="m5577519854659992616gmail-styleunderline"/>
          <w:color w:val="222222"/>
        </w:rPr>
        <w:t xml:space="preserve"> </w:t>
      </w:r>
      <w:r w:rsidRPr="000D4DC4">
        <w:rPr>
          <w:color w:val="222222"/>
          <w:sz w:val="16"/>
          <w:szCs w:val="16"/>
        </w:rPr>
        <w:t xml:space="preserve">quite a bit of </w:t>
      </w:r>
      <w:r w:rsidRPr="000D4DC4">
        <w:rPr>
          <w:rStyle w:val="StyleUnderline"/>
          <w:highlight w:val="green"/>
        </w:rPr>
        <w:t>activism</w:t>
      </w:r>
      <w:r w:rsidRPr="000D4DC4">
        <w:rPr>
          <w:color w:val="222222"/>
          <w:sz w:val="16"/>
          <w:szCs w:val="16"/>
        </w:rPr>
        <w:t xml:space="preserve"> on the college debate circuit. Many </w:t>
      </w:r>
      <w:r w:rsidRPr="000D4DC4">
        <w:rPr>
          <w:rStyle w:val="m5577519854659992616gmail-styleunderline"/>
          <w:color w:val="222222"/>
        </w:rPr>
        <w:t>students become actively involved in protesting</w:t>
      </w:r>
      <w:r w:rsidRPr="000D4DC4">
        <w:rPr>
          <w:color w:val="222222"/>
          <w:sz w:val="16"/>
          <w:szCs w:val="16"/>
        </w:rPr>
        <w:t xml:space="preserve"> for </w:t>
      </w:r>
      <w:r w:rsidRPr="000D4DC4">
        <w:rPr>
          <w:rStyle w:val="m5577519854659992616gmail-styleunderline"/>
          <w:color w:val="222222"/>
        </w:rPr>
        <w:t>the removal of sanctions</w:t>
      </w:r>
      <w:r w:rsidRPr="000D4DC4">
        <w:rPr>
          <w:color w:val="222222"/>
          <w:sz w:val="16"/>
          <w:szCs w:val="16"/>
        </w:rPr>
        <w:t xml:space="preserve"> from at least one of the topic countries. </w:t>
      </w:r>
      <w:r w:rsidRPr="000D4DC4">
        <w:rPr>
          <w:rStyle w:val="m5577519854659992616gmail-styleunderline"/>
          <w:color w:val="222222"/>
        </w:rPr>
        <w:t xml:space="preserve">The </w:t>
      </w:r>
      <w:r w:rsidRPr="000D4DC4">
        <w:rPr>
          <w:rStyle w:val="StyleUnderline"/>
          <w:highlight w:val="green"/>
        </w:rPr>
        <w:t>college</w:t>
      </w:r>
      <w:r w:rsidRPr="000D4DC4">
        <w:rPr>
          <w:rStyle w:val="m5577519854659992616gmail-styleunderline"/>
          <w:color w:val="222222"/>
        </w:rPr>
        <w:t xml:space="preserve"> listserve </w:t>
      </w:r>
      <w:r w:rsidRPr="000D4DC4">
        <w:rPr>
          <w:rStyle w:val="StyleUnderline"/>
          <w:highlight w:val="green"/>
        </w:rPr>
        <w:t xml:space="preserve">was used to </w:t>
      </w:r>
      <w:r w:rsidRPr="000D4DC4">
        <w:rPr>
          <w:rStyle w:val="Emphasis"/>
          <w:highlight w:val="green"/>
        </w:rPr>
        <w:t>rally people</w:t>
      </w:r>
      <w:r w:rsidRPr="000D4DC4">
        <w:rPr>
          <w:rStyle w:val="StyleUnderline"/>
          <w:highlight w:val="green"/>
        </w:rPr>
        <w:t xml:space="preserve"> in support of</w:t>
      </w:r>
      <w:r w:rsidRPr="000D4DC4">
        <w:rPr>
          <w:b/>
          <w:bCs/>
          <w:color w:val="222222"/>
          <w:sz w:val="16"/>
          <w:szCs w:val="16"/>
        </w:rPr>
        <w:t xml:space="preserve"> </w:t>
      </w:r>
      <w:r w:rsidRPr="000D4DC4">
        <w:rPr>
          <w:color w:val="222222"/>
          <w:sz w:val="16"/>
          <w:szCs w:val="16"/>
        </w:rPr>
        <w:t xml:space="preserve">various </w:t>
      </w:r>
      <w:r w:rsidRPr="000D4DC4">
        <w:rPr>
          <w:rStyle w:val="Emphasis"/>
          <w:highlight w:val="green"/>
        </w:rPr>
        <w:t>movements</w:t>
      </w:r>
      <w:r w:rsidRPr="000D4DC4">
        <w:rPr>
          <w:rStyle w:val="m5577519854659992616gmail-styleunderline"/>
          <w:color w:val="222222"/>
        </w:rPr>
        <w:t xml:space="preserve"> to remove sanctions on</w:t>
      </w:r>
      <w:r w:rsidRPr="000D4DC4">
        <w:rPr>
          <w:color w:val="222222"/>
          <w:sz w:val="16"/>
          <w:szCs w:val="16"/>
        </w:rPr>
        <w:t xml:space="preserve"> both </w:t>
      </w:r>
      <w:r w:rsidRPr="000D4DC4">
        <w:rPr>
          <w:rStyle w:val="m5577519854659992616gmail-styleunderline"/>
          <w:color w:val="222222"/>
        </w:rPr>
        <w:t>Iraq and Cuba</w:t>
      </w:r>
      <w:r w:rsidRPr="000D4DC4">
        <w:rPr>
          <w:color w:val="222222"/>
          <w:sz w:val="16"/>
          <w:szCs w:val="16"/>
        </w:rPr>
        <w:t xml:space="preserve">. These messages were posted after the research on the topic began. While this topic did not lend itself to activism beyond rallying the government, </w:t>
      </w:r>
      <w:r w:rsidRPr="000D4DC4">
        <w:rPr>
          <w:rStyle w:val="m5577519854659992616gmail-styleunderline"/>
          <w:color w:val="222222"/>
        </w:rPr>
        <w:t>other topics</w:t>
      </w:r>
      <w:r w:rsidRPr="000D4DC4">
        <w:rPr>
          <w:color w:val="222222"/>
          <w:sz w:val="16"/>
          <w:szCs w:val="16"/>
        </w:rPr>
        <w:t xml:space="preserve"> have </w:t>
      </w:r>
      <w:r w:rsidRPr="000D4DC4">
        <w:rPr>
          <w:rStyle w:val="m5577519854659992616gmail-styleunderline"/>
          <w:color w:val="222222"/>
        </w:rPr>
        <w:t>allowed students to take their beliefs</w:t>
      </w:r>
      <w:r w:rsidRPr="000D4DC4">
        <w:rPr>
          <w:color w:val="222222"/>
          <w:sz w:val="16"/>
          <w:szCs w:val="16"/>
        </w:rPr>
        <w:t xml:space="preserve"> outside of the laboratory and </w:t>
      </w:r>
      <w:r w:rsidRPr="000D4DC4">
        <w:rPr>
          <w:rStyle w:val="m5577519854659992616gmail-styleunderline"/>
          <w:color w:val="222222"/>
        </w:rPr>
        <w:t>into action</w:t>
      </w:r>
      <w:r w:rsidRPr="000D4DC4">
        <w:rPr>
          <w:color w:val="222222"/>
          <w:sz w:val="16"/>
          <w:szCs w:val="16"/>
        </w:rPr>
        <w:t xml:space="preserve">. </w:t>
      </w:r>
      <w:r w:rsidRPr="000D4DC4">
        <w:rPr>
          <w:sz w:val="16"/>
          <w:szCs w:val="16"/>
        </w:rPr>
        <w:t>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 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18" w:tgtFrame="_blank" w:history="1">
        <w:r w:rsidRPr="000D4DC4">
          <w:rPr>
            <w:rStyle w:val="Hyperlink"/>
            <w:sz w:val="16"/>
            <w:szCs w:val="16"/>
          </w:rPr>
          <w:t>http://www.bethel.edu/Majors/Communication/npda/faq2.html</w:t>
        </w:r>
      </w:hyperlink>
      <w:r w:rsidRPr="000D4DC4">
        <w:rPr>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 </w:t>
      </w:r>
      <w:r w:rsidRPr="000D4DC4">
        <w:rPr>
          <w:sz w:val="16"/>
        </w:rPr>
        <w:t xml:space="preserve">Not all debate research appears to generate personal advocacy and challenge peoples' assumptions. Debaters must switch sides, so they must inevitably debate against various cases. While this may seem to be inconsistent with advocacy, </w:t>
      </w:r>
      <w:r w:rsidRPr="000D4DC4">
        <w:rPr>
          <w:rStyle w:val="Emphasis"/>
        </w:rPr>
        <w:t xml:space="preserve">supporting and </w:t>
      </w:r>
      <w:r w:rsidRPr="000D4DC4">
        <w:rPr>
          <w:rStyle w:val="Emphasis"/>
          <w:highlight w:val="green"/>
        </w:rPr>
        <w:t>researching</w:t>
      </w:r>
      <w:r w:rsidRPr="000D4DC4">
        <w:rPr>
          <w:rStyle w:val="StyleUnderline"/>
          <w:highlight w:val="green"/>
        </w:rPr>
        <w:t xml:space="preserve"> both sides of</w:t>
      </w:r>
      <w:r w:rsidRPr="000D4DC4">
        <w:rPr>
          <w:sz w:val="16"/>
        </w:rPr>
        <w:t xml:space="preserve"> an </w:t>
      </w:r>
      <w:r w:rsidRPr="000D4DC4">
        <w:rPr>
          <w:rStyle w:val="StyleUnderline"/>
          <w:highlight w:val="green"/>
        </w:rPr>
        <w:t>argument</w:t>
      </w:r>
      <w:r w:rsidRPr="000D4DC4">
        <w:rPr>
          <w:sz w:val="16"/>
        </w:rPr>
        <w:t xml:space="preserve"> actually </w:t>
      </w:r>
      <w:r w:rsidRPr="000D4DC4">
        <w:rPr>
          <w:rStyle w:val="StyleUnderline"/>
          <w:highlight w:val="green"/>
        </w:rPr>
        <w:t xml:space="preserve">created </w:t>
      </w:r>
      <w:r w:rsidRPr="000D4DC4">
        <w:rPr>
          <w:rStyle w:val="Emphasis"/>
        </w:rPr>
        <w:t xml:space="preserve">stronger </w:t>
      </w:r>
      <w:r w:rsidRPr="000D4DC4">
        <w:rPr>
          <w:rStyle w:val="Emphasis"/>
          <w:highlight w:val="green"/>
        </w:rPr>
        <w:t>advocates</w:t>
      </w:r>
      <w:r w:rsidRPr="000D4DC4">
        <w:rPr>
          <w:sz w:val="16"/>
        </w:rPr>
        <w:t xml:space="preserve">. Not only did </w:t>
      </w:r>
      <w:r w:rsidRPr="000D4DC4">
        <w:rPr>
          <w:rStyle w:val="StyleUnderline"/>
          <w:highlight w:val="green"/>
        </w:rPr>
        <w:t>debaters learn both sides</w:t>
      </w:r>
      <w:r w:rsidRPr="000D4DC4">
        <w:rPr>
          <w:sz w:val="16"/>
        </w:rPr>
        <w:t> of an argument, </w:t>
      </w:r>
      <w:r w:rsidRPr="000D4DC4">
        <w:rPr>
          <w:rStyle w:val="StyleUnderline"/>
          <w:highlight w:val="green"/>
        </w:rPr>
        <w:t>so</w:t>
      </w:r>
      <w:r w:rsidRPr="000D4DC4">
        <w:rPr>
          <w:sz w:val="16"/>
        </w:rPr>
        <w:t> that </w:t>
      </w:r>
      <w:r w:rsidRPr="000D4DC4">
        <w:rPr>
          <w:rStyle w:val="StyleUnderline"/>
          <w:highlight w:val="green"/>
        </w:rPr>
        <w:t xml:space="preserve">they could </w:t>
      </w:r>
      <w:r w:rsidRPr="000D4DC4">
        <w:rPr>
          <w:rStyle w:val="Emphasis"/>
          <w:highlight w:val="green"/>
        </w:rPr>
        <w:t>defend</w:t>
      </w:r>
      <w:r w:rsidRPr="000D4DC4">
        <w:rPr>
          <w:rStyle w:val="StyleUnderline"/>
          <w:highlight w:val="green"/>
        </w:rPr>
        <w:t xml:space="preserve"> their positions </w:t>
      </w:r>
      <w:r w:rsidRPr="000D4DC4">
        <w:rPr>
          <w:rStyle w:val="Emphasis"/>
          <w:highlight w:val="green"/>
        </w:rPr>
        <w:t>against attack</w:t>
      </w:r>
      <w:r w:rsidRPr="000D4DC4">
        <w:rPr>
          <w:sz w:val="16"/>
        </w:rPr>
        <w:t>, they also learned the nuances of each position. </w:t>
      </w:r>
      <w:r w:rsidRPr="000D4DC4">
        <w:rPr>
          <w:rStyle w:val="StyleUnderline"/>
          <w:highlight w:val="green"/>
        </w:rPr>
        <w:t>Learning</w:t>
      </w:r>
      <w:r w:rsidRPr="000D4DC4">
        <w:rPr>
          <w:sz w:val="16"/>
        </w:rPr>
        <w:t> and </w:t>
      </w:r>
      <w:r w:rsidRPr="000D4DC4">
        <w:rPr>
          <w:rStyle w:val="StyleUnderline"/>
          <w:highlight w:val="green"/>
        </w:rPr>
        <w:t xml:space="preserve">the </w:t>
      </w:r>
      <w:r w:rsidRPr="000D4DC4">
        <w:rPr>
          <w:rStyle w:val="Emphasis"/>
        </w:rPr>
        <w:t xml:space="preserve">intricate </w:t>
      </w:r>
      <w:r w:rsidRPr="000D4DC4">
        <w:rPr>
          <w:rStyle w:val="Emphasis"/>
          <w:highlight w:val="green"/>
        </w:rPr>
        <w:t>nature</w:t>
      </w:r>
      <w:r w:rsidRPr="000D4DC4">
        <w:rPr>
          <w:rStyle w:val="StyleUnderline"/>
          <w:highlight w:val="green"/>
        </w:rPr>
        <w:t xml:space="preserve"> of</w:t>
      </w:r>
      <w:r w:rsidRPr="000D4DC4">
        <w:rPr>
          <w:sz w:val="16"/>
        </w:rPr>
        <w:t> various </w:t>
      </w:r>
      <w:r w:rsidRPr="000D4DC4">
        <w:rPr>
          <w:rStyle w:val="Emphasis"/>
        </w:rPr>
        <w:t xml:space="preserve">policy </w:t>
      </w:r>
      <w:r w:rsidRPr="000D4DC4">
        <w:rPr>
          <w:rStyle w:val="Emphasis"/>
          <w:highlight w:val="green"/>
        </w:rPr>
        <w:t>proposals</w:t>
      </w:r>
      <w:r w:rsidRPr="000D4DC4">
        <w:rPr>
          <w:rStyle w:val="StyleUnderline"/>
          <w:highlight w:val="green"/>
        </w:rPr>
        <w:t> helps debaters</w:t>
      </w:r>
      <w:r w:rsidRPr="000D4DC4">
        <w:rPr>
          <w:rStyle w:val="StyleUnderline"/>
        </w:rPr>
        <w:t> to </w:t>
      </w:r>
      <w:r w:rsidRPr="000D4DC4">
        <w:rPr>
          <w:rStyle w:val="StyleUnderline"/>
          <w:highlight w:val="green"/>
        </w:rPr>
        <w:t xml:space="preserve">strengthen their </w:t>
      </w:r>
      <w:r w:rsidRPr="000D4DC4">
        <w:rPr>
          <w:rStyle w:val="Emphasis"/>
        </w:rPr>
        <w:t xml:space="preserve">own </w:t>
      </w:r>
      <w:r w:rsidRPr="000D4DC4">
        <w:rPr>
          <w:rStyle w:val="Emphasis"/>
          <w:highlight w:val="green"/>
        </w:rPr>
        <w:t>stance</w:t>
      </w:r>
      <w:r w:rsidRPr="000D4DC4">
        <w:rPr>
          <w:rStyle w:val="StyleUnderline"/>
        </w:rPr>
        <w:t> on issues.</w:t>
      </w:r>
    </w:p>
    <w:p w14:paraId="0AE34839" w14:textId="77777777" w:rsidR="000D4DC4" w:rsidRPr="000D4DC4" w:rsidRDefault="000D4DC4" w:rsidP="000D4DC4"/>
    <w:p w14:paraId="4C565CF7" w14:textId="77777777" w:rsidR="000D4DC4" w:rsidRPr="000D4DC4" w:rsidRDefault="000D4DC4" w:rsidP="000D4DC4">
      <w:pPr>
        <w:pStyle w:val="Heading4"/>
        <w:rPr>
          <w:rFonts w:cs="Calibri"/>
        </w:rPr>
      </w:pPr>
      <w:r w:rsidRPr="000D4DC4">
        <w:rPr>
          <w:rFonts w:cs="Calibri"/>
        </w:rPr>
        <w:t xml:space="preserve">Raising the threat level of COVID is key to motivate responses---AND, when </w:t>
      </w:r>
      <w:r w:rsidRPr="000D4DC4">
        <w:rPr>
          <w:rFonts w:cs="Calibri"/>
          <w:u w:val="single"/>
        </w:rPr>
        <w:t>combined</w:t>
      </w:r>
      <w:r w:rsidRPr="000D4DC4">
        <w:rPr>
          <w:rFonts w:cs="Calibri"/>
        </w:rPr>
        <w:t xml:space="preserve"> with our advocacy, is </w:t>
      </w:r>
      <w:r w:rsidRPr="000D4DC4">
        <w:rPr>
          <w:rFonts w:cs="Calibri"/>
          <w:u w:val="single"/>
        </w:rPr>
        <w:t>decolonial</w:t>
      </w:r>
    </w:p>
    <w:p w14:paraId="28395AA8" w14:textId="77777777" w:rsidR="000D4DC4" w:rsidRPr="000D4DC4" w:rsidRDefault="000D4DC4" w:rsidP="000D4DC4">
      <w:r w:rsidRPr="000D4DC4">
        <w:t xml:space="preserve">Sara E. </w:t>
      </w:r>
      <w:r w:rsidRPr="000D4DC4">
        <w:rPr>
          <w:b/>
        </w:rPr>
        <w:t>Davies 17</w:t>
      </w:r>
      <w:r w:rsidRPr="000D4DC4">
        <w:t>. Griffith University. 2017. “Advocating Global Health Security.” Global Insecurity, edited by Anthony Burke and Rita Parker, Palgrave Macmillan UK, pp. 253–272. CrossRef, doi:10.1057/978-1-349-95145-1.</w:t>
      </w:r>
    </w:p>
    <w:p w14:paraId="3B579A3A" w14:textId="77777777" w:rsidR="000D4DC4" w:rsidRPr="000D4DC4" w:rsidRDefault="000D4DC4" w:rsidP="000D4DC4">
      <w:pPr>
        <w:rPr>
          <w:rStyle w:val="Emphasis"/>
        </w:rPr>
      </w:pPr>
      <w:r w:rsidRPr="000D4DC4">
        <w:rPr>
          <w:rStyle w:val="StyleUnderline"/>
          <w:highlight w:val="green"/>
        </w:rPr>
        <w:t>For the last two decades</w:t>
      </w:r>
      <w:r w:rsidRPr="000D4DC4">
        <w:rPr>
          <w:rStyle w:val="StyleUnderline"/>
        </w:rPr>
        <w:t xml:space="preserve"> a strategy employed by health professionals, </w:t>
      </w:r>
      <w:r w:rsidRPr="000D4DC4">
        <w:rPr>
          <w:rStyle w:val="StyleUnderline"/>
          <w:highlight w:val="green"/>
        </w:rPr>
        <w:t>scientists, and diplomats</w:t>
      </w:r>
      <w:r w:rsidRPr="000D4DC4">
        <w:rPr>
          <w:rStyle w:val="StyleUnderline"/>
        </w:rPr>
        <w:t xml:space="preserve"> has been to </w:t>
      </w:r>
      <w:r w:rsidRPr="000D4DC4">
        <w:rPr>
          <w:rStyle w:val="Emphasis"/>
          <w:highlight w:val="green"/>
        </w:rPr>
        <w:t>play the ‘health security card’</w:t>
      </w:r>
      <w:r w:rsidRPr="000D4DC4">
        <w:rPr>
          <w:sz w:val="14"/>
          <w:highlight w:val="green"/>
        </w:rPr>
        <w:t xml:space="preserve"> </w:t>
      </w:r>
      <w:r w:rsidRPr="000D4DC4">
        <w:rPr>
          <w:rStyle w:val="StyleUnderline"/>
          <w:highlight w:val="green"/>
        </w:rPr>
        <w:t>to achieve</w:t>
      </w:r>
      <w:r w:rsidRPr="000D4DC4">
        <w:rPr>
          <w:sz w:val="14"/>
          <w:highlight w:val="green"/>
        </w:rPr>
        <w:t xml:space="preserve"> </w:t>
      </w:r>
      <w:r w:rsidRPr="000D4DC4">
        <w:rPr>
          <w:rStyle w:val="StyleUnderline"/>
          <w:highlight w:val="green"/>
        </w:rPr>
        <w:t>particular</w:t>
      </w:r>
      <w:r w:rsidRPr="000D4DC4">
        <w:rPr>
          <w:sz w:val="14"/>
        </w:rPr>
        <w:t xml:space="preserve"> </w:t>
      </w:r>
      <w:r w:rsidRPr="000D4DC4">
        <w:rPr>
          <w:rStyle w:val="Emphasis"/>
        </w:rPr>
        <w:t xml:space="preserve">trade, diplomatic, strategic, and development </w:t>
      </w:r>
      <w:r w:rsidRPr="000D4DC4">
        <w:rPr>
          <w:rStyle w:val="Emphasis"/>
          <w:highlight w:val="green"/>
        </w:rPr>
        <w:t>goals</w:t>
      </w:r>
      <w:r w:rsidRPr="000D4DC4">
        <w:rPr>
          <w:sz w:val="14"/>
        </w:rPr>
        <w:t xml:space="preserve"> (Elbe 2011). The presumption has been that </w:t>
      </w:r>
      <w:r w:rsidRPr="000D4DC4">
        <w:rPr>
          <w:rStyle w:val="StyleUnderline"/>
        </w:rPr>
        <w:t xml:space="preserve">the </w:t>
      </w:r>
      <w:r w:rsidRPr="000D4DC4">
        <w:rPr>
          <w:rStyle w:val="StyleUnderline"/>
          <w:highlight w:val="green"/>
        </w:rPr>
        <w:t>securitisation</w:t>
      </w:r>
      <w:r w:rsidRPr="000D4DC4">
        <w:rPr>
          <w:rStyle w:val="StyleUnderline"/>
        </w:rPr>
        <w:t xml:space="preserve"> of health will </w:t>
      </w:r>
      <w:r w:rsidRPr="000D4DC4">
        <w:rPr>
          <w:rStyle w:val="StyleUnderline"/>
          <w:highlight w:val="green"/>
        </w:rPr>
        <w:t>harness global</w:t>
      </w:r>
      <w:r w:rsidRPr="000D4DC4">
        <w:rPr>
          <w:rStyle w:val="StyleUnderline"/>
        </w:rPr>
        <w:t xml:space="preserve"> </w:t>
      </w:r>
      <w:r w:rsidRPr="000D4DC4">
        <w:rPr>
          <w:rStyle w:val="Emphasis"/>
        </w:rPr>
        <w:t xml:space="preserve">political </w:t>
      </w:r>
      <w:r w:rsidRPr="000D4DC4">
        <w:rPr>
          <w:rStyle w:val="Emphasis"/>
          <w:highlight w:val="green"/>
        </w:rPr>
        <w:t>leadership and resources</w:t>
      </w:r>
      <w:r w:rsidRPr="000D4DC4">
        <w:rPr>
          <w:rStyle w:val="Emphasis"/>
        </w:rPr>
        <w:t>.</w:t>
      </w:r>
      <w:r w:rsidRPr="000D4DC4">
        <w:rPr>
          <w:sz w:val="14"/>
        </w:rPr>
        <w:t xml:space="preserve"> </w:t>
      </w:r>
      <w:r w:rsidRPr="000D4DC4">
        <w:rPr>
          <w:rStyle w:val="StyleUnderline"/>
        </w:rPr>
        <w:t>This marriage of health issues to security logic has been met with a mix of applause, caution, and critique</w:t>
      </w:r>
      <w:r w:rsidRPr="000D4DC4">
        <w:rPr>
          <w:sz w:val="14"/>
        </w:rPr>
        <w:t xml:space="preserve"> (Feldbaumet al. 2010; McInnes and Rushton 2013; Hanrieder and Kreuder-Sonnen 2014). </w:t>
      </w:r>
      <w:r w:rsidRPr="000D4DC4">
        <w:rPr>
          <w:rStyle w:val="StyleUnderline"/>
        </w:rPr>
        <w:t>But</w:t>
      </w:r>
      <w:r w:rsidRPr="000D4DC4">
        <w:rPr>
          <w:sz w:val="14"/>
        </w:rPr>
        <w:t xml:space="preserve"> the presumption has remained that, </w:t>
      </w:r>
      <w:r w:rsidRPr="000D4DC4">
        <w:rPr>
          <w:rStyle w:val="Emphasis"/>
        </w:rPr>
        <w:t>for the most part</w:t>
      </w:r>
      <w:r w:rsidRPr="000D4DC4">
        <w:rPr>
          <w:sz w:val="14"/>
        </w:rPr>
        <w:t xml:space="preserve">, </w:t>
      </w:r>
      <w:r w:rsidRPr="000D4DC4">
        <w:rPr>
          <w:rStyle w:val="StyleUnderline"/>
        </w:rPr>
        <w:t>the marriage of health issues to security will</w:t>
      </w:r>
      <w:r w:rsidRPr="000D4DC4">
        <w:rPr>
          <w:sz w:val="14"/>
        </w:rPr>
        <w:t xml:space="preserve"> ‘</w:t>
      </w:r>
      <w:r w:rsidRPr="000D4DC4">
        <w:rPr>
          <w:rStyle w:val="Emphasis"/>
        </w:rPr>
        <w:t>harness</w:t>
      </w:r>
      <w:r w:rsidRPr="000D4DC4">
        <w:rPr>
          <w:sz w:val="14"/>
        </w:rPr>
        <w:t xml:space="preserve"> political leadership and </w:t>
      </w:r>
      <w:r w:rsidRPr="000D4DC4">
        <w:rPr>
          <w:rStyle w:val="Emphasis"/>
        </w:rPr>
        <w:t>resources</w:t>
      </w:r>
      <w:r w:rsidRPr="000D4DC4">
        <w:rPr>
          <w:sz w:val="14"/>
        </w:rPr>
        <w:t xml:space="preserve"> </w:t>
      </w:r>
      <w:r w:rsidRPr="000D4DC4">
        <w:rPr>
          <w:rStyle w:val="StyleUnderline"/>
        </w:rPr>
        <w:t>for</w:t>
      </w:r>
      <w:r w:rsidRPr="000D4DC4">
        <w:rPr>
          <w:sz w:val="14"/>
        </w:rPr>
        <w:t xml:space="preserve"> various </w:t>
      </w:r>
      <w:r w:rsidRPr="000D4DC4">
        <w:rPr>
          <w:rStyle w:val="StyleUnderline"/>
        </w:rPr>
        <w:t>international health issues’</w:t>
      </w:r>
      <w:r w:rsidRPr="000D4DC4">
        <w:rPr>
          <w:sz w:val="14"/>
        </w:rPr>
        <w:t xml:space="preserve"> </w:t>
      </w:r>
      <w:r w:rsidRPr="000D4DC4">
        <w:rPr>
          <w:sz w:val="10"/>
        </w:rPr>
        <w:t xml:space="preserve">(Elbe 2011: 220). In the last 15 years, there have been three United Nations Security Council (UNSC) resolutions that have specifically referred to health matters – S/Res/1308 (2000), S/Res/1983 (2011), both concerning HIV/AIDs, and S/Res/2177 (2014) in response to the Ebola viral disease outbreak in West Africa. In December 2012, the United Nations General Assembly (UNGA) passed resolution A/67/L.36, Global Health and Foreign Policy, the fifth resolution on global health and foreign policy resolution to pass in the UNGA since the adoption of the first resolution on Global Health and Foreign Policy in 2008 (A/63/33). The UNGA also adopted resolution A/69/1 giving support to the measures recommended by UN Secretary-General to contain the Ebola outbreak (A/69/389 2014). The decision of the UNSC to adopt three resolutions on health matters in 15 years and the UNGA sessions on global health and foreign policy have received mixed views. Some point to these events as illustration of the weakness of the global health security narrative (Youde 2014). In particular, it has been noted that the Ebola outbreak in 2014 was initially met with no international capacity outside of the World Health Organization (WHO) to respond to this crisis. The creation of the UN Mission on Ebola Emergency Response (UNMEER) in September (2014) was the first, and some argue should be the last, effort to respond to a viral outbreak (Panel of independent experts 2015). Others contend that, given that there is no procedure under the UN Charter for the General Assembly or Security Council to examine health matters – let alone develop a mission like UNMEER – broader UN engagement in health beyond the WHO could point to the success of the global health diplomacy (McInnes 2015). The question is what does successful global health diplomacy look like? Do we see in practice the securitisation of health as essential to pursue international diplomatic engagement in global health? There have been recent claims that the successful international engagement in health initiatives such as the Global Fund for AIDS, TB, and Malaria (Global Fund) and Millennium Development Goals (MDGs) have been achieved without asserting their necessity ‘primarily on security considerations’ (McInnes and Rushton 2013: 16; see also Sridhar 2012; Gagnon and Labonte 2011). However, the assumption remains that linking health issues, specifically health emergencies and infectious disease outbreaks to security discourse will create more opportunities for diplomatic cooperation and engagement (see Feldbaum et al. 2010; Hafner and Shiffman 2013). This chapter explores this argument beginning with the period where the phrase ‘global health diplomacy’ and ‘global health governance’ began to gain usage in international relations in the 1990s. In the first part of the chapter I briefly present the conceptual history of health security and its relationship to ‘global health diplomacy’. I explore the argument that the success of global health diplomacy has come from the preponderant use of security language, referents, and discourse (cf. Elbe 2011; Feldbaum et al. 2010; Kickbusch et al. 2007; McInnes and Rushton 2013). In the second part of the chapter I examine two cases, one where a type of security logic was deliberately employed to frame the ‘health emergency’ (Framework Convention on Tobacco Control or FCTC) and one where human rights logic was initially deployed when advocating for its creation (the Global Alliance for Vaccine Immunization or GAVI). I evaluate what ‘health security’ looks like in these global health initiatives and explore the presumption that ‘security discourse’ must be present in comparing these two major, successful global health initiatives. HEALTH SECURITY States have a history of formal international agreements addressing health matters and health threats, particularly infectious diseases, from the Decree of Quarantine in Ragusa-Dubrovnik in 1377 (Mackowiak and Sehdev 2002) to the International Sanitary Conference in 1851 (Fidler 2003) and the revised International Health Regulations in 2007 (Davies et al. 2015). However, </w:t>
      </w:r>
      <w:r w:rsidRPr="000D4DC4">
        <w:rPr>
          <w:rStyle w:val="StyleUnderline"/>
        </w:rPr>
        <w:t xml:space="preserve">the treatment of </w:t>
      </w:r>
      <w:r w:rsidRPr="000D4DC4">
        <w:rPr>
          <w:rStyle w:val="StyleUnderline"/>
          <w:highlight w:val="green"/>
        </w:rPr>
        <w:t>health as a ‘low</w:t>
      </w:r>
      <w:r w:rsidRPr="000D4DC4">
        <w:rPr>
          <w:rStyle w:val="StyleUnderline"/>
        </w:rPr>
        <w:t xml:space="preserve"> politics’ </w:t>
      </w:r>
      <w:r w:rsidRPr="000D4DC4">
        <w:rPr>
          <w:rStyle w:val="StyleUnderline"/>
          <w:highlight w:val="green"/>
        </w:rPr>
        <w:t>priority</w:t>
      </w:r>
      <w:r w:rsidRPr="000D4DC4">
        <w:rPr>
          <w:rStyle w:val="StyleUnderline"/>
        </w:rPr>
        <w:t xml:space="preserve"> at the international level </w:t>
      </w:r>
      <w:r w:rsidRPr="000D4DC4">
        <w:rPr>
          <w:rStyle w:val="StyleUnderline"/>
          <w:highlight w:val="green"/>
        </w:rPr>
        <w:t>remained</w:t>
      </w:r>
      <w:r w:rsidRPr="000D4DC4">
        <w:rPr>
          <w:rStyle w:val="StyleUnderline"/>
        </w:rPr>
        <w:t xml:space="preserve"> the case </w:t>
      </w:r>
      <w:r w:rsidRPr="000D4DC4">
        <w:rPr>
          <w:rStyle w:val="StyleUnderline"/>
          <w:highlight w:val="green"/>
        </w:rPr>
        <w:t>through most</w:t>
      </w:r>
      <w:r w:rsidRPr="000D4DC4">
        <w:rPr>
          <w:rStyle w:val="StyleUnderline"/>
        </w:rPr>
        <w:t xml:space="preserve"> of the formative years of </w:t>
      </w:r>
      <w:r w:rsidRPr="000D4DC4">
        <w:rPr>
          <w:rStyle w:val="StyleUnderline"/>
          <w:highlight w:val="green"/>
        </w:rPr>
        <w:t>nation-building</w:t>
      </w:r>
      <w:r w:rsidRPr="000D4DC4">
        <w:rPr>
          <w:sz w:val="14"/>
        </w:rPr>
        <w:t xml:space="preserve"> in the nineteenth and twentieth centuries (Fidler 1999). This was </w:t>
      </w:r>
      <w:r w:rsidRPr="000D4DC4">
        <w:rPr>
          <w:rStyle w:val="StyleUnderline"/>
        </w:rPr>
        <w:t>in spite of its great strategic benefit for colonial era expansion, winning wars and rapid industrialisation</w:t>
      </w:r>
      <w:r w:rsidRPr="000D4DC4">
        <w:rPr>
          <w:sz w:val="14"/>
        </w:rPr>
        <w:t xml:space="preserve"> </w:t>
      </w:r>
      <w:r w:rsidRPr="000D4DC4">
        <w:rPr>
          <w:sz w:val="10"/>
        </w:rPr>
        <w:t xml:space="preserve">(Diamond 1997). In contemporary politics, a range of actors – such as foreign governments, non-governmental organisations (NGOs), pharmaceutical companies, private donors, and international organisations – drive a variety of different health agendas that influence priorities within individual states and affect the resources that are available to individual health workers and opportunities for patients (Youde 2012). Likewise, the post–Second World War Bretton Woods system had a profound influence upon health-care policy and practice around the world, with key lending institutions like the World Bank promoting particular health-care systems and policies in their lending programmes (Sridhar 2012). In this period, key discourses such as ‘Health for All’, the Essential Medicines List, and Right to Health emerged in the absence of linkage to security. These discourses brought in a range of actors including international organisations,NGOs and transnational corporations with the power to shape health opportunities and outcomes within and amongst states (Gagnon and Labonté 2011). In the 1990s, however, foreign and defence ministries became increasingly interested in global health policy – particularly infectious diseases – which would be referred to as having a ‘securitising’ effect on health (McInnes and Lee 2006). 14 ADVOCATING GLOBAL HEALTH SECURITY 255 During the 1990s, key events combined with a paradigm shift in International Relations (IR) and security studies (particularly in Western developed countries with the end of the Cold War) (Paris 2001) to connect security to health (Enemark 2007; Collier and Lakoff 2008). Acute awareness was growing amongst Western states that they were not immune to health events such as infectious disease outbreaks. The outbreak and spread of HIV across developing and developed countries during the 1980s; fear of biosecurity attacks with the breakdown of security in laboratories across the former Soviet Union (Koblentz 2010); sudden outbreak of the plague in India in 1995 and the arrival of West Nile virus near New York City in 1999; and the return of ‘slow-burn’ diseases thought eradicated such as Tuberculosis (TB), measles and meningitis in the United States, United Kingdom, and Australia (Price- Smith 2002). As well, new strains of disease, such as haemorrhagic dengue fever and drug-resistant malaria were on the rise due to significant climate change impact in South Asia, Southeast Asia, and Pacific (Kim and Schneider 2013). Andrew Price-Smith argues that prior to President Clinton’s appointment of the National Science Council on Emerging and Re-Emerging Infectious Diseases in 1995, developed states had grown complacent to the fact that ‘despite their enormous technological and economic power, it is extremely unlikely that developed countries will be able to remain an island of health in a global sea of disease’ (2002: 122). Clinton’s move created a wave of interest in other developed countries, particularly the United Kingdom, Australia, and Canada, all shifting to appreciate and contextualise health threats in foreign policy terms (McInnes and Lee 2012: 32). Until then, on the rare occasion that health policy was discussed at the international level it was in relation to (mostly) infectious disease outbreaks such as plague and cholera, or large-scale efforts such as the mass immunisation programme led by WHO to eradicate smallpox. During infectious disease outbreaks, emphasis had been squarely placed on the responsibility of the host state and regardless of the capacity of its public health system to effectively respond (Fidler 1999). Meanwhile, the spread and scale of HIV/AIDS raised fears about its potential to threaten state cohesion and national economies. There was a particular focus on military forces being at risk of HIV infection, and the political insecurity these infectious could bring in societies (Singer 2002; Elbe 2006). The apparent potential for HIV/AIDS to cause state collapse or serious disruption that could ricochet throughout neighbouring states 256 S.E. DAVIES was considered a realistic scenario in sub-Saharan Africa, as well as some parts of South and East Asia and the Pacific (Shisana et al. 2003; Ramiah 2006; Price-Smith et al. 2007). It was specific reference to the threat of HIV/AIDs on peacekeepers that led to the first resolution on health, Resolution 1308, being passed in the UN Security Council in 2000 (UNSC 2000). In response to these developments, a host of analysts, including Solomon Benatar (1998, 2002), Peter W. Singer (2002), Robert Ostergard (2002), called for IR to engage with the economic, humanitarian, political, and security ramifications of the AIDS epidemic. At the same time, David Fidler and Andrew Price-Smith called for equal attention to the economic, political, and social insecurity that stems from a range of infectious diseases already prevalent in countries (Fidler 2003; Price-Smith 2002). Using quantitative analysis of the relationship between infectious diseases and state capacity, Price-Smith claimed that ‘infectious disease [already] constitutes a verifiable threat to national security and state power’ (Price-Smith 2002: 19). Health security, Price-Smith (2002: 9) argued, referred to the threat of the disease on particular populations as well as the country’s economic and political stability becoming unsustainable as a result of a pathogen wiping out the core population base. While a disease may have a different impact in different states: [I]ncreasing levels of disease correlate with a decline in state capacity. As state capacity declines and as pathogen-induced deprivation and increasing demands upon the state increase, we may see an attendant increase in the incidence of chronic sub-state violence and state failure. State failure frequently produces chaos in affected regions as neighbouring states seal their borders to prevent the massive influx of disease-infected refugee populations. Adjacent states may also seek to fill the power vacuum and may seize valued territory from the collapsing state, prompting other proximate states to do the same and so exacerbating regional security dilemmas. (Price-Smith 2002: 15) In a similar vein, David Fidler’s seminal 1999 book International Law and Infectious Diseases argued that with the increased risk of drug-resistant microbes in the twenty first century, as identified by public health officials (Institute of Medicine 1992; Heymann 1996), it will become important to ‘understand the international politics of infectious disease control, or microbialpolitik’ (Fidler 1999: 19). Microbialpolitik, argued Fidler, was ‘wrapped up not only in traditional concerns such as sovereignty and power but also in the implementation of scientifically sound infectious disease policies at the national and international levels’ (ibid.). Both Fidler and Price-Smith argued that the risk of newly emerged infectious diseases and drug-resistant infectious diseases required that all governments engage with the problem as if they were threats to national security. Likewise, Laurie Garrett argued in 2001 that ‘a sound public health system, it seems, is vital to societal stability and, conversely, may topple in the face of political or social stability or whim. Each affects the other: widespread political disorder or anti-governmentalism may weaken a public health system, and a crisis in the health of the citizens can bring down a government’ (Garrett 2001: 5). These ideas continued to influence the global politics of health into the twenty-first century (Fidler 2009; Davies 2012). In a 2010 study on the influence of global health on foreign policy, Feldbaum and his colleagues found that most discussion and policy from diplomatic engagement focused on the interplay of national interests and security, which meant that most diplomacy focus and discussion was on the containment of infectious diseases (Feldbaum et al. 2010: 87). At the time, WHO also immersed itself in the health security argument: Collaboration between Member States, especially between developed and developing countries, to ensure the availability of technical and other resources is a crucial factor not only in implementing the [International Health] Regulations, but also in building and strengthening public health capacity and the networks and systems that strengthen global public health security will. (WHO 2007: 13) </w:t>
      </w:r>
      <w:r w:rsidRPr="000D4DC4">
        <w:rPr>
          <w:rStyle w:val="StyleUnderline"/>
        </w:rPr>
        <w:t xml:space="preserve">Of course, health diplomacy refers to the pursuit of international health </w:t>
      </w:r>
      <w:r w:rsidRPr="000D4DC4">
        <w:rPr>
          <w:rStyle w:val="Emphasis"/>
        </w:rPr>
        <w:t>cooperation</w:t>
      </w:r>
      <w:r w:rsidRPr="000D4DC4">
        <w:rPr>
          <w:sz w:val="14"/>
        </w:rPr>
        <w:t xml:space="preserve"> on matters of concern to states (Kickbusch et al. 2007). </w:t>
      </w:r>
      <w:r w:rsidRPr="000D4DC4">
        <w:rPr>
          <w:rStyle w:val="StyleUnderline"/>
        </w:rPr>
        <w:t xml:space="preserve">It is the amalgam of cooperation in areas where there is the possibility of </w:t>
      </w:r>
      <w:r w:rsidRPr="000D4DC4">
        <w:rPr>
          <w:rStyle w:val="Emphasis"/>
        </w:rPr>
        <w:t>genuine</w:t>
      </w:r>
      <w:r w:rsidRPr="000D4DC4">
        <w:rPr>
          <w:sz w:val="14"/>
        </w:rPr>
        <w:t xml:space="preserve"> technical </w:t>
      </w:r>
      <w:r w:rsidRPr="000D4DC4">
        <w:rPr>
          <w:rStyle w:val="Emphasis"/>
        </w:rPr>
        <w:t>cooperation</w:t>
      </w:r>
      <w:r w:rsidRPr="000D4DC4">
        <w:rPr>
          <w:sz w:val="14"/>
        </w:rPr>
        <w:t xml:space="preserve"> </w:t>
      </w:r>
      <w:r w:rsidRPr="000D4DC4">
        <w:rPr>
          <w:rStyle w:val="StyleUnderline"/>
        </w:rPr>
        <w:t>for a diverse range of diseases</w:t>
      </w:r>
      <w:r w:rsidRPr="000D4DC4">
        <w:rPr>
          <w:sz w:val="14"/>
        </w:rPr>
        <w:t xml:space="preserve"> (Youde 2012: 25). </w:t>
      </w:r>
      <w:r w:rsidRPr="000D4DC4">
        <w:rPr>
          <w:rStyle w:val="StyleUnderline"/>
        </w:rPr>
        <w:t xml:space="preserve">However, </w:t>
      </w:r>
      <w:r w:rsidRPr="000D4DC4">
        <w:rPr>
          <w:rStyle w:val="StyleUnderline"/>
          <w:highlight w:val="green"/>
        </w:rPr>
        <w:t>because health</w:t>
      </w:r>
      <w:r w:rsidRPr="000D4DC4">
        <w:rPr>
          <w:rStyle w:val="StyleUnderline"/>
        </w:rPr>
        <w:t xml:space="preserve"> diplomacy </w:t>
      </w:r>
      <w:r w:rsidRPr="000D4DC4">
        <w:rPr>
          <w:rStyle w:val="StyleUnderline"/>
          <w:highlight w:val="green"/>
        </w:rPr>
        <w:t>involves</w:t>
      </w:r>
      <w:r w:rsidRPr="000D4DC4">
        <w:rPr>
          <w:rStyle w:val="StyleUnderline"/>
        </w:rPr>
        <w:t xml:space="preserve"> the interplay of </w:t>
      </w:r>
      <w:r w:rsidRPr="000D4DC4">
        <w:rPr>
          <w:rStyle w:val="Emphasis"/>
          <w:highlight w:val="green"/>
        </w:rPr>
        <w:t>national interests, power and diplomatic compromise</w:t>
      </w:r>
      <w:r w:rsidRPr="000D4DC4">
        <w:rPr>
          <w:sz w:val="14"/>
        </w:rPr>
        <w:t>, ‘</w:t>
      </w:r>
      <w:r w:rsidRPr="000D4DC4">
        <w:rPr>
          <w:rStyle w:val="StyleUnderline"/>
          <w:highlight w:val="green"/>
        </w:rPr>
        <w:t>state interests have been critical to</w:t>
      </w:r>
      <w:r w:rsidRPr="000D4DC4">
        <w:rPr>
          <w:rStyle w:val="StyleUnderline"/>
        </w:rPr>
        <w:t xml:space="preserve"> either the success or obstruction of such </w:t>
      </w:r>
      <w:r w:rsidRPr="000D4DC4">
        <w:rPr>
          <w:rStyle w:val="StyleUnderline"/>
          <w:highlight w:val="green"/>
        </w:rPr>
        <w:t>agreements</w:t>
      </w:r>
      <w:r w:rsidRPr="000D4DC4">
        <w:rPr>
          <w:rStyle w:val="StyleUnderline"/>
        </w:rPr>
        <w:t xml:space="preserve"> . . . </w:t>
      </w:r>
      <w:r w:rsidRPr="000D4DC4">
        <w:rPr>
          <w:rStyle w:val="StyleUnderline"/>
          <w:highlight w:val="green"/>
        </w:rPr>
        <w:t xml:space="preserve">and </w:t>
      </w:r>
      <w:r w:rsidRPr="000D4DC4">
        <w:rPr>
          <w:rStyle w:val="Emphasis"/>
          <w:highlight w:val="green"/>
        </w:rPr>
        <w:t>issues of</w:t>
      </w:r>
      <w:r w:rsidRPr="000D4DC4">
        <w:rPr>
          <w:rStyle w:val="Emphasis"/>
        </w:rPr>
        <w:t xml:space="preserve"> national </w:t>
      </w:r>
      <w:r w:rsidRPr="000D4DC4">
        <w:rPr>
          <w:rStyle w:val="Emphasis"/>
          <w:highlight w:val="green"/>
        </w:rPr>
        <w:t>security remain atop the foreign-policy hierarchy’</w:t>
      </w:r>
      <w:r w:rsidRPr="000D4DC4">
        <w:rPr>
          <w:rStyle w:val="Emphasis"/>
        </w:rPr>
        <w:t xml:space="preserve"> </w:t>
      </w:r>
      <w:r w:rsidRPr="000D4DC4">
        <w:rPr>
          <w:sz w:val="14"/>
        </w:rPr>
        <w:t xml:space="preserve">(Feldbaum et al. 2010: 87). The counter-narrative to the health security discourse described above is that the securitisation of health promotes an instrumental pursuit of health. To capture foreign policy interest and engagement, global health discussions produce a ‘hierarchy of illnesses’ whereby some health issues receive interest and resources whilst other equally deadly health matters do not (Youde 2012: 160). Jeremy Shiffman’s (2006: 411–420) work on the peaks and troughs of investment in global health initiatives has revealed that despite disease burden to a population, some infectious diseases (i.e. HIV/AIDS) consistently attract stronger short-term investment from donor states – primarily those that are contagious or linked to the national security interests of donor states. However, it would be a mistake to assume that the threat of infectious disease alone encapsulated all diplomatic engagement with health issues at the turn of the twenty-first century. The rise of non-traditional security has also been attributed to the increased influence of the introduction of different social science methods and theories to International Security Studies (Buzan and Hansen 2009: 188). This has influenced research into the subject matter of security studies and IR. If insecurity and grievances amongst the population played a large part in the civil wars that gripped the 1990s (Fearon and Laitin 2003), engagement with health is not just a security concern for developed states </w:t>
      </w:r>
      <w:r w:rsidRPr="000D4DC4">
        <w:rPr>
          <w:rStyle w:val="StyleUnderline"/>
          <w:highlight w:val="green"/>
        </w:rPr>
        <w:t>but</w:t>
      </w:r>
      <w:r w:rsidRPr="000D4DC4">
        <w:rPr>
          <w:sz w:val="14"/>
        </w:rPr>
        <w:t xml:space="preserve"> also for developing states. In other words, </w:t>
      </w:r>
      <w:r w:rsidRPr="000D4DC4">
        <w:rPr>
          <w:rStyle w:val="StyleUnderline"/>
        </w:rPr>
        <w:t xml:space="preserve">appreciations of health </w:t>
      </w:r>
      <w:r w:rsidRPr="000D4DC4">
        <w:rPr>
          <w:rStyle w:val="StyleUnderline"/>
          <w:highlight w:val="green"/>
        </w:rPr>
        <w:t xml:space="preserve">security were </w:t>
      </w:r>
      <w:r w:rsidRPr="000D4DC4">
        <w:rPr>
          <w:rStyle w:val="Emphasis"/>
          <w:highlight w:val="green"/>
        </w:rPr>
        <w:t>not one-dimensional</w:t>
      </w:r>
      <w:r w:rsidRPr="000D4DC4">
        <w:rPr>
          <w:rStyle w:val="StyleUnderline"/>
        </w:rPr>
        <w:t xml:space="preserve">. It was possible to advocate for a vision of health security that </w:t>
      </w:r>
      <w:r w:rsidRPr="000D4DC4">
        <w:rPr>
          <w:rStyle w:val="StyleUnderline"/>
          <w:highlight w:val="green"/>
        </w:rPr>
        <w:t xml:space="preserve">sought to protect </w:t>
      </w:r>
      <w:r w:rsidRPr="000D4DC4">
        <w:rPr>
          <w:rStyle w:val="Emphasis"/>
          <w:highlight w:val="green"/>
        </w:rPr>
        <w:t>individuals as much as states</w:t>
      </w:r>
      <w:r w:rsidRPr="000D4DC4">
        <w:rPr>
          <w:rStyle w:val="StyleUnderline"/>
        </w:rPr>
        <w:t xml:space="preserve">. </w:t>
      </w:r>
      <w:r w:rsidRPr="000D4DC4">
        <w:rPr>
          <w:sz w:val="14"/>
        </w:rPr>
        <w:t xml:space="preserve">Indeed, a human centred appreciation of security – coined ‘human security’ by the 1994 United Nations Development Programme (UNDP) Human Development Report (see MacFarlane and Khong 2006) – sought to redefine the ‘traditional’ security with issues and concepts under the umbrella term ‘non-traditional’ security, including health (Chalk 2006). Thus, there does appear to be a significant relationship between international health events and the direction of research and policy engagement (Davies 2012). In the last decade, events such as the United Nations Security Resolution on HIV/AIDS (S/Res/1308) and SARS create an explosion of IR engagement with global health governance, particularly in the area of health security. This ‘phenomenon’ has been witnessed again with the Ebola outbreak (Youde 2014). Amongst all these engagements, two key approaches have emerged. First, those who accept the inevitability of a ‘narrow’ approach to health and IR, focused on infectious diseases and bioterrorism as security threats (Koblentz 2012). Alternatively, there are those who articulate a broader vision related to development, state capacity, and cross-national health issues (Shiffman 2006; Nunes 2014; Rushton and Williams 2012). One of the central claims of the former approach is that </w:t>
      </w:r>
      <w:r w:rsidRPr="000D4DC4">
        <w:rPr>
          <w:rStyle w:val="StyleUnderline"/>
        </w:rPr>
        <w:t xml:space="preserve">health securitisation is an effective way of </w:t>
      </w:r>
      <w:r w:rsidRPr="000D4DC4">
        <w:rPr>
          <w:rStyle w:val="Emphasis"/>
        </w:rPr>
        <w:t>galvanising diplomatic engagement amongst states and other actors</w:t>
      </w:r>
      <w:r w:rsidRPr="000D4DC4">
        <w:rPr>
          <w:rStyle w:val="StyleUnderline"/>
        </w:rPr>
        <w:t>, resulting in the allocation of political will and material resources</w:t>
      </w:r>
      <w:r w:rsidRPr="000D4DC4">
        <w:rPr>
          <w:sz w:val="14"/>
        </w:rPr>
        <w:t xml:space="preserve"> (</w:t>
      </w:r>
      <w:r w:rsidRPr="000D4DC4">
        <w:rPr>
          <w:sz w:val="10"/>
        </w:rPr>
        <w:t xml:space="preserve">Collier and Lakoff 2008; Elbe 2011; Hafner and Shiffman 2013). In the next part of the chapter I examine this core assumption. In particular, I explore whether the effectiveness of health initiatives is tied to their securitisation, focusing on the examples of two major health initiatives. I examine the Tobacco Free Initiative (TFI) and the GAVI. Interest in these two cases comes from exploring the above presumption that security and health, particularly concerning infectious diseases, drives, and delivers policy momentum. While there is debate about whether that momentum translates into ‘real’ policy progress or whether it is mere rhetoric deployed at particular crises/events with no lasting impact, there is no debate that health security has dominated global health and foreign policy discourse (Feldbaum et al. 2010; McInnes and Rushton 2013). Below, I briefly examine the dominance of health security in successful global health initiatives – one where you would expect it to be deliberately deployed (GAVI) and one where it was not (TFI). TFI and GAVI, I contend, are interesting cases precisely because they confound the issueframing conventions about the relationship between health and security. CONFOUNDING EXPECTATIONS A global health initiative is defined in this chapter as ‘an emerging and global trend in health. They are usually focused on state, international organisation and public–private partnerships. Global initiatives typically target specific diseases and are supposed to bring additional resources to health efforts’ (WHO 2015). Case Selection and Discourse Analysis This section briefly compares two international health initiatives: the TFI and GAVI. The TFI sought to reach an international agreement under international law that countries would adopt to regulate the sale and production of tobacco. This global health initiative was in aid of preventing the unchecked rise of tobacco related illnesses – non-communicable diseases – including cancer (various), emphysema, heart disease, stroke, and diabetes (to name a few). In the case of the TFI, and in light of the 260 S.E. DAVIES literature discussion concerning health security above, it would be expected that there was little to no presence of security discourse in the early days of this initiative. It was (and is) about introducing tobacco control legislation, addressing unregulated sale and distribution of tobacco to address preventable tobacco-related diseases in young populations in already over-burdened public health-care systems (Roemer et al. 2005). In contrast, the GAVI is a public and private partnership between states, international organisations, pharmaceutical companies, and philanthropic donors that sought cooperation amongst this diverse group of actors to manufacture, purchase and deliver life-saving vaccines against deadly infectious diseases in the most remote, dangerous and impoverished locations around the world. GAVI is, ostensibly, the initiative where it would be expected to see initial employment of ‘security’ rhetoric given it is addressing the health insecurity of under five children in need of vaccination from, mostly, contagious infectious diseases. In fact, the immediate previous iteration of GAVI – the Child Vaccination Initiative – used security type discourse such as ‘mission’, ‘operation’, and ‘threat’’ under the steerage of a former US defence army medic (see Muraskin 2002). These cases were also selected because they shared some important features. Both the TFI and the GAVI are concerned with one specific health concern – tobacco and immunisation; both were launched within a similar time where health security discourse was gaining policy attention; both initiatives required the involvement of multiple stakeholders, including national governments, to enjoy success. The main difference, of interest to this chapter, is that the association of security with the health issue confound the type of cases analysed to date in the IR literature on global health security. I reveal below that the non-communicable, ‘slow moving’ health threat engaged more securitised discourse than the high morbidity communicable health threat. The comparison of the two cases was organised around a common framework involving three steps. 14 ADVOCATING GLOBAL HEALTH SECURITY 261 First, understanding the rhetoric and concepts used to frame the initiative. Each initiative has produced a significant volume of material outlining its purpose, scope and mandate. For the purposes of this chapter, I focused on the ‘founding’ document for each initiative. In the case of TFI, the Framework Convention on Tobacco Control, adopted by the World Health Assembly in 2003, 8 years after the Convention was first proposed in the 1995 World Health Assembly. The Framework Convention was the outcome of the TFI and details ‘a regulatory strategy to address addictive substances; in contrast to previous drug control treaties, the WHO Framework Convention asserts the importance of demand reduction strategies as well as supply issues’ (WHO 2003). Included in the Framework Convention document analysed is an Annex 2, which details the history of drafting the Framework from 1995 to 2003. For GAVI, the document analysed is the GAVI Meeting of the Proto-Board in Seattle, July 1999. This document details GAVI’s terms of reference, mission, objectives, functions, structure, milestones, and budget priorities. An interest in the discourse used in the founding document of each initiative is informed by the premise outlined in the above literature – to what extent security frames were employed to justify, conceptualise, and operationalise these two global health initiatives which remain, successfully, in place today. Second, once accepting the premise that securitisation is deliberately engaged the two documents were analysed to identify a set of ‘benchmarks’ to guide its assessment of the extent to which a health initiative has aligned with security. Both documents were examined in detail for the presence of ‘speech acts’ (Hansen 2012) – the initiative itself or actors associated with the initiative identified an existential threat or risk and speech acts that called for the adoption of extraordinary measures. Was the initiative itself referred to as ‘security’, ‘threat’, or ‘risk’. Who was the ‘referent object’ identified – the group threatened; who was the functional actor capable of protecting the referent object from the identified threat (Buzan et al. 1998: 26–39); and what was the ‘scale’ of securitisation utitlised to emphasise the need for extraordinary measures (Buzan and Weaver 2009). Third, discourse analysis (Hansen 2012). In this case, the discourse within the two documents were analysed using NVivo Software. For the purposes of this chapter, I refer to three query searches conducted to analyse the perspectives being presented in the two documents concerning the threat the initiative is addressing, who the initiative is ‘protecting’ and 262 S.E. DAVIES who is responsible for such protection. To facilitate answering these three levels of inquiry, three query searches within NVivo of each document were conducted: (1) word frequency analysis, (2) text search of ‘security’ terms and, and (3) text search of ‘other’ normative terms (development, rights, economy). A word tree was then developed for the second and third text searches with a ‘in context’ search up to ten surrounding words (on either side) to enable understanding of the context and usage of the key words, i.e. ‘threat’ or ‘poor’ being searched in the document. The word frequency search assisted with identifying the primary actors discussed in the documents – i.e. who was identified as the referent actor intended for that initiative versus the functional actor necessary to give effect to the initiative. Findings Discourse analysis of the TFI and GAVI documents produced three key findings. The first, unexpected, find was that the TFI initiative was framed just as much in security terms as was GAVI. The number of securitisation ‘speech acts’ (Hansen 2012) searched and located in the Framework Convention was practically the same at GAVI – 0.08% and 0.07%, respectively (speech act terms: secure, threat, risk, mission, extraordinary, urgent). In both cases, the presence of security language was less than 1% of each document. What was significant was that in the search for ‘other’ normative terms (terms: responsible, rights, develop, needs, poor) – the Framework Convention was comparatively high at 1.05%, and a similar search for GAVI came at 0.4% references. However, given the Framework Convention is a legal document the presence of ‘right/rights’ partly accounts for high percentage compared to GAVI. Contextual analysis of these terms reveals further detail in how the documents framed the problem, the referent actor and the functional actor (see Table 14.1). In the Framework Convention – despite higher use of ‘other’ (nonsecurity) normative language than GAVI – there is a clear disposition towards identifying the state as the ‘functional’ actor responsible for taking measures necessary to protect the population from tobacco sale, use, and morbidity. The Convention directly refers to populations at risk (women and minors) and the need for member states to support civil society capacity to inform and educate tobacco awareness in these populations. Again, this is a legal instrument so the emphasis on member states is not surprising as they are the only signatories. However, even in ‘other normative’ references to rights, responsibilities and need – primary emphasis remains on the state as the functional actor protects the population at risk of addiction rather than alternative dominant frames such as the right to health, the right to information. The Framework Convention leans towards more ‘traditional’ security language in conceptualising the state–individual relationship concerning tobacco control: risk and risk mitigation; threat and protection. In the case of GAVI, the 0.07% security references in contrast with its 0.4% ‘other’ references hints at a different frame being brought to this initiative. However, it is not particularly clear until, again, the broader context of these terms is analysed. In the case of GAVI the focus is overwhelming on the ‘mission’ of the alliance and ensuring institutional clarity to support the primary focus – the right of the child to immunisation. This is clearly stated as seen above, particularly in the mission and responsibility statements (Table 14.1). The only time the roles of functional actors are associated with either security or other terms are in the context of securing commitment from actors (broad range of board membership from states to international organisations, pharmaceutical companies, and civil society), and development of health sector capacity. Despite GAVI addressing the containment of infectious disease, there is no threat language present. Securitised speech acts are practically absent – even when ‘security’ terms are located. The emphasis is overwhelming on rights and alleviating deprivation. Both initiatives confound the expectations prior to analysis – the infectious disease focused initiative is ‘under-securitised’ in comparison to the non-communicable focused initiative. Finally, hinted at above, the emphasis on primary actors in these two documents revealed key similarities – both focus on the institutional arrangements and the actors most closely associated with these arrangements. In the case of GAVI the board (comprised of international organisation, civil society, member states, pharmaceutical, and philanthropic members) is the primary functional actor; in the case of the TFI, the actor that looms largest is the organisation (namely, WHO) followed by signatory states to the Convention. Discussion about the population who are to benefit and arguably be empowered from these initiatives, is not discussed as much as the organisation and accordingly the implementation arrangements around the initiative itself. To some extent, given the nature of these two documents, this is not surprising. However, its presence in two documents for two very different initiatives may reveal that the pathology of organisations rather than the framing of an initiative requires further study when engaging with the comparative success and failure of global health diplomacy (Barnett and Finnemore 2003; Hanrieder 2015). 14 ADVOCATING GLOBAL HEALTH SECURITY 265 CONCLUSION What is the value of securitisation when it comes to building and sustaining global political interest in health issues? Some contend that </w:t>
      </w:r>
      <w:r w:rsidRPr="000D4DC4">
        <w:rPr>
          <w:rStyle w:val="StyleUnderline"/>
        </w:rPr>
        <w:t>global health security has not run its course and continues to have utility in building state interest, particularly the resources of foreign affairs and defence departments, to secure global health diplomacy objectives</w:t>
      </w:r>
      <w:r w:rsidRPr="000D4DC4">
        <w:rPr>
          <w:sz w:val="14"/>
        </w:rPr>
        <w:t xml:space="preserve"> (Kickbusch et al. 2007; Feldbaum et al. 2010; Elbe 2011). Others contend it is a ‘smokescreen’ that captures short bursts of attention that are episodic and may have immediate impact but no essential ‘follow through’ (McInnes and Rushton 2013). In this chapter, I explored how global health initiatives securitise and what becomes of them. I deliberately chose two successful initiatives with the expectation that one had securitised a conventional health issue – vaccine preventable infectious diseases – and one had not – tobacco regulation. In examining the cases of TFI and GAVI, I looked at their core document: their mission and value statements reflected in, respectively, the Framework Convention on Tobacco Control and the first meeting documents of GAVI. Speech acts, identified as the hallmark of securitising moves, were analysed in both documents and contrasted with ‘non-securitisation’ or ‘other normative’ language. The Framework Convention engaged in more securitising language or ‘speech acts’ compared to GAVI but both contained more references to human rights and responsibilities discourse. In neither case did it appear as if actors had taken a conscious decision to securitise the issue any more than they chose to articulate the issue in terms of human rights obligations. In the case of the Framework Convention </w:t>
      </w:r>
      <w:r w:rsidRPr="000D4DC4">
        <w:rPr>
          <w:rStyle w:val="StyleUnderline"/>
          <w:highlight w:val="green"/>
        </w:rPr>
        <w:t>where</w:t>
      </w:r>
      <w:r w:rsidRPr="000D4DC4">
        <w:rPr>
          <w:rStyle w:val="StyleUnderline"/>
        </w:rPr>
        <w:t xml:space="preserve"> a </w:t>
      </w:r>
      <w:r w:rsidRPr="000D4DC4">
        <w:rPr>
          <w:rStyle w:val="StyleUnderline"/>
          <w:highlight w:val="green"/>
        </w:rPr>
        <w:t>focus on security was</w:t>
      </w:r>
      <w:r w:rsidRPr="000D4DC4">
        <w:rPr>
          <w:rStyle w:val="StyleUnderline"/>
        </w:rPr>
        <w:t xml:space="preserve"> expected and to a greater extent </w:t>
      </w:r>
      <w:r w:rsidRPr="000D4DC4">
        <w:rPr>
          <w:rStyle w:val="StyleUnderline"/>
          <w:highlight w:val="green"/>
        </w:rPr>
        <w:t>seen</w:t>
      </w:r>
      <w:r w:rsidRPr="000D4DC4">
        <w:rPr>
          <w:rStyle w:val="StyleUnderline"/>
        </w:rPr>
        <w:t xml:space="preserve"> here </w:t>
      </w:r>
      <w:r w:rsidRPr="000D4DC4">
        <w:rPr>
          <w:rStyle w:val="StyleUnderline"/>
          <w:highlight w:val="green"/>
        </w:rPr>
        <w:t xml:space="preserve">was an </w:t>
      </w:r>
      <w:r w:rsidRPr="000D4DC4">
        <w:rPr>
          <w:rStyle w:val="Emphasis"/>
          <w:highlight w:val="green"/>
        </w:rPr>
        <w:t>equal</w:t>
      </w:r>
      <w:r w:rsidRPr="000D4DC4">
        <w:rPr>
          <w:rStyle w:val="Emphasis"/>
        </w:rPr>
        <w:t xml:space="preserve">ly strong </w:t>
      </w:r>
      <w:r w:rsidRPr="000D4DC4">
        <w:rPr>
          <w:rStyle w:val="Emphasis"/>
          <w:highlight w:val="green"/>
        </w:rPr>
        <w:t>presence</w:t>
      </w:r>
      <w:r w:rsidRPr="000D4DC4">
        <w:rPr>
          <w:sz w:val="14"/>
          <w:highlight w:val="green"/>
        </w:rPr>
        <w:t xml:space="preserve"> </w:t>
      </w:r>
      <w:r w:rsidRPr="000D4DC4">
        <w:rPr>
          <w:rStyle w:val="StyleUnderline"/>
          <w:highlight w:val="green"/>
        </w:rPr>
        <w:t>of</w:t>
      </w:r>
      <w:r w:rsidRPr="000D4DC4">
        <w:rPr>
          <w:sz w:val="14"/>
          <w:highlight w:val="green"/>
        </w:rPr>
        <w:t xml:space="preserve"> </w:t>
      </w:r>
      <w:r w:rsidRPr="000D4DC4">
        <w:rPr>
          <w:rStyle w:val="Emphasis"/>
          <w:highlight w:val="green"/>
        </w:rPr>
        <w:t>human rights and ‘sovereignty as responsibility’ language</w:t>
      </w:r>
      <w:r w:rsidRPr="000D4DC4">
        <w:rPr>
          <w:sz w:val="14"/>
        </w:rPr>
        <w:t xml:space="preserve">. </w:t>
      </w:r>
      <w:r w:rsidRPr="000D4DC4">
        <w:rPr>
          <w:rStyle w:val="StyleUnderline"/>
        </w:rPr>
        <w:t xml:space="preserve">The </w:t>
      </w:r>
      <w:r w:rsidRPr="000D4DC4">
        <w:rPr>
          <w:rStyle w:val="StyleUnderline"/>
          <w:highlight w:val="green"/>
        </w:rPr>
        <w:t>security discourse</w:t>
      </w:r>
      <w:r w:rsidRPr="000D4DC4">
        <w:rPr>
          <w:rStyle w:val="StyleUnderline"/>
        </w:rPr>
        <w:t xml:space="preserve"> may have </w:t>
      </w:r>
      <w:r w:rsidRPr="000D4DC4">
        <w:rPr>
          <w:rStyle w:val="Emphasis"/>
          <w:highlight w:val="green"/>
        </w:rPr>
        <w:t>helped capture attention</w:t>
      </w:r>
      <w:r w:rsidRPr="000D4DC4">
        <w:rPr>
          <w:sz w:val="14"/>
          <w:highlight w:val="green"/>
        </w:rPr>
        <w:t xml:space="preserve"> </w:t>
      </w:r>
      <w:r w:rsidRPr="000D4DC4">
        <w:rPr>
          <w:rStyle w:val="StyleUnderline"/>
          <w:highlight w:val="green"/>
        </w:rPr>
        <w:t>but</w:t>
      </w:r>
      <w:r w:rsidRPr="000D4DC4">
        <w:rPr>
          <w:rStyle w:val="StyleUnderline"/>
        </w:rPr>
        <w:t xml:space="preserve"> it </w:t>
      </w:r>
      <w:r w:rsidRPr="000D4DC4">
        <w:rPr>
          <w:rStyle w:val="StyleUnderline"/>
          <w:highlight w:val="green"/>
        </w:rPr>
        <w:t xml:space="preserve">was </w:t>
      </w:r>
      <w:r w:rsidRPr="000D4DC4">
        <w:rPr>
          <w:rStyle w:val="Emphasis"/>
          <w:highlight w:val="green"/>
        </w:rPr>
        <w:t xml:space="preserve">not the only </w:t>
      </w:r>
      <w:r w:rsidRPr="000D4DC4">
        <w:rPr>
          <w:rStyle w:val="Emphasis"/>
        </w:rPr>
        <w:t xml:space="preserve">discursive </w:t>
      </w:r>
      <w:r w:rsidRPr="000D4DC4">
        <w:rPr>
          <w:rStyle w:val="Emphasis"/>
          <w:highlight w:val="green"/>
        </w:rPr>
        <w:t>tool at play</w:t>
      </w:r>
      <w:r w:rsidRPr="000D4DC4">
        <w:rPr>
          <w:sz w:val="14"/>
          <w:highlight w:val="green"/>
        </w:rPr>
        <w:t xml:space="preserve"> </w:t>
      </w:r>
      <w:r w:rsidRPr="000D4DC4">
        <w:rPr>
          <w:rStyle w:val="StyleUnderline"/>
          <w:highlight w:val="green"/>
        </w:rPr>
        <w:t>and neither did it</w:t>
      </w:r>
      <w:r w:rsidRPr="000D4DC4">
        <w:t xml:space="preserve"> </w:t>
      </w:r>
      <w:r w:rsidRPr="000D4DC4">
        <w:rPr>
          <w:sz w:val="14"/>
          <w:szCs w:val="14"/>
        </w:rPr>
        <w:t>obviously</w:t>
      </w:r>
      <w:r w:rsidRPr="000D4DC4">
        <w:t xml:space="preserve"> </w:t>
      </w:r>
      <w:r w:rsidRPr="000D4DC4">
        <w:rPr>
          <w:rStyle w:val="Emphasis"/>
          <w:highlight w:val="green"/>
        </w:rPr>
        <w:t>displace other discourses</w:t>
      </w:r>
      <w:r w:rsidRPr="000D4DC4">
        <w:rPr>
          <w:sz w:val="14"/>
        </w:rPr>
        <w:t xml:space="preserve">. In the case of GAVI, the initiative identified its primary mission as fulfilling the rights of the child; whereas for TFI, emphasis was member states fulfilling their responsibility to address the threat of tobacco related illness from tobacco usage. GAVI appears to have a single referent – the right of the child to health via immunisation; while TFI related to a multitude of actors. </w:t>
      </w:r>
      <w:r w:rsidRPr="000D4DC4">
        <w:rPr>
          <w:rStyle w:val="StyleUnderline"/>
          <w:highlight w:val="green"/>
        </w:rPr>
        <w:t xml:space="preserve">The </w:t>
      </w:r>
      <w:r w:rsidRPr="000D4DC4">
        <w:rPr>
          <w:rStyle w:val="Emphasis"/>
          <w:highlight w:val="green"/>
        </w:rPr>
        <w:t>operationalisation</w:t>
      </w:r>
      <w:r w:rsidRPr="000D4DC4">
        <w:rPr>
          <w:rStyle w:val="StyleUnderline"/>
          <w:highlight w:val="green"/>
        </w:rPr>
        <w:t xml:space="preserve"> of</w:t>
      </w:r>
      <w:r w:rsidRPr="000D4DC4">
        <w:rPr>
          <w:rStyle w:val="StyleUnderline"/>
        </w:rPr>
        <w:t xml:space="preserve"> the </w:t>
      </w:r>
      <w:r w:rsidRPr="000D4DC4">
        <w:rPr>
          <w:rStyle w:val="StyleUnderline"/>
          <w:highlight w:val="green"/>
        </w:rPr>
        <w:t>initiative(s)</w:t>
      </w:r>
      <w:r w:rsidRPr="000D4DC4">
        <w:rPr>
          <w:rStyle w:val="StyleUnderline"/>
        </w:rPr>
        <w:t xml:space="preserve"> and their embeddedness in global health architecture </w:t>
      </w:r>
      <w:r w:rsidRPr="000D4DC4">
        <w:rPr>
          <w:rStyle w:val="StyleUnderline"/>
          <w:highlight w:val="green"/>
        </w:rPr>
        <w:t>dominated</w:t>
      </w:r>
      <w:r w:rsidRPr="000D4DC4">
        <w:rPr>
          <w:rStyle w:val="StyleUnderline"/>
        </w:rPr>
        <w:t xml:space="preserve"> the </w:t>
      </w:r>
      <w:r w:rsidRPr="000D4DC4">
        <w:rPr>
          <w:rStyle w:val="StyleUnderline"/>
          <w:highlight w:val="green"/>
        </w:rPr>
        <w:t>discussion</w:t>
      </w:r>
      <w:r w:rsidRPr="000D4DC4">
        <w:rPr>
          <w:sz w:val="14"/>
          <w:highlight w:val="green"/>
        </w:rPr>
        <w:t xml:space="preserve"> </w:t>
      </w:r>
      <w:r w:rsidRPr="000D4DC4">
        <w:rPr>
          <w:rStyle w:val="Emphasis"/>
          <w:highlight w:val="green"/>
        </w:rPr>
        <w:t>far more than</w:t>
      </w:r>
      <w:r w:rsidRPr="000D4DC4">
        <w:rPr>
          <w:rStyle w:val="Emphasis"/>
        </w:rPr>
        <w:t xml:space="preserve"> the </w:t>
      </w:r>
      <w:r w:rsidRPr="000D4DC4">
        <w:rPr>
          <w:rStyle w:val="Emphasis"/>
          <w:highlight w:val="green"/>
        </w:rPr>
        <w:t>framing language</w:t>
      </w:r>
      <w:r w:rsidRPr="000D4DC4">
        <w:rPr>
          <w:sz w:val="14"/>
        </w:rPr>
        <w:t xml:space="preserve">. </w:t>
      </w:r>
      <w:r w:rsidRPr="000D4DC4">
        <w:rPr>
          <w:rStyle w:val="StyleUnderline"/>
        </w:rPr>
        <w:t xml:space="preserve">Framing language constituted </w:t>
      </w:r>
      <w:r w:rsidRPr="000D4DC4">
        <w:rPr>
          <w:rStyle w:val="StyleUnderline"/>
          <w:highlight w:val="green"/>
        </w:rPr>
        <w:t>a</w:t>
      </w:r>
      <w:r w:rsidRPr="000D4DC4">
        <w:rPr>
          <w:rStyle w:val="StyleUnderline"/>
        </w:rPr>
        <w:t xml:space="preserve"> relatively </w:t>
      </w:r>
      <w:r w:rsidRPr="000D4DC4">
        <w:rPr>
          <w:rStyle w:val="StyleUnderline"/>
          <w:highlight w:val="green"/>
        </w:rPr>
        <w:t>small part of</w:t>
      </w:r>
      <w:r w:rsidRPr="000D4DC4">
        <w:rPr>
          <w:rStyle w:val="StyleUnderline"/>
        </w:rPr>
        <w:t xml:space="preserve"> the </w:t>
      </w:r>
      <w:r w:rsidRPr="000D4DC4">
        <w:rPr>
          <w:rStyle w:val="StyleUnderline"/>
          <w:highlight w:val="green"/>
        </w:rPr>
        <w:t xml:space="preserve">discourse compared to the consuming discussion of </w:t>
      </w:r>
      <w:r w:rsidRPr="000D4DC4">
        <w:rPr>
          <w:rStyle w:val="Emphasis"/>
          <w:highlight w:val="green"/>
        </w:rPr>
        <w:t>institutional design</w:t>
      </w:r>
      <w:r w:rsidRPr="000D4DC4">
        <w:rPr>
          <w:sz w:val="14"/>
        </w:rPr>
        <w:t xml:space="preserve">. </w:t>
      </w:r>
      <w:r w:rsidRPr="000D4DC4">
        <w:rPr>
          <w:rStyle w:val="StyleUnderline"/>
        </w:rPr>
        <w:t xml:space="preserve">What this comparison of two global health initiatives reveals is that whilst security discourse might help </w:t>
      </w:r>
      <w:r w:rsidRPr="000D4DC4">
        <w:rPr>
          <w:rStyle w:val="Emphasis"/>
        </w:rPr>
        <w:t>capture</w:t>
      </w:r>
      <w:r w:rsidRPr="000D4DC4">
        <w:rPr>
          <w:sz w:val="14"/>
        </w:rPr>
        <w:t xml:space="preserve"> the </w:t>
      </w:r>
      <w:r w:rsidRPr="000D4DC4">
        <w:rPr>
          <w:rStyle w:val="Emphasis"/>
        </w:rPr>
        <w:t>attention</w:t>
      </w:r>
      <w:r w:rsidRPr="000D4DC4">
        <w:rPr>
          <w:sz w:val="14"/>
        </w:rPr>
        <w:t xml:space="preserve"> of states, </w:t>
      </w:r>
      <w:r w:rsidRPr="000D4DC4">
        <w:rPr>
          <w:rStyle w:val="StyleUnderline"/>
        </w:rPr>
        <w:t>it has</w:t>
      </w:r>
      <w:r w:rsidRPr="000D4DC4">
        <w:rPr>
          <w:sz w:val="14"/>
        </w:rPr>
        <w:t xml:space="preserve"> </w:t>
      </w:r>
      <w:r w:rsidRPr="000D4DC4">
        <w:rPr>
          <w:rStyle w:val="Emphasis"/>
        </w:rPr>
        <w:t>not</w:t>
      </w:r>
      <w:r w:rsidRPr="000D4DC4">
        <w:rPr>
          <w:sz w:val="14"/>
        </w:rPr>
        <w:t xml:space="preserve"> necessarily </w:t>
      </w:r>
      <w:r w:rsidRPr="000D4DC4">
        <w:rPr>
          <w:rStyle w:val="Emphasis"/>
        </w:rPr>
        <w:t xml:space="preserve">overtaken other policy frames </w:t>
      </w:r>
      <w:r w:rsidRPr="000D4DC4">
        <w:rPr>
          <w:sz w:val="14"/>
        </w:rPr>
        <w:t xml:space="preserve">such as human rights and ‘sovereignty as responsibility language’. </w:t>
      </w:r>
      <w:r w:rsidRPr="000D4DC4">
        <w:rPr>
          <w:rStyle w:val="StyleUnderline"/>
        </w:rPr>
        <w:t xml:space="preserve">Indeed, </w:t>
      </w:r>
      <w:r w:rsidRPr="000D4DC4">
        <w:rPr>
          <w:rStyle w:val="StyleUnderline"/>
          <w:highlight w:val="green"/>
        </w:rPr>
        <w:t>the key priority seems to be</w:t>
      </w:r>
      <w:r w:rsidRPr="000D4DC4">
        <w:rPr>
          <w:rStyle w:val="StyleUnderline"/>
        </w:rPr>
        <w:t xml:space="preserve"> not whether the </w:t>
      </w:r>
      <w:r w:rsidRPr="000D4DC4">
        <w:rPr>
          <w:rStyle w:val="StyleUnderline"/>
          <w:highlight w:val="green"/>
        </w:rPr>
        <w:t>international</w:t>
      </w:r>
      <w:r w:rsidRPr="000D4DC4">
        <w:rPr>
          <w:rStyle w:val="StyleUnderline"/>
        </w:rPr>
        <w:t xml:space="preserve"> community should be engaged with these issues, but the appropriate </w:t>
      </w:r>
      <w:r w:rsidRPr="000D4DC4">
        <w:rPr>
          <w:rStyle w:val="Emphasis"/>
        </w:rPr>
        <w:t xml:space="preserve">institutional design for </w:t>
      </w:r>
      <w:r w:rsidRPr="000D4DC4">
        <w:rPr>
          <w:rStyle w:val="Emphasis"/>
          <w:highlight w:val="green"/>
        </w:rPr>
        <w:t>initiatives to achieve</w:t>
      </w:r>
      <w:r w:rsidRPr="000D4DC4">
        <w:rPr>
          <w:rStyle w:val="Emphasis"/>
        </w:rPr>
        <w:t xml:space="preserve"> these </w:t>
      </w:r>
      <w:r w:rsidRPr="000D4DC4">
        <w:rPr>
          <w:rStyle w:val="Emphasis"/>
          <w:highlight w:val="green"/>
        </w:rPr>
        <w:t>health goals</w:t>
      </w:r>
      <w:r w:rsidRPr="000D4DC4">
        <w:rPr>
          <w:rStyle w:val="Emphasis"/>
        </w:rPr>
        <w:t>.</w:t>
      </w:r>
    </w:p>
    <w:p w14:paraId="2AC46994" w14:textId="77777777" w:rsidR="000D4DC4" w:rsidRPr="000D4DC4" w:rsidRDefault="000D4DC4" w:rsidP="000D4DC4">
      <w:pPr>
        <w:rPr>
          <w:rStyle w:val="Emphasis"/>
        </w:rPr>
      </w:pPr>
    </w:p>
    <w:p w14:paraId="4C1329AF" w14:textId="77777777" w:rsidR="000D4DC4" w:rsidRPr="000D4DC4" w:rsidRDefault="000D4DC4" w:rsidP="000D4DC4">
      <w:pPr>
        <w:pStyle w:val="Heading4"/>
        <w:rPr>
          <w:rFonts w:cs="Calibri"/>
        </w:rPr>
      </w:pPr>
      <w:r w:rsidRPr="000D4DC4">
        <w:rPr>
          <w:rFonts w:cs="Calibri"/>
        </w:rPr>
        <w:t xml:space="preserve">Even the most </w:t>
      </w:r>
      <w:r w:rsidRPr="000D4DC4">
        <w:rPr>
          <w:rFonts w:cs="Calibri"/>
          <w:u w:val="single"/>
        </w:rPr>
        <w:t>extreme forms</w:t>
      </w:r>
      <w:r w:rsidRPr="000D4DC4">
        <w:rPr>
          <w:rFonts w:cs="Calibri"/>
        </w:rPr>
        <w:t xml:space="preserve"> of securitization don’t result in military interventions </w:t>
      </w:r>
    </w:p>
    <w:p w14:paraId="1632ED07" w14:textId="77777777" w:rsidR="000D4DC4" w:rsidRPr="000D4DC4" w:rsidRDefault="000D4DC4" w:rsidP="000D4DC4">
      <w:r w:rsidRPr="000D4DC4">
        <w:t xml:space="preserve">Michael J. </w:t>
      </w:r>
      <w:r w:rsidRPr="000D4DC4">
        <w:rPr>
          <w:rStyle w:val="Style13ptBold"/>
        </w:rPr>
        <w:t>Selgelid 12</w:t>
      </w:r>
      <w:r w:rsidRPr="000D4DC4">
        <w:t>, Associate Professor and Director of the Centre for Human Bioethics at Monash University, Director of a World Health Organization Collaborating Centre for Bioethics at The Australian National University, “HIV/AIDS, Security and Ethics,” Chapter 3 of Ethics and Security Aspects of Infectious Disease Control: Interdisciplinary Perspectives, ed. Enemark and Selgelid, 2012</w:t>
      </w:r>
    </w:p>
    <w:p w14:paraId="3ABBDFD6" w14:textId="77777777" w:rsidR="000D4DC4" w:rsidRPr="000D4DC4" w:rsidRDefault="000D4DC4" w:rsidP="000D4DC4">
      <w:pPr>
        <w:rPr>
          <w:rStyle w:val="StyleUnderline"/>
        </w:rPr>
      </w:pPr>
      <w:r w:rsidRPr="000D4DC4">
        <w:rPr>
          <w:sz w:val="16"/>
        </w:rPr>
        <w:t xml:space="preserve">Perhaps </w:t>
      </w:r>
      <w:r w:rsidRPr="000D4DC4">
        <w:rPr>
          <w:rStyle w:val="StyleUnderline"/>
        </w:rPr>
        <w:t>the best reason to hesitate in characterizing HIV/AIDS as a security threat is that this could portray the disease as an extreme threat requiring an extreme response.</w:t>
      </w:r>
      <w:r w:rsidRPr="000D4DC4">
        <w:rPr>
          <w:sz w:val="16"/>
        </w:rPr>
        <w:t xml:space="preserve"> Such reasoning is behind the warning issued by Elbe and others that if HIV/AIDS is securitized this might jeopardize the rights of people living with HIV. </w:t>
      </w:r>
      <w:r w:rsidRPr="000D4DC4">
        <w:rPr>
          <w:rStyle w:val="StyleUnderline"/>
          <w:highlight w:val="green"/>
        </w:rPr>
        <w:t xml:space="preserve">Desperate times </w:t>
      </w:r>
      <w:r w:rsidRPr="000D4DC4">
        <w:rPr>
          <w:rStyle w:val="Emphasis"/>
          <w:highlight w:val="green"/>
        </w:rPr>
        <w:t>do not</w:t>
      </w:r>
      <w:r w:rsidRPr="000D4DC4">
        <w:rPr>
          <w:rStyle w:val="StyleUnderline"/>
        </w:rPr>
        <w:t xml:space="preserve">, however, </w:t>
      </w:r>
      <w:r w:rsidRPr="000D4DC4">
        <w:rPr>
          <w:rStyle w:val="Emphasis"/>
          <w:highlight w:val="green"/>
        </w:rPr>
        <w:t>always require</w:t>
      </w:r>
      <w:r w:rsidRPr="000D4DC4">
        <w:rPr>
          <w:rStyle w:val="Emphasis"/>
        </w:rPr>
        <w:t xml:space="preserve"> resort to </w:t>
      </w:r>
      <w:r w:rsidRPr="000D4DC4">
        <w:rPr>
          <w:rStyle w:val="Emphasis"/>
          <w:highlight w:val="green"/>
        </w:rPr>
        <w:t>desperate measures</w:t>
      </w:r>
      <w:r w:rsidRPr="000D4DC4">
        <w:rPr>
          <w:rStyle w:val="StyleUnderline"/>
        </w:rPr>
        <w:t xml:space="preserve">. Furthermore, </w:t>
      </w:r>
      <w:r w:rsidRPr="000D4DC4">
        <w:rPr>
          <w:rStyle w:val="StyleUnderline"/>
          <w:highlight w:val="green"/>
        </w:rPr>
        <w:t>those who have been</w:t>
      </w:r>
      <w:r w:rsidRPr="000D4DC4">
        <w:rPr>
          <w:rStyle w:val="StyleUnderline"/>
        </w:rPr>
        <w:t xml:space="preserve"> most </w:t>
      </w:r>
      <w:r w:rsidRPr="000D4DC4">
        <w:rPr>
          <w:rStyle w:val="StyleUnderline"/>
          <w:highlight w:val="green"/>
        </w:rPr>
        <w:t>visible in advocating recognition</w:t>
      </w:r>
      <w:r w:rsidRPr="000D4DC4">
        <w:rPr>
          <w:sz w:val="16"/>
        </w:rPr>
        <w:t xml:space="preserve"> of HIV/AIDS </w:t>
      </w:r>
      <w:r w:rsidRPr="000D4DC4">
        <w:rPr>
          <w:rStyle w:val="StyleUnderline"/>
          <w:highlight w:val="green"/>
        </w:rPr>
        <w:t>as a</w:t>
      </w:r>
      <w:r w:rsidRPr="000D4DC4">
        <w:rPr>
          <w:rStyle w:val="StyleUnderline"/>
        </w:rPr>
        <w:t xml:space="preserve"> security </w:t>
      </w:r>
      <w:r w:rsidRPr="000D4DC4">
        <w:rPr>
          <w:rStyle w:val="StyleUnderline"/>
          <w:highlight w:val="green"/>
        </w:rPr>
        <w:t>threat</w:t>
      </w:r>
      <w:r w:rsidRPr="000D4DC4">
        <w:rPr>
          <w:rStyle w:val="StyleUnderline"/>
        </w:rPr>
        <w:t xml:space="preserve"> have tended to </w:t>
      </w:r>
      <w:r w:rsidRPr="000D4DC4">
        <w:rPr>
          <w:rStyle w:val="StyleUnderline"/>
          <w:highlight w:val="green"/>
        </w:rPr>
        <w:t xml:space="preserve">offer </w:t>
      </w:r>
      <w:r w:rsidRPr="000D4DC4">
        <w:rPr>
          <w:rStyle w:val="Emphasis"/>
          <w:highlight w:val="green"/>
        </w:rPr>
        <w:t>health- and development-oriented recommendations</w:t>
      </w:r>
      <w:r w:rsidRPr="000D4DC4">
        <w:rPr>
          <w:rStyle w:val="StyleUnderline"/>
        </w:rPr>
        <w:t xml:space="preserve"> about how the threat should be dealt with. </w:t>
      </w:r>
      <w:r w:rsidRPr="000D4DC4">
        <w:rPr>
          <w:rStyle w:val="StyleUnderline"/>
          <w:highlight w:val="green"/>
        </w:rPr>
        <w:t>Examples include</w:t>
      </w:r>
      <w:r w:rsidRPr="000D4DC4">
        <w:rPr>
          <w:rStyle w:val="StyleUnderline"/>
        </w:rPr>
        <w:t xml:space="preserve">: increasing </w:t>
      </w:r>
      <w:r w:rsidRPr="000D4DC4">
        <w:rPr>
          <w:rStyle w:val="StyleUnderline"/>
          <w:highlight w:val="green"/>
        </w:rPr>
        <w:t xml:space="preserve">access to </w:t>
      </w:r>
      <w:r w:rsidRPr="000D4DC4">
        <w:rPr>
          <w:rStyle w:val="Emphasis"/>
          <w:highlight w:val="green"/>
        </w:rPr>
        <w:t>medication</w:t>
      </w:r>
      <w:r w:rsidRPr="000D4DC4">
        <w:rPr>
          <w:sz w:val="16"/>
        </w:rPr>
        <w:t xml:space="preserve">; preventing HIV transmission by promoting safe sex, (marital) fidelity or abstinence; vaccine development; poverty relief and capacity building; and education and awareness-raising. Virtually </w:t>
      </w:r>
      <w:r w:rsidRPr="000D4DC4">
        <w:rPr>
          <w:rStyle w:val="Emphasis"/>
          <w:highlight w:val="green"/>
        </w:rPr>
        <w:t>none</w:t>
      </w:r>
      <w:r w:rsidRPr="000D4DC4">
        <w:rPr>
          <w:rStyle w:val="StyleUnderline"/>
          <w:highlight w:val="green"/>
        </w:rPr>
        <w:t xml:space="preserve"> of the</w:t>
      </w:r>
      <w:r w:rsidRPr="000D4DC4">
        <w:rPr>
          <w:sz w:val="16"/>
        </w:rPr>
        <w:t xml:space="preserve"> recent high-profile </w:t>
      </w:r>
      <w:r w:rsidRPr="000D4DC4">
        <w:rPr>
          <w:rStyle w:val="StyleUnderline"/>
          <w:highlight w:val="green"/>
        </w:rPr>
        <w:t>advocacy for</w:t>
      </w:r>
      <w:r w:rsidRPr="000D4DC4">
        <w:rPr>
          <w:rStyle w:val="StyleUnderline"/>
        </w:rPr>
        <w:t xml:space="preserve"> the </w:t>
      </w:r>
      <w:r w:rsidRPr="000D4DC4">
        <w:rPr>
          <w:rStyle w:val="StyleUnderline"/>
          <w:highlight w:val="green"/>
        </w:rPr>
        <w:t>securitization</w:t>
      </w:r>
      <w:r w:rsidRPr="000D4DC4">
        <w:rPr>
          <w:rStyle w:val="StyleUnderline"/>
        </w:rPr>
        <w:t xml:space="preserve"> of HIV/AIDS </w:t>
      </w:r>
      <w:r w:rsidRPr="000D4DC4">
        <w:rPr>
          <w:rStyle w:val="StyleUnderline"/>
          <w:highlight w:val="green"/>
        </w:rPr>
        <w:t>has included</w:t>
      </w:r>
      <w:r w:rsidRPr="000D4DC4">
        <w:rPr>
          <w:rStyle w:val="StyleUnderline"/>
        </w:rPr>
        <w:t xml:space="preserve"> suggestions that responding to the threat requires</w:t>
      </w:r>
      <w:r w:rsidRPr="000D4DC4">
        <w:rPr>
          <w:sz w:val="16"/>
        </w:rPr>
        <w:t xml:space="preserve"> infringements of the rights of people living with HIV/AIDS, privacy violations</w:t>
      </w:r>
      <w:r w:rsidRPr="000D4DC4">
        <w:rPr>
          <w:rStyle w:val="StyleUnderline"/>
        </w:rPr>
        <w:t>, (</w:t>
      </w:r>
      <w:r w:rsidRPr="000D4DC4">
        <w:rPr>
          <w:rStyle w:val="Emphasis"/>
          <w:highlight w:val="green"/>
        </w:rPr>
        <w:t>military) imposition of isolation and quarantine</w:t>
      </w:r>
      <w:r w:rsidRPr="000D4DC4">
        <w:rPr>
          <w:sz w:val="16"/>
        </w:rPr>
        <w:t xml:space="preserve">, mandatory HIV testing, and so forth. </w:t>
      </w:r>
      <w:r w:rsidRPr="000D4DC4">
        <w:rPr>
          <w:rStyle w:val="StyleUnderline"/>
          <w:highlight w:val="green"/>
        </w:rPr>
        <w:t>The UN</w:t>
      </w:r>
      <w:r w:rsidRPr="000D4DC4">
        <w:rPr>
          <w:sz w:val="16"/>
        </w:rPr>
        <w:t xml:space="preserve"> (1998), for example, has (through the Security Council) </w:t>
      </w:r>
      <w:r w:rsidRPr="000D4DC4">
        <w:rPr>
          <w:rStyle w:val="StyleUnderline"/>
        </w:rPr>
        <w:t xml:space="preserve">officially </w:t>
      </w:r>
      <w:r w:rsidRPr="000D4DC4">
        <w:rPr>
          <w:rStyle w:val="StyleUnderline"/>
          <w:highlight w:val="green"/>
        </w:rPr>
        <w:t>declared HIV</w:t>
      </w:r>
      <w:r w:rsidRPr="000D4DC4">
        <w:rPr>
          <w:rStyle w:val="StyleUnderline"/>
        </w:rPr>
        <w:t xml:space="preserve">/AIDS to be </w:t>
      </w:r>
      <w:r w:rsidRPr="000D4DC4">
        <w:rPr>
          <w:rStyle w:val="StyleUnderline"/>
          <w:highlight w:val="green"/>
        </w:rPr>
        <w:t>a</w:t>
      </w:r>
      <w:r w:rsidRPr="000D4DC4">
        <w:rPr>
          <w:rStyle w:val="StyleUnderline"/>
        </w:rPr>
        <w:t xml:space="preserve"> security </w:t>
      </w:r>
      <w:r w:rsidRPr="000D4DC4">
        <w:rPr>
          <w:rStyle w:val="StyleUnderline"/>
          <w:highlight w:val="green"/>
        </w:rPr>
        <w:t>threat, and at the same time</w:t>
      </w:r>
      <w:r w:rsidRPr="000D4DC4">
        <w:rPr>
          <w:rStyle w:val="StyleUnderline"/>
        </w:rPr>
        <w:t xml:space="preserve"> has consistently </w:t>
      </w:r>
      <w:r w:rsidRPr="000D4DC4">
        <w:rPr>
          <w:rStyle w:val="StyleUnderline"/>
          <w:highlight w:val="green"/>
        </w:rPr>
        <w:t>advocated</w:t>
      </w:r>
      <w:r w:rsidRPr="000D4DC4">
        <w:rPr>
          <w:sz w:val="16"/>
        </w:rPr>
        <w:t xml:space="preserve"> (through its health and human development agencies, such as UNAIDS) </w:t>
      </w:r>
      <w:r w:rsidRPr="000D4DC4">
        <w:rPr>
          <w:rStyle w:val="StyleUnderline"/>
        </w:rPr>
        <w:t xml:space="preserve">that </w:t>
      </w:r>
      <w:r w:rsidRPr="000D4DC4">
        <w:rPr>
          <w:rStyle w:val="StyleUnderline"/>
          <w:highlight w:val="green"/>
        </w:rPr>
        <w:t xml:space="preserve">a </w:t>
      </w:r>
      <w:r w:rsidRPr="000D4DC4">
        <w:rPr>
          <w:rStyle w:val="Emphasis"/>
          <w:highlight w:val="green"/>
        </w:rPr>
        <w:t>human rights approach</w:t>
      </w:r>
      <w:r w:rsidRPr="000D4DC4">
        <w:rPr>
          <w:rStyle w:val="StyleUnderline"/>
        </w:rPr>
        <w:t xml:space="preserve"> must be central</w:t>
      </w:r>
      <w:r w:rsidRPr="000D4DC4">
        <w:rPr>
          <w:sz w:val="16"/>
        </w:rPr>
        <w:t xml:space="preserve"> to HIV/AIDS prevention and control. </w:t>
      </w:r>
      <w:r w:rsidRPr="000D4DC4">
        <w:rPr>
          <w:rStyle w:val="StyleUnderline"/>
        </w:rPr>
        <w:t xml:space="preserve">The UN is thus </w:t>
      </w:r>
      <w:r w:rsidRPr="000D4DC4">
        <w:rPr>
          <w:rStyle w:val="StyleUnderline"/>
          <w:highlight w:val="green"/>
        </w:rPr>
        <w:t>an important counterexample to the notion that</w:t>
      </w:r>
      <w:r w:rsidRPr="000D4DC4">
        <w:rPr>
          <w:rStyle w:val="StyleUnderline"/>
        </w:rPr>
        <w:t xml:space="preserve"> </w:t>
      </w:r>
      <w:r w:rsidRPr="000D4DC4">
        <w:rPr>
          <w:rStyle w:val="StyleUnderline"/>
          <w:highlight w:val="green"/>
        </w:rPr>
        <w:t>framing an issue in security terms involves</w:t>
      </w:r>
      <w:r w:rsidRPr="000D4DC4">
        <w:rPr>
          <w:rStyle w:val="StyleUnderline"/>
        </w:rPr>
        <w:t xml:space="preserve"> endorsement of </w:t>
      </w:r>
      <w:r w:rsidRPr="000D4DC4">
        <w:rPr>
          <w:rStyle w:val="StyleUnderline"/>
          <w:highlight w:val="green"/>
        </w:rPr>
        <w:t>extreme response</w:t>
      </w:r>
      <w:r w:rsidRPr="000D4DC4">
        <w:rPr>
          <w:rStyle w:val="StyleUnderline"/>
        </w:rPr>
        <w:t xml:space="preserve"> measures</w:t>
      </w:r>
      <w:r w:rsidRPr="000D4DC4">
        <w:rPr>
          <w:sz w:val="16"/>
        </w:rPr>
        <w:t xml:space="preserve">. It is widely acknowledged within public health circles that a human rights approach to HIV/AIDS is necessary because more restrictive/intrusive responses would likely be ineffective or counterproductive—for example, by driving the epidemic underground and thus exacerbating the threat. From an ethical perspective, furthermore, it is widely believed that the least restrictive means should be employed in the pursuit of public health goals. </w:t>
      </w:r>
      <w:r w:rsidRPr="000D4DC4">
        <w:rPr>
          <w:rStyle w:val="StyleUnderline"/>
        </w:rPr>
        <w:t xml:space="preserve">An extreme threat would not justify extreme response measures if the threat could be reduced without resort to such measures. </w:t>
      </w:r>
      <w:r w:rsidRPr="000D4DC4">
        <w:rPr>
          <w:rStyle w:val="StyleUnderline"/>
          <w:highlight w:val="green"/>
        </w:rPr>
        <w:t>The claim</w:t>
      </w:r>
      <w:r w:rsidRPr="000D4DC4">
        <w:rPr>
          <w:rStyle w:val="StyleUnderline"/>
        </w:rPr>
        <w:t xml:space="preserve"> of those who warn against characterizing HIV/AIDS as a security threat is </w:t>
      </w:r>
      <w:r w:rsidRPr="000D4DC4">
        <w:rPr>
          <w:rStyle w:val="StyleUnderline"/>
          <w:highlight w:val="green"/>
        </w:rPr>
        <w:t>that</w:t>
      </w:r>
      <w:r w:rsidRPr="000D4DC4">
        <w:rPr>
          <w:rStyle w:val="StyleUnderline"/>
        </w:rPr>
        <w:t xml:space="preserve"> such </w:t>
      </w:r>
      <w:r w:rsidRPr="000D4DC4">
        <w:rPr>
          <w:rStyle w:val="StyleUnderline"/>
          <w:highlight w:val="green"/>
        </w:rPr>
        <w:t>characterization may eventually lead to extreme</w:t>
      </w:r>
      <w:r w:rsidRPr="000D4DC4">
        <w:rPr>
          <w:rStyle w:val="StyleUnderline"/>
        </w:rPr>
        <w:t xml:space="preserve"> response </w:t>
      </w:r>
      <w:r w:rsidRPr="000D4DC4">
        <w:rPr>
          <w:rStyle w:val="StyleUnderline"/>
          <w:highlight w:val="green"/>
        </w:rPr>
        <w:t>measures even if that was not the intention</w:t>
      </w:r>
      <w:r w:rsidRPr="000D4DC4">
        <w:rPr>
          <w:sz w:val="16"/>
        </w:rPr>
        <w:t xml:space="preserve"> of the initial securitizing actors (such as the UN) whose aim was to highlight an extreme threat justifying extra spending (which does not count as an extreme response measure for the purpose of this discussion). Our conclusion, however, is that </w:t>
      </w:r>
      <w:r w:rsidRPr="000D4DC4">
        <w:rPr>
          <w:rStyle w:val="StyleUnderline"/>
        </w:rPr>
        <w:t xml:space="preserve">such a claim </w:t>
      </w:r>
      <w:r w:rsidRPr="000D4DC4">
        <w:rPr>
          <w:rStyle w:val="StyleUnderline"/>
          <w:highlight w:val="green"/>
        </w:rPr>
        <w:t xml:space="preserve">is </w:t>
      </w:r>
      <w:r w:rsidRPr="000D4DC4">
        <w:rPr>
          <w:rStyle w:val="Emphasis"/>
          <w:highlight w:val="green"/>
        </w:rPr>
        <w:t>at best questionable</w:t>
      </w:r>
      <w:r w:rsidRPr="000D4DC4">
        <w:rPr>
          <w:rStyle w:val="StyleUnderline"/>
        </w:rPr>
        <w:t xml:space="preserve"> and in need of (additional) empirical justification.</w:t>
      </w:r>
    </w:p>
    <w:p w14:paraId="5486FAB8" w14:textId="77777777" w:rsidR="000D4DC4" w:rsidRPr="000D4DC4" w:rsidRDefault="000D4DC4" w:rsidP="000D4DC4">
      <w:pPr>
        <w:pStyle w:val="Heading4"/>
        <w:rPr>
          <w:rFonts w:cs="Calibri"/>
        </w:rPr>
      </w:pPr>
      <w:r w:rsidRPr="000D4DC4">
        <w:rPr>
          <w:rFonts w:cs="Calibri"/>
        </w:rPr>
        <w:t xml:space="preserve">Extinction is the most important moral priority. </w:t>
      </w:r>
      <w:r w:rsidRPr="000D4DC4">
        <w:rPr>
          <w:rFonts w:cs="Calibri"/>
          <w:u w:val="single"/>
        </w:rPr>
        <w:t>Utilitarianism</w:t>
      </w:r>
      <w:r w:rsidRPr="000D4DC4">
        <w:rPr>
          <w:rFonts w:cs="Calibri"/>
        </w:rPr>
        <w:t xml:space="preserve"> should be used in the context of </w:t>
      </w:r>
      <w:r w:rsidRPr="000D4DC4">
        <w:rPr>
          <w:rFonts w:cs="Calibri"/>
          <w:u w:val="single"/>
        </w:rPr>
        <w:t>existential pandemics</w:t>
      </w:r>
      <w:r w:rsidRPr="000D4DC4">
        <w:rPr>
          <w:rFonts w:cs="Calibri"/>
        </w:rPr>
        <w:t xml:space="preserve">---this framework avoids abuses while ensuring just outcomes at the tail end of disease risks. </w:t>
      </w:r>
    </w:p>
    <w:p w14:paraId="594D46D9" w14:textId="77777777" w:rsidR="000D4DC4" w:rsidRPr="000D4DC4" w:rsidRDefault="000D4DC4" w:rsidP="000D4DC4">
      <w:r w:rsidRPr="000D4DC4">
        <w:t xml:space="preserve">K. </w:t>
      </w:r>
      <w:r w:rsidRPr="000D4DC4">
        <w:rPr>
          <w:rStyle w:val="Style13ptBold"/>
        </w:rPr>
        <w:t>Kirkwood 9</w:t>
      </w:r>
      <w:r w:rsidRPr="000D4DC4">
        <w:t>. School of Health Studies, Faculty of Health Sciences, University of Western Ontario. 06/01/2009. “In the Name of the Greater Good?” Emerging Health Threats Journal, vol. 2, no. 0. CrossRef, doi:10.3402/ehtj.v2i0.7092.</w:t>
      </w:r>
    </w:p>
    <w:p w14:paraId="04A3E327" w14:textId="77777777" w:rsidR="000D4DC4" w:rsidRPr="000D4DC4" w:rsidRDefault="000D4DC4" w:rsidP="000D4DC4">
      <w:pPr>
        <w:rPr>
          <w:sz w:val="16"/>
        </w:rPr>
      </w:pPr>
      <w:r w:rsidRPr="000D4DC4">
        <w:rPr>
          <w:rStyle w:val="StyleUnderline"/>
        </w:rPr>
        <w:t xml:space="preserve">Public health authorities </w:t>
      </w:r>
      <w:r w:rsidRPr="000D4DC4">
        <w:rPr>
          <w:rStyle w:val="StyleUnderline"/>
          <w:highlight w:val="green"/>
        </w:rPr>
        <w:t>in</w:t>
      </w:r>
      <w:r w:rsidRPr="000D4DC4">
        <w:rPr>
          <w:rStyle w:val="StyleUnderline"/>
        </w:rPr>
        <w:t xml:space="preserve"> many economically advantaged nations are bracing themselves to face </w:t>
      </w:r>
      <w:r w:rsidRPr="000D4DC4">
        <w:rPr>
          <w:rStyle w:val="Emphasis"/>
        </w:rPr>
        <w:t xml:space="preserve">future </w:t>
      </w:r>
      <w:r w:rsidRPr="000D4DC4">
        <w:rPr>
          <w:rStyle w:val="Emphasis"/>
          <w:highlight w:val="green"/>
        </w:rPr>
        <w:t>pandemics</w:t>
      </w:r>
      <w:r w:rsidRPr="000D4DC4">
        <w:rPr>
          <w:sz w:val="16"/>
          <w:highlight w:val="green"/>
        </w:rPr>
        <w:t xml:space="preserve"> </w:t>
      </w:r>
      <w:r w:rsidRPr="000D4DC4">
        <w:rPr>
          <w:rStyle w:val="StyleUnderline"/>
          <w:highlight w:val="green"/>
        </w:rPr>
        <w:t xml:space="preserve">that will harm </w:t>
      </w:r>
      <w:r w:rsidRPr="000D4DC4">
        <w:rPr>
          <w:rStyle w:val="Emphasis"/>
          <w:highlight w:val="green"/>
        </w:rPr>
        <w:t>large numbers</w:t>
      </w:r>
      <w:r w:rsidRPr="000D4DC4">
        <w:rPr>
          <w:rStyle w:val="Emphasis"/>
        </w:rPr>
        <w:t xml:space="preserve"> of citizens</w:t>
      </w:r>
      <w:r w:rsidRPr="000D4DC4">
        <w:rPr>
          <w:sz w:val="16"/>
        </w:rPr>
        <w:t xml:space="preserve">. Modern medical horrors such as Monkeypox or the much-feared future mutations of Avian Influenza (H5N1) are mentioned in the same breath as virulent strains of influenza, as a danger to our ‘way of living.’ Far beyond sickness and large numbers of death, an outbreak of one of these pandemics poses a real threat to long-term health, as well as to the social and economic well being of significant percentages of our surviving population.1 </w:t>
      </w:r>
      <w:r w:rsidRPr="000D4DC4">
        <w:rPr>
          <w:rStyle w:val="StyleUnderline"/>
        </w:rPr>
        <w:t xml:space="preserve">While confronting issues brought forth by a pandemic, the fundamental nature of </w:t>
      </w:r>
      <w:r w:rsidRPr="000D4DC4">
        <w:rPr>
          <w:rStyle w:val="StyleUnderline"/>
          <w:highlight w:val="green"/>
        </w:rPr>
        <w:t>‘public health’</w:t>
      </w:r>
      <w:r w:rsidRPr="000D4DC4">
        <w:rPr>
          <w:rStyle w:val="StyleUnderline"/>
        </w:rPr>
        <w:t xml:space="preserve"> and its focus on the welfare of a population </w:t>
      </w:r>
      <w:r w:rsidRPr="000D4DC4">
        <w:rPr>
          <w:rStyle w:val="StyleUnderline"/>
          <w:highlight w:val="green"/>
        </w:rPr>
        <w:t>demands</w:t>
      </w:r>
      <w:r w:rsidRPr="000D4DC4">
        <w:rPr>
          <w:rStyle w:val="StyleUnderline"/>
        </w:rPr>
        <w:t xml:space="preserve"> special </w:t>
      </w:r>
      <w:r w:rsidRPr="000D4DC4">
        <w:rPr>
          <w:rStyle w:val="StyleUnderline"/>
          <w:highlight w:val="green"/>
        </w:rPr>
        <w:t xml:space="preserve">attention to </w:t>
      </w:r>
      <w:r w:rsidRPr="000D4DC4">
        <w:rPr>
          <w:rStyle w:val="Emphasis"/>
          <w:highlight w:val="green"/>
        </w:rPr>
        <w:t>util</w:t>
      </w:r>
      <w:r w:rsidRPr="000D4DC4">
        <w:rPr>
          <w:sz w:val="16"/>
          <w:szCs w:val="16"/>
        </w:rPr>
        <w:t xml:space="preserve">itarian </w:t>
      </w:r>
      <w:r w:rsidRPr="000D4DC4">
        <w:rPr>
          <w:rStyle w:val="Emphasis"/>
        </w:rPr>
        <w:t>considerations</w:t>
      </w:r>
      <w:r w:rsidRPr="000D4DC4">
        <w:rPr>
          <w:sz w:val="16"/>
        </w:rPr>
        <w:t xml:space="preserve"> </w:t>
      </w:r>
      <w:r w:rsidRPr="000D4DC4">
        <w:rPr>
          <w:rStyle w:val="StyleUnderline"/>
        </w:rPr>
        <w:t xml:space="preserve">of promotion of the </w:t>
      </w:r>
      <w:r w:rsidRPr="000D4DC4">
        <w:rPr>
          <w:rStyle w:val="Emphasis"/>
        </w:rPr>
        <w:t>greatest good</w:t>
      </w:r>
      <w:r w:rsidRPr="000D4DC4">
        <w:rPr>
          <w:rStyle w:val="StyleUnderline"/>
        </w:rPr>
        <w:t>—in this case, health—</w:t>
      </w:r>
      <w:r w:rsidRPr="000D4DC4">
        <w:rPr>
          <w:rStyle w:val="StyleUnderline"/>
          <w:highlight w:val="green"/>
        </w:rPr>
        <w:t>as well as</w:t>
      </w:r>
      <w:r w:rsidRPr="000D4DC4">
        <w:rPr>
          <w:rStyle w:val="StyleUnderline"/>
        </w:rPr>
        <w:t xml:space="preserve"> the </w:t>
      </w:r>
      <w:r w:rsidRPr="000D4DC4">
        <w:rPr>
          <w:rStyle w:val="StyleUnderline"/>
          <w:highlight w:val="green"/>
        </w:rPr>
        <w:t>limitation of</w:t>
      </w:r>
      <w:r w:rsidRPr="000D4DC4">
        <w:rPr>
          <w:rStyle w:val="StyleUnderline"/>
        </w:rPr>
        <w:t xml:space="preserve"> </w:t>
      </w:r>
      <w:r w:rsidRPr="000D4DC4">
        <w:rPr>
          <w:rStyle w:val="Emphasis"/>
        </w:rPr>
        <w:t xml:space="preserve">illness and death in the </w:t>
      </w:r>
      <w:r w:rsidRPr="000D4DC4">
        <w:rPr>
          <w:rStyle w:val="Emphasis"/>
          <w:highlight w:val="green"/>
        </w:rPr>
        <w:t>‘worst-case’ scenarios</w:t>
      </w:r>
      <w:r w:rsidRPr="000D4DC4">
        <w:rPr>
          <w:rStyle w:val="Emphasis"/>
        </w:rPr>
        <w:t xml:space="preserve"> posed by the most lethal of pandemics</w:t>
      </w:r>
      <w:r w:rsidRPr="000D4DC4">
        <w:rPr>
          <w:sz w:val="16"/>
        </w:rPr>
        <w:t xml:space="preserve">. Of particular interest to this paper are questions related to the obligation of health-care workers (HCWs) to report to work in the face of heightened immunological threat and whether those same workers should have greater access to immunizations and treatments than should non-HCWs. Utilitarianism within public health ethics </w:t>
      </w:r>
      <w:r w:rsidRPr="000D4DC4">
        <w:rPr>
          <w:rStyle w:val="StyleUnderline"/>
        </w:rPr>
        <w:t xml:space="preserve">The fundamental feature of the ethical theory of utilitarianism states that moral behavior is that which </w:t>
      </w:r>
      <w:r w:rsidRPr="000D4DC4">
        <w:rPr>
          <w:rStyle w:val="Emphasis"/>
        </w:rPr>
        <w:t>promotes good and minimizes harm</w:t>
      </w:r>
      <w:r w:rsidRPr="000D4DC4">
        <w:rPr>
          <w:sz w:val="16"/>
        </w:rPr>
        <w:t xml:space="preserve">.2 </w:t>
      </w:r>
      <w:r w:rsidRPr="000D4DC4">
        <w:rPr>
          <w:rStyle w:val="StyleUnderline"/>
        </w:rPr>
        <w:t xml:space="preserve">In writings based on public health, </w:t>
      </w:r>
      <w:r w:rsidRPr="000D4DC4">
        <w:rPr>
          <w:rStyle w:val="Emphasis"/>
          <w:highlight w:val="green"/>
        </w:rPr>
        <w:t>utilitarianism</w:t>
      </w:r>
      <w:r w:rsidRPr="000D4DC4">
        <w:rPr>
          <w:rStyle w:val="StyleUnderline"/>
        </w:rPr>
        <w:t xml:space="preserve"> is widely recognized as a fragment in the ethical ‘scheme’ of public health</w:t>
      </w:r>
      <w:r w:rsidRPr="000D4DC4">
        <w:rPr>
          <w:sz w:val="16"/>
        </w:rPr>
        <w:t xml:space="preserve">,3 </w:t>
      </w:r>
      <w:r w:rsidRPr="000D4DC4">
        <w:rPr>
          <w:rStyle w:val="StyleUnderline"/>
        </w:rPr>
        <w:t>but it is not afforded a stronger role for two primary reasons</w:t>
      </w:r>
      <w:r w:rsidRPr="000D4DC4">
        <w:rPr>
          <w:sz w:val="16"/>
        </w:rPr>
        <w:t xml:space="preserve">: </w:t>
      </w:r>
      <w:r w:rsidRPr="000D4DC4">
        <w:rPr>
          <w:rStyle w:val="StyleUnderline"/>
        </w:rPr>
        <w:t>first</w:t>
      </w:r>
      <w:r w:rsidRPr="000D4DC4">
        <w:rPr>
          <w:sz w:val="16"/>
        </w:rPr>
        <w:t xml:space="preserve">, </w:t>
      </w:r>
      <w:r w:rsidRPr="000D4DC4">
        <w:rPr>
          <w:rStyle w:val="StyleUnderline"/>
        </w:rPr>
        <w:t xml:space="preserve">considering its </w:t>
      </w:r>
      <w:r w:rsidRPr="000D4DC4">
        <w:rPr>
          <w:rStyle w:val="Emphasis"/>
        </w:rPr>
        <w:t>extreme position</w:t>
      </w:r>
      <w:r w:rsidRPr="000D4DC4">
        <w:rPr>
          <w:sz w:val="16"/>
        </w:rPr>
        <w:t xml:space="preserve">, </w:t>
      </w:r>
      <w:r w:rsidRPr="000D4DC4">
        <w:rPr>
          <w:rStyle w:val="StyleUnderline"/>
        </w:rPr>
        <w:t xml:space="preserve">utilitarianism is </w:t>
      </w:r>
      <w:r w:rsidRPr="000D4DC4">
        <w:rPr>
          <w:rStyle w:val="Emphasis"/>
        </w:rPr>
        <w:t>morally problematic</w:t>
      </w:r>
      <w:r w:rsidRPr="000D4DC4">
        <w:rPr>
          <w:sz w:val="16"/>
        </w:rPr>
        <w:t xml:space="preserve">,4 </w:t>
      </w:r>
      <w:r w:rsidRPr="000D4DC4">
        <w:rPr>
          <w:rStyle w:val="StyleUnderline"/>
        </w:rPr>
        <w:t xml:space="preserve">as it could </w:t>
      </w:r>
      <w:r w:rsidRPr="000D4DC4">
        <w:rPr>
          <w:rStyle w:val="Emphasis"/>
        </w:rPr>
        <w:t>literally permit anything</w:t>
      </w:r>
      <w:r w:rsidRPr="000D4DC4">
        <w:rPr>
          <w:sz w:val="16"/>
        </w:rPr>
        <w:t xml:space="preserve"> </w:t>
      </w:r>
      <w:r w:rsidRPr="000D4DC4">
        <w:rPr>
          <w:rStyle w:val="StyleUnderline"/>
        </w:rPr>
        <w:t xml:space="preserve">in the name of the ‘greatest good to the greatest number,’ and second it is virtually </w:t>
      </w:r>
      <w:r w:rsidRPr="000D4DC4">
        <w:rPr>
          <w:rStyle w:val="Emphasis"/>
        </w:rPr>
        <w:t>impossible to live a moral life</w:t>
      </w:r>
      <w:r w:rsidRPr="000D4DC4">
        <w:rPr>
          <w:rStyle w:val="StyleUnderline"/>
        </w:rPr>
        <w:t xml:space="preserve"> under the most extreme forms of utilitarianism</w:t>
      </w:r>
      <w:r w:rsidRPr="000D4DC4">
        <w:rPr>
          <w:sz w:val="16"/>
        </w:rPr>
        <w:t xml:space="preserve">, </w:t>
      </w:r>
      <w:r w:rsidRPr="000D4DC4">
        <w:rPr>
          <w:rStyle w:val="StyleUnderline"/>
        </w:rPr>
        <w:t xml:space="preserve">because the obligations are too </w:t>
      </w:r>
      <w:r w:rsidRPr="000D4DC4">
        <w:rPr>
          <w:rStyle w:val="Emphasis"/>
        </w:rPr>
        <w:t>difficult to discern</w:t>
      </w:r>
      <w:r w:rsidRPr="000D4DC4">
        <w:rPr>
          <w:sz w:val="16"/>
        </w:rPr>
        <w:t xml:space="preserve"> (the ‘what’ of promoting the good) </w:t>
      </w:r>
      <w:r w:rsidRPr="000D4DC4">
        <w:rPr>
          <w:rStyle w:val="StyleUnderline"/>
        </w:rPr>
        <w:t xml:space="preserve">and impossible to </w:t>
      </w:r>
      <w:r w:rsidRPr="000D4DC4">
        <w:rPr>
          <w:rStyle w:val="Emphasis"/>
        </w:rPr>
        <w:t>execute</w:t>
      </w:r>
      <w:r w:rsidRPr="000D4DC4">
        <w:rPr>
          <w:sz w:val="16"/>
        </w:rPr>
        <w:t xml:space="preserve"> (the ‘how’).5 </w:t>
      </w:r>
      <w:r w:rsidRPr="000D4DC4">
        <w:rPr>
          <w:rStyle w:val="StyleUnderline"/>
        </w:rPr>
        <w:t xml:space="preserve">Utilitarianism, </w:t>
      </w:r>
      <w:r w:rsidRPr="000D4DC4">
        <w:rPr>
          <w:rStyle w:val="StyleUnderline"/>
          <w:highlight w:val="green"/>
        </w:rPr>
        <w:t xml:space="preserve">in a </w:t>
      </w:r>
      <w:r w:rsidRPr="000D4DC4">
        <w:rPr>
          <w:rStyle w:val="Emphasis"/>
          <w:highlight w:val="green"/>
        </w:rPr>
        <w:t>moderate form</w:t>
      </w:r>
      <w:r w:rsidRPr="000D4DC4">
        <w:rPr>
          <w:rStyle w:val="StyleUnderline"/>
        </w:rPr>
        <w:t xml:space="preserve">, used in public health ethics, </w:t>
      </w:r>
      <w:r w:rsidRPr="000D4DC4">
        <w:rPr>
          <w:rStyle w:val="StyleUnderline"/>
          <w:highlight w:val="green"/>
        </w:rPr>
        <w:t>means</w:t>
      </w:r>
      <w:r w:rsidRPr="000D4DC4">
        <w:rPr>
          <w:rStyle w:val="StyleUnderline"/>
        </w:rPr>
        <w:t xml:space="preserve"> that </w:t>
      </w:r>
      <w:r w:rsidRPr="000D4DC4">
        <w:rPr>
          <w:rStyle w:val="StyleUnderline"/>
          <w:highlight w:val="green"/>
        </w:rPr>
        <w:t>our actions</w:t>
      </w:r>
      <w:r w:rsidRPr="000D4DC4">
        <w:rPr>
          <w:rStyle w:val="StyleUnderline"/>
        </w:rPr>
        <w:t xml:space="preserve"> and policies </w:t>
      </w:r>
      <w:r w:rsidRPr="000D4DC4">
        <w:rPr>
          <w:rStyle w:val="StyleUnderline"/>
          <w:highlight w:val="green"/>
        </w:rPr>
        <w:t>should</w:t>
      </w:r>
      <w:r w:rsidRPr="000D4DC4">
        <w:rPr>
          <w:rStyle w:val="StyleUnderline"/>
        </w:rPr>
        <w:t xml:space="preserve"> be focused on </w:t>
      </w:r>
      <w:r w:rsidRPr="000D4DC4">
        <w:rPr>
          <w:rStyle w:val="Emphasis"/>
          <w:highlight w:val="green"/>
        </w:rPr>
        <w:t>increas</w:t>
      </w:r>
      <w:r w:rsidRPr="000D4DC4">
        <w:rPr>
          <w:sz w:val="16"/>
          <w:szCs w:val="16"/>
        </w:rPr>
        <w:t>ing</w:t>
      </w:r>
      <w:r w:rsidRPr="000D4DC4">
        <w:rPr>
          <w:rStyle w:val="Emphasis"/>
        </w:rPr>
        <w:t xml:space="preserve"> the total </w:t>
      </w:r>
      <w:r w:rsidRPr="000D4DC4">
        <w:rPr>
          <w:rStyle w:val="Emphasis"/>
          <w:highlight w:val="green"/>
        </w:rPr>
        <w:t>‘net’ goodness</w:t>
      </w:r>
      <w:r w:rsidRPr="000D4DC4">
        <w:rPr>
          <w:sz w:val="16"/>
        </w:rPr>
        <w:t xml:space="preserve"> </w:t>
      </w:r>
      <w:r w:rsidRPr="000D4DC4">
        <w:rPr>
          <w:rStyle w:val="StyleUnderline"/>
        </w:rPr>
        <w:t>rather than an average ‘net’ good for each person</w:t>
      </w:r>
      <w:r w:rsidRPr="000D4DC4">
        <w:rPr>
          <w:sz w:val="16"/>
        </w:rPr>
        <w:t xml:space="preserve">. </w:t>
      </w:r>
      <w:r w:rsidRPr="000D4DC4">
        <w:rPr>
          <w:rStyle w:val="StyleUnderline"/>
        </w:rPr>
        <w:t xml:space="preserve">The institutions of individual rights and the recognition of patient autonomy are </w:t>
      </w:r>
      <w:r w:rsidRPr="000D4DC4">
        <w:rPr>
          <w:rStyle w:val="Emphasis"/>
        </w:rPr>
        <w:t>not contradictory</w:t>
      </w:r>
      <w:r w:rsidRPr="000D4DC4">
        <w:rPr>
          <w:rStyle w:val="StyleUnderline"/>
        </w:rPr>
        <w:t xml:space="preserve"> to this, but are believed to </w:t>
      </w:r>
      <w:r w:rsidRPr="000D4DC4">
        <w:rPr>
          <w:rStyle w:val="Emphasis"/>
        </w:rPr>
        <w:t>serve the overall good</w:t>
      </w:r>
      <w:r w:rsidRPr="000D4DC4">
        <w:rPr>
          <w:sz w:val="16"/>
        </w:rPr>
        <w:t xml:space="preserve">, as individual benefit increases the total good, and serves as a preventative measure of unjustified majoritarian actions against smaller groups. This model of utilitarianism is evident in many aspects of public healthFnot only through health-promotion projects that encourage the otherwise illness-free individuals to take up a more healthful diet and exercise regimen but also through harm-reduction programs, in which people with negative health behaviors such as abuse of drugs or dietary fats are aided to eliminate, or at least minimize the harm they cause to those around them. </w:t>
      </w:r>
      <w:r w:rsidRPr="000D4DC4">
        <w:rPr>
          <w:rStyle w:val="StyleUnderline"/>
        </w:rPr>
        <w:t xml:space="preserve">In everyday practice, the force of this utilitarian aspect has a </w:t>
      </w:r>
      <w:r w:rsidRPr="000D4DC4">
        <w:rPr>
          <w:rStyle w:val="Emphasis"/>
        </w:rPr>
        <w:t>supportive role</w:t>
      </w:r>
      <w:r w:rsidRPr="000D4DC4">
        <w:rPr>
          <w:sz w:val="16"/>
        </w:rPr>
        <w:t xml:space="preserve"> </w:t>
      </w:r>
      <w:r w:rsidRPr="000D4DC4">
        <w:rPr>
          <w:rStyle w:val="StyleUnderline"/>
        </w:rPr>
        <w:t xml:space="preserve">along with other ethical elements of public health practice, and presents a </w:t>
      </w:r>
      <w:r w:rsidRPr="000D4DC4">
        <w:rPr>
          <w:rStyle w:val="Emphasis"/>
        </w:rPr>
        <w:t>balanced moral justification</w:t>
      </w:r>
      <w:r w:rsidRPr="000D4DC4">
        <w:rPr>
          <w:sz w:val="16"/>
        </w:rPr>
        <w:t xml:space="preserve"> for all actions undertaken in accordance with this practice.6 </w:t>
      </w:r>
      <w:r w:rsidRPr="000D4DC4">
        <w:rPr>
          <w:rStyle w:val="StyleUnderline"/>
        </w:rPr>
        <w:t>However</w:t>
      </w:r>
      <w:r w:rsidRPr="000D4DC4">
        <w:rPr>
          <w:sz w:val="16"/>
        </w:rPr>
        <w:t xml:space="preserve">, I contend that </w:t>
      </w:r>
      <w:r w:rsidRPr="000D4DC4">
        <w:rPr>
          <w:rStyle w:val="StyleUnderline"/>
        </w:rPr>
        <w:t xml:space="preserve">there must be an </w:t>
      </w:r>
      <w:r w:rsidRPr="000D4DC4">
        <w:rPr>
          <w:rStyle w:val="Emphasis"/>
        </w:rPr>
        <w:t>‘escalator clause’</w:t>
      </w:r>
      <w:r w:rsidRPr="000D4DC4">
        <w:rPr>
          <w:sz w:val="16"/>
        </w:rPr>
        <w:t xml:space="preserve"> </w:t>
      </w:r>
      <w:r w:rsidRPr="000D4DC4">
        <w:rPr>
          <w:rStyle w:val="StyleUnderline"/>
        </w:rPr>
        <w:t xml:space="preserve">in the utilitarian aspect that suggests that </w:t>
      </w:r>
      <w:r w:rsidRPr="000D4DC4">
        <w:rPr>
          <w:rStyle w:val="StyleUnderline"/>
          <w:highlight w:val="green"/>
        </w:rPr>
        <w:t>in the event of a</w:t>
      </w:r>
      <w:r w:rsidRPr="000D4DC4">
        <w:rPr>
          <w:rStyle w:val="StyleUnderline"/>
        </w:rPr>
        <w:t xml:space="preserve">n </w:t>
      </w:r>
      <w:r w:rsidRPr="000D4DC4">
        <w:rPr>
          <w:rStyle w:val="Emphasis"/>
        </w:rPr>
        <w:t xml:space="preserve">extensive </w:t>
      </w:r>
      <w:r w:rsidRPr="000D4DC4">
        <w:rPr>
          <w:rStyle w:val="Emphasis"/>
          <w:highlight w:val="green"/>
        </w:rPr>
        <w:t>threat to the existence of a population</w:t>
      </w:r>
      <w:r w:rsidRPr="000D4DC4">
        <w:rPr>
          <w:sz w:val="16"/>
        </w:rPr>
        <w:t xml:space="preserve">, </w:t>
      </w:r>
      <w:r w:rsidRPr="000D4DC4">
        <w:rPr>
          <w:rStyle w:val="StyleUnderline"/>
        </w:rPr>
        <w:t xml:space="preserve">the force of this utilitarian aspect becomes the </w:t>
      </w:r>
      <w:r w:rsidRPr="000D4DC4">
        <w:rPr>
          <w:rStyle w:val="Emphasis"/>
        </w:rPr>
        <w:t>primary consideration</w:t>
      </w:r>
      <w:r w:rsidRPr="000D4DC4">
        <w:rPr>
          <w:rStyle w:val="StyleUnderline"/>
        </w:rPr>
        <w:t xml:space="preserve"> in proportion to the threat</w:t>
      </w:r>
      <w:r w:rsidRPr="000D4DC4">
        <w:rPr>
          <w:sz w:val="16"/>
        </w:rPr>
        <w:t xml:space="preserve">. </w:t>
      </w:r>
      <w:r w:rsidRPr="000D4DC4">
        <w:rPr>
          <w:rStyle w:val="StyleUnderline"/>
        </w:rPr>
        <w:t xml:space="preserve">Therefore, the greater the threat, </w:t>
      </w:r>
      <w:r w:rsidRPr="000D4DC4">
        <w:rPr>
          <w:rStyle w:val="StyleUnderline"/>
          <w:highlight w:val="green"/>
        </w:rPr>
        <w:t xml:space="preserve">the </w:t>
      </w:r>
      <w:r w:rsidRPr="000D4DC4">
        <w:rPr>
          <w:rStyle w:val="Emphasis"/>
          <w:highlight w:val="green"/>
        </w:rPr>
        <w:t>greater the</w:t>
      </w:r>
      <w:r w:rsidRPr="000D4DC4">
        <w:rPr>
          <w:rStyle w:val="Emphasis"/>
        </w:rPr>
        <w:t xml:space="preserve"> moral </w:t>
      </w:r>
      <w:r w:rsidRPr="000D4DC4">
        <w:rPr>
          <w:rStyle w:val="Emphasis"/>
          <w:highlight w:val="green"/>
        </w:rPr>
        <w:t>force of util</w:t>
      </w:r>
      <w:r w:rsidRPr="000D4DC4">
        <w:rPr>
          <w:rStyle w:val="Emphasis"/>
        </w:rPr>
        <w:t>itarianism</w:t>
      </w:r>
      <w:r w:rsidRPr="000D4DC4">
        <w:rPr>
          <w:rStyle w:val="StyleUnderline"/>
        </w:rPr>
        <w:t xml:space="preserve"> in making public health decisions. This also entails that the greater the threat, </w:t>
      </w:r>
      <w:r w:rsidRPr="000D4DC4">
        <w:rPr>
          <w:rStyle w:val="StyleUnderline"/>
          <w:highlight w:val="green"/>
        </w:rPr>
        <w:t xml:space="preserve">the greater the </w:t>
      </w:r>
      <w:r w:rsidRPr="000D4DC4">
        <w:rPr>
          <w:rStyle w:val="Emphasis"/>
          <w:highlight w:val="green"/>
        </w:rPr>
        <w:t>moral impetus to minimize</w:t>
      </w:r>
      <w:r w:rsidRPr="000D4DC4">
        <w:rPr>
          <w:rStyle w:val="Emphasis"/>
        </w:rPr>
        <w:t xml:space="preserve"> the </w:t>
      </w:r>
      <w:r w:rsidRPr="000D4DC4">
        <w:rPr>
          <w:rStyle w:val="Emphasis"/>
          <w:highlight w:val="green"/>
        </w:rPr>
        <w:t>harm</w:t>
      </w:r>
      <w:r w:rsidRPr="000D4DC4">
        <w:rPr>
          <w:rStyle w:val="Emphasis"/>
        </w:rPr>
        <w:t xml:space="preserve"> to the population. </w:t>
      </w:r>
      <w:r w:rsidRPr="000D4DC4">
        <w:rPr>
          <w:sz w:val="16"/>
        </w:rPr>
        <w:t xml:space="preserve">On duty, outbreaks, and distribution of resources </w:t>
      </w:r>
      <w:r w:rsidRPr="000D4DC4">
        <w:rPr>
          <w:rStyle w:val="StyleUnderline"/>
        </w:rPr>
        <w:t>Obligations to minimize harm and promote the goods of public health are not particularly controversial</w:t>
      </w:r>
      <w:r w:rsidRPr="000D4DC4">
        <w:rPr>
          <w:sz w:val="16"/>
        </w:rPr>
        <w:t xml:space="preserve"> </w:t>
      </w:r>
      <w:r w:rsidRPr="000D4DC4">
        <w:rPr>
          <w:sz w:val="12"/>
        </w:rPr>
        <w:t xml:space="preserve">in times of relatively stable ‘good-health’ measures among the populace. The more troubling question emerges from the scenario in which promoting health and minimizing illness and death demands more from HCWsFhow can, or should, we compel HCWs to attend to their duties in the event that a highly lethal form of communicable disease should start spreading?7 Although current debates focus on questions of duty, and how much personal risk invalidates that commitment, utilitarian aspects of that obligation are not given enough weight in the debate. In many of the debates, the question of risk is posed in terms of how we do not expect a trained ‘first responder’ to recklessly endanger his or her life to save the life of another. The classic story of the lifeguard is offered as exemplar: a lifeguard is not expected to rescue a drowning swimmer if a shark is clearly present.8 Although this statement seems reasonable, it does not justify itself. By contrast, the consideration of the utilitarian aspect makes the point that in attempting to save a life, two are likely to be lost, thus propagating a greater total harm. The same holds true for the example of firefighters rushing into a house badly damaged by an active fire. Although there may be a life on that second floor to save, we do not expect any number of firefighters to sacrifice their lives for the doomed soul because the loss of many, including the original life in peril, is a maximization of harm, when harm should be minimized. When you control for the risks involved, such as using precautions to assure a level of safety for the rescuers, such as shark nets for the lifeguard, or safety gear for the firefighters, then the obligation to assist comes back into full force, as the potential for greater harm is manageable.9 It is the variable of risk, which creates variable demands on those whose duty it is to care for the population in times of crisis. We consider not only the risk to the obligated but also a question of the scope of risk to the population. In academic and public debates regarding the compulsion to attend to duty in the face of danger, one fallacy has been allowed to stand: the notion that exposure to a pandemic can be avoided if one simply does not come to his or her job as a HCW. Although it is true that working in a hospital during times of influenza outbreak puts one at a greater risk for contracting the illness,10 the more widespread the outbreak, the more people become sick, and the more likely the ‘stayat-home’ HCW will become sick even after having avoided contact in the course of his or her duties. We could reasonably state that, by virtue of staying home during a time of need for his or her service, the HCW improves the odds that he or she will contract this illness outside professional practice as part of the greater number who will be exposed. Another feature of the argument offered to defend dereliction of duty is to suggest that this risk that the HCW takes with his or her own health is a fixed variable, and thus should be considered as an exception to duty. On the contrary, it is a common feature of the infection-control literature that states that doctors and nurses are overwhelmingly neglectful toward their own basic infection-control protocols.11 Therefore, the threat is not a fixed variable, but one that is actually quite within the scope of the control of a HCW. Ethically, one cannot willfully or negligently enhance the exceptions to duty. At the same time, it is an obligation of the management to ensure that diligent HCWs are equipped to do all they can to reduce their risks. During the SARS crisis in Toronto, health-care administrators did not effectively communicate which precautions should be undertaken by HCWs to protect themselves.12 It bears mentioning that once clear direction could be given about the type and execution of masking procedures, the intrahospital transmission of SARS decreased to 0%.13 This fact speaks to the issue of risk, as the non-transmission of SARS correlated with the increased attentions of management and staff to infection-control precautions and the provision and use of proper equipment.14 When we speak in terms of risk and pandemics from the utilitarian perspective discussed herein, we recognize that it is completely nonsensible to sacrifice highly trained HCWs by rushing them ill equipped into dangerous situations. Much as with the example of firefighters and the unsafe burning house, we find it morally unacceptable to treat them as disposable, because of the singularity of their lives and their right to exist as individuals. There is also the detriment we would cause in an event such as a pandemic by losing the people trained to save us to the very threat they were trained to save us from. By that same logic, it could be argued that HCWs should have first access to available and medically accepted vaccinations by virtue of the fact that those HCWs are absolutely essential to our survival. The fear of an Avian Influenza outbreak brought with it much debate about scarce Tamiflu supplies and giving HCWs preferential access.15 However, the added value of a HCW is the fact that he or she will be facing the greater risk by virtue of faithful and responsible execution of his or her duty, and if this is trueFand we have seen from the example of SARS that it is not always the case that HCWs exercise due diligence or face unmanageable risks of infection simply by being ‘on-site’Fthen we should do more to protect them. Nevertheless, if the claim is that they can excuse themselves from duty because of risk, then we excuse ourselves from privileging their protection, through the preferential access to measures such as Tamiflu. The same should be true for access to vaccines or treatments: those who are compelled into service to defend the overall health of a society at tremendous risk should be first in line, as their opportunity for infectionFand to act as a vector for infection both within and outside their health-care facilitiesFmeans that the greater good is served by privileging their access to prophylaxis. A common objection to this comes from the perspective of social justice. The objection would point out that those who are least able to prevent their own infection, such as those from the lower socioeconomic classes, retirees and pensioners, and other vulnerable groups, would be denied access to the protections and treatments that are going to HCWs whoFto varying degreesFenjoy more comfortable socioeconomic positions. Although this question of access is valid in questions of many public health interventions, the preference of HCWs in questions of preferential access to vaccines and treatments is not unjust in these terms. Fundamentally, justice addresses unjustified imbalances in treatment. Aristotle famously mandated that equals should be treated as equals, and unequals as unequals.16 The key point of justice is that there should be a valid justification for differential treatment, and in that light, in this context, we are describing </w:t>
      </w:r>
      <w:r w:rsidRPr="000D4DC4">
        <w:rPr>
          <w:rStyle w:val="StyleUnderline"/>
          <w:highlight w:val="green"/>
        </w:rPr>
        <w:t>pandemics</w:t>
      </w:r>
      <w:r w:rsidRPr="000D4DC4">
        <w:rPr>
          <w:sz w:val="16"/>
        </w:rPr>
        <w:t xml:space="preserve"> that </w:t>
      </w:r>
      <w:r w:rsidRPr="000D4DC4">
        <w:rPr>
          <w:rStyle w:val="StyleUnderline"/>
        </w:rPr>
        <w:t xml:space="preserve">pose a unique and credible threat to the public in a manner that </w:t>
      </w:r>
      <w:r w:rsidRPr="000D4DC4">
        <w:rPr>
          <w:rStyle w:val="StyleUnderline"/>
          <w:highlight w:val="green"/>
        </w:rPr>
        <w:t xml:space="preserve">could </w:t>
      </w:r>
      <w:r w:rsidRPr="000D4DC4">
        <w:rPr>
          <w:rStyle w:val="Emphasis"/>
          <w:highlight w:val="green"/>
        </w:rPr>
        <w:t>fundamentally undermine</w:t>
      </w:r>
      <w:r w:rsidRPr="000D4DC4">
        <w:rPr>
          <w:rStyle w:val="Emphasis"/>
        </w:rPr>
        <w:t xml:space="preserve"> our way of </w:t>
      </w:r>
      <w:r w:rsidRPr="000D4DC4">
        <w:rPr>
          <w:rStyle w:val="Emphasis"/>
          <w:highlight w:val="green"/>
        </w:rPr>
        <w:t>life</w:t>
      </w:r>
      <w:r w:rsidRPr="000D4DC4">
        <w:rPr>
          <w:sz w:val="16"/>
        </w:rPr>
        <w:t xml:space="preserve">. Preferential treatment of HCWs, in this limited context, is a just and defensible practice. It is </w:t>
      </w:r>
      <w:r w:rsidRPr="000D4DC4">
        <w:rPr>
          <w:rStyle w:val="StyleUnderline"/>
          <w:highlight w:val="green"/>
        </w:rPr>
        <w:t>this</w:t>
      </w:r>
      <w:r w:rsidRPr="000D4DC4">
        <w:rPr>
          <w:sz w:val="16"/>
        </w:rPr>
        <w:t xml:space="preserve"> same special status that we afford those who can save us from the most lethal and dangerous illnesses in times of public health emergency that also </w:t>
      </w:r>
      <w:r w:rsidRPr="000D4DC4">
        <w:rPr>
          <w:rStyle w:val="StyleUnderline"/>
          <w:highlight w:val="green"/>
        </w:rPr>
        <w:t>places</w:t>
      </w:r>
      <w:r w:rsidRPr="000D4DC4">
        <w:rPr>
          <w:sz w:val="16"/>
        </w:rPr>
        <w:t xml:space="preserve"> </w:t>
      </w:r>
      <w:r w:rsidRPr="000D4DC4">
        <w:rPr>
          <w:rStyle w:val="Emphasis"/>
        </w:rPr>
        <w:t>great</w:t>
      </w:r>
      <w:r w:rsidRPr="000D4DC4">
        <w:rPr>
          <w:sz w:val="16"/>
        </w:rPr>
        <w:t xml:space="preserve">er </w:t>
      </w:r>
      <w:r w:rsidRPr="000D4DC4">
        <w:rPr>
          <w:rStyle w:val="Emphasis"/>
        </w:rPr>
        <w:t>demands</w:t>
      </w:r>
      <w:r w:rsidRPr="000D4DC4">
        <w:rPr>
          <w:sz w:val="16"/>
        </w:rPr>
        <w:t xml:space="preserve"> </w:t>
      </w:r>
      <w:r w:rsidRPr="000D4DC4">
        <w:rPr>
          <w:rStyle w:val="StyleUnderline"/>
        </w:rPr>
        <w:t>on</w:t>
      </w:r>
      <w:r w:rsidRPr="000D4DC4">
        <w:rPr>
          <w:sz w:val="16"/>
        </w:rPr>
        <w:t xml:space="preserve"> those same </w:t>
      </w:r>
      <w:r w:rsidRPr="000D4DC4">
        <w:rPr>
          <w:rStyle w:val="StyleUnderline"/>
        </w:rPr>
        <w:t>people</w:t>
      </w:r>
      <w:r w:rsidRPr="000D4DC4">
        <w:rPr>
          <w:sz w:val="16"/>
        </w:rPr>
        <w:t xml:space="preserve">. </w:t>
      </w:r>
      <w:r w:rsidRPr="000D4DC4">
        <w:rPr>
          <w:rStyle w:val="StyleUnderline"/>
        </w:rPr>
        <w:t xml:space="preserve">The </w:t>
      </w:r>
      <w:r w:rsidRPr="000D4DC4">
        <w:rPr>
          <w:rStyle w:val="Emphasis"/>
        </w:rPr>
        <w:t>greater the risk to society</w:t>
      </w:r>
      <w:r w:rsidRPr="000D4DC4">
        <w:rPr>
          <w:rStyle w:val="StyleUnderline"/>
        </w:rPr>
        <w:t xml:space="preserve">, the </w:t>
      </w:r>
      <w:r w:rsidRPr="000D4DC4">
        <w:rPr>
          <w:rStyle w:val="Emphasis"/>
          <w:highlight w:val="green"/>
        </w:rPr>
        <w:t>great</w:t>
      </w:r>
      <w:r w:rsidRPr="000D4DC4">
        <w:rPr>
          <w:rStyle w:val="Emphasis"/>
        </w:rPr>
        <w:t xml:space="preserve">er the </w:t>
      </w:r>
      <w:r w:rsidRPr="000D4DC4">
        <w:rPr>
          <w:rStyle w:val="Emphasis"/>
          <w:highlight w:val="green"/>
        </w:rPr>
        <w:t>responsibilities on those who can reduce the body count</w:t>
      </w:r>
      <w:r w:rsidRPr="000D4DC4">
        <w:rPr>
          <w:sz w:val="16"/>
        </w:rPr>
        <w:t xml:space="preserve">. </w:t>
      </w:r>
      <w:r w:rsidRPr="000D4DC4">
        <w:rPr>
          <w:rStyle w:val="StyleUnderline"/>
        </w:rPr>
        <w:t xml:space="preserve">The relationship between the duty of a HCW and the lethality of a disease is </w:t>
      </w:r>
      <w:r w:rsidRPr="000D4DC4">
        <w:rPr>
          <w:rStyle w:val="Emphasis"/>
        </w:rPr>
        <w:t>proportional—danger and obligation increase in step with each other</w:t>
      </w:r>
      <w:r w:rsidRPr="000D4DC4">
        <w:rPr>
          <w:rStyle w:val="StyleUnderline"/>
        </w:rPr>
        <w:t>, as opposed to other conceptions that suggest a threshold of exception as the risk of illness becomes too great.</w:t>
      </w:r>
      <w:r w:rsidRPr="000D4DC4">
        <w:rPr>
          <w:sz w:val="16"/>
        </w:rPr>
        <w:t xml:space="preserve"> The fundamental flaw with this suggestion is that a negation of duty in such an outbreak simply allows the outbreak to pose an even greater threat to the populationFincluding that same derelict HCWFrather than confronting the illness </w:t>
      </w:r>
      <w:r w:rsidRPr="000D4DC4">
        <w:rPr>
          <w:sz w:val="16"/>
          <w:szCs w:val="16"/>
        </w:rPr>
        <w:t>in</w:t>
      </w:r>
      <w:r w:rsidRPr="000D4DC4">
        <w:rPr>
          <w:sz w:val="16"/>
        </w:rPr>
        <w:t xml:space="preserve"> the relatively controlled environment of a hospital. Conclusions </w:t>
      </w:r>
      <w:r w:rsidRPr="000D4DC4">
        <w:rPr>
          <w:rStyle w:val="StyleUnderline"/>
        </w:rPr>
        <w:t>Utilitarianism in the form of promoting the good and diminishing the bad is a</w:t>
      </w:r>
      <w:r w:rsidRPr="000D4DC4">
        <w:rPr>
          <w:sz w:val="16"/>
        </w:rPr>
        <w:t xml:space="preserve"> </w:t>
      </w:r>
      <w:r w:rsidRPr="000D4DC4">
        <w:rPr>
          <w:rStyle w:val="Emphasis"/>
        </w:rPr>
        <w:t>key moral belief</w:t>
      </w:r>
      <w:r w:rsidRPr="000D4DC4">
        <w:rPr>
          <w:sz w:val="16"/>
        </w:rPr>
        <w:t xml:space="preserve"> </w:t>
      </w:r>
      <w:r w:rsidRPr="000D4DC4">
        <w:rPr>
          <w:rStyle w:val="StyleUnderline"/>
        </w:rPr>
        <w:t>in the realm of public health.</w:t>
      </w:r>
      <w:r w:rsidRPr="000D4DC4">
        <w:rPr>
          <w:sz w:val="16"/>
        </w:rPr>
        <w:t xml:space="preserve"> </w:t>
      </w:r>
      <w:r w:rsidRPr="000D4DC4">
        <w:rPr>
          <w:rStyle w:val="StyleUnderline"/>
        </w:rPr>
        <w:t xml:space="preserve">It is one view in concert with others, all working to counterbalance each view to achieve a tenable moral equilibrium. In the </w:t>
      </w:r>
      <w:r w:rsidRPr="000D4DC4">
        <w:rPr>
          <w:rStyle w:val="Emphasis"/>
        </w:rPr>
        <w:t>extreme cases</w:t>
      </w:r>
      <w:r w:rsidRPr="000D4DC4">
        <w:rPr>
          <w:sz w:val="16"/>
        </w:rPr>
        <w:t xml:space="preserve"> under consideration herein, </w:t>
      </w:r>
      <w:r w:rsidRPr="000D4DC4">
        <w:rPr>
          <w:rStyle w:val="StyleUnderline"/>
        </w:rPr>
        <w:t xml:space="preserve">such equilibrium dictates that the moral force of health promotion and harm minimization </w:t>
      </w:r>
      <w:r w:rsidRPr="000D4DC4">
        <w:rPr>
          <w:rStyle w:val="Emphasis"/>
        </w:rPr>
        <w:t>increases in relation to the threat posed</w:t>
      </w:r>
      <w:r w:rsidRPr="000D4DC4">
        <w:rPr>
          <w:sz w:val="16"/>
        </w:rPr>
        <w:t xml:space="preserve"> </w:t>
      </w:r>
      <w:r w:rsidRPr="000D4DC4">
        <w:rPr>
          <w:rStyle w:val="StyleUnderline"/>
        </w:rPr>
        <w:t xml:space="preserve">to the well being of a </w:t>
      </w:r>
      <w:r w:rsidRPr="000D4DC4">
        <w:rPr>
          <w:rStyle w:val="Emphasis"/>
        </w:rPr>
        <w:t>larger society</w:t>
      </w:r>
      <w:r w:rsidRPr="000D4DC4">
        <w:rPr>
          <w:rStyle w:val="StyleUnderline"/>
        </w:rPr>
        <w:t xml:space="preserve">. In the case of widespread death or disability caused by a pandemic, this paper contended that an increased threat generates a </w:t>
      </w:r>
      <w:r w:rsidRPr="000D4DC4">
        <w:rPr>
          <w:rStyle w:val="Emphasis"/>
        </w:rPr>
        <w:t>heightened obligation</w:t>
      </w:r>
      <w:r w:rsidRPr="000D4DC4">
        <w:rPr>
          <w:sz w:val="16"/>
        </w:rPr>
        <w:t xml:space="preserve"> on the part of HCWs, while also creating a reasonable expectation that those same HCWs will have preferential access to vaccines and treatments.</w:t>
      </w:r>
    </w:p>
    <w:p w14:paraId="1E4E0D5C" w14:textId="77777777" w:rsidR="000D4DC4" w:rsidRPr="000D4DC4" w:rsidRDefault="000D4DC4" w:rsidP="000D4DC4"/>
    <w:p w14:paraId="3363531F" w14:textId="77777777" w:rsidR="000D4DC4" w:rsidRPr="000D4DC4" w:rsidRDefault="000D4DC4" w:rsidP="000D4DC4"/>
    <w:p w14:paraId="12FA2198" w14:textId="77777777" w:rsidR="00E42E4C" w:rsidRPr="000D4DC4" w:rsidRDefault="00E42E4C" w:rsidP="00F601E6"/>
    <w:sectPr w:rsidR="00E42E4C" w:rsidRPr="000D4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604020202020204"/>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6FF" w:usb1="4000FCFF" w:usb2="00000009"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20B0604020202020204"/>
    <w:charset w:val="4D"/>
    <w:family w:val="swiss"/>
    <w:notTrueType/>
    <w:pitch w:val="default"/>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altName w:val="Agency FB"/>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8F042C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A83227"/>
    <w:multiLevelType w:val="hybridMultilevel"/>
    <w:tmpl w:val="B9B6E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F05EDF"/>
    <w:multiLevelType w:val="hybridMultilevel"/>
    <w:tmpl w:val="92C8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813538"/>
    <w:multiLevelType w:val="hybridMultilevel"/>
    <w:tmpl w:val="DE560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3125E4"/>
    <w:multiLevelType w:val="hybridMultilevel"/>
    <w:tmpl w:val="3D065CB8"/>
    <w:lvl w:ilvl="0" w:tplc="44B40E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63393C"/>
    <w:multiLevelType w:val="hybridMultilevel"/>
    <w:tmpl w:val="8C80B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9D4A59"/>
    <w:multiLevelType w:val="hybridMultilevel"/>
    <w:tmpl w:val="F846418A"/>
    <w:lvl w:ilvl="0" w:tplc="A4D29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74E3F72"/>
    <w:multiLevelType w:val="hybridMultilevel"/>
    <w:tmpl w:val="C69AB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B60A7D"/>
    <w:multiLevelType w:val="hybridMultilevel"/>
    <w:tmpl w:val="416C4010"/>
    <w:lvl w:ilvl="0" w:tplc="C4D6E5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2C6201"/>
    <w:multiLevelType w:val="hybridMultilevel"/>
    <w:tmpl w:val="8C80B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3F3F5D"/>
    <w:multiLevelType w:val="hybridMultilevel"/>
    <w:tmpl w:val="318071F6"/>
    <w:lvl w:ilvl="0" w:tplc="257E94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3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39"/>
  </w:num>
  <w:num w:numId="23">
    <w:abstractNumId w:val="35"/>
  </w:num>
  <w:num w:numId="24">
    <w:abstractNumId w:val="26"/>
  </w:num>
  <w:num w:numId="25">
    <w:abstractNumId w:val="42"/>
  </w:num>
  <w:num w:numId="26">
    <w:abstractNumId w:val="24"/>
  </w:num>
  <w:num w:numId="27">
    <w:abstractNumId w:val="22"/>
  </w:num>
  <w:num w:numId="28">
    <w:abstractNumId w:val="19"/>
  </w:num>
  <w:num w:numId="29">
    <w:abstractNumId w:val="20"/>
  </w:num>
  <w:num w:numId="30">
    <w:abstractNumId w:val="43"/>
  </w:num>
  <w:num w:numId="31">
    <w:abstractNumId w:val="28"/>
  </w:num>
  <w:num w:numId="32">
    <w:abstractNumId w:val="34"/>
  </w:num>
  <w:num w:numId="33">
    <w:abstractNumId w:val="32"/>
  </w:num>
  <w:num w:numId="34">
    <w:abstractNumId w:val="29"/>
  </w:num>
  <w:num w:numId="35">
    <w:abstractNumId w:val="27"/>
  </w:num>
  <w:num w:numId="36">
    <w:abstractNumId w:val="33"/>
  </w:num>
  <w:num w:numId="37">
    <w:abstractNumId w:val="37"/>
  </w:num>
  <w:num w:numId="38">
    <w:abstractNumId w:val="40"/>
  </w:num>
  <w:num w:numId="39">
    <w:abstractNumId w:val="36"/>
  </w:num>
  <w:num w:numId="40">
    <w:abstractNumId w:val="21"/>
  </w:num>
  <w:num w:numId="41">
    <w:abstractNumId w:val="23"/>
  </w:num>
  <w:num w:numId="42">
    <w:abstractNumId w:val="31"/>
  </w:num>
  <w:num w:numId="43">
    <w:abstractNumId w:val="41"/>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5F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FA7"/>
    <w:rsid w:val="0008785F"/>
    <w:rsid w:val="00090CBE"/>
    <w:rsid w:val="00094DEC"/>
    <w:rsid w:val="00097946"/>
    <w:rsid w:val="000A2D8A"/>
    <w:rsid w:val="000D26A6"/>
    <w:rsid w:val="000D2B90"/>
    <w:rsid w:val="000D4DC4"/>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8A16E2"/>
  <w14:defaultImageDpi w14:val="300"/>
  <w15:docId w15:val="{ECC53E55-28E3-3B4A-880E-441E7C825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4DC4"/>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085F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085F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085F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085FA7"/>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0D4DC4"/>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0D4DC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0D4DC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0D4DC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0D4DC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85F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FA7"/>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085FA7"/>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085FA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085FA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085F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5FA7"/>
    <w:rPr>
      <w:b/>
      <w:sz w:val="1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085FA7"/>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085FA7"/>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085FA7"/>
    <w:rPr>
      <w:color w:val="auto"/>
      <w:u w:val="none"/>
    </w:rPr>
  </w:style>
  <w:style w:type="character" w:styleId="Hyperlink">
    <w:name w:val="Hyperlink"/>
    <w:aliases w:val="No Spacing Char1,Note Level 2 Char,Small Text Char1,Card Format Char1,Tag and Cite Char2,Very Small Text Char,No Spacing111112 Char,No Spacing41 Char1,Dont use Char1,Note Level 21 Char,ClearFormatting Char1,Clear Char1,DDI Tag Char1"/>
    <w:basedOn w:val="DefaultParagraphFont"/>
    <w:link w:val="NoSpacing"/>
    <w:uiPriority w:val="99"/>
    <w:unhideWhenUsed/>
    <w:rsid w:val="00085FA7"/>
    <w:rPr>
      <w:color w:val="auto"/>
      <w:u w:val="none"/>
    </w:rPr>
  </w:style>
  <w:style w:type="paragraph" w:styleId="DocumentMap">
    <w:name w:val="Document Map"/>
    <w:basedOn w:val="Normal"/>
    <w:link w:val="DocumentMapChar"/>
    <w:uiPriority w:val="99"/>
    <w:unhideWhenUsed/>
    <w:rsid w:val="00085F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85FA7"/>
    <w:rPr>
      <w:rFonts w:ascii="Lucida Grande" w:hAnsi="Lucida Grande" w:cs="Lucida Grande"/>
    </w:rPr>
  </w:style>
  <w:style w:type="paragraph" w:customStyle="1" w:styleId="BigJr">
    <w:name w:val="Big Jr."/>
    <w:basedOn w:val="Normal"/>
    <w:autoRedefine/>
    <w:qFormat/>
    <w:rsid w:val="00085FA7"/>
    <w:pPr>
      <w:spacing w:after="0"/>
    </w:pPr>
    <w:rPr>
      <w:b/>
      <w:color w:val="000000"/>
      <w:sz w:val="24"/>
      <w:szCs w:val="28"/>
    </w:rPr>
  </w:style>
  <w:style w:type="character" w:customStyle="1" w:styleId="Heading5Char">
    <w:name w:val="Heading 5 Char"/>
    <w:aliases w:val="Text Char"/>
    <w:basedOn w:val="DefaultParagraphFont"/>
    <w:link w:val="Heading5"/>
    <w:rsid w:val="000D4DC4"/>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0D4DC4"/>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0D4DC4"/>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0D4DC4"/>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0D4DC4"/>
    <w:rPr>
      <w:rFonts w:ascii="Cambria" w:eastAsia="Times New Roman" w:hAnsi="Cambria" w:cs="Calibri"/>
      <w:i/>
      <w:iCs/>
      <w:sz w:val="18"/>
      <w:szCs w:val="18"/>
      <w:lang w:bidi="en-US"/>
    </w:rPr>
  </w:style>
  <w:style w:type="character" w:styleId="UnresolvedMention">
    <w:name w:val="Unresolved Mention"/>
    <w:basedOn w:val="DefaultParagraphFont"/>
    <w:uiPriority w:val="99"/>
    <w:semiHidden/>
    <w:unhideWhenUsed/>
    <w:rsid w:val="000D4DC4"/>
    <w:rPr>
      <w:color w:val="605E5C"/>
      <w:shd w:val="clear" w:color="auto" w:fill="E1DFDD"/>
    </w:rPr>
  </w:style>
  <w:style w:type="character" w:customStyle="1" w:styleId="c10">
    <w:name w:val="c10"/>
    <w:basedOn w:val="DefaultParagraphFont"/>
    <w:rsid w:val="000D4DC4"/>
  </w:style>
  <w:style w:type="character" w:customStyle="1" w:styleId="c2">
    <w:name w:val="c2"/>
    <w:basedOn w:val="DefaultParagraphFont"/>
    <w:rsid w:val="000D4DC4"/>
  </w:style>
  <w:style w:type="paragraph" w:customStyle="1" w:styleId="textbold">
    <w:name w:val="text bold"/>
    <w:basedOn w:val="Normal"/>
    <w:link w:val="Emphasis"/>
    <w:autoRedefine/>
    <w:uiPriority w:val="20"/>
    <w:qFormat/>
    <w:rsid w:val="000D4DC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0D4DC4"/>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0D4DC4"/>
    <w:pPr>
      <w:ind w:left="720"/>
      <w:contextualSpacing/>
    </w:pPr>
  </w:style>
  <w:style w:type="paragraph" w:customStyle="1" w:styleId="card">
    <w:name w:val="card"/>
    <w:aliases w:val="Medium Grid 21,Tags,Debate Text,No Spacing11,No Spacing111111,No Spacing111,No Spacing2,Read stuff,No Spacing1121,No Spacing112"/>
    <w:basedOn w:val="Normal"/>
    <w:next w:val="Normal"/>
    <w:uiPriority w:val="6"/>
    <w:qFormat/>
    <w:rsid w:val="000D4DC4"/>
    <w:pPr>
      <w:ind w:left="288" w:right="288"/>
    </w:pPr>
    <w:rPr>
      <w:rFonts w:asciiTheme="minorHAnsi" w:hAnsiTheme="minorHAnsi"/>
      <w:u w:val="single"/>
    </w:rPr>
  </w:style>
  <w:style w:type="paragraph" w:customStyle="1" w:styleId="Emphasis1">
    <w:name w:val="Emphasis1"/>
    <w:basedOn w:val="Normal"/>
    <w:uiPriority w:val="7"/>
    <w:qFormat/>
    <w:rsid w:val="000D4DC4"/>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Non Read Text Char,Debate Normal Char"/>
    <w:basedOn w:val="DefaultParagraphFont"/>
    <w:link w:val="Title"/>
    <w:uiPriority w:val="6"/>
    <w:qFormat/>
    <w:rsid w:val="000D4DC4"/>
    <w:rPr>
      <w:rFonts w:ascii="Times New Roman" w:hAnsi="Times New Roman"/>
      <w:bCs/>
      <w:sz w:val="20"/>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0D4DC4"/>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6"/>
    <w:rsid w:val="000D4DC4"/>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rsid w:val="000D4DC4"/>
    <w:rPr>
      <w:rFonts w:ascii="Georgia" w:hAnsi="Georgia" w:cs="Calibri"/>
      <w:sz w:val="20"/>
      <w:szCs w:val="20"/>
    </w:rPr>
  </w:style>
  <w:style w:type="paragraph" w:styleId="CommentText">
    <w:name w:val="annotation text"/>
    <w:basedOn w:val="Normal"/>
    <w:link w:val="CommentTextChar"/>
    <w:uiPriority w:val="99"/>
    <w:unhideWhenUsed/>
    <w:rsid w:val="000D4DC4"/>
    <w:rPr>
      <w:rFonts w:ascii="Georgia" w:hAnsi="Georgia"/>
      <w:sz w:val="20"/>
      <w:szCs w:val="20"/>
    </w:rPr>
  </w:style>
  <w:style w:type="character" w:customStyle="1" w:styleId="CommentTextChar1">
    <w:name w:val="Comment Text Char1"/>
    <w:basedOn w:val="DefaultParagraphFont"/>
    <w:uiPriority w:val="99"/>
    <w:rsid w:val="000D4DC4"/>
    <w:rPr>
      <w:rFonts w:ascii="Calibri" w:hAnsi="Calibri" w:cs="Calibri"/>
      <w:sz w:val="20"/>
      <w:szCs w:val="20"/>
    </w:rPr>
  </w:style>
  <w:style w:type="character" w:customStyle="1" w:styleId="CommentSubjectChar">
    <w:name w:val="Comment Subject Char"/>
    <w:basedOn w:val="CommentTextChar"/>
    <w:link w:val="CommentSubject"/>
    <w:rsid w:val="000D4DC4"/>
    <w:rPr>
      <w:rFonts w:ascii="Georgia" w:hAnsi="Georgia" w:cs="Calibri"/>
      <w:b/>
      <w:bCs/>
      <w:sz w:val="20"/>
      <w:szCs w:val="20"/>
    </w:rPr>
  </w:style>
  <w:style w:type="paragraph" w:styleId="CommentSubject">
    <w:name w:val="annotation subject"/>
    <w:basedOn w:val="CommentText"/>
    <w:next w:val="CommentText"/>
    <w:link w:val="CommentSubjectChar"/>
    <w:unhideWhenUsed/>
    <w:rsid w:val="000D4DC4"/>
    <w:rPr>
      <w:b/>
      <w:bCs/>
    </w:rPr>
  </w:style>
  <w:style w:type="character" w:customStyle="1" w:styleId="CommentSubjectChar1">
    <w:name w:val="Comment Subject Char1"/>
    <w:basedOn w:val="CommentTextChar1"/>
    <w:uiPriority w:val="99"/>
    <w:semiHidden/>
    <w:rsid w:val="000D4DC4"/>
    <w:rPr>
      <w:rFonts w:ascii="Calibri" w:hAnsi="Calibri" w:cs="Calibri"/>
      <w:b/>
      <w:bCs/>
      <w:sz w:val="20"/>
      <w:szCs w:val="20"/>
    </w:rPr>
  </w:style>
  <w:style w:type="character" w:customStyle="1" w:styleId="BalloonTextChar">
    <w:name w:val="Balloon Text Char"/>
    <w:basedOn w:val="DefaultParagraphFont"/>
    <w:link w:val="BalloonText"/>
    <w:uiPriority w:val="99"/>
    <w:rsid w:val="000D4DC4"/>
    <w:rPr>
      <w:rFonts w:ascii="Segoe UI" w:hAnsi="Segoe UI" w:cs="Segoe UI"/>
      <w:sz w:val="18"/>
      <w:szCs w:val="18"/>
    </w:rPr>
  </w:style>
  <w:style w:type="paragraph" w:styleId="BalloonText">
    <w:name w:val="Balloon Text"/>
    <w:basedOn w:val="Normal"/>
    <w:link w:val="BalloonTextChar"/>
    <w:uiPriority w:val="99"/>
    <w:unhideWhenUsed/>
    <w:rsid w:val="000D4DC4"/>
    <w:rPr>
      <w:rFonts w:ascii="Segoe UI" w:hAnsi="Segoe UI" w:cs="Segoe UI"/>
      <w:sz w:val="18"/>
      <w:szCs w:val="18"/>
    </w:rPr>
  </w:style>
  <w:style w:type="character" w:customStyle="1" w:styleId="BalloonTextChar1">
    <w:name w:val="Balloon Text Char1"/>
    <w:basedOn w:val="DefaultParagraphFont"/>
    <w:uiPriority w:val="99"/>
    <w:rsid w:val="000D4DC4"/>
    <w:rPr>
      <w:rFonts w:ascii="Times New Roman" w:hAnsi="Times New Roman" w:cs="Times New Roman"/>
      <w:sz w:val="18"/>
      <w:szCs w:val="18"/>
    </w:rPr>
  </w:style>
  <w:style w:type="paragraph" w:customStyle="1" w:styleId="Cards">
    <w:name w:val="Cards"/>
    <w:next w:val="Normal"/>
    <w:link w:val="CardsChar"/>
    <w:qFormat/>
    <w:rsid w:val="000D4DC4"/>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0D4DC4"/>
    <w:rPr>
      <w:rFonts w:ascii="Times New Roman" w:eastAsia="Times New Roman" w:hAnsi="Times New Roman" w:cs="Times New Roman"/>
      <w:sz w:val="20"/>
    </w:rPr>
  </w:style>
  <w:style w:type="character" w:customStyle="1" w:styleId="DebateUnderline">
    <w:name w:val="Debate Underline"/>
    <w:qFormat/>
    <w:rsid w:val="000D4DC4"/>
    <w:rPr>
      <w:rFonts w:ascii="Times New Roman" w:hAnsi="Times New Roman"/>
      <w:sz w:val="20"/>
      <w:u w:val="thick"/>
    </w:rPr>
  </w:style>
  <w:style w:type="character" w:customStyle="1" w:styleId="underline">
    <w:name w:val="underline"/>
    <w:basedOn w:val="DefaultParagraphFont"/>
    <w:qFormat/>
    <w:rsid w:val="000D4DC4"/>
    <w:rPr>
      <w:b/>
      <w:u w:val="single"/>
    </w:rPr>
  </w:style>
  <w:style w:type="character" w:customStyle="1" w:styleId="Emphasis2">
    <w:name w:val="Emphasis2"/>
    <w:basedOn w:val="DefaultParagraphFont"/>
    <w:rsid w:val="000D4DC4"/>
    <w:rPr>
      <w:rFonts w:ascii="Franklin Gothic Heavy" w:hAnsi="Franklin Gothic Heavy"/>
      <w:iCs/>
      <w:u w:val="single"/>
    </w:rPr>
  </w:style>
  <w:style w:type="paragraph" w:customStyle="1" w:styleId="CiteSpacing">
    <w:name w:val="Cite Spacing"/>
    <w:basedOn w:val="Normal"/>
    <w:uiPriority w:val="4"/>
    <w:qFormat/>
    <w:rsid w:val="000D4DC4"/>
    <w:pPr>
      <w:spacing w:before="60" w:after="60"/>
    </w:pPr>
  </w:style>
  <w:style w:type="character" w:styleId="IntenseEmphasis">
    <w:name w:val="Intense Emphasis"/>
    <w:aliases w:val="9.5 pt,Cites and Cards Char1,Bold Underlined Char1,Underline Cha,cites Char Ch,Intense Emphasi,Box Out,Cite Char1,Sty,8 ,cit,Minimized Char,Read This Char,Thick Underline Char,Underline Char Char,Italic,Underline1"/>
    <w:basedOn w:val="DefaultParagraphFont"/>
    <w:link w:val="CardsFont12pt"/>
    <w:qFormat/>
    <w:rsid w:val="000D4DC4"/>
    <w:rPr>
      <w:u w:val="single"/>
    </w:rPr>
  </w:style>
  <w:style w:type="paragraph" w:customStyle="1" w:styleId="Analytics">
    <w:name w:val="Analytics"/>
    <w:link w:val="AnalyticsChar"/>
    <w:qFormat/>
    <w:rsid w:val="000D4DC4"/>
    <w:pPr>
      <w:spacing w:after="160" w:line="259" w:lineRule="auto"/>
    </w:pPr>
    <w:rPr>
      <w:rFonts w:ascii="Calibri" w:eastAsiaTheme="minorHAnsi" w:hAnsi="Calibri" w:cs="Calibri"/>
      <w:b/>
      <w:color w:val="31849B" w:themeColor="accent5" w:themeShade="BF"/>
      <w:szCs w:val="22"/>
    </w:rPr>
  </w:style>
  <w:style w:type="character" w:customStyle="1" w:styleId="AnalyticsChar">
    <w:name w:val="Analytics Char"/>
    <w:basedOn w:val="DefaultParagraphFont"/>
    <w:link w:val="Analytics"/>
    <w:rsid w:val="000D4DC4"/>
    <w:rPr>
      <w:rFonts w:ascii="Calibri" w:eastAsiaTheme="minorHAnsi" w:hAnsi="Calibri" w:cs="Calibri"/>
      <w:b/>
      <w:color w:val="31849B" w:themeColor="accent5" w:themeShade="BF"/>
      <w:szCs w:val="22"/>
    </w:rPr>
  </w:style>
  <w:style w:type="character" w:customStyle="1" w:styleId="Style1Char1">
    <w:name w:val="Style1 Char1"/>
    <w:basedOn w:val="DefaultParagraphFont"/>
    <w:rsid w:val="000D4DC4"/>
    <w:rPr>
      <w:rFonts w:ascii="Times New Roman" w:eastAsia="SimSun" w:hAnsi="Times New Roman" w:cs="Times New Roman"/>
      <w:sz w:val="20"/>
      <w:szCs w:val="24"/>
      <w:u w:val="single"/>
      <w:lang w:eastAsia="zh-CN"/>
    </w:rPr>
  </w:style>
  <w:style w:type="character" w:customStyle="1" w:styleId="hit">
    <w:name w:val="hit"/>
    <w:rsid w:val="000D4DC4"/>
  </w:style>
  <w:style w:type="character" w:customStyle="1" w:styleId="ssl4">
    <w:name w:val="ss_l4"/>
    <w:rsid w:val="000D4DC4"/>
  </w:style>
  <w:style w:type="character" w:customStyle="1" w:styleId="italic">
    <w:name w:val="italic"/>
    <w:rsid w:val="000D4DC4"/>
  </w:style>
  <w:style w:type="character" w:customStyle="1" w:styleId="tl8wme">
    <w:name w:val="tl8wme"/>
    <w:basedOn w:val="DefaultParagraphFont"/>
    <w:rsid w:val="000D4DC4"/>
  </w:style>
  <w:style w:type="table" w:styleId="TableGrid">
    <w:name w:val="Table Grid"/>
    <w:basedOn w:val="TableNormal"/>
    <w:rsid w:val="000D4DC4"/>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0D4DC4"/>
    <w:rPr>
      <w:sz w:val="16"/>
      <w:szCs w:val="16"/>
    </w:rPr>
  </w:style>
  <w:style w:type="character" w:customStyle="1" w:styleId="UnderlineBold">
    <w:name w:val="Underline + Bold"/>
    <w:uiPriority w:val="1"/>
    <w:qFormat/>
    <w:rsid w:val="000D4DC4"/>
    <w:rPr>
      <w:b/>
      <w:sz w:val="20"/>
      <w:u w:val="single"/>
    </w:rPr>
  </w:style>
  <w:style w:type="character" w:customStyle="1" w:styleId="StyleThickunderline1">
    <w:name w:val="Style Thick underline1"/>
    <w:basedOn w:val="DefaultParagraphFont"/>
    <w:rsid w:val="000D4DC4"/>
    <w:rPr>
      <w:u w:val="single"/>
    </w:rPr>
  </w:style>
  <w:style w:type="character" w:customStyle="1" w:styleId="m5577519854659992616gmail-styleunderline">
    <w:name w:val="m_5577519854659992616gmail-styleunderline"/>
    <w:basedOn w:val="DefaultParagraphFont"/>
    <w:rsid w:val="000D4DC4"/>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0D4DC4"/>
    <w:pPr>
      <w:autoSpaceDE w:val="0"/>
      <w:autoSpaceDN w:val="0"/>
      <w:adjustRightInd w:val="0"/>
      <w:jc w:val="both"/>
    </w:pPr>
    <w:rPr>
      <w:rFonts w:asciiTheme="minorHAnsi" w:hAnsiTheme="minorHAnsi" w:cstheme="minorBidi"/>
      <w:sz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D4DC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aliases w:val="8 pt font,Citation Char Char1 Char Char Char Char Char,Cut,Small 1"/>
    <w:basedOn w:val="DefaultParagraphFont"/>
    <w:uiPriority w:val="22"/>
    <w:qFormat/>
    <w:rsid w:val="000D4DC4"/>
    <w:rPr>
      <w:b/>
      <w:bCs/>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0D4DC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6800285380327296172gmail-style13ptbold">
    <w:name w:val="m_-6800285380327296172gmail-style13ptbold"/>
    <w:basedOn w:val="DefaultParagraphFont"/>
    <w:rsid w:val="000D4DC4"/>
  </w:style>
  <w:style w:type="character" w:customStyle="1" w:styleId="m-6800285380327296172gmail-styleunderline">
    <w:name w:val="m_-6800285380327296172gmail-styleunderline"/>
    <w:basedOn w:val="DefaultParagraphFont"/>
    <w:rsid w:val="000D4DC4"/>
  </w:style>
  <w:style w:type="paragraph" w:customStyle="1" w:styleId="m5562427531322223799gmail-msolistparagraph">
    <w:name w:val="m_5562427531322223799gmail-msolistparagraph"/>
    <w:basedOn w:val="Normal"/>
    <w:rsid w:val="000D4DC4"/>
    <w:pPr>
      <w:spacing w:before="100" w:beforeAutospacing="1" w:after="100" w:afterAutospacing="1"/>
    </w:pPr>
    <w:rPr>
      <w:rFonts w:eastAsia="Times New Roman"/>
      <w:sz w:val="24"/>
    </w:rPr>
  </w:style>
  <w:style w:type="paragraph" w:styleId="Header">
    <w:name w:val="header"/>
    <w:basedOn w:val="Normal"/>
    <w:link w:val="HeaderChar"/>
    <w:uiPriority w:val="99"/>
    <w:unhideWhenUsed/>
    <w:qFormat/>
    <w:rsid w:val="000D4DC4"/>
    <w:pPr>
      <w:tabs>
        <w:tab w:val="center" w:pos="4680"/>
        <w:tab w:val="right" w:pos="9360"/>
      </w:tabs>
    </w:pPr>
  </w:style>
  <w:style w:type="character" w:customStyle="1" w:styleId="HeaderChar">
    <w:name w:val="Header Char"/>
    <w:basedOn w:val="DefaultParagraphFont"/>
    <w:link w:val="Header"/>
    <w:uiPriority w:val="99"/>
    <w:rsid w:val="000D4DC4"/>
    <w:rPr>
      <w:rFonts w:ascii="Calibri" w:hAnsi="Calibri" w:cs="Calibri"/>
      <w:sz w:val="22"/>
    </w:rPr>
  </w:style>
  <w:style w:type="paragraph" w:styleId="Footer">
    <w:name w:val="footer"/>
    <w:basedOn w:val="Normal"/>
    <w:link w:val="FooterChar"/>
    <w:uiPriority w:val="99"/>
    <w:unhideWhenUsed/>
    <w:rsid w:val="000D4DC4"/>
    <w:pPr>
      <w:tabs>
        <w:tab w:val="center" w:pos="4680"/>
        <w:tab w:val="right" w:pos="9360"/>
      </w:tabs>
    </w:pPr>
  </w:style>
  <w:style w:type="character" w:customStyle="1" w:styleId="FooterChar">
    <w:name w:val="Footer Char"/>
    <w:basedOn w:val="DefaultParagraphFont"/>
    <w:link w:val="Footer"/>
    <w:uiPriority w:val="99"/>
    <w:rsid w:val="000D4DC4"/>
    <w:rPr>
      <w:rFonts w:ascii="Calibri" w:hAnsi="Calibri" w:cs="Calibri"/>
      <w:sz w:val="22"/>
    </w:rPr>
  </w:style>
  <w:style w:type="character" w:styleId="PageNumber">
    <w:name w:val="page number"/>
    <w:aliases w:val="card ununderlined"/>
    <w:basedOn w:val="DefaultParagraphFont"/>
    <w:uiPriority w:val="99"/>
    <w:unhideWhenUsed/>
    <w:rsid w:val="000D4DC4"/>
  </w:style>
  <w:style w:type="character" w:customStyle="1" w:styleId="m4841727538114946087gmail-styleunderline">
    <w:name w:val="m_4841727538114946087gmail-styleunderline"/>
    <w:basedOn w:val="DefaultParagraphFont"/>
    <w:rsid w:val="000D4DC4"/>
  </w:style>
  <w:style w:type="paragraph" w:customStyle="1" w:styleId="Analytic">
    <w:name w:val="Analytic"/>
    <w:basedOn w:val="Normal"/>
    <w:link w:val="AnalyticChar"/>
    <w:autoRedefine/>
    <w:qFormat/>
    <w:rsid w:val="000D4DC4"/>
    <w:rPr>
      <w:b/>
      <w:sz w:val="24"/>
    </w:rPr>
  </w:style>
  <w:style w:type="paragraph" w:customStyle="1" w:styleId="BreakTag">
    <w:name w:val="Break Tag"/>
    <w:basedOn w:val="Normal"/>
    <w:autoRedefine/>
    <w:uiPriority w:val="4"/>
    <w:qFormat/>
    <w:rsid w:val="000D4DC4"/>
    <w:pPr>
      <w:spacing w:before="240"/>
    </w:pPr>
    <w:rPr>
      <w:b/>
      <w:sz w:val="26"/>
    </w:rPr>
  </w:style>
  <w:style w:type="paragraph" w:customStyle="1" w:styleId="BreakBlock">
    <w:name w:val="Break Block"/>
    <w:basedOn w:val="Normal"/>
    <w:link w:val="BreakBlockChar"/>
    <w:autoRedefine/>
    <w:qFormat/>
    <w:rsid w:val="000D4DC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D4DC4"/>
    <w:rPr>
      <w:rFonts w:ascii="Arial Bold" w:hAnsi="Arial Bold" w:cs="Calibri"/>
      <w:b/>
      <w:caps/>
      <w:sz w:val="32"/>
      <w:u w:val="single"/>
    </w:rPr>
  </w:style>
  <w:style w:type="character" w:customStyle="1" w:styleId="Mention1">
    <w:name w:val="Mention1"/>
    <w:basedOn w:val="DefaultParagraphFont"/>
    <w:uiPriority w:val="99"/>
    <w:semiHidden/>
    <w:unhideWhenUsed/>
    <w:rsid w:val="000D4DC4"/>
    <w:rPr>
      <w:color w:val="2B579A"/>
      <w:shd w:val="clear" w:color="auto" w:fill="E6E6E6"/>
    </w:rPr>
  </w:style>
  <w:style w:type="character" w:customStyle="1" w:styleId="UnresolvedMention1">
    <w:name w:val="Unresolved Mention1"/>
    <w:basedOn w:val="DefaultParagraphFont"/>
    <w:uiPriority w:val="99"/>
    <w:unhideWhenUsed/>
    <w:rsid w:val="000D4DC4"/>
    <w:rPr>
      <w:color w:val="808080"/>
      <w:shd w:val="clear" w:color="auto" w:fill="E6E6E6"/>
    </w:rPr>
  </w:style>
  <w:style w:type="paragraph" w:customStyle="1" w:styleId="evidencetext">
    <w:name w:val="evidence text"/>
    <w:basedOn w:val="Normal"/>
    <w:link w:val="evidencetextChar1"/>
    <w:qFormat/>
    <w:rsid w:val="000D4DC4"/>
    <w:pPr>
      <w:ind w:left="432" w:right="432"/>
    </w:pPr>
    <w:rPr>
      <w:color w:val="000000"/>
      <w:lang w:val="x-none" w:eastAsia="x-none"/>
    </w:rPr>
  </w:style>
  <w:style w:type="character" w:customStyle="1" w:styleId="evidencetextChar1">
    <w:name w:val="evidence text Char1"/>
    <w:link w:val="evidencetext"/>
    <w:rsid w:val="000D4DC4"/>
    <w:rPr>
      <w:rFonts w:ascii="Calibri" w:hAnsi="Calibri" w:cs="Calibri"/>
      <w:color w:val="000000"/>
      <w:sz w:val="22"/>
      <w:lang w:val="x-none" w:eastAsia="x-none"/>
    </w:rPr>
  </w:style>
  <w:style w:type="character" w:customStyle="1" w:styleId="Author-Date">
    <w:name w:val="Author-Date"/>
    <w:qFormat/>
    <w:rsid w:val="000D4DC4"/>
    <w:rPr>
      <w:b/>
      <w:sz w:val="24"/>
    </w:rPr>
  </w:style>
  <w:style w:type="paragraph" w:customStyle="1" w:styleId="Nothing">
    <w:name w:val="Nothing"/>
    <w:link w:val="NothingChar"/>
    <w:qFormat/>
    <w:rsid w:val="000D4DC4"/>
    <w:pPr>
      <w:jc w:val="both"/>
    </w:pPr>
    <w:rPr>
      <w:rFonts w:ascii="Times New Roman" w:eastAsia="Times New Roman" w:hAnsi="Times New Roman" w:cs="Times New Roman"/>
      <w:sz w:val="20"/>
    </w:rPr>
  </w:style>
  <w:style w:type="paragraph" w:customStyle="1" w:styleId="Style4">
    <w:name w:val="Style4"/>
    <w:basedOn w:val="Normal"/>
    <w:link w:val="Style4Char"/>
    <w:qFormat/>
    <w:rsid w:val="000D4DC4"/>
    <w:rPr>
      <w:rFonts w:eastAsia="Times New Roman"/>
      <w:u w:val="single"/>
    </w:rPr>
  </w:style>
  <w:style w:type="character" w:customStyle="1" w:styleId="Style4Char">
    <w:name w:val="Style4 Char"/>
    <w:link w:val="Style4"/>
    <w:rsid w:val="000D4DC4"/>
    <w:rPr>
      <w:rFonts w:ascii="Calibri" w:eastAsia="Times New Roman" w:hAnsi="Calibri" w:cs="Calibri"/>
      <w:sz w:val="22"/>
      <w:u w:val="single"/>
    </w:rPr>
  </w:style>
  <w:style w:type="character" w:customStyle="1" w:styleId="cardChar">
    <w:name w:val="card Char"/>
    <w:aliases w:val="Bold Cite Char Char,Speed Cite Char"/>
    <w:basedOn w:val="DefaultParagraphFont"/>
    <w:rsid w:val="000D4DC4"/>
    <w:rPr>
      <w:u w:val="single"/>
    </w:rPr>
  </w:style>
  <w:style w:type="character" w:customStyle="1" w:styleId="term">
    <w:name w:val="term"/>
    <w:basedOn w:val="DefaultParagraphFont"/>
    <w:rsid w:val="000D4DC4"/>
  </w:style>
  <w:style w:type="character" w:customStyle="1" w:styleId="Style1Char">
    <w:name w:val="Style1 Char"/>
    <w:rsid w:val="000D4DC4"/>
    <w:rPr>
      <w:rFonts w:ascii="Times New Roman" w:eastAsia="SimSun" w:hAnsi="Times New Roman" w:cs="Times New Roman"/>
      <w:sz w:val="20"/>
      <w:szCs w:val="24"/>
      <w:u w:val="single"/>
      <w:lang w:eastAsia="zh-CN"/>
    </w:rPr>
  </w:style>
  <w:style w:type="character" w:customStyle="1" w:styleId="Styleunderline11pt">
    <w:name w:val="Style underline + 11 pt"/>
    <w:rsid w:val="000D4DC4"/>
    <w:rPr>
      <w:rFonts w:ascii="Times New Roman" w:hAnsi="Times New Roman"/>
      <w:sz w:val="20"/>
      <w:u w:val="single"/>
    </w:rPr>
  </w:style>
  <w:style w:type="paragraph" w:customStyle="1" w:styleId="Stylecard11pt">
    <w:name w:val="Style card + 11 pt"/>
    <w:basedOn w:val="Normal"/>
    <w:link w:val="Stylecard11ptChar"/>
    <w:qFormat/>
    <w:rsid w:val="000D4DC4"/>
    <w:pPr>
      <w:ind w:left="288" w:right="288"/>
    </w:pPr>
    <w:rPr>
      <w:rFonts w:eastAsia="SimSun"/>
      <w:lang w:eastAsia="zh-CN"/>
    </w:rPr>
  </w:style>
  <w:style w:type="character" w:customStyle="1" w:styleId="Stylecard11ptChar">
    <w:name w:val="Style card + 11 pt Char"/>
    <w:link w:val="Stylecard11pt"/>
    <w:rsid w:val="000D4DC4"/>
    <w:rPr>
      <w:rFonts w:ascii="Calibri" w:eastAsia="SimSun" w:hAnsi="Calibri" w:cs="Calibri"/>
      <w:sz w:val="22"/>
      <w:lang w:eastAsia="zh-CN"/>
    </w:rPr>
  </w:style>
  <w:style w:type="paragraph" w:customStyle="1" w:styleId="Minimize">
    <w:name w:val="Minimize"/>
    <w:basedOn w:val="Normal"/>
    <w:next w:val="Normal"/>
    <w:link w:val="MinimizeChar"/>
    <w:qFormat/>
    <w:rsid w:val="000D4DC4"/>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0D4DC4"/>
    <w:rPr>
      <w:rFonts w:ascii="Calibri" w:hAnsi="Calibri" w:cs="Calibri"/>
      <w:color w:val="000000"/>
      <w:sz w:val="12"/>
      <w:szCs w:val="20"/>
    </w:rPr>
  </w:style>
  <w:style w:type="paragraph" w:customStyle="1" w:styleId="cardtext">
    <w:name w:val="card text"/>
    <w:basedOn w:val="Normal"/>
    <w:link w:val="cardtextChar"/>
    <w:qFormat/>
    <w:rsid w:val="000D4DC4"/>
    <w:pPr>
      <w:ind w:left="288" w:right="288"/>
    </w:pPr>
  </w:style>
  <w:style w:type="character" w:customStyle="1" w:styleId="cardtextChar">
    <w:name w:val="card text Char"/>
    <w:basedOn w:val="DefaultParagraphFont"/>
    <w:link w:val="cardtext"/>
    <w:rsid w:val="000D4DC4"/>
    <w:rPr>
      <w:rFonts w:ascii="Calibri" w:hAnsi="Calibri" w:cs="Calibri"/>
      <w:sz w:val="22"/>
    </w:rPr>
  </w:style>
  <w:style w:type="character" w:customStyle="1" w:styleId="byline">
    <w:name w:val="byline"/>
    <w:basedOn w:val="DefaultParagraphFont"/>
    <w:rsid w:val="000D4DC4"/>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0D4DC4"/>
    <w:rPr>
      <w:rFonts w:ascii="Arial" w:hAnsi="Arial"/>
      <w:b/>
      <w:sz w:val="24"/>
      <w:szCs w:val="22"/>
      <w:u w:val="single"/>
    </w:rPr>
  </w:style>
  <w:style w:type="paragraph" w:customStyle="1" w:styleId="StyleStyle411pt">
    <w:name w:val="Style Style4 + 11 pt"/>
    <w:basedOn w:val="Normal"/>
    <w:link w:val="StyleStyle411ptChar"/>
    <w:qFormat/>
    <w:rsid w:val="000D4DC4"/>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0D4DC4"/>
    <w:rPr>
      <w:rFonts w:ascii="Calibri" w:eastAsia="Times New Roman" w:hAnsi="Calibri" w:cs="Calibri"/>
      <w:sz w:val="22"/>
      <w:u w:val="single"/>
    </w:rPr>
  </w:style>
  <w:style w:type="character" w:customStyle="1" w:styleId="Style11ptUnderline">
    <w:name w:val="Style 11 pt Underline"/>
    <w:rsid w:val="000D4DC4"/>
    <w:rPr>
      <w:sz w:val="20"/>
      <w:u w:val="single"/>
    </w:rPr>
  </w:style>
  <w:style w:type="character" w:customStyle="1" w:styleId="Style11ptBoldUnderline">
    <w:name w:val="Style 11 pt Bold Underline"/>
    <w:rsid w:val="000D4DC4"/>
    <w:rPr>
      <w:b/>
      <w:bCs/>
      <w:sz w:val="20"/>
      <w:u w:val="single"/>
    </w:rPr>
  </w:style>
  <w:style w:type="character" w:customStyle="1" w:styleId="Style11pt">
    <w:name w:val="Style 11 pt"/>
    <w:rsid w:val="000D4DC4"/>
    <w:rPr>
      <w:sz w:val="20"/>
    </w:rPr>
  </w:style>
  <w:style w:type="paragraph" w:customStyle="1" w:styleId="StyleStyle411ptBold">
    <w:name w:val="Style Style4 + 11 pt Bold"/>
    <w:basedOn w:val="Normal"/>
    <w:link w:val="StyleStyle411ptBoldChar"/>
    <w:qFormat/>
    <w:rsid w:val="000D4DC4"/>
    <w:rPr>
      <w:rFonts w:eastAsia="Times New Roman"/>
      <w:b/>
      <w:bCs/>
      <w:u w:val="single"/>
    </w:rPr>
  </w:style>
  <w:style w:type="character" w:customStyle="1" w:styleId="StyleStyle411ptBoldChar">
    <w:name w:val="Style Style4 + 11 pt Bold Char"/>
    <w:basedOn w:val="DefaultParagraphFont"/>
    <w:link w:val="StyleStyle411ptBold"/>
    <w:rsid w:val="000D4DC4"/>
    <w:rPr>
      <w:rFonts w:ascii="Calibri" w:eastAsia="Times New Roman" w:hAnsi="Calibri" w:cs="Calibri"/>
      <w:b/>
      <w:bCs/>
      <w:sz w:val="22"/>
      <w:u w:val="single"/>
    </w:rPr>
  </w:style>
  <w:style w:type="paragraph" w:customStyle="1" w:styleId="BlockTitle">
    <w:name w:val="Block Title"/>
    <w:basedOn w:val="Normal"/>
    <w:next w:val="Normal"/>
    <w:link w:val="BlockTitleChar"/>
    <w:qFormat/>
    <w:rsid w:val="000D4DC4"/>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0D4DC4"/>
    <w:rPr>
      <w:rFonts w:ascii="Calibri" w:eastAsia="Times New Roman" w:hAnsi="Calibri" w:cs="Calibri"/>
      <w:b/>
      <w:sz w:val="32"/>
      <w:szCs w:val="20"/>
      <w:u w:val="single"/>
    </w:rPr>
  </w:style>
  <w:style w:type="character" w:customStyle="1" w:styleId="pmterms1">
    <w:name w:val="pmterms1"/>
    <w:basedOn w:val="DefaultParagraphFont"/>
    <w:rsid w:val="000D4DC4"/>
  </w:style>
  <w:style w:type="character" w:customStyle="1" w:styleId="hilite1">
    <w:name w:val="hilite1"/>
    <w:basedOn w:val="DefaultParagraphFont"/>
    <w:rsid w:val="000D4DC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0D4DC4"/>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0D4DC4"/>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0D4DC4"/>
    <w:rPr>
      <w:rFonts w:eastAsia="Times New Roman"/>
      <w:b/>
      <w:szCs w:val="20"/>
    </w:rPr>
  </w:style>
  <w:style w:type="character" w:customStyle="1" w:styleId="NormaltagChar">
    <w:name w:val="Normal tag Char"/>
    <w:basedOn w:val="DefaultParagraphFont"/>
    <w:link w:val="Normaltag"/>
    <w:uiPriority w:val="99"/>
    <w:locked/>
    <w:rsid w:val="000D4DC4"/>
    <w:rPr>
      <w:rFonts w:ascii="Calibri" w:eastAsia="Times New Roman" w:hAnsi="Calibri" w:cs="Calibri"/>
      <w:b/>
      <w:sz w:val="22"/>
      <w:szCs w:val="20"/>
    </w:rPr>
  </w:style>
  <w:style w:type="character" w:customStyle="1" w:styleId="blue">
    <w:name w:val="blue"/>
    <w:basedOn w:val="DefaultParagraphFont"/>
    <w:rsid w:val="000D4DC4"/>
    <w:rPr>
      <w:rFonts w:cs="Times New Roman"/>
    </w:rPr>
  </w:style>
  <w:style w:type="paragraph" w:customStyle="1" w:styleId="cites">
    <w:name w:val="cites"/>
    <w:link w:val="Heading1Char3"/>
    <w:autoRedefine/>
    <w:qFormat/>
    <w:rsid w:val="000D4DC4"/>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0D4DC4"/>
    <w:rPr>
      <w:rFonts w:ascii="Times New Roman" w:eastAsia="Malgun Gothic" w:hAnsi="Times New Roman" w:cs="Times New Roman"/>
      <w:b/>
      <w:u w:val="single"/>
    </w:rPr>
  </w:style>
  <w:style w:type="paragraph" w:customStyle="1" w:styleId="tiny">
    <w:name w:val="tiny"/>
    <w:next w:val="Normal"/>
    <w:link w:val="tinyChar"/>
    <w:autoRedefine/>
    <w:qFormat/>
    <w:rsid w:val="000D4DC4"/>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0D4DC4"/>
    <w:rPr>
      <w:rFonts w:ascii="Times New Roman" w:eastAsia="Malgun Gothic" w:hAnsi="Times New Roman" w:cs="Times New Roman"/>
      <w:sz w:val="12"/>
    </w:rPr>
  </w:style>
  <w:style w:type="character" w:customStyle="1" w:styleId="CitesChar2">
    <w:name w:val="Cites Char2"/>
    <w:link w:val="Cites0"/>
    <w:rsid w:val="000D4DC4"/>
    <w:rPr>
      <w:rFonts w:eastAsia="Times New Roman" w:cs="Times New Roman"/>
      <w:b/>
      <w:bCs/>
      <w:sz w:val="20"/>
      <w:szCs w:val="20"/>
    </w:rPr>
  </w:style>
  <w:style w:type="character" w:customStyle="1" w:styleId="Heading1Char1">
    <w:name w:val="Heading 1 Char1"/>
    <w:aliases w:val="Pocket Char1"/>
    <w:basedOn w:val="DefaultParagraphFont"/>
    <w:uiPriority w:val="1"/>
    <w:rsid w:val="000D4DC4"/>
    <w:rPr>
      <w:rFonts w:ascii="Arial" w:hAnsi="Arial" w:cs="Arial"/>
      <w:b/>
      <w:bCs/>
      <w:kern w:val="32"/>
      <w:sz w:val="28"/>
      <w:szCs w:val="32"/>
      <w:lang w:bidi="en-US"/>
    </w:rPr>
  </w:style>
  <w:style w:type="paragraph" w:customStyle="1" w:styleId="BlockTitle2">
    <w:name w:val="Block Title2"/>
    <w:basedOn w:val="Normal"/>
    <w:next w:val="Normal"/>
    <w:qFormat/>
    <w:rsid w:val="000D4DC4"/>
    <w:pPr>
      <w:spacing w:after="240"/>
      <w:jc w:val="center"/>
    </w:pPr>
    <w:rPr>
      <w:rFonts w:eastAsia="Times New Roman"/>
      <w:b/>
      <w:sz w:val="32"/>
      <w:u w:val="single"/>
      <w:lang w:bidi="en-US"/>
    </w:rPr>
  </w:style>
  <w:style w:type="paragraph" w:styleId="TOC1">
    <w:name w:val="toc 1"/>
    <w:basedOn w:val="Normal"/>
    <w:next w:val="Normal"/>
    <w:autoRedefine/>
    <w:uiPriority w:val="39"/>
    <w:rsid w:val="000D4DC4"/>
    <w:pPr>
      <w:spacing w:before="120" w:after="120"/>
    </w:pPr>
    <w:rPr>
      <w:rFonts w:eastAsia="Times New Roman"/>
      <w:b/>
      <w:u w:val="single"/>
      <w:lang w:bidi="en-US"/>
    </w:rPr>
  </w:style>
  <w:style w:type="paragraph" w:styleId="TOC9">
    <w:name w:val="toc 9"/>
    <w:basedOn w:val="Normal"/>
    <w:next w:val="Normal"/>
    <w:autoRedefine/>
    <w:rsid w:val="000D4DC4"/>
    <w:pPr>
      <w:ind w:left="1600"/>
    </w:pPr>
    <w:rPr>
      <w:rFonts w:eastAsia="Times New Roman"/>
      <w:sz w:val="20"/>
      <w:lang w:bidi="en-US"/>
    </w:rPr>
  </w:style>
  <w:style w:type="paragraph" w:customStyle="1" w:styleId="TxBrp1">
    <w:name w:val="TxBr_p1"/>
    <w:basedOn w:val="Normal"/>
    <w:qFormat/>
    <w:rsid w:val="000D4DC4"/>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0D4DC4"/>
    <w:pPr>
      <w:spacing w:before="100" w:beforeAutospacing="1" w:after="100" w:afterAutospacing="1"/>
    </w:pPr>
    <w:rPr>
      <w:rFonts w:eastAsia="Times New Roman"/>
      <w:lang w:bidi="en-US"/>
    </w:rPr>
  </w:style>
  <w:style w:type="character" w:customStyle="1" w:styleId="standardcontent">
    <w:name w:val="standardcontent"/>
    <w:basedOn w:val="DefaultParagraphFont"/>
    <w:rsid w:val="000D4DC4"/>
  </w:style>
  <w:style w:type="paragraph" w:customStyle="1" w:styleId="hat">
    <w:name w:val="hat"/>
    <w:basedOn w:val="Normal"/>
    <w:next w:val="Normal"/>
    <w:link w:val="hatChar"/>
    <w:qFormat/>
    <w:rsid w:val="000D4DC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0D4DC4"/>
  </w:style>
  <w:style w:type="paragraph" w:customStyle="1" w:styleId="HotRouteChar">
    <w:name w:val="Hot Route! Char"/>
    <w:basedOn w:val="Normal"/>
    <w:qFormat/>
    <w:rsid w:val="000D4DC4"/>
    <w:pPr>
      <w:ind w:left="144"/>
    </w:pPr>
    <w:rPr>
      <w:rFonts w:eastAsia="Times New Roman"/>
      <w:sz w:val="20"/>
      <w:lang w:bidi="en-US"/>
    </w:rPr>
  </w:style>
  <w:style w:type="paragraph" w:customStyle="1" w:styleId="Default">
    <w:name w:val="Default"/>
    <w:qFormat/>
    <w:rsid w:val="000D4DC4"/>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0D4DC4"/>
    <w:rPr>
      <w:rFonts w:ascii="Cambria" w:hAnsi="Cambria" w:cs="Times New Roman"/>
      <w:b/>
      <w:bCs/>
      <w:sz w:val="26"/>
      <w:szCs w:val="26"/>
    </w:rPr>
  </w:style>
  <w:style w:type="character" w:customStyle="1" w:styleId="UnderliningChar">
    <w:name w:val="Underlining Char"/>
    <w:basedOn w:val="DefaultParagraphFont"/>
    <w:link w:val="Underlining"/>
    <w:rsid w:val="000D4DC4"/>
    <w:rPr>
      <w:rFonts w:ascii="Arial Narrow" w:hAnsi="Arial Narrow" w:cs="Times New Roman"/>
      <w:u w:val="single"/>
    </w:rPr>
  </w:style>
  <w:style w:type="character" w:customStyle="1" w:styleId="CardCharChar1">
    <w:name w:val="Card Char Char1"/>
    <w:basedOn w:val="DefaultParagraphFont"/>
    <w:rsid w:val="000D4DC4"/>
    <w:rPr>
      <w:rFonts w:cs="Times New Roman"/>
      <w:b/>
      <w:bCs/>
      <w:sz w:val="28"/>
      <w:szCs w:val="28"/>
    </w:rPr>
  </w:style>
  <w:style w:type="paragraph" w:customStyle="1" w:styleId="Cites0">
    <w:name w:val="Cites"/>
    <w:basedOn w:val="Normal"/>
    <w:link w:val="CitesChar2"/>
    <w:qFormat/>
    <w:rsid w:val="000D4DC4"/>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0D4DC4"/>
    <w:rPr>
      <w:rFonts w:ascii="Times New Roman" w:eastAsia="Calibri" w:hAnsi="Times New Roman" w:cs="Times New Roman"/>
      <w:sz w:val="24"/>
      <w:szCs w:val="24"/>
    </w:rPr>
  </w:style>
  <w:style w:type="character" w:customStyle="1" w:styleId="apple-converted-space">
    <w:name w:val="apple-converted-space"/>
    <w:basedOn w:val="DefaultParagraphFont"/>
    <w:rsid w:val="000D4DC4"/>
  </w:style>
  <w:style w:type="paragraph" w:customStyle="1" w:styleId="SmallFont">
    <w:name w:val="Small Font"/>
    <w:basedOn w:val="Normal"/>
    <w:link w:val="SmallFontChar"/>
    <w:qFormat/>
    <w:rsid w:val="000D4DC4"/>
    <w:pPr>
      <w:spacing w:after="200"/>
      <w:jc w:val="both"/>
    </w:pPr>
    <w:rPr>
      <w:rFonts w:eastAsia="Calibri"/>
      <w:szCs w:val="18"/>
    </w:rPr>
  </w:style>
  <w:style w:type="character" w:customStyle="1" w:styleId="SmallFontChar">
    <w:name w:val="Small Font Char"/>
    <w:basedOn w:val="DefaultParagraphFont"/>
    <w:link w:val="SmallFont"/>
    <w:locked/>
    <w:rsid w:val="000D4DC4"/>
    <w:rPr>
      <w:rFonts w:ascii="Calibri" w:eastAsia="Calibri" w:hAnsi="Calibri" w:cs="Calibri"/>
      <w:sz w:val="22"/>
      <w:szCs w:val="18"/>
    </w:rPr>
  </w:style>
  <w:style w:type="character" w:customStyle="1" w:styleId="CircleChar1">
    <w:name w:val="Circle Char1"/>
    <w:basedOn w:val="DefaultParagraphFont"/>
    <w:rsid w:val="000D4DC4"/>
    <w:rPr>
      <w:rFonts w:cs="Times New Roman"/>
      <w:b/>
      <w:i/>
      <w:sz w:val="18"/>
      <w:szCs w:val="18"/>
      <w:u w:val="single"/>
      <w:lang w:val="en-US" w:eastAsia="en-US" w:bidi="ar-SA"/>
    </w:rPr>
  </w:style>
  <w:style w:type="paragraph" w:styleId="BodyText">
    <w:name w:val="Body Text"/>
    <w:basedOn w:val="Normal"/>
    <w:link w:val="BodyTextChar"/>
    <w:uiPriority w:val="99"/>
    <w:unhideWhenUsed/>
    <w:rsid w:val="000D4DC4"/>
    <w:pPr>
      <w:spacing w:after="120"/>
    </w:pPr>
  </w:style>
  <w:style w:type="character" w:customStyle="1" w:styleId="BodyTextChar">
    <w:name w:val="Body Text Char"/>
    <w:basedOn w:val="DefaultParagraphFont"/>
    <w:link w:val="BodyText"/>
    <w:uiPriority w:val="99"/>
    <w:rsid w:val="000D4DC4"/>
    <w:rPr>
      <w:rFonts w:ascii="Calibri" w:hAnsi="Calibri" w:cs="Calibri"/>
      <w:sz w:val="22"/>
    </w:rPr>
  </w:style>
  <w:style w:type="character" w:customStyle="1" w:styleId="verdana">
    <w:name w:val="verdana"/>
    <w:basedOn w:val="DefaultParagraphFont"/>
    <w:rsid w:val="000D4DC4"/>
  </w:style>
  <w:style w:type="character" w:customStyle="1" w:styleId="CardsChar1">
    <w:name w:val="Cards Char1"/>
    <w:rsid w:val="000D4DC4"/>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0D4DC4"/>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0D4DC4"/>
    <w:rPr>
      <w:rFonts w:ascii="Calibri" w:eastAsia="Times New Roman" w:hAnsi="Calibri" w:cs="Calibri"/>
      <w:b/>
      <w:sz w:val="20"/>
      <w:szCs w:val="20"/>
    </w:rPr>
  </w:style>
  <w:style w:type="paragraph" w:customStyle="1" w:styleId="loose">
    <w:name w:val="loose"/>
    <w:basedOn w:val="Normal"/>
    <w:qFormat/>
    <w:rsid w:val="000D4DC4"/>
    <w:pPr>
      <w:spacing w:before="210"/>
    </w:pPr>
    <w:rPr>
      <w:rFonts w:eastAsia="Times New Roman"/>
      <w:lang w:eastAsia="zh-CN" w:bidi="he-IL"/>
    </w:rPr>
  </w:style>
  <w:style w:type="character" w:customStyle="1" w:styleId="hit1">
    <w:name w:val="hit1"/>
    <w:basedOn w:val="DefaultParagraphFont"/>
    <w:rsid w:val="000D4DC4"/>
    <w:rPr>
      <w:b/>
      <w:bCs/>
      <w:color w:val="CC0033"/>
    </w:rPr>
  </w:style>
  <w:style w:type="character" w:customStyle="1" w:styleId="upper">
    <w:name w:val="upper"/>
    <w:basedOn w:val="DefaultParagraphFont"/>
    <w:rsid w:val="000D4DC4"/>
  </w:style>
  <w:style w:type="character" w:customStyle="1" w:styleId="Author">
    <w:name w:val="Author"/>
    <w:aliases w:val="Style Date"/>
    <w:basedOn w:val="DefaultParagraphFont"/>
    <w:qFormat/>
    <w:rsid w:val="000D4DC4"/>
    <w:rPr>
      <w:b/>
      <w:sz w:val="24"/>
    </w:rPr>
  </w:style>
  <w:style w:type="character" w:customStyle="1" w:styleId="SmallFont7pt">
    <w:name w:val="Small Font (7 pt)"/>
    <w:basedOn w:val="DefaultParagraphFont"/>
    <w:rsid w:val="000D4DC4"/>
    <w:rPr>
      <w:sz w:val="14"/>
    </w:rPr>
  </w:style>
  <w:style w:type="paragraph" w:customStyle="1" w:styleId="UnderlinedText">
    <w:name w:val="Underlined Text"/>
    <w:basedOn w:val="Normal"/>
    <w:qFormat/>
    <w:rsid w:val="000D4DC4"/>
    <w:rPr>
      <w:rFonts w:eastAsia="Times New Roman"/>
      <w:b/>
      <w:szCs w:val="20"/>
    </w:rPr>
  </w:style>
  <w:style w:type="character" w:customStyle="1" w:styleId="SmallText-New">
    <w:name w:val="Small Text - New"/>
    <w:basedOn w:val="DefaultParagraphFont"/>
    <w:rsid w:val="000D4DC4"/>
    <w:rPr>
      <w:rFonts w:ascii="Arial Narrow" w:hAnsi="Arial Narrow"/>
      <w:sz w:val="14"/>
    </w:rPr>
  </w:style>
  <w:style w:type="paragraph" w:customStyle="1" w:styleId="Smalltext">
    <w:name w:val="Small text"/>
    <w:aliases w:val="Quote1,Quote11"/>
    <w:basedOn w:val="Normal"/>
    <w:link w:val="SmalltextChar"/>
    <w:qFormat/>
    <w:rsid w:val="000D4DC4"/>
    <w:rPr>
      <w:rFonts w:ascii="Arial Narrow" w:eastAsia="Times New Roman" w:hAnsi="Arial Narrow"/>
    </w:rPr>
  </w:style>
  <w:style w:type="character" w:customStyle="1" w:styleId="Underlined-New">
    <w:name w:val="Underlined - New"/>
    <w:basedOn w:val="DefaultParagraphFont"/>
    <w:rsid w:val="000D4DC4"/>
    <w:rPr>
      <w:rFonts w:ascii="Arial Narrow" w:hAnsi="Arial Narrow"/>
      <w:sz w:val="16"/>
      <w:u w:val="single"/>
    </w:rPr>
  </w:style>
  <w:style w:type="paragraph" w:styleId="TOC2">
    <w:name w:val="toc 2"/>
    <w:basedOn w:val="Normal"/>
    <w:next w:val="Normal"/>
    <w:autoRedefine/>
    <w:uiPriority w:val="39"/>
    <w:rsid w:val="000D4DC4"/>
    <w:pPr>
      <w:ind w:left="200"/>
    </w:pPr>
    <w:rPr>
      <w:rFonts w:eastAsia="Times New Roman"/>
      <w:sz w:val="20"/>
      <w:lang w:bidi="en-US"/>
    </w:rPr>
  </w:style>
  <w:style w:type="paragraph" w:styleId="Caption">
    <w:name w:val="caption"/>
    <w:basedOn w:val="Normal"/>
    <w:next w:val="Normal"/>
    <w:qFormat/>
    <w:rsid w:val="000D4DC4"/>
    <w:rPr>
      <w:rFonts w:eastAsia="Times New Roman"/>
      <w:b/>
      <w:bCs/>
      <w:sz w:val="18"/>
      <w:szCs w:val="18"/>
      <w:lang w:bidi="en-US"/>
    </w:rPr>
  </w:style>
  <w:style w:type="paragraph" w:styleId="TOCHeading">
    <w:name w:val="TOC Heading"/>
    <w:basedOn w:val="Heading1"/>
    <w:next w:val="Normal"/>
    <w:uiPriority w:val="39"/>
    <w:qFormat/>
    <w:rsid w:val="000D4DC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0D4DC4"/>
    <w:rPr>
      <w:rFonts w:ascii="Arial Narrow" w:hAnsi="Arial Narrow"/>
      <w:dstrike w:val="0"/>
      <w:sz w:val="20"/>
      <w:bdr w:val="single" w:sz="2" w:space="0" w:color="auto"/>
      <w:vertAlign w:val="baseline"/>
    </w:rPr>
  </w:style>
  <w:style w:type="character" w:customStyle="1" w:styleId="style65">
    <w:name w:val="style65"/>
    <w:basedOn w:val="DefaultParagraphFont"/>
    <w:rsid w:val="000D4DC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0D4DC4"/>
    <w:rPr>
      <w:rFonts w:cs="Arial"/>
      <w:bCs/>
      <w:szCs w:val="26"/>
      <w:u w:val="single"/>
      <w:lang w:val="en-US" w:eastAsia="en-US" w:bidi="ar-SA"/>
    </w:rPr>
  </w:style>
  <w:style w:type="character" w:customStyle="1" w:styleId="qlabel">
    <w:name w:val="q_label"/>
    <w:basedOn w:val="DefaultParagraphFont"/>
    <w:rsid w:val="000D4DC4"/>
  </w:style>
  <w:style w:type="character" w:customStyle="1" w:styleId="alabel">
    <w:name w:val="a_label"/>
    <w:basedOn w:val="DefaultParagraphFont"/>
    <w:rsid w:val="000D4DC4"/>
  </w:style>
  <w:style w:type="character" w:customStyle="1" w:styleId="BoldandUnderlineCharChar">
    <w:name w:val="Bold and Underline Char Char"/>
    <w:basedOn w:val="DefaultParagraphFont"/>
    <w:rsid w:val="000D4DC4"/>
    <w:rPr>
      <w:rFonts w:eastAsia="MS Mincho"/>
      <w:b/>
      <w:u w:val="single"/>
      <w:lang w:val="en-US" w:eastAsia="en-US" w:bidi="ar-SA"/>
    </w:rPr>
  </w:style>
  <w:style w:type="character" w:customStyle="1" w:styleId="CardTextChar0">
    <w:name w:val="Card Text Char"/>
    <w:basedOn w:val="DefaultParagraphFont"/>
    <w:rsid w:val="000D4DC4"/>
    <w:rPr>
      <w:rFonts w:ascii="Times New Roman" w:eastAsia="Times New Roman" w:hAnsi="Times New Roman" w:cs="Times New Roman"/>
      <w:szCs w:val="24"/>
    </w:rPr>
  </w:style>
  <w:style w:type="character" w:customStyle="1" w:styleId="reduce2">
    <w:name w:val="reduce2"/>
    <w:basedOn w:val="DefaultParagraphFont"/>
    <w:rsid w:val="000D4DC4"/>
    <w:rPr>
      <w:rFonts w:ascii="Arial" w:hAnsi="Arial" w:cs="Arial"/>
      <w:color w:val="000000"/>
      <w:sz w:val="10"/>
      <w:szCs w:val="22"/>
    </w:rPr>
  </w:style>
  <w:style w:type="paragraph" w:customStyle="1" w:styleId="BoldUnderline">
    <w:name w:val="BoldUnderline"/>
    <w:link w:val="BoldUnderlineChar"/>
    <w:uiPriority w:val="99"/>
    <w:qFormat/>
    <w:rsid w:val="000D4DC4"/>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0D4DC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0D4DC4"/>
    <w:rPr>
      <w:rFonts w:cs="Arial"/>
      <w:bCs/>
      <w:szCs w:val="26"/>
      <w:u w:val="single"/>
      <w:lang w:val="en-US" w:eastAsia="en-US" w:bidi="ar-SA"/>
    </w:rPr>
  </w:style>
  <w:style w:type="paragraph" w:customStyle="1" w:styleId="evidencetextChar">
    <w:name w:val="evidence text Char"/>
    <w:basedOn w:val="Normal"/>
    <w:qFormat/>
    <w:rsid w:val="000D4DC4"/>
    <w:pPr>
      <w:ind w:left="1728" w:right="1008"/>
    </w:pPr>
    <w:rPr>
      <w:rFonts w:eastAsia="Times New Roman"/>
      <w:color w:val="000000"/>
      <w:sz w:val="18"/>
    </w:rPr>
  </w:style>
  <w:style w:type="character" w:customStyle="1" w:styleId="underline2">
    <w:name w:val="underline2"/>
    <w:basedOn w:val="DefaultParagraphFont"/>
    <w:rsid w:val="000D4DC4"/>
    <w:rPr>
      <w:u w:val="single"/>
    </w:rPr>
  </w:style>
  <w:style w:type="character" w:customStyle="1" w:styleId="Style11ptUnderlineBorderSinglesolidlineAuto05pt">
    <w:name w:val="Style 11 pt Underline Border: : (Single solid line Auto  0.5 pt..."/>
    <w:rsid w:val="000D4DC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0D4DC4"/>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0D4DC4"/>
    <w:rPr>
      <w:rFonts w:ascii="Calibri" w:eastAsia="Times New Roman" w:hAnsi="Calibri" w:cs="Calibri"/>
      <w:sz w:val="22"/>
      <w:u w:val="single"/>
      <w:bdr w:val="single" w:sz="4" w:space="0" w:color="auto"/>
    </w:rPr>
  </w:style>
  <w:style w:type="character" w:customStyle="1" w:styleId="UnderlineChar4Char">
    <w:name w:val="Underline Char4 Char"/>
    <w:basedOn w:val="DefaultParagraphFont"/>
    <w:link w:val="UnderlineChar4"/>
    <w:rsid w:val="000D4DC4"/>
    <w:rPr>
      <w:u w:val="single"/>
    </w:rPr>
  </w:style>
  <w:style w:type="paragraph" w:customStyle="1" w:styleId="UnderlineChar4">
    <w:name w:val="Underline Char4"/>
    <w:basedOn w:val="Normal"/>
    <w:link w:val="UnderlineChar4Char"/>
    <w:qFormat/>
    <w:rsid w:val="000D4DC4"/>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0D4DC4"/>
    <w:rPr>
      <w:b/>
      <w:u w:val="single"/>
    </w:rPr>
  </w:style>
  <w:style w:type="paragraph" w:customStyle="1" w:styleId="BoldandUnderlineChar3">
    <w:name w:val="Bold and Underline Char3"/>
    <w:basedOn w:val="Normal"/>
    <w:link w:val="BoldandUnderlineChar3Char2"/>
    <w:qFormat/>
    <w:rsid w:val="000D4DC4"/>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0D4DC4"/>
    <w:rPr>
      <w:rFonts w:eastAsia="Times New Roman"/>
      <w:u w:val="single"/>
    </w:rPr>
  </w:style>
  <w:style w:type="character" w:customStyle="1" w:styleId="StyleUnderlineChar11ptChar">
    <w:name w:val="Style Underline Char + 11 pt Char"/>
    <w:basedOn w:val="DefaultParagraphFont"/>
    <w:link w:val="StyleUnderlineChar11pt"/>
    <w:rsid w:val="000D4DC4"/>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0D4DC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0D4DC4"/>
    <w:rPr>
      <w:rFonts w:ascii="Calibri" w:eastAsia="Times New Roman" w:hAnsi="Calibri" w:cs="Calibri"/>
      <w:b/>
      <w:bCs/>
      <w:sz w:val="22"/>
      <w:u w:val="single"/>
    </w:rPr>
  </w:style>
  <w:style w:type="character" w:customStyle="1" w:styleId="inside-head">
    <w:name w:val="inside-head"/>
    <w:basedOn w:val="DefaultParagraphFont"/>
    <w:rsid w:val="000D4DC4"/>
  </w:style>
  <w:style w:type="paragraph" w:customStyle="1" w:styleId="Style3">
    <w:name w:val="Style3"/>
    <w:basedOn w:val="Normal"/>
    <w:link w:val="Style3Char"/>
    <w:qFormat/>
    <w:rsid w:val="000D4DC4"/>
    <w:rPr>
      <w:rFonts w:ascii="Arial Narrow" w:eastAsia="Times New Roman" w:hAnsi="Arial Narrow"/>
      <w:b/>
    </w:rPr>
  </w:style>
  <w:style w:type="character" w:customStyle="1" w:styleId="Style3Char">
    <w:name w:val="Style3 Char"/>
    <w:basedOn w:val="DefaultParagraphFont"/>
    <w:link w:val="Style3"/>
    <w:rsid w:val="000D4DC4"/>
    <w:rPr>
      <w:rFonts w:ascii="Arial Narrow" w:eastAsia="Times New Roman" w:hAnsi="Arial Narrow" w:cs="Calibri"/>
      <w:b/>
      <w:sz w:val="22"/>
    </w:rPr>
  </w:style>
  <w:style w:type="character" w:customStyle="1" w:styleId="7TimesNewRoman">
    <w:name w:val="7 Times New Roman"/>
    <w:rsid w:val="000D4DC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0D4DC4"/>
  </w:style>
  <w:style w:type="character" w:customStyle="1" w:styleId="officialsbureau">
    <w:name w:val="official_s_bureau"/>
    <w:basedOn w:val="DefaultParagraphFont"/>
    <w:rsid w:val="000D4DC4"/>
  </w:style>
  <w:style w:type="paragraph" w:customStyle="1" w:styleId="Stylecard11ptUnderline">
    <w:name w:val="Style card + 11 pt Underline"/>
    <w:basedOn w:val="Normal"/>
    <w:link w:val="Stylecard11ptUnderlineChar"/>
    <w:qFormat/>
    <w:rsid w:val="000D4DC4"/>
    <w:pPr>
      <w:ind w:left="288" w:right="288"/>
    </w:pPr>
    <w:rPr>
      <w:rFonts w:eastAsia="SimSun"/>
      <w:u w:val="single"/>
      <w:lang w:eastAsia="zh-CN"/>
    </w:rPr>
  </w:style>
  <w:style w:type="character" w:customStyle="1" w:styleId="Stylecard11ptUnderlineChar">
    <w:name w:val="Style card + 11 pt Underline Char"/>
    <w:link w:val="Stylecard11ptUnderline"/>
    <w:rsid w:val="000D4DC4"/>
    <w:rPr>
      <w:rFonts w:ascii="Calibri" w:eastAsia="SimSun" w:hAnsi="Calibri" w:cs="Calibri"/>
      <w:sz w:val="22"/>
      <w:u w:val="single"/>
      <w:lang w:eastAsia="zh-CN"/>
    </w:rPr>
  </w:style>
  <w:style w:type="paragraph" w:customStyle="1" w:styleId="Stylecard11ptBoldUnderline">
    <w:name w:val="Style card + 11 pt Bold Underline"/>
    <w:basedOn w:val="Normal"/>
    <w:link w:val="Stylecard11ptBoldUnderlineChar"/>
    <w:qFormat/>
    <w:rsid w:val="000D4DC4"/>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0D4DC4"/>
    <w:rPr>
      <w:rFonts w:ascii="Calibri" w:eastAsia="SimSun" w:hAnsi="Calibri"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0D4DC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0D4DC4"/>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0D4DC4"/>
    <w:rPr>
      <w:rFonts w:ascii="Calibri" w:eastAsia="SimSun" w:hAnsi="Calibri" w:cs="Calibri"/>
      <w:sz w:val="22"/>
      <w:u w:val="single"/>
      <w:lang w:eastAsia="zh-CN"/>
    </w:rPr>
  </w:style>
  <w:style w:type="paragraph" w:styleId="HTMLPreformatted">
    <w:name w:val="HTML Preformatted"/>
    <w:basedOn w:val="Normal"/>
    <w:link w:val="HTMLPreformattedChar"/>
    <w:rsid w:val="000D4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0D4DC4"/>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0D4DC4"/>
    <w:rPr>
      <w:u w:val="single"/>
    </w:rPr>
  </w:style>
  <w:style w:type="character" w:customStyle="1" w:styleId="StyleUnderlining11ptChar">
    <w:name w:val="Style Underlining + 11 pt Char"/>
    <w:basedOn w:val="DefaultParagraphFont"/>
    <w:link w:val="StyleUnderlining11pt"/>
    <w:rsid w:val="000D4DC4"/>
    <w:rPr>
      <w:rFonts w:ascii="Calibri" w:hAnsi="Calibri" w:cs="Calibri"/>
      <w:sz w:val="22"/>
      <w:u w:val="single"/>
    </w:rPr>
  </w:style>
  <w:style w:type="paragraph" w:customStyle="1" w:styleId="StyleCardText9pt">
    <w:name w:val="Style Card Text + 9 pt"/>
    <w:basedOn w:val="Normal"/>
    <w:link w:val="StyleCardText9ptChar"/>
    <w:qFormat/>
    <w:rsid w:val="000D4DC4"/>
    <w:pPr>
      <w:spacing w:after="200"/>
      <w:contextualSpacing/>
    </w:pPr>
    <w:rPr>
      <w:rFonts w:eastAsia="Calibri"/>
    </w:rPr>
  </w:style>
  <w:style w:type="character" w:customStyle="1" w:styleId="StyleCardText9ptChar">
    <w:name w:val="Style Card Text + 9 pt Char"/>
    <w:basedOn w:val="DefaultParagraphFont"/>
    <w:link w:val="StyleCardText9pt"/>
    <w:rsid w:val="000D4DC4"/>
    <w:rPr>
      <w:rFonts w:ascii="Calibri" w:eastAsia="Calibri" w:hAnsi="Calibri" w:cs="Calibri"/>
      <w:sz w:val="22"/>
    </w:rPr>
  </w:style>
  <w:style w:type="paragraph" w:styleId="Quote">
    <w:name w:val="Quote"/>
    <w:basedOn w:val="Normal"/>
    <w:next w:val="Normal"/>
    <w:link w:val="QuoteChar"/>
    <w:uiPriority w:val="29"/>
    <w:qFormat/>
    <w:rsid w:val="000D4DC4"/>
    <w:pPr>
      <w:widowControl w:val="0"/>
    </w:pPr>
    <w:rPr>
      <w:rFonts w:eastAsia="Times New Roman"/>
      <w:iCs/>
      <w:color w:val="000000"/>
      <w:lang w:bidi="en-US"/>
    </w:rPr>
  </w:style>
  <w:style w:type="character" w:customStyle="1" w:styleId="QuoteChar">
    <w:name w:val="Quote Char"/>
    <w:basedOn w:val="DefaultParagraphFont"/>
    <w:link w:val="Quote"/>
    <w:uiPriority w:val="29"/>
    <w:rsid w:val="000D4DC4"/>
    <w:rPr>
      <w:rFonts w:ascii="Calibri" w:eastAsia="Times New Roman" w:hAnsi="Calibri" w:cs="Calibri"/>
      <w:iCs/>
      <w:color w:val="000000"/>
      <w:sz w:val="22"/>
      <w:lang w:bidi="en-US"/>
    </w:rPr>
  </w:style>
  <w:style w:type="paragraph" w:customStyle="1" w:styleId="Underlining">
    <w:name w:val="Underlining"/>
    <w:basedOn w:val="Normal"/>
    <w:link w:val="UnderliningChar"/>
    <w:qFormat/>
    <w:rsid w:val="000D4DC4"/>
    <w:rPr>
      <w:rFonts w:ascii="Arial Narrow" w:hAnsi="Arial Narrow" w:cs="Times New Roman"/>
      <w:sz w:val="24"/>
      <w:u w:val="single"/>
    </w:rPr>
  </w:style>
  <w:style w:type="character" w:customStyle="1" w:styleId="ital-inline">
    <w:name w:val="ital-inline"/>
    <w:basedOn w:val="DefaultParagraphFont"/>
    <w:rsid w:val="000D4DC4"/>
  </w:style>
  <w:style w:type="character" w:customStyle="1" w:styleId="underlineChar">
    <w:name w:val="underline Char"/>
    <w:basedOn w:val="DefaultParagraphFont"/>
    <w:rsid w:val="000D4DC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0D4DC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0D4DC4"/>
    <w:rPr>
      <w:sz w:val="20"/>
      <w:u w:val="single"/>
    </w:rPr>
  </w:style>
  <w:style w:type="paragraph" w:styleId="BodyTextIndent2">
    <w:name w:val="Body Text Indent 2"/>
    <w:basedOn w:val="Normal"/>
    <w:link w:val="BodyTextIndent2Char"/>
    <w:unhideWhenUsed/>
    <w:rsid w:val="000D4DC4"/>
    <w:pPr>
      <w:spacing w:after="120" w:line="480" w:lineRule="auto"/>
      <w:ind w:left="360"/>
    </w:pPr>
  </w:style>
  <w:style w:type="character" w:customStyle="1" w:styleId="BodyTextIndent2Char">
    <w:name w:val="Body Text Indent 2 Char"/>
    <w:basedOn w:val="DefaultParagraphFont"/>
    <w:link w:val="BodyTextIndent2"/>
    <w:rsid w:val="000D4DC4"/>
    <w:rPr>
      <w:rFonts w:ascii="Calibri" w:hAnsi="Calibri" w:cs="Calibri"/>
      <w:sz w:val="22"/>
    </w:rPr>
  </w:style>
  <w:style w:type="paragraph" w:styleId="BodyTextIndent3">
    <w:name w:val="Body Text Indent 3"/>
    <w:basedOn w:val="Normal"/>
    <w:link w:val="BodyTextIndent3Char"/>
    <w:uiPriority w:val="99"/>
    <w:semiHidden/>
    <w:unhideWhenUsed/>
    <w:rsid w:val="000D4DC4"/>
    <w:pPr>
      <w:spacing w:after="120"/>
      <w:ind w:left="360"/>
    </w:pPr>
    <w:rPr>
      <w:szCs w:val="16"/>
    </w:rPr>
  </w:style>
  <w:style w:type="character" w:customStyle="1" w:styleId="BodyTextIndent3Char">
    <w:name w:val="Body Text Indent 3 Char"/>
    <w:basedOn w:val="DefaultParagraphFont"/>
    <w:link w:val="BodyTextIndent3"/>
    <w:uiPriority w:val="99"/>
    <w:semiHidden/>
    <w:rsid w:val="000D4DC4"/>
    <w:rPr>
      <w:rFonts w:ascii="Calibri" w:hAnsi="Calibri" w:cs="Calibri"/>
      <w:sz w:val="22"/>
      <w:szCs w:val="16"/>
    </w:rPr>
  </w:style>
  <w:style w:type="paragraph" w:styleId="BodyText2">
    <w:name w:val="Body Text 2"/>
    <w:basedOn w:val="Normal"/>
    <w:link w:val="BodyText2Char"/>
    <w:unhideWhenUsed/>
    <w:rsid w:val="000D4DC4"/>
    <w:pPr>
      <w:spacing w:after="120" w:line="480" w:lineRule="auto"/>
    </w:pPr>
  </w:style>
  <w:style w:type="character" w:customStyle="1" w:styleId="BodyText2Char">
    <w:name w:val="Body Text 2 Char"/>
    <w:basedOn w:val="DefaultParagraphFont"/>
    <w:link w:val="BodyText2"/>
    <w:rsid w:val="000D4DC4"/>
    <w:rPr>
      <w:rFonts w:ascii="Calibri" w:hAnsi="Calibri" w:cs="Calibri"/>
      <w:sz w:val="22"/>
    </w:rPr>
  </w:style>
  <w:style w:type="paragraph" w:styleId="BodyTextIndent">
    <w:name w:val="Body Text Indent"/>
    <w:basedOn w:val="Normal"/>
    <w:link w:val="BodyTextIndentChar"/>
    <w:uiPriority w:val="99"/>
    <w:unhideWhenUsed/>
    <w:rsid w:val="000D4DC4"/>
    <w:pPr>
      <w:spacing w:after="120"/>
      <w:ind w:left="360"/>
    </w:pPr>
  </w:style>
  <w:style w:type="character" w:customStyle="1" w:styleId="BodyTextIndentChar">
    <w:name w:val="Body Text Indent Char"/>
    <w:basedOn w:val="DefaultParagraphFont"/>
    <w:link w:val="BodyTextIndent"/>
    <w:uiPriority w:val="99"/>
    <w:rsid w:val="000D4DC4"/>
    <w:rPr>
      <w:rFonts w:ascii="Calibri" w:hAnsi="Calibri" w:cs="Calibri"/>
      <w:sz w:val="22"/>
    </w:rPr>
  </w:style>
  <w:style w:type="paragraph" w:styleId="BodyText3">
    <w:name w:val="Body Text 3"/>
    <w:basedOn w:val="Normal"/>
    <w:link w:val="BodyText3Char"/>
    <w:unhideWhenUsed/>
    <w:rsid w:val="000D4DC4"/>
    <w:pPr>
      <w:spacing w:after="120"/>
    </w:pPr>
    <w:rPr>
      <w:szCs w:val="16"/>
    </w:rPr>
  </w:style>
  <w:style w:type="character" w:customStyle="1" w:styleId="BodyText3Char">
    <w:name w:val="Body Text 3 Char"/>
    <w:basedOn w:val="DefaultParagraphFont"/>
    <w:link w:val="BodyText3"/>
    <w:rsid w:val="000D4DC4"/>
    <w:rPr>
      <w:rFonts w:ascii="Calibri" w:hAnsi="Calibri" w:cs="Calibri"/>
      <w:sz w:val="22"/>
      <w:szCs w:val="16"/>
    </w:rPr>
  </w:style>
  <w:style w:type="character" w:customStyle="1" w:styleId="StyleBold">
    <w:name w:val="Style Bold"/>
    <w:basedOn w:val="DefaultParagraphFont"/>
    <w:uiPriority w:val="9"/>
    <w:semiHidden/>
    <w:rsid w:val="000D4DC4"/>
    <w:rPr>
      <w:b/>
      <w:bCs/>
    </w:rPr>
  </w:style>
  <w:style w:type="character" w:customStyle="1" w:styleId="body-text">
    <w:name w:val="body-text"/>
    <w:basedOn w:val="DefaultParagraphFont"/>
    <w:rsid w:val="000D4DC4"/>
  </w:style>
  <w:style w:type="paragraph" w:customStyle="1" w:styleId="StyleStyle411ptBoldBorderSinglesolidlineAuto0">
    <w:name w:val="Style Style4 + 11 pt Bold Border: : (Single solid line Auto  0...."/>
    <w:basedOn w:val="Normal"/>
    <w:link w:val="StyleStyle411ptBoldBorderSinglesolidlineAuto0Char"/>
    <w:qFormat/>
    <w:rsid w:val="000D4DC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D4DC4"/>
    <w:rPr>
      <w:rFonts w:ascii="Calibri" w:eastAsia="Times New Roman" w:hAnsi="Calibri" w:cs="Calibri"/>
      <w:b/>
      <w:bCs/>
      <w:sz w:val="22"/>
      <w:u w:val="single"/>
      <w:bdr w:val="single" w:sz="4" w:space="0" w:color="auto"/>
    </w:rPr>
  </w:style>
  <w:style w:type="character" w:customStyle="1" w:styleId="globalcontentbody">
    <w:name w:val="globalcontentbody"/>
    <w:basedOn w:val="DefaultParagraphFont"/>
    <w:rsid w:val="000D4DC4"/>
  </w:style>
  <w:style w:type="paragraph" w:customStyle="1" w:styleId="StyleStyle112pt">
    <w:name w:val="Style Style1 + 12 pt"/>
    <w:basedOn w:val="Normal"/>
    <w:link w:val="StyleStyle112ptChar"/>
    <w:qFormat/>
    <w:rsid w:val="000D4DC4"/>
    <w:rPr>
      <w:rFonts w:eastAsia="SimSun"/>
      <w:u w:val="single"/>
      <w:lang w:eastAsia="zh-CN"/>
    </w:rPr>
  </w:style>
  <w:style w:type="character" w:customStyle="1" w:styleId="StyleStyle112ptChar">
    <w:name w:val="Style Style1 + 12 pt Char"/>
    <w:basedOn w:val="DefaultParagraphFont"/>
    <w:link w:val="StyleStyle112pt"/>
    <w:rsid w:val="000D4DC4"/>
    <w:rPr>
      <w:rFonts w:ascii="Calibri" w:eastAsia="SimSun" w:hAnsi="Calibri" w:cs="Calibri"/>
      <w:sz w:val="22"/>
      <w:u w:val="single"/>
      <w:lang w:eastAsia="zh-CN"/>
    </w:rPr>
  </w:style>
  <w:style w:type="paragraph" w:customStyle="1" w:styleId="MinimizedText">
    <w:name w:val="Minimized Text"/>
    <w:basedOn w:val="Normal"/>
    <w:link w:val="MinimizedTextChar"/>
    <w:qFormat/>
    <w:rsid w:val="000D4DC4"/>
    <w:rPr>
      <w:rFonts w:eastAsia="Times New Roman"/>
    </w:rPr>
  </w:style>
  <w:style w:type="character" w:customStyle="1" w:styleId="MinimizedTextChar">
    <w:name w:val="Minimized Text Char"/>
    <w:basedOn w:val="DefaultParagraphFont"/>
    <w:link w:val="MinimizedText"/>
    <w:rsid w:val="000D4DC4"/>
    <w:rPr>
      <w:rFonts w:ascii="Calibri" w:eastAsia="Times New Roman" w:hAnsi="Calibri" w:cs="Calibri"/>
      <w:sz w:val="22"/>
    </w:rPr>
  </w:style>
  <w:style w:type="character" w:customStyle="1" w:styleId="term1">
    <w:name w:val="term1"/>
    <w:basedOn w:val="DefaultParagraphFont"/>
    <w:rsid w:val="000D4DC4"/>
    <w:rPr>
      <w:b/>
      <w:bCs/>
    </w:rPr>
  </w:style>
  <w:style w:type="character" w:customStyle="1" w:styleId="Styleterm111ptUnderline">
    <w:name w:val="Style term1 + 11 pt Underline"/>
    <w:basedOn w:val="term1"/>
    <w:rsid w:val="000D4DC4"/>
    <w:rPr>
      <w:b/>
      <w:bCs/>
      <w:sz w:val="20"/>
      <w:u w:val="single"/>
    </w:rPr>
  </w:style>
  <w:style w:type="paragraph" w:customStyle="1" w:styleId="StyleMinimizedTextArialNarrow10pt">
    <w:name w:val="Style Minimized Text + Arial Narrow 10 pt"/>
    <w:basedOn w:val="MinimizedText"/>
    <w:link w:val="StyleMinimizedTextArialNarrow10ptChar"/>
    <w:qFormat/>
    <w:rsid w:val="000D4DC4"/>
    <w:rPr>
      <w:sz w:val="20"/>
    </w:rPr>
  </w:style>
  <w:style w:type="character" w:customStyle="1" w:styleId="StyleMinimizedTextArialNarrow10ptChar">
    <w:name w:val="Style Minimized Text + Arial Narrow 10 pt Char"/>
    <w:basedOn w:val="MinimizedTextChar"/>
    <w:link w:val="StyleMinimizedTextArialNarrow10pt"/>
    <w:rsid w:val="000D4DC4"/>
    <w:rPr>
      <w:rFonts w:ascii="Calibri" w:eastAsia="Times New Roman" w:hAnsi="Calibri" w:cs="Calibri"/>
      <w:sz w:val="20"/>
    </w:rPr>
  </w:style>
  <w:style w:type="character" w:customStyle="1" w:styleId="Styleunderline11ptBold">
    <w:name w:val="Style underline + 11 pt Bold"/>
    <w:basedOn w:val="underline"/>
    <w:rsid w:val="000D4DC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0D4DC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D4DC4"/>
    <w:rPr>
      <w:rFonts w:ascii="Calibri" w:eastAsia="Times New Roman" w:hAnsi="Calibri" w:cs="Calibri"/>
      <w:sz w:val="22"/>
      <w:u w:val="single"/>
      <w:bdr w:val="single" w:sz="4" w:space="0" w:color="auto"/>
    </w:rPr>
  </w:style>
  <w:style w:type="character" w:customStyle="1" w:styleId="Style9pt">
    <w:name w:val="Style 9 pt"/>
    <w:basedOn w:val="DefaultParagraphFont"/>
    <w:rsid w:val="000D4DC4"/>
    <w:rPr>
      <w:rFonts w:ascii="Times New Roman" w:hAnsi="Times New Roman"/>
      <w:sz w:val="20"/>
    </w:rPr>
  </w:style>
  <w:style w:type="paragraph" w:customStyle="1" w:styleId="StyleStyle49pt3">
    <w:name w:val="Style Style4 + 9 pt3"/>
    <w:basedOn w:val="Style4"/>
    <w:link w:val="StyleStyle49pt3Char"/>
    <w:qFormat/>
    <w:rsid w:val="000D4DC4"/>
  </w:style>
  <w:style w:type="character" w:customStyle="1" w:styleId="StyleStyle49pt3Char">
    <w:name w:val="Style Style4 + 9 pt3 Char"/>
    <w:basedOn w:val="Style4Char"/>
    <w:link w:val="StyleStyle49pt3"/>
    <w:rsid w:val="000D4DC4"/>
    <w:rPr>
      <w:rFonts w:ascii="Calibri" w:eastAsia="Times New Roman" w:hAnsi="Calibri" w:cs="Calibri"/>
      <w:sz w:val="22"/>
      <w:u w:val="single"/>
    </w:rPr>
  </w:style>
  <w:style w:type="paragraph" w:customStyle="1" w:styleId="StyleStyle4Bold">
    <w:name w:val="Style Style4 + Bold"/>
    <w:basedOn w:val="Style4"/>
    <w:link w:val="StyleStyle4BoldChar"/>
    <w:qFormat/>
    <w:rsid w:val="000D4DC4"/>
    <w:rPr>
      <w:b/>
      <w:bCs/>
    </w:rPr>
  </w:style>
  <w:style w:type="character" w:customStyle="1" w:styleId="StyleStyle4BoldChar">
    <w:name w:val="Style Style4 + Bold Char"/>
    <w:basedOn w:val="Style4Char"/>
    <w:link w:val="StyleStyle4Bold"/>
    <w:rsid w:val="000D4DC4"/>
    <w:rPr>
      <w:rFonts w:ascii="Calibri" w:eastAsia="Times New Roman" w:hAnsi="Calibri" w:cs="Calibri"/>
      <w:b/>
      <w:bCs/>
      <w:sz w:val="22"/>
      <w:u w:val="single"/>
    </w:rPr>
  </w:style>
  <w:style w:type="character" w:customStyle="1" w:styleId="CharChar11">
    <w:name w:val="Char Char11"/>
    <w:basedOn w:val="DefaultParagraphFont"/>
    <w:rsid w:val="000D4DC4"/>
    <w:rPr>
      <w:rFonts w:cs="Arial"/>
      <w:bCs/>
      <w:szCs w:val="26"/>
      <w:u w:val="single"/>
      <w:lang w:val="en-US" w:eastAsia="en-US" w:bidi="ar-SA"/>
    </w:rPr>
  </w:style>
  <w:style w:type="character" w:customStyle="1" w:styleId="authorbio">
    <w:name w:val="authorbio"/>
    <w:basedOn w:val="DefaultParagraphFont"/>
    <w:rsid w:val="000D4DC4"/>
  </w:style>
  <w:style w:type="character" w:customStyle="1" w:styleId="a">
    <w:name w:val="a"/>
    <w:basedOn w:val="DefaultParagraphFont"/>
    <w:rsid w:val="000D4DC4"/>
  </w:style>
  <w:style w:type="character" w:customStyle="1" w:styleId="StyleStyleUnderline411pt">
    <w:name w:val="Style Style Underline4 + 11 pt"/>
    <w:basedOn w:val="DefaultParagraphFont"/>
    <w:rsid w:val="000D4DC4"/>
    <w:rPr>
      <w:sz w:val="20"/>
      <w:u w:val="single"/>
    </w:rPr>
  </w:style>
  <w:style w:type="character" w:customStyle="1" w:styleId="StyleStyleUnderline411ptBold">
    <w:name w:val="Style Style Underline4 + 11 pt Bold"/>
    <w:basedOn w:val="DefaultParagraphFont"/>
    <w:rsid w:val="000D4DC4"/>
    <w:rPr>
      <w:b/>
      <w:bCs/>
      <w:sz w:val="20"/>
      <w:u w:val="single"/>
    </w:rPr>
  </w:style>
  <w:style w:type="character" w:customStyle="1" w:styleId="StyleStyleUnderline311pt">
    <w:name w:val="Style Style Underline3 + 11 pt"/>
    <w:basedOn w:val="DefaultParagraphFont"/>
    <w:rsid w:val="000D4DC4"/>
    <w:rPr>
      <w:sz w:val="20"/>
      <w:u w:val="single"/>
    </w:rPr>
  </w:style>
  <w:style w:type="character" w:customStyle="1" w:styleId="StyleStyleUnderline311ptBold">
    <w:name w:val="Style Style Underline3 + 11 pt Bold"/>
    <w:basedOn w:val="DefaultParagraphFont"/>
    <w:rsid w:val="000D4DC4"/>
    <w:rPr>
      <w:b/>
      <w:bCs/>
      <w:sz w:val="20"/>
      <w:u w:val="single"/>
    </w:rPr>
  </w:style>
  <w:style w:type="character" w:customStyle="1" w:styleId="StyleUnderline3">
    <w:name w:val="Style Underline3"/>
    <w:basedOn w:val="DefaultParagraphFont"/>
    <w:rsid w:val="000D4DC4"/>
    <w:rPr>
      <w:u w:val="single"/>
    </w:rPr>
  </w:style>
  <w:style w:type="paragraph" w:customStyle="1" w:styleId="StyleStyle111ptBorderSinglesolidlineAuto05ptL">
    <w:name w:val="Style Style1 + 11 pt Border: : (Single solid line Auto  0.5 pt L..."/>
    <w:link w:val="StyleStyle111ptBorderSinglesolidlineAuto05ptLChar"/>
    <w:qFormat/>
    <w:rsid w:val="000D4DC4"/>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D4DC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0D4DC4"/>
    <w:rPr>
      <w:u w:val="single"/>
    </w:rPr>
  </w:style>
  <w:style w:type="character" w:customStyle="1" w:styleId="NothingChar">
    <w:name w:val="Nothing Char"/>
    <w:basedOn w:val="DefaultParagraphFont"/>
    <w:link w:val="Nothing"/>
    <w:rsid w:val="000D4DC4"/>
    <w:rPr>
      <w:rFonts w:ascii="Times New Roman" w:eastAsia="Times New Roman" w:hAnsi="Times New Roman" w:cs="Times New Roman"/>
      <w:sz w:val="20"/>
    </w:rPr>
  </w:style>
  <w:style w:type="character" w:customStyle="1" w:styleId="CardsFont12pt0">
    <w:name w:val="Cards + Font 12pt"/>
    <w:basedOn w:val="DefaultParagraphFont"/>
    <w:rsid w:val="000D4DC4"/>
    <w:rPr>
      <w:rFonts w:ascii="Times New Roman" w:eastAsia="Calibri" w:hAnsi="Times New Roman" w:cs="Times New Roman"/>
      <w:sz w:val="24"/>
      <w:szCs w:val="20"/>
      <w:u w:val="single"/>
    </w:rPr>
  </w:style>
  <w:style w:type="character" w:customStyle="1" w:styleId="SmallTextChar0">
    <w:name w:val="Small Text Char"/>
    <w:basedOn w:val="CardTextChar0"/>
    <w:rsid w:val="000D4DC4"/>
    <w:rPr>
      <w:rFonts w:ascii="Times New Roman" w:eastAsia="MS Mincho" w:hAnsi="Times New Roman" w:cs="Times New Roman"/>
      <w:sz w:val="15"/>
      <w:szCs w:val="24"/>
      <w:lang w:eastAsia="ja-JP"/>
    </w:rPr>
  </w:style>
  <w:style w:type="paragraph" w:customStyle="1" w:styleId="Circled">
    <w:name w:val="Circled"/>
    <w:link w:val="CircledChar"/>
    <w:qFormat/>
    <w:rsid w:val="000D4DC4"/>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0D4DC4"/>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0D4DC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0D4DC4"/>
  </w:style>
  <w:style w:type="character" w:customStyle="1" w:styleId="part-of-speech">
    <w:name w:val="part-of-speech"/>
    <w:basedOn w:val="DefaultParagraphFont"/>
    <w:rsid w:val="000D4DC4"/>
  </w:style>
  <w:style w:type="character" w:customStyle="1" w:styleId="sep">
    <w:name w:val="sep"/>
    <w:basedOn w:val="DefaultParagraphFont"/>
    <w:rsid w:val="000D4DC4"/>
  </w:style>
  <w:style w:type="character" w:customStyle="1" w:styleId="pron">
    <w:name w:val="pron"/>
    <w:basedOn w:val="DefaultParagraphFont"/>
    <w:rsid w:val="000D4DC4"/>
  </w:style>
  <w:style w:type="paragraph" w:customStyle="1" w:styleId="StyleStyle4LatinTimesNewRomanAsianSimSun">
    <w:name w:val="Style Style4 + (Latin) Times New Roman (Asian) SimSun"/>
    <w:basedOn w:val="Normal"/>
    <w:link w:val="StyleStyle4LatinTimesNewRomanAsianSimSunChar"/>
    <w:qFormat/>
    <w:rsid w:val="000D4DC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0D4DC4"/>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D4DC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0D4DC4"/>
    <w:rPr>
      <w:rFonts w:ascii="Calibri" w:eastAsia="SimSun" w:hAnsi="Calibri" w:cs="Calibri"/>
      <w:b/>
      <w:bCs/>
      <w:sz w:val="22"/>
      <w:u w:val="single"/>
    </w:rPr>
  </w:style>
  <w:style w:type="character" w:customStyle="1" w:styleId="CharChar3">
    <w:name w:val="Char Char3"/>
    <w:basedOn w:val="DefaultParagraphFont"/>
    <w:rsid w:val="000D4DC4"/>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0D4DC4"/>
    <w:rPr>
      <w:bCs/>
      <w:szCs w:val="26"/>
      <w:u w:val="single"/>
    </w:rPr>
  </w:style>
  <w:style w:type="paragraph" w:styleId="Subtitle">
    <w:name w:val="Subtitle"/>
    <w:aliases w:val="Underlined card text"/>
    <w:basedOn w:val="Normal"/>
    <w:next w:val="Normal"/>
    <w:link w:val="SubtitleChar"/>
    <w:uiPriority w:val="99"/>
    <w:qFormat/>
    <w:rsid w:val="000D4DC4"/>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0D4DC4"/>
    <w:rPr>
      <w:color w:val="5A5A5A" w:themeColor="text1" w:themeTint="A5"/>
      <w:spacing w:val="15"/>
      <w:sz w:val="22"/>
      <w:szCs w:val="22"/>
    </w:rPr>
  </w:style>
  <w:style w:type="paragraph" w:customStyle="1" w:styleId="StyleStyle411pt1">
    <w:name w:val="Style Style4 + 11 pt1"/>
    <w:basedOn w:val="Style4"/>
    <w:link w:val="StyleStyle411pt1Char"/>
    <w:qFormat/>
    <w:rsid w:val="000D4DC4"/>
  </w:style>
  <w:style w:type="character" w:customStyle="1" w:styleId="StyleStyle411pt1Char">
    <w:name w:val="Style Style4 + 11 pt1 Char"/>
    <w:basedOn w:val="Style4Char"/>
    <w:link w:val="StyleStyle411pt1"/>
    <w:rsid w:val="000D4DC4"/>
    <w:rPr>
      <w:rFonts w:ascii="Calibri" w:eastAsia="Times New Roman" w:hAnsi="Calibri" w:cs="Calibri"/>
      <w:sz w:val="22"/>
      <w:u w:val="single"/>
    </w:rPr>
  </w:style>
  <w:style w:type="character" w:customStyle="1" w:styleId="BoldandUnderlineCharChar2">
    <w:name w:val="Bold and Underline Char Char2"/>
    <w:basedOn w:val="DefaultParagraphFont"/>
    <w:rsid w:val="000D4DC4"/>
    <w:rPr>
      <w:b/>
      <w:u w:val="single"/>
      <w:lang w:val="en-US" w:eastAsia="en-US" w:bidi="ar-SA"/>
    </w:rPr>
  </w:style>
  <w:style w:type="character" w:customStyle="1" w:styleId="StyleUnderlineCharChar111pt">
    <w:name w:val="Style Underline Char Char1 + 11 pt"/>
    <w:basedOn w:val="DefaultParagraphFont"/>
    <w:rsid w:val="000D4DC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0D4DC4"/>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0D4DC4"/>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0D4DC4"/>
    <w:rPr>
      <w:sz w:val="22"/>
      <w:u w:val="single"/>
    </w:rPr>
  </w:style>
  <w:style w:type="paragraph" w:customStyle="1" w:styleId="StyleMinimizedTextArialNarrow9pt">
    <w:name w:val="Style Minimized Text + Arial Narrow 9 pt"/>
    <w:basedOn w:val="Normal"/>
    <w:link w:val="StyleMinimizedTextArialNarrow9ptChar"/>
    <w:qFormat/>
    <w:rsid w:val="000D4DC4"/>
    <w:rPr>
      <w:rFonts w:eastAsia="Times New Roman"/>
    </w:rPr>
  </w:style>
  <w:style w:type="character" w:customStyle="1" w:styleId="StyleMinimizedTextArialNarrow9ptChar">
    <w:name w:val="Style Minimized Text + Arial Narrow 9 pt Char"/>
    <w:basedOn w:val="DefaultParagraphFont"/>
    <w:link w:val="StyleMinimizedTextArialNarrow9pt"/>
    <w:rsid w:val="000D4DC4"/>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0D4DC4"/>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D4DC4"/>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0D4DC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0D4DC4"/>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0D4DC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0D4DC4"/>
    <w:rPr>
      <w:b w:val="0"/>
      <w:bCs/>
      <w:sz w:val="20"/>
      <w:u w:val="single"/>
      <w:lang w:val="en-US" w:eastAsia="en-US" w:bidi="ar-SA"/>
    </w:rPr>
  </w:style>
  <w:style w:type="character" w:customStyle="1" w:styleId="Styleunderline9pt">
    <w:name w:val="Style underline + 9 pt"/>
    <w:basedOn w:val="underline"/>
    <w:rsid w:val="000D4DC4"/>
    <w:rPr>
      <w:rFonts w:ascii="Times New Roman" w:hAnsi="Times New Roman" w:cs="Times New Roman"/>
      <w:b/>
      <w:sz w:val="20"/>
      <w:u w:val="single"/>
    </w:rPr>
  </w:style>
  <w:style w:type="character" w:customStyle="1" w:styleId="StyleTimesNewRoman9pt">
    <w:name w:val="Style Times New Roman 9 pt"/>
    <w:basedOn w:val="DefaultParagraphFont"/>
    <w:rsid w:val="000D4DC4"/>
    <w:rPr>
      <w:rFonts w:ascii="Times New Roman" w:hAnsi="Times New Roman"/>
      <w:sz w:val="20"/>
    </w:rPr>
  </w:style>
  <w:style w:type="character" w:customStyle="1" w:styleId="Styleunderline9pt1">
    <w:name w:val="Style underline + 9 pt1"/>
    <w:basedOn w:val="underline"/>
    <w:rsid w:val="000D4DC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0D4DC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IntenseEmphasis"/>
    <w:link w:val="StyleUnderlineChar11pt2"/>
    <w:rsid w:val="000D4DC4"/>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0D4DC4"/>
    <w:rPr>
      <w:b/>
      <w:bCs/>
      <w:noProof w:val="0"/>
      <w:sz w:val="20"/>
      <w:u w:val="single"/>
      <w:lang w:val="en-US" w:eastAsia="en-US" w:bidi="ar-SA"/>
    </w:rPr>
  </w:style>
  <w:style w:type="character" w:customStyle="1" w:styleId="Hyperlink23">
    <w:name w:val="Hyperlink23"/>
    <w:basedOn w:val="DefaultParagraphFont"/>
    <w:rsid w:val="000D4DC4"/>
    <w:rPr>
      <w:color w:val="3300CC"/>
      <w:u w:val="single"/>
    </w:rPr>
  </w:style>
  <w:style w:type="paragraph" w:customStyle="1" w:styleId="cardCharChar">
    <w:name w:val="card Char Char"/>
    <w:basedOn w:val="Normal"/>
    <w:link w:val="cardCharCharChar"/>
    <w:qFormat/>
    <w:rsid w:val="000D4DC4"/>
    <w:pPr>
      <w:ind w:left="288" w:right="288"/>
    </w:pPr>
    <w:rPr>
      <w:rFonts w:eastAsia="Times New Roman"/>
      <w:szCs w:val="20"/>
    </w:rPr>
  </w:style>
  <w:style w:type="character" w:customStyle="1" w:styleId="cardCharCharChar">
    <w:name w:val="card Char Char Char"/>
    <w:basedOn w:val="DefaultParagraphFont"/>
    <w:link w:val="cardCharChar"/>
    <w:rsid w:val="000D4DC4"/>
    <w:rPr>
      <w:rFonts w:ascii="Calibri" w:eastAsia="Times New Roman" w:hAnsi="Calibri" w:cs="Calibri"/>
      <w:sz w:val="22"/>
      <w:szCs w:val="20"/>
    </w:rPr>
  </w:style>
  <w:style w:type="character" w:customStyle="1" w:styleId="StyleunderlineArialNarrow9ptBold">
    <w:name w:val="Style underline + Arial Narrow 9 pt Bold"/>
    <w:basedOn w:val="underline"/>
    <w:rsid w:val="000D4DC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0D4DC4"/>
  </w:style>
  <w:style w:type="character" w:customStyle="1" w:styleId="StylecardCharCharArialNarrow9ptChar">
    <w:name w:val="Style card Char Char + Arial Narrow 9 pt Char"/>
    <w:basedOn w:val="cardCharCharChar"/>
    <w:link w:val="StylecardCharCharArialNarrow9pt"/>
    <w:rsid w:val="000D4DC4"/>
    <w:rPr>
      <w:rFonts w:ascii="Calibri" w:eastAsia="Times New Roman" w:hAnsi="Calibri" w:cs="Calibri"/>
      <w:sz w:val="22"/>
      <w:szCs w:val="20"/>
    </w:rPr>
  </w:style>
  <w:style w:type="character" w:customStyle="1" w:styleId="CardTextChar1">
    <w:name w:val="Card Text Char1"/>
    <w:basedOn w:val="DefaultParagraphFont"/>
    <w:rsid w:val="000D4DC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0D4DC4"/>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0D4DC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0D4DC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0D4DC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0D4DC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D4DC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0D4DC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0D4DC4"/>
    <w:rPr>
      <w:rFonts w:eastAsia="Times New Roman"/>
    </w:rPr>
  </w:style>
  <w:style w:type="character" w:customStyle="1" w:styleId="TextsmallChar">
    <w:name w:val="Textsmall Char"/>
    <w:basedOn w:val="DefaultParagraphFont"/>
    <w:link w:val="Textsmall"/>
    <w:rsid w:val="000D4DC4"/>
    <w:rPr>
      <w:rFonts w:ascii="Calibri" w:eastAsia="Times New Roman" w:hAnsi="Calibri" w:cs="Calibri"/>
      <w:sz w:val="22"/>
    </w:rPr>
  </w:style>
  <w:style w:type="character" w:customStyle="1" w:styleId="CharChar111">
    <w:name w:val="Char Char111"/>
    <w:basedOn w:val="DefaultParagraphFont"/>
    <w:rsid w:val="000D4DC4"/>
    <w:rPr>
      <w:rFonts w:cs="Arial"/>
      <w:bCs/>
      <w:szCs w:val="26"/>
      <w:u w:val="single"/>
      <w:lang w:val="en-US" w:eastAsia="en-US" w:bidi="ar-SA"/>
    </w:rPr>
  </w:style>
  <w:style w:type="paragraph" w:customStyle="1" w:styleId="cardtextsmall">
    <w:name w:val="card text small"/>
    <w:basedOn w:val="Normal"/>
    <w:qFormat/>
    <w:rsid w:val="000D4DC4"/>
    <w:rPr>
      <w:rFonts w:ascii="Arial Narrow" w:eastAsia="Times New Roman" w:hAnsi="Arial Narrow"/>
    </w:rPr>
  </w:style>
  <w:style w:type="character" w:customStyle="1" w:styleId="AUnterdline">
    <w:name w:val="AUnterdline"/>
    <w:qFormat/>
    <w:rsid w:val="000D4DC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0D4DC4"/>
    <w:rPr>
      <w:rFonts w:ascii="Times New Roman" w:hAnsi="Times New Roman"/>
      <w:b/>
      <w:bCs/>
      <w:sz w:val="20"/>
      <w:u w:val="single"/>
      <w:bdr w:val="single" w:sz="4" w:space="0" w:color="auto"/>
    </w:rPr>
  </w:style>
  <w:style w:type="character" w:customStyle="1" w:styleId="highlightedsearchterm">
    <w:name w:val="highlightedsearchterm"/>
    <w:rsid w:val="000D4DC4"/>
  </w:style>
  <w:style w:type="character" w:customStyle="1" w:styleId="StyleUnderline1">
    <w:name w:val="Style Underline1"/>
    <w:basedOn w:val="DefaultParagraphFont"/>
    <w:rsid w:val="000D4DC4"/>
    <w:rPr>
      <w:rFonts w:ascii="Times New Roman" w:hAnsi="Times New Roman"/>
      <w:sz w:val="20"/>
      <w:u w:val="single"/>
    </w:rPr>
  </w:style>
  <w:style w:type="paragraph" w:customStyle="1" w:styleId="CardIndented">
    <w:name w:val="Card (Indented)"/>
    <w:basedOn w:val="Normal"/>
    <w:link w:val="CardIndentedChar"/>
    <w:qFormat/>
    <w:rsid w:val="000D4DC4"/>
    <w:pPr>
      <w:ind w:left="288"/>
    </w:pPr>
  </w:style>
  <w:style w:type="paragraph" w:customStyle="1" w:styleId="StyleStyle49pt10">
    <w:name w:val="Style Style4 + 9 pt10"/>
    <w:basedOn w:val="Style4"/>
    <w:link w:val="StyleStyle49pt10Char"/>
    <w:qFormat/>
    <w:rsid w:val="000D4DC4"/>
  </w:style>
  <w:style w:type="character" w:customStyle="1" w:styleId="StyleStyle49pt10Char">
    <w:name w:val="Style Style4 + 9 pt10 Char"/>
    <w:basedOn w:val="Style4Char"/>
    <w:link w:val="StyleStyle49pt10"/>
    <w:rsid w:val="000D4DC4"/>
    <w:rPr>
      <w:rFonts w:ascii="Calibri" w:eastAsia="Times New Roman" w:hAnsi="Calibri" w:cs="Calibri"/>
      <w:sz w:val="22"/>
      <w:u w:val="single"/>
    </w:rPr>
  </w:style>
  <w:style w:type="paragraph" w:customStyle="1" w:styleId="StyleStyle49ptBold7">
    <w:name w:val="Style Style4 + 9 pt Bold7"/>
    <w:basedOn w:val="Style4"/>
    <w:link w:val="StyleStyle49ptBold7Char"/>
    <w:qFormat/>
    <w:rsid w:val="000D4DC4"/>
    <w:rPr>
      <w:b/>
      <w:bCs/>
    </w:rPr>
  </w:style>
  <w:style w:type="character" w:customStyle="1" w:styleId="StyleStyle49ptBold7Char">
    <w:name w:val="Style Style4 + 9 pt Bold7 Char"/>
    <w:link w:val="StyleStyle49ptBold7"/>
    <w:rsid w:val="000D4DC4"/>
    <w:rPr>
      <w:rFonts w:ascii="Calibri" w:eastAsia="Times New Roman" w:hAnsi="Calibri" w:cs="Calibri"/>
      <w:b/>
      <w:bCs/>
      <w:sz w:val="22"/>
      <w:u w:val="single"/>
    </w:rPr>
  </w:style>
  <w:style w:type="paragraph" w:customStyle="1" w:styleId="NormalUnderline">
    <w:name w:val="Normal Underline"/>
    <w:basedOn w:val="Normal"/>
    <w:link w:val="NormalUnderlineChar"/>
    <w:qFormat/>
    <w:rsid w:val="000D4DC4"/>
    <w:pPr>
      <w:ind w:left="288"/>
    </w:pPr>
    <w:rPr>
      <w:rFonts w:eastAsia="Times New Roman"/>
      <w:u w:val="single"/>
    </w:rPr>
  </w:style>
  <w:style w:type="character" w:customStyle="1" w:styleId="NormalUnderlineChar">
    <w:name w:val="Normal Underline Char"/>
    <w:link w:val="NormalUnderline"/>
    <w:rsid w:val="000D4DC4"/>
    <w:rPr>
      <w:rFonts w:ascii="Calibri" w:eastAsia="Times New Roman" w:hAnsi="Calibri" w:cs="Calibri"/>
      <w:sz w:val="22"/>
      <w:u w:val="single"/>
    </w:rPr>
  </w:style>
  <w:style w:type="character" w:customStyle="1" w:styleId="DontRead">
    <w:name w:val="Don't Read"/>
    <w:qFormat/>
    <w:rsid w:val="000D4DC4"/>
    <w:rPr>
      <w:rFonts w:ascii="Times New Roman" w:hAnsi="Times New Roman"/>
      <w:sz w:val="16"/>
    </w:rPr>
  </w:style>
  <w:style w:type="paragraph" w:customStyle="1" w:styleId="Underlinestyle">
    <w:name w:val="Underline style"/>
    <w:basedOn w:val="Normal"/>
    <w:qFormat/>
    <w:rsid w:val="000D4DC4"/>
    <w:rPr>
      <w:rFonts w:eastAsia="Times New Roman"/>
      <w:u w:val="single"/>
    </w:rPr>
  </w:style>
  <w:style w:type="character" w:customStyle="1" w:styleId="Style11ptUnderline3">
    <w:name w:val="Style 11 pt Underline3"/>
    <w:rsid w:val="000D4DC4"/>
    <w:rPr>
      <w:sz w:val="20"/>
      <w:u w:val="single"/>
    </w:rPr>
  </w:style>
  <w:style w:type="character" w:customStyle="1" w:styleId="27">
    <w:name w:val="27"/>
    <w:rsid w:val="000D4DC4"/>
    <w:rPr>
      <w:rFonts w:cs="Arial"/>
      <w:bCs/>
      <w:sz w:val="20"/>
      <w:u w:val="single"/>
      <w:lang w:val="en-US" w:eastAsia="en-US" w:bidi="ar-SA"/>
    </w:rPr>
  </w:style>
  <w:style w:type="character" w:customStyle="1" w:styleId="2">
    <w:name w:val="2"/>
    <w:rsid w:val="000D4DC4"/>
    <w:rPr>
      <w:rFonts w:cs="Arial"/>
      <w:bCs/>
      <w:sz w:val="20"/>
      <w:u w:val="single"/>
      <w:lang w:val="en-US" w:eastAsia="en-US" w:bidi="ar-SA"/>
    </w:rPr>
  </w:style>
  <w:style w:type="character" w:customStyle="1" w:styleId="Style9ptUnderline11">
    <w:name w:val="Style 9 pt Underline11"/>
    <w:basedOn w:val="DefaultParagraphFont"/>
    <w:rsid w:val="000D4DC4"/>
    <w:rPr>
      <w:sz w:val="20"/>
      <w:u w:val="single"/>
    </w:rPr>
  </w:style>
  <w:style w:type="character" w:customStyle="1" w:styleId="Style9ptBoldUnderline5">
    <w:name w:val="Style 9 pt Bold Underline5"/>
    <w:basedOn w:val="DefaultParagraphFont"/>
    <w:rsid w:val="000D4DC4"/>
    <w:rPr>
      <w:b/>
      <w:bCs/>
      <w:sz w:val="20"/>
      <w:u w:val="single"/>
    </w:rPr>
  </w:style>
  <w:style w:type="character" w:customStyle="1" w:styleId="CharChar114">
    <w:name w:val="Char Char114"/>
    <w:basedOn w:val="DefaultParagraphFont"/>
    <w:rsid w:val="000D4DC4"/>
    <w:rPr>
      <w:rFonts w:cs="Arial"/>
      <w:bCs/>
      <w:szCs w:val="26"/>
      <w:u w:val="single"/>
      <w:lang w:val="en-US" w:eastAsia="en-US" w:bidi="ar-SA"/>
    </w:rPr>
  </w:style>
  <w:style w:type="character" w:customStyle="1" w:styleId="CharChar113">
    <w:name w:val="Char Char113"/>
    <w:basedOn w:val="DefaultParagraphFont"/>
    <w:rsid w:val="000D4DC4"/>
    <w:rPr>
      <w:rFonts w:cs="Arial"/>
      <w:bCs/>
      <w:szCs w:val="26"/>
      <w:u w:val="single"/>
      <w:lang w:val="en-US" w:eastAsia="en-US" w:bidi="ar-SA"/>
    </w:rPr>
  </w:style>
  <w:style w:type="character" w:customStyle="1" w:styleId="CharChar112">
    <w:name w:val="Char Char112"/>
    <w:basedOn w:val="DefaultParagraphFont"/>
    <w:rsid w:val="000D4DC4"/>
    <w:rPr>
      <w:rFonts w:cs="Arial"/>
      <w:bCs/>
      <w:szCs w:val="26"/>
      <w:u w:val="single"/>
      <w:lang w:val="en-US" w:eastAsia="en-US" w:bidi="ar-SA"/>
    </w:rPr>
  </w:style>
  <w:style w:type="character" w:customStyle="1" w:styleId="ssl0">
    <w:name w:val="ss_l0"/>
    <w:basedOn w:val="DefaultParagraphFont"/>
    <w:rsid w:val="000D4DC4"/>
  </w:style>
  <w:style w:type="paragraph" w:customStyle="1" w:styleId="WW-Default1">
    <w:name w:val="WW-Default1"/>
    <w:basedOn w:val="Normal"/>
    <w:qFormat/>
    <w:rsid w:val="000D4DC4"/>
    <w:pPr>
      <w:suppressAutoHyphens/>
    </w:pPr>
    <w:rPr>
      <w:rFonts w:eastAsia="Times New Roman"/>
      <w:b/>
      <w:bCs/>
      <w:szCs w:val="20"/>
      <w:lang w:eastAsia="ar-SA"/>
    </w:rPr>
  </w:style>
  <w:style w:type="paragraph" w:customStyle="1" w:styleId="Normal1">
    <w:name w:val="Normal1"/>
    <w:basedOn w:val="BodyText"/>
    <w:qFormat/>
    <w:rsid w:val="000D4DC4"/>
  </w:style>
  <w:style w:type="character" w:customStyle="1" w:styleId="zoomme">
    <w:name w:val="zoomme"/>
    <w:basedOn w:val="DefaultParagraphFont"/>
    <w:rsid w:val="000D4DC4"/>
  </w:style>
  <w:style w:type="character" w:customStyle="1" w:styleId="Date1">
    <w:name w:val="Date1"/>
    <w:basedOn w:val="DefaultParagraphFont"/>
    <w:rsid w:val="000D4DC4"/>
  </w:style>
  <w:style w:type="character" w:customStyle="1" w:styleId="classauthor">
    <w:name w:val="class=&quot;author&quot;"/>
    <w:basedOn w:val="DefaultParagraphFont"/>
    <w:rsid w:val="000D4DC4"/>
  </w:style>
  <w:style w:type="paragraph" w:customStyle="1" w:styleId="CardStyle">
    <w:name w:val="Card Style"/>
    <w:basedOn w:val="Normal"/>
    <w:link w:val="CardStyleChar"/>
    <w:qFormat/>
    <w:rsid w:val="000D4DC4"/>
    <w:rPr>
      <w:rFonts w:eastAsia="Times New Roman"/>
    </w:rPr>
  </w:style>
  <w:style w:type="character" w:customStyle="1" w:styleId="CharCharChar">
    <w:name w:val="Char Char Char"/>
    <w:basedOn w:val="DefaultParagraphFont"/>
    <w:rsid w:val="000D4DC4"/>
    <w:rPr>
      <w:rFonts w:cs="Arial"/>
      <w:bCs/>
      <w:szCs w:val="26"/>
      <w:u w:val="single"/>
      <w:lang w:val="en-US" w:eastAsia="en-US" w:bidi="ar-SA"/>
    </w:rPr>
  </w:style>
  <w:style w:type="character" w:customStyle="1" w:styleId="BoldUnderlineChar0">
    <w:name w:val="Bold Underline Char"/>
    <w:rsid w:val="000D4DC4"/>
    <w:rPr>
      <w:rFonts w:ascii="Times New Roman" w:eastAsia="Times New Roman" w:hAnsi="Times New Roman"/>
      <w:b/>
      <w:bCs/>
      <w:szCs w:val="24"/>
      <w:u w:val="single"/>
    </w:rPr>
  </w:style>
  <w:style w:type="character" w:customStyle="1" w:styleId="texto1">
    <w:name w:val="texto1"/>
    <w:rsid w:val="000D4DC4"/>
  </w:style>
  <w:style w:type="character" w:customStyle="1" w:styleId="apple-style-span">
    <w:name w:val="apple-style-span"/>
    <w:rsid w:val="000D4DC4"/>
  </w:style>
  <w:style w:type="paragraph" w:customStyle="1" w:styleId="citenon-bold">
    <w:name w:val="cite non-bold"/>
    <w:basedOn w:val="Normal"/>
    <w:link w:val="citenon-boldChar"/>
    <w:qFormat/>
    <w:rsid w:val="000D4DC4"/>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D4DC4"/>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D4DC4"/>
    <w:rPr>
      <w:rFonts w:ascii="Calibri" w:eastAsia="Times New Roman" w:hAnsi="Calibri" w:cs="Arial"/>
      <w:b/>
      <w:szCs w:val="28"/>
    </w:rPr>
  </w:style>
  <w:style w:type="paragraph" w:customStyle="1" w:styleId="Style23">
    <w:name w:val="Style23"/>
    <w:basedOn w:val="Normal"/>
    <w:uiPriority w:val="99"/>
    <w:qFormat/>
    <w:rsid w:val="000D4DC4"/>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D4DC4"/>
    <w:rPr>
      <w:rFonts w:ascii="Times New Roman" w:eastAsia="Times New Roman" w:hAnsi="Times New Roman" w:cs="Times New Roman"/>
    </w:rPr>
  </w:style>
  <w:style w:type="character" w:customStyle="1" w:styleId="gray">
    <w:name w:val="gray"/>
    <w:basedOn w:val="DefaultParagraphFont"/>
    <w:rsid w:val="000D4DC4"/>
  </w:style>
  <w:style w:type="paragraph" w:customStyle="1" w:styleId="Tagtemplate">
    <w:name w:val="Tagtemplate"/>
    <w:basedOn w:val="Normal"/>
    <w:link w:val="TagtemplateChar"/>
    <w:autoRedefine/>
    <w:qFormat/>
    <w:rsid w:val="000D4DC4"/>
    <w:pPr>
      <w:keepNext/>
      <w:keepLines/>
    </w:pPr>
    <w:rPr>
      <w:rFonts w:eastAsia="Calibri"/>
      <w:b/>
    </w:rPr>
  </w:style>
  <w:style w:type="character" w:customStyle="1" w:styleId="TagtemplateChar">
    <w:name w:val="Tagtemplate Char"/>
    <w:basedOn w:val="DefaultParagraphFont"/>
    <w:link w:val="Tagtemplate"/>
    <w:rsid w:val="000D4DC4"/>
    <w:rPr>
      <w:rFonts w:ascii="Calibri" w:eastAsia="Calibri" w:hAnsi="Calibri" w:cs="Calibri"/>
      <w:b/>
      <w:sz w:val="22"/>
    </w:rPr>
  </w:style>
  <w:style w:type="character" w:customStyle="1" w:styleId="Styleunderline11ptBorderSinglesolidlineAuto05p">
    <w:name w:val="Style underline + 11 pt Border: : (Single solid line Auto  0.5 p..."/>
    <w:rsid w:val="000D4DC4"/>
    <w:rPr>
      <w:sz w:val="20"/>
      <w:u w:val="single"/>
      <w:bdr w:val="single" w:sz="4" w:space="0" w:color="auto"/>
    </w:rPr>
  </w:style>
  <w:style w:type="paragraph" w:customStyle="1" w:styleId="Citation-FirstLine">
    <w:name w:val="Citation - First Line"/>
    <w:basedOn w:val="Normal"/>
    <w:next w:val="Normal"/>
    <w:autoRedefine/>
    <w:qFormat/>
    <w:rsid w:val="000D4DC4"/>
    <w:pPr>
      <w:spacing w:line="240" w:lineRule="atLeast"/>
      <w:jc w:val="both"/>
    </w:pPr>
    <w:rPr>
      <w:rFonts w:ascii="Book Antiqua" w:eastAsia="Times New Roman" w:hAnsi="Book Antiqua"/>
    </w:rPr>
  </w:style>
  <w:style w:type="character" w:customStyle="1" w:styleId="CardText-Underlined">
    <w:name w:val="Card Text - Underlined"/>
    <w:rsid w:val="000D4DC4"/>
    <w:rPr>
      <w:b/>
      <w:sz w:val="20"/>
      <w:u w:val="single"/>
    </w:rPr>
  </w:style>
  <w:style w:type="paragraph" w:customStyle="1" w:styleId="Citation-Complete">
    <w:name w:val="Citation - Complete"/>
    <w:basedOn w:val="Normal"/>
    <w:next w:val="Normal"/>
    <w:link w:val="Citation-CompleteChar"/>
    <w:autoRedefine/>
    <w:qFormat/>
    <w:rsid w:val="000D4DC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0D4DC4"/>
    <w:rPr>
      <w:rFonts w:ascii="Book Antiqua" w:eastAsia="Times New Roman" w:hAnsi="Book Antiqua" w:cs="Calibri"/>
      <w:sz w:val="22"/>
    </w:rPr>
  </w:style>
  <w:style w:type="character" w:customStyle="1" w:styleId="MicroTextChar">
    <w:name w:val="MicroText Char"/>
    <w:link w:val="MicroText"/>
    <w:rsid w:val="000D4DC4"/>
    <w:rPr>
      <w:rFonts w:ascii="Arial Narrow" w:hAnsi="Arial Narrow"/>
      <w:sz w:val="12"/>
    </w:rPr>
  </w:style>
  <w:style w:type="paragraph" w:customStyle="1" w:styleId="TagCite">
    <w:name w:val="Tag/Cite"/>
    <w:basedOn w:val="Normal"/>
    <w:qFormat/>
    <w:rsid w:val="000D4DC4"/>
    <w:rPr>
      <w:rFonts w:eastAsia="Times New Roman"/>
      <w:b/>
    </w:rPr>
  </w:style>
  <w:style w:type="character" w:customStyle="1" w:styleId="Style11ptItalicUnderline">
    <w:name w:val="Style 11 pt Italic Underline"/>
    <w:basedOn w:val="DefaultParagraphFont"/>
    <w:rsid w:val="000D4DC4"/>
    <w:rPr>
      <w:i/>
      <w:iCs/>
      <w:sz w:val="20"/>
      <w:u w:val="single"/>
    </w:rPr>
  </w:style>
  <w:style w:type="character" w:customStyle="1" w:styleId="Style11ptItalic">
    <w:name w:val="Style 11 pt Italic"/>
    <w:basedOn w:val="DefaultParagraphFont"/>
    <w:rsid w:val="000D4DC4"/>
    <w:rPr>
      <w:rFonts w:ascii="Times New Roman" w:hAnsi="Times New Roman"/>
      <w:i/>
      <w:iCs/>
      <w:sz w:val="20"/>
    </w:rPr>
  </w:style>
  <w:style w:type="character" w:customStyle="1" w:styleId="BoldandUnderlineChar">
    <w:name w:val="Bold and Underline Char"/>
    <w:basedOn w:val="DefaultParagraphFont"/>
    <w:link w:val="BoldandUnderline"/>
    <w:locked/>
    <w:rsid w:val="000D4DC4"/>
    <w:rPr>
      <w:b/>
      <w:u w:val="single"/>
    </w:rPr>
  </w:style>
  <w:style w:type="paragraph" w:customStyle="1" w:styleId="BoldandUnderline">
    <w:name w:val="Bold and Underline"/>
    <w:basedOn w:val="Normal"/>
    <w:link w:val="BoldandUnderlineChar"/>
    <w:qFormat/>
    <w:rsid w:val="000D4DC4"/>
    <w:rPr>
      <w:rFonts w:asciiTheme="minorHAnsi" w:hAnsiTheme="minorHAnsi" w:cstheme="minorBidi"/>
      <w:b/>
      <w:sz w:val="24"/>
      <w:u w:val="single"/>
    </w:rPr>
  </w:style>
  <w:style w:type="character" w:customStyle="1" w:styleId="hdr">
    <w:name w:val="hdr"/>
    <w:basedOn w:val="DefaultParagraphFont"/>
    <w:rsid w:val="000D4DC4"/>
  </w:style>
  <w:style w:type="paragraph" w:customStyle="1" w:styleId="StyleStyle49ptBold3">
    <w:name w:val="Style Style4 + 9 pt Bold3"/>
    <w:basedOn w:val="Style4"/>
    <w:link w:val="StyleStyle49ptBold3Char"/>
    <w:qFormat/>
    <w:rsid w:val="000D4DC4"/>
    <w:rPr>
      <w:b/>
      <w:bCs/>
    </w:rPr>
  </w:style>
  <w:style w:type="character" w:customStyle="1" w:styleId="StyleStyle49ptBold3Char">
    <w:name w:val="Style Style4 + 9 pt Bold3 Char"/>
    <w:basedOn w:val="Style4Char"/>
    <w:link w:val="StyleStyle49ptBold3"/>
    <w:rsid w:val="000D4DC4"/>
    <w:rPr>
      <w:rFonts w:ascii="Calibri" w:eastAsia="Times New Roman" w:hAnsi="Calibri" w:cs="Calibri"/>
      <w:b/>
      <w:bCs/>
      <w:sz w:val="22"/>
      <w:u w:val="single"/>
    </w:rPr>
  </w:style>
  <w:style w:type="character" w:customStyle="1" w:styleId="Style9ptUnderline6">
    <w:name w:val="Style 9 pt Underline6"/>
    <w:basedOn w:val="DefaultParagraphFont"/>
    <w:rsid w:val="000D4DC4"/>
    <w:rPr>
      <w:sz w:val="20"/>
      <w:u w:val="single"/>
    </w:rPr>
  </w:style>
  <w:style w:type="character" w:customStyle="1" w:styleId="ct-with-fmlt">
    <w:name w:val="ct-with-fmlt"/>
    <w:basedOn w:val="DefaultParagraphFont"/>
    <w:rsid w:val="000D4DC4"/>
  </w:style>
  <w:style w:type="paragraph" w:customStyle="1" w:styleId="TagText">
    <w:name w:val="TagText"/>
    <w:basedOn w:val="Normal"/>
    <w:uiPriority w:val="99"/>
    <w:qFormat/>
    <w:rsid w:val="000D4DC4"/>
    <w:rPr>
      <w:b/>
    </w:rPr>
  </w:style>
  <w:style w:type="paragraph" w:customStyle="1" w:styleId="StyleStyle49pt">
    <w:name w:val="Style Style4 + 9 pt"/>
    <w:basedOn w:val="Normal"/>
    <w:link w:val="StyleStyle49ptChar"/>
    <w:qFormat/>
    <w:rsid w:val="000D4DC4"/>
    <w:rPr>
      <w:rFonts w:eastAsia="Times New Roman"/>
      <w:u w:val="single"/>
    </w:rPr>
  </w:style>
  <w:style w:type="character" w:customStyle="1" w:styleId="StyleStyle49ptChar">
    <w:name w:val="Style Style4 + 9 pt Char"/>
    <w:basedOn w:val="DefaultParagraphFont"/>
    <w:link w:val="StyleStyle49pt"/>
    <w:rsid w:val="000D4DC4"/>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0D4DC4"/>
    <w:rPr>
      <w:rFonts w:eastAsia="Times New Roman"/>
      <w:b/>
      <w:bCs/>
      <w:u w:val="single"/>
    </w:rPr>
  </w:style>
  <w:style w:type="character" w:customStyle="1" w:styleId="StyleStyle49ptBoldChar">
    <w:name w:val="Style Style4 + 9 pt Bold Char"/>
    <w:basedOn w:val="DefaultParagraphFont"/>
    <w:link w:val="StyleStyle49ptBold"/>
    <w:rsid w:val="000D4DC4"/>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0D4DC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D4DC4"/>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0D4DC4"/>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0D4DC4"/>
    <w:rPr>
      <w:rFonts w:ascii="Arial" w:eastAsia="Times New Roman" w:hAnsi="Arial" w:cs="Arial"/>
      <w:b/>
      <w:bCs/>
      <w:sz w:val="22"/>
      <w:u w:val="single"/>
    </w:rPr>
  </w:style>
  <w:style w:type="paragraph" w:customStyle="1" w:styleId="StyleUnderlined11pt">
    <w:name w:val="Style Underlined + 11 pt"/>
    <w:link w:val="StyleUnderlined11ptChar"/>
    <w:qFormat/>
    <w:rsid w:val="000D4DC4"/>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0D4DC4"/>
    <w:rPr>
      <w:rFonts w:ascii="Arial" w:eastAsia="Times New Roman" w:hAnsi="Arial" w:cs="Arial"/>
      <w:sz w:val="22"/>
      <w:u w:val="single"/>
    </w:rPr>
  </w:style>
  <w:style w:type="character" w:customStyle="1" w:styleId="newscontent">
    <w:name w:val="newscontent"/>
    <w:rsid w:val="000D4DC4"/>
  </w:style>
  <w:style w:type="character" w:customStyle="1" w:styleId="StyleUnderlinePatternClearYellow">
    <w:name w:val="Style Underline Pattern: Clear (Yellow)"/>
    <w:basedOn w:val="DefaultParagraphFont"/>
    <w:rsid w:val="000D4DC4"/>
    <w:rPr>
      <w:u w:val="single"/>
      <w:shd w:val="clear" w:color="auto" w:fill="00FF00"/>
    </w:rPr>
  </w:style>
  <w:style w:type="paragraph" w:customStyle="1" w:styleId="StyleUnderlineChar11pt3">
    <w:name w:val="Style Underline Char + 11 pt3"/>
    <w:link w:val="StyleUnderlineChar11pt3Char"/>
    <w:qFormat/>
    <w:rsid w:val="000D4DC4"/>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IntenseEmphasis"/>
    <w:link w:val="StyleUnderlineChar11pt3"/>
    <w:rsid w:val="000D4DC4"/>
    <w:rPr>
      <w:rFonts w:ascii="Arial Narrow" w:eastAsia="Times New Roman" w:hAnsi="Arial Narrow" w:cs="Arial"/>
      <w:sz w:val="22"/>
      <w:u w:val="single"/>
    </w:rPr>
  </w:style>
  <w:style w:type="character" w:customStyle="1" w:styleId="StyleBoldUnderline1">
    <w:name w:val="Style Bold Underline1"/>
    <w:basedOn w:val="DefaultParagraphFont"/>
    <w:rsid w:val="000D4DC4"/>
    <w:rPr>
      <w:b w:val="0"/>
      <w:bCs/>
      <w:u w:val="single"/>
    </w:rPr>
  </w:style>
  <w:style w:type="character" w:customStyle="1" w:styleId="date-display-single">
    <w:name w:val="date-display-single"/>
    <w:basedOn w:val="DefaultParagraphFont"/>
    <w:rsid w:val="000D4DC4"/>
  </w:style>
  <w:style w:type="character" w:customStyle="1" w:styleId="BodyTextChar1">
    <w:name w:val="Body Text Char1"/>
    <w:aliases w:val="Very Small Text Char1"/>
    <w:basedOn w:val="DefaultParagraphFont"/>
    <w:uiPriority w:val="99"/>
    <w:rsid w:val="000D4DC4"/>
    <w:rPr>
      <w:rFonts w:ascii="Times New Roman" w:hAnsi="Times New Roman" w:cs="Times New Roman"/>
      <w:sz w:val="20"/>
    </w:rPr>
  </w:style>
  <w:style w:type="paragraph" w:customStyle="1" w:styleId="Cite2">
    <w:name w:val="Cite 2"/>
    <w:basedOn w:val="Normal"/>
    <w:qFormat/>
    <w:rsid w:val="000D4DC4"/>
    <w:rPr>
      <w:rFonts w:eastAsia="MS Mincho"/>
      <w:b/>
      <w:u w:val="single"/>
    </w:rPr>
  </w:style>
  <w:style w:type="character" w:customStyle="1" w:styleId="StyleunderlineBold">
    <w:name w:val="Style underline + Bold"/>
    <w:basedOn w:val="underline"/>
    <w:rsid w:val="000D4DC4"/>
    <w:rPr>
      <w:rFonts w:ascii="Times New Roman" w:hAnsi="Times New Roman" w:cs="Times New Roman"/>
      <w:b w:val="0"/>
      <w:bCs/>
      <w:sz w:val="20"/>
      <w:u w:val="single"/>
    </w:rPr>
  </w:style>
  <w:style w:type="paragraph" w:customStyle="1" w:styleId="cards0">
    <w:name w:val="cards"/>
    <w:basedOn w:val="Cites0"/>
    <w:qFormat/>
    <w:rsid w:val="000D4DC4"/>
    <w:pPr>
      <w:widowControl/>
      <w:jc w:val="left"/>
    </w:pPr>
    <w:rPr>
      <w:szCs w:val="22"/>
    </w:rPr>
  </w:style>
  <w:style w:type="character" w:customStyle="1" w:styleId="Style10ptUnderline">
    <w:name w:val="Style 10 pt Underline"/>
    <w:basedOn w:val="DefaultParagraphFont"/>
    <w:rsid w:val="000D4DC4"/>
    <w:rPr>
      <w:sz w:val="20"/>
      <w:u w:val="single"/>
    </w:rPr>
  </w:style>
  <w:style w:type="character" w:styleId="HTMLCite">
    <w:name w:val="HTML Cite"/>
    <w:uiPriority w:val="99"/>
    <w:rsid w:val="000D4DC4"/>
    <w:rPr>
      <w:i/>
      <w:iCs/>
    </w:rPr>
  </w:style>
  <w:style w:type="character" w:customStyle="1" w:styleId="slug-pub-date">
    <w:name w:val="slug-pub-date"/>
    <w:basedOn w:val="DefaultParagraphFont"/>
    <w:rsid w:val="000D4DC4"/>
  </w:style>
  <w:style w:type="character" w:customStyle="1" w:styleId="slug-vol">
    <w:name w:val="slug-vol"/>
    <w:basedOn w:val="DefaultParagraphFont"/>
    <w:rsid w:val="000D4DC4"/>
  </w:style>
  <w:style w:type="character" w:customStyle="1" w:styleId="slug-issue">
    <w:name w:val="slug-issue"/>
    <w:basedOn w:val="DefaultParagraphFont"/>
    <w:rsid w:val="000D4DC4"/>
  </w:style>
  <w:style w:type="character" w:customStyle="1" w:styleId="slug-pages">
    <w:name w:val="slug-pages"/>
    <w:basedOn w:val="DefaultParagraphFont"/>
    <w:rsid w:val="000D4DC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0D4DC4"/>
    <w:rPr>
      <w:b/>
      <w:bCs/>
      <w:strike w:val="0"/>
      <w:dstrike w:val="0"/>
      <w:sz w:val="24"/>
      <w:u w:val="none"/>
      <w:effect w:val="none"/>
    </w:rPr>
  </w:style>
  <w:style w:type="paragraph" w:customStyle="1" w:styleId="Tag2">
    <w:name w:val="Tag2"/>
    <w:basedOn w:val="Normal"/>
    <w:autoRedefine/>
    <w:qFormat/>
    <w:rsid w:val="000D4DC4"/>
    <w:pPr>
      <w:spacing w:before="120"/>
    </w:pPr>
    <w:rPr>
      <w:b/>
      <w:sz w:val="26"/>
    </w:rPr>
  </w:style>
  <w:style w:type="character" w:customStyle="1" w:styleId="tagchar">
    <w:name w:val="tagchar"/>
    <w:basedOn w:val="DefaultParagraphFont"/>
    <w:rsid w:val="000D4DC4"/>
  </w:style>
  <w:style w:type="paragraph" w:customStyle="1" w:styleId="NormalText">
    <w:name w:val="Normal Text"/>
    <w:basedOn w:val="Normal"/>
    <w:link w:val="NormalTextChar"/>
    <w:autoRedefine/>
    <w:qFormat/>
    <w:rsid w:val="000D4DC4"/>
    <w:pPr>
      <w:jc w:val="both"/>
    </w:pPr>
    <w:rPr>
      <w:rFonts w:eastAsia="Times New Roman"/>
      <w:szCs w:val="26"/>
    </w:rPr>
  </w:style>
  <w:style w:type="character" w:customStyle="1" w:styleId="pmterms11">
    <w:name w:val="pmterms11"/>
    <w:basedOn w:val="DefaultParagraphFont"/>
    <w:rsid w:val="000D4DC4"/>
    <w:rPr>
      <w:b/>
      <w:bCs/>
      <w:i w:val="0"/>
      <w:iCs w:val="0"/>
      <w:color w:val="000000"/>
    </w:rPr>
  </w:style>
  <w:style w:type="character" w:customStyle="1" w:styleId="StyleUnderlineChar9ptBold">
    <w:name w:val="Style Underline Char + 9 pt Bold"/>
    <w:basedOn w:val="DefaultParagraphFont"/>
    <w:rsid w:val="000D4DC4"/>
    <w:rPr>
      <w:rFonts w:ascii="Times New Roman" w:hAnsi="Times New Roman"/>
      <w:b/>
      <w:bCs/>
      <w:sz w:val="20"/>
      <w:u w:val="single"/>
      <w:lang w:val="en-US" w:eastAsia="en-US" w:bidi="ar-SA"/>
    </w:rPr>
  </w:style>
  <w:style w:type="character" w:customStyle="1" w:styleId="Style8pt">
    <w:name w:val="Style 8 pt"/>
    <w:basedOn w:val="DefaultParagraphFont"/>
    <w:rsid w:val="000D4DC4"/>
    <w:rPr>
      <w:sz w:val="20"/>
    </w:rPr>
  </w:style>
  <w:style w:type="character" w:customStyle="1" w:styleId="UnderlineChar5Char">
    <w:name w:val="Underline Char5 Char"/>
    <w:basedOn w:val="DefaultParagraphFont"/>
    <w:rsid w:val="000D4DC4"/>
    <w:rPr>
      <w:szCs w:val="24"/>
      <w:u w:val="single"/>
      <w:lang w:val="en-US" w:eastAsia="en-US" w:bidi="ar-SA"/>
    </w:rPr>
  </w:style>
  <w:style w:type="character" w:customStyle="1" w:styleId="BoldandUnderlineChar2Char1">
    <w:name w:val="Bold and Underline Char2 Char1"/>
    <w:basedOn w:val="DefaultParagraphFont"/>
    <w:rsid w:val="000D4DC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0D4DC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D4DC4"/>
    <w:rPr>
      <w:szCs w:val="24"/>
      <w:u w:val="single"/>
      <w:lang w:val="en-US" w:eastAsia="en-US" w:bidi="ar-SA"/>
    </w:rPr>
  </w:style>
  <w:style w:type="paragraph" w:customStyle="1" w:styleId="Language">
    <w:name w:val="Language"/>
    <w:basedOn w:val="Normal"/>
    <w:link w:val="LanguageChar"/>
    <w:qFormat/>
    <w:rsid w:val="000D4DC4"/>
    <w:rPr>
      <w:rFonts w:eastAsia="Times New Roman"/>
      <w:strike/>
      <w:szCs w:val="20"/>
    </w:rPr>
  </w:style>
  <w:style w:type="character" w:customStyle="1" w:styleId="LanguageChar">
    <w:name w:val="Language Char"/>
    <w:basedOn w:val="DefaultParagraphFont"/>
    <w:link w:val="Language"/>
    <w:rsid w:val="000D4DC4"/>
    <w:rPr>
      <w:rFonts w:ascii="Calibri" w:eastAsia="Times New Roman" w:hAnsi="Calibri" w:cs="Calibri"/>
      <w:strike/>
      <w:sz w:val="22"/>
      <w:szCs w:val="20"/>
    </w:rPr>
  </w:style>
  <w:style w:type="paragraph" w:customStyle="1" w:styleId="UnderlineChar3">
    <w:name w:val="Underline Char3"/>
    <w:basedOn w:val="Normal"/>
    <w:link w:val="UnderlineChar3Char"/>
    <w:qFormat/>
    <w:rsid w:val="000D4DC4"/>
    <w:rPr>
      <w:rFonts w:eastAsia="Times New Roman"/>
      <w:u w:val="single"/>
    </w:rPr>
  </w:style>
  <w:style w:type="character" w:customStyle="1" w:styleId="UnderlineChar3Char">
    <w:name w:val="Underline Char3 Char"/>
    <w:basedOn w:val="DefaultParagraphFont"/>
    <w:link w:val="UnderlineChar3"/>
    <w:rsid w:val="000D4DC4"/>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0D4DC4"/>
    <w:rPr>
      <w:rFonts w:eastAsia="Times New Roman"/>
      <w:b/>
      <w:u w:val="single"/>
    </w:rPr>
  </w:style>
  <w:style w:type="character" w:customStyle="1" w:styleId="BoldandUnderlineChar3CharChar">
    <w:name w:val="Bold and Underline Char3 Char Char"/>
    <w:basedOn w:val="DefaultParagraphFont"/>
    <w:link w:val="BoldandUnderlineChar3Char"/>
    <w:rsid w:val="000D4DC4"/>
    <w:rPr>
      <w:rFonts w:ascii="Calibri" w:eastAsia="Times New Roman" w:hAnsi="Calibri" w:cs="Calibri"/>
      <w:b/>
      <w:sz w:val="22"/>
      <w:u w:val="single"/>
    </w:rPr>
  </w:style>
  <w:style w:type="character" w:customStyle="1" w:styleId="UnderlineChar1">
    <w:name w:val="Underline Char1"/>
    <w:basedOn w:val="DefaultParagraphFont"/>
    <w:rsid w:val="000D4DC4"/>
    <w:rPr>
      <w:szCs w:val="24"/>
      <w:u w:val="single"/>
      <w:lang w:val="en-US" w:eastAsia="en-US" w:bidi="ar-SA"/>
    </w:rPr>
  </w:style>
  <w:style w:type="character" w:customStyle="1" w:styleId="BoldandUnderlineChar1Char2Char">
    <w:name w:val="Bold and Underline Char1 Char2 Char"/>
    <w:basedOn w:val="DefaultParagraphFont"/>
    <w:rsid w:val="000D4DC4"/>
    <w:rPr>
      <w:b/>
      <w:szCs w:val="24"/>
      <w:u w:val="single"/>
      <w:lang w:val="en-US" w:eastAsia="en-US" w:bidi="ar-SA"/>
    </w:rPr>
  </w:style>
  <w:style w:type="character" w:customStyle="1" w:styleId="SmalltextChar">
    <w:name w:val="Small text Char"/>
    <w:aliases w:val="Quote1 Char1"/>
    <w:link w:val="Smalltext"/>
    <w:rsid w:val="000D4DC4"/>
    <w:rPr>
      <w:rFonts w:ascii="Arial Narrow" w:eastAsia="Times New Roman" w:hAnsi="Arial Narrow" w:cs="Calibri"/>
      <w:sz w:val="22"/>
    </w:rPr>
  </w:style>
  <w:style w:type="paragraph" w:customStyle="1" w:styleId="HotRoute">
    <w:name w:val="Hot Route"/>
    <w:basedOn w:val="Normal"/>
    <w:link w:val="HotRouteChar0"/>
    <w:qFormat/>
    <w:rsid w:val="000D4DC4"/>
    <w:pPr>
      <w:ind w:left="144"/>
    </w:pPr>
    <w:rPr>
      <w:rFonts w:eastAsia="Times New Roman"/>
    </w:rPr>
  </w:style>
  <w:style w:type="paragraph" w:customStyle="1" w:styleId="Cardstyle0">
    <w:name w:val="Cardstyle"/>
    <w:basedOn w:val="Normal"/>
    <w:next w:val="Normal"/>
    <w:qFormat/>
    <w:rsid w:val="000D4DC4"/>
    <w:rPr>
      <w:rFonts w:eastAsia="Times New Roman"/>
    </w:rPr>
  </w:style>
  <w:style w:type="character" w:customStyle="1" w:styleId="Style12ptBoldUnderline1">
    <w:name w:val="Style 12 pt Bold Underline1"/>
    <w:basedOn w:val="DefaultParagraphFont"/>
    <w:rsid w:val="000D4DC4"/>
    <w:rPr>
      <w:b/>
      <w:bCs/>
      <w:sz w:val="24"/>
      <w:u w:val="single"/>
    </w:rPr>
  </w:style>
  <w:style w:type="character" w:customStyle="1" w:styleId="StyleEmphasisArial12ptBoldNotItalic">
    <w:name w:val="Style Emphasis + Arial 12 pt Bold Not Italic"/>
    <w:basedOn w:val="Emphasis"/>
    <w:rsid w:val="000D4DC4"/>
    <w:rPr>
      <w:rFonts w:ascii="Arial" w:hAnsi="Arial" w:cs="Times New Roman"/>
      <w:b w:val="0"/>
      <w:bCs/>
      <w:i/>
      <w:iCs/>
      <w:sz w:val="24"/>
      <w:u w:val="single"/>
      <w:bdr w:val="single" w:sz="8" w:space="0" w:color="auto"/>
    </w:rPr>
  </w:style>
  <w:style w:type="character" w:customStyle="1" w:styleId="DebateHighlighted">
    <w:name w:val="Debate Highlighted"/>
    <w:qFormat/>
    <w:rsid w:val="000D4DC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0D4DC4"/>
    <w:rPr>
      <w:rFonts w:ascii="SimSun" w:eastAsia="SimSun" w:hAnsi="SimSun"/>
      <w:sz w:val="15"/>
      <w:lang w:eastAsia="zh-CN"/>
    </w:rPr>
  </w:style>
  <w:style w:type="paragraph" w:customStyle="1" w:styleId="UnreadText">
    <w:name w:val="Unread Text"/>
    <w:basedOn w:val="Normal"/>
    <w:next w:val="Normal"/>
    <w:link w:val="UnreadTextChar"/>
    <w:autoRedefine/>
    <w:qFormat/>
    <w:rsid w:val="000D4DC4"/>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0D4DC4"/>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0D4DC4"/>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0D4DC4"/>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0D4DC4"/>
    <w:rPr>
      <w:rFonts w:ascii="Times New Roman" w:hAnsi="Times New Roman"/>
      <w:sz w:val="20"/>
      <w:u w:val="single"/>
      <w:bdr w:val="none" w:sz="0" w:space="0" w:color="auto"/>
      <w:shd w:val="clear" w:color="auto" w:fill="C0C0C0"/>
    </w:rPr>
  </w:style>
  <w:style w:type="character" w:customStyle="1" w:styleId="smallChar">
    <w:name w:val="small Char"/>
    <w:rsid w:val="000D4DC4"/>
    <w:rPr>
      <w:rFonts w:ascii="Calibri" w:eastAsia="Calibri" w:hAnsi="Calibri" w:cs="Calibri"/>
      <w:sz w:val="16"/>
      <w:szCs w:val="20"/>
      <w:lang w:val="x-none" w:eastAsia="x-none"/>
    </w:rPr>
  </w:style>
  <w:style w:type="paragraph" w:customStyle="1" w:styleId="HotRoute0">
    <w:name w:val="Hot Route!"/>
    <w:basedOn w:val="Normal"/>
    <w:qFormat/>
    <w:rsid w:val="000D4DC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0D4DC4"/>
    <w:rPr>
      <w:rFonts w:ascii="Times New Roman" w:hAnsi="Times New Roman" w:cs="Times New Roman"/>
      <w:sz w:val="16"/>
      <w:szCs w:val="16"/>
    </w:rPr>
  </w:style>
  <w:style w:type="character" w:customStyle="1" w:styleId="BodyText2Char1">
    <w:name w:val="Body Text 2 Char1"/>
    <w:basedOn w:val="DefaultParagraphFont"/>
    <w:semiHidden/>
    <w:rsid w:val="000D4DC4"/>
    <w:rPr>
      <w:rFonts w:ascii="Times New Roman" w:hAnsi="Times New Roman" w:cs="Times New Roman"/>
      <w:sz w:val="20"/>
    </w:rPr>
  </w:style>
  <w:style w:type="character" w:customStyle="1" w:styleId="Heading2Char1CharCharCharCharCharC">
    <w:name w:val="Heading 2 Char1 Char Char Char Char Char C"/>
    <w:rsid w:val="000D4DC4"/>
    <w:rPr>
      <w:rFonts w:cs="Arial"/>
      <w:b/>
      <w:bCs/>
      <w:iCs/>
      <w:sz w:val="24"/>
      <w:szCs w:val="28"/>
      <w:lang w:val="en-US" w:eastAsia="en-US" w:bidi="ar-SA"/>
    </w:rPr>
  </w:style>
  <w:style w:type="character" w:customStyle="1" w:styleId="underline1">
    <w:name w:val="underline1"/>
    <w:basedOn w:val="DefaultParagraphFont"/>
    <w:rsid w:val="000D4DC4"/>
    <w:rPr>
      <w:u w:val="single"/>
    </w:rPr>
  </w:style>
  <w:style w:type="character" w:customStyle="1" w:styleId="author0">
    <w:name w:val="author"/>
    <w:basedOn w:val="DefaultParagraphFont"/>
    <w:rsid w:val="000D4DC4"/>
    <w:rPr>
      <w:rFonts w:ascii="Times New Roman" w:hAnsi="Times New Roman"/>
      <w:b/>
      <w:sz w:val="24"/>
    </w:rPr>
  </w:style>
  <w:style w:type="character" w:customStyle="1" w:styleId="FontStyle291">
    <w:name w:val="Font Style291"/>
    <w:basedOn w:val="DefaultParagraphFont"/>
    <w:uiPriority w:val="99"/>
    <w:rsid w:val="000D4DC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0D4DC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0D4DC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D4DC4"/>
    <w:rPr>
      <w:rFonts w:ascii="Calibri" w:eastAsia="Times New Roman" w:hAnsi="Calibri" w:cs="Calibri"/>
      <w:sz w:val="22"/>
    </w:rPr>
  </w:style>
  <w:style w:type="paragraph" w:customStyle="1" w:styleId="Cards1">
    <w:name w:val="Cards1"/>
    <w:basedOn w:val="Normal"/>
    <w:link w:val="Cards1Char"/>
    <w:qFormat/>
    <w:rsid w:val="000D4DC4"/>
    <w:pPr>
      <w:ind w:left="288"/>
    </w:pPr>
    <w:rPr>
      <w:rFonts w:eastAsia="Times New Roman"/>
      <w:u w:val="single"/>
    </w:rPr>
  </w:style>
  <w:style w:type="character" w:customStyle="1" w:styleId="Cards1Char">
    <w:name w:val="Cards1 Char"/>
    <w:basedOn w:val="DefaultParagraphFont"/>
    <w:link w:val="Cards1"/>
    <w:rsid w:val="000D4DC4"/>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0D4DC4"/>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0D4DC4"/>
    <w:rPr>
      <w:rFonts w:ascii="Arial" w:eastAsia="Calibri" w:hAnsi="Arial" w:cs="Arial"/>
      <w:sz w:val="22"/>
      <w:szCs w:val="22"/>
      <w:u w:val="single"/>
    </w:rPr>
  </w:style>
  <w:style w:type="character" w:customStyle="1" w:styleId="EmphasizeThis">
    <w:name w:val="EmphasizeThis"/>
    <w:rsid w:val="000D4DC4"/>
    <w:rPr>
      <w:rFonts w:ascii="Georgia" w:hAnsi="Georgia"/>
      <w:b/>
      <w:iCs/>
      <w:sz w:val="24"/>
      <w:u w:val="thick"/>
    </w:rPr>
  </w:style>
  <w:style w:type="paragraph" w:customStyle="1" w:styleId="Stylecard8pt">
    <w:name w:val="Style card + 8 pt"/>
    <w:basedOn w:val="Normal"/>
    <w:link w:val="Stylecard8ptChar"/>
    <w:qFormat/>
    <w:rsid w:val="000D4DC4"/>
    <w:pPr>
      <w:ind w:left="288" w:right="288"/>
    </w:pPr>
    <w:rPr>
      <w:color w:val="000000"/>
      <w:u w:val="single"/>
      <w:lang w:eastAsia="ar-SA"/>
    </w:rPr>
  </w:style>
  <w:style w:type="character" w:customStyle="1" w:styleId="Stylecard8ptChar">
    <w:name w:val="Style card + 8 pt Char"/>
    <w:basedOn w:val="cardChar"/>
    <w:link w:val="Stylecard8pt"/>
    <w:rsid w:val="000D4DC4"/>
    <w:rPr>
      <w:rFonts w:ascii="Calibri" w:hAnsi="Calibri" w:cs="Calibri"/>
      <w:color w:val="000000"/>
      <w:sz w:val="22"/>
      <w:u w:val="single"/>
      <w:lang w:eastAsia="ar-SA"/>
    </w:rPr>
  </w:style>
  <w:style w:type="character" w:customStyle="1" w:styleId="bhl">
    <w:name w:val="bhl"/>
    <w:basedOn w:val="DefaultParagraphFont"/>
    <w:rsid w:val="000D4DC4"/>
  </w:style>
  <w:style w:type="paragraph" w:customStyle="1" w:styleId="TagGA11">
    <w:name w:val="Tag GA 11"/>
    <w:basedOn w:val="TOC1"/>
    <w:qFormat/>
    <w:rsid w:val="000D4DC4"/>
    <w:pPr>
      <w:spacing w:before="0" w:after="160"/>
    </w:pPr>
    <w:rPr>
      <w:rFonts w:eastAsia="Calibri"/>
      <w:u w:val="none"/>
      <w:lang w:bidi="ar-SA"/>
    </w:rPr>
  </w:style>
  <w:style w:type="paragraph" w:customStyle="1" w:styleId="CiteCard">
    <w:name w:val="Cite/Card"/>
    <w:basedOn w:val="TOC2"/>
    <w:qFormat/>
    <w:rsid w:val="000D4DC4"/>
    <w:pPr>
      <w:tabs>
        <w:tab w:val="left" w:pos="4360"/>
      </w:tabs>
      <w:ind w:left="220"/>
    </w:pPr>
    <w:rPr>
      <w:rFonts w:eastAsia="Calibri"/>
      <w:sz w:val="22"/>
      <w:lang w:bidi="ar-SA"/>
    </w:rPr>
  </w:style>
  <w:style w:type="character" w:customStyle="1" w:styleId="CardTextUnderlinedChar">
    <w:name w:val="Card Text Underlined Char"/>
    <w:basedOn w:val="DefaultParagraphFont"/>
    <w:rsid w:val="000D4DC4"/>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0D4DC4"/>
    <w:rPr>
      <w:rFonts w:ascii="Tahoma" w:hAnsi="Tahoma" w:cs="Tahoma"/>
      <w:sz w:val="16"/>
      <w:szCs w:val="16"/>
    </w:rPr>
  </w:style>
  <w:style w:type="character" w:customStyle="1" w:styleId="addmd">
    <w:name w:val="addmd"/>
    <w:basedOn w:val="DefaultParagraphFont"/>
    <w:rsid w:val="000D4DC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0D4DC4"/>
    <w:rPr>
      <w:rFonts w:ascii="Arial" w:hAnsi="Arial"/>
      <w:b/>
      <w:sz w:val="26"/>
    </w:rPr>
  </w:style>
  <w:style w:type="paragraph" w:styleId="FootnoteText">
    <w:name w:val="footnote text"/>
    <w:basedOn w:val="Normal"/>
    <w:link w:val="FootnoteTextChar"/>
    <w:unhideWhenUsed/>
    <w:rsid w:val="000D4DC4"/>
    <w:rPr>
      <w:rFonts w:eastAsia="Calibri"/>
      <w:szCs w:val="20"/>
      <w:lang w:eastAsia="zh-CN"/>
    </w:rPr>
  </w:style>
  <w:style w:type="character" w:customStyle="1" w:styleId="FootnoteTextChar">
    <w:name w:val="Footnote Text Char"/>
    <w:basedOn w:val="DefaultParagraphFont"/>
    <w:link w:val="FootnoteText"/>
    <w:rsid w:val="000D4DC4"/>
    <w:rPr>
      <w:rFonts w:ascii="Calibri" w:eastAsia="Calibri" w:hAnsi="Calibri" w:cs="Calibri"/>
      <w:sz w:val="22"/>
      <w:szCs w:val="20"/>
      <w:lang w:eastAsia="zh-CN"/>
    </w:rPr>
  </w:style>
  <w:style w:type="character" w:customStyle="1" w:styleId="UnderlinedTextCharChar">
    <w:name w:val="Underlined Text Char Char"/>
    <w:basedOn w:val="DefaultParagraphFont"/>
    <w:rsid w:val="000D4DC4"/>
    <w:rPr>
      <w:rFonts w:cs="Arial"/>
      <w:bCs/>
      <w:noProof w:val="0"/>
      <w:szCs w:val="26"/>
      <w:u w:val="single"/>
      <w:lang w:val="en-US" w:eastAsia="en-US" w:bidi="ar-SA"/>
    </w:rPr>
  </w:style>
  <w:style w:type="character" w:customStyle="1" w:styleId="StyleTimesNewRoman12ptBold">
    <w:name w:val="Style Times New Roman 12 pt Bold"/>
    <w:rsid w:val="000D4DC4"/>
    <w:rPr>
      <w:b/>
      <w:bCs/>
      <w:sz w:val="24"/>
    </w:rPr>
  </w:style>
  <w:style w:type="character" w:customStyle="1" w:styleId="CardText1Char">
    <w:name w:val="Card Text 1 Char"/>
    <w:rsid w:val="000D4DC4"/>
    <w:rPr>
      <w:rFonts w:ascii="Georgia" w:hAnsi="Georgia"/>
      <w:color w:val="000000"/>
      <w:sz w:val="22"/>
      <w:szCs w:val="22"/>
      <w:u w:val="single"/>
    </w:rPr>
  </w:style>
  <w:style w:type="character" w:customStyle="1" w:styleId="BoldUnderlining">
    <w:name w:val="Bold Underlining"/>
    <w:rsid w:val="000D4DC4"/>
    <w:rPr>
      <w:u w:val="single"/>
    </w:rPr>
  </w:style>
  <w:style w:type="character" w:customStyle="1" w:styleId="Intemphasis">
    <w:name w:val="Intemphasis"/>
    <w:uiPriority w:val="1"/>
    <w:qFormat/>
    <w:rsid w:val="000D4DC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0D4DC4"/>
    <w:pPr>
      <w:ind w:left="288" w:right="288"/>
    </w:pPr>
    <w:rPr>
      <w:szCs w:val="16"/>
    </w:rPr>
  </w:style>
  <w:style w:type="character" w:customStyle="1" w:styleId="cardtextChar2">
    <w:name w:val="cardtext Char"/>
    <w:basedOn w:val="DefaultParagraphFont"/>
    <w:link w:val="cardtext0"/>
    <w:rsid w:val="000D4DC4"/>
    <w:rPr>
      <w:rFonts w:ascii="Calibri" w:hAnsi="Calibri" w:cs="Calibri"/>
      <w:sz w:val="22"/>
      <w:szCs w:val="16"/>
    </w:rPr>
  </w:style>
  <w:style w:type="character" w:customStyle="1" w:styleId="BoldUnderlineChar1">
    <w:name w:val="BoldUnderline Char1"/>
    <w:rsid w:val="000D4DC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0D4DC4"/>
    <w:pPr>
      <w:spacing w:after="200"/>
      <w:contextualSpacing/>
    </w:pPr>
    <w:rPr>
      <w:rFonts w:eastAsia="Calibri"/>
      <w:u w:val="single"/>
    </w:rPr>
  </w:style>
  <w:style w:type="character" w:customStyle="1" w:styleId="UnderlinedCardTextChar">
    <w:name w:val="Underlined Card Text Char"/>
    <w:link w:val="UnderlinedCardText"/>
    <w:rsid w:val="000D4DC4"/>
    <w:rPr>
      <w:rFonts w:ascii="Calibri" w:eastAsia="Calibri" w:hAnsi="Calibri" w:cs="Calibri"/>
      <w:sz w:val="22"/>
      <w:u w:val="single"/>
    </w:rPr>
  </w:style>
  <w:style w:type="character" w:customStyle="1" w:styleId="Hyperlink6">
    <w:name w:val="Hyperlink6"/>
    <w:basedOn w:val="DefaultParagraphFont"/>
    <w:rsid w:val="000D4DC4"/>
    <w:rPr>
      <w:color w:val="3300CC"/>
      <w:u w:val="single"/>
    </w:rPr>
  </w:style>
  <w:style w:type="paragraph" w:customStyle="1" w:styleId="Tag12">
    <w:name w:val="Tag12"/>
    <w:basedOn w:val="Normal"/>
    <w:qFormat/>
    <w:rsid w:val="000D4DC4"/>
    <w:pPr>
      <w:contextualSpacing/>
    </w:pPr>
    <w:rPr>
      <w:rFonts w:eastAsia="Cambria"/>
      <w:b/>
    </w:rPr>
  </w:style>
  <w:style w:type="paragraph" w:customStyle="1" w:styleId="Shrink8">
    <w:name w:val="Shrink8"/>
    <w:basedOn w:val="Normal"/>
    <w:qFormat/>
    <w:rsid w:val="000D4DC4"/>
    <w:rPr>
      <w:rFonts w:eastAsia="Cambria"/>
    </w:rPr>
  </w:style>
  <w:style w:type="character" w:customStyle="1" w:styleId="highlight2">
    <w:name w:val="highlight2"/>
    <w:rsid w:val="000D4DC4"/>
    <w:rPr>
      <w:rFonts w:ascii="Arial" w:hAnsi="Arial"/>
      <w:b/>
      <w:sz w:val="19"/>
      <w:u w:val="thick"/>
      <w:bdr w:val="none" w:sz="0" w:space="0" w:color="auto"/>
      <w:shd w:val="clear" w:color="auto" w:fill="auto"/>
    </w:rPr>
  </w:style>
  <w:style w:type="character" w:customStyle="1" w:styleId="citation">
    <w:name w:val="citation"/>
    <w:basedOn w:val="DefaultParagraphFont"/>
    <w:rsid w:val="000D4DC4"/>
  </w:style>
  <w:style w:type="paragraph" w:customStyle="1" w:styleId="UnderlineText">
    <w:name w:val="Underline Text"/>
    <w:basedOn w:val="Normal"/>
    <w:link w:val="UnderlineTextChar"/>
    <w:qFormat/>
    <w:rsid w:val="000D4DC4"/>
    <w:pPr>
      <w:ind w:left="288"/>
    </w:pPr>
    <w:rPr>
      <w:rFonts w:eastAsia="Times New Roman"/>
      <w:u w:val="single"/>
    </w:rPr>
  </w:style>
  <w:style w:type="character" w:customStyle="1" w:styleId="UnderlineTextChar">
    <w:name w:val="Underline Text Char"/>
    <w:basedOn w:val="DefaultParagraphFont"/>
    <w:link w:val="UnderlineText"/>
    <w:rsid w:val="000D4DC4"/>
    <w:rPr>
      <w:rFonts w:ascii="Calibri" w:eastAsia="Times New Roman" w:hAnsi="Calibri" w:cs="Calibri"/>
      <w:sz w:val="22"/>
      <w:u w:val="single"/>
    </w:rPr>
  </w:style>
  <w:style w:type="character" w:customStyle="1" w:styleId="il">
    <w:name w:val="il"/>
    <w:basedOn w:val="DefaultParagraphFont"/>
    <w:rsid w:val="000D4DC4"/>
  </w:style>
  <w:style w:type="character" w:customStyle="1" w:styleId="commentstext">
    <w:name w:val="comments_text"/>
    <w:uiPriority w:val="99"/>
    <w:rsid w:val="000D4DC4"/>
    <w:rPr>
      <w:rFonts w:cs="Times New Roman"/>
    </w:rPr>
  </w:style>
  <w:style w:type="paragraph" w:customStyle="1" w:styleId="Heading42">
    <w:name w:val="Heading 42"/>
    <w:basedOn w:val="Normal"/>
    <w:qFormat/>
    <w:rsid w:val="000D4DC4"/>
    <w:rPr>
      <w:rFonts w:eastAsia="Times New Roman"/>
    </w:rPr>
  </w:style>
  <w:style w:type="paragraph" w:customStyle="1" w:styleId="DebateNormal">
    <w:name w:val="DebateNormal"/>
    <w:basedOn w:val="Normal"/>
    <w:link w:val="DebateNormalChar"/>
    <w:qFormat/>
    <w:rsid w:val="000D4DC4"/>
    <w:pPr>
      <w:spacing w:line="276" w:lineRule="auto"/>
    </w:pPr>
    <w:rPr>
      <w:rFonts w:eastAsia="Calibri"/>
      <w:szCs w:val="20"/>
    </w:rPr>
  </w:style>
  <w:style w:type="character" w:customStyle="1" w:styleId="DebateNormalChar">
    <w:name w:val="DebateNormal Char"/>
    <w:basedOn w:val="DefaultParagraphFont"/>
    <w:link w:val="DebateNormal"/>
    <w:rsid w:val="000D4DC4"/>
    <w:rPr>
      <w:rFonts w:ascii="Calibri" w:eastAsia="Calibri" w:hAnsi="Calibri" w:cs="Calibri"/>
      <w:sz w:val="22"/>
      <w:szCs w:val="20"/>
    </w:rPr>
  </w:style>
  <w:style w:type="paragraph" w:customStyle="1" w:styleId="DebateEmphasis">
    <w:name w:val="DebateEmphasis"/>
    <w:basedOn w:val="Normal"/>
    <w:link w:val="DebateEmphasisChar"/>
    <w:qFormat/>
    <w:rsid w:val="000D4DC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D4DC4"/>
    <w:rPr>
      <w:rFonts w:ascii="Calibri" w:eastAsia="Calibri" w:hAnsi="Calibri" w:cs="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0D4DC4"/>
    <w:rPr>
      <w:rFonts w:ascii="Times New Roman" w:eastAsia="Cambria" w:hAnsi="Times New Roman" w:cs="Times New Roman"/>
      <w:sz w:val="20"/>
      <w:szCs w:val="22"/>
    </w:rPr>
  </w:style>
  <w:style w:type="paragraph" w:customStyle="1" w:styleId="NormalCite">
    <w:name w:val="NormalCite"/>
    <w:link w:val="NormalCiteChar"/>
    <w:qFormat/>
    <w:rsid w:val="000D4DC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D4DC4"/>
    <w:rPr>
      <w:rFonts w:ascii="Times New Roman" w:eastAsiaTheme="minorHAnsi" w:hAnsi="Times New Roman" w:cs="Times New Roman"/>
      <w:sz w:val="18"/>
      <w:szCs w:val="22"/>
    </w:rPr>
  </w:style>
  <w:style w:type="character" w:customStyle="1" w:styleId="articletext">
    <w:name w:val="articletext"/>
    <w:basedOn w:val="DefaultParagraphFont"/>
    <w:rsid w:val="000D4DC4"/>
  </w:style>
  <w:style w:type="character" w:customStyle="1" w:styleId="grey10">
    <w:name w:val="grey10"/>
    <w:basedOn w:val="DefaultParagraphFont"/>
    <w:rsid w:val="000D4DC4"/>
  </w:style>
  <w:style w:type="character" w:customStyle="1" w:styleId="navy13bd">
    <w:name w:val="navy13bd"/>
    <w:basedOn w:val="DefaultParagraphFont"/>
    <w:rsid w:val="000D4DC4"/>
  </w:style>
  <w:style w:type="character" w:customStyle="1" w:styleId="Style9ptUnderline2">
    <w:name w:val="Style 9 pt Underline2"/>
    <w:basedOn w:val="DefaultParagraphFont"/>
    <w:rsid w:val="000D4DC4"/>
    <w:rPr>
      <w:sz w:val="20"/>
      <w:u w:val="single"/>
    </w:rPr>
  </w:style>
  <w:style w:type="character" w:customStyle="1" w:styleId="Style9ptBoldUnderline1">
    <w:name w:val="Style 9 pt Bold Underline1"/>
    <w:basedOn w:val="DefaultParagraphFont"/>
    <w:rsid w:val="000D4DC4"/>
    <w:rPr>
      <w:b/>
      <w:bCs/>
      <w:sz w:val="20"/>
      <w:u w:val="single"/>
    </w:rPr>
  </w:style>
  <w:style w:type="character" w:customStyle="1" w:styleId="TagsCharChar">
    <w:name w:val="Tags Char Char"/>
    <w:basedOn w:val="DefaultParagraphFont"/>
    <w:rsid w:val="000D4DC4"/>
    <w:rPr>
      <w:rFonts w:eastAsia="SimSun"/>
      <w:b/>
      <w:sz w:val="24"/>
      <w:lang w:val="en-US" w:eastAsia="zh-CN" w:bidi="ar-SA"/>
    </w:rPr>
  </w:style>
  <w:style w:type="paragraph" w:customStyle="1" w:styleId="cardCharCharCharChar">
    <w:name w:val="card Char Char Char Char"/>
    <w:basedOn w:val="Normal"/>
    <w:qFormat/>
    <w:rsid w:val="000D4DC4"/>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0D4DC4"/>
    <w:rPr>
      <w:rFonts w:ascii="Times" w:eastAsia="Times New Roman" w:hAnsi="Times"/>
    </w:rPr>
  </w:style>
  <w:style w:type="paragraph" w:customStyle="1" w:styleId="CARD0">
    <w:name w:val="CARD"/>
    <w:basedOn w:val="Normal"/>
    <w:link w:val="CARDChar1"/>
    <w:qFormat/>
    <w:rsid w:val="000D4DC4"/>
    <w:rPr>
      <w:rFonts w:eastAsia="Times New Roman"/>
      <w:u w:val="single"/>
    </w:rPr>
  </w:style>
  <w:style w:type="character" w:customStyle="1" w:styleId="CARDChar1">
    <w:name w:val="CARD Char"/>
    <w:basedOn w:val="DefaultParagraphFont"/>
    <w:link w:val="CARD0"/>
    <w:rsid w:val="000D4DC4"/>
    <w:rPr>
      <w:rFonts w:ascii="Calibri" w:eastAsia="Times New Roman" w:hAnsi="Calibri" w:cs="Calibri"/>
      <w:sz w:val="22"/>
      <w:u w:val="single"/>
    </w:rPr>
  </w:style>
  <w:style w:type="paragraph" w:customStyle="1" w:styleId="Normal2">
    <w:name w:val="Normal2"/>
    <w:basedOn w:val="Normal"/>
    <w:qFormat/>
    <w:rsid w:val="000D4DC4"/>
    <w:rPr>
      <w:rFonts w:eastAsia="Times New Roman"/>
    </w:rPr>
  </w:style>
  <w:style w:type="character" w:customStyle="1" w:styleId="Style11ptThickunderline">
    <w:name w:val="Style 11 pt Thick underline"/>
    <w:rsid w:val="000D4DC4"/>
    <w:rPr>
      <w:rFonts w:ascii="Times New Roman" w:hAnsi="Times New Roman"/>
      <w:sz w:val="20"/>
      <w:u w:val="single"/>
    </w:rPr>
  </w:style>
  <w:style w:type="character" w:customStyle="1" w:styleId="Style11ptBoldThickunderline">
    <w:name w:val="Style 11 pt Bold Thick underline"/>
    <w:rsid w:val="000D4DC4"/>
    <w:rPr>
      <w:rFonts w:ascii="Times New Roman" w:hAnsi="Times New Roman"/>
      <w:b/>
      <w:bCs/>
      <w:sz w:val="20"/>
      <w:u w:val="single"/>
    </w:rPr>
  </w:style>
  <w:style w:type="character" w:styleId="FootnoteReference">
    <w:name w:val="footnote reference"/>
    <w:unhideWhenUsed/>
    <w:rsid w:val="000D4DC4"/>
    <w:rPr>
      <w:vertAlign w:val="superscript"/>
    </w:rPr>
  </w:style>
  <w:style w:type="character" w:customStyle="1" w:styleId="CharChar5">
    <w:name w:val="Char Char5"/>
    <w:rsid w:val="000D4DC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0D4DC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D4DC4"/>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0D4DC4"/>
    <w:rPr>
      <w:u w:val="single"/>
    </w:rPr>
  </w:style>
  <w:style w:type="character" w:customStyle="1" w:styleId="StyleUnderlineBoldIndent11ptChar">
    <w:name w:val="Style Underline + Bold Indent + 11 pt Char"/>
    <w:link w:val="StyleUnderlineBoldIndent11pt"/>
    <w:rsid w:val="000D4DC4"/>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0D4DC4"/>
    <w:rPr>
      <w:b/>
      <w:bCs/>
      <w:u w:val="single"/>
    </w:rPr>
  </w:style>
  <w:style w:type="character" w:customStyle="1" w:styleId="StyleUnderlineBoldIndent11ptBoldChar">
    <w:name w:val="Style Underline + Bold Indent + 11 pt Bold Char"/>
    <w:link w:val="StyleUnderlineBoldIndent11ptBold"/>
    <w:rsid w:val="000D4DC4"/>
    <w:rPr>
      <w:rFonts w:ascii="Calibri" w:eastAsia="Times New Roman" w:hAnsi="Calibri" w:cs="Calibri"/>
      <w:b/>
      <w:bCs/>
      <w:sz w:val="22"/>
      <w:szCs w:val="20"/>
      <w:u w:val="single"/>
    </w:rPr>
  </w:style>
  <w:style w:type="paragraph" w:customStyle="1" w:styleId="Normal20pt">
    <w:name w:val="Normal  + 20 pt"/>
    <w:basedOn w:val="Normal"/>
    <w:uiPriority w:val="6"/>
    <w:qFormat/>
    <w:rsid w:val="000D4DC4"/>
    <w:rPr>
      <w:bCs/>
      <w:u w:val="single"/>
    </w:rPr>
  </w:style>
  <w:style w:type="character" w:customStyle="1" w:styleId="StyleStyle4CharTimesNewRoman11pt">
    <w:name w:val="Style Style4 Char + Times New Roman 11 pt"/>
    <w:basedOn w:val="DefaultParagraphFont"/>
    <w:rsid w:val="000D4DC4"/>
    <w:rPr>
      <w:rFonts w:ascii="Times New Roman" w:hAnsi="Times New Roman"/>
      <w:sz w:val="20"/>
      <w:szCs w:val="24"/>
      <w:u w:val="single"/>
      <w:lang w:val="en-US" w:eastAsia="en-US" w:bidi="ar-SA"/>
    </w:rPr>
  </w:style>
  <w:style w:type="paragraph" w:customStyle="1" w:styleId="author-name">
    <w:name w:val="author-name"/>
    <w:basedOn w:val="Normal"/>
    <w:qFormat/>
    <w:rsid w:val="000D4DC4"/>
    <w:pPr>
      <w:spacing w:before="100" w:beforeAutospacing="1" w:after="100" w:afterAutospacing="1"/>
    </w:pPr>
    <w:rPr>
      <w:rFonts w:eastAsia="Times New Roman"/>
    </w:rPr>
  </w:style>
  <w:style w:type="paragraph" w:customStyle="1" w:styleId="author-credentials">
    <w:name w:val="author-credentials"/>
    <w:basedOn w:val="Normal"/>
    <w:qFormat/>
    <w:rsid w:val="000D4DC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0D4DC4"/>
    <w:rPr>
      <w:rFonts w:ascii="Consolas" w:hAnsi="Consolas" w:cs="Consolas"/>
      <w:sz w:val="20"/>
      <w:szCs w:val="20"/>
    </w:rPr>
  </w:style>
  <w:style w:type="character" w:customStyle="1" w:styleId="StyleStyle4CharTimesNewRoman11ptBold">
    <w:name w:val="Style Style4 Char + Times New Roman 11 pt Bold"/>
    <w:basedOn w:val="DefaultParagraphFont"/>
    <w:rsid w:val="000D4DC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0D4DC4"/>
    <w:rPr>
      <w:rFonts w:ascii="Times New Roman" w:hAnsi="Times New Roman"/>
      <w:i/>
      <w:iCs/>
      <w:sz w:val="20"/>
      <w:szCs w:val="24"/>
      <w:u w:val="single"/>
      <w:lang w:val="en-US" w:eastAsia="en-US" w:bidi="ar-SA"/>
    </w:rPr>
  </w:style>
  <w:style w:type="character" w:customStyle="1" w:styleId="headline">
    <w:name w:val="headline"/>
    <w:basedOn w:val="DefaultParagraphFont"/>
    <w:rsid w:val="000D4DC4"/>
  </w:style>
  <w:style w:type="character" w:customStyle="1" w:styleId="CharChar4">
    <w:name w:val="Char Char4"/>
    <w:basedOn w:val="DefaultParagraphFont"/>
    <w:rsid w:val="000D4DC4"/>
    <w:rPr>
      <w:rFonts w:cs="Arial"/>
      <w:b/>
      <w:bCs/>
      <w:iCs/>
      <w:szCs w:val="28"/>
      <w:lang w:val="en-US" w:eastAsia="en-US" w:bidi="ar-SA"/>
    </w:rPr>
  </w:style>
  <w:style w:type="character" w:customStyle="1" w:styleId="yshortcuts">
    <w:name w:val="yshortcuts"/>
    <w:basedOn w:val="DefaultParagraphFont"/>
    <w:rsid w:val="000D4DC4"/>
  </w:style>
  <w:style w:type="character" w:customStyle="1" w:styleId="HotRouteChar0">
    <w:name w:val="Hot Route Char"/>
    <w:link w:val="HotRoute"/>
    <w:rsid w:val="000D4DC4"/>
    <w:rPr>
      <w:rFonts w:ascii="Calibri" w:eastAsia="Times New Roman" w:hAnsi="Calibri" w:cs="Calibri"/>
      <w:sz w:val="22"/>
    </w:rPr>
  </w:style>
  <w:style w:type="paragraph" w:styleId="PlainText">
    <w:name w:val="Plain Text"/>
    <w:basedOn w:val="Normal"/>
    <w:link w:val="PlainTextChar"/>
    <w:rsid w:val="000D4DC4"/>
    <w:rPr>
      <w:rFonts w:ascii="Courier New" w:eastAsia="Times New Roman" w:hAnsi="Courier New" w:cs="Courier New"/>
      <w:szCs w:val="20"/>
    </w:rPr>
  </w:style>
  <w:style w:type="character" w:customStyle="1" w:styleId="PlainTextChar">
    <w:name w:val="Plain Text Char"/>
    <w:basedOn w:val="DefaultParagraphFont"/>
    <w:link w:val="PlainText"/>
    <w:rsid w:val="000D4DC4"/>
    <w:rPr>
      <w:rFonts w:ascii="Courier New" w:eastAsia="Times New Roman" w:hAnsi="Courier New" w:cs="Courier New"/>
      <w:sz w:val="22"/>
      <w:szCs w:val="20"/>
    </w:rPr>
  </w:style>
  <w:style w:type="character" w:customStyle="1" w:styleId="senselabelstart">
    <w:name w:val="sense_label start"/>
    <w:basedOn w:val="DefaultParagraphFont"/>
    <w:rsid w:val="000D4DC4"/>
  </w:style>
  <w:style w:type="character" w:customStyle="1" w:styleId="sensecontent">
    <w:name w:val="sense_content"/>
    <w:basedOn w:val="DefaultParagraphFont"/>
    <w:rsid w:val="000D4DC4"/>
  </w:style>
  <w:style w:type="character" w:customStyle="1" w:styleId="vi">
    <w:name w:val="vi"/>
    <w:basedOn w:val="DefaultParagraphFont"/>
    <w:rsid w:val="000D4DC4"/>
  </w:style>
  <w:style w:type="paragraph" w:customStyle="1" w:styleId="Microtext0">
    <w:name w:val="Microtext"/>
    <w:basedOn w:val="Normal"/>
    <w:next w:val="Normal"/>
    <w:link w:val="MicrotextChar0"/>
    <w:qFormat/>
    <w:rsid w:val="000D4DC4"/>
    <w:rPr>
      <w:sz w:val="12"/>
    </w:rPr>
  </w:style>
  <w:style w:type="character" w:customStyle="1" w:styleId="MicrotextChar0">
    <w:name w:val="Microtext Char"/>
    <w:link w:val="Microtext0"/>
    <w:rsid w:val="000D4DC4"/>
    <w:rPr>
      <w:rFonts w:ascii="Calibri" w:hAnsi="Calibri" w:cs="Calibri"/>
      <w:sz w:val="12"/>
    </w:rPr>
  </w:style>
  <w:style w:type="character" w:customStyle="1" w:styleId="st">
    <w:name w:val="st"/>
    <w:basedOn w:val="DefaultParagraphFont"/>
    <w:rsid w:val="000D4DC4"/>
  </w:style>
  <w:style w:type="paragraph" w:customStyle="1" w:styleId="Style6">
    <w:name w:val="Style6"/>
    <w:basedOn w:val="Normal"/>
    <w:link w:val="Style6Char"/>
    <w:autoRedefine/>
    <w:qFormat/>
    <w:rsid w:val="000D4DC4"/>
    <w:rPr>
      <w:b/>
    </w:rPr>
  </w:style>
  <w:style w:type="character" w:customStyle="1" w:styleId="Style6Char">
    <w:name w:val="Style6 Char"/>
    <w:basedOn w:val="DefaultParagraphFont"/>
    <w:link w:val="Style6"/>
    <w:rsid w:val="000D4DC4"/>
    <w:rPr>
      <w:rFonts w:ascii="Calibri" w:hAnsi="Calibri" w:cs="Calibri"/>
      <w:b/>
      <w:sz w:val="22"/>
    </w:rPr>
  </w:style>
  <w:style w:type="paragraph" w:customStyle="1" w:styleId="Style11">
    <w:name w:val="Style11"/>
    <w:basedOn w:val="Normal"/>
    <w:link w:val="Style11Char"/>
    <w:qFormat/>
    <w:rsid w:val="000D4DC4"/>
    <w:rPr>
      <w:rFonts w:eastAsia="Times New Roman"/>
      <w:b/>
      <w:szCs w:val="20"/>
      <w:u w:val="thick"/>
    </w:rPr>
  </w:style>
  <w:style w:type="paragraph" w:customStyle="1" w:styleId="Style12">
    <w:name w:val="Style12"/>
    <w:basedOn w:val="Normal"/>
    <w:link w:val="Style12Char"/>
    <w:qFormat/>
    <w:rsid w:val="000D4DC4"/>
    <w:rPr>
      <w:rFonts w:eastAsia="Times New Roman"/>
      <w:b/>
      <w:u w:val="thick"/>
    </w:rPr>
  </w:style>
  <w:style w:type="character" w:customStyle="1" w:styleId="Style11Char">
    <w:name w:val="Style11 Char"/>
    <w:basedOn w:val="DefaultParagraphFont"/>
    <w:link w:val="Style11"/>
    <w:rsid w:val="000D4DC4"/>
    <w:rPr>
      <w:rFonts w:ascii="Calibri" w:eastAsia="Times New Roman" w:hAnsi="Calibri" w:cs="Calibri"/>
      <w:b/>
      <w:sz w:val="22"/>
      <w:szCs w:val="20"/>
      <w:u w:val="thick"/>
    </w:rPr>
  </w:style>
  <w:style w:type="character" w:customStyle="1" w:styleId="Style12Char">
    <w:name w:val="Style12 Char"/>
    <w:basedOn w:val="DefaultParagraphFont"/>
    <w:link w:val="Style12"/>
    <w:rsid w:val="000D4DC4"/>
    <w:rPr>
      <w:rFonts w:ascii="Calibri" w:eastAsia="Times New Roman" w:hAnsi="Calibri" w:cs="Calibri"/>
      <w:b/>
      <w:sz w:val="22"/>
      <w:u w:val="thick"/>
    </w:rPr>
  </w:style>
  <w:style w:type="character" w:customStyle="1" w:styleId="caps-label">
    <w:name w:val="caps-label"/>
    <w:basedOn w:val="DefaultParagraphFont"/>
    <w:rsid w:val="000D4DC4"/>
  </w:style>
  <w:style w:type="character" w:customStyle="1" w:styleId="wikiexternallink">
    <w:name w:val="wikiexternallink"/>
    <w:basedOn w:val="DefaultParagraphFont"/>
    <w:rsid w:val="000D4DC4"/>
  </w:style>
  <w:style w:type="character" w:customStyle="1" w:styleId="wikigeneratedlinkcontent">
    <w:name w:val="wikigeneratedlinkcontent"/>
    <w:basedOn w:val="DefaultParagraphFont"/>
    <w:rsid w:val="000D4DC4"/>
  </w:style>
  <w:style w:type="character" w:customStyle="1" w:styleId="ShrinkChar">
    <w:name w:val="Shrink Char"/>
    <w:link w:val="Shrink"/>
    <w:locked/>
    <w:rsid w:val="000D4DC4"/>
    <w:rPr>
      <w:rFonts w:ascii="Garamond" w:eastAsia="Times New Roman" w:hAnsi="Garamond"/>
      <w:sz w:val="12"/>
    </w:rPr>
  </w:style>
  <w:style w:type="paragraph" w:customStyle="1" w:styleId="Shrink">
    <w:name w:val="Shrink"/>
    <w:link w:val="ShrinkChar"/>
    <w:qFormat/>
    <w:rsid w:val="000D4DC4"/>
    <w:pPr>
      <w:ind w:left="288" w:right="288"/>
    </w:pPr>
    <w:rPr>
      <w:rFonts w:ascii="Garamond" w:eastAsia="Times New Roman" w:hAnsi="Garamond"/>
      <w:sz w:val="12"/>
    </w:rPr>
  </w:style>
  <w:style w:type="character" w:customStyle="1" w:styleId="aqj">
    <w:name w:val="aqj"/>
    <w:basedOn w:val="DefaultParagraphFont"/>
    <w:rsid w:val="000D4DC4"/>
  </w:style>
  <w:style w:type="character" w:customStyle="1" w:styleId="StyleStyleBoldUnderlineIntenseEmphasisUnderlineapple-style-s">
    <w:name w:val="Style Style Bold UnderlineIntense EmphasisUnderlineapple-style-s..."/>
    <w:basedOn w:val="DefaultParagraphFont"/>
    <w:rsid w:val="000D4DC4"/>
    <w:rPr>
      <w:b w:val="0"/>
      <w:bCs w:val="0"/>
      <w:sz w:val="22"/>
      <w:u w:val="single"/>
      <w:bdr w:val="none" w:sz="0" w:space="0" w:color="auto"/>
    </w:rPr>
  </w:style>
  <w:style w:type="paragraph" w:customStyle="1" w:styleId="blocktitle0">
    <w:name w:val="block title"/>
    <w:basedOn w:val="Normal"/>
    <w:link w:val="blocktitleChar0"/>
    <w:autoRedefine/>
    <w:qFormat/>
    <w:rsid w:val="000D4DC4"/>
    <w:pPr>
      <w:spacing w:after="240"/>
      <w:jc w:val="center"/>
      <w:outlineLvl w:val="0"/>
    </w:pPr>
    <w:rPr>
      <w:rFonts w:eastAsia="Calibri"/>
      <w:b/>
      <w:caps/>
      <w:sz w:val="28"/>
      <w:szCs w:val="28"/>
      <w:lang w:val="es-ES"/>
    </w:rPr>
  </w:style>
  <w:style w:type="character" w:customStyle="1" w:styleId="Boxed">
    <w:name w:val="Boxed"/>
    <w:qFormat/>
    <w:rsid w:val="000D4DC4"/>
    <w:rPr>
      <w:rFonts w:ascii="Times New Roman" w:hAnsi="Times New Roman"/>
      <w:sz w:val="20"/>
      <w:bdr w:val="single" w:sz="6" w:space="0" w:color="auto"/>
    </w:rPr>
  </w:style>
  <w:style w:type="character" w:customStyle="1" w:styleId="UnderlineCard">
    <w:name w:val="Underline Card"/>
    <w:uiPriority w:val="6"/>
    <w:qFormat/>
    <w:rsid w:val="000D4DC4"/>
    <w:rPr>
      <w:rFonts w:ascii="Arial" w:hAnsi="Arial"/>
      <w:b w:val="0"/>
      <w:bCs/>
      <w:sz w:val="20"/>
      <w:u w:val="single"/>
    </w:rPr>
  </w:style>
  <w:style w:type="character" w:customStyle="1" w:styleId="story-author">
    <w:name w:val="story-author"/>
    <w:basedOn w:val="DefaultParagraphFont"/>
    <w:rsid w:val="000D4DC4"/>
  </w:style>
  <w:style w:type="paragraph" w:customStyle="1" w:styleId="type">
    <w:name w:val="type"/>
    <w:basedOn w:val="Normal"/>
    <w:qFormat/>
    <w:rsid w:val="000D4DC4"/>
    <w:pPr>
      <w:spacing w:before="100" w:beforeAutospacing="1" w:after="100" w:afterAutospacing="1"/>
    </w:pPr>
    <w:rPr>
      <w:rFonts w:eastAsia="Times New Roman"/>
    </w:rPr>
  </w:style>
  <w:style w:type="character" w:customStyle="1" w:styleId="institution">
    <w:name w:val="institution"/>
    <w:basedOn w:val="DefaultParagraphFont"/>
    <w:rsid w:val="000D4DC4"/>
  </w:style>
  <w:style w:type="character" w:customStyle="1" w:styleId="abodyblack3">
    <w:name w:val="abodyblack3"/>
    <w:basedOn w:val="DefaultParagraphFont"/>
    <w:rsid w:val="000D4DC4"/>
  </w:style>
  <w:style w:type="paragraph" w:customStyle="1" w:styleId="UnderlineChar2CharChar">
    <w:name w:val="Underline Char2 Char Char"/>
    <w:basedOn w:val="Normal"/>
    <w:link w:val="UnderlineChar2CharCharChar"/>
    <w:qFormat/>
    <w:rsid w:val="000D4DC4"/>
    <w:rPr>
      <w:rFonts w:eastAsia="MS Mincho"/>
      <w:szCs w:val="20"/>
      <w:u w:val="single"/>
    </w:rPr>
  </w:style>
  <w:style w:type="character" w:customStyle="1" w:styleId="UnderlineChar2CharCharChar">
    <w:name w:val="Underline Char2 Char Char Char"/>
    <w:link w:val="UnderlineChar2CharChar"/>
    <w:rsid w:val="000D4DC4"/>
    <w:rPr>
      <w:rFonts w:ascii="Calibri" w:eastAsia="MS Mincho" w:hAnsi="Calibri" w:cs="Calibri"/>
      <w:sz w:val="22"/>
      <w:szCs w:val="20"/>
      <w:u w:val="single"/>
    </w:rPr>
  </w:style>
  <w:style w:type="character" w:customStyle="1" w:styleId="CharacterStyle1">
    <w:name w:val="Character Style 1"/>
    <w:rsid w:val="000D4DC4"/>
    <w:rPr>
      <w:sz w:val="20"/>
      <w:szCs w:val="20"/>
    </w:rPr>
  </w:style>
  <w:style w:type="character" w:customStyle="1" w:styleId="FontStyle177">
    <w:name w:val="Font Style177"/>
    <w:basedOn w:val="DefaultParagraphFont"/>
    <w:uiPriority w:val="99"/>
    <w:rsid w:val="000D4DC4"/>
    <w:rPr>
      <w:rFonts w:ascii="Times New Roman" w:hAnsi="Times New Roman" w:cs="Times New Roman"/>
      <w:sz w:val="20"/>
      <w:szCs w:val="20"/>
    </w:rPr>
  </w:style>
  <w:style w:type="character" w:customStyle="1" w:styleId="FontStyle173">
    <w:name w:val="Font Style173"/>
    <w:basedOn w:val="DefaultParagraphFont"/>
    <w:uiPriority w:val="99"/>
    <w:rsid w:val="000D4DC4"/>
    <w:rPr>
      <w:rFonts w:ascii="Times New Roman" w:hAnsi="Times New Roman" w:cs="Times New Roman"/>
      <w:sz w:val="14"/>
      <w:szCs w:val="14"/>
    </w:rPr>
  </w:style>
  <w:style w:type="character" w:customStyle="1" w:styleId="FontStyle151">
    <w:name w:val="Font Style151"/>
    <w:basedOn w:val="DefaultParagraphFont"/>
    <w:uiPriority w:val="99"/>
    <w:rsid w:val="000D4DC4"/>
    <w:rPr>
      <w:rFonts w:ascii="Arial Narrow" w:hAnsi="Arial Narrow" w:cs="Arial Narrow"/>
      <w:b/>
      <w:bCs/>
      <w:sz w:val="12"/>
      <w:szCs w:val="12"/>
    </w:rPr>
  </w:style>
  <w:style w:type="character" w:customStyle="1" w:styleId="FontStyle156">
    <w:name w:val="Font Style156"/>
    <w:basedOn w:val="DefaultParagraphFont"/>
    <w:uiPriority w:val="99"/>
    <w:rsid w:val="000D4DC4"/>
    <w:rPr>
      <w:rFonts w:ascii="Arial Narrow" w:hAnsi="Arial Narrow" w:cs="Arial Narrow"/>
      <w:sz w:val="8"/>
      <w:szCs w:val="8"/>
    </w:rPr>
  </w:style>
  <w:style w:type="character" w:customStyle="1" w:styleId="FontStyle160">
    <w:name w:val="Font Style160"/>
    <w:basedOn w:val="DefaultParagraphFont"/>
    <w:uiPriority w:val="99"/>
    <w:rsid w:val="000D4DC4"/>
    <w:rPr>
      <w:rFonts w:ascii="Times New Roman" w:hAnsi="Times New Roman" w:cs="Times New Roman"/>
      <w:b/>
      <w:bCs/>
      <w:sz w:val="20"/>
      <w:szCs w:val="20"/>
    </w:rPr>
  </w:style>
  <w:style w:type="character" w:customStyle="1" w:styleId="FontStyle178">
    <w:name w:val="Font Style178"/>
    <w:basedOn w:val="DefaultParagraphFont"/>
    <w:uiPriority w:val="99"/>
    <w:rsid w:val="000D4DC4"/>
    <w:rPr>
      <w:rFonts w:ascii="Times New Roman" w:hAnsi="Times New Roman" w:cs="Times New Roman"/>
      <w:sz w:val="18"/>
      <w:szCs w:val="18"/>
    </w:rPr>
  </w:style>
  <w:style w:type="paragraph" w:customStyle="1" w:styleId="Style14">
    <w:name w:val="Style14"/>
    <w:basedOn w:val="Normal"/>
    <w:uiPriority w:val="99"/>
    <w:qFormat/>
    <w:rsid w:val="000D4DC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0D4DC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D4DC4"/>
    <w:rPr>
      <w:rFonts w:ascii="Times New Roman" w:hAnsi="Times New Roman" w:cs="Times New Roman"/>
      <w:sz w:val="12"/>
      <w:szCs w:val="12"/>
    </w:rPr>
  </w:style>
  <w:style w:type="paragraph" w:customStyle="1" w:styleId="Style9">
    <w:name w:val="Style9"/>
    <w:basedOn w:val="Normal"/>
    <w:uiPriority w:val="99"/>
    <w:qFormat/>
    <w:rsid w:val="000D4DC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D4DC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D4DC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D4DC4"/>
    <w:rPr>
      <w:rFonts w:ascii="Times New Roman" w:hAnsi="Times New Roman" w:cs="Times New Roman"/>
      <w:sz w:val="16"/>
      <w:szCs w:val="16"/>
    </w:rPr>
  </w:style>
  <w:style w:type="character" w:customStyle="1" w:styleId="f">
    <w:name w:val="f"/>
    <w:basedOn w:val="DefaultParagraphFont"/>
    <w:rsid w:val="000D4DC4"/>
  </w:style>
  <w:style w:type="character" w:customStyle="1" w:styleId="TagsChar2">
    <w:name w:val="Tags Char2"/>
    <w:rsid w:val="000D4DC4"/>
    <w:rPr>
      <w:b/>
      <w:sz w:val="24"/>
    </w:rPr>
  </w:style>
  <w:style w:type="paragraph" w:customStyle="1" w:styleId="CardsFont6ptChar">
    <w:name w:val="Cards + Font: 6 pt Char"/>
    <w:basedOn w:val="Normal"/>
    <w:link w:val="CardsFont6ptCharChar"/>
    <w:qFormat/>
    <w:rsid w:val="000D4DC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0D4DC4"/>
    <w:rPr>
      <w:rFonts w:ascii="Calibri" w:eastAsia="Times New Roman" w:hAnsi="Calibri" w:cs="Calibri"/>
      <w:sz w:val="12"/>
    </w:rPr>
  </w:style>
  <w:style w:type="character" w:customStyle="1" w:styleId="FontStyle172">
    <w:name w:val="Font Style172"/>
    <w:basedOn w:val="DefaultParagraphFont"/>
    <w:uiPriority w:val="99"/>
    <w:rsid w:val="000D4DC4"/>
    <w:rPr>
      <w:rFonts w:ascii="Times New Roman" w:hAnsi="Times New Roman" w:cs="Times New Roman"/>
      <w:b/>
      <w:bCs/>
      <w:sz w:val="16"/>
      <w:szCs w:val="16"/>
    </w:rPr>
  </w:style>
  <w:style w:type="paragraph" w:customStyle="1" w:styleId="Style18">
    <w:name w:val="Style18"/>
    <w:basedOn w:val="Normal"/>
    <w:uiPriority w:val="99"/>
    <w:qFormat/>
    <w:rsid w:val="000D4DC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D4DC4"/>
    <w:rPr>
      <w:rFonts w:ascii="Times New Roman" w:hAnsi="Times New Roman" w:cs="Times New Roman"/>
      <w:i/>
      <w:iCs/>
      <w:sz w:val="16"/>
      <w:szCs w:val="16"/>
    </w:rPr>
  </w:style>
  <w:style w:type="character" w:customStyle="1" w:styleId="FontStyle162">
    <w:name w:val="Font Style162"/>
    <w:basedOn w:val="DefaultParagraphFont"/>
    <w:uiPriority w:val="99"/>
    <w:rsid w:val="000D4DC4"/>
    <w:rPr>
      <w:rFonts w:ascii="Times New Roman" w:hAnsi="Times New Roman" w:cs="Times New Roman"/>
      <w:b/>
      <w:bCs/>
      <w:sz w:val="18"/>
      <w:szCs w:val="18"/>
    </w:rPr>
  </w:style>
  <w:style w:type="character" w:customStyle="1" w:styleId="FontStyle167">
    <w:name w:val="Font Style167"/>
    <w:basedOn w:val="DefaultParagraphFont"/>
    <w:uiPriority w:val="99"/>
    <w:rsid w:val="000D4DC4"/>
    <w:rPr>
      <w:rFonts w:ascii="Times New Roman" w:hAnsi="Times New Roman" w:cs="Times New Roman"/>
      <w:sz w:val="10"/>
      <w:szCs w:val="10"/>
    </w:rPr>
  </w:style>
  <w:style w:type="character" w:customStyle="1" w:styleId="FontStyle174">
    <w:name w:val="Font Style174"/>
    <w:basedOn w:val="DefaultParagraphFont"/>
    <w:uiPriority w:val="99"/>
    <w:rsid w:val="000D4DC4"/>
    <w:rPr>
      <w:rFonts w:ascii="Arial Narrow" w:hAnsi="Arial Narrow" w:cs="Arial Narrow"/>
      <w:b/>
      <w:bCs/>
      <w:sz w:val="18"/>
      <w:szCs w:val="18"/>
    </w:rPr>
  </w:style>
  <w:style w:type="paragraph" w:customStyle="1" w:styleId="Style47">
    <w:name w:val="Style47"/>
    <w:basedOn w:val="Normal"/>
    <w:uiPriority w:val="99"/>
    <w:qFormat/>
    <w:rsid w:val="000D4DC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D4DC4"/>
    <w:rPr>
      <w:rFonts w:ascii="Times New Roman" w:hAnsi="Times New Roman" w:cs="Times New Roman"/>
      <w:sz w:val="12"/>
      <w:szCs w:val="12"/>
    </w:rPr>
  </w:style>
  <w:style w:type="paragraph" w:customStyle="1" w:styleId="Style24">
    <w:name w:val="Style24"/>
    <w:basedOn w:val="Normal"/>
    <w:uiPriority w:val="99"/>
    <w:qFormat/>
    <w:rsid w:val="000D4DC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D4DC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D4DC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D4DC4"/>
    <w:rPr>
      <w:rFonts w:ascii="Times New Roman" w:hAnsi="Times New Roman" w:cs="Times New Roman"/>
      <w:b/>
      <w:bCs/>
      <w:sz w:val="18"/>
      <w:szCs w:val="18"/>
    </w:rPr>
  </w:style>
  <w:style w:type="paragraph" w:customStyle="1" w:styleId="Style21">
    <w:name w:val="Style21"/>
    <w:basedOn w:val="Normal"/>
    <w:uiPriority w:val="99"/>
    <w:qFormat/>
    <w:rsid w:val="000D4DC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D4DC4"/>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0D4DC4"/>
    <w:rPr>
      <w:rFonts w:ascii="Calibri" w:hAnsi="Calibri"/>
      <w:sz w:val="20"/>
      <w:szCs w:val="20"/>
    </w:rPr>
  </w:style>
  <w:style w:type="paragraph" w:customStyle="1" w:styleId="Standard">
    <w:name w:val="Standard"/>
    <w:qFormat/>
    <w:rsid w:val="000D4DC4"/>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0D4DC4"/>
    <w:rPr>
      <w:color w:val="000000"/>
      <w:sz w:val="32"/>
      <w:szCs w:val="32"/>
    </w:rPr>
  </w:style>
  <w:style w:type="paragraph" w:customStyle="1" w:styleId="Cardnon-underlined">
    <w:name w:val="Card non-underlined"/>
    <w:basedOn w:val="Normal"/>
    <w:link w:val="Cardnon-underlinedChar"/>
    <w:autoRedefine/>
    <w:uiPriority w:val="99"/>
    <w:qFormat/>
    <w:rsid w:val="000D4DC4"/>
    <w:rPr>
      <w:rFonts w:eastAsia="Times New Roman"/>
      <w:szCs w:val="20"/>
    </w:rPr>
  </w:style>
  <w:style w:type="character" w:customStyle="1" w:styleId="Cardnon-underlinedChar">
    <w:name w:val="Card non-underlined Char"/>
    <w:basedOn w:val="DefaultParagraphFont"/>
    <w:link w:val="Cardnon-underlined"/>
    <w:uiPriority w:val="99"/>
    <w:rsid w:val="000D4DC4"/>
    <w:rPr>
      <w:rFonts w:ascii="Calibri" w:eastAsia="Times New Roman" w:hAnsi="Calibri" w:cs="Calibri"/>
      <w:sz w:val="22"/>
      <w:szCs w:val="20"/>
    </w:rPr>
  </w:style>
  <w:style w:type="numbering" w:customStyle="1" w:styleId="NoList1">
    <w:name w:val="No List1"/>
    <w:next w:val="NoList"/>
    <w:semiHidden/>
    <w:unhideWhenUsed/>
    <w:rsid w:val="000D4DC4"/>
  </w:style>
  <w:style w:type="character" w:customStyle="1" w:styleId="TitleChar2">
    <w:name w:val="Title Char2"/>
    <w:basedOn w:val="DefaultParagraphFont"/>
    <w:uiPriority w:val="10"/>
    <w:qFormat/>
    <w:locked/>
    <w:rsid w:val="000D4DC4"/>
    <w:rPr>
      <w:b/>
      <w:bCs/>
      <w:u w:val="single"/>
    </w:rPr>
  </w:style>
  <w:style w:type="paragraph" w:styleId="TOC3">
    <w:name w:val="toc 3"/>
    <w:basedOn w:val="Normal"/>
    <w:next w:val="Normal"/>
    <w:autoRedefine/>
    <w:rsid w:val="000D4DC4"/>
    <w:pPr>
      <w:ind w:left="400"/>
    </w:pPr>
    <w:rPr>
      <w:rFonts w:eastAsia="Times New Roman"/>
      <w:szCs w:val="20"/>
    </w:rPr>
  </w:style>
  <w:style w:type="paragraph" w:styleId="TOC4">
    <w:name w:val="toc 4"/>
    <w:basedOn w:val="Normal"/>
    <w:next w:val="Normal"/>
    <w:autoRedefine/>
    <w:rsid w:val="000D4DC4"/>
    <w:pPr>
      <w:ind w:left="600"/>
    </w:pPr>
    <w:rPr>
      <w:rFonts w:eastAsia="Times New Roman"/>
      <w:szCs w:val="20"/>
    </w:rPr>
  </w:style>
  <w:style w:type="paragraph" w:styleId="TOC5">
    <w:name w:val="toc 5"/>
    <w:basedOn w:val="Normal"/>
    <w:next w:val="Normal"/>
    <w:autoRedefine/>
    <w:rsid w:val="000D4DC4"/>
    <w:pPr>
      <w:ind w:left="800"/>
    </w:pPr>
    <w:rPr>
      <w:rFonts w:eastAsia="Times New Roman"/>
      <w:szCs w:val="20"/>
    </w:rPr>
  </w:style>
  <w:style w:type="paragraph" w:styleId="TOC6">
    <w:name w:val="toc 6"/>
    <w:basedOn w:val="Normal"/>
    <w:next w:val="Normal"/>
    <w:autoRedefine/>
    <w:rsid w:val="000D4DC4"/>
    <w:pPr>
      <w:ind w:left="1000"/>
    </w:pPr>
    <w:rPr>
      <w:rFonts w:eastAsia="Times New Roman"/>
      <w:szCs w:val="20"/>
    </w:rPr>
  </w:style>
  <w:style w:type="paragraph" w:styleId="TOC7">
    <w:name w:val="toc 7"/>
    <w:basedOn w:val="Normal"/>
    <w:next w:val="Normal"/>
    <w:autoRedefine/>
    <w:rsid w:val="000D4DC4"/>
    <w:pPr>
      <w:ind w:left="1200"/>
    </w:pPr>
    <w:rPr>
      <w:rFonts w:eastAsia="Times New Roman"/>
      <w:szCs w:val="20"/>
    </w:rPr>
  </w:style>
  <w:style w:type="paragraph" w:styleId="TOC8">
    <w:name w:val="toc 8"/>
    <w:basedOn w:val="Normal"/>
    <w:next w:val="Normal"/>
    <w:autoRedefine/>
    <w:rsid w:val="000D4DC4"/>
    <w:pPr>
      <w:ind w:left="1400"/>
    </w:pPr>
    <w:rPr>
      <w:rFonts w:eastAsia="Times New Roman"/>
      <w:szCs w:val="20"/>
    </w:rPr>
  </w:style>
  <w:style w:type="character" w:customStyle="1" w:styleId="allocatoragentsleft">
    <w:name w:val="al_locatoragentsleft"/>
    <w:basedOn w:val="DefaultParagraphFont"/>
    <w:rsid w:val="000D4DC4"/>
  </w:style>
  <w:style w:type="character" w:styleId="HTMLTypewriter">
    <w:name w:val="HTML Typewriter"/>
    <w:basedOn w:val="DefaultParagraphFont"/>
    <w:unhideWhenUsed/>
    <w:rsid w:val="000D4DC4"/>
    <w:rPr>
      <w:rFonts w:ascii="Courier New" w:eastAsia="Times New Roman" w:hAnsi="Courier New" w:cs="Courier New"/>
      <w:sz w:val="20"/>
      <w:szCs w:val="20"/>
    </w:rPr>
  </w:style>
  <w:style w:type="character" w:customStyle="1" w:styleId="caps">
    <w:name w:val="caps"/>
    <w:basedOn w:val="DefaultParagraphFont"/>
    <w:rsid w:val="000D4DC4"/>
  </w:style>
  <w:style w:type="character" w:customStyle="1" w:styleId="UnderlinesCharChar">
    <w:name w:val="Underlines Char Char"/>
    <w:basedOn w:val="DefaultParagraphFont"/>
    <w:rsid w:val="000D4DC4"/>
    <w:rPr>
      <w:rFonts w:cs="Arial"/>
      <w:b/>
      <w:bCs/>
      <w:noProof w:val="0"/>
      <w:sz w:val="22"/>
      <w:szCs w:val="26"/>
      <w:u w:val="single"/>
      <w:lang w:val="en-US" w:eastAsia="en-US" w:bidi="ar-SA"/>
    </w:rPr>
  </w:style>
  <w:style w:type="paragraph" w:customStyle="1" w:styleId="Carding">
    <w:name w:val="Carding"/>
    <w:basedOn w:val="Normal"/>
    <w:uiPriority w:val="99"/>
    <w:qFormat/>
    <w:rsid w:val="000D4DC4"/>
    <w:rPr>
      <w:rFonts w:eastAsia="Times New Roman"/>
      <w:sz w:val="18"/>
    </w:rPr>
  </w:style>
  <w:style w:type="character" w:customStyle="1" w:styleId="TagsChar1">
    <w:name w:val="Tags Char1"/>
    <w:basedOn w:val="DefaultParagraphFont"/>
    <w:rsid w:val="000D4DC4"/>
    <w:rPr>
      <w:rFonts w:ascii="Arial Narrow" w:hAnsi="Arial Narrow"/>
      <w:b/>
      <w:noProof w:val="0"/>
      <w:sz w:val="22"/>
      <w:szCs w:val="60"/>
      <w:lang w:val="en-US" w:eastAsia="en-US" w:bidi="ar-SA"/>
    </w:rPr>
  </w:style>
  <w:style w:type="character" w:customStyle="1" w:styleId="aunderline">
    <w:name w:val="aunderline"/>
    <w:basedOn w:val="DefaultParagraphFont"/>
    <w:qFormat/>
    <w:rsid w:val="000D4DC4"/>
    <w:rPr>
      <w:rFonts w:ascii="Times New Roman" w:hAnsi="Times New Roman"/>
      <w:sz w:val="20"/>
      <w:szCs w:val="24"/>
      <w:u w:val="thick"/>
    </w:rPr>
  </w:style>
  <w:style w:type="character" w:customStyle="1" w:styleId="tagChar1">
    <w:name w:val="tag Char1"/>
    <w:basedOn w:val="DefaultParagraphFont"/>
    <w:rsid w:val="000D4DC4"/>
    <w:rPr>
      <w:b/>
      <w:noProof w:val="0"/>
      <w:sz w:val="24"/>
      <w:lang w:val="en-US" w:eastAsia="en-US" w:bidi="ar-SA"/>
    </w:rPr>
  </w:style>
  <w:style w:type="character" w:customStyle="1" w:styleId="tagChar2">
    <w:name w:val="tag Char2"/>
    <w:basedOn w:val="DefaultParagraphFont"/>
    <w:qFormat/>
    <w:rsid w:val="000D4DC4"/>
    <w:rPr>
      <w:b/>
      <w:noProof w:val="0"/>
      <w:sz w:val="24"/>
      <w:lang w:val="en-US" w:eastAsia="en-US" w:bidi="ar-SA"/>
    </w:rPr>
  </w:style>
  <w:style w:type="character" w:customStyle="1" w:styleId="Taggin-New">
    <w:name w:val="Taggin - New"/>
    <w:basedOn w:val="DefaultParagraphFont"/>
    <w:rsid w:val="000D4DC4"/>
    <w:rPr>
      <w:rFonts w:ascii="Arial Narrow" w:hAnsi="Arial Narrow"/>
      <w:b/>
      <w:sz w:val="22"/>
    </w:rPr>
  </w:style>
  <w:style w:type="character" w:customStyle="1" w:styleId="Boxing-New">
    <w:name w:val="Boxing - New"/>
    <w:basedOn w:val="DefaultParagraphFont"/>
    <w:rsid w:val="000D4DC4"/>
    <w:rPr>
      <w:rFonts w:ascii="Arial Narrow" w:hAnsi="Arial Narrow"/>
      <w:sz w:val="16"/>
      <w:u w:val="none"/>
      <w:bdr w:val="single" w:sz="4" w:space="0" w:color="auto"/>
    </w:rPr>
  </w:style>
  <w:style w:type="character" w:customStyle="1" w:styleId="ilad">
    <w:name w:val="il_ad"/>
    <w:rsid w:val="000D4DC4"/>
  </w:style>
  <w:style w:type="paragraph" w:customStyle="1" w:styleId="CardsHighlighted">
    <w:name w:val="Cards Highlighted"/>
    <w:next w:val="Normal"/>
    <w:link w:val="CardsHighlightedChar"/>
    <w:qFormat/>
    <w:rsid w:val="000D4DC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0D4DC4"/>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0D4DC4"/>
    <w:rPr>
      <w:rFonts w:ascii="Garamond" w:hAnsi="Garamond"/>
      <w:sz w:val="22"/>
      <w:szCs w:val="24"/>
      <w:u w:val="single"/>
      <w:lang w:val="en-US" w:eastAsia="en-US" w:bidi="ar-SA"/>
    </w:rPr>
  </w:style>
  <w:style w:type="paragraph" w:customStyle="1" w:styleId="Style2">
    <w:name w:val="Style2"/>
    <w:basedOn w:val="Heading4"/>
    <w:qFormat/>
    <w:rsid w:val="000D4DC4"/>
    <w:pPr>
      <w:spacing w:before="0"/>
    </w:pPr>
    <w:rPr>
      <w:rFonts w:eastAsia="Times New Roman" w:cs="Times New Roman"/>
      <w:iCs/>
      <w:caps/>
      <w:szCs w:val="20"/>
    </w:rPr>
  </w:style>
  <w:style w:type="character" w:customStyle="1" w:styleId="pagetitle">
    <w:name w:val="pagetitle"/>
    <w:basedOn w:val="DefaultParagraphFont"/>
    <w:rsid w:val="000D4DC4"/>
  </w:style>
  <w:style w:type="paragraph" w:customStyle="1" w:styleId="text">
    <w:name w:val="text"/>
    <w:basedOn w:val="Normal"/>
    <w:uiPriority w:val="99"/>
    <w:qFormat/>
    <w:rsid w:val="000D4DC4"/>
    <w:pPr>
      <w:spacing w:before="100" w:beforeAutospacing="1" w:after="100" w:afterAutospacing="1"/>
    </w:pPr>
    <w:rPr>
      <w:rFonts w:eastAsia="Times New Roman"/>
    </w:rPr>
  </w:style>
  <w:style w:type="character" w:customStyle="1" w:styleId="StyleUnderlineCharChar9ptBold1">
    <w:name w:val="Style Underline Char Char + 9 pt Bold1"/>
    <w:rsid w:val="000D4DC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D4DC4"/>
    <w:rPr>
      <w:rFonts w:ascii="Times New Roman" w:hAnsi="Times New Roman"/>
      <w:sz w:val="20"/>
      <w:szCs w:val="24"/>
      <w:u w:val="single"/>
      <w:lang w:val="en-US" w:eastAsia="en-US" w:bidi="ar-SA"/>
    </w:rPr>
  </w:style>
  <w:style w:type="character" w:customStyle="1" w:styleId="Style9ptBoldUnderline">
    <w:name w:val="Style 9 pt Bold Underline"/>
    <w:rsid w:val="000D4DC4"/>
    <w:rPr>
      <w:b/>
      <w:bCs/>
      <w:sz w:val="20"/>
      <w:u w:val="single"/>
    </w:rPr>
  </w:style>
  <w:style w:type="paragraph" w:customStyle="1" w:styleId="StyleUnderline9pt0">
    <w:name w:val="Style Underline + 9 pt"/>
    <w:link w:val="StyleUnderline9ptChar"/>
    <w:qFormat/>
    <w:rsid w:val="000D4DC4"/>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0D4DC4"/>
    <w:rPr>
      <w:rFonts w:ascii="Arial" w:eastAsia="Times New Roman" w:hAnsi="Arial" w:cs="Times New Roman"/>
      <w:sz w:val="22"/>
      <w:szCs w:val="20"/>
      <w:u w:val="single"/>
    </w:rPr>
  </w:style>
  <w:style w:type="character" w:customStyle="1" w:styleId="StyleUnderlineChar1Bold">
    <w:name w:val="Style Underline Char1 + Bold"/>
    <w:rsid w:val="000D4DC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0D4DC4"/>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0D4DC4"/>
    <w:rPr>
      <w:rFonts w:ascii="Calibri" w:hAnsi="Calibri" w:cs="Calibri"/>
      <w:kern w:val="32"/>
      <w:sz w:val="22"/>
      <w:szCs w:val="20"/>
      <w:u w:val="single"/>
      <w:lang w:eastAsia="ar-SA"/>
    </w:rPr>
  </w:style>
  <w:style w:type="character" w:customStyle="1" w:styleId="TagsCharCharChar">
    <w:name w:val="Tags Char Char Char"/>
    <w:basedOn w:val="DefaultParagraphFont"/>
    <w:rsid w:val="000D4DC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0D4DC4"/>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0D4DC4"/>
    <w:rPr>
      <w:color w:val="000000"/>
      <w:sz w:val="20"/>
      <w:u w:val="single"/>
    </w:rPr>
  </w:style>
  <w:style w:type="character" w:customStyle="1" w:styleId="Style11ptBlack">
    <w:name w:val="Style 11 pt Black"/>
    <w:basedOn w:val="DefaultParagraphFont"/>
    <w:rsid w:val="000D4DC4"/>
    <w:rPr>
      <w:color w:val="000000"/>
      <w:sz w:val="20"/>
    </w:rPr>
  </w:style>
  <w:style w:type="character" w:customStyle="1" w:styleId="StyleUnderlineCharTimesBold">
    <w:name w:val="Style Underline Char + Times Bold"/>
    <w:basedOn w:val="DefaultParagraphFont"/>
    <w:rsid w:val="000D4DC4"/>
    <w:rPr>
      <w:rFonts w:ascii="Times" w:hAnsi="Times"/>
      <w:b w:val="0"/>
      <w:bCs/>
      <w:sz w:val="20"/>
      <w:u w:val="single"/>
    </w:rPr>
  </w:style>
  <w:style w:type="character" w:customStyle="1" w:styleId="blubigktbiz">
    <w:name w:val="blubigktbiz"/>
    <w:rsid w:val="000D4DC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D4DC4"/>
  </w:style>
  <w:style w:type="character" w:customStyle="1" w:styleId="StyleevidencetextBorderSinglesolidlineAuto05ptLChar">
    <w:name w:val="Style evidence text + Border: : (Single solid line Auto  0.5 pt L... Char"/>
    <w:link w:val="StyleevidencetextBorderSinglesolidlineAuto05ptL"/>
    <w:rsid w:val="000D4DC4"/>
    <w:rPr>
      <w:rFonts w:ascii="Calibri" w:hAnsi="Calibri" w:cs="Calibri"/>
      <w:color w:val="000000"/>
      <w:sz w:val="22"/>
      <w:lang w:val="x-none" w:eastAsia="x-none"/>
    </w:rPr>
  </w:style>
  <w:style w:type="character" w:customStyle="1" w:styleId="Style4CharChar">
    <w:name w:val="Style4 Char Char"/>
    <w:basedOn w:val="DefaultParagraphFont"/>
    <w:rsid w:val="000D4DC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0D4DC4"/>
    <w:rPr>
      <w:rFonts w:ascii="Times New Roman" w:hAnsi="Times New Roman" w:cs="Times New Roman"/>
      <w:sz w:val="16"/>
      <w:szCs w:val="16"/>
    </w:rPr>
  </w:style>
  <w:style w:type="character" w:customStyle="1" w:styleId="StyleEmphasisArial12ptBold">
    <w:name w:val="Style Emphasis + Arial 12 pt Bold"/>
    <w:rsid w:val="000D4DC4"/>
    <w:rPr>
      <w:rFonts w:ascii="Arial" w:hAnsi="Arial"/>
      <w:b/>
      <w:bCs/>
      <w:i/>
      <w:iCs/>
      <w:sz w:val="24"/>
    </w:rPr>
  </w:style>
  <w:style w:type="character" w:customStyle="1" w:styleId="super">
    <w:name w:val="super"/>
    <w:rsid w:val="000D4DC4"/>
  </w:style>
  <w:style w:type="character" w:customStyle="1" w:styleId="text30">
    <w:name w:val="text30"/>
    <w:rsid w:val="000D4DC4"/>
  </w:style>
  <w:style w:type="character" w:customStyle="1" w:styleId="uppercase">
    <w:name w:val="uppercase"/>
    <w:rsid w:val="000D4DC4"/>
  </w:style>
  <w:style w:type="character" w:customStyle="1" w:styleId="bodytext0">
    <w:name w:val="bodytext"/>
    <w:rsid w:val="000D4DC4"/>
  </w:style>
  <w:style w:type="character" w:customStyle="1" w:styleId="entry-title">
    <w:name w:val="entry-title"/>
    <w:rsid w:val="000D4DC4"/>
  </w:style>
  <w:style w:type="character" w:customStyle="1" w:styleId="BodyTextIndentChar1">
    <w:name w:val="Body Text Indent Char1"/>
    <w:basedOn w:val="DefaultParagraphFont"/>
    <w:uiPriority w:val="99"/>
    <w:semiHidden/>
    <w:rsid w:val="000D4DC4"/>
    <w:rPr>
      <w:rFonts w:ascii="Times New Roman" w:hAnsi="Times New Roman" w:cs="Times New Roman"/>
      <w:sz w:val="20"/>
    </w:rPr>
  </w:style>
  <w:style w:type="character" w:customStyle="1" w:styleId="Style6pt">
    <w:name w:val="Style 6 pt"/>
    <w:basedOn w:val="DefaultParagraphFont"/>
    <w:qFormat/>
    <w:rsid w:val="000D4DC4"/>
    <w:rPr>
      <w:sz w:val="12"/>
    </w:rPr>
  </w:style>
  <w:style w:type="character" w:customStyle="1" w:styleId="CiteCharCharCharCharCharChar">
    <w:name w:val="Cite Char Char Char Char Char Char"/>
    <w:basedOn w:val="DefaultParagraphFont"/>
    <w:rsid w:val="000D4DC4"/>
    <w:rPr>
      <w:b/>
      <w:noProof w:val="0"/>
      <w:sz w:val="22"/>
      <w:szCs w:val="24"/>
      <w:u w:val="single"/>
      <w:lang w:val="en-US" w:eastAsia="en-US" w:bidi="ar-SA"/>
    </w:rPr>
  </w:style>
  <w:style w:type="character" w:customStyle="1" w:styleId="mainbody1">
    <w:name w:val="mainbody1"/>
    <w:basedOn w:val="DefaultParagraphFont"/>
    <w:rsid w:val="000D4DC4"/>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0D4DC4"/>
    <w:pPr>
      <w:spacing w:line="259" w:lineRule="auto"/>
    </w:pPr>
    <w:rPr>
      <w:rFonts w:ascii="Calibri" w:eastAsia="Calibri" w:hAnsi="Calibri" w:cstheme="minorBidi"/>
      <w:sz w:val="22"/>
      <w:szCs w:val="22"/>
      <w:u w:val="single"/>
    </w:rPr>
  </w:style>
  <w:style w:type="character" w:customStyle="1" w:styleId="StyleNormalWeb11ptUnderlineChar">
    <w:name w:val="Style Normal (Web) + 11 pt Underline Char"/>
    <w:basedOn w:val="DefaultParagraphFont"/>
    <w:link w:val="StyleNormalWeb11ptUnderline"/>
    <w:rsid w:val="000D4DC4"/>
    <w:rPr>
      <w:rFonts w:ascii="Calibri" w:eastAsia="Calibri" w:hAnsi="Calibri"/>
      <w:sz w:val="22"/>
      <w:szCs w:val="22"/>
      <w:u w:val="single"/>
    </w:rPr>
  </w:style>
  <w:style w:type="character" w:customStyle="1" w:styleId="cit-first-element">
    <w:name w:val="cit-first-element"/>
    <w:basedOn w:val="DefaultParagraphFont"/>
    <w:rsid w:val="000D4DC4"/>
  </w:style>
  <w:style w:type="character" w:customStyle="1" w:styleId="title1">
    <w:name w:val="title1"/>
    <w:basedOn w:val="DefaultParagraphFont"/>
    <w:rsid w:val="000D4DC4"/>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0D4DC4"/>
    <w:rPr>
      <w:rFonts w:ascii="Georgia" w:hAnsi="Georgia"/>
    </w:rPr>
  </w:style>
  <w:style w:type="character" w:customStyle="1" w:styleId="FooterChar1">
    <w:name w:val="Footer Char1"/>
    <w:basedOn w:val="DefaultParagraphFont"/>
    <w:uiPriority w:val="99"/>
    <w:semiHidden/>
    <w:rsid w:val="000D4DC4"/>
    <w:rPr>
      <w:rFonts w:ascii="Georgia" w:hAnsi="Georgia"/>
    </w:rPr>
  </w:style>
  <w:style w:type="character" w:customStyle="1" w:styleId="AnalyticChar">
    <w:name w:val="Analytic Char"/>
    <w:basedOn w:val="DefaultParagraphFont"/>
    <w:link w:val="Analytic"/>
    <w:rsid w:val="000D4DC4"/>
    <w:rPr>
      <w:rFonts w:ascii="Calibri" w:hAnsi="Calibri" w:cs="Calibri"/>
      <w:b/>
    </w:rPr>
  </w:style>
  <w:style w:type="character" w:customStyle="1" w:styleId="UnderlineBold0">
    <w:name w:val="Underline Bold"/>
    <w:uiPriority w:val="6"/>
    <w:qFormat/>
    <w:rsid w:val="000D4DC4"/>
    <w:rPr>
      <w:b/>
      <w:sz w:val="20"/>
      <w:u w:val="single"/>
    </w:rPr>
  </w:style>
  <w:style w:type="paragraph" w:customStyle="1" w:styleId="Underline20">
    <w:name w:val="Underline2"/>
    <w:basedOn w:val="Normal"/>
    <w:link w:val="Underline2Char"/>
    <w:autoRedefine/>
    <w:uiPriority w:val="4"/>
    <w:qFormat/>
    <w:rsid w:val="000D4DC4"/>
    <w:rPr>
      <w:b/>
      <w:u w:val="single"/>
    </w:rPr>
  </w:style>
  <w:style w:type="character" w:customStyle="1" w:styleId="Underline2Char">
    <w:name w:val="Underline2 Char"/>
    <w:basedOn w:val="DefaultParagraphFont"/>
    <w:link w:val="Underline20"/>
    <w:uiPriority w:val="4"/>
    <w:rsid w:val="000D4DC4"/>
    <w:rPr>
      <w:rFonts w:ascii="Calibri" w:hAnsi="Calibri" w:cs="Calibri"/>
      <w:b/>
      <w:sz w:val="22"/>
      <w:u w:val="single"/>
    </w:rPr>
  </w:style>
  <w:style w:type="character" w:customStyle="1" w:styleId="NormalTextChar">
    <w:name w:val="Normal Text Char"/>
    <w:link w:val="NormalText"/>
    <w:rsid w:val="000D4DC4"/>
    <w:rPr>
      <w:rFonts w:ascii="Calibri" w:eastAsia="Times New Roman" w:hAnsi="Calibri" w:cs="Calibri"/>
      <w:sz w:val="22"/>
      <w:szCs w:val="26"/>
    </w:rPr>
  </w:style>
  <w:style w:type="paragraph" w:customStyle="1" w:styleId="TableParagraph">
    <w:name w:val="Table Paragraph"/>
    <w:basedOn w:val="Normal"/>
    <w:uiPriority w:val="1"/>
    <w:qFormat/>
    <w:rsid w:val="000D4DC4"/>
    <w:pPr>
      <w:widowControl w:val="0"/>
    </w:pPr>
  </w:style>
  <w:style w:type="character" w:customStyle="1" w:styleId="UnderlineChar0">
    <w:name w:val="UnderlineChar"/>
    <w:rsid w:val="000D4DC4"/>
    <w:rPr>
      <w:sz w:val="24"/>
      <w:u w:val="single"/>
      <w:shd w:val="clear" w:color="auto" w:fill="auto"/>
    </w:rPr>
  </w:style>
  <w:style w:type="character" w:customStyle="1" w:styleId="foreground">
    <w:name w:val="foreground"/>
    <w:basedOn w:val="DefaultParagraphFont"/>
    <w:rsid w:val="000D4DC4"/>
  </w:style>
  <w:style w:type="paragraph" w:customStyle="1" w:styleId="StyleCircled11pt">
    <w:name w:val="Style Circled + 11 pt"/>
    <w:basedOn w:val="Normal"/>
    <w:link w:val="StyleCircled11ptChar"/>
    <w:qFormat/>
    <w:rsid w:val="000D4DC4"/>
    <w:rPr>
      <w:rFonts w:eastAsia="Times New Roman"/>
      <w:b/>
      <w:bCs/>
      <w:sz w:val="20"/>
      <w:u w:val="single"/>
    </w:rPr>
  </w:style>
  <w:style w:type="character" w:customStyle="1" w:styleId="StyleCircled11ptChar">
    <w:name w:val="Style Circled + 11 pt Char"/>
    <w:link w:val="StyleCircled11pt"/>
    <w:rsid w:val="000D4DC4"/>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0D4DC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0D4DC4"/>
    <w:rPr>
      <w:rFonts w:ascii="Times" w:eastAsia="Times New Roman" w:hAnsi="Times" w:cs="Calibri"/>
      <w:sz w:val="20"/>
      <w:szCs w:val="28"/>
      <w:u w:val="single"/>
    </w:rPr>
  </w:style>
  <w:style w:type="paragraph" w:customStyle="1" w:styleId="cite20">
    <w:name w:val="cite2"/>
    <w:basedOn w:val="Normal"/>
    <w:uiPriority w:val="99"/>
    <w:qFormat/>
    <w:rsid w:val="000D4DC4"/>
    <w:rPr>
      <w:rFonts w:eastAsia="Times New Roman"/>
      <w:color w:val="000000"/>
      <w:sz w:val="20"/>
      <w:szCs w:val="20"/>
    </w:rPr>
  </w:style>
  <w:style w:type="character" w:customStyle="1" w:styleId="postby">
    <w:name w:val="post_by"/>
    <w:basedOn w:val="DefaultParagraphFont"/>
    <w:rsid w:val="000D4DC4"/>
  </w:style>
  <w:style w:type="character" w:customStyle="1" w:styleId="Style11ptBorderSinglesolidlineAuto05ptLinewidth">
    <w:name w:val="Style 11 pt Border: : (Single solid line Auto  0.5 pt Line width)"/>
    <w:rsid w:val="000D4DC4"/>
    <w:rPr>
      <w:sz w:val="20"/>
      <w:bdr w:val="single" w:sz="4" w:space="0" w:color="auto" w:frame="1"/>
    </w:rPr>
  </w:style>
  <w:style w:type="character" w:customStyle="1" w:styleId="StyleUnderlineChar9ptBorderSinglesolidlineAuto0">
    <w:name w:val="Style Underline Char + 9 pt Border: : (Single solid line Auto  0..."/>
    <w:rsid w:val="000D4DC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D4DC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D4DC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D4DC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D4DC4"/>
    <w:rPr>
      <w:sz w:val="20"/>
      <w:szCs w:val="24"/>
      <w:u w:val="single"/>
      <w:bdr w:val="single" w:sz="4" w:space="0" w:color="auto"/>
      <w:lang w:val="en-US" w:eastAsia="en-US" w:bidi="ar-SA"/>
    </w:rPr>
  </w:style>
  <w:style w:type="character" w:customStyle="1" w:styleId="StyleLatinGaramondUnderline">
    <w:name w:val="Style (Latin) Garamond Underline"/>
    <w:rsid w:val="000D4DC4"/>
    <w:rPr>
      <w:rFonts w:ascii="Times New Roman" w:hAnsi="Times New Roman"/>
      <w:sz w:val="20"/>
      <w:u w:val="single"/>
    </w:rPr>
  </w:style>
  <w:style w:type="character" w:customStyle="1" w:styleId="StyleLatinGaramond">
    <w:name w:val="Style (Latin) Garamond"/>
    <w:rsid w:val="000D4DC4"/>
    <w:rPr>
      <w:rFonts w:ascii="Times New Roman" w:hAnsi="Times New Roman"/>
      <w:sz w:val="20"/>
    </w:rPr>
  </w:style>
  <w:style w:type="character" w:customStyle="1" w:styleId="styletimesnewroman12ptbold0">
    <w:name w:val="styletimesnewroman12ptbold"/>
    <w:basedOn w:val="DefaultParagraphFont"/>
    <w:rsid w:val="000D4DC4"/>
  </w:style>
  <w:style w:type="character" w:customStyle="1" w:styleId="CharCharCharCharChar">
    <w:name w:val="Char Char Char Char Char"/>
    <w:aliases w:val="Char Char Char Char,Char Char Char Char Char Char Char1,Heading 2 Char1 Char Char Char Char Char Char"/>
    <w:basedOn w:val="DefaultParagraphFont"/>
    <w:rsid w:val="000D4DC4"/>
    <w:rPr>
      <w:rFonts w:cs="Arial"/>
      <w:b/>
      <w:bCs/>
      <w:iCs/>
      <w:sz w:val="24"/>
      <w:szCs w:val="28"/>
      <w:lang w:val="en-US" w:eastAsia="en-US" w:bidi="ar-SA"/>
    </w:rPr>
  </w:style>
  <w:style w:type="character" w:customStyle="1" w:styleId="mainheading">
    <w:name w:val="mainheading"/>
    <w:basedOn w:val="DefaultParagraphFont"/>
    <w:rsid w:val="000D4DC4"/>
  </w:style>
  <w:style w:type="paragraph" w:customStyle="1" w:styleId="BoldandUnderlineChar2CharChar">
    <w:name w:val="Bold and Underline Char2 Char Char"/>
    <w:basedOn w:val="Normal"/>
    <w:link w:val="BoldandUnderlineChar2CharCharChar"/>
    <w:qFormat/>
    <w:rsid w:val="000D4DC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0D4DC4"/>
    <w:rPr>
      <w:rFonts w:ascii="Calibri" w:eastAsia="Times New Roman" w:hAnsi="Calibri" w:cs="Calibri"/>
      <w:b/>
      <w:sz w:val="22"/>
      <w:u w:val="single"/>
    </w:rPr>
  </w:style>
  <w:style w:type="character" w:customStyle="1" w:styleId="StyleUnderlineChar9ptChar">
    <w:name w:val="Style Underline Char + 9 pt Char"/>
    <w:basedOn w:val="IntenseEmphasis"/>
    <w:rsid w:val="000D4DC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IntenseEmphasis"/>
    <w:rsid w:val="000D4DC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D4DC4"/>
    <w:rPr>
      <w:sz w:val="16"/>
    </w:rPr>
  </w:style>
  <w:style w:type="paragraph" w:customStyle="1" w:styleId="Reduce8pt">
    <w:name w:val="Reduce 8pt"/>
    <w:basedOn w:val="Normal"/>
    <w:link w:val="Reduce8ptCharChar"/>
    <w:qFormat/>
    <w:rsid w:val="000D4DC4"/>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0D4DC4"/>
    <w:pPr>
      <w:contextualSpacing/>
    </w:pPr>
    <w:rPr>
      <w:rFonts w:eastAsia="Calibri"/>
    </w:rPr>
  </w:style>
  <w:style w:type="character" w:customStyle="1" w:styleId="CardIndentedChar">
    <w:name w:val="Card (Indented) Char"/>
    <w:link w:val="CardIndented"/>
    <w:locked/>
    <w:rsid w:val="000D4DC4"/>
    <w:rPr>
      <w:rFonts w:ascii="Calibri" w:hAnsi="Calibri" w:cs="Calibri"/>
      <w:sz w:val="22"/>
    </w:rPr>
  </w:style>
  <w:style w:type="character" w:customStyle="1" w:styleId="citenon-boldChar">
    <w:name w:val="cite non-bold Char"/>
    <w:basedOn w:val="DefaultParagraphFont"/>
    <w:link w:val="citenon-bold"/>
    <w:locked/>
    <w:rsid w:val="000D4DC4"/>
    <w:rPr>
      <w:rFonts w:ascii="Garamond" w:eastAsia="Times New Roman" w:hAnsi="Garamond" w:cs="Calibri"/>
      <w:sz w:val="22"/>
      <w:szCs w:val="20"/>
    </w:rPr>
  </w:style>
  <w:style w:type="character" w:customStyle="1" w:styleId="boldciteChar4">
    <w:name w:val="bold cite Char4"/>
    <w:link w:val="boldcite"/>
    <w:locked/>
    <w:rsid w:val="000D4DC4"/>
    <w:rPr>
      <w:rFonts w:eastAsia="Times New Roman" w:cs="Times New Roman"/>
      <w:b/>
      <w:color w:val="000000"/>
      <w:sz w:val="20"/>
      <w:u w:val="thick" w:color="000000"/>
    </w:rPr>
  </w:style>
  <w:style w:type="paragraph" w:customStyle="1" w:styleId="boldcite">
    <w:name w:val="bold cite"/>
    <w:basedOn w:val="Normal"/>
    <w:link w:val="boldciteChar4"/>
    <w:qFormat/>
    <w:rsid w:val="000D4DC4"/>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0D4DC4"/>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0D4DC4"/>
    <w:rPr>
      <w:rFonts w:eastAsia="Calibri"/>
      <w:b/>
    </w:rPr>
  </w:style>
  <w:style w:type="character" w:customStyle="1" w:styleId="HeadingsBaseChar">
    <w:name w:val="Headings Base Char"/>
    <w:basedOn w:val="DefaultParagraphFont"/>
    <w:link w:val="HeadingsBase"/>
    <w:locked/>
    <w:rsid w:val="000D4DC4"/>
    <w:rPr>
      <w:rFonts w:ascii="Times New Roman" w:hAnsi="Times New Roman" w:cs="Times New Roman"/>
      <w:b/>
      <w:sz w:val="32"/>
    </w:rPr>
  </w:style>
  <w:style w:type="paragraph" w:customStyle="1" w:styleId="HeadingsBase">
    <w:name w:val="Headings Base"/>
    <w:basedOn w:val="Normal"/>
    <w:link w:val="HeadingsBaseChar"/>
    <w:qFormat/>
    <w:rsid w:val="000D4DC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0D4DC4"/>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0D4DC4"/>
    <w:pPr>
      <w:spacing w:line="480" w:lineRule="auto"/>
      <w:ind w:firstLine="720"/>
    </w:pPr>
    <w:rPr>
      <w:rFonts w:eastAsia="Calibri"/>
    </w:rPr>
  </w:style>
  <w:style w:type="paragraph" w:customStyle="1" w:styleId="SchoolBlockQuote">
    <w:name w:val="School Block Quote"/>
    <w:basedOn w:val="SchoolPaper"/>
    <w:qFormat/>
    <w:rsid w:val="000D4DC4"/>
  </w:style>
  <w:style w:type="paragraph" w:customStyle="1" w:styleId="SchoolWorksCited">
    <w:name w:val="School Works Cited"/>
    <w:basedOn w:val="SchoolPaper"/>
    <w:qFormat/>
    <w:rsid w:val="000D4DC4"/>
  </w:style>
  <w:style w:type="paragraph" w:customStyle="1" w:styleId="BlockQuote">
    <w:name w:val="Block Quote"/>
    <w:basedOn w:val="Normal"/>
    <w:qFormat/>
    <w:rsid w:val="000D4DC4"/>
    <w:pPr>
      <w:ind w:left="720" w:right="720"/>
    </w:pPr>
    <w:rPr>
      <w:rFonts w:eastAsia="Calibri"/>
    </w:rPr>
  </w:style>
  <w:style w:type="paragraph" w:customStyle="1" w:styleId="PaperBody">
    <w:name w:val="Paper Body"/>
    <w:basedOn w:val="Normal"/>
    <w:qFormat/>
    <w:rsid w:val="000D4DC4"/>
    <w:pPr>
      <w:spacing w:line="480" w:lineRule="auto"/>
      <w:ind w:firstLine="720"/>
    </w:pPr>
    <w:rPr>
      <w:rFonts w:eastAsia="Calibri"/>
    </w:rPr>
  </w:style>
  <w:style w:type="paragraph" w:customStyle="1" w:styleId="PaperCitation">
    <w:name w:val="Paper Citation"/>
    <w:basedOn w:val="Normal"/>
    <w:qFormat/>
    <w:rsid w:val="000D4DC4"/>
    <w:pPr>
      <w:spacing w:line="480" w:lineRule="auto"/>
      <w:ind w:left="720" w:hanging="720"/>
    </w:pPr>
    <w:rPr>
      <w:rFonts w:eastAsia="Calibri"/>
    </w:rPr>
  </w:style>
  <w:style w:type="character" w:customStyle="1" w:styleId="hatChar">
    <w:name w:val="hat Char"/>
    <w:basedOn w:val="DefaultParagraphFont"/>
    <w:link w:val="hat"/>
    <w:locked/>
    <w:rsid w:val="000D4DC4"/>
    <w:rPr>
      <w:rFonts w:ascii="Calibri" w:eastAsia="Times New Roman" w:hAnsi="Calibri" w:cs="Calibri"/>
      <w:b/>
      <w:bCs/>
      <w:sz w:val="32"/>
      <w:u w:val="single"/>
      <w:lang w:bidi="en-US"/>
    </w:rPr>
  </w:style>
  <w:style w:type="paragraph" w:customStyle="1" w:styleId="WW-Default">
    <w:name w:val="WW-Default"/>
    <w:qFormat/>
    <w:rsid w:val="000D4DC4"/>
    <w:pPr>
      <w:suppressAutoHyphens/>
    </w:pPr>
    <w:rPr>
      <w:rFonts w:ascii="Georgia" w:eastAsia="Calibri" w:hAnsi="Georgia" w:cs="Calibri"/>
      <w:sz w:val="22"/>
      <w:szCs w:val="22"/>
      <w:lang w:eastAsia="ar-SA"/>
    </w:rPr>
  </w:style>
  <w:style w:type="paragraph" w:customStyle="1" w:styleId="B-TagCite">
    <w:name w:val="B-TagCite"/>
    <w:qFormat/>
    <w:rsid w:val="000D4DC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0D4DC4"/>
    <w:rPr>
      <w:rFonts w:ascii="Times New Roman" w:hAnsi="Times New Roman" w:cs="Times New Roman"/>
      <w:b/>
      <w:sz w:val="20"/>
    </w:rPr>
  </w:style>
  <w:style w:type="paragraph" w:customStyle="1" w:styleId="MicroText">
    <w:name w:val="MicroText"/>
    <w:basedOn w:val="Normal"/>
    <w:next w:val="Normal"/>
    <w:link w:val="MicroTextChar"/>
    <w:qFormat/>
    <w:rsid w:val="000D4DC4"/>
    <w:rPr>
      <w:rFonts w:ascii="Arial Narrow" w:hAnsi="Arial Narrow" w:cstheme="minorBidi"/>
      <w:sz w:val="12"/>
    </w:rPr>
  </w:style>
  <w:style w:type="character" w:customStyle="1" w:styleId="Footnote2Char">
    <w:name w:val="Footnote2 Char"/>
    <w:link w:val="Footnote2"/>
    <w:locked/>
    <w:rsid w:val="000D4DC4"/>
  </w:style>
  <w:style w:type="paragraph" w:customStyle="1" w:styleId="Footnote2">
    <w:name w:val="Footnote2"/>
    <w:basedOn w:val="Normal"/>
    <w:next w:val="Normal"/>
    <w:link w:val="Footnote2Char"/>
    <w:autoRedefine/>
    <w:qFormat/>
    <w:rsid w:val="000D4DC4"/>
    <w:pPr>
      <w:spacing w:after="120" w:line="480" w:lineRule="auto"/>
    </w:pPr>
    <w:rPr>
      <w:rFonts w:asciiTheme="minorHAnsi" w:hAnsiTheme="minorHAnsi" w:cstheme="minorBidi"/>
      <w:sz w:val="24"/>
    </w:rPr>
  </w:style>
  <w:style w:type="paragraph" w:customStyle="1" w:styleId="indent">
    <w:name w:val="indent"/>
    <w:basedOn w:val="Normal"/>
    <w:qFormat/>
    <w:rsid w:val="000D4DC4"/>
    <w:pPr>
      <w:spacing w:before="100" w:beforeAutospacing="1" w:after="100" w:afterAutospacing="1"/>
    </w:pPr>
    <w:rPr>
      <w:rFonts w:eastAsia="Times New Roman"/>
    </w:rPr>
  </w:style>
  <w:style w:type="paragraph" w:customStyle="1" w:styleId="PageHeaderLine1">
    <w:name w:val="PageHeaderLine1"/>
    <w:basedOn w:val="Normal"/>
    <w:qFormat/>
    <w:rsid w:val="000D4DC4"/>
    <w:pPr>
      <w:tabs>
        <w:tab w:val="right" w:pos="10800"/>
      </w:tabs>
    </w:pPr>
    <w:rPr>
      <w:rFonts w:eastAsia="Calibri"/>
      <w:b/>
    </w:rPr>
  </w:style>
  <w:style w:type="paragraph" w:customStyle="1" w:styleId="PageHeaderLine2">
    <w:name w:val="PageHeaderLine2"/>
    <w:basedOn w:val="Normal"/>
    <w:next w:val="Normal"/>
    <w:link w:val="PageHeaderLine2Char"/>
    <w:qFormat/>
    <w:rsid w:val="000D4DC4"/>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0D4DC4"/>
    <w:rPr>
      <w:rFonts w:ascii="Times New Roman" w:hAnsi="Times New Roman" w:cs="Times New Roman"/>
      <w:sz w:val="20"/>
    </w:rPr>
  </w:style>
  <w:style w:type="paragraph" w:customStyle="1" w:styleId="CardText1">
    <w:name w:val="CardText"/>
    <w:basedOn w:val="Normal"/>
    <w:link w:val="CardTextChar3"/>
    <w:qFormat/>
    <w:rsid w:val="000D4DC4"/>
    <w:pPr>
      <w:ind w:left="288"/>
    </w:pPr>
    <w:rPr>
      <w:rFonts w:ascii="Times New Roman" w:hAnsi="Times New Roman" w:cs="Times New Roman"/>
      <w:sz w:val="20"/>
    </w:rPr>
  </w:style>
  <w:style w:type="character" w:customStyle="1" w:styleId="stylestylebold12pt">
    <w:name w:val="stylestylebold12pt"/>
    <w:basedOn w:val="DefaultParagraphFont"/>
    <w:rsid w:val="000D4DC4"/>
  </w:style>
  <w:style w:type="character" w:customStyle="1" w:styleId="styleboldunderline">
    <w:name w:val="styleboldunderline"/>
    <w:basedOn w:val="DefaultParagraphFont"/>
    <w:rsid w:val="000D4DC4"/>
  </w:style>
  <w:style w:type="character" w:customStyle="1" w:styleId="box">
    <w:name w:val="box"/>
    <w:basedOn w:val="DefaultParagraphFont"/>
    <w:rsid w:val="000D4DC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0D4DC4"/>
    <w:rPr>
      <w:rFonts w:ascii="Arial Narrow" w:hAnsi="Arial Narrow" w:cs="Arial Narrow" w:hint="default"/>
      <w:sz w:val="18"/>
      <w:szCs w:val="18"/>
    </w:rPr>
  </w:style>
  <w:style w:type="character" w:customStyle="1" w:styleId="FontStyle14">
    <w:name w:val="Font Style14"/>
    <w:basedOn w:val="DefaultParagraphFont"/>
    <w:uiPriority w:val="99"/>
    <w:rsid w:val="000D4DC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0D4DC4"/>
    <w:rPr>
      <w:rFonts w:ascii="Arial Narrow" w:hAnsi="Arial Narrow" w:cs="Arial Narrow" w:hint="default"/>
      <w:b/>
      <w:bCs/>
      <w:sz w:val="10"/>
      <w:szCs w:val="10"/>
    </w:rPr>
  </w:style>
  <w:style w:type="character" w:customStyle="1" w:styleId="CardTagandCiteChar">
    <w:name w:val="Card Tag and Cite Char"/>
    <w:basedOn w:val="DefaultParagraphFont"/>
    <w:rsid w:val="000D4DC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0D4DC4"/>
    <w:rPr>
      <w:rFonts w:ascii="Arial Narrow" w:hAnsi="Arial Narrow"/>
      <w:b/>
      <w:color w:val="000000"/>
      <w:sz w:val="22"/>
      <w:szCs w:val="22"/>
      <w:u w:val="single"/>
    </w:rPr>
  </w:style>
  <w:style w:type="character" w:customStyle="1" w:styleId="SmallText0">
    <w:name w:val="SmallText"/>
    <w:rsid w:val="000D4DC4"/>
    <w:rPr>
      <w:color w:val="000000"/>
    </w:rPr>
  </w:style>
  <w:style w:type="character" w:customStyle="1" w:styleId="CitesChar1">
    <w:name w:val="Cites Char1"/>
    <w:basedOn w:val="DefaultParagraphFont"/>
    <w:rsid w:val="000D4DC4"/>
    <w:rPr>
      <w:b/>
      <w:bCs w:val="0"/>
      <w:szCs w:val="24"/>
      <w:u w:val="single"/>
      <w:lang w:val="en-US" w:eastAsia="en-US" w:bidi="ar-SA"/>
    </w:rPr>
  </w:style>
  <w:style w:type="character" w:customStyle="1" w:styleId="CardUnderlinedChar">
    <w:name w:val="Card Underlined Char"/>
    <w:basedOn w:val="DefaultParagraphFont"/>
    <w:rsid w:val="000D4DC4"/>
    <w:rPr>
      <w:rFonts w:ascii="Arial Narrow" w:hAnsi="Arial Narrow" w:hint="default"/>
      <w:sz w:val="22"/>
      <w:szCs w:val="24"/>
      <w:u w:val="single"/>
      <w:lang w:val="en-US" w:eastAsia="en-US" w:bidi="ar-SA"/>
    </w:rPr>
  </w:style>
  <w:style w:type="character" w:customStyle="1" w:styleId="underline3">
    <w:name w:val="underline3"/>
    <w:basedOn w:val="underline2"/>
    <w:rsid w:val="000D4DC4"/>
    <w:rPr>
      <w:rFonts w:ascii="Arial" w:hAnsi="Arial"/>
      <w:sz w:val="18"/>
      <w:u w:val="single"/>
      <w:bdr w:val="none" w:sz="0" w:space="0" w:color="auto" w:frame="1"/>
      <w:shd w:val="clear" w:color="auto" w:fill="FFFF00"/>
    </w:rPr>
  </w:style>
  <w:style w:type="character" w:customStyle="1" w:styleId="menu">
    <w:name w:val="menu"/>
    <w:basedOn w:val="DefaultParagraphFont"/>
    <w:rsid w:val="000D4DC4"/>
  </w:style>
  <w:style w:type="character" w:customStyle="1" w:styleId="itxtrst">
    <w:name w:val="itxtrst"/>
    <w:rsid w:val="000D4DC4"/>
  </w:style>
  <w:style w:type="character" w:customStyle="1" w:styleId="A-Underlining">
    <w:name w:val="A-Underlining"/>
    <w:basedOn w:val="DefaultParagraphFont"/>
    <w:rsid w:val="000D4DC4"/>
    <w:rPr>
      <w:rFonts w:ascii="Garamond" w:hAnsi="Garamond" w:hint="default"/>
      <w:color w:val="auto"/>
      <w:sz w:val="24"/>
      <w:u w:val="single"/>
    </w:rPr>
  </w:style>
  <w:style w:type="character" w:customStyle="1" w:styleId="StyleUnderlineBold0">
    <w:name w:val="Style Underline + Bold"/>
    <w:rsid w:val="000D4DC4"/>
    <w:rPr>
      <w:b/>
      <w:bCs/>
      <w:u w:val="single"/>
    </w:rPr>
  </w:style>
  <w:style w:type="character" w:customStyle="1" w:styleId="Underline-Highlighted">
    <w:name w:val="Underline-Highlighted"/>
    <w:uiPriority w:val="1"/>
    <w:qFormat/>
    <w:rsid w:val="000D4DC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0D4DC4"/>
  </w:style>
  <w:style w:type="character" w:customStyle="1" w:styleId="newsmain">
    <w:name w:val="news_main"/>
    <w:basedOn w:val="DefaultParagraphFont"/>
    <w:rsid w:val="000D4DC4"/>
  </w:style>
  <w:style w:type="character" w:customStyle="1" w:styleId="vitstoryheadline">
    <w:name w:val="vitstoryheadline"/>
    <w:rsid w:val="000D4DC4"/>
  </w:style>
  <w:style w:type="character" w:customStyle="1" w:styleId="AuthorDate0">
    <w:name w:val="Author Date"/>
    <w:rsid w:val="000D4DC4"/>
    <w:rPr>
      <w:b/>
      <w:bCs w:val="0"/>
      <w:sz w:val="24"/>
      <w:u w:val="thick"/>
    </w:rPr>
  </w:style>
  <w:style w:type="character" w:customStyle="1" w:styleId="red">
    <w:name w:val="red"/>
    <w:basedOn w:val="DefaultParagraphFont"/>
    <w:rsid w:val="000D4DC4"/>
  </w:style>
  <w:style w:type="character" w:customStyle="1" w:styleId="at">
    <w:name w:val="at"/>
    <w:rsid w:val="000D4DC4"/>
  </w:style>
  <w:style w:type="character" w:customStyle="1" w:styleId="org">
    <w:name w:val="org"/>
    <w:rsid w:val="000D4DC4"/>
  </w:style>
  <w:style w:type="character" w:customStyle="1" w:styleId="pnumber">
    <w:name w:val="pnumber"/>
    <w:rsid w:val="000D4DC4"/>
  </w:style>
  <w:style w:type="character" w:customStyle="1" w:styleId="ital">
    <w:name w:val="ital"/>
    <w:rsid w:val="000D4DC4"/>
  </w:style>
  <w:style w:type="character" w:customStyle="1" w:styleId="orgdiv">
    <w:name w:val="orgdiv"/>
    <w:rsid w:val="000D4DC4"/>
  </w:style>
  <w:style w:type="character" w:customStyle="1" w:styleId="orgname">
    <w:name w:val="orgname"/>
    <w:rsid w:val="000D4DC4"/>
  </w:style>
  <w:style w:type="character" w:customStyle="1" w:styleId="city">
    <w:name w:val="city"/>
    <w:rsid w:val="000D4DC4"/>
  </w:style>
  <w:style w:type="character" w:customStyle="1" w:styleId="state">
    <w:name w:val="state"/>
    <w:rsid w:val="000D4DC4"/>
  </w:style>
  <w:style w:type="character" w:customStyle="1" w:styleId="country">
    <w:name w:val="country"/>
    <w:rsid w:val="000D4DC4"/>
  </w:style>
  <w:style w:type="character" w:customStyle="1" w:styleId="articletitle">
    <w:name w:val="articletitle"/>
    <w:rsid w:val="000D4DC4"/>
    <w:rPr>
      <w:rFonts w:ascii="Times New Roman" w:hAnsi="Times New Roman" w:cs="Times New Roman" w:hint="default"/>
    </w:rPr>
  </w:style>
  <w:style w:type="character" w:customStyle="1" w:styleId="6pointChar">
    <w:name w:val="6 point Char"/>
    <w:rsid w:val="000D4DC4"/>
    <w:rPr>
      <w:rFonts w:ascii="Times New Roman" w:hAnsi="Times New Roman" w:cs="Times New Roman" w:hint="default"/>
      <w:sz w:val="12"/>
      <w:lang w:val="en-US" w:eastAsia="en-US"/>
    </w:rPr>
  </w:style>
  <w:style w:type="character" w:customStyle="1" w:styleId="StyleThickunderline">
    <w:name w:val="Style Thick underline"/>
    <w:qFormat/>
    <w:rsid w:val="000D4DC4"/>
    <w:rPr>
      <w:u w:val="thick"/>
    </w:rPr>
  </w:style>
  <w:style w:type="character" w:customStyle="1" w:styleId="Box0">
    <w:name w:val="Box!"/>
    <w:rsid w:val="000D4DC4"/>
    <w:rPr>
      <w:rFonts w:ascii="Garamond" w:hAnsi="Garamond" w:hint="default"/>
      <w:sz w:val="24"/>
      <w:u w:val="single"/>
      <w:bdr w:val="single" w:sz="4" w:space="0" w:color="auto" w:frame="1"/>
    </w:rPr>
  </w:style>
  <w:style w:type="character" w:customStyle="1" w:styleId="citechar">
    <w:name w:val="citechar"/>
    <w:basedOn w:val="DefaultParagraphFont"/>
    <w:rsid w:val="000D4DC4"/>
  </w:style>
  <w:style w:type="character" w:customStyle="1" w:styleId="underlinechar2">
    <w:name w:val="underlinechar"/>
    <w:basedOn w:val="DefaultParagraphFont"/>
    <w:rsid w:val="000D4DC4"/>
  </w:style>
  <w:style w:type="character" w:customStyle="1" w:styleId="CardUnderlineChar">
    <w:name w:val="Card Underline Char"/>
    <w:rsid w:val="000D4DC4"/>
    <w:rPr>
      <w:szCs w:val="24"/>
      <w:u w:val="single"/>
      <w:lang w:val="en-US" w:eastAsia="en-US" w:bidi="ar-SA"/>
    </w:rPr>
  </w:style>
  <w:style w:type="character" w:customStyle="1" w:styleId="tagciteChar">
    <w:name w:val="tag/cite Char"/>
    <w:basedOn w:val="DefaultParagraphFont"/>
    <w:rsid w:val="000D4DC4"/>
    <w:rPr>
      <w:b/>
      <w:bCs w:val="0"/>
      <w:sz w:val="24"/>
      <w:lang w:val="en-US" w:eastAsia="en-US" w:bidi="ar-SA"/>
    </w:rPr>
  </w:style>
  <w:style w:type="character" w:customStyle="1" w:styleId="8pointChar">
    <w:name w:val="8 point Char"/>
    <w:basedOn w:val="DefaultParagraphFont"/>
    <w:rsid w:val="000D4DC4"/>
    <w:rPr>
      <w:sz w:val="16"/>
      <w:lang w:val="en-US" w:eastAsia="en-US" w:bidi="ar-SA"/>
    </w:rPr>
  </w:style>
  <w:style w:type="character" w:customStyle="1" w:styleId="BoldText12pt">
    <w:name w:val="Bold Text 12 pt"/>
    <w:rsid w:val="000D4DC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0D4DC4"/>
  </w:style>
  <w:style w:type="character" w:customStyle="1" w:styleId="tagCharChar">
    <w:name w:val="tag Char Char"/>
    <w:rsid w:val="000D4DC4"/>
    <w:rPr>
      <w:b/>
      <w:bCs w:val="0"/>
      <w:sz w:val="24"/>
      <w:lang w:val="en-US" w:eastAsia="en-US" w:bidi="ar-SA"/>
    </w:rPr>
  </w:style>
  <w:style w:type="character" w:customStyle="1" w:styleId="Mention11">
    <w:name w:val="Mention11"/>
    <w:basedOn w:val="DefaultParagraphFont"/>
    <w:uiPriority w:val="99"/>
    <w:semiHidden/>
    <w:unhideWhenUsed/>
    <w:rsid w:val="000D4DC4"/>
    <w:rPr>
      <w:color w:val="2B579A"/>
      <w:shd w:val="clear" w:color="auto" w:fill="E6E6E6"/>
    </w:rPr>
  </w:style>
  <w:style w:type="paragraph" w:customStyle="1" w:styleId="Emphasize">
    <w:name w:val="Emphasize"/>
    <w:basedOn w:val="Normal"/>
    <w:uiPriority w:val="7"/>
    <w:qFormat/>
    <w:rsid w:val="000D4DC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0D4DC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D4DC4"/>
  </w:style>
  <w:style w:type="character" w:customStyle="1" w:styleId="Heading3Char2">
    <w:name w:val="Heading 3 Char2"/>
    <w:aliases w:val="Heading 3 Char Char Char4, Char Char1, Char Char Char4"/>
    <w:basedOn w:val="DefaultParagraphFont"/>
    <w:rsid w:val="000D4DC4"/>
    <w:rPr>
      <w:rFonts w:cs="Arial"/>
      <w:bCs/>
      <w:szCs w:val="26"/>
      <w:u w:val="single"/>
      <w:lang w:val="en-US" w:eastAsia="en-US" w:bidi="ar-SA"/>
    </w:rPr>
  </w:style>
  <w:style w:type="character" w:customStyle="1" w:styleId="Mention2">
    <w:name w:val="Mention2"/>
    <w:basedOn w:val="DefaultParagraphFont"/>
    <w:uiPriority w:val="99"/>
    <w:semiHidden/>
    <w:unhideWhenUsed/>
    <w:rsid w:val="000D4DC4"/>
    <w:rPr>
      <w:color w:val="2B579A"/>
      <w:shd w:val="clear" w:color="auto" w:fill="E6E6E6"/>
    </w:rPr>
  </w:style>
  <w:style w:type="paragraph" w:customStyle="1" w:styleId="FlashTag">
    <w:name w:val="FlashTag"/>
    <w:basedOn w:val="Normal"/>
    <w:link w:val="FlashTagChar"/>
    <w:autoRedefine/>
    <w:uiPriority w:val="4"/>
    <w:qFormat/>
    <w:rsid w:val="000D4DC4"/>
    <w:rPr>
      <w:rFonts w:asciiTheme="majorHAnsi" w:hAnsiTheme="majorHAnsi"/>
      <w:b/>
      <w:sz w:val="28"/>
    </w:rPr>
  </w:style>
  <w:style w:type="character" w:customStyle="1" w:styleId="FlashTagChar">
    <w:name w:val="FlashTag Char"/>
    <w:basedOn w:val="DefaultParagraphFont"/>
    <w:link w:val="FlashTag"/>
    <w:uiPriority w:val="4"/>
    <w:rsid w:val="000D4DC4"/>
    <w:rPr>
      <w:rFonts w:asciiTheme="majorHAnsi" w:hAnsiTheme="majorHAnsi" w:cs="Calibri"/>
      <w:b/>
      <w:sz w:val="28"/>
    </w:rPr>
  </w:style>
  <w:style w:type="paragraph" w:customStyle="1" w:styleId="Warrant">
    <w:name w:val="Warrant"/>
    <w:autoRedefine/>
    <w:uiPriority w:val="4"/>
    <w:qFormat/>
    <w:rsid w:val="000D4DC4"/>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0D4DC4"/>
  </w:style>
  <w:style w:type="character" w:customStyle="1" w:styleId="m3965771245576658108gmail-styleunderline">
    <w:name w:val="m_3965771245576658108gmail-styleunderline"/>
    <w:basedOn w:val="DefaultParagraphFont"/>
    <w:rsid w:val="000D4DC4"/>
  </w:style>
  <w:style w:type="paragraph" w:customStyle="1" w:styleId="Header1">
    <w:name w:val="Header1"/>
    <w:aliases w:val="Header Char Char,Header Char Char Char Char Char Char Char Cha,Header Char2,Header Char1 Char,Char Char Char Cha"/>
    <w:basedOn w:val="Normal"/>
    <w:qFormat/>
    <w:rsid w:val="000D4DC4"/>
    <w:pPr>
      <w:tabs>
        <w:tab w:val="center" w:pos="4680"/>
        <w:tab w:val="right" w:pos="9360"/>
      </w:tabs>
    </w:pPr>
  </w:style>
  <w:style w:type="character" w:customStyle="1" w:styleId="EndnoteTextChar">
    <w:name w:val="Endnote Text Char"/>
    <w:basedOn w:val="DefaultParagraphFont"/>
    <w:link w:val="EndnoteText"/>
    <w:locked/>
    <w:rsid w:val="000D4DC4"/>
    <w:rPr>
      <w:rFonts w:ascii="Georgia" w:eastAsia="Times New Roman" w:hAnsi="Georgia"/>
      <w:szCs w:val="20"/>
    </w:rPr>
  </w:style>
  <w:style w:type="paragraph" w:styleId="EndnoteText">
    <w:name w:val="endnote text"/>
    <w:basedOn w:val="Normal"/>
    <w:link w:val="EndnoteTextChar"/>
    <w:unhideWhenUsed/>
    <w:rsid w:val="000D4DC4"/>
    <w:rPr>
      <w:rFonts w:ascii="Georgia" w:eastAsia="Times New Roman" w:hAnsi="Georgia" w:cstheme="minorBidi"/>
      <w:sz w:val="24"/>
      <w:szCs w:val="20"/>
    </w:rPr>
  </w:style>
  <w:style w:type="character" w:customStyle="1" w:styleId="EndnoteTextChar1">
    <w:name w:val="Endnote Text Char1"/>
    <w:basedOn w:val="DefaultParagraphFont"/>
    <w:semiHidden/>
    <w:rsid w:val="000D4DC4"/>
    <w:rPr>
      <w:rFonts w:ascii="Calibri" w:hAnsi="Calibri" w:cs="Calibri"/>
      <w:sz w:val="20"/>
      <w:szCs w:val="20"/>
    </w:rPr>
  </w:style>
  <w:style w:type="character" w:customStyle="1" w:styleId="DateChar">
    <w:name w:val="Date Char"/>
    <w:aliases w:val="date Char"/>
    <w:basedOn w:val="DefaultParagraphFont"/>
    <w:link w:val="Date"/>
    <w:uiPriority w:val="99"/>
    <w:locked/>
    <w:rsid w:val="000D4DC4"/>
    <w:rPr>
      <w:rFonts w:ascii="Georgia" w:eastAsia="Times New Roman" w:hAnsi="Georgia"/>
    </w:rPr>
  </w:style>
  <w:style w:type="paragraph" w:styleId="Date">
    <w:name w:val="Date"/>
    <w:aliases w:val="date"/>
    <w:basedOn w:val="Normal"/>
    <w:next w:val="Normal"/>
    <w:link w:val="DateChar"/>
    <w:uiPriority w:val="99"/>
    <w:unhideWhenUsed/>
    <w:rsid w:val="000D4DC4"/>
    <w:rPr>
      <w:rFonts w:ascii="Georgia" w:eastAsia="Times New Roman" w:hAnsi="Georgia" w:cstheme="minorBidi"/>
      <w:sz w:val="24"/>
    </w:rPr>
  </w:style>
  <w:style w:type="character" w:customStyle="1" w:styleId="DateChar1">
    <w:name w:val="Date Char1"/>
    <w:basedOn w:val="DefaultParagraphFont"/>
    <w:uiPriority w:val="99"/>
    <w:semiHidden/>
    <w:rsid w:val="000D4DC4"/>
    <w:rPr>
      <w:rFonts w:ascii="Calibri" w:hAnsi="Calibri" w:cs="Calibri"/>
      <w:sz w:val="22"/>
    </w:rPr>
  </w:style>
  <w:style w:type="character" w:customStyle="1" w:styleId="BodyTextFirstIndentChar">
    <w:name w:val="Body Text First Indent Char"/>
    <w:basedOn w:val="BodyTextChar"/>
    <w:link w:val="BodyTextFirstIndent"/>
    <w:locked/>
    <w:rsid w:val="000D4DC4"/>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0D4DC4"/>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0D4DC4"/>
    <w:rPr>
      <w:rFonts w:ascii="Calibri" w:hAnsi="Calibri" w:cs="Calibri"/>
      <w:sz w:val="22"/>
    </w:rPr>
  </w:style>
  <w:style w:type="character" w:customStyle="1" w:styleId="BodyTextIndent2Char1">
    <w:name w:val="Body Text Indent 2 Char1"/>
    <w:basedOn w:val="DefaultParagraphFont"/>
    <w:semiHidden/>
    <w:rsid w:val="000D4DC4"/>
    <w:rPr>
      <w:rFonts w:ascii="Calibri" w:hAnsi="Calibri" w:cs="Calibri"/>
    </w:rPr>
  </w:style>
  <w:style w:type="character" w:customStyle="1" w:styleId="PlainTextChar1">
    <w:name w:val="Plain Text Char1"/>
    <w:basedOn w:val="DefaultParagraphFont"/>
    <w:semiHidden/>
    <w:rsid w:val="000D4DC4"/>
    <w:rPr>
      <w:rFonts w:ascii="Consolas" w:hAnsi="Consolas" w:cs="Calibri"/>
      <w:sz w:val="21"/>
      <w:szCs w:val="21"/>
    </w:rPr>
  </w:style>
  <w:style w:type="character" w:customStyle="1" w:styleId="NoSpacingChar">
    <w:name w:val="No Spacing Char"/>
    <w:aliases w:val="ClearFormatting Char,Dont use Char,Tag and Cite Char1,Card Format Char,No Spacing31 Char,CD - Cite Char,Clear Char,DDI Tag Char,Tag Title Char,No Spacing51 Char,No Spacing22 Char,No Spacing41 Char,No Spacing6 Char,No Spacing7 Char"/>
    <w:uiPriority w:val="1"/>
    <w:qFormat/>
    <w:locked/>
    <w:rsid w:val="000D4DC4"/>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0D4DC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0D4DC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0D4DC4"/>
    <w:rPr>
      <w:rFonts w:ascii="Calibri" w:hAnsi="Calibri" w:cs="Calibri"/>
      <w:i/>
      <w:iCs/>
      <w:color w:val="000000" w:themeColor="text1"/>
    </w:rPr>
  </w:style>
  <w:style w:type="paragraph" w:customStyle="1" w:styleId="Heading2-NotBold">
    <w:name w:val="Heading 2 - Not Bold"/>
    <w:basedOn w:val="Heading2"/>
    <w:autoRedefine/>
    <w:uiPriority w:val="99"/>
    <w:qFormat/>
    <w:rsid w:val="000D4DC4"/>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0D4DC4"/>
    <w:rPr>
      <w:rFonts w:ascii="Calibri" w:eastAsia="Calibri" w:hAnsi="Calibri" w:cs="Calibri"/>
      <w:b/>
      <w:sz w:val="22"/>
    </w:rPr>
  </w:style>
  <w:style w:type="paragraph" w:customStyle="1" w:styleId="Heading2-Bold">
    <w:name w:val="Heading 2 - Bold"/>
    <w:basedOn w:val="Normal"/>
    <w:autoRedefine/>
    <w:uiPriority w:val="99"/>
    <w:qFormat/>
    <w:rsid w:val="000D4DC4"/>
    <w:rPr>
      <w:rFonts w:ascii="Garamond" w:eastAsia="Calibri" w:hAnsi="Garamond"/>
      <w:b/>
    </w:rPr>
  </w:style>
  <w:style w:type="paragraph" w:customStyle="1" w:styleId="tag">
    <w:name w:val="%tag"/>
    <w:basedOn w:val="Normal"/>
    <w:next w:val="Normal"/>
    <w:uiPriority w:val="99"/>
    <w:qFormat/>
    <w:rsid w:val="000D4DC4"/>
    <w:rPr>
      <w:rFonts w:ascii="Garamond" w:eastAsia="Calibri" w:hAnsi="Garamond"/>
      <w:bCs/>
      <w:sz w:val="18"/>
    </w:rPr>
  </w:style>
  <w:style w:type="character" w:customStyle="1" w:styleId="Style2Char">
    <w:name w:val="Style 2 Char"/>
    <w:link w:val="Style20"/>
    <w:uiPriority w:val="99"/>
    <w:locked/>
    <w:rsid w:val="000D4DC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0D4DC4"/>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0D4DC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0D4DC4"/>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0D4DC4"/>
    <w:rPr>
      <w:rFonts w:ascii="Georgia" w:eastAsia="Times New Roman" w:hAnsi="Georgia"/>
      <w:sz w:val="18"/>
      <w:szCs w:val="20"/>
      <w:lang w:val="x-none" w:eastAsia="x-none"/>
    </w:rPr>
  </w:style>
  <w:style w:type="paragraph" w:customStyle="1" w:styleId="textsmall0">
    <w:name w:val="textsmall"/>
    <w:basedOn w:val="Normal"/>
    <w:link w:val="textsmallChar0"/>
    <w:qFormat/>
    <w:rsid w:val="000D4DC4"/>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0D4DC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0D4DC4"/>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0D4DC4"/>
    <w:rPr>
      <w:rFonts w:ascii="Arial" w:eastAsia="Times New Roman" w:hAnsi="Arial" w:cs="Arial"/>
      <w:sz w:val="12"/>
    </w:rPr>
  </w:style>
  <w:style w:type="paragraph" w:customStyle="1" w:styleId="Micro">
    <w:name w:val="Micro"/>
    <w:basedOn w:val="Normal"/>
    <w:next w:val="Normal"/>
    <w:link w:val="MicroChar"/>
    <w:qFormat/>
    <w:rsid w:val="000D4DC4"/>
    <w:rPr>
      <w:rFonts w:ascii="Arial" w:eastAsia="Times New Roman" w:hAnsi="Arial" w:cs="Arial"/>
      <w:sz w:val="12"/>
    </w:rPr>
  </w:style>
  <w:style w:type="character" w:customStyle="1" w:styleId="CardNotUnderlinedChar1">
    <w:name w:val="Card Not Underlined Char1"/>
    <w:link w:val="CardNotUnderlined"/>
    <w:locked/>
    <w:rsid w:val="000D4DC4"/>
    <w:rPr>
      <w:rFonts w:ascii="Bell MT" w:eastAsia="Calibri" w:hAnsi="Bell MT"/>
      <w:szCs w:val="20"/>
    </w:rPr>
  </w:style>
  <w:style w:type="paragraph" w:customStyle="1" w:styleId="CardNotUnderlined">
    <w:name w:val="Card Not Underlined"/>
    <w:basedOn w:val="Normal"/>
    <w:link w:val="CardNotUnderlinedChar1"/>
    <w:autoRedefine/>
    <w:qFormat/>
    <w:rsid w:val="000D4DC4"/>
    <w:rPr>
      <w:rFonts w:ascii="Bell MT" w:eastAsia="Calibri" w:hAnsi="Bell MT" w:cstheme="minorBidi"/>
      <w:sz w:val="24"/>
      <w:szCs w:val="20"/>
    </w:rPr>
  </w:style>
  <w:style w:type="paragraph" w:customStyle="1" w:styleId="h-lead">
    <w:name w:val="h-lead"/>
    <w:basedOn w:val="Normal"/>
    <w:uiPriority w:val="99"/>
    <w:qFormat/>
    <w:rsid w:val="000D4DC4"/>
    <w:pPr>
      <w:spacing w:before="100" w:beforeAutospacing="1" w:after="100" w:afterAutospacing="1"/>
    </w:pPr>
    <w:rPr>
      <w:rFonts w:eastAsia="Times New Roman"/>
      <w:sz w:val="24"/>
    </w:rPr>
  </w:style>
  <w:style w:type="paragraph" w:customStyle="1" w:styleId="intro">
    <w:name w:val="intro"/>
    <w:basedOn w:val="Normal"/>
    <w:uiPriority w:val="99"/>
    <w:qFormat/>
    <w:rsid w:val="000D4DC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0D4DC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0D4DC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0D4DC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0D4DC4"/>
    <w:rPr>
      <w:rFonts w:eastAsia="Calibri"/>
    </w:rPr>
  </w:style>
  <w:style w:type="paragraph" w:customStyle="1" w:styleId="F3-TagAuthor">
    <w:name w:val="F3 - Tag/Author"/>
    <w:basedOn w:val="Normal"/>
    <w:uiPriority w:val="99"/>
    <w:qFormat/>
    <w:rsid w:val="000D4DC4"/>
    <w:rPr>
      <w:rFonts w:eastAsia="Times New Roman"/>
      <w:b/>
    </w:rPr>
  </w:style>
  <w:style w:type="paragraph" w:customStyle="1" w:styleId="F5-UnderlineNormal">
    <w:name w:val="F5 - Underline Normal"/>
    <w:basedOn w:val="Normal"/>
    <w:uiPriority w:val="99"/>
    <w:qFormat/>
    <w:rsid w:val="000D4DC4"/>
    <w:rPr>
      <w:rFonts w:eastAsia="Calibri"/>
      <w:u w:val="single"/>
    </w:rPr>
  </w:style>
  <w:style w:type="paragraph" w:customStyle="1" w:styleId="Brief-PrimarySource">
    <w:name w:val="Brief - Primary Source"/>
    <w:basedOn w:val="Normal"/>
    <w:uiPriority w:val="99"/>
    <w:qFormat/>
    <w:rsid w:val="000D4DC4"/>
    <w:rPr>
      <w:rFonts w:eastAsia="Times New Roman"/>
      <w:b/>
      <w:sz w:val="24"/>
      <w:u w:val="single"/>
    </w:rPr>
  </w:style>
  <w:style w:type="paragraph" w:customStyle="1" w:styleId="Brief-Underline">
    <w:name w:val="Brief - Underline"/>
    <w:basedOn w:val="Normal"/>
    <w:uiPriority w:val="99"/>
    <w:qFormat/>
    <w:rsid w:val="000D4DC4"/>
    <w:rPr>
      <w:rFonts w:eastAsia="Times New Roman"/>
      <w:u w:val="single"/>
    </w:rPr>
  </w:style>
  <w:style w:type="paragraph" w:customStyle="1" w:styleId="Brief">
    <w:name w:val="Brief"/>
    <w:basedOn w:val="Brief-PrimarySource"/>
    <w:uiPriority w:val="99"/>
    <w:qFormat/>
    <w:rsid w:val="000D4DC4"/>
    <w:rPr>
      <w:b w:val="0"/>
    </w:rPr>
  </w:style>
  <w:style w:type="paragraph" w:customStyle="1" w:styleId="CM2">
    <w:name w:val="CM2"/>
    <w:basedOn w:val="Normal"/>
    <w:next w:val="Normal"/>
    <w:uiPriority w:val="99"/>
    <w:qFormat/>
    <w:rsid w:val="000D4DC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0D4DC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0D4DC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0D4DC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0D4DC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0D4DC4"/>
    <w:pPr>
      <w:widowControl w:val="0"/>
      <w:spacing w:line="276" w:lineRule="atLeast"/>
    </w:pPr>
    <w:rPr>
      <w:color w:val="auto"/>
    </w:rPr>
  </w:style>
  <w:style w:type="paragraph" w:customStyle="1" w:styleId="CM34">
    <w:name w:val="CM34"/>
    <w:basedOn w:val="Default"/>
    <w:next w:val="Default"/>
    <w:uiPriority w:val="99"/>
    <w:qFormat/>
    <w:rsid w:val="000D4DC4"/>
    <w:pPr>
      <w:widowControl w:val="0"/>
    </w:pPr>
    <w:rPr>
      <w:color w:val="auto"/>
    </w:rPr>
  </w:style>
  <w:style w:type="paragraph" w:customStyle="1" w:styleId="CM56">
    <w:name w:val="CM56"/>
    <w:basedOn w:val="Default"/>
    <w:next w:val="Default"/>
    <w:uiPriority w:val="99"/>
    <w:qFormat/>
    <w:rsid w:val="000D4DC4"/>
    <w:pPr>
      <w:widowControl w:val="0"/>
    </w:pPr>
    <w:rPr>
      <w:rFonts w:eastAsia="Calibri"/>
      <w:color w:val="auto"/>
    </w:rPr>
  </w:style>
  <w:style w:type="paragraph" w:customStyle="1" w:styleId="CM58">
    <w:name w:val="CM58"/>
    <w:basedOn w:val="Default"/>
    <w:next w:val="Default"/>
    <w:uiPriority w:val="99"/>
    <w:qFormat/>
    <w:rsid w:val="000D4DC4"/>
    <w:pPr>
      <w:widowControl w:val="0"/>
    </w:pPr>
    <w:rPr>
      <w:rFonts w:eastAsia="Calibri"/>
      <w:color w:val="auto"/>
    </w:rPr>
  </w:style>
  <w:style w:type="paragraph" w:customStyle="1" w:styleId="CM57">
    <w:name w:val="CM57"/>
    <w:basedOn w:val="Default"/>
    <w:next w:val="Default"/>
    <w:uiPriority w:val="99"/>
    <w:qFormat/>
    <w:rsid w:val="000D4DC4"/>
    <w:pPr>
      <w:widowControl w:val="0"/>
    </w:pPr>
    <w:rPr>
      <w:rFonts w:eastAsia="Calibri"/>
      <w:color w:val="auto"/>
    </w:rPr>
  </w:style>
  <w:style w:type="paragraph" w:customStyle="1" w:styleId="CM1">
    <w:name w:val="CM1"/>
    <w:basedOn w:val="Default"/>
    <w:next w:val="Default"/>
    <w:uiPriority w:val="99"/>
    <w:qFormat/>
    <w:rsid w:val="000D4DC4"/>
    <w:pPr>
      <w:widowControl w:val="0"/>
    </w:pPr>
    <w:rPr>
      <w:rFonts w:eastAsia="Calibri"/>
      <w:color w:val="auto"/>
    </w:rPr>
  </w:style>
  <w:style w:type="paragraph" w:customStyle="1" w:styleId="CM49">
    <w:name w:val="CM49"/>
    <w:basedOn w:val="Default"/>
    <w:next w:val="Default"/>
    <w:uiPriority w:val="99"/>
    <w:qFormat/>
    <w:rsid w:val="000D4DC4"/>
    <w:pPr>
      <w:widowControl w:val="0"/>
    </w:pPr>
    <w:rPr>
      <w:rFonts w:eastAsia="Calibri"/>
      <w:color w:val="auto"/>
    </w:rPr>
  </w:style>
  <w:style w:type="paragraph" w:customStyle="1" w:styleId="CM41">
    <w:name w:val="CM41"/>
    <w:basedOn w:val="Default"/>
    <w:next w:val="Default"/>
    <w:uiPriority w:val="99"/>
    <w:qFormat/>
    <w:rsid w:val="000D4DC4"/>
    <w:pPr>
      <w:widowControl w:val="0"/>
    </w:pPr>
    <w:rPr>
      <w:rFonts w:eastAsia="Calibri"/>
      <w:color w:val="auto"/>
    </w:rPr>
  </w:style>
  <w:style w:type="paragraph" w:customStyle="1" w:styleId="3rdOrderPara">
    <w:name w:val="3rd Order Para"/>
    <w:basedOn w:val="Default"/>
    <w:next w:val="Default"/>
    <w:qFormat/>
    <w:rsid w:val="000D4DC4"/>
    <w:pPr>
      <w:widowControl w:val="0"/>
    </w:pPr>
    <w:rPr>
      <w:rFonts w:eastAsia="Calibri"/>
      <w:color w:val="auto"/>
    </w:rPr>
  </w:style>
  <w:style w:type="paragraph" w:customStyle="1" w:styleId="2ndOrderPara">
    <w:name w:val="2nd Order Para"/>
    <w:basedOn w:val="Default"/>
    <w:next w:val="Default"/>
    <w:qFormat/>
    <w:rsid w:val="000D4DC4"/>
    <w:pPr>
      <w:widowControl w:val="0"/>
    </w:pPr>
    <w:rPr>
      <w:rFonts w:eastAsia="Calibri"/>
      <w:color w:val="auto"/>
    </w:rPr>
  </w:style>
  <w:style w:type="paragraph" w:customStyle="1" w:styleId="Normal-SIGN2">
    <w:name w:val="Normal-SIGN2"/>
    <w:basedOn w:val="Default"/>
    <w:next w:val="Default"/>
    <w:qFormat/>
    <w:rsid w:val="000D4DC4"/>
    <w:pPr>
      <w:widowControl w:val="0"/>
    </w:pPr>
    <w:rPr>
      <w:rFonts w:eastAsia="Calibri"/>
      <w:color w:val="auto"/>
    </w:rPr>
  </w:style>
  <w:style w:type="paragraph" w:customStyle="1" w:styleId="Normal-SIGN1">
    <w:name w:val="Normal-SIGN1"/>
    <w:basedOn w:val="Default"/>
    <w:next w:val="Default"/>
    <w:uiPriority w:val="99"/>
    <w:qFormat/>
    <w:rsid w:val="000D4DC4"/>
    <w:pPr>
      <w:widowControl w:val="0"/>
    </w:pPr>
    <w:rPr>
      <w:rFonts w:eastAsia="Calibri"/>
      <w:color w:val="auto"/>
    </w:rPr>
  </w:style>
  <w:style w:type="paragraph" w:customStyle="1" w:styleId="CM3">
    <w:name w:val="CM3"/>
    <w:basedOn w:val="Default"/>
    <w:next w:val="Default"/>
    <w:uiPriority w:val="99"/>
    <w:qFormat/>
    <w:rsid w:val="000D4DC4"/>
    <w:pPr>
      <w:widowControl w:val="0"/>
      <w:spacing w:line="553" w:lineRule="atLeast"/>
    </w:pPr>
    <w:rPr>
      <w:rFonts w:eastAsia="Calibri"/>
      <w:color w:val="auto"/>
    </w:rPr>
  </w:style>
  <w:style w:type="paragraph" w:customStyle="1" w:styleId="CM33">
    <w:name w:val="CM33"/>
    <w:basedOn w:val="Default"/>
    <w:next w:val="Default"/>
    <w:uiPriority w:val="99"/>
    <w:qFormat/>
    <w:rsid w:val="000D4DC4"/>
    <w:pPr>
      <w:widowControl w:val="0"/>
    </w:pPr>
    <w:rPr>
      <w:rFonts w:eastAsia="Calibri"/>
      <w:color w:val="auto"/>
    </w:rPr>
  </w:style>
  <w:style w:type="paragraph" w:customStyle="1" w:styleId="CM37">
    <w:name w:val="CM37"/>
    <w:basedOn w:val="Default"/>
    <w:next w:val="Default"/>
    <w:uiPriority w:val="99"/>
    <w:qFormat/>
    <w:rsid w:val="000D4DC4"/>
    <w:pPr>
      <w:widowControl w:val="0"/>
    </w:pPr>
    <w:rPr>
      <w:rFonts w:eastAsia="Calibri"/>
      <w:color w:val="auto"/>
    </w:rPr>
  </w:style>
  <w:style w:type="paragraph" w:customStyle="1" w:styleId="CM7">
    <w:name w:val="CM7"/>
    <w:basedOn w:val="Default"/>
    <w:next w:val="Default"/>
    <w:uiPriority w:val="99"/>
    <w:qFormat/>
    <w:rsid w:val="000D4DC4"/>
    <w:pPr>
      <w:widowControl w:val="0"/>
      <w:spacing w:line="553" w:lineRule="atLeast"/>
    </w:pPr>
    <w:rPr>
      <w:rFonts w:eastAsia="Calibri"/>
      <w:color w:val="auto"/>
    </w:rPr>
  </w:style>
  <w:style w:type="paragraph" w:customStyle="1" w:styleId="Brief-SecondarySource">
    <w:name w:val="Brief - Secondary Source"/>
    <w:basedOn w:val="Normal"/>
    <w:qFormat/>
    <w:rsid w:val="000D4DC4"/>
    <w:rPr>
      <w:rFonts w:eastAsia="Times New Roman"/>
      <w:sz w:val="14"/>
      <w:szCs w:val="20"/>
    </w:rPr>
  </w:style>
  <w:style w:type="paragraph" w:customStyle="1" w:styleId="Brief-Card">
    <w:name w:val="Brief - Card"/>
    <w:basedOn w:val="Normal"/>
    <w:uiPriority w:val="99"/>
    <w:qFormat/>
    <w:rsid w:val="000D4DC4"/>
    <w:rPr>
      <w:rFonts w:eastAsia="Times New Roman"/>
    </w:rPr>
  </w:style>
  <w:style w:type="paragraph" w:customStyle="1" w:styleId="Pa2">
    <w:name w:val="Pa2"/>
    <w:basedOn w:val="Default"/>
    <w:next w:val="Default"/>
    <w:uiPriority w:val="99"/>
    <w:qFormat/>
    <w:rsid w:val="000D4DC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0D4DC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0D4DC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0D4DC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0D4DC4"/>
    <w:pPr>
      <w:widowControl w:val="0"/>
    </w:pPr>
    <w:rPr>
      <w:rFonts w:ascii="Arial Black" w:hAnsi="Arial Black"/>
      <w:color w:val="auto"/>
    </w:rPr>
  </w:style>
  <w:style w:type="paragraph" w:customStyle="1" w:styleId="Cover1">
    <w:name w:val="Cover 1"/>
    <w:basedOn w:val="Normal"/>
    <w:next w:val="Normal"/>
    <w:uiPriority w:val="99"/>
    <w:qFormat/>
    <w:rsid w:val="000D4DC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0D4DC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0D4DC4"/>
    <w:pPr>
      <w:widowControl w:val="0"/>
    </w:pPr>
    <w:rPr>
      <w:color w:val="auto"/>
    </w:rPr>
  </w:style>
  <w:style w:type="paragraph" w:customStyle="1" w:styleId="Pa11">
    <w:name w:val="Pa11"/>
    <w:basedOn w:val="Normal"/>
    <w:next w:val="Normal"/>
    <w:uiPriority w:val="99"/>
    <w:qFormat/>
    <w:rsid w:val="000D4DC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0D4DC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0D4DC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0D4DC4"/>
    <w:pPr>
      <w:widowControl w:val="0"/>
    </w:pPr>
    <w:rPr>
      <w:rFonts w:eastAsia="Calibri"/>
      <w:color w:val="auto"/>
    </w:rPr>
  </w:style>
  <w:style w:type="paragraph" w:customStyle="1" w:styleId="CM5">
    <w:name w:val="CM5"/>
    <w:basedOn w:val="Default"/>
    <w:next w:val="Default"/>
    <w:qFormat/>
    <w:rsid w:val="000D4DC4"/>
    <w:pPr>
      <w:widowControl w:val="0"/>
      <w:spacing w:line="553" w:lineRule="atLeast"/>
    </w:pPr>
    <w:rPr>
      <w:rFonts w:eastAsia="Calibri"/>
      <w:color w:val="auto"/>
    </w:rPr>
  </w:style>
  <w:style w:type="paragraph" w:customStyle="1" w:styleId="CM28">
    <w:name w:val="CM28"/>
    <w:basedOn w:val="Default"/>
    <w:next w:val="Default"/>
    <w:uiPriority w:val="99"/>
    <w:qFormat/>
    <w:rsid w:val="000D4DC4"/>
    <w:pPr>
      <w:widowControl w:val="0"/>
    </w:pPr>
    <w:rPr>
      <w:rFonts w:eastAsia="Calibri"/>
      <w:color w:val="auto"/>
    </w:rPr>
  </w:style>
  <w:style w:type="paragraph" w:customStyle="1" w:styleId="CM8">
    <w:name w:val="CM8"/>
    <w:basedOn w:val="Default"/>
    <w:next w:val="Default"/>
    <w:uiPriority w:val="99"/>
    <w:qFormat/>
    <w:rsid w:val="000D4DC4"/>
    <w:pPr>
      <w:widowControl w:val="0"/>
    </w:pPr>
    <w:rPr>
      <w:rFonts w:eastAsia="Calibri"/>
      <w:color w:val="auto"/>
    </w:rPr>
  </w:style>
  <w:style w:type="paragraph" w:customStyle="1" w:styleId="CM6">
    <w:name w:val="CM6"/>
    <w:basedOn w:val="Default"/>
    <w:next w:val="Default"/>
    <w:uiPriority w:val="99"/>
    <w:qFormat/>
    <w:rsid w:val="000D4DC4"/>
    <w:pPr>
      <w:widowControl w:val="0"/>
      <w:spacing w:line="553" w:lineRule="atLeast"/>
    </w:pPr>
    <w:rPr>
      <w:rFonts w:eastAsia="Calibri"/>
      <w:color w:val="auto"/>
    </w:rPr>
  </w:style>
  <w:style w:type="paragraph" w:customStyle="1" w:styleId="CM22">
    <w:name w:val="CM22"/>
    <w:basedOn w:val="Default"/>
    <w:next w:val="Default"/>
    <w:uiPriority w:val="99"/>
    <w:qFormat/>
    <w:rsid w:val="000D4DC4"/>
    <w:pPr>
      <w:widowControl w:val="0"/>
    </w:pPr>
    <w:rPr>
      <w:rFonts w:eastAsia="Calibri"/>
      <w:color w:val="auto"/>
    </w:rPr>
  </w:style>
  <w:style w:type="paragraph" w:customStyle="1" w:styleId="DoubleUnderlined">
    <w:name w:val="Double Underlined"/>
    <w:basedOn w:val="Heading2"/>
    <w:autoRedefine/>
    <w:uiPriority w:val="99"/>
    <w:qFormat/>
    <w:rsid w:val="000D4DC4"/>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0D4DC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0D4DC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0D4DC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0D4DC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0D4DC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0D4DC4"/>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0D4DC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0D4DC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0D4DC4"/>
  </w:style>
  <w:style w:type="paragraph" w:customStyle="1" w:styleId="StyleUnderliningTimesNewRomanBoldNounderlineKernat16">
    <w:name w:val="Style Underlining + Times New Roman Bold No underline Kern at 16..."/>
    <w:basedOn w:val="Normal"/>
    <w:uiPriority w:val="99"/>
    <w:qFormat/>
    <w:rsid w:val="000D4DC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D4DC4"/>
    <w:rPr>
      <w:rFonts w:eastAsia="Times New Roman"/>
      <w:b/>
      <w:bCs/>
      <w:kern w:val="32"/>
      <w:sz w:val="32"/>
      <w:szCs w:val="32"/>
    </w:rPr>
  </w:style>
  <w:style w:type="paragraph" w:customStyle="1" w:styleId="StyleBoldUnderliningKernat16pt">
    <w:name w:val="Style Bold Underlining + Kern at 16 pt"/>
    <w:uiPriority w:val="99"/>
    <w:qFormat/>
    <w:rsid w:val="000D4DC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0D4DC4"/>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0D4DC4"/>
    <w:pPr>
      <w:widowControl/>
      <w:autoSpaceDE w:val="0"/>
      <w:autoSpaceDN w:val="0"/>
      <w:adjustRightInd w:val="0"/>
      <w:spacing w:after="160" w:line="256" w:lineRule="auto"/>
      <w:ind w:left="0" w:right="0"/>
    </w:pPr>
    <w:rPr>
      <w:rFonts w:ascii="Calibri" w:hAnsi="Calibri"/>
      <w:sz w:val="12"/>
    </w:rPr>
  </w:style>
  <w:style w:type="paragraph" w:customStyle="1" w:styleId="TxBr6p1">
    <w:name w:val="TxBr_6p1"/>
    <w:basedOn w:val="Normal"/>
    <w:uiPriority w:val="99"/>
    <w:qFormat/>
    <w:rsid w:val="000D4DC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0D4DC4"/>
    <w:pPr>
      <w:ind w:left="400"/>
    </w:pPr>
    <w:rPr>
      <w:rFonts w:eastAsia="Times New Roman"/>
      <w:szCs w:val="20"/>
    </w:rPr>
  </w:style>
  <w:style w:type="paragraph" w:customStyle="1" w:styleId="Paste">
    <w:name w:val="Paste"/>
    <w:basedOn w:val="Normal"/>
    <w:qFormat/>
    <w:rsid w:val="000D4DC4"/>
    <w:rPr>
      <w:rFonts w:ascii="Arial Narrow" w:eastAsia="Times New Roman" w:hAnsi="Arial Narrow"/>
      <w:szCs w:val="20"/>
      <w:lang w:val="x-none" w:eastAsia="x-none"/>
    </w:rPr>
  </w:style>
  <w:style w:type="character" w:customStyle="1" w:styleId="UnderlineStyleChar">
    <w:name w:val="Underline Style Char"/>
    <w:link w:val="UnderlineStyle0"/>
    <w:locked/>
    <w:rsid w:val="000D4DC4"/>
    <w:rPr>
      <w:rFonts w:ascii="Georgia" w:eastAsia="Times New Roman" w:hAnsi="Georgia"/>
      <w:b/>
      <w:u w:val="single"/>
    </w:rPr>
  </w:style>
  <w:style w:type="paragraph" w:customStyle="1" w:styleId="UnderlineStyle0">
    <w:name w:val="Underline Style"/>
    <w:basedOn w:val="Normal"/>
    <w:link w:val="UnderlineStyleChar"/>
    <w:qFormat/>
    <w:rsid w:val="000D4DC4"/>
    <w:rPr>
      <w:rFonts w:ascii="Georgia" w:eastAsia="Times New Roman" w:hAnsi="Georgia" w:cstheme="minorBidi"/>
      <w:b/>
      <w:sz w:val="24"/>
      <w:u w:val="single"/>
    </w:rPr>
  </w:style>
  <w:style w:type="paragraph" w:customStyle="1" w:styleId="Normalization">
    <w:name w:val="Normalization"/>
    <w:basedOn w:val="Normal"/>
    <w:uiPriority w:val="99"/>
    <w:qFormat/>
    <w:rsid w:val="000D4DC4"/>
    <w:rPr>
      <w:rFonts w:eastAsia="Times New Roman"/>
      <w:sz w:val="18"/>
    </w:rPr>
  </w:style>
  <w:style w:type="paragraph" w:customStyle="1" w:styleId="BreifTitle">
    <w:name w:val="Breif Title"/>
    <w:basedOn w:val="Normal"/>
    <w:autoRedefine/>
    <w:uiPriority w:val="99"/>
    <w:qFormat/>
    <w:rsid w:val="000D4DC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0D4DC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0D4DC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0D4DC4"/>
    <w:rPr>
      <w:rFonts w:eastAsia="Times New Roman"/>
      <w:color w:val="333333"/>
    </w:rPr>
  </w:style>
  <w:style w:type="paragraph" w:customStyle="1" w:styleId="StyleTagandCiteFranklinGothicDemi">
    <w:name w:val="Style Tag and Cite + Franklin Gothic Demi"/>
    <w:basedOn w:val="Normal"/>
    <w:autoRedefine/>
    <w:uiPriority w:val="99"/>
    <w:qFormat/>
    <w:rsid w:val="000D4DC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0D4DC4"/>
    <w:rPr>
      <w:bCs/>
    </w:rPr>
  </w:style>
  <w:style w:type="paragraph" w:customStyle="1" w:styleId="tagCharCharCharCharCharCharChar">
    <w:name w:val="tag Char Char Char Char Char Char Char"/>
    <w:basedOn w:val="Normal"/>
    <w:uiPriority w:val="99"/>
    <w:qFormat/>
    <w:rsid w:val="000D4DC4"/>
    <w:rPr>
      <w:rFonts w:eastAsia="Times New Roman"/>
      <w:b/>
      <w:sz w:val="24"/>
      <w:szCs w:val="20"/>
    </w:rPr>
  </w:style>
  <w:style w:type="paragraph" w:customStyle="1" w:styleId="title-bold-medium">
    <w:name w:val="title-bold-medium"/>
    <w:basedOn w:val="Normal"/>
    <w:uiPriority w:val="99"/>
    <w:qFormat/>
    <w:rsid w:val="000D4DC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0D4DC4"/>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0D4DC4"/>
    <w:rPr>
      <w:rFonts w:ascii="Arial Narrow" w:eastAsia="Times New Roman" w:hAnsi="Arial Narrow"/>
      <w:b/>
      <w:sz w:val="24"/>
    </w:rPr>
  </w:style>
  <w:style w:type="paragraph" w:customStyle="1" w:styleId="BLOCKTITLE1">
    <w:name w:val="BLOCK TITLE"/>
    <w:basedOn w:val="Heading1"/>
    <w:uiPriority w:val="99"/>
    <w:qFormat/>
    <w:rsid w:val="000D4DC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0D4DC4"/>
    <w:pPr>
      <w:widowControl w:val="0"/>
      <w:autoSpaceDE w:val="0"/>
      <w:autoSpaceDN w:val="0"/>
      <w:adjustRightInd w:val="0"/>
    </w:pPr>
    <w:rPr>
      <w:sz w:val="24"/>
      <w:szCs w:val="20"/>
    </w:rPr>
  </w:style>
  <w:style w:type="paragraph" w:customStyle="1" w:styleId="BriefTitle1">
    <w:name w:val="Brief Title 1"/>
    <w:basedOn w:val="Normal"/>
    <w:uiPriority w:val="99"/>
    <w:qFormat/>
    <w:rsid w:val="000D4DC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0D4DC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0D4DC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0D4DC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0D4DC4"/>
    <w:pPr>
      <w:spacing w:before="100" w:beforeAutospacing="1" w:after="100" w:afterAutospacing="1"/>
    </w:pPr>
    <w:rPr>
      <w:rFonts w:eastAsia="Times New Roman"/>
    </w:rPr>
  </w:style>
  <w:style w:type="paragraph" w:customStyle="1" w:styleId="ToRead">
    <w:name w:val="To Read"/>
    <w:basedOn w:val="Normal"/>
    <w:uiPriority w:val="99"/>
    <w:qFormat/>
    <w:rsid w:val="000D4DC4"/>
    <w:pPr>
      <w:ind w:left="720"/>
    </w:pPr>
    <w:rPr>
      <w:rFonts w:ascii="Verdana" w:eastAsia="Times New Roman" w:hAnsi="Verdana"/>
      <w:b/>
      <w:u w:val="single"/>
    </w:rPr>
  </w:style>
  <w:style w:type="paragraph" w:customStyle="1" w:styleId="Style1">
    <w:name w:val="Style 1"/>
    <w:basedOn w:val="Normal"/>
    <w:uiPriority w:val="99"/>
    <w:qFormat/>
    <w:rsid w:val="000D4DC4"/>
    <w:pPr>
      <w:widowControl w:val="0"/>
      <w:ind w:firstLine="216"/>
    </w:pPr>
    <w:rPr>
      <w:rFonts w:eastAsia="Times New Roman"/>
      <w:noProof/>
      <w:color w:val="000000"/>
      <w:szCs w:val="20"/>
    </w:rPr>
  </w:style>
  <w:style w:type="paragraph" w:customStyle="1" w:styleId="Style40">
    <w:name w:val="Style 4"/>
    <w:basedOn w:val="Normal"/>
    <w:uiPriority w:val="99"/>
    <w:qFormat/>
    <w:rsid w:val="000D4DC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0D4DC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0D4DC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0D4DC4"/>
    <w:pPr>
      <w:ind w:left="1660"/>
    </w:pPr>
  </w:style>
  <w:style w:type="paragraph" w:customStyle="1" w:styleId="PageNumber1">
    <w:name w:val="Page Number1"/>
    <w:basedOn w:val="Normal"/>
    <w:next w:val="Normal"/>
    <w:uiPriority w:val="99"/>
    <w:qFormat/>
    <w:rsid w:val="000D4DC4"/>
    <w:rPr>
      <w:rFonts w:eastAsia="Times New Roman"/>
    </w:rPr>
  </w:style>
  <w:style w:type="paragraph" w:customStyle="1" w:styleId="Card1">
    <w:name w:val="Card1"/>
    <w:uiPriority w:val="99"/>
    <w:qFormat/>
    <w:rsid w:val="000D4DC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0D4DC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0D4DC4"/>
    <w:pPr>
      <w:ind w:left="288" w:right="288"/>
    </w:pPr>
    <w:rPr>
      <w:rFonts w:eastAsia="Times New Roman"/>
    </w:rPr>
  </w:style>
  <w:style w:type="paragraph" w:customStyle="1" w:styleId="CaseListNormal">
    <w:name w:val="Case List Normal"/>
    <w:basedOn w:val="Normal"/>
    <w:uiPriority w:val="99"/>
    <w:qFormat/>
    <w:rsid w:val="000D4DC4"/>
    <w:rPr>
      <w:rFonts w:ascii="Times" w:eastAsia="Times New Roman" w:hAnsi="Times"/>
      <w:szCs w:val="26"/>
    </w:rPr>
  </w:style>
  <w:style w:type="paragraph" w:customStyle="1" w:styleId="Body">
    <w:name w:val="Body"/>
    <w:basedOn w:val="Normal"/>
    <w:uiPriority w:val="99"/>
    <w:qFormat/>
    <w:rsid w:val="000D4DC4"/>
    <w:pPr>
      <w:outlineLvl w:val="3"/>
    </w:pPr>
    <w:rPr>
      <w:rFonts w:eastAsia="Times New Roman"/>
      <w:szCs w:val="20"/>
    </w:rPr>
  </w:style>
  <w:style w:type="paragraph" w:customStyle="1" w:styleId="3text">
    <w:name w:val="3text"/>
    <w:basedOn w:val="Normal"/>
    <w:uiPriority w:val="99"/>
    <w:qFormat/>
    <w:rsid w:val="000D4DC4"/>
    <w:pPr>
      <w:spacing w:before="100" w:beforeAutospacing="1" w:after="100" w:afterAutospacing="1"/>
    </w:pPr>
    <w:rPr>
      <w:rFonts w:eastAsia="Times New Roman"/>
      <w:sz w:val="24"/>
    </w:rPr>
  </w:style>
  <w:style w:type="paragraph" w:customStyle="1" w:styleId="TimesNewRoman12">
    <w:name w:val="TimesNewRoman12"/>
    <w:uiPriority w:val="99"/>
    <w:qFormat/>
    <w:rsid w:val="000D4DC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0D4DC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0D4DC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0D4DC4"/>
    <w:rPr>
      <w:rFonts w:eastAsia="Times New Roman"/>
      <w:color w:val="000000"/>
      <w:sz w:val="18"/>
    </w:rPr>
  </w:style>
  <w:style w:type="paragraph" w:customStyle="1" w:styleId="text1">
    <w:name w:val="text1"/>
    <w:basedOn w:val="Normal"/>
    <w:autoRedefine/>
    <w:uiPriority w:val="99"/>
    <w:qFormat/>
    <w:rsid w:val="000D4DC4"/>
    <w:rPr>
      <w:rFonts w:eastAsia="Times New Roman"/>
      <w:szCs w:val="20"/>
    </w:rPr>
  </w:style>
  <w:style w:type="paragraph" w:customStyle="1" w:styleId="RepeatBlockHeading">
    <w:name w:val="Repeat Block Heading"/>
    <w:basedOn w:val="Normal"/>
    <w:autoRedefine/>
    <w:uiPriority w:val="99"/>
    <w:qFormat/>
    <w:rsid w:val="000D4DC4"/>
    <w:pPr>
      <w:jc w:val="center"/>
    </w:pPr>
    <w:rPr>
      <w:rFonts w:eastAsia="Times New Roman"/>
      <w:b/>
      <w:smallCaps/>
      <w:color w:val="000000"/>
      <w:sz w:val="24"/>
      <w:u w:val="thick"/>
    </w:rPr>
  </w:style>
  <w:style w:type="paragraph" w:customStyle="1" w:styleId="story-headline">
    <w:name w:val="story-headline"/>
    <w:basedOn w:val="Normal"/>
    <w:uiPriority w:val="99"/>
    <w:qFormat/>
    <w:rsid w:val="000D4DC4"/>
    <w:pPr>
      <w:spacing w:before="72" w:after="72"/>
    </w:pPr>
    <w:rPr>
      <w:rFonts w:eastAsia="Times New Roman"/>
      <w:b/>
      <w:bCs/>
      <w:sz w:val="26"/>
      <w:szCs w:val="26"/>
    </w:rPr>
  </w:style>
  <w:style w:type="paragraph" w:customStyle="1" w:styleId="story-body">
    <w:name w:val="story-body"/>
    <w:basedOn w:val="Normal"/>
    <w:uiPriority w:val="99"/>
    <w:qFormat/>
    <w:rsid w:val="000D4DC4"/>
    <w:pPr>
      <w:spacing w:before="100" w:beforeAutospacing="1" w:after="100" w:afterAutospacing="1"/>
    </w:pPr>
    <w:rPr>
      <w:rFonts w:eastAsia="Times New Roman"/>
    </w:rPr>
  </w:style>
  <w:style w:type="paragraph" w:customStyle="1" w:styleId="story-dateline">
    <w:name w:val="story-dateline"/>
    <w:basedOn w:val="Normal"/>
    <w:uiPriority w:val="99"/>
    <w:qFormat/>
    <w:rsid w:val="000D4DC4"/>
    <w:rPr>
      <w:rFonts w:eastAsia="Times New Roman"/>
      <w:b/>
      <w:bCs/>
    </w:rPr>
  </w:style>
  <w:style w:type="paragraph" w:customStyle="1" w:styleId="TextofCards">
    <w:name w:val="Text of Cards"/>
    <w:basedOn w:val="Normal"/>
    <w:uiPriority w:val="99"/>
    <w:qFormat/>
    <w:rsid w:val="000D4DC4"/>
    <w:rPr>
      <w:rFonts w:eastAsia="Times New Roman"/>
      <w:color w:val="000000"/>
      <w:spacing w:val="6"/>
      <w:szCs w:val="23"/>
    </w:rPr>
  </w:style>
  <w:style w:type="paragraph" w:customStyle="1" w:styleId="Corpotesto">
    <w:name w:val="Corpo testo"/>
    <w:basedOn w:val="Normal"/>
    <w:uiPriority w:val="99"/>
    <w:qFormat/>
    <w:rsid w:val="000D4DC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0D4DC4"/>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0D4DC4"/>
    <w:rPr>
      <w:rFonts w:eastAsia="Times New Roman" w:cs="Calibri"/>
      <w:b/>
      <w:bCs/>
    </w:rPr>
  </w:style>
  <w:style w:type="paragraph" w:customStyle="1" w:styleId="inside-copy">
    <w:name w:val="inside-copy"/>
    <w:basedOn w:val="Normal"/>
    <w:uiPriority w:val="99"/>
    <w:qFormat/>
    <w:rsid w:val="000D4DC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0D4DC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0D4DC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0D4DC4"/>
    <w:rPr>
      <w:rFonts w:ascii="Arial" w:hAnsi="Arial"/>
      <w:b w:val="0"/>
      <w:caps w:val="0"/>
      <w:sz w:val="20"/>
    </w:rPr>
  </w:style>
  <w:style w:type="paragraph" w:customStyle="1" w:styleId="ProjectTitleLine">
    <w:name w:val="Project Title Line"/>
    <w:basedOn w:val="Normal"/>
    <w:next w:val="Normal"/>
    <w:autoRedefine/>
    <w:uiPriority w:val="99"/>
    <w:qFormat/>
    <w:rsid w:val="000D4DC4"/>
    <w:pPr>
      <w:jc w:val="center"/>
    </w:pPr>
    <w:rPr>
      <w:rFonts w:eastAsia="Times New Roman"/>
      <w:caps/>
      <w:szCs w:val="20"/>
    </w:rPr>
  </w:style>
  <w:style w:type="paragraph" w:customStyle="1" w:styleId="LanguageStrike">
    <w:name w:val="Language Strike"/>
    <w:basedOn w:val="Normal"/>
    <w:next w:val="Normal"/>
    <w:uiPriority w:val="99"/>
    <w:qFormat/>
    <w:rsid w:val="000D4DC4"/>
    <w:rPr>
      <w:rFonts w:ascii="Arial Narrow" w:eastAsia="Times New Roman" w:hAnsi="Arial Narrow"/>
      <w:strike/>
    </w:rPr>
  </w:style>
  <w:style w:type="paragraph" w:customStyle="1" w:styleId="NormalVerdana">
    <w:name w:val="Normal + Verdana"/>
    <w:aliases w:val="10 pt,White,Normal + Arial"/>
    <w:basedOn w:val="Normal"/>
    <w:uiPriority w:val="99"/>
    <w:qFormat/>
    <w:rsid w:val="000D4DC4"/>
    <w:rPr>
      <w:rFonts w:eastAsia="Times New Roman"/>
      <w:szCs w:val="20"/>
      <w:u w:val="single"/>
    </w:rPr>
  </w:style>
  <w:style w:type="paragraph" w:customStyle="1" w:styleId="Normal10pt">
    <w:name w:val="Normal + 10 pt"/>
    <w:basedOn w:val="Normal"/>
    <w:uiPriority w:val="99"/>
    <w:qFormat/>
    <w:rsid w:val="000D4DC4"/>
    <w:rPr>
      <w:rFonts w:eastAsia="Times New Roman"/>
      <w:szCs w:val="20"/>
    </w:rPr>
  </w:style>
  <w:style w:type="paragraph" w:customStyle="1" w:styleId="cardChar1Char">
    <w:name w:val="card Char1 Char"/>
    <w:basedOn w:val="Normal"/>
    <w:uiPriority w:val="99"/>
    <w:qFormat/>
    <w:rsid w:val="000D4DC4"/>
    <w:pPr>
      <w:ind w:left="288" w:right="288"/>
    </w:pPr>
    <w:rPr>
      <w:rFonts w:eastAsia="Times New Roman"/>
      <w:szCs w:val="20"/>
    </w:rPr>
  </w:style>
  <w:style w:type="paragraph" w:customStyle="1" w:styleId="CM12">
    <w:name w:val="CM12"/>
    <w:basedOn w:val="Default"/>
    <w:next w:val="Default"/>
    <w:uiPriority w:val="99"/>
    <w:qFormat/>
    <w:rsid w:val="000D4DC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0D4DC4"/>
    <w:pPr>
      <w:widowControl w:val="0"/>
      <w:spacing w:after="480"/>
    </w:pPr>
    <w:rPr>
      <w:rFonts w:ascii="Granjon LT Std" w:hAnsi="Granjon LT Std"/>
      <w:color w:val="auto"/>
    </w:rPr>
  </w:style>
  <w:style w:type="paragraph" w:customStyle="1" w:styleId="CM10">
    <w:name w:val="CM10"/>
    <w:basedOn w:val="Default"/>
    <w:next w:val="Default"/>
    <w:uiPriority w:val="99"/>
    <w:qFormat/>
    <w:rsid w:val="000D4DC4"/>
    <w:pPr>
      <w:widowControl w:val="0"/>
      <w:spacing w:line="320" w:lineRule="atLeast"/>
    </w:pPr>
    <w:rPr>
      <w:rFonts w:ascii="Granjon LT Std" w:hAnsi="Granjon LT Std"/>
      <w:color w:val="auto"/>
    </w:rPr>
  </w:style>
  <w:style w:type="paragraph" w:customStyle="1" w:styleId="bold">
    <w:name w:val="bold"/>
    <w:basedOn w:val="Normal"/>
    <w:uiPriority w:val="99"/>
    <w:qFormat/>
    <w:rsid w:val="000D4DC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0D4DC4"/>
    <w:rPr>
      <w:rFonts w:ascii="Arial Narrow" w:eastAsia="Times New Roman" w:hAnsi="Arial Narrow"/>
      <w:strike/>
      <w:szCs w:val="20"/>
    </w:rPr>
  </w:style>
  <w:style w:type="paragraph" w:customStyle="1" w:styleId="textbodyblack">
    <w:name w:val="textbodyblack"/>
    <w:basedOn w:val="Normal"/>
    <w:uiPriority w:val="99"/>
    <w:qFormat/>
    <w:rsid w:val="000D4DC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0D4DC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0D4D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0D4D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0D4DC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0D4DC4"/>
    <w:rPr>
      <w:rFonts w:ascii="Georgia" w:eastAsia="Times New Roman" w:hAnsi="Georgia"/>
      <w:b/>
      <w:bCs/>
      <w:szCs w:val="16"/>
      <w:u w:val="single"/>
    </w:rPr>
  </w:style>
  <w:style w:type="paragraph" w:customStyle="1" w:styleId="CiteCorrected">
    <w:name w:val="Cite Corrected"/>
    <w:basedOn w:val="Normal"/>
    <w:link w:val="CiteCorrectedChar"/>
    <w:qFormat/>
    <w:rsid w:val="000D4DC4"/>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0D4DC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 w:val="22"/>
      <w:szCs w:val="22"/>
    </w:rPr>
  </w:style>
  <w:style w:type="paragraph" w:customStyle="1" w:styleId="StyleLeft02">
    <w:name w:val="Style Left:  0.2&quot;"/>
    <w:basedOn w:val="Normal"/>
    <w:uiPriority w:val="99"/>
    <w:qFormat/>
    <w:rsid w:val="000D4DC4"/>
    <w:pPr>
      <w:ind w:left="288"/>
    </w:pPr>
    <w:rPr>
      <w:rFonts w:eastAsia="SimSun"/>
      <w:szCs w:val="20"/>
      <w:lang w:eastAsia="zh-CN"/>
    </w:rPr>
  </w:style>
  <w:style w:type="paragraph" w:customStyle="1" w:styleId="story-body-text">
    <w:name w:val="story-body-text"/>
    <w:basedOn w:val="Normal"/>
    <w:uiPriority w:val="99"/>
    <w:qFormat/>
    <w:rsid w:val="000D4DC4"/>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0D4DC4"/>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0D4DC4"/>
    <w:rPr>
      <w:u w:val="single"/>
    </w:rPr>
  </w:style>
  <w:style w:type="paragraph" w:customStyle="1" w:styleId="StyleCardText11ptUnderline">
    <w:name w:val="Style Card Text + 11 pt Underline"/>
    <w:link w:val="StyleCardText11ptUnderlineChar"/>
    <w:qFormat/>
    <w:rsid w:val="000D4DC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0D4DC4"/>
    <w:rPr>
      <w:rFonts w:ascii="Georgia" w:hAnsi="Georgia"/>
      <w:sz w:val="16"/>
    </w:rPr>
  </w:style>
  <w:style w:type="paragraph" w:customStyle="1" w:styleId="StyleMinimizedText11pt">
    <w:name w:val="Style Minimized Text + 11 pt"/>
    <w:basedOn w:val="Normal"/>
    <w:link w:val="StyleMinimizedText11ptChar"/>
    <w:qFormat/>
    <w:rsid w:val="000D4DC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0D4DC4"/>
    <w:rPr>
      <w:rFonts w:ascii="Georgia" w:hAnsi="Georgia"/>
      <w:sz w:val="16"/>
    </w:rPr>
  </w:style>
  <w:style w:type="paragraph" w:customStyle="1" w:styleId="StyleMinimizedText11pt1">
    <w:name w:val="Style Minimized Text + 11 pt1"/>
    <w:basedOn w:val="Normal"/>
    <w:link w:val="StyleMinimizedText11pt1Char"/>
    <w:qFormat/>
    <w:rsid w:val="000D4DC4"/>
    <w:rPr>
      <w:rFonts w:ascii="Georgia" w:hAnsi="Georgia" w:cstheme="minorBidi"/>
      <w:sz w:val="16"/>
    </w:rPr>
  </w:style>
  <w:style w:type="character" w:customStyle="1" w:styleId="Debate-CardSmalltextF2Char">
    <w:name w:val="Debate- Card Small text F2 Char"/>
    <w:link w:val="Debate-CardSmalltextF2"/>
    <w:locked/>
    <w:rsid w:val="000D4DC4"/>
    <w:rPr>
      <w:rFonts w:ascii="Arial Narrow" w:hAnsi="Arial Narrow"/>
      <w:sz w:val="16"/>
    </w:rPr>
  </w:style>
  <w:style w:type="paragraph" w:customStyle="1" w:styleId="Debate-CardSmalltextF2">
    <w:name w:val="Debate- Card Small text F2"/>
    <w:basedOn w:val="Normal"/>
    <w:next w:val="Normal"/>
    <w:link w:val="Debate-CardSmalltextF2Char"/>
    <w:qFormat/>
    <w:rsid w:val="000D4DC4"/>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0D4DC4"/>
    <w:rPr>
      <w:rFonts w:ascii="Arial Narrow" w:hAnsi="Arial Narrow"/>
      <w:b/>
      <w:sz w:val="18"/>
      <w:u w:val="single"/>
    </w:rPr>
  </w:style>
  <w:style w:type="paragraph" w:customStyle="1" w:styleId="Debate-EmphasizedText-F5">
    <w:name w:val="Debate- Emphasized Text- F5"/>
    <w:basedOn w:val="Normal"/>
    <w:link w:val="Debate-EmphasizedText-F5Char"/>
    <w:qFormat/>
    <w:rsid w:val="000D4DC4"/>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0D4DC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D4DC4"/>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0D4DC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0D4DC4"/>
    <w:rPr>
      <w:rFonts w:ascii="Times New Roman" w:eastAsia="Times New Roman" w:hAnsi="Times New Roman"/>
      <w:sz w:val="16"/>
    </w:rPr>
  </w:style>
  <w:style w:type="character" w:customStyle="1" w:styleId="CardStyleChar">
    <w:name w:val="Card Style Char"/>
    <w:link w:val="CardStyle"/>
    <w:locked/>
    <w:rsid w:val="000D4DC4"/>
    <w:rPr>
      <w:rFonts w:ascii="Calibri" w:eastAsia="Times New Roman" w:hAnsi="Calibri" w:cs="Calibri"/>
      <w:sz w:val="22"/>
    </w:rPr>
  </w:style>
  <w:style w:type="paragraph" w:customStyle="1" w:styleId="emactive">
    <w:name w:val="emactive"/>
    <w:basedOn w:val="Normal"/>
    <w:uiPriority w:val="99"/>
    <w:qFormat/>
    <w:rsid w:val="000D4DC4"/>
    <w:pPr>
      <w:spacing w:before="100" w:beforeAutospacing="1" w:after="100" w:afterAutospacing="1"/>
    </w:pPr>
    <w:rPr>
      <w:rFonts w:eastAsia="Times New Roman"/>
      <w:sz w:val="24"/>
    </w:rPr>
  </w:style>
  <w:style w:type="paragraph" w:customStyle="1" w:styleId="emready">
    <w:name w:val="emready"/>
    <w:basedOn w:val="Normal"/>
    <w:uiPriority w:val="99"/>
    <w:qFormat/>
    <w:rsid w:val="000D4DC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0D4DC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D4DC4"/>
    <w:rPr>
      <w:rFonts w:ascii="Georgia" w:eastAsia="Times New Roman" w:hAnsi="Georgia" w:cs="Times New Roman"/>
      <w:b/>
      <w:sz w:val="24"/>
      <w:u w:val="single"/>
    </w:rPr>
  </w:style>
  <w:style w:type="character" w:customStyle="1" w:styleId="CardHighlightChar">
    <w:name w:val="Card Highlight Char"/>
    <w:link w:val="CardHighlight"/>
    <w:locked/>
    <w:rsid w:val="000D4DC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D4DC4"/>
    <w:pPr>
      <w:shd w:val="clear" w:color="auto" w:fill="66FFFF"/>
    </w:pPr>
    <w:rPr>
      <w:rFonts w:eastAsia="Calibri"/>
      <w:sz w:val="24"/>
      <w:u w:val="single"/>
    </w:rPr>
  </w:style>
  <w:style w:type="character" w:customStyle="1" w:styleId="BlockHeaderHiddenChar">
    <w:name w:val="Block Header Hidden Char"/>
    <w:link w:val="BlockHeaderHidden"/>
    <w:locked/>
    <w:rsid w:val="000D4DC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0D4DC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0D4DC4"/>
    <w:pPr>
      <w:spacing w:before="100" w:beforeAutospacing="1" w:after="100" w:afterAutospacing="1"/>
    </w:pPr>
    <w:rPr>
      <w:rFonts w:eastAsia="Times New Roman"/>
      <w:sz w:val="24"/>
    </w:rPr>
  </w:style>
  <w:style w:type="paragraph" w:customStyle="1" w:styleId="norma">
    <w:name w:val="norma"/>
    <w:basedOn w:val="Heading3"/>
    <w:uiPriority w:val="99"/>
    <w:qFormat/>
    <w:rsid w:val="000D4DC4"/>
    <w:rPr>
      <w:rFonts w:eastAsia="MS Gothic" w:cs="Arial"/>
      <w:sz w:val="24"/>
    </w:rPr>
  </w:style>
  <w:style w:type="paragraph" w:customStyle="1" w:styleId="nromal">
    <w:name w:val="nromal"/>
    <w:basedOn w:val="Normal"/>
    <w:uiPriority w:val="99"/>
    <w:qFormat/>
    <w:rsid w:val="000D4DC4"/>
    <w:pPr>
      <w:keepNext/>
      <w:keepLines/>
      <w:spacing w:before="200"/>
      <w:outlineLvl w:val="3"/>
    </w:pPr>
    <w:rPr>
      <w:rFonts w:eastAsia="Times New Roman" w:cs="Cambria"/>
      <w:b/>
      <w:iCs/>
    </w:rPr>
  </w:style>
  <w:style w:type="paragraph" w:customStyle="1" w:styleId="natural">
    <w:name w:val="natural"/>
    <w:basedOn w:val="Normal"/>
    <w:uiPriority w:val="99"/>
    <w:qFormat/>
    <w:rsid w:val="000D4DC4"/>
    <w:pPr>
      <w:keepNext/>
      <w:keepLines/>
      <w:spacing w:before="200"/>
      <w:outlineLvl w:val="3"/>
    </w:pPr>
    <w:rPr>
      <w:rFonts w:eastAsia="Times New Roman"/>
      <w:b/>
      <w:iCs/>
    </w:rPr>
  </w:style>
  <w:style w:type="paragraph" w:customStyle="1" w:styleId="nroaml">
    <w:name w:val="nroaml"/>
    <w:basedOn w:val="Normal"/>
    <w:uiPriority w:val="99"/>
    <w:qFormat/>
    <w:rsid w:val="000D4DC4"/>
    <w:pPr>
      <w:keepNext/>
      <w:keepLines/>
      <w:spacing w:before="200"/>
      <w:outlineLvl w:val="3"/>
    </w:pPr>
    <w:rPr>
      <w:rFonts w:eastAsia="Times New Roman"/>
      <w:b/>
      <w:iCs/>
    </w:rPr>
  </w:style>
  <w:style w:type="paragraph" w:customStyle="1" w:styleId="noraml">
    <w:name w:val="noraml"/>
    <w:basedOn w:val="Normal"/>
    <w:uiPriority w:val="99"/>
    <w:qFormat/>
    <w:rsid w:val="000D4DC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0D4DC4"/>
    <w:rPr>
      <w:rFonts w:ascii="Georgia" w:eastAsia="Calibri" w:hAnsi="Georgia"/>
      <w:sz w:val="16"/>
      <w:szCs w:val="16"/>
    </w:rPr>
  </w:style>
  <w:style w:type="paragraph" w:customStyle="1" w:styleId="SmallSizeParagraph">
    <w:name w:val="Small Size Paragraph"/>
    <w:basedOn w:val="Normal"/>
    <w:link w:val="SmallSizeParagraphChar"/>
    <w:qFormat/>
    <w:rsid w:val="000D4DC4"/>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0D4DC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D4DC4"/>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0D4DC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0D4DC4"/>
    <w:rPr>
      <w:rFonts w:ascii="Times New Roman" w:eastAsia="Times New Roman" w:hAnsi="Times New Roman" w:cs="Times New Roman"/>
      <w:strike/>
      <w:sz w:val="20"/>
    </w:rPr>
  </w:style>
  <w:style w:type="character" w:customStyle="1" w:styleId="CardT1Char">
    <w:name w:val="CardT1 Char"/>
    <w:link w:val="CardT1"/>
    <w:locked/>
    <w:rsid w:val="000D4DC4"/>
    <w:rPr>
      <w:rFonts w:ascii="Arial" w:eastAsia="Calibri" w:hAnsi="Arial" w:cs="Arial"/>
      <w:kern w:val="2"/>
      <w:sz w:val="14"/>
      <w:szCs w:val="14"/>
      <w:lang w:eastAsia="zh-TW"/>
    </w:rPr>
  </w:style>
  <w:style w:type="paragraph" w:customStyle="1" w:styleId="CardT1">
    <w:name w:val="CardT1"/>
    <w:basedOn w:val="Normal"/>
    <w:link w:val="CardT1Char"/>
    <w:qFormat/>
    <w:rsid w:val="000D4DC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0D4DC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0D4DC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0D4DC4"/>
    <w:pPr>
      <w:spacing w:before="100" w:beforeAutospacing="1" w:after="100" w:afterAutospacing="1"/>
    </w:pPr>
    <w:rPr>
      <w:rFonts w:eastAsia="Times New Roman"/>
      <w:sz w:val="24"/>
    </w:rPr>
  </w:style>
  <w:style w:type="paragraph" w:customStyle="1" w:styleId="CiteReal">
    <w:name w:val="Cite Real"/>
    <w:basedOn w:val="Normal"/>
    <w:next w:val="Normal"/>
    <w:qFormat/>
    <w:rsid w:val="000D4DC4"/>
    <w:rPr>
      <w:rFonts w:eastAsia="MS Mincho"/>
      <w:b/>
      <w:sz w:val="24"/>
      <w:u w:val="single"/>
    </w:rPr>
  </w:style>
  <w:style w:type="paragraph" w:customStyle="1" w:styleId="2909F619802848F09E01365C32F34654">
    <w:name w:val="2909F619802848F09E01365C32F34654"/>
    <w:uiPriority w:val="99"/>
    <w:qFormat/>
    <w:rsid w:val="000D4DC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0D4DC4"/>
    <w:rPr>
      <w:rFonts w:ascii="Georgia" w:eastAsia="Calibri" w:hAnsi="Georgia"/>
      <w:u w:val="single"/>
      <w:lang w:val="x-none" w:eastAsia="zh-CN"/>
    </w:rPr>
  </w:style>
  <w:style w:type="paragraph" w:customStyle="1" w:styleId="UnderlineS">
    <w:name w:val="Underline S"/>
    <w:basedOn w:val="Normal"/>
    <w:link w:val="UnderlineSChar"/>
    <w:qFormat/>
    <w:rsid w:val="000D4DC4"/>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0D4DC4"/>
    <w:rPr>
      <w:rFonts w:ascii="Georgia" w:eastAsia="SimSun" w:hAnsi="Georgia"/>
      <w:sz w:val="12"/>
    </w:rPr>
  </w:style>
  <w:style w:type="paragraph" w:customStyle="1" w:styleId="Ununderlined">
    <w:name w:val="Ununderlined"/>
    <w:basedOn w:val="Normal"/>
    <w:link w:val="UnunderlinedChar"/>
    <w:qFormat/>
    <w:rsid w:val="000D4DC4"/>
    <w:rPr>
      <w:rFonts w:ascii="Georgia" w:eastAsia="SimSun" w:hAnsi="Georgia" w:cstheme="minorBidi"/>
      <w:sz w:val="12"/>
    </w:rPr>
  </w:style>
  <w:style w:type="character" w:customStyle="1" w:styleId="HighlightingChar">
    <w:name w:val="Highlighting Char"/>
    <w:link w:val="Highlighting"/>
    <w:locked/>
    <w:rsid w:val="000D4DC4"/>
    <w:rPr>
      <w:rFonts w:ascii="Georgia" w:eastAsia="SimSun" w:hAnsi="Georgia"/>
      <w:u w:val="thick"/>
    </w:rPr>
  </w:style>
  <w:style w:type="paragraph" w:customStyle="1" w:styleId="Highlighting">
    <w:name w:val="Highlighting"/>
    <w:basedOn w:val="Normal"/>
    <w:link w:val="HighlightingChar"/>
    <w:autoRedefine/>
    <w:qFormat/>
    <w:rsid w:val="000D4DC4"/>
    <w:rPr>
      <w:rFonts w:ascii="Georgia" w:eastAsia="SimSun" w:hAnsi="Georgia" w:cstheme="minorBidi"/>
      <w:sz w:val="24"/>
      <w:u w:val="thick"/>
    </w:rPr>
  </w:style>
  <w:style w:type="character" w:customStyle="1" w:styleId="CITEChar0">
    <w:name w:val="CITE Char"/>
    <w:link w:val="CITE"/>
    <w:locked/>
    <w:rsid w:val="000D4DC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0D4DC4"/>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0D4DC4"/>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0D4DC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0D4DC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0D4DC4"/>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0D4DC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0D4DC4"/>
    <w:rPr>
      <w:b/>
      <w:sz w:val="28"/>
    </w:rPr>
  </w:style>
  <w:style w:type="character" w:customStyle="1" w:styleId="SourcenameChar">
    <w:name w:val="Source name Char"/>
    <w:link w:val="Sourcename"/>
    <w:locked/>
    <w:rsid w:val="000D4DC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0D4DC4"/>
    <w:rPr>
      <w:b/>
      <w:bCs/>
      <w:sz w:val="20"/>
    </w:rPr>
  </w:style>
  <w:style w:type="character" w:customStyle="1" w:styleId="underlinedcardChar">
    <w:name w:val="underlined card Char"/>
    <w:link w:val="underlinedcard0"/>
    <w:locked/>
    <w:rsid w:val="000D4DC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0D4DC4"/>
    <w:rPr>
      <w:sz w:val="24"/>
      <w:u w:val="single"/>
    </w:rPr>
  </w:style>
  <w:style w:type="paragraph" w:customStyle="1" w:styleId="FullText">
    <w:name w:val="Full Text"/>
    <w:basedOn w:val="Normal"/>
    <w:uiPriority w:val="99"/>
    <w:qFormat/>
    <w:rsid w:val="000D4DC4"/>
    <w:rPr>
      <w:rFonts w:eastAsia="Times New Roman"/>
    </w:rPr>
  </w:style>
  <w:style w:type="character" w:customStyle="1" w:styleId="TextUnderlineChar">
    <w:name w:val="Text Underline Char"/>
    <w:link w:val="TextUnderline"/>
    <w:locked/>
    <w:rsid w:val="000D4DC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0D4DC4"/>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0D4DC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0D4DC4"/>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0D4DC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0D4DC4"/>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0D4DC4"/>
    <w:pPr>
      <w:spacing w:before="240"/>
      <w:outlineLvl w:val="2"/>
    </w:pPr>
    <w:rPr>
      <w:rFonts w:eastAsia="Times New Roman"/>
      <w:b/>
    </w:rPr>
  </w:style>
  <w:style w:type="character" w:customStyle="1" w:styleId="CiteCardChar">
    <w:name w:val="Cite_Card Char"/>
    <w:link w:val="CiteCard0"/>
    <w:locked/>
    <w:rsid w:val="000D4DC4"/>
    <w:rPr>
      <w:rFonts w:ascii="Times New Roman" w:eastAsia="Times New Roman" w:hAnsi="Times New Roman" w:cs="Arial"/>
      <w:bCs/>
      <w:sz w:val="20"/>
      <w:szCs w:val="20"/>
    </w:rPr>
  </w:style>
  <w:style w:type="paragraph" w:customStyle="1" w:styleId="CiteCard0">
    <w:name w:val="Cite_Card"/>
    <w:link w:val="CiteCardChar"/>
    <w:qFormat/>
    <w:rsid w:val="000D4DC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0D4DC4"/>
    <w:pPr>
      <w:widowControl w:val="0"/>
    </w:pPr>
    <w:rPr>
      <w:rFonts w:eastAsia="MS Mincho"/>
      <w:color w:val="auto"/>
    </w:rPr>
  </w:style>
  <w:style w:type="paragraph" w:customStyle="1" w:styleId="dropcap">
    <w:name w:val="dropcap"/>
    <w:basedOn w:val="Normal"/>
    <w:uiPriority w:val="99"/>
    <w:qFormat/>
    <w:rsid w:val="000D4DC4"/>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0D4DC4"/>
    <w:rPr>
      <w:rFonts w:ascii="Calibri" w:eastAsia="Times New Roman" w:hAnsi="Calibri" w:cs="Calibri"/>
      <w:sz w:val="22"/>
      <w:u w:val="single"/>
    </w:rPr>
  </w:style>
  <w:style w:type="paragraph" w:customStyle="1" w:styleId="StyleStyle49pt6">
    <w:name w:val="Style Style4 + 9 pt6"/>
    <w:basedOn w:val="Style4"/>
    <w:link w:val="StyleStyle49pt6Char"/>
    <w:qFormat/>
    <w:rsid w:val="000D4DC4"/>
  </w:style>
  <w:style w:type="character" w:customStyle="1" w:styleId="UnderlineCharCharCharCharChar">
    <w:name w:val="Underline Char Char Char Char Char"/>
    <w:link w:val="UnderlineCharCharCharChar"/>
    <w:locked/>
    <w:rsid w:val="000D4DC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0D4DC4"/>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0D4DC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D4DC4"/>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D4DC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D4DC4"/>
    <w:rPr>
      <w:rFonts w:ascii="Georgia" w:hAnsi="Georgia"/>
      <w:b/>
      <w:bCs/>
      <w:sz w:val="24"/>
      <w:u w:val="single"/>
    </w:rPr>
  </w:style>
  <w:style w:type="character" w:customStyle="1" w:styleId="DebatenoramlChar">
    <w:name w:val="Debatenoraml Char"/>
    <w:link w:val="Debatenoraml"/>
    <w:locked/>
    <w:rsid w:val="000D4DC4"/>
    <w:rPr>
      <w:rFonts w:ascii="Times New Roman" w:hAnsi="Times New Roman" w:cs="Times New Roman"/>
    </w:rPr>
  </w:style>
  <w:style w:type="paragraph" w:customStyle="1" w:styleId="Debatenoraml">
    <w:name w:val="Debatenoraml"/>
    <w:basedOn w:val="NoSpacing"/>
    <w:link w:val="DebatenoramlChar"/>
    <w:qFormat/>
    <w:rsid w:val="000D4DC4"/>
    <w:pPr>
      <w:spacing w:line="240" w:lineRule="auto"/>
    </w:pPr>
    <w:rPr>
      <w:rFonts w:ascii="Times New Roman" w:hAnsi="Times New Roman" w:cs="Times New Roman"/>
    </w:rPr>
  </w:style>
  <w:style w:type="paragraph" w:customStyle="1" w:styleId="SynergyTag">
    <w:name w:val="SynergyTag"/>
    <w:basedOn w:val="Normal"/>
    <w:uiPriority w:val="99"/>
    <w:qFormat/>
    <w:rsid w:val="000D4DC4"/>
    <w:rPr>
      <w:rFonts w:eastAsia="Calibri"/>
      <w:b/>
    </w:rPr>
  </w:style>
  <w:style w:type="character" w:customStyle="1" w:styleId="QualsChar">
    <w:name w:val="Quals Char"/>
    <w:link w:val="Quals"/>
    <w:locked/>
    <w:rsid w:val="000D4DC4"/>
    <w:rPr>
      <w:rFonts w:ascii="Georgia" w:eastAsia="Calibri" w:hAnsi="Georgia"/>
      <w:sz w:val="18"/>
    </w:rPr>
  </w:style>
  <w:style w:type="paragraph" w:customStyle="1" w:styleId="Quals">
    <w:name w:val="Quals"/>
    <w:basedOn w:val="Normal"/>
    <w:link w:val="QualsChar"/>
    <w:qFormat/>
    <w:rsid w:val="000D4DC4"/>
    <w:rPr>
      <w:rFonts w:ascii="Georgia" w:eastAsia="Calibri" w:hAnsi="Georgia" w:cstheme="minorBidi"/>
      <w:sz w:val="18"/>
    </w:rPr>
  </w:style>
  <w:style w:type="paragraph" w:customStyle="1" w:styleId="times">
    <w:name w:val="times"/>
    <w:basedOn w:val="Normal"/>
    <w:qFormat/>
    <w:rsid w:val="000D4DC4"/>
    <w:pPr>
      <w:spacing w:before="100" w:beforeAutospacing="1" w:after="100" w:afterAutospacing="1"/>
    </w:pPr>
    <w:rPr>
      <w:rFonts w:eastAsia="Times New Roman"/>
      <w:sz w:val="24"/>
    </w:rPr>
  </w:style>
  <w:style w:type="paragraph" w:customStyle="1" w:styleId="BodyA">
    <w:name w:val="Body A"/>
    <w:uiPriority w:val="99"/>
    <w:qFormat/>
    <w:rsid w:val="000D4DC4"/>
    <w:rPr>
      <w:rFonts w:ascii="Helvetica" w:eastAsia="ヒラギノ角ゴ Pro W3" w:hAnsi="Helvetica" w:cs="Times New Roman"/>
      <w:color w:val="000000"/>
      <w:szCs w:val="20"/>
    </w:rPr>
  </w:style>
  <w:style w:type="character" w:customStyle="1" w:styleId="StarredChar">
    <w:name w:val="Starred Char"/>
    <w:link w:val="Starred"/>
    <w:locked/>
    <w:rsid w:val="000D4DC4"/>
    <w:rPr>
      <w:rFonts w:ascii="Georgia" w:eastAsia="Times New Roman" w:hAnsi="Georgia"/>
      <w:b/>
      <w:caps/>
      <w:szCs w:val="28"/>
      <w:u w:val="single"/>
    </w:rPr>
  </w:style>
  <w:style w:type="paragraph" w:customStyle="1" w:styleId="Starred">
    <w:name w:val="Starred"/>
    <w:basedOn w:val="Normal"/>
    <w:link w:val="StarredChar"/>
    <w:qFormat/>
    <w:rsid w:val="000D4DC4"/>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0D4DC4"/>
    <w:rPr>
      <w:rFonts w:ascii="Georgia" w:eastAsia="Times New Roman" w:hAnsi="Georgia"/>
      <w:b/>
      <w:caps/>
      <w:szCs w:val="28"/>
      <w:u w:val="single"/>
    </w:rPr>
  </w:style>
  <w:style w:type="paragraph" w:customStyle="1" w:styleId="NotStarred">
    <w:name w:val="NotStarred"/>
    <w:basedOn w:val="Normal"/>
    <w:link w:val="NotStarredChar"/>
    <w:qFormat/>
    <w:rsid w:val="000D4DC4"/>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0D4DC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0D4DC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D4DC4"/>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0D4DC4"/>
    <w:rPr>
      <w:rFonts w:ascii="Georgia" w:eastAsia="Calibri" w:hAnsi="Georgia"/>
      <w:b/>
    </w:rPr>
  </w:style>
  <w:style w:type="paragraph" w:customStyle="1" w:styleId="H4Tag">
    <w:name w:val="H4 (Tag)"/>
    <w:basedOn w:val="Normal"/>
    <w:link w:val="H4TagChar1"/>
    <w:qFormat/>
    <w:rsid w:val="000D4DC4"/>
    <w:rPr>
      <w:rFonts w:ascii="Georgia" w:eastAsia="Calibri" w:hAnsi="Georgia" w:cstheme="minorBidi"/>
      <w:b/>
      <w:sz w:val="24"/>
    </w:rPr>
  </w:style>
  <w:style w:type="paragraph" w:customStyle="1" w:styleId="CM25">
    <w:name w:val="CM25"/>
    <w:basedOn w:val="Default"/>
    <w:next w:val="Default"/>
    <w:qFormat/>
    <w:rsid w:val="000D4DC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0D4DC4"/>
    <w:rPr>
      <w:rFonts w:ascii="Georgia" w:hAnsi="Georgia"/>
      <w:b/>
    </w:rPr>
  </w:style>
  <w:style w:type="paragraph" w:customStyle="1" w:styleId="Debate-CardTagandCite-F6">
    <w:name w:val="Debate- Card Tag and Cite- F6"/>
    <w:basedOn w:val="Normal"/>
    <w:link w:val="Debate-CardTagandCite-F6Char"/>
    <w:qFormat/>
    <w:rsid w:val="000D4DC4"/>
    <w:pPr>
      <w:contextualSpacing/>
    </w:pPr>
    <w:rPr>
      <w:rFonts w:ascii="Georgia" w:hAnsi="Georgia" w:cstheme="minorBidi"/>
      <w:b/>
      <w:sz w:val="24"/>
    </w:rPr>
  </w:style>
  <w:style w:type="character" w:customStyle="1" w:styleId="CardtextChar4">
    <w:name w:val="Card text Char"/>
    <w:link w:val="Cardtext3"/>
    <w:locked/>
    <w:rsid w:val="000D4DC4"/>
    <w:rPr>
      <w:rFonts w:ascii="Arial Narrow" w:hAnsi="Arial Narrow"/>
      <w:u w:val="single"/>
    </w:rPr>
  </w:style>
  <w:style w:type="paragraph" w:customStyle="1" w:styleId="Cardtext3">
    <w:name w:val="Card text"/>
    <w:link w:val="CardtextChar4"/>
    <w:qFormat/>
    <w:rsid w:val="000D4DC4"/>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0D4DC4"/>
    <w:rPr>
      <w:rFonts w:ascii="Georgia" w:eastAsia="Times New Roman" w:hAnsi="Georgia"/>
      <w:b/>
      <w:szCs w:val="28"/>
      <w:u w:val="single"/>
    </w:rPr>
  </w:style>
  <w:style w:type="paragraph" w:customStyle="1" w:styleId="NewHeading2">
    <w:name w:val="NewHeading2"/>
    <w:basedOn w:val="Normal"/>
    <w:link w:val="NewHeading2Char"/>
    <w:qFormat/>
    <w:rsid w:val="000D4DC4"/>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0D4DC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0D4DC4"/>
    <w:rPr>
      <w:rFonts w:eastAsia="Calibri"/>
    </w:rPr>
  </w:style>
  <w:style w:type="paragraph" w:customStyle="1" w:styleId="TagLine">
    <w:name w:val="Tag Line"/>
    <w:basedOn w:val="Normal"/>
    <w:next w:val="FullText"/>
    <w:uiPriority w:val="99"/>
    <w:qFormat/>
    <w:rsid w:val="000D4DC4"/>
    <w:rPr>
      <w:rFonts w:ascii="Arial Narrow" w:eastAsia="Times New Roman" w:hAnsi="Arial Narrow"/>
      <w:b/>
      <w:sz w:val="28"/>
    </w:rPr>
  </w:style>
  <w:style w:type="paragraph" w:customStyle="1" w:styleId="Card6pt">
    <w:name w:val="Card 6pt"/>
    <w:basedOn w:val="Normal"/>
    <w:uiPriority w:val="99"/>
    <w:qFormat/>
    <w:rsid w:val="000D4DC4"/>
    <w:pPr>
      <w:ind w:left="288" w:right="288"/>
    </w:pPr>
    <w:rPr>
      <w:rFonts w:eastAsia="Calibri"/>
      <w:color w:val="000000"/>
      <w:sz w:val="12"/>
      <w:szCs w:val="20"/>
    </w:rPr>
  </w:style>
  <w:style w:type="character" w:customStyle="1" w:styleId="FullCiteChar">
    <w:name w:val="Full Cite Char"/>
    <w:link w:val="FullCite"/>
    <w:locked/>
    <w:rsid w:val="000D4DC4"/>
    <w:rPr>
      <w:rFonts w:ascii="Garamond" w:eastAsia="Calibri" w:hAnsi="Garamond"/>
    </w:rPr>
  </w:style>
  <w:style w:type="paragraph" w:customStyle="1" w:styleId="FullCite">
    <w:name w:val="Full Cite"/>
    <w:basedOn w:val="Normal"/>
    <w:next w:val="Normal"/>
    <w:link w:val="FullCiteChar"/>
    <w:qFormat/>
    <w:rsid w:val="000D4DC4"/>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0D4DC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D4DC4"/>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0D4DC4"/>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0D4DC4"/>
    <w:rPr>
      <w:rFonts w:ascii="Century Gothic" w:eastAsia="Times New Roman" w:hAnsi="Century Gothic"/>
    </w:rPr>
  </w:style>
  <w:style w:type="character" w:customStyle="1" w:styleId="StylecardThickunderlineChar">
    <w:name w:val="Style card + Thick underline Char"/>
    <w:link w:val="StylecardThickunderline"/>
    <w:locked/>
    <w:rsid w:val="000D4DC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D4DC4"/>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0D4DC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D4DC4"/>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0D4DC4"/>
    <w:pPr>
      <w:spacing w:after="200" w:line="276" w:lineRule="auto"/>
    </w:pPr>
    <w:rPr>
      <w:rFonts w:eastAsia="Calibri"/>
      <w:color w:val="auto"/>
      <w:sz w:val="22"/>
    </w:rPr>
  </w:style>
  <w:style w:type="paragraph" w:customStyle="1" w:styleId="font-null">
    <w:name w:val="font-null"/>
    <w:basedOn w:val="Normal"/>
    <w:uiPriority w:val="99"/>
    <w:qFormat/>
    <w:rsid w:val="000D4DC4"/>
    <w:pPr>
      <w:spacing w:before="100" w:beforeAutospacing="1" w:after="100" w:afterAutospacing="1"/>
    </w:pPr>
    <w:rPr>
      <w:rFonts w:eastAsia="Times New Roman"/>
      <w:sz w:val="24"/>
    </w:rPr>
  </w:style>
  <w:style w:type="paragraph" w:customStyle="1" w:styleId="rteindent1">
    <w:name w:val="rteindent1"/>
    <w:basedOn w:val="Normal"/>
    <w:uiPriority w:val="99"/>
    <w:qFormat/>
    <w:rsid w:val="000D4DC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0D4DC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0D4DC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0D4DC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0D4DC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0D4DC4"/>
    <w:pPr>
      <w:spacing w:before="100" w:beforeAutospacing="1" w:after="100" w:afterAutospacing="1"/>
    </w:pPr>
    <w:rPr>
      <w:rFonts w:eastAsia="Times New Roman"/>
      <w:sz w:val="24"/>
    </w:rPr>
  </w:style>
  <w:style w:type="paragraph" w:customStyle="1" w:styleId="class">
    <w:name w:val="class"/>
    <w:basedOn w:val="Normal"/>
    <w:uiPriority w:val="99"/>
    <w:qFormat/>
    <w:rsid w:val="000D4DC4"/>
    <w:pPr>
      <w:spacing w:before="100" w:beforeAutospacing="1" w:after="100" w:afterAutospacing="1"/>
    </w:pPr>
    <w:rPr>
      <w:rFonts w:eastAsia="Times New Roman"/>
      <w:sz w:val="24"/>
    </w:rPr>
  </w:style>
  <w:style w:type="character" w:customStyle="1" w:styleId="blocktitleChar0">
    <w:name w:val="block title Char"/>
    <w:link w:val="blocktitle0"/>
    <w:locked/>
    <w:rsid w:val="000D4DC4"/>
    <w:rPr>
      <w:rFonts w:ascii="Calibri" w:eastAsia="Calibri" w:hAnsi="Calibri" w:cs="Calibri"/>
      <w:b/>
      <w:caps/>
      <w:sz w:val="28"/>
      <w:szCs w:val="28"/>
      <w:lang w:val="es-ES"/>
    </w:rPr>
  </w:style>
  <w:style w:type="paragraph" w:customStyle="1" w:styleId="Pa6">
    <w:name w:val="Pa6"/>
    <w:basedOn w:val="Normal"/>
    <w:next w:val="Normal"/>
    <w:uiPriority w:val="99"/>
    <w:qFormat/>
    <w:rsid w:val="000D4DC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0D4DC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0D4DC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0D4DC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0D4DC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0D4DC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0D4DC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D4DC4"/>
    <w:rPr>
      <w:rFonts w:ascii="Georgia" w:eastAsia="SimSun" w:hAnsi="Georgia" w:cstheme="minorBidi"/>
      <w:b/>
      <w:bCs/>
      <w:sz w:val="24"/>
    </w:rPr>
  </w:style>
  <w:style w:type="paragraph" w:customStyle="1" w:styleId="summary">
    <w:name w:val="summary"/>
    <w:basedOn w:val="Normal"/>
    <w:uiPriority w:val="99"/>
    <w:qFormat/>
    <w:rsid w:val="000D4DC4"/>
    <w:pPr>
      <w:spacing w:before="100" w:beforeAutospacing="1" w:after="100" w:afterAutospacing="1"/>
    </w:pPr>
    <w:rPr>
      <w:rFonts w:eastAsia="Times New Roman"/>
      <w:sz w:val="24"/>
    </w:rPr>
  </w:style>
  <w:style w:type="paragraph" w:customStyle="1" w:styleId="Caption2">
    <w:name w:val="Caption2"/>
    <w:basedOn w:val="Normal"/>
    <w:uiPriority w:val="99"/>
    <w:qFormat/>
    <w:rsid w:val="000D4DC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0D4DC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D4DC4"/>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0D4DC4"/>
    <w:pPr>
      <w:jc w:val="center"/>
    </w:pPr>
    <w:rPr>
      <w:rFonts w:ascii="Book Antiqua" w:eastAsia="Times New Roman" w:hAnsi="Book Antiqua"/>
      <w:b/>
      <w:sz w:val="28"/>
    </w:rPr>
  </w:style>
  <w:style w:type="paragraph" w:customStyle="1" w:styleId="Little">
    <w:name w:val="Little"/>
    <w:basedOn w:val="Normal"/>
    <w:next w:val="Normal"/>
    <w:link w:val="LittleChar"/>
    <w:qFormat/>
    <w:rsid w:val="000D4DC4"/>
    <w:pPr>
      <w:ind w:left="288"/>
    </w:pPr>
    <w:rPr>
      <w:rFonts w:ascii="Garamond" w:eastAsia="Times New Roman" w:hAnsi="Garamond"/>
    </w:rPr>
  </w:style>
  <w:style w:type="paragraph" w:customStyle="1" w:styleId="AAAcard">
    <w:name w:val="AAAcard"/>
    <w:basedOn w:val="Normal"/>
    <w:uiPriority w:val="99"/>
    <w:qFormat/>
    <w:rsid w:val="000D4DC4"/>
    <w:pPr>
      <w:ind w:left="288" w:right="288"/>
    </w:pPr>
    <w:rPr>
      <w:rFonts w:eastAsia="Times New Roman"/>
    </w:rPr>
  </w:style>
  <w:style w:type="paragraph" w:customStyle="1" w:styleId="Caption3">
    <w:name w:val="Caption3"/>
    <w:basedOn w:val="Normal"/>
    <w:uiPriority w:val="99"/>
    <w:qFormat/>
    <w:rsid w:val="000D4DC4"/>
    <w:pPr>
      <w:spacing w:before="100" w:beforeAutospacing="1" w:after="100" w:afterAutospacing="1"/>
    </w:pPr>
    <w:rPr>
      <w:rFonts w:eastAsia="Times New Roman"/>
      <w:sz w:val="24"/>
    </w:rPr>
  </w:style>
  <w:style w:type="paragraph" w:customStyle="1" w:styleId="body-12-5">
    <w:name w:val="body-12-5"/>
    <w:basedOn w:val="Normal"/>
    <w:uiPriority w:val="99"/>
    <w:qFormat/>
    <w:rsid w:val="000D4DC4"/>
    <w:pPr>
      <w:spacing w:before="100" w:beforeAutospacing="1" w:after="100" w:afterAutospacing="1"/>
    </w:pPr>
    <w:rPr>
      <w:rFonts w:eastAsia="Times New Roman"/>
      <w:sz w:val="24"/>
    </w:rPr>
  </w:style>
  <w:style w:type="paragraph" w:customStyle="1" w:styleId="infuse">
    <w:name w:val="infuse"/>
    <w:basedOn w:val="Normal"/>
    <w:uiPriority w:val="99"/>
    <w:qFormat/>
    <w:rsid w:val="000D4DC4"/>
    <w:pPr>
      <w:spacing w:before="100" w:beforeAutospacing="1" w:after="100" w:afterAutospacing="1"/>
    </w:pPr>
    <w:rPr>
      <w:rFonts w:eastAsia="Times New Roman"/>
      <w:sz w:val="24"/>
    </w:rPr>
  </w:style>
  <w:style w:type="paragraph" w:customStyle="1" w:styleId="fontreg">
    <w:name w:val="font_reg"/>
    <w:basedOn w:val="Normal"/>
    <w:uiPriority w:val="99"/>
    <w:qFormat/>
    <w:rsid w:val="000D4DC4"/>
    <w:pPr>
      <w:spacing w:before="100" w:beforeAutospacing="1" w:after="100" w:afterAutospacing="1"/>
    </w:pPr>
    <w:rPr>
      <w:rFonts w:eastAsia="Times New Roman"/>
      <w:sz w:val="24"/>
    </w:rPr>
  </w:style>
  <w:style w:type="paragraph" w:customStyle="1" w:styleId="CITEF3">
    <w:name w:val="CITE F3"/>
    <w:uiPriority w:val="99"/>
    <w:qFormat/>
    <w:rsid w:val="000D4DC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0D4DC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D4DC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D4DC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D4DC4"/>
    <w:pPr>
      <w:spacing w:after="200"/>
    </w:pPr>
    <w:rPr>
      <w:rFonts w:ascii="Calibri" w:eastAsia="Calibri" w:hAnsi="Calibri" w:cs="Times New Roman"/>
      <w:sz w:val="20"/>
      <w:szCs w:val="20"/>
      <w:u w:val="single"/>
    </w:rPr>
  </w:style>
  <w:style w:type="paragraph" w:customStyle="1" w:styleId="hotroute1">
    <w:name w:val="hot route!"/>
    <w:basedOn w:val="Normal"/>
    <w:qFormat/>
    <w:rsid w:val="000D4DC4"/>
    <w:pPr>
      <w:ind w:left="144"/>
    </w:pPr>
    <w:rPr>
      <w:rFonts w:ascii="Cambria" w:eastAsia="Calibri" w:hAnsi="Cambria"/>
      <w:sz w:val="24"/>
    </w:rPr>
  </w:style>
  <w:style w:type="paragraph" w:customStyle="1" w:styleId="FreeFormA">
    <w:name w:val="Free Form A"/>
    <w:autoRedefine/>
    <w:uiPriority w:val="99"/>
    <w:qFormat/>
    <w:rsid w:val="000D4DC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0D4DC4"/>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0D4DC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0D4DC4"/>
    <w:rPr>
      <w:rFonts w:ascii="Times New Roman" w:eastAsia="Times New Roman" w:hAnsi="Times New Roman" w:cs="Times New Roman"/>
      <w:sz w:val="10"/>
    </w:rPr>
  </w:style>
  <w:style w:type="paragraph" w:customStyle="1" w:styleId="subheader">
    <w:name w:val="subheader"/>
    <w:basedOn w:val="Normal"/>
    <w:uiPriority w:val="99"/>
    <w:qFormat/>
    <w:rsid w:val="000D4DC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0D4DC4"/>
    <w:pPr>
      <w:spacing w:before="100" w:beforeAutospacing="1" w:after="100" w:afterAutospacing="1"/>
    </w:pPr>
    <w:rPr>
      <w:rFonts w:eastAsia="Times New Roman"/>
      <w:sz w:val="24"/>
    </w:rPr>
  </w:style>
  <w:style w:type="paragraph" w:customStyle="1" w:styleId="more">
    <w:name w:val="more"/>
    <w:basedOn w:val="Normal"/>
    <w:uiPriority w:val="99"/>
    <w:qFormat/>
    <w:rsid w:val="000D4DC4"/>
    <w:pPr>
      <w:spacing w:before="100" w:beforeAutospacing="1" w:after="100" w:afterAutospacing="1"/>
    </w:pPr>
    <w:rPr>
      <w:rFonts w:eastAsia="Times New Roman"/>
      <w:sz w:val="24"/>
    </w:rPr>
  </w:style>
  <w:style w:type="paragraph" w:customStyle="1" w:styleId="story">
    <w:name w:val="story"/>
    <w:basedOn w:val="Normal"/>
    <w:uiPriority w:val="99"/>
    <w:qFormat/>
    <w:rsid w:val="000D4DC4"/>
    <w:pPr>
      <w:spacing w:before="100" w:beforeAutospacing="1" w:after="100" w:afterAutospacing="1"/>
    </w:pPr>
    <w:rPr>
      <w:rFonts w:eastAsia="Times New Roman"/>
      <w:sz w:val="24"/>
    </w:rPr>
  </w:style>
  <w:style w:type="paragraph" w:customStyle="1" w:styleId="H1numbered">
    <w:name w:val="H1 numbered"/>
    <w:basedOn w:val="Normal"/>
    <w:uiPriority w:val="99"/>
    <w:qFormat/>
    <w:rsid w:val="000D4DC4"/>
    <w:pPr>
      <w:pageBreakBefore/>
      <w:widowControl w:val="0"/>
      <w:numPr>
        <w:numId w:val="36"/>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0D4DC4"/>
    <w:pPr>
      <w:widowControl w:val="0"/>
      <w:numPr>
        <w:ilvl w:val="1"/>
        <w:numId w:val="36"/>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D4DC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0D4DC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0D4DC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0D4DC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0D4DC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0D4DC4"/>
    <w:pPr>
      <w:widowControl w:val="0"/>
      <w:spacing w:after="63"/>
    </w:pPr>
    <w:rPr>
      <w:rFonts w:ascii="Arial" w:hAnsi="Arial"/>
      <w:color w:val="auto"/>
    </w:rPr>
  </w:style>
  <w:style w:type="paragraph" w:customStyle="1" w:styleId="CM35">
    <w:name w:val="CM35"/>
    <w:basedOn w:val="Default"/>
    <w:next w:val="Default"/>
    <w:uiPriority w:val="99"/>
    <w:qFormat/>
    <w:rsid w:val="000D4DC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0D4DC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0D4DC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D4DC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D4DC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D4DC4"/>
    <w:pPr>
      <w:widowControl/>
      <w:autoSpaceDE w:val="0"/>
      <w:autoSpaceDN w:val="0"/>
      <w:adjustRightInd w:val="0"/>
      <w:spacing w:after="160" w:line="259" w:lineRule="auto"/>
      <w:jc w:val="both"/>
    </w:pPr>
    <w:rPr>
      <w:rFonts w:ascii="Georgia" w:hAnsi="Georgia"/>
      <w:sz w:val="24"/>
      <w:lang w:val="x-none" w:eastAsia="x-none"/>
    </w:rPr>
  </w:style>
  <w:style w:type="character" w:customStyle="1" w:styleId="StyleCards11ptUnderlineChar">
    <w:name w:val="Style Cards + 11 pt Underline Char"/>
    <w:link w:val="StyleCards11ptUnderline"/>
    <w:locked/>
    <w:rsid w:val="000D4DC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D4DC4"/>
    <w:pPr>
      <w:widowControl/>
      <w:autoSpaceDE w:val="0"/>
      <w:autoSpaceDN w:val="0"/>
      <w:adjustRightInd w:val="0"/>
      <w:spacing w:after="160" w:line="259" w:lineRule="auto"/>
      <w:jc w:val="both"/>
    </w:pPr>
    <w:rPr>
      <w:rFonts w:ascii="Georgia" w:hAnsi="Georgia"/>
      <w:sz w:val="24"/>
      <w:szCs w:val="20"/>
      <w:u w:val="single"/>
      <w:lang w:val="x-none" w:eastAsia="x-none"/>
    </w:rPr>
  </w:style>
  <w:style w:type="character" w:customStyle="1" w:styleId="StyleCards11ptBoldUnderlineChar">
    <w:name w:val="Style Cards + 11 pt Bold Underline Char"/>
    <w:link w:val="StyleCards11ptBoldUnderline"/>
    <w:locked/>
    <w:rsid w:val="000D4DC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D4DC4"/>
    <w:pPr>
      <w:widowControl/>
      <w:autoSpaceDE w:val="0"/>
      <w:autoSpaceDN w:val="0"/>
      <w:adjustRightInd w:val="0"/>
      <w:spacing w:after="160" w:line="259" w:lineRule="auto"/>
      <w:jc w:val="both"/>
    </w:pPr>
    <w:rPr>
      <w:rFonts w:ascii="Georgia"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D4DC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D4DC4"/>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0D4DC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0D4DC4"/>
    <w:rPr>
      <w:rFonts w:ascii="Georgia" w:hAnsi="Georgia" w:cstheme="minorBidi"/>
      <w:sz w:val="24"/>
      <w:lang w:val="x-none" w:eastAsia="x-none"/>
    </w:rPr>
  </w:style>
  <w:style w:type="character" w:customStyle="1" w:styleId="NormalFontChar">
    <w:name w:val="Normal Font Char"/>
    <w:link w:val="NormalFont"/>
    <w:locked/>
    <w:rsid w:val="000D4DC4"/>
    <w:rPr>
      <w:rFonts w:ascii="Times New Roman" w:eastAsia="Times New Roman" w:hAnsi="Times New Roman" w:cs="Times New Roman"/>
      <w:sz w:val="20"/>
      <w:szCs w:val="20"/>
    </w:rPr>
  </w:style>
  <w:style w:type="paragraph" w:customStyle="1" w:styleId="NormalFont">
    <w:name w:val="Normal Font"/>
    <w:link w:val="NormalFontChar"/>
    <w:qFormat/>
    <w:rsid w:val="000D4DC4"/>
    <w:rPr>
      <w:rFonts w:ascii="Times New Roman" w:eastAsia="Times New Roman" w:hAnsi="Times New Roman" w:cs="Times New Roman"/>
      <w:sz w:val="20"/>
      <w:szCs w:val="20"/>
    </w:rPr>
  </w:style>
  <w:style w:type="paragraph" w:customStyle="1" w:styleId="StyleSmall11pt">
    <w:name w:val="Style Small + 11 pt"/>
    <w:uiPriority w:val="99"/>
    <w:qFormat/>
    <w:rsid w:val="000D4DC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0D4DC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D4DC4"/>
    <w:rPr>
      <w:u w:val="single"/>
      <w:lang w:val="x-none" w:eastAsia="x-none"/>
    </w:rPr>
  </w:style>
  <w:style w:type="character" w:customStyle="1" w:styleId="StyleNormalFont11ptBoldUnderlineChar">
    <w:name w:val="Style Normal Font + 11 pt Bold Underline Char"/>
    <w:link w:val="StyleNormalFont11ptBoldUnderline"/>
    <w:locked/>
    <w:rsid w:val="000D4DC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D4DC4"/>
    <w:rPr>
      <w:b/>
      <w:bCs/>
      <w:u w:val="single"/>
      <w:lang w:val="x-none" w:eastAsia="x-none"/>
    </w:rPr>
  </w:style>
  <w:style w:type="paragraph" w:customStyle="1" w:styleId="Smallfont0">
    <w:name w:val="Smallfont"/>
    <w:basedOn w:val="Normal"/>
    <w:uiPriority w:val="99"/>
    <w:qFormat/>
    <w:rsid w:val="000D4DC4"/>
    <w:rPr>
      <w:rFonts w:eastAsia="Times New Roman"/>
      <w:sz w:val="15"/>
    </w:rPr>
  </w:style>
  <w:style w:type="paragraph" w:customStyle="1" w:styleId="formatvorlage2">
    <w:name w:val="formatvorlage2"/>
    <w:basedOn w:val="Normal"/>
    <w:uiPriority w:val="99"/>
    <w:qFormat/>
    <w:rsid w:val="000D4DC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0D4DC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D4DC4"/>
    <w:pPr>
      <w:pBdr>
        <w:bottom w:val="none" w:sz="0" w:space="0" w:color="auto"/>
      </w:pBdr>
      <w:spacing w:after="0"/>
      <w:contextualSpacing w:val="0"/>
      <w:jc w:val="center"/>
    </w:pPr>
    <w:rPr>
      <w:rFonts w:ascii="Georgia" w:eastAsia="Times New Roman" w:hAnsi="Georgia"/>
      <w:b/>
      <w:bCs w:val="0"/>
      <w:lang w:val="x-none" w:eastAsia="x-none"/>
    </w:rPr>
  </w:style>
  <w:style w:type="character" w:customStyle="1" w:styleId="StyleTitle11ptNotBoldNounderlineChar">
    <w:name w:val="Style Title + 11 pt Not Bold No underline Char"/>
    <w:link w:val="StyleTitle11ptNotBoldNounderline"/>
    <w:locked/>
    <w:rsid w:val="000D4DC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D4DC4"/>
    <w:pPr>
      <w:pBdr>
        <w:bottom w:val="none" w:sz="0" w:space="0" w:color="auto"/>
      </w:pBdr>
      <w:spacing w:after="0"/>
      <w:contextualSpacing w:val="0"/>
      <w:jc w:val="center"/>
    </w:pPr>
    <w:rPr>
      <w:rFonts w:ascii="Georgia" w:eastAsia="Times New Roman" w:hAnsi="Georgia"/>
      <w:bCs w:val="0"/>
      <w:lang w:val="x-none" w:eastAsia="x-none"/>
    </w:rPr>
  </w:style>
  <w:style w:type="character" w:customStyle="1" w:styleId="HotRouteCharCharCharCharCharChar">
    <w:name w:val="Hot Route! Char Char Char Char Char Char"/>
    <w:link w:val="HotRouteCharCharCharCharChar"/>
    <w:locked/>
    <w:rsid w:val="000D4DC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0D4DC4"/>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0D4DC4"/>
    <w:pPr>
      <w:spacing w:before="100" w:beforeAutospacing="1" w:after="100" w:afterAutospacing="1"/>
    </w:pPr>
    <w:rPr>
      <w:rFonts w:eastAsia="Times New Roman"/>
      <w:sz w:val="24"/>
    </w:rPr>
  </w:style>
  <w:style w:type="paragraph" w:customStyle="1" w:styleId="i1">
    <w:name w:val="i1"/>
    <w:basedOn w:val="Normal"/>
    <w:uiPriority w:val="99"/>
    <w:qFormat/>
    <w:rsid w:val="000D4DC4"/>
    <w:pPr>
      <w:spacing w:before="100" w:beforeAutospacing="1" w:after="100" w:afterAutospacing="1"/>
    </w:pPr>
    <w:rPr>
      <w:rFonts w:eastAsia="Times New Roman"/>
      <w:sz w:val="24"/>
    </w:rPr>
  </w:style>
  <w:style w:type="paragraph" w:customStyle="1" w:styleId="question">
    <w:name w:val="question"/>
    <w:basedOn w:val="Normal"/>
    <w:uiPriority w:val="99"/>
    <w:qFormat/>
    <w:rsid w:val="000D4DC4"/>
    <w:pPr>
      <w:spacing w:before="100" w:beforeAutospacing="1" w:after="100" w:afterAutospacing="1"/>
    </w:pPr>
    <w:rPr>
      <w:rFonts w:eastAsia="Times New Roman"/>
      <w:sz w:val="24"/>
    </w:rPr>
  </w:style>
  <w:style w:type="paragraph" w:customStyle="1" w:styleId="bodycopy">
    <w:name w:val="bodycopy"/>
    <w:basedOn w:val="Normal"/>
    <w:uiPriority w:val="99"/>
    <w:qFormat/>
    <w:rsid w:val="000D4DC4"/>
    <w:pPr>
      <w:spacing w:before="100" w:beforeAutospacing="1" w:after="100" w:afterAutospacing="1"/>
    </w:pPr>
    <w:rPr>
      <w:rFonts w:eastAsia="Times New Roman"/>
      <w:sz w:val="24"/>
    </w:rPr>
  </w:style>
  <w:style w:type="paragraph" w:customStyle="1" w:styleId="Fifth">
    <w:name w:val="Fifth"/>
    <w:basedOn w:val="Normal"/>
    <w:link w:val="FifthChar"/>
    <w:qFormat/>
    <w:rsid w:val="000D4DC4"/>
    <w:rPr>
      <w:rFonts w:eastAsia="Calibri"/>
    </w:rPr>
  </w:style>
  <w:style w:type="paragraph" w:customStyle="1" w:styleId="NoteLevel22">
    <w:name w:val="Note Level 22"/>
    <w:basedOn w:val="Normal"/>
    <w:next w:val="Normal"/>
    <w:uiPriority w:val="99"/>
    <w:qFormat/>
    <w:rsid w:val="000D4DC4"/>
    <w:pPr>
      <w:keepNext/>
      <w:ind w:left="288" w:right="288"/>
    </w:pPr>
    <w:rPr>
      <w:rFonts w:eastAsia="MS Gothic"/>
      <w:szCs w:val="20"/>
    </w:rPr>
  </w:style>
  <w:style w:type="paragraph" w:customStyle="1" w:styleId="wp-caption-text">
    <w:name w:val="wp-caption-text"/>
    <w:basedOn w:val="Normal"/>
    <w:qFormat/>
    <w:rsid w:val="000D4DC4"/>
    <w:pPr>
      <w:spacing w:before="100" w:beforeAutospacing="1" w:after="100" w:afterAutospacing="1"/>
    </w:pPr>
    <w:rPr>
      <w:rFonts w:eastAsia="Times New Roman"/>
      <w:sz w:val="24"/>
    </w:rPr>
  </w:style>
  <w:style w:type="paragraph" w:customStyle="1" w:styleId="svarticle">
    <w:name w:val="svarticle"/>
    <w:basedOn w:val="Normal"/>
    <w:uiPriority w:val="99"/>
    <w:qFormat/>
    <w:rsid w:val="000D4DC4"/>
    <w:pPr>
      <w:spacing w:before="100" w:beforeAutospacing="1" w:after="100" w:afterAutospacing="1"/>
    </w:pPr>
    <w:rPr>
      <w:rFonts w:eastAsia="Times New Roman"/>
      <w:sz w:val="24"/>
    </w:rPr>
  </w:style>
  <w:style w:type="paragraph" w:customStyle="1" w:styleId="canvas-atom">
    <w:name w:val="canvas-atom"/>
    <w:basedOn w:val="Normal"/>
    <w:uiPriority w:val="99"/>
    <w:qFormat/>
    <w:rsid w:val="000D4DC4"/>
    <w:pPr>
      <w:spacing w:before="100" w:beforeAutospacing="1" w:after="100" w:afterAutospacing="1"/>
    </w:pPr>
    <w:rPr>
      <w:sz w:val="24"/>
    </w:rPr>
  </w:style>
  <w:style w:type="paragraph" w:customStyle="1" w:styleId="tweet-text">
    <w:name w:val="tweet-text"/>
    <w:basedOn w:val="Normal"/>
    <w:uiPriority w:val="99"/>
    <w:qFormat/>
    <w:rsid w:val="000D4DC4"/>
    <w:pPr>
      <w:spacing w:before="100" w:beforeAutospacing="1" w:after="100" w:afterAutospacing="1"/>
    </w:pPr>
  </w:style>
  <w:style w:type="paragraph" w:customStyle="1" w:styleId="description">
    <w:name w:val="description"/>
    <w:basedOn w:val="Normal"/>
    <w:uiPriority w:val="99"/>
    <w:qFormat/>
    <w:rsid w:val="000D4DC4"/>
    <w:pPr>
      <w:spacing w:before="100" w:beforeAutospacing="1" w:after="100" w:afterAutospacing="1"/>
    </w:pPr>
  </w:style>
  <w:style w:type="paragraph" w:customStyle="1" w:styleId="graf">
    <w:name w:val="graf"/>
    <w:basedOn w:val="Normal"/>
    <w:uiPriority w:val="99"/>
    <w:qFormat/>
    <w:rsid w:val="000D4DC4"/>
    <w:pPr>
      <w:spacing w:before="100" w:beforeAutospacing="1" w:after="100" w:afterAutospacing="1"/>
    </w:pPr>
  </w:style>
  <w:style w:type="paragraph" w:customStyle="1" w:styleId="column">
    <w:name w:val="column"/>
    <w:basedOn w:val="Normal"/>
    <w:uiPriority w:val="99"/>
    <w:qFormat/>
    <w:rsid w:val="000D4DC4"/>
    <w:pPr>
      <w:spacing w:before="100" w:beforeAutospacing="1" w:after="100" w:afterAutospacing="1"/>
    </w:pPr>
  </w:style>
  <w:style w:type="paragraph" w:customStyle="1" w:styleId="recirc-container">
    <w:name w:val="recirc-container"/>
    <w:basedOn w:val="Normal"/>
    <w:uiPriority w:val="99"/>
    <w:qFormat/>
    <w:rsid w:val="000D4DC4"/>
    <w:pPr>
      <w:spacing w:before="100" w:beforeAutospacing="1" w:after="100" w:afterAutospacing="1"/>
    </w:pPr>
    <w:rPr>
      <w:sz w:val="24"/>
    </w:rPr>
  </w:style>
  <w:style w:type="paragraph" w:customStyle="1" w:styleId="selectionshareable">
    <w:name w:val="selectionshareable"/>
    <w:basedOn w:val="Normal"/>
    <w:uiPriority w:val="99"/>
    <w:qFormat/>
    <w:rsid w:val="000D4DC4"/>
    <w:pPr>
      <w:spacing w:before="100" w:beforeAutospacing="1" w:after="100" w:afterAutospacing="1"/>
    </w:pPr>
    <w:rPr>
      <w:sz w:val="24"/>
    </w:rPr>
  </w:style>
  <w:style w:type="paragraph" w:customStyle="1" w:styleId="interstitial-link">
    <w:name w:val="interstitial-link"/>
    <w:basedOn w:val="Normal"/>
    <w:uiPriority w:val="99"/>
    <w:qFormat/>
    <w:rsid w:val="000D4DC4"/>
    <w:pPr>
      <w:spacing w:before="100" w:beforeAutospacing="1" w:after="100" w:afterAutospacing="1"/>
    </w:pPr>
    <w:rPr>
      <w:sz w:val="24"/>
    </w:rPr>
  </w:style>
  <w:style w:type="paragraph" w:customStyle="1" w:styleId="see-also">
    <w:name w:val="see-also"/>
    <w:basedOn w:val="Normal"/>
    <w:uiPriority w:val="99"/>
    <w:qFormat/>
    <w:rsid w:val="000D4DC4"/>
    <w:pPr>
      <w:spacing w:before="100" w:beforeAutospacing="1" w:after="100" w:afterAutospacing="1"/>
    </w:pPr>
    <w:rPr>
      <w:sz w:val="24"/>
    </w:rPr>
  </w:style>
  <w:style w:type="character" w:styleId="SubtleEmphasis">
    <w:name w:val="Subtle Emphasis"/>
    <w:uiPriority w:val="19"/>
    <w:qFormat/>
    <w:rsid w:val="000D4DC4"/>
    <w:rPr>
      <w:rFonts w:ascii="Georgia" w:hAnsi="Georgia" w:hint="default"/>
      <w:i/>
      <w:iCs/>
      <w:color w:val="808080"/>
    </w:rPr>
  </w:style>
  <w:style w:type="character" w:customStyle="1" w:styleId="cardchar00">
    <w:name w:val="cardchar0"/>
    <w:basedOn w:val="DefaultParagraphFont"/>
    <w:rsid w:val="000D4DC4"/>
  </w:style>
  <w:style w:type="character" w:customStyle="1" w:styleId="UnderlineNon-bold">
    <w:name w:val="Underline Non - bold"/>
    <w:rsid w:val="000D4DC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0D4DC4"/>
  </w:style>
  <w:style w:type="character" w:customStyle="1" w:styleId="StyleHeading4UnderlinedsmalltextGaramondChar">
    <w:name w:val="Style Heading 4Underlinedsmall text + Garamond Char"/>
    <w:link w:val="StyleHeading4UnderlinedsmalltextGaramond"/>
    <w:locked/>
    <w:rsid w:val="000D4DC4"/>
    <w:rPr>
      <w:rFonts w:ascii="Calibri" w:hAnsi="Calibri" w:cs="Calibri"/>
      <w:sz w:val="22"/>
    </w:rPr>
  </w:style>
  <w:style w:type="character" w:customStyle="1" w:styleId="Heading5Char2">
    <w:name w:val="Heading 5 Char2"/>
    <w:rsid w:val="000D4DC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0D4DC4"/>
    <w:rPr>
      <w:rFonts w:ascii="Arial" w:hAnsi="Arial" w:cs="Arial"/>
      <w:vanish/>
      <w:sz w:val="16"/>
      <w:szCs w:val="16"/>
    </w:rPr>
  </w:style>
  <w:style w:type="paragraph" w:styleId="z-TopofForm">
    <w:name w:val="HTML Top of Form"/>
    <w:basedOn w:val="Normal"/>
    <w:next w:val="Normal"/>
    <w:link w:val="z-TopofFormChar"/>
    <w:hidden/>
    <w:uiPriority w:val="99"/>
    <w:unhideWhenUsed/>
    <w:rsid w:val="000D4DC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0D4DC4"/>
    <w:rPr>
      <w:rFonts w:ascii="Arial" w:hAnsi="Arial" w:cs="Arial"/>
      <w:vanish/>
      <w:sz w:val="16"/>
      <w:szCs w:val="16"/>
    </w:rPr>
  </w:style>
  <w:style w:type="character" w:customStyle="1" w:styleId="z-BottomofFormChar">
    <w:name w:val="z-Bottom of Form Char"/>
    <w:basedOn w:val="DefaultParagraphFont"/>
    <w:link w:val="z-BottomofForm"/>
    <w:uiPriority w:val="99"/>
    <w:rsid w:val="000D4DC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0D4DC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0D4DC4"/>
    <w:rPr>
      <w:rFonts w:ascii="Arial" w:hAnsi="Arial" w:cs="Arial"/>
      <w:vanish/>
      <w:sz w:val="16"/>
      <w:szCs w:val="16"/>
    </w:rPr>
  </w:style>
  <w:style w:type="character" w:customStyle="1" w:styleId="Style2CharChar">
    <w:name w:val="Style2 Char Char"/>
    <w:rsid w:val="000D4DC4"/>
    <w:rPr>
      <w:u w:val="thick"/>
      <w:lang w:val="en-US" w:eastAsia="en-US" w:bidi="ar-SA"/>
    </w:rPr>
  </w:style>
  <w:style w:type="character" w:customStyle="1" w:styleId="authordate1">
    <w:name w:val="authordate"/>
    <w:rsid w:val="000D4DC4"/>
  </w:style>
  <w:style w:type="character" w:customStyle="1" w:styleId="underline0">
    <w:name w:val="%underline"/>
    <w:qFormat/>
    <w:rsid w:val="000D4DC4"/>
    <w:rPr>
      <w:rFonts w:ascii="Times New Roman" w:hAnsi="Times New Roman" w:cs="Times New Roman" w:hint="default"/>
      <w:strike w:val="0"/>
      <w:dstrike w:val="0"/>
      <w:sz w:val="16"/>
      <w:u w:val="none"/>
      <w:effect w:val="none"/>
    </w:rPr>
  </w:style>
  <w:style w:type="character" w:customStyle="1" w:styleId="AUNDERLINE0">
    <w:name w:val="AUNDERLINE"/>
    <w:qFormat/>
    <w:rsid w:val="000D4DC4"/>
    <w:rPr>
      <w:rFonts w:ascii="Times New Roman" w:hAnsi="Times New Roman" w:cs="Times New Roman" w:hint="default"/>
      <w:sz w:val="20"/>
      <w:u w:val="single"/>
    </w:rPr>
  </w:style>
  <w:style w:type="character" w:customStyle="1" w:styleId="UnderlinedCharChar">
    <w:name w:val="Underlined Char Char"/>
    <w:rsid w:val="000D4DC4"/>
    <w:rPr>
      <w:rFonts w:ascii="Garamond" w:hAnsi="Garamond" w:hint="default"/>
      <w:szCs w:val="28"/>
      <w:u w:val="single"/>
      <w:lang w:val="en-US" w:eastAsia="en-US" w:bidi="ar-SA"/>
    </w:rPr>
  </w:style>
  <w:style w:type="character" w:customStyle="1" w:styleId="slug-doi">
    <w:name w:val="slug-doi"/>
    <w:basedOn w:val="DefaultParagraphFont"/>
    <w:rsid w:val="000D4DC4"/>
  </w:style>
  <w:style w:type="character" w:customStyle="1" w:styleId="af">
    <w:name w:val="af"/>
    <w:basedOn w:val="DefaultParagraphFont"/>
    <w:rsid w:val="000D4DC4"/>
  </w:style>
  <w:style w:type="character" w:customStyle="1" w:styleId="ab">
    <w:name w:val="ab"/>
    <w:basedOn w:val="DefaultParagraphFont"/>
    <w:rsid w:val="000D4DC4"/>
  </w:style>
  <w:style w:type="character" w:customStyle="1" w:styleId="em">
    <w:name w:val="em"/>
    <w:basedOn w:val="DefaultParagraphFont"/>
    <w:rsid w:val="000D4DC4"/>
  </w:style>
  <w:style w:type="character" w:customStyle="1" w:styleId="au">
    <w:name w:val="au"/>
    <w:basedOn w:val="DefaultParagraphFont"/>
    <w:rsid w:val="000D4DC4"/>
  </w:style>
  <w:style w:type="character" w:customStyle="1" w:styleId="ti">
    <w:name w:val="ti"/>
    <w:basedOn w:val="DefaultParagraphFont"/>
    <w:rsid w:val="000D4DC4"/>
  </w:style>
  <w:style w:type="character" w:customStyle="1" w:styleId="subheadblue">
    <w:name w:val="subhead_blue"/>
    <w:basedOn w:val="DefaultParagraphFont"/>
    <w:rsid w:val="000D4DC4"/>
  </w:style>
  <w:style w:type="character" w:customStyle="1" w:styleId="affiliation">
    <w:name w:val="affiliation"/>
    <w:basedOn w:val="DefaultParagraphFont"/>
    <w:rsid w:val="000D4DC4"/>
  </w:style>
  <w:style w:type="character" w:customStyle="1" w:styleId="slug-doi-wrapper">
    <w:name w:val="slug-doi-wrapper"/>
    <w:basedOn w:val="DefaultParagraphFont"/>
    <w:rsid w:val="000D4DC4"/>
  </w:style>
  <w:style w:type="character" w:customStyle="1" w:styleId="slug-metadata-noteahead-of-print">
    <w:name w:val="slug-metadata-note ahead-of-print"/>
    <w:basedOn w:val="DefaultParagraphFont"/>
    <w:rsid w:val="000D4DC4"/>
  </w:style>
  <w:style w:type="character" w:customStyle="1" w:styleId="slug-ahead-of-print-date">
    <w:name w:val="slug-ahead-of-print-date"/>
    <w:basedOn w:val="DefaultParagraphFont"/>
    <w:rsid w:val="000D4DC4"/>
  </w:style>
  <w:style w:type="character" w:customStyle="1" w:styleId="medium-bold">
    <w:name w:val="medium-bold"/>
    <w:basedOn w:val="DefaultParagraphFont"/>
    <w:rsid w:val="000D4DC4"/>
  </w:style>
  <w:style w:type="character" w:customStyle="1" w:styleId="updated-short-citation">
    <w:name w:val="updated-short-citation"/>
    <w:basedOn w:val="DefaultParagraphFont"/>
    <w:rsid w:val="000D4DC4"/>
  </w:style>
  <w:style w:type="character" w:customStyle="1" w:styleId="goohl0">
    <w:name w:val="goohl0"/>
    <w:basedOn w:val="DefaultParagraphFont"/>
    <w:rsid w:val="000D4DC4"/>
  </w:style>
  <w:style w:type="character" w:customStyle="1" w:styleId="CharChar6">
    <w:name w:val="Char Char6"/>
    <w:rsid w:val="000D4DC4"/>
    <w:rPr>
      <w:rFonts w:ascii="Arial" w:hAnsi="Arial" w:cs="Arial" w:hint="default"/>
      <w:bCs/>
      <w:sz w:val="16"/>
      <w:szCs w:val="26"/>
      <w:lang w:val="en-US" w:eastAsia="en-US" w:bidi="ar-SA"/>
    </w:rPr>
  </w:style>
  <w:style w:type="character" w:customStyle="1" w:styleId="TagCharChar1">
    <w:name w:val="Tag Char Char1"/>
    <w:rsid w:val="000D4DC4"/>
    <w:rPr>
      <w:b/>
      <w:bCs w:val="0"/>
      <w:sz w:val="24"/>
      <w:szCs w:val="24"/>
      <w:lang w:val="en-US" w:eastAsia="en-US" w:bidi="ar-SA"/>
    </w:rPr>
  </w:style>
  <w:style w:type="character" w:customStyle="1" w:styleId="12TimesNewRoman">
    <w:name w:val="12 Times New Roman"/>
    <w:rsid w:val="000D4DC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0D4DC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D4DC4"/>
    <w:rPr>
      <w:rFonts w:ascii="Times New Roman" w:hAnsi="Times New Roman" w:cs="Times New Roman" w:hint="default"/>
      <w:strike w:val="0"/>
      <w:dstrike w:val="0"/>
      <w:sz w:val="14"/>
      <w:u w:val="none"/>
      <w:effect w:val="none"/>
    </w:rPr>
  </w:style>
  <w:style w:type="character" w:customStyle="1" w:styleId="F8-UnderlineBold">
    <w:name w:val="F8 - Underline/Bold"/>
    <w:rsid w:val="000D4DC4"/>
    <w:rPr>
      <w:rFonts w:ascii="Times New Roman" w:hAnsi="Times New Roman" w:cs="Times New Roman" w:hint="default"/>
      <w:b/>
      <w:bCs w:val="0"/>
      <w:sz w:val="20"/>
      <w:u w:val="single"/>
    </w:rPr>
  </w:style>
  <w:style w:type="character" w:customStyle="1" w:styleId="F7-SmallFont">
    <w:name w:val="F7 - Small Font"/>
    <w:rsid w:val="000D4DC4"/>
    <w:rPr>
      <w:rFonts w:ascii="Times New Roman" w:hAnsi="Times New Roman" w:cs="Times New Roman" w:hint="default"/>
      <w:sz w:val="14"/>
    </w:rPr>
  </w:style>
  <w:style w:type="character" w:customStyle="1" w:styleId="Brief-Bold">
    <w:name w:val="Brief - Bold"/>
    <w:rsid w:val="000D4DC4"/>
    <w:rPr>
      <w:rFonts w:ascii="Times New Roman" w:hAnsi="Times New Roman" w:cs="Times New Roman" w:hint="default"/>
      <w:b/>
      <w:bCs w:val="0"/>
    </w:rPr>
  </w:style>
  <w:style w:type="character" w:customStyle="1" w:styleId="Card-Underline">
    <w:name w:val="Card - Underline"/>
    <w:rsid w:val="000D4DC4"/>
    <w:rPr>
      <w:rFonts w:ascii="Times New Roman" w:hAnsi="Times New Roman" w:cs="Times New Roman" w:hint="default"/>
      <w:u w:val="single"/>
    </w:rPr>
  </w:style>
  <w:style w:type="character" w:customStyle="1" w:styleId="beriefunderline">
    <w:name w:val="berief = underline"/>
    <w:rsid w:val="000D4DC4"/>
    <w:rPr>
      <w:rFonts w:ascii="Times New Roman" w:eastAsia="Times New Roman" w:hAnsi="Times New Roman" w:cs="Times New Roman" w:hint="default"/>
      <w:sz w:val="20"/>
      <w:u w:val="single"/>
    </w:rPr>
  </w:style>
  <w:style w:type="character" w:customStyle="1" w:styleId="BoldText10pt">
    <w:name w:val="Bold Text 10 pt"/>
    <w:rsid w:val="000D4DC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0D4DC4"/>
  </w:style>
  <w:style w:type="character" w:customStyle="1" w:styleId="SC4208902">
    <w:name w:val="SC.4.208902"/>
    <w:rsid w:val="000D4DC4"/>
    <w:rPr>
      <w:rFonts w:ascii="Century" w:hAnsi="Century" w:cs="Century" w:hint="default"/>
      <w:color w:val="000000"/>
      <w:sz w:val="22"/>
      <w:szCs w:val="22"/>
    </w:rPr>
  </w:style>
  <w:style w:type="character" w:customStyle="1" w:styleId="SC4208915">
    <w:name w:val="SC.4.208915"/>
    <w:rsid w:val="000D4DC4"/>
    <w:rPr>
      <w:rFonts w:ascii="Century" w:hAnsi="Century" w:cs="Century" w:hint="default"/>
      <w:color w:val="000000"/>
      <w:sz w:val="13"/>
      <w:szCs w:val="13"/>
    </w:rPr>
  </w:style>
  <w:style w:type="character" w:customStyle="1" w:styleId="SC273764">
    <w:name w:val="SC.2.73764"/>
    <w:rsid w:val="000D4DC4"/>
    <w:rPr>
      <w:rFonts w:ascii="Century" w:hAnsi="Century" w:cs="Century" w:hint="default"/>
      <w:color w:val="000000"/>
      <w:sz w:val="72"/>
      <w:szCs w:val="72"/>
    </w:rPr>
  </w:style>
  <w:style w:type="character" w:customStyle="1" w:styleId="SC273779">
    <w:name w:val="SC.2.73779"/>
    <w:rsid w:val="000D4DC4"/>
    <w:rPr>
      <w:rFonts w:ascii="Century" w:hAnsi="Century" w:cs="Century" w:hint="default"/>
      <w:color w:val="000000"/>
      <w:sz w:val="40"/>
      <w:szCs w:val="40"/>
    </w:rPr>
  </w:style>
  <w:style w:type="character" w:customStyle="1" w:styleId="SC273763">
    <w:name w:val="SC.2.73763"/>
    <w:rsid w:val="000D4DC4"/>
    <w:rPr>
      <w:rFonts w:ascii="Century" w:hAnsi="Century" w:cs="Century" w:hint="default"/>
      <w:b/>
      <w:bCs/>
      <w:color w:val="000000"/>
    </w:rPr>
  </w:style>
  <w:style w:type="character" w:customStyle="1" w:styleId="SC4208910">
    <w:name w:val="SC.4.208910"/>
    <w:rsid w:val="000D4DC4"/>
    <w:rPr>
      <w:rFonts w:ascii="Century" w:hAnsi="Century" w:cs="Century" w:hint="default"/>
      <w:color w:val="000000"/>
      <w:sz w:val="28"/>
      <w:szCs w:val="28"/>
    </w:rPr>
  </w:style>
  <w:style w:type="character" w:customStyle="1" w:styleId="SC4208911">
    <w:name w:val="SC.4.208911"/>
    <w:rsid w:val="000D4DC4"/>
    <w:rPr>
      <w:rFonts w:ascii="Century" w:hAnsi="Century" w:cs="Century" w:hint="default"/>
      <w:color w:val="000000"/>
    </w:rPr>
  </w:style>
  <w:style w:type="character" w:customStyle="1" w:styleId="articlesubtitle">
    <w:name w:val="article_sub_title"/>
    <w:basedOn w:val="DefaultParagraphFont"/>
    <w:rsid w:val="000D4DC4"/>
  </w:style>
  <w:style w:type="character" w:customStyle="1" w:styleId="newsdate2">
    <w:name w:val="news_date2"/>
    <w:basedOn w:val="DefaultParagraphFont"/>
    <w:rsid w:val="000D4DC4"/>
  </w:style>
  <w:style w:type="character" w:customStyle="1" w:styleId="readarticleheader">
    <w:name w:val="readarticleheader"/>
    <w:basedOn w:val="DefaultParagraphFont"/>
    <w:rsid w:val="000D4DC4"/>
  </w:style>
  <w:style w:type="character" w:customStyle="1" w:styleId="UnderlineChar20">
    <w:name w:val="Underline Char2"/>
    <w:rsid w:val="000D4DC4"/>
    <w:rPr>
      <w:rFonts w:ascii="Trebuchet MS" w:hAnsi="Trebuchet MS" w:hint="default"/>
      <w:u w:val="thick"/>
      <w:lang w:val="en-US" w:eastAsia="zh-CN" w:bidi="ar-SA"/>
    </w:rPr>
  </w:style>
  <w:style w:type="character" w:customStyle="1" w:styleId="BoldUnderliningChar">
    <w:name w:val="Bold Underlining Char"/>
    <w:rsid w:val="000D4DC4"/>
    <w:rPr>
      <w:rFonts w:ascii="Arial Narrow" w:eastAsia="Times New Roman" w:hAnsi="Arial Narrow" w:hint="default"/>
      <w:b/>
      <w:bCs w:val="0"/>
      <w:szCs w:val="24"/>
      <w:u w:val="single"/>
      <w:lang w:val="en-GB" w:eastAsia="en-US" w:bidi="ar-SA"/>
    </w:rPr>
  </w:style>
  <w:style w:type="character" w:customStyle="1" w:styleId="medium-normal1">
    <w:name w:val="medium-normal1"/>
    <w:rsid w:val="000D4DC4"/>
    <w:rPr>
      <w:rFonts w:ascii="Arial" w:hAnsi="Arial" w:cs="Arial" w:hint="default"/>
      <w:b w:val="0"/>
      <w:bCs w:val="0"/>
      <w:i w:val="0"/>
      <w:iCs w:val="0"/>
      <w:sz w:val="20"/>
      <w:szCs w:val="20"/>
    </w:rPr>
  </w:style>
  <w:style w:type="character" w:customStyle="1" w:styleId="UnderlinedCardChar0">
    <w:name w:val="Underlined Card Char"/>
    <w:rsid w:val="000D4DC4"/>
    <w:rPr>
      <w:rFonts w:ascii="Palatino Linotype" w:hAnsi="Palatino Linotype" w:hint="default"/>
      <w:u w:val="single"/>
      <w:lang w:val="en-US" w:eastAsia="en-US" w:bidi="ar-SA"/>
    </w:rPr>
  </w:style>
  <w:style w:type="character" w:customStyle="1" w:styleId="char">
    <w:name w:val="char"/>
    <w:basedOn w:val="DefaultParagraphFont"/>
    <w:rsid w:val="000D4DC4"/>
  </w:style>
  <w:style w:type="character" w:customStyle="1" w:styleId="UnderlineCharCharCharCharCharChar">
    <w:name w:val="Underline Char Char Char Char Char Char"/>
    <w:rsid w:val="000D4DC4"/>
    <w:rPr>
      <w:rFonts w:ascii="Arial Narrow" w:hAnsi="Arial Narrow" w:hint="default"/>
      <w:szCs w:val="24"/>
      <w:u w:val="single"/>
      <w:lang w:val="en-US" w:eastAsia="en-US" w:bidi="ar-SA"/>
    </w:rPr>
  </w:style>
  <w:style w:type="character" w:customStyle="1" w:styleId="klink">
    <w:name w:val="klink"/>
    <w:basedOn w:val="DefaultParagraphFont"/>
    <w:rsid w:val="000D4DC4"/>
  </w:style>
  <w:style w:type="character" w:customStyle="1" w:styleId="date10">
    <w:name w:val="date1"/>
    <w:basedOn w:val="DefaultParagraphFont"/>
    <w:rsid w:val="000D4DC4"/>
  </w:style>
  <w:style w:type="character" w:customStyle="1" w:styleId="bolding1">
    <w:name w:val="bolding1"/>
    <w:rsid w:val="000D4DC4"/>
    <w:rPr>
      <w:b/>
      <w:bCs/>
    </w:rPr>
  </w:style>
  <w:style w:type="character" w:customStyle="1" w:styleId="bookoptions1">
    <w:name w:val="book_options1"/>
    <w:rsid w:val="000D4DC4"/>
    <w:rPr>
      <w:b/>
      <w:bCs/>
      <w:color w:val="333366"/>
    </w:rPr>
  </w:style>
  <w:style w:type="character" w:customStyle="1" w:styleId="descriptionblock">
    <w:name w:val="description block"/>
    <w:basedOn w:val="DefaultParagraphFont"/>
    <w:rsid w:val="000D4DC4"/>
  </w:style>
  <w:style w:type="character" w:customStyle="1" w:styleId="detailsboxblock">
    <w:name w:val="detailsbox block"/>
    <w:basedOn w:val="DefaultParagraphFont"/>
    <w:rsid w:val="000D4DC4"/>
  </w:style>
  <w:style w:type="character" w:customStyle="1" w:styleId="Char3">
    <w:name w:val="Char3"/>
    <w:rsid w:val="000D4DC4"/>
    <w:rPr>
      <w:rFonts w:ascii="Arial" w:hAnsi="Arial" w:cs="Arial" w:hint="default"/>
      <w:bCs/>
      <w:u w:val="thick"/>
      <w:lang w:val="en-US" w:eastAsia="en-US" w:bidi="ar-SA"/>
    </w:rPr>
  </w:style>
  <w:style w:type="character" w:customStyle="1" w:styleId="texto11">
    <w:name w:val="texto11"/>
    <w:rsid w:val="000D4DC4"/>
    <w:rPr>
      <w:rFonts w:ascii="Arial" w:hAnsi="Arial" w:cs="Arial" w:hint="default"/>
      <w:b w:val="0"/>
      <w:bCs w:val="0"/>
      <w:i w:val="0"/>
      <w:iCs w:val="0"/>
      <w:caps w:val="0"/>
      <w:color w:val="000000"/>
      <w:sz w:val="26"/>
      <w:szCs w:val="26"/>
    </w:rPr>
  </w:style>
  <w:style w:type="character" w:customStyle="1" w:styleId="CardTagChar">
    <w:name w:val="Card Tag Char"/>
    <w:rsid w:val="000D4DC4"/>
    <w:rPr>
      <w:rFonts w:ascii="Arial Narrow" w:hAnsi="Arial Narrow" w:hint="default"/>
      <w:b/>
      <w:bCs w:val="0"/>
      <w:sz w:val="24"/>
      <w:szCs w:val="24"/>
      <w:lang w:val="en-US" w:eastAsia="en-US" w:bidi="ar-SA"/>
    </w:rPr>
  </w:style>
  <w:style w:type="character" w:customStyle="1" w:styleId="DebateCiteCharCharChar">
    <w:name w:val="Debate Cite Char Char Char"/>
    <w:rsid w:val="000D4DC4"/>
    <w:rPr>
      <w:b/>
      <w:bCs w:val="0"/>
      <w:sz w:val="32"/>
      <w:szCs w:val="32"/>
      <w:lang w:val="en-US" w:eastAsia="en-US" w:bidi="ar-SA"/>
    </w:rPr>
  </w:style>
  <w:style w:type="character" w:customStyle="1" w:styleId="TagChar3">
    <w:name w:val="Tag Char3"/>
    <w:rsid w:val="000D4DC4"/>
    <w:rPr>
      <w:rFonts w:ascii="Palatino Linotype" w:hAnsi="Palatino Linotype" w:hint="default"/>
      <w:b/>
      <w:bCs w:val="0"/>
      <w:sz w:val="24"/>
      <w:szCs w:val="24"/>
      <w:lang w:val="en-US" w:eastAsia="en-US" w:bidi="ar-SA"/>
    </w:rPr>
  </w:style>
  <w:style w:type="character" w:customStyle="1" w:styleId="TagandCiteChar">
    <w:name w:val="Tag and Cite Char"/>
    <w:rsid w:val="000D4DC4"/>
    <w:rPr>
      <w:color w:val="333333"/>
      <w:sz w:val="22"/>
      <w:szCs w:val="22"/>
      <w:lang w:val="en-US" w:eastAsia="en-US" w:bidi="ar-SA"/>
    </w:rPr>
  </w:style>
  <w:style w:type="character" w:customStyle="1" w:styleId="Style10ptBold">
    <w:name w:val="Style 10 pt Bold"/>
    <w:rsid w:val="000D4DC4"/>
    <w:rPr>
      <w:b/>
      <w:bCs/>
      <w:sz w:val="20"/>
    </w:rPr>
  </w:style>
  <w:style w:type="character" w:customStyle="1" w:styleId="text9">
    <w:name w:val="text9"/>
    <w:basedOn w:val="DefaultParagraphFont"/>
    <w:rsid w:val="000D4DC4"/>
  </w:style>
  <w:style w:type="character" w:customStyle="1" w:styleId="text21">
    <w:name w:val="text21"/>
    <w:basedOn w:val="DefaultParagraphFont"/>
    <w:rsid w:val="000D4DC4"/>
  </w:style>
  <w:style w:type="character" w:customStyle="1" w:styleId="text19">
    <w:name w:val="text19"/>
    <w:basedOn w:val="DefaultParagraphFont"/>
    <w:rsid w:val="000D4DC4"/>
  </w:style>
  <w:style w:type="character" w:customStyle="1" w:styleId="term2">
    <w:name w:val="term2"/>
    <w:rsid w:val="000D4DC4"/>
    <w:rPr>
      <w:b/>
      <w:bCs/>
    </w:rPr>
  </w:style>
  <w:style w:type="character" w:customStyle="1" w:styleId="pmterms12">
    <w:name w:val="pmterms12"/>
    <w:rsid w:val="000D4DC4"/>
    <w:rPr>
      <w:b/>
      <w:bCs/>
      <w:i w:val="0"/>
      <w:iCs w:val="0"/>
      <w:color w:val="000000"/>
    </w:rPr>
  </w:style>
  <w:style w:type="character" w:customStyle="1" w:styleId="ToReadChar">
    <w:name w:val="To Read Char"/>
    <w:rsid w:val="000D4DC4"/>
    <w:rPr>
      <w:rFonts w:ascii="Verdana" w:hAnsi="Verdana" w:hint="default"/>
      <w:b/>
      <w:bCs w:val="0"/>
      <w:szCs w:val="24"/>
      <w:u w:val="single"/>
      <w:lang w:val="en-US" w:eastAsia="en-US" w:bidi="ar-SA"/>
    </w:rPr>
  </w:style>
  <w:style w:type="character" w:customStyle="1" w:styleId="ToReadCharChar">
    <w:name w:val="To Read Char Char"/>
    <w:rsid w:val="000D4DC4"/>
    <w:rPr>
      <w:rFonts w:ascii="Verdana" w:hAnsi="Verdana" w:hint="default"/>
      <w:b/>
      <w:bCs w:val="0"/>
      <w:szCs w:val="24"/>
      <w:u w:val="single"/>
      <w:lang w:val="en-US" w:eastAsia="en-US" w:bidi="ar-SA"/>
    </w:rPr>
  </w:style>
  <w:style w:type="character" w:customStyle="1" w:styleId="bio">
    <w:name w:val="bio"/>
    <w:basedOn w:val="DefaultParagraphFont"/>
    <w:rsid w:val="000D4DC4"/>
  </w:style>
  <w:style w:type="character" w:customStyle="1" w:styleId="storytextstyle">
    <w:name w:val="storytextstyle"/>
    <w:basedOn w:val="DefaultParagraphFont"/>
    <w:rsid w:val="000D4DC4"/>
  </w:style>
  <w:style w:type="character" w:customStyle="1" w:styleId="cardunderlinedCharChar">
    <w:name w:val="card underlined Char Char"/>
    <w:rsid w:val="000D4DC4"/>
    <w:rPr>
      <w:rFonts w:ascii="Arial" w:hAnsi="Arial" w:cs="Arial" w:hint="default"/>
      <w:sz w:val="22"/>
      <w:szCs w:val="24"/>
      <w:u w:val="single"/>
      <w:lang w:val="en-US" w:eastAsia="en-US" w:bidi="ar-SA"/>
    </w:rPr>
  </w:style>
  <w:style w:type="character" w:customStyle="1" w:styleId="Style2Char0">
    <w:name w:val="Style2 Char"/>
    <w:rsid w:val="000D4DC4"/>
    <w:rPr>
      <w:rFonts w:ascii="Book Antiqua" w:hAnsi="Book Antiqua" w:hint="default"/>
      <w:u w:val="thick"/>
      <w:lang w:val="en-US" w:eastAsia="en-US" w:bidi="ar-SA"/>
    </w:rPr>
  </w:style>
  <w:style w:type="character" w:customStyle="1" w:styleId="Style2Char1">
    <w:name w:val="Style2 Char1"/>
    <w:rsid w:val="000D4DC4"/>
    <w:rPr>
      <w:rFonts w:ascii="Book Antiqua" w:hAnsi="Book Antiqua" w:hint="default"/>
      <w:szCs w:val="24"/>
      <w:u w:val="thick"/>
      <w:lang w:val="en-US" w:eastAsia="en-US" w:bidi="ar-SA"/>
    </w:rPr>
  </w:style>
  <w:style w:type="character" w:customStyle="1" w:styleId="articlehead21">
    <w:name w:val="articlehead21"/>
    <w:rsid w:val="000D4DC4"/>
    <w:rPr>
      <w:rFonts w:ascii="Arial" w:hAnsi="Arial" w:cs="Arial" w:hint="default"/>
      <w:b/>
      <w:bCs/>
      <w:color w:val="660000"/>
      <w:sz w:val="20"/>
      <w:szCs w:val="20"/>
    </w:rPr>
  </w:style>
  <w:style w:type="character" w:customStyle="1" w:styleId="TagCiteChar1">
    <w:name w:val="Tag/Cite Char1"/>
    <w:rsid w:val="000D4DC4"/>
    <w:rPr>
      <w:b/>
      <w:bCs w:val="0"/>
      <w:lang w:val="en-US" w:eastAsia="en-US" w:bidi="ar-SA"/>
    </w:rPr>
  </w:style>
  <w:style w:type="character" w:customStyle="1" w:styleId="goohl2">
    <w:name w:val="goohl2"/>
    <w:basedOn w:val="DefaultParagraphFont"/>
    <w:rsid w:val="000D4DC4"/>
  </w:style>
  <w:style w:type="character" w:customStyle="1" w:styleId="CardCharChar0">
    <w:name w:val="Card Char Char"/>
    <w:rsid w:val="000D4DC4"/>
    <w:rPr>
      <w:lang w:val="en-US" w:eastAsia="en-US" w:bidi="ar-SA"/>
    </w:rPr>
  </w:style>
  <w:style w:type="character" w:customStyle="1" w:styleId="BriefTitle1Char">
    <w:name w:val="Brief Title 1 Char"/>
    <w:rsid w:val="000D4DC4"/>
    <w:rPr>
      <w:b/>
      <w:bCs w:val="0"/>
      <w:u w:val="single"/>
      <w:lang w:val="en-US" w:eastAsia="en-US" w:bidi="ar-SA"/>
    </w:rPr>
  </w:style>
  <w:style w:type="character" w:customStyle="1" w:styleId="TagCiteCharChar">
    <w:name w:val="Tag/Cite Char Char"/>
    <w:rsid w:val="000D4DC4"/>
    <w:rPr>
      <w:b/>
      <w:bCs w:val="0"/>
      <w:lang w:val="en-US" w:eastAsia="en-US" w:bidi="ar-SA"/>
    </w:rPr>
  </w:style>
  <w:style w:type="character" w:customStyle="1" w:styleId="btx">
    <w:name w:val="btx"/>
    <w:basedOn w:val="DefaultParagraphFont"/>
    <w:rsid w:val="000D4DC4"/>
  </w:style>
  <w:style w:type="character" w:customStyle="1" w:styleId="CardChar10">
    <w:name w:val="Card Char1"/>
    <w:rsid w:val="000D4DC4"/>
    <w:rPr>
      <w:lang w:val="en-US" w:eastAsia="en-US" w:bidi="ar-SA"/>
    </w:rPr>
  </w:style>
  <w:style w:type="character" w:customStyle="1" w:styleId="prodgeneral1">
    <w:name w:val="prodgeneral1"/>
    <w:rsid w:val="000D4DC4"/>
    <w:rPr>
      <w:rFonts w:ascii="Verdana" w:hAnsi="Verdana" w:hint="default"/>
      <w:b w:val="0"/>
      <w:bCs w:val="0"/>
      <w:caps w:val="0"/>
      <w:color w:val="000000"/>
      <w:spacing w:val="0"/>
      <w:sz w:val="16"/>
      <w:szCs w:val="16"/>
    </w:rPr>
  </w:style>
  <w:style w:type="character" w:customStyle="1" w:styleId="summary1">
    <w:name w:val="summary1"/>
    <w:rsid w:val="000D4DC4"/>
    <w:rPr>
      <w:rFonts w:ascii="Arial" w:hAnsi="Arial" w:cs="Arial" w:hint="default"/>
      <w:sz w:val="18"/>
      <w:szCs w:val="18"/>
    </w:rPr>
  </w:style>
  <w:style w:type="character" w:customStyle="1" w:styleId="text3">
    <w:name w:val="text3"/>
    <w:basedOn w:val="DefaultParagraphFont"/>
    <w:rsid w:val="000D4DC4"/>
  </w:style>
  <w:style w:type="character" w:customStyle="1" w:styleId="cardtextsmallChar">
    <w:name w:val="card text small Char"/>
    <w:rsid w:val="000D4DC4"/>
    <w:rPr>
      <w:rFonts w:ascii="Arial Narrow" w:hAnsi="Arial Narrow" w:hint="default"/>
      <w:sz w:val="16"/>
      <w:szCs w:val="24"/>
      <w:lang w:val="en-US" w:eastAsia="en-US" w:bidi="ar-SA"/>
    </w:rPr>
  </w:style>
  <w:style w:type="character" w:customStyle="1" w:styleId="countrytitle1">
    <w:name w:val="countrytitle1"/>
    <w:rsid w:val="000D4DC4"/>
    <w:rPr>
      <w:rFonts w:ascii="Verdana" w:hAnsi="Verdana" w:hint="default"/>
      <w:b/>
      <w:bCs/>
      <w:color w:val="293643"/>
      <w:sz w:val="24"/>
      <w:szCs w:val="24"/>
    </w:rPr>
  </w:style>
  <w:style w:type="character" w:customStyle="1" w:styleId="storyheader1">
    <w:name w:val="storyheader1"/>
    <w:rsid w:val="000D4DC4"/>
    <w:rPr>
      <w:rFonts w:ascii="Verdana" w:hAnsi="Verdana" w:hint="default"/>
      <w:b/>
      <w:bCs/>
      <w:color w:val="000000"/>
      <w:sz w:val="21"/>
      <w:szCs w:val="21"/>
    </w:rPr>
  </w:style>
  <w:style w:type="character" w:customStyle="1" w:styleId="cardunderlinedChar0">
    <w:name w:val="card underlined Char"/>
    <w:rsid w:val="000D4DC4"/>
    <w:rPr>
      <w:rFonts w:ascii="Arial" w:hAnsi="Arial" w:cs="Arial" w:hint="default"/>
      <w:sz w:val="22"/>
      <w:szCs w:val="24"/>
      <w:u w:val="single"/>
      <w:lang w:val="en-US" w:eastAsia="en-US" w:bidi="ar-SA"/>
    </w:rPr>
  </w:style>
  <w:style w:type="character" w:customStyle="1" w:styleId="article1">
    <w:name w:val="article1"/>
    <w:rsid w:val="000D4DC4"/>
    <w:rPr>
      <w:rFonts w:ascii="Verdana" w:hAnsi="Verdana" w:hint="default"/>
      <w:color w:val="333333"/>
      <w:sz w:val="16"/>
      <w:szCs w:val="16"/>
    </w:rPr>
  </w:style>
  <w:style w:type="character" w:customStyle="1" w:styleId="story-posted-date1">
    <w:name w:val="story-posted-date1"/>
    <w:rsid w:val="000D4DC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D4DC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0D4DC4"/>
  </w:style>
  <w:style w:type="character" w:customStyle="1" w:styleId="textmedium">
    <w:name w:val="textmedium"/>
    <w:basedOn w:val="DefaultParagraphFont"/>
    <w:rsid w:val="000D4DC4"/>
  </w:style>
  <w:style w:type="character" w:customStyle="1" w:styleId="citation1">
    <w:name w:val="citation1"/>
    <w:rsid w:val="000D4DC4"/>
    <w:rPr>
      <w:rFonts w:ascii="Verdana" w:hAnsi="Verdana" w:hint="default"/>
      <w:sz w:val="17"/>
      <w:szCs w:val="17"/>
    </w:rPr>
  </w:style>
  <w:style w:type="character" w:customStyle="1" w:styleId="hithighlite">
    <w:name w:val="hithighlite"/>
    <w:basedOn w:val="DefaultParagraphFont"/>
    <w:rsid w:val="000D4DC4"/>
  </w:style>
  <w:style w:type="character" w:customStyle="1" w:styleId="articlecontent">
    <w:name w:val="articlecontent"/>
    <w:basedOn w:val="DefaultParagraphFont"/>
    <w:rsid w:val="000D4DC4"/>
  </w:style>
  <w:style w:type="character" w:customStyle="1" w:styleId="fource1">
    <w:name w:val="fource1"/>
    <w:rsid w:val="000D4DC4"/>
    <w:rPr>
      <w:sz w:val="34"/>
      <w:szCs w:val="34"/>
    </w:rPr>
  </w:style>
  <w:style w:type="character" w:customStyle="1" w:styleId="LanguageStrikeChar">
    <w:name w:val="Language Strike Char"/>
    <w:rsid w:val="000D4DC4"/>
    <w:rPr>
      <w:rFonts w:ascii="Arial Narrow" w:hAnsi="Arial Narrow" w:hint="default"/>
      <w:strike/>
      <w:szCs w:val="24"/>
      <w:lang w:val="en-US" w:eastAsia="en-US" w:bidi="ar-SA"/>
    </w:rPr>
  </w:style>
  <w:style w:type="character" w:customStyle="1" w:styleId="normal11">
    <w:name w:val="normal1"/>
    <w:basedOn w:val="DefaultParagraphFont"/>
    <w:rsid w:val="000D4DC4"/>
  </w:style>
  <w:style w:type="character" w:customStyle="1" w:styleId="ds">
    <w:name w:val="ds"/>
    <w:basedOn w:val="DefaultParagraphFont"/>
    <w:rsid w:val="000D4DC4"/>
  </w:style>
  <w:style w:type="character" w:customStyle="1" w:styleId="UnderliningChar1">
    <w:name w:val="Underlining Char1"/>
    <w:rsid w:val="000D4DC4"/>
    <w:rPr>
      <w:rFonts w:ascii="Arial Narrow" w:hAnsi="Arial Narrow" w:hint="default"/>
      <w:szCs w:val="24"/>
      <w:u w:val="single"/>
      <w:lang w:val="en-US" w:eastAsia="en-US" w:bidi="ar-SA"/>
    </w:rPr>
  </w:style>
  <w:style w:type="character" w:customStyle="1" w:styleId="UnderliningChar2">
    <w:name w:val="Underlining Char2"/>
    <w:rsid w:val="000D4DC4"/>
    <w:rPr>
      <w:rFonts w:ascii="Arial Narrow" w:hAnsi="Arial Narrow" w:hint="default"/>
      <w:szCs w:val="24"/>
      <w:u w:val="single"/>
      <w:lang w:val="en-US" w:eastAsia="en-US" w:bidi="ar-SA"/>
    </w:rPr>
  </w:style>
  <w:style w:type="character" w:customStyle="1" w:styleId="MicroTextChar1">
    <w:name w:val="MicroText Char1"/>
    <w:rsid w:val="000D4DC4"/>
    <w:rPr>
      <w:rFonts w:ascii="Arial Narrow" w:hAnsi="Arial Narrow" w:hint="default"/>
      <w:sz w:val="12"/>
      <w:szCs w:val="24"/>
      <w:lang w:val="en-US" w:eastAsia="en-US" w:bidi="ar-SA"/>
    </w:rPr>
  </w:style>
  <w:style w:type="character" w:customStyle="1" w:styleId="DefaultPara">
    <w:name w:val="Default Para"/>
    <w:rsid w:val="000D4DC4"/>
    <w:rPr>
      <w:sz w:val="20"/>
    </w:rPr>
  </w:style>
  <w:style w:type="character" w:customStyle="1" w:styleId="SYSHYPERTEXT">
    <w:name w:val="SYS_HYPERTEXT"/>
    <w:rsid w:val="000D4DC4"/>
    <w:rPr>
      <w:color w:val="0000FF"/>
      <w:u w:val="single"/>
    </w:rPr>
  </w:style>
  <w:style w:type="character" w:customStyle="1" w:styleId="Hyperlink1">
    <w:name w:val="Hyperlink1"/>
    <w:rsid w:val="000D4DC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0D4DC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0D4DC4"/>
    <w:rPr>
      <w:rFonts w:ascii="Arial Narrow" w:hAnsi="Arial Narrow" w:hint="default"/>
      <w:noProof w:val="0"/>
      <w:szCs w:val="24"/>
      <w:u w:val="single"/>
      <w:lang w:val="en-US" w:eastAsia="en-US" w:bidi="ar-SA"/>
    </w:rPr>
  </w:style>
  <w:style w:type="character" w:customStyle="1" w:styleId="BlockHeading1Char">
    <w:name w:val="Block Heading 1 Char"/>
    <w:rsid w:val="000D4DC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0D4DC4"/>
    <w:rPr>
      <w:b/>
      <w:bCs w:val="0"/>
      <w:sz w:val="24"/>
      <w:szCs w:val="24"/>
      <w:u w:val="single"/>
      <w:lang w:val="en-US" w:eastAsia="en-US" w:bidi="ar-SA"/>
    </w:rPr>
  </w:style>
  <w:style w:type="character" w:customStyle="1" w:styleId="StyleTagTimesNewRomanChar">
    <w:name w:val="Style Tag + Times New Roman Char"/>
    <w:rsid w:val="000D4DC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D4DC4"/>
    <w:rPr>
      <w:rFonts w:ascii="Arial Narrow" w:hAnsi="Arial Narrow" w:cs="Arial" w:hint="default"/>
      <w:b/>
      <w:bCs/>
      <w:iCs/>
      <w:sz w:val="24"/>
      <w:szCs w:val="28"/>
      <w:lang w:val="en-US" w:eastAsia="en-US" w:bidi="ar-SA"/>
    </w:rPr>
  </w:style>
  <w:style w:type="character" w:customStyle="1" w:styleId="UnderliningCharChar">
    <w:name w:val="Underlining Char Char"/>
    <w:rsid w:val="000D4DC4"/>
    <w:rPr>
      <w:rFonts w:ascii="Arial Narrow" w:hAnsi="Arial Narrow" w:hint="default"/>
      <w:szCs w:val="24"/>
      <w:u w:val="single"/>
      <w:lang w:val="en-US" w:eastAsia="en-US" w:bidi="ar-SA"/>
    </w:rPr>
  </w:style>
  <w:style w:type="character" w:customStyle="1" w:styleId="StyleArialNarrow12ptBold">
    <w:name w:val="Style Arial Narrow 12 pt Bold"/>
    <w:rsid w:val="000D4DC4"/>
    <w:rPr>
      <w:rFonts w:ascii="Arial Narrow" w:hAnsi="Arial Narrow" w:hint="default"/>
      <w:b/>
      <w:bCs/>
      <w:sz w:val="24"/>
    </w:rPr>
  </w:style>
  <w:style w:type="character" w:customStyle="1" w:styleId="Style1CharChar">
    <w:name w:val="Style1 Char Char"/>
    <w:rsid w:val="000D4DC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0D4DC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D4DC4"/>
    <w:rPr>
      <w:noProof w:val="0"/>
      <w:u w:val="single"/>
      <w:lang w:val="en-US" w:eastAsia="en-US" w:bidi="ar-SA"/>
    </w:rPr>
  </w:style>
  <w:style w:type="character" w:customStyle="1" w:styleId="UnderlinedCharChar1">
    <w:name w:val="Underlined Char Char1"/>
    <w:rsid w:val="000D4DC4"/>
    <w:rPr>
      <w:rFonts w:ascii="Bell MT" w:eastAsia="Times New Roman" w:hAnsi="Bell MT" w:hint="default"/>
      <w:bCs/>
      <w:iCs/>
      <w:sz w:val="22"/>
      <w:u w:val="single"/>
    </w:rPr>
  </w:style>
  <w:style w:type="character" w:customStyle="1" w:styleId="Heading2CharChar2">
    <w:name w:val="Heading 2 Char Char2"/>
    <w:rsid w:val="000D4DC4"/>
    <w:rPr>
      <w:rFonts w:ascii="Arial" w:hAnsi="Arial" w:cs="Arial" w:hint="default"/>
      <w:b/>
      <w:bCs/>
      <w:iCs/>
      <w:sz w:val="22"/>
      <w:szCs w:val="28"/>
      <w:lang w:val="en-US" w:eastAsia="en-US" w:bidi="ar-SA"/>
    </w:rPr>
  </w:style>
  <w:style w:type="character" w:customStyle="1" w:styleId="doctitle">
    <w:name w:val="doctitle"/>
    <w:rsid w:val="000D4DC4"/>
  </w:style>
  <w:style w:type="character" w:customStyle="1" w:styleId="cardtext-underlined0">
    <w:name w:val="card text- underlined"/>
    <w:rsid w:val="000D4DC4"/>
    <w:rPr>
      <w:rFonts w:ascii="Garamond" w:hAnsi="Garamond" w:hint="default"/>
      <w:u w:val="single"/>
    </w:rPr>
  </w:style>
  <w:style w:type="character" w:customStyle="1" w:styleId="BodyText1">
    <w:name w:val="Body Text1"/>
    <w:basedOn w:val="DefaultParagraphFont"/>
    <w:rsid w:val="000D4DC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0D4DC4"/>
  </w:style>
  <w:style w:type="character" w:customStyle="1" w:styleId="BriefTitleChar">
    <w:name w:val="Brief Title Char"/>
    <w:basedOn w:val="DefaultParagraphFont"/>
    <w:rsid w:val="000D4DC4"/>
    <w:rPr>
      <w:b/>
      <w:bCs w:val="0"/>
      <w:sz w:val="24"/>
      <w:szCs w:val="24"/>
      <w:u w:val="single"/>
      <w:lang w:val="en-US" w:eastAsia="en-US" w:bidi="ar-SA"/>
    </w:rPr>
  </w:style>
  <w:style w:type="character" w:customStyle="1" w:styleId="BriefTitle2Char">
    <w:name w:val="Brief Title 2 Char"/>
    <w:basedOn w:val="BriefTitleChar"/>
    <w:rsid w:val="000D4DC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D4DC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0D4DC4"/>
    <w:rPr>
      <w:rFonts w:ascii="Georgia" w:hAnsi="Georgia" w:hint="default"/>
      <w:b/>
      <w:bCs w:val="0"/>
      <w:sz w:val="24"/>
    </w:rPr>
  </w:style>
  <w:style w:type="character" w:customStyle="1" w:styleId="Emphasis20">
    <w:name w:val="Emphasis 2"/>
    <w:uiPriority w:val="1"/>
    <w:qFormat/>
    <w:rsid w:val="000D4DC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0D4DC4"/>
    <w:rPr>
      <w:rFonts w:ascii="AGaramond" w:hAnsi="AGaramond" w:cs="AGaramond" w:hint="default"/>
      <w:color w:val="211D1E"/>
      <w:sz w:val="14"/>
      <w:szCs w:val="14"/>
    </w:rPr>
  </w:style>
  <w:style w:type="character" w:customStyle="1" w:styleId="CharacterStyle2">
    <w:name w:val="Character Style 2"/>
    <w:uiPriority w:val="99"/>
    <w:rsid w:val="000D4DC4"/>
    <w:rPr>
      <w:sz w:val="20"/>
      <w:szCs w:val="20"/>
    </w:rPr>
  </w:style>
  <w:style w:type="character" w:customStyle="1" w:styleId="cross-head">
    <w:name w:val="cross-head"/>
    <w:rsid w:val="000D4DC4"/>
  </w:style>
  <w:style w:type="character" w:customStyle="1" w:styleId="dateline">
    <w:name w:val="dateline"/>
    <w:rsid w:val="000D4DC4"/>
  </w:style>
  <w:style w:type="character" w:customStyle="1" w:styleId="Subtitle1">
    <w:name w:val="Subtitle1"/>
    <w:rsid w:val="000D4DC4"/>
  </w:style>
  <w:style w:type="character" w:customStyle="1" w:styleId="metaorigin">
    <w:name w:val="meta_origin"/>
    <w:rsid w:val="000D4DC4"/>
  </w:style>
  <w:style w:type="character" w:customStyle="1" w:styleId="mandelbrotrefrag">
    <w:name w:val="mandelbrot_refrag"/>
    <w:rsid w:val="000D4DC4"/>
  </w:style>
  <w:style w:type="character" w:customStyle="1" w:styleId="eminfo">
    <w:name w:val="eminfo"/>
    <w:rsid w:val="000D4DC4"/>
  </w:style>
  <w:style w:type="character" w:customStyle="1" w:styleId="emhighlight">
    <w:name w:val="emhighlight"/>
    <w:rsid w:val="000D4DC4"/>
  </w:style>
  <w:style w:type="character" w:customStyle="1" w:styleId="name">
    <w:name w:val="name"/>
    <w:rsid w:val="000D4DC4"/>
  </w:style>
  <w:style w:type="character" w:customStyle="1" w:styleId="tkrname">
    <w:name w:val="tkrname"/>
    <w:rsid w:val="000D4DC4"/>
  </w:style>
  <w:style w:type="character" w:customStyle="1" w:styleId="tkrchange">
    <w:name w:val="tkrchange"/>
    <w:rsid w:val="000D4DC4"/>
  </w:style>
  <w:style w:type="character" w:customStyle="1" w:styleId="source-org">
    <w:name w:val="source-org"/>
    <w:rsid w:val="000D4DC4"/>
  </w:style>
  <w:style w:type="character" w:customStyle="1" w:styleId="updated">
    <w:name w:val="updated"/>
    <w:rsid w:val="000D4DC4"/>
  </w:style>
  <w:style w:type="character" w:customStyle="1" w:styleId="last">
    <w:name w:val="last"/>
    <w:rsid w:val="000D4DC4"/>
  </w:style>
  <w:style w:type="character" w:customStyle="1" w:styleId="Style11ptBoldUnderline1">
    <w:name w:val="Style 11 pt Bold Underline1"/>
    <w:rsid w:val="000D4DC4"/>
    <w:rPr>
      <w:b/>
      <w:bCs/>
      <w:sz w:val="20"/>
      <w:u w:val="single"/>
    </w:rPr>
  </w:style>
  <w:style w:type="character" w:customStyle="1" w:styleId="StyleStyleunderlineBold11pt">
    <w:name w:val="Style Style underline + Bold + 11 pt"/>
    <w:rsid w:val="000D4DC4"/>
    <w:rPr>
      <w:bCs/>
      <w:sz w:val="20"/>
      <w:u w:val="single"/>
    </w:rPr>
  </w:style>
  <w:style w:type="character" w:customStyle="1" w:styleId="StyleunderlineAsianTimesNewRomanBold">
    <w:name w:val="Style underline + (Asian) Times New Roman Bold"/>
    <w:rsid w:val="000D4DC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D4DC4"/>
    <w:rPr>
      <w:b/>
      <w:bCs/>
      <w:sz w:val="20"/>
      <w:u w:val="single"/>
      <w:bdr w:val="single" w:sz="4" w:space="0" w:color="auto" w:frame="1"/>
    </w:rPr>
  </w:style>
  <w:style w:type="character" w:customStyle="1" w:styleId="A5">
    <w:name w:val="A5"/>
    <w:uiPriority w:val="99"/>
    <w:rsid w:val="000D4DC4"/>
    <w:rPr>
      <w:rFonts w:ascii="Times New Roman" w:hAnsi="Times New Roman" w:cs="Times New Roman" w:hint="default"/>
      <w:color w:val="000000"/>
      <w:sz w:val="13"/>
      <w:szCs w:val="13"/>
    </w:rPr>
  </w:style>
  <w:style w:type="character" w:customStyle="1" w:styleId="quotepeekbase">
    <w:name w:val="quotepeekbase"/>
    <w:rsid w:val="000D4DC4"/>
  </w:style>
  <w:style w:type="character" w:customStyle="1" w:styleId="cardChar11">
    <w:name w:val="card Char1"/>
    <w:rsid w:val="000D4DC4"/>
    <w:rPr>
      <w:rFonts w:ascii="Calibri" w:eastAsia="Calibri" w:hAnsi="Calibri" w:cs="Calibri" w:hint="default"/>
      <w:sz w:val="24"/>
      <w:szCs w:val="22"/>
      <w:lang w:val="x-none" w:eastAsia="x-none"/>
    </w:rPr>
  </w:style>
  <w:style w:type="character" w:customStyle="1" w:styleId="NormalCard">
    <w:name w:val="Normal Card"/>
    <w:uiPriority w:val="1"/>
    <w:qFormat/>
    <w:rsid w:val="000D4DC4"/>
    <w:rPr>
      <w:rFonts w:ascii="Times New Roman" w:hAnsi="Times New Roman" w:cs="Times New Roman" w:hint="default"/>
      <w:sz w:val="24"/>
    </w:rPr>
  </w:style>
  <w:style w:type="character" w:customStyle="1" w:styleId="HighlightedUnderline0">
    <w:name w:val="Highlighted Underline"/>
    <w:uiPriority w:val="1"/>
    <w:qFormat/>
    <w:rsid w:val="000D4DC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0D4DC4"/>
    <w:rPr>
      <w:rFonts w:ascii="Times New Roman" w:hAnsi="Times New Roman" w:cs="Times New Roman" w:hint="default"/>
      <w:sz w:val="16"/>
      <w:szCs w:val="16"/>
    </w:rPr>
  </w:style>
  <w:style w:type="character" w:customStyle="1" w:styleId="timebox">
    <w:name w:val="timebox"/>
    <w:rsid w:val="000D4DC4"/>
  </w:style>
  <w:style w:type="character" w:customStyle="1" w:styleId="Heading2Subtext">
    <w:name w:val="Heading 2 Subtext"/>
    <w:rsid w:val="000D4DC4"/>
    <w:rPr>
      <w:rFonts w:ascii="Times New Roman" w:hAnsi="Times New Roman" w:cs="Times New Roman" w:hint="default"/>
      <w:sz w:val="16"/>
    </w:rPr>
  </w:style>
  <w:style w:type="character" w:customStyle="1" w:styleId="-SmallText-">
    <w:name w:val="-Small Text-"/>
    <w:rsid w:val="000D4DC4"/>
    <w:rPr>
      <w:rFonts w:ascii="Garamond" w:hAnsi="Garamond" w:hint="default"/>
      <w:sz w:val="16"/>
    </w:rPr>
  </w:style>
  <w:style w:type="character" w:customStyle="1" w:styleId="label">
    <w:name w:val="label"/>
    <w:rsid w:val="000D4DC4"/>
  </w:style>
  <w:style w:type="character" w:customStyle="1" w:styleId="BoldUnderlineCharChar">
    <w:name w:val="BoldUnderline Char Char"/>
    <w:rsid w:val="000D4DC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0D4DC4"/>
  </w:style>
  <w:style w:type="character" w:customStyle="1" w:styleId="FontStyle477">
    <w:name w:val="Font Style477"/>
    <w:basedOn w:val="DefaultParagraphFont"/>
    <w:uiPriority w:val="99"/>
    <w:rsid w:val="000D4DC4"/>
    <w:rPr>
      <w:rFonts w:ascii="Times New Roman" w:hAnsi="Times New Roman" w:cs="Times New Roman" w:hint="default"/>
      <w:sz w:val="18"/>
      <w:szCs w:val="18"/>
    </w:rPr>
  </w:style>
  <w:style w:type="character" w:customStyle="1" w:styleId="FontStyle505">
    <w:name w:val="Font Style505"/>
    <w:basedOn w:val="DefaultParagraphFont"/>
    <w:uiPriority w:val="99"/>
    <w:rsid w:val="000D4DC4"/>
    <w:rPr>
      <w:rFonts w:ascii="Times New Roman" w:hAnsi="Times New Roman" w:cs="Times New Roman" w:hint="default"/>
      <w:sz w:val="18"/>
      <w:szCs w:val="18"/>
    </w:rPr>
  </w:style>
  <w:style w:type="character" w:customStyle="1" w:styleId="FontStyle514">
    <w:name w:val="Font Style514"/>
    <w:basedOn w:val="DefaultParagraphFont"/>
    <w:uiPriority w:val="99"/>
    <w:rsid w:val="000D4DC4"/>
    <w:rPr>
      <w:rFonts w:ascii="Times New Roman" w:hAnsi="Times New Roman" w:cs="Times New Roman" w:hint="default"/>
      <w:sz w:val="14"/>
      <w:szCs w:val="14"/>
    </w:rPr>
  </w:style>
  <w:style w:type="character" w:customStyle="1" w:styleId="FontStyle500">
    <w:name w:val="Font Style500"/>
    <w:basedOn w:val="DefaultParagraphFont"/>
    <w:uiPriority w:val="99"/>
    <w:rsid w:val="000D4DC4"/>
    <w:rPr>
      <w:rFonts w:ascii="Times New Roman" w:hAnsi="Times New Roman" w:cs="Times New Roman" w:hint="default"/>
      <w:b/>
      <w:bCs/>
      <w:sz w:val="16"/>
      <w:szCs w:val="16"/>
    </w:rPr>
  </w:style>
  <w:style w:type="character" w:customStyle="1" w:styleId="CardCite1">
    <w:name w:val="CardCite1"/>
    <w:qFormat/>
    <w:rsid w:val="000D4DC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0D4DC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D4DC4"/>
    <w:rPr>
      <w:rFonts w:ascii="Times New Roman" w:hAnsi="Times New Roman" w:cs="Times New Roman" w:hint="default"/>
      <w:b/>
      <w:bCs/>
      <w:sz w:val="22"/>
      <w:szCs w:val="22"/>
    </w:rPr>
  </w:style>
  <w:style w:type="character" w:customStyle="1" w:styleId="CharacterStyle3">
    <w:name w:val="Character Style 3"/>
    <w:uiPriority w:val="99"/>
    <w:rsid w:val="000D4DC4"/>
    <w:rPr>
      <w:rFonts w:ascii="Bookman Old Style" w:hAnsi="Bookman Old Style" w:cs="Bookman Old Style" w:hint="default"/>
      <w:spacing w:val="-5"/>
      <w:sz w:val="18"/>
      <w:szCs w:val="18"/>
    </w:rPr>
  </w:style>
  <w:style w:type="character" w:customStyle="1" w:styleId="Style8pt1">
    <w:name w:val="Style 8 pt1"/>
    <w:rsid w:val="000D4DC4"/>
    <w:rPr>
      <w:rFonts w:ascii="Georgia" w:hAnsi="Georgia" w:hint="default"/>
      <w:sz w:val="16"/>
    </w:rPr>
  </w:style>
  <w:style w:type="character" w:customStyle="1" w:styleId="UnderlineStyleChar7">
    <w:name w:val="Underline Style Char7"/>
    <w:rsid w:val="000D4DC4"/>
    <w:rPr>
      <w:rFonts w:ascii="Garamond" w:hAnsi="Garamond" w:hint="default"/>
      <w:sz w:val="22"/>
      <w:szCs w:val="24"/>
      <w:u w:val="single"/>
      <w:lang w:val="en-US" w:eastAsia="en-US" w:bidi="ar-SA"/>
    </w:rPr>
  </w:style>
  <w:style w:type="character" w:customStyle="1" w:styleId="StyleArial6ptBold">
    <w:name w:val="Style Arial 6 pt Bold"/>
    <w:rsid w:val="000D4DC4"/>
    <w:rPr>
      <w:rFonts w:ascii="Arial" w:hAnsi="Arial" w:cs="Arial" w:hint="default"/>
      <w:bCs/>
      <w:sz w:val="12"/>
    </w:rPr>
  </w:style>
  <w:style w:type="character" w:customStyle="1" w:styleId="Heading2Char5">
    <w:name w:val="Heading 2 Char5"/>
    <w:rsid w:val="000D4DC4"/>
    <w:rPr>
      <w:rFonts w:ascii="Garamond" w:hAnsi="Garamond" w:cs="Arial" w:hint="default"/>
      <w:b/>
      <w:bCs/>
      <w:iCs/>
      <w:sz w:val="24"/>
      <w:szCs w:val="28"/>
      <w:lang w:val="en-US" w:eastAsia="en-US" w:bidi="ar-SA"/>
    </w:rPr>
  </w:style>
  <w:style w:type="character" w:customStyle="1" w:styleId="TagGreg">
    <w:name w:val="TagGreg"/>
    <w:uiPriority w:val="1"/>
    <w:qFormat/>
    <w:rsid w:val="000D4DC4"/>
    <w:rPr>
      <w:b/>
      <w:bCs w:val="0"/>
      <w:sz w:val="24"/>
    </w:rPr>
  </w:style>
  <w:style w:type="character" w:customStyle="1" w:styleId="StyleDebateUnderline10pt">
    <w:name w:val="Style Debate Underline + 10 pt"/>
    <w:rsid w:val="000D4DC4"/>
    <w:rPr>
      <w:rFonts w:ascii="Times New Roman" w:hAnsi="Times New Roman" w:cs="Times New Roman" w:hint="default"/>
      <w:sz w:val="20"/>
      <w:szCs w:val="20"/>
      <w:u w:val="single"/>
    </w:rPr>
  </w:style>
  <w:style w:type="character" w:customStyle="1" w:styleId="underlinedCharChar0">
    <w:name w:val="underlined Char Char"/>
    <w:locked/>
    <w:rsid w:val="000D4DC4"/>
    <w:rPr>
      <w:u w:val="single"/>
    </w:rPr>
  </w:style>
  <w:style w:type="character" w:customStyle="1" w:styleId="SourceBold">
    <w:name w:val="Source Bold"/>
    <w:rsid w:val="000D4DC4"/>
    <w:rPr>
      <w:rFonts w:ascii="Arial Narrow" w:hAnsi="Arial Narrow" w:hint="default"/>
      <w:b/>
      <w:bCs w:val="0"/>
      <w:strike w:val="0"/>
      <w:dstrike w:val="0"/>
      <w:sz w:val="24"/>
      <w:u w:val="none"/>
      <w:effect w:val="none"/>
    </w:rPr>
  </w:style>
  <w:style w:type="character" w:customStyle="1" w:styleId="2xBoldUnderline">
    <w:name w:val="2x_Bold_Underline"/>
    <w:rsid w:val="000D4DC4"/>
    <w:rPr>
      <w:b/>
      <w:bCs/>
      <w:sz w:val="24"/>
      <w:u w:val="thick"/>
    </w:rPr>
  </w:style>
  <w:style w:type="character" w:customStyle="1" w:styleId="Dottedunderline">
    <w:name w:val="Dotted underline"/>
    <w:rsid w:val="000D4DC4"/>
    <w:rPr>
      <w:u w:val="dotted"/>
    </w:rPr>
  </w:style>
  <w:style w:type="character" w:customStyle="1" w:styleId="readChar">
    <w:name w:val="read Char"/>
    <w:rsid w:val="000D4DC4"/>
    <w:rPr>
      <w:szCs w:val="22"/>
      <w:u w:val="single"/>
      <w:lang w:val="en-US" w:eastAsia="en-US" w:bidi="ar-SA"/>
    </w:rPr>
  </w:style>
  <w:style w:type="character" w:customStyle="1" w:styleId="underlining0">
    <w:name w:val="underlining"/>
    <w:rsid w:val="000D4DC4"/>
    <w:rPr>
      <w:u w:val="single"/>
    </w:rPr>
  </w:style>
  <w:style w:type="character" w:customStyle="1" w:styleId="btitle">
    <w:name w:val="btitle"/>
    <w:rsid w:val="000D4DC4"/>
  </w:style>
  <w:style w:type="character" w:customStyle="1" w:styleId="green">
    <w:name w:val="green"/>
    <w:rsid w:val="000D4DC4"/>
  </w:style>
  <w:style w:type="character" w:customStyle="1" w:styleId="BodyText20">
    <w:name w:val="Body Text2"/>
    <w:rsid w:val="000D4DC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0D4DC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0D4DC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0D4DC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0D4DC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0D4DC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0D4DC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0D4DC4"/>
    <w:rPr>
      <w:rFonts w:ascii="Sylfaen" w:hAnsi="Sylfaen" w:cs="Sylfaen" w:hint="default"/>
      <w:i/>
      <w:iCs/>
      <w:strike w:val="0"/>
      <w:dstrike w:val="0"/>
      <w:sz w:val="19"/>
      <w:szCs w:val="19"/>
      <w:u w:val="none"/>
      <w:effect w:val="none"/>
      <w:shd w:val="clear" w:color="auto" w:fill="FFFFFF"/>
    </w:rPr>
  </w:style>
  <w:style w:type="character" w:customStyle="1" w:styleId="1">
    <w:name w:val="1"/>
    <w:rsid w:val="000D4DC4"/>
    <w:rPr>
      <w:rFonts w:ascii="Arial" w:hAnsi="Arial" w:cs="Arial" w:hint="default"/>
      <w:bCs/>
      <w:sz w:val="20"/>
      <w:u w:val="single"/>
      <w:lang w:val="en-US" w:eastAsia="en-US" w:bidi="ar-SA"/>
    </w:rPr>
  </w:style>
  <w:style w:type="character" w:customStyle="1" w:styleId="CharChar31">
    <w:name w:val="Char Char31"/>
    <w:rsid w:val="000D4DC4"/>
    <w:rPr>
      <w:rFonts w:ascii="Arial" w:hAnsi="Arial" w:cs="Arial" w:hint="default"/>
      <w:b/>
      <w:bCs/>
      <w:iCs/>
      <w:lang w:val="en-US" w:eastAsia="en-US" w:bidi="ar-SA"/>
    </w:rPr>
  </w:style>
  <w:style w:type="character" w:customStyle="1" w:styleId="Subtitle2">
    <w:name w:val="Subtitle2"/>
    <w:rsid w:val="000D4DC4"/>
  </w:style>
  <w:style w:type="character" w:customStyle="1" w:styleId="drop">
    <w:name w:val="drop"/>
    <w:rsid w:val="000D4DC4"/>
  </w:style>
  <w:style w:type="character" w:customStyle="1" w:styleId="bioline">
    <w:name w:val="bioline"/>
    <w:rsid w:val="000D4DC4"/>
  </w:style>
  <w:style w:type="character" w:customStyle="1" w:styleId="articletitle0">
    <w:name w:val="article_title"/>
    <w:rsid w:val="000D4DC4"/>
  </w:style>
  <w:style w:type="character" w:customStyle="1" w:styleId="A4">
    <w:name w:val="A4"/>
    <w:uiPriority w:val="99"/>
    <w:rsid w:val="000D4DC4"/>
    <w:rPr>
      <w:color w:val="000000"/>
    </w:rPr>
  </w:style>
  <w:style w:type="character" w:customStyle="1" w:styleId="s2">
    <w:name w:val="s2"/>
    <w:rsid w:val="000D4DC4"/>
  </w:style>
  <w:style w:type="character" w:customStyle="1" w:styleId="s4">
    <w:name w:val="s4"/>
    <w:rsid w:val="000D4DC4"/>
  </w:style>
  <w:style w:type="character" w:customStyle="1" w:styleId="s5">
    <w:name w:val="s5"/>
    <w:rsid w:val="000D4DC4"/>
  </w:style>
  <w:style w:type="character" w:customStyle="1" w:styleId="cap">
    <w:name w:val="cap"/>
    <w:rsid w:val="000D4DC4"/>
  </w:style>
  <w:style w:type="character" w:customStyle="1" w:styleId="rightsnotice">
    <w:name w:val="rightsnotice"/>
    <w:rsid w:val="000D4DC4"/>
  </w:style>
  <w:style w:type="character" w:customStyle="1" w:styleId="Caption1">
    <w:name w:val="Caption1"/>
    <w:rsid w:val="000D4DC4"/>
  </w:style>
  <w:style w:type="character" w:customStyle="1" w:styleId="credit">
    <w:name w:val="credit"/>
    <w:rsid w:val="000D4DC4"/>
  </w:style>
  <w:style w:type="character" w:customStyle="1" w:styleId="scaps">
    <w:name w:val="scaps"/>
    <w:rsid w:val="000D4DC4"/>
  </w:style>
  <w:style w:type="character" w:customStyle="1" w:styleId="current-article">
    <w:name w:val="current-article"/>
    <w:rsid w:val="000D4DC4"/>
  </w:style>
  <w:style w:type="character" w:customStyle="1" w:styleId="related-current-indicator">
    <w:name w:val="related-current-indicator"/>
    <w:rsid w:val="000D4DC4"/>
  </w:style>
  <w:style w:type="character" w:customStyle="1" w:styleId="bylclear">
    <w:name w:val="bylclear"/>
    <w:rsid w:val="000D4DC4"/>
  </w:style>
  <w:style w:type="character" w:customStyle="1" w:styleId="timestamp">
    <w:name w:val="timestamp"/>
    <w:rsid w:val="000D4DC4"/>
  </w:style>
  <w:style w:type="character" w:customStyle="1" w:styleId="comments">
    <w:name w:val="comments"/>
    <w:rsid w:val="000D4DC4"/>
  </w:style>
  <w:style w:type="character" w:customStyle="1" w:styleId="essaytext">
    <w:name w:val="essaytext"/>
    <w:rsid w:val="000D4DC4"/>
  </w:style>
  <w:style w:type="character" w:customStyle="1" w:styleId="username">
    <w:name w:val="username"/>
    <w:rsid w:val="000D4DC4"/>
  </w:style>
  <w:style w:type="character" w:customStyle="1" w:styleId="toplinks">
    <w:name w:val="toplinks"/>
    <w:rsid w:val="000D4DC4"/>
  </w:style>
  <w:style w:type="character" w:customStyle="1" w:styleId="A3">
    <w:name w:val="A3"/>
    <w:uiPriority w:val="99"/>
    <w:rsid w:val="000D4DC4"/>
    <w:rPr>
      <w:rFonts w:ascii="Perpetua" w:hAnsi="Perpetua" w:cs="Perpetua" w:hint="default"/>
      <w:color w:val="000000"/>
      <w:sz w:val="15"/>
      <w:szCs w:val="15"/>
    </w:rPr>
  </w:style>
  <w:style w:type="character" w:customStyle="1" w:styleId="see">
    <w:name w:val="see"/>
    <w:rsid w:val="000D4DC4"/>
  </w:style>
  <w:style w:type="character" w:customStyle="1" w:styleId="first-letter">
    <w:name w:val="first-letter"/>
    <w:rsid w:val="000D4DC4"/>
  </w:style>
  <w:style w:type="character" w:customStyle="1" w:styleId="focusparagraph">
    <w:name w:val="focusparagraph"/>
    <w:rsid w:val="000D4DC4"/>
  </w:style>
  <w:style w:type="character" w:customStyle="1" w:styleId="lightblue">
    <w:name w:val="lightblue"/>
    <w:rsid w:val="000D4DC4"/>
  </w:style>
  <w:style w:type="character" w:customStyle="1" w:styleId="StyleUnderlineCharChar9pt">
    <w:name w:val="Style Underline Char Char + 9 pt"/>
    <w:rsid w:val="000D4DC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0D4DC4"/>
  </w:style>
  <w:style w:type="character" w:customStyle="1" w:styleId="Title10">
    <w:name w:val="Title1"/>
    <w:rsid w:val="000D4DC4"/>
  </w:style>
  <w:style w:type="character" w:customStyle="1" w:styleId="BoldandUnderlineCharCharCharChar">
    <w:name w:val="Bold and Underline Char Char Char Char"/>
    <w:rsid w:val="000D4DC4"/>
    <w:rPr>
      <w:b/>
      <w:bCs w:val="0"/>
      <w:noProof w:val="0"/>
      <w:u w:val="single"/>
      <w:lang w:val="en-US" w:eastAsia="en-US" w:bidi="ar-SA"/>
    </w:rPr>
  </w:style>
  <w:style w:type="character" w:customStyle="1" w:styleId="FontStyle29">
    <w:name w:val="Font Style29"/>
    <w:uiPriority w:val="99"/>
    <w:rsid w:val="000D4DC4"/>
    <w:rPr>
      <w:rFonts w:ascii="Arial" w:hAnsi="Arial" w:cs="Arial" w:hint="default"/>
      <w:sz w:val="14"/>
      <w:szCs w:val="14"/>
    </w:rPr>
  </w:style>
  <w:style w:type="character" w:customStyle="1" w:styleId="CardsUnderlined">
    <w:name w:val="Cards Underlined"/>
    <w:rsid w:val="000D4DC4"/>
    <w:rPr>
      <w:rFonts w:ascii="Helvetica" w:hAnsi="Helvetica" w:cs="Helvetica" w:hint="default"/>
      <w:sz w:val="22"/>
      <w:szCs w:val="24"/>
      <w:u w:val="thick"/>
    </w:rPr>
  </w:style>
  <w:style w:type="character" w:customStyle="1" w:styleId="titles">
    <w:name w:val="titles"/>
    <w:rsid w:val="000D4DC4"/>
  </w:style>
  <w:style w:type="character" w:customStyle="1" w:styleId="articletext0">
    <w:name w:val="article_text"/>
    <w:rsid w:val="000D4DC4"/>
  </w:style>
  <w:style w:type="character" w:customStyle="1" w:styleId="contentauthor">
    <w:name w:val="contentauthor"/>
    <w:rsid w:val="000D4DC4"/>
  </w:style>
  <w:style w:type="character" w:customStyle="1" w:styleId="subarticleheader">
    <w:name w:val="subarticleheader"/>
    <w:rsid w:val="000D4DC4"/>
  </w:style>
  <w:style w:type="character" w:customStyle="1" w:styleId="spelle">
    <w:name w:val="spelle"/>
    <w:rsid w:val="000D4DC4"/>
  </w:style>
  <w:style w:type="character" w:customStyle="1" w:styleId="grame">
    <w:name w:val="grame"/>
    <w:rsid w:val="000D4DC4"/>
  </w:style>
  <w:style w:type="character" w:customStyle="1" w:styleId="newstitle1">
    <w:name w:val="newstitle1"/>
    <w:rsid w:val="000D4DC4"/>
  </w:style>
  <w:style w:type="character" w:customStyle="1" w:styleId="copy">
    <w:name w:val="copy"/>
    <w:rsid w:val="000D4DC4"/>
  </w:style>
  <w:style w:type="character" w:customStyle="1" w:styleId="topheadline">
    <w:name w:val="topheadline"/>
    <w:rsid w:val="000D4DC4"/>
  </w:style>
  <w:style w:type="character" w:customStyle="1" w:styleId="Stylereduce27pt">
    <w:name w:val="Style reduce2 + 7 pt"/>
    <w:rsid w:val="000D4DC4"/>
    <w:rPr>
      <w:rFonts w:ascii="Times New Roman" w:hAnsi="Times New Roman" w:cs="Arial" w:hint="default"/>
      <w:color w:val="000000"/>
      <w:sz w:val="14"/>
      <w:szCs w:val="22"/>
    </w:rPr>
  </w:style>
  <w:style w:type="character" w:customStyle="1" w:styleId="srtitle">
    <w:name w:val="srtitle"/>
    <w:rsid w:val="000D4DC4"/>
  </w:style>
  <w:style w:type="character" w:customStyle="1" w:styleId="st1">
    <w:name w:val="st1"/>
    <w:rsid w:val="000D4DC4"/>
  </w:style>
  <w:style w:type="character" w:customStyle="1" w:styleId="StyleStyleGaramond">
    <w:name w:val="Style Style Garamond +"/>
    <w:rsid w:val="000D4DC4"/>
    <w:rPr>
      <w:rFonts w:ascii="Garamond" w:hAnsi="Garamond" w:cs="Times New Roman" w:hint="default"/>
      <w:sz w:val="20"/>
    </w:rPr>
  </w:style>
  <w:style w:type="character" w:customStyle="1" w:styleId="quotechar0">
    <w:name w:val="quotechar"/>
    <w:rsid w:val="000D4DC4"/>
  </w:style>
  <w:style w:type="character" w:customStyle="1" w:styleId="boldunderline0">
    <w:name w:val="boldunderline"/>
    <w:rsid w:val="000D4DC4"/>
  </w:style>
  <w:style w:type="character" w:customStyle="1" w:styleId="A8">
    <w:name w:val="A8"/>
    <w:rsid w:val="000D4DC4"/>
    <w:rPr>
      <w:rFonts w:ascii="Scala" w:hAnsi="Scala" w:cs="Scala" w:hint="default"/>
      <w:color w:val="000000"/>
      <w:sz w:val="15"/>
      <w:szCs w:val="15"/>
    </w:rPr>
  </w:style>
  <w:style w:type="character" w:customStyle="1" w:styleId="A0">
    <w:name w:val="A0"/>
    <w:uiPriority w:val="99"/>
    <w:rsid w:val="000D4DC4"/>
    <w:rPr>
      <w:rFonts w:ascii="Scala" w:hAnsi="Scala" w:cs="Scala" w:hint="default"/>
      <w:color w:val="000000"/>
      <w:sz w:val="16"/>
      <w:szCs w:val="16"/>
    </w:rPr>
  </w:style>
  <w:style w:type="character" w:customStyle="1" w:styleId="Date11">
    <w:name w:val="Date11"/>
    <w:rsid w:val="000D4DC4"/>
  </w:style>
  <w:style w:type="character" w:customStyle="1" w:styleId="Boxout">
    <w:name w:val="Box out"/>
    <w:uiPriority w:val="1"/>
    <w:qFormat/>
    <w:rsid w:val="000D4DC4"/>
    <w:rPr>
      <w:rFonts w:ascii="Tahoma" w:hAnsi="Tahoma" w:cs="Tahoma" w:hint="default"/>
      <w:b/>
      <w:bCs w:val="0"/>
      <w:sz w:val="20"/>
      <w:u w:val="single"/>
      <w:bdr w:val="none" w:sz="0" w:space="0" w:color="auto" w:frame="1"/>
      <w:shd w:val="clear" w:color="auto" w:fill="A9E8F5"/>
    </w:rPr>
  </w:style>
  <w:style w:type="character" w:customStyle="1" w:styleId="metad">
    <w:name w:val="metad"/>
    <w:rsid w:val="000D4DC4"/>
  </w:style>
  <w:style w:type="character" w:customStyle="1" w:styleId="sifr-alternate">
    <w:name w:val="sifr-alternate"/>
    <w:rsid w:val="000D4DC4"/>
  </w:style>
  <w:style w:type="character" w:customStyle="1" w:styleId="justify1">
    <w:name w:val="justify1"/>
    <w:rsid w:val="000D4DC4"/>
  </w:style>
  <w:style w:type="character" w:customStyle="1" w:styleId="artbody1">
    <w:name w:val="art_body1"/>
    <w:rsid w:val="000D4DC4"/>
    <w:rPr>
      <w:rFonts w:ascii="Arial" w:hAnsi="Arial" w:cs="Arial" w:hint="default"/>
    </w:rPr>
  </w:style>
  <w:style w:type="character" w:customStyle="1" w:styleId="A1">
    <w:name w:val="A1"/>
    <w:uiPriority w:val="99"/>
    <w:rsid w:val="000D4DC4"/>
    <w:rPr>
      <w:rFonts w:ascii="Book Antiqua" w:hAnsi="Book Antiqua" w:cs="Book Antiqua" w:hint="default"/>
      <w:color w:val="221E1F"/>
      <w:sz w:val="22"/>
      <w:szCs w:val="22"/>
    </w:rPr>
  </w:style>
  <w:style w:type="character" w:customStyle="1" w:styleId="reality">
    <w:name w:val="reality"/>
    <w:rsid w:val="000D4DC4"/>
  </w:style>
  <w:style w:type="character" w:customStyle="1" w:styleId="text2">
    <w:name w:val="text2"/>
    <w:rsid w:val="000D4DC4"/>
  </w:style>
  <w:style w:type="character" w:customStyle="1" w:styleId="StyleUnderlineChar2CharChar11pt">
    <w:name w:val="Style Underline Char2 Char Char + 11 pt"/>
    <w:rsid w:val="000D4DC4"/>
    <w:rPr>
      <w:rFonts w:ascii="Times New Roman" w:hAnsi="Times New Roman" w:cs="Times New Roman" w:hint="default"/>
      <w:sz w:val="20"/>
      <w:u w:val="single"/>
    </w:rPr>
  </w:style>
  <w:style w:type="character" w:customStyle="1" w:styleId="StyleStyleBoldUnderline11pt">
    <w:name w:val="Style Style Bold Underline + 11 pt"/>
    <w:rsid w:val="000D4DC4"/>
    <w:rPr>
      <w:b/>
      <w:bCs/>
      <w:sz w:val="20"/>
      <w:u w:val="single"/>
    </w:rPr>
  </w:style>
  <w:style w:type="character" w:customStyle="1" w:styleId="articlehead2">
    <w:name w:val="articlehead2"/>
    <w:rsid w:val="000D4DC4"/>
  </w:style>
  <w:style w:type="character" w:customStyle="1" w:styleId="pronset">
    <w:name w:val="pronset"/>
    <w:rsid w:val="000D4DC4"/>
  </w:style>
  <w:style w:type="character" w:customStyle="1" w:styleId="prondelim">
    <w:name w:val="prondelim"/>
    <w:rsid w:val="000D4DC4"/>
  </w:style>
  <w:style w:type="character" w:customStyle="1" w:styleId="prontoggle">
    <w:name w:val="pron_toggle"/>
    <w:rsid w:val="000D4DC4"/>
  </w:style>
  <w:style w:type="character" w:customStyle="1" w:styleId="boldface">
    <w:name w:val="boldface"/>
    <w:rsid w:val="000D4DC4"/>
  </w:style>
  <w:style w:type="character" w:customStyle="1" w:styleId="secondary-bf">
    <w:name w:val="secondary-bf"/>
    <w:rsid w:val="000D4DC4"/>
  </w:style>
  <w:style w:type="table" w:styleId="ColorfulGrid-Accent1">
    <w:name w:val="Colorful Grid Accent 1"/>
    <w:basedOn w:val="TableNormal"/>
    <w:link w:val="ColorfulGrid-Accent1Char"/>
    <w:uiPriority w:val="29"/>
    <w:unhideWhenUsed/>
    <w:rsid w:val="000D4DC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0D4DC4"/>
    <w:rPr>
      <w:rFonts w:ascii="Times New Roman" w:hAnsi="Times New Roman" w:cs="Times New Roman" w:hint="default"/>
      <w:iCs/>
      <w:color w:val="000000"/>
      <w:sz w:val="16"/>
    </w:rPr>
  </w:style>
  <w:style w:type="character" w:customStyle="1" w:styleId="Boxout0">
    <w:name w:val="Boxout"/>
    <w:uiPriority w:val="1"/>
    <w:qFormat/>
    <w:rsid w:val="000D4DC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0D4DC4"/>
  </w:style>
  <w:style w:type="character" w:customStyle="1" w:styleId="pg">
    <w:name w:val="pg"/>
    <w:rsid w:val="000D4DC4"/>
  </w:style>
  <w:style w:type="character" w:customStyle="1" w:styleId="detailtitle">
    <w:name w:val="detailtitle"/>
    <w:rsid w:val="000D4DC4"/>
  </w:style>
  <w:style w:type="character" w:customStyle="1" w:styleId="storydate">
    <w:name w:val="storydate"/>
    <w:rsid w:val="000D4DC4"/>
  </w:style>
  <w:style w:type="character" w:customStyle="1" w:styleId="preloadwrap">
    <w:name w:val="preloadwrap"/>
    <w:rsid w:val="000D4DC4"/>
  </w:style>
  <w:style w:type="character" w:customStyle="1" w:styleId="creditwrap">
    <w:name w:val="creditwrap"/>
    <w:rsid w:val="000D4DC4"/>
  </w:style>
  <w:style w:type="character" w:customStyle="1" w:styleId="DefaultChar1">
    <w:name w:val="Default Char1"/>
    <w:rsid w:val="000D4DC4"/>
    <w:rPr>
      <w:noProof w:val="0"/>
      <w:color w:val="000000"/>
      <w:lang w:val="en-US" w:eastAsia="en-US" w:bidi="ar-SA"/>
    </w:rPr>
  </w:style>
  <w:style w:type="character" w:customStyle="1" w:styleId="textunderlineChar0">
    <w:name w:val="text underline Char"/>
    <w:rsid w:val="000D4DC4"/>
    <w:rPr>
      <w:sz w:val="24"/>
      <w:szCs w:val="22"/>
      <w:u w:val="thick"/>
      <w:lang w:val="en-US" w:eastAsia="en-US" w:bidi="ar-SA"/>
    </w:rPr>
  </w:style>
  <w:style w:type="character" w:customStyle="1" w:styleId="BoldChar">
    <w:name w:val="Bold Char"/>
    <w:rsid w:val="000D4DC4"/>
    <w:rPr>
      <w:rFonts w:ascii="Times New Roman" w:eastAsia="Times New Roman" w:hAnsi="Times New Roman" w:cs="Times New Roman" w:hint="default"/>
      <w:b/>
      <w:bCs w:val="0"/>
      <w:szCs w:val="24"/>
    </w:rPr>
  </w:style>
  <w:style w:type="character" w:customStyle="1" w:styleId="pmterms31">
    <w:name w:val="pmterms31"/>
    <w:rsid w:val="000D4DC4"/>
    <w:rPr>
      <w:b/>
      <w:bCs/>
      <w:i w:val="0"/>
      <w:iCs w:val="0"/>
      <w:color w:val="000000"/>
    </w:rPr>
  </w:style>
  <w:style w:type="character" w:customStyle="1" w:styleId="copyrightdescription">
    <w:name w:val="copyrightdescription"/>
    <w:rsid w:val="000D4DC4"/>
  </w:style>
  <w:style w:type="character" w:customStyle="1" w:styleId="ft01">
    <w:name w:val="ft01"/>
    <w:rsid w:val="000D4DC4"/>
    <w:rPr>
      <w:rFonts w:ascii="Times" w:hAnsi="Times" w:cs="Times" w:hint="default"/>
      <w:color w:val="000000"/>
      <w:sz w:val="14"/>
      <w:szCs w:val="14"/>
    </w:rPr>
  </w:style>
  <w:style w:type="character" w:customStyle="1" w:styleId="ft11">
    <w:name w:val="ft11"/>
    <w:rsid w:val="000D4DC4"/>
    <w:rPr>
      <w:rFonts w:ascii="Times" w:hAnsi="Times" w:cs="Times" w:hint="default"/>
      <w:color w:val="000000"/>
      <w:sz w:val="17"/>
      <w:szCs w:val="17"/>
    </w:rPr>
  </w:style>
  <w:style w:type="character" w:customStyle="1" w:styleId="ft21">
    <w:name w:val="ft21"/>
    <w:rsid w:val="000D4DC4"/>
    <w:rPr>
      <w:rFonts w:ascii="Times" w:hAnsi="Times" w:cs="Times" w:hint="default"/>
      <w:color w:val="000000"/>
      <w:sz w:val="15"/>
      <w:szCs w:val="15"/>
    </w:rPr>
  </w:style>
  <w:style w:type="character" w:customStyle="1" w:styleId="ft31">
    <w:name w:val="ft31"/>
    <w:rsid w:val="000D4DC4"/>
    <w:rPr>
      <w:rFonts w:ascii="Times" w:hAnsi="Times" w:cs="Times" w:hint="default"/>
      <w:color w:val="000000"/>
      <w:sz w:val="15"/>
      <w:szCs w:val="15"/>
    </w:rPr>
  </w:style>
  <w:style w:type="character" w:customStyle="1" w:styleId="dquo">
    <w:name w:val="dquo"/>
    <w:rsid w:val="000D4DC4"/>
  </w:style>
  <w:style w:type="character" w:customStyle="1" w:styleId="caps2">
    <w:name w:val="caps2"/>
    <w:rsid w:val="000D4DC4"/>
  </w:style>
  <w:style w:type="character" w:customStyle="1" w:styleId="CardsFont12ptCharCharCharChar">
    <w:name w:val="Cards + Font: 12 pt Char Char Char Char"/>
    <w:rsid w:val="000D4DC4"/>
    <w:rPr>
      <w:sz w:val="24"/>
      <w:szCs w:val="24"/>
      <w:u w:val="thick"/>
      <w:lang w:val="en-US" w:eastAsia="en-US" w:bidi="ar-SA"/>
    </w:rPr>
  </w:style>
  <w:style w:type="character" w:customStyle="1" w:styleId="ccs">
    <w:name w:val="c cs"/>
    <w:rsid w:val="000D4DC4"/>
  </w:style>
  <w:style w:type="character" w:customStyle="1" w:styleId="UnderlinedEvChar">
    <w:name w:val="Underlined Ev Char"/>
    <w:rsid w:val="000D4DC4"/>
    <w:rPr>
      <w:rFonts w:ascii="Times New Roman" w:eastAsia="Times New Roman" w:hAnsi="Times New Roman" w:cs="Times New Roman" w:hint="default"/>
      <w:szCs w:val="24"/>
      <w:u w:val="single"/>
    </w:rPr>
  </w:style>
  <w:style w:type="character" w:customStyle="1" w:styleId="dropshadow">
    <w:name w:val="dropshadow"/>
    <w:rsid w:val="000D4DC4"/>
  </w:style>
  <w:style w:type="character" w:customStyle="1" w:styleId="d05ws">
    <w:name w:val="d05ws"/>
    <w:rsid w:val="000D4DC4"/>
  </w:style>
  <w:style w:type="character" w:customStyle="1" w:styleId="rzibod">
    <w:name w:val="rzibod"/>
    <w:rsid w:val="000D4DC4"/>
  </w:style>
  <w:style w:type="character" w:customStyle="1" w:styleId="StyleBold1">
    <w:name w:val="Style Bold1"/>
    <w:rsid w:val="000D4DC4"/>
    <w:rPr>
      <w:rFonts w:ascii="Georgia" w:hAnsi="Georgia" w:hint="default"/>
      <w:b/>
      <w:bCs/>
      <w:sz w:val="22"/>
    </w:rPr>
  </w:style>
  <w:style w:type="character" w:customStyle="1" w:styleId="headertext">
    <w:name w:val="headertext"/>
    <w:rsid w:val="000D4DC4"/>
  </w:style>
  <w:style w:type="character" w:customStyle="1" w:styleId="endnote-reference">
    <w:name w:val="endnote-reference"/>
    <w:rsid w:val="000D4DC4"/>
  </w:style>
  <w:style w:type="character" w:customStyle="1" w:styleId="officialsname">
    <w:name w:val="official_s_name"/>
    <w:rsid w:val="000D4DC4"/>
  </w:style>
  <w:style w:type="character" w:customStyle="1" w:styleId="audience">
    <w:name w:val="audience"/>
    <w:rsid w:val="000D4DC4"/>
  </w:style>
  <w:style w:type="character" w:customStyle="1" w:styleId="A7">
    <w:name w:val="A7"/>
    <w:uiPriority w:val="99"/>
    <w:rsid w:val="000D4DC4"/>
    <w:rPr>
      <w:rFonts w:ascii="Myriad Pro" w:hAnsi="Myriad Pro" w:cs="Myriad Pro" w:hint="default"/>
      <w:color w:val="0066B1"/>
      <w:sz w:val="22"/>
      <w:szCs w:val="22"/>
    </w:rPr>
  </w:style>
  <w:style w:type="character" w:customStyle="1" w:styleId="normalchar">
    <w:name w:val="normal__char"/>
    <w:rsid w:val="000D4DC4"/>
  </w:style>
  <w:style w:type="character" w:customStyle="1" w:styleId="hyperlink002cheading0020100200028block0020title0029char">
    <w:name w:val="hyperlink_002cheading_00201_0020_0028block_0020title_0029__char"/>
    <w:rsid w:val="000D4DC4"/>
  </w:style>
  <w:style w:type="character" w:customStyle="1" w:styleId="underline002cstyle0020bold0020underlinechar">
    <w:name w:val="underline_002cstyle_0020bold_0020underline__char"/>
    <w:rsid w:val="000D4DC4"/>
  </w:style>
  <w:style w:type="character" w:customStyle="1" w:styleId="copyboldblack">
    <w:name w:val="copyboldblack"/>
    <w:rsid w:val="000D4DC4"/>
  </w:style>
  <w:style w:type="character" w:customStyle="1" w:styleId="copybold">
    <w:name w:val="copybold"/>
    <w:rsid w:val="000D4DC4"/>
  </w:style>
  <w:style w:type="character" w:customStyle="1" w:styleId="author-date0">
    <w:name w:val="author-date"/>
    <w:rsid w:val="000D4DC4"/>
  </w:style>
  <w:style w:type="character" w:customStyle="1" w:styleId="hidden">
    <w:name w:val="hidden"/>
    <w:rsid w:val="000D4DC4"/>
  </w:style>
  <w:style w:type="character" w:customStyle="1" w:styleId="articlebegin">
    <w:name w:val="articlebegin"/>
    <w:rsid w:val="000D4DC4"/>
  </w:style>
  <w:style w:type="character" w:customStyle="1" w:styleId="mediaoverlay">
    <w:name w:val="mediaoverlay"/>
    <w:rsid w:val="000D4DC4"/>
  </w:style>
  <w:style w:type="character" w:customStyle="1" w:styleId="blogcaption">
    <w:name w:val="blog_caption"/>
    <w:rsid w:val="000D4DC4"/>
  </w:style>
  <w:style w:type="character" w:customStyle="1" w:styleId="commnet-abuzz">
    <w:name w:val="commnet-abuzz"/>
    <w:rsid w:val="000D4DC4"/>
  </w:style>
  <w:style w:type="character" w:customStyle="1" w:styleId="fbconnectbuttontext">
    <w:name w:val="fbconnectbutton_text"/>
    <w:rsid w:val="000D4DC4"/>
  </w:style>
  <w:style w:type="character" w:customStyle="1" w:styleId="fbsharecountinner">
    <w:name w:val="fb_share_count_inner"/>
    <w:rsid w:val="000D4DC4"/>
  </w:style>
  <w:style w:type="character" w:customStyle="1" w:styleId="stbuttontext">
    <w:name w:val="stbuttontext"/>
    <w:rsid w:val="000D4DC4"/>
  </w:style>
  <w:style w:type="character" w:customStyle="1" w:styleId="source">
    <w:name w:val="source"/>
    <w:rsid w:val="000D4DC4"/>
  </w:style>
  <w:style w:type="character" w:customStyle="1" w:styleId="pubdate">
    <w:name w:val="pubdate"/>
    <w:rsid w:val="000D4DC4"/>
  </w:style>
  <w:style w:type="character" w:customStyle="1" w:styleId="grey">
    <w:name w:val="grey"/>
    <w:rsid w:val="000D4DC4"/>
  </w:style>
  <w:style w:type="character" w:customStyle="1" w:styleId="postdate">
    <w:name w:val="post_date"/>
    <w:rsid w:val="000D4DC4"/>
  </w:style>
  <w:style w:type="character" w:customStyle="1" w:styleId="bdx">
    <w:name w:val="bdx"/>
    <w:rsid w:val="000D4DC4"/>
  </w:style>
  <w:style w:type="character" w:customStyle="1" w:styleId="bdl">
    <w:name w:val="bdl"/>
    <w:rsid w:val="000D4DC4"/>
  </w:style>
  <w:style w:type="character" w:customStyle="1" w:styleId="breadcrumbitemcurrent">
    <w:name w:val="breadcrumbitemcurrent"/>
    <w:rsid w:val="000D4DC4"/>
  </w:style>
  <w:style w:type="character" w:customStyle="1" w:styleId="bbl">
    <w:name w:val="bbl"/>
    <w:rsid w:val="000D4DC4"/>
  </w:style>
  <w:style w:type="character" w:customStyle="1" w:styleId="Date2">
    <w:name w:val="Date2"/>
    <w:rsid w:val="000D4DC4"/>
  </w:style>
  <w:style w:type="character" w:customStyle="1" w:styleId="company">
    <w:name w:val="company"/>
    <w:rsid w:val="000D4DC4"/>
  </w:style>
  <w:style w:type="character" w:customStyle="1" w:styleId="itxtnewhookspan">
    <w:name w:val="itxtnewhookspan"/>
    <w:rsid w:val="000D4DC4"/>
  </w:style>
  <w:style w:type="character" w:customStyle="1" w:styleId="gstxthlt">
    <w:name w:val="gstxt_hlt"/>
    <w:rsid w:val="000D4DC4"/>
  </w:style>
  <w:style w:type="character" w:customStyle="1" w:styleId="SubtleEmphasis1">
    <w:name w:val="Subtle Emphasis1"/>
    <w:uiPriority w:val="19"/>
    <w:qFormat/>
    <w:rsid w:val="000D4DC4"/>
    <w:rPr>
      <w:rFonts w:ascii="Times New Roman" w:hAnsi="Times New Roman" w:cs="Times New Roman" w:hint="default"/>
      <w:b/>
      <w:bCs w:val="0"/>
      <w:iCs/>
      <w:color w:val="auto"/>
      <w:sz w:val="22"/>
    </w:rPr>
  </w:style>
  <w:style w:type="character" w:customStyle="1" w:styleId="StyleBoldRed">
    <w:name w:val="Style Bold Red"/>
    <w:rsid w:val="000D4DC4"/>
    <w:rPr>
      <w:b/>
      <w:bCs/>
      <w:color w:val="auto"/>
    </w:rPr>
  </w:style>
  <w:style w:type="character" w:customStyle="1" w:styleId="StyleTimesNewRoman8pt">
    <w:name w:val="Style Times New Roman 8 pt"/>
    <w:rsid w:val="000D4DC4"/>
    <w:rPr>
      <w:rFonts w:ascii="Georgia" w:hAnsi="Georgia" w:hint="default"/>
      <w:sz w:val="16"/>
    </w:rPr>
  </w:style>
  <w:style w:type="character" w:customStyle="1" w:styleId="StyleStyle7pt8pt">
    <w:name w:val="Style Style 7 pt + 8 pt"/>
    <w:rsid w:val="000D4DC4"/>
    <w:rPr>
      <w:sz w:val="16"/>
    </w:rPr>
  </w:style>
  <w:style w:type="character" w:customStyle="1" w:styleId="StyleStyleThickunderlineBold1">
    <w:name w:val="Style Style Thick underline + Bold1"/>
    <w:rsid w:val="000D4DC4"/>
    <w:rPr>
      <w:b/>
      <w:bCs/>
      <w:u w:val="thick"/>
    </w:rPr>
  </w:style>
  <w:style w:type="character" w:customStyle="1" w:styleId="StyleUnderline2">
    <w:name w:val="Style Underline2"/>
    <w:rsid w:val="000D4DC4"/>
    <w:rPr>
      <w:u w:val="single"/>
    </w:rPr>
  </w:style>
  <w:style w:type="character" w:customStyle="1" w:styleId="ShrinkText">
    <w:name w:val="Shrink Text"/>
    <w:rsid w:val="000D4DC4"/>
    <w:rPr>
      <w:sz w:val="16"/>
    </w:rPr>
  </w:style>
  <w:style w:type="character" w:customStyle="1" w:styleId="smallcaps">
    <w:name w:val="smallcaps"/>
    <w:rsid w:val="000D4DC4"/>
  </w:style>
  <w:style w:type="character" w:customStyle="1" w:styleId="goldbldtext">
    <w:name w:val="goldbldtext"/>
    <w:rsid w:val="000D4DC4"/>
  </w:style>
  <w:style w:type="character" w:customStyle="1" w:styleId="cardshighlight0">
    <w:name w:val="cardshighlight"/>
    <w:rsid w:val="000D4DC4"/>
  </w:style>
  <w:style w:type="character" w:customStyle="1" w:styleId="cardsfont12pt1">
    <w:name w:val="cardsfont12pt"/>
    <w:rsid w:val="000D4DC4"/>
  </w:style>
  <w:style w:type="character" w:customStyle="1" w:styleId="ft1">
    <w:name w:val="ft1"/>
    <w:rsid w:val="000D4DC4"/>
  </w:style>
  <w:style w:type="character" w:customStyle="1" w:styleId="ft6">
    <w:name w:val="ft6"/>
    <w:rsid w:val="000D4DC4"/>
  </w:style>
  <w:style w:type="character" w:customStyle="1" w:styleId="kicker">
    <w:name w:val="kicker"/>
    <w:rsid w:val="000D4DC4"/>
  </w:style>
  <w:style w:type="character" w:customStyle="1" w:styleId="backcontent">
    <w:name w:val="backcontent"/>
    <w:rsid w:val="000D4DC4"/>
  </w:style>
  <w:style w:type="character" w:customStyle="1" w:styleId="daystmp">
    <w:name w:val="daystmp"/>
    <w:rsid w:val="000D4DC4"/>
  </w:style>
  <w:style w:type="character" w:customStyle="1" w:styleId="cardsfont12ptchar">
    <w:name w:val="cardsfont12ptchar"/>
    <w:rsid w:val="000D4DC4"/>
  </w:style>
  <w:style w:type="character" w:customStyle="1" w:styleId="gal">
    <w:name w:val="gal"/>
    <w:rsid w:val="000D4DC4"/>
  </w:style>
  <w:style w:type="character" w:customStyle="1" w:styleId="submitted">
    <w:name w:val="submitted"/>
    <w:rsid w:val="000D4DC4"/>
  </w:style>
  <w:style w:type="character" w:customStyle="1" w:styleId="imagedateline">
    <w:name w:val="image_dateline"/>
    <w:rsid w:val="000D4DC4"/>
  </w:style>
  <w:style w:type="character" w:customStyle="1" w:styleId="authordatecharchar">
    <w:name w:val="authordatecharchar"/>
    <w:rsid w:val="000D4DC4"/>
  </w:style>
  <w:style w:type="character" w:customStyle="1" w:styleId="style1char0">
    <w:name w:val="style1char"/>
    <w:rsid w:val="000D4DC4"/>
  </w:style>
  <w:style w:type="character" w:customStyle="1" w:styleId="tagcharchar0">
    <w:name w:val="tagcharchar"/>
    <w:rsid w:val="000D4DC4"/>
  </w:style>
  <w:style w:type="character" w:customStyle="1" w:styleId="underlinedcharchar2">
    <w:name w:val="underlinedcharchar"/>
    <w:rsid w:val="000D4DC4"/>
  </w:style>
  <w:style w:type="character" w:customStyle="1" w:styleId="BoxedChar">
    <w:name w:val="Boxed Char"/>
    <w:rsid w:val="000D4DC4"/>
    <w:rPr>
      <w:rFonts w:ascii="Arial Narrow" w:hAnsi="Arial Narrow" w:hint="default"/>
      <w:b/>
      <w:bCs w:val="0"/>
      <w:sz w:val="18"/>
      <w:bdr w:val="single" w:sz="6" w:space="0" w:color="auto" w:frame="1"/>
    </w:rPr>
  </w:style>
  <w:style w:type="character" w:customStyle="1" w:styleId="Style11ptUnderline2">
    <w:name w:val="Style 11 pt Underline2"/>
    <w:rsid w:val="000D4DC4"/>
    <w:rPr>
      <w:sz w:val="20"/>
      <w:u w:val="single"/>
    </w:rPr>
  </w:style>
  <w:style w:type="character" w:customStyle="1" w:styleId="Style11ptBoldUnderline2">
    <w:name w:val="Style 11 pt Bold Underline2"/>
    <w:rsid w:val="000D4DC4"/>
    <w:rPr>
      <w:b/>
      <w:bCs/>
      <w:sz w:val="20"/>
      <w:u w:val="single"/>
    </w:rPr>
  </w:style>
  <w:style w:type="character" w:customStyle="1" w:styleId="nw">
    <w:name w:val="nw"/>
    <w:rsid w:val="000D4DC4"/>
  </w:style>
  <w:style w:type="character" w:customStyle="1" w:styleId="Styleunderline11ptBoldBorderSinglesolidlineAuto">
    <w:name w:val="Style underline + 11 pt Bold Border: : (Single solid line Auto ..."/>
    <w:rsid w:val="000D4DC4"/>
    <w:rPr>
      <w:b/>
      <w:bCs/>
      <w:sz w:val="20"/>
      <w:u w:val="single"/>
      <w:bdr w:val="single" w:sz="4" w:space="0" w:color="auto" w:frame="1"/>
    </w:rPr>
  </w:style>
  <w:style w:type="character" w:customStyle="1" w:styleId="cardCharCharChar1">
    <w:name w:val="card Char Char Char1"/>
    <w:rsid w:val="000D4DC4"/>
    <w:rPr>
      <w:lang w:val="en-US" w:eastAsia="en-US" w:bidi="ar-SA"/>
    </w:rPr>
  </w:style>
  <w:style w:type="character" w:customStyle="1" w:styleId="authors1">
    <w:name w:val="authors1"/>
    <w:rsid w:val="000D4DC4"/>
    <w:rPr>
      <w:rFonts w:ascii="Verdana" w:hAnsi="Verdana" w:hint="default"/>
      <w:b/>
      <w:bCs/>
      <w:color w:val="006699"/>
      <w:sz w:val="20"/>
      <w:szCs w:val="20"/>
    </w:rPr>
  </w:style>
  <w:style w:type="character" w:customStyle="1" w:styleId="headlinesectionlarge">
    <w:name w:val="headline_section_large"/>
    <w:rsid w:val="000D4DC4"/>
  </w:style>
  <w:style w:type="character" w:customStyle="1" w:styleId="Styleunderline11ptBlack">
    <w:name w:val="Style underline + 11 pt Black"/>
    <w:rsid w:val="000D4DC4"/>
    <w:rPr>
      <w:color w:val="000000"/>
      <w:sz w:val="20"/>
      <w:u w:val="single"/>
    </w:rPr>
  </w:style>
  <w:style w:type="character" w:customStyle="1" w:styleId="Styleunderline11ptBoldBlack">
    <w:name w:val="Style underline + 11 pt Bold Black"/>
    <w:rsid w:val="000D4DC4"/>
    <w:rPr>
      <w:b/>
      <w:bCs/>
      <w:color w:val="000000"/>
      <w:sz w:val="20"/>
      <w:u w:val="single"/>
    </w:rPr>
  </w:style>
  <w:style w:type="character" w:customStyle="1" w:styleId="Style11ptBoldBlackUnderline">
    <w:name w:val="Style 11 pt Bold Black Underline"/>
    <w:rsid w:val="000D4DC4"/>
    <w:rPr>
      <w:b/>
      <w:bCs/>
      <w:color w:val="000000"/>
      <w:sz w:val="20"/>
      <w:u w:val="single"/>
    </w:rPr>
  </w:style>
  <w:style w:type="character" w:customStyle="1" w:styleId="Style11ptBoldBlackUnderlineBorderSinglesolidline">
    <w:name w:val="Style 11 pt Bold Black Underline Border: : (Single solid line ..."/>
    <w:rsid w:val="000D4DC4"/>
    <w:rPr>
      <w:b/>
      <w:bCs/>
      <w:color w:val="000000"/>
      <w:sz w:val="20"/>
      <w:u w:val="single"/>
      <w:bdr w:val="single" w:sz="4" w:space="0" w:color="auto" w:frame="1"/>
    </w:rPr>
  </w:style>
  <w:style w:type="character" w:customStyle="1" w:styleId="StyleLatinMeridien-Italic11ptItalicUnderline">
    <w:name w:val="Style (Latin) Meridien-Italic 11 pt Italic Underline"/>
    <w:rsid w:val="000D4DC4"/>
    <w:rPr>
      <w:rFonts w:ascii="Meridien-Italic" w:hAnsi="Meridien-Italic" w:hint="default"/>
      <w:i/>
      <w:iCs/>
      <w:sz w:val="20"/>
      <w:u w:val="single"/>
    </w:rPr>
  </w:style>
  <w:style w:type="character" w:customStyle="1" w:styleId="Citation-AuthorDate">
    <w:name w:val="Citation - Author/Date"/>
    <w:rsid w:val="000D4DC4"/>
    <w:rPr>
      <w:b/>
      <w:bCs w:val="0"/>
      <w:smallCaps/>
      <w:sz w:val="24"/>
      <w:u w:val="single"/>
    </w:rPr>
  </w:style>
  <w:style w:type="character" w:customStyle="1" w:styleId="underlinestylechar0">
    <w:name w:val="underlinestylechar"/>
    <w:rsid w:val="000D4DC4"/>
  </w:style>
  <w:style w:type="character" w:customStyle="1" w:styleId="highlight">
    <w:name w:val="highlight"/>
    <w:rsid w:val="000D4DC4"/>
  </w:style>
  <w:style w:type="character" w:customStyle="1" w:styleId="DottedUnderline0">
    <w:name w:val="Dotted Underline"/>
    <w:rsid w:val="000D4DC4"/>
    <w:rPr>
      <w:rFonts w:ascii="Times New Roman" w:hAnsi="Times New Roman" w:cs="Times New Roman" w:hint="default"/>
      <w:sz w:val="20"/>
      <w:u w:val="dottedHeavy"/>
    </w:rPr>
  </w:style>
  <w:style w:type="character" w:customStyle="1" w:styleId="titleauthoretc">
    <w:name w:val="titleauthoretc"/>
    <w:rsid w:val="000D4DC4"/>
  </w:style>
  <w:style w:type="character" w:customStyle="1" w:styleId="labeltext">
    <w:name w:val="labeltext"/>
    <w:rsid w:val="000D4DC4"/>
  </w:style>
  <w:style w:type="character" w:customStyle="1" w:styleId="viewlink">
    <w:name w:val="viewlink"/>
    <w:rsid w:val="000D4DC4"/>
  </w:style>
  <w:style w:type="character" w:customStyle="1" w:styleId="share">
    <w:name w:val="share"/>
    <w:rsid w:val="000D4DC4"/>
  </w:style>
  <w:style w:type="character" w:customStyle="1" w:styleId="inlinkchart">
    <w:name w:val="inlink_chart"/>
    <w:rsid w:val="000D4DC4"/>
  </w:style>
  <w:style w:type="character" w:customStyle="1" w:styleId="underLight">
    <w:name w:val="underLight"/>
    <w:uiPriority w:val="1"/>
    <w:qFormat/>
    <w:rsid w:val="000D4DC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0D4DC4"/>
  </w:style>
  <w:style w:type="character" w:customStyle="1" w:styleId="author-rss">
    <w:name w:val="author-rss"/>
    <w:rsid w:val="000D4DC4"/>
  </w:style>
  <w:style w:type="character" w:customStyle="1" w:styleId="fbsharecountwrapper">
    <w:name w:val="fb_share_count_wrapper"/>
    <w:rsid w:val="000D4DC4"/>
  </w:style>
  <w:style w:type="character" w:customStyle="1" w:styleId="fbbuttontext">
    <w:name w:val="fb_button_text"/>
    <w:rsid w:val="000D4DC4"/>
  </w:style>
  <w:style w:type="character" w:customStyle="1" w:styleId="hw">
    <w:name w:val="hw"/>
    <w:rsid w:val="000D4DC4"/>
  </w:style>
  <w:style w:type="character" w:customStyle="1" w:styleId="linktotop">
    <w:name w:val="linktotop"/>
    <w:rsid w:val="000D4DC4"/>
  </w:style>
  <w:style w:type="character" w:customStyle="1" w:styleId="maintextbldleft">
    <w:name w:val="maintextbldleft"/>
    <w:rsid w:val="000D4DC4"/>
  </w:style>
  <w:style w:type="character" w:customStyle="1" w:styleId="maintextleft">
    <w:name w:val="maintextleft"/>
    <w:rsid w:val="000D4DC4"/>
  </w:style>
  <w:style w:type="character" w:customStyle="1" w:styleId="descriptionstyle1block">
    <w:name w:val="description style1 block"/>
    <w:rsid w:val="000D4DC4"/>
  </w:style>
  <w:style w:type="character" w:customStyle="1" w:styleId="gutter-right-1">
    <w:name w:val="gutter-right-1"/>
    <w:basedOn w:val="DefaultParagraphFont"/>
    <w:rsid w:val="000D4DC4"/>
  </w:style>
  <w:style w:type="character" w:customStyle="1" w:styleId="ssl3">
    <w:name w:val="ss_l3"/>
    <w:rsid w:val="000D4DC4"/>
  </w:style>
  <w:style w:type="character" w:customStyle="1" w:styleId="FontStyle39">
    <w:name w:val="Font Style39"/>
    <w:uiPriority w:val="99"/>
    <w:rsid w:val="000D4DC4"/>
    <w:rPr>
      <w:rFonts w:ascii="Constantia" w:hAnsi="Constantia" w:cs="Constantia" w:hint="default"/>
      <w:b/>
      <w:bCs/>
      <w:sz w:val="18"/>
      <w:szCs w:val="18"/>
    </w:rPr>
  </w:style>
  <w:style w:type="character" w:customStyle="1" w:styleId="6">
    <w:name w:val="6"/>
    <w:rsid w:val="000D4DC4"/>
    <w:rPr>
      <w:rFonts w:ascii="Arial" w:hAnsi="Arial" w:cs="Arial" w:hint="default"/>
      <w:bCs/>
      <w:sz w:val="20"/>
      <w:u w:val="single"/>
      <w:lang w:val="en-US" w:eastAsia="en-US" w:bidi="ar-SA"/>
    </w:rPr>
  </w:style>
  <w:style w:type="character" w:customStyle="1" w:styleId="Header11">
    <w:name w:val="Header11"/>
    <w:rsid w:val="000D4DC4"/>
  </w:style>
  <w:style w:type="character" w:customStyle="1" w:styleId="posa">
    <w:name w:val="pos(a)"/>
    <w:basedOn w:val="DefaultParagraphFont"/>
    <w:rsid w:val="000D4DC4"/>
  </w:style>
  <w:style w:type="character" w:customStyle="1" w:styleId="u-hiddeninnarrowenv">
    <w:name w:val="u-hiddeninnarrowenv"/>
    <w:basedOn w:val="DefaultParagraphFont"/>
    <w:rsid w:val="000D4DC4"/>
  </w:style>
  <w:style w:type="character" w:customStyle="1" w:styleId="followbutton-bird">
    <w:name w:val="followbutton-bird"/>
    <w:basedOn w:val="DefaultParagraphFont"/>
    <w:rsid w:val="000D4DC4"/>
  </w:style>
  <w:style w:type="character" w:customStyle="1" w:styleId="tweetauthor-name">
    <w:name w:val="tweetauthor-name"/>
    <w:basedOn w:val="DefaultParagraphFont"/>
    <w:rsid w:val="000D4DC4"/>
  </w:style>
  <w:style w:type="character" w:customStyle="1" w:styleId="tweetauthor-verifiedbadge">
    <w:name w:val="tweetauthor-verifiedbadge"/>
    <w:basedOn w:val="DefaultParagraphFont"/>
    <w:rsid w:val="000D4DC4"/>
  </w:style>
  <w:style w:type="character" w:customStyle="1" w:styleId="tweetauthor-screenname">
    <w:name w:val="tweetauthor-screenname"/>
    <w:basedOn w:val="DefaultParagraphFont"/>
    <w:rsid w:val="000D4DC4"/>
  </w:style>
  <w:style w:type="character" w:customStyle="1" w:styleId="u-hiddenvisually">
    <w:name w:val="u-hiddenvisually"/>
    <w:basedOn w:val="DefaultParagraphFont"/>
    <w:rsid w:val="000D4DC4"/>
  </w:style>
  <w:style w:type="character" w:customStyle="1" w:styleId="tweetaction-stat">
    <w:name w:val="tweetaction-stat"/>
    <w:basedOn w:val="DefaultParagraphFont"/>
    <w:rsid w:val="000D4DC4"/>
  </w:style>
  <w:style w:type="character" w:customStyle="1" w:styleId="related">
    <w:name w:val="related"/>
    <w:basedOn w:val="DefaultParagraphFont"/>
    <w:rsid w:val="000D4DC4"/>
  </w:style>
  <w:style w:type="character" w:customStyle="1" w:styleId="related-content">
    <w:name w:val="related-content"/>
    <w:basedOn w:val="DefaultParagraphFont"/>
    <w:rsid w:val="000D4DC4"/>
  </w:style>
  <w:style w:type="character" w:customStyle="1" w:styleId="name-of-author">
    <w:name w:val="name-of-author"/>
    <w:basedOn w:val="DefaultParagraphFont"/>
    <w:rsid w:val="000D4DC4"/>
  </w:style>
  <w:style w:type="character" w:customStyle="1" w:styleId="first-name">
    <w:name w:val="first-name"/>
    <w:basedOn w:val="DefaultParagraphFont"/>
    <w:rsid w:val="000D4DC4"/>
  </w:style>
  <w:style w:type="character" w:customStyle="1" w:styleId="last-name">
    <w:name w:val="last-name"/>
    <w:basedOn w:val="DefaultParagraphFont"/>
    <w:rsid w:val="000D4DC4"/>
  </w:style>
  <w:style w:type="character" w:customStyle="1" w:styleId="caption10">
    <w:name w:val="caption1"/>
    <w:basedOn w:val="DefaultParagraphFont"/>
    <w:rsid w:val="000D4DC4"/>
  </w:style>
  <w:style w:type="character" w:customStyle="1" w:styleId="recirc-text">
    <w:name w:val="&quot;recirc-text”"/>
    <w:basedOn w:val="DefaultParagraphFont"/>
    <w:rsid w:val="000D4DC4"/>
  </w:style>
  <w:style w:type="character" w:customStyle="1" w:styleId="video-icon">
    <w:name w:val="video-icon"/>
    <w:basedOn w:val="DefaultParagraphFont"/>
    <w:rsid w:val="000D4DC4"/>
  </w:style>
  <w:style w:type="character" w:customStyle="1" w:styleId="powa-shot-play-btn-text">
    <w:name w:val="powa-shot-play-btn-text"/>
    <w:basedOn w:val="DefaultParagraphFont"/>
    <w:rsid w:val="000D4DC4"/>
  </w:style>
  <w:style w:type="character" w:customStyle="1" w:styleId="powa-shot-click">
    <w:name w:val="powa-shot-click"/>
    <w:basedOn w:val="DefaultParagraphFont"/>
    <w:rsid w:val="000D4DC4"/>
  </w:style>
  <w:style w:type="character" w:customStyle="1" w:styleId="wpv-blurb">
    <w:name w:val="wpv-blurb"/>
    <w:basedOn w:val="DefaultParagraphFont"/>
    <w:rsid w:val="000D4DC4"/>
  </w:style>
  <w:style w:type="character" w:customStyle="1" w:styleId="pb-caption">
    <w:name w:val="pb-caption"/>
    <w:basedOn w:val="DefaultParagraphFont"/>
    <w:rsid w:val="000D4DC4"/>
  </w:style>
  <w:style w:type="character" w:customStyle="1" w:styleId="Heading5Char1">
    <w:name w:val="Heading 5 Char1"/>
    <w:aliases w:val="Text Char1"/>
    <w:basedOn w:val="DefaultParagraphFont"/>
    <w:semiHidden/>
    <w:rsid w:val="000D4DC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0D4DC4"/>
    <w:rPr>
      <w:vertAlign w:val="baseline"/>
    </w:rPr>
  </w:style>
  <w:style w:type="character" w:customStyle="1" w:styleId="Heading7Char1">
    <w:name w:val="Heading 7 Char1"/>
    <w:basedOn w:val="DefaultParagraphFont"/>
    <w:semiHidden/>
    <w:rsid w:val="000D4DC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0D4DC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0D4DC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0D4DC4"/>
    <w:rPr>
      <w:rFonts w:ascii="Calibri" w:hAnsi="Calibri" w:cs="Calibri"/>
    </w:rPr>
  </w:style>
  <w:style w:type="numbering" w:customStyle="1" w:styleId="NoList2">
    <w:name w:val="No List2"/>
    <w:next w:val="NoList"/>
    <w:uiPriority w:val="99"/>
    <w:semiHidden/>
    <w:unhideWhenUsed/>
    <w:rsid w:val="000D4DC4"/>
  </w:style>
  <w:style w:type="numbering" w:customStyle="1" w:styleId="NoList3">
    <w:name w:val="No List3"/>
    <w:next w:val="NoList"/>
    <w:uiPriority w:val="99"/>
    <w:semiHidden/>
    <w:unhideWhenUsed/>
    <w:rsid w:val="000D4DC4"/>
  </w:style>
  <w:style w:type="numbering" w:customStyle="1" w:styleId="NoList4">
    <w:name w:val="No List4"/>
    <w:next w:val="NoList"/>
    <w:uiPriority w:val="99"/>
    <w:semiHidden/>
    <w:unhideWhenUsed/>
    <w:rsid w:val="000D4DC4"/>
  </w:style>
  <w:style w:type="numbering" w:customStyle="1" w:styleId="NoList5">
    <w:name w:val="No List5"/>
    <w:next w:val="NoList"/>
    <w:semiHidden/>
    <w:unhideWhenUsed/>
    <w:rsid w:val="000D4DC4"/>
  </w:style>
  <w:style w:type="paragraph" w:styleId="BlockText">
    <w:name w:val="Block Text"/>
    <w:basedOn w:val="Normal"/>
    <w:rsid w:val="000D4DC4"/>
    <w:pPr>
      <w:ind w:left="229" w:right="229"/>
    </w:pPr>
    <w:rPr>
      <w:rFonts w:ascii="Verdana" w:eastAsia="Times New Roman" w:hAnsi="Verdana"/>
      <w:szCs w:val="20"/>
    </w:rPr>
  </w:style>
  <w:style w:type="paragraph" w:styleId="NormalIndent">
    <w:name w:val="Normal Indent"/>
    <w:basedOn w:val="Normal"/>
    <w:rsid w:val="000D4DC4"/>
    <w:pPr>
      <w:ind w:left="720"/>
    </w:pPr>
    <w:rPr>
      <w:rFonts w:eastAsia="Times New Roman"/>
      <w:szCs w:val="20"/>
    </w:rPr>
  </w:style>
  <w:style w:type="paragraph" w:styleId="EnvelopeReturn">
    <w:name w:val="envelope return"/>
    <w:basedOn w:val="Normal"/>
    <w:rsid w:val="000D4DC4"/>
    <w:rPr>
      <w:rFonts w:eastAsia="Times New Roman"/>
      <w:sz w:val="24"/>
      <w:szCs w:val="20"/>
    </w:rPr>
  </w:style>
  <w:style w:type="paragraph" w:styleId="EnvelopeAddress">
    <w:name w:val="envelope address"/>
    <w:basedOn w:val="Normal"/>
    <w:rsid w:val="000D4DC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0D4DC4"/>
  </w:style>
  <w:style w:type="numbering" w:customStyle="1" w:styleId="NoList7">
    <w:name w:val="No List7"/>
    <w:next w:val="NoList"/>
    <w:semiHidden/>
    <w:unhideWhenUsed/>
    <w:rsid w:val="000D4DC4"/>
  </w:style>
  <w:style w:type="paragraph" w:styleId="ListBullet">
    <w:name w:val="List Bullet"/>
    <w:basedOn w:val="Normal"/>
    <w:link w:val="ListBulletChar"/>
    <w:uiPriority w:val="99"/>
    <w:unhideWhenUsed/>
    <w:rsid w:val="000D4DC4"/>
    <w:pPr>
      <w:tabs>
        <w:tab w:val="num" w:pos="360"/>
      </w:tabs>
      <w:ind w:left="360" w:hanging="360"/>
      <w:contextualSpacing/>
    </w:pPr>
    <w:rPr>
      <w:rFonts w:eastAsia="Calibri"/>
    </w:rPr>
  </w:style>
  <w:style w:type="table" w:styleId="MediumGrid1">
    <w:name w:val="Medium Grid 1"/>
    <w:basedOn w:val="TableNormal"/>
    <w:uiPriority w:val="67"/>
    <w:rsid w:val="000D4DC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0D4DC4"/>
    <w:rPr>
      <w:rFonts w:ascii="Arial Narrow" w:eastAsia="SimSun" w:hAnsi="Arial Narrow" w:cs="Calibri"/>
      <w:sz w:val="20"/>
      <w:szCs w:val="22"/>
    </w:rPr>
  </w:style>
  <w:style w:type="numbering" w:customStyle="1" w:styleId="NoList11">
    <w:name w:val="No List11"/>
    <w:next w:val="NoList"/>
    <w:uiPriority w:val="99"/>
    <w:semiHidden/>
    <w:unhideWhenUsed/>
    <w:rsid w:val="000D4DC4"/>
  </w:style>
  <w:style w:type="numbering" w:customStyle="1" w:styleId="NoList111">
    <w:name w:val="No List111"/>
    <w:next w:val="NoList"/>
    <w:uiPriority w:val="99"/>
    <w:semiHidden/>
    <w:unhideWhenUsed/>
    <w:rsid w:val="000D4DC4"/>
  </w:style>
  <w:style w:type="numbering" w:customStyle="1" w:styleId="NoList1111">
    <w:name w:val="No List1111"/>
    <w:next w:val="NoList"/>
    <w:uiPriority w:val="99"/>
    <w:semiHidden/>
    <w:unhideWhenUsed/>
    <w:rsid w:val="000D4DC4"/>
  </w:style>
  <w:style w:type="numbering" w:customStyle="1" w:styleId="NoList11111">
    <w:name w:val="No List11111"/>
    <w:next w:val="NoList"/>
    <w:uiPriority w:val="99"/>
    <w:semiHidden/>
    <w:unhideWhenUsed/>
    <w:rsid w:val="000D4DC4"/>
  </w:style>
  <w:style w:type="numbering" w:customStyle="1" w:styleId="NoList111111">
    <w:name w:val="No List111111"/>
    <w:next w:val="NoList"/>
    <w:uiPriority w:val="99"/>
    <w:semiHidden/>
    <w:unhideWhenUsed/>
    <w:rsid w:val="000D4DC4"/>
  </w:style>
  <w:style w:type="numbering" w:customStyle="1" w:styleId="NoList1111111">
    <w:name w:val="No List1111111"/>
    <w:next w:val="NoList"/>
    <w:uiPriority w:val="99"/>
    <w:semiHidden/>
    <w:unhideWhenUsed/>
    <w:rsid w:val="000D4DC4"/>
  </w:style>
  <w:style w:type="numbering" w:customStyle="1" w:styleId="NoList11111111">
    <w:name w:val="No List11111111"/>
    <w:next w:val="NoList"/>
    <w:uiPriority w:val="99"/>
    <w:semiHidden/>
    <w:unhideWhenUsed/>
    <w:rsid w:val="000D4DC4"/>
  </w:style>
  <w:style w:type="numbering" w:customStyle="1" w:styleId="NoList111111111">
    <w:name w:val="No List111111111"/>
    <w:next w:val="NoList"/>
    <w:uiPriority w:val="99"/>
    <w:semiHidden/>
    <w:unhideWhenUsed/>
    <w:rsid w:val="000D4DC4"/>
  </w:style>
  <w:style w:type="numbering" w:customStyle="1" w:styleId="NoList1111111111">
    <w:name w:val="No List1111111111"/>
    <w:next w:val="NoList"/>
    <w:uiPriority w:val="99"/>
    <w:semiHidden/>
    <w:unhideWhenUsed/>
    <w:rsid w:val="000D4DC4"/>
  </w:style>
  <w:style w:type="numbering" w:customStyle="1" w:styleId="NoList11111111111">
    <w:name w:val="No List11111111111"/>
    <w:next w:val="NoList"/>
    <w:uiPriority w:val="99"/>
    <w:semiHidden/>
    <w:unhideWhenUsed/>
    <w:rsid w:val="000D4DC4"/>
  </w:style>
  <w:style w:type="numbering" w:customStyle="1" w:styleId="NoList111111111111">
    <w:name w:val="No List111111111111"/>
    <w:next w:val="NoList"/>
    <w:uiPriority w:val="99"/>
    <w:semiHidden/>
    <w:unhideWhenUsed/>
    <w:rsid w:val="000D4DC4"/>
  </w:style>
  <w:style w:type="numbering" w:customStyle="1" w:styleId="NoList1111111111111">
    <w:name w:val="No List1111111111111"/>
    <w:next w:val="NoList"/>
    <w:uiPriority w:val="99"/>
    <w:semiHidden/>
    <w:unhideWhenUsed/>
    <w:rsid w:val="000D4DC4"/>
  </w:style>
  <w:style w:type="numbering" w:customStyle="1" w:styleId="NoList11111111111111">
    <w:name w:val="No List11111111111111"/>
    <w:next w:val="NoList"/>
    <w:uiPriority w:val="99"/>
    <w:semiHidden/>
    <w:unhideWhenUsed/>
    <w:rsid w:val="000D4DC4"/>
  </w:style>
  <w:style w:type="numbering" w:customStyle="1" w:styleId="NoList111111111111111">
    <w:name w:val="No List111111111111111"/>
    <w:next w:val="NoList"/>
    <w:uiPriority w:val="99"/>
    <w:semiHidden/>
    <w:unhideWhenUsed/>
    <w:rsid w:val="000D4DC4"/>
  </w:style>
  <w:style w:type="numbering" w:customStyle="1" w:styleId="NoList1111111111111111">
    <w:name w:val="No List1111111111111111"/>
    <w:next w:val="NoList"/>
    <w:uiPriority w:val="99"/>
    <w:semiHidden/>
    <w:unhideWhenUsed/>
    <w:rsid w:val="000D4DC4"/>
  </w:style>
  <w:style w:type="numbering" w:customStyle="1" w:styleId="NoList11111111111111111">
    <w:name w:val="No List11111111111111111"/>
    <w:next w:val="NoList"/>
    <w:uiPriority w:val="99"/>
    <w:semiHidden/>
    <w:unhideWhenUsed/>
    <w:rsid w:val="000D4DC4"/>
  </w:style>
  <w:style w:type="character" w:customStyle="1" w:styleId="FontStyle220">
    <w:name w:val="Font Style220"/>
    <w:basedOn w:val="DefaultParagraphFont"/>
    <w:uiPriority w:val="99"/>
    <w:rsid w:val="000D4DC4"/>
    <w:rPr>
      <w:rFonts w:ascii="Candara" w:hAnsi="Candara" w:cs="Candara" w:hint="default"/>
      <w:i/>
      <w:iCs/>
      <w:sz w:val="18"/>
      <w:szCs w:val="18"/>
    </w:rPr>
  </w:style>
  <w:style w:type="character" w:customStyle="1" w:styleId="FontStyle290">
    <w:name w:val="Font Style290"/>
    <w:basedOn w:val="DefaultParagraphFont"/>
    <w:uiPriority w:val="99"/>
    <w:rsid w:val="000D4DC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D4DC4"/>
    <w:rPr>
      <w:rFonts w:ascii="Arial" w:hAnsi="Arial" w:cs="Arial"/>
      <w:b/>
      <w:bCs/>
      <w:sz w:val="16"/>
      <w:szCs w:val="16"/>
    </w:rPr>
  </w:style>
  <w:style w:type="paragraph" w:customStyle="1" w:styleId="analytic0">
    <w:name w:val="analytic"/>
    <w:basedOn w:val="Normal"/>
    <w:link w:val="analyticChar0"/>
    <w:uiPriority w:val="4"/>
    <w:qFormat/>
    <w:rsid w:val="000D4DC4"/>
    <w:pPr>
      <w:spacing w:before="120"/>
    </w:pPr>
    <w:rPr>
      <w:b/>
      <w:sz w:val="20"/>
    </w:rPr>
  </w:style>
  <w:style w:type="character" w:customStyle="1" w:styleId="analyticChar0">
    <w:name w:val="analytic Char"/>
    <w:basedOn w:val="DefaultParagraphFont"/>
    <w:link w:val="analytic0"/>
    <w:uiPriority w:val="4"/>
    <w:rsid w:val="000D4DC4"/>
    <w:rPr>
      <w:rFonts w:ascii="Calibri" w:hAnsi="Calibri" w:cs="Calibri"/>
      <w:b/>
      <w:sz w:val="20"/>
    </w:rPr>
  </w:style>
  <w:style w:type="character" w:customStyle="1" w:styleId="m-5498913268213319940gmail-styleunderline">
    <w:name w:val="m_-5498913268213319940gmail-styleunderline"/>
    <w:basedOn w:val="DefaultParagraphFont"/>
    <w:rsid w:val="000D4DC4"/>
  </w:style>
  <w:style w:type="paragraph" w:customStyle="1" w:styleId="speakable">
    <w:name w:val="speakable"/>
    <w:basedOn w:val="Normal"/>
    <w:uiPriority w:val="99"/>
    <w:qFormat/>
    <w:rsid w:val="000D4DC4"/>
    <w:pPr>
      <w:spacing w:before="100" w:beforeAutospacing="1" w:after="100" w:afterAutospacing="1"/>
    </w:pPr>
    <w:rPr>
      <w:rFonts w:eastAsia="Times New Roman"/>
      <w:sz w:val="24"/>
    </w:rPr>
  </w:style>
  <w:style w:type="character" w:customStyle="1" w:styleId="overlay">
    <w:name w:val="overlay"/>
    <w:basedOn w:val="DefaultParagraphFont"/>
    <w:rsid w:val="000D4DC4"/>
  </w:style>
  <w:style w:type="character" w:customStyle="1" w:styleId="copyright">
    <w:name w:val="copyright"/>
    <w:basedOn w:val="DefaultParagraphFont"/>
    <w:rsid w:val="000D4DC4"/>
  </w:style>
  <w:style w:type="character" w:customStyle="1" w:styleId="TagCharCharCharChar">
    <w:name w:val="Tag Char Char Char Char"/>
    <w:basedOn w:val="DefaultParagraphFont"/>
    <w:rsid w:val="000D4DC4"/>
    <w:rPr>
      <w:rFonts w:ascii="Calibri" w:hAnsi="Calibri" w:cs="Calibri"/>
      <w:b/>
      <w:sz w:val="24"/>
    </w:rPr>
  </w:style>
  <w:style w:type="paragraph" w:customStyle="1" w:styleId="g-body">
    <w:name w:val="g-body"/>
    <w:basedOn w:val="Normal"/>
    <w:uiPriority w:val="99"/>
    <w:qFormat/>
    <w:rsid w:val="000D4DC4"/>
    <w:pPr>
      <w:spacing w:before="100" w:beforeAutospacing="1" w:after="100" w:afterAutospacing="1"/>
    </w:pPr>
    <w:rPr>
      <w:rFonts w:eastAsia="Times New Roman"/>
      <w:sz w:val="24"/>
    </w:rPr>
  </w:style>
  <w:style w:type="paragraph" w:customStyle="1" w:styleId="g-pstyle0">
    <w:name w:val="g-pstyle0"/>
    <w:basedOn w:val="Normal"/>
    <w:uiPriority w:val="99"/>
    <w:qFormat/>
    <w:rsid w:val="000D4DC4"/>
    <w:pPr>
      <w:spacing w:before="100" w:beforeAutospacing="1" w:after="100" w:afterAutospacing="1"/>
    </w:pPr>
    <w:rPr>
      <w:rFonts w:eastAsia="Times New Roman"/>
      <w:sz w:val="24"/>
    </w:rPr>
  </w:style>
  <w:style w:type="paragraph" w:customStyle="1" w:styleId="g-pstyle1">
    <w:name w:val="g-pstyle1"/>
    <w:basedOn w:val="Normal"/>
    <w:uiPriority w:val="99"/>
    <w:qFormat/>
    <w:rsid w:val="000D4DC4"/>
    <w:pPr>
      <w:spacing w:before="100" w:beforeAutospacing="1" w:after="100" w:afterAutospacing="1"/>
    </w:pPr>
    <w:rPr>
      <w:rFonts w:eastAsia="Times New Roman"/>
      <w:sz w:val="24"/>
    </w:rPr>
  </w:style>
  <w:style w:type="paragraph" w:customStyle="1" w:styleId="g-asset-hed">
    <w:name w:val="g-asset-hed"/>
    <w:basedOn w:val="Normal"/>
    <w:uiPriority w:val="99"/>
    <w:qFormat/>
    <w:rsid w:val="000D4DC4"/>
    <w:pPr>
      <w:spacing w:before="100" w:beforeAutospacing="1" w:after="100" w:afterAutospacing="1"/>
    </w:pPr>
    <w:rPr>
      <w:rFonts w:eastAsia="Times New Roman"/>
      <w:sz w:val="24"/>
    </w:rPr>
  </w:style>
  <w:style w:type="paragraph" w:customStyle="1" w:styleId="js-tweet-text">
    <w:name w:val="js-tweet-text"/>
    <w:basedOn w:val="Normal"/>
    <w:uiPriority w:val="99"/>
    <w:qFormat/>
    <w:rsid w:val="000D4DC4"/>
    <w:pPr>
      <w:spacing w:before="100" w:beforeAutospacing="1" w:after="100" w:afterAutospacing="1"/>
    </w:pPr>
    <w:rPr>
      <w:sz w:val="24"/>
    </w:rPr>
  </w:style>
  <w:style w:type="paragraph" w:customStyle="1" w:styleId="style41">
    <w:name w:val="style4"/>
    <w:basedOn w:val="Normal"/>
    <w:uiPriority w:val="99"/>
    <w:qFormat/>
    <w:rsid w:val="000D4DC4"/>
    <w:pPr>
      <w:spacing w:before="100" w:beforeAutospacing="1" w:after="100" w:afterAutospacing="1"/>
    </w:pPr>
    <w:rPr>
      <w:sz w:val="24"/>
    </w:rPr>
  </w:style>
  <w:style w:type="paragraph" w:customStyle="1" w:styleId="speech">
    <w:name w:val="speech"/>
    <w:basedOn w:val="Normal"/>
    <w:uiPriority w:val="99"/>
    <w:qFormat/>
    <w:rsid w:val="000D4DC4"/>
    <w:pPr>
      <w:spacing w:before="100" w:beforeAutospacing="1" w:after="100" w:afterAutospacing="1"/>
    </w:pPr>
    <w:rPr>
      <w:sz w:val="24"/>
    </w:rPr>
  </w:style>
  <w:style w:type="character" w:customStyle="1" w:styleId="adtext">
    <w:name w:val="adtext"/>
    <w:basedOn w:val="DefaultParagraphFont"/>
    <w:rsid w:val="000D4DC4"/>
  </w:style>
  <w:style w:type="character" w:customStyle="1" w:styleId="UL-Bold">
    <w:name w:val="UL-Bold"/>
    <w:basedOn w:val="DefaultParagraphFont"/>
    <w:rsid w:val="000D4DC4"/>
    <w:rPr>
      <w:u w:val="thick"/>
    </w:rPr>
  </w:style>
  <w:style w:type="character" w:customStyle="1" w:styleId="UL-None">
    <w:name w:val="UL-None"/>
    <w:basedOn w:val="DefaultParagraphFont"/>
    <w:rsid w:val="000D4DC4"/>
    <w:rPr>
      <w:strike w:val="0"/>
      <w:dstrike w:val="0"/>
      <w:u w:val="none"/>
      <w:effect w:val="none"/>
    </w:rPr>
  </w:style>
  <w:style w:type="character" w:customStyle="1" w:styleId="gl">
    <w:name w:val="gl"/>
    <w:basedOn w:val="DefaultParagraphFont"/>
    <w:rsid w:val="000D4DC4"/>
  </w:style>
  <w:style w:type="character" w:customStyle="1" w:styleId="qu730rj69h">
    <w:name w:val="qu730rj69h"/>
    <w:basedOn w:val="DefaultParagraphFont"/>
    <w:rsid w:val="000D4DC4"/>
  </w:style>
  <w:style w:type="paragraph" w:customStyle="1" w:styleId="optext">
    <w:name w:val="optext"/>
    <w:basedOn w:val="Normal"/>
    <w:uiPriority w:val="99"/>
    <w:qFormat/>
    <w:rsid w:val="000D4DC4"/>
    <w:pPr>
      <w:spacing w:before="100" w:beforeAutospacing="1" w:after="100" w:afterAutospacing="1"/>
    </w:pPr>
    <w:rPr>
      <w:sz w:val="24"/>
    </w:rPr>
  </w:style>
  <w:style w:type="character" w:customStyle="1" w:styleId="lmy74qr12z">
    <w:name w:val="lmy74qr12z"/>
    <w:basedOn w:val="DefaultParagraphFont"/>
    <w:rsid w:val="000D4DC4"/>
  </w:style>
  <w:style w:type="character" w:customStyle="1" w:styleId="icr880">
    <w:name w:val="icr880"/>
    <w:basedOn w:val="DefaultParagraphFont"/>
    <w:rsid w:val="000D4DC4"/>
  </w:style>
  <w:style w:type="character" w:customStyle="1" w:styleId="hx23q54">
    <w:name w:val="hx23q54"/>
    <w:basedOn w:val="DefaultParagraphFont"/>
    <w:rsid w:val="000D4DC4"/>
  </w:style>
  <w:style w:type="character" w:customStyle="1" w:styleId="m-5348258726587825636gmail-style13ptbold">
    <w:name w:val="m_-5348258726587825636gmail-style13ptbold"/>
    <w:basedOn w:val="DefaultParagraphFont"/>
    <w:rsid w:val="000D4DC4"/>
  </w:style>
  <w:style w:type="character" w:customStyle="1" w:styleId="m-5348258726587825636gmail-styleunderline">
    <w:name w:val="m_-5348258726587825636gmail-styleunderline"/>
    <w:basedOn w:val="DefaultParagraphFont"/>
    <w:rsid w:val="000D4DC4"/>
  </w:style>
  <w:style w:type="character" w:customStyle="1" w:styleId="UnderlineCharChar1">
    <w:name w:val="Underline Char Char1"/>
    <w:basedOn w:val="DefaultParagraphFont"/>
    <w:rsid w:val="000D4DC4"/>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0D4DC4"/>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0D4DC4"/>
  </w:style>
  <w:style w:type="character" w:customStyle="1" w:styleId="NothingChar1">
    <w:name w:val="Nothing Char1"/>
    <w:basedOn w:val="DefaultParagraphFont"/>
    <w:rsid w:val="000D4DC4"/>
    <w:rPr>
      <w:lang w:val="en-US" w:eastAsia="en-US" w:bidi="ar-SA"/>
    </w:rPr>
  </w:style>
  <w:style w:type="paragraph" w:customStyle="1" w:styleId="useless">
    <w:name w:val="useless"/>
    <w:basedOn w:val="Normal"/>
    <w:uiPriority w:val="99"/>
    <w:qFormat/>
    <w:rsid w:val="000D4DC4"/>
    <w:rPr>
      <w:rFonts w:eastAsia="Times New Roman"/>
      <w:sz w:val="12"/>
    </w:rPr>
  </w:style>
  <w:style w:type="character" w:customStyle="1" w:styleId="DDIUnderline">
    <w:name w:val="DDI Underline"/>
    <w:qFormat/>
    <w:rsid w:val="000D4DC4"/>
    <w:rPr>
      <w:rFonts w:ascii="Times New Roman" w:hAnsi="Times New Roman"/>
      <w:sz w:val="24"/>
      <w:u w:val="single"/>
    </w:rPr>
  </w:style>
  <w:style w:type="paragraph" w:customStyle="1" w:styleId="ALLCAPS">
    <w:name w:val="ALL CAPS"/>
    <w:basedOn w:val="Normal"/>
    <w:link w:val="ALLCAPSChar"/>
    <w:qFormat/>
    <w:rsid w:val="000D4DC4"/>
    <w:rPr>
      <w:rFonts w:eastAsia="Times New Roman"/>
      <w:b/>
      <w:caps/>
    </w:rPr>
  </w:style>
  <w:style w:type="character" w:customStyle="1" w:styleId="ALLCAPSChar">
    <w:name w:val="ALL CAPS Char"/>
    <w:basedOn w:val="DefaultParagraphFont"/>
    <w:link w:val="ALLCAPS"/>
    <w:rsid w:val="000D4DC4"/>
    <w:rPr>
      <w:rFonts w:ascii="Calibri" w:eastAsia="Times New Roman" w:hAnsi="Calibri" w:cs="Calibri"/>
      <w:b/>
      <w:caps/>
      <w:sz w:val="22"/>
    </w:rPr>
  </w:style>
  <w:style w:type="paragraph" w:customStyle="1" w:styleId="TagCharCharCharCharCharCharChar0">
    <w:name w:val="Tag Char Char Char Char Char Char Char"/>
    <w:basedOn w:val="Normal"/>
    <w:link w:val="TagCharCharCharCharCharCharCharChar"/>
    <w:qFormat/>
    <w:rsid w:val="000D4DC4"/>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0D4DC4"/>
    <w:rPr>
      <w:rFonts w:ascii="Calibri" w:eastAsia="Times New Roman" w:hAnsi="Calibri" w:cs="Calibri"/>
      <w:b/>
    </w:rPr>
  </w:style>
  <w:style w:type="character" w:customStyle="1" w:styleId="10ptnotbold">
    <w:name w:val="10ptnotbold"/>
    <w:basedOn w:val="DefaultParagraphFont"/>
    <w:rsid w:val="000D4DC4"/>
    <w:rPr>
      <w:sz w:val="20"/>
    </w:rPr>
  </w:style>
  <w:style w:type="character" w:customStyle="1" w:styleId="Cites-AuthorDate">
    <w:name w:val="Cites-Author/Date"/>
    <w:rsid w:val="000D4DC4"/>
    <w:rPr>
      <w:rFonts w:ascii="Helvetica" w:hAnsi="Helvetica"/>
      <w:b/>
      <w:sz w:val="22"/>
      <w:szCs w:val="24"/>
      <w:u w:val="thick"/>
    </w:rPr>
  </w:style>
  <w:style w:type="paragraph" w:customStyle="1" w:styleId="CiteTag">
    <w:name w:val="Cite/Tag"/>
    <w:basedOn w:val="Normal"/>
    <w:uiPriority w:val="99"/>
    <w:qFormat/>
    <w:rsid w:val="000D4DC4"/>
    <w:rPr>
      <w:rFonts w:eastAsia="Cambria"/>
      <w:b/>
    </w:rPr>
  </w:style>
  <w:style w:type="character" w:customStyle="1" w:styleId="CardsFont6ptChar1">
    <w:name w:val="Cards + Font: 6 pt Char1"/>
    <w:basedOn w:val="CardsChar"/>
    <w:link w:val="CardsFont6pt"/>
    <w:rsid w:val="000D4DC4"/>
    <w:rPr>
      <w:rFonts w:ascii="Calibri" w:eastAsia="Times New Roman" w:hAnsi="Calibri" w:cs="Times New Roman"/>
      <w:sz w:val="12"/>
    </w:rPr>
  </w:style>
  <w:style w:type="character" w:customStyle="1" w:styleId="m489902567989944824gmail-style13ptbold">
    <w:name w:val="m_489902567989944824gmail-style13ptbold"/>
    <w:basedOn w:val="DefaultParagraphFont"/>
    <w:rsid w:val="000D4DC4"/>
  </w:style>
  <w:style w:type="character" w:customStyle="1" w:styleId="m489902567989944824gmail-styleunderline">
    <w:name w:val="m_489902567989944824gmail-styleunderline"/>
    <w:basedOn w:val="DefaultParagraphFont"/>
    <w:rsid w:val="000D4DC4"/>
  </w:style>
  <w:style w:type="character" w:customStyle="1" w:styleId="UnresolvedMention2">
    <w:name w:val="Unresolved Mention2"/>
    <w:basedOn w:val="DefaultParagraphFont"/>
    <w:uiPriority w:val="99"/>
    <w:semiHidden/>
    <w:rsid w:val="000D4DC4"/>
    <w:rPr>
      <w:color w:val="808080"/>
      <w:shd w:val="clear" w:color="auto" w:fill="E6E6E6"/>
    </w:rPr>
  </w:style>
  <w:style w:type="character" w:customStyle="1" w:styleId="swauthor">
    <w:name w:val="sw_author"/>
    <w:rsid w:val="000D4DC4"/>
  </w:style>
  <w:style w:type="character" w:customStyle="1" w:styleId="UnderlineCharChar3">
    <w:name w:val="Underline Char Char3"/>
    <w:rsid w:val="000D4DC4"/>
    <w:rPr>
      <w:szCs w:val="24"/>
      <w:u w:val="single"/>
      <w:lang w:val="en-US" w:eastAsia="en-US" w:bidi="ar-SA"/>
    </w:rPr>
  </w:style>
  <w:style w:type="character" w:customStyle="1" w:styleId="Mention3">
    <w:name w:val="Mention3"/>
    <w:basedOn w:val="DefaultParagraphFont"/>
    <w:uiPriority w:val="99"/>
    <w:semiHidden/>
    <w:unhideWhenUsed/>
    <w:rsid w:val="000D4DC4"/>
    <w:rPr>
      <w:color w:val="2B579A"/>
      <w:shd w:val="clear" w:color="auto" w:fill="E6E6E6"/>
    </w:rPr>
  </w:style>
  <w:style w:type="character" w:customStyle="1" w:styleId="m-5251091010484660064gmail-style13ptbold">
    <w:name w:val="m_-5251091010484660064gmail-style13ptbold"/>
    <w:basedOn w:val="DefaultParagraphFont"/>
    <w:rsid w:val="000D4DC4"/>
  </w:style>
  <w:style w:type="character" w:customStyle="1" w:styleId="m-5251091010484660064gmail-styleunderline">
    <w:name w:val="m_-5251091010484660064gmail-styleunderline"/>
    <w:basedOn w:val="DefaultParagraphFont"/>
    <w:rsid w:val="000D4DC4"/>
  </w:style>
  <w:style w:type="character" w:customStyle="1" w:styleId="tablecaption">
    <w:name w:val="tablecaption"/>
    <w:basedOn w:val="DefaultParagraphFont"/>
    <w:rsid w:val="000D4DC4"/>
  </w:style>
  <w:style w:type="character" w:customStyle="1" w:styleId="StyleLatinHelvetica105ptBlack">
    <w:name w:val="Style (Latin) Helvetica 10.5 pt Black"/>
    <w:basedOn w:val="DefaultParagraphFont"/>
    <w:rsid w:val="000D4DC4"/>
    <w:rPr>
      <w:rFonts w:ascii="Times New Roman" w:hAnsi="Times New Roman"/>
      <w:color w:val="000000"/>
      <w:sz w:val="21"/>
    </w:rPr>
  </w:style>
  <w:style w:type="character" w:customStyle="1" w:styleId="m-413333960618644972gmail-style13ptbold">
    <w:name w:val="m_-413333960618644972gmail-style13ptbold"/>
    <w:basedOn w:val="DefaultParagraphFont"/>
    <w:rsid w:val="000D4DC4"/>
  </w:style>
  <w:style w:type="character" w:customStyle="1" w:styleId="m-413333960618644972gmail-styleunderline">
    <w:name w:val="m_-413333960618644972gmail-styleunderline"/>
    <w:basedOn w:val="DefaultParagraphFont"/>
    <w:rsid w:val="000D4DC4"/>
  </w:style>
  <w:style w:type="character" w:customStyle="1" w:styleId="m8314098763611656848gmail-stylestylebold12pt">
    <w:name w:val="m_8314098763611656848gmail-stylestylebold12pt"/>
    <w:basedOn w:val="DefaultParagraphFont"/>
    <w:rsid w:val="000D4DC4"/>
  </w:style>
  <w:style w:type="character" w:customStyle="1" w:styleId="m8314098763611656848gmail-styleboldunderline">
    <w:name w:val="m_8314098763611656848gmail-styleboldunderline"/>
    <w:basedOn w:val="DefaultParagraphFont"/>
    <w:rsid w:val="000D4DC4"/>
  </w:style>
  <w:style w:type="paragraph" w:customStyle="1" w:styleId="Spacer">
    <w:name w:val="Spacer"/>
    <w:basedOn w:val="Heading1"/>
    <w:link w:val="SpacerChar"/>
    <w:autoRedefine/>
    <w:uiPriority w:val="4"/>
    <w:qFormat/>
    <w:rsid w:val="000D4DC4"/>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0D4DC4"/>
    <w:rPr>
      <w:rFonts w:ascii="Calibri" w:eastAsiaTheme="majorEastAsia" w:hAnsi="Calibri" w:cstheme="majorBidi"/>
      <w:b/>
      <w:bCs/>
      <w:szCs w:val="32"/>
    </w:rPr>
  </w:style>
  <w:style w:type="paragraph" w:customStyle="1" w:styleId="msonormal0">
    <w:name w:val="msonormal"/>
    <w:basedOn w:val="Normal"/>
    <w:rsid w:val="000D4DC4"/>
    <w:pPr>
      <w:spacing w:before="100" w:beforeAutospacing="1" w:after="100" w:afterAutospacing="1"/>
    </w:pPr>
    <w:rPr>
      <w:rFonts w:eastAsia="Times New Roman"/>
      <w:sz w:val="24"/>
    </w:rPr>
  </w:style>
  <w:style w:type="paragraph" w:customStyle="1" w:styleId="TxBr41p1">
    <w:name w:val="TxBr_41p1"/>
    <w:basedOn w:val="Normal"/>
    <w:qFormat/>
    <w:rsid w:val="000D4DC4"/>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0D4DC4"/>
    <w:rPr>
      <w:rFonts w:ascii="Georgia" w:eastAsia="Times New Roman" w:hAnsi="Georgia" w:cs="Arial" w:hint="default"/>
      <w:b/>
      <w:bCs/>
      <w:kern w:val="32"/>
      <w:sz w:val="28"/>
      <w:szCs w:val="32"/>
    </w:rPr>
  </w:style>
  <w:style w:type="character" w:customStyle="1" w:styleId="SmallChar0">
    <w:name w:val="Small Char"/>
    <w:qFormat/>
    <w:rsid w:val="000D4DC4"/>
    <w:rPr>
      <w:rFonts w:ascii="Arial Narrow" w:hAnsi="Arial Narrow" w:cs="Times New Roman"/>
      <w:color w:val="000000"/>
      <w:sz w:val="16"/>
    </w:rPr>
  </w:style>
  <w:style w:type="character" w:customStyle="1" w:styleId="CiteReal0">
    <w:name w:val="CiteReal"/>
    <w:uiPriority w:val="1"/>
    <w:qFormat/>
    <w:rsid w:val="000D4DC4"/>
    <w:rPr>
      <w:rFonts w:ascii="Arial" w:hAnsi="Arial"/>
      <w:b/>
      <w:sz w:val="24"/>
      <w:u w:val="single"/>
    </w:rPr>
  </w:style>
  <w:style w:type="character" w:customStyle="1" w:styleId="dropcap1">
    <w:name w:val="dropcap1"/>
    <w:rsid w:val="000D4DC4"/>
  </w:style>
  <w:style w:type="paragraph" w:customStyle="1" w:styleId="Style31">
    <w:name w:val="Style31"/>
    <w:basedOn w:val="Normal"/>
    <w:uiPriority w:val="99"/>
    <w:rsid w:val="000D4DC4"/>
    <w:pPr>
      <w:spacing w:line="197" w:lineRule="exact"/>
      <w:jc w:val="both"/>
    </w:pPr>
    <w:rPr>
      <w:rFonts w:ascii="Palatino Linotype" w:hAnsi="Palatino Linotype" w:cs="Palatino Linotype"/>
    </w:rPr>
  </w:style>
  <w:style w:type="paragraph" w:customStyle="1" w:styleId="Style42">
    <w:name w:val="Style42"/>
    <w:basedOn w:val="Normal"/>
    <w:uiPriority w:val="99"/>
    <w:rsid w:val="000D4DC4"/>
    <w:pPr>
      <w:spacing w:line="202" w:lineRule="exact"/>
      <w:jc w:val="both"/>
    </w:pPr>
    <w:rPr>
      <w:rFonts w:ascii="Palatino Linotype" w:hAnsi="Palatino Linotype" w:cs="Palatino Linotype"/>
    </w:rPr>
  </w:style>
  <w:style w:type="paragraph" w:customStyle="1" w:styleId="Style51">
    <w:name w:val="Style51"/>
    <w:basedOn w:val="Normal"/>
    <w:uiPriority w:val="99"/>
    <w:rsid w:val="000D4DC4"/>
    <w:pPr>
      <w:spacing w:line="200" w:lineRule="exact"/>
      <w:jc w:val="both"/>
    </w:pPr>
    <w:rPr>
      <w:rFonts w:ascii="Palatino Linotype" w:hAnsi="Palatino Linotype" w:cs="Palatino Linotype"/>
    </w:rPr>
  </w:style>
  <w:style w:type="character" w:customStyle="1" w:styleId="FontStyle72">
    <w:name w:val="Font Style72"/>
    <w:uiPriority w:val="99"/>
    <w:rsid w:val="000D4DC4"/>
    <w:rPr>
      <w:rFonts w:ascii="Cambria" w:hAnsi="Cambria" w:cs="Cambria" w:hint="default"/>
      <w:sz w:val="16"/>
      <w:szCs w:val="16"/>
    </w:rPr>
  </w:style>
  <w:style w:type="character" w:customStyle="1" w:styleId="FontStyle73">
    <w:name w:val="Font Style73"/>
    <w:uiPriority w:val="99"/>
    <w:rsid w:val="000D4DC4"/>
    <w:rPr>
      <w:rFonts w:ascii="Cambria" w:hAnsi="Cambria" w:cs="Cambria" w:hint="default"/>
      <w:i/>
      <w:iCs/>
      <w:sz w:val="16"/>
      <w:szCs w:val="16"/>
    </w:rPr>
  </w:style>
  <w:style w:type="character" w:customStyle="1" w:styleId="UnderlinestyleChar2">
    <w:name w:val="Underline style Char2"/>
    <w:rsid w:val="000D4DC4"/>
    <w:rPr>
      <w:sz w:val="22"/>
      <w:szCs w:val="24"/>
      <w:u w:val="single"/>
      <w:lang w:val="en-US" w:eastAsia="en-US" w:bidi="ar-SA"/>
    </w:rPr>
  </w:style>
  <w:style w:type="paragraph" w:customStyle="1" w:styleId="CitationCharChar">
    <w:name w:val="Citation Char Char"/>
    <w:basedOn w:val="Normal"/>
    <w:uiPriority w:val="6"/>
    <w:qFormat/>
    <w:rsid w:val="000D4DC4"/>
    <w:pPr>
      <w:ind w:left="1440" w:right="1440"/>
    </w:pPr>
    <w:rPr>
      <w:rFonts w:ascii="Cambria" w:eastAsia="Verdana" w:hAnsi="Cambria" w:cs="Cambria"/>
      <w:szCs w:val="20"/>
      <w:u w:val="single"/>
    </w:rPr>
  </w:style>
  <w:style w:type="character" w:customStyle="1" w:styleId="FontStyle49">
    <w:name w:val="Font Style49"/>
    <w:uiPriority w:val="99"/>
    <w:rsid w:val="000D4DC4"/>
    <w:rPr>
      <w:rFonts w:ascii="Cambria" w:hAnsi="Cambria" w:cs="Cambria"/>
      <w:sz w:val="20"/>
      <w:szCs w:val="20"/>
    </w:rPr>
  </w:style>
  <w:style w:type="character" w:customStyle="1" w:styleId="FontStyle50">
    <w:name w:val="Font Style50"/>
    <w:uiPriority w:val="99"/>
    <w:rsid w:val="000D4DC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0D4DC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0D4DC4"/>
    <w:rPr>
      <w:rFonts w:ascii="Cambria" w:eastAsia="Cambria" w:hAnsi="Cambria" w:cs="Cambria"/>
      <w:spacing w:val="-3"/>
      <w:sz w:val="22"/>
      <w:szCs w:val="20"/>
    </w:rPr>
  </w:style>
  <w:style w:type="character" w:customStyle="1" w:styleId="kn">
    <w:name w:val="kn"/>
    <w:basedOn w:val="DefaultParagraphFont"/>
    <w:rsid w:val="000D4DC4"/>
  </w:style>
  <w:style w:type="character" w:customStyle="1" w:styleId="StyleStyleUnderlineUnderlineStyleBoldUnderlineIntenseEmphas">
    <w:name w:val="Style Style UnderlineUnderlineStyle Bold UnderlineIntense Emphas..."/>
    <w:basedOn w:val="DefaultParagraphFont"/>
    <w:rsid w:val="000D4DC4"/>
    <w:rPr>
      <w:b/>
      <w:bCs/>
      <w:sz w:val="26"/>
      <w:u w:val="single"/>
    </w:rPr>
  </w:style>
  <w:style w:type="character" w:customStyle="1" w:styleId="articoloinside">
    <w:name w:val="articolo_inside"/>
    <w:rsid w:val="000D4DC4"/>
  </w:style>
  <w:style w:type="paragraph" w:customStyle="1" w:styleId="pagetools">
    <w:name w:val="pagetools"/>
    <w:basedOn w:val="Normal"/>
    <w:rsid w:val="000D4DC4"/>
    <w:pPr>
      <w:spacing w:before="100" w:beforeAutospacing="1" w:after="100" w:afterAutospacing="1"/>
    </w:pPr>
    <w:rPr>
      <w:rFonts w:ascii="Cambria" w:eastAsia="Cambria" w:hAnsi="Cambria"/>
      <w:sz w:val="24"/>
    </w:rPr>
  </w:style>
  <w:style w:type="character" w:customStyle="1" w:styleId="desc">
    <w:name w:val="desc"/>
    <w:basedOn w:val="DefaultParagraphFont"/>
    <w:rsid w:val="000D4DC4"/>
  </w:style>
  <w:style w:type="character" w:customStyle="1" w:styleId="job">
    <w:name w:val="job"/>
    <w:basedOn w:val="DefaultParagraphFont"/>
    <w:rsid w:val="000D4DC4"/>
  </w:style>
  <w:style w:type="character" w:customStyle="1" w:styleId="publisher">
    <w:name w:val="publisher"/>
    <w:basedOn w:val="DefaultParagraphFont"/>
    <w:rsid w:val="000D4DC4"/>
  </w:style>
  <w:style w:type="character" w:customStyle="1" w:styleId="pubyear">
    <w:name w:val="pubyear"/>
    <w:basedOn w:val="DefaultParagraphFont"/>
    <w:rsid w:val="000D4DC4"/>
  </w:style>
  <w:style w:type="character" w:customStyle="1" w:styleId="pubcity">
    <w:name w:val="pubcity"/>
    <w:basedOn w:val="DefaultParagraphFont"/>
    <w:rsid w:val="000D4DC4"/>
  </w:style>
  <w:style w:type="character" w:customStyle="1" w:styleId="bodycontentlink">
    <w:name w:val="bodycontentlink"/>
    <w:basedOn w:val="DefaultParagraphFont"/>
    <w:rsid w:val="000D4DC4"/>
  </w:style>
  <w:style w:type="paragraph" w:customStyle="1" w:styleId="C-Text">
    <w:name w:val="C-Text"/>
    <w:basedOn w:val="Normal"/>
    <w:rsid w:val="000D4DC4"/>
    <w:pPr>
      <w:tabs>
        <w:tab w:val="num" w:pos="720"/>
      </w:tabs>
      <w:ind w:left="720" w:hanging="360"/>
    </w:pPr>
    <w:rPr>
      <w:rFonts w:ascii="Book Antiqua" w:hAnsi="Book Antiqua"/>
      <w:sz w:val="24"/>
    </w:rPr>
  </w:style>
  <w:style w:type="character" w:customStyle="1" w:styleId="ecdate">
    <w:name w:val="ec_date"/>
    <w:basedOn w:val="DefaultParagraphFont"/>
    <w:rsid w:val="000D4DC4"/>
    <w:rPr>
      <w:rFonts w:ascii="Symbol" w:hAnsi="Symbol" w:hint="default"/>
      <w:sz w:val="20"/>
      <w:szCs w:val="20"/>
      <w:shd w:val="clear" w:color="auto" w:fill="FFFFFF"/>
    </w:rPr>
  </w:style>
  <w:style w:type="paragraph" w:customStyle="1" w:styleId="ecmsonormal">
    <w:name w:val="ec_msonormal"/>
    <w:basedOn w:val="Normal"/>
    <w:rsid w:val="000D4DC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0D4DC4"/>
  </w:style>
  <w:style w:type="character" w:customStyle="1" w:styleId="articleheadline">
    <w:name w:val="articleheadline"/>
    <w:basedOn w:val="DefaultParagraphFont"/>
    <w:rsid w:val="000D4DC4"/>
  </w:style>
  <w:style w:type="paragraph" w:customStyle="1" w:styleId="u-intro">
    <w:name w:val="u-intro"/>
    <w:basedOn w:val="Normal"/>
    <w:rsid w:val="000D4DC4"/>
    <w:pPr>
      <w:spacing w:before="100" w:beforeAutospacing="1" w:after="100" w:afterAutospacing="1"/>
    </w:pPr>
    <w:rPr>
      <w:sz w:val="24"/>
    </w:rPr>
  </w:style>
  <w:style w:type="character" w:customStyle="1" w:styleId="u-byline">
    <w:name w:val="u-byline"/>
    <w:basedOn w:val="DefaultParagraphFont"/>
    <w:rsid w:val="000D4DC4"/>
  </w:style>
  <w:style w:type="character" w:customStyle="1" w:styleId="articlebya">
    <w:name w:val="articleby_a"/>
    <w:basedOn w:val="DefaultParagraphFont"/>
    <w:rsid w:val="000D4DC4"/>
  </w:style>
  <w:style w:type="character" w:customStyle="1" w:styleId="popupwinby">
    <w:name w:val="popupwinby"/>
    <w:basedOn w:val="DefaultParagraphFont"/>
    <w:rsid w:val="000D4DC4"/>
  </w:style>
  <w:style w:type="character" w:customStyle="1" w:styleId="storyheader">
    <w:name w:val="storyheader"/>
    <w:basedOn w:val="DefaultParagraphFont"/>
    <w:rsid w:val="000D4DC4"/>
  </w:style>
  <w:style w:type="character" w:customStyle="1" w:styleId="marron">
    <w:name w:val="marron"/>
    <w:basedOn w:val="DefaultParagraphFont"/>
    <w:rsid w:val="000D4DC4"/>
  </w:style>
  <w:style w:type="paragraph" w:customStyle="1" w:styleId="StyleNormalWeb10pt">
    <w:name w:val="Style Normal (Web) + 10 pt"/>
    <w:basedOn w:val="NormalWeb"/>
    <w:next w:val="Normal"/>
    <w:rsid w:val="000D4DC4"/>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0D4DC4"/>
    <w:rPr>
      <w:szCs w:val="24"/>
      <w:lang w:val="en-US" w:eastAsia="en-US" w:bidi="ar-SA"/>
    </w:rPr>
  </w:style>
  <w:style w:type="paragraph" w:customStyle="1" w:styleId="TagCiteShells">
    <w:name w:val="Tag/Cite/Shells"/>
    <w:basedOn w:val="Normal"/>
    <w:rsid w:val="000D4DC4"/>
    <w:rPr>
      <w:b/>
    </w:rPr>
  </w:style>
  <w:style w:type="paragraph" w:customStyle="1" w:styleId="DefinitionTerm">
    <w:name w:val="Definition Term"/>
    <w:basedOn w:val="Normal"/>
    <w:next w:val="Normal"/>
    <w:rsid w:val="000D4DC4"/>
    <w:rPr>
      <w:snapToGrid w:val="0"/>
      <w:sz w:val="24"/>
    </w:rPr>
  </w:style>
  <w:style w:type="character" w:customStyle="1" w:styleId="Style3CharChar">
    <w:name w:val="Style3 Char Char"/>
    <w:basedOn w:val="DefaultParagraphFont"/>
    <w:rsid w:val="000D4DC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0D4DC4"/>
    <w:pPr>
      <w:spacing w:after="60"/>
    </w:pPr>
    <w:rPr>
      <w:rFonts w:eastAsia="Segoe UI" w:cs="Cambria"/>
      <w:caps/>
      <w:sz w:val="20"/>
      <w:lang w:eastAsia="zh-CN"/>
    </w:rPr>
  </w:style>
  <w:style w:type="character" w:customStyle="1" w:styleId="NormalChar0">
    <w:name w:val="Normal Char"/>
    <w:basedOn w:val="DefaultParagraphFont"/>
    <w:rsid w:val="000D4DC4"/>
    <w:rPr>
      <w:lang w:eastAsia="en-US"/>
    </w:rPr>
  </w:style>
  <w:style w:type="character" w:customStyle="1" w:styleId="BoldUnderlineChar2">
    <w:name w:val="Bold + Underline Char"/>
    <w:basedOn w:val="DefaultParagraphFont"/>
    <w:rsid w:val="000D4DC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0D4DC4"/>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0D4DC4"/>
  </w:style>
  <w:style w:type="character" w:customStyle="1" w:styleId="CharacterStyle7">
    <w:name w:val="Character Style 7"/>
    <w:rsid w:val="000D4DC4"/>
    <w:rPr>
      <w:rFonts w:ascii="Trebuchet MS" w:hAnsi="Trebuchet MS" w:cs="Trebuchet MS"/>
      <w:sz w:val="20"/>
      <w:szCs w:val="20"/>
      <w:u w:val="single"/>
    </w:rPr>
  </w:style>
  <w:style w:type="character" w:customStyle="1" w:styleId="StyleStyle4Char">
    <w:name w:val="Style Style4 + Char"/>
    <w:basedOn w:val="DefaultParagraphFont"/>
    <w:rsid w:val="000D4DC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0D4DC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0D4DC4"/>
    <w:rPr>
      <w:rFonts w:ascii="Symbol" w:hAnsi="Symbol"/>
      <w:sz w:val="21"/>
      <w:szCs w:val="21"/>
      <w:u w:val="thick"/>
    </w:rPr>
  </w:style>
  <w:style w:type="character" w:customStyle="1" w:styleId="UnderlinedEvidenceCharChar">
    <w:name w:val="Underlined Evidence Char Char"/>
    <w:basedOn w:val="DefaultParagraphFont"/>
    <w:rsid w:val="000D4DC4"/>
    <w:rPr>
      <w:rFonts w:ascii="Symbol" w:hAnsi="Symbol"/>
      <w:sz w:val="21"/>
      <w:szCs w:val="21"/>
      <w:u w:val="thick"/>
      <w:lang w:val="en-US" w:eastAsia="en-US" w:bidi="ar-SA"/>
    </w:rPr>
  </w:style>
  <w:style w:type="character" w:styleId="PlaceholderText">
    <w:name w:val="Placeholder Text"/>
    <w:basedOn w:val="DefaultParagraphFont"/>
    <w:uiPriority w:val="99"/>
    <w:rsid w:val="000D4DC4"/>
    <w:rPr>
      <w:color w:val="808080"/>
    </w:rPr>
  </w:style>
  <w:style w:type="paragraph" w:customStyle="1" w:styleId="Cite8">
    <w:name w:val="Cite8"/>
    <w:basedOn w:val="Normal"/>
    <w:autoRedefine/>
    <w:qFormat/>
    <w:rsid w:val="000D4DC4"/>
    <w:rPr>
      <w:rFonts w:ascii="Trebuchet MS" w:eastAsia="Verdana" w:hAnsi="Trebuchet MS" w:cs="Cambria"/>
    </w:rPr>
  </w:style>
  <w:style w:type="paragraph" w:customStyle="1" w:styleId="8font">
    <w:name w:val="8font"/>
    <w:basedOn w:val="Normal"/>
    <w:next w:val="Normal"/>
    <w:autoRedefine/>
    <w:qFormat/>
    <w:rsid w:val="000D4DC4"/>
    <w:rPr>
      <w:rFonts w:eastAsia="Cambria Math" w:cs="Cambria"/>
      <w:szCs w:val="16"/>
    </w:rPr>
  </w:style>
  <w:style w:type="character" w:customStyle="1" w:styleId="NoterefInText">
    <w:name w:val="_NoterefInText"/>
    <w:uiPriority w:val="99"/>
    <w:rsid w:val="000D4DC4"/>
    <w:rPr>
      <w:rFonts w:cs="AKDPE C+ Utopia"/>
      <w:color w:val="000000"/>
    </w:rPr>
  </w:style>
  <w:style w:type="character" w:customStyle="1" w:styleId="postauthor">
    <w:name w:val="postauthor"/>
    <w:basedOn w:val="DefaultParagraphFont"/>
    <w:rsid w:val="000D4DC4"/>
  </w:style>
  <w:style w:type="paragraph" w:customStyle="1" w:styleId="notes-source-hasnotes">
    <w:name w:val="notes-source-hasnotes"/>
    <w:basedOn w:val="Normal"/>
    <w:rsid w:val="000D4DC4"/>
    <w:pPr>
      <w:spacing w:before="100" w:beforeAutospacing="1" w:after="100" w:afterAutospacing="1"/>
    </w:pPr>
    <w:rPr>
      <w:rFonts w:ascii="Tahoma" w:hAnsi="Tahoma"/>
      <w:szCs w:val="20"/>
    </w:rPr>
  </w:style>
  <w:style w:type="character" w:customStyle="1" w:styleId="span">
    <w:name w:val="span"/>
    <w:basedOn w:val="DefaultParagraphFont"/>
    <w:rsid w:val="000D4DC4"/>
  </w:style>
  <w:style w:type="character" w:customStyle="1" w:styleId="maintitle">
    <w:name w:val="maintitle"/>
    <w:basedOn w:val="DefaultParagraphFont"/>
    <w:rsid w:val="000D4DC4"/>
  </w:style>
  <w:style w:type="character" w:customStyle="1" w:styleId="thirdparty-logo">
    <w:name w:val="thirdparty-logo"/>
    <w:basedOn w:val="DefaultParagraphFont"/>
    <w:rsid w:val="000D4DC4"/>
  </w:style>
  <w:style w:type="character" w:customStyle="1" w:styleId="posted">
    <w:name w:val="posted"/>
    <w:basedOn w:val="DefaultParagraphFont"/>
    <w:rsid w:val="000D4DC4"/>
  </w:style>
  <w:style w:type="character" w:customStyle="1" w:styleId="ticker">
    <w:name w:val="ticker"/>
    <w:basedOn w:val="DefaultParagraphFont"/>
    <w:rsid w:val="000D4DC4"/>
  </w:style>
  <w:style w:type="paragraph" w:customStyle="1" w:styleId="articlemeta">
    <w:name w:val="articlemeta"/>
    <w:basedOn w:val="Normal"/>
    <w:rsid w:val="000D4DC4"/>
    <w:pPr>
      <w:spacing w:before="100" w:beforeAutospacing="1" w:after="100" w:afterAutospacing="1"/>
    </w:pPr>
    <w:rPr>
      <w:rFonts w:ascii="Tahoma" w:hAnsi="Tahoma"/>
      <w:szCs w:val="20"/>
    </w:rPr>
  </w:style>
  <w:style w:type="character" w:customStyle="1" w:styleId="vcard">
    <w:name w:val="vcard"/>
    <w:basedOn w:val="DefaultParagraphFont"/>
    <w:rsid w:val="000D4DC4"/>
  </w:style>
  <w:style w:type="character" w:customStyle="1" w:styleId="print-footnote">
    <w:name w:val="print-footnote"/>
    <w:basedOn w:val="DefaultParagraphFont"/>
    <w:rsid w:val="000D4DC4"/>
  </w:style>
  <w:style w:type="character" w:customStyle="1" w:styleId="datestring">
    <w:name w:val="datestring"/>
    <w:basedOn w:val="DefaultParagraphFont"/>
    <w:rsid w:val="000D4DC4"/>
  </w:style>
  <w:style w:type="paragraph" w:customStyle="1" w:styleId="noindent0">
    <w:name w:val="no_indent"/>
    <w:basedOn w:val="Normal"/>
    <w:rsid w:val="000D4DC4"/>
    <w:pPr>
      <w:spacing w:before="100" w:beforeAutospacing="1" w:after="100" w:afterAutospacing="1"/>
    </w:pPr>
    <w:rPr>
      <w:rFonts w:ascii="Tahoma" w:hAnsi="Tahoma"/>
      <w:szCs w:val="20"/>
    </w:rPr>
  </w:style>
  <w:style w:type="character" w:customStyle="1" w:styleId="email">
    <w:name w:val="email"/>
    <w:basedOn w:val="DefaultParagraphFont"/>
    <w:rsid w:val="000D4DC4"/>
  </w:style>
  <w:style w:type="paragraph" w:customStyle="1" w:styleId="left">
    <w:name w:val="left"/>
    <w:basedOn w:val="Normal"/>
    <w:rsid w:val="000D4DC4"/>
    <w:pPr>
      <w:spacing w:before="100" w:beforeAutospacing="1" w:after="100" w:afterAutospacing="1"/>
    </w:pPr>
    <w:rPr>
      <w:rFonts w:ascii="Tahoma" w:hAnsi="Tahoma"/>
      <w:szCs w:val="20"/>
    </w:rPr>
  </w:style>
  <w:style w:type="paragraph" w:customStyle="1" w:styleId="right">
    <w:name w:val="right"/>
    <w:basedOn w:val="Normal"/>
    <w:rsid w:val="000D4DC4"/>
    <w:pPr>
      <w:spacing w:before="100" w:beforeAutospacing="1" w:after="100" w:afterAutospacing="1"/>
    </w:pPr>
    <w:rPr>
      <w:rFonts w:ascii="Tahoma" w:hAnsi="Tahoma"/>
      <w:szCs w:val="20"/>
    </w:rPr>
  </w:style>
  <w:style w:type="character" w:customStyle="1" w:styleId="gptad">
    <w:name w:val="gptad"/>
    <w:basedOn w:val="DefaultParagraphFont"/>
    <w:rsid w:val="000D4DC4"/>
  </w:style>
  <w:style w:type="paragraph" w:customStyle="1" w:styleId="creditpostedmodified">
    <w:name w:val="credit_posted_modified"/>
    <w:basedOn w:val="Normal"/>
    <w:rsid w:val="000D4DC4"/>
    <w:pPr>
      <w:spacing w:before="100" w:beforeAutospacing="1" w:after="100" w:afterAutospacing="1"/>
    </w:pPr>
    <w:rPr>
      <w:rFonts w:ascii="Tahoma" w:hAnsi="Tahoma"/>
      <w:szCs w:val="20"/>
    </w:rPr>
  </w:style>
  <w:style w:type="character" w:customStyle="1" w:styleId="creditline">
    <w:name w:val="creditline"/>
    <w:basedOn w:val="DefaultParagraphFont"/>
    <w:rsid w:val="000D4DC4"/>
  </w:style>
  <w:style w:type="character" w:customStyle="1" w:styleId="grd">
    <w:name w:val="grd"/>
    <w:basedOn w:val="DefaultParagraphFont"/>
    <w:rsid w:val="000D4DC4"/>
  </w:style>
  <w:style w:type="paragraph" w:customStyle="1" w:styleId="hs-text-container">
    <w:name w:val="hs-text-container"/>
    <w:basedOn w:val="Normal"/>
    <w:rsid w:val="000D4DC4"/>
    <w:pPr>
      <w:spacing w:before="100" w:beforeAutospacing="1" w:after="100" w:afterAutospacing="1"/>
    </w:pPr>
    <w:rPr>
      <w:rFonts w:ascii="Tahoma" w:hAnsi="Tahoma"/>
      <w:szCs w:val="20"/>
    </w:rPr>
  </w:style>
  <w:style w:type="character" w:customStyle="1" w:styleId="created">
    <w:name w:val="created"/>
    <w:basedOn w:val="DefaultParagraphFont"/>
    <w:rsid w:val="000D4DC4"/>
  </w:style>
  <w:style w:type="character" w:customStyle="1" w:styleId="changed">
    <w:name w:val="changed"/>
    <w:basedOn w:val="DefaultParagraphFont"/>
    <w:rsid w:val="000D4DC4"/>
  </w:style>
  <w:style w:type="character" w:customStyle="1" w:styleId="article-author-name">
    <w:name w:val="article-author-name"/>
    <w:basedOn w:val="DefaultParagraphFont"/>
    <w:rsid w:val="000D4DC4"/>
  </w:style>
  <w:style w:type="character" w:customStyle="1" w:styleId="bioexcerpt">
    <w:name w:val="bio_excerpt"/>
    <w:basedOn w:val="DefaultParagraphFont"/>
    <w:rsid w:val="000D4DC4"/>
  </w:style>
  <w:style w:type="character" w:customStyle="1" w:styleId="commentcount">
    <w:name w:val="comment_count"/>
    <w:basedOn w:val="DefaultParagraphFont"/>
    <w:rsid w:val="000D4DC4"/>
  </w:style>
  <w:style w:type="character" w:customStyle="1" w:styleId="searchtermshighlighted">
    <w:name w:val="searchtermshighlighted"/>
    <w:basedOn w:val="DefaultParagraphFont"/>
    <w:rsid w:val="000D4DC4"/>
  </w:style>
  <w:style w:type="character" w:customStyle="1" w:styleId="contributornametrigger">
    <w:name w:val="contributornametrigger"/>
    <w:basedOn w:val="DefaultParagraphFont"/>
    <w:rsid w:val="000D4DC4"/>
  </w:style>
  <w:style w:type="character" w:customStyle="1" w:styleId="bylinepipe">
    <w:name w:val="bylinepipe"/>
    <w:basedOn w:val="DefaultParagraphFont"/>
    <w:rsid w:val="000D4DC4"/>
  </w:style>
  <w:style w:type="character" w:customStyle="1" w:styleId="lucenesearchresulturlb">
    <w:name w:val="lucene_search_result_url_b"/>
    <w:basedOn w:val="DefaultParagraphFont"/>
    <w:rsid w:val="000D4DC4"/>
  </w:style>
  <w:style w:type="character" w:customStyle="1" w:styleId="faculty-title">
    <w:name w:val="faculty-title"/>
    <w:basedOn w:val="DefaultParagraphFont"/>
    <w:rsid w:val="000D4DC4"/>
  </w:style>
  <w:style w:type="character" w:customStyle="1" w:styleId="count">
    <w:name w:val="count"/>
    <w:basedOn w:val="DefaultParagraphFont"/>
    <w:rsid w:val="000D4DC4"/>
  </w:style>
  <w:style w:type="character" w:customStyle="1" w:styleId="volume">
    <w:name w:val="volume"/>
    <w:basedOn w:val="DefaultParagraphFont"/>
    <w:rsid w:val="000D4DC4"/>
  </w:style>
  <w:style w:type="character" w:customStyle="1" w:styleId="issue">
    <w:name w:val="issue"/>
    <w:basedOn w:val="DefaultParagraphFont"/>
    <w:rsid w:val="000D4DC4"/>
  </w:style>
  <w:style w:type="character" w:customStyle="1" w:styleId="pages">
    <w:name w:val="pages"/>
    <w:basedOn w:val="DefaultParagraphFont"/>
    <w:rsid w:val="000D4DC4"/>
  </w:style>
  <w:style w:type="character" w:customStyle="1" w:styleId="field-content">
    <w:name w:val="field-content"/>
    <w:basedOn w:val="DefaultParagraphFont"/>
    <w:rsid w:val="000D4DC4"/>
  </w:style>
  <w:style w:type="character" w:customStyle="1" w:styleId="person">
    <w:name w:val="person"/>
    <w:basedOn w:val="DefaultParagraphFont"/>
    <w:rsid w:val="000D4DC4"/>
  </w:style>
  <w:style w:type="character" w:customStyle="1" w:styleId="corresponding">
    <w:name w:val="corresponding"/>
    <w:basedOn w:val="DefaultParagraphFont"/>
    <w:rsid w:val="000D4DC4"/>
  </w:style>
  <w:style w:type="character" w:customStyle="1" w:styleId="entry-date">
    <w:name w:val="entry-date"/>
    <w:basedOn w:val="DefaultParagraphFont"/>
    <w:rsid w:val="000D4DC4"/>
  </w:style>
  <w:style w:type="paragraph" w:customStyle="1" w:styleId="entry-meta">
    <w:name w:val="entry-meta"/>
    <w:basedOn w:val="Normal"/>
    <w:rsid w:val="000D4DC4"/>
    <w:pPr>
      <w:spacing w:before="100" w:beforeAutospacing="1" w:after="100" w:afterAutospacing="1"/>
    </w:pPr>
    <w:rPr>
      <w:rFonts w:ascii="Tahoma" w:hAnsi="Tahoma"/>
      <w:szCs w:val="20"/>
    </w:rPr>
  </w:style>
  <w:style w:type="character" w:customStyle="1" w:styleId="post-time">
    <w:name w:val="post-time"/>
    <w:basedOn w:val="DefaultParagraphFont"/>
    <w:rsid w:val="000D4DC4"/>
  </w:style>
  <w:style w:type="character" w:customStyle="1" w:styleId="post-category">
    <w:name w:val="post-category"/>
    <w:basedOn w:val="DefaultParagraphFont"/>
    <w:rsid w:val="000D4DC4"/>
  </w:style>
  <w:style w:type="character" w:customStyle="1" w:styleId="post-author">
    <w:name w:val="post-author"/>
    <w:basedOn w:val="DefaultParagraphFont"/>
    <w:rsid w:val="000D4DC4"/>
  </w:style>
  <w:style w:type="character" w:customStyle="1" w:styleId="A10">
    <w:name w:val="A10"/>
    <w:uiPriority w:val="99"/>
    <w:rsid w:val="000D4DC4"/>
    <w:rPr>
      <w:rFonts w:cs="MS Mincho"/>
      <w:color w:val="000000"/>
      <w:sz w:val="11"/>
      <w:szCs w:val="11"/>
    </w:rPr>
  </w:style>
  <w:style w:type="paragraph" w:customStyle="1" w:styleId="Pa10">
    <w:name w:val="Pa10"/>
    <w:basedOn w:val="Default"/>
    <w:next w:val="Default"/>
    <w:uiPriority w:val="99"/>
    <w:rsid w:val="000D4DC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0D4DC4"/>
    <w:pPr>
      <w:widowControl w:val="0"/>
      <w:spacing w:line="241" w:lineRule="atLeast"/>
    </w:pPr>
    <w:rPr>
      <w:rFonts w:ascii="Verdana" w:eastAsiaTheme="minorEastAsia" w:hAnsi="Verdana" w:cs="Cambria"/>
      <w:color w:val="auto"/>
    </w:rPr>
  </w:style>
  <w:style w:type="character" w:customStyle="1" w:styleId="A9">
    <w:name w:val="A9"/>
    <w:uiPriority w:val="99"/>
    <w:rsid w:val="000D4DC4"/>
    <w:rPr>
      <w:rFonts w:cs="MS Mincho"/>
      <w:color w:val="000000"/>
      <w:sz w:val="14"/>
      <w:szCs w:val="14"/>
    </w:rPr>
  </w:style>
  <w:style w:type="paragraph" w:customStyle="1" w:styleId="articledetails">
    <w:name w:val="articledetails"/>
    <w:basedOn w:val="Normal"/>
    <w:rsid w:val="000D4DC4"/>
    <w:pPr>
      <w:spacing w:before="100" w:beforeAutospacing="1" w:after="100" w:afterAutospacing="1"/>
    </w:pPr>
    <w:rPr>
      <w:rFonts w:ascii="Tahoma" w:hAnsi="Tahoma"/>
      <w:szCs w:val="20"/>
    </w:rPr>
  </w:style>
  <w:style w:type="character" w:customStyle="1" w:styleId="posted-and-updated">
    <w:name w:val="posted-and-updated"/>
    <w:basedOn w:val="DefaultParagraphFont"/>
    <w:rsid w:val="000D4DC4"/>
  </w:style>
  <w:style w:type="paragraph" w:customStyle="1" w:styleId="aff">
    <w:name w:val="aff"/>
    <w:basedOn w:val="Normal"/>
    <w:rsid w:val="000D4DC4"/>
    <w:pPr>
      <w:spacing w:before="100" w:beforeAutospacing="1" w:after="100" w:afterAutospacing="1"/>
    </w:pPr>
    <w:rPr>
      <w:rFonts w:ascii="Tahoma" w:hAnsi="Tahoma"/>
      <w:szCs w:val="20"/>
    </w:rPr>
  </w:style>
  <w:style w:type="character" w:customStyle="1" w:styleId="entry-author">
    <w:name w:val="entry-author"/>
    <w:basedOn w:val="DefaultParagraphFont"/>
    <w:rsid w:val="000D4DC4"/>
  </w:style>
  <w:style w:type="character" w:customStyle="1" w:styleId="entry-author-name">
    <w:name w:val="entry-author-name"/>
    <w:basedOn w:val="DefaultParagraphFont"/>
    <w:rsid w:val="000D4DC4"/>
  </w:style>
  <w:style w:type="character" w:customStyle="1" w:styleId="arial11">
    <w:name w:val="arial_11"/>
    <w:basedOn w:val="DefaultParagraphFont"/>
    <w:rsid w:val="000D4DC4"/>
  </w:style>
  <w:style w:type="character" w:customStyle="1" w:styleId="contrib-degrees">
    <w:name w:val="contrib-degrees"/>
    <w:basedOn w:val="DefaultParagraphFont"/>
    <w:rsid w:val="000D4DC4"/>
  </w:style>
  <w:style w:type="character" w:customStyle="1" w:styleId="contrib-on-behalf-of">
    <w:name w:val="contrib-on-behalf-of"/>
    <w:basedOn w:val="DefaultParagraphFont"/>
    <w:rsid w:val="000D4DC4"/>
  </w:style>
  <w:style w:type="character" w:customStyle="1" w:styleId="pubtime">
    <w:name w:val="pubtime"/>
    <w:basedOn w:val="DefaultParagraphFont"/>
    <w:rsid w:val="000D4DC4"/>
  </w:style>
  <w:style w:type="character" w:customStyle="1" w:styleId="time">
    <w:name w:val="time"/>
    <w:basedOn w:val="DefaultParagraphFont"/>
    <w:rsid w:val="000D4DC4"/>
  </w:style>
  <w:style w:type="character" w:customStyle="1" w:styleId="fbcommentscount">
    <w:name w:val="fb_comments_count"/>
    <w:basedOn w:val="DefaultParagraphFont"/>
    <w:rsid w:val="000D4DC4"/>
  </w:style>
  <w:style w:type="character" w:customStyle="1" w:styleId="stsharethiscustom">
    <w:name w:val="st_sharethis_custom"/>
    <w:basedOn w:val="DefaultParagraphFont"/>
    <w:rsid w:val="000D4DC4"/>
  </w:style>
  <w:style w:type="paragraph" w:customStyle="1" w:styleId="permalinkable">
    <w:name w:val="permalinkable"/>
    <w:basedOn w:val="Normal"/>
    <w:rsid w:val="000D4DC4"/>
    <w:pPr>
      <w:spacing w:before="100" w:beforeAutospacing="1" w:after="100" w:afterAutospacing="1"/>
    </w:pPr>
    <w:rPr>
      <w:rFonts w:ascii="Tahoma" w:hAnsi="Tahoma"/>
      <w:szCs w:val="20"/>
    </w:rPr>
  </w:style>
  <w:style w:type="character" w:customStyle="1" w:styleId="post-date">
    <w:name w:val="post-date"/>
    <w:basedOn w:val="DefaultParagraphFont"/>
    <w:rsid w:val="000D4DC4"/>
  </w:style>
  <w:style w:type="character" w:customStyle="1" w:styleId="link-external">
    <w:name w:val="link-external"/>
    <w:basedOn w:val="DefaultParagraphFont"/>
    <w:rsid w:val="000D4DC4"/>
  </w:style>
  <w:style w:type="character" w:customStyle="1" w:styleId="articleauthor">
    <w:name w:val="article_author"/>
    <w:basedOn w:val="DefaultParagraphFont"/>
    <w:rsid w:val="000D4DC4"/>
  </w:style>
  <w:style w:type="character" w:customStyle="1" w:styleId="articleissue">
    <w:name w:val="article_issue"/>
    <w:basedOn w:val="DefaultParagraphFont"/>
    <w:rsid w:val="000D4DC4"/>
  </w:style>
  <w:style w:type="character" w:customStyle="1" w:styleId="a-size-large">
    <w:name w:val="a-size-large"/>
    <w:basedOn w:val="DefaultParagraphFont"/>
    <w:rsid w:val="000D4DC4"/>
  </w:style>
  <w:style w:type="character" w:customStyle="1" w:styleId="a-size-medium">
    <w:name w:val="a-size-medium"/>
    <w:basedOn w:val="DefaultParagraphFont"/>
    <w:rsid w:val="000D4DC4"/>
  </w:style>
  <w:style w:type="character" w:customStyle="1" w:styleId="contribution">
    <w:name w:val="contribution"/>
    <w:basedOn w:val="DefaultParagraphFont"/>
    <w:rsid w:val="000D4DC4"/>
  </w:style>
  <w:style w:type="character" w:customStyle="1" w:styleId="a-color-secondary">
    <w:name w:val="a-color-secondary"/>
    <w:basedOn w:val="DefaultParagraphFont"/>
    <w:rsid w:val="000D4DC4"/>
  </w:style>
  <w:style w:type="paragraph" w:customStyle="1" w:styleId="sbyline">
    <w:name w:val="sbyline"/>
    <w:basedOn w:val="Normal"/>
    <w:rsid w:val="000D4DC4"/>
    <w:pPr>
      <w:spacing w:before="100" w:beforeAutospacing="1" w:after="100" w:afterAutospacing="1"/>
    </w:pPr>
    <w:rPr>
      <w:rFonts w:ascii="Tahoma" w:hAnsi="Tahoma"/>
      <w:szCs w:val="20"/>
    </w:rPr>
  </w:style>
  <w:style w:type="character" w:customStyle="1" w:styleId="ui-author">
    <w:name w:val="ui-author"/>
    <w:basedOn w:val="DefaultParagraphFont"/>
    <w:rsid w:val="000D4DC4"/>
  </w:style>
  <w:style w:type="character" w:customStyle="1" w:styleId="ui-staffline">
    <w:name w:val="ui-staffline"/>
    <w:basedOn w:val="DefaultParagraphFont"/>
    <w:rsid w:val="000D4DC4"/>
  </w:style>
  <w:style w:type="paragraph" w:customStyle="1" w:styleId="promotion-tag-p">
    <w:name w:val="promotion-tag-p"/>
    <w:basedOn w:val="Normal"/>
    <w:rsid w:val="000D4DC4"/>
    <w:pPr>
      <w:spacing w:before="100" w:beforeAutospacing="1" w:after="100" w:afterAutospacing="1"/>
    </w:pPr>
    <w:rPr>
      <w:rFonts w:ascii="Tahoma" w:hAnsi="Tahoma"/>
      <w:szCs w:val="20"/>
    </w:rPr>
  </w:style>
  <w:style w:type="paragraph" w:customStyle="1" w:styleId="heading">
    <w:name w:val="heading"/>
    <w:basedOn w:val="Normal"/>
    <w:rsid w:val="000D4DC4"/>
    <w:pPr>
      <w:spacing w:before="100" w:beforeAutospacing="1" w:after="100" w:afterAutospacing="1"/>
    </w:pPr>
    <w:rPr>
      <w:rFonts w:ascii="Tahoma" w:hAnsi="Tahoma"/>
      <w:szCs w:val="20"/>
    </w:rPr>
  </w:style>
  <w:style w:type="character" w:customStyle="1" w:styleId="value">
    <w:name w:val="value"/>
    <w:basedOn w:val="DefaultParagraphFont"/>
    <w:rsid w:val="000D4DC4"/>
  </w:style>
  <w:style w:type="character" w:customStyle="1" w:styleId="specialissuelabel">
    <w:name w:val="specialissuelabel"/>
    <w:basedOn w:val="DefaultParagraphFont"/>
    <w:rsid w:val="000D4DC4"/>
  </w:style>
  <w:style w:type="character" w:customStyle="1" w:styleId="referencediv">
    <w:name w:val="referencediv"/>
    <w:basedOn w:val="DefaultParagraphFont"/>
    <w:rsid w:val="000D4DC4"/>
  </w:style>
  <w:style w:type="character" w:customStyle="1" w:styleId="wp-smiley">
    <w:name w:val="wp-smiley"/>
    <w:basedOn w:val="DefaultParagraphFont"/>
    <w:rsid w:val="000D4DC4"/>
  </w:style>
  <w:style w:type="character" w:customStyle="1" w:styleId="meta-prep">
    <w:name w:val="meta-prep"/>
    <w:basedOn w:val="DefaultParagraphFont"/>
    <w:rsid w:val="000D4DC4"/>
  </w:style>
  <w:style w:type="character" w:customStyle="1" w:styleId="artjournal">
    <w:name w:val="art_journal"/>
    <w:basedOn w:val="DefaultParagraphFont"/>
    <w:rsid w:val="000D4DC4"/>
  </w:style>
  <w:style w:type="character" w:customStyle="1" w:styleId="artdatevolumeissuepart">
    <w:name w:val="art_datevolumeissuepart"/>
    <w:basedOn w:val="DefaultParagraphFont"/>
    <w:rsid w:val="000D4DC4"/>
  </w:style>
  <w:style w:type="character" w:customStyle="1" w:styleId="artpages">
    <w:name w:val="art_pages"/>
    <w:basedOn w:val="DefaultParagraphFont"/>
    <w:rsid w:val="000D4DC4"/>
  </w:style>
  <w:style w:type="character" w:customStyle="1" w:styleId="singlehighlightclass">
    <w:name w:val="single_highlight_class"/>
    <w:basedOn w:val="DefaultParagraphFont"/>
    <w:rsid w:val="000D4DC4"/>
  </w:style>
  <w:style w:type="character" w:customStyle="1" w:styleId="degree">
    <w:name w:val="degree"/>
    <w:basedOn w:val="DefaultParagraphFont"/>
    <w:rsid w:val="000D4DC4"/>
  </w:style>
  <w:style w:type="character" w:customStyle="1" w:styleId="major">
    <w:name w:val="major"/>
    <w:basedOn w:val="DefaultParagraphFont"/>
    <w:rsid w:val="000D4DC4"/>
  </w:style>
  <w:style w:type="character" w:customStyle="1" w:styleId="authors">
    <w:name w:val="authors"/>
    <w:basedOn w:val="DefaultParagraphFont"/>
    <w:rsid w:val="000D4DC4"/>
  </w:style>
  <w:style w:type="character" w:customStyle="1" w:styleId="views">
    <w:name w:val="views"/>
    <w:basedOn w:val="DefaultParagraphFont"/>
    <w:rsid w:val="000D4DC4"/>
  </w:style>
  <w:style w:type="character" w:customStyle="1" w:styleId="stmainservices">
    <w:name w:val="stmainservices"/>
    <w:basedOn w:val="DefaultParagraphFont"/>
    <w:rsid w:val="000D4DC4"/>
  </w:style>
  <w:style w:type="character" w:customStyle="1" w:styleId="stbubblehcount">
    <w:name w:val="stbubble_hcount"/>
    <w:basedOn w:val="DefaultParagraphFont"/>
    <w:rsid w:val="000D4DC4"/>
  </w:style>
  <w:style w:type="paragraph" w:customStyle="1" w:styleId="Document">
    <w:name w:val="_Document"/>
    <w:basedOn w:val="Default"/>
    <w:next w:val="Default"/>
    <w:uiPriority w:val="99"/>
    <w:rsid w:val="000D4DC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0D4DC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0D4DC4"/>
    <w:pPr>
      <w:widowControl w:val="0"/>
    </w:pPr>
    <w:rPr>
      <w:rFonts w:ascii="AKDPE C+ Utopia" w:eastAsiaTheme="minorEastAsia" w:hAnsi="AKDPE C+ Utopia" w:cs="Cambria"/>
      <w:color w:val="auto"/>
    </w:rPr>
  </w:style>
  <w:style w:type="paragraph" w:customStyle="1" w:styleId="collapsed-hide">
    <w:name w:val="collapsed-hide"/>
    <w:basedOn w:val="Normal"/>
    <w:rsid w:val="000D4DC4"/>
    <w:pPr>
      <w:spacing w:before="100" w:beforeAutospacing="1" w:after="100" w:afterAutospacing="1"/>
    </w:pPr>
    <w:rPr>
      <w:rFonts w:ascii="Tahoma" w:hAnsi="Tahoma"/>
      <w:szCs w:val="20"/>
    </w:rPr>
  </w:style>
  <w:style w:type="paragraph" w:customStyle="1" w:styleId="Pa7">
    <w:name w:val="Pa7"/>
    <w:basedOn w:val="Default"/>
    <w:next w:val="Default"/>
    <w:uiPriority w:val="99"/>
    <w:rsid w:val="000D4DC4"/>
    <w:pPr>
      <w:widowControl w:val="0"/>
      <w:spacing w:line="211" w:lineRule="atLeast"/>
    </w:pPr>
    <w:rPr>
      <w:rFonts w:ascii="Courier New" w:eastAsiaTheme="minorEastAsia" w:hAnsi="Courier New" w:cs="Cambria"/>
      <w:color w:val="auto"/>
    </w:rPr>
  </w:style>
  <w:style w:type="paragraph" w:customStyle="1" w:styleId="odd">
    <w:name w:val="odd"/>
    <w:basedOn w:val="Normal"/>
    <w:rsid w:val="000D4DC4"/>
    <w:pPr>
      <w:spacing w:before="100" w:beforeAutospacing="1" w:after="100" w:afterAutospacing="1"/>
    </w:pPr>
    <w:rPr>
      <w:rFonts w:ascii="Tahoma" w:hAnsi="Tahoma"/>
      <w:szCs w:val="20"/>
    </w:rPr>
  </w:style>
  <w:style w:type="character" w:customStyle="1" w:styleId="article-date">
    <w:name w:val="article-date"/>
    <w:basedOn w:val="DefaultParagraphFont"/>
    <w:rsid w:val="000D4DC4"/>
  </w:style>
  <w:style w:type="character" w:customStyle="1" w:styleId="article-author">
    <w:name w:val="article-author"/>
    <w:basedOn w:val="DefaultParagraphFont"/>
    <w:rsid w:val="000D4DC4"/>
  </w:style>
  <w:style w:type="character" w:customStyle="1" w:styleId="tolocaltime">
    <w:name w:val="tolocaltime"/>
    <w:basedOn w:val="DefaultParagraphFont"/>
    <w:rsid w:val="000D4DC4"/>
  </w:style>
  <w:style w:type="character" w:customStyle="1" w:styleId="pb-byline">
    <w:name w:val="pb-byline"/>
    <w:basedOn w:val="DefaultParagraphFont"/>
    <w:rsid w:val="000D4DC4"/>
  </w:style>
  <w:style w:type="character" w:customStyle="1" w:styleId="pb-timestamp">
    <w:name w:val="pb-timestamp"/>
    <w:basedOn w:val="DefaultParagraphFont"/>
    <w:rsid w:val="000D4DC4"/>
  </w:style>
  <w:style w:type="paragraph" w:customStyle="1" w:styleId="Pa8">
    <w:name w:val="Pa8"/>
    <w:basedOn w:val="Default"/>
    <w:next w:val="Default"/>
    <w:uiPriority w:val="99"/>
    <w:rsid w:val="000D4DC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0D4DC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0D4DC4"/>
  </w:style>
  <w:style w:type="character" w:customStyle="1" w:styleId="even">
    <w:name w:val="even"/>
    <w:basedOn w:val="DefaultParagraphFont"/>
    <w:rsid w:val="000D4DC4"/>
  </w:style>
  <w:style w:type="paragraph" w:customStyle="1" w:styleId="volissue">
    <w:name w:val="volissue"/>
    <w:basedOn w:val="Normal"/>
    <w:rsid w:val="000D4DC4"/>
    <w:pPr>
      <w:spacing w:before="100" w:beforeAutospacing="1" w:after="100" w:afterAutospacing="1"/>
    </w:pPr>
    <w:rPr>
      <w:rFonts w:ascii="Tahoma" w:hAnsi="Tahoma"/>
      <w:szCs w:val="20"/>
    </w:rPr>
  </w:style>
  <w:style w:type="character" w:customStyle="1" w:styleId="view-count">
    <w:name w:val="view-count"/>
    <w:basedOn w:val="DefaultParagraphFont"/>
    <w:rsid w:val="000D4DC4"/>
  </w:style>
  <w:style w:type="character" w:customStyle="1" w:styleId="tChar">
    <w:name w:val="t Char"/>
    <w:rsid w:val="000D4DC4"/>
    <w:rPr>
      <w:rFonts w:ascii="Georgia" w:eastAsia="Times New Roman" w:hAnsi="Georgia" w:cs="Calibri"/>
      <w:b/>
      <w:lang w:val="x-none" w:eastAsia="x-none"/>
    </w:rPr>
  </w:style>
  <w:style w:type="paragraph" w:customStyle="1" w:styleId="BoldUnderlineChar20">
    <w:name w:val="BoldUnderline Char2"/>
    <w:link w:val="BoldUnderlineChar2Char"/>
    <w:rsid w:val="000D4DC4"/>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0D4DC4"/>
    <w:rPr>
      <w:rFonts w:ascii="Times New Roman" w:eastAsia="Times New Roman" w:hAnsi="Times New Roman" w:cs="Times New Roman"/>
      <w:b/>
      <w:sz w:val="20"/>
      <w:u w:val="single"/>
    </w:rPr>
  </w:style>
  <w:style w:type="character" w:customStyle="1" w:styleId="UnderlineCharChar4">
    <w:name w:val="Underline Char Char4"/>
    <w:rsid w:val="000D4DC4"/>
    <w:rPr>
      <w:szCs w:val="24"/>
      <w:u w:val="single"/>
      <w:lang w:val="en-US" w:eastAsia="en-US" w:bidi="ar-SA"/>
    </w:rPr>
  </w:style>
  <w:style w:type="character" w:customStyle="1" w:styleId="BoldUnderlineCharChar3">
    <w:name w:val="BoldUnderline Char Char3"/>
    <w:rsid w:val="000D4DC4"/>
    <w:rPr>
      <w:b/>
      <w:szCs w:val="24"/>
      <w:u w:val="single"/>
      <w:lang w:val="en-US" w:eastAsia="en-US" w:bidi="ar-SA"/>
    </w:rPr>
  </w:style>
  <w:style w:type="character" w:customStyle="1" w:styleId="BoldUnderlineCharChar2">
    <w:name w:val="BoldUnderline Char Char2"/>
    <w:rsid w:val="000D4DC4"/>
    <w:rPr>
      <w:b/>
      <w:szCs w:val="24"/>
      <w:u w:val="single"/>
      <w:lang w:val="en-US" w:eastAsia="en-US" w:bidi="ar-SA"/>
    </w:rPr>
  </w:style>
  <w:style w:type="paragraph" w:customStyle="1" w:styleId="UnderlineCard0">
    <w:name w:val="UnderlineCard"/>
    <w:basedOn w:val="Heading3"/>
    <w:link w:val="UnderlineCardChar"/>
    <w:qFormat/>
    <w:rsid w:val="000D4DC4"/>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0D4DC4"/>
    <w:rPr>
      <w:rFonts w:ascii="Calibri" w:eastAsia="Calibri" w:hAnsi="Calibri" w:cs="Times New Roman"/>
      <w:sz w:val="20"/>
      <w:szCs w:val="20"/>
      <w:u w:val="single"/>
      <w:lang w:val="x-none" w:eastAsia="x-none"/>
    </w:rPr>
  </w:style>
  <w:style w:type="character" w:customStyle="1" w:styleId="5Notunderlined">
    <w:name w:val="5 Not underlined"/>
    <w:rsid w:val="000D4DC4"/>
    <w:rPr>
      <w:rFonts w:ascii="Times New Roman" w:hAnsi="Times New Roman"/>
      <w:sz w:val="16"/>
    </w:rPr>
  </w:style>
  <w:style w:type="character" w:customStyle="1" w:styleId="volume-issue">
    <w:name w:val="volume-issue"/>
    <w:rsid w:val="000D4DC4"/>
    <w:rPr>
      <w:rFonts w:cs="Times New Roman"/>
    </w:rPr>
  </w:style>
  <w:style w:type="character" w:customStyle="1" w:styleId="i">
    <w:name w:val="i"/>
    <w:basedOn w:val="DefaultParagraphFont"/>
    <w:uiPriority w:val="99"/>
    <w:rsid w:val="000D4DC4"/>
  </w:style>
  <w:style w:type="character" w:customStyle="1" w:styleId="storytext">
    <w:name w:val="storytext"/>
    <w:basedOn w:val="DefaultParagraphFont"/>
    <w:rsid w:val="000D4DC4"/>
  </w:style>
  <w:style w:type="character" w:customStyle="1" w:styleId="heading3char0">
    <w:name w:val="heading3char"/>
    <w:rsid w:val="000D4DC4"/>
  </w:style>
  <w:style w:type="character" w:customStyle="1" w:styleId="boldness1">
    <w:name w:val="boldness1"/>
    <w:rsid w:val="000D4DC4"/>
  </w:style>
  <w:style w:type="paragraph" w:customStyle="1" w:styleId="Cardd">
    <w:name w:val="Cardd"/>
    <w:basedOn w:val="Normal"/>
    <w:uiPriority w:val="4"/>
    <w:qFormat/>
    <w:rsid w:val="000D4DC4"/>
    <w:pPr>
      <w:ind w:left="288" w:right="288"/>
    </w:pPr>
  </w:style>
  <w:style w:type="paragraph" w:customStyle="1" w:styleId="document0">
    <w:name w:val="document"/>
    <w:basedOn w:val="Normal"/>
    <w:rsid w:val="000D4DC4"/>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0D4DC4"/>
    <w:rPr>
      <w:rFonts w:cs="Arial"/>
      <w:bCs/>
      <w:szCs w:val="26"/>
      <w:u w:val="single"/>
      <w:lang w:val="en-US" w:eastAsia="en-US" w:bidi="ar-SA"/>
    </w:rPr>
  </w:style>
  <w:style w:type="character" w:customStyle="1" w:styleId="current-selection">
    <w:name w:val="current-selection"/>
    <w:basedOn w:val="DefaultParagraphFont"/>
    <w:rsid w:val="000D4DC4"/>
  </w:style>
  <w:style w:type="character" w:customStyle="1" w:styleId="a2">
    <w:name w:val="_"/>
    <w:basedOn w:val="DefaultParagraphFont"/>
    <w:rsid w:val="000D4DC4"/>
  </w:style>
  <w:style w:type="paragraph" w:customStyle="1" w:styleId="Shrink6">
    <w:name w:val="Shrink 6"/>
    <w:basedOn w:val="Normal"/>
    <w:qFormat/>
    <w:rsid w:val="000D4DC4"/>
    <w:rPr>
      <w:rFonts w:eastAsia="Calibri"/>
      <w:sz w:val="12"/>
    </w:rPr>
  </w:style>
  <w:style w:type="character" w:customStyle="1" w:styleId="messagecontent">
    <w:name w:val="message_content"/>
    <w:rsid w:val="000D4DC4"/>
  </w:style>
  <w:style w:type="character" w:customStyle="1" w:styleId="StyleUnderlineChar">
    <w:name w:val="Style Underline Char"/>
    <w:basedOn w:val="DefaultParagraphFont"/>
    <w:rsid w:val="000D4DC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0D4DC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0D4DC4"/>
    <w:rPr>
      <w:rFonts w:ascii="Calibri" w:eastAsia="Times New Roman" w:hAnsi="Calibri" w:cs="Arial"/>
      <w:b/>
      <w:bCs/>
      <w:kern w:val="32"/>
      <w:szCs w:val="32"/>
      <w:u w:val="single"/>
    </w:rPr>
  </w:style>
  <w:style w:type="character" w:customStyle="1" w:styleId="twelptblackblack1">
    <w:name w:val="twelptblackblack1"/>
    <w:basedOn w:val="DefaultParagraphFont"/>
    <w:rsid w:val="000D4DC4"/>
    <w:rPr>
      <w:rFonts w:ascii="Verdana" w:hAnsi="Verdana" w:hint="default"/>
      <w:color w:val="000000"/>
      <w:sz w:val="16"/>
      <w:szCs w:val="16"/>
    </w:rPr>
  </w:style>
  <w:style w:type="character" w:customStyle="1" w:styleId="Heading3CharCharCharChar1">
    <w:name w:val="Heading 3 Char Char Char Char1"/>
    <w:rsid w:val="000D4DC4"/>
    <w:rPr>
      <w:rFonts w:cs="Arial"/>
      <w:bCs/>
      <w:szCs w:val="26"/>
      <w:u w:val="single"/>
      <w:lang w:val="en-US" w:eastAsia="en-US" w:bidi="ar-SA"/>
    </w:rPr>
  </w:style>
  <w:style w:type="paragraph" w:customStyle="1" w:styleId="conintrotext">
    <w:name w:val="conintrotext"/>
    <w:basedOn w:val="Normal"/>
    <w:uiPriority w:val="99"/>
    <w:rsid w:val="000D4DC4"/>
    <w:pPr>
      <w:spacing w:before="100" w:beforeAutospacing="1" w:after="100" w:afterAutospacing="1"/>
    </w:pPr>
    <w:rPr>
      <w:rFonts w:eastAsia="Times New Roman"/>
      <w:sz w:val="24"/>
    </w:rPr>
  </w:style>
  <w:style w:type="character" w:customStyle="1" w:styleId="comment-body">
    <w:name w:val="comment-body"/>
    <w:rsid w:val="000D4DC4"/>
  </w:style>
  <w:style w:type="character" w:customStyle="1" w:styleId="UnderlineCharCharChar1">
    <w:name w:val="Underline Char Char Char1"/>
    <w:rsid w:val="000D4DC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D4DC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0D4DC4"/>
    <w:rPr>
      <w:rFonts w:asciiTheme="minorHAnsi" w:eastAsia="MS Mincho" w:hAnsiTheme="minorHAnsi" w:cstheme="minorBidi"/>
      <w:b/>
      <w:sz w:val="24"/>
      <w:u w:val="single"/>
    </w:rPr>
  </w:style>
  <w:style w:type="character" w:customStyle="1" w:styleId="mw-headline">
    <w:name w:val="mw-headline"/>
    <w:rsid w:val="000D4DC4"/>
  </w:style>
  <w:style w:type="character" w:customStyle="1" w:styleId="flagicon">
    <w:name w:val="flagicon"/>
    <w:rsid w:val="000D4DC4"/>
  </w:style>
  <w:style w:type="paragraph" w:customStyle="1" w:styleId="assert">
    <w:name w:val="assert"/>
    <w:basedOn w:val="Normal"/>
    <w:uiPriority w:val="99"/>
    <w:rsid w:val="000D4DC4"/>
    <w:pPr>
      <w:spacing w:before="100" w:beforeAutospacing="1" w:after="100" w:afterAutospacing="1"/>
    </w:pPr>
    <w:rPr>
      <w:rFonts w:eastAsia="Times New Roman"/>
      <w:sz w:val="24"/>
    </w:rPr>
  </w:style>
  <w:style w:type="character" w:customStyle="1" w:styleId="apturelink">
    <w:name w:val="apturelink"/>
    <w:rsid w:val="000D4DC4"/>
  </w:style>
  <w:style w:type="character" w:customStyle="1" w:styleId="apturelinkicon">
    <w:name w:val="apturelinkicon"/>
    <w:rsid w:val="000D4DC4"/>
  </w:style>
  <w:style w:type="paragraph" w:customStyle="1" w:styleId="Default1">
    <w:name w:val="Default1"/>
    <w:basedOn w:val="Default"/>
    <w:next w:val="Default"/>
    <w:uiPriority w:val="99"/>
    <w:rsid w:val="000D4DC4"/>
    <w:rPr>
      <w:color w:val="auto"/>
    </w:rPr>
  </w:style>
  <w:style w:type="paragraph" w:customStyle="1" w:styleId="center">
    <w:name w:val="center"/>
    <w:basedOn w:val="Normal"/>
    <w:uiPriority w:val="99"/>
    <w:rsid w:val="000D4DC4"/>
    <w:pPr>
      <w:spacing w:before="100" w:beforeAutospacing="1" w:after="100" w:afterAutospacing="1"/>
    </w:pPr>
    <w:rPr>
      <w:rFonts w:eastAsia="Times New Roman"/>
      <w:sz w:val="24"/>
    </w:rPr>
  </w:style>
  <w:style w:type="character" w:customStyle="1" w:styleId="LittleChar">
    <w:name w:val="Little Char"/>
    <w:link w:val="Little"/>
    <w:rsid w:val="000D4DC4"/>
    <w:rPr>
      <w:rFonts w:ascii="Garamond" w:eastAsia="Times New Roman" w:hAnsi="Garamond" w:cs="Calibri"/>
      <w:sz w:val="22"/>
    </w:rPr>
  </w:style>
  <w:style w:type="character" w:customStyle="1" w:styleId="UnderlineChar1Char">
    <w:name w:val="Underline Char1 Char"/>
    <w:rsid w:val="000D4DC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D4DC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0D4DC4"/>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D4DC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0D4DC4"/>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D4DC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0D4DC4"/>
    <w:rPr>
      <w:rFonts w:asciiTheme="minorHAnsi" w:eastAsia="MS Mincho" w:hAnsiTheme="minorHAnsi" w:cstheme="minorBidi"/>
      <w:b/>
      <w:sz w:val="24"/>
      <w:u w:val="single"/>
    </w:rPr>
  </w:style>
  <w:style w:type="paragraph" w:customStyle="1" w:styleId="CardBody">
    <w:name w:val="Card Body"/>
    <w:basedOn w:val="Normal"/>
    <w:link w:val="CardBodyChar"/>
    <w:rsid w:val="000D4DC4"/>
    <w:rPr>
      <w:rFonts w:eastAsia="Times New Roman"/>
    </w:rPr>
  </w:style>
  <w:style w:type="character" w:customStyle="1" w:styleId="CardBodyChar">
    <w:name w:val="Card Body Char"/>
    <w:link w:val="CardBody"/>
    <w:rsid w:val="000D4DC4"/>
    <w:rPr>
      <w:rFonts w:ascii="Calibri" w:eastAsia="Times New Roman" w:hAnsi="Calibri" w:cs="Calibri"/>
      <w:sz w:val="22"/>
    </w:rPr>
  </w:style>
  <w:style w:type="character" w:customStyle="1" w:styleId="ptitleinside">
    <w:name w:val="p_title_inside"/>
    <w:rsid w:val="000D4DC4"/>
  </w:style>
  <w:style w:type="paragraph" w:customStyle="1" w:styleId="StyleBoldandUnderlineChar11ptBorderSinglesolidline">
    <w:name w:val="Style Bold and Underline Char + 11 pt Border: : (Single solid line..."/>
    <w:link w:val="StyleBoldandUnderlineChar11ptBorderSinglesolidlineChar"/>
    <w:rsid w:val="000D4DC4"/>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0D4DC4"/>
    <w:rPr>
      <w:rFonts w:eastAsia="Times New Roman"/>
      <w:b/>
      <w:bCs/>
      <w:sz w:val="22"/>
      <w:szCs w:val="20"/>
      <w:u w:val="single"/>
      <w:bdr w:val="single" w:sz="4" w:space="0" w:color="auto"/>
    </w:rPr>
  </w:style>
  <w:style w:type="character" w:customStyle="1" w:styleId="Heading1CharChar1">
    <w:name w:val="Heading 1 Char Char1"/>
    <w:rsid w:val="000D4DC4"/>
    <w:rPr>
      <w:rFonts w:cs="Arial"/>
      <w:b/>
      <w:bCs/>
      <w:szCs w:val="32"/>
      <w:lang w:val="en-US" w:eastAsia="en-US" w:bidi="ar-SA"/>
    </w:rPr>
  </w:style>
  <w:style w:type="paragraph" w:customStyle="1" w:styleId="Indentation">
    <w:name w:val="Indentation"/>
    <w:basedOn w:val="Normal"/>
    <w:uiPriority w:val="99"/>
    <w:rsid w:val="000D4DC4"/>
    <w:pPr>
      <w:ind w:left="288" w:right="288"/>
    </w:pPr>
  </w:style>
  <w:style w:type="character" w:customStyle="1" w:styleId="StyleUnderlineCharChar9ptBold">
    <w:name w:val="Style Underline Char Char + 9 pt Bold"/>
    <w:rsid w:val="000D4DC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0D4DC4"/>
    <w:rPr>
      <w:rFonts w:eastAsia="Times New Roman"/>
      <w:u w:val="single"/>
    </w:rPr>
  </w:style>
  <w:style w:type="character" w:customStyle="1" w:styleId="StyleStyle4ArialNarrow9ptChar">
    <w:name w:val="Style Style4 + Arial Narrow 9 pt Char"/>
    <w:link w:val="StyleStyle4ArialNarrow9pt"/>
    <w:rsid w:val="000D4DC4"/>
    <w:rPr>
      <w:rFonts w:ascii="Calibri" w:eastAsia="Times New Roman" w:hAnsi="Calibri" w:cs="Calibri"/>
      <w:sz w:val="22"/>
      <w:u w:val="single"/>
    </w:rPr>
  </w:style>
  <w:style w:type="paragraph" w:customStyle="1" w:styleId="StyleStyle4ArialNarrow9ptBold">
    <w:name w:val="Style Style4 + Arial Narrow 9 pt Bold"/>
    <w:basedOn w:val="Normal"/>
    <w:link w:val="StyleStyle4ArialNarrow9ptBoldChar"/>
    <w:rsid w:val="000D4DC4"/>
    <w:rPr>
      <w:rFonts w:eastAsia="Times New Roman"/>
      <w:b/>
      <w:bCs/>
      <w:u w:val="single"/>
    </w:rPr>
  </w:style>
  <w:style w:type="character" w:customStyle="1" w:styleId="StyleStyle4ArialNarrow9ptBoldChar">
    <w:name w:val="Style Style4 + Arial Narrow 9 pt Bold Char"/>
    <w:link w:val="StyleStyle4ArialNarrow9ptBold"/>
    <w:rsid w:val="000D4DC4"/>
    <w:rPr>
      <w:rFonts w:ascii="Calibri" w:eastAsia="Times New Roman" w:hAnsi="Calibri" w:cs="Calibri"/>
      <w:b/>
      <w:bCs/>
      <w:sz w:val="22"/>
      <w:u w:val="single"/>
    </w:rPr>
  </w:style>
  <w:style w:type="character" w:customStyle="1" w:styleId="StyleBoldandUnderlineCharChar29pt">
    <w:name w:val="Style Bold and Underline Char Char2 + 9 pt"/>
    <w:rsid w:val="000D4DC4"/>
    <w:rPr>
      <w:rFonts w:ascii="Times New Roman" w:hAnsi="Times New Roman"/>
      <w:b/>
      <w:bCs/>
      <w:noProof w:val="0"/>
      <w:sz w:val="20"/>
      <w:u w:val="single"/>
    </w:rPr>
  </w:style>
  <w:style w:type="character" w:customStyle="1" w:styleId="StyleUnderlineCharChar19pt">
    <w:name w:val="Style Underline Char Char1 + 9 pt"/>
    <w:rsid w:val="000D4DC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D4DC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D4DC4"/>
    <w:rPr>
      <w:rFonts w:ascii="Georgia" w:eastAsia="Times New Roman" w:hAnsi="Georgia"/>
      <w:b/>
      <w:smallCaps/>
      <w:sz w:val="24"/>
      <w:szCs w:val="24"/>
      <w:u w:val="single"/>
    </w:rPr>
  </w:style>
  <w:style w:type="character" w:customStyle="1" w:styleId="CardTextCharChar">
    <w:name w:val="Card Text Char Char"/>
    <w:rsid w:val="000D4DC4"/>
    <w:rPr>
      <w:rFonts w:ascii="Times New Roman" w:eastAsia="Times New Roman" w:hAnsi="Times New Roman" w:cs="Times New Roman"/>
      <w:sz w:val="20"/>
      <w:szCs w:val="20"/>
    </w:rPr>
  </w:style>
  <w:style w:type="character" w:customStyle="1" w:styleId="citeChar1">
    <w:name w:val="cite Char"/>
    <w:locked/>
    <w:rsid w:val="000D4DC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0D4DC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0D4DC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0D4DC4"/>
    <w:rPr>
      <w:i/>
      <w:iCs/>
      <w:sz w:val="20"/>
      <w:u w:val="single"/>
    </w:rPr>
  </w:style>
  <w:style w:type="character" w:customStyle="1" w:styleId="HIGHLIGHT0">
    <w:name w:val="HIGHLIGHT"/>
    <w:uiPriority w:val="1"/>
    <w:rsid w:val="000D4DC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0D4DC4"/>
    <w:pPr>
      <w:widowControl w:val="0"/>
      <w:autoSpaceDE/>
      <w:autoSpaceDN/>
      <w:adjustRightInd/>
      <w:outlineLvl w:val="9"/>
    </w:pPr>
    <w:rPr>
      <w:sz w:val="28"/>
      <w:szCs w:val="24"/>
    </w:rPr>
  </w:style>
  <w:style w:type="character" w:customStyle="1" w:styleId="HiddenBlockHeaderChar">
    <w:name w:val="Hidden Block Header Char"/>
    <w:link w:val="HiddenBlockHeader"/>
    <w:rsid w:val="000D4DC4"/>
    <w:rPr>
      <w:rFonts w:ascii="Calibri" w:eastAsia="Times New Roman" w:hAnsi="Calibri" w:cs="Calibri"/>
      <w:b/>
      <w:sz w:val="28"/>
    </w:rPr>
  </w:style>
  <w:style w:type="character" w:customStyle="1" w:styleId="FifthChar">
    <w:name w:val="Fifth Char"/>
    <w:link w:val="Fifth"/>
    <w:rsid w:val="000D4DC4"/>
    <w:rPr>
      <w:rFonts w:ascii="Calibri" w:eastAsia="Calibri" w:hAnsi="Calibri" w:cs="Calibri"/>
      <w:sz w:val="22"/>
    </w:rPr>
  </w:style>
  <w:style w:type="paragraph" w:customStyle="1" w:styleId="Third">
    <w:name w:val="Third"/>
    <w:basedOn w:val="Normal"/>
    <w:link w:val="ThirdChar"/>
    <w:rsid w:val="000D4DC4"/>
    <w:rPr>
      <w:rFonts w:eastAsia="Times New Roman"/>
      <w:b/>
      <w:u w:val="single"/>
      <w:lang w:val="x-none" w:eastAsia="x-none"/>
    </w:rPr>
  </w:style>
  <w:style w:type="character" w:customStyle="1" w:styleId="ThirdChar">
    <w:name w:val="Third Char"/>
    <w:link w:val="Third"/>
    <w:rsid w:val="000D4DC4"/>
    <w:rPr>
      <w:rFonts w:ascii="Calibri" w:eastAsia="Times New Roman" w:hAnsi="Calibri"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0D4DC4"/>
    <w:pPr>
      <w:widowControl w:val="0"/>
      <w:jc w:val="both"/>
      <w:outlineLvl w:val="1"/>
    </w:pPr>
    <w:rPr>
      <w:rFonts w:ascii="Times New Roman" w:eastAsia="Times New Roman" w:hAnsi="Times New Roman" w:cs="Times New Roman"/>
      <w:b/>
    </w:rPr>
  </w:style>
  <w:style w:type="character" w:customStyle="1" w:styleId="CardsCharChar">
    <w:name w:val="Cards Char Char"/>
    <w:rsid w:val="000D4DC4"/>
    <w:rPr>
      <w:rFonts w:ascii="Times New Roman" w:eastAsia="Times New Roman" w:hAnsi="Times New Roman"/>
      <w:szCs w:val="24"/>
    </w:rPr>
  </w:style>
  <w:style w:type="character" w:customStyle="1" w:styleId="article-record-publication-volume-issue">
    <w:name w:val="article-record-publication-volume-issue"/>
    <w:rsid w:val="000D4DC4"/>
  </w:style>
  <w:style w:type="character" w:customStyle="1" w:styleId="NothingCharChar">
    <w:name w:val="Nothing Char Char"/>
    <w:link w:val="NothingCharCharChar"/>
    <w:rsid w:val="000D4DC4"/>
  </w:style>
  <w:style w:type="paragraph" w:customStyle="1" w:styleId="DebateUnderlineBoldChar">
    <w:name w:val="Debate Underline Bold Char"/>
    <w:basedOn w:val="Normal"/>
    <w:link w:val="DebateUnderlineBoldCharChar"/>
    <w:rsid w:val="000D4DC4"/>
    <w:pPr>
      <w:jc w:val="both"/>
    </w:pPr>
    <w:rPr>
      <w:rFonts w:eastAsia="Times New Roman"/>
      <w:b/>
      <w:u w:val="thick"/>
    </w:rPr>
  </w:style>
  <w:style w:type="character" w:customStyle="1" w:styleId="DebateUnderlineBoldCharChar">
    <w:name w:val="Debate Underline Bold Char Char"/>
    <w:link w:val="DebateUnderlineBoldChar"/>
    <w:rsid w:val="000D4DC4"/>
    <w:rPr>
      <w:rFonts w:ascii="Calibri" w:eastAsia="Times New Roman" w:hAnsi="Calibri" w:cs="Calibri"/>
      <w:b/>
      <w:sz w:val="22"/>
      <w:u w:val="thick"/>
    </w:rPr>
  </w:style>
  <w:style w:type="character" w:customStyle="1" w:styleId="resultbodyblack">
    <w:name w:val="resultbodyblack"/>
    <w:rsid w:val="000D4DC4"/>
    <w:rPr>
      <w:rFonts w:cs="Times New Roman"/>
    </w:rPr>
  </w:style>
  <w:style w:type="paragraph" w:customStyle="1" w:styleId="bloctitles">
    <w:name w:val="bloc titles"/>
    <w:basedOn w:val="Heading1"/>
    <w:next w:val="Normal"/>
    <w:link w:val="bloctitlesChar"/>
    <w:autoRedefine/>
    <w:rsid w:val="000D4DC4"/>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0D4DC4"/>
    <w:rPr>
      <w:rFonts w:ascii="Calibri" w:eastAsia="Malgun Gothic" w:hAnsi="Calibri" w:cs="Arial"/>
      <w:b/>
      <w:bCs/>
      <w:sz w:val="28"/>
      <w:szCs w:val="32"/>
      <w:u w:val="single"/>
    </w:rPr>
  </w:style>
  <w:style w:type="paragraph" w:customStyle="1" w:styleId="CiteSmallText">
    <w:name w:val="Cite Small Text"/>
    <w:basedOn w:val="Normal"/>
    <w:uiPriority w:val="99"/>
    <w:rsid w:val="000D4DC4"/>
    <w:pPr>
      <w:widowControl w:val="0"/>
      <w:spacing w:after="200"/>
    </w:pPr>
    <w:rPr>
      <w:rFonts w:ascii="Helvetica Neue" w:hAnsi="Helvetica Neue"/>
      <w:b/>
      <w:sz w:val="18"/>
    </w:rPr>
  </w:style>
  <w:style w:type="character" w:customStyle="1" w:styleId="3TagCite">
    <w:name w:val="3 Tag/Cite"/>
    <w:rsid w:val="000D4DC4"/>
    <w:rPr>
      <w:rFonts w:ascii="Times New Roman" w:hAnsi="Times New Roman"/>
      <w:b/>
    </w:rPr>
  </w:style>
  <w:style w:type="character" w:customStyle="1" w:styleId="4Qualifications">
    <w:name w:val="4 Qualifications"/>
    <w:rsid w:val="000D4DC4"/>
    <w:rPr>
      <w:rFonts w:ascii="Times New Roman" w:hAnsi="Times New Roman"/>
      <w:sz w:val="19"/>
    </w:rPr>
  </w:style>
  <w:style w:type="character" w:customStyle="1" w:styleId="6Underlined">
    <w:name w:val="6 Underlined"/>
    <w:rsid w:val="000D4DC4"/>
    <w:rPr>
      <w:rFonts w:ascii="Times New Roman" w:hAnsi="Times New Roman"/>
      <w:b/>
      <w:sz w:val="21"/>
      <w:u w:val="single"/>
    </w:rPr>
  </w:style>
  <w:style w:type="paragraph" w:customStyle="1" w:styleId="Cards1CharChar">
    <w:name w:val="Cards1 Char Char"/>
    <w:basedOn w:val="Normal"/>
    <w:link w:val="Cards1CharCharChar"/>
    <w:rsid w:val="000D4DC4"/>
    <w:pPr>
      <w:autoSpaceDE w:val="0"/>
      <w:autoSpaceDN w:val="0"/>
      <w:adjustRightInd w:val="0"/>
      <w:ind w:left="432" w:right="432"/>
      <w:jc w:val="both"/>
    </w:pPr>
    <w:rPr>
      <w:lang w:val="x-none"/>
    </w:rPr>
  </w:style>
  <w:style w:type="character" w:customStyle="1" w:styleId="Cards1CharCharChar">
    <w:name w:val="Cards1 Char Char Char"/>
    <w:link w:val="Cards1CharChar"/>
    <w:rsid w:val="000D4DC4"/>
    <w:rPr>
      <w:rFonts w:ascii="Calibri" w:hAnsi="Calibri" w:cs="Calibri"/>
      <w:sz w:val="22"/>
      <w:lang w:val="x-none"/>
    </w:rPr>
  </w:style>
  <w:style w:type="character" w:customStyle="1" w:styleId="UnderlineCharCharCharCharCharCharCharChar">
    <w:name w:val="Underline Char Char Char Char Char Char Char Char"/>
    <w:link w:val="UnderlineCharCharCharCharCharCharChar"/>
    <w:rsid w:val="000D4DC4"/>
    <w:rPr>
      <w:u w:val="single"/>
    </w:rPr>
  </w:style>
  <w:style w:type="paragraph" w:customStyle="1" w:styleId="UnderlineCharCharCharCharCharCharChar">
    <w:name w:val="Underline Char Char Char Char Char Char Char"/>
    <w:basedOn w:val="Normal"/>
    <w:link w:val="UnderlineCharCharCharCharCharCharCharChar"/>
    <w:rsid w:val="000D4DC4"/>
    <w:rPr>
      <w:rFonts w:asciiTheme="minorHAnsi" w:hAnsiTheme="minorHAnsi" w:cstheme="minorBidi"/>
      <w:sz w:val="24"/>
      <w:u w:val="single"/>
    </w:rPr>
  </w:style>
  <w:style w:type="paragraph" w:customStyle="1" w:styleId="CitesCharChar">
    <w:name w:val="Cites Char Char"/>
    <w:next w:val="Normal"/>
    <w:link w:val="CitesCharCharChar"/>
    <w:rsid w:val="000D4DC4"/>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0D4DC4"/>
    <w:rPr>
      <w:rFonts w:ascii="Times New Roman" w:eastAsia="Times New Roman" w:hAnsi="Times New Roman" w:cs="Times New Roman"/>
      <w:sz w:val="20"/>
    </w:rPr>
  </w:style>
  <w:style w:type="character" w:customStyle="1" w:styleId="nohighlighting">
    <w:name w:val="no highlighting"/>
    <w:rsid w:val="000D4DC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0D4DC4"/>
    <w:rPr>
      <w:rFonts w:ascii="Cambria" w:hAnsi="Cambria" w:hint="default"/>
      <w:sz w:val="21"/>
      <w:u w:val="single"/>
    </w:rPr>
  </w:style>
  <w:style w:type="paragraph" w:customStyle="1" w:styleId="Swag">
    <w:name w:val="Swag"/>
    <w:basedOn w:val="Normal"/>
    <w:link w:val="SwagChar"/>
    <w:qFormat/>
    <w:rsid w:val="000D4DC4"/>
    <w:rPr>
      <w:color w:val="0000FF"/>
      <w:sz w:val="12"/>
      <w:u w:val="single"/>
    </w:rPr>
  </w:style>
  <w:style w:type="character" w:customStyle="1" w:styleId="SwagChar">
    <w:name w:val="Swag Char"/>
    <w:link w:val="Swag"/>
    <w:rsid w:val="000D4DC4"/>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0D4DC4"/>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0D4DC4"/>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0D4DC4"/>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0D4DC4"/>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0D4DC4"/>
    <w:rPr>
      <w:rFonts w:ascii="Garamond" w:eastAsia="MS Mincho" w:hAnsi="Garamond"/>
    </w:rPr>
  </w:style>
  <w:style w:type="character" w:customStyle="1" w:styleId="StyleStyleCardTextLeft-075Right0Char">
    <w:name w:val="Style Style Card Text + Left:  -0.75&quot; + Right:  0&quot; Char"/>
    <w:link w:val="StyleStyleCardTextLeft-075Right0"/>
    <w:rsid w:val="000D4DC4"/>
    <w:rPr>
      <w:rFonts w:ascii="Garamond" w:eastAsia="MS Mincho" w:hAnsi="Garamond" w:cs="Calibri"/>
      <w:sz w:val="22"/>
    </w:rPr>
  </w:style>
  <w:style w:type="character" w:customStyle="1" w:styleId="CharChar61">
    <w:name w:val="Char Char61"/>
    <w:rsid w:val="000D4DC4"/>
    <w:rPr>
      <w:rFonts w:cs="Arial"/>
      <w:bCs/>
      <w:sz w:val="16"/>
      <w:szCs w:val="26"/>
      <w:lang w:val="en-US" w:eastAsia="en-US" w:bidi="ar-SA"/>
    </w:rPr>
  </w:style>
  <w:style w:type="character" w:customStyle="1" w:styleId="ListBulletChar">
    <w:name w:val="List Bullet Char"/>
    <w:link w:val="ListBullet"/>
    <w:uiPriority w:val="99"/>
    <w:rsid w:val="000D4DC4"/>
    <w:rPr>
      <w:rFonts w:ascii="Calibri" w:eastAsia="Calibri" w:hAnsi="Calibri" w:cs="Calibri"/>
      <w:sz w:val="22"/>
    </w:rPr>
  </w:style>
  <w:style w:type="paragraph" w:customStyle="1" w:styleId="subhead10">
    <w:name w:val="subhead1"/>
    <w:basedOn w:val="Normal"/>
    <w:uiPriority w:val="99"/>
    <w:rsid w:val="000D4DC4"/>
    <w:pPr>
      <w:spacing w:before="100" w:beforeAutospacing="1" w:after="100" w:afterAutospacing="1"/>
    </w:pPr>
    <w:rPr>
      <w:rFonts w:eastAsia="Times New Roman"/>
      <w:sz w:val="24"/>
    </w:rPr>
  </w:style>
  <w:style w:type="character" w:customStyle="1" w:styleId="styledate">
    <w:name w:val="styledate"/>
    <w:rsid w:val="000D4DC4"/>
  </w:style>
  <w:style w:type="character" w:customStyle="1" w:styleId="BoldandUnderlineChar1">
    <w:name w:val="Bold and Underline Char1"/>
    <w:rsid w:val="000D4DC4"/>
    <w:rPr>
      <w:b/>
      <w:szCs w:val="24"/>
      <w:u w:val="single"/>
      <w:lang w:val="en-US" w:eastAsia="en-US" w:bidi="ar-SA"/>
    </w:rPr>
  </w:style>
  <w:style w:type="character" w:customStyle="1" w:styleId="BoldandUnderlineChar1Char2">
    <w:name w:val="Bold and Underline Char1 Char2"/>
    <w:rsid w:val="000D4DC4"/>
    <w:rPr>
      <w:b/>
      <w:szCs w:val="24"/>
      <w:u w:val="single"/>
      <w:lang w:val="en-US" w:eastAsia="en-US" w:bidi="ar-SA"/>
    </w:rPr>
  </w:style>
  <w:style w:type="character" w:customStyle="1" w:styleId="BoldandUnderlineCharChar1">
    <w:name w:val="Bold and Underline Char Char1"/>
    <w:rsid w:val="000D4DC4"/>
    <w:rPr>
      <w:b/>
      <w:szCs w:val="24"/>
      <w:u w:val="single"/>
      <w:lang w:val="en-US" w:eastAsia="en-US" w:bidi="ar-SA"/>
    </w:rPr>
  </w:style>
  <w:style w:type="character" w:customStyle="1" w:styleId="BoldandUnderlineChar6">
    <w:name w:val="Bold and Underline Char6"/>
    <w:rsid w:val="000D4DC4"/>
    <w:rPr>
      <w:b/>
      <w:szCs w:val="24"/>
      <w:u w:val="single"/>
      <w:lang w:val="en-US" w:eastAsia="en-US" w:bidi="ar-SA"/>
    </w:rPr>
  </w:style>
  <w:style w:type="character" w:customStyle="1" w:styleId="title-link-wrapper">
    <w:name w:val="title-link-wrapper"/>
    <w:rsid w:val="000D4DC4"/>
  </w:style>
  <w:style w:type="character" w:customStyle="1" w:styleId="medium-font">
    <w:name w:val="medium-font"/>
    <w:rsid w:val="000D4DC4"/>
  </w:style>
  <w:style w:type="paragraph" w:customStyle="1" w:styleId="abstract">
    <w:name w:val="abstract"/>
    <w:basedOn w:val="Normal"/>
    <w:uiPriority w:val="99"/>
    <w:rsid w:val="000D4DC4"/>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0D4DC4"/>
    <w:rPr>
      <w:rFonts w:eastAsia="Times New Roman"/>
      <w:b/>
      <w:bCs/>
      <w:u w:val="single"/>
    </w:rPr>
  </w:style>
  <w:style w:type="character" w:customStyle="1" w:styleId="StyleUnderlineChar11ptBold2Char">
    <w:name w:val="Style Underline Char + 11 pt Bold2 Char"/>
    <w:link w:val="StyleUnderlineChar11ptBold2"/>
    <w:rsid w:val="000D4DC4"/>
    <w:rPr>
      <w:rFonts w:ascii="Calibri" w:eastAsia="Times New Roman" w:hAnsi="Calibri" w:cs="Calibri"/>
      <w:b/>
      <w:bCs/>
      <w:sz w:val="22"/>
      <w:u w:val="single"/>
    </w:rPr>
  </w:style>
  <w:style w:type="character" w:customStyle="1" w:styleId="ReallySamllTextChar">
    <w:name w:val="ReallySamllText Char"/>
    <w:rsid w:val="000D4DC4"/>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0D4DC4"/>
    <w:rPr>
      <w:rFonts w:eastAsia="Times New Roman"/>
      <w:u w:val="single"/>
    </w:rPr>
  </w:style>
  <w:style w:type="character" w:customStyle="1" w:styleId="StyleStyleUnderlineTimesNewRoman11ptChar">
    <w:name w:val="Style Style Underline + Times New Roman + 11 pt Char"/>
    <w:link w:val="StyleStyleUnderlineTimesNewRoman11pt"/>
    <w:rsid w:val="000D4DC4"/>
    <w:rPr>
      <w:rFonts w:ascii="Calibri" w:eastAsia="Times New Roman" w:hAnsi="Calibri"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0D4DC4"/>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0D4DC4"/>
    <w:rPr>
      <w:rFonts w:ascii="Calibri" w:eastAsia="Times New Roman" w:hAnsi="Calibri" w:cs="Calibri"/>
      <w:sz w:val="22"/>
      <w:u w:val="single"/>
    </w:rPr>
  </w:style>
  <w:style w:type="character" w:customStyle="1" w:styleId="style10">
    <w:name w:val="style1"/>
    <w:rsid w:val="000D4DC4"/>
  </w:style>
  <w:style w:type="character" w:customStyle="1" w:styleId="pmtermsel">
    <w:name w:val="pmtermsel"/>
    <w:rsid w:val="000D4DC4"/>
  </w:style>
  <w:style w:type="character" w:customStyle="1" w:styleId="showipapr">
    <w:name w:val="show_ipapr"/>
    <w:rsid w:val="000D4DC4"/>
  </w:style>
  <w:style w:type="character" w:customStyle="1" w:styleId="dnindex">
    <w:name w:val="dnindex"/>
    <w:rsid w:val="000D4DC4"/>
  </w:style>
  <w:style w:type="character" w:customStyle="1" w:styleId="23">
    <w:name w:val="23"/>
    <w:rsid w:val="000D4DC4"/>
    <w:rPr>
      <w:rFonts w:ascii="Times New Roman" w:hAnsi="Times New Roman" w:cs="Arial"/>
      <w:bCs/>
      <w:sz w:val="20"/>
      <w:u w:val="single"/>
      <w:lang w:val="en-US" w:eastAsia="en-US" w:bidi="ar-SA"/>
    </w:rPr>
  </w:style>
  <w:style w:type="character" w:customStyle="1" w:styleId="33">
    <w:name w:val="33"/>
    <w:rsid w:val="000D4DC4"/>
    <w:rPr>
      <w:rFonts w:ascii="Times New Roman" w:hAnsi="Times New Roman" w:cs="Arial"/>
      <w:b/>
      <w:bCs/>
      <w:sz w:val="20"/>
      <w:u w:val="single"/>
      <w:lang w:val="en-US" w:eastAsia="en-US" w:bidi="ar-SA"/>
    </w:rPr>
  </w:style>
  <w:style w:type="character" w:customStyle="1" w:styleId="55">
    <w:name w:val="55"/>
    <w:rsid w:val="000D4DC4"/>
    <w:rPr>
      <w:rFonts w:cs="Arial"/>
      <w:bCs/>
      <w:sz w:val="20"/>
      <w:u w:val="single"/>
      <w:lang w:val="en-US" w:eastAsia="en-US" w:bidi="ar-SA"/>
    </w:rPr>
  </w:style>
  <w:style w:type="character" w:customStyle="1" w:styleId="authoraffil">
    <w:name w:val="authoraffil"/>
    <w:rsid w:val="000D4DC4"/>
  </w:style>
  <w:style w:type="character" w:customStyle="1" w:styleId="CharChar8">
    <w:name w:val="Char Char8"/>
    <w:rsid w:val="000D4DC4"/>
    <w:rPr>
      <w:rFonts w:ascii="Georgia" w:eastAsia="Times New Roman" w:hAnsi="Georgia"/>
      <w:b/>
      <w:bCs/>
      <w:sz w:val="30"/>
      <w:szCs w:val="28"/>
      <w:u w:val="single"/>
    </w:rPr>
  </w:style>
  <w:style w:type="character" w:customStyle="1" w:styleId="FontStyle13">
    <w:name w:val="Font Style13"/>
    <w:uiPriority w:val="99"/>
    <w:rsid w:val="000D4DC4"/>
    <w:rPr>
      <w:rFonts w:ascii="Constantia" w:hAnsi="Constantia" w:cs="Constantia"/>
      <w:sz w:val="18"/>
      <w:szCs w:val="18"/>
    </w:rPr>
  </w:style>
  <w:style w:type="character" w:customStyle="1" w:styleId="TagsCharCharCharChar">
    <w:name w:val="Tags Char Char Char Char"/>
    <w:rsid w:val="000D4DC4"/>
    <w:rPr>
      <w:rFonts w:ascii="Times New Roman" w:eastAsia="Times New Roman" w:hAnsi="Times New Roman" w:cs="Times New Roman"/>
      <w:b/>
      <w:sz w:val="24"/>
      <w:szCs w:val="24"/>
    </w:rPr>
  </w:style>
  <w:style w:type="character" w:customStyle="1" w:styleId="Citation1Char">
    <w:name w:val="Citation1 Char"/>
    <w:link w:val="Citation10"/>
    <w:locked/>
    <w:rsid w:val="000D4DC4"/>
    <w:rPr>
      <w:rFonts w:ascii="Georgia" w:hAnsi="Georgia"/>
      <w:b/>
      <w:u w:val="single"/>
    </w:rPr>
  </w:style>
  <w:style w:type="paragraph" w:customStyle="1" w:styleId="Citation10">
    <w:name w:val="Citation1"/>
    <w:basedOn w:val="Normal"/>
    <w:link w:val="Citation1Char"/>
    <w:qFormat/>
    <w:rsid w:val="000D4DC4"/>
    <w:rPr>
      <w:rFonts w:ascii="Georgia" w:hAnsi="Georgia" w:cstheme="minorBidi"/>
      <w:b/>
      <w:sz w:val="24"/>
      <w:u w:val="single"/>
    </w:rPr>
  </w:style>
  <w:style w:type="character" w:customStyle="1" w:styleId="TaglineChar">
    <w:name w:val="Tagline Char"/>
    <w:link w:val="Tagline0"/>
    <w:locked/>
    <w:rsid w:val="000D4DC4"/>
    <w:rPr>
      <w:rFonts w:ascii="Georgia" w:hAnsi="Georgia"/>
      <w:b/>
    </w:rPr>
  </w:style>
  <w:style w:type="paragraph" w:customStyle="1" w:styleId="Tagline0">
    <w:name w:val="Tagline"/>
    <w:basedOn w:val="Normal"/>
    <w:link w:val="TaglineChar"/>
    <w:qFormat/>
    <w:rsid w:val="000D4DC4"/>
    <w:rPr>
      <w:rFonts w:ascii="Georgia" w:hAnsi="Georgia" w:cstheme="minorBidi"/>
      <w:b/>
      <w:sz w:val="24"/>
    </w:rPr>
  </w:style>
  <w:style w:type="paragraph" w:customStyle="1" w:styleId="NothingCharCharChar">
    <w:name w:val="Nothing Char Char Char"/>
    <w:link w:val="NothingCharChar"/>
    <w:rsid w:val="000D4DC4"/>
    <w:pPr>
      <w:jc w:val="both"/>
    </w:pPr>
  </w:style>
  <w:style w:type="paragraph" w:customStyle="1" w:styleId="StyleLeft021">
    <w:name w:val="Style Left:  0.2&quot;1"/>
    <w:basedOn w:val="Normal"/>
    <w:uiPriority w:val="99"/>
    <w:rsid w:val="000D4DC4"/>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0D4DC4"/>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D4DC4"/>
    <w:rPr>
      <w:rFonts w:ascii="Calibri" w:eastAsia="Times New Roman" w:hAnsi="Calibri"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0D4DC4"/>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D4DC4"/>
    <w:rPr>
      <w:rFonts w:ascii="Calibri" w:eastAsia="Times New Roman" w:hAnsi="Calibri" w:cs="Calibri"/>
      <w:sz w:val="22"/>
      <w:u w:val="single"/>
      <w:bdr w:val="single" w:sz="4" w:space="0" w:color="auto"/>
    </w:rPr>
  </w:style>
  <w:style w:type="character" w:customStyle="1" w:styleId="boldcitationChar">
    <w:name w:val="bold citation Char"/>
    <w:rsid w:val="000D4DC4"/>
    <w:rPr>
      <w:rFonts w:ascii="Arial" w:hAnsi="Arial"/>
      <w:b/>
      <w:sz w:val="28"/>
      <w:szCs w:val="24"/>
      <w:u w:val="thick"/>
      <w:lang w:val="en-US" w:eastAsia="en-US" w:bidi="ar-SA"/>
    </w:rPr>
  </w:style>
  <w:style w:type="paragraph" w:customStyle="1" w:styleId="BlockTitle20">
    <w:name w:val="Block Title #2"/>
    <w:basedOn w:val="Normal"/>
    <w:uiPriority w:val="99"/>
    <w:rsid w:val="000D4DC4"/>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0D4DC4"/>
    <w:rPr>
      <w:b/>
    </w:rPr>
  </w:style>
  <w:style w:type="character" w:customStyle="1" w:styleId="BoldunderlineChar3">
    <w:name w:val="Bold/underline Char"/>
    <w:rsid w:val="000D4DC4"/>
    <w:rPr>
      <w:rFonts w:eastAsia="SimSun"/>
      <w:b/>
      <w:noProof w:val="0"/>
      <w:sz w:val="24"/>
      <w:szCs w:val="24"/>
      <w:u w:val="single"/>
      <w:lang w:val="en-US" w:eastAsia="zh-CN" w:bidi="ar-SA"/>
    </w:rPr>
  </w:style>
  <w:style w:type="character" w:customStyle="1" w:styleId="underlinetextchar0">
    <w:name w:val="underlinetextchar"/>
    <w:rsid w:val="000D4DC4"/>
  </w:style>
  <w:style w:type="character" w:customStyle="1" w:styleId="boldciteChar1">
    <w:name w:val="bold cite Char1"/>
    <w:rsid w:val="000D4DC4"/>
    <w:rPr>
      <w:b/>
      <w:sz w:val="28"/>
      <w:u w:val="thick" w:color="000000"/>
    </w:rPr>
  </w:style>
  <w:style w:type="character" w:customStyle="1" w:styleId="tagCharCharChar1">
    <w:name w:val="tag Char Char Char1"/>
    <w:rsid w:val="000D4DC4"/>
    <w:rPr>
      <w:b/>
      <w:sz w:val="24"/>
      <w:lang w:val="en-US" w:eastAsia="en-US" w:bidi="ar-SA"/>
    </w:rPr>
  </w:style>
  <w:style w:type="character" w:customStyle="1" w:styleId="underlinecardChar0">
    <w:name w:val="underline card Char"/>
    <w:rsid w:val="000D4DC4"/>
    <w:rPr>
      <w:rFonts w:ascii="Arial" w:hAnsi="Arial"/>
      <w:sz w:val="18"/>
      <w:szCs w:val="24"/>
      <w:u w:val="single"/>
      <w:lang w:val="en-US" w:eastAsia="en-US" w:bidi="ar-SA"/>
    </w:rPr>
  </w:style>
  <w:style w:type="paragraph" w:customStyle="1" w:styleId="date-comments">
    <w:name w:val="date-comments"/>
    <w:basedOn w:val="Normal"/>
    <w:uiPriority w:val="99"/>
    <w:rsid w:val="000D4DC4"/>
    <w:pPr>
      <w:spacing w:before="100" w:beforeAutospacing="1" w:after="100" w:afterAutospacing="1"/>
    </w:pPr>
    <w:rPr>
      <w:rFonts w:ascii="Times" w:hAnsi="Times"/>
      <w:szCs w:val="20"/>
    </w:rPr>
  </w:style>
  <w:style w:type="character" w:customStyle="1" w:styleId="articleauthor0">
    <w:name w:val="articleauthor"/>
    <w:rsid w:val="000D4DC4"/>
  </w:style>
  <w:style w:type="character" w:customStyle="1" w:styleId="bodysubtoc">
    <w:name w:val="bodysubtoc"/>
    <w:rsid w:val="000D4DC4"/>
  </w:style>
  <w:style w:type="character" w:customStyle="1" w:styleId="lefttitlesmaller">
    <w:name w:val="lefttitlesmaller"/>
    <w:rsid w:val="000D4DC4"/>
  </w:style>
  <w:style w:type="character" w:customStyle="1" w:styleId="mb">
    <w:name w:val="mb"/>
    <w:rsid w:val="000D4DC4"/>
  </w:style>
  <w:style w:type="character" w:customStyle="1" w:styleId="submitted-date">
    <w:name w:val="submitted-date"/>
    <w:rsid w:val="000D4DC4"/>
  </w:style>
  <w:style w:type="character" w:customStyle="1" w:styleId="submitted-time">
    <w:name w:val="submitted-time"/>
    <w:rsid w:val="000D4DC4"/>
  </w:style>
  <w:style w:type="character" w:customStyle="1" w:styleId="A20">
    <w:name w:val="A2"/>
    <w:uiPriority w:val="99"/>
    <w:rsid w:val="000D4DC4"/>
    <w:rPr>
      <w:rFonts w:ascii="Sabon LT Std" w:hAnsi="Sabon LT Std" w:cs="Sabon LT Std" w:hint="default"/>
      <w:color w:val="000000"/>
      <w:sz w:val="15"/>
      <w:szCs w:val="15"/>
    </w:rPr>
  </w:style>
  <w:style w:type="character" w:customStyle="1" w:styleId="searchword">
    <w:name w:val="searchword"/>
    <w:rsid w:val="000D4DC4"/>
  </w:style>
  <w:style w:type="paragraph" w:customStyle="1" w:styleId="Heading2Char2CharChar12">
    <w:name w:val="Heading 2 Char2 Char Char12"/>
    <w:aliases w:val="Char Char Char Char Char Char1 Char Char Char Char Char1,Char Char22"/>
    <w:next w:val="Normal"/>
    <w:uiPriority w:val="99"/>
    <w:rsid w:val="000D4DC4"/>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0D4DC4"/>
    <w:rPr>
      <w:rFonts w:ascii="Times New Roman" w:hAnsi="Times New Roman" w:cs="Times New Roman"/>
      <w:sz w:val="18"/>
      <w:szCs w:val="18"/>
    </w:rPr>
  </w:style>
  <w:style w:type="character" w:customStyle="1" w:styleId="bylines">
    <w:name w:val="bylines"/>
    <w:basedOn w:val="DefaultParagraphFont"/>
    <w:rsid w:val="000D4DC4"/>
  </w:style>
  <w:style w:type="character" w:customStyle="1" w:styleId="StyleStyleBoldUnderlineUnderlineIntenseEmphasis1apple-style-2">
    <w:name w:val="Style Style Bold UnderlineUnderlineIntense Emphasis1apple-style-...2"/>
    <w:basedOn w:val="DefaultParagraphFont"/>
    <w:rsid w:val="000D4DC4"/>
    <w:rPr>
      <w:b w:val="0"/>
      <w:bCs/>
      <w:sz w:val="22"/>
      <w:u w:val="single"/>
    </w:rPr>
  </w:style>
  <w:style w:type="character" w:customStyle="1" w:styleId="FontStyle57">
    <w:name w:val="Font Style57"/>
    <w:rsid w:val="000D4DC4"/>
    <w:rPr>
      <w:rFonts w:ascii="Georgia" w:hAnsi="Georgia" w:cs="Georgia"/>
      <w:b/>
      <w:bCs/>
      <w:sz w:val="14"/>
      <w:szCs w:val="14"/>
    </w:rPr>
  </w:style>
  <w:style w:type="character" w:customStyle="1" w:styleId="FontStyle89">
    <w:name w:val="Font Style89"/>
    <w:rsid w:val="000D4DC4"/>
    <w:rPr>
      <w:rFonts w:ascii="Times New Roman" w:hAnsi="Times New Roman" w:cs="Times New Roman"/>
      <w:b/>
      <w:bCs/>
      <w:smallCaps/>
      <w:spacing w:val="40"/>
      <w:sz w:val="16"/>
      <w:szCs w:val="16"/>
    </w:rPr>
  </w:style>
  <w:style w:type="character" w:customStyle="1" w:styleId="style3Char0">
    <w:name w:val="style 3 Char"/>
    <w:rsid w:val="000D4DC4"/>
    <w:rPr>
      <w:sz w:val="18"/>
      <w:szCs w:val="24"/>
      <w:lang w:val="en-US" w:eastAsia="en-US" w:bidi="ar-SA"/>
    </w:rPr>
  </w:style>
  <w:style w:type="paragraph" w:customStyle="1" w:styleId="003Cite">
    <w:name w:val="003Cite"/>
    <w:basedOn w:val="Normal"/>
    <w:qFormat/>
    <w:rsid w:val="000D4DC4"/>
    <w:rPr>
      <w:rFonts w:eastAsia="Calibri"/>
      <w:szCs w:val="16"/>
    </w:rPr>
  </w:style>
  <w:style w:type="paragraph" w:customStyle="1" w:styleId="NormalBold">
    <w:name w:val="Normal + Bold"/>
    <w:aliases w:val="Double Underline"/>
    <w:basedOn w:val="Normal"/>
    <w:link w:val="NormalBoldChar"/>
    <w:rsid w:val="000D4DC4"/>
    <w:pPr>
      <w:jc w:val="both"/>
    </w:pPr>
    <w:rPr>
      <w:b/>
      <w:color w:val="000000"/>
      <w:u w:val="single"/>
    </w:rPr>
  </w:style>
  <w:style w:type="character" w:customStyle="1" w:styleId="NormalBoldChar">
    <w:name w:val="Normal + Bold Char"/>
    <w:aliases w:val="Double Underline Char"/>
    <w:basedOn w:val="DefaultParagraphFont"/>
    <w:link w:val="NormalBold"/>
    <w:rsid w:val="000D4DC4"/>
    <w:rPr>
      <w:rFonts w:ascii="Calibri" w:hAnsi="Calibri" w:cs="Calibri"/>
      <w:b/>
      <w:color w:val="000000"/>
      <w:sz w:val="22"/>
      <w:u w:val="single"/>
    </w:rPr>
  </w:style>
  <w:style w:type="paragraph" w:customStyle="1" w:styleId="StyleCards12ptThickunderline">
    <w:name w:val="Style Cards + 12 pt Thick underline"/>
    <w:basedOn w:val="Normal"/>
    <w:link w:val="StyleCards12ptThickunderlineChar2"/>
    <w:rsid w:val="000D4DC4"/>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0D4DC4"/>
    <w:rPr>
      <w:rFonts w:ascii="Calibri" w:eastAsia="Times New Roman" w:hAnsi="Calibri" w:cs="Calibri"/>
      <w:u w:val="thick"/>
      <w:lang w:val="x-none" w:eastAsia="x-none"/>
    </w:rPr>
  </w:style>
  <w:style w:type="character" w:customStyle="1" w:styleId="BlockHeadingsChar1">
    <w:name w:val="Block Headings Char1"/>
    <w:rsid w:val="000D4DC4"/>
    <w:rPr>
      <w:b/>
      <w:caps/>
    </w:rPr>
  </w:style>
  <w:style w:type="character" w:customStyle="1" w:styleId="Longcite">
    <w:name w:val="Longcite"/>
    <w:rsid w:val="000D4DC4"/>
    <w:rPr>
      <w:sz w:val="16"/>
    </w:rPr>
  </w:style>
  <w:style w:type="paragraph" w:customStyle="1" w:styleId="NormalUnderline0">
    <w:name w:val="Normal + Underline"/>
    <w:basedOn w:val="Normal"/>
    <w:link w:val="NormalUnderlineChar0"/>
    <w:rsid w:val="000D4DC4"/>
    <w:pPr>
      <w:ind w:left="720"/>
    </w:pPr>
    <w:rPr>
      <w:rFonts w:eastAsia="Times New Roman"/>
      <w:b/>
      <w:sz w:val="24"/>
      <w:u w:val="single"/>
      <w:lang w:val="x-none" w:eastAsia="x-none"/>
    </w:rPr>
  </w:style>
  <w:style w:type="character" w:customStyle="1" w:styleId="NormalUnderlineChar0">
    <w:name w:val="Normal + Underline Char"/>
    <w:link w:val="NormalUnderline0"/>
    <w:rsid w:val="000D4DC4"/>
    <w:rPr>
      <w:rFonts w:ascii="Calibri" w:eastAsia="Times New Roman" w:hAnsi="Calibri" w:cs="Calibri"/>
      <w:b/>
      <w:u w:val="single"/>
      <w:lang w:val="x-none" w:eastAsia="x-none"/>
    </w:rPr>
  </w:style>
  <w:style w:type="character" w:customStyle="1" w:styleId="FontStyle170">
    <w:name w:val="Font Style170"/>
    <w:uiPriority w:val="99"/>
    <w:rsid w:val="000D4DC4"/>
    <w:rPr>
      <w:rFonts w:ascii="Bookman Old Style" w:hAnsi="Bookman Old Style" w:cs="Bookman Old Style"/>
      <w:sz w:val="16"/>
      <w:szCs w:val="16"/>
    </w:rPr>
  </w:style>
  <w:style w:type="character" w:customStyle="1" w:styleId="FontStyle17">
    <w:name w:val="Font Style17"/>
    <w:uiPriority w:val="99"/>
    <w:rsid w:val="000D4DC4"/>
    <w:rPr>
      <w:rFonts w:ascii="Book Antiqua" w:hAnsi="Book Antiqua" w:cs="Book Antiqua"/>
      <w:i/>
      <w:iCs/>
      <w:spacing w:val="10"/>
      <w:sz w:val="22"/>
      <w:szCs w:val="22"/>
    </w:rPr>
  </w:style>
  <w:style w:type="character" w:customStyle="1" w:styleId="FontStyle329">
    <w:name w:val="Font Style329"/>
    <w:basedOn w:val="DefaultParagraphFont"/>
    <w:uiPriority w:val="99"/>
    <w:rsid w:val="000D4DC4"/>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0D4DC4"/>
  </w:style>
  <w:style w:type="character" w:customStyle="1" w:styleId="DateTimeChar">
    <w:name w:val="DateTime Char"/>
    <w:basedOn w:val="DefaultParagraphFont"/>
    <w:link w:val="DateTime"/>
    <w:uiPriority w:val="4"/>
    <w:rsid w:val="000D4DC4"/>
    <w:rPr>
      <w:rFonts w:ascii="Calibri" w:hAnsi="Calibri" w:cs="Calibri"/>
      <w:sz w:val="22"/>
    </w:rPr>
  </w:style>
  <w:style w:type="paragraph" w:customStyle="1" w:styleId="Lecture">
    <w:name w:val="Lecture"/>
    <w:next w:val="BodyText"/>
    <w:link w:val="LectureChar"/>
    <w:autoRedefine/>
    <w:uiPriority w:val="4"/>
    <w:qFormat/>
    <w:rsid w:val="000D4DC4"/>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0D4DC4"/>
    <w:rPr>
      <w:rFonts w:ascii="Arial" w:eastAsiaTheme="minorHAnsi" w:hAnsi="Arial" w:cs="Arial"/>
      <w:spacing w:val="-10"/>
      <w:sz w:val="22"/>
      <w:szCs w:val="22"/>
    </w:rPr>
  </w:style>
  <w:style w:type="character" w:customStyle="1" w:styleId="m3262662096238345512gmail-style13ptbold">
    <w:name w:val="m_3262662096238345512gmail-style13ptbold"/>
    <w:basedOn w:val="DefaultParagraphFont"/>
    <w:rsid w:val="000D4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dsa.in/issuebrief/wto-trips-waiver-covid-vaccine-rkumar-120721" TargetMode="External"/><Relationship Id="rId18" Type="http://schemas.openxmlformats.org/officeDocument/2006/relationships/hyperlink" Target="http://www.bethel.edu/Majors/Communication/npda/faq2.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8277484/" TargetMode="External"/><Relationship Id="rId17" Type="http://schemas.openxmlformats.org/officeDocument/2006/relationships/hyperlink" Target="https://debate.uvm.edu/dybvigiverson1000.html" TargetMode="External"/><Relationship Id="rId2" Type="http://schemas.openxmlformats.org/officeDocument/2006/relationships/customXml" Target="../customXml/item2.xml"/><Relationship Id="rId16" Type="http://schemas.openxmlformats.org/officeDocument/2006/relationships/hyperlink" Target="https://www.ncbi.nlm.nih.gov/pmc/articles/PMC827748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cna.nagasaki-u.ac.jp/recna/bd/files/Taylor_Moji_Nagasaki_WP_20201012_final.pdf" TargetMode="External"/><Relationship Id="rId5" Type="http://schemas.openxmlformats.org/officeDocument/2006/relationships/numbering" Target="numbering.xml"/><Relationship Id="rId15" Type="http://schemas.openxmlformats.org/officeDocument/2006/relationships/hyperlink" Target="https://jme.bmj.com/content/47/9/595" TargetMode="External"/><Relationship Id="rId10" Type="http://schemas.openxmlformats.org/officeDocument/2006/relationships/hyperlink" Target="https://www.tandfonline.com/doi/full/10.1080/25751654.2021.1890867"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21/08/09/patent-waiver-anyway-zooming-trips-covid-ipwaiver-debate/id=136381/" TargetMode="External"/><Relationship Id="rId14"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14595</Words>
  <Characters>83194</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2</cp:revision>
  <dcterms:created xsi:type="dcterms:W3CDTF">2021-09-18T22:56:00Z</dcterms:created>
  <dcterms:modified xsi:type="dcterms:W3CDTF">2021-09-18T22:58:00Z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