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52E3B" w14:textId="77777777" w:rsidR="00A45FB9" w:rsidRPr="00A45FB9" w:rsidRDefault="00A45FB9" w:rsidP="00A45FB9">
      <w:pPr>
        <w:pStyle w:val="Heading2"/>
        <w:rPr>
          <w:bCs/>
        </w:rPr>
      </w:pPr>
      <w:r w:rsidRPr="00A45FB9">
        <w:rPr>
          <w:bCs/>
        </w:rPr>
        <w:t>1</w:t>
      </w:r>
    </w:p>
    <w:p w14:paraId="1C3B5FDB" w14:textId="4EC5A0F1" w:rsidR="00A45FB9" w:rsidRPr="00A45FB9" w:rsidRDefault="00A45FB9" w:rsidP="00A45FB9">
      <w:pPr>
        <w:pStyle w:val="Heading3"/>
        <w:rPr>
          <w:bCs/>
        </w:rPr>
      </w:pPr>
      <w:r>
        <w:rPr>
          <w:bCs/>
        </w:rPr>
        <w:t>T-</w:t>
      </w:r>
      <w:r w:rsidRPr="00A45FB9">
        <w:rPr>
          <w:bCs/>
        </w:rPr>
        <w:t>FW</w:t>
      </w:r>
    </w:p>
    <w:p w14:paraId="53666D91" w14:textId="1A2933D6" w:rsidR="00A45FB9" w:rsidRPr="00A45FB9" w:rsidRDefault="00A45FB9" w:rsidP="00A45FB9">
      <w:pPr>
        <w:pStyle w:val="Heading3"/>
        <w:rPr>
          <w:rFonts w:asciiTheme="minorHAnsi" w:hAnsiTheme="minorHAnsi" w:cstheme="minorHAnsi"/>
        </w:rPr>
      </w:pPr>
    </w:p>
    <w:p w14:paraId="1B86432C" w14:textId="169577A0" w:rsidR="00A45FB9" w:rsidRPr="00564C31" w:rsidRDefault="00A45FB9" w:rsidP="00A45FB9">
      <w:pPr>
        <w:pStyle w:val="Heading4"/>
        <w:rPr>
          <w:rFonts w:asciiTheme="minorHAnsi" w:hAnsiTheme="minorHAnsi" w:cstheme="minorHAnsi"/>
          <w:bCs/>
        </w:rPr>
      </w:pPr>
      <w:bookmarkStart w:id="0" w:name="_Hlk82117310"/>
      <w:r w:rsidRPr="00564C31">
        <w:rPr>
          <w:rFonts w:asciiTheme="minorHAnsi" w:hAnsiTheme="minorHAnsi" w:cstheme="minorHAnsi"/>
          <w:bCs/>
        </w:rPr>
        <w:t xml:space="preserve">Interpretation: The affirmative must </w:t>
      </w:r>
      <w:r w:rsidR="00C316A8" w:rsidRPr="00564C31">
        <w:rPr>
          <w:rFonts w:asciiTheme="minorHAnsi" w:hAnsiTheme="minorHAnsi" w:cstheme="minorHAnsi"/>
          <w:bCs/>
        </w:rPr>
        <w:t>defend the res –</w:t>
      </w:r>
    </w:p>
    <w:p w14:paraId="08CBAD41" w14:textId="77777777" w:rsidR="00A45FB9" w:rsidRPr="00564C31" w:rsidRDefault="00A45FB9" w:rsidP="00A45FB9">
      <w:pPr>
        <w:rPr>
          <w:rFonts w:asciiTheme="minorHAnsi" w:hAnsiTheme="minorHAnsi" w:cstheme="minorHAnsi"/>
          <w:b/>
          <w:bCs/>
        </w:rPr>
      </w:pPr>
    </w:p>
    <w:p w14:paraId="08C247EB" w14:textId="77777777" w:rsidR="00A45FB9" w:rsidRPr="00A45FB9" w:rsidRDefault="00A45FB9" w:rsidP="00A45FB9">
      <w:pPr>
        <w:pStyle w:val="Heading4"/>
        <w:rPr>
          <w:rFonts w:asciiTheme="minorHAnsi" w:hAnsiTheme="minorHAnsi" w:cstheme="minorHAnsi"/>
        </w:rPr>
      </w:pPr>
      <w:r w:rsidRPr="00564C31">
        <w:rPr>
          <w:rFonts w:asciiTheme="minorHAnsi" w:hAnsiTheme="minorHAnsi" w:cstheme="minorHAnsi"/>
          <w:bCs/>
        </w:rPr>
        <w:t>“Resolved” denotes a formal resolution</w:t>
      </w:r>
      <w:r w:rsidRPr="00A45FB9">
        <w:rPr>
          <w:rFonts w:asciiTheme="minorHAnsi" w:hAnsiTheme="minorHAnsi" w:cstheme="minorHAnsi"/>
          <w:b w:val="0"/>
        </w:rPr>
        <w:t>.</w:t>
      </w:r>
    </w:p>
    <w:p w14:paraId="204DC9C8" w14:textId="77777777" w:rsidR="00A45FB9" w:rsidRPr="00A45FB9" w:rsidRDefault="00A45FB9" w:rsidP="00A45FB9">
      <w:pPr>
        <w:rPr>
          <w:rFonts w:asciiTheme="minorHAnsi" w:hAnsiTheme="minorHAnsi" w:cstheme="minorHAnsi"/>
        </w:rPr>
      </w:pPr>
      <w:r w:rsidRPr="00A45FB9">
        <w:rPr>
          <w:rFonts w:asciiTheme="minorHAnsi" w:hAnsiTheme="minorHAnsi" w:cstheme="minorHAnsi"/>
          <w:b/>
          <w:bCs/>
          <w:sz w:val="26"/>
          <w:szCs w:val="26"/>
        </w:rPr>
        <w:t>AWS ’13</w:t>
      </w:r>
      <w:r w:rsidRPr="00A45FB9">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6" w:history="1">
        <w:r w:rsidRPr="00A45FB9">
          <w:rPr>
            <w:rStyle w:val="Hyperlink"/>
            <w:rFonts w:asciiTheme="minorHAnsi" w:hAnsiTheme="minorHAnsi" w:cstheme="minorHAnsi"/>
          </w:rPr>
          <w:t>https://armywritingstyle.com/punctuation-the-colon-and-semicolon/</w:t>
        </w:r>
      </w:hyperlink>
      <w:r w:rsidRPr="00A45FB9">
        <w:rPr>
          <w:rFonts w:asciiTheme="minorHAnsi" w:hAnsiTheme="minorHAnsi" w:cstheme="minorHAnsi"/>
        </w:rPr>
        <w:t>]</w:t>
      </w:r>
    </w:p>
    <w:p w14:paraId="6342B51A" w14:textId="77777777" w:rsidR="00A45FB9" w:rsidRPr="00A45FB9" w:rsidRDefault="00A45FB9" w:rsidP="00A45FB9">
      <w:pPr>
        <w:rPr>
          <w:rFonts w:asciiTheme="minorHAnsi" w:hAnsiTheme="minorHAnsi" w:cstheme="minorHAnsi"/>
          <w:sz w:val="16"/>
        </w:rPr>
      </w:pPr>
      <w:r w:rsidRPr="00A45FB9">
        <w:rPr>
          <w:rStyle w:val="StyleUnderline"/>
          <w:rFonts w:asciiTheme="minorHAnsi" w:hAnsiTheme="minorHAnsi" w:cstheme="minorHAnsi"/>
          <w:sz w:val="24"/>
          <w:highlight w:val="green"/>
        </w:rPr>
        <w:t xml:space="preserve">The </w:t>
      </w:r>
      <w:r w:rsidRPr="00A45FB9">
        <w:rPr>
          <w:rStyle w:val="Emphasis"/>
          <w:rFonts w:asciiTheme="minorHAnsi" w:hAnsiTheme="minorHAnsi" w:cstheme="minorHAnsi"/>
          <w:highlight w:val="green"/>
        </w:rPr>
        <w:t>colon</w:t>
      </w:r>
      <w:r w:rsidRPr="00A45FB9">
        <w:rPr>
          <w:rStyle w:val="StyleUnderline"/>
          <w:rFonts w:asciiTheme="minorHAnsi" w:hAnsiTheme="minorHAnsi" w:cstheme="minorHAnsi"/>
          <w:sz w:val="24"/>
          <w:highlight w:val="green"/>
        </w:rPr>
        <w:t xml:space="preserve"> introduces</w:t>
      </w:r>
      <w:r w:rsidRPr="00A45FB9">
        <w:rPr>
          <w:rFonts w:asciiTheme="minorHAnsi" w:hAnsiTheme="minorHAnsi" w:cstheme="minorHAnsi"/>
          <w:sz w:val="16"/>
        </w:rPr>
        <w:t xml:space="preserve"> the following: </w:t>
      </w:r>
    </w:p>
    <w:p w14:paraId="112A902C" w14:textId="77777777" w:rsidR="00A45FB9" w:rsidRPr="00A45FB9" w:rsidRDefault="00A45FB9" w:rsidP="00A45FB9">
      <w:pPr>
        <w:rPr>
          <w:rFonts w:asciiTheme="minorHAnsi" w:hAnsiTheme="minorHAnsi" w:cstheme="minorHAnsi"/>
          <w:sz w:val="16"/>
          <w:szCs w:val="16"/>
        </w:rPr>
      </w:pPr>
      <w:r w:rsidRPr="00A45FB9">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28E9A6C7" w14:textId="77777777" w:rsidR="00A45FB9" w:rsidRPr="00A45FB9" w:rsidRDefault="00A45FB9" w:rsidP="00A45FB9">
      <w:pPr>
        <w:rPr>
          <w:rFonts w:asciiTheme="minorHAnsi" w:hAnsiTheme="minorHAnsi" w:cstheme="minorHAnsi"/>
          <w:sz w:val="16"/>
          <w:szCs w:val="16"/>
        </w:rPr>
      </w:pPr>
      <w:r w:rsidRPr="00A45FB9">
        <w:rPr>
          <w:rFonts w:asciiTheme="minorHAnsi" w:hAnsiTheme="minorHAnsi" w:cstheme="minorHAnsi"/>
          <w:sz w:val="16"/>
          <w:szCs w:val="16"/>
        </w:rPr>
        <w:t xml:space="preserve">b.  A long quotation (one or more paragraphs): In The Killer Angels Michael </w:t>
      </w:r>
      <w:proofErr w:type="spellStart"/>
      <w:r w:rsidRPr="00A45FB9">
        <w:rPr>
          <w:rFonts w:asciiTheme="minorHAnsi" w:hAnsiTheme="minorHAnsi" w:cstheme="minorHAnsi"/>
          <w:sz w:val="16"/>
          <w:szCs w:val="16"/>
        </w:rPr>
        <w:t>Shaara</w:t>
      </w:r>
      <w:proofErr w:type="spellEnd"/>
      <w:r w:rsidRPr="00A45FB9">
        <w:rPr>
          <w:rFonts w:asciiTheme="minorHAnsi" w:hAnsiTheme="minorHAnsi" w:cstheme="minorHAnsi"/>
          <w:sz w:val="16"/>
          <w:szCs w:val="16"/>
        </w:rPr>
        <w:t xml:space="preserve"> wrote: (colon) You may find it a different story from the one you learned in school. There have been many versions of that battle [Gettysburg] and that war [the Civil War]. (The quote continues for two more paragraphs.) </w:t>
      </w:r>
    </w:p>
    <w:p w14:paraId="26AFDC03" w14:textId="77777777" w:rsidR="00A45FB9" w:rsidRPr="00A45FB9" w:rsidRDefault="00A45FB9" w:rsidP="00A45FB9">
      <w:pPr>
        <w:rPr>
          <w:rFonts w:asciiTheme="minorHAnsi" w:hAnsiTheme="minorHAnsi" w:cstheme="minorHAnsi"/>
          <w:sz w:val="16"/>
          <w:szCs w:val="16"/>
        </w:rPr>
      </w:pPr>
      <w:r w:rsidRPr="00A45FB9">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43983003" w14:textId="77777777" w:rsidR="00A45FB9" w:rsidRPr="00A45FB9" w:rsidRDefault="00A45FB9" w:rsidP="00A45FB9">
      <w:pPr>
        <w:rPr>
          <w:rFonts w:asciiTheme="minorHAnsi" w:hAnsiTheme="minorHAnsi" w:cstheme="minorHAnsi"/>
          <w:sz w:val="16"/>
          <w:szCs w:val="16"/>
        </w:rPr>
      </w:pPr>
      <w:r w:rsidRPr="00A45FB9">
        <w:rPr>
          <w:rFonts w:asciiTheme="minorHAnsi" w:hAnsiTheme="minorHAnsi" w:cstheme="minorHAnsi"/>
          <w:sz w:val="16"/>
          <w:szCs w:val="16"/>
        </w:rPr>
        <w:t>d.  A second independent clause which explains the first: Potter's motive is clear: (colon) he wants the assignment.</w:t>
      </w:r>
    </w:p>
    <w:p w14:paraId="4076C386" w14:textId="77777777" w:rsidR="00A45FB9" w:rsidRPr="00A45FB9" w:rsidRDefault="00A45FB9" w:rsidP="00A45FB9">
      <w:pPr>
        <w:rPr>
          <w:rFonts w:asciiTheme="minorHAnsi" w:hAnsiTheme="minorHAnsi" w:cstheme="minorHAnsi"/>
          <w:sz w:val="16"/>
        </w:rPr>
      </w:pPr>
      <w:r w:rsidRPr="00A45FB9">
        <w:rPr>
          <w:rFonts w:asciiTheme="minorHAnsi" w:hAnsiTheme="minorHAnsi" w:cstheme="minorHAnsi"/>
          <w:sz w:val="16"/>
        </w:rPr>
        <w:t xml:space="preserve">e.  After the introduction of a business letter: Dear Sirs: (colon) Dear Madam: (colon) f.  The details following an announcement For sale: (colon) large lakeside cabin with dock </w:t>
      </w:r>
    </w:p>
    <w:p w14:paraId="2737BCC1" w14:textId="77777777" w:rsidR="00A45FB9" w:rsidRPr="00A45FB9" w:rsidRDefault="00A45FB9" w:rsidP="00A45FB9">
      <w:pPr>
        <w:rPr>
          <w:rStyle w:val="StyleUnderline"/>
          <w:rFonts w:asciiTheme="minorHAnsi" w:hAnsiTheme="minorHAnsi" w:cstheme="minorHAnsi"/>
          <w:sz w:val="24"/>
        </w:rPr>
      </w:pPr>
      <w:r w:rsidRPr="00A45FB9">
        <w:rPr>
          <w:rFonts w:asciiTheme="minorHAnsi" w:hAnsiTheme="minorHAnsi" w:cstheme="minorHAnsi"/>
          <w:sz w:val="16"/>
        </w:rPr>
        <w:t xml:space="preserve">g.  </w:t>
      </w:r>
      <w:r w:rsidRPr="00A45FB9">
        <w:rPr>
          <w:rStyle w:val="StyleUnderline"/>
          <w:rFonts w:asciiTheme="minorHAnsi" w:hAnsiTheme="minorHAnsi" w:cstheme="minorHAnsi"/>
          <w:sz w:val="24"/>
          <w:highlight w:val="green"/>
        </w:rPr>
        <w:t xml:space="preserve">A </w:t>
      </w:r>
      <w:r w:rsidRPr="00A45FB9">
        <w:rPr>
          <w:rStyle w:val="Emphasis"/>
          <w:rFonts w:asciiTheme="minorHAnsi" w:hAnsiTheme="minorHAnsi" w:cstheme="minorHAnsi"/>
          <w:highlight w:val="green"/>
        </w:rPr>
        <w:t>formal resolution</w:t>
      </w:r>
      <w:r w:rsidRPr="00A45FB9">
        <w:rPr>
          <w:rStyle w:val="StyleUnderline"/>
          <w:rFonts w:asciiTheme="minorHAnsi" w:hAnsiTheme="minorHAnsi" w:cstheme="minorHAnsi"/>
          <w:sz w:val="24"/>
          <w:highlight w:val="green"/>
        </w:rPr>
        <w:t>, after the word "</w:t>
      </w:r>
      <w:r w:rsidRPr="00A45FB9">
        <w:rPr>
          <w:rStyle w:val="Emphasis"/>
          <w:rFonts w:asciiTheme="minorHAnsi" w:hAnsiTheme="minorHAnsi" w:cstheme="minorHAnsi"/>
          <w:highlight w:val="green"/>
        </w:rPr>
        <w:t>resolved</w:t>
      </w:r>
      <w:r w:rsidRPr="00A45FB9">
        <w:rPr>
          <w:rStyle w:val="StyleUnderline"/>
          <w:rFonts w:asciiTheme="minorHAnsi" w:hAnsiTheme="minorHAnsi" w:cstheme="minorHAnsi"/>
          <w:sz w:val="24"/>
          <w:highlight w:val="green"/>
        </w:rPr>
        <w:t>:"</w:t>
      </w:r>
      <w:r w:rsidRPr="00A45FB9">
        <w:rPr>
          <w:rFonts w:asciiTheme="minorHAnsi" w:hAnsiTheme="minorHAnsi" w:cstheme="minorHAnsi"/>
          <w:sz w:val="16"/>
          <w:u w:val="single"/>
        </w:rPr>
        <w:t xml:space="preserve">.  </w:t>
      </w:r>
      <w:r w:rsidRPr="00A45FB9">
        <w:rPr>
          <w:rStyle w:val="StyleUnderline"/>
          <w:rFonts w:asciiTheme="minorHAnsi" w:hAnsiTheme="minorHAnsi" w:cstheme="minorHAnsi"/>
          <w:sz w:val="24"/>
        </w:rPr>
        <w:t>Resolved</w:t>
      </w:r>
      <w:r w:rsidRPr="00A45FB9">
        <w:rPr>
          <w:rFonts w:asciiTheme="minorHAnsi" w:hAnsiTheme="minorHAnsi" w:cstheme="minorHAnsi"/>
          <w:sz w:val="16"/>
        </w:rPr>
        <w:t xml:space="preserve">: (colon) That </w:t>
      </w:r>
      <w:r w:rsidRPr="00A45FB9">
        <w:rPr>
          <w:rStyle w:val="StyleUnderline"/>
          <w:rFonts w:asciiTheme="minorHAnsi" w:hAnsiTheme="minorHAnsi" w:cstheme="minorHAnsi"/>
          <w:sz w:val="24"/>
        </w:rPr>
        <w:t>this council petition the mayor.</w:t>
      </w:r>
    </w:p>
    <w:p w14:paraId="2051001F" w14:textId="77777777" w:rsidR="00A45FB9" w:rsidRPr="00A45FB9" w:rsidRDefault="00A45FB9" w:rsidP="00A45FB9">
      <w:pPr>
        <w:rPr>
          <w:rFonts w:asciiTheme="minorHAnsi" w:hAnsiTheme="minorHAnsi" w:cstheme="minorHAnsi"/>
        </w:rPr>
      </w:pPr>
    </w:p>
    <w:p w14:paraId="5E7E6E17" w14:textId="77777777" w:rsidR="00A45FB9" w:rsidRPr="00564C31" w:rsidRDefault="00A45FB9" w:rsidP="00A45FB9">
      <w:pPr>
        <w:pStyle w:val="Heading4"/>
        <w:rPr>
          <w:rFonts w:asciiTheme="minorHAnsi" w:hAnsiTheme="minorHAnsi" w:cstheme="minorHAnsi"/>
          <w:bCs/>
          <w:shd w:val="clear" w:color="auto" w:fill="FFFFFF"/>
        </w:rPr>
      </w:pPr>
      <w:r w:rsidRPr="00564C31">
        <w:rPr>
          <w:rFonts w:asciiTheme="minorHAnsi" w:hAnsiTheme="minorHAnsi" w:cstheme="minorHAnsi"/>
          <w:bCs/>
          <w:shd w:val="clear" w:color="auto" w:fill="FFFFFF"/>
        </w:rPr>
        <w:t xml:space="preserve">“The member nations of the World Trade Organization” are </w:t>
      </w:r>
      <w:r w:rsidRPr="00564C31">
        <w:rPr>
          <w:rFonts w:asciiTheme="minorHAnsi" w:hAnsiTheme="minorHAnsi" w:cstheme="minorHAnsi"/>
          <w:bCs/>
          <w:u w:val="single"/>
          <w:shd w:val="clear" w:color="auto" w:fill="FFFFFF"/>
        </w:rPr>
        <w:t>164 governments</w:t>
      </w:r>
      <w:r w:rsidRPr="00564C31">
        <w:rPr>
          <w:rFonts w:asciiTheme="minorHAnsi" w:hAnsiTheme="minorHAnsi" w:cstheme="minorHAnsi"/>
          <w:bCs/>
          <w:shd w:val="clear" w:color="auto" w:fill="FFFFFF"/>
        </w:rPr>
        <w:t xml:space="preserve"> loosely tied by commitment to global trade</w:t>
      </w:r>
    </w:p>
    <w:p w14:paraId="3352577A" w14:textId="77777777" w:rsidR="00A45FB9" w:rsidRPr="00A45FB9" w:rsidRDefault="00A45FB9" w:rsidP="00A45FB9">
      <w:pPr>
        <w:rPr>
          <w:rFonts w:asciiTheme="minorHAnsi" w:hAnsiTheme="minorHAnsi" w:cstheme="minorHAnsi"/>
        </w:rPr>
      </w:pPr>
      <w:proofErr w:type="spellStart"/>
      <w:r w:rsidRPr="00A45FB9">
        <w:rPr>
          <w:rStyle w:val="Style13ptBold"/>
          <w:rFonts w:asciiTheme="minorHAnsi" w:hAnsiTheme="minorHAnsi" w:cstheme="minorHAnsi"/>
        </w:rPr>
        <w:t>CalChamber</w:t>
      </w:r>
      <w:proofErr w:type="spellEnd"/>
      <w:r w:rsidRPr="00A45FB9">
        <w:rPr>
          <w:rStyle w:val="Style13ptBold"/>
          <w:rFonts w:asciiTheme="minorHAnsi" w:hAnsiTheme="minorHAnsi" w:cstheme="minorHAnsi"/>
        </w:rPr>
        <w:t xml:space="preserve"> ND</w:t>
      </w:r>
      <w:r w:rsidRPr="00A45FB9">
        <w:rPr>
          <w:rFonts w:asciiTheme="minorHAnsi" w:hAnsiTheme="minorHAnsi" w:cstheme="minorHAnsi"/>
        </w:rPr>
        <w:t xml:space="preserve">, The </w:t>
      </w:r>
      <w:proofErr w:type="spellStart"/>
      <w:r w:rsidRPr="00A45FB9">
        <w:rPr>
          <w:rFonts w:asciiTheme="minorHAnsi" w:hAnsiTheme="minorHAnsi" w:cstheme="minorHAnsi"/>
        </w:rPr>
        <w:t>CalChamber</w:t>
      </w:r>
      <w:proofErr w:type="spellEnd"/>
      <w:r w:rsidRPr="00A45FB9">
        <w:rPr>
          <w:rFonts w:asciiTheme="minorHAnsi" w:hAnsiTheme="minorHAnsi" w:cstheme="minorHAnsi"/>
        </w:rPr>
        <w:t xml:space="preserve">, in keeping with long-standing policy, enthusiastically supports free trade worldwide, expansion of international trade and investment, fair and equitable market access for California products abroad and elimination of disincentives that impede the international competitiveness of California business. Likely post-2020. “World Trade Organization” </w:t>
      </w:r>
      <w:hyperlink r:id="rId7" w:history="1">
        <w:r w:rsidRPr="00A45FB9">
          <w:rPr>
            <w:rStyle w:val="Hyperlink"/>
            <w:rFonts w:asciiTheme="minorHAnsi" w:hAnsiTheme="minorHAnsi" w:cstheme="minorHAnsi"/>
          </w:rPr>
          <w:t>https://advocacy.calchamber.com/international/trade/world-trade-organization/</w:t>
        </w:r>
      </w:hyperlink>
      <w:r w:rsidRPr="00A45FB9">
        <w:rPr>
          <w:rFonts w:asciiTheme="minorHAnsi" w:hAnsiTheme="minorHAnsi" w:cstheme="minorHAnsi"/>
        </w:rPr>
        <w:t xml:space="preserve"> </w:t>
      </w:r>
      <w:proofErr w:type="spellStart"/>
      <w:r w:rsidRPr="00A45FB9">
        <w:rPr>
          <w:rFonts w:asciiTheme="minorHAnsi" w:hAnsiTheme="minorHAnsi" w:cstheme="minorHAnsi"/>
        </w:rPr>
        <w:t>brett</w:t>
      </w:r>
      <w:proofErr w:type="spellEnd"/>
    </w:p>
    <w:p w14:paraId="78F2A51B" w14:textId="77777777" w:rsidR="00A45FB9" w:rsidRPr="00A45FB9" w:rsidRDefault="00A45FB9" w:rsidP="00A45FB9">
      <w:pPr>
        <w:rPr>
          <w:rFonts w:asciiTheme="minorHAnsi" w:hAnsiTheme="minorHAnsi" w:cstheme="minorHAnsi"/>
          <w:sz w:val="16"/>
        </w:rPr>
      </w:pPr>
      <w:r w:rsidRPr="00A45FB9">
        <w:rPr>
          <w:rStyle w:val="StyleUnderline"/>
          <w:rFonts w:asciiTheme="minorHAnsi" w:hAnsiTheme="minorHAnsi" w:cstheme="minorHAnsi"/>
          <w:highlight w:val="green"/>
        </w:rPr>
        <w:t xml:space="preserve">The WTO and its 164 </w:t>
      </w:r>
      <w:r w:rsidRPr="00A45FB9">
        <w:rPr>
          <w:rStyle w:val="Emphasis"/>
          <w:rFonts w:asciiTheme="minorHAnsi" w:hAnsiTheme="minorHAnsi" w:cstheme="minorHAnsi"/>
          <w:highlight w:val="green"/>
        </w:rPr>
        <w:t>member nations</w:t>
      </w:r>
      <w:r w:rsidRPr="00A45FB9">
        <w:rPr>
          <w:rStyle w:val="StyleUnderline"/>
          <w:rFonts w:asciiTheme="minorHAnsi" w:hAnsiTheme="minorHAnsi" w:cstheme="minorHAnsi"/>
          <w:highlight w:val="green"/>
        </w:rPr>
        <w:t xml:space="preserve"> is the only</w:t>
      </w:r>
      <w:r w:rsidRPr="00A45FB9">
        <w:rPr>
          <w:rFonts w:asciiTheme="minorHAnsi" w:hAnsiTheme="minorHAnsi" w:cstheme="minorHAnsi"/>
          <w:sz w:val="16"/>
        </w:rPr>
        <w:t xml:space="preserve"> </w:t>
      </w:r>
      <w:r w:rsidRPr="00A45FB9">
        <w:rPr>
          <w:rStyle w:val="Emphasis"/>
          <w:rFonts w:asciiTheme="minorHAnsi" w:hAnsiTheme="minorHAnsi" w:cstheme="minorHAnsi"/>
          <w:highlight w:val="green"/>
        </w:rPr>
        <w:t>global</w:t>
      </w:r>
      <w:r w:rsidRPr="00A45FB9">
        <w:rPr>
          <w:rFonts w:asciiTheme="minorHAnsi" w:hAnsiTheme="minorHAnsi" w:cstheme="minorHAnsi"/>
          <w:sz w:val="16"/>
        </w:rPr>
        <w:t xml:space="preserve"> </w:t>
      </w:r>
      <w:r w:rsidRPr="00A45FB9">
        <w:rPr>
          <w:rStyle w:val="StyleUnderline"/>
          <w:rFonts w:asciiTheme="minorHAnsi" w:hAnsiTheme="minorHAnsi" w:cstheme="minorHAnsi"/>
        </w:rPr>
        <w:t xml:space="preserve">international </w:t>
      </w:r>
      <w:r w:rsidRPr="00A45FB9">
        <w:rPr>
          <w:rStyle w:val="StyleUnderline"/>
          <w:rFonts w:asciiTheme="minorHAnsi" w:hAnsiTheme="minorHAnsi" w:cstheme="minorHAnsi"/>
          <w:highlight w:val="green"/>
        </w:rPr>
        <w:t>organization dealing with</w:t>
      </w:r>
      <w:r w:rsidRPr="00A45FB9">
        <w:rPr>
          <w:rStyle w:val="StyleUnderline"/>
          <w:rFonts w:asciiTheme="minorHAnsi" w:hAnsiTheme="minorHAnsi" w:cstheme="minorHAnsi"/>
        </w:rPr>
        <w:t xml:space="preserve"> the rules of </w:t>
      </w:r>
      <w:r w:rsidRPr="00A45FB9">
        <w:rPr>
          <w:rStyle w:val="StyleUnderline"/>
          <w:rFonts w:asciiTheme="minorHAnsi" w:hAnsiTheme="minorHAnsi" w:cstheme="minorHAnsi"/>
          <w:highlight w:val="green"/>
        </w:rPr>
        <w:t>trade between nations</w:t>
      </w:r>
      <w:r w:rsidRPr="00A45FB9">
        <w:rPr>
          <w:rFonts w:asciiTheme="minorHAnsi" w:hAnsiTheme="minorHAnsi" w:cstheme="minorHAnsi"/>
          <w:sz w:val="16"/>
        </w:rPr>
        <w:t xml:space="preserve">. </w:t>
      </w:r>
      <w:r w:rsidRPr="00A45FB9">
        <w:rPr>
          <w:rStyle w:val="StyleUnderline"/>
          <w:rFonts w:asciiTheme="minorHAnsi" w:hAnsiTheme="minorHAnsi" w:cstheme="minorHAnsi"/>
        </w:rPr>
        <w:t>At its heart are the WTO agreements</w:t>
      </w:r>
      <w:r w:rsidRPr="00A45FB9">
        <w:rPr>
          <w:rFonts w:asciiTheme="minorHAnsi" w:hAnsiTheme="minorHAnsi" w:cstheme="minorHAnsi"/>
          <w:sz w:val="16"/>
        </w:rPr>
        <w:t xml:space="preserve">, </w:t>
      </w:r>
      <w:r w:rsidRPr="00A45FB9">
        <w:rPr>
          <w:rStyle w:val="StyleUnderline"/>
          <w:rFonts w:asciiTheme="minorHAnsi" w:hAnsiTheme="minorHAnsi" w:cstheme="minorHAnsi"/>
        </w:rPr>
        <w:t xml:space="preserve">negotiated and signed by the bulk of the world’s trading nations and </w:t>
      </w:r>
      <w:r w:rsidRPr="00A45FB9">
        <w:rPr>
          <w:rFonts w:asciiTheme="minorHAnsi" w:hAnsiTheme="minorHAnsi" w:cstheme="minorHAnsi"/>
          <w:sz w:val="16"/>
          <w:szCs w:val="16"/>
        </w:rPr>
        <w:t>ratified or</w:t>
      </w:r>
      <w:r w:rsidRPr="00A45FB9">
        <w:rPr>
          <w:rStyle w:val="StyleUnderline"/>
          <w:rFonts w:asciiTheme="minorHAnsi" w:hAnsiTheme="minorHAnsi" w:cstheme="minorHAnsi"/>
          <w:sz w:val="16"/>
          <w:szCs w:val="16"/>
        </w:rPr>
        <w:t xml:space="preserve"> </w:t>
      </w:r>
      <w:r w:rsidRPr="00A45FB9">
        <w:rPr>
          <w:rStyle w:val="StyleUnderline"/>
          <w:rFonts w:asciiTheme="minorHAnsi" w:hAnsiTheme="minorHAnsi" w:cstheme="minorHAnsi"/>
        </w:rPr>
        <w:t xml:space="preserve">approved in </w:t>
      </w:r>
      <w:r w:rsidRPr="00A45FB9">
        <w:rPr>
          <w:rFonts w:asciiTheme="minorHAnsi" w:hAnsiTheme="minorHAnsi" w:cstheme="minorHAnsi"/>
          <w:sz w:val="16"/>
        </w:rPr>
        <w:t>their parliaments or</w:t>
      </w:r>
      <w:r w:rsidRPr="00A45FB9">
        <w:rPr>
          <w:rStyle w:val="StyleUnderline"/>
          <w:rFonts w:asciiTheme="minorHAnsi" w:hAnsiTheme="minorHAnsi" w:cstheme="minorHAnsi"/>
        </w:rPr>
        <w:t xml:space="preserve"> legislatures</w:t>
      </w:r>
      <w:r w:rsidRPr="00A45FB9">
        <w:rPr>
          <w:rFonts w:asciiTheme="minorHAnsi" w:hAnsiTheme="minorHAnsi" w:cstheme="minorHAnsi"/>
          <w:sz w:val="16"/>
        </w:rPr>
        <w:t xml:space="preserve">. The goal is </w:t>
      </w:r>
      <w:r w:rsidRPr="00A45FB9">
        <w:rPr>
          <w:rStyle w:val="StyleUnderline"/>
          <w:rFonts w:asciiTheme="minorHAnsi" w:hAnsiTheme="minorHAnsi" w:cstheme="minorHAnsi"/>
        </w:rPr>
        <w:t>to help producers of goods and services, exporters and importers conduct their business</w:t>
      </w:r>
      <w:r w:rsidRPr="00A45FB9">
        <w:rPr>
          <w:rFonts w:asciiTheme="minorHAnsi" w:hAnsiTheme="minorHAnsi" w:cstheme="minorHAnsi"/>
          <w:sz w:val="16"/>
        </w:rPr>
        <w:t>.</w:t>
      </w:r>
    </w:p>
    <w:p w14:paraId="0FB4E915" w14:textId="77777777" w:rsidR="00A45FB9" w:rsidRPr="00A45FB9" w:rsidRDefault="00A45FB9" w:rsidP="00A45FB9">
      <w:pPr>
        <w:rPr>
          <w:rFonts w:asciiTheme="minorHAnsi" w:hAnsiTheme="minorHAnsi" w:cstheme="minorHAnsi"/>
          <w:sz w:val="16"/>
          <w:shd w:val="clear" w:color="auto" w:fill="FFFFFF"/>
        </w:rPr>
      </w:pPr>
    </w:p>
    <w:p w14:paraId="2A5E903D" w14:textId="77777777" w:rsidR="00A45FB9" w:rsidRPr="00564C31" w:rsidRDefault="00A45FB9" w:rsidP="00A45FB9">
      <w:pPr>
        <w:pStyle w:val="Heading4"/>
        <w:rPr>
          <w:rFonts w:asciiTheme="minorHAnsi" w:hAnsiTheme="minorHAnsi" w:cstheme="minorHAnsi"/>
          <w:bCs/>
        </w:rPr>
      </w:pPr>
      <w:r w:rsidRPr="00564C31">
        <w:rPr>
          <w:rFonts w:asciiTheme="minorHAnsi" w:hAnsiTheme="minorHAnsi" w:cstheme="minorHAnsi"/>
          <w:bCs/>
        </w:rPr>
        <w:t xml:space="preserve">“Reduce” means </w:t>
      </w:r>
      <w:r w:rsidRPr="00564C31">
        <w:rPr>
          <w:rFonts w:asciiTheme="minorHAnsi" w:hAnsiTheme="minorHAnsi" w:cstheme="minorHAnsi"/>
          <w:bCs/>
          <w:u w:val="single"/>
        </w:rPr>
        <w:t>diminish</w:t>
      </w:r>
      <w:r w:rsidRPr="00564C31">
        <w:rPr>
          <w:rFonts w:asciiTheme="minorHAnsi" w:hAnsiTheme="minorHAnsi" w:cstheme="minorHAnsi"/>
          <w:bCs/>
        </w:rPr>
        <w:t xml:space="preserve">. </w:t>
      </w:r>
    </w:p>
    <w:p w14:paraId="08D04430" w14:textId="77777777" w:rsidR="00A45FB9" w:rsidRPr="00A45FB9" w:rsidRDefault="00A45FB9" w:rsidP="00A45FB9">
      <w:pPr>
        <w:rPr>
          <w:rFonts w:asciiTheme="minorHAnsi" w:hAnsiTheme="minorHAnsi" w:cstheme="minorHAnsi"/>
        </w:rPr>
      </w:pPr>
      <w:r w:rsidRPr="00A45FB9">
        <w:rPr>
          <w:rStyle w:val="Style13ptBold"/>
          <w:rFonts w:asciiTheme="minorHAnsi" w:hAnsiTheme="minorHAnsi" w:cstheme="minorHAnsi"/>
        </w:rPr>
        <w:t xml:space="preserve">Friedman ’99 </w:t>
      </w:r>
      <w:r w:rsidRPr="00A45FB9">
        <w:rPr>
          <w:rFonts w:asciiTheme="minorHAnsi" w:hAnsiTheme="minorHAnsi" w:cstheme="minorHAnsi"/>
        </w:rPr>
        <w:t>[Daniel; February 9th; Senior Circuit Judge; Cuna Mutual Life Insurance Company, “Plaintiff-Appellant, v. UNITED STATES,” https://cite.case.law/f3d/169/737/615055/]</w:t>
      </w:r>
    </w:p>
    <w:p w14:paraId="38D4989D" w14:textId="77777777" w:rsidR="00A45FB9" w:rsidRPr="00A45FB9" w:rsidRDefault="00A45FB9" w:rsidP="00A45FB9">
      <w:pPr>
        <w:rPr>
          <w:rStyle w:val="StyleUnderline"/>
          <w:rFonts w:asciiTheme="minorHAnsi" w:hAnsiTheme="minorHAnsi" w:cstheme="minorHAnsi"/>
        </w:rPr>
      </w:pPr>
      <w:r w:rsidRPr="00A45FB9">
        <w:rPr>
          <w:rFonts w:asciiTheme="minorHAnsi" w:hAnsiTheme="minorHAnsi" w:cstheme="minorHAnsi"/>
          <w:sz w:val="16"/>
        </w:rPr>
        <w:t xml:space="preserve">"The amount determined" under § 809, by which the policyholder dividend deduction is to be "reduced," is the "excess" specified in § 809(c)(1). Like the word "excess," the word "reduced" is a common, unambiguous, non-technical term that is given its ordinary meaning. See San Joaquin Fruit &amp; Inv. Co., 297 U.S. at 499. </w:t>
      </w:r>
      <w:r w:rsidRPr="00A45FB9">
        <w:rPr>
          <w:rStyle w:val="Emphasis"/>
          <w:rFonts w:asciiTheme="minorHAnsi" w:hAnsiTheme="minorHAnsi" w:cstheme="minorHAnsi"/>
          <w:highlight w:val="green"/>
        </w:rPr>
        <w:t>"Reduce"</w:t>
      </w:r>
      <w:r w:rsidRPr="00A45FB9">
        <w:rPr>
          <w:rStyle w:val="StyleUnderline"/>
          <w:rFonts w:asciiTheme="minorHAnsi" w:hAnsiTheme="minorHAnsi" w:cstheme="minorHAnsi"/>
          <w:highlight w:val="green"/>
        </w:rPr>
        <w:t xml:space="preserve"> means "to </w:t>
      </w:r>
      <w:r w:rsidRPr="00A45FB9">
        <w:rPr>
          <w:rStyle w:val="Emphasis"/>
          <w:rFonts w:asciiTheme="minorHAnsi" w:hAnsiTheme="minorHAnsi" w:cstheme="minorHAnsi"/>
          <w:highlight w:val="green"/>
        </w:rPr>
        <w:t>diminish</w:t>
      </w:r>
      <w:r w:rsidRPr="00A45FB9">
        <w:rPr>
          <w:rStyle w:val="StyleUnderline"/>
          <w:rFonts w:asciiTheme="minorHAnsi" w:hAnsiTheme="minorHAnsi" w:cstheme="minorHAnsi"/>
          <w:highlight w:val="green"/>
        </w:rPr>
        <w:t xml:space="preserve"> in</w:t>
      </w:r>
      <w:r w:rsidRPr="00A45FB9">
        <w:rPr>
          <w:rStyle w:val="StyleUnderline"/>
          <w:rFonts w:asciiTheme="minorHAnsi" w:hAnsiTheme="minorHAnsi" w:cstheme="minorHAnsi"/>
        </w:rPr>
        <w:t xml:space="preserve"> size, amount, </w:t>
      </w:r>
      <w:r w:rsidRPr="00A45FB9">
        <w:rPr>
          <w:rStyle w:val="StyleUnderline"/>
          <w:rFonts w:asciiTheme="minorHAnsi" w:hAnsiTheme="minorHAnsi" w:cstheme="minorHAnsi"/>
          <w:highlight w:val="green"/>
        </w:rPr>
        <w:t>extent</w:t>
      </w:r>
      <w:r w:rsidRPr="00A45FB9">
        <w:rPr>
          <w:rStyle w:val="StyleUnderline"/>
          <w:rFonts w:asciiTheme="minorHAnsi" w:hAnsiTheme="minorHAnsi" w:cstheme="minorHAnsi"/>
        </w:rPr>
        <w:t>, or number</w:t>
      </w:r>
      <w:r w:rsidRPr="00A45FB9">
        <w:rPr>
          <w:rStyle w:val="StyleUnderline"/>
          <w:rFonts w:asciiTheme="minorHAnsi" w:hAnsiTheme="minorHAnsi" w:cstheme="minorHAnsi"/>
          <w:sz w:val="16"/>
          <w:szCs w:val="16"/>
        </w:rPr>
        <w:t>.</w:t>
      </w:r>
      <w:r w:rsidRPr="00A45FB9">
        <w:rPr>
          <w:rFonts w:asciiTheme="minorHAnsi" w:hAnsiTheme="minorHAnsi" w:cstheme="minorHAnsi"/>
          <w:sz w:val="16"/>
          <w:szCs w:val="16"/>
        </w:rPr>
        <w:t>" Webster's Third International Dictionary 1905</w:t>
      </w:r>
      <w:r w:rsidRPr="00A45FB9">
        <w:rPr>
          <w:rFonts w:asciiTheme="minorHAnsi" w:hAnsiTheme="minorHAnsi" w:cstheme="minorHAnsi"/>
          <w:sz w:val="16"/>
        </w:rPr>
        <w:t xml:space="preserve">. Under CUNA's interpretation of "excess" in § 809(c), however, the result of the "amount determination" under § 809 would be not to reduce the policyholder dividends deduction, but to increase it. This would directly contradict the explicit instruction in § 808(c)(2) that the deduction "be reduced." </w:t>
      </w:r>
      <w:r w:rsidRPr="00A45FB9">
        <w:rPr>
          <w:rFonts w:asciiTheme="minorHAnsi" w:hAnsiTheme="minorHAnsi" w:cstheme="minorHAnsi"/>
          <w:sz w:val="16"/>
          <w:szCs w:val="16"/>
        </w:rPr>
        <w:t>The word "reduce" cannot be interpreted, as CUNA would treat it, to mean "increase."</w:t>
      </w:r>
      <w:r w:rsidRPr="00A45FB9">
        <w:rPr>
          <w:rStyle w:val="StyleUnderline"/>
          <w:rFonts w:asciiTheme="minorHAnsi" w:hAnsiTheme="minorHAnsi" w:cstheme="minorHAnsi"/>
        </w:rPr>
        <w:t xml:space="preserve"> </w:t>
      </w:r>
    </w:p>
    <w:p w14:paraId="4EEF9B32" w14:textId="77777777" w:rsidR="00A45FB9" w:rsidRPr="00A45FB9" w:rsidRDefault="00A45FB9" w:rsidP="00A45FB9">
      <w:pPr>
        <w:rPr>
          <w:rStyle w:val="StyleUnderline"/>
          <w:rFonts w:asciiTheme="minorHAnsi" w:hAnsiTheme="minorHAnsi" w:cstheme="minorHAnsi"/>
        </w:rPr>
      </w:pPr>
    </w:p>
    <w:p w14:paraId="5921B709" w14:textId="77777777" w:rsidR="00A45FB9" w:rsidRPr="00564C31" w:rsidRDefault="00A45FB9" w:rsidP="00A45FB9">
      <w:pPr>
        <w:pStyle w:val="Heading4"/>
        <w:rPr>
          <w:rFonts w:asciiTheme="minorHAnsi" w:hAnsiTheme="minorHAnsi" w:cstheme="minorHAnsi"/>
          <w:bCs/>
        </w:rPr>
      </w:pPr>
      <w:r w:rsidRPr="00564C31">
        <w:rPr>
          <w:rFonts w:asciiTheme="minorHAnsi" w:hAnsiTheme="minorHAnsi" w:cstheme="minorHAnsi"/>
          <w:bCs/>
        </w:rPr>
        <w:t xml:space="preserve">“Intellectual property protections” are </w:t>
      </w:r>
      <w:r w:rsidRPr="00564C31">
        <w:rPr>
          <w:rFonts w:asciiTheme="minorHAnsi" w:hAnsiTheme="minorHAnsi" w:cstheme="minorHAnsi"/>
          <w:bCs/>
          <w:u w:val="single"/>
        </w:rPr>
        <w:t>legally</w:t>
      </w:r>
      <w:r w:rsidRPr="00564C31">
        <w:rPr>
          <w:rFonts w:asciiTheme="minorHAnsi" w:hAnsiTheme="minorHAnsi" w:cstheme="minorHAnsi"/>
          <w:bCs/>
        </w:rPr>
        <w:t xml:space="preserve"> established rights</w:t>
      </w:r>
    </w:p>
    <w:p w14:paraId="7D77C75B" w14:textId="77777777" w:rsidR="00A45FB9" w:rsidRPr="00A45FB9" w:rsidRDefault="00A45FB9" w:rsidP="00A45FB9">
      <w:pPr>
        <w:rPr>
          <w:rFonts w:asciiTheme="minorHAnsi" w:hAnsiTheme="minorHAnsi" w:cstheme="minorHAnsi"/>
        </w:rPr>
      </w:pPr>
      <w:r w:rsidRPr="00A45FB9">
        <w:rPr>
          <w:rFonts w:asciiTheme="minorHAnsi" w:hAnsiTheme="minorHAnsi" w:cstheme="minorHAnsi"/>
        </w:rPr>
        <w:t>Trevor</w:t>
      </w:r>
      <w:r w:rsidRPr="00A45FB9">
        <w:rPr>
          <w:rStyle w:val="Style13ptBold"/>
          <w:rFonts w:asciiTheme="minorHAnsi" w:hAnsiTheme="minorHAnsi" w:cstheme="minorHAnsi"/>
        </w:rPr>
        <w:t xml:space="preserve"> Brewer 19</w:t>
      </w:r>
      <w:r w:rsidRPr="00A45FB9">
        <w:rPr>
          <w:rFonts w:asciiTheme="minorHAnsi" w:hAnsiTheme="minorHAnsi" w:cstheme="minorHAnsi"/>
        </w:rPr>
        <w:t xml:space="preserve">, legal advisor @ </w:t>
      </w:r>
      <w:proofErr w:type="spellStart"/>
      <w:r w:rsidRPr="00A45FB9">
        <w:rPr>
          <w:rFonts w:asciiTheme="minorHAnsi" w:hAnsiTheme="minorHAnsi" w:cstheme="minorHAnsi"/>
        </w:rPr>
        <w:t>BrewerLong</w:t>
      </w:r>
      <w:proofErr w:type="spellEnd"/>
      <w:r w:rsidRPr="00A45FB9">
        <w:rPr>
          <w:rFonts w:asciiTheme="minorHAnsi" w:hAnsiTheme="minorHAnsi" w:cstheme="minorHAnsi"/>
        </w:rPr>
        <w:t xml:space="preserve"> Business Law, “WHAT ARE THE FOUR BASIC TYPES OF INTELLECTUAL PROPERTY RIGHTS?” </w:t>
      </w:r>
      <w:hyperlink r:id="rId8" w:history="1">
        <w:r w:rsidRPr="00A45FB9">
          <w:rPr>
            <w:rStyle w:val="Hyperlink"/>
            <w:rFonts w:asciiTheme="minorHAnsi" w:hAnsiTheme="minorHAnsi" w:cstheme="minorHAnsi"/>
          </w:rPr>
          <w:t>https://brewerlong.com/information/business-law/four-types-of-intellectual-property/</w:t>
        </w:r>
      </w:hyperlink>
      <w:r w:rsidRPr="00A45FB9">
        <w:rPr>
          <w:rFonts w:asciiTheme="minorHAnsi" w:hAnsiTheme="minorHAnsi" w:cstheme="minorHAnsi"/>
        </w:rPr>
        <w:t xml:space="preserve"> </w:t>
      </w:r>
      <w:proofErr w:type="spellStart"/>
      <w:r w:rsidRPr="00A45FB9">
        <w:rPr>
          <w:rFonts w:asciiTheme="minorHAnsi" w:hAnsiTheme="minorHAnsi" w:cstheme="minorHAnsi"/>
        </w:rPr>
        <w:t>brett</w:t>
      </w:r>
      <w:proofErr w:type="spellEnd"/>
    </w:p>
    <w:p w14:paraId="7727EE42" w14:textId="77777777" w:rsidR="00A45FB9" w:rsidRPr="00A45FB9" w:rsidRDefault="00A45FB9" w:rsidP="00A45FB9">
      <w:pPr>
        <w:rPr>
          <w:rFonts w:asciiTheme="minorHAnsi" w:hAnsiTheme="minorHAnsi" w:cstheme="minorHAnsi"/>
          <w:sz w:val="16"/>
        </w:rPr>
      </w:pPr>
      <w:r w:rsidRPr="00A45FB9">
        <w:rPr>
          <w:rFonts w:asciiTheme="minorHAnsi" w:hAnsiTheme="minorHAnsi" w:cstheme="minorHAnsi"/>
          <w:sz w:val="16"/>
        </w:rPr>
        <w:t xml:space="preserve">When a business or an individual has an idea that they want to protect from being used by others without their permission, it is best to seek </w:t>
      </w:r>
      <w:r w:rsidRPr="00A45FB9">
        <w:rPr>
          <w:rStyle w:val="Emphasis"/>
          <w:rFonts w:asciiTheme="minorHAnsi" w:hAnsiTheme="minorHAnsi" w:cstheme="minorHAnsi"/>
          <w:highlight w:val="green"/>
        </w:rPr>
        <w:t>legal protection</w:t>
      </w:r>
      <w:r w:rsidRPr="00A45FB9">
        <w:rPr>
          <w:rStyle w:val="StyleUnderline"/>
          <w:rFonts w:asciiTheme="minorHAnsi" w:hAnsiTheme="minorHAnsi" w:cstheme="minorHAnsi"/>
          <w:highlight w:val="green"/>
        </w:rPr>
        <w:t xml:space="preserve"> of</w:t>
      </w:r>
      <w:r w:rsidRPr="00A45FB9">
        <w:rPr>
          <w:rFonts w:asciiTheme="minorHAnsi" w:hAnsiTheme="minorHAnsi" w:cstheme="minorHAnsi"/>
          <w:sz w:val="16"/>
        </w:rPr>
        <w:t xml:space="preserve"> that </w:t>
      </w:r>
      <w:r w:rsidRPr="00A45FB9">
        <w:rPr>
          <w:rStyle w:val="Emphasis"/>
          <w:rFonts w:asciiTheme="minorHAnsi" w:hAnsiTheme="minorHAnsi" w:cstheme="minorHAnsi"/>
          <w:highlight w:val="green"/>
        </w:rPr>
        <w:t>intellectual property</w:t>
      </w:r>
      <w:r w:rsidRPr="00A45FB9">
        <w:rPr>
          <w:rFonts w:asciiTheme="minorHAnsi" w:hAnsiTheme="minorHAnsi" w:cstheme="minorHAnsi"/>
          <w:sz w:val="16"/>
        </w:rPr>
        <w:t>.</w:t>
      </w:r>
    </w:p>
    <w:p w14:paraId="51EC5216" w14:textId="77777777" w:rsidR="00A45FB9" w:rsidRPr="00A45FB9" w:rsidRDefault="00A45FB9" w:rsidP="00A45FB9">
      <w:pPr>
        <w:rPr>
          <w:rFonts w:asciiTheme="minorHAnsi" w:hAnsiTheme="minorHAnsi" w:cstheme="minorHAnsi"/>
          <w:sz w:val="16"/>
          <w:szCs w:val="16"/>
        </w:rPr>
      </w:pPr>
      <w:r w:rsidRPr="00A45FB9">
        <w:rPr>
          <w:rFonts w:asciiTheme="minorHAnsi" w:hAnsiTheme="minorHAnsi" w:cstheme="minorHAnsi"/>
          <w:sz w:val="16"/>
          <w:szCs w:val="16"/>
        </w:rPr>
        <w:t>By seeking property rights over your intellectual property — property that is a creation of the mind, such as an invention, symbol, or even a name.</w:t>
      </w:r>
    </w:p>
    <w:p w14:paraId="7215F66C" w14:textId="77777777" w:rsidR="00A45FB9" w:rsidRPr="00A45FB9" w:rsidRDefault="00A45FB9" w:rsidP="00A45FB9">
      <w:pPr>
        <w:rPr>
          <w:rFonts w:asciiTheme="minorHAnsi" w:hAnsiTheme="minorHAnsi" w:cstheme="minorHAnsi"/>
          <w:sz w:val="16"/>
        </w:rPr>
      </w:pPr>
      <w:r w:rsidRPr="00A45FB9">
        <w:rPr>
          <w:rFonts w:asciiTheme="minorHAnsi" w:hAnsiTheme="minorHAnsi" w:cstheme="minorHAnsi"/>
          <w:sz w:val="16"/>
        </w:rPr>
        <w:t xml:space="preserve">You </w:t>
      </w:r>
      <w:r w:rsidRPr="00A45FB9">
        <w:rPr>
          <w:rStyle w:val="StyleUnderline"/>
          <w:rFonts w:asciiTheme="minorHAnsi" w:hAnsiTheme="minorHAnsi" w:cstheme="minorHAnsi"/>
          <w:highlight w:val="green"/>
        </w:rPr>
        <w:t>establish</w:t>
      </w:r>
      <w:r w:rsidRPr="00A45FB9">
        <w:rPr>
          <w:rStyle w:val="StyleUnderline"/>
          <w:rFonts w:asciiTheme="minorHAnsi" w:hAnsiTheme="minorHAnsi" w:cstheme="minorHAnsi"/>
        </w:rPr>
        <w:t xml:space="preserve"> rightful </w:t>
      </w:r>
      <w:r w:rsidRPr="00A45FB9">
        <w:rPr>
          <w:rStyle w:val="StyleUnderline"/>
          <w:rFonts w:asciiTheme="minorHAnsi" w:hAnsiTheme="minorHAnsi" w:cstheme="minorHAnsi"/>
          <w:highlight w:val="green"/>
        </w:rPr>
        <w:t>ownership and</w:t>
      </w:r>
      <w:r w:rsidRPr="00A45FB9">
        <w:rPr>
          <w:rStyle w:val="StyleUnderline"/>
          <w:rFonts w:asciiTheme="minorHAnsi" w:hAnsiTheme="minorHAnsi" w:cstheme="minorHAnsi"/>
        </w:rPr>
        <w:t xml:space="preserve"> </w:t>
      </w:r>
      <w:r w:rsidRPr="00A45FB9">
        <w:rPr>
          <w:rStyle w:val="Emphasis"/>
          <w:rFonts w:asciiTheme="minorHAnsi" w:hAnsiTheme="minorHAnsi" w:cstheme="minorHAnsi"/>
          <w:highlight w:val="green"/>
        </w:rPr>
        <w:t>prevent</w:t>
      </w:r>
      <w:r w:rsidRPr="00A45FB9">
        <w:rPr>
          <w:rFonts w:asciiTheme="minorHAnsi" w:hAnsiTheme="minorHAnsi" w:cstheme="minorHAnsi"/>
          <w:sz w:val="16"/>
        </w:rPr>
        <w:t xml:space="preserve"> the </w:t>
      </w:r>
      <w:r w:rsidRPr="00A45FB9">
        <w:rPr>
          <w:rStyle w:val="Emphasis"/>
          <w:rFonts w:asciiTheme="minorHAnsi" w:hAnsiTheme="minorHAnsi" w:cstheme="minorHAnsi"/>
          <w:highlight w:val="green"/>
        </w:rPr>
        <w:t>unlawful</w:t>
      </w:r>
      <w:r w:rsidRPr="00A45FB9">
        <w:rPr>
          <w:rStyle w:val="StyleUnderline"/>
          <w:rFonts w:asciiTheme="minorHAnsi" w:hAnsiTheme="minorHAnsi" w:cstheme="minorHAnsi"/>
          <w:highlight w:val="green"/>
        </w:rPr>
        <w:t xml:space="preserve"> use</w:t>
      </w:r>
      <w:r w:rsidRPr="00A45FB9">
        <w:rPr>
          <w:rFonts w:asciiTheme="minorHAnsi" w:hAnsiTheme="minorHAnsi" w:cstheme="minorHAnsi"/>
          <w:sz w:val="16"/>
        </w:rPr>
        <w:t xml:space="preserve"> of your property.</w:t>
      </w:r>
    </w:p>
    <w:p w14:paraId="4F9B84AB"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What’s more, establishing intellectual property rights can help to fuel the economy and stimulate further innovation.</w:t>
      </w:r>
    </w:p>
    <w:p w14:paraId="1C3D82A5"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There are four main types of intellectual property protections, reviewed below. Work with an experienced intellectual property attorney to learn more about steps to take to secure the necessary protection for your intellectual property.</w:t>
      </w:r>
    </w:p>
    <w:p w14:paraId="7EC9A457"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FOUR TYPES OF INTELLECTUAL PROPERTY PROTECTIONS</w:t>
      </w:r>
    </w:p>
    <w:p w14:paraId="18B2AAD9" w14:textId="77777777" w:rsidR="00A45FB9" w:rsidRPr="00A45FB9" w:rsidRDefault="00A45FB9" w:rsidP="00A45FB9">
      <w:pPr>
        <w:rPr>
          <w:rStyle w:val="StyleUnderline"/>
          <w:rFonts w:asciiTheme="minorHAnsi" w:hAnsiTheme="minorHAnsi" w:cstheme="minorHAnsi"/>
        </w:rPr>
      </w:pPr>
      <w:r w:rsidRPr="00A45FB9">
        <w:rPr>
          <w:rStyle w:val="StyleUnderline"/>
          <w:rFonts w:asciiTheme="minorHAnsi" w:hAnsiTheme="minorHAnsi" w:cstheme="minorHAnsi"/>
        </w:rPr>
        <w:t>There are four types of intellectual property</w:t>
      </w:r>
      <w:r w:rsidRPr="00A45FB9">
        <w:rPr>
          <w:rFonts w:asciiTheme="minorHAnsi" w:hAnsiTheme="minorHAnsi" w:cstheme="minorHAnsi"/>
          <w:sz w:val="16"/>
        </w:rPr>
        <w:t xml:space="preserve"> rights and </w:t>
      </w:r>
      <w:r w:rsidRPr="00A45FB9">
        <w:rPr>
          <w:rStyle w:val="StyleUnderline"/>
          <w:rFonts w:asciiTheme="minorHAnsi" w:hAnsiTheme="minorHAnsi" w:cstheme="minorHAnsi"/>
        </w:rPr>
        <w:t>protections</w:t>
      </w:r>
      <w:r w:rsidRPr="00A45FB9">
        <w:rPr>
          <w:rFonts w:asciiTheme="minorHAnsi" w:hAnsiTheme="minorHAnsi" w:cstheme="minorHAnsi"/>
          <w:sz w:val="16"/>
        </w:rPr>
        <w:t xml:space="preserve"> (although multiple types of intellectual property itself). Securing the correct protection for your property is important, which is why consulting with a lawyer is a must</w:t>
      </w:r>
      <w:r w:rsidRPr="00A45FB9">
        <w:rPr>
          <w:rStyle w:val="StyleUnderline"/>
          <w:rFonts w:asciiTheme="minorHAnsi" w:hAnsiTheme="minorHAnsi" w:cstheme="minorHAnsi"/>
        </w:rPr>
        <w:t xml:space="preserve">. </w:t>
      </w:r>
      <w:r w:rsidRPr="00A45FB9">
        <w:rPr>
          <w:rStyle w:val="StyleUnderline"/>
          <w:rFonts w:asciiTheme="minorHAnsi" w:hAnsiTheme="minorHAnsi" w:cstheme="minorHAnsi"/>
          <w:highlight w:val="green"/>
        </w:rPr>
        <w:t xml:space="preserve">The </w:t>
      </w:r>
      <w:r w:rsidRPr="00A45FB9">
        <w:rPr>
          <w:rStyle w:val="Emphasis"/>
          <w:rFonts w:asciiTheme="minorHAnsi" w:hAnsiTheme="minorHAnsi" w:cstheme="minorHAnsi"/>
          <w:highlight w:val="green"/>
        </w:rPr>
        <w:t>four</w:t>
      </w:r>
      <w:r w:rsidRPr="00A45FB9">
        <w:rPr>
          <w:rStyle w:val="Emphasis"/>
          <w:rFonts w:asciiTheme="minorHAnsi" w:hAnsiTheme="minorHAnsi" w:cstheme="minorHAnsi"/>
        </w:rPr>
        <w:t xml:space="preserve"> </w:t>
      </w:r>
      <w:r w:rsidRPr="00A45FB9">
        <w:rPr>
          <w:rStyle w:val="Emphasis"/>
          <w:rFonts w:asciiTheme="minorHAnsi" w:hAnsiTheme="minorHAnsi" w:cstheme="minorHAnsi"/>
          <w:highlight w:val="green"/>
        </w:rPr>
        <w:t>categories</w:t>
      </w:r>
      <w:r w:rsidRPr="00A45FB9">
        <w:rPr>
          <w:rStyle w:val="Emphasis"/>
          <w:rFonts w:asciiTheme="minorHAnsi" w:hAnsiTheme="minorHAnsi" w:cstheme="minorHAnsi"/>
        </w:rPr>
        <w:t xml:space="preserve"> of intellectual property protections</w:t>
      </w:r>
      <w:r w:rsidRPr="00A45FB9">
        <w:rPr>
          <w:rStyle w:val="StyleUnderline"/>
          <w:rFonts w:asciiTheme="minorHAnsi" w:hAnsiTheme="minorHAnsi" w:cstheme="minorHAnsi"/>
        </w:rPr>
        <w:t xml:space="preserve"> </w:t>
      </w:r>
      <w:r w:rsidRPr="00A45FB9">
        <w:rPr>
          <w:rStyle w:val="StyleUnderline"/>
          <w:rFonts w:asciiTheme="minorHAnsi" w:hAnsiTheme="minorHAnsi" w:cstheme="minorHAnsi"/>
          <w:highlight w:val="green"/>
        </w:rPr>
        <w:t>include:</w:t>
      </w:r>
    </w:p>
    <w:p w14:paraId="19510972" w14:textId="77777777" w:rsidR="00A45FB9" w:rsidRPr="00A45FB9" w:rsidRDefault="00A45FB9" w:rsidP="00A45FB9">
      <w:pPr>
        <w:rPr>
          <w:rStyle w:val="Emphasis"/>
          <w:rFonts w:asciiTheme="minorHAnsi" w:hAnsiTheme="minorHAnsi" w:cstheme="minorHAnsi"/>
        </w:rPr>
      </w:pPr>
      <w:r w:rsidRPr="00A45FB9">
        <w:rPr>
          <w:rStyle w:val="Emphasis"/>
          <w:rFonts w:asciiTheme="minorHAnsi" w:hAnsiTheme="minorHAnsi" w:cstheme="minorHAnsi"/>
          <w:highlight w:val="green"/>
        </w:rPr>
        <w:t>TRADE SECRETS</w:t>
      </w:r>
    </w:p>
    <w:p w14:paraId="54E4203F"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Trade secrets refer to specific, private information that is important to a business because it gives the business a competitive advantage in its marketplace. If a trade secret is acquired by another company, it could harm the original holder.</w:t>
      </w:r>
    </w:p>
    <w:p w14:paraId="4EB5F5D1"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 xml:space="preserve">Examples of trade secrets include recipes for certain foods and beverages (like Mrs. Fields’ cookies or Sprite), new inventions, software, processes, and even different marketing strategies. </w:t>
      </w:r>
    </w:p>
    <w:p w14:paraId="35A4201A"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 xml:space="preserve">When a person or business holds a trade secret protection, others cannot copy or steal the idea. </w:t>
      </w:r>
      <w:proofErr w:type="gramStart"/>
      <w:r w:rsidRPr="00A45FB9">
        <w:rPr>
          <w:rFonts w:asciiTheme="minorHAnsi" w:hAnsiTheme="minorHAnsi" w:cstheme="minorHAnsi"/>
          <w:sz w:val="12"/>
          <w:szCs w:val="12"/>
        </w:rPr>
        <w:t>In order to</w:t>
      </w:r>
      <w:proofErr w:type="gramEnd"/>
      <w:r w:rsidRPr="00A45FB9">
        <w:rPr>
          <w:rFonts w:asciiTheme="minorHAnsi" w:hAnsiTheme="minorHAnsi" w:cstheme="minorHAnsi"/>
          <w:sz w:val="12"/>
          <w:szCs w:val="12"/>
        </w:rPr>
        <w:t xml:space="preserve"> establish information as a “trade secret,” and to incur the legal protections associated with trade secrets, businesses must actively behave in a manner that demonstrates their desire to protect the information.</w:t>
      </w:r>
    </w:p>
    <w:p w14:paraId="747062BA"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Trade secrets are protected without official registration; however, an owner of a trade secret whose rights are breached–</w:t>
      </w:r>
      <w:proofErr w:type="gramStart"/>
      <w:r w:rsidRPr="00A45FB9">
        <w:rPr>
          <w:rFonts w:asciiTheme="minorHAnsi" w:hAnsiTheme="minorHAnsi" w:cstheme="minorHAnsi"/>
          <w:sz w:val="12"/>
          <w:szCs w:val="12"/>
        </w:rPr>
        <w:t>i.e.</w:t>
      </w:r>
      <w:proofErr w:type="gramEnd"/>
      <w:r w:rsidRPr="00A45FB9">
        <w:rPr>
          <w:rFonts w:asciiTheme="minorHAnsi" w:hAnsiTheme="minorHAnsi" w:cstheme="minorHAnsi"/>
          <w:sz w:val="12"/>
          <w:szCs w:val="12"/>
        </w:rPr>
        <w:t xml:space="preserve"> someone steals their trade secret–may ask a court to ask against that individual and prevent them from using the trade secret.</w:t>
      </w:r>
    </w:p>
    <w:p w14:paraId="16887F3F" w14:textId="77777777" w:rsidR="00A45FB9" w:rsidRPr="00A45FB9" w:rsidRDefault="00A45FB9" w:rsidP="00A45FB9">
      <w:pPr>
        <w:rPr>
          <w:rStyle w:val="Emphasis"/>
          <w:rFonts w:asciiTheme="minorHAnsi" w:hAnsiTheme="minorHAnsi" w:cstheme="minorHAnsi"/>
        </w:rPr>
      </w:pPr>
      <w:r w:rsidRPr="00A45FB9">
        <w:rPr>
          <w:rStyle w:val="Emphasis"/>
          <w:rFonts w:asciiTheme="minorHAnsi" w:hAnsiTheme="minorHAnsi" w:cstheme="minorHAnsi"/>
          <w:highlight w:val="green"/>
        </w:rPr>
        <w:t>PATENTS</w:t>
      </w:r>
    </w:p>
    <w:p w14:paraId="0D86492A"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As defined by the U.S. Patent and Trademark Office (USPTO), a patent is a type of limited-duration protection that can be used to protect inventions (or discoveries) that are new, non-obvious, and useful, such a new process, machine, article of manufacture, or composition of matter.</w:t>
      </w:r>
    </w:p>
    <w:p w14:paraId="73B1895A"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When a property owner holds a patent, others are prevented, under law, from offering for sale, making, or using the product.</w:t>
      </w:r>
    </w:p>
    <w:p w14:paraId="7CEF2B44" w14:textId="77777777" w:rsidR="00A45FB9" w:rsidRPr="00A45FB9" w:rsidRDefault="00A45FB9" w:rsidP="00A45FB9">
      <w:pPr>
        <w:rPr>
          <w:rStyle w:val="Emphasis"/>
          <w:rFonts w:asciiTheme="minorHAnsi" w:hAnsiTheme="minorHAnsi" w:cstheme="minorHAnsi"/>
        </w:rPr>
      </w:pPr>
      <w:r w:rsidRPr="00A45FB9">
        <w:rPr>
          <w:rStyle w:val="Emphasis"/>
          <w:rFonts w:asciiTheme="minorHAnsi" w:hAnsiTheme="minorHAnsi" w:cstheme="minorHAnsi"/>
          <w:highlight w:val="green"/>
        </w:rPr>
        <w:t>COPYRIGHTS</w:t>
      </w:r>
    </w:p>
    <w:p w14:paraId="7E5BCD5B"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Copyrights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w:t>
      </w:r>
    </w:p>
    <w:p w14:paraId="22E20D6D"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Copyright protections are automatic; once you create something, it is yours. However, if your rights under copyright protections are infringed and you wish to file a lawsuit, then registration of your copyright will be necessary.</w:t>
      </w:r>
    </w:p>
    <w:p w14:paraId="5529E1B1" w14:textId="77777777" w:rsidR="00A45FB9" w:rsidRPr="00A45FB9" w:rsidRDefault="00A45FB9" w:rsidP="00A45FB9">
      <w:pPr>
        <w:rPr>
          <w:rStyle w:val="Emphasis"/>
          <w:rFonts w:asciiTheme="minorHAnsi" w:hAnsiTheme="minorHAnsi" w:cstheme="minorHAnsi"/>
        </w:rPr>
      </w:pPr>
      <w:r w:rsidRPr="00A45FB9">
        <w:rPr>
          <w:rStyle w:val="Emphasis"/>
          <w:rFonts w:asciiTheme="minorHAnsi" w:hAnsiTheme="minorHAnsi" w:cstheme="minorHAnsi"/>
          <w:highlight w:val="green"/>
        </w:rPr>
        <w:t>TRADEMARKS</w:t>
      </w:r>
    </w:p>
    <w:p w14:paraId="42C42E00"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Finally, the fourth type of intellectual property protection is a trademark protection. Remember, patents are used to protect inventions and discoveries and copyrights are used to protect expressions of ideas and creations, like art and writing.</w:t>
      </w:r>
    </w:p>
    <w:p w14:paraId="7B2582A6"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Trademarks, then, refer to phrases, words, or symbols that distinguish the source of a product or services of one party from another. For example, the Nike symbol–which nearly all could easily recognize and identify–is a type of trademark.</w:t>
      </w:r>
    </w:p>
    <w:p w14:paraId="69121389" w14:textId="77777777" w:rsidR="00A45FB9" w:rsidRPr="00A45FB9" w:rsidRDefault="00A45FB9" w:rsidP="00A45FB9">
      <w:pPr>
        <w:rPr>
          <w:rFonts w:asciiTheme="minorHAnsi" w:hAnsiTheme="minorHAnsi" w:cstheme="minorHAnsi"/>
          <w:sz w:val="12"/>
          <w:szCs w:val="12"/>
        </w:rPr>
      </w:pPr>
      <w:r w:rsidRPr="00A45FB9">
        <w:rPr>
          <w:rFonts w:asciiTheme="minorHAnsi" w:hAnsiTheme="minorHAnsi" w:cstheme="minorHAnsi"/>
          <w:sz w:val="12"/>
          <w:szCs w:val="12"/>
        </w:rPr>
        <w:t>While patents and copyrights can expire, trademark rights come from the use of the trademark, and therefore can be held indefinitely. Like a copyright, registration of a trademark is not required, but registering can offer additional advantages.</w:t>
      </w:r>
    </w:p>
    <w:p w14:paraId="75846B13" w14:textId="77777777" w:rsidR="00A45FB9" w:rsidRPr="00564C31" w:rsidRDefault="00A45FB9" w:rsidP="00A45FB9">
      <w:pPr>
        <w:rPr>
          <w:rFonts w:asciiTheme="minorHAnsi" w:hAnsiTheme="minorHAnsi" w:cstheme="minorHAnsi"/>
          <w:b/>
          <w:bCs/>
        </w:rPr>
      </w:pPr>
    </w:p>
    <w:p w14:paraId="23370137" w14:textId="181F944F" w:rsidR="00A45FB9" w:rsidRPr="00564C31" w:rsidRDefault="00A45FB9" w:rsidP="00C316A8">
      <w:pPr>
        <w:pStyle w:val="Heading4"/>
        <w:rPr>
          <w:rFonts w:asciiTheme="minorHAnsi" w:hAnsiTheme="minorHAnsi" w:cstheme="minorHAnsi"/>
          <w:bCs/>
        </w:rPr>
      </w:pPr>
      <w:r w:rsidRPr="00564C31">
        <w:rPr>
          <w:rFonts w:asciiTheme="minorHAnsi" w:hAnsiTheme="minorHAnsi" w:cstheme="minorHAnsi"/>
          <w:bCs/>
        </w:rPr>
        <w:t xml:space="preserve">Violation: [The plan doesn’t meet these </w:t>
      </w:r>
      <w:proofErr w:type="spellStart"/>
      <w:r w:rsidRPr="00564C31">
        <w:rPr>
          <w:rFonts w:asciiTheme="minorHAnsi" w:hAnsiTheme="minorHAnsi" w:cstheme="minorHAnsi"/>
          <w:bCs/>
        </w:rPr>
        <w:t>interps</w:t>
      </w:r>
      <w:proofErr w:type="spellEnd"/>
      <w:r w:rsidRPr="00564C31">
        <w:rPr>
          <w:rFonts w:asciiTheme="minorHAnsi" w:hAnsiTheme="minorHAnsi" w:cstheme="minorHAnsi"/>
          <w:bCs/>
        </w:rPr>
        <w:t>]</w:t>
      </w:r>
      <w:r w:rsidR="00C316A8" w:rsidRPr="00564C31">
        <w:rPr>
          <w:rFonts w:asciiTheme="minorHAnsi" w:hAnsiTheme="minorHAnsi" w:cstheme="minorHAnsi"/>
          <w:bCs/>
        </w:rPr>
        <w:t xml:space="preserve"> At worse their extra t, they can say they defend plan through different process</w:t>
      </w:r>
    </w:p>
    <w:p w14:paraId="103663BD" w14:textId="77777777" w:rsidR="00A45FB9" w:rsidRPr="00564C31" w:rsidRDefault="00A45FB9" w:rsidP="00A45FB9">
      <w:pPr>
        <w:pStyle w:val="Heading4"/>
        <w:rPr>
          <w:rFonts w:asciiTheme="minorHAnsi" w:hAnsiTheme="minorHAnsi" w:cstheme="minorHAnsi"/>
          <w:bCs/>
        </w:rPr>
      </w:pPr>
      <w:r w:rsidRPr="00564C31">
        <w:rPr>
          <w:rFonts w:asciiTheme="minorHAnsi" w:hAnsiTheme="minorHAnsi" w:cstheme="minorHAnsi"/>
          <w:bCs/>
        </w:rPr>
        <w:t xml:space="preserve">That’s necessary for </w:t>
      </w:r>
      <w:r w:rsidRPr="00564C31">
        <w:rPr>
          <w:rFonts w:asciiTheme="minorHAnsi" w:hAnsiTheme="minorHAnsi" w:cstheme="minorHAnsi"/>
          <w:bCs/>
          <w:u w:val="single"/>
        </w:rPr>
        <w:t>limits</w:t>
      </w:r>
      <w:r w:rsidRPr="00564C31">
        <w:rPr>
          <w:rFonts w:asciiTheme="minorHAnsi" w:hAnsiTheme="minorHAnsi" w:cstheme="minorHAnsi"/>
          <w:bCs/>
        </w:rPr>
        <w:t xml:space="preserve"> and </w:t>
      </w:r>
      <w:r w:rsidRPr="00564C31">
        <w:rPr>
          <w:rFonts w:asciiTheme="minorHAnsi" w:hAnsiTheme="minorHAnsi" w:cstheme="minorHAnsi"/>
          <w:bCs/>
          <w:u w:val="single"/>
        </w:rPr>
        <w:t>ground</w:t>
      </w:r>
      <w:r w:rsidRPr="00564C31">
        <w:rPr>
          <w:rFonts w:asciiTheme="minorHAnsi" w:hAnsiTheme="minorHAnsi" w:cstheme="minorHAnsi"/>
          <w:bCs/>
        </w:rPr>
        <w:t xml:space="preserve"> -- </w:t>
      </w:r>
      <w:r w:rsidRPr="00564C31">
        <w:rPr>
          <w:rFonts w:asciiTheme="minorHAnsi" w:hAnsiTheme="minorHAnsi" w:cstheme="minorHAnsi"/>
          <w:bCs/>
          <w:u w:val="single"/>
        </w:rPr>
        <w:t>redefining</w:t>
      </w:r>
      <w:r w:rsidRPr="00564C31">
        <w:rPr>
          <w:rFonts w:asciiTheme="minorHAnsi" w:hAnsiTheme="minorHAnsi" w:cstheme="minorHAnsi"/>
          <w:bCs/>
        </w:rPr>
        <w:t xml:space="preserve"> portions of the resolution permits </w:t>
      </w:r>
      <w:r w:rsidRPr="00564C31">
        <w:rPr>
          <w:rFonts w:asciiTheme="minorHAnsi" w:hAnsiTheme="minorHAnsi" w:cstheme="minorHAnsi"/>
          <w:bCs/>
          <w:u w:val="single"/>
        </w:rPr>
        <w:t>endless reclarification</w:t>
      </w:r>
      <w:r w:rsidRPr="00564C31">
        <w:rPr>
          <w:rFonts w:asciiTheme="minorHAnsi" w:hAnsiTheme="minorHAnsi" w:cstheme="minorHAnsi"/>
          <w:bCs/>
        </w:rPr>
        <w:t xml:space="preserve"> AND creates incentives to focus </w:t>
      </w:r>
      <w:r w:rsidRPr="00564C31">
        <w:rPr>
          <w:rFonts w:asciiTheme="minorHAnsi" w:hAnsiTheme="minorHAnsi" w:cstheme="minorHAnsi"/>
          <w:bCs/>
          <w:u w:val="single"/>
        </w:rPr>
        <w:t>1 part of the library</w:t>
      </w:r>
      <w:r w:rsidRPr="00564C31">
        <w:rPr>
          <w:rFonts w:asciiTheme="minorHAnsi" w:hAnsiTheme="minorHAnsi" w:cstheme="minorHAnsi"/>
          <w:bCs/>
        </w:rPr>
        <w:t xml:space="preserve"> for 4 years -- only </w:t>
      </w:r>
      <w:r w:rsidRPr="00564C31">
        <w:rPr>
          <w:rFonts w:asciiTheme="minorHAnsi" w:hAnsiTheme="minorHAnsi" w:cstheme="minorHAnsi"/>
          <w:bCs/>
          <w:u w:val="single"/>
        </w:rPr>
        <w:t>aligning pre-round research</w:t>
      </w:r>
      <w:r w:rsidRPr="00564C31">
        <w:rPr>
          <w:rFonts w:asciiTheme="minorHAnsi" w:hAnsiTheme="minorHAnsi" w:cstheme="minorHAnsi"/>
          <w:bCs/>
        </w:rPr>
        <w:t xml:space="preserve"> with </w:t>
      </w:r>
      <w:r w:rsidRPr="00564C31">
        <w:rPr>
          <w:rFonts w:asciiTheme="minorHAnsi" w:hAnsiTheme="minorHAnsi" w:cstheme="minorHAnsi"/>
          <w:bCs/>
          <w:u w:val="single"/>
        </w:rPr>
        <w:t>agent</w:t>
      </w:r>
      <w:r w:rsidRPr="00564C31">
        <w:rPr>
          <w:rFonts w:asciiTheme="minorHAnsi" w:hAnsiTheme="minorHAnsi" w:cstheme="minorHAnsi"/>
          <w:bCs/>
        </w:rPr>
        <w:t xml:space="preserve"> and </w:t>
      </w:r>
      <w:r w:rsidRPr="00564C31">
        <w:rPr>
          <w:rFonts w:asciiTheme="minorHAnsi" w:hAnsiTheme="minorHAnsi" w:cstheme="minorHAnsi"/>
          <w:bCs/>
          <w:u w:val="single"/>
        </w:rPr>
        <w:t>mechanism</w:t>
      </w:r>
      <w:r w:rsidRPr="00564C31">
        <w:rPr>
          <w:rFonts w:asciiTheme="minorHAnsi" w:hAnsiTheme="minorHAnsi" w:cstheme="minorHAnsi"/>
          <w:bCs/>
        </w:rPr>
        <w:t xml:space="preserve"> solves. </w:t>
      </w:r>
    </w:p>
    <w:p w14:paraId="119D0B73" w14:textId="77777777" w:rsidR="00A45FB9" w:rsidRPr="00564C31" w:rsidRDefault="00A45FB9" w:rsidP="00A45FB9">
      <w:pPr>
        <w:rPr>
          <w:rFonts w:asciiTheme="minorHAnsi" w:hAnsiTheme="minorHAnsi" w:cstheme="minorHAnsi"/>
          <w:b/>
          <w:bCs/>
        </w:rPr>
      </w:pPr>
    </w:p>
    <w:p w14:paraId="50CD00AF" w14:textId="77777777" w:rsidR="00A45FB9" w:rsidRPr="00564C31" w:rsidRDefault="00A45FB9" w:rsidP="00A45FB9">
      <w:pPr>
        <w:pStyle w:val="Heading4"/>
        <w:rPr>
          <w:rFonts w:asciiTheme="minorHAnsi" w:hAnsiTheme="minorHAnsi" w:cstheme="minorHAnsi"/>
          <w:bCs/>
          <w:u w:val="single"/>
        </w:rPr>
      </w:pPr>
      <w:r w:rsidRPr="00564C31">
        <w:rPr>
          <w:rFonts w:asciiTheme="minorHAnsi" w:hAnsiTheme="minorHAnsi" w:cstheme="minorHAnsi"/>
          <w:bCs/>
        </w:rPr>
        <w:t xml:space="preserve">The impact is </w:t>
      </w:r>
      <w:r w:rsidRPr="00564C31">
        <w:rPr>
          <w:rFonts w:asciiTheme="minorHAnsi" w:hAnsiTheme="minorHAnsi" w:cstheme="minorHAnsi"/>
          <w:bCs/>
          <w:u w:val="single"/>
        </w:rPr>
        <w:t>iterative testing</w:t>
      </w:r>
      <w:r w:rsidRPr="00564C31">
        <w:rPr>
          <w:rFonts w:asciiTheme="minorHAnsi" w:hAnsiTheme="minorHAnsi" w:cstheme="minorHAnsi"/>
          <w:bCs/>
        </w:rPr>
        <w:t xml:space="preserve"> – the </w:t>
      </w:r>
      <w:r w:rsidRPr="00564C31">
        <w:rPr>
          <w:rFonts w:asciiTheme="minorHAnsi" w:hAnsiTheme="minorHAnsi" w:cstheme="minorHAnsi"/>
          <w:bCs/>
          <w:u w:val="single"/>
        </w:rPr>
        <w:t>process</w:t>
      </w:r>
      <w:r w:rsidRPr="00564C31">
        <w:rPr>
          <w:rFonts w:asciiTheme="minorHAnsi" w:hAnsiTheme="minorHAnsi" w:cstheme="minorHAnsi"/>
          <w:bCs/>
        </w:rPr>
        <w:t xml:space="preserve"> of engaging in research around a </w:t>
      </w:r>
      <w:r w:rsidRPr="00564C31">
        <w:rPr>
          <w:rFonts w:asciiTheme="minorHAnsi" w:hAnsiTheme="minorHAnsi" w:cstheme="minorHAnsi"/>
          <w:bCs/>
          <w:u w:val="single"/>
        </w:rPr>
        <w:t>limited</w:t>
      </w:r>
      <w:r w:rsidRPr="00564C31">
        <w:rPr>
          <w:rFonts w:asciiTheme="minorHAnsi" w:hAnsiTheme="minorHAnsi" w:cstheme="minorHAnsi"/>
          <w:bCs/>
        </w:rPr>
        <w:t xml:space="preserve"> and </w:t>
      </w:r>
      <w:r w:rsidRPr="00564C31">
        <w:rPr>
          <w:rFonts w:asciiTheme="minorHAnsi" w:hAnsiTheme="minorHAnsi" w:cstheme="minorHAnsi"/>
          <w:bCs/>
          <w:u w:val="single"/>
        </w:rPr>
        <w:t>predictable</w:t>
      </w:r>
      <w:r w:rsidRPr="00564C31">
        <w:rPr>
          <w:rFonts w:asciiTheme="minorHAnsi" w:hAnsiTheme="minorHAnsi" w:cstheme="minorHAnsi"/>
          <w:bCs/>
        </w:rPr>
        <w:t xml:space="preserve"> topic empirically produces </w:t>
      </w:r>
      <w:r w:rsidRPr="00564C31">
        <w:rPr>
          <w:rFonts w:asciiTheme="minorHAnsi" w:hAnsiTheme="minorHAnsi" w:cstheme="minorHAnsi"/>
          <w:bCs/>
          <w:u w:val="single"/>
        </w:rPr>
        <w:t>better advocates</w:t>
      </w:r>
    </w:p>
    <w:p w14:paraId="63A02578" w14:textId="77777777" w:rsidR="00A45FB9" w:rsidRPr="00A45FB9" w:rsidRDefault="00A45FB9" w:rsidP="00A45FB9">
      <w:pPr>
        <w:rPr>
          <w:rFonts w:asciiTheme="minorHAnsi" w:hAnsiTheme="minorHAnsi" w:cstheme="minorHAnsi"/>
        </w:rPr>
      </w:pPr>
      <w:r w:rsidRPr="00A45FB9">
        <w:rPr>
          <w:rFonts w:asciiTheme="minorHAnsi" w:hAnsiTheme="minorHAnsi" w:cstheme="minorHAnsi"/>
          <w:b/>
          <w:bCs/>
          <w:sz w:val="26"/>
          <w:szCs w:val="26"/>
        </w:rPr>
        <w:t>Iverson ’9</w:t>
      </w:r>
      <w:r w:rsidRPr="00A45FB9">
        <w:rPr>
          <w:rFonts w:asciiTheme="minorHAnsi" w:hAnsiTheme="minorHAnsi" w:cstheme="minorHAnsi"/>
        </w:rPr>
        <w:t xml:space="preserve"> [Joel; 2009; Associate Professor of Communication at the University of Montana, </w:t>
      </w:r>
      <w:proofErr w:type="spellStart"/>
      <w:r w:rsidRPr="00A45FB9">
        <w:rPr>
          <w:rFonts w:asciiTheme="minorHAnsi" w:hAnsiTheme="minorHAnsi" w:cstheme="minorHAnsi"/>
        </w:rPr>
        <w:t>Ph.D</w:t>
      </w:r>
      <w:proofErr w:type="spellEnd"/>
      <w:r w:rsidRPr="00A45FB9">
        <w:rPr>
          <w:rFonts w:asciiTheme="minorHAnsi" w:hAnsiTheme="minorHAnsi" w:cstheme="minorHAnsi"/>
        </w:rPr>
        <w:t xml:space="preserve"> in Communication from Arizona State University Relations at the University of Sydney; Debate Central, “Can Cutting Cards Carve into Our Personal Lives: An Analysis of Debate Research on Personal Advocacy,” </w:t>
      </w:r>
      <w:hyperlink r:id="rId9" w:history="1">
        <w:r w:rsidRPr="00A45FB9">
          <w:rPr>
            <w:rStyle w:val="Hyperlink"/>
            <w:rFonts w:asciiTheme="minorHAnsi" w:hAnsiTheme="minorHAnsi" w:cstheme="minorHAnsi"/>
          </w:rPr>
          <w:t>https://debate.uvm.edu/dybvigiverson1000.html</w:t>
        </w:r>
      </w:hyperlink>
      <w:r w:rsidRPr="00A45FB9">
        <w:rPr>
          <w:rFonts w:asciiTheme="minorHAnsi" w:hAnsiTheme="minorHAnsi" w:cstheme="minorHAnsi"/>
        </w:rPr>
        <w:t xml:space="preserve">] </w:t>
      </w:r>
      <w:proofErr w:type="spellStart"/>
      <w:r w:rsidRPr="00A45FB9">
        <w:rPr>
          <w:rFonts w:asciiTheme="minorHAnsi" w:hAnsiTheme="minorHAnsi" w:cstheme="minorHAnsi"/>
        </w:rPr>
        <w:t>brett</w:t>
      </w:r>
      <w:proofErr w:type="spellEnd"/>
    </w:p>
    <w:p w14:paraId="11CA5C04" w14:textId="77777777" w:rsidR="00A45FB9" w:rsidRPr="00A45FB9" w:rsidRDefault="00A45FB9" w:rsidP="00A45FB9">
      <w:pPr>
        <w:shd w:val="clear" w:color="auto" w:fill="FFFFFF"/>
        <w:rPr>
          <w:rFonts w:asciiTheme="minorHAnsi" w:hAnsiTheme="minorHAnsi" w:cstheme="minorHAnsi"/>
          <w:color w:val="222222"/>
          <w:sz w:val="16"/>
          <w:szCs w:val="16"/>
        </w:rPr>
      </w:pPr>
      <w:r w:rsidRPr="00A45FB9">
        <w:rPr>
          <w:rFonts w:asciiTheme="minorHAnsi" w:hAnsiTheme="minorHAnsi" w:cstheme="minorHAnsi"/>
          <w:color w:val="222222"/>
          <w:sz w:val="16"/>
          <w:szCs w:val="16"/>
        </w:rPr>
        <w:t>Mitchell (1998) provides a thorough examination of the pedagogical implication for academic debate. Although Mitchell acknowledges that </w:t>
      </w:r>
      <w:r w:rsidRPr="00A45FB9">
        <w:rPr>
          <w:rStyle w:val="Emphasis"/>
          <w:rFonts w:asciiTheme="minorHAnsi" w:hAnsiTheme="minorHAnsi" w:cstheme="minorHAnsi"/>
          <w:highlight w:val="green"/>
        </w:rPr>
        <w:t>debate</w:t>
      </w:r>
      <w:r w:rsidRPr="00A45FB9">
        <w:rPr>
          <w:rStyle w:val="StyleUnderline"/>
          <w:rFonts w:asciiTheme="minorHAnsi" w:hAnsiTheme="minorHAnsi" w:cstheme="minorHAnsi"/>
          <w:highlight w:val="green"/>
        </w:rPr>
        <w:t xml:space="preserve"> provides </w:t>
      </w:r>
      <w:r w:rsidRPr="00A45FB9">
        <w:rPr>
          <w:rStyle w:val="Emphasis"/>
          <w:rFonts w:asciiTheme="minorHAnsi" w:hAnsiTheme="minorHAnsi" w:cstheme="minorHAnsi"/>
          <w:highlight w:val="green"/>
        </w:rPr>
        <w:t>preparation</w:t>
      </w:r>
      <w:r w:rsidRPr="00A45FB9">
        <w:rPr>
          <w:rStyle w:val="StyleUnderline"/>
          <w:rFonts w:asciiTheme="minorHAnsi" w:hAnsiTheme="minorHAnsi" w:cstheme="minorHAnsi"/>
          <w:highlight w:val="green"/>
        </w:rPr>
        <w:t xml:space="preserve"> for</w:t>
      </w:r>
      <w:r w:rsidRPr="00A45FB9">
        <w:rPr>
          <w:rStyle w:val="StyleUnderline"/>
          <w:rFonts w:asciiTheme="minorHAnsi" w:hAnsiTheme="minorHAnsi" w:cstheme="minorHAnsi"/>
        </w:rPr>
        <w:t xml:space="preserve"> participation in democracy</w:t>
      </w:r>
      <w:r w:rsidRPr="00A45FB9">
        <w:rPr>
          <w:rFonts w:asciiTheme="minorHAnsi" w:hAnsiTheme="minorHAnsi" w:cstheme="minorHAnsi"/>
          <w:color w:val="222222"/>
          <w:sz w:val="16"/>
          <w:szCs w:val="16"/>
        </w:rPr>
        <w:t xml:space="preserve">, limiting debate to a laboratory where students practice their skill for future participation is criticized. Mitchell contends: </w:t>
      </w:r>
    </w:p>
    <w:p w14:paraId="1B38BCC1" w14:textId="77777777" w:rsidR="00A45FB9" w:rsidRPr="00A45FB9" w:rsidRDefault="00A45FB9" w:rsidP="00A45FB9">
      <w:pPr>
        <w:shd w:val="clear" w:color="auto" w:fill="FFFFFF"/>
        <w:rPr>
          <w:rFonts w:asciiTheme="minorHAnsi" w:hAnsiTheme="minorHAnsi" w:cstheme="minorHAnsi"/>
          <w:color w:val="222222"/>
          <w:sz w:val="16"/>
          <w:szCs w:val="16"/>
        </w:rPr>
      </w:pPr>
      <w:r w:rsidRPr="00A45FB9">
        <w:rPr>
          <w:rFonts w:asciiTheme="minorHAnsi" w:hAnsiTheme="minorHAnsi" w:cstheme="minorHAns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6AADED89" w14:textId="77777777" w:rsidR="00A45FB9" w:rsidRPr="00A45FB9" w:rsidRDefault="00A45FB9" w:rsidP="00A45FB9">
      <w:pPr>
        <w:shd w:val="clear" w:color="auto" w:fill="FFFFFF"/>
        <w:rPr>
          <w:rFonts w:asciiTheme="minorHAnsi" w:hAnsiTheme="minorHAnsi" w:cstheme="minorHAnsi"/>
          <w:color w:val="222222"/>
          <w:sz w:val="16"/>
          <w:szCs w:val="16"/>
        </w:rPr>
      </w:pPr>
      <w:r w:rsidRPr="00A45FB9">
        <w:rPr>
          <w:rFonts w:asciiTheme="minorHAnsi" w:hAnsiTheme="minorHAnsi" w:cstheme="minorHAnsi"/>
          <w:color w:val="222222"/>
          <w:sz w:val="16"/>
          <w:szCs w:val="16"/>
        </w:rPr>
        <w:t xml:space="preserve">Mitchell contends that the laboratory style setting creates barriers to other spheres, creates a "sense of detachment" and causes debaters to see research from the role of spectators. </w:t>
      </w:r>
      <w:r w:rsidRPr="00A45FB9">
        <w:rPr>
          <w:rStyle w:val="m5577519854659992616gmail-styleunderline"/>
          <w:rFonts w:asciiTheme="minorHAnsi" w:hAnsiTheme="minorHAnsi" w:cstheme="minorHAnsi"/>
          <w:color w:val="222222"/>
          <w:sz w:val="16"/>
        </w:rPr>
        <w:t>Mitchell</w:t>
      </w:r>
      <w:r w:rsidRPr="00A45FB9">
        <w:rPr>
          <w:rFonts w:asciiTheme="minorHAnsi" w:hAnsiTheme="minorHAnsi" w:cstheme="minorHAnsi"/>
          <w:color w:val="222222"/>
          <w:sz w:val="16"/>
          <w:szCs w:val="16"/>
        </w:rPr>
        <w:t> further </w:t>
      </w:r>
      <w:r w:rsidRPr="00A45FB9">
        <w:rPr>
          <w:rStyle w:val="m5577519854659992616gmail-styleunderline"/>
          <w:rFonts w:asciiTheme="minorHAnsi" w:hAnsiTheme="minorHAnsi" w:cstheme="minorHAnsi"/>
          <w:color w:val="222222"/>
          <w:sz w:val="16"/>
        </w:rPr>
        <w:t>calls for "</w:t>
      </w:r>
      <w:r w:rsidRPr="00A45FB9">
        <w:rPr>
          <w:rStyle w:val="Emphasis"/>
          <w:rFonts w:asciiTheme="minorHAnsi" w:hAnsiTheme="minorHAnsi" w:cstheme="minorHAnsi"/>
          <w:highlight w:val="green"/>
        </w:rPr>
        <w:t>argumentative agency</w:t>
      </w:r>
      <w:r w:rsidRPr="00A45FB9">
        <w:rPr>
          <w:rStyle w:val="m5577519854659992616gmail-styleunderline"/>
          <w:rFonts w:asciiTheme="minorHAnsi" w:hAnsiTheme="minorHAnsi" w:cstheme="minorHAnsi"/>
          <w:color w:val="222222"/>
          <w:sz w:val="16"/>
        </w:rPr>
        <w:t xml:space="preserve"> [</w:t>
      </w:r>
      <w:r w:rsidRPr="00A45FB9">
        <w:rPr>
          <w:rStyle w:val="StyleUnderline"/>
          <w:rFonts w:asciiTheme="minorHAnsi" w:hAnsiTheme="minorHAnsi" w:cstheme="minorHAnsi"/>
        </w:rPr>
        <w:t xml:space="preserve">which] involves </w:t>
      </w:r>
      <w:r w:rsidRPr="00A45FB9">
        <w:rPr>
          <w:rStyle w:val="StyleUnderline"/>
          <w:rFonts w:asciiTheme="minorHAnsi" w:hAnsiTheme="minorHAnsi" w:cstheme="minorHAnsi"/>
          <w:highlight w:val="green"/>
        </w:rPr>
        <w:t xml:space="preserve">the </w:t>
      </w:r>
      <w:r w:rsidRPr="00A45FB9">
        <w:rPr>
          <w:rStyle w:val="Emphasis"/>
          <w:rFonts w:asciiTheme="minorHAnsi" w:hAnsiTheme="minorHAnsi" w:cstheme="minorHAnsi"/>
          <w:highlight w:val="green"/>
        </w:rPr>
        <w:t>capacity</w:t>
      </w:r>
      <w:r w:rsidRPr="00A45FB9">
        <w:rPr>
          <w:rStyle w:val="StyleUnderline"/>
          <w:rFonts w:asciiTheme="minorHAnsi" w:hAnsiTheme="minorHAnsi" w:cstheme="minorHAnsi"/>
          <w:highlight w:val="green"/>
        </w:rPr>
        <w:t xml:space="preserve"> to</w:t>
      </w:r>
      <w:r w:rsidRPr="00A45FB9">
        <w:rPr>
          <w:rStyle w:val="StyleUnderline"/>
          <w:rFonts w:asciiTheme="minorHAnsi" w:hAnsiTheme="minorHAnsi" w:cstheme="minorHAnsi"/>
        </w:rPr>
        <w:t xml:space="preserve"> contextualize</w:t>
      </w:r>
      <w:r w:rsidRPr="00A45FB9">
        <w:rPr>
          <w:rStyle w:val="m5577519854659992616gmail-styleunderline"/>
          <w:rFonts w:asciiTheme="minorHAnsi" w:hAnsiTheme="minorHAnsi" w:cstheme="minorHAnsi"/>
          <w:color w:val="222222"/>
          <w:sz w:val="16"/>
        </w:rPr>
        <w:t xml:space="preserve"> and </w:t>
      </w:r>
      <w:r w:rsidRPr="00A45FB9">
        <w:rPr>
          <w:rStyle w:val="StyleUnderline"/>
          <w:rFonts w:asciiTheme="minorHAnsi" w:hAnsiTheme="minorHAnsi" w:cstheme="minorHAnsi"/>
          <w:highlight w:val="green"/>
        </w:rPr>
        <w:t>employ</w:t>
      </w:r>
      <w:r w:rsidRPr="00A45FB9">
        <w:rPr>
          <w:rStyle w:val="m5577519854659992616gmail-styleunderline"/>
          <w:rFonts w:asciiTheme="minorHAnsi" w:hAnsiTheme="minorHAnsi" w:cstheme="minorHAnsi"/>
          <w:color w:val="222222"/>
          <w:sz w:val="16"/>
        </w:rPr>
        <w:t xml:space="preserve"> the </w:t>
      </w:r>
      <w:r w:rsidRPr="00A45FB9">
        <w:rPr>
          <w:rStyle w:val="Emphasis"/>
          <w:rFonts w:asciiTheme="minorHAnsi" w:hAnsiTheme="minorHAnsi" w:cstheme="minorHAnsi"/>
        </w:rPr>
        <w:t>skills and </w:t>
      </w:r>
      <w:r w:rsidRPr="00A45FB9">
        <w:rPr>
          <w:rStyle w:val="Emphasis"/>
          <w:rFonts w:asciiTheme="minorHAnsi" w:hAnsiTheme="minorHAnsi" w:cstheme="minorHAnsi"/>
          <w:highlight w:val="green"/>
        </w:rPr>
        <w:t>strategies</w:t>
      </w:r>
      <w:r w:rsidRPr="00A45FB9">
        <w:rPr>
          <w:rStyle w:val="m5577519854659992616gmail-styleunderline"/>
          <w:rFonts w:asciiTheme="minorHAnsi" w:hAnsiTheme="minorHAnsi" w:cstheme="minorHAnsi"/>
          <w:color w:val="222222"/>
          <w:sz w:val="16"/>
        </w:rPr>
        <w:t> of argumentative discourse </w:t>
      </w:r>
      <w:r w:rsidRPr="00A45FB9">
        <w:rPr>
          <w:rStyle w:val="StyleUnderline"/>
          <w:rFonts w:asciiTheme="minorHAnsi" w:hAnsiTheme="minorHAnsi" w:cstheme="minorHAnsi"/>
          <w:highlight w:val="green"/>
        </w:rPr>
        <w:t>in</w:t>
      </w:r>
      <w:r w:rsidRPr="00A45FB9">
        <w:rPr>
          <w:rFonts w:asciiTheme="minorHAnsi" w:hAnsiTheme="minorHAnsi" w:cstheme="minorHAnsi"/>
          <w:color w:val="222222"/>
          <w:sz w:val="16"/>
          <w:szCs w:val="16"/>
        </w:rPr>
        <w:t> fields of </w:t>
      </w:r>
      <w:r w:rsidRPr="00A45FB9">
        <w:rPr>
          <w:rStyle w:val="Emphasis"/>
          <w:rFonts w:asciiTheme="minorHAnsi" w:hAnsiTheme="minorHAnsi" w:cstheme="minorHAnsi"/>
        </w:rPr>
        <w:t>social </w:t>
      </w:r>
      <w:r w:rsidRPr="00A45FB9">
        <w:rPr>
          <w:rStyle w:val="Emphasis"/>
          <w:rFonts w:asciiTheme="minorHAnsi" w:hAnsiTheme="minorHAnsi" w:cstheme="minorHAnsi"/>
          <w:highlight w:val="green"/>
        </w:rPr>
        <w:t>action</w:t>
      </w:r>
      <w:r w:rsidRPr="00A45FB9">
        <w:rPr>
          <w:rFonts w:asciiTheme="minorHAnsi" w:hAnsiTheme="minorHAnsi" w:cstheme="minorHAnsi"/>
          <w:color w:val="222222"/>
          <w:sz w:val="16"/>
          <w:szCs w:val="16"/>
        </w:rPr>
        <w:t>, especially wider spheres of public deliberation" (p. 45). Although we agree with Mitchell that </w:t>
      </w:r>
      <w:r w:rsidRPr="00A45FB9">
        <w:rPr>
          <w:rStyle w:val="StyleUnderline"/>
          <w:rFonts w:asciiTheme="minorHAnsi" w:hAnsiTheme="minorHAnsi" w:cstheme="minorHAnsi"/>
        </w:rPr>
        <w:t>debate can</w:t>
      </w:r>
      <w:r w:rsidRPr="00A45FB9">
        <w:rPr>
          <w:rStyle w:val="m5577519854659992616gmail-styleunderline"/>
          <w:rFonts w:asciiTheme="minorHAnsi" w:hAnsiTheme="minorHAnsi" w:cstheme="minorHAnsi"/>
          <w:color w:val="222222"/>
          <w:sz w:val="16"/>
        </w:rPr>
        <w:t> be a</w:t>
      </w:r>
      <w:r w:rsidRPr="00A45FB9">
        <w:rPr>
          <w:rFonts w:asciiTheme="minorHAnsi" w:hAnsiTheme="minorHAnsi" w:cstheme="minorHAnsi"/>
          <w:color w:val="222222"/>
          <w:sz w:val="16"/>
          <w:szCs w:val="16"/>
        </w:rPr>
        <w:t xml:space="preserve">n even </w:t>
      </w:r>
      <w:r w:rsidRPr="00A45FB9">
        <w:rPr>
          <w:rStyle w:val="m5577519854659992616gmail-styleunderline"/>
          <w:rFonts w:asciiTheme="minorHAnsi" w:hAnsiTheme="minorHAnsi" w:cstheme="minorHAnsi"/>
          <w:color w:val="222222"/>
          <w:sz w:val="16"/>
        </w:rPr>
        <w:t>great</w:t>
      </w:r>
      <w:r w:rsidRPr="00A45FB9">
        <w:rPr>
          <w:rFonts w:asciiTheme="minorHAnsi" w:hAnsiTheme="minorHAnsi" w:cstheme="minorHAnsi"/>
          <w:color w:val="222222"/>
          <w:sz w:val="16"/>
          <w:szCs w:val="16"/>
        </w:rPr>
        <w:t>er </w:t>
      </w:r>
      <w:r w:rsidRPr="00A45FB9">
        <w:rPr>
          <w:rStyle w:val="m5577519854659992616gmail-styleunderline"/>
          <w:rFonts w:asciiTheme="minorHAnsi" w:hAnsiTheme="minorHAnsi" w:cstheme="minorHAnsi"/>
          <w:color w:val="222222"/>
          <w:sz w:val="16"/>
        </w:rPr>
        <w:t>instrument of empowerment for students</w:t>
      </w:r>
      <w:r w:rsidRPr="00A45FB9">
        <w:rPr>
          <w:rFonts w:asciiTheme="minorHAnsi" w:hAnsiTheme="minorHAnsi" w:cstheme="minorHAnsi"/>
          <w:color w:val="222222"/>
          <w:sz w:val="16"/>
          <w:szCs w:val="16"/>
        </w:rPr>
        <w:t>, we are more interested in examining the impact of the intermediary step of research. In each of Mitchell's examples of </w:t>
      </w:r>
      <w:r w:rsidRPr="00A45FB9">
        <w:rPr>
          <w:rStyle w:val="m5577519854659992616gmail-styleunderline"/>
          <w:rFonts w:asciiTheme="minorHAnsi" w:hAnsiTheme="minorHAnsi" w:cstheme="minorHAnsi"/>
          <w:color w:val="222222"/>
          <w:sz w:val="16"/>
        </w:rPr>
        <w:t>debaters find</w:t>
      </w:r>
      <w:r w:rsidRPr="00A45FB9">
        <w:rPr>
          <w:rFonts w:asciiTheme="minorHAnsi" w:hAnsiTheme="minorHAnsi" w:cstheme="minorHAnsi"/>
          <w:color w:val="222222"/>
          <w:sz w:val="16"/>
          <w:szCs w:val="16"/>
        </w:rPr>
        <w:t>ing </w:t>
      </w:r>
      <w:r w:rsidRPr="00A45FB9">
        <w:rPr>
          <w:rStyle w:val="m5577519854659992616gmail-styleunderline"/>
          <w:rFonts w:asciiTheme="minorHAnsi" w:hAnsiTheme="minorHAnsi" w:cstheme="minorHAnsi"/>
          <w:color w:val="222222"/>
          <w:sz w:val="16"/>
        </w:rPr>
        <w:t>creative avenues for agency</w:t>
      </w:r>
      <w:r w:rsidRPr="00A45FB9">
        <w:rPr>
          <w:rFonts w:asciiTheme="minorHAnsi" w:hAnsiTheme="minorHAnsi" w:cstheme="minorHAnsi"/>
          <w:color w:val="222222"/>
          <w:sz w:val="16"/>
          <w:szCs w:val="16"/>
        </w:rPr>
        <w:t>, there had to be a motivation to act. It is our contention that </w:t>
      </w:r>
      <w:r w:rsidRPr="00A45FB9">
        <w:rPr>
          <w:rStyle w:val="m5577519854659992616gmail-styleunderline"/>
          <w:rFonts w:asciiTheme="minorHAnsi" w:hAnsiTheme="minorHAnsi" w:cstheme="minorHAnsi"/>
          <w:color w:val="222222"/>
          <w:sz w:val="16"/>
        </w:rPr>
        <w:t xml:space="preserve">the </w:t>
      </w:r>
      <w:r w:rsidRPr="00A45FB9">
        <w:rPr>
          <w:rStyle w:val="Emphasis"/>
          <w:rFonts w:asciiTheme="minorHAnsi" w:hAnsiTheme="minorHAnsi" w:cstheme="minorHAnsi"/>
          <w:highlight w:val="green"/>
        </w:rPr>
        <w:t>research</w:t>
      </w:r>
      <w:r w:rsidRPr="00A45FB9">
        <w:rPr>
          <w:rStyle w:val="StyleUnderline"/>
          <w:rFonts w:asciiTheme="minorHAnsi" w:hAnsiTheme="minorHAnsi" w:cstheme="minorHAnsi"/>
        </w:rPr>
        <w:t xml:space="preserve"> conducted </w:t>
      </w:r>
      <w:r w:rsidRPr="00A45FB9">
        <w:rPr>
          <w:rStyle w:val="StyleUnderline"/>
          <w:rFonts w:asciiTheme="minorHAnsi" w:hAnsiTheme="minorHAnsi" w:cstheme="minorHAnsi"/>
          <w:highlight w:val="green"/>
        </w:rPr>
        <w:t xml:space="preserve">for </w:t>
      </w:r>
      <w:r w:rsidRPr="00A45FB9">
        <w:rPr>
          <w:rStyle w:val="Emphasis"/>
          <w:rFonts w:asciiTheme="minorHAnsi" w:hAnsiTheme="minorHAnsi" w:cstheme="minorHAnsi"/>
          <w:highlight w:val="green"/>
        </w:rPr>
        <w:t>competition</w:t>
      </w:r>
      <w:r w:rsidRPr="00A45FB9">
        <w:rPr>
          <w:rStyle w:val="StyleUnderline"/>
          <w:rFonts w:asciiTheme="minorHAnsi" w:hAnsiTheme="minorHAnsi" w:cstheme="minorHAnsi"/>
          <w:highlight w:val="green"/>
        </w:rPr>
        <w:t xml:space="preserve"> is a</w:t>
      </w:r>
      <w:r w:rsidRPr="00A45FB9">
        <w:rPr>
          <w:rStyle w:val="m5577519854659992616gmail-styleunderline"/>
          <w:rFonts w:asciiTheme="minorHAnsi" w:hAnsiTheme="minorHAnsi" w:cstheme="minorHAnsi"/>
          <w:color w:val="222222"/>
          <w:sz w:val="16"/>
        </w:rPr>
        <w:t xml:space="preserve"> </w:t>
      </w:r>
      <w:r w:rsidRPr="00A45FB9">
        <w:rPr>
          <w:rFonts w:asciiTheme="minorHAnsi" w:hAnsiTheme="minorHAnsi" w:cstheme="minorHAnsi"/>
          <w:color w:val="222222"/>
          <w:sz w:val="16"/>
          <w:szCs w:val="16"/>
        </w:rPr>
        <w:t>major </w:t>
      </w:r>
      <w:r w:rsidRPr="00A45FB9">
        <w:rPr>
          <w:rStyle w:val="Emphasis"/>
          <w:rFonts w:asciiTheme="minorHAnsi" w:hAnsiTheme="minorHAnsi" w:cstheme="minorHAnsi"/>
          <w:highlight w:val="green"/>
        </w:rPr>
        <w:t>catalyst</w:t>
      </w:r>
      <w:r w:rsidRPr="00A45FB9">
        <w:rPr>
          <w:rFonts w:asciiTheme="minorHAnsi" w:hAnsiTheme="minorHAnsi" w:cstheme="minorHAnsi"/>
          <w:sz w:val="16"/>
        </w:rPr>
        <w:t xml:space="preserve"> to propel their action,</w:t>
      </w:r>
      <w:r w:rsidRPr="00A45FB9">
        <w:rPr>
          <w:rStyle w:val="m5577519854659992616gmail-styleunderline"/>
          <w:rFonts w:asciiTheme="minorHAnsi" w:hAnsiTheme="minorHAnsi" w:cstheme="minorHAnsi"/>
          <w:color w:val="222222"/>
          <w:sz w:val="16"/>
        </w:rPr>
        <w:t xml:space="preserve"> change</w:t>
      </w:r>
      <w:r w:rsidRPr="00A45FB9">
        <w:rPr>
          <w:rFonts w:asciiTheme="minorHAnsi" w:hAnsiTheme="minorHAnsi" w:cstheme="minorHAnsi"/>
          <w:color w:val="222222"/>
          <w:sz w:val="16"/>
          <w:szCs w:val="16"/>
        </w:rPr>
        <w:t> their </w:t>
      </w:r>
      <w:r w:rsidRPr="00A45FB9">
        <w:rPr>
          <w:rStyle w:val="m5577519854659992616gmail-styleunderline"/>
          <w:rFonts w:asciiTheme="minorHAnsi" w:hAnsiTheme="minorHAnsi" w:cstheme="minorHAnsi"/>
          <w:color w:val="222222"/>
          <w:sz w:val="16"/>
        </w:rPr>
        <w:t>opinions, </w:t>
      </w:r>
      <w:r w:rsidRPr="00A45FB9">
        <w:rPr>
          <w:rStyle w:val="StyleUnderline"/>
          <w:rFonts w:asciiTheme="minorHAnsi" w:hAnsiTheme="minorHAnsi" w:cstheme="minorHAnsi"/>
          <w:highlight w:val="green"/>
        </w:rPr>
        <w:t>and</w:t>
      </w:r>
      <w:r w:rsidRPr="00A45FB9">
        <w:rPr>
          <w:rFonts w:asciiTheme="minorHAnsi" w:hAnsiTheme="minorHAnsi" w:cstheme="minorHAnsi"/>
          <w:color w:val="222222"/>
          <w:sz w:val="16"/>
          <w:szCs w:val="16"/>
        </w:rPr>
        <w:t> to </w:t>
      </w:r>
      <w:r w:rsidRPr="00A45FB9">
        <w:rPr>
          <w:rStyle w:val="StyleUnderline"/>
          <w:rFonts w:asciiTheme="minorHAnsi" w:hAnsiTheme="minorHAnsi" w:cstheme="minorHAnsi"/>
          <w:highlight w:val="green"/>
        </w:rPr>
        <w:t>provide a </w:t>
      </w:r>
      <w:r w:rsidRPr="00A45FB9">
        <w:rPr>
          <w:rStyle w:val="Emphasis"/>
          <w:rFonts w:asciiTheme="minorHAnsi" w:hAnsiTheme="minorHAnsi" w:cstheme="minorHAnsi"/>
        </w:rPr>
        <w:t>greater </w:t>
      </w:r>
      <w:r w:rsidRPr="00A45FB9">
        <w:rPr>
          <w:rStyle w:val="Emphasis"/>
          <w:rFonts w:asciiTheme="minorHAnsi" w:hAnsiTheme="minorHAnsi" w:cstheme="minorHAnsi"/>
          <w:highlight w:val="green"/>
        </w:rPr>
        <w:t>depth</w:t>
      </w:r>
      <w:r w:rsidRPr="00A45FB9">
        <w:rPr>
          <w:rStyle w:val="StyleUnderline"/>
          <w:rFonts w:asciiTheme="minorHAnsi" w:hAnsiTheme="minorHAnsi" w:cstheme="minorHAnsi"/>
          <w:highlight w:val="green"/>
        </w:rPr>
        <w:t xml:space="preserve"> of </w:t>
      </w:r>
      <w:r w:rsidRPr="00A45FB9">
        <w:rPr>
          <w:rStyle w:val="Emphasis"/>
          <w:rFonts w:asciiTheme="minorHAnsi" w:hAnsiTheme="minorHAnsi" w:cstheme="minorHAnsi"/>
          <w:highlight w:val="green"/>
        </w:rPr>
        <w:t>understanding</w:t>
      </w:r>
      <w:r w:rsidRPr="00A45FB9">
        <w:rPr>
          <w:rStyle w:val="m5577519854659992616gmail-styleunderline"/>
          <w:rFonts w:asciiTheme="minorHAnsi" w:hAnsiTheme="minorHAnsi" w:cstheme="minorHAnsi"/>
          <w:color w:val="222222"/>
          <w:sz w:val="16"/>
        </w:rPr>
        <w:t> of the issues involved</w:t>
      </w:r>
      <w:r w:rsidRPr="00A45FB9">
        <w:rPr>
          <w:rFonts w:asciiTheme="minorHAnsi" w:hAnsiTheme="minorHAnsi" w:cstheme="minorHAnsi"/>
          <w:color w:val="222222"/>
          <w:sz w:val="16"/>
          <w:szCs w:val="16"/>
        </w:rPr>
        <w:t xml:space="preserve">. </w:t>
      </w:r>
    </w:p>
    <w:p w14:paraId="2D7E8E2B" w14:textId="77777777" w:rsidR="00A45FB9" w:rsidRPr="00A45FB9" w:rsidRDefault="00A45FB9" w:rsidP="00A45FB9">
      <w:pPr>
        <w:rPr>
          <w:rFonts w:asciiTheme="minorHAnsi" w:hAnsiTheme="minorHAnsi" w:cstheme="minorHAnsi"/>
          <w:sz w:val="16"/>
          <w:szCs w:val="16"/>
        </w:rPr>
      </w:pPr>
      <w:r w:rsidRPr="00A45FB9">
        <w:rPr>
          <w:rFonts w:asciiTheme="minorHAnsi" w:hAnsiTheme="minorHAnsi" w:cstheme="min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A45FB9">
        <w:rPr>
          <w:rFonts w:asciiTheme="minorHAnsi" w:hAnsiTheme="minorHAnsi" w:cstheme="minorHAnsi"/>
          <w:sz w:val="16"/>
          <w:szCs w:val="16"/>
        </w:rPr>
        <w:t>Master's</w:t>
      </w:r>
      <w:proofErr w:type="gramEnd"/>
      <w:r w:rsidRPr="00A45FB9">
        <w:rPr>
          <w:rFonts w:asciiTheme="minorHAnsi" w:hAnsiTheme="minorHAnsi" w:cstheme="minorHAns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w:t>
      </w:r>
      <w:proofErr w:type="gramStart"/>
      <w:r w:rsidRPr="00A45FB9">
        <w:rPr>
          <w:rFonts w:asciiTheme="minorHAnsi" w:hAnsiTheme="minorHAnsi" w:cstheme="minorHAnsi"/>
          <w:sz w:val="16"/>
          <w:szCs w:val="16"/>
        </w:rPr>
        <w:t>take action</w:t>
      </w:r>
      <w:proofErr w:type="gramEnd"/>
      <w:r w:rsidRPr="00A45FB9">
        <w:rPr>
          <w:rFonts w:asciiTheme="minorHAnsi" w:hAnsiTheme="minorHAnsi" w:cstheme="minorHAnsi"/>
          <w:sz w:val="16"/>
          <w:szCs w:val="16"/>
        </w:rPr>
        <w:t xml:space="preserve">. Research helps to educate students (and coaches) about the state of the world. </w:t>
      </w:r>
    </w:p>
    <w:p w14:paraId="6B20C296" w14:textId="77777777" w:rsidR="00A45FB9" w:rsidRPr="00A45FB9" w:rsidRDefault="00A45FB9" w:rsidP="00A45FB9">
      <w:pPr>
        <w:shd w:val="clear" w:color="auto" w:fill="FFFFFF"/>
        <w:rPr>
          <w:rFonts w:asciiTheme="minorHAnsi" w:hAnsiTheme="minorHAnsi" w:cstheme="minorHAnsi"/>
          <w:color w:val="222222"/>
          <w:sz w:val="16"/>
          <w:szCs w:val="16"/>
        </w:rPr>
      </w:pPr>
      <w:r w:rsidRPr="00A45FB9">
        <w:rPr>
          <w:rStyle w:val="StyleUnderline"/>
          <w:rFonts w:asciiTheme="minorHAnsi" w:hAnsiTheme="minorHAnsi" w:cstheme="minorHAnsi"/>
          <w:highlight w:val="green"/>
        </w:rPr>
        <w:t xml:space="preserve">Without the guidance of a </w:t>
      </w:r>
      <w:r w:rsidRPr="00A45FB9">
        <w:rPr>
          <w:rStyle w:val="Emphasis"/>
          <w:rFonts w:asciiTheme="minorHAnsi" w:hAnsiTheme="minorHAnsi" w:cstheme="minorHAnsi"/>
        </w:rPr>
        <w:t xml:space="preserve">debate </w:t>
      </w:r>
      <w:r w:rsidRPr="00A45FB9">
        <w:rPr>
          <w:rStyle w:val="Emphasis"/>
          <w:rFonts w:asciiTheme="minorHAnsi" w:hAnsiTheme="minorHAnsi" w:cstheme="minorHAnsi"/>
          <w:highlight w:val="green"/>
        </w:rPr>
        <w:t>topic</w:t>
      </w:r>
      <w:r w:rsidRPr="00A45FB9">
        <w:rPr>
          <w:rStyle w:val="StyleUnderline"/>
          <w:rFonts w:asciiTheme="minorHAnsi" w:hAnsiTheme="minorHAnsi" w:cstheme="minorHAnsi"/>
          <w:highlight w:val="green"/>
        </w:rPr>
        <w:t>, how many students would do </w:t>
      </w:r>
      <w:r w:rsidRPr="00A45FB9">
        <w:rPr>
          <w:rStyle w:val="Emphasis"/>
          <w:rFonts w:asciiTheme="minorHAnsi" w:hAnsiTheme="minorHAnsi" w:cstheme="minorHAnsi"/>
        </w:rPr>
        <w:t>in-depth </w:t>
      </w:r>
      <w:r w:rsidRPr="00A45FB9">
        <w:rPr>
          <w:rStyle w:val="Emphasis"/>
          <w:rFonts w:asciiTheme="minorHAnsi" w:hAnsiTheme="minorHAnsi" w:cstheme="minorHAnsi"/>
          <w:highlight w:val="green"/>
        </w:rPr>
        <w:t>research</w:t>
      </w:r>
      <w:r w:rsidRPr="00A45FB9">
        <w:rPr>
          <w:rStyle w:val="StyleUnderline"/>
          <w:rFonts w:asciiTheme="minorHAnsi" w:hAnsiTheme="minorHAnsi" w:cstheme="minorHAnsi"/>
          <w:highlight w:val="green"/>
        </w:rPr>
        <w:t> on </w:t>
      </w:r>
      <w:r w:rsidRPr="00A45FB9">
        <w:rPr>
          <w:rStyle w:val="Emphasis"/>
          <w:rFonts w:asciiTheme="minorHAnsi" w:hAnsiTheme="minorHAnsi" w:cstheme="minorHAnsi"/>
        </w:rPr>
        <w:t xml:space="preserve">female genital </w:t>
      </w:r>
      <w:r w:rsidRPr="00A45FB9">
        <w:rPr>
          <w:rStyle w:val="Emphasis"/>
          <w:rFonts w:asciiTheme="minorHAnsi" w:hAnsiTheme="minorHAnsi" w:cstheme="minorHAnsi"/>
          <w:highlight w:val="green"/>
        </w:rPr>
        <w:t>mutilation</w:t>
      </w:r>
      <w:r w:rsidRPr="00A45FB9">
        <w:rPr>
          <w:rStyle w:val="StyleUnderline"/>
          <w:rFonts w:asciiTheme="minorHAnsi" w:hAnsiTheme="minorHAnsi" w:cstheme="minorHAnsi"/>
          <w:highlight w:val="green"/>
        </w:rPr>
        <w:t xml:space="preserve"> in Africa, or </w:t>
      </w:r>
      <w:r w:rsidRPr="00A45FB9">
        <w:rPr>
          <w:rStyle w:val="Emphasis"/>
          <w:rFonts w:asciiTheme="minorHAnsi" w:hAnsiTheme="minorHAnsi" w:cstheme="minorHAnsi"/>
          <w:highlight w:val="green"/>
        </w:rPr>
        <w:t>U</w:t>
      </w:r>
      <w:r w:rsidRPr="00A45FB9">
        <w:rPr>
          <w:rStyle w:val="StyleUnderline"/>
          <w:rFonts w:asciiTheme="minorHAnsi" w:hAnsiTheme="minorHAnsi" w:cstheme="minorHAnsi"/>
        </w:rPr>
        <w:t>nited </w:t>
      </w:r>
      <w:r w:rsidRPr="00A45FB9">
        <w:rPr>
          <w:rStyle w:val="Emphasis"/>
          <w:rFonts w:asciiTheme="minorHAnsi" w:hAnsiTheme="minorHAnsi" w:cstheme="minorHAnsi"/>
          <w:highlight w:val="green"/>
        </w:rPr>
        <w:t>N</w:t>
      </w:r>
      <w:r w:rsidRPr="00A45FB9">
        <w:rPr>
          <w:rStyle w:val="StyleUnderline"/>
          <w:rFonts w:asciiTheme="minorHAnsi" w:hAnsiTheme="minorHAnsi" w:cstheme="minorHAnsi"/>
        </w:rPr>
        <w:t>ations </w:t>
      </w:r>
      <w:r w:rsidRPr="00A45FB9">
        <w:rPr>
          <w:rStyle w:val="StyleUnderline"/>
          <w:rFonts w:asciiTheme="minorHAnsi" w:hAnsiTheme="minorHAnsi" w:cstheme="minorHAnsi"/>
          <w:highlight w:val="green"/>
        </w:rPr>
        <w:t>sanctions on Iraq</w:t>
      </w:r>
      <w:r w:rsidRPr="00A45FB9">
        <w:rPr>
          <w:rStyle w:val="Emphasis"/>
          <w:rFonts w:asciiTheme="minorHAnsi" w:hAnsiTheme="minorHAnsi" w:cstheme="minorHAnsi"/>
          <w:highlight w:val="green"/>
        </w:rPr>
        <w:t>?</w:t>
      </w:r>
      <w:r w:rsidRPr="00A45FB9">
        <w:rPr>
          <w:rStyle w:val="StyleUnderline"/>
          <w:rFonts w:asciiTheme="minorHAnsi" w:hAnsiTheme="minorHAnsi" w:cstheme="minorHAnsi"/>
        </w:rPr>
        <w:t xml:space="preserve"> The </w:t>
      </w:r>
      <w:r w:rsidRPr="00A45FB9">
        <w:rPr>
          <w:rStyle w:val="Emphasis"/>
          <w:rFonts w:asciiTheme="minorHAnsi" w:hAnsiTheme="minorHAnsi" w:cstheme="minorHAnsi"/>
          <w:highlight w:val="green"/>
        </w:rPr>
        <w:t>competitive</w:t>
      </w:r>
      <w:r w:rsidRPr="00A45FB9">
        <w:rPr>
          <w:rStyle w:val="StyleUnderline"/>
          <w:rFonts w:asciiTheme="minorHAnsi" w:hAnsiTheme="minorHAnsi" w:cstheme="minorHAnsi"/>
        </w:rPr>
        <w:t xml:space="preserve"> nature of </w:t>
      </w:r>
      <w:r w:rsidRPr="00A45FB9">
        <w:rPr>
          <w:rStyle w:val="Emphasis"/>
          <w:rFonts w:asciiTheme="minorHAnsi" w:hAnsiTheme="minorHAnsi" w:cstheme="minorHAnsi"/>
        </w:rPr>
        <w:t>policy </w:t>
      </w:r>
      <w:r w:rsidRPr="00A45FB9">
        <w:rPr>
          <w:rStyle w:val="Emphasis"/>
          <w:rFonts w:asciiTheme="minorHAnsi" w:hAnsiTheme="minorHAnsi" w:cstheme="minorHAnsi"/>
          <w:highlight w:val="green"/>
        </w:rPr>
        <w:t>debate</w:t>
      </w:r>
      <w:r w:rsidRPr="00A45FB9">
        <w:rPr>
          <w:rStyle w:val="m5577519854659992616gmail-styleunderline"/>
          <w:rFonts w:asciiTheme="minorHAnsi" w:hAnsiTheme="minorHAnsi" w:cstheme="minorHAnsi"/>
          <w:color w:val="222222"/>
          <w:sz w:val="16"/>
          <w:highlight w:val="green"/>
        </w:rPr>
        <w:t> </w:t>
      </w:r>
      <w:r w:rsidRPr="00A45FB9">
        <w:rPr>
          <w:rStyle w:val="StyleUnderline"/>
          <w:rFonts w:asciiTheme="minorHAnsi" w:hAnsiTheme="minorHAnsi" w:cstheme="minorHAnsi"/>
          <w:highlight w:val="green"/>
        </w:rPr>
        <w:t>provides an impetus for</w:t>
      </w:r>
      <w:r w:rsidRPr="00A45FB9">
        <w:rPr>
          <w:rStyle w:val="StyleUnderline"/>
          <w:rFonts w:asciiTheme="minorHAnsi" w:hAnsiTheme="minorHAnsi" w:cstheme="minorHAnsi"/>
        </w:rPr>
        <w:t xml:space="preserve"> </w:t>
      </w:r>
      <w:r w:rsidRPr="00A45FB9">
        <w:rPr>
          <w:rStyle w:val="Emphasis"/>
          <w:rFonts w:asciiTheme="minorHAnsi" w:hAnsiTheme="minorHAnsi" w:cstheme="minorHAnsi"/>
        </w:rPr>
        <w:t xml:space="preserve">students </w:t>
      </w:r>
      <w:r w:rsidRPr="00A45FB9">
        <w:rPr>
          <w:rStyle w:val="Emphasis"/>
          <w:rFonts w:asciiTheme="minorHAnsi" w:hAnsiTheme="minorHAnsi" w:cstheme="minorHAnsi"/>
          <w:highlight w:val="green"/>
        </w:rPr>
        <w:t>to research</w:t>
      </w:r>
      <w:r w:rsidRPr="00A45FB9">
        <w:rPr>
          <w:rStyle w:val="m5577519854659992616gmail-styleunderline"/>
          <w:rFonts w:asciiTheme="minorHAnsi" w:hAnsiTheme="minorHAnsi" w:cstheme="minorHAnsi"/>
          <w:color w:val="222222"/>
          <w:sz w:val="16"/>
        </w:rPr>
        <w:t> the topics</w:t>
      </w:r>
      <w:r w:rsidRPr="00A45FB9">
        <w:rPr>
          <w:rFonts w:asciiTheme="minorHAnsi" w:hAnsiTheme="minorHAnsi" w:cstheme="minorHAnsi"/>
          <w:color w:val="222222"/>
          <w:sz w:val="16"/>
          <w:szCs w:val="16"/>
        </w:rPr>
        <w:t> that </w:t>
      </w:r>
      <w:r w:rsidRPr="00A45FB9">
        <w:rPr>
          <w:rStyle w:val="m5577519854659992616gmail-styleunderline"/>
          <w:rFonts w:asciiTheme="minorHAnsi" w:hAnsiTheme="minorHAnsi" w:cstheme="minorHAnsi"/>
          <w:color w:val="222222"/>
          <w:sz w:val="16"/>
        </w:rPr>
        <w:t>they are going to debate</w:t>
      </w:r>
      <w:r w:rsidRPr="00A45FB9">
        <w:rPr>
          <w:rFonts w:asciiTheme="minorHAnsi" w:hAnsiTheme="minorHAnsi" w:cstheme="minorHAnsi"/>
          <w:color w:val="222222"/>
          <w:sz w:val="16"/>
          <w:szCs w:val="16"/>
        </w:rPr>
        <w:t>. </w:t>
      </w:r>
      <w:r w:rsidRPr="00A45FB9">
        <w:rPr>
          <w:rStyle w:val="m5577519854659992616gmail-styleunderline"/>
          <w:rFonts w:asciiTheme="minorHAnsi" w:hAnsiTheme="minorHAnsi" w:cstheme="minorHAnsi"/>
          <w:color w:val="222222"/>
          <w:sz w:val="16"/>
        </w:rPr>
        <w:t>This</w:t>
      </w:r>
      <w:r w:rsidRPr="00A45FB9">
        <w:rPr>
          <w:rFonts w:asciiTheme="minorHAnsi" w:hAnsiTheme="minorHAnsi" w:cstheme="minorHAnsi"/>
          <w:color w:val="222222"/>
          <w:sz w:val="16"/>
          <w:szCs w:val="16"/>
        </w:rPr>
        <w:t> in turn </w:t>
      </w:r>
      <w:r w:rsidRPr="00A45FB9">
        <w:rPr>
          <w:rStyle w:val="m5577519854659992616gmail-styleunderline"/>
          <w:rFonts w:asciiTheme="minorHAnsi" w:hAnsiTheme="minorHAnsi" w:cstheme="minorHAnsi"/>
          <w:color w:val="222222"/>
          <w:sz w:val="16"/>
        </w:rPr>
        <w:t xml:space="preserve">fuels students’ awareness of issues that go </w:t>
      </w:r>
      <w:r w:rsidRPr="00A45FB9">
        <w:rPr>
          <w:rStyle w:val="StyleUnderline"/>
          <w:rFonts w:asciiTheme="minorHAnsi" w:hAnsiTheme="minorHAnsi" w:cstheme="minorHAnsi"/>
          <w:highlight w:val="green"/>
        </w:rPr>
        <w:t xml:space="preserve">beyond their </w:t>
      </w:r>
      <w:r w:rsidRPr="00A45FB9">
        <w:rPr>
          <w:rStyle w:val="Emphasis"/>
          <w:rFonts w:asciiTheme="minorHAnsi" w:hAnsiTheme="minorHAnsi" w:cstheme="minorHAnsi"/>
          <w:highlight w:val="green"/>
        </w:rPr>
        <w:t>front doors</w:t>
      </w:r>
      <w:r w:rsidRPr="00A45FB9">
        <w:rPr>
          <w:rFonts w:asciiTheme="minorHAnsi" w:hAnsiTheme="minorHAnsi" w:cstheme="minorHAnsi"/>
          <w:color w:val="222222"/>
          <w:sz w:val="16"/>
          <w:szCs w:val="16"/>
        </w:rPr>
        <w:t>. </w:t>
      </w:r>
      <w:r w:rsidRPr="00A45FB9">
        <w:rPr>
          <w:rStyle w:val="m5577519854659992616gmail-styleunderline"/>
          <w:rFonts w:asciiTheme="minorHAnsi" w:hAnsiTheme="minorHAnsi" w:cstheme="minorHAnsi"/>
          <w:color w:val="222222"/>
          <w:sz w:val="16"/>
        </w:rPr>
        <w:t>Advocacy flows from this</w:t>
      </w:r>
      <w:r w:rsidRPr="00A45FB9">
        <w:rPr>
          <w:rFonts w:asciiTheme="minorHAnsi" w:hAnsiTheme="minorHAnsi" w:cstheme="minorHAnsi"/>
          <w:color w:val="222222"/>
          <w:sz w:val="16"/>
          <w:szCs w:val="16"/>
        </w:rPr>
        <w:t> increased </w:t>
      </w:r>
      <w:r w:rsidRPr="00A45FB9">
        <w:rPr>
          <w:rStyle w:val="m5577519854659992616gmail-styleunderline"/>
          <w:rFonts w:asciiTheme="minorHAnsi" w:hAnsiTheme="minorHAnsi" w:cstheme="minorHAnsi"/>
          <w:color w:val="222222"/>
          <w:sz w:val="16"/>
        </w:rPr>
        <w:t>awareness</w:t>
      </w:r>
      <w:r w:rsidRPr="00A45FB9">
        <w:rPr>
          <w:rFonts w:asciiTheme="minorHAnsi" w:hAnsiTheme="minorHAnsi" w:cstheme="minorHAnsi"/>
          <w:color w:val="222222"/>
          <w:sz w:val="16"/>
          <w:szCs w:val="16"/>
        </w:rPr>
        <w:t>. </w:t>
      </w:r>
      <w:r w:rsidRPr="00A45FB9">
        <w:rPr>
          <w:rStyle w:val="m5577519854659992616gmail-styleunderline"/>
          <w:rFonts w:asciiTheme="minorHAnsi" w:hAnsiTheme="minorHAnsi" w:cstheme="minorHAnsi"/>
          <w:color w:val="222222"/>
          <w:sz w:val="16"/>
        </w:rPr>
        <w:t>Reading books</w:t>
      </w:r>
      <w:r w:rsidRPr="00A45FB9">
        <w:rPr>
          <w:rFonts w:asciiTheme="minorHAnsi" w:hAnsiTheme="minorHAnsi" w:cstheme="minorHAnsi"/>
          <w:color w:val="222222"/>
          <w:sz w:val="16"/>
          <w:szCs w:val="16"/>
        </w:rPr>
        <w:t> and articles </w:t>
      </w:r>
      <w:r w:rsidRPr="00A45FB9">
        <w:rPr>
          <w:rStyle w:val="m5577519854659992616gmail-styleunderline"/>
          <w:rFonts w:asciiTheme="minorHAnsi" w:hAnsiTheme="minorHAnsi" w:cstheme="minorHAnsi"/>
          <w:color w:val="222222"/>
          <w:sz w:val="16"/>
        </w:rPr>
        <w:t>about the suffering of people thousands of miles away</w:t>
      </w:r>
      <w:r w:rsidRPr="00A45FB9">
        <w:rPr>
          <w:rFonts w:asciiTheme="minorHAnsi" w:hAnsiTheme="minorHAnsi" w:cstheme="minorHAnsi"/>
          <w:color w:val="222222"/>
          <w:sz w:val="16"/>
          <w:szCs w:val="16"/>
        </w:rPr>
        <w:t> or right in our own communities </w:t>
      </w:r>
      <w:r w:rsidRPr="00A45FB9">
        <w:rPr>
          <w:rStyle w:val="m5577519854659992616gmail-styleunderline"/>
          <w:rFonts w:asciiTheme="minorHAnsi" w:hAnsiTheme="minorHAnsi" w:cstheme="minorHAnsi"/>
          <w:color w:val="222222"/>
          <w:sz w:val="16"/>
        </w:rPr>
        <w:t>drives people to become involved in the community at large</w:t>
      </w:r>
      <w:r w:rsidRPr="00A45FB9">
        <w:rPr>
          <w:rFonts w:asciiTheme="minorHAnsi" w:hAnsiTheme="minorHAnsi" w:cstheme="minorHAnsi"/>
          <w:color w:val="222222"/>
          <w:sz w:val="16"/>
          <w:szCs w:val="16"/>
        </w:rPr>
        <w:t>.</w:t>
      </w:r>
    </w:p>
    <w:p w14:paraId="62D5F2D2" w14:textId="77777777" w:rsidR="00A45FB9" w:rsidRPr="00A45FB9" w:rsidRDefault="00A45FB9" w:rsidP="00A45FB9">
      <w:pPr>
        <w:shd w:val="clear" w:color="auto" w:fill="FFFFFF"/>
        <w:rPr>
          <w:rFonts w:asciiTheme="minorHAnsi" w:hAnsiTheme="minorHAnsi" w:cstheme="minorHAnsi"/>
          <w:color w:val="222222"/>
          <w:sz w:val="16"/>
          <w:szCs w:val="16"/>
        </w:rPr>
      </w:pPr>
      <w:r w:rsidRPr="00A45FB9">
        <w:rPr>
          <w:rFonts w:asciiTheme="minorHAnsi" w:hAnsiTheme="minorHAnsi" w:cstheme="minorHAnsi"/>
          <w:color w:val="222222"/>
          <w:sz w:val="16"/>
          <w:szCs w:val="16"/>
        </w:rPr>
        <w:t>Research has also focused on how </w:t>
      </w:r>
      <w:r w:rsidRPr="00A45FB9">
        <w:rPr>
          <w:rStyle w:val="m5577519854659992616gmail-styleunderline"/>
          <w:rFonts w:asciiTheme="minorHAnsi" w:hAnsiTheme="minorHAnsi" w:cstheme="minorHAnsi"/>
          <w:color w:val="222222"/>
          <w:sz w:val="16"/>
        </w:rPr>
        <w:t>debate prepares us for life in the public sphere</w:t>
      </w:r>
      <w:r w:rsidRPr="00A45FB9">
        <w:rPr>
          <w:rFonts w:asciiTheme="minorHAnsi" w:hAnsiTheme="minorHAnsi" w:cstheme="minorHAnsi"/>
          <w:color w:val="222222"/>
          <w:sz w:val="16"/>
          <w:szCs w:val="16"/>
        </w:rPr>
        <w:t>. </w:t>
      </w:r>
      <w:r w:rsidRPr="00A45FB9">
        <w:rPr>
          <w:rStyle w:val="m5577519854659992616gmail-styleunderline"/>
          <w:rFonts w:asciiTheme="minorHAnsi" w:hAnsiTheme="minorHAnsi" w:cstheme="minorHAnsi"/>
          <w:color w:val="222222"/>
          <w:sz w:val="16"/>
        </w:rPr>
        <w:t>Issues that we discuss in debate have found their way onto the national</w:t>
      </w:r>
      <w:r w:rsidRPr="00A45FB9">
        <w:rPr>
          <w:rFonts w:asciiTheme="minorHAnsi" w:hAnsiTheme="minorHAnsi" w:cstheme="minorHAnsi"/>
          <w:color w:val="222222"/>
          <w:sz w:val="16"/>
          <w:szCs w:val="16"/>
        </w:rPr>
        <w:t> policy </w:t>
      </w:r>
      <w:r w:rsidRPr="00A45FB9">
        <w:rPr>
          <w:rStyle w:val="m5577519854659992616gmail-styleunderline"/>
          <w:rFonts w:asciiTheme="minorHAnsi" w:hAnsiTheme="minorHAnsi" w:cstheme="minorHAnsi"/>
          <w:color w:val="222222"/>
          <w:sz w:val="16"/>
        </w:rPr>
        <w:t>stage</w:t>
      </w:r>
      <w:r w:rsidRPr="00A45FB9">
        <w:rPr>
          <w:rFonts w:asciiTheme="minorHAnsi" w:hAnsiTheme="minorHAnsi" w:cstheme="minorHAnsi"/>
          <w:color w:val="222222"/>
          <w:sz w:val="16"/>
          <w:szCs w:val="16"/>
        </w:rPr>
        <w:t>, and </w:t>
      </w:r>
      <w:r w:rsidRPr="00A45FB9">
        <w:rPr>
          <w:rStyle w:val="m5577519854659992616gmail-styleunderline"/>
          <w:rFonts w:asciiTheme="minorHAnsi" w:hAnsiTheme="minorHAnsi" w:cstheme="minorHAnsi"/>
          <w:color w:val="222222"/>
          <w:sz w:val="16"/>
        </w:rPr>
        <w:t>training in</w:t>
      </w:r>
      <w:r w:rsidRPr="00A45FB9">
        <w:rPr>
          <w:rFonts w:asciiTheme="minorHAnsi" w:hAnsiTheme="minorHAnsi" w:cstheme="minorHAnsi"/>
          <w:color w:val="222222"/>
          <w:sz w:val="16"/>
          <w:szCs w:val="16"/>
        </w:rPr>
        <w:t> intercollegiate </w:t>
      </w:r>
      <w:r w:rsidRPr="00A45FB9">
        <w:rPr>
          <w:rStyle w:val="m5577519854659992616gmail-styleunderline"/>
          <w:rFonts w:asciiTheme="minorHAnsi" w:hAnsiTheme="minorHAnsi" w:cstheme="minorHAnsi"/>
          <w:color w:val="222222"/>
          <w:sz w:val="16"/>
        </w:rPr>
        <w:t xml:space="preserve">debate </w:t>
      </w:r>
      <w:r w:rsidRPr="00A45FB9">
        <w:rPr>
          <w:rStyle w:val="StyleUnderline"/>
          <w:rFonts w:asciiTheme="minorHAnsi" w:hAnsiTheme="minorHAnsi" w:cstheme="minorHAnsi"/>
          <w:highlight w:val="green"/>
        </w:rPr>
        <w:t xml:space="preserve">makes us good </w:t>
      </w:r>
      <w:r w:rsidRPr="00A45FB9">
        <w:rPr>
          <w:rStyle w:val="Emphasis"/>
          <w:rFonts w:asciiTheme="minorHAnsi" w:hAnsiTheme="minorHAnsi" w:cstheme="minorHAnsi"/>
        </w:rPr>
        <w:t xml:space="preserve">public </w:t>
      </w:r>
      <w:r w:rsidRPr="00A45FB9">
        <w:rPr>
          <w:rStyle w:val="Emphasis"/>
          <w:rFonts w:asciiTheme="minorHAnsi" w:hAnsiTheme="minorHAnsi" w:cstheme="minorHAnsi"/>
          <w:highlight w:val="green"/>
        </w:rPr>
        <w:t>advocates</w:t>
      </w:r>
      <w:r w:rsidRPr="00A45FB9">
        <w:rPr>
          <w:rFonts w:asciiTheme="minorHAnsi" w:hAnsiTheme="minorHAnsi" w:cstheme="minorHAnsi"/>
          <w:color w:val="222222"/>
          <w:sz w:val="16"/>
          <w:szCs w:val="16"/>
        </w:rPr>
        <w:t>. The public sphere is the arena in which we all must participate to be active citizens. </w:t>
      </w:r>
      <w:r w:rsidRPr="00A45FB9">
        <w:rPr>
          <w:rStyle w:val="m5577519854659992616gmail-styleunderline"/>
          <w:rFonts w:asciiTheme="minorHAnsi" w:hAnsiTheme="minorHAnsi" w:cstheme="minorHAnsi"/>
          <w:color w:val="222222"/>
          <w:sz w:val="16"/>
        </w:rPr>
        <w:t>Even after</w:t>
      </w:r>
      <w:r w:rsidRPr="00A45FB9">
        <w:rPr>
          <w:rFonts w:asciiTheme="minorHAnsi" w:hAnsiTheme="minorHAnsi" w:cstheme="minorHAnsi"/>
          <w:color w:val="222222"/>
          <w:sz w:val="16"/>
          <w:szCs w:val="16"/>
        </w:rPr>
        <w:t> we leave </w:t>
      </w:r>
      <w:r w:rsidRPr="00A45FB9">
        <w:rPr>
          <w:rStyle w:val="m5577519854659992616gmail-styleunderline"/>
          <w:rFonts w:asciiTheme="minorHAnsi" w:hAnsiTheme="minorHAnsi" w:cstheme="minorHAnsi"/>
          <w:color w:val="222222"/>
          <w:sz w:val="16"/>
        </w:rPr>
        <w:t>debate, the skills</w:t>
      </w:r>
      <w:r w:rsidRPr="00A45FB9">
        <w:rPr>
          <w:rFonts w:asciiTheme="minorHAnsi" w:hAnsiTheme="minorHAnsi" w:cstheme="minorHAnsi"/>
          <w:color w:val="222222"/>
          <w:sz w:val="16"/>
          <w:szCs w:val="16"/>
        </w:rPr>
        <w:t> that </w:t>
      </w:r>
      <w:r w:rsidRPr="00A45FB9">
        <w:rPr>
          <w:rStyle w:val="m5577519854659992616gmail-styleunderline"/>
          <w:rFonts w:asciiTheme="minorHAnsi" w:hAnsiTheme="minorHAnsi" w:cstheme="minorHAnsi"/>
          <w:color w:val="222222"/>
          <w:sz w:val="16"/>
        </w:rPr>
        <w:t>we have gained should help us to be better advocates</w:t>
      </w:r>
      <w:r w:rsidRPr="00A45FB9">
        <w:rPr>
          <w:rFonts w:asciiTheme="minorHAnsi" w:hAnsiTheme="minorHAnsi" w:cstheme="minorHAnsi"/>
          <w:color w:val="222222"/>
          <w:sz w:val="16"/>
          <w:szCs w:val="16"/>
        </w:rPr>
        <w:t> and citizens. Research has looked at how </w:t>
      </w:r>
      <w:r w:rsidRPr="00A45FB9">
        <w:rPr>
          <w:rStyle w:val="m5577519854659992616gmail-styleunderline"/>
          <w:rFonts w:asciiTheme="minorHAnsi" w:hAnsiTheme="minorHAnsi" w:cstheme="minorHAnsi"/>
          <w:color w:val="222222"/>
          <w:sz w:val="16"/>
        </w:rPr>
        <w:t>debate impacts education</w:t>
      </w:r>
      <w:r w:rsidRPr="00A45FB9">
        <w:rPr>
          <w:rFonts w:asciiTheme="minorHAnsi" w:hAnsiTheme="minorHAnsi" w:cstheme="minorHAnsi"/>
          <w:color w:val="222222"/>
          <w:sz w:val="16"/>
          <w:szCs w:val="16"/>
        </w:rPr>
        <w:t> (</w:t>
      </w:r>
      <w:proofErr w:type="spellStart"/>
      <w:r w:rsidRPr="00A45FB9">
        <w:rPr>
          <w:rFonts w:asciiTheme="minorHAnsi" w:hAnsiTheme="minorHAnsi" w:cstheme="minorHAnsi"/>
          <w:color w:val="222222"/>
          <w:sz w:val="16"/>
          <w:szCs w:val="16"/>
        </w:rPr>
        <w:t>Matlon</w:t>
      </w:r>
      <w:proofErr w:type="spellEnd"/>
      <w:r w:rsidRPr="00A45FB9">
        <w:rPr>
          <w:rFonts w:asciiTheme="minorHAnsi" w:hAnsiTheme="minorHAnsi" w:cstheme="minorHAnsi"/>
          <w:color w:val="222222"/>
          <w:sz w:val="16"/>
          <w:szCs w:val="16"/>
        </w:rPr>
        <w:t xml:space="preserve"> and </w:t>
      </w:r>
      <w:proofErr w:type="spellStart"/>
      <w:r w:rsidRPr="00A45FB9">
        <w:rPr>
          <w:rFonts w:asciiTheme="minorHAnsi" w:hAnsiTheme="minorHAnsi" w:cstheme="minorHAnsi"/>
          <w:color w:val="222222"/>
          <w:sz w:val="16"/>
          <w:szCs w:val="16"/>
        </w:rPr>
        <w:t>Keele</w:t>
      </w:r>
      <w:proofErr w:type="spellEnd"/>
      <w:r w:rsidRPr="00A45FB9">
        <w:rPr>
          <w:rFonts w:asciiTheme="minorHAnsi" w:hAnsiTheme="minorHAnsi" w:cstheme="minorHAnsi"/>
          <w:color w:val="222222"/>
          <w:sz w:val="16"/>
          <w:szCs w:val="16"/>
        </w:rPr>
        <w:t xml:space="preserve"> 1984), </w:t>
      </w:r>
      <w:r w:rsidRPr="00A45FB9">
        <w:rPr>
          <w:rStyle w:val="m5577519854659992616gmail-styleunderline"/>
          <w:rFonts w:asciiTheme="minorHAnsi" w:hAnsiTheme="minorHAnsi" w:cstheme="minorHAnsi"/>
          <w:color w:val="222222"/>
          <w:sz w:val="16"/>
        </w:rPr>
        <w:t>legal training</w:t>
      </w:r>
      <w:r w:rsidRPr="00A45FB9">
        <w:rPr>
          <w:rFonts w:asciiTheme="minorHAnsi" w:hAnsiTheme="minorHAnsi" w:cstheme="minorHAnsi"/>
          <w:color w:val="222222"/>
          <w:sz w:val="16"/>
          <w:szCs w:val="16"/>
        </w:rPr>
        <w:t xml:space="preserve"> (Parkinson, </w:t>
      </w:r>
      <w:proofErr w:type="spellStart"/>
      <w:r w:rsidRPr="00A45FB9">
        <w:rPr>
          <w:rFonts w:asciiTheme="minorHAnsi" w:hAnsiTheme="minorHAnsi" w:cstheme="minorHAnsi"/>
          <w:color w:val="222222"/>
          <w:sz w:val="16"/>
          <w:szCs w:val="16"/>
        </w:rPr>
        <w:t>Gisler</w:t>
      </w:r>
      <w:proofErr w:type="spellEnd"/>
      <w:r w:rsidRPr="00A45FB9">
        <w:rPr>
          <w:rFonts w:asciiTheme="minorHAnsi" w:hAnsiTheme="minorHAnsi" w:cstheme="minorHAnsi"/>
          <w:color w:val="222222"/>
          <w:sz w:val="16"/>
          <w:szCs w:val="16"/>
        </w:rPr>
        <w:t xml:space="preserve"> and Pelias 1983, Nobles </w:t>
      </w:r>
      <w:proofErr w:type="gramStart"/>
      <w:r w:rsidRPr="00A45FB9">
        <w:rPr>
          <w:rFonts w:asciiTheme="minorHAnsi" w:hAnsiTheme="minorHAnsi" w:cstheme="minorHAnsi"/>
          <w:color w:val="222222"/>
          <w:sz w:val="16"/>
          <w:szCs w:val="16"/>
        </w:rPr>
        <w:t>19850</w:t>
      </w:r>
      <w:proofErr w:type="gramEnd"/>
      <w:r w:rsidRPr="00A45FB9">
        <w:rPr>
          <w:rFonts w:asciiTheme="minorHAnsi" w:hAnsiTheme="minorHAnsi" w:cstheme="minorHAnsi"/>
          <w:color w:val="222222"/>
          <w:sz w:val="16"/>
          <w:szCs w:val="16"/>
        </w:rPr>
        <w:t> </w:t>
      </w:r>
      <w:r w:rsidRPr="00A45FB9">
        <w:rPr>
          <w:rStyle w:val="m5577519854659992616gmail-styleunderline"/>
          <w:rFonts w:asciiTheme="minorHAnsi" w:hAnsiTheme="minorHAnsi" w:cstheme="minorHAnsi"/>
          <w:color w:val="222222"/>
          <w:sz w:val="16"/>
        </w:rPr>
        <w:t>and behavioral traits</w:t>
      </w:r>
      <w:r w:rsidRPr="00A45FB9">
        <w:rPr>
          <w:rFonts w:asciiTheme="minorHAnsi" w:hAnsiTheme="minorHAnsi" w:cstheme="minorHAnsi"/>
          <w:color w:val="222222"/>
          <w:sz w:val="16"/>
          <w:szCs w:val="16"/>
        </w:rPr>
        <w:t> (McGlone 1974, Colbert 1994). These works illustrate the impact that public debate has on students as they prepare to enter the public sphere. </w:t>
      </w:r>
    </w:p>
    <w:p w14:paraId="44D145B8" w14:textId="77777777" w:rsidR="00A45FB9" w:rsidRPr="00A45FB9" w:rsidRDefault="00A45FB9" w:rsidP="00A45FB9">
      <w:pPr>
        <w:shd w:val="clear" w:color="auto" w:fill="FFFFFF"/>
        <w:rPr>
          <w:rFonts w:asciiTheme="minorHAnsi" w:hAnsiTheme="minorHAnsi" w:cstheme="minorHAnsi"/>
          <w:color w:val="222222"/>
          <w:sz w:val="16"/>
          <w:szCs w:val="16"/>
        </w:rPr>
      </w:pPr>
      <w:r w:rsidRPr="00A45FB9">
        <w:rPr>
          <w:rStyle w:val="StyleUnderline"/>
          <w:rFonts w:asciiTheme="minorHAnsi" w:hAnsiTheme="minorHAnsi" w:cstheme="minorHAnsi"/>
        </w:rPr>
        <w:t xml:space="preserve">The </w:t>
      </w:r>
      <w:r w:rsidRPr="00A45FB9">
        <w:rPr>
          <w:rStyle w:val="StyleUnderline"/>
          <w:rFonts w:asciiTheme="minorHAnsi" w:hAnsiTheme="minorHAnsi" w:cstheme="minorHAnsi"/>
          <w:highlight w:val="green"/>
        </w:rPr>
        <w:t>debaters who</w:t>
      </w:r>
      <w:r w:rsidRPr="00A45FB9">
        <w:rPr>
          <w:rFonts w:asciiTheme="minorHAnsi" w:hAnsiTheme="minorHAnsi" w:cstheme="minorHAnsi"/>
          <w:color w:val="222222"/>
          <w:sz w:val="16"/>
          <w:szCs w:val="16"/>
        </w:rPr>
        <w:t> take active roles such as </w:t>
      </w:r>
      <w:r w:rsidRPr="00A45FB9">
        <w:rPr>
          <w:rStyle w:val="StyleUnderline"/>
          <w:rFonts w:asciiTheme="minorHAnsi" w:hAnsiTheme="minorHAnsi" w:cstheme="minorHAnsi"/>
          <w:highlight w:val="green"/>
        </w:rPr>
        <w:t>protest</w:t>
      </w:r>
      <w:r w:rsidRPr="00A45FB9">
        <w:rPr>
          <w:rStyle w:val="StyleUnderline"/>
          <w:rFonts w:asciiTheme="minorHAnsi" w:hAnsiTheme="minorHAnsi" w:cstheme="minorHAnsi"/>
        </w:rPr>
        <w:t>ing</w:t>
      </w:r>
      <w:r w:rsidRPr="00A45FB9">
        <w:rPr>
          <w:rFonts w:asciiTheme="minorHAnsi" w:hAnsiTheme="minorHAnsi" w:cstheme="minorHAnsi"/>
          <w:color w:val="222222"/>
          <w:sz w:val="16"/>
          <w:szCs w:val="16"/>
        </w:rPr>
        <w:t> </w:t>
      </w:r>
      <w:r w:rsidRPr="00A45FB9">
        <w:rPr>
          <w:rStyle w:val="StyleUnderline"/>
          <w:rFonts w:asciiTheme="minorHAnsi" w:hAnsiTheme="minorHAnsi" w:cstheme="minorHAnsi"/>
          <w:highlight w:val="green"/>
        </w:rPr>
        <w:t>sanctions were</w:t>
      </w:r>
      <w:r w:rsidRPr="00A45FB9">
        <w:rPr>
          <w:rFonts w:asciiTheme="minorHAnsi" w:hAnsiTheme="minorHAnsi" w:cstheme="minorHAnsi"/>
          <w:color w:val="222222"/>
          <w:sz w:val="16"/>
          <w:szCs w:val="16"/>
        </w:rPr>
        <w:t> probably </w:t>
      </w:r>
      <w:r w:rsidRPr="00A45FB9">
        <w:rPr>
          <w:rStyle w:val="StyleUnderline"/>
          <w:rFonts w:asciiTheme="minorHAnsi" w:hAnsiTheme="minorHAnsi" w:cstheme="minorHAnsi"/>
          <w:highlight w:val="green"/>
        </w:rPr>
        <w:t>not </w:t>
      </w:r>
      <w:r w:rsidRPr="00A45FB9">
        <w:rPr>
          <w:rStyle w:val="Emphasis"/>
          <w:rFonts w:asciiTheme="minorHAnsi" w:hAnsiTheme="minorHAnsi" w:cstheme="minorHAnsi"/>
        </w:rPr>
        <w:t>actively </w:t>
      </w:r>
      <w:r w:rsidRPr="00A45FB9">
        <w:rPr>
          <w:rStyle w:val="Emphasis"/>
          <w:rFonts w:asciiTheme="minorHAnsi" w:hAnsiTheme="minorHAnsi" w:cstheme="minorHAnsi"/>
          <w:highlight w:val="green"/>
        </w:rPr>
        <w:t>engaged</w:t>
      </w:r>
      <w:r w:rsidRPr="00A45FB9">
        <w:rPr>
          <w:rStyle w:val="StyleUnderline"/>
          <w:rFonts w:asciiTheme="minorHAnsi" w:hAnsiTheme="minorHAnsi" w:cstheme="minorHAnsi"/>
        </w:rPr>
        <w:t xml:space="preserve"> in the issue </w:t>
      </w:r>
      <w:r w:rsidRPr="00A45FB9">
        <w:rPr>
          <w:rStyle w:val="StyleUnderline"/>
          <w:rFonts w:asciiTheme="minorHAnsi" w:hAnsiTheme="minorHAnsi" w:cstheme="minorHAnsi"/>
          <w:highlight w:val="green"/>
        </w:rPr>
        <w:t>until</w:t>
      </w:r>
      <w:r w:rsidRPr="00A45FB9">
        <w:rPr>
          <w:rStyle w:val="StyleUnderline"/>
          <w:rFonts w:asciiTheme="minorHAnsi" w:hAnsiTheme="minorHAnsi" w:cstheme="minorHAnsi"/>
        </w:rPr>
        <w:t xml:space="preserve"> their </w:t>
      </w:r>
      <w:r w:rsidRPr="00A45FB9">
        <w:rPr>
          <w:rStyle w:val="StyleUnderline"/>
          <w:rFonts w:asciiTheme="minorHAnsi" w:hAnsiTheme="minorHAnsi" w:cstheme="minorHAnsi"/>
          <w:highlight w:val="green"/>
        </w:rPr>
        <w:t>research drew them</w:t>
      </w:r>
      <w:r w:rsidRPr="00A45FB9">
        <w:rPr>
          <w:rStyle w:val="m5577519854659992616gmail-styleunderline"/>
          <w:rFonts w:asciiTheme="minorHAnsi" w:hAnsiTheme="minorHAnsi" w:cstheme="minorHAnsi"/>
          <w:color w:val="222222"/>
          <w:sz w:val="16"/>
        </w:rPr>
        <w:t> in</w:t>
      </w:r>
      <w:r w:rsidRPr="00A45FB9">
        <w:rPr>
          <w:rStyle w:val="StyleUnderline"/>
          <w:rFonts w:asciiTheme="minorHAnsi" w:hAnsiTheme="minorHAnsi" w:cstheme="minorHAnsi"/>
          <w:highlight w:val="green"/>
        </w:rPr>
        <w:t>to the topic</w:t>
      </w:r>
      <w:r w:rsidRPr="00A45FB9">
        <w:rPr>
          <w:rFonts w:asciiTheme="minorHAnsi" w:hAnsiTheme="minorHAnsi" w:cstheme="minorHAnsi"/>
          <w:color w:val="222222"/>
          <w:sz w:val="16"/>
          <w:szCs w:val="16"/>
        </w:rPr>
        <w:t>. Furthermore, </w:t>
      </w:r>
      <w:r w:rsidRPr="00A45FB9">
        <w:rPr>
          <w:rStyle w:val="m5577519854659992616gmail-styleunderline"/>
          <w:rFonts w:asciiTheme="minorHAnsi" w:hAnsiTheme="minorHAnsi" w:cstheme="minorHAnsi"/>
          <w:color w:val="222222"/>
          <w:sz w:val="16"/>
        </w:rPr>
        <w:t xml:space="preserve">the process of intense research for debate may </w:t>
      </w:r>
      <w:proofErr w:type="gramStart"/>
      <w:r w:rsidRPr="00A45FB9">
        <w:rPr>
          <w:rStyle w:val="m5577519854659992616gmail-styleunderline"/>
          <w:rFonts w:asciiTheme="minorHAnsi" w:hAnsiTheme="minorHAnsi" w:cstheme="minorHAnsi"/>
          <w:color w:val="222222"/>
          <w:sz w:val="16"/>
        </w:rPr>
        <w:t>actually change</w:t>
      </w:r>
      <w:proofErr w:type="gramEnd"/>
      <w:r w:rsidRPr="00A45FB9">
        <w:rPr>
          <w:rStyle w:val="m5577519854659992616gmail-styleunderline"/>
          <w:rFonts w:asciiTheme="minorHAnsi" w:hAnsiTheme="minorHAnsi" w:cstheme="minorHAnsi"/>
          <w:color w:val="222222"/>
          <w:sz w:val="16"/>
        </w:rPr>
        <w:t xml:space="preserve"> the positions debaters hold</w:t>
      </w:r>
      <w:r w:rsidRPr="00A45FB9">
        <w:rPr>
          <w:rFonts w:asciiTheme="minorHAnsi" w:hAnsiTheme="minorHAnsi" w:cstheme="minorHAnsi"/>
          <w:color w:val="222222"/>
          <w:sz w:val="16"/>
          <w:szCs w:val="16"/>
        </w:rPr>
        <w:t xml:space="preserve">. Since debaters typically </w:t>
      </w:r>
      <w:proofErr w:type="gramStart"/>
      <w:r w:rsidRPr="00A45FB9">
        <w:rPr>
          <w:rFonts w:asciiTheme="minorHAnsi" w:hAnsiTheme="minorHAnsi" w:cstheme="minorHAnsi"/>
          <w:color w:val="222222"/>
          <w:sz w:val="16"/>
          <w:szCs w:val="16"/>
        </w:rPr>
        <w:t>enter into</w:t>
      </w:r>
      <w:proofErr w:type="gramEnd"/>
      <w:r w:rsidRPr="00A45FB9">
        <w:rPr>
          <w:rFonts w:asciiTheme="minorHAnsi" w:hAnsiTheme="minorHAnsi" w:cstheme="minorHAnsi"/>
          <w:color w:val="222222"/>
          <w:sz w:val="16"/>
          <w:szCs w:val="16"/>
        </w:rPr>
        <w:t xml:space="preserve"> a topic with only cursory (if any) knowledge of the issue, </w:t>
      </w:r>
      <w:r w:rsidRPr="00A45FB9">
        <w:rPr>
          <w:rStyle w:val="m5577519854659992616gmail-styleunderline"/>
          <w:rFonts w:asciiTheme="minorHAnsi" w:hAnsiTheme="minorHAnsi" w:cstheme="minorHAnsi"/>
          <w:color w:val="222222"/>
          <w:sz w:val="16"/>
        </w:rPr>
        <w:t>the research process provides exposure to issues that were previously unknown</w:t>
      </w:r>
      <w:r w:rsidRPr="00A45FB9">
        <w:rPr>
          <w:rFonts w:asciiTheme="minorHAnsi" w:hAnsiTheme="minorHAnsi" w:cstheme="minorHAnsi"/>
          <w:color w:val="222222"/>
          <w:sz w:val="16"/>
          <w:szCs w:val="16"/>
        </w:rPr>
        <w:t>. </w:t>
      </w:r>
      <w:r w:rsidRPr="00A45FB9">
        <w:rPr>
          <w:rStyle w:val="m5577519854659992616gmail-styleunderline"/>
          <w:rFonts w:asciiTheme="minorHAnsi" w:hAnsiTheme="minorHAnsi" w:cstheme="minorHAnsi"/>
          <w:color w:val="222222"/>
          <w:sz w:val="16"/>
        </w:rPr>
        <w:t>Exposure to</w:t>
      </w:r>
      <w:r w:rsidRPr="00A45FB9">
        <w:rPr>
          <w:rFonts w:asciiTheme="minorHAnsi" w:hAnsiTheme="minorHAnsi" w:cstheme="minorHAnsi"/>
          <w:color w:val="222222"/>
          <w:sz w:val="16"/>
          <w:szCs w:val="16"/>
        </w:rPr>
        <w:t> the literature on </w:t>
      </w:r>
      <w:r w:rsidRPr="00A45FB9">
        <w:rPr>
          <w:rStyle w:val="m5577519854659992616gmail-styleunderline"/>
          <w:rFonts w:asciiTheme="minorHAnsi" w:hAnsiTheme="minorHAnsi" w:cstheme="minorHAnsi"/>
          <w:color w:val="222222"/>
          <w:sz w:val="16"/>
        </w:rPr>
        <w:t>a topic can</w:t>
      </w:r>
      <w:r w:rsidRPr="00A45FB9">
        <w:rPr>
          <w:rFonts w:asciiTheme="minorHAnsi" w:hAnsiTheme="minorHAnsi" w:cstheme="minorHAnsi"/>
          <w:color w:val="222222"/>
          <w:sz w:val="16"/>
          <w:szCs w:val="16"/>
        </w:rPr>
        <w:t xml:space="preserve"> create, </w:t>
      </w:r>
      <w:proofErr w:type="gramStart"/>
      <w:r w:rsidRPr="00A45FB9">
        <w:rPr>
          <w:rFonts w:asciiTheme="minorHAnsi" w:hAnsiTheme="minorHAnsi" w:cstheme="minorHAnsi"/>
          <w:color w:val="222222"/>
          <w:sz w:val="16"/>
          <w:szCs w:val="16"/>
        </w:rPr>
        <w:t>reinforce</w:t>
      </w:r>
      <w:proofErr w:type="gramEnd"/>
      <w:r w:rsidRPr="00A45FB9">
        <w:rPr>
          <w:rFonts w:asciiTheme="minorHAnsi" w:hAnsiTheme="minorHAnsi" w:cstheme="minorHAnsi"/>
          <w:color w:val="222222"/>
          <w:sz w:val="16"/>
          <w:szCs w:val="16"/>
        </w:rPr>
        <w:t xml:space="preserve"> or </w:t>
      </w:r>
      <w:r w:rsidRPr="00A45FB9">
        <w:rPr>
          <w:rStyle w:val="m5577519854659992616gmail-styleunderline"/>
          <w:rFonts w:asciiTheme="minorHAnsi" w:hAnsiTheme="minorHAnsi" w:cstheme="minorHAnsi"/>
          <w:color w:val="222222"/>
          <w:sz w:val="16"/>
        </w:rPr>
        <w:t>alter an individual's opinions</w:t>
      </w:r>
      <w:r w:rsidRPr="00A45FB9">
        <w:rPr>
          <w:rFonts w:asciiTheme="minorHAnsi" w:hAnsiTheme="minorHAnsi" w:cstheme="min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A45FB9">
        <w:rPr>
          <w:rFonts w:asciiTheme="minorHAnsi" w:hAnsiTheme="minorHAnsi" w:cstheme="minorHAnsi"/>
          <w:color w:val="222222"/>
          <w:u w:val="single"/>
        </w:rPr>
        <w:t>exposure to debate research as the person </w:t>
      </w:r>
      <w:r w:rsidRPr="00A45FB9">
        <w:rPr>
          <w:rStyle w:val="StyleUnderline"/>
          <w:rFonts w:asciiTheme="minorHAnsi" w:hAnsiTheme="minorHAnsi" w:cstheme="minorHAnsi"/>
        </w:rPr>
        <w:t>finding the evidence</w:t>
      </w:r>
      <w:r w:rsidRPr="00A45FB9">
        <w:rPr>
          <w:rFonts w:asciiTheme="minorHAnsi" w:hAnsiTheme="minorHAnsi" w:cstheme="minorHAnsi"/>
          <w:color w:val="222222"/>
          <w:sz w:val="16"/>
          <w:szCs w:val="16"/>
        </w:rPr>
        <w:t>, hearing it as the opponent in a debate round (or as judge) </w:t>
      </w:r>
      <w:r w:rsidRPr="00A45FB9">
        <w:rPr>
          <w:rFonts w:asciiTheme="minorHAnsi" w:hAnsiTheme="minorHAnsi" w:cstheme="minorHAnsi"/>
          <w:color w:val="222222"/>
          <w:u w:val="single"/>
        </w:rPr>
        <w:t>acts as a</w:t>
      </w:r>
      <w:r w:rsidRPr="00A45FB9">
        <w:rPr>
          <w:rFonts w:asciiTheme="minorHAnsi" w:hAnsiTheme="minorHAnsi" w:cstheme="minorHAnsi"/>
          <w:color w:val="222222"/>
          <w:sz w:val="16"/>
          <w:szCs w:val="16"/>
        </w:rPr>
        <w:t>n initial </w:t>
      </w:r>
      <w:r w:rsidRPr="00A45FB9">
        <w:rPr>
          <w:rFonts w:asciiTheme="minorHAnsi" w:hAnsiTheme="minorHAnsi" w:cstheme="minorHAnsi"/>
          <w:color w:val="222222"/>
          <w:u w:val="single"/>
        </w:rPr>
        <w:t>spark of awareness on an issue</w:t>
      </w:r>
      <w:r w:rsidRPr="00A45FB9">
        <w:rPr>
          <w:rFonts w:asciiTheme="minorHAnsi" w:hAnsiTheme="minorHAnsi" w:cstheme="minorHAnsi"/>
          <w:color w:val="222222"/>
          <w:sz w:val="16"/>
          <w:szCs w:val="16"/>
        </w:rPr>
        <w:t>. This process of discovery seems to have a similar impact to watching an investigative news report.</w:t>
      </w:r>
    </w:p>
    <w:p w14:paraId="2B6C7F1C" w14:textId="77777777" w:rsidR="00A45FB9" w:rsidRPr="00A45FB9" w:rsidRDefault="00A45FB9" w:rsidP="00A45FB9">
      <w:pPr>
        <w:shd w:val="clear" w:color="auto" w:fill="FFFFFF"/>
        <w:rPr>
          <w:rFonts w:asciiTheme="minorHAnsi" w:hAnsiTheme="minorHAnsi" w:cstheme="minorHAnsi"/>
          <w:color w:val="222222"/>
          <w:sz w:val="14"/>
          <w:szCs w:val="16"/>
        </w:rPr>
      </w:pPr>
      <w:r w:rsidRPr="00A45FB9">
        <w:rPr>
          <w:rFonts w:asciiTheme="minorHAnsi" w:hAnsiTheme="minorHAnsi" w:cstheme="minorHAnsi"/>
          <w:color w:val="222222"/>
          <w:sz w:val="16"/>
          <w:szCs w:val="16"/>
        </w:rPr>
        <w:t>Mitchell claimed that </w:t>
      </w:r>
      <w:r w:rsidRPr="00A45FB9">
        <w:rPr>
          <w:rStyle w:val="m5577519854659992616gmail-styleunderline"/>
          <w:rFonts w:asciiTheme="minorHAnsi" w:hAnsiTheme="minorHAnsi" w:cstheme="minorHAnsi"/>
          <w:color w:val="222222"/>
          <w:sz w:val="16"/>
        </w:rPr>
        <w:t>debate could be</w:t>
      </w:r>
      <w:r w:rsidRPr="00A45FB9">
        <w:rPr>
          <w:rFonts w:asciiTheme="minorHAnsi" w:hAnsiTheme="minorHAnsi" w:cstheme="minorHAnsi"/>
          <w:color w:val="222222"/>
          <w:sz w:val="16"/>
          <w:szCs w:val="16"/>
        </w:rPr>
        <w:t xml:space="preserve"> more than it was traditionally </w:t>
      </w:r>
      <w:proofErr w:type="gramStart"/>
      <w:r w:rsidRPr="00A45FB9">
        <w:rPr>
          <w:rFonts w:asciiTheme="minorHAnsi" w:hAnsiTheme="minorHAnsi" w:cstheme="minorHAnsi"/>
          <w:color w:val="222222"/>
          <w:sz w:val="16"/>
          <w:szCs w:val="16"/>
        </w:rPr>
        <w:t>seen as,</w:t>
      </w:r>
      <w:proofErr w:type="gramEnd"/>
      <w:r w:rsidRPr="00A45FB9">
        <w:rPr>
          <w:rFonts w:asciiTheme="minorHAnsi" w:hAnsiTheme="minorHAnsi" w:cstheme="minorHAnsi"/>
          <w:color w:val="222222"/>
          <w:sz w:val="16"/>
          <w:szCs w:val="16"/>
        </w:rPr>
        <w:t xml:space="preserve"> that it could be </w:t>
      </w:r>
      <w:r w:rsidRPr="00A45FB9">
        <w:rPr>
          <w:rStyle w:val="m5577519854659992616gmail-styleunderline"/>
          <w:rFonts w:asciiTheme="minorHAnsi" w:hAnsiTheme="minorHAnsi" w:cstheme="minorHAnsi"/>
          <w:color w:val="222222"/>
          <w:sz w:val="16"/>
        </w:rPr>
        <w:t>a catalyst to empower people to act in the social arena</w:t>
      </w:r>
      <w:r w:rsidRPr="00A45FB9">
        <w:rPr>
          <w:rFonts w:asciiTheme="minorHAnsi" w:hAnsiTheme="minorHAnsi" w:cstheme="minorHAnsi"/>
          <w:color w:val="222222"/>
          <w:sz w:val="16"/>
          <w:szCs w:val="16"/>
        </w:rPr>
        <w:t>. We surmise that there is a step in between the debate and the action. </w:t>
      </w:r>
      <w:r w:rsidRPr="00A45FB9">
        <w:rPr>
          <w:rStyle w:val="m5577519854659992616gmail-styleunderline"/>
          <w:rFonts w:asciiTheme="minorHAnsi" w:hAnsiTheme="minorHAnsi" w:cstheme="minorHAnsi"/>
          <w:color w:val="222222"/>
          <w:sz w:val="16"/>
        </w:rPr>
        <w:t>The</w:t>
      </w:r>
      <w:r w:rsidRPr="00A45FB9">
        <w:rPr>
          <w:rFonts w:asciiTheme="minorHAnsi" w:hAnsiTheme="minorHAnsi" w:cstheme="minorHAnsi"/>
          <w:color w:val="222222"/>
          <w:sz w:val="16"/>
          <w:szCs w:val="16"/>
        </w:rPr>
        <w:t> intermediary </w:t>
      </w:r>
      <w:r w:rsidRPr="00A45FB9">
        <w:rPr>
          <w:rStyle w:val="m5577519854659992616gmail-styleunderline"/>
          <w:rFonts w:asciiTheme="minorHAnsi" w:hAnsiTheme="minorHAnsi" w:cstheme="minorHAnsi"/>
          <w:color w:val="222222"/>
          <w:sz w:val="16"/>
        </w:rPr>
        <w:t>step where people are inspired to agency is based on the research that they do</w:t>
      </w:r>
      <w:r w:rsidRPr="00A45FB9">
        <w:rPr>
          <w:rFonts w:asciiTheme="minorHAnsi" w:hAnsiTheme="minorHAnsi" w:cstheme="minorHAnsi"/>
          <w:color w:val="222222"/>
          <w:sz w:val="16"/>
          <w:szCs w:val="16"/>
        </w:rPr>
        <w:t>. </w:t>
      </w:r>
      <w:r w:rsidRPr="00A45FB9">
        <w:rPr>
          <w:rStyle w:val="m5577519854659992616gmail-styleunderline"/>
          <w:rFonts w:asciiTheme="minorHAnsi" w:hAnsiTheme="minorHAnsi" w:cstheme="minorHAnsi"/>
          <w:color w:val="222222"/>
          <w:sz w:val="16"/>
        </w:rPr>
        <w:t>If students are compelled to act, research is a main factor</w:t>
      </w:r>
      <w:r w:rsidRPr="00A45FB9">
        <w:rPr>
          <w:rFonts w:asciiTheme="minorHAnsi" w:hAnsiTheme="minorHAnsi" w:cstheme="minorHAnsi"/>
          <w:color w:val="222222"/>
          <w:sz w:val="16"/>
          <w:szCs w:val="16"/>
        </w:rPr>
        <w:t> in compelling them to do so. </w:t>
      </w:r>
      <w:r w:rsidRPr="00A45FB9">
        <w:rPr>
          <w:rStyle w:val="StyleUnderline"/>
          <w:rFonts w:asciiTheme="minorHAnsi" w:hAnsiTheme="minorHAnsi" w:cstheme="minorHAnsi"/>
          <w:highlight w:val="green"/>
        </w:rPr>
        <w:t>Even if</w:t>
      </w:r>
      <w:r w:rsidRPr="00A45FB9">
        <w:rPr>
          <w:rStyle w:val="m5577519854659992616gmail-styleunderline"/>
          <w:rFonts w:asciiTheme="minorHAnsi" w:hAnsiTheme="minorHAnsi" w:cstheme="minorHAnsi"/>
          <w:color w:val="222222"/>
          <w:sz w:val="16"/>
        </w:rPr>
        <w:t xml:space="preserve"> students are </w:t>
      </w:r>
      <w:r w:rsidRPr="00A45FB9">
        <w:rPr>
          <w:rStyle w:val="Emphasis"/>
          <w:rFonts w:asciiTheme="minorHAnsi" w:hAnsiTheme="minorHAnsi" w:cstheme="minorHAnsi"/>
          <w:highlight w:val="green"/>
        </w:rPr>
        <w:t>not compelled</w:t>
      </w:r>
      <w:r w:rsidRPr="00A45FB9">
        <w:rPr>
          <w:rStyle w:val="StyleUnderline"/>
          <w:rFonts w:asciiTheme="minorHAnsi" w:hAnsiTheme="minorHAnsi" w:cstheme="minorHAnsi"/>
          <w:highlight w:val="green"/>
        </w:rPr>
        <w:t xml:space="preserve"> to take</w:t>
      </w:r>
      <w:r w:rsidRPr="00A45FB9">
        <w:rPr>
          <w:rFonts w:asciiTheme="minorHAnsi" w:hAnsiTheme="minorHAnsi" w:cstheme="minorHAnsi"/>
          <w:color w:val="222222"/>
          <w:sz w:val="16"/>
          <w:szCs w:val="16"/>
        </w:rPr>
        <w:t> direct </w:t>
      </w:r>
      <w:r w:rsidRPr="00A45FB9">
        <w:rPr>
          <w:rStyle w:val="StyleUnderline"/>
          <w:rFonts w:asciiTheme="minorHAnsi" w:hAnsiTheme="minorHAnsi" w:cstheme="minorHAnsi"/>
          <w:highlight w:val="green"/>
        </w:rPr>
        <w:t xml:space="preserve">action, research </w:t>
      </w:r>
      <w:r w:rsidRPr="00A45FB9">
        <w:rPr>
          <w:rStyle w:val="Emphasis"/>
          <w:rFonts w:asciiTheme="minorHAnsi" w:hAnsiTheme="minorHAnsi" w:cstheme="minorHAnsi"/>
        </w:rPr>
        <w:t xml:space="preserve">still </w:t>
      </w:r>
      <w:r w:rsidRPr="00A45FB9">
        <w:rPr>
          <w:rStyle w:val="Emphasis"/>
          <w:rFonts w:asciiTheme="minorHAnsi" w:hAnsiTheme="minorHAnsi" w:cstheme="minorHAnsi"/>
          <w:highlight w:val="green"/>
        </w:rPr>
        <w:t>changes</w:t>
      </w:r>
      <w:r w:rsidRPr="00A45FB9">
        <w:rPr>
          <w:rStyle w:val="StyleUnderline"/>
          <w:rFonts w:asciiTheme="minorHAnsi" w:hAnsiTheme="minorHAnsi" w:cstheme="minorHAnsi"/>
          <w:highlight w:val="green"/>
        </w:rPr>
        <w:t xml:space="preserve"> opinions</w:t>
      </w:r>
      <w:r w:rsidRPr="00A45FB9">
        <w:rPr>
          <w:rFonts w:asciiTheme="minorHAnsi" w:hAnsiTheme="minorHAnsi" w:cstheme="minorHAnsi"/>
          <w:color w:val="222222"/>
          <w:sz w:val="16"/>
          <w:szCs w:val="16"/>
        </w:rPr>
        <w:t> and attitudes.</w:t>
      </w:r>
    </w:p>
    <w:p w14:paraId="7C5511C9" w14:textId="77777777" w:rsidR="00A45FB9" w:rsidRPr="00A45FB9" w:rsidRDefault="00A45FB9" w:rsidP="00A45FB9">
      <w:pPr>
        <w:shd w:val="clear" w:color="auto" w:fill="FFFFFF"/>
        <w:rPr>
          <w:rStyle w:val="m5577519854659992616gmail-styleunderline"/>
          <w:rFonts w:asciiTheme="minorHAnsi" w:hAnsiTheme="minorHAnsi" w:cstheme="minorHAnsi"/>
          <w:sz w:val="16"/>
        </w:rPr>
      </w:pPr>
      <w:r w:rsidRPr="00A45FB9">
        <w:rPr>
          <w:rStyle w:val="m5577519854659992616gmail-styleunderline"/>
          <w:rFonts w:asciiTheme="minorHAnsi" w:hAnsiTheme="minorHAnsi" w:cstheme="minorHAnsi"/>
          <w:color w:val="222222"/>
          <w:sz w:val="16"/>
        </w:rPr>
        <w:t>Research</w:t>
      </w:r>
      <w:r w:rsidRPr="00A45FB9">
        <w:rPr>
          <w:rFonts w:asciiTheme="minorHAnsi" w:hAnsiTheme="minorHAnsi" w:cstheme="minorHAnsi"/>
          <w:color w:val="222222"/>
          <w:sz w:val="16"/>
          <w:szCs w:val="16"/>
        </w:rPr>
        <w:t> often </w:t>
      </w:r>
      <w:r w:rsidRPr="00A45FB9">
        <w:rPr>
          <w:rStyle w:val="m5577519854659992616gmail-styleunderline"/>
          <w:rFonts w:asciiTheme="minorHAnsi" w:hAnsiTheme="minorHAnsi" w:cstheme="minorHAnsi"/>
          <w:color w:val="222222"/>
          <w:sz w:val="16"/>
        </w:rPr>
        <w:t xml:space="preserve">compels students to </w:t>
      </w:r>
      <w:proofErr w:type="gramStart"/>
      <w:r w:rsidRPr="00A45FB9">
        <w:rPr>
          <w:rStyle w:val="m5577519854659992616gmail-styleunderline"/>
          <w:rFonts w:asciiTheme="minorHAnsi" w:hAnsiTheme="minorHAnsi" w:cstheme="minorHAnsi"/>
          <w:color w:val="222222"/>
          <w:sz w:val="16"/>
        </w:rPr>
        <w:t>take action</w:t>
      </w:r>
      <w:proofErr w:type="gramEnd"/>
      <w:r w:rsidRPr="00A45FB9">
        <w:rPr>
          <w:rFonts w:asciiTheme="minorHAnsi" w:hAnsiTheme="minorHAnsi" w:cstheme="minorHAnsi"/>
          <w:color w:val="222222"/>
          <w:sz w:val="16"/>
          <w:szCs w:val="16"/>
        </w:rPr>
        <w:t> in the social arena. </w:t>
      </w:r>
      <w:r w:rsidRPr="00A45FB9">
        <w:rPr>
          <w:rStyle w:val="m5577519854659992616gmail-styleunderline"/>
          <w:rFonts w:asciiTheme="minorHAnsi" w:hAnsiTheme="minorHAnsi" w:cstheme="minorHAnsi"/>
          <w:color w:val="222222"/>
          <w:sz w:val="16"/>
        </w:rPr>
        <w:t>Debate topics guide students in a direction that allows them to explore what is going on</w:t>
      </w:r>
      <w:r w:rsidRPr="00A45FB9">
        <w:rPr>
          <w:rFonts w:asciiTheme="minorHAnsi" w:hAnsiTheme="minorHAnsi" w:cstheme="minorHAnsi"/>
          <w:color w:val="222222"/>
          <w:sz w:val="16"/>
          <w:szCs w:val="16"/>
        </w:rPr>
        <w:t> in the world. Last year </w:t>
      </w:r>
      <w:r w:rsidRPr="00A45FB9">
        <w:rPr>
          <w:rStyle w:val="StyleUnderline"/>
          <w:rFonts w:asciiTheme="minorHAnsi" w:hAnsiTheme="minorHAnsi" w:cstheme="minorHAnsi"/>
          <w:highlight w:val="green"/>
        </w:rPr>
        <w:t>the</w:t>
      </w:r>
      <w:r w:rsidRPr="00A45FB9">
        <w:rPr>
          <w:rFonts w:asciiTheme="minorHAnsi" w:hAnsiTheme="minorHAnsi" w:cstheme="minorHAnsi"/>
          <w:color w:val="222222"/>
          <w:sz w:val="16"/>
          <w:szCs w:val="16"/>
        </w:rPr>
        <w:t> college </w:t>
      </w:r>
      <w:r w:rsidRPr="00A45FB9">
        <w:rPr>
          <w:rStyle w:val="m5577519854659992616gmail-styleunderline"/>
          <w:rFonts w:asciiTheme="minorHAnsi" w:hAnsiTheme="minorHAnsi" w:cstheme="minorHAnsi"/>
          <w:color w:val="222222"/>
          <w:sz w:val="16"/>
        </w:rPr>
        <w:t>policy debate </w:t>
      </w:r>
      <w:r w:rsidRPr="00A45FB9">
        <w:rPr>
          <w:rStyle w:val="StyleUnderline"/>
          <w:rFonts w:asciiTheme="minorHAnsi" w:hAnsiTheme="minorHAnsi" w:cstheme="minorHAnsi"/>
          <w:highlight w:val="green"/>
        </w:rPr>
        <w:t>topic</w:t>
      </w:r>
      <w:r w:rsidRPr="00A45FB9">
        <w:rPr>
          <w:rStyle w:val="m5577519854659992616gmail-styleunderline"/>
          <w:rFonts w:asciiTheme="minorHAnsi" w:hAnsiTheme="minorHAnsi" w:cstheme="minorHAnsi"/>
          <w:color w:val="222222"/>
          <w:sz w:val="16"/>
        </w:rPr>
        <w:t xml:space="preserve"> was, </w:t>
      </w:r>
    </w:p>
    <w:p w14:paraId="66984A32" w14:textId="77777777" w:rsidR="00A45FB9" w:rsidRPr="00A45FB9" w:rsidRDefault="00A45FB9" w:rsidP="00A45FB9">
      <w:pPr>
        <w:shd w:val="clear" w:color="auto" w:fill="FFFFFF"/>
        <w:rPr>
          <w:rFonts w:asciiTheme="minorHAnsi" w:hAnsiTheme="minorHAnsi" w:cstheme="minorHAnsi"/>
          <w:sz w:val="14"/>
          <w:szCs w:val="16"/>
        </w:rPr>
      </w:pPr>
      <w:r w:rsidRPr="00A45FB9">
        <w:rPr>
          <w:rStyle w:val="m5577519854659992616gmail-styleunderline"/>
          <w:rFonts w:asciiTheme="minorHAnsi" w:hAnsiTheme="minorHAnsi" w:cstheme="minorHAnsi"/>
          <w:color w:val="222222"/>
          <w:sz w:val="16"/>
        </w:rPr>
        <w:t>Resolved</w:t>
      </w:r>
      <w:r w:rsidRPr="00A45FB9">
        <w:rPr>
          <w:rFonts w:asciiTheme="minorHAnsi" w:hAnsiTheme="minorHAnsi" w:cstheme="minorHAnsi"/>
          <w:color w:val="222222"/>
          <w:sz w:val="16"/>
          <w:szCs w:val="16"/>
        </w:rPr>
        <w:t>: That </w:t>
      </w:r>
      <w:r w:rsidRPr="00A45FB9">
        <w:rPr>
          <w:rStyle w:val="m5577519854659992616gmail-styleunderline"/>
          <w:rFonts w:asciiTheme="minorHAnsi" w:hAnsiTheme="minorHAnsi" w:cstheme="minorHAnsi"/>
          <w:color w:val="222222"/>
          <w:sz w:val="16"/>
        </w:rPr>
        <w:t xml:space="preserve">the </w:t>
      </w:r>
      <w:r w:rsidRPr="00A45FB9">
        <w:rPr>
          <w:rStyle w:val="Emphasis"/>
          <w:rFonts w:asciiTheme="minorHAnsi" w:hAnsiTheme="minorHAnsi" w:cstheme="minorHAnsi"/>
          <w:highlight w:val="green"/>
        </w:rPr>
        <w:t>U</w:t>
      </w:r>
      <w:r w:rsidRPr="00A45FB9">
        <w:rPr>
          <w:rFonts w:asciiTheme="minorHAnsi" w:hAnsiTheme="minorHAnsi" w:cstheme="minorHAnsi"/>
          <w:color w:val="222222"/>
          <w:sz w:val="16"/>
          <w:szCs w:val="16"/>
        </w:rPr>
        <w:t>nited </w:t>
      </w:r>
      <w:r w:rsidRPr="00A45FB9">
        <w:rPr>
          <w:rStyle w:val="Emphasis"/>
          <w:rFonts w:asciiTheme="minorHAnsi" w:hAnsiTheme="minorHAnsi" w:cstheme="minorHAnsi"/>
          <w:highlight w:val="green"/>
        </w:rPr>
        <w:t>S</w:t>
      </w:r>
      <w:r w:rsidRPr="00A45FB9">
        <w:rPr>
          <w:rFonts w:asciiTheme="minorHAnsi" w:hAnsiTheme="minorHAnsi" w:cstheme="minorHAnsi"/>
          <w:color w:val="222222"/>
          <w:sz w:val="16"/>
          <w:szCs w:val="16"/>
        </w:rPr>
        <w:t>tates </w:t>
      </w:r>
      <w:r w:rsidRPr="00A45FB9">
        <w:rPr>
          <w:rStyle w:val="Emphasis"/>
          <w:rFonts w:asciiTheme="minorHAnsi" w:hAnsiTheme="minorHAnsi" w:cstheme="minorHAnsi"/>
          <w:highlight w:val="green"/>
        </w:rPr>
        <w:t>F</w:t>
      </w:r>
      <w:r w:rsidRPr="00A45FB9">
        <w:rPr>
          <w:rFonts w:asciiTheme="minorHAnsi" w:hAnsiTheme="minorHAnsi" w:cstheme="minorHAnsi"/>
          <w:color w:val="222222"/>
          <w:sz w:val="16"/>
          <w:szCs w:val="16"/>
        </w:rPr>
        <w:t>ederal </w:t>
      </w:r>
      <w:r w:rsidRPr="00A45FB9">
        <w:rPr>
          <w:rStyle w:val="Emphasis"/>
          <w:rFonts w:asciiTheme="minorHAnsi" w:hAnsiTheme="minorHAnsi" w:cstheme="minorHAnsi"/>
          <w:highlight w:val="green"/>
        </w:rPr>
        <w:t>G</w:t>
      </w:r>
      <w:r w:rsidRPr="00A45FB9">
        <w:rPr>
          <w:rFonts w:asciiTheme="minorHAnsi" w:hAnsiTheme="minorHAnsi" w:cstheme="minorHAnsi"/>
          <w:color w:val="222222"/>
          <w:sz w:val="16"/>
          <w:szCs w:val="16"/>
        </w:rPr>
        <w:t>overnment </w:t>
      </w:r>
      <w:r w:rsidRPr="00A45FB9">
        <w:rPr>
          <w:rStyle w:val="StyleUnderline"/>
          <w:rFonts w:asciiTheme="minorHAnsi" w:hAnsiTheme="minorHAnsi" w:cstheme="minorHAnsi"/>
          <w:highlight w:val="green"/>
        </w:rPr>
        <w:t>should</w:t>
      </w:r>
      <w:r w:rsidRPr="00A45FB9">
        <w:rPr>
          <w:rStyle w:val="m5577519854659992616gmail-styleunderline"/>
          <w:rFonts w:asciiTheme="minorHAnsi" w:hAnsiTheme="minorHAnsi" w:cstheme="minorHAnsi"/>
          <w:color w:val="222222"/>
          <w:sz w:val="16"/>
        </w:rPr>
        <w:t xml:space="preserve"> adopt a policy of constructive engagement, including the</w:t>
      </w:r>
      <w:r w:rsidRPr="00A45FB9">
        <w:rPr>
          <w:rFonts w:asciiTheme="minorHAnsi" w:hAnsiTheme="minorHAnsi" w:cstheme="minorHAnsi"/>
          <w:color w:val="222222"/>
          <w:sz w:val="16"/>
          <w:szCs w:val="16"/>
        </w:rPr>
        <w:t> immediate </w:t>
      </w:r>
      <w:r w:rsidRPr="00A45FB9">
        <w:rPr>
          <w:rStyle w:val="m5577519854659992616gmail-styleunderline"/>
          <w:rFonts w:asciiTheme="minorHAnsi" w:hAnsiTheme="minorHAnsi" w:cstheme="minorHAnsi"/>
          <w:color w:val="222222"/>
          <w:sz w:val="16"/>
        </w:rPr>
        <w:t>removal of</w:t>
      </w:r>
      <w:r w:rsidRPr="00A45FB9">
        <w:rPr>
          <w:rFonts w:asciiTheme="minorHAnsi" w:hAnsiTheme="minorHAnsi" w:cstheme="minorHAnsi"/>
          <w:color w:val="222222"/>
          <w:sz w:val="16"/>
          <w:szCs w:val="16"/>
        </w:rPr>
        <w:t> all or </w:t>
      </w:r>
      <w:r w:rsidRPr="00A45FB9">
        <w:rPr>
          <w:rStyle w:val="m5577519854659992616gmail-styleunderline"/>
          <w:rFonts w:asciiTheme="minorHAnsi" w:hAnsiTheme="minorHAnsi" w:cstheme="minorHAnsi"/>
          <w:color w:val="222222"/>
          <w:sz w:val="16"/>
        </w:rPr>
        <w:t>nearly all economic sanctions, with the government(s) of one or more</w:t>
      </w:r>
      <w:r w:rsidRPr="00A45FB9">
        <w:rPr>
          <w:rFonts w:asciiTheme="minorHAnsi" w:hAnsiTheme="minorHAnsi" w:cstheme="minorHAnsi"/>
          <w:color w:val="222222"/>
          <w:sz w:val="16"/>
          <w:szCs w:val="16"/>
        </w:rPr>
        <w:t> of the following nation-states:</w:t>
      </w:r>
      <w:r w:rsidRPr="00A45FB9">
        <w:rPr>
          <w:rStyle w:val="m5577519854659992616gmail-styleunderline"/>
          <w:rFonts w:asciiTheme="minorHAnsi" w:hAnsiTheme="minorHAnsi" w:cstheme="minorHAnsi"/>
          <w:color w:val="222222"/>
          <w:sz w:val="16"/>
        </w:rPr>
        <w:t xml:space="preserve"> Cuba, Iran, Iraq, Syria, North Korea</w:t>
      </w:r>
      <w:r w:rsidRPr="00A45FB9">
        <w:rPr>
          <w:rFonts w:asciiTheme="minorHAnsi" w:hAnsiTheme="minorHAnsi" w:cstheme="minorHAnsi"/>
          <w:color w:val="222222"/>
          <w:sz w:val="16"/>
          <w:szCs w:val="16"/>
        </w:rPr>
        <w:t>. </w:t>
      </w:r>
    </w:p>
    <w:p w14:paraId="7B635BDE" w14:textId="77777777" w:rsidR="00A45FB9" w:rsidRPr="00A45FB9" w:rsidRDefault="00A45FB9" w:rsidP="00A45FB9">
      <w:pPr>
        <w:shd w:val="clear" w:color="auto" w:fill="FFFFFF"/>
        <w:rPr>
          <w:rFonts w:asciiTheme="minorHAnsi" w:hAnsiTheme="minorHAnsi" w:cstheme="minorHAnsi"/>
          <w:color w:val="222222"/>
          <w:sz w:val="16"/>
          <w:szCs w:val="16"/>
        </w:rPr>
      </w:pPr>
      <w:r w:rsidRPr="00A45FB9">
        <w:rPr>
          <w:rStyle w:val="m5577519854659992616gmail-styleunderline"/>
          <w:rFonts w:asciiTheme="minorHAnsi" w:hAnsiTheme="minorHAnsi" w:cstheme="minorHAnsi"/>
          <w:color w:val="222222"/>
          <w:sz w:val="16"/>
        </w:rPr>
        <w:t>This topic </w:t>
      </w:r>
      <w:r w:rsidRPr="00A45FB9">
        <w:rPr>
          <w:rStyle w:val="StyleUnderline"/>
          <w:rFonts w:asciiTheme="minorHAnsi" w:hAnsiTheme="minorHAnsi" w:cstheme="minorHAnsi"/>
          <w:highlight w:val="green"/>
        </w:rPr>
        <w:t>spurred</w:t>
      </w:r>
      <w:r w:rsidRPr="00A45FB9">
        <w:rPr>
          <w:rStyle w:val="m5577519854659992616gmail-styleunderline"/>
          <w:rFonts w:asciiTheme="minorHAnsi" w:hAnsiTheme="minorHAnsi" w:cstheme="minorHAnsi"/>
          <w:color w:val="222222"/>
          <w:sz w:val="16"/>
        </w:rPr>
        <w:t> </w:t>
      </w:r>
      <w:r w:rsidRPr="00A45FB9">
        <w:rPr>
          <w:rFonts w:asciiTheme="minorHAnsi" w:hAnsiTheme="minorHAnsi" w:cstheme="minorHAnsi"/>
          <w:color w:val="222222"/>
          <w:sz w:val="16"/>
          <w:szCs w:val="16"/>
        </w:rPr>
        <w:t>quite a bit of </w:t>
      </w:r>
      <w:r w:rsidRPr="00A45FB9">
        <w:rPr>
          <w:rStyle w:val="StyleUnderline"/>
          <w:rFonts w:asciiTheme="minorHAnsi" w:hAnsiTheme="minorHAnsi" w:cstheme="minorHAnsi"/>
          <w:highlight w:val="green"/>
        </w:rPr>
        <w:t>activism</w:t>
      </w:r>
      <w:r w:rsidRPr="00A45FB9">
        <w:rPr>
          <w:rFonts w:asciiTheme="minorHAnsi" w:hAnsiTheme="minorHAnsi" w:cstheme="minorHAnsi"/>
          <w:color w:val="222222"/>
          <w:sz w:val="16"/>
          <w:szCs w:val="16"/>
        </w:rPr>
        <w:t> on the college debate circuit. Many </w:t>
      </w:r>
      <w:r w:rsidRPr="00A45FB9">
        <w:rPr>
          <w:rStyle w:val="m5577519854659992616gmail-styleunderline"/>
          <w:rFonts w:asciiTheme="minorHAnsi" w:hAnsiTheme="minorHAnsi" w:cstheme="minorHAnsi"/>
          <w:color w:val="222222"/>
          <w:sz w:val="16"/>
        </w:rPr>
        <w:t>students become actively involved in protesting</w:t>
      </w:r>
      <w:r w:rsidRPr="00A45FB9">
        <w:rPr>
          <w:rFonts w:asciiTheme="minorHAnsi" w:hAnsiTheme="minorHAnsi" w:cstheme="minorHAnsi"/>
          <w:color w:val="222222"/>
          <w:sz w:val="16"/>
          <w:szCs w:val="16"/>
        </w:rPr>
        <w:t> for </w:t>
      </w:r>
      <w:r w:rsidRPr="00A45FB9">
        <w:rPr>
          <w:rStyle w:val="m5577519854659992616gmail-styleunderline"/>
          <w:rFonts w:asciiTheme="minorHAnsi" w:hAnsiTheme="minorHAnsi" w:cstheme="minorHAnsi"/>
          <w:color w:val="222222"/>
          <w:sz w:val="16"/>
        </w:rPr>
        <w:t>the removal of sanctions</w:t>
      </w:r>
      <w:r w:rsidRPr="00A45FB9">
        <w:rPr>
          <w:rFonts w:asciiTheme="minorHAnsi" w:hAnsiTheme="minorHAnsi" w:cstheme="minorHAnsi"/>
          <w:color w:val="222222"/>
          <w:sz w:val="16"/>
          <w:szCs w:val="16"/>
        </w:rPr>
        <w:t> from at least one of the topic countries. </w:t>
      </w:r>
      <w:r w:rsidRPr="00A45FB9">
        <w:rPr>
          <w:rStyle w:val="m5577519854659992616gmail-styleunderline"/>
          <w:rFonts w:asciiTheme="minorHAnsi" w:hAnsiTheme="minorHAnsi" w:cstheme="minorHAnsi"/>
          <w:color w:val="222222"/>
          <w:sz w:val="16"/>
        </w:rPr>
        <w:t xml:space="preserve">The </w:t>
      </w:r>
      <w:r w:rsidRPr="00A45FB9">
        <w:rPr>
          <w:rStyle w:val="StyleUnderline"/>
          <w:rFonts w:asciiTheme="minorHAnsi" w:hAnsiTheme="minorHAnsi" w:cstheme="minorHAnsi"/>
          <w:highlight w:val="green"/>
        </w:rPr>
        <w:t>college</w:t>
      </w:r>
      <w:r w:rsidRPr="00A45FB9">
        <w:rPr>
          <w:rStyle w:val="m5577519854659992616gmail-styleunderline"/>
          <w:rFonts w:asciiTheme="minorHAnsi" w:hAnsiTheme="minorHAnsi" w:cstheme="minorHAnsi"/>
          <w:color w:val="222222"/>
          <w:sz w:val="16"/>
        </w:rPr>
        <w:t xml:space="preserve"> </w:t>
      </w:r>
      <w:proofErr w:type="spellStart"/>
      <w:r w:rsidRPr="00A45FB9">
        <w:rPr>
          <w:rStyle w:val="m5577519854659992616gmail-styleunderline"/>
          <w:rFonts w:asciiTheme="minorHAnsi" w:hAnsiTheme="minorHAnsi" w:cstheme="minorHAnsi"/>
          <w:color w:val="222222"/>
          <w:sz w:val="16"/>
        </w:rPr>
        <w:t>listserve</w:t>
      </w:r>
      <w:proofErr w:type="spellEnd"/>
      <w:r w:rsidRPr="00A45FB9">
        <w:rPr>
          <w:rStyle w:val="m5577519854659992616gmail-styleunderline"/>
          <w:rFonts w:asciiTheme="minorHAnsi" w:hAnsiTheme="minorHAnsi" w:cstheme="minorHAnsi"/>
          <w:color w:val="222222"/>
          <w:sz w:val="16"/>
        </w:rPr>
        <w:t xml:space="preserve"> </w:t>
      </w:r>
      <w:r w:rsidRPr="00A45FB9">
        <w:rPr>
          <w:rStyle w:val="StyleUnderline"/>
          <w:rFonts w:asciiTheme="minorHAnsi" w:hAnsiTheme="minorHAnsi" w:cstheme="minorHAnsi"/>
          <w:highlight w:val="green"/>
        </w:rPr>
        <w:t xml:space="preserve">was used to </w:t>
      </w:r>
      <w:r w:rsidRPr="00A45FB9">
        <w:rPr>
          <w:rStyle w:val="Emphasis"/>
          <w:rFonts w:asciiTheme="minorHAnsi" w:hAnsiTheme="minorHAnsi" w:cstheme="minorHAnsi"/>
          <w:highlight w:val="green"/>
        </w:rPr>
        <w:t>rally people</w:t>
      </w:r>
      <w:r w:rsidRPr="00A45FB9">
        <w:rPr>
          <w:rStyle w:val="StyleUnderline"/>
          <w:rFonts w:asciiTheme="minorHAnsi" w:hAnsiTheme="minorHAnsi" w:cstheme="minorHAnsi"/>
          <w:highlight w:val="green"/>
        </w:rPr>
        <w:t xml:space="preserve"> in support of</w:t>
      </w:r>
      <w:r w:rsidRPr="00A45FB9">
        <w:rPr>
          <w:rFonts w:asciiTheme="minorHAnsi" w:hAnsiTheme="minorHAnsi" w:cstheme="minorHAnsi"/>
          <w:b/>
          <w:bCs/>
          <w:color w:val="222222"/>
          <w:sz w:val="16"/>
          <w:szCs w:val="16"/>
        </w:rPr>
        <w:t> </w:t>
      </w:r>
      <w:r w:rsidRPr="00A45FB9">
        <w:rPr>
          <w:rFonts w:asciiTheme="minorHAnsi" w:hAnsiTheme="minorHAnsi" w:cstheme="minorHAnsi"/>
          <w:color w:val="222222"/>
          <w:sz w:val="16"/>
          <w:szCs w:val="16"/>
        </w:rPr>
        <w:t xml:space="preserve">various </w:t>
      </w:r>
      <w:r w:rsidRPr="00A45FB9">
        <w:rPr>
          <w:rStyle w:val="Emphasis"/>
          <w:rFonts w:asciiTheme="minorHAnsi" w:hAnsiTheme="minorHAnsi" w:cstheme="minorHAnsi"/>
          <w:highlight w:val="green"/>
        </w:rPr>
        <w:t>movements</w:t>
      </w:r>
      <w:r w:rsidRPr="00A45FB9">
        <w:rPr>
          <w:rStyle w:val="m5577519854659992616gmail-styleunderline"/>
          <w:rFonts w:asciiTheme="minorHAnsi" w:hAnsiTheme="minorHAnsi" w:cstheme="minorHAnsi"/>
          <w:color w:val="222222"/>
          <w:sz w:val="16"/>
        </w:rPr>
        <w:t xml:space="preserve"> to remove sanctions on</w:t>
      </w:r>
      <w:r w:rsidRPr="00A45FB9">
        <w:rPr>
          <w:rFonts w:asciiTheme="minorHAnsi" w:hAnsiTheme="minorHAnsi" w:cstheme="minorHAnsi"/>
          <w:color w:val="222222"/>
          <w:sz w:val="16"/>
          <w:szCs w:val="16"/>
        </w:rPr>
        <w:t> both </w:t>
      </w:r>
      <w:r w:rsidRPr="00A45FB9">
        <w:rPr>
          <w:rStyle w:val="m5577519854659992616gmail-styleunderline"/>
          <w:rFonts w:asciiTheme="minorHAnsi" w:hAnsiTheme="minorHAnsi" w:cstheme="minorHAnsi"/>
          <w:color w:val="222222"/>
          <w:sz w:val="16"/>
        </w:rPr>
        <w:t>Iraq and Cuba</w:t>
      </w:r>
      <w:r w:rsidRPr="00A45FB9">
        <w:rPr>
          <w:rFonts w:asciiTheme="minorHAnsi" w:hAnsiTheme="minorHAnsi" w:cstheme="minorHAnsi"/>
          <w:color w:val="222222"/>
          <w:sz w:val="16"/>
          <w:szCs w:val="16"/>
        </w:rPr>
        <w:t>. These messages were posted after the research on the topic began. While this topic did not lend itself to activism beyond rallying the government, </w:t>
      </w:r>
      <w:r w:rsidRPr="00A45FB9">
        <w:rPr>
          <w:rStyle w:val="m5577519854659992616gmail-styleunderline"/>
          <w:rFonts w:asciiTheme="minorHAnsi" w:hAnsiTheme="minorHAnsi" w:cstheme="minorHAnsi"/>
          <w:color w:val="222222"/>
          <w:sz w:val="16"/>
        </w:rPr>
        <w:t>other topics</w:t>
      </w:r>
      <w:r w:rsidRPr="00A45FB9">
        <w:rPr>
          <w:rFonts w:asciiTheme="minorHAnsi" w:hAnsiTheme="minorHAnsi" w:cstheme="minorHAnsi"/>
          <w:color w:val="222222"/>
          <w:sz w:val="16"/>
          <w:szCs w:val="16"/>
        </w:rPr>
        <w:t> have </w:t>
      </w:r>
      <w:r w:rsidRPr="00A45FB9">
        <w:rPr>
          <w:rStyle w:val="m5577519854659992616gmail-styleunderline"/>
          <w:rFonts w:asciiTheme="minorHAnsi" w:hAnsiTheme="minorHAnsi" w:cstheme="minorHAnsi"/>
          <w:color w:val="222222"/>
          <w:sz w:val="16"/>
        </w:rPr>
        <w:t>allowed students to take their beliefs</w:t>
      </w:r>
      <w:r w:rsidRPr="00A45FB9">
        <w:rPr>
          <w:rFonts w:asciiTheme="minorHAnsi" w:hAnsiTheme="minorHAnsi" w:cstheme="minorHAnsi"/>
          <w:color w:val="222222"/>
          <w:sz w:val="16"/>
          <w:szCs w:val="16"/>
        </w:rPr>
        <w:t> outside of the laboratory and </w:t>
      </w:r>
      <w:r w:rsidRPr="00A45FB9">
        <w:rPr>
          <w:rStyle w:val="m5577519854659992616gmail-styleunderline"/>
          <w:rFonts w:asciiTheme="minorHAnsi" w:hAnsiTheme="minorHAnsi" w:cstheme="minorHAnsi"/>
          <w:color w:val="222222"/>
          <w:sz w:val="16"/>
        </w:rPr>
        <w:t>into action</w:t>
      </w:r>
      <w:r w:rsidRPr="00A45FB9">
        <w:rPr>
          <w:rFonts w:asciiTheme="minorHAnsi" w:hAnsiTheme="minorHAnsi" w:cstheme="minorHAnsi"/>
          <w:color w:val="222222"/>
          <w:sz w:val="16"/>
          <w:szCs w:val="16"/>
        </w:rPr>
        <w:t>.</w:t>
      </w:r>
    </w:p>
    <w:p w14:paraId="2DC84F95" w14:textId="77777777" w:rsidR="00A45FB9" w:rsidRPr="00A45FB9" w:rsidRDefault="00A45FB9" w:rsidP="00A45FB9">
      <w:pPr>
        <w:rPr>
          <w:rFonts w:asciiTheme="minorHAnsi" w:hAnsiTheme="minorHAnsi" w:cstheme="minorHAnsi"/>
          <w:sz w:val="16"/>
          <w:szCs w:val="16"/>
        </w:rPr>
      </w:pPr>
      <w:r w:rsidRPr="00A45FB9">
        <w:rPr>
          <w:rFonts w:asciiTheme="minorHAnsi" w:hAnsiTheme="minorHAnsi" w:cstheme="minorHAns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A45FB9">
        <w:rPr>
          <w:rFonts w:asciiTheme="minorHAnsi" w:hAnsiTheme="minorHAnsi" w:cstheme="minorHAnsi"/>
          <w:sz w:val="16"/>
          <w:szCs w:val="16"/>
        </w:rPr>
        <w:t>six week</w:t>
      </w:r>
      <w:proofErr w:type="gramEnd"/>
      <w:r w:rsidRPr="00A45FB9">
        <w:rPr>
          <w:rFonts w:asciiTheme="minorHAnsi" w:hAnsiTheme="minorHAnsi" w:cstheme="min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A45FB9">
        <w:rPr>
          <w:rFonts w:asciiTheme="minorHAnsi" w:hAnsiTheme="minorHAnsi" w:cstheme="minorHAnsi"/>
          <w:sz w:val="16"/>
          <w:szCs w:val="16"/>
        </w:rPr>
        <w:t>language, but</w:t>
      </w:r>
      <w:proofErr w:type="gramEnd"/>
      <w:r w:rsidRPr="00A45FB9">
        <w:rPr>
          <w:rFonts w:asciiTheme="minorHAnsi" w:hAnsiTheme="minorHAnsi" w:cstheme="minorHAns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78A1CB63" w14:textId="77777777" w:rsidR="00A45FB9" w:rsidRPr="00A45FB9" w:rsidRDefault="00A45FB9" w:rsidP="00A45FB9">
      <w:pPr>
        <w:rPr>
          <w:rFonts w:asciiTheme="minorHAnsi" w:hAnsiTheme="minorHAnsi" w:cstheme="minorHAnsi"/>
          <w:sz w:val="16"/>
          <w:szCs w:val="16"/>
        </w:rPr>
      </w:pPr>
      <w:r w:rsidRPr="00A45FB9">
        <w:rPr>
          <w:rFonts w:asciiTheme="minorHAnsi" w:hAnsiTheme="minorHAnsi" w:cstheme="minorHAnsi"/>
          <w:sz w:val="16"/>
          <w:szCs w:val="16"/>
        </w:rPr>
        <w:t xml:space="preserve">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A45FB9">
        <w:rPr>
          <w:rFonts w:asciiTheme="minorHAnsi" w:hAnsiTheme="minorHAnsi" w:cstheme="minorHAnsi"/>
          <w:sz w:val="16"/>
          <w:szCs w:val="16"/>
        </w:rPr>
        <w:t>in order to</w:t>
      </w:r>
      <w:proofErr w:type="gramEnd"/>
      <w:r w:rsidRPr="00A45FB9">
        <w:rPr>
          <w:rFonts w:asciiTheme="minorHAnsi" w:hAnsiTheme="minorHAnsi" w:cstheme="minorHAnsi"/>
          <w:sz w:val="16"/>
          <w:szCs w:val="16"/>
        </w:rPr>
        <w:t xml:space="preserve"> understand if and why researching for the competitive activity of debate generates more interest than research for other purposes such as classroom projects.</w:t>
      </w:r>
    </w:p>
    <w:p w14:paraId="72048102" w14:textId="77777777" w:rsidR="00A45FB9" w:rsidRPr="00A45FB9" w:rsidRDefault="00A45FB9" w:rsidP="00A45FB9">
      <w:pPr>
        <w:rPr>
          <w:rFonts w:asciiTheme="minorHAnsi" w:hAnsiTheme="minorHAnsi" w:cstheme="minorHAnsi"/>
          <w:sz w:val="16"/>
          <w:szCs w:val="16"/>
        </w:rPr>
      </w:pPr>
      <w:r w:rsidRPr="00A45FB9">
        <w:rPr>
          <w:rFonts w:asciiTheme="minorHAnsi" w:hAnsiTheme="minorHAnsi" w:cstheme="minorHAns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A45FB9">
        <w:rPr>
          <w:rFonts w:asciiTheme="minorHAnsi" w:hAnsiTheme="minorHAnsi" w:cstheme="minorHAnsi"/>
          <w:sz w:val="16"/>
          <w:szCs w:val="16"/>
        </w:rPr>
        <w:t>understanding(</w:t>
      </w:r>
      <w:proofErr w:type="spellStart"/>
      <w:proofErr w:type="gramEnd"/>
      <w:r w:rsidRPr="00A45FB9">
        <w:rPr>
          <w:rFonts w:asciiTheme="minorHAnsi" w:hAnsiTheme="minorHAnsi" w:cstheme="minorHAnsi"/>
          <w:sz w:val="16"/>
          <w:szCs w:val="16"/>
        </w:rPr>
        <w:t>Venette</w:t>
      </w:r>
      <w:proofErr w:type="spellEnd"/>
      <w:r w:rsidRPr="00A45FB9">
        <w:rPr>
          <w:rFonts w:asciiTheme="minorHAnsi" w:hAnsiTheme="minorHAnsi" w:cstheme="minorHAnsi"/>
          <w:sz w:val="16"/>
          <w:szCs w:val="16"/>
        </w:rPr>
        <w:t>, 1998). As the NPDA website explains, "the reader is encouraged to be well-read in current events, as well as history, philosophy, etc. Remember: the realm of knowledge is that of a 'well-read college student'" (NPDA Homepage,</w:t>
      </w:r>
      <w:hyperlink r:id="rId10" w:tgtFrame="_blank" w:history="1">
        <w:r w:rsidRPr="00A45FB9">
          <w:rPr>
            <w:rStyle w:val="Hyperlink"/>
            <w:rFonts w:asciiTheme="minorHAnsi" w:hAnsiTheme="minorHAnsi" w:cstheme="minorHAnsi"/>
            <w:sz w:val="16"/>
            <w:szCs w:val="16"/>
          </w:rPr>
          <w:t>http://www.bethel.edu/Majors/Communication/npda/faq2.html</w:t>
        </w:r>
      </w:hyperlink>
      <w:r w:rsidRPr="00A45FB9">
        <w:rPr>
          <w:rFonts w:asciiTheme="minorHAnsi" w:hAnsiTheme="minorHAnsi" w:cstheme="minorHAns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A45FB9">
        <w:rPr>
          <w:rFonts w:asciiTheme="minorHAnsi" w:hAnsiTheme="minorHAnsi" w:cstheme="minorHAnsi"/>
          <w:sz w:val="16"/>
          <w:szCs w:val="16"/>
        </w:rPr>
        <w:t>in order to</w:t>
      </w:r>
      <w:proofErr w:type="gramEnd"/>
      <w:r w:rsidRPr="00A45FB9">
        <w:rPr>
          <w:rFonts w:asciiTheme="minorHAnsi" w:hAnsiTheme="minorHAnsi" w:cstheme="minorHAnsi"/>
          <w:sz w:val="16"/>
          <w:szCs w:val="16"/>
        </w:rPr>
        <w:t xml:space="preserve"> be equally knowledgeable in that case. Interestingly, the coach also stated that some of their research in preparation for parliamentary debate was affecting the opinions and attitudes of the debaters on the team.</w:t>
      </w:r>
    </w:p>
    <w:p w14:paraId="31D6273C" w14:textId="77777777" w:rsidR="00A45FB9" w:rsidRPr="00A45FB9" w:rsidRDefault="00A45FB9" w:rsidP="00A45FB9">
      <w:pPr>
        <w:rPr>
          <w:rStyle w:val="StyleUnderline"/>
          <w:rFonts w:asciiTheme="minorHAnsi" w:hAnsiTheme="minorHAnsi" w:cstheme="minorHAnsi"/>
        </w:rPr>
      </w:pPr>
      <w:r w:rsidRPr="00A45FB9">
        <w:rPr>
          <w:rFonts w:asciiTheme="minorHAnsi" w:hAnsiTheme="minorHAnsi" w:cstheme="minorHAnsi"/>
          <w:sz w:val="16"/>
        </w:rPr>
        <w:t>Not all debate research appears to generate personal advocacy and challenge peoples' assumptions. Debaters must switch sides, so they must inevitably debate against various cases. While this may seem to be inconsistent with advocacy, </w:t>
      </w:r>
      <w:r w:rsidRPr="00A45FB9">
        <w:rPr>
          <w:rStyle w:val="Emphasis"/>
          <w:rFonts w:asciiTheme="minorHAnsi" w:hAnsiTheme="minorHAnsi" w:cstheme="minorHAnsi"/>
        </w:rPr>
        <w:t xml:space="preserve">supporting and </w:t>
      </w:r>
      <w:r w:rsidRPr="00A45FB9">
        <w:rPr>
          <w:rStyle w:val="Emphasis"/>
          <w:rFonts w:asciiTheme="minorHAnsi" w:hAnsiTheme="minorHAnsi" w:cstheme="minorHAnsi"/>
          <w:highlight w:val="green"/>
        </w:rPr>
        <w:t>researching</w:t>
      </w:r>
      <w:r w:rsidRPr="00A45FB9">
        <w:rPr>
          <w:rStyle w:val="StyleUnderline"/>
          <w:rFonts w:asciiTheme="minorHAnsi" w:hAnsiTheme="minorHAnsi" w:cstheme="minorHAnsi"/>
          <w:highlight w:val="green"/>
        </w:rPr>
        <w:t> both sides of</w:t>
      </w:r>
      <w:r w:rsidRPr="00A45FB9">
        <w:rPr>
          <w:rFonts w:asciiTheme="minorHAnsi" w:hAnsiTheme="minorHAnsi" w:cstheme="minorHAnsi"/>
          <w:sz w:val="16"/>
        </w:rPr>
        <w:t xml:space="preserve"> an </w:t>
      </w:r>
      <w:r w:rsidRPr="00A45FB9">
        <w:rPr>
          <w:rStyle w:val="StyleUnderline"/>
          <w:rFonts w:asciiTheme="minorHAnsi" w:hAnsiTheme="minorHAnsi" w:cstheme="minorHAnsi"/>
          <w:highlight w:val="green"/>
        </w:rPr>
        <w:t>argument</w:t>
      </w:r>
      <w:r w:rsidRPr="00A45FB9">
        <w:rPr>
          <w:rFonts w:asciiTheme="minorHAnsi" w:hAnsiTheme="minorHAnsi" w:cstheme="minorHAnsi"/>
          <w:sz w:val="16"/>
        </w:rPr>
        <w:t> </w:t>
      </w:r>
      <w:proofErr w:type="gramStart"/>
      <w:r w:rsidRPr="00A45FB9">
        <w:rPr>
          <w:rFonts w:asciiTheme="minorHAnsi" w:hAnsiTheme="minorHAnsi" w:cstheme="minorHAnsi"/>
          <w:sz w:val="16"/>
        </w:rPr>
        <w:t xml:space="preserve">actually </w:t>
      </w:r>
      <w:r w:rsidRPr="00A45FB9">
        <w:rPr>
          <w:rStyle w:val="StyleUnderline"/>
          <w:rFonts w:asciiTheme="minorHAnsi" w:hAnsiTheme="minorHAnsi" w:cstheme="minorHAnsi"/>
          <w:highlight w:val="green"/>
        </w:rPr>
        <w:t>created</w:t>
      </w:r>
      <w:proofErr w:type="gramEnd"/>
      <w:r w:rsidRPr="00A45FB9">
        <w:rPr>
          <w:rStyle w:val="StyleUnderline"/>
          <w:rFonts w:asciiTheme="minorHAnsi" w:hAnsiTheme="minorHAnsi" w:cstheme="minorHAnsi"/>
          <w:highlight w:val="green"/>
        </w:rPr>
        <w:t> </w:t>
      </w:r>
      <w:r w:rsidRPr="00A45FB9">
        <w:rPr>
          <w:rStyle w:val="Emphasis"/>
          <w:rFonts w:asciiTheme="minorHAnsi" w:hAnsiTheme="minorHAnsi" w:cstheme="minorHAnsi"/>
        </w:rPr>
        <w:t xml:space="preserve">stronger </w:t>
      </w:r>
      <w:r w:rsidRPr="00A45FB9">
        <w:rPr>
          <w:rStyle w:val="Emphasis"/>
          <w:rFonts w:asciiTheme="minorHAnsi" w:hAnsiTheme="minorHAnsi" w:cstheme="minorHAnsi"/>
          <w:highlight w:val="green"/>
        </w:rPr>
        <w:t>advocates</w:t>
      </w:r>
      <w:r w:rsidRPr="00A45FB9">
        <w:rPr>
          <w:rFonts w:asciiTheme="minorHAnsi" w:hAnsiTheme="minorHAnsi" w:cstheme="minorHAnsi"/>
          <w:sz w:val="16"/>
        </w:rPr>
        <w:t xml:space="preserve">. Not only did </w:t>
      </w:r>
      <w:r w:rsidRPr="00A45FB9">
        <w:rPr>
          <w:rStyle w:val="StyleUnderline"/>
          <w:rFonts w:asciiTheme="minorHAnsi" w:hAnsiTheme="minorHAnsi" w:cstheme="minorHAnsi"/>
          <w:highlight w:val="green"/>
        </w:rPr>
        <w:t>debaters learn both sides</w:t>
      </w:r>
      <w:r w:rsidRPr="00A45FB9">
        <w:rPr>
          <w:rFonts w:asciiTheme="minorHAnsi" w:hAnsiTheme="minorHAnsi" w:cstheme="minorHAnsi"/>
          <w:sz w:val="16"/>
        </w:rPr>
        <w:t> of an argument, </w:t>
      </w:r>
      <w:r w:rsidRPr="00A45FB9">
        <w:rPr>
          <w:rStyle w:val="StyleUnderline"/>
          <w:rFonts w:asciiTheme="minorHAnsi" w:hAnsiTheme="minorHAnsi" w:cstheme="minorHAnsi"/>
          <w:highlight w:val="green"/>
        </w:rPr>
        <w:t>so</w:t>
      </w:r>
      <w:r w:rsidRPr="00A45FB9">
        <w:rPr>
          <w:rFonts w:asciiTheme="minorHAnsi" w:hAnsiTheme="minorHAnsi" w:cstheme="minorHAnsi"/>
          <w:sz w:val="16"/>
        </w:rPr>
        <w:t> that </w:t>
      </w:r>
      <w:r w:rsidRPr="00A45FB9">
        <w:rPr>
          <w:rStyle w:val="StyleUnderline"/>
          <w:rFonts w:asciiTheme="minorHAnsi" w:hAnsiTheme="minorHAnsi" w:cstheme="minorHAnsi"/>
          <w:highlight w:val="green"/>
        </w:rPr>
        <w:t xml:space="preserve">they could </w:t>
      </w:r>
      <w:r w:rsidRPr="00A45FB9">
        <w:rPr>
          <w:rStyle w:val="Emphasis"/>
          <w:rFonts w:asciiTheme="minorHAnsi" w:hAnsiTheme="minorHAnsi" w:cstheme="minorHAnsi"/>
          <w:highlight w:val="green"/>
        </w:rPr>
        <w:t>defend</w:t>
      </w:r>
      <w:r w:rsidRPr="00A45FB9">
        <w:rPr>
          <w:rStyle w:val="StyleUnderline"/>
          <w:rFonts w:asciiTheme="minorHAnsi" w:hAnsiTheme="minorHAnsi" w:cstheme="minorHAnsi"/>
          <w:highlight w:val="green"/>
        </w:rPr>
        <w:t xml:space="preserve"> their positions </w:t>
      </w:r>
      <w:r w:rsidRPr="00A45FB9">
        <w:rPr>
          <w:rStyle w:val="Emphasis"/>
          <w:rFonts w:asciiTheme="minorHAnsi" w:hAnsiTheme="minorHAnsi" w:cstheme="minorHAnsi"/>
          <w:highlight w:val="green"/>
        </w:rPr>
        <w:t>against attack</w:t>
      </w:r>
      <w:r w:rsidRPr="00A45FB9">
        <w:rPr>
          <w:rFonts w:asciiTheme="minorHAnsi" w:hAnsiTheme="minorHAnsi" w:cstheme="minorHAnsi"/>
          <w:sz w:val="16"/>
        </w:rPr>
        <w:t>, they also learned the nuances of each position. </w:t>
      </w:r>
      <w:r w:rsidRPr="00A45FB9">
        <w:rPr>
          <w:rStyle w:val="StyleUnderline"/>
          <w:rFonts w:asciiTheme="minorHAnsi" w:hAnsiTheme="minorHAnsi" w:cstheme="minorHAnsi"/>
          <w:highlight w:val="green"/>
        </w:rPr>
        <w:t>Learning</w:t>
      </w:r>
      <w:r w:rsidRPr="00A45FB9">
        <w:rPr>
          <w:rFonts w:asciiTheme="minorHAnsi" w:hAnsiTheme="minorHAnsi" w:cstheme="minorHAnsi"/>
          <w:sz w:val="16"/>
        </w:rPr>
        <w:t> and </w:t>
      </w:r>
      <w:r w:rsidRPr="00A45FB9">
        <w:rPr>
          <w:rStyle w:val="StyleUnderline"/>
          <w:rFonts w:asciiTheme="minorHAnsi" w:hAnsiTheme="minorHAnsi" w:cstheme="minorHAnsi"/>
          <w:highlight w:val="green"/>
        </w:rPr>
        <w:t xml:space="preserve">the </w:t>
      </w:r>
      <w:r w:rsidRPr="00A45FB9">
        <w:rPr>
          <w:rStyle w:val="Emphasis"/>
          <w:rFonts w:asciiTheme="minorHAnsi" w:hAnsiTheme="minorHAnsi" w:cstheme="minorHAnsi"/>
        </w:rPr>
        <w:t xml:space="preserve">intricate </w:t>
      </w:r>
      <w:r w:rsidRPr="00A45FB9">
        <w:rPr>
          <w:rStyle w:val="Emphasis"/>
          <w:rFonts w:asciiTheme="minorHAnsi" w:hAnsiTheme="minorHAnsi" w:cstheme="minorHAnsi"/>
          <w:highlight w:val="green"/>
        </w:rPr>
        <w:t>nature</w:t>
      </w:r>
      <w:r w:rsidRPr="00A45FB9">
        <w:rPr>
          <w:rStyle w:val="StyleUnderline"/>
          <w:rFonts w:asciiTheme="minorHAnsi" w:hAnsiTheme="minorHAnsi" w:cstheme="minorHAnsi"/>
          <w:highlight w:val="green"/>
        </w:rPr>
        <w:t xml:space="preserve"> of</w:t>
      </w:r>
      <w:r w:rsidRPr="00A45FB9">
        <w:rPr>
          <w:rFonts w:asciiTheme="minorHAnsi" w:hAnsiTheme="minorHAnsi" w:cstheme="minorHAnsi"/>
          <w:sz w:val="16"/>
        </w:rPr>
        <w:t> various </w:t>
      </w:r>
      <w:r w:rsidRPr="00A45FB9">
        <w:rPr>
          <w:rStyle w:val="Emphasis"/>
          <w:rFonts w:asciiTheme="minorHAnsi" w:hAnsiTheme="minorHAnsi" w:cstheme="minorHAnsi"/>
        </w:rPr>
        <w:t xml:space="preserve">policy </w:t>
      </w:r>
      <w:r w:rsidRPr="00A45FB9">
        <w:rPr>
          <w:rStyle w:val="Emphasis"/>
          <w:rFonts w:asciiTheme="minorHAnsi" w:hAnsiTheme="minorHAnsi" w:cstheme="minorHAnsi"/>
          <w:highlight w:val="green"/>
        </w:rPr>
        <w:t>proposals</w:t>
      </w:r>
      <w:r w:rsidRPr="00A45FB9">
        <w:rPr>
          <w:rStyle w:val="StyleUnderline"/>
          <w:rFonts w:asciiTheme="minorHAnsi" w:hAnsiTheme="minorHAnsi" w:cstheme="minorHAnsi"/>
          <w:highlight w:val="green"/>
        </w:rPr>
        <w:t> helps debaters</w:t>
      </w:r>
      <w:r w:rsidRPr="00A45FB9">
        <w:rPr>
          <w:rStyle w:val="StyleUnderline"/>
          <w:rFonts w:asciiTheme="minorHAnsi" w:hAnsiTheme="minorHAnsi" w:cstheme="minorHAnsi"/>
        </w:rPr>
        <w:t> to </w:t>
      </w:r>
      <w:r w:rsidRPr="00A45FB9">
        <w:rPr>
          <w:rStyle w:val="StyleUnderline"/>
          <w:rFonts w:asciiTheme="minorHAnsi" w:hAnsiTheme="minorHAnsi" w:cstheme="minorHAnsi"/>
          <w:highlight w:val="green"/>
        </w:rPr>
        <w:t xml:space="preserve">strengthen their </w:t>
      </w:r>
      <w:r w:rsidRPr="00A45FB9">
        <w:rPr>
          <w:rStyle w:val="Emphasis"/>
          <w:rFonts w:asciiTheme="minorHAnsi" w:hAnsiTheme="minorHAnsi" w:cstheme="minorHAnsi"/>
        </w:rPr>
        <w:t xml:space="preserve">own </w:t>
      </w:r>
      <w:r w:rsidRPr="00A45FB9">
        <w:rPr>
          <w:rStyle w:val="Emphasis"/>
          <w:rFonts w:asciiTheme="minorHAnsi" w:hAnsiTheme="minorHAnsi" w:cstheme="minorHAnsi"/>
          <w:highlight w:val="green"/>
        </w:rPr>
        <w:t>stance</w:t>
      </w:r>
      <w:r w:rsidRPr="00A45FB9">
        <w:rPr>
          <w:rStyle w:val="StyleUnderline"/>
          <w:rFonts w:asciiTheme="minorHAnsi" w:hAnsiTheme="minorHAnsi" w:cstheme="minorHAnsi"/>
        </w:rPr>
        <w:t> on issues.</w:t>
      </w:r>
    </w:p>
    <w:p w14:paraId="7FABE5DC" w14:textId="77777777" w:rsidR="00A45FB9" w:rsidRPr="00A45FB9" w:rsidRDefault="00A45FB9" w:rsidP="00A45FB9">
      <w:pPr>
        <w:rPr>
          <w:rStyle w:val="StyleUnderline"/>
          <w:rFonts w:asciiTheme="minorHAnsi" w:hAnsiTheme="minorHAnsi" w:cstheme="minorHAnsi"/>
        </w:rPr>
      </w:pPr>
    </w:p>
    <w:p w14:paraId="009E2A8D" w14:textId="77777777" w:rsidR="00A45FB9" w:rsidRPr="00A45FB9" w:rsidRDefault="00A45FB9" w:rsidP="00A45FB9">
      <w:pPr>
        <w:pStyle w:val="Heading4"/>
        <w:rPr>
          <w:rFonts w:asciiTheme="minorHAnsi" w:hAnsiTheme="minorHAnsi" w:cstheme="minorHAnsi"/>
        </w:rPr>
      </w:pPr>
      <w:r w:rsidRPr="00A45FB9">
        <w:rPr>
          <w:rFonts w:asciiTheme="minorHAnsi" w:hAnsiTheme="minorHAnsi" w:cstheme="minorHAnsi"/>
          <w:b w:val="0"/>
        </w:rPr>
        <w:t xml:space="preserve">That </w:t>
      </w:r>
      <w:r w:rsidRPr="00A45FB9">
        <w:rPr>
          <w:rFonts w:asciiTheme="minorHAnsi" w:hAnsiTheme="minorHAnsi" w:cstheme="minorHAnsi"/>
          <w:b w:val="0"/>
          <w:u w:val="single"/>
        </w:rPr>
        <w:t>outweighs</w:t>
      </w:r>
      <w:r w:rsidRPr="00A45FB9">
        <w:rPr>
          <w:rFonts w:asciiTheme="minorHAnsi" w:hAnsiTheme="minorHAnsi" w:cstheme="minorHAnsi"/>
          <w:b w:val="0"/>
        </w:rPr>
        <w:t xml:space="preserve"> on </w:t>
      </w:r>
      <w:r w:rsidRPr="00A45FB9">
        <w:rPr>
          <w:rFonts w:asciiTheme="minorHAnsi" w:hAnsiTheme="minorHAnsi" w:cstheme="minorHAnsi"/>
          <w:b w:val="0"/>
          <w:u w:val="single"/>
        </w:rPr>
        <w:t>scope</w:t>
      </w:r>
      <w:r w:rsidRPr="00A45FB9">
        <w:rPr>
          <w:rFonts w:asciiTheme="minorHAnsi" w:hAnsiTheme="minorHAnsi" w:cstheme="minorHAnsi"/>
          <w:b w:val="0"/>
        </w:rPr>
        <w:t xml:space="preserve"> and </w:t>
      </w:r>
      <w:r w:rsidRPr="00A45FB9">
        <w:rPr>
          <w:rFonts w:asciiTheme="minorHAnsi" w:hAnsiTheme="minorHAnsi" w:cstheme="minorHAnsi"/>
          <w:b w:val="0"/>
          <w:u w:val="single"/>
        </w:rPr>
        <w:t>duration</w:t>
      </w:r>
      <w:r w:rsidRPr="00A45FB9">
        <w:rPr>
          <w:rFonts w:asciiTheme="minorHAnsi" w:hAnsiTheme="minorHAnsi" w:cstheme="minorHAnsi"/>
          <w:b w:val="0"/>
        </w:rPr>
        <w:t xml:space="preserve"> -- these portable skills are valuable to </w:t>
      </w:r>
      <w:r w:rsidRPr="00A45FB9">
        <w:rPr>
          <w:rFonts w:asciiTheme="minorHAnsi" w:hAnsiTheme="minorHAnsi" w:cstheme="minorHAnsi"/>
          <w:b w:val="0"/>
          <w:u w:val="single"/>
        </w:rPr>
        <w:t>society as a whole</w:t>
      </w:r>
      <w:r w:rsidRPr="00A45FB9">
        <w:rPr>
          <w:rFonts w:asciiTheme="minorHAnsi" w:hAnsiTheme="minorHAnsi" w:cstheme="minorHAnsi"/>
          <w:b w:val="0"/>
        </w:rPr>
        <w:t xml:space="preserve"> and help debaters </w:t>
      </w:r>
      <w:r w:rsidRPr="00A45FB9">
        <w:rPr>
          <w:rFonts w:asciiTheme="minorHAnsi" w:hAnsiTheme="minorHAnsi" w:cstheme="minorHAnsi"/>
          <w:b w:val="0"/>
          <w:u w:val="single"/>
        </w:rPr>
        <w:t>throughout their lives</w:t>
      </w:r>
    </w:p>
    <w:p w14:paraId="4ED31FFD" w14:textId="77777777" w:rsidR="00A45FB9" w:rsidRPr="00A45FB9" w:rsidRDefault="00A45FB9" w:rsidP="00A45FB9">
      <w:pPr>
        <w:rPr>
          <w:rFonts w:asciiTheme="minorHAnsi" w:hAnsiTheme="minorHAnsi" w:cstheme="minorHAnsi"/>
        </w:rPr>
      </w:pPr>
      <w:proofErr w:type="spellStart"/>
      <w:r w:rsidRPr="00A45FB9">
        <w:rPr>
          <w:rStyle w:val="Style13ptBold"/>
          <w:rFonts w:asciiTheme="minorHAnsi" w:hAnsiTheme="minorHAnsi" w:cstheme="minorHAnsi"/>
        </w:rPr>
        <w:t>Bartanen</w:t>
      </w:r>
      <w:proofErr w:type="spellEnd"/>
      <w:r w:rsidRPr="00A45FB9">
        <w:rPr>
          <w:rFonts w:asciiTheme="minorHAnsi" w:hAnsiTheme="minorHAnsi" w:cstheme="minorHAnsi"/>
        </w:rPr>
        <w:t xml:space="preserve">, Michael D. </w:t>
      </w:r>
      <w:r w:rsidRPr="00A45FB9">
        <w:rPr>
          <w:rStyle w:val="Style13ptBold"/>
          <w:rFonts w:asciiTheme="minorHAnsi" w:hAnsiTheme="minorHAnsi" w:cstheme="minorHAnsi"/>
        </w:rPr>
        <w:t>&amp;</w:t>
      </w:r>
      <w:r w:rsidRPr="00A45FB9">
        <w:rPr>
          <w:rFonts w:asciiTheme="minorHAnsi" w:hAnsiTheme="minorHAnsi" w:cstheme="minorHAnsi"/>
        </w:rPr>
        <w:t xml:space="preserve"> R. </w:t>
      </w:r>
      <w:r w:rsidRPr="00A45FB9">
        <w:rPr>
          <w:rStyle w:val="Style13ptBold"/>
          <w:rFonts w:asciiTheme="minorHAnsi" w:hAnsiTheme="minorHAnsi" w:cstheme="minorHAnsi"/>
        </w:rPr>
        <w:t>Littlefield 15</w:t>
      </w:r>
      <w:r w:rsidRPr="00A45FB9">
        <w:rPr>
          <w:rFonts w:asciiTheme="minorHAnsi" w:hAnsiTheme="minorHAnsi" w:cstheme="minorHAnsi"/>
        </w:rPr>
        <w:t xml:space="preserve">, [Michael D. </w:t>
      </w:r>
      <w:proofErr w:type="spellStart"/>
      <w:r w:rsidRPr="00A45FB9">
        <w:rPr>
          <w:rFonts w:asciiTheme="minorHAnsi" w:hAnsiTheme="minorHAnsi" w:cstheme="minorHAnsi"/>
        </w:rPr>
        <w:t>Bartanen</w:t>
      </w:r>
      <w:proofErr w:type="spellEnd"/>
      <w:r w:rsidRPr="00A45FB9">
        <w:rPr>
          <w:rFonts w:asciiTheme="minorHAnsi" w:hAnsiTheme="minorHAnsi" w:cstheme="minorHAnsi"/>
        </w:rPr>
        <w:t xml:space="preserve">, professor of communication at Pacific Lutheran University, and Robert S. Littlefield, NDSU professor of communication.] “Competitive Speech and Debate: How Play Influenced American Educational Practice.” American Journal of Play 7 (2015): 155-173. </w:t>
      </w:r>
      <w:hyperlink r:id="rId11" w:history="1">
        <w:r w:rsidRPr="00A45FB9">
          <w:rPr>
            <w:rStyle w:val="Hyperlink"/>
            <w:rFonts w:asciiTheme="minorHAnsi" w:hAnsiTheme="minorHAnsi" w:cstheme="minorHAnsi"/>
          </w:rPr>
          <w:t>https://files.eric.ed.gov/fulltext/EJ1053419.pdf</w:t>
        </w:r>
      </w:hyperlink>
      <w:r w:rsidRPr="00A45FB9">
        <w:rPr>
          <w:rFonts w:asciiTheme="minorHAnsi" w:hAnsiTheme="minorHAnsi" w:cstheme="minorHAnsi"/>
        </w:rPr>
        <w:t xml:space="preserve"> </w:t>
      </w:r>
      <w:proofErr w:type="spellStart"/>
      <w:r w:rsidRPr="00A45FB9">
        <w:rPr>
          <w:rFonts w:asciiTheme="minorHAnsi" w:hAnsiTheme="minorHAnsi" w:cstheme="minorHAnsi"/>
        </w:rPr>
        <w:t>brett</w:t>
      </w:r>
      <w:proofErr w:type="spellEnd"/>
    </w:p>
    <w:p w14:paraId="147F12AB" w14:textId="77777777" w:rsidR="00A45FB9" w:rsidRPr="00A45FB9" w:rsidRDefault="00A45FB9" w:rsidP="00A45FB9">
      <w:pPr>
        <w:rPr>
          <w:rFonts w:asciiTheme="minorHAnsi" w:hAnsiTheme="minorHAnsi" w:cstheme="minorHAnsi"/>
          <w:sz w:val="16"/>
        </w:rPr>
      </w:pPr>
      <w:r w:rsidRPr="00A45FB9">
        <w:rPr>
          <w:rFonts w:asciiTheme="minorHAnsi" w:hAnsiTheme="minorHAnsi" w:cstheme="minorHAnsi"/>
          <w:sz w:val="16"/>
        </w:rPr>
        <w:t xml:space="preserve">As with play in general, </w:t>
      </w:r>
      <w:r w:rsidRPr="00A45FB9">
        <w:rPr>
          <w:rStyle w:val="StyleUnderline"/>
          <w:rFonts w:asciiTheme="minorHAnsi" w:hAnsiTheme="minorHAnsi" w:cstheme="minorHAnsi"/>
          <w:highlight w:val="green"/>
        </w:rPr>
        <w:t xml:space="preserve">the rules of </w:t>
      </w:r>
      <w:r w:rsidRPr="00A45FB9">
        <w:rPr>
          <w:rStyle w:val="Emphasis"/>
          <w:rFonts w:asciiTheme="minorHAnsi" w:hAnsiTheme="minorHAnsi" w:cstheme="minorHAnsi"/>
          <w:highlight w:val="green"/>
        </w:rPr>
        <w:t>competitive</w:t>
      </w:r>
      <w:r w:rsidRPr="00A45FB9">
        <w:rPr>
          <w:rFonts w:asciiTheme="minorHAnsi" w:hAnsiTheme="minorHAnsi" w:cstheme="minorHAnsi"/>
          <w:sz w:val="16"/>
        </w:rPr>
        <w:t xml:space="preserve"> speaking and </w:t>
      </w:r>
      <w:r w:rsidRPr="00A45FB9">
        <w:rPr>
          <w:rStyle w:val="Emphasis"/>
          <w:rFonts w:asciiTheme="minorHAnsi" w:hAnsiTheme="minorHAnsi" w:cstheme="minorHAnsi"/>
          <w:highlight w:val="green"/>
        </w:rPr>
        <w:t>debate</w:t>
      </w:r>
      <w:r w:rsidRPr="00A45FB9">
        <w:rPr>
          <w:rStyle w:val="StyleUnderline"/>
          <w:rFonts w:asciiTheme="minorHAnsi" w:hAnsiTheme="minorHAnsi" w:cstheme="minorHAnsi"/>
          <w:highlight w:val="green"/>
        </w:rPr>
        <w:t xml:space="preserve"> come from the participants</w:t>
      </w:r>
      <w:r w:rsidRPr="00A45FB9">
        <w:rPr>
          <w:rFonts w:asciiTheme="minorHAnsi" w:hAnsiTheme="minorHAnsi" w:cstheme="minorHAnsi"/>
          <w:sz w:val="16"/>
        </w:rPr>
        <w:t xml:space="preserve">, although rules governing forensics have of course </w:t>
      </w:r>
      <w:r w:rsidRPr="00A45FB9">
        <w:rPr>
          <w:rStyle w:val="StyleUnderline"/>
          <w:rFonts w:asciiTheme="minorHAnsi" w:hAnsiTheme="minorHAnsi" w:cstheme="minorHAnsi"/>
        </w:rPr>
        <w:t>evolved over time</w:t>
      </w:r>
      <w:r w:rsidRPr="00A45FB9">
        <w:rPr>
          <w:rFonts w:asciiTheme="minorHAnsi" w:hAnsiTheme="minorHAnsi" w:cstheme="minorHAnsi"/>
          <w:sz w:val="16"/>
        </w:rPr>
        <w:t xml:space="preserve"> </w:t>
      </w:r>
      <w:r w:rsidRPr="00A45FB9">
        <w:rPr>
          <w:rStyle w:val="StyleUnderline"/>
          <w:rFonts w:asciiTheme="minorHAnsi" w:hAnsiTheme="minorHAnsi" w:cstheme="minorHAnsi"/>
          <w:highlight w:val="green"/>
        </w:rPr>
        <w:t>to serve</w:t>
      </w:r>
      <w:r w:rsidRPr="00A45FB9">
        <w:rPr>
          <w:rFonts w:asciiTheme="minorHAnsi" w:hAnsiTheme="minorHAnsi" w:cstheme="minorHAnsi"/>
          <w:sz w:val="16"/>
        </w:rPr>
        <w:t xml:space="preserve"> the </w:t>
      </w:r>
      <w:r w:rsidRPr="00A45FB9">
        <w:rPr>
          <w:rStyle w:val="Emphasis"/>
          <w:rFonts w:asciiTheme="minorHAnsi" w:hAnsiTheme="minorHAnsi" w:cstheme="minorHAnsi"/>
          <w:highlight w:val="green"/>
        </w:rPr>
        <w:t>changing expectations</w:t>
      </w:r>
      <w:r w:rsidRPr="00A45FB9">
        <w:rPr>
          <w:rFonts w:asciiTheme="minorHAnsi" w:hAnsiTheme="minorHAnsi" w:cstheme="minorHAnsi"/>
          <w:sz w:val="16"/>
        </w:rPr>
        <w:t xml:space="preserve"> of the participants (and their coaches). Elsewhere (</w:t>
      </w:r>
      <w:proofErr w:type="spellStart"/>
      <w:r w:rsidRPr="00A45FB9">
        <w:rPr>
          <w:rFonts w:asciiTheme="minorHAnsi" w:hAnsiTheme="minorHAnsi" w:cstheme="minorHAnsi"/>
          <w:sz w:val="16"/>
        </w:rPr>
        <w:t>Bartanen</w:t>
      </w:r>
      <w:proofErr w:type="spellEnd"/>
      <w:r w:rsidRPr="00A45FB9">
        <w:rPr>
          <w:rFonts w:asciiTheme="minorHAnsi" w:hAnsiTheme="minorHAnsi" w:cstheme="minorHAnsi"/>
          <w:sz w:val="16"/>
        </w:rPr>
        <w:t xml:space="preserve"> and Littlefield 2014), we have discussed how the </w:t>
      </w:r>
      <w:r w:rsidRPr="00A45FB9">
        <w:rPr>
          <w:rStyle w:val="StyleUnderline"/>
          <w:rFonts w:asciiTheme="minorHAnsi" w:hAnsiTheme="minorHAnsi" w:cstheme="minorHAnsi"/>
          <w:highlight w:val="green"/>
        </w:rPr>
        <w:t>preferences</w:t>
      </w:r>
      <w:r w:rsidRPr="00A45FB9">
        <w:rPr>
          <w:rFonts w:asciiTheme="minorHAnsi" w:hAnsiTheme="minorHAnsi" w:cstheme="minorHAnsi"/>
          <w:sz w:val="16"/>
        </w:rPr>
        <w:t xml:space="preserve"> of contestants and judges </w:t>
      </w:r>
      <w:r w:rsidRPr="00A45FB9">
        <w:rPr>
          <w:rStyle w:val="StyleUnderline"/>
          <w:rFonts w:asciiTheme="minorHAnsi" w:hAnsiTheme="minorHAnsi" w:cstheme="minorHAnsi"/>
        </w:rPr>
        <w:t>concerning</w:t>
      </w:r>
      <w:r w:rsidRPr="00A45FB9">
        <w:rPr>
          <w:rFonts w:asciiTheme="minorHAnsi" w:hAnsiTheme="minorHAnsi" w:cstheme="minorHAnsi"/>
          <w:sz w:val="16"/>
        </w:rPr>
        <w:t xml:space="preserve"> speaking times, topics, speaker order, and appropriate </w:t>
      </w:r>
      <w:r w:rsidRPr="00A45FB9">
        <w:rPr>
          <w:rStyle w:val="StyleUnderline"/>
          <w:rFonts w:asciiTheme="minorHAnsi" w:hAnsiTheme="minorHAnsi" w:cstheme="minorHAnsi"/>
        </w:rPr>
        <w:t>in-round speaking</w:t>
      </w:r>
      <w:r w:rsidRPr="00A45FB9">
        <w:rPr>
          <w:rFonts w:asciiTheme="minorHAnsi" w:hAnsiTheme="minorHAnsi" w:cstheme="minorHAnsi"/>
          <w:sz w:val="16"/>
        </w:rPr>
        <w:t xml:space="preserve"> behaviors </w:t>
      </w:r>
      <w:r w:rsidRPr="00A45FB9">
        <w:rPr>
          <w:rStyle w:val="StyleUnderline"/>
          <w:rFonts w:asciiTheme="minorHAnsi" w:hAnsiTheme="minorHAnsi" w:cstheme="minorHAnsi"/>
          <w:highlight w:val="green"/>
        </w:rPr>
        <w:t>generated</w:t>
      </w:r>
      <w:r w:rsidRPr="00A45FB9">
        <w:rPr>
          <w:rStyle w:val="StyleUnderline"/>
          <w:rFonts w:asciiTheme="minorHAnsi" w:hAnsiTheme="minorHAnsi" w:cstheme="minorHAnsi"/>
        </w:rPr>
        <w:t xml:space="preserve"> the </w:t>
      </w:r>
      <w:r w:rsidRPr="00A45FB9">
        <w:rPr>
          <w:rStyle w:val="StyleUnderline"/>
          <w:rFonts w:asciiTheme="minorHAnsi" w:hAnsiTheme="minorHAnsi" w:cstheme="minorHAnsi"/>
          <w:highlight w:val="green"/>
        </w:rPr>
        <w:t xml:space="preserve">rules that </w:t>
      </w:r>
      <w:r w:rsidRPr="00A45FB9">
        <w:rPr>
          <w:rStyle w:val="Emphasis"/>
          <w:rFonts w:asciiTheme="minorHAnsi" w:hAnsiTheme="minorHAnsi" w:cstheme="minorHAnsi"/>
          <w:highlight w:val="green"/>
        </w:rPr>
        <w:t>facilitated play</w:t>
      </w:r>
      <w:r w:rsidRPr="00A45FB9">
        <w:rPr>
          <w:rFonts w:asciiTheme="minorHAnsi" w:hAnsiTheme="minorHAnsi" w:cstheme="minorHAnsi"/>
          <w:sz w:val="16"/>
        </w:rPr>
        <w:t xml:space="preserve"> in forensics.</w:t>
      </w:r>
    </w:p>
    <w:p w14:paraId="69FBDC52" w14:textId="77777777" w:rsidR="00A45FB9" w:rsidRPr="00A45FB9" w:rsidRDefault="00A45FB9" w:rsidP="00A45FB9">
      <w:pPr>
        <w:rPr>
          <w:rFonts w:asciiTheme="minorHAnsi" w:hAnsiTheme="minorHAnsi" w:cstheme="minorHAnsi"/>
          <w:sz w:val="16"/>
        </w:rPr>
      </w:pPr>
      <w:r w:rsidRPr="00A45FB9">
        <w:rPr>
          <w:rStyle w:val="StyleUnderline"/>
          <w:rFonts w:asciiTheme="minorHAnsi" w:hAnsiTheme="minorHAnsi" w:cstheme="minorHAnsi"/>
        </w:rPr>
        <w:t>Forensics</w:t>
      </w:r>
      <w:r w:rsidRPr="00A45FB9">
        <w:rPr>
          <w:rFonts w:asciiTheme="minorHAnsi" w:hAnsiTheme="minorHAnsi" w:cstheme="minorHAnsi"/>
          <w:sz w:val="16"/>
        </w:rPr>
        <w:t xml:space="preserve"> also </w:t>
      </w:r>
      <w:r w:rsidRPr="00A45FB9">
        <w:rPr>
          <w:rStyle w:val="StyleUnderline"/>
          <w:rFonts w:asciiTheme="minorHAnsi" w:hAnsiTheme="minorHAnsi" w:cstheme="minorHAnsi"/>
        </w:rPr>
        <w:t>offers an example of imaginative play</w:t>
      </w:r>
      <w:r w:rsidRPr="00A45FB9">
        <w:rPr>
          <w:rFonts w:asciiTheme="minorHAnsi" w:hAnsiTheme="minorHAnsi" w:cstheme="minorHAnsi"/>
          <w:sz w:val="16"/>
        </w:rPr>
        <w:t xml:space="preserve"> (i.e., </w:t>
      </w:r>
      <w:r w:rsidRPr="00A45FB9">
        <w:rPr>
          <w:rStyle w:val="StyleUnderline"/>
          <w:rFonts w:asciiTheme="minorHAnsi" w:hAnsiTheme="minorHAnsi" w:cstheme="minorHAnsi"/>
          <w:highlight w:val="green"/>
        </w:rPr>
        <w:t>participants are removed from real-life</w:t>
      </w:r>
      <w:r w:rsidRPr="00A45FB9">
        <w:rPr>
          <w:rStyle w:val="StyleUnderline"/>
          <w:rFonts w:asciiTheme="minorHAnsi" w:hAnsiTheme="minorHAnsi" w:cstheme="minorHAnsi"/>
        </w:rPr>
        <w:t xml:space="preserve"> play </w:t>
      </w:r>
      <w:r w:rsidRPr="00A45FB9">
        <w:rPr>
          <w:rStyle w:val="StyleUnderline"/>
          <w:rFonts w:asciiTheme="minorHAnsi" w:hAnsiTheme="minorHAnsi" w:cstheme="minorHAnsi"/>
          <w:highlight w:val="green"/>
        </w:rPr>
        <w:t>to develop</w:t>
      </w:r>
      <w:r w:rsidRPr="00A45FB9">
        <w:rPr>
          <w:rStyle w:val="StyleUnderline"/>
          <w:rFonts w:asciiTheme="minorHAnsi" w:hAnsiTheme="minorHAnsi" w:cstheme="minorHAnsi"/>
        </w:rPr>
        <w:t xml:space="preserve"> </w:t>
      </w:r>
      <w:r w:rsidRPr="00A45FB9">
        <w:rPr>
          <w:rStyle w:val="Emphasis"/>
          <w:rFonts w:asciiTheme="minorHAnsi" w:hAnsiTheme="minorHAnsi" w:cstheme="minorHAnsi"/>
          <w:highlight w:val="green"/>
        </w:rPr>
        <w:t>skills of imagination</w:t>
      </w:r>
      <w:r w:rsidRPr="00A45FB9">
        <w:rPr>
          <w:rStyle w:val="StyleUnderline"/>
          <w:rFonts w:asciiTheme="minorHAnsi" w:hAnsiTheme="minorHAnsi" w:cstheme="minorHAnsi"/>
        </w:rPr>
        <w:t xml:space="preserve"> </w:t>
      </w:r>
      <w:r w:rsidRPr="00A45FB9">
        <w:rPr>
          <w:rStyle w:val="StyleUnderline"/>
          <w:rFonts w:asciiTheme="minorHAnsi" w:hAnsiTheme="minorHAnsi" w:cstheme="minorHAnsi"/>
          <w:highlight w:val="green"/>
        </w:rPr>
        <w:t>they use in real life</w:t>
      </w:r>
      <w:r w:rsidRPr="00A45FB9">
        <w:rPr>
          <w:rFonts w:asciiTheme="minorHAnsi" w:hAnsiTheme="minorHAnsi" w:cstheme="minorHAnsi"/>
          <w:sz w:val="16"/>
        </w:rPr>
        <w:t xml:space="preserve">). McBath (1975)—in his role as editor of the proceedings from the first National Developmental Conference on Forensics held to assess forensics practices and chart the future of the activity—describes forensics as </w:t>
      </w:r>
      <w:r w:rsidRPr="00A45FB9">
        <w:rPr>
          <w:rStyle w:val="StyleUnderline"/>
          <w:rFonts w:asciiTheme="minorHAnsi" w:hAnsiTheme="minorHAnsi" w:cstheme="minorHAnsi"/>
        </w:rPr>
        <w:t>a laboratory for argumentation and communication</w:t>
      </w:r>
      <w:r w:rsidRPr="00A45FB9">
        <w:rPr>
          <w:rFonts w:asciiTheme="minorHAnsi" w:hAnsiTheme="minorHAnsi" w:cstheme="minorHAnsi"/>
          <w:sz w:val="16"/>
        </w:rPr>
        <w:t xml:space="preserve">. In such a setting, </w:t>
      </w:r>
      <w:r w:rsidRPr="00A45FB9">
        <w:rPr>
          <w:rStyle w:val="StyleUnderline"/>
          <w:rFonts w:asciiTheme="minorHAnsi" w:hAnsiTheme="minorHAnsi" w:cstheme="minorHAnsi"/>
        </w:rPr>
        <w:t xml:space="preserve">forensics provides a simulation of the real-life </w:t>
      </w:r>
      <w:r w:rsidRPr="00A45FB9">
        <w:rPr>
          <w:rStyle w:val="StyleUnderline"/>
          <w:rFonts w:asciiTheme="minorHAnsi" w:hAnsiTheme="minorHAnsi" w:cstheme="minorHAnsi"/>
          <w:highlight w:val="green"/>
        </w:rPr>
        <w:t>situations</w:t>
      </w:r>
      <w:r w:rsidRPr="00A45FB9">
        <w:rPr>
          <w:rStyle w:val="StyleUnderline"/>
          <w:rFonts w:asciiTheme="minorHAnsi" w:hAnsiTheme="minorHAnsi" w:cstheme="minorHAnsi"/>
        </w:rPr>
        <w:t xml:space="preserve"> in which participants might find themselves</w:t>
      </w:r>
      <w:r w:rsidRPr="00A45FB9">
        <w:rPr>
          <w:rFonts w:asciiTheme="minorHAnsi" w:hAnsiTheme="minorHAnsi" w:cstheme="minorHAnsi"/>
          <w:sz w:val="16"/>
        </w:rPr>
        <w:t xml:space="preserve">. For example, </w:t>
      </w:r>
      <w:r w:rsidRPr="00A45FB9">
        <w:rPr>
          <w:rStyle w:val="StyleUnderline"/>
          <w:rFonts w:asciiTheme="minorHAnsi" w:hAnsiTheme="minorHAnsi" w:cstheme="minorHAnsi"/>
        </w:rPr>
        <w:t xml:space="preserve">presenting an argument in a competitive debate might resemble presenting an argument to a deliberative body </w:t>
      </w:r>
      <w:r w:rsidRPr="00A45FB9">
        <w:rPr>
          <w:rStyle w:val="StyleUnderline"/>
          <w:rFonts w:asciiTheme="minorHAnsi" w:hAnsiTheme="minorHAnsi" w:cstheme="minorHAnsi"/>
          <w:highlight w:val="green"/>
        </w:rPr>
        <w:t xml:space="preserve">such as a </w:t>
      </w:r>
      <w:r w:rsidRPr="00A45FB9">
        <w:rPr>
          <w:rStyle w:val="Emphasis"/>
          <w:rFonts w:asciiTheme="minorHAnsi" w:hAnsiTheme="minorHAnsi" w:cstheme="minorHAnsi"/>
          <w:highlight w:val="green"/>
        </w:rPr>
        <w:t>city council</w:t>
      </w:r>
      <w:r w:rsidRPr="00A45FB9">
        <w:rPr>
          <w:rStyle w:val="StyleUnderline"/>
          <w:rFonts w:asciiTheme="minorHAnsi" w:hAnsiTheme="minorHAnsi" w:cstheme="minorHAnsi"/>
        </w:rPr>
        <w:t xml:space="preserve">, a congressional chamber, </w:t>
      </w:r>
      <w:r w:rsidRPr="00A45FB9">
        <w:rPr>
          <w:rStyle w:val="StyleUnderline"/>
          <w:rFonts w:asciiTheme="minorHAnsi" w:hAnsiTheme="minorHAnsi" w:cstheme="minorHAnsi"/>
          <w:highlight w:val="green"/>
        </w:rPr>
        <w:t>or</w:t>
      </w:r>
      <w:r w:rsidRPr="00A45FB9">
        <w:rPr>
          <w:rStyle w:val="StyleUnderline"/>
          <w:rFonts w:asciiTheme="minorHAnsi" w:hAnsiTheme="minorHAnsi" w:cstheme="minorHAnsi"/>
        </w:rPr>
        <w:t xml:space="preserve"> a courtroom jury</w:t>
      </w:r>
      <w:r w:rsidRPr="00A45FB9">
        <w:rPr>
          <w:rFonts w:asciiTheme="minorHAnsi" w:hAnsiTheme="minorHAnsi" w:cstheme="minorHAnsi"/>
          <w:sz w:val="16"/>
        </w:rPr>
        <w:t xml:space="preserve">. Participants understand that </w:t>
      </w:r>
      <w:r w:rsidRPr="00A45FB9">
        <w:rPr>
          <w:rStyle w:val="StyleUnderline"/>
          <w:rFonts w:asciiTheme="minorHAnsi" w:hAnsiTheme="minorHAnsi" w:cstheme="minorHAnsi"/>
        </w:rPr>
        <w:t>these simulations</w:t>
      </w:r>
      <w:r w:rsidRPr="00A45FB9">
        <w:rPr>
          <w:rFonts w:asciiTheme="minorHAnsi" w:hAnsiTheme="minorHAnsi" w:cstheme="minorHAnsi"/>
          <w:sz w:val="16"/>
        </w:rPr>
        <w:t xml:space="preserve"> offer opportunities to </w:t>
      </w:r>
      <w:r w:rsidRPr="00A45FB9">
        <w:rPr>
          <w:rStyle w:val="StyleUnderline"/>
          <w:rFonts w:asciiTheme="minorHAnsi" w:hAnsiTheme="minorHAnsi" w:cstheme="minorHAnsi"/>
        </w:rPr>
        <w:t xml:space="preserve">develop skills they could use later </w:t>
      </w:r>
      <w:r w:rsidRPr="00A45FB9">
        <w:rPr>
          <w:rStyle w:val="StyleUnderline"/>
          <w:rFonts w:asciiTheme="minorHAnsi" w:hAnsiTheme="minorHAnsi" w:cstheme="minorHAnsi"/>
          <w:highlight w:val="green"/>
        </w:rPr>
        <w:t xml:space="preserve">in </w:t>
      </w:r>
      <w:r w:rsidRPr="00A45FB9">
        <w:rPr>
          <w:rStyle w:val="Emphasis"/>
          <w:rFonts w:asciiTheme="minorHAnsi" w:hAnsiTheme="minorHAnsi" w:cstheme="minorHAnsi"/>
          <w:highlight w:val="green"/>
        </w:rPr>
        <w:t>careers</w:t>
      </w:r>
      <w:r w:rsidRPr="00A45FB9">
        <w:rPr>
          <w:rStyle w:val="StyleUnderline"/>
          <w:rFonts w:asciiTheme="minorHAnsi" w:hAnsiTheme="minorHAnsi" w:cstheme="minorHAnsi"/>
        </w:rPr>
        <w:t xml:space="preserve"> in business, education, or government</w:t>
      </w:r>
      <w:r w:rsidRPr="00A45FB9">
        <w:rPr>
          <w:rFonts w:asciiTheme="minorHAnsi" w:hAnsiTheme="minorHAnsi" w:cstheme="minorHAnsi"/>
          <w:sz w:val="16"/>
        </w:rPr>
        <w:t>.</w:t>
      </w:r>
    </w:p>
    <w:p w14:paraId="7E402A73" w14:textId="77777777" w:rsidR="00A45FB9" w:rsidRPr="00A45FB9" w:rsidRDefault="00A45FB9" w:rsidP="00A45FB9">
      <w:pPr>
        <w:rPr>
          <w:rFonts w:asciiTheme="minorHAnsi" w:hAnsiTheme="minorHAnsi" w:cstheme="minorHAnsi"/>
        </w:rPr>
      </w:pPr>
    </w:p>
    <w:p w14:paraId="7EA976DC" w14:textId="77777777" w:rsidR="00A45FB9" w:rsidRPr="00A45FB9" w:rsidRDefault="00A45FB9" w:rsidP="00A45FB9">
      <w:pPr>
        <w:pStyle w:val="Heading4"/>
        <w:rPr>
          <w:rFonts w:asciiTheme="minorHAnsi" w:hAnsiTheme="minorHAnsi" w:cstheme="minorHAnsi"/>
        </w:rPr>
      </w:pPr>
      <w:r w:rsidRPr="00A45FB9">
        <w:rPr>
          <w:rFonts w:asciiTheme="minorHAnsi" w:hAnsiTheme="minorHAnsi" w:cstheme="minorHAnsi"/>
          <w:b w:val="0"/>
        </w:rPr>
        <w:t xml:space="preserve">AND </w:t>
      </w:r>
      <w:r w:rsidRPr="00A45FB9">
        <w:rPr>
          <w:rFonts w:asciiTheme="minorHAnsi" w:hAnsiTheme="minorHAnsi" w:cstheme="minorHAnsi"/>
          <w:b w:val="0"/>
          <w:u w:val="single"/>
        </w:rPr>
        <w:t>turns case</w:t>
      </w:r>
      <w:r w:rsidRPr="00A45FB9">
        <w:rPr>
          <w:rFonts w:asciiTheme="minorHAnsi" w:hAnsiTheme="minorHAnsi" w:cstheme="minorHAnsi"/>
          <w:b w:val="0"/>
        </w:rPr>
        <w:t>.</w:t>
      </w:r>
    </w:p>
    <w:p w14:paraId="4641C424" w14:textId="77777777" w:rsidR="00A45FB9" w:rsidRPr="00A45FB9" w:rsidRDefault="00A45FB9" w:rsidP="00A45FB9">
      <w:pPr>
        <w:rPr>
          <w:rFonts w:asciiTheme="minorHAnsi" w:hAnsiTheme="minorHAnsi" w:cstheme="minorHAnsi"/>
        </w:rPr>
      </w:pPr>
      <w:proofErr w:type="spellStart"/>
      <w:r w:rsidRPr="00A45FB9">
        <w:rPr>
          <w:rStyle w:val="Style13ptBold"/>
          <w:rFonts w:asciiTheme="minorHAnsi" w:hAnsiTheme="minorHAnsi" w:cstheme="minorHAnsi"/>
        </w:rPr>
        <w:t>Bartanen</w:t>
      </w:r>
      <w:proofErr w:type="spellEnd"/>
      <w:r w:rsidRPr="00A45FB9">
        <w:rPr>
          <w:rFonts w:asciiTheme="minorHAnsi" w:hAnsiTheme="minorHAnsi" w:cstheme="minorHAnsi"/>
        </w:rPr>
        <w:t xml:space="preserve">, Michael D. </w:t>
      </w:r>
      <w:r w:rsidRPr="00A45FB9">
        <w:rPr>
          <w:rStyle w:val="Style13ptBold"/>
          <w:rFonts w:asciiTheme="minorHAnsi" w:hAnsiTheme="minorHAnsi" w:cstheme="minorHAnsi"/>
        </w:rPr>
        <w:t>&amp;</w:t>
      </w:r>
      <w:r w:rsidRPr="00A45FB9">
        <w:rPr>
          <w:rFonts w:asciiTheme="minorHAnsi" w:hAnsiTheme="minorHAnsi" w:cstheme="minorHAnsi"/>
        </w:rPr>
        <w:t xml:space="preserve"> R. </w:t>
      </w:r>
      <w:r w:rsidRPr="00A45FB9">
        <w:rPr>
          <w:rStyle w:val="Style13ptBold"/>
          <w:rFonts w:asciiTheme="minorHAnsi" w:hAnsiTheme="minorHAnsi" w:cstheme="minorHAnsi"/>
        </w:rPr>
        <w:t>Littlefield 15</w:t>
      </w:r>
      <w:r w:rsidRPr="00A45FB9">
        <w:rPr>
          <w:rFonts w:asciiTheme="minorHAnsi" w:hAnsiTheme="minorHAnsi" w:cstheme="minorHAnsi"/>
        </w:rPr>
        <w:t xml:space="preserve">, [Michael D. </w:t>
      </w:r>
      <w:proofErr w:type="spellStart"/>
      <w:r w:rsidRPr="00A45FB9">
        <w:rPr>
          <w:rFonts w:asciiTheme="minorHAnsi" w:hAnsiTheme="minorHAnsi" w:cstheme="minorHAnsi"/>
        </w:rPr>
        <w:t>Bartanen</w:t>
      </w:r>
      <w:proofErr w:type="spellEnd"/>
      <w:r w:rsidRPr="00A45FB9">
        <w:rPr>
          <w:rFonts w:asciiTheme="minorHAnsi" w:hAnsiTheme="minorHAnsi" w:cstheme="minorHAnsi"/>
        </w:rPr>
        <w:t xml:space="preserve">, professor of communication at Pacific Lutheran University, and Robert S. Littlefield, NDSU professor of communication.] “Competitive Speech and Debate: How Play Influenced American Educational Practice.” American Journal of Play 7 (2015): 155-173. </w:t>
      </w:r>
      <w:hyperlink r:id="rId12" w:history="1">
        <w:r w:rsidRPr="00A45FB9">
          <w:rPr>
            <w:rStyle w:val="Hyperlink"/>
            <w:rFonts w:asciiTheme="minorHAnsi" w:hAnsiTheme="minorHAnsi" w:cstheme="minorHAnsi"/>
          </w:rPr>
          <w:t>https://files.eric.ed.gov/fulltext/EJ1053419.pdf</w:t>
        </w:r>
      </w:hyperlink>
      <w:r w:rsidRPr="00A45FB9">
        <w:rPr>
          <w:rFonts w:asciiTheme="minorHAnsi" w:hAnsiTheme="minorHAnsi" w:cstheme="minorHAnsi"/>
        </w:rPr>
        <w:t xml:space="preserve"> </w:t>
      </w:r>
      <w:proofErr w:type="spellStart"/>
      <w:r w:rsidRPr="00A45FB9">
        <w:rPr>
          <w:rFonts w:asciiTheme="minorHAnsi" w:hAnsiTheme="minorHAnsi" w:cstheme="minorHAnsi"/>
        </w:rPr>
        <w:t>brett</w:t>
      </w:r>
      <w:proofErr w:type="spellEnd"/>
    </w:p>
    <w:p w14:paraId="640E7A68" w14:textId="77777777" w:rsidR="00A45FB9" w:rsidRPr="00A45FB9" w:rsidRDefault="00A45FB9" w:rsidP="00A45FB9">
      <w:pPr>
        <w:rPr>
          <w:rFonts w:asciiTheme="minorHAnsi" w:hAnsiTheme="minorHAnsi" w:cstheme="minorHAnsi"/>
          <w:sz w:val="16"/>
        </w:rPr>
      </w:pPr>
      <w:r w:rsidRPr="00A45FB9">
        <w:rPr>
          <w:rStyle w:val="StyleUnderline"/>
          <w:rFonts w:asciiTheme="minorHAnsi" w:hAnsiTheme="minorHAnsi" w:cstheme="minorHAnsi"/>
          <w:highlight w:val="green"/>
        </w:rPr>
        <w:t>Competitors</w:t>
      </w:r>
      <w:r w:rsidRPr="00A45FB9">
        <w:rPr>
          <w:rStyle w:val="StyleUnderline"/>
          <w:rFonts w:asciiTheme="minorHAnsi" w:hAnsiTheme="minorHAnsi" w:cstheme="minorHAnsi"/>
        </w:rPr>
        <w:t xml:space="preserve"> broadened their understanding of important social issues and </w:t>
      </w:r>
      <w:r w:rsidRPr="00A45FB9">
        <w:rPr>
          <w:rStyle w:val="StyleUnderline"/>
          <w:rFonts w:asciiTheme="minorHAnsi" w:hAnsiTheme="minorHAnsi" w:cstheme="minorHAnsi"/>
          <w:highlight w:val="green"/>
        </w:rPr>
        <w:t>came to understand the role</w:t>
      </w:r>
      <w:r w:rsidRPr="00A45FB9">
        <w:rPr>
          <w:rStyle w:val="StyleUnderline"/>
          <w:rFonts w:asciiTheme="minorHAnsi" w:hAnsiTheme="minorHAnsi" w:cstheme="minorHAnsi"/>
        </w:rPr>
        <w:t xml:space="preserve"> that </w:t>
      </w:r>
      <w:r w:rsidRPr="00A45FB9">
        <w:rPr>
          <w:rStyle w:val="Emphasis"/>
          <w:rFonts w:asciiTheme="minorHAnsi" w:hAnsiTheme="minorHAnsi" w:cstheme="minorHAnsi"/>
          <w:highlight w:val="green"/>
        </w:rPr>
        <w:t>principled argument</w:t>
      </w:r>
      <w:r w:rsidRPr="00A45FB9">
        <w:rPr>
          <w:rStyle w:val="StyleUnderline"/>
          <w:rFonts w:asciiTheme="minorHAnsi" w:hAnsiTheme="minorHAnsi" w:cstheme="minorHAnsi"/>
        </w:rPr>
        <w:t xml:space="preserve"> </w:t>
      </w:r>
      <w:r w:rsidRPr="00A45FB9">
        <w:rPr>
          <w:rStyle w:val="StyleUnderline"/>
          <w:rFonts w:asciiTheme="minorHAnsi" w:hAnsiTheme="minorHAnsi" w:cstheme="minorHAnsi"/>
          <w:highlight w:val="green"/>
        </w:rPr>
        <w:t>played</w:t>
      </w:r>
      <w:r w:rsidRPr="00A45FB9">
        <w:rPr>
          <w:rStyle w:val="StyleUnderline"/>
          <w:rFonts w:asciiTheme="minorHAnsi" w:hAnsiTheme="minorHAnsi" w:cstheme="minorHAnsi"/>
        </w:rPr>
        <w:t xml:space="preserve"> in building a better society</w:t>
      </w:r>
      <w:r w:rsidRPr="00A45FB9">
        <w:rPr>
          <w:rFonts w:asciiTheme="minorHAnsi" w:hAnsiTheme="minorHAnsi" w:cstheme="minorHAnsi"/>
          <w:sz w:val="16"/>
        </w:rPr>
        <w:t xml:space="preserve">. </w:t>
      </w:r>
      <w:r w:rsidRPr="00A45FB9">
        <w:rPr>
          <w:rStyle w:val="StyleUnderline"/>
          <w:rFonts w:asciiTheme="minorHAnsi" w:hAnsiTheme="minorHAnsi" w:cstheme="minorHAnsi"/>
          <w:highlight w:val="green"/>
        </w:rPr>
        <w:t>As Progressivism began to emphasize</w:t>
      </w:r>
      <w:r w:rsidRPr="00A45FB9">
        <w:rPr>
          <w:rFonts w:asciiTheme="minorHAnsi" w:hAnsiTheme="minorHAnsi" w:cstheme="minorHAnsi"/>
          <w:sz w:val="16"/>
        </w:rPr>
        <w:t xml:space="preserve"> the role of government in </w:t>
      </w:r>
      <w:r w:rsidRPr="00A45FB9">
        <w:rPr>
          <w:rStyle w:val="StyleUnderline"/>
          <w:rFonts w:asciiTheme="minorHAnsi" w:hAnsiTheme="minorHAnsi" w:cstheme="minorHAnsi"/>
          <w:highlight w:val="green"/>
        </w:rPr>
        <w:t>checking</w:t>
      </w:r>
      <w:r w:rsidRPr="00A45FB9">
        <w:rPr>
          <w:rStyle w:val="StyleUnderline"/>
          <w:rFonts w:asciiTheme="minorHAnsi" w:hAnsiTheme="minorHAnsi" w:cstheme="minorHAnsi"/>
        </w:rPr>
        <w:t xml:space="preserve"> the power of </w:t>
      </w:r>
      <w:r w:rsidRPr="00A45FB9">
        <w:rPr>
          <w:rStyle w:val="Emphasis"/>
          <w:rFonts w:asciiTheme="minorHAnsi" w:hAnsiTheme="minorHAnsi" w:cstheme="minorHAnsi"/>
          <w:highlight w:val="green"/>
        </w:rPr>
        <w:t>unfettered capitalism</w:t>
      </w:r>
      <w:r w:rsidRPr="00A45FB9">
        <w:rPr>
          <w:rFonts w:asciiTheme="minorHAnsi" w:hAnsiTheme="minorHAnsi" w:cstheme="minorHAnsi"/>
          <w:sz w:val="16"/>
        </w:rPr>
        <w:t xml:space="preserve"> </w:t>
      </w:r>
      <w:r w:rsidRPr="00A45FB9">
        <w:rPr>
          <w:rStyle w:val="StyleUnderline"/>
          <w:rFonts w:asciiTheme="minorHAnsi" w:hAnsiTheme="minorHAnsi" w:cstheme="minorHAnsi"/>
        </w:rPr>
        <w:t>and</w:t>
      </w:r>
      <w:r w:rsidRPr="00A45FB9">
        <w:rPr>
          <w:rFonts w:asciiTheme="minorHAnsi" w:hAnsiTheme="minorHAnsi" w:cstheme="minorHAnsi"/>
          <w:sz w:val="16"/>
        </w:rPr>
        <w:t xml:space="preserve"> in </w:t>
      </w:r>
      <w:r w:rsidRPr="00A45FB9">
        <w:rPr>
          <w:rStyle w:val="Emphasis"/>
          <w:rFonts w:asciiTheme="minorHAnsi" w:hAnsiTheme="minorHAnsi" w:cstheme="minorHAnsi"/>
        </w:rPr>
        <w:t>ensuring fairness</w:t>
      </w:r>
      <w:r w:rsidRPr="00A45FB9">
        <w:rPr>
          <w:rFonts w:asciiTheme="minorHAnsi" w:hAnsiTheme="minorHAnsi" w:cstheme="minorHAnsi"/>
          <w:sz w:val="16"/>
        </w:rPr>
        <w:t xml:space="preserve">, </w:t>
      </w:r>
      <w:r w:rsidRPr="00A45FB9">
        <w:rPr>
          <w:rStyle w:val="StyleUnderline"/>
          <w:rFonts w:asciiTheme="minorHAnsi" w:hAnsiTheme="minorHAnsi" w:cstheme="minorHAnsi"/>
        </w:rPr>
        <w:t>debate training became a particularly potent tool for contextualizing technical issues</w:t>
      </w:r>
      <w:r w:rsidRPr="00A45FB9">
        <w:rPr>
          <w:rFonts w:asciiTheme="minorHAnsi" w:hAnsiTheme="minorHAnsi" w:cstheme="minorHAnsi"/>
          <w:sz w:val="16"/>
        </w:rPr>
        <w:t xml:space="preserve">. </w:t>
      </w:r>
      <w:r w:rsidRPr="00A45FB9">
        <w:rPr>
          <w:rStyle w:val="StyleUnderline"/>
          <w:rFonts w:asciiTheme="minorHAnsi" w:hAnsiTheme="minorHAnsi" w:cstheme="minorHAnsi"/>
        </w:rPr>
        <w:t xml:space="preserve">In academic debate, </w:t>
      </w:r>
      <w:r w:rsidRPr="00A45FB9">
        <w:rPr>
          <w:rStyle w:val="StyleUnderline"/>
          <w:rFonts w:asciiTheme="minorHAnsi" w:hAnsiTheme="minorHAnsi" w:cstheme="minorHAnsi"/>
          <w:highlight w:val="green"/>
        </w:rPr>
        <w:t>students trained in</w:t>
      </w:r>
      <w:r w:rsidRPr="00A45FB9">
        <w:rPr>
          <w:rFonts w:asciiTheme="minorHAnsi" w:hAnsiTheme="minorHAnsi" w:cstheme="minorHAnsi"/>
          <w:sz w:val="16"/>
        </w:rPr>
        <w:t xml:space="preserve"> </w:t>
      </w:r>
      <w:r w:rsidRPr="00A45FB9">
        <w:rPr>
          <w:rStyle w:val="Emphasis"/>
          <w:rFonts w:asciiTheme="minorHAnsi" w:hAnsiTheme="minorHAnsi" w:cstheme="minorHAnsi"/>
          <w:highlight w:val="green"/>
        </w:rPr>
        <w:t>critical thinking</w:t>
      </w:r>
      <w:r w:rsidRPr="00A45FB9">
        <w:rPr>
          <w:rFonts w:asciiTheme="minorHAnsi" w:hAnsiTheme="minorHAnsi" w:cstheme="minorHAnsi"/>
          <w:sz w:val="16"/>
        </w:rPr>
        <w:t xml:space="preserve"> and public speaking </w:t>
      </w:r>
      <w:r w:rsidRPr="00A45FB9">
        <w:rPr>
          <w:rStyle w:val="StyleUnderline"/>
          <w:rFonts w:asciiTheme="minorHAnsi" w:hAnsiTheme="minorHAnsi" w:cstheme="minorHAnsi"/>
          <w:highlight w:val="green"/>
        </w:rPr>
        <w:t>more comfortably faced</w:t>
      </w:r>
      <w:r w:rsidRPr="00A45FB9">
        <w:rPr>
          <w:rFonts w:asciiTheme="minorHAnsi" w:hAnsiTheme="minorHAnsi" w:cstheme="minorHAnsi"/>
          <w:sz w:val="16"/>
        </w:rPr>
        <w:t xml:space="preserve"> the era’s </w:t>
      </w:r>
      <w:r w:rsidRPr="00A45FB9">
        <w:rPr>
          <w:rStyle w:val="StyleUnderline"/>
          <w:rFonts w:asciiTheme="minorHAnsi" w:hAnsiTheme="minorHAnsi" w:cstheme="minorHAnsi"/>
          <w:highlight w:val="green"/>
        </w:rPr>
        <w:t>complex</w:t>
      </w:r>
      <w:r w:rsidRPr="00A45FB9">
        <w:rPr>
          <w:rStyle w:val="StyleUnderline"/>
          <w:rFonts w:asciiTheme="minorHAnsi" w:hAnsiTheme="minorHAnsi" w:cstheme="minorHAnsi"/>
        </w:rPr>
        <w:t xml:space="preserve"> </w:t>
      </w:r>
      <w:r w:rsidRPr="00A45FB9">
        <w:rPr>
          <w:rStyle w:val="Emphasis"/>
          <w:rFonts w:asciiTheme="minorHAnsi" w:hAnsiTheme="minorHAnsi" w:cstheme="minorHAnsi"/>
          <w:highlight w:val="green"/>
        </w:rPr>
        <w:t>economic</w:t>
      </w:r>
      <w:r w:rsidRPr="00A45FB9">
        <w:rPr>
          <w:rStyle w:val="StyleUnderline"/>
          <w:rFonts w:asciiTheme="minorHAnsi" w:hAnsiTheme="minorHAnsi" w:cstheme="minorHAnsi"/>
        </w:rPr>
        <w:t xml:space="preserve"> </w:t>
      </w:r>
      <w:r w:rsidRPr="00A45FB9">
        <w:rPr>
          <w:rStyle w:val="StyleUnderline"/>
          <w:rFonts w:asciiTheme="minorHAnsi" w:hAnsiTheme="minorHAnsi" w:cstheme="minorHAnsi"/>
          <w:highlight w:val="green"/>
        </w:rPr>
        <w:t>and</w:t>
      </w:r>
      <w:r w:rsidRPr="00A45FB9">
        <w:rPr>
          <w:rStyle w:val="StyleUnderline"/>
          <w:rFonts w:asciiTheme="minorHAnsi" w:hAnsiTheme="minorHAnsi" w:cstheme="minorHAnsi"/>
        </w:rPr>
        <w:t xml:space="preserve"> </w:t>
      </w:r>
      <w:r w:rsidRPr="00A45FB9">
        <w:rPr>
          <w:rStyle w:val="Emphasis"/>
          <w:rFonts w:asciiTheme="minorHAnsi" w:hAnsiTheme="minorHAnsi" w:cstheme="minorHAnsi"/>
          <w:highlight w:val="green"/>
        </w:rPr>
        <w:t>political</w:t>
      </w:r>
      <w:r w:rsidRPr="00A45FB9">
        <w:rPr>
          <w:rStyle w:val="StyleUnderline"/>
          <w:rFonts w:asciiTheme="minorHAnsi" w:hAnsiTheme="minorHAnsi" w:cstheme="minorHAnsi"/>
        </w:rPr>
        <w:t xml:space="preserve"> </w:t>
      </w:r>
      <w:r w:rsidRPr="00A45FB9">
        <w:rPr>
          <w:rStyle w:val="StyleUnderline"/>
          <w:rFonts w:asciiTheme="minorHAnsi" w:hAnsiTheme="minorHAnsi" w:cstheme="minorHAnsi"/>
          <w:highlight w:val="green"/>
        </w:rPr>
        <w:t>problems</w:t>
      </w:r>
      <w:r w:rsidRPr="00A45FB9">
        <w:rPr>
          <w:rFonts w:asciiTheme="minorHAnsi" w:hAnsiTheme="minorHAnsi" w:cstheme="minorHAnsi"/>
          <w:sz w:val="16"/>
        </w:rPr>
        <w:t xml:space="preserve"> (</w:t>
      </w:r>
      <w:proofErr w:type="spellStart"/>
      <w:r w:rsidRPr="00A45FB9">
        <w:rPr>
          <w:rFonts w:asciiTheme="minorHAnsi" w:hAnsiTheme="minorHAnsi" w:cstheme="minorHAnsi"/>
          <w:sz w:val="16"/>
        </w:rPr>
        <w:t>Bartanen</w:t>
      </w:r>
      <w:proofErr w:type="spellEnd"/>
      <w:r w:rsidRPr="00A45FB9">
        <w:rPr>
          <w:rFonts w:asciiTheme="minorHAnsi" w:hAnsiTheme="minorHAnsi" w:cstheme="minorHAnsi"/>
          <w:sz w:val="16"/>
        </w:rPr>
        <w:t xml:space="preserve"> and Littlefield 2014). </w:t>
      </w:r>
    </w:p>
    <w:bookmarkEnd w:id="0"/>
    <w:p w14:paraId="1A7AE61D" w14:textId="77777777" w:rsidR="00A45FB9" w:rsidRDefault="00A45FB9" w:rsidP="00A45FB9">
      <w:pPr>
        <w:rPr>
          <w:rFonts w:asciiTheme="minorHAnsi" w:hAnsiTheme="minorHAnsi" w:cstheme="minorHAnsi"/>
        </w:rPr>
      </w:pPr>
    </w:p>
    <w:p w14:paraId="77DAA373" w14:textId="47F8F986" w:rsidR="00A45FB9" w:rsidRPr="000345C7" w:rsidRDefault="000345C7" w:rsidP="00A45FB9">
      <w:pPr>
        <w:pStyle w:val="Heading4"/>
        <w:rPr>
          <w:rFonts w:asciiTheme="minorHAnsi" w:hAnsiTheme="minorHAnsi" w:cstheme="minorHAnsi"/>
        </w:rPr>
      </w:pPr>
      <w:r>
        <w:rPr>
          <w:rFonts w:asciiTheme="minorHAnsi" w:hAnsiTheme="minorHAnsi" w:cstheme="minorHAnsi"/>
        </w:rPr>
        <w:t>TVA</w:t>
      </w:r>
      <w:r w:rsidRPr="000345C7">
        <w:rPr>
          <w:rFonts w:asciiTheme="minorHAnsi" w:hAnsiTheme="minorHAnsi" w:cstheme="minorHAnsi"/>
        </w:rPr>
        <w:t xml:space="preserve">: defend an </w:t>
      </w:r>
      <w:proofErr w:type="spellStart"/>
      <w:r w:rsidRPr="000345C7">
        <w:rPr>
          <w:rFonts w:asciiTheme="minorHAnsi" w:hAnsiTheme="minorHAnsi" w:cstheme="minorHAnsi"/>
        </w:rPr>
        <w:t>aff</w:t>
      </w:r>
      <w:proofErr w:type="spellEnd"/>
      <w:r w:rsidRPr="000345C7">
        <w:rPr>
          <w:rFonts w:asciiTheme="minorHAnsi" w:hAnsiTheme="minorHAnsi" w:cstheme="minorHAnsi"/>
        </w:rPr>
        <w:t xml:space="preserve"> that reduces IPR for HIV/AIDS -- solves </w:t>
      </w:r>
      <w:proofErr w:type="spellStart"/>
      <w:r w:rsidRPr="000345C7">
        <w:rPr>
          <w:rFonts w:asciiTheme="minorHAnsi" w:hAnsiTheme="minorHAnsi" w:cstheme="minorHAnsi"/>
        </w:rPr>
        <w:t>bc</w:t>
      </w:r>
      <w:proofErr w:type="spellEnd"/>
      <w:r w:rsidRPr="000345C7">
        <w:rPr>
          <w:rFonts w:asciiTheme="minorHAnsi" w:hAnsiTheme="minorHAnsi" w:cstheme="minorHAnsi"/>
        </w:rPr>
        <w:t xml:space="preserve"> u can get the discussion of the 1ac through topical policy action. Even if it </w:t>
      </w:r>
      <w:proofErr w:type="spellStart"/>
      <w:proofErr w:type="gramStart"/>
      <w:r w:rsidRPr="000345C7">
        <w:rPr>
          <w:rFonts w:asciiTheme="minorHAnsi" w:hAnsiTheme="minorHAnsi" w:cstheme="minorHAnsi"/>
        </w:rPr>
        <w:t>cant</w:t>
      </w:r>
      <w:proofErr w:type="spellEnd"/>
      <w:proofErr w:type="gramEnd"/>
      <w:r w:rsidRPr="000345C7">
        <w:rPr>
          <w:rFonts w:asciiTheme="minorHAnsi" w:hAnsiTheme="minorHAnsi" w:cstheme="minorHAnsi"/>
        </w:rPr>
        <w:t xml:space="preserve"> solve ALL the </w:t>
      </w:r>
      <w:proofErr w:type="spellStart"/>
      <w:r w:rsidRPr="000345C7">
        <w:rPr>
          <w:rFonts w:asciiTheme="minorHAnsi" w:hAnsiTheme="minorHAnsi" w:cstheme="minorHAnsi"/>
        </w:rPr>
        <w:t>aff</w:t>
      </w:r>
      <w:proofErr w:type="spellEnd"/>
      <w:r w:rsidRPr="000345C7">
        <w:rPr>
          <w:rFonts w:asciiTheme="minorHAnsi" w:hAnsiTheme="minorHAnsi" w:cstheme="minorHAnsi"/>
        </w:rPr>
        <w:t>, it can incorporate its discussion into topical action</w:t>
      </w:r>
    </w:p>
    <w:p w14:paraId="519E60C3" w14:textId="1CF71E7A" w:rsidR="00A45FB9" w:rsidRPr="00A45FB9" w:rsidRDefault="00A45FB9" w:rsidP="00A45FB9">
      <w:pPr>
        <w:pStyle w:val="Heading2"/>
        <w:rPr>
          <w:bCs/>
        </w:rPr>
      </w:pPr>
      <w:r>
        <w:rPr>
          <w:bCs/>
        </w:rPr>
        <w:t>2</w:t>
      </w:r>
    </w:p>
    <w:p w14:paraId="43F2E976" w14:textId="0A39B224" w:rsidR="00A45FB9" w:rsidRPr="00A45FB9" w:rsidRDefault="00A45FB9" w:rsidP="00A45FB9">
      <w:pPr>
        <w:pStyle w:val="Heading3"/>
        <w:rPr>
          <w:bCs/>
        </w:rPr>
      </w:pPr>
      <w:r w:rsidRPr="00A45FB9">
        <w:rPr>
          <w:bCs/>
        </w:rPr>
        <w:t>Shell</w:t>
      </w:r>
    </w:p>
    <w:p w14:paraId="19BD6678" w14:textId="791415FF" w:rsidR="00A45FB9" w:rsidRPr="00A45FB9" w:rsidRDefault="00A45FB9" w:rsidP="00A45FB9"/>
    <w:p w14:paraId="01F2352E" w14:textId="784C175D" w:rsidR="00A45FB9" w:rsidRDefault="00A45FB9" w:rsidP="00A45FB9">
      <w:pPr>
        <w:pStyle w:val="Heading3"/>
      </w:pPr>
    </w:p>
    <w:p w14:paraId="43EED0CB" w14:textId="77777777" w:rsidR="00A45FB9" w:rsidRPr="00A45FB9" w:rsidRDefault="00A45FB9" w:rsidP="00A45FB9">
      <w:pPr>
        <w:pStyle w:val="Heading4"/>
        <w:rPr>
          <w:rFonts w:cs="Calibri"/>
          <w:bCs/>
        </w:rPr>
      </w:pPr>
      <w:r w:rsidRPr="00A45FB9">
        <w:rPr>
          <w:rFonts w:cs="Calibri"/>
          <w:bCs/>
        </w:rPr>
        <w:t xml:space="preserve">Interpretation: Debaters must disclose all constructive positions on open source with highlighting on the 2019-20 NDCA LD wiki after the round in which they read them. </w:t>
      </w:r>
    </w:p>
    <w:p w14:paraId="3BCCE699" w14:textId="77777777" w:rsidR="00A45FB9" w:rsidRPr="00A45FB9" w:rsidRDefault="00A45FB9" w:rsidP="00A45FB9">
      <w:pPr>
        <w:pStyle w:val="Heading4"/>
        <w:rPr>
          <w:rFonts w:cs="Calibri"/>
          <w:bCs/>
        </w:rPr>
      </w:pPr>
      <w:r w:rsidRPr="00A45FB9">
        <w:rPr>
          <w:rFonts w:cs="Calibri"/>
          <w:bCs/>
        </w:rPr>
        <w:t xml:space="preserve">Violation – screenshots in the doc prove I </w:t>
      </w:r>
      <w:proofErr w:type="gramStart"/>
      <w:r w:rsidRPr="00A45FB9">
        <w:rPr>
          <w:rFonts w:cs="Calibri"/>
          <w:bCs/>
        </w:rPr>
        <w:t>do</w:t>
      </w:r>
      <w:proofErr w:type="gramEnd"/>
      <w:r w:rsidRPr="00A45FB9">
        <w:rPr>
          <w:rFonts w:cs="Calibri"/>
          <w:bCs/>
        </w:rPr>
        <w:t xml:space="preserve"> and they don’t</w:t>
      </w:r>
    </w:p>
    <w:p w14:paraId="3EB746CF" w14:textId="77777777" w:rsidR="00A45FB9" w:rsidRPr="00A45FB9" w:rsidRDefault="00A45FB9" w:rsidP="00A45FB9">
      <w:pPr>
        <w:pStyle w:val="Heading4"/>
        <w:rPr>
          <w:rFonts w:cs="Calibri"/>
          <w:bCs/>
        </w:rPr>
      </w:pPr>
      <w:r w:rsidRPr="00A45FB9">
        <w:rPr>
          <w:rFonts w:cs="Calibri"/>
          <w:bCs/>
        </w:rPr>
        <w:t>1] Debate resource inequities—you’ll say people will steal cards, but that’s good—it’s the only way to truly level the playing field for students such as novices in under-privileged programs.</w:t>
      </w:r>
    </w:p>
    <w:p w14:paraId="18245B21" w14:textId="77777777" w:rsidR="00A45FB9" w:rsidRDefault="00A45FB9" w:rsidP="00A45FB9">
      <w:pPr>
        <w:rPr>
          <w:szCs w:val="16"/>
        </w:rPr>
      </w:pPr>
      <w:r>
        <w:rPr>
          <w:rStyle w:val="Style13ptBold"/>
        </w:rPr>
        <w:t>Antonucci 05</w:t>
      </w:r>
      <w:r>
        <w:rPr>
          <w:rFonts w:eastAsia="Times New Roman"/>
          <w:szCs w:val="20"/>
        </w:rPr>
        <w:t xml:space="preserve"> </w:t>
      </w:r>
      <w:r>
        <w:rPr>
          <w:szCs w:val="16"/>
        </w:rPr>
        <w:t>[Michael (Debate coach for Georgetown; former coach for Lexington High School); “[</w:t>
      </w:r>
      <w:proofErr w:type="spellStart"/>
      <w:r>
        <w:rPr>
          <w:szCs w:val="16"/>
        </w:rPr>
        <w:t>eDebate</w:t>
      </w:r>
      <w:proofErr w:type="spellEnd"/>
      <w:r>
        <w:rPr>
          <w:szCs w:val="16"/>
        </w:rPr>
        <w:t>] open source? resp to Morris”; December 8; http://www.ndtceda.com/pipermail/edebate/2005-December/064806.html //]</w:t>
      </w:r>
    </w:p>
    <w:p w14:paraId="45C8B1FE" w14:textId="77777777" w:rsidR="00A45FB9" w:rsidRDefault="00A45FB9" w:rsidP="00A45FB9">
      <w:pPr>
        <w:rPr>
          <w:rFonts w:eastAsia="Times New Roman"/>
          <w:szCs w:val="20"/>
        </w:rPr>
      </w:pPr>
      <w:r>
        <w:rPr>
          <w:rStyle w:val="StyleUnderline"/>
        </w:rPr>
        <w:t xml:space="preserve">a. </w:t>
      </w:r>
      <w:proofErr w:type="gramStart"/>
      <w:r>
        <w:rPr>
          <w:rStyle w:val="StyleUnderline"/>
        </w:rPr>
        <w:t>Open source</w:t>
      </w:r>
      <w:proofErr w:type="gramEnd"/>
      <w:r>
        <w:rPr>
          <w:rStyle w:val="StyleUnderline"/>
        </w:rPr>
        <w:t xml:space="preserve"> systems are preferable to the various punishment proposals in circulation</w:t>
      </w:r>
      <w:r>
        <w:rPr>
          <w:rFonts w:eastAsia="Times New Roman"/>
          <w:szCs w:val="20"/>
        </w:rPr>
        <w:t xml:space="preserve">. </w:t>
      </w:r>
      <w:r>
        <w:rPr>
          <w:rStyle w:val="StyleUnderline"/>
          <w:highlight w:val="green"/>
        </w:rPr>
        <w:t>It's better to share the wealth than limit production or participation</w:t>
      </w:r>
      <w:r>
        <w:rPr>
          <w:rFonts w:eastAsia="Times New Roman"/>
          <w:szCs w:val="20"/>
        </w:rPr>
        <w:t xml:space="preserve">. Various flavors of argument communism appeal to different </w:t>
      </w:r>
      <w:proofErr w:type="gramStart"/>
      <w:r>
        <w:rPr>
          <w:rFonts w:eastAsia="Times New Roman"/>
          <w:szCs w:val="20"/>
        </w:rPr>
        <w:t>people, but</w:t>
      </w:r>
      <w:proofErr w:type="gramEnd"/>
      <w:r>
        <w:rPr>
          <w:rFonts w:eastAsia="Times New Roman"/>
          <w:szCs w:val="20"/>
        </w:rPr>
        <w:t xml:space="preserve"> </w:t>
      </w:r>
      <w:r>
        <w:rPr>
          <w:rStyle w:val="StyleUnderline"/>
        </w:rPr>
        <w:t>banning interesting or useful research(</w:t>
      </w:r>
      <w:proofErr w:type="spellStart"/>
      <w:r>
        <w:rPr>
          <w:rStyle w:val="StyleUnderline"/>
        </w:rPr>
        <w:t>ers</w:t>
      </w:r>
      <w:proofErr w:type="spellEnd"/>
      <w:r>
        <w:rPr>
          <w:rStyle w:val="StyleUnderline"/>
        </w:rPr>
        <w:t>) seems like the most destructive solution possible</w:t>
      </w:r>
      <w:r>
        <w:rPr>
          <w:rFonts w:eastAsia="Times New Roman"/>
          <w:szCs w:val="20"/>
        </w:rPr>
        <w:t xml:space="preserve">. </w:t>
      </w:r>
      <w:r>
        <w:t>Indeed,</w:t>
      </w:r>
      <w:r>
        <w:rPr>
          <w:rStyle w:val="StyleUnderline"/>
        </w:rPr>
        <w:t xml:space="preserve"> </w:t>
      </w:r>
      <w:r>
        <w:rPr>
          <w:rStyle w:val="StyleUnderline"/>
          <w:highlight w:val="green"/>
        </w:rPr>
        <w:t>open systems may be the only structural, rule-based answer to resource inequities</w:t>
      </w:r>
      <w:r>
        <w:rPr>
          <w:rFonts w:eastAsia="Times New Roman"/>
          <w:szCs w:val="20"/>
          <w:highlight w:val="green"/>
        </w:rPr>
        <w:t xml:space="preserve">. </w:t>
      </w:r>
      <w:r>
        <w:rPr>
          <w:rStyle w:val="StyleUnderline"/>
          <w:highlight w:val="green"/>
        </w:rPr>
        <w:t>Every other proposal</w:t>
      </w:r>
      <w:r>
        <w:rPr>
          <w:rFonts w:eastAsia="Times New Roman"/>
          <w:szCs w:val="20"/>
        </w:rPr>
        <w:t xml:space="preserve"> I've seen </w:t>
      </w:r>
      <w:r>
        <w:t>obviously</w:t>
      </w:r>
      <w:r>
        <w:rPr>
          <w:rStyle w:val="StyleUnderline"/>
        </w:rPr>
        <w:t xml:space="preserve"> </w:t>
      </w:r>
      <w:r>
        <w:rPr>
          <w:rStyle w:val="StyleUnderline"/>
          <w:highlight w:val="green"/>
        </w:rPr>
        <w:t>fails at the level of enforcement</w:t>
      </w:r>
      <w:r>
        <w:rPr>
          <w:rStyle w:val="StyleUnderline"/>
        </w:rPr>
        <w:t xml:space="preserve">. Revenue sharing (illegal), salary caps (unenforceable and possibly illegal) and </w:t>
      </w:r>
      <w:r>
        <w:rPr>
          <w:rStyle w:val="Emphasis"/>
        </w:rPr>
        <w:t>personnel restrictions (circumvented faster than you can say 'information is fungible') don</w:t>
      </w:r>
      <w:r>
        <w:rPr>
          <w:rStyle w:val="StyleUnderline"/>
        </w:rPr>
        <w:t xml:space="preserve">'t work. This would - for better or worse. </w:t>
      </w:r>
      <w:r>
        <w:rPr>
          <w:rFonts w:eastAsia="Times New Roman"/>
          <w:szCs w:val="20"/>
        </w:rPr>
        <w:t xml:space="preserve">b. With the help of a middling competent archivist, </w:t>
      </w:r>
      <w:r>
        <w:rPr>
          <w:rStyle w:val="StyleUnderline"/>
        </w:rPr>
        <w:t xml:space="preserve">an </w:t>
      </w:r>
      <w:proofErr w:type="gramStart"/>
      <w:r>
        <w:rPr>
          <w:rStyle w:val="StyleUnderline"/>
          <w:highlight w:val="green"/>
        </w:rPr>
        <w:t>open source</w:t>
      </w:r>
      <w:proofErr w:type="gramEnd"/>
      <w:r>
        <w:rPr>
          <w:rStyle w:val="StyleUnderline"/>
          <w:highlight w:val="green"/>
        </w:rPr>
        <w:t xml:space="preserve"> </w:t>
      </w:r>
      <w:r>
        <w:rPr>
          <w:rStyle w:val="StyleUnderline"/>
        </w:rPr>
        <w:t xml:space="preserve">system </w:t>
      </w:r>
      <w:r>
        <w:rPr>
          <w:rStyle w:val="StyleUnderline"/>
          <w:highlight w:val="green"/>
        </w:rPr>
        <w:t>would reduce entry barriers</w:t>
      </w:r>
      <w:r>
        <w:rPr>
          <w:rStyle w:val="StyleUnderline"/>
        </w:rPr>
        <w:t xml:space="preserve">. This is especially true </w:t>
      </w:r>
      <w:r>
        <w:rPr>
          <w:rStyle w:val="StyleUnderline"/>
          <w:highlight w:val="green"/>
        </w:rPr>
        <w:t>on the novice or JV level</w:t>
      </w:r>
      <w:r>
        <w:rPr>
          <w:rStyle w:val="StyleUnderline"/>
        </w:rPr>
        <w:t xml:space="preserve">. Young teams could plausibly subsist entirely on a diet of scavenged arguments. </w:t>
      </w:r>
      <w:r>
        <w:t>A novice team might not wish to do so, but</w:t>
      </w:r>
      <w:r>
        <w:rPr>
          <w:rStyle w:val="StyleUnderline"/>
        </w:rPr>
        <w:t xml:space="preserve"> </w:t>
      </w:r>
      <w:r>
        <w:rPr>
          <w:rStyle w:val="StyleUnderline"/>
          <w:highlight w:val="green"/>
        </w:rPr>
        <w:t>the option can't hurt</w:t>
      </w:r>
      <w:r>
        <w:rPr>
          <w:rStyle w:val="StyleUnderline"/>
        </w:rPr>
        <w:t xml:space="preserve">. c. An </w:t>
      </w:r>
      <w:proofErr w:type="gramStart"/>
      <w:r>
        <w:rPr>
          <w:rStyle w:val="StyleUnderline"/>
          <w:highlight w:val="green"/>
        </w:rPr>
        <w:t>open source</w:t>
      </w:r>
      <w:proofErr w:type="gramEnd"/>
      <w:r>
        <w:rPr>
          <w:rStyle w:val="StyleUnderline"/>
        </w:rPr>
        <w:t xml:space="preserve"> system </w:t>
      </w:r>
      <w:r>
        <w:rPr>
          <w:rStyle w:val="StyleUnderline"/>
          <w:highlight w:val="green"/>
        </w:rPr>
        <w:t xml:space="preserve">would fundamentally change the evidence economy </w:t>
      </w:r>
      <w:r>
        <w:rPr>
          <w:rStyle w:val="Emphasis"/>
          <w:highlight w:val="green"/>
        </w:rPr>
        <w:t>without targeting anyone</w:t>
      </w:r>
      <w:r>
        <w:rPr>
          <w:rStyle w:val="StyleUnderline"/>
          <w:highlight w:val="green"/>
        </w:rPr>
        <w:t xml:space="preserve"> </w:t>
      </w:r>
      <w:r>
        <w:rPr>
          <w:rStyle w:val="StyleUnderline"/>
        </w:rPr>
        <w:t>or putting anyone out of a job</w:t>
      </w:r>
      <w:r>
        <w:rPr>
          <w:rFonts w:eastAsia="Times New Roman"/>
          <w:szCs w:val="20"/>
        </w:rPr>
        <w:t xml:space="preserve">. It seems much smarter (and less bilious) to change the value of a professional card-cutter's work than send the KGB after specific counter-revolutionary teams. </w:t>
      </w:r>
    </w:p>
    <w:p w14:paraId="3F612F2C" w14:textId="77777777" w:rsidR="00A45FB9" w:rsidRPr="00A45FB9" w:rsidRDefault="00A45FB9" w:rsidP="00A45FB9">
      <w:pPr>
        <w:pStyle w:val="Heading4"/>
        <w:rPr>
          <w:bCs/>
        </w:rPr>
      </w:pPr>
      <w:r w:rsidRPr="00A45FB9">
        <w:rPr>
          <w:bCs/>
        </w:rPr>
        <w:t>Open source does equal the playing field</w:t>
      </w:r>
    </w:p>
    <w:p w14:paraId="0E5B72EB" w14:textId="77777777" w:rsidR="00A45FB9" w:rsidRDefault="00A45FB9" w:rsidP="00A45FB9">
      <w:r>
        <w:rPr>
          <w:rStyle w:val="Style13ptBold"/>
        </w:rPr>
        <w:t>Overing 18</w:t>
      </w:r>
      <w:r>
        <w:t xml:space="preserve"> – Bob Overing, LD Scholar (“Holiday Disclosure Post #6 – 10 Things Edition” JANUARY 12, 2018. http://www.premierdebate.com/disclosure-post-6/)</w:t>
      </w:r>
    </w:p>
    <w:p w14:paraId="6554633B" w14:textId="77777777" w:rsidR="00A45FB9" w:rsidRDefault="00A45FB9" w:rsidP="00A45FB9">
      <w:pPr>
        <w:rPr>
          <w:szCs w:val="26"/>
        </w:rPr>
      </w:pPr>
      <w:r>
        <w:rPr>
          <w:b/>
          <w:sz w:val="26"/>
          <w:szCs w:val="26"/>
          <w:u w:val="single"/>
        </w:rPr>
        <w:t>Open source improves on usual disclosure practices</w:t>
      </w:r>
      <w:r>
        <w:rPr>
          <w:szCs w:val="26"/>
        </w:rPr>
        <w:t xml:space="preserve"> in the obvious way – </w:t>
      </w:r>
      <w:r>
        <w:rPr>
          <w:b/>
          <w:sz w:val="26"/>
          <w:szCs w:val="26"/>
          <w:highlight w:val="green"/>
          <w:u w:val="single"/>
        </w:rPr>
        <w:t>you can read their ev</w:t>
      </w:r>
      <w:r>
        <w:rPr>
          <w:b/>
          <w:sz w:val="26"/>
          <w:szCs w:val="26"/>
          <w:u w:val="single"/>
        </w:rPr>
        <w:t xml:space="preserve">idence </w:t>
      </w:r>
      <w:r>
        <w:rPr>
          <w:b/>
          <w:sz w:val="26"/>
          <w:szCs w:val="26"/>
          <w:highlight w:val="green"/>
          <w:u w:val="single"/>
        </w:rPr>
        <w:t>for better prep</w:t>
      </w:r>
      <w:r>
        <w:rPr>
          <w:rStyle w:val="Emphasis"/>
        </w:rPr>
        <w:t>aration</w:t>
      </w:r>
      <w:r>
        <w:rPr>
          <w:szCs w:val="26"/>
        </w:rPr>
        <w:t xml:space="preserve"> – and in </w:t>
      </w:r>
      <w:proofErr w:type="gramStart"/>
      <w:r>
        <w:rPr>
          <w:szCs w:val="26"/>
        </w:rPr>
        <w:t>a number of</w:t>
      </w:r>
      <w:proofErr w:type="gramEnd"/>
      <w:r>
        <w:rPr>
          <w:szCs w:val="26"/>
        </w:rPr>
        <w:t xml:space="preserve"> smaller ways too. </w:t>
      </w:r>
      <w:r>
        <w:rPr>
          <w:b/>
          <w:sz w:val="26"/>
          <w:szCs w:val="26"/>
          <w:u w:val="single"/>
        </w:rPr>
        <w:t>It solves the analytics problem</w:t>
      </w:r>
      <w:r>
        <w:rPr>
          <w:szCs w:val="26"/>
        </w:rPr>
        <w:t xml:space="preserve"> I discussed above, </w:t>
      </w:r>
      <w:r>
        <w:rPr>
          <w:b/>
          <w:sz w:val="26"/>
          <w:szCs w:val="26"/>
          <w:u w:val="single"/>
        </w:rPr>
        <w:t xml:space="preserve">so </w:t>
      </w:r>
      <w:r>
        <w:rPr>
          <w:b/>
          <w:sz w:val="26"/>
          <w:szCs w:val="26"/>
          <w:highlight w:val="green"/>
          <w:u w:val="single"/>
        </w:rPr>
        <w:t>round-altering uncarded arguments are available</w:t>
      </w:r>
      <w:r>
        <w:rPr>
          <w:szCs w:val="26"/>
        </w:rPr>
        <w:t xml:space="preserve"> (though this doesn’t really apply to Harvard-Westlake), </w:t>
      </w:r>
      <w:r>
        <w:rPr>
          <w:b/>
          <w:sz w:val="26"/>
          <w:szCs w:val="26"/>
          <w:u w:val="single"/>
        </w:rPr>
        <w:t xml:space="preserve">and </w:t>
      </w:r>
      <w:r>
        <w:rPr>
          <w:b/>
          <w:sz w:val="26"/>
          <w:szCs w:val="26"/>
          <w:highlight w:val="green"/>
          <w:u w:val="single"/>
        </w:rPr>
        <w:t>it gives access to evidence from paywalled articles</w:t>
      </w:r>
      <w:r>
        <w:rPr>
          <w:szCs w:val="26"/>
        </w:rPr>
        <w:t xml:space="preserve">. </w:t>
      </w:r>
      <w:r>
        <w:rPr>
          <w:b/>
          <w:sz w:val="26"/>
          <w:szCs w:val="26"/>
          <w:u w:val="single"/>
        </w:rPr>
        <w:t xml:space="preserve">Every season I coach debaters who lack access to major databases; </w:t>
      </w:r>
      <w:r>
        <w:rPr>
          <w:b/>
          <w:sz w:val="26"/>
          <w:szCs w:val="26"/>
          <w:highlight w:val="green"/>
          <w:u w:val="single"/>
        </w:rPr>
        <w:t>for schools without robust online library offerings or</w:t>
      </w:r>
      <w:r>
        <w:rPr>
          <w:b/>
          <w:sz w:val="26"/>
          <w:szCs w:val="26"/>
          <w:u w:val="single"/>
        </w:rPr>
        <w:t xml:space="preserve"> teams without </w:t>
      </w:r>
      <w:r>
        <w:rPr>
          <w:b/>
          <w:sz w:val="26"/>
          <w:szCs w:val="26"/>
          <w:highlight w:val="green"/>
          <w:u w:val="single"/>
        </w:rPr>
        <w:t>college coaches</w:t>
      </w:r>
      <w:r>
        <w:rPr>
          <w:b/>
          <w:sz w:val="26"/>
          <w:szCs w:val="26"/>
          <w:u w:val="single"/>
        </w:rPr>
        <w:t>, this matters a lot</w:t>
      </w:r>
      <w:r>
        <w:rPr>
          <w:szCs w:val="26"/>
        </w:rPr>
        <w:t>.</w:t>
      </w:r>
    </w:p>
    <w:p w14:paraId="716FC1AC" w14:textId="77777777" w:rsidR="00A45FB9" w:rsidRPr="00A45FB9" w:rsidRDefault="00A45FB9" w:rsidP="00A45FB9">
      <w:pPr>
        <w:pStyle w:val="Heading4"/>
        <w:rPr>
          <w:rFonts w:cs="Calibri"/>
          <w:bCs/>
        </w:rPr>
      </w:pPr>
      <w:r w:rsidRPr="00A45FB9">
        <w:rPr>
          <w:rFonts w:cs="Calibri"/>
          <w:bCs/>
        </w:rPr>
        <w:t xml:space="preserve">2] Evidence ethics – open source is the only way to verify pre-round </w:t>
      </w:r>
      <w:proofErr w:type="gramStart"/>
      <w:r w:rsidRPr="00A45FB9">
        <w:rPr>
          <w:rFonts w:cs="Calibri"/>
          <w:bCs/>
        </w:rPr>
        <w:t>that cards</w:t>
      </w:r>
      <w:proofErr w:type="gramEnd"/>
      <w:r w:rsidRPr="00A45FB9">
        <w:rPr>
          <w:rFonts w:cs="Calibri"/>
          <w:bCs/>
        </w:rPr>
        <w:t xml:space="preserve"> aren’t miscut or highlighted or bracketed unethically. That’s a voter – maintaining ethical </w:t>
      </w:r>
      <w:proofErr w:type="spellStart"/>
      <w:r w:rsidRPr="00A45FB9">
        <w:rPr>
          <w:rFonts w:cs="Calibri"/>
          <w:bCs/>
        </w:rPr>
        <w:t>ev</w:t>
      </w:r>
      <w:proofErr w:type="spellEnd"/>
      <w:r w:rsidRPr="00A45FB9">
        <w:rPr>
          <w:rFonts w:cs="Calibri"/>
          <w:bCs/>
        </w:rPr>
        <w:t xml:space="preserve"> practices is key to being good academics and we should be able to verify you didn’t cheat</w:t>
      </w:r>
    </w:p>
    <w:p w14:paraId="6765CB42" w14:textId="358970B5" w:rsidR="00A45FB9" w:rsidRDefault="00A45FB9" w:rsidP="00A45FB9">
      <w:pPr>
        <w:pStyle w:val="Heading4"/>
        <w:rPr>
          <w:rFonts w:cs="Calibri"/>
          <w:bCs/>
        </w:rPr>
      </w:pPr>
      <w:r w:rsidRPr="00A45FB9">
        <w:rPr>
          <w:rFonts w:cs="Calibri"/>
          <w:bCs/>
        </w:rPr>
        <w:t xml:space="preserve">3] Depth of clash – it allows debaters to have nuanced researched objections to their </w:t>
      </w:r>
      <w:proofErr w:type="gramStart"/>
      <w:r w:rsidRPr="00A45FB9">
        <w:rPr>
          <w:rFonts w:cs="Calibri"/>
          <w:bCs/>
        </w:rPr>
        <w:t>opponents</w:t>
      </w:r>
      <w:proofErr w:type="gramEnd"/>
      <w:r w:rsidRPr="00A45FB9">
        <w:rPr>
          <w:rFonts w:cs="Calibri"/>
          <w:bCs/>
        </w:rPr>
        <w:t xml:space="preserve"> evidence before the round at a much faster rate, which leads to higher quality </w:t>
      </w:r>
      <w:proofErr w:type="spellStart"/>
      <w:r w:rsidRPr="00A45FB9">
        <w:rPr>
          <w:rFonts w:cs="Calibri"/>
          <w:bCs/>
        </w:rPr>
        <w:t>ev</w:t>
      </w:r>
      <w:proofErr w:type="spellEnd"/>
      <w:r w:rsidRPr="00A45FB9">
        <w:rPr>
          <w:rFonts w:cs="Calibri"/>
          <w:bCs/>
        </w:rPr>
        <w:t xml:space="preserve"> comparison – outweighs cause thinking on your feet is NUQ but the best quality responses come from full access to a case.</w:t>
      </w:r>
    </w:p>
    <w:p w14:paraId="74B5A039" w14:textId="3FD6CDC1" w:rsidR="000345C7" w:rsidRDefault="000345C7" w:rsidP="000345C7">
      <w:proofErr w:type="spellStart"/>
      <w:r>
        <w:t>Dtd</w:t>
      </w:r>
      <w:proofErr w:type="spellEnd"/>
      <w:r>
        <w:t xml:space="preserve"> to deter future abuse </w:t>
      </w:r>
    </w:p>
    <w:p w14:paraId="2EA03D4E" w14:textId="6ABFCAD1" w:rsidR="000345C7" w:rsidRDefault="000345C7" w:rsidP="000345C7">
      <w:r>
        <w:t xml:space="preserve">No </w:t>
      </w:r>
      <w:proofErr w:type="spellStart"/>
      <w:r>
        <w:t>rvis</w:t>
      </w:r>
      <w:proofErr w:type="spellEnd"/>
      <w:r>
        <w:t xml:space="preserve"> – good debaters bait theory, leads to infinite abuse</w:t>
      </w:r>
    </w:p>
    <w:p w14:paraId="5AD4975B" w14:textId="6D32D2B4" w:rsidR="000345C7" w:rsidRPr="000345C7" w:rsidRDefault="000345C7" w:rsidP="000345C7">
      <w:r>
        <w:t xml:space="preserve">Use competing </w:t>
      </w:r>
      <w:proofErr w:type="spellStart"/>
      <w:r>
        <w:t>interps</w:t>
      </w:r>
      <w:proofErr w:type="spellEnd"/>
      <w:r>
        <w:t>: reasonability has no bright line</w:t>
      </w:r>
    </w:p>
    <w:p w14:paraId="47BEE5ED" w14:textId="1A545AEA" w:rsidR="00A45FB9" w:rsidRPr="00A45FB9" w:rsidRDefault="00A45FB9" w:rsidP="00A45FB9">
      <w:pPr>
        <w:pStyle w:val="Heading2"/>
        <w:rPr>
          <w:bCs/>
        </w:rPr>
      </w:pPr>
      <w:r>
        <w:rPr>
          <w:bCs/>
        </w:rPr>
        <w:t>3</w:t>
      </w:r>
    </w:p>
    <w:p w14:paraId="018787AC" w14:textId="4EA21DB9" w:rsidR="00A45FB9" w:rsidRPr="00A45FB9" w:rsidRDefault="00A45FB9" w:rsidP="00A45FB9">
      <w:pPr>
        <w:pStyle w:val="Heading3"/>
        <w:rPr>
          <w:bCs/>
        </w:rPr>
      </w:pPr>
      <w:r>
        <w:rPr>
          <w:bCs/>
        </w:rPr>
        <w:t>DA</w:t>
      </w:r>
    </w:p>
    <w:p w14:paraId="129CD90A" w14:textId="4F58F9EC" w:rsidR="00A45FB9" w:rsidRDefault="00A45FB9" w:rsidP="00A45FB9">
      <w:pPr>
        <w:rPr>
          <w:rFonts w:asciiTheme="minorHAnsi" w:hAnsiTheme="minorHAnsi" w:cstheme="minorHAnsi"/>
        </w:rPr>
      </w:pPr>
    </w:p>
    <w:p w14:paraId="5C1B5EEC" w14:textId="77777777" w:rsidR="00A45FB9" w:rsidRPr="00A45FB9" w:rsidRDefault="00A45FB9" w:rsidP="00A45FB9">
      <w:pPr>
        <w:pStyle w:val="Heading4"/>
        <w:rPr>
          <w:bCs/>
        </w:rPr>
      </w:pPr>
      <w:r w:rsidRPr="00A45FB9">
        <w:rPr>
          <w:bCs/>
        </w:rPr>
        <w:t xml:space="preserve">India is </w:t>
      </w:r>
      <w:r w:rsidRPr="00A45FB9">
        <w:rPr>
          <w:bCs/>
          <w:u w:val="single"/>
        </w:rPr>
        <w:t>building</w:t>
      </w:r>
      <w:r w:rsidRPr="00A45FB9">
        <w:rPr>
          <w:bCs/>
        </w:rPr>
        <w:t xml:space="preserve"> </w:t>
      </w:r>
      <w:proofErr w:type="spellStart"/>
      <w:proofErr w:type="gramStart"/>
      <w:r w:rsidRPr="00A45FB9">
        <w:rPr>
          <w:bCs/>
        </w:rPr>
        <w:t>it’s</w:t>
      </w:r>
      <w:proofErr w:type="spellEnd"/>
      <w:proofErr w:type="gramEnd"/>
      <w:r w:rsidRPr="00A45FB9">
        <w:rPr>
          <w:bCs/>
        </w:rPr>
        <w:t xml:space="preserve"> relations with the West on the bedrock of </w:t>
      </w:r>
      <w:r w:rsidRPr="00A45FB9">
        <w:rPr>
          <w:bCs/>
          <w:u w:val="single"/>
        </w:rPr>
        <w:t>new economic ties</w:t>
      </w:r>
      <w:r w:rsidRPr="00A45FB9">
        <w:rPr>
          <w:bCs/>
          <w:u w:val="single"/>
        </w:rPr>
        <w:softHyphen/>
      </w:r>
      <w:r w:rsidRPr="00A45FB9">
        <w:rPr>
          <w:bCs/>
          <w:u w:val="single"/>
        </w:rPr>
        <w:softHyphen/>
      </w:r>
      <w:r w:rsidRPr="00A45FB9">
        <w:rPr>
          <w:bCs/>
          <w:u w:val="single"/>
        </w:rPr>
        <w:softHyphen/>
      </w:r>
      <w:r w:rsidRPr="00A45FB9">
        <w:rPr>
          <w:bCs/>
          <w:u w:val="single"/>
        </w:rPr>
        <w:softHyphen/>
      </w:r>
      <w:r w:rsidRPr="00A45FB9">
        <w:rPr>
          <w:bCs/>
          <w:u w:val="single"/>
        </w:rPr>
        <w:softHyphen/>
      </w:r>
      <w:r w:rsidRPr="00A45FB9">
        <w:rPr>
          <w:bCs/>
        </w:rPr>
        <w:t>---that’s key to counterbalancing China in the region</w:t>
      </w:r>
    </w:p>
    <w:p w14:paraId="21156AFD" w14:textId="77777777" w:rsidR="00A45FB9" w:rsidRDefault="00A45FB9" w:rsidP="00A45FB9">
      <w:pPr>
        <w:rPr>
          <w:sz w:val="18"/>
          <w:szCs w:val="18"/>
        </w:rPr>
      </w:pPr>
      <w:r>
        <w:rPr>
          <w:rStyle w:val="Style13ptBold"/>
        </w:rPr>
        <w:t>Mohan 21</w:t>
      </w:r>
      <w:r>
        <w:t xml:space="preserve"> </w:t>
      </w:r>
      <w:r>
        <w:rPr>
          <w:sz w:val="18"/>
          <w:szCs w:val="18"/>
        </w:rPr>
        <w:t xml:space="preserve">C. Raja Mohan [director of the National University of Singapore’s Institute of South Asian Studies.],3-19-2021, "India Romances the West," Foreign Policy, </w:t>
      </w:r>
      <w:proofErr w:type="gramStart"/>
      <w:r>
        <w:rPr>
          <w:sz w:val="18"/>
          <w:szCs w:val="18"/>
        </w:rPr>
        <w:t>https://foreignpolicy.com/2021/03/19/india-modi-west-quad-china-biden-non-aligned/ ,</w:t>
      </w:r>
      <w:proofErr w:type="gramEnd"/>
      <w:r>
        <w:rPr>
          <w:sz w:val="18"/>
          <w:szCs w:val="18"/>
        </w:rPr>
        <w:t xml:space="preserve"> accessed 8/8/2021 EH and Brett</w:t>
      </w:r>
    </w:p>
    <w:p w14:paraId="4DB62AED" w14:textId="77777777" w:rsidR="00A45FB9" w:rsidRDefault="00A45FB9" w:rsidP="00A45FB9">
      <w:pPr>
        <w:rPr>
          <w:rStyle w:val="Emphasis"/>
        </w:rPr>
      </w:pPr>
      <w:r>
        <w:rPr>
          <w:sz w:val="14"/>
        </w:rPr>
        <w:t xml:space="preserve">In affirming that the “Quad has come of age” at the first-ever summit of the Quadrilateral Dialogue with the United States, Japan, and Australia last week, </w:t>
      </w:r>
      <w:r>
        <w:rPr>
          <w:rStyle w:val="Emphasis"/>
        </w:rPr>
        <w:t>Indian Prime Minister</w:t>
      </w:r>
      <w:r>
        <w:rPr>
          <w:rStyle w:val="StyleUnderline"/>
        </w:rPr>
        <w:t xml:space="preserve"> Narendra </w:t>
      </w:r>
      <w:r>
        <w:rPr>
          <w:rStyle w:val="Emphasis"/>
          <w:highlight w:val="green"/>
        </w:rPr>
        <w:t>Modi</w:t>
      </w:r>
      <w:r>
        <w:rPr>
          <w:rStyle w:val="StyleUnderline"/>
        </w:rPr>
        <w:t xml:space="preserve"> has </w:t>
      </w:r>
      <w:r>
        <w:rPr>
          <w:rStyle w:val="Emphasis"/>
        </w:rPr>
        <w:t xml:space="preserve">sent an unmistakable signal that India </w:t>
      </w:r>
      <w:r>
        <w:rPr>
          <w:rStyle w:val="Emphasis"/>
          <w:highlight w:val="green"/>
        </w:rPr>
        <w:t>is no longer reluctant to work with the West</w:t>
      </w:r>
      <w:r>
        <w:rPr>
          <w:rStyle w:val="Emphasis"/>
        </w:rPr>
        <w:t xml:space="preserve"> in the global arena</w:t>
      </w:r>
      <w:r>
        <w:rPr>
          <w:rStyle w:val="StyleUnderline"/>
        </w:rPr>
        <w:t xml:space="preserve">, including in the security domain. The country’s new readiness to participate in Western forums marks </w:t>
      </w:r>
      <w:r>
        <w:rPr>
          <w:rStyle w:val="Emphasis"/>
          <w:highlight w:val="green"/>
        </w:rPr>
        <w:t>a decisive turn</w:t>
      </w:r>
      <w:r>
        <w:rPr>
          <w:rStyle w:val="StyleUnderline"/>
        </w:rPr>
        <w:t xml:space="preserve"> in independent India’s world view.</w:t>
      </w:r>
      <w:r>
        <w:rPr>
          <w:sz w:val="14"/>
        </w:rPr>
        <w:t xml:space="preserve"> That view was </w:t>
      </w:r>
      <w:r>
        <w:rPr>
          <w:rStyle w:val="StyleUnderline"/>
        </w:rPr>
        <w:t>long defined by the idea of nonalignment and</w:t>
      </w:r>
      <w:r>
        <w:rPr>
          <w:sz w:val="14"/>
        </w:rPr>
        <w:t xml:space="preserve"> its later avatar, </w:t>
      </w:r>
      <w:r>
        <w:rPr>
          <w:rStyle w:val="StyleUnderline"/>
        </w:rPr>
        <w:t>strategic autonomy</w:t>
      </w:r>
      <w:r>
        <w:rPr>
          <w:sz w:val="14"/>
        </w:rPr>
        <w:t>—</w:t>
      </w:r>
      <w:r>
        <w:rPr>
          <w:rStyle w:val="StyleUnderline"/>
        </w:rPr>
        <w:t>both</w:t>
      </w:r>
      <w:r>
        <w:rPr>
          <w:sz w:val="14"/>
        </w:rPr>
        <w:t xml:space="preserve"> of which were </w:t>
      </w:r>
      <w:r>
        <w:rPr>
          <w:rStyle w:val="StyleUnderline"/>
        </w:rPr>
        <w:t>about standing apart from, if not against, post-World-War-II Western alliances</w:t>
      </w:r>
      <w:r>
        <w:rPr>
          <w:sz w:val="14"/>
        </w:rPr>
        <w:t xml:space="preserve">. </w:t>
      </w:r>
      <w:r>
        <w:rPr>
          <w:rStyle w:val="Emphasis"/>
        </w:rPr>
        <w:t>But today</w:t>
      </w:r>
      <w:r>
        <w:rPr>
          <w:sz w:val="14"/>
        </w:rPr>
        <w:t>—</w:t>
      </w:r>
      <w:r>
        <w:rPr>
          <w:rStyle w:val="StyleUnderline"/>
        </w:rPr>
        <w:t>driven by shifting balance of power in Asia, India’s clear-eyed view of its national interest, and the successful efforts of consecutive U.S. presidents—</w:t>
      </w:r>
      <w:r>
        <w:rPr>
          <w:rStyle w:val="Emphasis"/>
        </w:rPr>
        <w:t xml:space="preserve">India is </w:t>
      </w:r>
      <w:r>
        <w:rPr>
          <w:rStyle w:val="Emphasis"/>
          <w:highlight w:val="green"/>
        </w:rPr>
        <w:t>taking increasingly significant steps</w:t>
      </w:r>
      <w:r>
        <w:rPr>
          <w:rStyle w:val="Emphasis"/>
        </w:rPr>
        <w:t xml:space="preserve"> toward the West.</w:t>
      </w:r>
      <w:r>
        <w:rPr>
          <w:sz w:val="14"/>
        </w:rPr>
        <w:t xml:space="preserve"> </w:t>
      </w:r>
      <w:r>
        <w:rPr>
          <w:rStyle w:val="Emphasis"/>
        </w:rPr>
        <w:t>The Quad is not the only Western institution with which India might soon be associated</w:t>
      </w:r>
      <w:r>
        <w:rPr>
          <w:sz w:val="14"/>
        </w:rPr>
        <w:t xml:space="preserve">. </w:t>
      </w:r>
      <w:r>
        <w:rPr>
          <w:rStyle w:val="StyleUnderline"/>
        </w:rPr>
        <w:t>New Delhi is set to engage with a wider range of Western forums in the days ahead, including the G-7 and the Five Eyes</w:t>
      </w:r>
      <w:r>
        <w:rPr>
          <w:sz w:val="14"/>
        </w:rPr>
        <w:t xml:space="preserve">. </w:t>
      </w:r>
      <w:r>
        <w:rPr>
          <w:rStyle w:val="Emphasis"/>
        </w:rPr>
        <w:t>Britain</w:t>
      </w:r>
      <w:r>
        <w:rPr>
          <w:sz w:val="14"/>
        </w:rPr>
        <w:t xml:space="preserve"> has </w:t>
      </w:r>
      <w:r>
        <w:rPr>
          <w:rStyle w:val="Emphasis"/>
        </w:rPr>
        <w:t>invited India to</w:t>
      </w:r>
      <w:r>
        <w:rPr>
          <w:sz w:val="14"/>
        </w:rPr>
        <w:t xml:space="preserve"> participate in </w:t>
      </w:r>
      <w:r>
        <w:rPr>
          <w:rStyle w:val="Emphasis"/>
        </w:rPr>
        <w:t>the G-7</w:t>
      </w:r>
      <w:r>
        <w:rPr>
          <w:sz w:val="14"/>
        </w:rPr>
        <w:t xml:space="preserve"> meeting in London this summer, along with other non-members Australia and South Korea. Although India has been invited to G-7 outreach meetings—a level or two below the summits—for </w:t>
      </w:r>
      <w:proofErr w:type="gramStart"/>
      <w:r>
        <w:rPr>
          <w:sz w:val="14"/>
        </w:rPr>
        <w:t>a number of</w:t>
      </w:r>
      <w:proofErr w:type="gramEnd"/>
      <w:r>
        <w:rPr>
          <w:sz w:val="14"/>
        </w:rPr>
        <w:t xml:space="preserve"> years, the London meeting is widely </w:t>
      </w:r>
      <w:r>
        <w:rPr>
          <w:rStyle w:val="StyleUnderline"/>
        </w:rPr>
        <w:t>expected to be a testing ground for the creation of a</w:t>
      </w:r>
      <w:r>
        <w:rPr>
          <w:sz w:val="14"/>
        </w:rPr>
        <w:t xml:space="preserve"> “Democracy Group of Ten,” or </w:t>
      </w:r>
      <w:r>
        <w:rPr>
          <w:rStyle w:val="StyleUnderline"/>
        </w:rPr>
        <w:t xml:space="preserve">D-10. </w:t>
      </w:r>
      <w:r>
        <w:rPr>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Pr>
          <w:rStyle w:val="Emphasis"/>
        </w:rPr>
        <w:t xml:space="preserve">India also </w:t>
      </w:r>
      <w:r>
        <w:rPr>
          <w:rStyle w:val="Emphasis"/>
          <w:highlight w:val="green"/>
        </w:rPr>
        <w:t>joined a meeting of the Five Eyes</w:t>
      </w:r>
      <w:r>
        <w:rPr>
          <w:rStyle w:val="Emphasis"/>
        </w:rPr>
        <w:t>—the intelligence-sharing alliance</w:t>
      </w:r>
      <w:r>
        <w:rPr>
          <w:sz w:val="14"/>
        </w:rPr>
        <w:t xml:space="preserve"> </w:t>
      </w:r>
      <w:r>
        <w:rPr>
          <w:rStyle w:val="StyleUnderline"/>
        </w:rPr>
        <w:t>between the United States, Canada, Britain, Australia, and New Zealand</w:t>
      </w:r>
      <w:r>
        <w:rPr>
          <w:sz w:val="14"/>
        </w:rPr>
        <w:t xml:space="preserve">— in October 2020 to discuss ways to give law enforcement agencies access to encrypted communications on platforms such as WhatsApp and Telegram. Five Eyes is </w:t>
      </w:r>
      <w:r>
        <w:rPr>
          <w:rStyle w:val="Emphasis"/>
          <w:highlight w:val="green"/>
        </w:rPr>
        <w:t xml:space="preserve">a </w:t>
      </w:r>
      <w:proofErr w:type="gramStart"/>
      <w:r>
        <w:rPr>
          <w:rStyle w:val="Emphasis"/>
          <w:highlight w:val="green"/>
        </w:rPr>
        <w:t>tightly</w:t>
      </w:r>
      <w:proofErr w:type="gramEnd"/>
      <w:r>
        <w:rPr>
          <w:rStyle w:val="Emphasis"/>
          <w:highlight w:val="green"/>
        </w:rPr>
        <w:t xml:space="preserve"> knit alliance</w:t>
      </w:r>
      <w:r>
        <w:rPr>
          <w:sz w:val="14"/>
        </w:rPr>
        <w:t xml:space="preserve">, and it is </w:t>
      </w:r>
      <w:r>
        <w:rPr>
          <w:rStyle w:val="Emphasis"/>
        </w:rPr>
        <w:t>unlikely India will be a member any time soon</w:t>
      </w:r>
      <w:r>
        <w:rPr>
          <w:sz w:val="14"/>
        </w:rPr>
        <w:t xml:space="preserve">. </w:t>
      </w:r>
      <w:r>
        <w:rPr>
          <w:rStyle w:val="Emphasis"/>
        </w:rPr>
        <w:t>But</w:t>
      </w:r>
      <w:r>
        <w:rPr>
          <w:sz w:val="14"/>
        </w:rPr>
        <w:t xml:space="preserve"> it is very much </w:t>
      </w:r>
      <w:r>
        <w:rPr>
          <w:rStyle w:val="Emphasis"/>
        </w:rPr>
        <w:t xml:space="preserve">possible to imagine greater consultations between the Five Eyes and the Indian intelligence </w:t>
      </w:r>
      <w:proofErr w:type="spellStart"/>
      <w:proofErr w:type="gramStart"/>
      <w:r>
        <w:rPr>
          <w:rStyle w:val="Emphasis"/>
        </w:rPr>
        <w:t>establishment</w:t>
      </w:r>
      <w:r>
        <w:rPr>
          <w:sz w:val="14"/>
        </w:rPr>
        <w:t>.To</w:t>
      </w:r>
      <w:proofErr w:type="spellEnd"/>
      <w:proofErr w:type="gramEnd"/>
      <w:r>
        <w:rPr>
          <w:sz w:val="14"/>
        </w:rPr>
        <w:t xml:space="preserve"> be sure, </w:t>
      </w:r>
      <w:r>
        <w:rPr>
          <w:rStyle w:val="Emphasis"/>
        </w:rPr>
        <w:t>India’s engagement with Western institutions is not entirely new</w:t>
      </w:r>
      <w:r>
        <w:rPr>
          <w:sz w:val="14"/>
        </w:rPr>
        <w:t xml:space="preserve">. India joined the British-led Commonwealth in 1947, but only after India’s first prime minister, Jawaharlal Nehru, made sure the forum was stripped of any security role in the postwar world. </w:t>
      </w:r>
      <w:r>
        <w:rPr>
          <w:rStyle w:val="Emphasis"/>
        </w:rPr>
        <w:t xml:space="preserve">Refusing to join military alliances was a key plank of India’s policy of non-alignment. </w:t>
      </w:r>
      <w:r>
        <w:rPr>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Pr>
          <w:rStyle w:val="Emphasis"/>
        </w:rPr>
        <w:t xml:space="preserve">With the deaths of both Kennedy and Nehru soon after, the prospects for strategic cooperation between New Delhi and Washington receded quickly. </w:t>
      </w:r>
      <w:r>
        <w:rPr>
          <w:sz w:val="14"/>
        </w:rPr>
        <w:t xml:space="preserve">The </w:t>
      </w:r>
      <w:r>
        <w:rPr>
          <w:rStyle w:val="Emphasis"/>
        </w:rPr>
        <w:t>1970s saw India drift away from the West on three levels.</w:t>
      </w:r>
      <w:r>
        <w:rPr>
          <w:sz w:val="14"/>
        </w:rPr>
        <w:t xml:space="preserve"> On the East-West axis, it drew </w:t>
      </w:r>
      <w:r>
        <w:rPr>
          <w:rStyle w:val="Emphasis"/>
        </w:rPr>
        <w:t>closer to the Soviet Union</w:t>
      </w:r>
      <w:r>
        <w:rPr>
          <w:sz w:val="14"/>
        </w:rPr>
        <w:t xml:space="preserve">. On the North-South axis, it became the </w:t>
      </w:r>
      <w:r>
        <w:rPr>
          <w:rStyle w:val="Emphasis"/>
        </w:rPr>
        <w:t>champion of the Third World</w:t>
      </w:r>
      <w:r>
        <w:rPr>
          <w:sz w:val="14"/>
        </w:rPr>
        <w:t xml:space="preserve">. This was reinforced by the sharply </w:t>
      </w:r>
      <w:r>
        <w:rPr>
          <w:rStyle w:val="StyleUnderline"/>
        </w:rPr>
        <w:t xml:space="preserve">leftward turn of India’s domestic politics and a deliberate severing of commercial cooperation with the West. </w:t>
      </w:r>
      <w:r>
        <w:rPr>
          <w:sz w:val="14"/>
        </w:rPr>
        <w:t xml:space="preserve">Many concluded </w:t>
      </w:r>
      <w:r>
        <w:rPr>
          <w:rStyle w:val="Emphasis"/>
        </w:rPr>
        <w:t>in the 1970s</w:t>
      </w:r>
      <w:r>
        <w:rPr>
          <w:sz w:val="14"/>
        </w:rPr>
        <w:t xml:space="preserve"> that </w:t>
      </w:r>
      <w:r>
        <w:rPr>
          <w:rStyle w:val="Emphasis"/>
        </w:rPr>
        <w:t>anti-Americanism was part of India’s genetic code</w:t>
      </w:r>
      <w:r>
        <w:rPr>
          <w:sz w:val="14"/>
        </w:rPr>
        <w:t xml:space="preserve">. After all, India voted more often against the United States at the United Nations during the Cold War than even the Soviet Union. The idea that India is irreconcilably opposed to the United States was the </w:t>
      </w:r>
      <w:r>
        <w:rPr>
          <w:rStyle w:val="Emphasis"/>
        </w:rPr>
        <w:t>dominant</w:t>
      </w:r>
      <w:r>
        <w:rPr>
          <w:sz w:val="14"/>
        </w:rPr>
        <w:t xml:space="preserve"> assessment </w:t>
      </w:r>
      <w:r>
        <w:rPr>
          <w:rStyle w:val="Emphasis"/>
        </w:rPr>
        <w:t>in both country’s capitals</w:t>
      </w:r>
      <w:r>
        <w:rPr>
          <w:sz w:val="14"/>
        </w:rPr>
        <w:t xml:space="preserve">. </w:t>
      </w:r>
      <w:r>
        <w:rPr>
          <w:rStyle w:val="StyleUnderline"/>
        </w:rPr>
        <w:t xml:space="preserve">Most </w:t>
      </w:r>
      <w:r>
        <w:rPr>
          <w:rStyle w:val="Emphasis"/>
        </w:rPr>
        <w:t>scholars</w:t>
      </w:r>
      <w:r>
        <w:rPr>
          <w:rStyle w:val="StyleUnderline"/>
        </w:rPr>
        <w:t xml:space="preserve"> of Indian foreign policy </w:t>
      </w:r>
      <w:r>
        <w:rPr>
          <w:rStyle w:val="Emphasis"/>
        </w:rPr>
        <w:t>assumed</w:t>
      </w:r>
      <w:r>
        <w:rPr>
          <w:rStyle w:val="StyleUnderline"/>
        </w:rPr>
        <w:t xml:space="preserve"> that come what may—at home or abroad—</w:t>
      </w:r>
      <w:r>
        <w:rPr>
          <w:rStyle w:val="Emphasis"/>
        </w:rPr>
        <w:t>India</w:t>
      </w:r>
      <w:r>
        <w:rPr>
          <w:rStyle w:val="StyleUnderline"/>
        </w:rPr>
        <w:t xml:space="preserve"> would </w:t>
      </w:r>
      <w:r>
        <w:rPr>
          <w:rStyle w:val="Emphasis"/>
        </w:rPr>
        <w:t>forever</w:t>
      </w:r>
      <w:r>
        <w:rPr>
          <w:rStyle w:val="StyleUnderline"/>
        </w:rPr>
        <w:t xml:space="preserve"> be </w:t>
      </w:r>
      <w:r>
        <w:rPr>
          <w:rStyle w:val="Emphasis"/>
        </w:rPr>
        <w:t xml:space="preserve">alienated from the West. </w:t>
      </w:r>
      <w:r>
        <w:rPr>
          <w:sz w:val="14"/>
        </w:rPr>
        <w:t xml:space="preserve">But the </w:t>
      </w:r>
      <w:r>
        <w:rPr>
          <w:rStyle w:val="StyleUnderline"/>
        </w:rPr>
        <w:t xml:space="preserve">story of </w:t>
      </w:r>
      <w:r>
        <w:rPr>
          <w:rStyle w:val="Emphasis"/>
        </w:rPr>
        <w:t xml:space="preserve">India’s international relations </w:t>
      </w:r>
      <w:r>
        <w:rPr>
          <w:rStyle w:val="Emphasis"/>
          <w:highlight w:val="green"/>
        </w:rPr>
        <w:t>over the last three decades</w:t>
      </w:r>
      <w:r>
        <w:rPr>
          <w:rStyle w:val="StyleUnderline"/>
        </w:rPr>
        <w:t xml:space="preserve"> has been one of a </w:t>
      </w:r>
      <w:proofErr w:type="gramStart"/>
      <w:r>
        <w:rPr>
          <w:rStyle w:val="Emphasis"/>
          <w:highlight w:val="green"/>
        </w:rPr>
        <w:t>slow but definite advances</w:t>
      </w:r>
      <w:proofErr w:type="gramEnd"/>
      <w:r>
        <w:rPr>
          <w:rStyle w:val="Emphasis"/>
        </w:rPr>
        <w:t xml:space="preserve"> in cooperation </w:t>
      </w:r>
      <w:r>
        <w:rPr>
          <w:rStyle w:val="Emphasis"/>
          <w:highlight w:val="green"/>
        </w:rPr>
        <w:t>with the U</w:t>
      </w:r>
      <w:r>
        <w:rPr>
          <w:rStyle w:val="StyleUnderline"/>
        </w:rPr>
        <w:t xml:space="preserve">nited </w:t>
      </w:r>
      <w:r>
        <w:rPr>
          <w:rStyle w:val="Emphasis"/>
          <w:highlight w:val="green"/>
        </w:rPr>
        <w:t>S</w:t>
      </w:r>
      <w:r>
        <w:rPr>
          <w:rStyle w:val="StyleUnderline"/>
        </w:rPr>
        <w:t xml:space="preserve">tates </w:t>
      </w:r>
      <w:r>
        <w:rPr>
          <w:rStyle w:val="Emphasis"/>
          <w:highlight w:val="green"/>
        </w:rPr>
        <w:t>and the West</w:t>
      </w:r>
      <w:r>
        <w:rPr>
          <w:sz w:val="14"/>
        </w:rPr>
        <w:t xml:space="preserve">. The Quad summit is not only a culmination of that long trajectory, but also a major step up. It was the </w:t>
      </w:r>
      <w:r>
        <w:rPr>
          <w:rStyle w:val="Emphasis"/>
        </w:rPr>
        <w:t>reform of the Indian economy</w:t>
      </w:r>
      <w:r>
        <w:rPr>
          <w:sz w:val="14"/>
        </w:rPr>
        <w:t xml:space="preserve"> </w:t>
      </w:r>
      <w:r>
        <w:rPr>
          <w:rStyle w:val="StyleUnderline"/>
        </w:rPr>
        <w:t>at the end of the Cold War</w:t>
      </w:r>
      <w:r>
        <w:rPr>
          <w:sz w:val="14"/>
        </w:rPr>
        <w:t xml:space="preserve">, along </w:t>
      </w:r>
      <w:r>
        <w:rPr>
          <w:rStyle w:val="Emphasis"/>
        </w:rPr>
        <w:t>with the collapse of the Soviet Union</w:t>
      </w:r>
      <w:r>
        <w:rPr>
          <w:sz w:val="14"/>
        </w:rPr>
        <w:t xml:space="preserve"> </w:t>
      </w:r>
      <w:r>
        <w:rPr>
          <w:rStyle w:val="StyleUnderline"/>
        </w:rPr>
        <w:t>as India’s superpower partner</w:t>
      </w:r>
      <w:r>
        <w:rPr>
          <w:sz w:val="14"/>
        </w:rPr>
        <w:t xml:space="preserve">, that </w:t>
      </w:r>
      <w:r>
        <w:rPr>
          <w:rStyle w:val="Emphasis"/>
        </w:rPr>
        <w:t>created the basis for the renewal of ties between New Delhi and Washington</w:t>
      </w:r>
      <w:r>
        <w:rPr>
          <w:sz w:val="14"/>
        </w:rPr>
        <w:t xml:space="preserve">. But </w:t>
      </w:r>
      <w:r>
        <w:rPr>
          <w:rStyle w:val="StyleUnderline"/>
        </w:rPr>
        <w:t>even as expanding commercial ties began to stabilize and deepen the bilateral relationship in the 1990s</w:t>
      </w:r>
      <w:r>
        <w:rPr>
          <w:sz w:val="14"/>
        </w:rPr>
        <w:t xml:space="preserve">, </w:t>
      </w:r>
      <w:r>
        <w:rPr>
          <w:rStyle w:val="StyleUnderline"/>
        </w:rPr>
        <w:t>Washington’s activism on Kashmir and its eagerness to denuclearize India made matters difficult for New Delhi</w:t>
      </w:r>
      <w:r>
        <w:rPr>
          <w:sz w:val="14"/>
        </w:rPr>
        <w:t xml:space="preserve">. Beset with domestic turbulence and an era of weak coalition governments, </w:t>
      </w:r>
      <w:r>
        <w:rPr>
          <w:rStyle w:val="Emphasis"/>
        </w:rPr>
        <w:t>New Delhi embarked on a hedging strategy</w:t>
      </w:r>
      <w:r>
        <w:rPr>
          <w:rStyle w:val="StyleUnderline"/>
        </w:rPr>
        <w:t xml:space="preserve"> by joining the Russian initiative for a so-called strategic triangle</w:t>
      </w:r>
      <w:r>
        <w:rPr>
          <w:sz w:val="14"/>
        </w:rPr>
        <w:t xml:space="preserve"> with Moscow and Beijing that eventually </w:t>
      </w:r>
      <w:r>
        <w:rPr>
          <w:rStyle w:val="Emphasis"/>
        </w:rPr>
        <w:t>evolved into the BRICS Forum</w:t>
      </w:r>
      <w:r>
        <w:rPr>
          <w:sz w:val="14"/>
        </w:rPr>
        <w:t xml:space="preserve"> after Brazil and South Africa joined. U.S. President George W. </w:t>
      </w:r>
      <w:r>
        <w:rPr>
          <w:rStyle w:val="Emphasis"/>
          <w:highlight w:val="green"/>
        </w:rPr>
        <w:t>Bush</w:t>
      </w:r>
      <w:r>
        <w:rPr>
          <w:rStyle w:val="Emphasis"/>
        </w:rPr>
        <w:t>,</w:t>
      </w:r>
      <w:r>
        <w:rPr>
          <w:sz w:val="14"/>
        </w:rPr>
        <w:t xml:space="preserve"> however, </w:t>
      </w:r>
      <w:r>
        <w:rPr>
          <w:rStyle w:val="Emphasis"/>
          <w:highlight w:val="green"/>
        </w:rPr>
        <w:t>revolutionized U.S. policy on India</w:t>
      </w:r>
      <w:r>
        <w:rPr>
          <w:sz w:val="14"/>
        </w:rPr>
        <w:t xml:space="preserve"> in the 2000s by </w:t>
      </w:r>
      <w:r>
        <w:rPr>
          <w:rStyle w:val="Emphasis"/>
        </w:rPr>
        <w:t>discarding Washington’s mediating impulse on Kashmir, decoupling engagement with New Delhi from that with Islamabad</w:t>
      </w:r>
      <w:r>
        <w:rPr>
          <w:sz w:val="14"/>
        </w:rPr>
        <w:t xml:space="preserve">, and </w:t>
      </w:r>
      <w:r>
        <w:rPr>
          <w:rStyle w:val="Emphasis"/>
          <w:highlight w:val="green"/>
        </w:rPr>
        <w:t>resolving</w:t>
      </w:r>
      <w:r>
        <w:rPr>
          <w:rStyle w:val="Emphasis"/>
        </w:rPr>
        <w:t xml:space="preserve"> the </w:t>
      </w:r>
      <w:r>
        <w:rPr>
          <w:rStyle w:val="Emphasis"/>
          <w:highlight w:val="green"/>
        </w:rPr>
        <w:t>dispute over non-prolif</w:t>
      </w:r>
      <w:r>
        <w:rPr>
          <w:rStyle w:val="Emphasis"/>
        </w:rPr>
        <w:t>eration</w:t>
      </w:r>
      <w:r>
        <w:rPr>
          <w:sz w:val="14"/>
        </w:rPr>
        <w:t xml:space="preserve">. Bush </w:t>
      </w:r>
      <w:r>
        <w:rPr>
          <w:rStyle w:val="Emphasis"/>
        </w:rPr>
        <w:t xml:space="preserve">recognized that </w:t>
      </w:r>
      <w:r>
        <w:rPr>
          <w:rStyle w:val="Emphasis"/>
          <w:highlight w:val="green"/>
        </w:rPr>
        <w:t>India</w:t>
      </w:r>
      <w:r>
        <w:rPr>
          <w:rStyle w:val="Emphasis"/>
        </w:rPr>
        <w:t xml:space="preserve"> is </w:t>
      </w:r>
      <w:r>
        <w:rPr>
          <w:rStyle w:val="Emphasis"/>
          <w:highlight w:val="green"/>
        </w:rPr>
        <w:t>critical for</w:t>
      </w:r>
      <w:r>
        <w:rPr>
          <w:rStyle w:val="Emphasis"/>
        </w:rPr>
        <w:t xml:space="preserve"> the construction of a </w:t>
      </w:r>
      <w:r>
        <w:rPr>
          <w:rStyle w:val="Emphasis"/>
          <w:highlight w:val="green"/>
        </w:rPr>
        <w:t>stable balance of power</w:t>
      </w:r>
      <w:r>
        <w:rPr>
          <w:rStyle w:val="Emphasis"/>
        </w:rPr>
        <w:t xml:space="preserve"> in Asia </w:t>
      </w:r>
      <w:r>
        <w:rPr>
          <w:rStyle w:val="Emphasis"/>
          <w:highlight w:val="green"/>
        </w:rPr>
        <w:t>as the continent was</w:t>
      </w:r>
      <w:r>
        <w:rPr>
          <w:rStyle w:val="Emphasis"/>
        </w:rPr>
        <w:t xml:space="preserve"> being </w:t>
      </w:r>
      <w:r>
        <w:rPr>
          <w:rStyle w:val="Emphasis"/>
          <w:highlight w:val="green"/>
        </w:rPr>
        <w:t>transformed by</w:t>
      </w:r>
      <w:r>
        <w:rPr>
          <w:rStyle w:val="Emphasis"/>
        </w:rPr>
        <w:t xml:space="preserve"> the rapid rise of </w:t>
      </w:r>
      <w:r>
        <w:rPr>
          <w:rStyle w:val="Emphasis"/>
          <w:highlight w:val="green"/>
        </w:rPr>
        <w:t>China</w:t>
      </w:r>
      <w:r>
        <w:rPr>
          <w:rStyle w:val="Emphasis"/>
        </w:rPr>
        <w:t xml:space="preserve">. </w:t>
      </w:r>
      <w:r>
        <w:rPr>
          <w:sz w:val="14"/>
        </w:rPr>
        <w:t xml:space="preserve">But just </w:t>
      </w:r>
      <w:r>
        <w:rPr>
          <w:rStyle w:val="StyleUnderline"/>
        </w:rPr>
        <w:t>when Washington was ready to transform relations with New Delhi</w:t>
      </w:r>
      <w:r>
        <w:rPr>
          <w:sz w:val="14"/>
        </w:rPr>
        <w:t xml:space="preserve">, </w:t>
      </w:r>
      <w:r>
        <w:rPr>
          <w:rStyle w:val="Emphasis"/>
        </w:rPr>
        <w:t>India was paralyzed by self-doubt</w:t>
      </w:r>
      <w:r>
        <w:rPr>
          <w:sz w:val="14"/>
        </w:rPr>
        <w:t xml:space="preserve">. If then-Prime Minister Atal Bihari Vajpayee boldly called India and the United States “natural allies” in 1998—at a time when no one seemed interested in Washington—his successor, Manmohan </w:t>
      </w:r>
      <w:r>
        <w:rPr>
          <w:rStyle w:val="Emphasis"/>
        </w:rPr>
        <w:t>Singh</w:t>
      </w:r>
      <w:r>
        <w:rPr>
          <w:sz w:val="14"/>
        </w:rPr>
        <w:t xml:space="preserve">, reverted to type. His government began to </w:t>
      </w:r>
      <w:r>
        <w:rPr>
          <w:rStyle w:val="Emphasis"/>
        </w:rPr>
        <w:t>reinvent non-alignment, keep distance from the United States, and double down on the principle of strategic autonomy</w:t>
      </w:r>
      <w:r>
        <w:rPr>
          <w:sz w:val="14"/>
        </w:rPr>
        <w:t xml:space="preserve">. Even as </w:t>
      </w:r>
      <w:proofErr w:type="gramStart"/>
      <w:r>
        <w:rPr>
          <w:sz w:val="14"/>
        </w:rPr>
        <w:t>Indian-Chinese</w:t>
      </w:r>
      <w:proofErr w:type="gramEnd"/>
      <w:r>
        <w:rPr>
          <w:sz w:val="14"/>
        </w:rPr>
        <w:t xml:space="preserve"> tensions multiplied </w:t>
      </w:r>
      <w:r>
        <w:rPr>
          <w:rStyle w:val="Emphasis"/>
        </w:rPr>
        <w:t>after 2008—</w:t>
      </w:r>
      <w:r>
        <w:rPr>
          <w:rStyle w:val="StyleUnderline"/>
        </w:rPr>
        <w:t>when the global financial crisis seemed to have convinced the Chinese leadership that the United States was in terminal decline, with the consequence that Beijing adopted a more assertive posture towards its neighbors</w:t>
      </w:r>
      <w:r>
        <w:rPr>
          <w:sz w:val="14"/>
        </w:rPr>
        <w:t>—</w:t>
      </w:r>
      <w:r>
        <w:rPr>
          <w:rStyle w:val="Emphasis"/>
        </w:rPr>
        <w:t xml:space="preserve">the Singh government continued to hedge against U.S. power. </w:t>
      </w:r>
      <w:r>
        <w:rPr>
          <w:rStyle w:val="Emphasis"/>
          <w:highlight w:val="green"/>
        </w:rPr>
        <w:t>Modi</w:t>
      </w:r>
      <w:r>
        <w:rPr>
          <w:sz w:val="14"/>
        </w:rPr>
        <w:t xml:space="preserve">, who became </w:t>
      </w:r>
      <w:r>
        <w:rPr>
          <w:rStyle w:val="Emphasis"/>
        </w:rPr>
        <w:t xml:space="preserve">prime minister </w:t>
      </w:r>
      <w:r>
        <w:rPr>
          <w:rStyle w:val="Emphasis"/>
          <w:highlight w:val="green"/>
        </w:rPr>
        <w:t xml:space="preserve">in 2014, began to reverse </w:t>
      </w:r>
      <w:r>
        <w:rPr>
          <w:rStyle w:val="Emphasis"/>
        </w:rPr>
        <w:t xml:space="preserve">New Delhi’s </w:t>
      </w:r>
      <w:r>
        <w:rPr>
          <w:rStyle w:val="Emphasis"/>
          <w:highlight w:val="green"/>
        </w:rPr>
        <w:t xml:space="preserve">resistance to a </w:t>
      </w:r>
      <w:r>
        <w:rPr>
          <w:rStyle w:val="Emphasis"/>
        </w:rPr>
        <w:t xml:space="preserve">deeper </w:t>
      </w:r>
      <w:r>
        <w:rPr>
          <w:rStyle w:val="Emphasis"/>
          <w:highlight w:val="green"/>
        </w:rPr>
        <w:t>partnership</w:t>
      </w:r>
      <w:r>
        <w:rPr>
          <w:rStyle w:val="Emphasis"/>
        </w:rPr>
        <w:t xml:space="preserve"> with Washington</w:t>
      </w:r>
      <w:r>
        <w:rPr>
          <w:sz w:val="14"/>
        </w:rPr>
        <w:t xml:space="preserve">. </w:t>
      </w:r>
      <w:r>
        <w:rPr>
          <w:rStyle w:val="Emphasis"/>
        </w:rPr>
        <w:t xml:space="preserve">His </w:t>
      </w:r>
      <w:r>
        <w:rPr>
          <w:rStyle w:val="Emphasis"/>
          <w:highlight w:val="green"/>
        </w:rPr>
        <w:t>affirmation</w:t>
      </w:r>
      <w:r>
        <w:rPr>
          <w:rStyle w:val="Emphasis"/>
        </w:rPr>
        <w:t xml:space="preserve"> in his 2016 address to the U.S. Congress </w:t>
      </w:r>
      <w:r>
        <w:rPr>
          <w:rStyle w:val="Emphasis"/>
          <w:highlight w:val="green"/>
        </w:rPr>
        <w:t>that India’s “historic hesitations” to engage the U</w:t>
      </w:r>
      <w:r>
        <w:rPr>
          <w:rStyle w:val="Emphasis"/>
        </w:rPr>
        <w:t xml:space="preserve">nited </w:t>
      </w:r>
      <w:r>
        <w:rPr>
          <w:rStyle w:val="Emphasis"/>
          <w:highlight w:val="green"/>
        </w:rPr>
        <w:t>S</w:t>
      </w:r>
      <w:r>
        <w:rPr>
          <w:rStyle w:val="Emphasis"/>
        </w:rPr>
        <w:t xml:space="preserve">tates </w:t>
      </w:r>
      <w:r>
        <w:rPr>
          <w:rStyle w:val="Emphasis"/>
          <w:highlight w:val="green"/>
        </w:rPr>
        <w:t>were over</w:t>
      </w:r>
      <w:r>
        <w:rPr>
          <w:rStyle w:val="Emphasis"/>
        </w:rPr>
        <w:t xml:space="preserve"> was </w:t>
      </w:r>
      <w:r>
        <w:rPr>
          <w:rStyle w:val="Emphasis"/>
          <w:highlight w:val="green"/>
        </w:rPr>
        <w:t>not just</w:t>
      </w:r>
      <w:r>
        <w:rPr>
          <w:rStyle w:val="Emphasis"/>
        </w:rPr>
        <w:t xml:space="preserve"> a </w:t>
      </w:r>
      <w:r>
        <w:rPr>
          <w:rStyle w:val="Emphasis"/>
          <w:highlight w:val="green"/>
        </w:rPr>
        <w:t>rhetoric</w:t>
      </w:r>
      <w:r>
        <w:rPr>
          <w:rStyle w:val="Emphasis"/>
        </w:rPr>
        <w:t xml:space="preserve">al flourish. </w:t>
      </w:r>
      <w:r>
        <w:rPr>
          <w:rStyle w:val="Emphasis"/>
          <w:highlight w:val="green"/>
        </w:rPr>
        <w:t>Modi resolved</w:t>
      </w:r>
      <w:r>
        <w:rPr>
          <w:sz w:val="14"/>
        </w:rPr>
        <w:t xml:space="preserve"> the </w:t>
      </w:r>
      <w:r>
        <w:rPr>
          <w:rStyle w:val="Emphasis"/>
        </w:rPr>
        <w:t>remaining issues that</w:t>
      </w:r>
      <w:r>
        <w:rPr>
          <w:sz w:val="14"/>
        </w:rPr>
        <w:t xml:space="preserve"> had </w:t>
      </w:r>
      <w:r>
        <w:rPr>
          <w:rStyle w:val="Emphasis"/>
        </w:rPr>
        <w:t xml:space="preserve">prevented implementation of </w:t>
      </w:r>
      <w:r>
        <w:rPr>
          <w:rStyle w:val="Emphasis"/>
          <w:highlight w:val="green"/>
        </w:rPr>
        <w:t>the</w:t>
      </w:r>
      <w:r>
        <w:rPr>
          <w:rStyle w:val="Emphasis"/>
        </w:rPr>
        <w:t xml:space="preserve"> historic 2008 Indian-U.S. </w:t>
      </w:r>
      <w:r>
        <w:rPr>
          <w:rStyle w:val="Emphasis"/>
          <w:highlight w:val="green"/>
        </w:rPr>
        <w:t>nuclear deal</w:t>
      </w:r>
      <w:r>
        <w:rPr>
          <w:rStyle w:val="Emphasis"/>
        </w:rPr>
        <w:t>, renewed the 2005 agreement for defense cooperation</w:t>
      </w:r>
      <w:r>
        <w:rPr>
          <w:sz w:val="14"/>
        </w:rPr>
        <w:t xml:space="preserve">, and </w:t>
      </w:r>
      <w:r>
        <w:rPr>
          <w:rStyle w:val="Emphasis"/>
        </w:rPr>
        <w:t>signed</w:t>
      </w:r>
      <w:r>
        <w:rPr>
          <w:sz w:val="14"/>
        </w:rPr>
        <w:t xml:space="preserve"> the so-called </w:t>
      </w:r>
      <w:r>
        <w:rPr>
          <w:rStyle w:val="Emphasis"/>
          <w:highlight w:val="green"/>
        </w:rPr>
        <w:t>foundational defense agreements</w:t>
      </w:r>
      <w:r>
        <w:rPr>
          <w:rStyle w:val="Emphasis"/>
        </w:rPr>
        <w:t xml:space="preserve"> that</w:t>
      </w:r>
      <w:r>
        <w:rPr>
          <w:sz w:val="14"/>
        </w:rPr>
        <w:t xml:space="preserve"> have </w:t>
      </w:r>
      <w:r>
        <w:rPr>
          <w:rStyle w:val="Emphasis"/>
        </w:rPr>
        <w:t>facilitated interoperability</w:t>
      </w:r>
      <w:r>
        <w:rPr>
          <w:sz w:val="14"/>
        </w:rPr>
        <w:t xml:space="preserve"> between the two country’s armed forces. He </w:t>
      </w:r>
      <w:r>
        <w:rPr>
          <w:rStyle w:val="Emphasis"/>
        </w:rPr>
        <w:t>widened</w:t>
      </w:r>
      <w:r>
        <w:rPr>
          <w:sz w:val="14"/>
        </w:rPr>
        <w:t xml:space="preserve"> the </w:t>
      </w:r>
      <w:r>
        <w:rPr>
          <w:rStyle w:val="Emphasis"/>
        </w:rPr>
        <w:t xml:space="preserve">annual bilateral </w:t>
      </w:r>
      <w:r>
        <w:rPr>
          <w:rStyle w:val="Emphasis"/>
          <w:highlight w:val="green"/>
        </w:rPr>
        <w:t>Malabar exercises</w:t>
      </w:r>
      <w:r>
        <w:rPr>
          <w:sz w:val="14"/>
        </w:rPr>
        <w:t xml:space="preserve"> to include Japan in 2015 and Australia in 2020, helped revive the dormant Quad in 2017, came up with his own version of the Free and Open Indo-Pacific strategy in 2018, and joined the Quad summit in 2021. </w:t>
      </w:r>
      <w:r>
        <w:rPr>
          <w:rStyle w:val="Emphasis"/>
          <w:highlight w:val="green"/>
        </w:rPr>
        <w:t>Beyond</w:t>
      </w:r>
      <w:r>
        <w:rPr>
          <w:sz w:val="14"/>
        </w:rPr>
        <w:t xml:space="preserve"> the relationship with </w:t>
      </w:r>
      <w:r>
        <w:rPr>
          <w:rStyle w:val="Emphasis"/>
          <w:highlight w:val="green"/>
        </w:rPr>
        <w:t>the U</w:t>
      </w:r>
      <w:r>
        <w:rPr>
          <w:rStyle w:val="Emphasis"/>
        </w:rPr>
        <w:t xml:space="preserve">nited </w:t>
      </w:r>
      <w:r>
        <w:rPr>
          <w:rStyle w:val="Emphasis"/>
          <w:highlight w:val="green"/>
        </w:rPr>
        <w:t>S</w:t>
      </w:r>
      <w:r>
        <w:rPr>
          <w:rStyle w:val="Emphasis"/>
        </w:rPr>
        <w:t xml:space="preserve">tates, Modi also </w:t>
      </w:r>
      <w:r>
        <w:rPr>
          <w:rStyle w:val="Emphasis"/>
          <w:highlight w:val="green"/>
        </w:rPr>
        <w:t>revived</w:t>
      </w:r>
      <w:r>
        <w:rPr>
          <w:rStyle w:val="Emphasis"/>
        </w:rPr>
        <w:t xml:space="preserve"> India’s strategic </w:t>
      </w:r>
      <w:r>
        <w:rPr>
          <w:rStyle w:val="Emphasis"/>
          <w:highlight w:val="green"/>
        </w:rPr>
        <w:t>interest in the Commonwealth</w:t>
      </w:r>
      <w:r>
        <w:rPr>
          <w:rStyle w:val="Emphasis"/>
        </w:rPr>
        <w:t>,</w:t>
      </w:r>
      <w:r>
        <w:rPr>
          <w:sz w:val="14"/>
        </w:rPr>
        <w:t xml:space="preserve"> </w:t>
      </w:r>
      <w:r>
        <w:rPr>
          <w:rStyle w:val="Emphasis"/>
        </w:rPr>
        <w:t xml:space="preserve">strengthened ties with the </w:t>
      </w:r>
      <w:r>
        <w:rPr>
          <w:rStyle w:val="Emphasis"/>
          <w:highlight w:val="green"/>
        </w:rPr>
        <w:t>E</w:t>
      </w:r>
      <w:r>
        <w:rPr>
          <w:rStyle w:val="Emphasis"/>
        </w:rPr>
        <w:t xml:space="preserve">uropean </w:t>
      </w:r>
      <w:r>
        <w:rPr>
          <w:rStyle w:val="Emphasis"/>
          <w:highlight w:val="green"/>
        </w:rPr>
        <w:t>U</w:t>
      </w:r>
      <w:r>
        <w:rPr>
          <w:rStyle w:val="Emphasis"/>
        </w:rPr>
        <w:t>nion, and joined the European Alliance for Multilateralism</w:t>
      </w:r>
      <w:r>
        <w:rPr>
          <w:sz w:val="14"/>
        </w:rPr>
        <w:t xml:space="preserve">. He sought </w:t>
      </w:r>
      <w:r>
        <w:rPr>
          <w:rStyle w:val="Emphasis"/>
        </w:rPr>
        <w:t>to make India part of the solution to mitigating climate change</w:t>
      </w:r>
      <w:r>
        <w:rPr>
          <w:sz w:val="14"/>
        </w:rPr>
        <w:t>, supported “multi-</w:t>
      </w:r>
      <w:proofErr w:type="spellStart"/>
      <w:r>
        <w:rPr>
          <w:sz w:val="14"/>
        </w:rPr>
        <w:t>stakeholderism</w:t>
      </w:r>
      <w:proofErr w:type="spellEnd"/>
      <w:r>
        <w:rPr>
          <w:sz w:val="14"/>
        </w:rPr>
        <w:t xml:space="preserve">” in global internet governance, initiated the International Solar Alliance and the Indo-Pacific maritime partnership with France, and is </w:t>
      </w:r>
      <w:r>
        <w:rPr>
          <w:rStyle w:val="Emphasis"/>
        </w:rPr>
        <w:t>poised to lay the foundations for a substantive strategic partnership with British Prime Minister Boris Johnson when they meet in India</w:t>
      </w:r>
      <w:r>
        <w:rPr>
          <w:sz w:val="14"/>
        </w:rPr>
        <w:t xml:space="preserve"> next month. Every one of these moves was </w:t>
      </w:r>
      <w:r>
        <w:rPr>
          <w:rStyle w:val="Emphasis"/>
        </w:rPr>
        <w:t xml:space="preserve">against the predominant instincts of India’s political class, bureaucratic establishment, and foreign-policy community. </w:t>
      </w:r>
      <w:r>
        <w:rPr>
          <w:rStyle w:val="Emphasis"/>
          <w:highlight w:val="green"/>
        </w:rPr>
        <w:t>Two factors</w:t>
      </w:r>
      <w:r>
        <w:rPr>
          <w:sz w:val="14"/>
        </w:rPr>
        <w:t xml:space="preserve"> have </w:t>
      </w:r>
      <w:r>
        <w:rPr>
          <w:rStyle w:val="Emphasis"/>
          <w:highlight w:val="green"/>
        </w:rPr>
        <w:t>facilitated</w:t>
      </w:r>
      <w:r>
        <w:rPr>
          <w:rStyle w:val="Emphasis"/>
        </w:rPr>
        <w:t xml:space="preserve"> this. </w:t>
      </w:r>
      <w:r>
        <w:rPr>
          <w:rStyle w:val="Emphasis"/>
          <w:highlight w:val="green"/>
        </w:rPr>
        <w:t>First</w:t>
      </w:r>
      <w:r>
        <w:rPr>
          <w:rStyle w:val="Emphasis"/>
        </w:rPr>
        <w:t xml:space="preserve">, </w:t>
      </w:r>
      <w:r>
        <w:rPr>
          <w:rStyle w:val="Emphasis"/>
          <w:highlight w:val="green"/>
        </w:rPr>
        <w:t>Modi carried little</w:t>
      </w:r>
      <w:r>
        <w:rPr>
          <w:rStyle w:val="Emphasis"/>
        </w:rPr>
        <w:t xml:space="preserve"> of the </w:t>
      </w:r>
      <w:r>
        <w:rPr>
          <w:rStyle w:val="Emphasis"/>
          <w:highlight w:val="green"/>
        </w:rPr>
        <w:t>anti-Western ideological baggage</w:t>
      </w:r>
      <w:r>
        <w:rPr>
          <w:rStyle w:val="Emphasis"/>
        </w:rPr>
        <w:t xml:space="preserve"> of the nationalists who thrive in his own party or the political left and center that prefer to keep a safe distance from Washington. Modi’s </w:t>
      </w:r>
      <w:r>
        <w:rPr>
          <w:rStyle w:val="Emphasis"/>
          <w:highlight w:val="green"/>
        </w:rPr>
        <w:t>judgement that India needs a more productive relationship with the</w:t>
      </w:r>
      <w:r>
        <w:rPr>
          <w:rStyle w:val="Emphasis"/>
        </w:rPr>
        <w:t xml:space="preserve"> United States and the </w:t>
      </w:r>
      <w:r>
        <w:rPr>
          <w:rStyle w:val="Emphasis"/>
          <w:highlight w:val="green"/>
        </w:rPr>
        <w:t>West</w:t>
      </w:r>
      <w:r>
        <w:rPr>
          <w:rStyle w:val="Emphasis"/>
        </w:rPr>
        <w:t xml:space="preserve"> is </w:t>
      </w:r>
      <w:r>
        <w:rPr>
          <w:rStyle w:val="Emphasis"/>
          <w:highlight w:val="green"/>
        </w:rPr>
        <w:t>rooted in</w:t>
      </w:r>
      <w:r>
        <w:rPr>
          <w:rStyle w:val="Emphasis"/>
        </w:rPr>
        <w:t xml:space="preserve"> the </w:t>
      </w:r>
      <w:r>
        <w:rPr>
          <w:rStyle w:val="Emphasis"/>
          <w:highlight w:val="green"/>
        </w:rPr>
        <w:t>simple calculus of national interest</w:t>
      </w:r>
      <w:r>
        <w:rPr>
          <w:rStyle w:val="Emphasis"/>
        </w:rPr>
        <w:t xml:space="preserve"> rather than any involved reasoning.</w:t>
      </w:r>
    </w:p>
    <w:p w14:paraId="609996B8" w14:textId="77777777" w:rsidR="00A45FB9" w:rsidRDefault="00A45FB9" w:rsidP="00A45FB9"/>
    <w:p w14:paraId="7F37FBC3" w14:textId="77777777" w:rsidR="00A45FB9" w:rsidRPr="00C316A8" w:rsidRDefault="00A45FB9" w:rsidP="00A45FB9">
      <w:pPr>
        <w:pStyle w:val="Heading4"/>
        <w:rPr>
          <w:bCs/>
        </w:rPr>
      </w:pPr>
      <w:r w:rsidRPr="00C316A8">
        <w:rPr>
          <w:bCs/>
        </w:rPr>
        <w:t xml:space="preserve">The TRIPS waiver sets the stage for India to use </w:t>
      </w:r>
      <w:r w:rsidRPr="00C316A8">
        <w:rPr>
          <w:bCs/>
          <w:u w:val="single"/>
        </w:rPr>
        <w:t>forced tech transfer</w:t>
      </w:r>
      <w:r w:rsidRPr="00C316A8">
        <w:rPr>
          <w:bCs/>
        </w:rPr>
        <w:t xml:space="preserve"> to secure vaccines---that </w:t>
      </w:r>
      <w:r w:rsidRPr="00C316A8">
        <w:rPr>
          <w:bCs/>
          <w:u w:val="single"/>
        </w:rPr>
        <w:t>decks relations</w:t>
      </w:r>
    </w:p>
    <w:p w14:paraId="21C26FC3" w14:textId="77777777" w:rsidR="00A45FB9" w:rsidRDefault="00A45FB9" w:rsidP="00A45FB9">
      <w:r>
        <w:t xml:space="preserve">Yogesh </w:t>
      </w:r>
      <w:r>
        <w:rPr>
          <w:rStyle w:val="Style13ptBold"/>
        </w:rPr>
        <w:t xml:space="preserve">Pai </w:t>
      </w:r>
      <w:r>
        <w:t xml:space="preserve">&amp; Prashant Reddy </w:t>
      </w:r>
      <w:proofErr w:type="spellStart"/>
      <w:r>
        <w:t>Thikkavarapu</w:t>
      </w:r>
      <w:proofErr w:type="spellEnd"/>
      <w:r>
        <w:rPr>
          <w:rStyle w:val="Style13ptBold"/>
        </w:rPr>
        <w:t xml:space="preserve"> 21</w:t>
      </w:r>
      <w:r>
        <w:t xml:space="preserve">, Dr. Yogesh Pai has a PhD from the Inter-University Centre for IPR Studies, CUSAT, Kochi, </w:t>
      </w:r>
      <w:proofErr w:type="gramStart"/>
      <w:r>
        <w:t>in the area of</w:t>
      </w:r>
      <w:proofErr w:type="gramEnd"/>
      <w:r>
        <w:t xml:space="preserve"> Regulation of Standard-Essential Patents in India. Prashant Reddy </w:t>
      </w:r>
      <w:proofErr w:type="spellStart"/>
      <w:r>
        <w:t>Thikkavarapu</w:t>
      </w:r>
      <w:proofErr w:type="spellEnd"/>
      <w:r>
        <w:t xml:space="preserve"> Assistant Professor, National Academy of Legal Studies &amp; Research (NALSAR) University of </w:t>
      </w:r>
      <w:proofErr w:type="gramStart"/>
      <w:r>
        <w:t>Law,.</w:t>
      </w:r>
      <w:proofErr w:type="gramEnd"/>
      <w:r>
        <w:t xml:space="preserve"> Hyderabad. Scrolli.in, Jun 01, 2021. “Even if WTO waives IP on vaccines, India will face challenge translating this into mass production” </w:t>
      </w:r>
      <w:hyperlink r:id="rId13" w:history="1">
        <w:r>
          <w:rPr>
            <w:rStyle w:val="Hyperlink"/>
          </w:rPr>
          <w:t>https://scroll.in/article/996079/even-if-wto-waives-ip-on-vaccines-india-will-face-challenge-translating-this-into-mass-production</w:t>
        </w:r>
      </w:hyperlink>
      <w:r>
        <w:t xml:space="preserve"> </w:t>
      </w:r>
      <w:proofErr w:type="spellStart"/>
      <w:r>
        <w:t>brett</w:t>
      </w:r>
      <w:proofErr w:type="spellEnd"/>
    </w:p>
    <w:p w14:paraId="3B46527F" w14:textId="77777777" w:rsidR="00A45FB9" w:rsidRDefault="00A45FB9" w:rsidP="00A45FB9">
      <w:pPr>
        <w:rPr>
          <w:sz w:val="12"/>
          <w:szCs w:val="12"/>
        </w:rPr>
      </w:pPr>
      <w:r>
        <w:rPr>
          <w:sz w:val="12"/>
          <w:szCs w:val="12"/>
        </w:rPr>
        <w:t xml:space="preserve">With the United States agreeing to text-based negotiations on the revised Intellectual Property Rights waiver proposal jointly submitted by India and South Africa at the World Trade </w:t>
      </w:r>
      <w:proofErr w:type="spellStart"/>
      <w:r>
        <w:rPr>
          <w:sz w:val="12"/>
          <w:szCs w:val="12"/>
        </w:rPr>
        <w:t>Organisation</w:t>
      </w:r>
      <w:proofErr w:type="spellEnd"/>
      <w:r>
        <w:rPr>
          <w:sz w:val="12"/>
          <w:szCs w:val="12"/>
        </w:rPr>
        <w:t>, the European Union remains the last major power opposing this proposal.</w:t>
      </w:r>
    </w:p>
    <w:p w14:paraId="13D7B6FE" w14:textId="77777777" w:rsidR="00A45FB9" w:rsidRDefault="00A45FB9" w:rsidP="00A45FB9">
      <w:pPr>
        <w:rPr>
          <w:sz w:val="12"/>
          <w:szCs w:val="12"/>
        </w:rPr>
      </w:pPr>
      <w:r>
        <w:rPr>
          <w:sz w:val="12"/>
          <w:szCs w:val="12"/>
        </w:rPr>
        <w:t xml:space="preserve">While we await the results of possibly lengthy text-based negotiations, it is necessary for the government of India to come out with a white paper explaining how exactly it intends to </w:t>
      </w:r>
      <w:proofErr w:type="spellStart"/>
      <w:r>
        <w:rPr>
          <w:sz w:val="12"/>
          <w:szCs w:val="12"/>
        </w:rPr>
        <w:t>operationalise</w:t>
      </w:r>
      <w:proofErr w:type="spellEnd"/>
      <w:r>
        <w:rPr>
          <w:sz w:val="12"/>
          <w:szCs w:val="12"/>
        </w:rPr>
        <w:t xml:space="preserve"> a possible IP waiver for vaccines, </w:t>
      </w:r>
      <w:proofErr w:type="gramStart"/>
      <w:r>
        <w:rPr>
          <w:sz w:val="12"/>
          <w:szCs w:val="12"/>
        </w:rPr>
        <w:t>if and when</w:t>
      </w:r>
      <w:proofErr w:type="gramEnd"/>
      <w:r>
        <w:rPr>
          <w:sz w:val="12"/>
          <w:szCs w:val="12"/>
        </w:rPr>
        <w:t xml:space="preserve"> such a waiver comes into effect.</w:t>
      </w:r>
    </w:p>
    <w:p w14:paraId="5593F47B" w14:textId="77777777" w:rsidR="00A45FB9" w:rsidRDefault="00A45FB9" w:rsidP="00A45FB9">
      <w:pPr>
        <w:rPr>
          <w:sz w:val="12"/>
          <w:szCs w:val="12"/>
        </w:rPr>
      </w:pPr>
      <w:r>
        <w:rPr>
          <w:sz w:val="12"/>
          <w:szCs w:val="12"/>
        </w:rPr>
        <w:t xml:space="preserve">The aim of such an exercise should be to explain to the world the </w:t>
      </w:r>
      <w:proofErr w:type="gramStart"/>
      <w:r>
        <w:rPr>
          <w:sz w:val="12"/>
          <w:szCs w:val="12"/>
        </w:rPr>
        <w:t>manner in which</w:t>
      </w:r>
      <w:proofErr w:type="gramEnd"/>
      <w:r>
        <w:rPr>
          <w:sz w:val="12"/>
          <w:szCs w:val="12"/>
        </w:rPr>
        <w:t xml:space="preserve"> this waiver will translate into the mass production of vaccines to meet the immediate medical needs of the developing world.</w:t>
      </w:r>
    </w:p>
    <w:p w14:paraId="2816F418" w14:textId="77777777" w:rsidR="00A45FB9" w:rsidRDefault="00A45FB9" w:rsidP="00A45FB9">
      <w:pPr>
        <w:rPr>
          <w:sz w:val="16"/>
        </w:rPr>
      </w:pPr>
      <w:r>
        <w:rPr>
          <w:sz w:val="16"/>
        </w:rPr>
        <w:t xml:space="preserve">The initial wisdom among the proponents of the waiver </w:t>
      </w:r>
      <w:proofErr w:type="gramStart"/>
      <w:r>
        <w:rPr>
          <w:sz w:val="16"/>
        </w:rPr>
        <w:t>is based on an assumption</w:t>
      </w:r>
      <w:proofErr w:type="gramEnd"/>
      <w:r>
        <w:rPr>
          <w:sz w:val="16"/>
        </w:rPr>
        <w:t xml:space="preserve"> that </w:t>
      </w:r>
      <w:r>
        <w:rPr>
          <w:rStyle w:val="StyleUnderline"/>
          <w:highlight w:val="green"/>
        </w:rPr>
        <w:t>a waiver will remove</w:t>
      </w:r>
      <w:r>
        <w:rPr>
          <w:rStyle w:val="StyleUnderline"/>
        </w:rPr>
        <w:t xml:space="preserve"> the </w:t>
      </w:r>
      <w:r>
        <w:rPr>
          <w:rStyle w:val="StyleUnderline"/>
          <w:highlight w:val="green"/>
        </w:rPr>
        <w:t>legal barriers</w:t>
      </w:r>
      <w:r>
        <w:rPr>
          <w:rStyle w:val="StyleUnderline"/>
        </w:rPr>
        <w:t xml:space="preserve"> to production of vaccines</w:t>
      </w:r>
      <w:r>
        <w:rPr>
          <w:sz w:val="16"/>
        </w:rPr>
        <w:t xml:space="preserve">. But as is widely acknowledged by most experts, </w:t>
      </w:r>
      <w:r>
        <w:rPr>
          <w:rStyle w:val="StyleUnderline"/>
          <w:highlight w:val="green"/>
        </w:rPr>
        <w:t>developing countries</w:t>
      </w:r>
      <w:r>
        <w:rPr>
          <w:rStyle w:val="StyleUnderline"/>
        </w:rPr>
        <w:t xml:space="preserve"> will not be able to reverse-engineer these Covid-19 vaccines on their own. They </w:t>
      </w:r>
      <w:r>
        <w:rPr>
          <w:rStyle w:val="StyleUnderline"/>
          <w:highlight w:val="green"/>
        </w:rPr>
        <w:t>will require active</w:t>
      </w:r>
      <w:r>
        <w:rPr>
          <w:rStyle w:val="StyleUnderline"/>
        </w:rPr>
        <w:t xml:space="preserve"> </w:t>
      </w:r>
      <w:r>
        <w:rPr>
          <w:rStyle w:val="StyleUnderline"/>
          <w:highlight w:val="green"/>
        </w:rPr>
        <w:t>tech</w:t>
      </w:r>
      <w:r>
        <w:rPr>
          <w:rStyle w:val="StyleUnderline"/>
        </w:rPr>
        <w:t xml:space="preserve">nology </w:t>
      </w:r>
      <w:r>
        <w:rPr>
          <w:rStyle w:val="StyleUnderline"/>
          <w:highlight w:val="green"/>
        </w:rPr>
        <w:t>transfer from vaccines developers in the West before they can</w:t>
      </w:r>
      <w:r>
        <w:rPr>
          <w:rStyle w:val="StyleUnderline"/>
        </w:rPr>
        <w:t xml:space="preserve"> begin </w:t>
      </w:r>
      <w:r>
        <w:rPr>
          <w:rStyle w:val="StyleUnderline"/>
          <w:highlight w:val="green"/>
        </w:rPr>
        <w:t>manufacture</w:t>
      </w:r>
      <w:r>
        <w:rPr>
          <w:rStyle w:val="StyleUnderline"/>
        </w:rPr>
        <w:t xml:space="preserve"> of any vaccines. These </w:t>
      </w:r>
      <w:r>
        <w:rPr>
          <w:rStyle w:val="Emphasis"/>
          <w:highlight w:val="green"/>
        </w:rPr>
        <w:t>challenges are more practical than legal</w:t>
      </w:r>
      <w:r>
        <w:rPr>
          <w:sz w:val="16"/>
        </w:rPr>
        <w:t>.</w:t>
      </w:r>
    </w:p>
    <w:p w14:paraId="139EF54B" w14:textId="77777777" w:rsidR="00A45FB9" w:rsidRDefault="00A45FB9" w:rsidP="00A45FB9">
      <w:pPr>
        <w:rPr>
          <w:sz w:val="12"/>
          <w:szCs w:val="12"/>
        </w:rPr>
      </w:pPr>
      <w:r>
        <w:rPr>
          <w:sz w:val="12"/>
          <w:szCs w:val="12"/>
        </w:rPr>
        <w:t>Tech-transfer challenge</w:t>
      </w:r>
    </w:p>
    <w:p w14:paraId="5434F70A" w14:textId="77777777" w:rsidR="00A45FB9" w:rsidRDefault="00A45FB9" w:rsidP="00A45FB9">
      <w:pPr>
        <w:rPr>
          <w:sz w:val="12"/>
          <w:szCs w:val="12"/>
        </w:rPr>
      </w:pPr>
      <w:r>
        <w:rPr>
          <w:sz w:val="12"/>
          <w:szCs w:val="12"/>
        </w:rPr>
        <w:t>For starters, even if the IP waiver does come into effect, unless the tech-owning vaccine producers residing abroad (</w:t>
      </w:r>
      <w:proofErr w:type="gramStart"/>
      <w:r>
        <w:rPr>
          <w:sz w:val="12"/>
          <w:szCs w:val="12"/>
        </w:rPr>
        <w:t>i.e.</w:t>
      </w:r>
      <w:proofErr w:type="gramEnd"/>
      <w:r>
        <w:rPr>
          <w:sz w:val="12"/>
          <w:szCs w:val="12"/>
        </w:rPr>
        <w:t xml:space="preserve"> beyond India’s legal limits) are forced under their respective domestic law to part with critical know-how and physical inputs (for example, cell lines), a waiver in itself will not translate into technology transfer in </w:t>
      </w:r>
      <w:proofErr w:type="spellStart"/>
      <w:r>
        <w:rPr>
          <w:sz w:val="12"/>
          <w:szCs w:val="12"/>
        </w:rPr>
        <w:t>favour</w:t>
      </w:r>
      <w:proofErr w:type="spellEnd"/>
      <w:r>
        <w:rPr>
          <w:sz w:val="12"/>
          <w:szCs w:val="12"/>
        </w:rPr>
        <w:t xml:space="preserve"> of firms willing to produce vaccines in India.</w:t>
      </w:r>
    </w:p>
    <w:p w14:paraId="0EF62EB3" w14:textId="77777777" w:rsidR="00A45FB9" w:rsidRDefault="00A45FB9" w:rsidP="00A45FB9">
      <w:pPr>
        <w:rPr>
          <w:sz w:val="16"/>
        </w:rPr>
      </w:pPr>
      <w:proofErr w:type="gramStart"/>
      <w:r>
        <w:rPr>
          <w:sz w:val="16"/>
        </w:rPr>
        <w:t>Thus</w:t>
      </w:r>
      <w:proofErr w:type="gramEnd"/>
      <w:r>
        <w:rPr>
          <w:sz w:val="16"/>
        </w:rPr>
        <w:t xml:space="preserve"> the Pfizer/</w:t>
      </w:r>
      <w:proofErr w:type="spellStart"/>
      <w:r>
        <w:rPr>
          <w:sz w:val="16"/>
        </w:rPr>
        <w:t>BioNtech</w:t>
      </w:r>
      <w:proofErr w:type="spellEnd"/>
      <w:r>
        <w:rPr>
          <w:sz w:val="16"/>
        </w:rPr>
        <w:t xml:space="preserve"> and Moderna’s </w:t>
      </w:r>
      <w:r>
        <w:rPr>
          <w:rStyle w:val="StyleUnderline"/>
        </w:rPr>
        <w:t>mRNA vaccine technologies, which are currently not produced in India, may still remain inaccessible under the waiver, unless countries such as the U.S. where these firms primarily reside engage in forced technology transfer under their domestic laws</w:t>
      </w:r>
      <w:r>
        <w:rPr>
          <w:sz w:val="16"/>
        </w:rPr>
        <w:t>.</w:t>
      </w:r>
    </w:p>
    <w:p w14:paraId="156A4A5E" w14:textId="77777777" w:rsidR="00A45FB9" w:rsidRDefault="00A45FB9" w:rsidP="00A45FB9">
      <w:pPr>
        <w:rPr>
          <w:sz w:val="16"/>
        </w:rPr>
      </w:pPr>
      <w:r>
        <w:rPr>
          <w:rStyle w:val="StyleUnderline"/>
          <w:highlight w:val="green"/>
        </w:rPr>
        <w:t>It is very unlikely</w:t>
      </w:r>
      <w:r>
        <w:rPr>
          <w:sz w:val="16"/>
        </w:rPr>
        <w:t xml:space="preserve"> that the </w:t>
      </w:r>
      <w:r>
        <w:rPr>
          <w:rStyle w:val="StyleUnderline"/>
          <w:highlight w:val="green"/>
        </w:rPr>
        <w:t>Biden</w:t>
      </w:r>
      <w:r>
        <w:rPr>
          <w:sz w:val="16"/>
        </w:rPr>
        <w:t xml:space="preserve"> administration </w:t>
      </w:r>
      <w:r>
        <w:rPr>
          <w:rStyle w:val="StyleUnderline"/>
          <w:highlight w:val="green"/>
        </w:rPr>
        <w:t>will force</w:t>
      </w:r>
      <w:r>
        <w:rPr>
          <w:rStyle w:val="StyleUnderline"/>
        </w:rPr>
        <w:t xml:space="preserve"> American </w:t>
      </w:r>
      <w:r>
        <w:rPr>
          <w:rStyle w:val="StyleUnderline"/>
          <w:highlight w:val="green"/>
        </w:rPr>
        <w:t>companies to transfer</w:t>
      </w:r>
      <w:r>
        <w:rPr>
          <w:rStyle w:val="StyleUnderline"/>
        </w:rPr>
        <w:t xml:space="preserve"> their </w:t>
      </w:r>
      <w:r>
        <w:rPr>
          <w:rStyle w:val="StyleUnderline"/>
          <w:highlight w:val="green"/>
        </w:rPr>
        <w:t>tech</w:t>
      </w:r>
      <w:r>
        <w:rPr>
          <w:rStyle w:val="StyleUnderline"/>
        </w:rPr>
        <w:t xml:space="preserve">nology </w:t>
      </w:r>
      <w:r>
        <w:rPr>
          <w:rStyle w:val="StyleUnderline"/>
          <w:highlight w:val="green"/>
        </w:rPr>
        <w:t>to Indian companies for no remuneration</w:t>
      </w:r>
      <w:r>
        <w:rPr>
          <w:rStyle w:val="StyleUnderline"/>
        </w:rPr>
        <w:t xml:space="preserve">. The </w:t>
      </w:r>
      <w:r>
        <w:rPr>
          <w:rStyle w:val="StyleUnderline"/>
          <w:highlight w:val="green"/>
        </w:rPr>
        <w:t>domestic</w:t>
      </w:r>
      <w:r>
        <w:rPr>
          <w:rStyle w:val="StyleUnderline"/>
        </w:rPr>
        <w:t xml:space="preserve"> political </w:t>
      </w:r>
      <w:r>
        <w:rPr>
          <w:rStyle w:val="StyleUnderline"/>
          <w:highlight w:val="green"/>
        </w:rPr>
        <w:t>costs</w:t>
      </w:r>
      <w:r>
        <w:rPr>
          <w:rStyle w:val="StyleUnderline"/>
        </w:rPr>
        <w:t xml:space="preserve"> of such a policy </w:t>
      </w:r>
      <w:r>
        <w:rPr>
          <w:rStyle w:val="StyleUnderline"/>
          <w:highlight w:val="green"/>
        </w:rPr>
        <w:t>would be too high</w:t>
      </w:r>
      <w:r>
        <w:rPr>
          <w:rStyle w:val="StyleUnderline"/>
        </w:rPr>
        <w:t xml:space="preserve"> for the Biden administration</w:t>
      </w:r>
      <w:r>
        <w:rPr>
          <w:sz w:val="16"/>
        </w:rPr>
        <w:t>.</w:t>
      </w:r>
    </w:p>
    <w:p w14:paraId="29B3BA9D" w14:textId="77777777" w:rsidR="00A45FB9" w:rsidRDefault="00A45FB9" w:rsidP="00A45FB9">
      <w:pPr>
        <w:rPr>
          <w:sz w:val="16"/>
        </w:rPr>
      </w:pPr>
      <w:r>
        <w:rPr>
          <w:rStyle w:val="StyleUnderline"/>
          <w:highlight w:val="green"/>
        </w:rPr>
        <w:t>A domestic</w:t>
      </w:r>
      <w:r>
        <w:rPr>
          <w:rStyle w:val="StyleUnderline"/>
        </w:rPr>
        <w:t xml:space="preserve"> policy </w:t>
      </w:r>
      <w:r>
        <w:rPr>
          <w:rStyle w:val="StyleUnderline"/>
          <w:highlight w:val="green"/>
        </w:rPr>
        <w:t>option for India is to threaten Western vaccine makers</w:t>
      </w:r>
      <w:r>
        <w:rPr>
          <w:rStyle w:val="StyleUnderline"/>
        </w:rPr>
        <w:t xml:space="preserve"> in India </w:t>
      </w:r>
      <w:r>
        <w:rPr>
          <w:rStyle w:val="StyleUnderline"/>
          <w:highlight w:val="green"/>
        </w:rPr>
        <w:t>with punitive action against</w:t>
      </w:r>
      <w:r>
        <w:rPr>
          <w:rStyle w:val="StyleUnderline"/>
        </w:rPr>
        <w:t xml:space="preserve"> their existing </w:t>
      </w:r>
      <w:r>
        <w:rPr>
          <w:rStyle w:val="StyleUnderline"/>
          <w:highlight w:val="green"/>
        </w:rPr>
        <w:t>patents</w:t>
      </w:r>
      <w:r>
        <w:rPr>
          <w:rStyle w:val="StyleUnderline"/>
        </w:rPr>
        <w:t xml:space="preserve"> for other products </w:t>
      </w:r>
      <w:r>
        <w:rPr>
          <w:rStyle w:val="StyleUnderline"/>
          <w:highlight w:val="green"/>
        </w:rPr>
        <w:t>if they fail to</w:t>
      </w:r>
      <w:r>
        <w:rPr>
          <w:rStyle w:val="StyleUnderline"/>
        </w:rPr>
        <w:t xml:space="preserve"> voluntary </w:t>
      </w:r>
      <w:r>
        <w:rPr>
          <w:rStyle w:val="StyleUnderline"/>
          <w:highlight w:val="green"/>
        </w:rPr>
        <w:t>transfer</w:t>
      </w:r>
      <w:r>
        <w:rPr>
          <w:rStyle w:val="StyleUnderline"/>
        </w:rPr>
        <w:t xml:space="preserve"> technology to Indian companies</w:t>
      </w:r>
      <w:r>
        <w:rPr>
          <w:sz w:val="16"/>
        </w:rPr>
        <w:t xml:space="preserve">. </w:t>
      </w:r>
      <w:r>
        <w:rPr>
          <w:rStyle w:val="StyleUnderline"/>
          <w:highlight w:val="green"/>
        </w:rPr>
        <w:t>Such a move towards</w:t>
      </w:r>
      <w:r>
        <w:rPr>
          <w:rStyle w:val="StyleUnderline"/>
        </w:rPr>
        <w:t xml:space="preserve"> </w:t>
      </w:r>
      <w:r>
        <w:rPr>
          <w:rStyle w:val="Emphasis"/>
          <w:highlight w:val="green"/>
        </w:rPr>
        <w:t>forced tech</w:t>
      </w:r>
      <w:r>
        <w:rPr>
          <w:rStyle w:val="StyleUnderline"/>
        </w:rPr>
        <w:t xml:space="preserve">nology </w:t>
      </w:r>
      <w:r>
        <w:rPr>
          <w:rStyle w:val="Emphasis"/>
          <w:highlight w:val="green"/>
        </w:rPr>
        <w:t>transfer</w:t>
      </w:r>
      <w:r>
        <w:rPr>
          <w:rStyle w:val="StyleUnderline"/>
        </w:rPr>
        <w:t xml:space="preserve"> </w:t>
      </w:r>
      <w:r>
        <w:rPr>
          <w:rStyle w:val="StyleUnderline"/>
          <w:highlight w:val="green"/>
        </w:rPr>
        <w:t>is the</w:t>
      </w:r>
      <w:r>
        <w:rPr>
          <w:rStyle w:val="StyleUnderline"/>
        </w:rPr>
        <w:t xml:space="preserve"> policy </w:t>
      </w:r>
      <w:r>
        <w:rPr>
          <w:rStyle w:val="StyleUnderline"/>
          <w:highlight w:val="green"/>
        </w:rPr>
        <w:t xml:space="preserve">equivalent of </w:t>
      </w:r>
      <w:r>
        <w:rPr>
          <w:rStyle w:val="Emphasis"/>
          <w:highlight w:val="green"/>
        </w:rPr>
        <w:t>throwing a grenade at India’s trade relations</w:t>
      </w:r>
      <w:r>
        <w:rPr>
          <w:rStyle w:val="StyleUnderline"/>
          <w:highlight w:val="green"/>
        </w:rPr>
        <w:t xml:space="preserve"> with the West</w:t>
      </w:r>
      <w:r>
        <w:rPr>
          <w:rStyle w:val="StyleUnderline"/>
        </w:rPr>
        <w:t xml:space="preserve"> without solving the problem of access to technology</w:t>
      </w:r>
      <w:r>
        <w:rPr>
          <w:sz w:val="16"/>
        </w:rPr>
        <w:t>.</w:t>
      </w:r>
    </w:p>
    <w:p w14:paraId="6F0AD0EE" w14:textId="77777777" w:rsidR="00A45FB9" w:rsidRDefault="00A45FB9" w:rsidP="00A45FB9">
      <w:pPr>
        <w:rPr>
          <w:sz w:val="12"/>
          <w:szCs w:val="12"/>
        </w:rPr>
      </w:pPr>
      <w:r>
        <w:rPr>
          <w:sz w:val="12"/>
          <w:szCs w:val="12"/>
        </w:rPr>
        <w:t>Presuming India does enact a legislative measure to force technology transfer, it is still not clear how a legal obligation to transfer technology to new firms willing to produce vaccines will lead to actual vaccine production.</w:t>
      </w:r>
    </w:p>
    <w:p w14:paraId="0CFE27A3" w14:textId="77777777" w:rsidR="00A45FB9" w:rsidRDefault="00A45FB9" w:rsidP="00A45FB9"/>
    <w:p w14:paraId="0D433E5B" w14:textId="77777777" w:rsidR="00A45FB9" w:rsidRPr="00C316A8" w:rsidRDefault="00A45FB9" w:rsidP="00A45FB9">
      <w:pPr>
        <w:pStyle w:val="Heading4"/>
        <w:rPr>
          <w:bCs/>
        </w:rPr>
      </w:pPr>
      <w:r w:rsidRPr="00C316A8">
        <w:rPr>
          <w:bCs/>
        </w:rPr>
        <w:t xml:space="preserve">US-India economic ties are key to </w:t>
      </w:r>
      <w:r w:rsidRPr="00C316A8">
        <w:rPr>
          <w:bCs/>
          <w:u w:val="single"/>
        </w:rPr>
        <w:t>strategic co-operation</w:t>
      </w:r>
    </w:p>
    <w:p w14:paraId="67BBEDFE" w14:textId="77777777" w:rsidR="00A45FB9" w:rsidRDefault="00A45FB9" w:rsidP="00A45FB9">
      <w:r>
        <w:rPr>
          <w:rStyle w:val="Style13ptBold"/>
        </w:rPr>
        <w:t>Gupta 20</w:t>
      </w:r>
      <w:r>
        <w:t xml:space="preserve">, Anubhav Gupta is the associate director of the Asia Society Policy Institute in New York. WPR, March 5, 2020. “Despite the Trump-Modi ‘Love,’ Trade Is Still the Weak Link in U.S.-India Relations” </w:t>
      </w:r>
      <w:hyperlink r:id="rId14" w:history="1">
        <w:r>
          <w:rPr>
            <w:rStyle w:val="Hyperlink"/>
          </w:rPr>
          <w:t>https://www.worldpoliticsreview.com/articles/28579/despite-the-trump-modi-love-trade-is-still-the-weak-link-in-us-india-relations</w:t>
        </w:r>
      </w:hyperlink>
      <w:r>
        <w:t xml:space="preserve"> </w:t>
      </w:r>
      <w:proofErr w:type="spellStart"/>
      <w:r>
        <w:t>brett</w:t>
      </w:r>
      <w:proofErr w:type="spellEnd"/>
    </w:p>
    <w:p w14:paraId="2FA6074F" w14:textId="77777777" w:rsidR="00A45FB9" w:rsidRDefault="00A45FB9" w:rsidP="00A45FB9">
      <w:pPr>
        <w:rPr>
          <w:sz w:val="16"/>
        </w:rPr>
      </w:pPr>
      <w:r>
        <w:rPr>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Pr>
          <w:rStyle w:val="StyleUnderline"/>
          <w:highlight w:val="green"/>
        </w:rPr>
        <w:t>Without a more open</w:t>
      </w:r>
      <w:r>
        <w:rPr>
          <w:rStyle w:val="StyleUnderline"/>
        </w:rPr>
        <w:t xml:space="preserve">, market-oriented </w:t>
      </w:r>
      <w:r>
        <w:rPr>
          <w:rStyle w:val="StyleUnderline"/>
          <w:highlight w:val="green"/>
        </w:rPr>
        <w:t>economy, India’s growth</w:t>
      </w:r>
      <w:r>
        <w:rPr>
          <w:rStyle w:val="StyleUnderline"/>
        </w:rPr>
        <w:t xml:space="preserve"> trajectory </w:t>
      </w:r>
      <w:r>
        <w:rPr>
          <w:rStyle w:val="StyleUnderline"/>
          <w:highlight w:val="green"/>
        </w:rPr>
        <w:t>will decline, undermining the</w:t>
      </w:r>
      <w:r>
        <w:rPr>
          <w:rStyle w:val="StyleUnderline"/>
        </w:rPr>
        <w:t xml:space="preserve"> </w:t>
      </w:r>
      <w:r>
        <w:rPr>
          <w:rStyle w:val="Emphasis"/>
          <w:highlight w:val="green"/>
        </w:rPr>
        <w:t>economic foundation</w:t>
      </w:r>
      <w:r>
        <w:rPr>
          <w:rStyle w:val="StyleUnderline"/>
        </w:rPr>
        <w:t xml:space="preserve"> </w:t>
      </w:r>
      <w:r>
        <w:rPr>
          <w:rStyle w:val="StyleUnderline"/>
          <w:highlight w:val="green"/>
        </w:rPr>
        <w:t>of the relationship</w:t>
      </w:r>
      <w:r>
        <w:rPr>
          <w:rStyle w:val="StyleUnderline"/>
        </w:rPr>
        <w:t xml:space="preserve"> as well as India’s future capabilities, </w:t>
      </w:r>
      <w:r>
        <w:rPr>
          <w:rStyle w:val="StyleUnderline"/>
          <w:highlight w:val="green"/>
        </w:rPr>
        <w:t xml:space="preserve">and in turn, </w:t>
      </w:r>
      <w:r>
        <w:rPr>
          <w:rStyle w:val="Emphasis"/>
          <w:highlight w:val="green"/>
        </w:rPr>
        <w:t>India’s utility as a partner in the region</w:t>
      </w:r>
      <w:r>
        <w:rPr>
          <w:rStyle w:val="StyleUnderline"/>
        </w:rPr>
        <w:t>.</w:t>
      </w:r>
    </w:p>
    <w:p w14:paraId="0F7339F8" w14:textId="77777777" w:rsidR="00A45FB9" w:rsidRDefault="00A45FB9" w:rsidP="00A45FB9">
      <w:pPr>
        <w:rPr>
          <w:sz w:val="16"/>
        </w:rPr>
      </w:pPr>
      <w:r>
        <w:rPr>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Pr>
          <w:rStyle w:val="StyleUnderline"/>
          <w:highlight w:val="green"/>
        </w:rPr>
        <w:t>there is no guarantee</w:t>
      </w:r>
      <w:r>
        <w:rPr>
          <w:sz w:val="16"/>
        </w:rPr>
        <w:t xml:space="preserve"> that </w:t>
      </w:r>
      <w:r>
        <w:rPr>
          <w:rStyle w:val="StyleUnderline"/>
          <w:highlight w:val="green"/>
        </w:rPr>
        <w:t>trade differences can</w:t>
      </w:r>
      <w:r>
        <w:rPr>
          <w:sz w:val="16"/>
        </w:rPr>
        <w:t xml:space="preserve"> continue to </w:t>
      </w:r>
      <w:r>
        <w:rPr>
          <w:rStyle w:val="StyleUnderline"/>
          <w:highlight w:val="green"/>
        </w:rPr>
        <w:t>be compartmentalized</w:t>
      </w:r>
      <w:r>
        <w:rPr>
          <w:sz w:val="16"/>
        </w:rPr>
        <w:t xml:space="preserve"> when two economic nationalists are in charge</w:t>
      </w:r>
      <w:r>
        <w:rPr>
          <w:rStyle w:val="StyleUnderline"/>
        </w:rPr>
        <w:t>. It</w:t>
      </w:r>
      <w:r>
        <w:rPr>
          <w:sz w:val="16"/>
        </w:rPr>
        <w:t xml:space="preserve"> also </w:t>
      </w:r>
      <w:r>
        <w:rPr>
          <w:rStyle w:val="StyleUnderline"/>
        </w:rPr>
        <w:t xml:space="preserve">remains an open question whether growing </w:t>
      </w:r>
      <w:r>
        <w:rPr>
          <w:rStyle w:val="StyleUnderline"/>
          <w:highlight w:val="green"/>
        </w:rPr>
        <w:t>defense sales are</w:t>
      </w:r>
      <w:r>
        <w:rPr>
          <w:sz w:val="16"/>
        </w:rPr>
        <w:t xml:space="preserve"> taking place </w:t>
      </w:r>
      <w:r>
        <w:rPr>
          <w:rStyle w:val="StyleUnderline"/>
        </w:rPr>
        <w:t xml:space="preserve">within a truly strategic framework or simply </w:t>
      </w:r>
      <w:r>
        <w:rPr>
          <w:rStyle w:val="StyleUnderline"/>
          <w:highlight w:val="green"/>
        </w:rPr>
        <w:t xml:space="preserve">on a </w:t>
      </w:r>
      <w:r>
        <w:rPr>
          <w:rStyle w:val="Emphasis"/>
          <w:highlight w:val="green"/>
        </w:rPr>
        <w:t>transactional basis</w:t>
      </w:r>
      <w:r>
        <w:rPr>
          <w:rStyle w:val="StyleUnderline"/>
        </w:rPr>
        <w:t xml:space="preserve"> for both sides</w:t>
      </w:r>
      <w:r>
        <w:rPr>
          <w:sz w:val="16"/>
        </w:rPr>
        <w:t xml:space="preserve">. Most importantly, it assumes that </w:t>
      </w:r>
      <w:r>
        <w:rPr>
          <w:rStyle w:val="StyleUnderline"/>
          <w:highlight w:val="green"/>
        </w:rPr>
        <w:t>economic relations are</w:t>
      </w:r>
      <w:r>
        <w:rPr>
          <w:sz w:val="16"/>
        </w:rPr>
        <w:t xml:space="preserve"> not </w:t>
      </w:r>
      <w:r>
        <w:rPr>
          <w:rStyle w:val="Emphasis"/>
          <w:highlight w:val="green"/>
        </w:rPr>
        <w:t>part of the strategic puzzle</w:t>
      </w:r>
      <w:r>
        <w:rPr>
          <w:sz w:val="16"/>
        </w:rPr>
        <w:t>.</w:t>
      </w:r>
    </w:p>
    <w:p w14:paraId="52839185" w14:textId="77777777" w:rsidR="00A45FB9" w:rsidRDefault="00A45FB9" w:rsidP="00A45FB9">
      <w:pPr>
        <w:rPr>
          <w:sz w:val="16"/>
        </w:rPr>
      </w:pPr>
      <w:r>
        <w:rPr>
          <w:sz w:val="16"/>
        </w:rPr>
        <w:t xml:space="preserve">This is evident in the decision by Trump to leave the Trans-Pacific Partnership shortly after winning election, and by Modi to abandon the Regional Comprehensive Economic Partnership. </w:t>
      </w:r>
      <w:r>
        <w:rPr>
          <w:rStyle w:val="StyleUnderline"/>
        </w:rPr>
        <w:t>If the U.S.-India strategic imperative is to manage China’s rise and boost their own engagement and presence in the region</w:t>
      </w:r>
      <w:r>
        <w:rPr>
          <w:sz w:val="16"/>
        </w:rPr>
        <w:t xml:space="preserve">, these twin actions, driven by </w:t>
      </w:r>
      <w:r>
        <w:rPr>
          <w:rStyle w:val="StyleUnderline"/>
        </w:rPr>
        <w:t>economic nationalism</w:t>
      </w:r>
      <w:r>
        <w:rPr>
          <w:sz w:val="16"/>
        </w:rPr>
        <w:t xml:space="preserve">, were self-inflected </w:t>
      </w:r>
      <w:r>
        <w:rPr>
          <w:rStyle w:val="StyleUnderline"/>
        </w:rPr>
        <w:t>blunders of the highest order</w:t>
      </w:r>
      <w:r>
        <w:rPr>
          <w:sz w:val="16"/>
        </w:rPr>
        <w:t>.</w:t>
      </w:r>
    </w:p>
    <w:p w14:paraId="1C727E86" w14:textId="77777777" w:rsidR="00A45FB9" w:rsidRDefault="00A45FB9" w:rsidP="00A45FB9">
      <w:pPr>
        <w:rPr>
          <w:sz w:val="16"/>
        </w:rPr>
      </w:pPr>
      <w:r>
        <w:rPr>
          <w:rStyle w:val="StyleUnderline"/>
          <w:highlight w:val="green"/>
        </w:rPr>
        <w:t xml:space="preserve">Without a </w:t>
      </w:r>
      <w:r>
        <w:rPr>
          <w:rStyle w:val="Emphasis"/>
          <w:highlight w:val="green"/>
        </w:rPr>
        <w:t>vibrant commercial relationship</w:t>
      </w:r>
      <w:r>
        <w:rPr>
          <w:rStyle w:val="StyleUnderline"/>
        </w:rPr>
        <w:t xml:space="preserve"> and a constructive approach to trade</w:t>
      </w:r>
      <w:r>
        <w:rPr>
          <w:sz w:val="16"/>
        </w:rPr>
        <w:t xml:space="preserve"> that is anchored in the Free and Open Indo-Pacific strategy, </w:t>
      </w:r>
      <w:r>
        <w:rPr>
          <w:rStyle w:val="StyleUnderline"/>
          <w:highlight w:val="green"/>
        </w:rPr>
        <w:t>the</w:t>
      </w:r>
      <w:r>
        <w:rPr>
          <w:sz w:val="16"/>
        </w:rPr>
        <w:t xml:space="preserve"> </w:t>
      </w:r>
      <w:r>
        <w:rPr>
          <w:rStyle w:val="StyleUnderline"/>
          <w:highlight w:val="green"/>
        </w:rPr>
        <w:t>U</w:t>
      </w:r>
      <w:r>
        <w:rPr>
          <w:sz w:val="16"/>
        </w:rPr>
        <w:t xml:space="preserve">nited </w:t>
      </w:r>
      <w:r>
        <w:rPr>
          <w:rStyle w:val="StyleUnderline"/>
          <w:highlight w:val="green"/>
        </w:rPr>
        <w:t>S</w:t>
      </w:r>
      <w:r>
        <w:rPr>
          <w:sz w:val="16"/>
        </w:rPr>
        <w:t xml:space="preserve">tates </w:t>
      </w:r>
      <w:r>
        <w:rPr>
          <w:rStyle w:val="StyleUnderline"/>
          <w:highlight w:val="green"/>
        </w:rPr>
        <w:t xml:space="preserve">and India will impede their </w:t>
      </w:r>
      <w:r>
        <w:rPr>
          <w:rStyle w:val="StyleUnderline"/>
        </w:rPr>
        <w:t xml:space="preserve">own </w:t>
      </w:r>
      <w:r>
        <w:rPr>
          <w:rStyle w:val="Emphasis"/>
          <w:highlight w:val="green"/>
        </w:rPr>
        <w:t>strategic endgame</w:t>
      </w:r>
      <w:r>
        <w:rPr>
          <w:rStyle w:val="StyleUnderline"/>
          <w:highlight w:val="green"/>
        </w:rPr>
        <w:t xml:space="preserve"> for the region</w:t>
      </w:r>
      <w:r>
        <w:rPr>
          <w:sz w:val="16"/>
        </w:rPr>
        <w:t xml:space="preserve">. For this reason, the </w:t>
      </w:r>
      <w:r>
        <w:rPr>
          <w:rStyle w:val="StyleUnderline"/>
        </w:rPr>
        <w:t>absence of</w:t>
      </w:r>
      <w:r>
        <w:rPr>
          <w:sz w:val="16"/>
        </w:rPr>
        <w:t xml:space="preserve"> a </w:t>
      </w:r>
      <w:r>
        <w:rPr>
          <w:rStyle w:val="StyleUnderline"/>
        </w:rPr>
        <w:t>trade</w:t>
      </w:r>
      <w:r>
        <w:rPr>
          <w:sz w:val="16"/>
        </w:rPr>
        <w:t xml:space="preserve"> deal last week </w:t>
      </w:r>
      <w:r>
        <w:rPr>
          <w:rStyle w:val="StyleUnderline"/>
        </w:rPr>
        <w:t>makes any celebrations of a U.S.-India partnership that is “stronger than ever before” ring a little hollow</w:t>
      </w:r>
      <w:r>
        <w:rPr>
          <w:sz w:val="16"/>
        </w:rPr>
        <w:t>.</w:t>
      </w:r>
    </w:p>
    <w:p w14:paraId="6F6CA109" w14:textId="77777777" w:rsidR="00A45FB9" w:rsidRDefault="00A45FB9" w:rsidP="00A45FB9"/>
    <w:p w14:paraId="356AC59D" w14:textId="77777777" w:rsidR="00A45FB9" w:rsidRPr="00C316A8" w:rsidRDefault="00A45FB9" w:rsidP="00A45FB9">
      <w:pPr>
        <w:pStyle w:val="Heading4"/>
        <w:rPr>
          <w:bCs/>
        </w:rPr>
      </w:pPr>
      <w:r w:rsidRPr="00C316A8">
        <w:rPr>
          <w:bCs/>
        </w:rPr>
        <w:t xml:space="preserve">Indian ocean </w:t>
      </w:r>
      <w:r w:rsidRPr="00C316A8">
        <w:rPr>
          <w:bCs/>
          <w:u w:val="single"/>
        </w:rPr>
        <w:t>goes nuclear</w:t>
      </w:r>
      <w:r w:rsidRPr="00C316A8">
        <w:rPr>
          <w:bCs/>
        </w:rPr>
        <w:t>---India’s role is key to prevent it.</w:t>
      </w:r>
    </w:p>
    <w:p w14:paraId="5C2BEEE0" w14:textId="77777777" w:rsidR="00A45FB9" w:rsidRDefault="00A45FB9" w:rsidP="00A45FB9">
      <w:pPr>
        <w:rPr>
          <w:sz w:val="16"/>
        </w:rPr>
      </w:pPr>
      <w:r>
        <w:rPr>
          <w:rStyle w:val="Style13ptBold"/>
        </w:rPr>
        <w:t>Gamage 17</w:t>
      </w:r>
      <w:r>
        <w:rPr>
          <w:sz w:val="16"/>
        </w:rPr>
        <w:t xml:space="preserve"> (Rajni Gamage is a senior analyst with the Maritime Security </w:t>
      </w:r>
      <w:proofErr w:type="spellStart"/>
      <w:r>
        <w:rPr>
          <w:sz w:val="16"/>
        </w:rPr>
        <w:t>Programme</w:t>
      </w:r>
      <w:proofErr w:type="spellEnd"/>
      <w:r>
        <w:rPr>
          <w:sz w:val="16"/>
        </w:rPr>
        <w:t xml:space="preserve"> at the Institute of </w:t>
      </w:r>
      <w:proofErr w:type="spellStart"/>
      <w:r>
        <w:rPr>
          <w:sz w:val="16"/>
        </w:rPr>
        <w:t>Defence</w:t>
      </w:r>
      <w:proofErr w:type="spellEnd"/>
      <w:r>
        <w:rPr>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1C77F539" w14:textId="77777777" w:rsidR="00A45FB9" w:rsidRDefault="00A45FB9" w:rsidP="00A45FB9">
      <w:pPr>
        <w:rPr>
          <w:sz w:val="16"/>
        </w:rPr>
      </w:pPr>
      <w:r>
        <w:rPr>
          <w:rStyle w:val="StyleUnderline"/>
        </w:rPr>
        <w:t xml:space="preserve">Rising Strategic Uncertainty in the Indian Ocean The pursuit of contesting regional orders by major powers has engendered a strategic environment of </w:t>
      </w:r>
      <w:r>
        <w:rPr>
          <w:rStyle w:val="Emphasis"/>
        </w:rPr>
        <w:t>uncertainty and mistrust in the Indo-Pacific</w:t>
      </w:r>
      <w:r>
        <w:rPr>
          <w:rStyle w:val="StyleUnderline"/>
        </w:rPr>
        <w:t>.</w:t>
      </w:r>
      <w:r>
        <w:rPr>
          <w:sz w:val="16"/>
        </w:rPr>
        <w:t xml:space="preserve"> </w:t>
      </w:r>
      <w:r>
        <w:rPr>
          <w:rStyle w:val="StyleUnderline"/>
        </w:rPr>
        <w:t xml:space="preserve">As geopolitical developments at land and sea feed off one another, the maritime domain has been marked as </w:t>
      </w:r>
      <w:r>
        <w:rPr>
          <w:rStyle w:val="Emphasis"/>
        </w:rPr>
        <w:t>the latest theater of war</w:t>
      </w:r>
      <w:r>
        <w:rPr>
          <w:sz w:val="16"/>
        </w:rPr>
        <w:t xml:space="preserve">. These dynamics have been most evident in the East and South China Seas, where the complexity of issues at hand is telling. A case in point is </w:t>
      </w:r>
      <w:r>
        <w:rPr>
          <w:rStyle w:val="StyleUnderline"/>
        </w:rPr>
        <w:t xml:space="preserve">China’s construction of military facilities on artificial islands proximate to disputed maritime areas, against a backdrop of contesting interpretations of international law. </w:t>
      </w:r>
      <w:r>
        <w:rPr>
          <w:rStyle w:val="StyleUnderline"/>
          <w:highlight w:val="green"/>
        </w:rPr>
        <w:t>As</w:t>
      </w:r>
      <w:r>
        <w:rPr>
          <w:rStyle w:val="StyleUnderline"/>
        </w:rPr>
        <w:t xml:space="preserve"> regional and extra-regional </w:t>
      </w:r>
      <w:r>
        <w:rPr>
          <w:rStyle w:val="StyleUnderline"/>
          <w:highlight w:val="green"/>
        </w:rPr>
        <w:t>states face a rising China</w:t>
      </w:r>
      <w:r>
        <w:rPr>
          <w:rStyle w:val="StyleUnderline"/>
        </w:rPr>
        <w:t xml:space="preserve"> on all fronts</w:t>
      </w:r>
      <w:r>
        <w:rPr>
          <w:rStyle w:val="StyleUnderline"/>
          <w:highlight w:val="green"/>
        </w:rPr>
        <w:t xml:space="preserve">, </w:t>
      </w:r>
      <w:r>
        <w:rPr>
          <w:rStyle w:val="Emphasis"/>
          <w:highlight w:val="green"/>
        </w:rPr>
        <w:t>a climate of strategic anxiety prevails</w:t>
      </w:r>
      <w:r>
        <w:rPr>
          <w:rStyle w:val="Emphasis"/>
        </w:rPr>
        <w:t xml:space="preserve"> </w:t>
      </w:r>
      <w:r>
        <w:rPr>
          <w:rStyle w:val="Emphasis"/>
          <w:highlight w:val="green"/>
        </w:rPr>
        <w:t>in anticipation of its</w:t>
      </w:r>
      <w:r>
        <w:rPr>
          <w:rStyle w:val="Emphasis"/>
        </w:rPr>
        <w:t xml:space="preserve"> potential </w:t>
      </w:r>
      <w:r>
        <w:rPr>
          <w:rStyle w:val="Emphasis"/>
          <w:highlight w:val="green"/>
        </w:rPr>
        <w:t>impact on the</w:t>
      </w:r>
      <w:r>
        <w:rPr>
          <w:rStyle w:val="Emphasis"/>
        </w:rPr>
        <w:t xml:space="preserve"> existing </w:t>
      </w:r>
      <w:r>
        <w:rPr>
          <w:rStyle w:val="Emphasis"/>
          <w:highlight w:val="green"/>
        </w:rPr>
        <w:t>rules-based international order</w:t>
      </w:r>
      <w:r>
        <w:rPr>
          <w:sz w:val="16"/>
        </w:rPr>
        <w:t xml:space="preserve">. </w:t>
      </w:r>
      <w:r>
        <w:rPr>
          <w:rStyle w:val="Emphasis"/>
        </w:rPr>
        <w:t xml:space="preserve">Such </w:t>
      </w:r>
      <w:r>
        <w:rPr>
          <w:rStyle w:val="Emphasis"/>
          <w:highlight w:val="green"/>
        </w:rPr>
        <w:t>anxieties</w:t>
      </w:r>
      <w:r>
        <w:rPr>
          <w:rStyle w:val="Emphasis"/>
        </w:rPr>
        <w:t xml:space="preserve"> inevitably </w:t>
      </w:r>
      <w:r>
        <w:rPr>
          <w:rStyle w:val="Emphasis"/>
          <w:highlight w:val="green"/>
        </w:rPr>
        <w:t>spill over into the Indian Ocean</w:t>
      </w:r>
      <w:r>
        <w:rPr>
          <w:rStyle w:val="Emphasis"/>
        </w:rPr>
        <w:t xml:space="preserve"> Region and manifest in ways unique to that part of the world</w:t>
      </w:r>
      <w:r>
        <w:rPr>
          <w:sz w:val="16"/>
        </w:rPr>
        <w:t xml:space="preserve">. </w:t>
      </w:r>
      <w:r>
        <w:rPr>
          <w:rStyle w:val="StyleUnderline"/>
          <w:highlight w:val="green"/>
        </w:rPr>
        <w:t>A rising India</w:t>
      </w:r>
      <w:r>
        <w:rPr>
          <w:rStyle w:val="StyleUnderline"/>
        </w:rPr>
        <w:t xml:space="preserve"> with aspirations to global-power status </w:t>
      </w:r>
      <w:r>
        <w:rPr>
          <w:rStyle w:val="StyleUnderline"/>
          <w:highlight w:val="green"/>
        </w:rPr>
        <w:t>finds its regional dominance challenged by China’s two-ocean strategy and B</w:t>
      </w:r>
      <w:r>
        <w:rPr>
          <w:rStyle w:val="StyleUnderline"/>
        </w:rPr>
        <w:t xml:space="preserve">elt and </w:t>
      </w:r>
      <w:r>
        <w:rPr>
          <w:rStyle w:val="StyleUnderline"/>
          <w:highlight w:val="green"/>
        </w:rPr>
        <w:t>R</w:t>
      </w:r>
      <w:r>
        <w:rPr>
          <w:rStyle w:val="StyleUnderline"/>
        </w:rPr>
        <w:t xml:space="preserve">oad </w:t>
      </w:r>
      <w:r>
        <w:rPr>
          <w:rStyle w:val="StyleUnderline"/>
          <w:highlight w:val="green"/>
        </w:rPr>
        <w:t>I</w:t>
      </w:r>
      <w:r>
        <w:rPr>
          <w:rStyle w:val="StyleUnderline"/>
        </w:rPr>
        <w:t>nitiative</w:t>
      </w:r>
      <w:r>
        <w:rPr>
          <w:sz w:val="16"/>
        </w:rPr>
        <w:t xml:space="preserve">. In the maritime realm, </w:t>
      </w:r>
      <w:r>
        <w:rPr>
          <w:rStyle w:val="StyleUnderline"/>
        </w:rPr>
        <w:t>India’s response comprises internal naval and port modernization, and increased naval engagements and exercises with neighboring littorals and external powers that have major stakes in the region</w:t>
      </w:r>
      <w:r>
        <w:rPr>
          <w:sz w:val="16"/>
        </w:rPr>
        <w:t xml:space="preserve">. This has not, however, had any noticeable effects in tempering regional anxieties. </w:t>
      </w:r>
      <w:r>
        <w:rPr>
          <w:rStyle w:val="Emphasis"/>
          <w:highlight w:val="green"/>
        </w:rPr>
        <w:t>Heavy maritime traffic</w:t>
      </w:r>
      <w:r>
        <w:rPr>
          <w:rStyle w:val="Emphasis"/>
        </w:rPr>
        <w:t xml:space="preserve"> in increasingly congested regional waters </w:t>
      </w:r>
      <w:r>
        <w:rPr>
          <w:rStyle w:val="Emphasis"/>
          <w:highlight w:val="green"/>
        </w:rPr>
        <w:t>operate alongside this tense backdrop</w:t>
      </w:r>
      <w:r>
        <w:rPr>
          <w:sz w:val="16"/>
        </w:rPr>
        <w:t xml:space="preserve">. </w:t>
      </w:r>
      <w:r>
        <w:rPr>
          <w:rStyle w:val="StyleUnderline"/>
        </w:rPr>
        <w:t>The risk that various surface vessels could collide</w:t>
      </w:r>
      <w:r>
        <w:rPr>
          <w:sz w:val="16"/>
        </w:rPr>
        <w:t>—whether naval or commercial—</w:t>
      </w:r>
      <w:r>
        <w:rPr>
          <w:rStyle w:val="StyleUnderline"/>
        </w:rPr>
        <w:t>and the risk of submarine accidents is on the rise</w:t>
      </w:r>
      <w:r>
        <w:rPr>
          <w:sz w:val="16"/>
        </w:rPr>
        <w:t xml:space="preserve">. A number of regional and extra-regional states have </w:t>
      </w:r>
      <w:proofErr w:type="gramStart"/>
      <w:r>
        <w:rPr>
          <w:sz w:val="16"/>
        </w:rPr>
        <w:t>forward-deployed</w:t>
      </w:r>
      <w:proofErr w:type="gramEnd"/>
      <w:r>
        <w:rPr>
          <w:sz w:val="16"/>
        </w:rPr>
        <w:t xml:space="preserve"> their navies in the Indian Ocean, independently or as part of various task forces. </w:t>
      </w:r>
      <w:r>
        <w:rPr>
          <w:rStyle w:val="StyleUnderline"/>
        </w:rPr>
        <w:t>There have already been several maritime accidents involving warships and air crashes in the Persian Gulf and the northern Arabian Sea between regional and extra-regional navies—some of which escalated</w:t>
      </w:r>
      <w:r>
        <w:rPr>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w:t>
      </w:r>
      <w:proofErr w:type="gramStart"/>
      <w:r>
        <w:rPr>
          <w:sz w:val="16"/>
        </w:rPr>
        <w:t>enter into</w:t>
      </w:r>
      <w:proofErr w:type="gramEnd"/>
      <w:r>
        <w:rPr>
          <w:sz w:val="16"/>
        </w:rPr>
        <w:t xml:space="preserve"> waters close to Gwadar Port and was reportedly repelled by the Pakistan Navy. </w:t>
      </w:r>
      <w:r>
        <w:rPr>
          <w:rStyle w:val="Emphasis"/>
        </w:rPr>
        <w:t xml:space="preserve">Miscommunications and </w:t>
      </w:r>
      <w:r>
        <w:rPr>
          <w:rStyle w:val="Emphasis"/>
          <w:highlight w:val="green"/>
        </w:rPr>
        <w:t>misperceptions are likely to result from</w:t>
      </w:r>
      <w:r>
        <w:rPr>
          <w:rStyle w:val="Emphasis"/>
        </w:rPr>
        <w:t xml:space="preserve"> </w:t>
      </w:r>
      <w:r>
        <w:rPr>
          <w:rStyle w:val="Emphasis"/>
          <w:highlight w:val="green"/>
        </w:rPr>
        <w:t>such incidents and could escalate very fast to negative</w:t>
      </w:r>
      <w:r>
        <w:rPr>
          <w:rStyle w:val="Emphasis"/>
        </w:rPr>
        <w:t xml:space="preserve"> political and </w:t>
      </w:r>
      <w:r>
        <w:rPr>
          <w:rStyle w:val="Emphasis"/>
          <w:highlight w:val="green"/>
        </w:rPr>
        <w:t>military expressions</w:t>
      </w:r>
      <w:r>
        <w:rPr>
          <w:sz w:val="16"/>
        </w:rPr>
        <w:t>. It is against this setting that a code of conduct (COC) for the Indian Ocean was first proposed.</w:t>
      </w:r>
    </w:p>
    <w:p w14:paraId="2DD7AE29" w14:textId="77777777" w:rsidR="00C316A8" w:rsidRPr="00564C31" w:rsidRDefault="00C316A8" w:rsidP="00C316A8">
      <w:pPr>
        <w:pStyle w:val="Heading1"/>
        <w:rPr>
          <w:bCs/>
        </w:rPr>
      </w:pPr>
      <w:r w:rsidRPr="00564C31">
        <w:rPr>
          <w:bCs/>
        </w:rPr>
        <w:t>Case</w:t>
      </w:r>
    </w:p>
    <w:p w14:paraId="41074A1F" w14:textId="643A911A" w:rsidR="00A45FB9" w:rsidRDefault="00A45FB9" w:rsidP="00A45FB9"/>
    <w:p w14:paraId="34EF5F42" w14:textId="77777777" w:rsidR="00C316A8" w:rsidRPr="00C316A8" w:rsidRDefault="00C316A8" w:rsidP="00C316A8">
      <w:pPr>
        <w:pStyle w:val="Heading3"/>
        <w:rPr>
          <w:rFonts w:asciiTheme="minorHAnsi" w:hAnsiTheme="minorHAnsi" w:cstheme="minorHAnsi"/>
          <w:bCs/>
        </w:rPr>
      </w:pPr>
      <w:r w:rsidRPr="00C316A8">
        <w:rPr>
          <w:rFonts w:asciiTheme="minorHAnsi" w:hAnsiTheme="minorHAnsi" w:cstheme="minorHAnsi"/>
          <w:bCs/>
        </w:rPr>
        <w:t>1NC---Presumption</w:t>
      </w:r>
    </w:p>
    <w:p w14:paraId="5E263400" w14:textId="77777777" w:rsidR="00C316A8" w:rsidRPr="00C316A8" w:rsidRDefault="00C316A8" w:rsidP="00C316A8">
      <w:pPr>
        <w:pStyle w:val="Heading4"/>
        <w:rPr>
          <w:rFonts w:asciiTheme="minorHAnsi" w:hAnsiTheme="minorHAnsi" w:cstheme="minorHAnsi"/>
          <w:bCs/>
        </w:rPr>
      </w:pPr>
      <w:r w:rsidRPr="00C316A8">
        <w:rPr>
          <w:rFonts w:asciiTheme="minorHAnsi" w:hAnsiTheme="minorHAnsi" w:cstheme="minorHAnsi"/>
          <w:bCs/>
        </w:rPr>
        <w:t xml:space="preserve">Frame the 1AC through </w:t>
      </w:r>
      <w:r w:rsidRPr="00C316A8">
        <w:rPr>
          <w:rFonts w:asciiTheme="minorHAnsi" w:hAnsiTheme="minorHAnsi" w:cstheme="minorHAnsi"/>
          <w:bCs/>
          <w:u w:val="single"/>
        </w:rPr>
        <w:t>solvency</w:t>
      </w:r>
      <w:r w:rsidRPr="00C316A8">
        <w:rPr>
          <w:rFonts w:asciiTheme="minorHAnsi" w:hAnsiTheme="minorHAnsi" w:cstheme="minorHAnsi"/>
          <w:bCs/>
        </w:rPr>
        <w:t xml:space="preserve">, </w:t>
      </w:r>
      <w:r w:rsidRPr="00C316A8">
        <w:rPr>
          <w:rFonts w:asciiTheme="minorHAnsi" w:hAnsiTheme="minorHAnsi" w:cstheme="minorHAnsi"/>
          <w:bCs/>
          <w:u w:val="single"/>
        </w:rPr>
        <w:t>not impacts</w:t>
      </w:r>
      <w:r w:rsidRPr="00C316A8">
        <w:rPr>
          <w:rFonts w:asciiTheme="minorHAnsi" w:hAnsiTheme="minorHAnsi" w:cstheme="minorHAnsi"/>
          <w:bCs/>
        </w:rPr>
        <w:t xml:space="preserve"> – any attempt to filter offense through the </w:t>
      </w:r>
      <w:proofErr w:type="spellStart"/>
      <w:r w:rsidRPr="00C316A8">
        <w:rPr>
          <w:rFonts w:asciiTheme="minorHAnsi" w:hAnsiTheme="minorHAnsi" w:cstheme="minorHAnsi"/>
          <w:bCs/>
        </w:rPr>
        <w:t>RotB</w:t>
      </w:r>
      <w:proofErr w:type="spellEnd"/>
      <w:r w:rsidRPr="00C316A8">
        <w:rPr>
          <w:rFonts w:asciiTheme="minorHAnsi" w:hAnsiTheme="minorHAnsi" w:cstheme="minorHAnsi"/>
          <w:bCs/>
        </w:rPr>
        <w:t xml:space="preserve"> or the speech act of the </w:t>
      </w:r>
      <w:proofErr w:type="spellStart"/>
      <w:r w:rsidRPr="00C316A8">
        <w:rPr>
          <w:rFonts w:asciiTheme="minorHAnsi" w:hAnsiTheme="minorHAnsi" w:cstheme="minorHAnsi"/>
          <w:bCs/>
        </w:rPr>
        <w:t>aff</w:t>
      </w:r>
      <w:proofErr w:type="spellEnd"/>
      <w:r w:rsidRPr="00C316A8">
        <w:rPr>
          <w:rFonts w:asciiTheme="minorHAnsi" w:hAnsiTheme="minorHAnsi" w:cstheme="minorHAnsi"/>
          <w:bCs/>
        </w:rPr>
        <w:t xml:space="preserve"> is an </w:t>
      </w:r>
      <w:r w:rsidRPr="00C316A8">
        <w:rPr>
          <w:rFonts w:asciiTheme="minorHAnsi" w:hAnsiTheme="minorHAnsi" w:cstheme="minorHAnsi"/>
          <w:bCs/>
          <w:u w:val="single"/>
        </w:rPr>
        <w:t>arbitrary goalpost</w:t>
      </w:r>
      <w:r w:rsidRPr="00C316A8">
        <w:rPr>
          <w:rFonts w:asciiTheme="minorHAnsi" w:hAnsiTheme="minorHAnsi" w:cstheme="minorHAnsi"/>
          <w:bCs/>
        </w:rPr>
        <w:t xml:space="preserve"> that only serves to </w:t>
      </w:r>
      <w:r w:rsidRPr="00C316A8">
        <w:rPr>
          <w:rFonts w:asciiTheme="minorHAnsi" w:hAnsiTheme="minorHAnsi" w:cstheme="minorHAnsi"/>
          <w:bCs/>
          <w:u w:val="single"/>
        </w:rPr>
        <w:t>insulate</w:t>
      </w:r>
      <w:r w:rsidRPr="00C316A8">
        <w:rPr>
          <w:rFonts w:asciiTheme="minorHAnsi" w:hAnsiTheme="minorHAnsi" w:cstheme="minorHAnsi"/>
          <w:bCs/>
        </w:rPr>
        <w:t xml:space="preserve"> it from criticism and nuanced testing – forcing us to negate the efficacy of </w:t>
      </w:r>
      <w:r w:rsidRPr="00C316A8">
        <w:rPr>
          <w:rFonts w:asciiTheme="minorHAnsi" w:hAnsiTheme="minorHAnsi" w:cstheme="minorHAnsi"/>
          <w:bCs/>
          <w:u w:val="single"/>
        </w:rPr>
        <w:t>personal strategies</w:t>
      </w:r>
      <w:r w:rsidRPr="00C316A8">
        <w:rPr>
          <w:rFonts w:asciiTheme="minorHAnsi" w:hAnsiTheme="minorHAnsi" w:cstheme="minorHAnsi"/>
          <w:bCs/>
        </w:rPr>
        <w:t xml:space="preserve"> is at best </w:t>
      </w:r>
      <w:r w:rsidRPr="00C316A8">
        <w:rPr>
          <w:rFonts w:asciiTheme="minorHAnsi" w:hAnsiTheme="minorHAnsi" w:cstheme="minorHAnsi"/>
          <w:bCs/>
          <w:u w:val="single"/>
        </w:rPr>
        <w:t>impossible</w:t>
      </w:r>
      <w:r w:rsidRPr="00C316A8">
        <w:rPr>
          <w:rFonts w:asciiTheme="minorHAnsi" w:hAnsiTheme="minorHAnsi" w:cstheme="minorHAnsi"/>
          <w:bCs/>
        </w:rPr>
        <w:t xml:space="preserve"> and at worst </w:t>
      </w:r>
      <w:r w:rsidRPr="00C316A8">
        <w:rPr>
          <w:rFonts w:asciiTheme="minorHAnsi" w:hAnsiTheme="minorHAnsi" w:cstheme="minorHAnsi"/>
          <w:bCs/>
          <w:u w:val="single"/>
        </w:rPr>
        <w:t>violent</w:t>
      </w:r>
      <w:r w:rsidRPr="00C316A8">
        <w:rPr>
          <w:rFonts w:asciiTheme="minorHAnsi" w:hAnsiTheme="minorHAnsi" w:cstheme="minorHAnsi"/>
          <w:bCs/>
        </w:rPr>
        <w:t xml:space="preserve"> – the </w:t>
      </w:r>
      <w:proofErr w:type="spellStart"/>
      <w:r w:rsidRPr="00C316A8">
        <w:rPr>
          <w:rFonts w:asciiTheme="minorHAnsi" w:hAnsiTheme="minorHAnsi" w:cstheme="minorHAnsi"/>
          <w:bCs/>
        </w:rPr>
        <w:t>aff</w:t>
      </w:r>
      <w:proofErr w:type="spellEnd"/>
      <w:r w:rsidRPr="00C316A8">
        <w:rPr>
          <w:rFonts w:asciiTheme="minorHAnsi" w:hAnsiTheme="minorHAnsi" w:cstheme="minorHAnsi"/>
          <w:bCs/>
        </w:rPr>
        <w:t xml:space="preserve"> </w:t>
      </w:r>
      <w:r w:rsidRPr="00C316A8">
        <w:rPr>
          <w:rFonts w:asciiTheme="minorHAnsi" w:hAnsiTheme="minorHAnsi" w:cstheme="minorHAnsi"/>
          <w:bCs/>
          <w:u w:val="single"/>
        </w:rPr>
        <w:t>can’t change</w:t>
      </w:r>
      <w:r w:rsidRPr="00C316A8">
        <w:rPr>
          <w:rFonts w:asciiTheme="minorHAnsi" w:hAnsiTheme="minorHAnsi" w:cstheme="minorHAnsi"/>
          <w:bCs/>
        </w:rPr>
        <w:t xml:space="preserve"> the material structures that produce anti-black violence – no warrant for how the </w:t>
      </w:r>
      <w:proofErr w:type="spellStart"/>
      <w:r w:rsidRPr="00C316A8">
        <w:rPr>
          <w:rFonts w:asciiTheme="minorHAnsi" w:hAnsiTheme="minorHAnsi" w:cstheme="minorHAnsi"/>
          <w:bCs/>
        </w:rPr>
        <w:t>aff</w:t>
      </w:r>
      <w:proofErr w:type="spellEnd"/>
      <w:r w:rsidRPr="00C316A8">
        <w:rPr>
          <w:rFonts w:asciiTheme="minorHAnsi" w:hAnsiTheme="minorHAnsi" w:cstheme="minorHAnsi"/>
          <w:bCs/>
        </w:rPr>
        <w:t xml:space="preserve"> spills </w:t>
      </w:r>
      <w:r w:rsidRPr="00C316A8">
        <w:rPr>
          <w:rFonts w:asciiTheme="minorHAnsi" w:hAnsiTheme="minorHAnsi" w:cstheme="minorHAnsi"/>
          <w:bCs/>
          <w:u w:val="single"/>
        </w:rPr>
        <w:t>up</w:t>
      </w:r>
      <w:r w:rsidRPr="00C316A8">
        <w:rPr>
          <w:rFonts w:asciiTheme="minorHAnsi" w:hAnsiTheme="minorHAnsi" w:cstheme="minorHAnsi"/>
          <w:bCs/>
        </w:rPr>
        <w:t xml:space="preserve"> to impact structures of politics writ large or </w:t>
      </w:r>
      <w:r w:rsidRPr="00C316A8">
        <w:rPr>
          <w:rFonts w:asciiTheme="minorHAnsi" w:hAnsiTheme="minorHAnsi" w:cstheme="minorHAnsi"/>
          <w:bCs/>
          <w:u w:val="single"/>
        </w:rPr>
        <w:t>out</w:t>
      </w:r>
      <w:r w:rsidRPr="00C316A8">
        <w:rPr>
          <w:rFonts w:asciiTheme="minorHAnsi" w:hAnsiTheme="minorHAnsi" w:cstheme="minorHAnsi"/>
          <w:bCs/>
        </w:rPr>
        <w:t xml:space="preserve"> of debate means you vote neg on </w:t>
      </w:r>
      <w:r w:rsidRPr="00C316A8">
        <w:rPr>
          <w:rFonts w:asciiTheme="minorHAnsi" w:hAnsiTheme="minorHAnsi" w:cstheme="minorHAnsi"/>
          <w:bCs/>
          <w:u w:val="single"/>
        </w:rPr>
        <w:t>presumption</w:t>
      </w:r>
      <w:r w:rsidRPr="00C316A8">
        <w:rPr>
          <w:rFonts w:asciiTheme="minorHAnsi" w:hAnsiTheme="minorHAnsi" w:cstheme="minorHAnsi"/>
          <w:bCs/>
        </w:rPr>
        <w:t xml:space="preserve">. </w:t>
      </w:r>
    </w:p>
    <w:p w14:paraId="7AA5D9B6" w14:textId="77777777" w:rsidR="00C316A8" w:rsidRPr="00C316A8" w:rsidRDefault="00C316A8" w:rsidP="00C316A8">
      <w:pPr>
        <w:rPr>
          <w:rFonts w:asciiTheme="minorHAnsi" w:hAnsiTheme="minorHAnsi" w:cstheme="minorHAnsi"/>
          <w:b/>
          <w:bCs/>
        </w:rPr>
      </w:pPr>
    </w:p>
    <w:p w14:paraId="479E02AB" w14:textId="77777777" w:rsidR="00C316A8" w:rsidRPr="00C316A8" w:rsidRDefault="00C316A8" w:rsidP="00C316A8">
      <w:pPr>
        <w:pStyle w:val="Heading4"/>
        <w:rPr>
          <w:rFonts w:asciiTheme="minorHAnsi" w:hAnsiTheme="minorHAnsi" w:cstheme="minorHAnsi"/>
          <w:bCs/>
        </w:rPr>
      </w:pPr>
      <w:r w:rsidRPr="00C316A8">
        <w:rPr>
          <w:rFonts w:asciiTheme="minorHAnsi" w:hAnsiTheme="minorHAnsi" w:cstheme="minorHAnsi"/>
          <w:bCs/>
        </w:rPr>
        <w:t xml:space="preserve">Negate on presumption---Inherency---scholars and activists </w:t>
      </w:r>
      <w:r w:rsidRPr="00C316A8">
        <w:rPr>
          <w:rFonts w:asciiTheme="minorHAnsi" w:hAnsiTheme="minorHAnsi" w:cstheme="minorHAnsi"/>
          <w:bCs/>
          <w:u w:val="single"/>
        </w:rPr>
        <w:t>already</w:t>
      </w:r>
      <w:r w:rsidRPr="00C316A8">
        <w:rPr>
          <w:rFonts w:asciiTheme="minorHAnsi" w:hAnsiTheme="minorHAnsi" w:cstheme="minorHAnsi"/>
          <w:bCs/>
        </w:rPr>
        <w:t xml:space="preserve"> affirm the 1AC. Their affirmation does not change the impacts they described and has no mechanism to spill up. </w:t>
      </w:r>
    </w:p>
    <w:p w14:paraId="13D93529" w14:textId="77777777" w:rsidR="00C316A8" w:rsidRPr="00C316A8" w:rsidRDefault="00C316A8" w:rsidP="00C316A8">
      <w:pPr>
        <w:rPr>
          <w:rFonts w:asciiTheme="minorHAnsi" w:hAnsiTheme="minorHAnsi" w:cstheme="minorHAnsi"/>
          <w:b/>
          <w:bCs/>
        </w:rPr>
      </w:pPr>
    </w:p>
    <w:p w14:paraId="0ED933F9" w14:textId="77777777" w:rsidR="00C316A8" w:rsidRPr="00C316A8" w:rsidRDefault="00C316A8" w:rsidP="00C316A8">
      <w:pPr>
        <w:pStyle w:val="Heading4"/>
        <w:rPr>
          <w:rFonts w:asciiTheme="minorHAnsi" w:hAnsiTheme="minorHAnsi" w:cstheme="minorHAnsi"/>
          <w:bCs/>
        </w:rPr>
      </w:pPr>
      <w:r w:rsidRPr="00C316A8">
        <w:rPr>
          <w:rFonts w:asciiTheme="minorHAnsi" w:hAnsiTheme="minorHAnsi" w:cstheme="minorHAnsi"/>
          <w:bCs/>
        </w:rPr>
        <w:t>Using the ballot for solvency is bad:</w:t>
      </w:r>
    </w:p>
    <w:p w14:paraId="3DAB9546" w14:textId="77777777" w:rsidR="00C316A8" w:rsidRPr="00C316A8" w:rsidRDefault="00C316A8" w:rsidP="00C316A8">
      <w:pPr>
        <w:pStyle w:val="Heading4"/>
        <w:rPr>
          <w:rFonts w:asciiTheme="minorHAnsi" w:hAnsiTheme="minorHAnsi" w:cstheme="minorHAnsi"/>
          <w:bCs/>
        </w:rPr>
      </w:pPr>
      <w:r w:rsidRPr="00C316A8">
        <w:rPr>
          <w:rFonts w:asciiTheme="minorHAnsi" w:hAnsiTheme="minorHAnsi" w:cstheme="minorHAnsi"/>
          <w:bCs/>
        </w:rPr>
        <w:t xml:space="preserve">1 -- It </w:t>
      </w:r>
      <w:r w:rsidRPr="00C316A8">
        <w:rPr>
          <w:rFonts w:asciiTheme="minorHAnsi" w:hAnsiTheme="minorHAnsi" w:cstheme="minorHAnsi"/>
          <w:bCs/>
          <w:u w:val="single"/>
        </w:rPr>
        <w:t>zeroes</w:t>
      </w:r>
      <w:r w:rsidRPr="00C316A8">
        <w:rPr>
          <w:rFonts w:asciiTheme="minorHAnsi" w:hAnsiTheme="minorHAnsi" w:cstheme="minorHAnsi"/>
          <w:bCs/>
        </w:rPr>
        <w:t xml:space="preserve"> the potential for transformative change -- stats prove. </w:t>
      </w:r>
    </w:p>
    <w:p w14:paraId="7A8A72A5" w14:textId="77777777" w:rsidR="00C316A8" w:rsidRPr="00C316A8" w:rsidRDefault="00C316A8" w:rsidP="00C316A8">
      <w:pPr>
        <w:rPr>
          <w:rFonts w:asciiTheme="minorHAnsi" w:hAnsiTheme="minorHAnsi" w:cstheme="minorHAnsi"/>
          <w:b/>
          <w:sz w:val="26"/>
        </w:rPr>
      </w:pPr>
      <w:r w:rsidRPr="00C316A8">
        <w:rPr>
          <w:rStyle w:val="Style13ptBold"/>
          <w:rFonts w:asciiTheme="minorHAnsi" w:hAnsiTheme="minorHAnsi" w:cstheme="minorHAnsi"/>
        </w:rPr>
        <w:t xml:space="preserve">Ritter 13. </w:t>
      </w:r>
      <w:r w:rsidRPr="00C316A8">
        <w:rPr>
          <w:rFonts w:asciiTheme="minorHAnsi" w:hAnsiTheme="minorHAnsi" w:cstheme="minorHAnsi"/>
        </w:rPr>
        <w:t xml:space="preserve">(JD from U Texas Law (Michael J., “Overcoming The Fiction of “Social Change Through Debate”: What’s To Learn from 2pac’s </w:t>
      </w:r>
      <w:proofErr w:type="gramStart"/>
      <w:r w:rsidRPr="00C316A8">
        <w:rPr>
          <w:rFonts w:asciiTheme="minorHAnsi" w:hAnsiTheme="minorHAnsi" w:cstheme="minorHAnsi"/>
        </w:rPr>
        <w:t>Changes?,</w:t>
      </w:r>
      <w:proofErr w:type="gramEnd"/>
      <w:r w:rsidRPr="00C316A8">
        <w:rPr>
          <w:rFonts w:asciiTheme="minorHAnsi" w:hAnsiTheme="minorHAnsi" w:cstheme="minorHAnsi"/>
        </w:rPr>
        <w:t>” National Journal of Speech and Debate, Vol. 2, Issue 1)</w:t>
      </w:r>
    </w:p>
    <w:p w14:paraId="2C5D2A70" w14:textId="77777777" w:rsidR="00C316A8" w:rsidRPr="00C316A8" w:rsidRDefault="00C316A8" w:rsidP="00C316A8">
      <w:pPr>
        <w:rPr>
          <w:rStyle w:val="StyleUnderline"/>
          <w:rFonts w:asciiTheme="minorHAnsi" w:hAnsiTheme="minorHAnsi" w:cstheme="minorHAnsi"/>
        </w:rPr>
      </w:pPr>
      <w:r w:rsidRPr="00C316A8">
        <w:rPr>
          <w:rStyle w:val="StyleUnderline"/>
          <w:rFonts w:asciiTheme="minorHAnsi" w:hAnsiTheme="minorHAnsi" w:cstheme="minorHAnsi"/>
        </w:rPr>
        <w:t xml:space="preserve">The structure of </w:t>
      </w:r>
      <w:r w:rsidRPr="00C316A8">
        <w:rPr>
          <w:rStyle w:val="StyleUnderline"/>
          <w:rFonts w:asciiTheme="minorHAnsi" w:hAnsiTheme="minorHAnsi" w:cstheme="minorHAnsi"/>
          <w:highlight w:val="green"/>
        </w:rPr>
        <w:t xml:space="preserve">competitive </w:t>
      </w:r>
      <w:r w:rsidRPr="00C316A8">
        <w:rPr>
          <w:rStyle w:val="StyleUnderline"/>
          <w:rFonts w:asciiTheme="minorHAnsi" w:hAnsiTheme="minorHAnsi" w:cstheme="minorHAnsi"/>
        </w:rPr>
        <w:t xml:space="preserve">interscholastic </w:t>
      </w:r>
      <w:r w:rsidRPr="00C316A8">
        <w:rPr>
          <w:rStyle w:val="StyleUnderline"/>
          <w:rFonts w:asciiTheme="minorHAnsi" w:hAnsiTheme="minorHAnsi" w:cstheme="minorHAnsi"/>
          <w:highlight w:val="green"/>
        </w:rPr>
        <w:t xml:space="preserve">debate renders any message </w:t>
      </w:r>
      <w:r w:rsidRPr="00C316A8">
        <w:rPr>
          <w:rStyle w:val="StyleUnderline"/>
          <w:rFonts w:asciiTheme="minorHAnsi" w:hAnsiTheme="minorHAnsi" w:cstheme="minorHAnsi"/>
        </w:rPr>
        <w:t xml:space="preserve">communicated in a debate round virtually </w:t>
      </w:r>
      <w:r w:rsidRPr="00C316A8">
        <w:rPr>
          <w:rStyle w:val="StyleUnderline"/>
          <w:rFonts w:asciiTheme="minorHAnsi" w:hAnsiTheme="minorHAnsi" w:cstheme="minorHAnsi"/>
          <w:highlight w:val="green"/>
        </w:rPr>
        <w:t xml:space="preserve">incapable of </w:t>
      </w:r>
      <w:r w:rsidRPr="00C316A8">
        <w:rPr>
          <w:rStyle w:val="StyleUnderline"/>
          <w:rFonts w:asciiTheme="minorHAnsi" w:hAnsiTheme="minorHAnsi" w:cstheme="minorHAnsi"/>
        </w:rPr>
        <w:t xml:space="preserve">creating any </w:t>
      </w:r>
      <w:r w:rsidRPr="00C316A8">
        <w:rPr>
          <w:rStyle w:val="StyleUnderline"/>
          <w:rFonts w:asciiTheme="minorHAnsi" w:hAnsiTheme="minorHAnsi" w:cstheme="minorHAnsi"/>
          <w:highlight w:val="green"/>
        </w:rPr>
        <w:t>social change</w:t>
      </w:r>
      <w:r w:rsidRPr="00C316A8">
        <w:rPr>
          <w:rStyle w:val="StyleUnderline"/>
          <w:rFonts w:asciiTheme="minorHAnsi" w:hAnsiTheme="minorHAnsi" w:cstheme="minorHAnsi"/>
        </w:rPr>
        <w:t xml:space="preserve">, either </w:t>
      </w:r>
      <w:r w:rsidRPr="00C316A8">
        <w:rPr>
          <w:rStyle w:val="StyleUnderline"/>
          <w:rFonts w:asciiTheme="minorHAnsi" w:hAnsiTheme="minorHAnsi" w:cstheme="minorHAnsi"/>
          <w:highlight w:val="green"/>
        </w:rPr>
        <w:t xml:space="preserve">in the </w:t>
      </w:r>
      <w:r w:rsidRPr="00C316A8">
        <w:rPr>
          <w:rStyle w:val="StyleUnderline"/>
          <w:rFonts w:asciiTheme="minorHAnsi" w:hAnsiTheme="minorHAnsi" w:cstheme="minorHAnsi"/>
        </w:rPr>
        <w:t xml:space="preserve">debate </w:t>
      </w:r>
      <w:r w:rsidRPr="00C316A8">
        <w:rPr>
          <w:rStyle w:val="StyleUnderline"/>
          <w:rFonts w:asciiTheme="minorHAnsi" w:hAnsiTheme="minorHAnsi" w:cstheme="minorHAnsi"/>
          <w:highlight w:val="green"/>
        </w:rPr>
        <w:t xml:space="preserve">community or </w:t>
      </w:r>
      <w:r w:rsidRPr="00C316A8">
        <w:rPr>
          <w:rStyle w:val="StyleUnderline"/>
          <w:rFonts w:asciiTheme="minorHAnsi" w:hAnsiTheme="minorHAnsi" w:cstheme="minorHAnsi"/>
        </w:rPr>
        <w:t xml:space="preserve">in general </w:t>
      </w:r>
      <w:r w:rsidRPr="00C316A8">
        <w:rPr>
          <w:rStyle w:val="StyleUnderline"/>
          <w:rFonts w:asciiTheme="minorHAnsi" w:hAnsiTheme="minorHAnsi" w:cstheme="minorHAnsi"/>
          <w:highlight w:val="green"/>
        </w:rPr>
        <w:t>society</w:t>
      </w:r>
      <w:r w:rsidRPr="00C316A8">
        <w:rPr>
          <w:rFonts w:asciiTheme="minorHAnsi" w:hAnsiTheme="minorHAnsi" w:cstheme="minorHAnsi"/>
          <w:sz w:val="10"/>
        </w:rPr>
        <w:t xml:space="preserve">. And </w:t>
      </w:r>
      <w:r w:rsidRPr="00C316A8">
        <w:rPr>
          <w:rStyle w:val="StyleUnderline"/>
          <w:rFonts w:asciiTheme="minorHAnsi" w:hAnsiTheme="minorHAnsi" w:cstheme="minorHAnsi"/>
        </w:rPr>
        <w:t xml:space="preserve">to the extent that the fiction of social change through debate can be proven or disproven through empirical studies or surveys, </w:t>
      </w:r>
      <w:r w:rsidRPr="00C316A8">
        <w:rPr>
          <w:rStyle w:val="StyleUnderline"/>
          <w:rFonts w:asciiTheme="minorHAnsi" w:hAnsiTheme="minorHAnsi" w:cstheme="minorHAnsi"/>
          <w:highlight w:val="green"/>
        </w:rPr>
        <w:t>academics</w:t>
      </w:r>
      <w:r w:rsidRPr="00C316A8">
        <w:rPr>
          <w:rStyle w:val="StyleUnderline"/>
          <w:rFonts w:asciiTheme="minorHAnsi" w:hAnsiTheme="minorHAnsi" w:cstheme="minorHAnsi"/>
        </w:rPr>
        <w:t xml:space="preserve"> instead have </w:t>
      </w:r>
      <w:r w:rsidRPr="00C316A8">
        <w:rPr>
          <w:rStyle w:val="StyleUnderline"/>
          <w:rFonts w:asciiTheme="minorHAnsi" w:hAnsiTheme="minorHAnsi" w:cstheme="minorHAnsi"/>
          <w:highlight w:val="green"/>
        </w:rPr>
        <w:t>analyz</w:t>
      </w:r>
      <w:r w:rsidRPr="00C316A8">
        <w:rPr>
          <w:rStyle w:val="StyleUnderline"/>
          <w:rFonts w:asciiTheme="minorHAnsi" w:hAnsiTheme="minorHAnsi" w:cstheme="minorHAnsi"/>
        </w:rPr>
        <w:t xml:space="preserve">ed debate </w:t>
      </w:r>
      <w:r w:rsidRPr="00C316A8">
        <w:rPr>
          <w:rStyle w:val="StyleUnderline"/>
          <w:rFonts w:asciiTheme="minorHAnsi" w:hAnsiTheme="minorHAnsi" w:cstheme="minorHAnsi"/>
          <w:highlight w:val="green"/>
        </w:rPr>
        <w:t xml:space="preserve">with </w:t>
      </w:r>
      <w:r w:rsidRPr="00C316A8">
        <w:rPr>
          <w:rStyle w:val="StyleUnderline"/>
          <w:rFonts w:asciiTheme="minorHAnsi" w:hAnsiTheme="minorHAnsi" w:cstheme="minorHAnsi"/>
        </w:rPr>
        <w:t xml:space="preserve">nonapplicable rhetorical </w:t>
      </w:r>
      <w:r w:rsidRPr="00C316A8">
        <w:rPr>
          <w:rStyle w:val="StyleUnderline"/>
          <w:rFonts w:asciiTheme="minorHAnsi" w:hAnsiTheme="minorHAnsi" w:cstheme="minorHAnsi"/>
          <w:highlight w:val="green"/>
        </w:rPr>
        <w:t xml:space="preserve">theory that fails to account for </w:t>
      </w:r>
      <w:r w:rsidRPr="00C316A8">
        <w:rPr>
          <w:rStyle w:val="StyleUnderline"/>
          <w:rFonts w:asciiTheme="minorHAnsi" w:hAnsiTheme="minorHAnsi" w:cstheme="minorHAnsi"/>
        </w:rPr>
        <w:t xml:space="preserve">the unique aspects of </w:t>
      </w:r>
      <w:r w:rsidRPr="00C316A8">
        <w:rPr>
          <w:rStyle w:val="StyleUnderline"/>
          <w:rFonts w:asciiTheme="minorHAnsi" w:hAnsiTheme="minorHAnsi" w:cstheme="minorHAnsi"/>
          <w:highlight w:val="green"/>
        </w:rPr>
        <w:t xml:space="preserve">competitive </w:t>
      </w:r>
      <w:r w:rsidRPr="00C316A8">
        <w:rPr>
          <w:rStyle w:val="StyleUnderline"/>
          <w:rFonts w:asciiTheme="minorHAnsi" w:hAnsiTheme="minorHAnsi" w:cstheme="minorHAnsi"/>
        </w:rPr>
        <w:t xml:space="preserve">interscholastic </w:t>
      </w:r>
      <w:r w:rsidRPr="00C316A8">
        <w:rPr>
          <w:rStyle w:val="StyleUnderline"/>
          <w:rFonts w:asciiTheme="minorHAnsi" w:hAnsiTheme="minorHAnsi" w:cstheme="minorHAnsi"/>
          <w:highlight w:val="green"/>
        </w:rPr>
        <w:t>debate</w:t>
      </w:r>
      <w:r w:rsidRPr="00C316A8">
        <w:rPr>
          <w:rStyle w:val="StyleUnderline"/>
          <w:rFonts w:asciiTheme="minorHAnsi" w:hAnsiTheme="minorHAnsi" w:cstheme="minorHAnsi"/>
        </w:rPr>
        <w:t>.</w:t>
      </w:r>
      <w:r w:rsidRPr="00C316A8">
        <w:rPr>
          <w:rFonts w:asciiTheme="minorHAnsi" w:hAnsiTheme="minorHAnsi" w:cstheme="min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C316A8">
        <w:rPr>
          <w:rStyle w:val="StyleUnderline"/>
          <w:rFonts w:asciiTheme="minorHAnsi" w:hAnsiTheme="minorHAnsi" w:cstheme="minorHAnsi"/>
        </w:rPr>
        <w:t xml:space="preserve"> The position </w:t>
      </w:r>
      <w:r w:rsidRPr="00C316A8">
        <w:rPr>
          <w:rStyle w:val="StyleUnderline"/>
          <w:rFonts w:asciiTheme="minorHAnsi" w:hAnsiTheme="minorHAnsi" w:cstheme="minorHAnsi"/>
          <w:highlight w:val="green"/>
        </w:rPr>
        <w:t xml:space="preserve">that competitive </w:t>
      </w:r>
      <w:r w:rsidRPr="00C316A8">
        <w:rPr>
          <w:rStyle w:val="StyleUnderline"/>
          <w:rFonts w:asciiTheme="minorHAnsi" w:hAnsiTheme="minorHAnsi" w:cstheme="minorHAnsi"/>
        </w:rPr>
        <w:t xml:space="preserve">interscholastic </w:t>
      </w:r>
      <w:r w:rsidRPr="00C316A8">
        <w:rPr>
          <w:rStyle w:val="StyleUnderline"/>
          <w:rFonts w:asciiTheme="minorHAnsi" w:hAnsiTheme="minorHAnsi" w:cstheme="minorHAnsi"/>
          <w:highlight w:val="green"/>
        </w:rPr>
        <w:t xml:space="preserve">debate can create </w:t>
      </w:r>
      <w:r w:rsidRPr="00C316A8">
        <w:rPr>
          <w:rStyle w:val="StyleUnderline"/>
          <w:rFonts w:asciiTheme="minorHAnsi" w:hAnsiTheme="minorHAnsi" w:cstheme="minorHAnsi"/>
        </w:rPr>
        <w:t xml:space="preserve">social </w:t>
      </w:r>
      <w:r w:rsidRPr="00C316A8">
        <w:rPr>
          <w:rStyle w:val="StyleUnderline"/>
          <w:rFonts w:asciiTheme="minorHAnsi" w:hAnsiTheme="minorHAnsi" w:cstheme="minorHAnsi"/>
          <w:highlight w:val="green"/>
        </w:rPr>
        <w:t xml:space="preserve">change is </w:t>
      </w:r>
      <w:r w:rsidRPr="00C316A8">
        <w:rPr>
          <w:rStyle w:val="StyleUnderline"/>
          <w:rFonts w:asciiTheme="minorHAnsi" w:hAnsiTheme="minorHAnsi" w:cstheme="minorHAnsi"/>
        </w:rPr>
        <w:t xml:space="preserve">more properly characterize5d as </w:t>
      </w:r>
      <w:r w:rsidRPr="00C316A8">
        <w:rPr>
          <w:rStyle w:val="StyleUnderline"/>
          <w:rFonts w:asciiTheme="minorHAnsi" w:hAnsiTheme="minorHAnsi" w:cstheme="minorHAnsi"/>
          <w:highlight w:val="green"/>
        </w:rPr>
        <w:t xml:space="preserve">a fiction </w:t>
      </w:r>
      <w:r w:rsidRPr="00C316A8">
        <w:rPr>
          <w:rStyle w:val="StyleUnderline"/>
          <w:rFonts w:asciiTheme="minorHAnsi" w:hAnsiTheme="minorHAnsi" w:cstheme="minorHAnsi"/>
        </w:rPr>
        <w:t xml:space="preserve">than an argument. A fiction is an invented or fabricated idea purporting to be factual but is not provable by any human senses or rational thinking capability or is </w:t>
      </w:r>
      <w:r w:rsidRPr="00C316A8">
        <w:rPr>
          <w:rStyle w:val="StyleUnderline"/>
          <w:rFonts w:asciiTheme="minorHAnsi" w:hAnsiTheme="minorHAnsi" w:cstheme="minorHAnsi"/>
          <w:highlight w:val="green"/>
        </w:rPr>
        <w:t>unproven by valid statistical studies</w:t>
      </w:r>
      <w:r w:rsidRPr="00C316A8">
        <w:rPr>
          <w:rStyle w:val="StyleUnderline"/>
          <w:rFonts w:asciiTheme="minorHAnsi" w:hAnsiTheme="minorHAnsi" w:cstheme="minorHAnsi"/>
        </w:rPr>
        <w:t xml:space="preserve">. An argument, most basically, consists of a claim and some support for why the claim is true. If the support for the claim is false or its relation to the claim is illogical, then we can deduce that the </w:t>
      </w:r>
      <w:proofErr w:type="gramStart"/>
      <w:r w:rsidRPr="00C316A8">
        <w:rPr>
          <w:rStyle w:val="StyleUnderline"/>
          <w:rFonts w:asciiTheme="minorHAnsi" w:hAnsiTheme="minorHAnsi" w:cstheme="minorHAnsi"/>
        </w:rPr>
        <w:t>particular argument</w:t>
      </w:r>
      <w:proofErr w:type="gramEnd"/>
      <w:r w:rsidRPr="00C316A8">
        <w:rPr>
          <w:rStyle w:val="StyleUnderline"/>
          <w:rFonts w:asciiTheme="minorHAnsi" w:hAnsiTheme="minorHAnsi" w:cstheme="minorHAnsi"/>
        </w:rPr>
        <w:t xml:space="preserve"> does not help in ascertaining whether the claim is true. Interscholastic </w:t>
      </w:r>
      <w:r w:rsidRPr="00C316A8">
        <w:rPr>
          <w:rStyle w:val="StyleUnderline"/>
          <w:rFonts w:asciiTheme="minorHAnsi" w:hAnsiTheme="minorHAnsi" w:cstheme="minorHAnsi"/>
          <w:highlight w:val="green"/>
        </w:rPr>
        <w:t>competitive debate is premised upon the assumption that debate is argumentation</w:t>
      </w:r>
      <w:r w:rsidRPr="00C316A8">
        <w:rPr>
          <w:rStyle w:val="StyleUnderline"/>
          <w:rFonts w:asciiTheme="minorHAnsi" w:hAnsiTheme="minorHAnsi" w:cstheme="minorHAnsi"/>
        </w:rPr>
        <w:t xml:space="preserve">. Because fictions are necessarily not true or cannot be proven true by any means of argumentation, </w:t>
      </w:r>
      <w:r w:rsidRPr="00C316A8">
        <w:rPr>
          <w:rStyle w:val="StyleUnderline"/>
          <w:rFonts w:asciiTheme="minorHAnsi" w:hAnsiTheme="minorHAnsi" w:cstheme="minorHAnsi"/>
          <w:highlight w:val="green"/>
        </w:rPr>
        <w:t xml:space="preserve">the </w:t>
      </w:r>
      <w:r w:rsidRPr="00C316A8">
        <w:rPr>
          <w:rStyle w:val="StyleUnderline"/>
          <w:rFonts w:asciiTheme="minorHAnsi" w:hAnsiTheme="minorHAnsi" w:cstheme="minorHAnsi"/>
        </w:rPr>
        <w:t xml:space="preserve">competitive interscholastic debate </w:t>
      </w:r>
      <w:r w:rsidRPr="00C316A8">
        <w:rPr>
          <w:rStyle w:val="StyleUnderline"/>
          <w:rFonts w:asciiTheme="minorHAnsi" w:hAnsiTheme="minorHAnsi" w:cstheme="minorHAnsi"/>
          <w:highlight w:val="green"/>
        </w:rPr>
        <w:t xml:space="preserve">community should be incredibly critical </w:t>
      </w:r>
      <w:r w:rsidRPr="00C316A8">
        <w:rPr>
          <w:rStyle w:val="StyleUnderline"/>
          <w:rFonts w:asciiTheme="minorHAnsi" w:hAnsiTheme="minorHAnsi" w:cstheme="minorHAnsi"/>
        </w:rPr>
        <w:t>of those fictions and adopt them only if they promote the activity and its purposes</w:t>
      </w:r>
    </w:p>
    <w:p w14:paraId="0D31E654" w14:textId="77777777" w:rsidR="00C316A8" w:rsidRPr="00564C31" w:rsidRDefault="00C316A8" w:rsidP="00C316A8">
      <w:pPr>
        <w:pStyle w:val="Heading4"/>
        <w:rPr>
          <w:rFonts w:asciiTheme="minorHAnsi" w:hAnsiTheme="minorHAnsi" w:cstheme="minorHAnsi"/>
          <w:bCs/>
        </w:rPr>
      </w:pPr>
      <w:r w:rsidRPr="00564C31">
        <w:rPr>
          <w:rFonts w:asciiTheme="minorHAnsi" w:hAnsiTheme="minorHAnsi" w:cstheme="minorHAnsi"/>
          <w:bCs/>
        </w:rPr>
        <w:t xml:space="preserve">2 -- It fosters worse hostility and exclusion. </w:t>
      </w:r>
    </w:p>
    <w:p w14:paraId="4E5DDD9C" w14:textId="77777777" w:rsidR="00C316A8" w:rsidRPr="00C316A8" w:rsidRDefault="00C316A8" w:rsidP="00C316A8">
      <w:pPr>
        <w:rPr>
          <w:rFonts w:asciiTheme="minorHAnsi" w:hAnsiTheme="minorHAnsi" w:cstheme="minorHAnsi"/>
          <w:b/>
          <w:bCs/>
          <w:sz w:val="26"/>
        </w:rPr>
      </w:pPr>
      <w:r w:rsidRPr="00C316A8">
        <w:rPr>
          <w:rStyle w:val="Style13ptBold"/>
          <w:rFonts w:asciiTheme="minorHAnsi" w:hAnsiTheme="minorHAnsi" w:cstheme="minorHAnsi"/>
        </w:rPr>
        <w:t xml:space="preserve">Ritter 13 </w:t>
      </w:r>
      <w:r w:rsidRPr="00C316A8">
        <w:rPr>
          <w:rFonts w:asciiTheme="minorHAnsi" w:hAnsiTheme="minorHAnsi" w:cstheme="minorHAnsi"/>
        </w:rPr>
        <w:t xml:space="preserve">(JD from U Texas Law (Michael J., “Overcoming The Fiction of “Social Change Through Debate”: What’s To Learn from 2pac’s </w:t>
      </w:r>
      <w:proofErr w:type="gramStart"/>
      <w:r w:rsidRPr="00C316A8">
        <w:rPr>
          <w:rFonts w:asciiTheme="minorHAnsi" w:hAnsiTheme="minorHAnsi" w:cstheme="minorHAnsi"/>
        </w:rPr>
        <w:t>Changes?,</w:t>
      </w:r>
      <w:proofErr w:type="gramEnd"/>
      <w:r w:rsidRPr="00C316A8">
        <w:rPr>
          <w:rFonts w:asciiTheme="minorHAnsi" w:hAnsiTheme="minorHAnsi" w:cstheme="minorHAnsi"/>
        </w:rPr>
        <w:t>” National Journal of Speech and Debate, Vol. 2, Issue 1)</w:t>
      </w:r>
    </w:p>
    <w:p w14:paraId="020B9340" w14:textId="77777777" w:rsidR="00C316A8" w:rsidRPr="00C316A8" w:rsidRDefault="00C316A8" w:rsidP="00C316A8">
      <w:pPr>
        <w:rPr>
          <w:rStyle w:val="StyleUnderline"/>
          <w:rFonts w:asciiTheme="minorHAnsi" w:hAnsiTheme="minorHAnsi" w:cstheme="minorHAnsi"/>
        </w:rPr>
      </w:pPr>
      <w:r w:rsidRPr="00C316A8">
        <w:rPr>
          <w:rStyle w:val="StyleUnderline"/>
          <w:rFonts w:asciiTheme="minorHAnsi" w:hAnsiTheme="minorHAnsi" w:cstheme="minorHAnsi"/>
        </w:rPr>
        <w:t xml:space="preserve">The fiction of </w:t>
      </w:r>
      <w:r w:rsidRPr="00C316A8">
        <w:rPr>
          <w:rStyle w:val="StyleUnderline"/>
          <w:rFonts w:asciiTheme="minorHAnsi" w:hAnsiTheme="minorHAnsi" w:cstheme="minorHAnsi"/>
          <w:highlight w:val="green"/>
        </w:rPr>
        <w:t>social change through debate abuses the win--loss structure</w:t>
      </w:r>
      <w:r w:rsidRPr="00C316A8">
        <w:rPr>
          <w:rStyle w:val="StyleUnderline"/>
          <w:rFonts w:asciiTheme="minorHAnsi" w:hAnsiTheme="minorHAnsi" w:cstheme="minorHAnsi"/>
        </w:rPr>
        <w:t xml:space="preserve"> of debate </w:t>
      </w:r>
      <w:r w:rsidRPr="00C316A8">
        <w:rPr>
          <w:rStyle w:val="StyleUnderline"/>
          <w:rFonts w:asciiTheme="minorHAnsi" w:hAnsiTheme="minorHAnsi" w:cstheme="minorHAnsi"/>
          <w:highlight w:val="green"/>
        </w:rPr>
        <w:t>and permits debaters to</w:t>
      </w:r>
      <w:r w:rsidRPr="00C316A8">
        <w:rPr>
          <w:rFonts w:asciiTheme="minorHAnsi" w:hAnsiTheme="minorHAnsi" w:cstheme="minorHAnsi"/>
          <w:sz w:val="16"/>
        </w:rPr>
        <w:t xml:space="preserve"> otherize, </w:t>
      </w:r>
      <w:r w:rsidRPr="00C316A8">
        <w:rPr>
          <w:rStyle w:val="StyleUnderline"/>
          <w:rFonts w:asciiTheme="minorHAnsi" w:hAnsiTheme="minorHAnsi" w:cstheme="minorHAnsi"/>
        </w:rPr>
        <w:t xml:space="preserve">demonize, </w:t>
      </w:r>
      <w:r w:rsidRPr="00C316A8">
        <w:rPr>
          <w:rStyle w:val="StyleUnderline"/>
          <w:rFonts w:asciiTheme="minorHAnsi" w:hAnsiTheme="minorHAnsi" w:cstheme="minorHAnsi"/>
          <w:highlight w:val="green"/>
        </w:rPr>
        <w:t>dehumanize</w:t>
      </w:r>
      <w:r w:rsidRPr="00C316A8">
        <w:rPr>
          <w:rStyle w:val="StyleUnderline"/>
          <w:rFonts w:asciiTheme="minorHAnsi" w:hAnsiTheme="minorHAnsi" w:cstheme="minorHAnsi"/>
        </w:rPr>
        <w:t xml:space="preserve">, and exclude </w:t>
      </w:r>
      <w:r w:rsidRPr="00C316A8">
        <w:rPr>
          <w:rStyle w:val="StyleUnderline"/>
          <w:rFonts w:asciiTheme="minorHAnsi" w:hAnsiTheme="minorHAnsi" w:cstheme="minorHAnsi"/>
          <w:highlight w:val="green"/>
        </w:rPr>
        <w:t>opponents</w:t>
      </w:r>
      <w:r w:rsidRPr="00C316A8">
        <w:rPr>
          <w:rStyle w:val="StyleUnderline"/>
          <w:rFonts w:asciiTheme="minorHAnsi" w:hAnsiTheme="minorHAnsi" w:cstheme="minorHAnsi"/>
        </w:rPr>
        <w:t>.</w:t>
      </w:r>
      <w:r w:rsidRPr="00C316A8">
        <w:rPr>
          <w:rFonts w:asciiTheme="minorHAnsi" w:hAnsiTheme="minorHAnsi" w:cstheme="minorHAnsi"/>
          <w:sz w:val="16"/>
        </w:rPr>
        <w:t xml:space="preserve"> </w:t>
      </w:r>
      <w:r w:rsidRPr="00C316A8">
        <w:rPr>
          <w:rStyle w:val="StyleUnderline"/>
          <w:rFonts w:asciiTheme="minorHAnsi" w:hAnsiTheme="minorHAnsi" w:cstheme="minorHAnsi"/>
        </w:rPr>
        <w:t xml:space="preserve">The win--loss structure of </w:t>
      </w:r>
      <w:r w:rsidRPr="00C316A8">
        <w:rPr>
          <w:rStyle w:val="StyleUnderline"/>
          <w:rFonts w:asciiTheme="minorHAnsi" w:hAnsiTheme="minorHAnsi" w:cstheme="minorHAnsi"/>
          <w:highlight w:val="green"/>
        </w:rPr>
        <w:t>debate</w:t>
      </w:r>
      <w:r w:rsidRPr="00C316A8">
        <w:rPr>
          <w:rStyle w:val="StyleUnderline"/>
          <w:rFonts w:asciiTheme="minorHAnsi" w:hAnsiTheme="minorHAnsi" w:cstheme="minorHAnsi"/>
        </w:rPr>
        <w:t xml:space="preserve"> rounds </w:t>
      </w:r>
      <w:r w:rsidRPr="00C316A8">
        <w:rPr>
          <w:rStyle w:val="StyleUnderline"/>
          <w:rFonts w:asciiTheme="minorHAnsi" w:hAnsiTheme="minorHAnsi" w:cstheme="minorHAnsi"/>
          <w:highlight w:val="green"/>
        </w:rPr>
        <w:t>requires a judge to vote</w:t>
      </w:r>
      <w:r w:rsidRPr="00C316A8">
        <w:rPr>
          <w:rStyle w:val="StyleUnderline"/>
          <w:rFonts w:asciiTheme="minorHAnsi" w:hAnsiTheme="minorHAnsi" w:cstheme="minorHAnsi"/>
        </w:rPr>
        <w:t xml:space="preserve"> for one side or the other</w:t>
      </w:r>
      <w:r w:rsidRPr="00C316A8">
        <w:rPr>
          <w:rFonts w:asciiTheme="minorHAnsi" w:hAnsiTheme="minorHAnsi" w:cstheme="minorHAnsi"/>
          <w:sz w:val="16"/>
        </w:rPr>
        <w:t xml:space="preserve">, as judges generally cannot give a double win. </w:t>
      </w:r>
      <w:r w:rsidRPr="00C316A8">
        <w:rPr>
          <w:rStyle w:val="StyleUnderline"/>
          <w:rFonts w:asciiTheme="minorHAnsi" w:hAnsiTheme="minorHAnsi" w:cstheme="minorHAnsi"/>
          <w:highlight w:val="green"/>
        </w:rPr>
        <w:t>This precludes</w:t>
      </w:r>
      <w:r w:rsidRPr="00C316A8">
        <w:rPr>
          <w:rStyle w:val="StyleUnderline"/>
          <w:rFonts w:asciiTheme="minorHAnsi" w:hAnsiTheme="minorHAnsi" w:cstheme="minorHAnsi"/>
        </w:rPr>
        <w:t xml:space="preserve"> the possibility of </w:t>
      </w:r>
      <w:r w:rsidRPr="00C316A8">
        <w:rPr>
          <w:rStyle w:val="StyleUnderline"/>
          <w:rFonts w:asciiTheme="minorHAnsi" w:hAnsiTheme="minorHAnsi" w:cstheme="minorHAnsi"/>
          <w:highlight w:val="green"/>
        </w:rPr>
        <w:t xml:space="preserve">compromise </w:t>
      </w:r>
      <w:r w:rsidRPr="00C316A8">
        <w:rPr>
          <w:rStyle w:val="StyleUnderline"/>
          <w:rFonts w:asciiTheme="minorHAnsi" w:hAnsiTheme="minorHAnsi" w:cstheme="minorHAnsi"/>
        </w:rPr>
        <w:t>on any</w:t>
      </w:r>
      <w:r w:rsidRPr="00C316A8">
        <w:rPr>
          <w:rFonts w:asciiTheme="minorHAnsi" w:hAnsiTheme="minorHAnsi" w:cstheme="minorHAnsi"/>
          <w:sz w:val="16"/>
        </w:rPr>
        <w:t xml:space="preserve"> major </w:t>
      </w:r>
      <w:r w:rsidRPr="00C316A8">
        <w:rPr>
          <w:rStyle w:val="StyleUnderline"/>
          <w:rFonts w:asciiTheme="minorHAnsi" w:hAnsiTheme="minorHAnsi" w:cstheme="minorHAnsi"/>
        </w:rPr>
        <w:t>position</w:t>
      </w:r>
      <w:r w:rsidRPr="00C316A8">
        <w:rPr>
          <w:rFonts w:asciiTheme="minorHAnsi" w:hAnsiTheme="minorHAnsi" w:cstheme="minorHAnsi"/>
          <w:sz w:val="16"/>
        </w:rPr>
        <w:t xml:space="preserve"> in the debate when the resolution of the position would determine the ultimate issue of “which team did the better debating.” Thus, the fiction of </w:t>
      </w:r>
      <w:r w:rsidRPr="00C316A8">
        <w:rPr>
          <w:rStyle w:val="StyleUnderline"/>
          <w:rFonts w:asciiTheme="minorHAnsi" w:hAnsiTheme="minorHAnsi" w:cstheme="minorHAnsi"/>
          <w:highlight w:val="green"/>
        </w:rPr>
        <w:t>social change</w:t>
      </w:r>
      <w:r w:rsidRPr="00C316A8">
        <w:rPr>
          <w:rStyle w:val="StyleUnderline"/>
          <w:rFonts w:asciiTheme="minorHAnsi" w:hAnsiTheme="minorHAnsi" w:cstheme="minorHAnsi"/>
        </w:rPr>
        <w:t xml:space="preserve"> through debate </w:t>
      </w:r>
      <w:r w:rsidRPr="00C316A8">
        <w:rPr>
          <w:rStyle w:val="StyleUnderline"/>
          <w:rFonts w:asciiTheme="minorHAnsi" w:hAnsiTheme="minorHAnsi" w:cstheme="minorHAnsi"/>
          <w:highlight w:val="green"/>
        </w:rPr>
        <w:t>encourages</w:t>
      </w:r>
      <w:r w:rsidRPr="00C316A8">
        <w:rPr>
          <w:rStyle w:val="StyleUnderline"/>
          <w:rFonts w:asciiTheme="minorHAnsi" w:hAnsiTheme="minorHAnsi" w:cstheme="minorHAnsi"/>
        </w:rPr>
        <w:t xml:space="preserve"> debaters to construct </w:t>
      </w:r>
      <w:r w:rsidRPr="00C316A8">
        <w:rPr>
          <w:rStyle w:val="StyleUnderline"/>
          <w:rFonts w:asciiTheme="minorHAnsi" w:hAnsiTheme="minorHAnsi" w:cstheme="minorHAnsi"/>
          <w:highlight w:val="green"/>
        </w:rPr>
        <w:t xml:space="preserve">narratives </w:t>
      </w:r>
      <w:r w:rsidRPr="00C316A8">
        <w:rPr>
          <w:rStyle w:val="StyleUnderline"/>
          <w:rFonts w:asciiTheme="minorHAnsi" w:hAnsiTheme="minorHAnsi" w:cstheme="minorHAnsi"/>
        </w:rPr>
        <w:t xml:space="preserve">of good versus evil </w:t>
      </w:r>
      <w:r w:rsidRPr="00C316A8">
        <w:rPr>
          <w:rStyle w:val="StyleUnderline"/>
          <w:rFonts w:asciiTheme="minorHAnsi" w:hAnsiTheme="minorHAnsi" w:cstheme="minorHAnsi"/>
          <w:highlight w:val="green"/>
        </w:rPr>
        <w:t>in which the other team is</w:t>
      </w:r>
      <w:r w:rsidRPr="00C316A8">
        <w:rPr>
          <w:rStyle w:val="StyleUnderline"/>
          <w:rFonts w:asciiTheme="minorHAnsi" w:hAnsiTheme="minorHAnsi" w:cstheme="minorHAnsi"/>
        </w:rPr>
        <w:t xml:space="preserve"> representative of some </w:t>
      </w:r>
      <w:r w:rsidRPr="00C316A8">
        <w:rPr>
          <w:rStyle w:val="StyleUnderline"/>
          <w:rFonts w:asciiTheme="minorHAnsi" w:hAnsiTheme="minorHAnsi" w:cstheme="minorHAnsi"/>
          <w:highlight w:val="green"/>
        </w:rPr>
        <w:t>evil</w:t>
      </w:r>
      <w:r w:rsidRPr="00C316A8">
        <w:rPr>
          <w:rFonts w:asciiTheme="minorHAnsi" w:hAnsiTheme="minorHAnsi" w:cstheme="minorHAnsi"/>
          <w:sz w:val="16"/>
        </w:rPr>
        <w:t xml:space="preserve"> that threatens to bring about our destruction if it is endorsed (</w:t>
      </w:r>
      <w:proofErr w:type="gramStart"/>
      <w:r w:rsidRPr="00C316A8">
        <w:rPr>
          <w:rFonts w:asciiTheme="minorHAnsi" w:hAnsiTheme="minorHAnsi" w:cstheme="minorHAnsi"/>
          <w:sz w:val="16"/>
        </w:rPr>
        <w:t>e.g.</w:t>
      </w:r>
      <w:proofErr w:type="gramEnd"/>
      <w:r w:rsidRPr="00C316A8">
        <w:rPr>
          <w:rFonts w:asciiTheme="minorHAnsi" w:hAnsiTheme="minorHAnsi" w:cstheme="minorHAnsi"/>
          <w:sz w:val="16"/>
        </w:rPr>
        <w:t xml:space="preserve"> capitalism). </w:t>
      </w:r>
      <w:r w:rsidRPr="00C316A8">
        <w:rPr>
          <w:rStyle w:val="StyleUnderline"/>
          <w:rFonts w:asciiTheme="minorHAnsi" w:hAnsiTheme="minorHAnsi" w:cstheme="minorHAnsi"/>
        </w:rPr>
        <w:t>The team relying on</w:t>
      </w:r>
      <w:r w:rsidRPr="00C316A8">
        <w:rPr>
          <w:rFonts w:asciiTheme="minorHAnsi" w:hAnsiTheme="minorHAnsi" w:cstheme="minorHAnsi"/>
          <w:sz w:val="16"/>
        </w:rPr>
        <w:t xml:space="preserve"> the fiction of </w:t>
      </w:r>
      <w:r w:rsidRPr="00C316A8">
        <w:rPr>
          <w:rStyle w:val="StyleUnderline"/>
          <w:rFonts w:asciiTheme="minorHAnsi" w:hAnsiTheme="minorHAnsi" w:cstheme="minorHAnsi"/>
        </w:rPr>
        <w:t>social change</w:t>
      </w:r>
      <w:r w:rsidRPr="00C316A8">
        <w:rPr>
          <w:rFonts w:asciiTheme="minorHAnsi" w:hAnsiTheme="minorHAnsi" w:cstheme="minorHAnsi"/>
          <w:sz w:val="16"/>
        </w:rPr>
        <w:t xml:space="preserve"> through debate then </w:t>
      </w:r>
      <w:r w:rsidRPr="00C316A8">
        <w:rPr>
          <w:rStyle w:val="StyleUnderline"/>
          <w:rFonts w:asciiTheme="minorHAnsi" w:hAnsiTheme="minorHAnsi" w:cstheme="minorHAnsi"/>
        </w:rPr>
        <w:t xml:space="preserve">paints themselves as agents of the </w:t>
      </w:r>
      <w:proofErr w:type="gramStart"/>
      <w:r w:rsidRPr="00C316A8">
        <w:rPr>
          <w:rStyle w:val="StyleUnderline"/>
          <w:rFonts w:asciiTheme="minorHAnsi" w:hAnsiTheme="minorHAnsi" w:cstheme="minorHAnsi"/>
        </w:rPr>
        <w:t xml:space="preserve">good, </w:t>
      </w:r>
      <w:r w:rsidRPr="00C316A8">
        <w:rPr>
          <w:rStyle w:val="StyleUnderline"/>
          <w:rFonts w:asciiTheme="minorHAnsi" w:hAnsiTheme="minorHAnsi" w:cstheme="minorHAnsi"/>
          <w:highlight w:val="green"/>
        </w:rPr>
        <w:t>and</w:t>
      </w:r>
      <w:proofErr w:type="gramEnd"/>
      <w:r w:rsidRPr="00C316A8">
        <w:rPr>
          <w:rStyle w:val="StyleUnderline"/>
          <w:rFonts w:asciiTheme="minorHAnsi" w:hAnsiTheme="minorHAnsi" w:cstheme="minorHAnsi"/>
        </w:rPr>
        <w:t xml:space="preserve"> gives the judge a</w:t>
      </w:r>
      <w:r w:rsidRPr="00C316A8">
        <w:rPr>
          <w:rFonts w:asciiTheme="minorHAnsi" w:hAnsiTheme="minorHAnsi" w:cstheme="minorHAnsi"/>
          <w:sz w:val="16"/>
        </w:rPr>
        <w:t xml:space="preserve"> George W. </w:t>
      </w:r>
      <w:r w:rsidRPr="00C316A8">
        <w:rPr>
          <w:rStyle w:val="StyleUnderline"/>
          <w:rFonts w:asciiTheme="minorHAnsi" w:hAnsiTheme="minorHAnsi" w:cstheme="minorHAnsi"/>
        </w:rPr>
        <w:t>Bush-like “option”:</w:t>
      </w:r>
      <w:r w:rsidRPr="00C316A8">
        <w:rPr>
          <w:rFonts w:asciiTheme="minorHAnsi" w:hAnsiTheme="minorHAnsi" w:cstheme="minorHAnsi"/>
          <w:sz w:val="16"/>
        </w:rPr>
        <w:t xml:space="preserve"> “You’re either </w:t>
      </w:r>
      <w:r w:rsidRPr="00C316A8">
        <w:rPr>
          <w:rStyle w:val="StyleUnderline"/>
          <w:rFonts w:asciiTheme="minorHAnsi" w:hAnsiTheme="minorHAnsi" w:cstheme="minorHAnsi"/>
        </w:rPr>
        <w:t>with us or</w:t>
      </w:r>
      <w:r w:rsidRPr="00C316A8">
        <w:rPr>
          <w:rFonts w:asciiTheme="minorHAnsi" w:hAnsiTheme="minorHAnsi" w:cstheme="minorHAnsi"/>
          <w:sz w:val="16"/>
        </w:rPr>
        <w:t xml:space="preserve"> you’re </w:t>
      </w:r>
      <w:r w:rsidRPr="00C316A8">
        <w:rPr>
          <w:rStyle w:val="StyleUnderline"/>
          <w:rFonts w:asciiTheme="minorHAnsi" w:hAnsiTheme="minorHAnsi" w:cstheme="minorHAnsi"/>
        </w:rPr>
        <w:t>against us.”</w:t>
      </w:r>
      <w:r w:rsidRPr="00C316A8">
        <w:rPr>
          <w:rFonts w:asciiTheme="minorHAnsi" w:hAnsiTheme="minorHAnsi" w:cstheme="minorHAnsi"/>
          <w:sz w:val="16"/>
        </w:rPr>
        <w:t xml:space="preserve"> The fiction of social change through debate—like Bush’s rhetorical fear tactics and </w:t>
      </w:r>
      <w:r w:rsidRPr="00C316A8">
        <w:rPr>
          <w:rStyle w:val="StyleUnderline"/>
          <w:rFonts w:asciiTheme="minorHAnsi" w:hAnsiTheme="minorHAnsi" w:cstheme="minorHAnsi"/>
          <w:highlight w:val="green"/>
        </w:rPr>
        <w:t>creat</w:t>
      </w:r>
      <w:r w:rsidRPr="00C316A8">
        <w:rPr>
          <w:rStyle w:val="StyleUnderline"/>
          <w:rFonts w:asciiTheme="minorHAnsi" w:hAnsiTheme="minorHAnsi" w:cstheme="minorHAnsi"/>
        </w:rPr>
        <w:t xml:space="preserve">ion of a false, polarizing, and </w:t>
      </w:r>
      <w:r w:rsidRPr="00C316A8">
        <w:rPr>
          <w:rStyle w:val="StyleUnderline"/>
          <w:rFonts w:asciiTheme="minorHAnsi" w:hAnsiTheme="minorHAnsi" w:cstheme="minorHAnsi"/>
          <w:highlight w:val="green"/>
        </w:rPr>
        <w:t>exclusionary dichotomy</w:t>
      </w:r>
      <w:r w:rsidRPr="00C316A8">
        <w:rPr>
          <w:rFonts w:asciiTheme="minorHAnsi" w:hAnsiTheme="minorHAnsi" w:cstheme="minorHAnsi"/>
          <w:sz w:val="16"/>
        </w:rPr>
        <w:t xml:space="preserve"> to justify all parts of the War on Terror—</w:t>
      </w:r>
      <w:r w:rsidRPr="00C316A8">
        <w:rPr>
          <w:rStyle w:val="StyleUnderline"/>
          <w:rFonts w:asciiTheme="minorHAnsi" w:hAnsiTheme="minorHAnsi" w:cstheme="minorHAnsi"/>
        </w:rPr>
        <w:t>enables</w:t>
      </w:r>
      <w:r w:rsidRPr="00C316A8">
        <w:rPr>
          <w:rFonts w:asciiTheme="minorHAnsi" w:hAnsiTheme="minorHAnsi" w:cstheme="minorHAnsi"/>
          <w:sz w:val="16"/>
        </w:rPr>
        <w:t xml:space="preserve"> the </w:t>
      </w:r>
      <w:r w:rsidRPr="00C316A8">
        <w:rPr>
          <w:rStyle w:val="StyleUnderline"/>
          <w:rFonts w:asciiTheme="minorHAnsi" w:hAnsiTheme="minorHAnsi" w:cstheme="minorHAnsi"/>
        </w:rPr>
        <w:t>otherization</w:t>
      </w:r>
      <w:r w:rsidRPr="00C316A8">
        <w:rPr>
          <w:rFonts w:asciiTheme="minorHAnsi" w:hAnsiTheme="minorHAnsi" w:cstheme="minorHAnsi"/>
          <w:sz w:val="16"/>
        </w:rPr>
        <w:t xml:space="preserve">, demonization, dehumanization, </w:t>
      </w:r>
      <w:r w:rsidRPr="00C316A8">
        <w:rPr>
          <w:rStyle w:val="StyleUnderline"/>
          <w:rFonts w:asciiTheme="minorHAnsi" w:hAnsiTheme="minorHAnsi" w:cstheme="minorHAnsi"/>
        </w:rPr>
        <w:t>and</w:t>
      </w:r>
      <w:r w:rsidRPr="00C316A8">
        <w:rPr>
          <w:rFonts w:asciiTheme="minorHAnsi" w:hAnsiTheme="minorHAnsi" w:cstheme="minorHAnsi"/>
          <w:sz w:val="16"/>
        </w:rPr>
        <w:t xml:space="preserve"> </w:t>
      </w:r>
      <w:r w:rsidRPr="00C316A8">
        <w:rPr>
          <w:rStyle w:val="StyleUnderline"/>
          <w:rFonts w:asciiTheme="minorHAnsi" w:hAnsiTheme="minorHAnsi" w:cstheme="minorHAnsi"/>
        </w:rPr>
        <w:t>exclusion</w:t>
      </w:r>
      <w:r w:rsidRPr="00C316A8">
        <w:rPr>
          <w:rFonts w:asciiTheme="minorHAnsi" w:hAnsiTheme="minorHAnsi" w:cstheme="minorHAnsi"/>
          <w:sz w:val="16"/>
        </w:rPr>
        <w:t xml:space="preserve"> of the opposing team. When the unfairness of this tactic is brought to light—particularly in egregious situations when a team is arguing that the other team should lose because of their skin color—all can see that the </w:t>
      </w:r>
      <w:r w:rsidRPr="00C316A8">
        <w:rPr>
          <w:rStyle w:val="StyleUnderline"/>
          <w:rFonts w:asciiTheme="minorHAnsi" w:hAnsiTheme="minorHAnsi" w:cstheme="minorHAnsi"/>
          <w:highlight w:val="green"/>
        </w:rPr>
        <w:t>debate centers on personal attacks</w:t>
      </w:r>
      <w:r w:rsidRPr="00C316A8">
        <w:rPr>
          <w:rStyle w:val="StyleUnderline"/>
          <w:rFonts w:asciiTheme="minorHAnsi" w:hAnsiTheme="minorHAnsi" w:cstheme="minorHAnsi"/>
        </w:rPr>
        <w:t xml:space="preserve"> against opposing debaters.</w:t>
      </w:r>
      <w:r w:rsidRPr="00C316A8">
        <w:rPr>
          <w:rFonts w:asciiTheme="minorHAnsi" w:hAnsiTheme="minorHAnsi" w:cstheme="minorHAnsi"/>
          <w:sz w:val="16"/>
        </w:rPr>
        <w:t xml:space="preserve"> This causes tensions between debaters that frequently result in debaters losing interest or quitting. </w:t>
      </w:r>
      <w:r w:rsidRPr="00C316A8">
        <w:rPr>
          <w:rStyle w:val="StyleUnderline"/>
          <w:rFonts w:asciiTheme="minorHAnsi" w:hAnsiTheme="minorHAnsi" w:cstheme="minorHAnsi"/>
          <w:highlight w:val="green"/>
        </w:rPr>
        <w:t>By</w:t>
      </w:r>
      <w:r w:rsidRPr="00C316A8">
        <w:rPr>
          <w:rStyle w:val="StyleUnderline"/>
          <w:rFonts w:asciiTheme="minorHAnsi" w:hAnsiTheme="minorHAnsi" w:cstheme="minorHAnsi"/>
        </w:rPr>
        <w:t xml:space="preserve"> alienating and </w:t>
      </w:r>
      <w:r w:rsidRPr="00C316A8">
        <w:rPr>
          <w:rStyle w:val="StyleUnderline"/>
          <w:rFonts w:asciiTheme="minorHAnsi" w:hAnsiTheme="minorHAnsi" w:cstheme="minorHAnsi"/>
          <w:highlight w:val="green"/>
        </w:rPr>
        <w:t>excluding members</w:t>
      </w:r>
      <w:r w:rsidRPr="00C316A8">
        <w:rPr>
          <w:rStyle w:val="StyleUnderline"/>
          <w:rFonts w:asciiTheme="minorHAnsi" w:hAnsiTheme="minorHAnsi" w:cstheme="minorHAnsi"/>
        </w:rPr>
        <w:t xml:space="preserve"> of the competitive interscholastic debate community </w:t>
      </w:r>
      <w:r w:rsidRPr="00C316A8">
        <w:rPr>
          <w:rStyle w:val="StyleUnderline"/>
          <w:rFonts w:asciiTheme="minorHAnsi" w:hAnsiTheme="minorHAnsi" w:cstheme="minorHAnsi"/>
          <w:highlight w:val="green"/>
        </w:rPr>
        <w:t>for</w:t>
      </w:r>
      <w:r w:rsidRPr="00C316A8">
        <w:rPr>
          <w:rStyle w:val="StyleUnderline"/>
          <w:rFonts w:asciiTheme="minorHAnsi" w:hAnsiTheme="minorHAnsi" w:cstheme="minorHAnsi"/>
        </w:rPr>
        <w:t xml:space="preserve"> the purpose of </w:t>
      </w:r>
      <w:r w:rsidRPr="00C316A8">
        <w:rPr>
          <w:rStyle w:val="StyleUnderline"/>
          <w:rFonts w:asciiTheme="minorHAnsi" w:hAnsiTheme="minorHAnsi" w:cstheme="minorHAnsi"/>
          <w:highlight w:val="green"/>
        </w:rPr>
        <w:t>winning</w:t>
      </w:r>
      <w:r w:rsidRPr="00C316A8">
        <w:rPr>
          <w:rStyle w:val="StyleUnderline"/>
          <w:rFonts w:asciiTheme="minorHAnsi" w:hAnsiTheme="minorHAnsi" w:cstheme="minorHAnsi"/>
        </w:rPr>
        <w:t xml:space="preserve"> a debate, </w:t>
      </w:r>
      <w:r w:rsidRPr="00C316A8">
        <w:rPr>
          <w:rStyle w:val="StyleUnderline"/>
          <w:rFonts w:asciiTheme="minorHAnsi" w:hAnsiTheme="minorHAnsi" w:cstheme="minorHAnsi"/>
          <w:highlight w:val="green"/>
        </w:rPr>
        <w:t>it</w:t>
      </w:r>
      <w:r w:rsidRPr="00C316A8">
        <w:rPr>
          <w:rStyle w:val="StyleUnderline"/>
          <w:rFonts w:asciiTheme="minorHAnsi" w:hAnsiTheme="minorHAnsi" w:cstheme="minorHAnsi"/>
        </w:rPr>
        <w:t xml:space="preserve"> also </w:t>
      </w:r>
      <w:r w:rsidRPr="00C316A8">
        <w:rPr>
          <w:rStyle w:val="StyleUnderline"/>
          <w:rFonts w:asciiTheme="minorHAnsi" w:hAnsiTheme="minorHAnsi" w:cstheme="minorHAnsi"/>
          <w:highlight w:val="green"/>
        </w:rPr>
        <w:t>makes</w:t>
      </w:r>
      <w:r w:rsidRPr="00C316A8">
        <w:rPr>
          <w:rStyle w:val="StyleUnderline"/>
          <w:rFonts w:asciiTheme="minorHAnsi" w:hAnsiTheme="minorHAnsi" w:cstheme="minorHAnsi"/>
        </w:rPr>
        <w:t xml:space="preserve"> the reaching of any </w:t>
      </w:r>
      <w:r w:rsidRPr="00C316A8">
        <w:rPr>
          <w:rStyle w:val="StyleUnderline"/>
          <w:rFonts w:asciiTheme="minorHAnsi" w:hAnsiTheme="minorHAnsi" w:cstheme="minorHAnsi"/>
          <w:highlight w:val="green"/>
        </w:rPr>
        <w:t xml:space="preserve">compromise </w:t>
      </w:r>
      <w:r w:rsidRPr="00C316A8">
        <w:rPr>
          <w:rStyle w:val="StyleUnderline"/>
          <w:rFonts w:asciiTheme="minorHAnsi" w:hAnsiTheme="minorHAnsi" w:cstheme="minorHAnsi"/>
        </w:rPr>
        <w:t xml:space="preserve">outside of the debate—the only place where compromise is possible—much </w:t>
      </w:r>
      <w:r w:rsidRPr="00C316A8">
        <w:rPr>
          <w:rStyle w:val="StyleUnderline"/>
          <w:rFonts w:asciiTheme="minorHAnsi" w:hAnsiTheme="minorHAnsi" w:cstheme="minorHAnsi"/>
          <w:highlight w:val="green"/>
        </w:rPr>
        <w:t xml:space="preserve">less likely. </w:t>
      </w:r>
      <w:r w:rsidRPr="00C316A8">
        <w:rPr>
          <w:rStyle w:val="StyleUnderline"/>
          <w:rFonts w:asciiTheme="minorHAnsi" w:hAnsiTheme="minorHAnsi" w:cstheme="minorHAnsi"/>
        </w:rPr>
        <w:t xml:space="preserve">By </w:t>
      </w:r>
      <w:r w:rsidRPr="00C316A8">
        <w:rPr>
          <w:rStyle w:val="StyleUnderline"/>
          <w:rFonts w:asciiTheme="minorHAnsi" w:hAnsiTheme="minorHAnsi" w:cstheme="minorHAnsi"/>
          <w:highlight w:val="green"/>
        </w:rPr>
        <w:t>bringing</w:t>
      </w:r>
      <w:r w:rsidRPr="00C316A8">
        <w:rPr>
          <w:rStyle w:val="StyleUnderline"/>
          <w:rFonts w:asciiTheme="minorHAnsi" w:hAnsiTheme="minorHAnsi" w:cstheme="minorHAnsi"/>
        </w:rPr>
        <w:t xml:space="preserve"> the </w:t>
      </w:r>
      <w:r w:rsidRPr="00C316A8">
        <w:rPr>
          <w:rStyle w:val="StyleUnderline"/>
          <w:rFonts w:asciiTheme="minorHAnsi" w:hAnsiTheme="minorHAnsi" w:cstheme="minorHAnsi"/>
          <w:highlight w:val="green"/>
        </w:rPr>
        <w:t>social issue into</w:t>
      </w:r>
      <w:r w:rsidRPr="00C316A8">
        <w:rPr>
          <w:rStyle w:val="StyleUnderline"/>
          <w:rFonts w:asciiTheme="minorHAnsi" w:hAnsiTheme="minorHAnsi" w:cstheme="minorHAnsi"/>
        </w:rPr>
        <w:t xml:space="preserve"> a </w:t>
      </w:r>
      <w:r w:rsidRPr="00C316A8">
        <w:rPr>
          <w:rStyle w:val="StyleUnderline"/>
          <w:rFonts w:asciiTheme="minorHAnsi" w:hAnsiTheme="minorHAnsi" w:cstheme="minorHAnsi"/>
          <w:highlight w:val="green"/>
        </w:rPr>
        <w:t>debate</w:t>
      </w:r>
      <w:r w:rsidRPr="00C316A8">
        <w:rPr>
          <w:rStyle w:val="StyleUnderline"/>
          <w:rFonts w:asciiTheme="minorHAnsi" w:hAnsiTheme="minorHAnsi" w:cstheme="minorHAnsi"/>
        </w:rPr>
        <w:t xml:space="preserve"> round, debaters </w:t>
      </w:r>
      <w:r w:rsidRPr="00C316A8">
        <w:rPr>
          <w:rStyle w:val="StyleUnderline"/>
          <w:rFonts w:asciiTheme="minorHAnsi" w:hAnsiTheme="minorHAnsi" w:cstheme="minorHAnsi"/>
          <w:highlight w:val="green"/>
        </w:rPr>
        <w:t xml:space="preserve">impede </w:t>
      </w:r>
      <w:proofErr w:type="spellStart"/>
      <w:r w:rsidRPr="00C316A8">
        <w:rPr>
          <w:rStyle w:val="StyleUnderline"/>
          <w:rFonts w:asciiTheme="minorHAnsi" w:hAnsiTheme="minorHAnsi" w:cstheme="minorHAnsi"/>
          <w:highlight w:val="green"/>
        </w:rPr>
        <w:t>out-of</w:t>
      </w:r>
      <w:proofErr w:type="spellEnd"/>
      <w:r w:rsidRPr="00C316A8">
        <w:rPr>
          <w:rStyle w:val="StyleUnderline"/>
          <w:rFonts w:asciiTheme="minorHAnsi" w:hAnsiTheme="minorHAnsi" w:cstheme="minorHAnsi"/>
          <w:highlight w:val="green"/>
        </w:rPr>
        <w:t xml:space="preserve"> round progress</w:t>
      </w:r>
      <w:r w:rsidRPr="00C316A8">
        <w:rPr>
          <w:rStyle w:val="StyleUnderline"/>
          <w:rFonts w:asciiTheme="minorHAnsi" w:hAnsiTheme="minorHAnsi" w:cstheme="minorHAnsi"/>
        </w:rPr>
        <w:t xml:space="preserve"> on the resolution of social issues within and outside the debate community </w:t>
      </w:r>
      <w:r w:rsidRPr="00C316A8">
        <w:rPr>
          <w:rStyle w:val="StyleUnderline"/>
          <w:rFonts w:asciiTheme="minorHAnsi" w:hAnsiTheme="minorHAnsi" w:cstheme="minorHAnsi"/>
          <w:highlight w:val="green"/>
        </w:rPr>
        <w:t>by prompting backlash.</w:t>
      </w:r>
    </w:p>
    <w:p w14:paraId="111CAF1B" w14:textId="77777777" w:rsidR="00C316A8" w:rsidRPr="00564C31" w:rsidRDefault="00C316A8" w:rsidP="00C316A8">
      <w:pPr>
        <w:pStyle w:val="Heading4"/>
        <w:rPr>
          <w:rFonts w:asciiTheme="minorHAnsi" w:hAnsiTheme="minorHAnsi" w:cstheme="minorHAnsi"/>
          <w:bCs/>
        </w:rPr>
      </w:pPr>
      <w:r w:rsidRPr="00564C31">
        <w:rPr>
          <w:rFonts w:asciiTheme="minorHAnsi" w:hAnsiTheme="minorHAnsi" w:cstheme="minorHAnsi"/>
          <w:bCs/>
        </w:rPr>
        <w:t xml:space="preserve">3 -- </w:t>
      </w:r>
      <w:r w:rsidRPr="00564C31">
        <w:rPr>
          <w:rFonts w:asciiTheme="minorHAnsi" w:hAnsiTheme="minorHAnsi" w:cstheme="minorHAnsi"/>
          <w:bCs/>
          <w:u w:val="single"/>
        </w:rPr>
        <w:t>Symbolic</w:t>
      </w:r>
      <w:r w:rsidRPr="00564C31">
        <w:rPr>
          <w:rFonts w:asciiTheme="minorHAnsi" w:hAnsiTheme="minorHAnsi" w:cstheme="minorHAnsi"/>
          <w:bCs/>
        </w:rPr>
        <w:t xml:space="preserve"> affirmation divorced from </w:t>
      </w:r>
      <w:r w:rsidRPr="00564C31">
        <w:rPr>
          <w:rFonts w:asciiTheme="minorHAnsi" w:hAnsiTheme="minorHAnsi" w:cstheme="minorHAnsi"/>
          <w:bCs/>
          <w:u w:val="single"/>
        </w:rPr>
        <w:t>material</w:t>
      </w:r>
      <w:r w:rsidRPr="00564C31">
        <w:rPr>
          <w:rFonts w:asciiTheme="minorHAnsi" w:hAnsiTheme="minorHAnsi" w:cstheme="minorHAnsi"/>
          <w:bCs/>
        </w:rPr>
        <w:t xml:space="preserve"> advocacy re-entrenches power. </w:t>
      </w:r>
    </w:p>
    <w:p w14:paraId="147662C6" w14:textId="77777777" w:rsidR="00C316A8" w:rsidRPr="00C316A8" w:rsidRDefault="00C316A8" w:rsidP="00C316A8">
      <w:pPr>
        <w:rPr>
          <w:rFonts w:asciiTheme="minorHAnsi" w:hAnsiTheme="minorHAnsi" w:cstheme="minorHAnsi"/>
        </w:rPr>
      </w:pPr>
      <w:proofErr w:type="spellStart"/>
      <w:r w:rsidRPr="00C316A8">
        <w:rPr>
          <w:rStyle w:val="Style13ptBold"/>
          <w:rFonts w:asciiTheme="minorHAnsi" w:hAnsiTheme="minorHAnsi" w:cstheme="minorHAnsi"/>
        </w:rPr>
        <w:t>Rigakos</w:t>
      </w:r>
      <w:proofErr w:type="spellEnd"/>
      <w:r w:rsidRPr="00C316A8">
        <w:rPr>
          <w:rStyle w:val="Style13ptBold"/>
          <w:rFonts w:asciiTheme="minorHAnsi" w:hAnsiTheme="minorHAnsi" w:cstheme="minorHAnsi"/>
        </w:rPr>
        <w:t> and Law, 9</w:t>
      </w:r>
      <w:r w:rsidRPr="00C316A8">
        <w:rPr>
          <w:rFonts w:asciiTheme="minorHAnsi" w:hAnsiTheme="minorHAnsi" w:cstheme="minorHAnsi"/>
        </w:rPr>
        <w:t xml:space="preserve">—Assistant Professor of Law at Carleton University AND PhD, Legal Studies, Carleton University (George and Alexandra “Risk, Realism and the Politics of Resistance,” Critical Sociology 35(1) 79-103, </w:t>
      </w:r>
      <w:proofErr w:type="spellStart"/>
      <w:r w:rsidRPr="00C316A8">
        <w:rPr>
          <w:rFonts w:asciiTheme="minorHAnsi" w:hAnsiTheme="minorHAnsi" w:cstheme="minorHAnsi"/>
        </w:rPr>
        <w:t>dml</w:t>
      </w:r>
      <w:proofErr w:type="spellEnd"/>
      <w:r w:rsidRPr="00C316A8">
        <w:rPr>
          <w:rFonts w:asciiTheme="minorHAnsi" w:hAnsiTheme="minorHAnsi" w:cstheme="minorHAnsi"/>
        </w:rPr>
        <w:t>)</w:t>
      </w:r>
    </w:p>
    <w:p w14:paraId="1CB806BF" w14:textId="77777777" w:rsidR="00C316A8" w:rsidRPr="00C316A8" w:rsidRDefault="00C316A8" w:rsidP="00C316A8">
      <w:pPr>
        <w:rPr>
          <w:rFonts w:asciiTheme="minorHAnsi" w:hAnsiTheme="minorHAnsi" w:cstheme="minorHAnsi"/>
          <w:sz w:val="16"/>
        </w:rPr>
      </w:pPr>
      <w:r w:rsidRPr="00C316A8">
        <w:rPr>
          <w:rFonts w:asciiTheme="minorHAnsi" w:hAnsiTheme="minorHAnsi" w:cstheme="minorHAnsi"/>
          <w:sz w:val="16"/>
        </w:rPr>
        <w:t xml:space="preserve">McCann and March (1996: 244) next set out </w:t>
      </w:r>
      <w:r w:rsidRPr="00C316A8">
        <w:rPr>
          <w:rStyle w:val="StyleUnderline"/>
          <w:rFonts w:asciiTheme="minorHAnsi" w:hAnsiTheme="minorHAnsi" w:cstheme="minorHAnsi"/>
        </w:rPr>
        <w:t xml:space="preserve">the ‘justification for treating </w:t>
      </w:r>
      <w:r w:rsidRPr="00C316A8">
        <w:rPr>
          <w:rStyle w:val="Emphasis"/>
          <w:rFonts w:asciiTheme="minorHAnsi" w:hAnsiTheme="minorHAnsi" w:cstheme="minorHAnsi"/>
        </w:rPr>
        <w:t>everyday practices</w:t>
      </w:r>
      <w:r w:rsidRPr="00C316A8">
        <w:rPr>
          <w:rStyle w:val="StyleUnderline"/>
          <w:rFonts w:asciiTheme="minorHAnsi" w:hAnsiTheme="minorHAnsi" w:cstheme="minorHAnsi"/>
        </w:rPr>
        <w:t xml:space="preserve"> as significant’</w:t>
      </w:r>
      <w:r w:rsidRPr="00C316A8">
        <w:rPr>
          <w:rFonts w:asciiTheme="minorHAnsi" w:hAnsiTheme="minorHAnsi" w:cstheme="minorHAnsi"/>
          <w:sz w:val="16"/>
        </w:rPr>
        <w:t xml:space="preserve"> suggested by the above literature. First, the works studied </w:t>
      </w:r>
      <w:r w:rsidRPr="00C316A8">
        <w:rPr>
          <w:rStyle w:val="StyleUnderline"/>
          <w:rFonts w:asciiTheme="minorHAnsi" w:hAnsiTheme="minorHAnsi" w:cstheme="minorHAnsi"/>
        </w:rPr>
        <w:t>are concerned with proving people are not ‘</w:t>
      </w:r>
      <w:r w:rsidRPr="00C316A8">
        <w:rPr>
          <w:rStyle w:val="Emphasis"/>
          <w:rFonts w:asciiTheme="minorHAnsi" w:hAnsiTheme="minorHAnsi" w:cstheme="minorHAnsi"/>
        </w:rPr>
        <w:t>duped</w:t>
      </w:r>
      <w:r w:rsidRPr="00C316A8">
        <w:rPr>
          <w:rStyle w:val="StyleUnderline"/>
          <w:rFonts w:asciiTheme="minorHAnsi" w:hAnsiTheme="minorHAnsi" w:cstheme="minorHAnsi"/>
        </w:rPr>
        <w:t xml:space="preserve">’ by their surroundings. At the level of consciousness, subjects ‘are </w:t>
      </w:r>
      <w:r w:rsidRPr="00C316A8">
        <w:rPr>
          <w:rStyle w:val="Emphasis"/>
          <w:rFonts w:asciiTheme="minorHAnsi" w:hAnsiTheme="minorHAnsi" w:cstheme="minorHAnsi"/>
        </w:rPr>
        <w:t>ironic</w:t>
      </w:r>
      <w:r w:rsidRPr="00C316A8">
        <w:rPr>
          <w:rStyle w:val="StyleUnderline"/>
          <w:rFonts w:asciiTheme="minorHAnsi" w:hAnsiTheme="minorHAnsi" w:cstheme="minorHAnsi"/>
        </w:rPr>
        <w:t xml:space="preserve">, </w:t>
      </w:r>
      <w:r w:rsidRPr="00C316A8">
        <w:rPr>
          <w:rStyle w:val="Emphasis"/>
          <w:rFonts w:asciiTheme="minorHAnsi" w:hAnsiTheme="minorHAnsi" w:cstheme="minorHAnsi"/>
        </w:rPr>
        <w:t>critical</w:t>
      </w:r>
      <w:r w:rsidRPr="00C316A8">
        <w:rPr>
          <w:rStyle w:val="StyleUnderline"/>
          <w:rFonts w:asciiTheme="minorHAnsi" w:hAnsiTheme="minorHAnsi" w:cstheme="minorHAnsi"/>
        </w:rPr>
        <w:t xml:space="preserve">, </w:t>
      </w:r>
      <w:r w:rsidRPr="00C316A8">
        <w:rPr>
          <w:rStyle w:val="Emphasis"/>
          <w:rFonts w:asciiTheme="minorHAnsi" w:hAnsiTheme="minorHAnsi" w:cstheme="minorHAnsi"/>
        </w:rPr>
        <w:t>realistic</w:t>
      </w:r>
      <w:r w:rsidRPr="00C316A8">
        <w:rPr>
          <w:rStyle w:val="StyleUnderline"/>
          <w:rFonts w:asciiTheme="minorHAnsi" w:hAnsiTheme="minorHAnsi" w:cstheme="minorHAnsi"/>
        </w:rPr>
        <w:t xml:space="preserve">, even </w:t>
      </w:r>
      <w:r w:rsidRPr="00C316A8">
        <w:rPr>
          <w:rStyle w:val="Emphasis"/>
          <w:rFonts w:asciiTheme="minorHAnsi" w:hAnsiTheme="minorHAnsi" w:cstheme="minorHAnsi"/>
        </w:rPr>
        <w:t>sophisticated</w:t>
      </w:r>
      <w:r w:rsidRPr="00C316A8">
        <w:rPr>
          <w:rStyle w:val="StyleUnderline"/>
          <w:rFonts w:asciiTheme="minorHAnsi" w:hAnsiTheme="minorHAnsi" w:cstheme="minorHAnsi"/>
        </w:rPr>
        <w:t>’</w:t>
      </w:r>
      <w:r w:rsidRPr="00C316A8">
        <w:rPr>
          <w:rFonts w:asciiTheme="minorHAnsi" w:hAnsiTheme="minorHAnsi" w:cstheme="minorHAnsi"/>
          <w:sz w:val="16"/>
        </w:rPr>
        <w:t xml:space="preserve"> (1996: 225). </w:t>
      </w:r>
      <w:r w:rsidRPr="00C316A8">
        <w:rPr>
          <w:rStyle w:val="StyleUnderline"/>
          <w:rFonts w:asciiTheme="minorHAnsi" w:hAnsiTheme="minorHAnsi" w:cstheme="minorHAnsi"/>
        </w:rPr>
        <w:t>But</w:t>
      </w:r>
      <w:r w:rsidRPr="00C316A8">
        <w:rPr>
          <w:rFonts w:asciiTheme="minorHAnsi" w:hAnsiTheme="minorHAnsi" w:cstheme="minorHAnsi"/>
          <w:sz w:val="16"/>
        </w:rPr>
        <w:t xml:space="preserve"> McCann and March remind </w:t>
      </w:r>
      <w:proofErr w:type="gramStart"/>
      <w:r w:rsidRPr="00C316A8">
        <w:rPr>
          <w:rFonts w:asciiTheme="minorHAnsi" w:hAnsiTheme="minorHAnsi" w:cstheme="minorHAnsi"/>
          <w:sz w:val="16"/>
        </w:rPr>
        <w:t>us</w:t>
      </w:r>
      <w:proofErr w:type="gramEnd"/>
      <w:r w:rsidRPr="00C316A8">
        <w:rPr>
          <w:rFonts w:asciiTheme="minorHAnsi" w:hAnsiTheme="minorHAnsi" w:cstheme="minorHAnsi"/>
          <w:sz w:val="16"/>
        </w:rPr>
        <w:t xml:space="preserve"> that earlier radical or Left </w:t>
      </w:r>
      <w:r w:rsidRPr="00C316A8">
        <w:rPr>
          <w:rStyle w:val="StyleUnderline"/>
          <w:rFonts w:asciiTheme="minorHAnsi" w:hAnsiTheme="minorHAnsi" w:cstheme="minorHAnsi"/>
        </w:rPr>
        <w:t xml:space="preserve">theorists have made similar arguments </w:t>
      </w:r>
      <w:r w:rsidRPr="00C316A8">
        <w:rPr>
          <w:rStyle w:val="Emphasis"/>
          <w:rFonts w:asciiTheme="minorHAnsi" w:hAnsiTheme="minorHAnsi" w:cstheme="minorHAnsi"/>
        </w:rPr>
        <w:t>without</w:t>
      </w:r>
      <w:r w:rsidRPr="00C316A8">
        <w:rPr>
          <w:rStyle w:val="StyleUnderline"/>
          <w:rFonts w:asciiTheme="minorHAnsi" w:hAnsiTheme="minorHAnsi" w:cstheme="minorHAnsi"/>
        </w:rPr>
        <w:t xml:space="preserve"> resorting to stories of </w:t>
      </w:r>
      <w:r w:rsidRPr="00C316A8">
        <w:rPr>
          <w:rStyle w:val="Emphasis"/>
          <w:rFonts w:asciiTheme="minorHAnsi" w:hAnsiTheme="minorHAnsi" w:cstheme="minorHAnsi"/>
        </w:rPr>
        <w:t>everyday resistance</w:t>
      </w:r>
      <w:r w:rsidRPr="00C316A8">
        <w:rPr>
          <w:rStyle w:val="StyleUnderline"/>
          <w:rFonts w:asciiTheme="minorHAnsi" w:hAnsiTheme="minorHAnsi" w:cstheme="minorHAnsi"/>
        </w:rPr>
        <w:t> in order to do so</w:t>
      </w:r>
      <w:r w:rsidRPr="00C316A8">
        <w:rPr>
          <w:rFonts w:asciiTheme="minorHAnsi" w:hAnsiTheme="minorHAnsi" w:cstheme="minorHAnsi"/>
          <w:sz w:val="16"/>
        </w:rPr>
        <w:t>. Second, </w:t>
      </w:r>
      <w:r w:rsidRPr="00C316A8">
        <w:rPr>
          <w:rStyle w:val="StyleUnderline"/>
          <w:rFonts w:asciiTheme="minorHAnsi" w:hAnsiTheme="minorHAnsi" w:cstheme="minorHAnsi"/>
        </w:rPr>
        <w:t xml:space="preserve">everyday resistance on a discursive level is said to </w:t>
      </w:r>
      <w:r w:rsidRPr="00C316A8">
        <w:rPr>
          <w:rStyle w:val="Emphasis"/>
          <w:rFonts w:asciiTheme="minorHAnsi" w:hAnsiTheme="minorHAnsi" w:cstheme="minorHAnsi"/>
        </w:rPr>
        <w:t>reaffirm the subject’s dignity</w:t>
      </w:r>
      <w:r w:rsidRPr="00C316A8">
        <w:rPr>
          <w:rStyle w:val="StyleUnderline"/>
          <w:rFonts w:asciiTheme="minorHAnsi" w:hAnsiTheme="minorHAnsi" w:cstheme="minorHAnsi"/>
        </w:rPr>
        <w:t xml:space="preserve">. But this too causes a </w:t>
      </w:r>
      <w:r w:rsidRPr="00C316A8">
        <w:rPr>
          <w:rStyle w:val="Emphasis"/>
          <w:rFonts w:asciiTheme="minorHAnsi" w:hAnsiTheme="minorHAnsi" w:cstheme="minorHAnsi"/>
        </w:rPr>
        <w:t>problem</w:t>
      </w:r>
      <w:r w:rsidRPr="00C316A8">
        <w:rPr>
          <w:rFonts w:asciiTheme="minorHAnsi" w:hAnsiTheme="minorHAnsi" w:cstheme="minorHAnsi"/>
          <w:sz w:val="16"/>
        </w:rPr>
        <w:t xml:space="preserve"> for the authors because </w:t>
      </w:r>
      <w:r w:rsidRPr="00C316A8">
        <w:rPr>
          <w:rStyle w:val="StyleUnderline"/>
          <w:rFonts w:asciiTheme="minorHAnsi" w:hAnsiTheme="minorHAnsi" w:cstheme="minorHAnsi"/>
        </w:rPr>
        <w:t>they</w:t>
      </w:r>
      <w:r w:rsidRPr="00C316A8">
        <w:rPr>
          <w:rFonts w:asciiTheme="minorHAnsi" w:hAnsiTheme="minorHAnsi" w:cstheme="minorHAnsi"/>
          <w:sz w:val="16"/>
        </w:rPr>
        <w:t xml:space="preserve">: </w:t>
      </w:r>
    </w:p>
    <w:p w14:paraId="5AE7856F" w14:textId="77777777" w:rsidR="00C316A8" w:rsidRPr="00C316A8" w:rsidRDefault="00C316A8" w:rsidP="00C316A8">
      <w:pPr>
        <w:rPr>
          <w:rFonts w:asciiTheme="minorHAnsi" w:hAnsiTheme="minorHAnsi" w:cstheme="minorHAnsi"/>
          <w:sz w:val="16"/>
        </w:rPr>
      </w:pPr>
      <w:r w:rsidRPr="00C316A8">
        <w:rPr>
          <w:rStyle w:val="Emphasis"/>
          <w:rFonts w:asciiTheme="minorHAnsi" w:hAnsiTheme="minorHAnsi" w:cstheme="minorHAnsi"/>
        </w:rPr>
        <w:t>query</w:t>
      </w:r>
      <w:r w:rsidRPr="00C316A8">
        <w:rPr>
          <w:rStyle w:val="StyleUnderline"/>
          <w:rFonts w:asciiTheme="minorHAnsi" w:hAnsiTheme="minorHAnsi" w:cstheme="minorHAnsi"/>
        </w:rPr>
        <w:t xml:space="preserve"> why subversive ‘</w:t>
      </w:r>
      <w:r w:rsidRPr="00C316A8">
        <w:rPr>
          <w:rStyle w:val="Emphasis"/>
          <w:rFonts w:asciiTheme="minorHAnsi" w:hAnsiTheme="minorHAnsi" w:cstheme="minorHAnsi"/>
        </w:rPr>
        <w:t>assertions of self</w:t>
      </w:r>
      <w:r w:rsidRPr="00C316A8">
        <w:rPr>
          <w:rStyle w:val="StyleUnderline"/>
          <w:rFonts w:asciiTheme="minorHAnsi" w:hAnsiTheme="minorHAnsi" w:cstheme="minorHAnsi"/>
        </w:rPr>
        <w:t>’ should bring</w:t>
      </w:r>
      <w:r w:rsidRPr="00C316A8">
        <w:rPr>
          <w:rFonts w:asciiTheme="minorHAnsi" w:hAnsiTheme="minorHAnsi" w:cstheme="minorHAnsi"/>
          <w:sz w:val="16"/>
        </w:rPr>
        <w:t xml:space="preserve"> dignity and psychological </w:t>
      </w:r>
      <w:r w:rsidRPr="00C316A8">
        <w:rPr>
          <w:rStyle w:val="Emphasis"/>
          <w:rFonts w:asciiTheme="minorHAnsi" w:hAnsiTheme="minorHAnsi" w:cstheme="minorHAnsi"/>
        </w:rPr>
        <w:t>empowerment</w:t>
      </w:r>
      <w:r w:rsidRPr="00C316A8">
        <w:rPr>
          <w:rStyle w:val="StyleUnderline"/>
          <w:rFonts w:asciiTheme="minorHAnsi" w:hAnsiTheme="minorHAnsi" w:cstheme="minorHAnsi"/>
        </w:rPr>
        <w:t xml:space="preserve"> when they produce </w:t>
      </w:r>
      <w:r w:rsidRPr="00C316A8">
        <w:rPr>
          <w:rStyle w:val="Emphasis"/>
          <w:rFonts w:asciiTheme="minorHAnsi" w:hAnsiTheme="minorHAnsi" w:cstheme="minorHAnsi"/>
        </w:rPr>
        <w:t>no greater material benefits</w:t>
      </w:r>
      <w:r w:rsidRPr="00C316A8">
        <w:rPr>
          <w:rStyle w:val="StyleUnderline"/>
          <w:rFonts w:asciiTheme="minorHAnsi" w:hAnsiTheme="minorHAnsi" w:cstheme="minorHAnsi"/>
        </w:rPr>
        <w:t xml:space="preserve"> or </w:t>
      </w:r>
      <w:r w:rsidRPr="00C316A8">
        <w:rPr>
          <w:rStyle w:val="Emphasis"/>
          <w:rFonts w:asciiTheme="minorHAnsi" w:hAnsiTheme="minorHAnsi" w:cstheme="minorHAnsi"/>
        </w:rPr>
        <w:t>changes in relational power</w:t>
      </w:r>
      <w:r w:rsidRPr="00C316A8">
        <w:rPr>
          <w:rFonts w:asciiTheme="minorHAnsi" w:hAnsiTheme="minorHAnsi" w:cstheme="minorHAnsi"/>
          <w:sz w:val="16"/>
        </w:rPr>
        <w:t xml:space="preserve"> … By standards of ‘realism’, … subjects given to avoidance and ‘lumping it’ may be the most sophisticated of all. (1996: 227) </w:t>
      </w:r>
    </w:p>
    <w:p w14:paraId="7EF6C811" w14:textId="77777777" w:rsidR="00C316A8" w:rsidRPr="00C316A8" w:rsidRDefault="00C316A8" w:rsidP="00C316A8">
      <w:pPr>
        <w:rPr>
          <w:rFonts w:asciiTheme="minorHAnsi" w:hAnsiTheme="minorHAnsi" w:cstheme="minorHAnsi"/>
          <w:sz w:val="16"/>
        </w:rPr>
      </w:pPr>
      <w:r w:rsidRPr="00C316A8">
        <w:rPr>
          <w:rFonts w:asciiTheme="minorHAnsi" w:hAnsiTheme="minorHAnsi" w:cstheme="minorHAnsi"/>
          <w:sz w:val="16"/>
        </w:rPr>
        <w:t>Thus, their criticism boils down to two main points. First, </w:t>
      </w:r>
      <w:r w:rsidRPr="00C316A8">
        <w:rPr>
          <w:rStyle w:val="StyleUnderline"/>
          <w:rFonts w:asciiTheme="minorHAnsi" w:hAnsiTheme="minorHAnsi" w:cstheme="minorHAnsi"/>
          <w:highlight w:val="green"/>
        </w:rPr>
        <w:t>everyday resistance </w:t>
      </w:r>
      <w:r w:rsidRPr="00C316A8">
        <w:rPr>
          <w:rStyle w:val="Emphasis"/>
          <w:rFonts w:asciiTheme="minorHAnsi" w:hAnsiTheme="minorHAnsi" w:cstheme="minorHAnsi"/>
          <w:highlight w:val="green"/>
        </w:rPr>
        <w:t>fails</w:t>
      </w:r>
      <w:r w:rsidRPr="00C316A8">
        <w:rPr>
          <w:rStyle w:val="StyleUnderline"/>
          <w:rFonts w:asciiTheme="minorHAnsi" w:hAnsiTheme="minorHAnsi" w:cstheme="minorHAnsi"/>
          <w:highlight w:val="green"/>
        </w:rPr>
        <w:t xml:space="preserve"> to tell us</w:t>
      </w:r>
      <w:r w:rsidRPr="00C316A8">
        <w:rPr>
          <w:rStyle w:val="StyleUnderline"/>
          <w:rFonts w:asciiTheme="minorHAnsi" w:hAnsiTheme="minorHAnsi" w:cstheme="minorHAnsi"/>
        </w:rPr>
        <w:t xml:space="preserve"> any </w:t>
      </w:r>
      <w:r w:rsidRPr="00C316A8">
        <w:rPr>
          <w:rStyle w:val="StyleUnderline"/>
          <w:rFonts w:asciiTheme="minorHAnsi" w:hAnsiTheme="minorHAnsi" w:cstheme="minorHAnsi"/>
          <w:highlight w:val="green"/>
        </w:rPr>
        <w:t>more </w:t>
      </w:r>
      <w:r w:rsidRPr="00C316A8">
        <w:rPr>
          <w:rStyle w:val="StyleUnderline"/>
          <w:rFonts w:asciiTheme="minorHAnsi" w:hAnsiTheme="minorHAnsi" w:cstheme="minorHAnsi"/>
        </w:rPr>
        <w:t>about so-called </w:t>
      </w:r>
      <w:r w:rsidRPr="00C316A8">
        <w:rPr>
          <w:rStyle w:val="Emphasis"/>
          <w:rFonts w:asciiTheme="minorHAnsi" w:hAnsiTheme="minorHAnsi" w:cstheme="minorHAnsi"/>
        </w:rPr>
        <w:t>false consciousness</w:t>
      </w:r>
      <w:r w:rsidRPr="00C316A8">
        <w:rPr>
          <w:rStyle w:val="StyleUnderline"/>
          <w:rFonts w:asciiTheme="minorHAnsi" w:hAnsiTheme="minorHAnsi" w:cstheme="minorHAnsi"/>
        </w:rPr>
        <w:t> </w:t>
      </w:r>
      <w:r w:rsidRPr="00C316A8">
        <w:rPr>
          <w:rStyle w:val="StyleUnderline"/>
          <w:rFonts w:asciiTheme="minorHAnsi" w:hAnsiTheme="minorHAnsi" w:cstheme="minorHAnsi"/>
          <w:highlight w:val="green"/>
        </w:rPr>
        <w:t xml:space="preserve">than was </w:t>
      </w:r>
      <w:r w:rsidRPr="00C316A8">
        <w:rPr>
          <w:rStyle w:val="Emphasis"/>
          <w:rFonts w:asciiTheme="minorHAnsi" w:hAnsiTheme="minorHAnsi" w:cstheme="minorHAnsi"/>
          <w:highlight w:val="green"/>
        </w:rPr>
        <w:t>already known</w:t>
      </w:r>
      <w:r w:rsidRPr="00C316A8">
        <w:rPr>
          <w:rFonts w:asciiTheme="minorHAnsi" w:hAnsiTheme="minorHAnsi" w:cstheme="minorHAnsi"/>
          <w:sz w:val="16"/>
        </w:rPr>
        <w:t xml:space="preserve"> among earlier Left theorists; </w:t>
      </w:r>
      <w:r w:rsidRPr="00C316A8">
        <w:rPr>
          <w:rStyle w:val="StyleUnderline"/>
          <w:rFonts w:asciiTheme="minorHAnsi" w:hAnsiTheme="minorHAnsi" w:cstheme="minorHAnsi"/>
          <w:highlight w:val="green"/>
        </w:rPr>
        <w:t>and</w:t>
      </w:r>
      <w:r w:rsidRPr="00C316A8">
        <w:rPr>
          <w:rFonts w:asciiTheme="minorHAnsi" w:hAnsiTheme="minorHAnsi" w:cstheme="minorHAnsi"/>
          <w:sz w:val="16"/>
        </w:rPr>
        <w:t xml:space="preserve"> second, that a focus on discursive resistance </w:t>
      </w:r>
      <w:r w:rsidRPr="00C316A8">
        <w:rPr>
          <w:rStyle w:val="Emphasis"/>
          <w:rFonts w:asciiTheme="minorHAnsi" w:hAnsiTheme="minorHAnsi" w:cstheme="minorHAnsi"/>
          <w:highlight w:val="green"/>
        </w:rPr>
        <w:t>ignores</w:t>
      </w:r>
      <w:r w:rsidRPr="00C316A8">
        <w:rPr>
          <w:rStyle w:val="StyleUnderline"/>
          <w:rFonts w:asciiTheme="minorHAnsi" w:hAnsiTheme="minorHAnsi" w:cstheme="minorHAnsi"/>
        </w:rPr>
        <w:t> the role of </w:t>
      </w:r>
      <w:r w:rsidRPr="00C316A8">
        <w:rPr>
          <w:rStyle w:val="Emphasis"/>
          <w:rFonts w:asciiTheme="minorHAnsi" w:hAnsiTheme="minorHAnsi" w:cstheme="minorHAnsi"/>
          <w:highlight w:val="green"/>
        </w:rPr>
        <w:t>material conditions</w:t>
      </w:r>
      <w:r w:rsidRPr="00C316A8">
        <w:rPr>
          <w:rStyle w:val="StyleUnderline"/>
          <w:rFonts w:asciiTheme="minorHAnsi" w:hAnsiTheme="minorHAnsi" w:cstheme="minorHAnsi"/>
        </w:rPr>
        <w:t> in helping to shape identity</w:t>
      </w:r>
      <w:r w:rsidRPr="00C316A8">
        <w:rPr>
          <w:rFonts w:asciiTheme="minorHAnsi" w:hAnsiTheme="minorHAnsi" w:cstheme="minorHAnsi"/>
          <w:sz w:val="16"/>
        </w:rPr>
        <w:t xml:space="preserve">. </w:t>
      </w:r>
    </w:p>
    <w:p w14:paraId="5C661EB9" w14:textId="77777777" w:rsidR="00C316A8" w:rsidRPr="00C316A8" w:rsidRDefault="00C316A8" w:rsidP="00C316A8">
      <w:pPr>
        <w:rPr>
          <w:rFonts w:asciiTheme="minorHAnsi" w:hAnsiTheme="minorHAnsi" w:cstheme="minorHAnsi"/>
          <w:sz w:val="16"/>
        </w:rPr>
      </w:pPr>
      <w:r w:rsidRPr="00C316A8">
        <w:rPr>
          <w:rFonts w:asciiTheme="minorHAnsi" w:hAnsiTheme="minorHAnsi" w:cstheme="minorHAnsi"/>
          <w:sz w:val="16"/>
        </w:rPr>
        <w:t>Indeed, </w:t>
      </w:r>
      <w:r w:rsidRPr="00C316A8">
        <w:rPr>
          <w:rStyle w:val="StyleUnderline"/>
          <w:rFonts w:asciiTheme="minorHAnsi" w:hAnsiTheme="minorHAnsi" w:cstheme="minorHAnsi"/>
        </w:rPr>
        <w:t xml:space="preserve">absent a </w:t>
      </w:r>
      <w:r w:rsidRPr="00C316A8">
        <w:rPr>
          <w:rStyle w:val="Emphasis"/>
          <w:rFonts w:asciiTheme="minorHAnsi" w:hAnsiTheme="minorHAnsi" w:cstheme="minorHAnsi"/>
        </w:rPr>
        <w:t>broader political struggle</w:t>
      </w:r>
      <w:r w:rsidRPr="00C316A8">
        <w:rPr>
          <w:rStyle w:val="StyleUnderline"/>
          <w:rFonts w:asciiTheme="minorHAnsi" w:hAnsiTheme="minorHAnsi" w:cstheme="minorHAnsi"/>
        </w:rPr>
        <w:t xml:space="preserve"> or chance at </w:t>
      </w:r>
      <w:r w:rsidRPr="00C316A8">
        <w:rPr>
          <w:rStyle w:val="Emphasis"/>
          <w:rFonts w:asciiTheme="minorHAnsi" w:hAnsiTheme="minorHAnsi" w:cstheme="minorHAnsi"/>
        </w:rPr>
        <w:t>effective resistance</w:t>
      </w:r>
      <w:r w:rsidRPr="00C316A8">
        <w:rPr>
          <w:rFonts w:asciiTheme="minorHAnsi" w:hAnsiTheme="minorHAnsi" w:cstheme="minorHAnsi"/>
          <w:sz w:val="16"/>
        </w:rPr>
        <w:t xml:space="preserve"> it would seem to the authors that ‘</w:t>
      </w:r>
      <w:r w:rsidRPr="00C316A8">
        <w:rPr>
          <w:rStyle w:val="Emphasis"/>
          <w:rFonts w:asciiTheme="minorHAnsi" w:hAnsiTheme="minorHAnsi" w:cstheme="minorHAnsi"/>
          <w:highlight w:val="green"/>
        </w:rPr>
        <w:t>powerlessness is learned</w:t>
      </w:r>
      <w:r w:rsidRPr="00C316A8">
        <w:rPr>
          <w:rStyle w:val="StyleUnderline"/>
          <w:rFonts w:asciiTheme="minorHAnsi" w:hAnsiTheme="minorHAnsi" w:cstheme="minorHAnsi"/>
          <w:highlight w:val="green"/>
        </w:rPr>
        <w:t xml:space="preserve"> out of</w:t>
      </w:r>
      <w:r w:rsidRPr="00C316A8">
        <w:rPr>
          <w:rStyle w:val="StyleUnderline"/>
          <w:rFonts w:asciiTheme="minorHAnsi" w:hAnsiTheme="minorHAnsi" w:cstheme="minorHAnsi"/>
        </w:rPr>
        <w:t xml:space="preserve"> the </w:t>
      </w:r>
      <w:r w:rsidRPr="00C316A8">
        <w:rPr>
          <w:rStyle w:val="Emphasis"/>
          <w:rFonts w:asciiTheme="minorHAnsi" w:hAnsiTheme="minorHAnsi" w:cstheme="minorHAnsi"/>
          <w:highlight w:val="green"/>
        </w:rPr>
        <w:t>accumulated</w:t>
      </w:r>
      <w:r w:rsidRPr="00C316A8">
        <w:rPr>
          <w:rStyle w:val="Emphasis"/>
          <w:rFonts w:asciiTheme="minorHAnsi" w:hAnsiTheme="minorHAnsi" w:cstheme="minorHAnsi"/>
        </w:rPr>
        <w:t xml:space="preserve"> experiences of </w:t>
      </w:r>
      <w:r w:rsidRPr="00C316A8">
        <w:rPr>
          <w:rStyle w:val="Emphasis"/>
          <w:rFonts w:asciiTheme="minorHAnsi" w:hAnsiTheme="minorHAnsi" w:cstheme="minorHAnsi"/>
          <w:highlight w:val="green"/>
        </w:rPr>
        <w:t>futility</w:t>
      </w:r>
      <w:r w:rsidRPr="00C316A8">
        <w:rPr>
          <w:rStyle w:val="StyleUnderline"/>
          <w:rFonts w:asciiTheme="minorHAnsi" w:hAnsiTheme="minorHAnsi" w:cstheme="minorHAnsi"/>
          <w:highlight w:val="green"/>
        </w:rPr>
        <w:t xml:space="preserve"> and </w:t>
      </w:r>
      <w:r w:rsidRPr="00C316A8">
        <w:rPr>
          <w:rStyle w:val="Emphasis"/>
          <w:rFonts w:asciiTheme="minorHAnsi" w:hAnsiTheme="minorHAnsi" w:cstheme="minorHAnsi"/>
          <w:highlight w:val="green"/>
        </w:rPr>
        <w:t>entrapment</w:t>
      </w:r>
      <w:r w:rsidRPr="00C316A8">
        <w:rPr>
          <w:rFonts w:asciiTheme="minorHAnsi" w:hAnsiTheme="minorHAnsi" w:cstheme="minorHAnsi"/>
          <w:sz w:val="16"/>
          <w:highlight w:val="green"/>
        </w:rPr>
        <w:t>’</w:t>
      </w:r>
      <w:r w:rsidRPr="00C316A8">
        <w:rPr>
          <w:rFonts w:asciiTheme="minorHAnsi" w:hAnsiTheme="minorHAnsi" w:cstheme="minorHAnsi"/>
          <w:sz w:val="16"/>
        </w:rPr>
        <w:t xml:space="preserve"> (1996: 228). A lamentable prospect, but nonetheless a source of closure for the governmentality theorist. In his own meta-analysis of studies on resistance, Rubin (1996: 242) finds that ‘discursive </w:t>
      </w:r>
      <w:r w:rsidRPr="00C316A8">
        <w:rPr>
          <w:rStyle w:val="StyleUnderline"/>
          <w:rFonts w:asciiTheme="minorHAnsi" w:hAnsiTheme="minorHAnsi" w:cstheme="minorHAnsi"/>
        </w:rPr>
        <w:t xml:space="preserve">practices that neither </w:t>
      </w:r>
      <w:r w:rsidRPr="00C316A8">
        <w:rPr>
          <w:rStyle w:val="Emphasis"/>
          <w:rFonts w:asciiTheme="minorHAnsi" w:hAnsiTheme="minorHAnsi" w:cstheme="minorHAnsi"/>
        </w:rPr>
        <w:t>alter material conditions</w:t>
      </w:r>
      <w:r w:rsidRPr="00C316A8">
        <w:rPr>
          <w:rStyle w:val="StyleUnderline"/>
          <w:rFonts w:asciiTheme="minorHAnsi" w:hAnsiTheme="minorHAnsi" w:cstheme="minorHAnsi"/>
        </w:rPr>
        <w:t xml:space="preserve"> nor </w:t>
      </w:r>
      <w:r w:rsidRPr="00C316A8">
        <w:rPr>
          <w:rStyle w:val="Emphasis"/>
          <w:rFonts w:asciiTheme="minorHAnsi" w:hAnsiTheme="minorHAnsi" w:cstheme="minorHAnsi"/>
        </w:rPr>
        <w:t>directly challenge broad structures</w:t>
      </w:r>
      <w:r w:rsidRPr="00C316A8">
        <w:rPr>
          <w:rStyle w:val="StyleUnderline"/>
          <w:rFonts w:asciiTheme="minorHAnsi" w:hAnsiTheme="minorHAnsi" w:cstheme="minorHAnsi"/>
        </w:rPr>
        <w:t> are nevertheless</w:t>
      </w:r>
      <w:r w:rsidRPr="00C316A8">
        <w:rPr>
          <w:rFonts w:asciiTheme="minorHAnsi" w:hAnsiTheme="minorHAnsi" w:cstheme="minorHAnsi"/>
          <w:sz w:val="16"/>
        </w:rPr>
        <w:t xml:space="preserve">’ </w:t>
      </w:r>
      <w:r w:rsidRPr="00C316A8">
        <w:rPr>
          <w:rStyle w:val="StyleUnderline"/>
          <w:rFonts w:asciiTheme="minorHAnsi" w:hAnsiTheme="minorHAnsi" w:cstheme="minorHAnsi"/>
        </w:rPr>
        <w:t>considered</w:t>
      </w:r>
      <w:r w:rsidRPr="00C316A8">
        <w:rPr>
          <w:rFonts w:asciiTheme="minorHAnsi" w:hAnsiTheme="minorHAnsi" w:cstheme="minorHAnsi"/>
          <w:sz w:val="16"/>
        </w:rPr>
        <w:t> by the authors he examined ‘</w:t>
      </w:r>
      <w:r w:rsidRPr="00C316A8">
        <w:rPr>
          <w:rStyle w:val="StyleUnderline"/>
          <w:rFonts w:asciiTheme="minorHAnsi" w:hAnsiTheme="minorHAnsi" w:cstheme="minorHAnsi"/>
        </w:rPr>
        <w:t xml:space="preserve">the stuff out of which power is </w:t>
      </w:r>
      <w:r w:rsidRPr="00C316A8">
        <w:rPr>
          <w:rStyle w:val="Emphasis"/>
          <w:rFonts w:asciiTheme="minorHAnsi" w:hAnsiTheme="minorHAnsi" w:cstheme="minorHAnsi"/>
        </w:rPr>
        <w:t>made</w:t>
      </w:r>
      <w:r w:rsidRPr="00C316A8">
        <w:rPr>
          <w:rStyle w:val="StyleUnderline"/>
          <w:rFonts w:asciiTheme="minorHAnsi" w:hAnsiTheme="minorHAnsi" w:cstheme="minorHAnsi"/>
        </w:rPr>
        <w:t xml:space="preserve"> and </w:t>
      </w:r>
      <w:r w:rsidRPr="00C316A8">
        <w:rPr>
          <w:rStyle w:val="Emphasis"/>
          <w:rFonts w:asciiTheme="minorHAnsi" w:hAnsiTheme="minorHAnsi" w:cstheme="minorHAnsi"/>
        </w:rPr>
        <w:t>remade</w:t>
      </w:r>
      <w:r w:rsidRPr="00C316A8">
        <w:rPr>
          <w:rFonts w:asciiTheme="minorHAnsi" w:hAnsiTheme="minorHAnsi" w:cstheme="minorHAnsi"/>
          <w:sz w:val="16"/>
        </w:rPr>
        <w:t>’. If this sounds familiar, it is because the authors studied by McCann, March and Rubin found their claims about everyday resistance on the same understanding of power and government employed by postmodern theorists of risk. </w:t>
      </w:r>
      <w:r w:rsidRPr="00C316A8">
        <w:rPr>
          <w:rStyle w:val="StyleUnderline"/>
          <w:rFonts w:asciiTheme="minorHAnsi" w:hAnsiTheme="minorHAnsi" w:cstheme="minorHAnsi"/>
          <w:highlight w:val="green"/>
        </w:rPr>
        <w:t xml:space="preserve">Arguing </w:t>
      </w:r>
      <w:r w:rsidRPr="00C316A8">
        <w:rPr>
          <w:rStyle w:val="Emphasis"/>
          <w:rFonts w:asciiTheme="minorHAnsi" w:hAnsiTheme="minorHAnsi" w:cstheme="minorHAnsi"/>
          <w:highlight w:val="green"/>
        </w:rPr>
        <w:t>against</w:t>
      </w:r>
      <w:r w:rsidRPr="00C316A8">
        <w:rPr>
          <w:rStyle w:val="StyleUnderline"/>
          <w:rFonts w:asciiTheme="minorHAnsi" w:hAnsiTheme="minorHAnsi" w:cstheme="minorHAnsi"/>
          <w:highlight w:val="green"/>
        </w:rPr>
        <w:t xml:space="preserve"> celebrating</w:t>
      </w:r>
      <w:r w:rsidRPr="00C316A8">
        <w:rPr>
          <w:rStyle w:val="StyleUnderline"/>
          <w:rFonts w:asciiTheme="minorHAnsi" w:hAnsiTheme="minorHAnsi" w:cstheme="minorHAnsi"/>
        </w:rPr>
        <w:t xml:space="preserve"> forms of </w:t>
      </w:r>
      <w:r w:rsidRPr="00C316A8">
        <w:rPr>
          <w:rStyle w:val="StyleUnderline"/>
          <w:rFonts w:asciiTheme="minorHAnsi" w:hAnsiTheme="minorHAnsi" w:cstheme="minorHAnsi"/>
          <w:highlight w:val="green"/>
        </w:rPr>
        <w:t xml:space="preserve">resistance that </w:t>
      </w:r>
      <w:r w:rsidRPr="00C316A8">
        <w:rPr>
          <w:rStyle w:val="Emphasis"/>
          <w:rFonts w:asciiTheme="minorHAnsi" w:hAnsiTheme="minorHAnsi" w:cstheme="minorHAnsi"/>
          <w:highlight w:val="green"/>
        </w:rPr>
        <w:t>fail to alter broader</w:t>
      </w:r>
      <w:r w:rsidRPr="00C316A8">
        <w:rPr>
          <w:rStyle w:val="Emphasis"/>
          <w:rFonts w:asciiTheme="minorHAnsi" w:hAnsiTheme="minorHAnsi" w:cstheme="minorHAnsi"/>
        </w:rPr>
        <w:t xml:space="preserve"> power </w:t>
      </w:r>
      <w:r w:rsidRPr="00C316A8">
        <w:rPr>
          <w:rStyle w:val="Emphasis"/>
          <w:rFonts w:asciiTheme="minorHAnsi" w:hAnsiTheme="minorHAnsi" w:cstheme="minorHAnsi"/>
          <w:highlight w:val="green"/>
        </w:rPr>
        <w:t>relations</w:t>
      </w:r>
      <w:r w:rsidRPr="00C316A8">
        <w:rPr>
          <w:rStyle w:val="StyleUnderline"/>
          <w:rFonts w:asciiTheme="minorHAnsi" w:hAnsiTheme="minorHAnsi" w:cstheme="minorHAnsi"/>
          <w:highlight w:val="green"/>
        </w:rPr>
        <w:t xml:space="preserve"> or </w:t>
      </w:r>
      <w:r w:rsidRPr="00C316A8">
        <w:rPr>
          <w:rStyle w:val="Emphasis"/>
          <w:rFonts w:asciiTheme="minorHAnsi" w:hAnsiTheme="minorHAnsi" w:cstheme="minorHAnsi"/>
          <w:highlight w:val="green"/>
        </w:rPr>
        <w:t>material conditions</w:t>
      </w:r>
      <w:r w:rsidRPr="00C316A8">
        <w:rPr>
          <w:rStyle w:val="StyleUnderline"/>
          <w:rFonts w:asciiTheme="minorHAnsi" w:hAnsiTheme="minorHAnsi" w:cstheme="minorHAnsi"/>
          <w:highlight w:val="green"/>
        </w:rPr>
        <w:t xml:space="preserve"> is</w:t>
      </w:r>
      <w:r w:rsidRPr="00C316A8">
        <w:rPr>
          <w:rFonts w:asciiTheme="minorHAnsi" w:hAnsiTheme="minorHAnsi" w:cstheme="minorHAnsi"/>
          <w:sz w:val="16"/>
        </w:rPr>
        <w:t>, in part, </w:t>
      </w:r>
      <w:r w:rsidRPr="00C316A8">
        <w:rPr>
          <w:rStyle w:val="Emphasis"/>
          <w:rFonts w:asciiTheme="minorHAnsi" w:hAnsiTheme="minorHAnsi" w:cstheme="minorHAnsi"/>
          <w:highlight w:val="green"/>
        </w:rPr>
        <w:t>recognizing</w:t>
      </w:r>
      <w:r w:rsidRPr="00C316A8">
        <w:rPr>
          <w:rStyle w:val="StyleUnderline"/>
          <w:rFonts w:asciiTheme="minorHAnsi" w:hAnsiTheme="minorHAnsi" w:cstheme="minorHAnsi"/>
          <w:highlight w:val="green"/>
        </w:rPr>
        <w:t xml:space="preserve"> the</w:t>
      </w:r>
      <w:r w:rsidRPr="00C316A8">
        <w:rPr>
          <w:rStyle w:val="StyleUnderline"/>
          <w:rFonts w:asciiTheme="minorHAnsi" w:hAnsiTheme="minorHAnsi" w:cstheme="minorHAnsi"/>
        </w:rPr>
        <w:t xml:space="preserve"> continued ‘</w:t>
      </w:r>
      <w:r w:rsidRPr="00C316A8">
        <w:rPr>
          <w:rStyle w:val="Emphasis"/>
          <w:rFonts w:asciiTheme="minorHAnsi" w:hAnsiTheme="minorHAnsi" w:cstheme="minorHAnsi"/>
        </w:rPr>
        <w:t>real</w:t>
      </w:r>
      <w:r w:rsidRPr="00C316A8">
        <w:rPr>
          <w:rStyle w:val="StyleUnderline"/>
          <w:rFonts w:asciiTheme="minorHAnsi" w:hAnsiTheme="minorHAnsi" w:cstheme="minorHAnsi"/>
        </w:rPr>
        <w:t xml:space="preserve">’ </w:t>
      </w:r>
      <w:r w:rsidRPr="00C316A8">
        <w:rPr>
          <w:rStyle w:val="StyleUnderline"/>
          <w:rFonts w:asciiTheme="minorHAnsi" w:hAnsiTheme="minorHAnsi" w:cstheme="minorHAnsi"/>
          <w:highlight w:val="green"/>
        </w:rPr>
        <w:t>existence of</w:t>
      </w:r>
      <w:r w:rsidRPr="00C316A8">
        <w:rPr>
          <w:rStyle w:val="StyleUnderline"/>
          <w:rFonts w:asciiTheme="minorHAnsi" w:hAnsiTheme="minorHAnsi" w:cstheme="minorHAnsi"/>
        </w:rPr>
        <w:t xml:space="preserve"> </w:t>
      </w:r>
      <w:r w:rsidRPr="00C316A8">
        <w:rPr>
          <w:rStyle w:val="Emphasis"/>
          <w:rFonts w:asciiTheme="minorHAnsi" w:hAnsiTheme="minorHAnsi" w:cstheme="minorHAnsi"/>
        </w:rPr>
        <w:t>identifiable</w:t>
      </w:r>
      <w:r w:rsidRPr="00C316A8">
        <w:rPr>
          <w:rStyle w:val="StyleUnderline"/>
          <w:rFonts w:asciiTheme="minorHAnsi" w:hAnsiTheme="minorHAnsi" w:cstheme="minorHAnsi"/>
        </w:rPr>
        <w:t xml:space="preserve">, </w:t>
      </w:r>
      <w:r w:rsidRPr="00C316A8">
        <w:rPr>
          <w:rStyle w:val="Emphasis"/>
          <w:rFonts w:asciiTheme="minorHAnsi" w:hAnsiTheme="minorHAnsi" w:cstheme="minorHAnsi"/>
          <w:highlight w:val="green"/>
        </w:rPr>
        <w:t>powerful groups</w:t>
      </w:r>
      <w:r w:rsidRPr="00C316A8">
        <w:rPr>
          <w:rFonts w:asciiTheme="minorHAnsi" w:hAnsiTheme="minorHAnsi" w:cstheme="minorHAnsi"/>
          <w:sz w:val="16"/>
        </w:rPr>
        <w:t xml:space="preserve"> (classes). In downplaying the worth of </w:t>
      </w:r>
      <w:r w:rsidRPr="00C316A8">
        <w:rPr>
          <w:rStyle w:val="StyleUnderline"/>
          <w:rFonts w:asciiTheme="minorHAnsi" w:hAnsiTheme="minorHAnsi" w:cstheme="minorHAnsi"/>
        </w:rPr>
        <w:t>everyday forms of resistance</w:t>
      </w:r>
      <w:r w:rsidRPr="00C316A8">
        <w:rPr>
          <w:rFonts w:asciiTheme="minorHAnsi" w:hAnsiTheme="minorHAnsi" w:cstheme="minorHAnsi"/>
          <w:sz w:val="16"/>
        </w:rPr>
        <w:t xml:space="preserve"> (arguing that these acts </w:t>
      </w:r>
      <w:r w:rsidRPr="00C316A8">
        <w:rPr>
          <w:rStyle w:val="StyleUnderline"/>
          <w:rFonts w:asciiTheme="minorHAnsi" w:hAnsiTheme="minorHAnsi" w:cstheme="minorHAnsi"/>
        </w:rPr>
        <w:t xml:space="preserve">are </w:t>
      </w:r>
      <w:r w:rsidRPr="00C316A8">
        <w:rPr>
          <w:rStyle w:val="Emphasis"/>
          <w:rFonts w:asciiTheme="minorHAnsi" w:hAnsiTheme="minorHAnsi" w:cstheme="minorHAnsi"/>
        </w:rPr>
        <w:t>not as worthy</w:t>
      </w:r>
      <w:r w:rsidRPr="00C316A8">
        <w:rPr>
          <w:rStyle w:val="StyleUnderline"/>
          <w:rFonts w:asciiTheme="minorHAnsi" w:hAnsiTheme="minorHAnsi" w:cstheme="minorHAnsi"/>
        </w:rPr>
        <w:t xml:space="preserve"> of the label as those acts which bring about </w:t>
      </w:r>
      <w:r w:rsidRPr="00C316A8">
        <w:rPr>
          <w:rStyle w:val="Emphasis"/>
          <w:rFonts w:asciiTheme="minorHAnsi" w:hAnsiTheme="minorHAnsi" w:cstheme="minorHAnsi"/>
        </w:rPr>
        <w:t>lasting social change</w:t>
      </w:r>
      <w:r w:rsidRPr="00C316A8">
        <w:rPr>
          <w:rFonts w:asciiTheme="minorHAnsi" w:hAnsiTheme="minorHAnsi" w:cstheme="minorHAnsi"/>
          <w:sz w:val="16"/>
        </w:rPr>
        <w:t xml:space="preserve">), Rubin appears to be taking issue with </w:t>
      </w:r>
      <w:r w:rsidRPr="00C316A8">
        <w:rPr>
          <w:rStyle w:val="StyleUnderline"/>
          <w:rFonts w:asciiTheme="minorHAnsi" w:hAnsiTheme="minorHAnsi" w:cstheme="minorHAnsi"/>
        </w:rPr>
        <w:t xml:space="preserve">a </w:t>
      </w:r>
      <w:r w:rsidRPr="00C316A8">
        <w:rPr>
          <w:rStyle w:val="Emphasis"/>
          <w:rFonts w:asciiTheme="minorHAnsi" w:hAnsiTheme="minorHAnsi" w:cstheme="minorHAnsi"/>
        </w:rPr>
        <w:t>locally focused vision</w:t>
      </w:r>
      <w:r w:rsidRPr="00C316A8">
        <w:rPr>
          <w:rStyle w:val="StyleUnderline"/>
          <w:rFonts w:asciiTheme="minorHAnsi" w:hAnsiTheme="minorHAnsi" w:cstheme="minorHAnsi"/>
        </w:rPr>
        <w:t xml:space="preserve"> of power and identity</w:t>
      </w:r>
      <w:r w:rsidRPr="00C316A8">
        <w:rPr>
          <w:rFonts w:asciiTheme="minorHAnsi" w:hAnsiTheme="minorHAnsi" w:cstheme="minorHAnsi"/>
          <w:sz w:val="16"/>
        </w:rPr>
        <w:t xml:space="preserve"> that </w:t>
      </w:r>
      <w:r w:rsidRPr="00C316A8">
        <w:rPr>
          <w:rStyle w:val="Emphasis"/>
          <w:rFonts w:asciiTheme="minorHAnsi" w:hAnsiTheme="minorHAnsi" w:cstheme="minorHAnsi"/>
        </w:rPr>
        <w:t>denies the possibility</w:t>
      </w:r>
      <w:r w:rsidRPr="00C316A8">
        <w:rPr>
          <w:rStyle w:val="StyleUnderline"/>
          <w:rFonts w:asciiTheme="minorHAnsi" w:hAnsiTheme="minorHAnsi" w:cstheme="minorHAnsi"/>
        </w:rPr>
        <w:t xml:space="preserve"> of opposing domination at the level of ‘</w:t>
      </w:r>
      <w:r w:rsidRPr="00C316A8">
        <w:rPr>
          <w:rStyle w:val="Emphasis"/>
          <w:rFonts w:asciiTheme="minorHAnsi" w:hAnsiTheme="minorHAnsi" w:cstheme="minorHAnsi"/>
        </w:rPr>
        <w:t>constructs</w:t>
      </w:r>
      <w:r w:rsidRPr="00C316A8">
        <w:rPr>
          <w:rStyle w:val="StyleUnderline"/>
          <w:rFonts w:asciiTheme="minorHAnsi" w:hAnsiTheme="minorHAnsi" w:cstheme="minorHAnsi"/>
        </w:rPr>
        <w:t>’</w:t>
      </w:r>
      <w:r w:rsidRPr="00C316A8">
        <w:rPr>
          <w:rFonts w:asciiTheme="minorHAnsi" w:hAnsiTheme="minorHAnsi" w:cstheme="minorHAnsi"/>
          <w:sz w:val="16"/>
        </w:rPr>
        <w:t xml:space="preserve"> such as class. </w:t>
      </w:r>
    </w:p>
    <w:p w14:paraId="54B5846F" w14:textId="77777777" w:rsidR="00C316A8" w:rsidRPr="00C316A8" w:rsidRDefault="00C316A8" w:rsidP="00C316A8">
      <w:pPr>
        <w:rPr>
          <w:rFonts w:asciiTheme="minorHAnsi" w:hAnsiTheme="minorHAnsi" w:cstheme="minorHAnsi"/>
          <w:sz w:val="16"/>
        </w:rPr>
      </w:pPr>
      <w:r w:rsidRPr="00C316A8">
        <w:rPr>
          <w:rFonts w:asciiTheme="minorHAnsi" w:hAnsiTheme="minorHAnsi" w:cstheme="minorHAnsi"/>
          <w:sz w:val="16"/>
        </w:rPr>
        <w:t xml:space="preserve">Rubin (1996: 242) makes another argument about </w:t>
      </w:r>
      <w:r w:rsidRPr="00C316A8">
        <w:rPr>
          <w:rStyle w:val="StyleUnderline"/>
          <w:rFonts w:asciiTheme="minorHAnsi" w:hAnsiTheme="minorHAnsi" w:cstheme="minorHAnsi"/>
        </w:rPr>
        <w:t xml:space="preserve">celebratory </w:t>
      </w:r>
      <w:r w:rsidRPr="00C316A8">
        <w:rPr>
          <w:rStyle w:val="StyleUnderline"/>
          <w:rFonts w:asciiTheme="minorHAnsi" w:hAnsiTheme="minorHAnsi" w:cstheme="minorHAnsi"/>
          <w:highlight w:val="green"/>
        </w:rPr>
        <w:t>accounts of everyday resistance</w:t>
      </w:r>
      <w:r w:rsidRPr="00C316A8">
        <w:rPr>
          <w:rFonts w:asciiTheme="minorHAnsi" w:hAnsiTheme="minorHAnsi" w:cstheme="minorHAnsi"/>
          <w:sz w:val="16"/>
        </w:rPr>
        <w:t xml:space="preserve"> that bears consideration: </w:t>
      </w:r>
    </w:p>
    <w:p w14:paraId="52A67F5F" w14:textId="77777777" w:rsidR="00C316A8" w:rsidRPr="00C316A8" w:rsidRDefault="00C316A8" w:rsidP="00C316A8">
      <w:pPr>
        <w:rPr>
          <w:rFonts w:asciiTheme="minorHAnsi" w:hAnsiTheme="minorHAnsi" w:cstheme="minorHAnsi"/>
          <w:sz w:val="16"/>
        </w:rPr>
      </w:pPr>
      <w:r w:rsidRPr="00C316A8">
        <w:rPr>
          <w:rFonts w:asciiTheme="minorHAnsi" w:hAnsiTheme="minorHAnsi" w:cstheme="minorHAnsi"/>
          <w:sz w:val="16"/>
        </w:rPr>
        <w:t>[T]</w:t>
      </w:r>
      <w:proofErr w:type="spellStart"/>
      <w:r w:rsidRPr="00C316A8">
        <w:rPr>
          <w:rFonts w:asciiTheme="minorHAnsi" w:hAnsiTheme="minorHAnsi" w:cstheme="minorHAnsi"/>
          <w:sz w:val="16"/>
        </w:rPr>
        <w:t>hese</w:t>
      </w:r>
      <w:proofErr w:type="spellEnd"/>
      <w:r w:rsidRPr="00C316A8">
        <w:rPr>
          <w:rFonts w:asciiTheme="minorHAnsi" w:hAnsiTheme="minorHAnsi" w:cstheme="minorHAnsi"/>
          <w:sz w:val="16"/>
        </w:rPr>
        <w:t xml:space="preserve"> authors generally </w:t>
      </w:r>
      <w:r w:rsidRPr="00C316A8">
        <w:rPr>
          <w:rStyle w:val="Emphasis"/>
          <w:rFonts w:asciiTheme="minorHAnsi" w:hAnsiTheme="minorHAnsi" w:cstheme="minorHAnsi"/>
          <w:highlight w:val="green"/>
        </w:rPr>
        <w:t>do not differentiate</w:t>
      </w:r>
      <w:r w:rsidRPr="00C316A8">
        <w:rPr>
          <w:rStyle w:val="StyleUnderline"/>
          <w:rFonts w:asciiTheme="minorHAnsi" w:hAnsiTheme="minorHAnsi" w:cstheme="minorHAnsi"/>
          <w:highlight w:val="green"/>
        </w:rPr>
        <w:t xml:space="preserve"> between practices that </w:t>
      </w:r>
      <w:r w:rsidRPr="00C316A8">
        <w:rPr>
          <w:rStyle w:val="Emphasis"/>
          <w:rFonts w:asciiTheme="minorHAnsi" w:hAnsiTheme="minorHAnsi" w:cstheme="minorHAnsi"/>
          <w:highlight w:val="green"/>
        </w:rPr>
        <w:t>reproduce</w:t>
      </w:r>
      <w:r w:rsidRPr="00C316A8">
        <w:rPr>
          <w:rStyle w:val="StyleUnderline"/>
          <w:rFonts w:asciiTheme="minorHAnsi" w:hAnsiTheme="minorHAnsi" w:cstheme="minorHAnsi"/>
        </w:rPr>
        <w:t xml:space="preserve"> power </w:t>
      </w:r>
      <w:r w:rsidRPr="00C316A8">
        <w:rPr>
          <w:rStyle w:val="StyleUnderline"/>
          <w:rFonts w:asciiTheme="minorHAnsi" w:hAnsiTheme="minorHAnsi" w:cstheme="minorHAnsi"/>
          <w:highlight w:val="green"/>
        </w:rPr>
        <w:t>and</w:t>
      </w:r>
      <w:r w:rsidRPr="00C316A8">
        <w:rPr>
          <w:rStyle w:val="StyleUnderline"/>
          <w:rFonts w:asciiTheme="minorHAnsi" w:hAnsiTheme="minorHAnsi" w:cstheme="minorHAnsi"/>
        </w:rPr>
        <w:t xml:space="preserve"> those that </w:t>
      </w:r>
      <w:r w:rsidRPr="00C316A8">
        <w:rPr>
          <w:rStyle w:val="Emphasis"/>
          <w:rFonts w:asciiTheme="minorHAnsi" w:hAnsiTheme="minorHAnsi" w:cstheme="minorHAnsi"/>
          <w:highlight w:val="green"/>
        </w:rPr>
        <w:t>alter</w:t>
      </w:r>
      <w:r w:rsidRPr="00C316A8">
        <w:rPr>
          <w:rStyle w:val="StyleUnderline"/>
          <w:rFonts w:asciiTheme="minorHAnsi" w:hAnsiTheme="minorHAnsi" w:cstheme="minorHAnsi"/>
          <w:highlight w:val="green"/>
        </w:rPr>
        <w:t xml:space="preserve"> power</w:t>
      </w:r>
      <w:r w:rsidRPr="00C316A8">
        <w:rPr>
          <w:rStyle w:val="StyleUnderline"/>
          <w:rFonts w:asciiTheme="minorHAnsi" w:hAnsiTheme="minorHAnsi" w:cstheme="minorHAnsi"/>
        </w:rPr>
        <w:t xml:space="preserve">. [The former] </w:t>
      </w:r>
      <w:r w:rsidRPr="00C316A8">
        <w:rPr>
          <w:rStyle w:val="StyleUnderline"/>
          <w:rFonts w:asciiTheme="minorHAnsi" w:hAnsiTheme="minorHAnsi" w:cstheme="minorHAnsi"/>
          <w:highlight w:val="green"/>
        </w:rPr>
        <w:t xml:space="preserve">might involve pressing that power to </w:t>
      </w:r>
      <w:r w:rsidRPr="00C316A8">
        <w:rPr>
          <w:rStyle w:val="Emphasis"/>
          <w:rFonts w:asciiTheme="minorHAnsi" w:hAnsiTheme="minorHAnsi" w:cstheme="minorHAnsi"/>
          <w:highlight w:val="green"/>
        </w:rPr>
        <w:t>become more adept at domination</w:t>
      </w:r>
      <w:r w:rsidRPr="00C316A8">
        <w:rPr>
          <w:rStyle w:val="StyleUnderline"/>
          <w:rFonts w:asciiTheme="minorHAnsi" w:hAnsiTheme="minorHAnsi" w:cstheme="minorHAnsi"/>
          <w:highlight w:val="green"/>
        </w:rPr>
        <w:t xml:space="preserve"> or</w:t>
      </w:r>
      <w:r w:rsidRPr="00C316A8">
        <w:rPr>
          <w:rStyle w:val="StyleUnderline"/>
          <w:rFonts w:asciiTheme="minorHAnsi" w:hAnsiTheme="minorHAnsi" w:cstheme="minorHAnsi"/>
        </w:rPr>
        <w:t xml:space="preserve"> to </w:t>
      </w:r>
      <w:r w:rsidRPr="00C316A8">
        <w:rPr>
          <w:rStyle w:val="Emphasis"/>
          <w:rFonts w:asciiTheme="minorHAnsi" w:hAnsiTheme="minorHAnsi" w:cstheme="minorHAnsi"/>
          <w:highlight w:val="green"/>
        </w:rPr>
        <w:t>dominate differently</w:t>
      </w:r>
      <w:r w:rsidRPr="00C316A8">
        <w:rPr>
          <w:rStyle w:val="StyleUnderline"/>
          <w:rFonts w:asciiTheme="minorHAnsi" w:hAnsiTheme="minorHAnsi" w:cstheme="minorHAnsi"/>
          <w:highlight w:val="green"/>
        </w:rPr>
        <w:t>, or</w:t>
      </w:r>
      <w:r w:rsidRPr="00C316A8">
        <w:rPr>
          <w:rStyle w:val="StyleUnderline"/>
          <w:rFonts w:asciiTheme="minorHAnsi" w:hAnsiTheme="minorHAnsi" w:cstheme="minorHAnsi"/>
        </w:rPr>
        <w:t xml:space="preserve"> it might mean </w:t>
      </w:r>
      <w:r w:rsidRPr="00C316A8">
        <w:rPr>
          <w:rStyle w:val="Emphasis"/>
          <w:rFonts w:asciiTheme="minorHAnsi" w:hAnsiTheme="minorHAnsi" w:cstheme="minorHAnsi"/>
          <w:highlight w:val="green"/>
        </w:rPr>
        <w:t>precluding alternative acts</w:t>
      </w:r>
      <w:r w:rsidRPr="00C316A8">
        <w:rPr>
          <w:rStyle w:val="StyleUnderline"/>
          <w:rFonts w:asciiTheme="minorHAnsi" w:hAnsiTheme="minorHAnsi" w:cstheme="minorHAnsi"/>
          <w:highlight w:val="green"/>
        </w:rPr>
        <w:t xml:space="preserve"> that would</w:t>
      </w:r>
      <w:r w:rsidRPr="00C316A8">
        <w:rPr>
          <w:rStyle w:val="StyleUnderline"/>
          <w:rFonts w:asciiTheme="minorHAnsi" w:hAnsiTheme="minorHAnsi" w:cstheme="minorHAnsi"/>
        </w:rPr>
        <w:t xml:space="preserve"> </w:t>
      </w:r>
      <w:r w:rsidRPr="00C316A8">
        <w:rPr>
          <w:rStyle w:val="Emphasis"/>
          <w:rFonts w:asciiTheme="minorHAnsi" w:hAnsiTheme="minorHAnsi" w:cstheme="minorHAnsi"/>
        </w:rPr>
        <w:t xml:space="preserve">more successfully </w:t>
      </w:r>
      <w:r w:rsidRPr="00C316A8">
        <w:rPr>
          <w:rStyle w:val="Emphasis"/>
          <w:rFonts w:asciiTheme="minorHAnsi" w:hAnsiTheme="minorHAnsi" w:cstheme="minorHAnsi"/>
          <w:highlight w:val="green"/>
        </w:rPr>
        <w:t>challenge</w:t>
      </w:r>
      <w:r w:rsidRPr="00C316A8">
        <w:rPr>
          <w:rStyle w:val="Emphasis"/>
          <w:rFonts w:asciiTheme="minorHAnsi" w:hAnsiTheme="minorHAnsi" w:cstheme="minorHAnsi"/>
        </w:rPr>
        <w:t xml:space="preserve"> power</w:t>
      </w:r>
      <w:r w:rsidRPr="00C316A8">
        <w:rPr>
          <w:rFonts w:asciiTheme="minorHAnsi" w:hAnsiTheme="minorHAnsi" w:cstheme="minorHAnsi"/>
          <w:sz w:val="16"/>
        </w:rPr>
        <w:t xml:space="preserve">. … </w:t>
      </w:r>
      <w:r w:rsidRPr="00C316A8">
        <w:rPr>
          <w:rStyle w:val="StyleUnderline"/>
          <w:rFonts w:asciiTheme="minorHAnsi" w:hAnsiTheme="minorHAnsi" w:cstheme="minorHAnsi"/>
        </w:rPr>
        <w:t>[</w:t>
      </w:r>
      <w:r w:rsidRPr="00C316A8">
        <w:rPr>
          <w:rStyle w:val="StyleUnderline"/>
          <w:rFonts w:asciiTheme="minorHAnsi" w:hAnsiTheme="minorHAnsi" w:cstheme="minorHAnsi"/>
          <w:highlight w:val="green"/>
        </w:rPr>
        <w:t xml:space="preserve">I]t is </w:t>
      </w:r>
      <w:r w:rsidRPr="00C316A8">
        <w:rPr>
          <w:rStyle w:val="Emphasis"/>
          <w:rFonts w:asciiTheme="minorHAnsi" w:hAnsiTheme="minorHAnsi" w:cstheme="minorHAnsi"/>
          <w:highlight w:val="green"/>
        </w:rPr>
        <w:t>necessary to do more</w:t>
      </w:r>
      <w:r w:rsidRPr="00C316A8">
        <w:rPr>
          <w:rStyle w:val="StyleUnderline"/>
          <w:rFonts w:asciiTheme="minorHAnsi" w:hAnsiTheme="minorHAnsi" w:cstheme="minorHAnsi"/>
          <w:highlight w:val="green"/>
        </w:rPr>
        <w:t> than</w:t>
      </w:r>
      <w:r w:rsidRPr="00C316A8">
        <w:rPr>
          <w:rStyle w:val="StyleUnderline"/>
          <w:rFonts w:asciiTheme="minorHAnsi" w:hAnsiTheme="minorHAnsi" w:cstheme="minorHAnsi"/>
        </w:rPr>
        <w:t xml:space="preserve"> show that such discursive acts </w:t>
      </w:r>
      <w:r w:rsidRPr="00C316A8">
        <w:rPr>
          <w:rStyle w:val="Emphasis"/>
          <w:rFonts w:asciiTheme="minorHAnsi" w:hAnsiTheme="minorHAnsi" w:cstheme="minorHAnsi"/>
          <w:highlight w:val="green"/>
        </w:rPr>
        <w:t>speak to</w:t>
      </w:r>
      <w:r w:rsidRPr="00C316A8">
        <w:rPr>
          <w:rStyle w:val="StyleUnderline"/>
          <w:rFonts w:asciiTheme="minorHAnsi" w:hAnsiTheme="minorHAnsi" w:cstheme="minorHAnsi"/>
        </w:rPr>
        <w:t xml:space="preserve">, or </w:t>
      </w:r>
      <w:r w:rsidRPr="00C316A8">
        <w:rPr>
          <w:rStyle w:val="Emphasis"/>
          <w:rFonts w:asciiTheme="minorHAnsi" w:hAnsiTheme="minorHAnsi" w:cstheme="minorHAnsi"/>
        </w:rPr>
        <w:t>engage with</w:t>
      </w:r>
      <w:r w:rsidRPr="00C316A8">
        <w:rPr>
          <w:rStyle w:val="StyleUnderline"/>
          <w:rFonts w:asciiTheme="minorHAnsi" w:hAnsiTheme="minorHAnsi" w:cstheme="minorHAnsi"/>
        </w:rPr>
        <w:t>, </w:t>
      </w:r>
      <w:r w:rsidRPr="00C316A8">
        <w:rPr>
          <w:rStyle w:val="StyleUnderline"/>
          <w:rFonts w:asciiTheme="minorHAnsi" w:hAnsiTheme="minorHAnsi" w:cstheme="minorHAnsi"/>
          <w:highlight w:val="green"/>
        </w:rPr>
        <w:t xml:space="preserve">power. It </w:t>
      </w:r>
      <w:r w:rsidRPr="00C316A8">
        <w:rPr>
          <w:rStyle w:val="Emphasis"/>
          <w:rFonts w:asciiTheme="minorHAnsi" w:hAnsiTheme="minorHAnsi" w:cstheme="minorHAnsi"/>
          <w:highlight w:val="green"/>
        </w:rPr>
        <w:t>must also be demonstrated</w:t>
      </w:r>
      <w:r w:rsidRPr="00C316A8">
        <w:rPr>
          <w:rStyle w:val="StyleUnderline"/>
          <w:rFonts w:asciiTheme="minorHAnsi" w:hAnsiTheme="minorHAnsi" w:cstheme="minorHAnsi"/>
          <w:highlight w:val="green"/>
        </w:rPr>
        <w:t xml:space="preserve"> that such acts </w:t>
      </w:r>
      <w:r w:rsidRPr="00C316A8">
        <w:rPr>
          <w:rStyle w:val="Emphasis"/>
          <w:rFonts w:asciiTheme="minorHAnsi" w:hAnsiTheme="minorHAnsi" w:cstheme="minorHAnsi"/>
          <w:highlight w:val="green"/>
        </w:rPr>
        <w:t>add up to</w:t>
      </w:r>
      <w:r w:rsidRPr="00C316A8">
        <w:rPr>
          <w:rStyle w:val="StyleUnderline"/>
          <w:rFonts w:asciiTheme="minorHAnsi" w:hAnsiTheme="minorHAnsi" w:cstheme="minorHAnsi"/>
        </w:rPr>
        <w:t xml:space="preserve"> or </w:t>
      </w:r>
      <w:r w:rsidRPr="00C316A8">
        <w:rPr>
          <w:rStyle w:val="Emphasis"/>
          <w:rFonts w:asciiTheme="minorHAnsi" w:hAnsiTheme="minorHAnsi" w:cstheme="minorHAnsi"/>
        </w:rPr>
        <w:t xml:space="preserve">engender </w:t>
      </w:r>
      <w:r w:rsidRPr="00C316A8">
        <w:rPr>
          <w:rStyle w:val="Emphasis"/>
          <w:rFonts w:asciiTheme="minorHAnsi" w:hAnsiTheme="minorHAnsi" w:cstheme="minorHAnsi"/>
          <w:highlight w:val="green"/>
        </w:rPr>
        <w:t>broader chang</w:t>
      </w:r>
      <w:r w:rsidRPr="00C316A8">
        <w:rPr>
          <w:rStyle w:val="Emphasis"/>
          <w:rFonts w:asciiTheme="minorHAnsi" w:hAnsiTheme="minorHAnsi" w:cstheme="minorHAnsi"/>
        </w:rPr>
        <w:t>es</w:t>
      </w:r>
      <w:r w:rsidRPr="00C316A8">
        <w:rPr>
          <w:rFonts w:asciiTheme="minorHAnsi" w:hAnsiTheme="minorHAnsi" w:cstheme="minorHAnsi"/>
          <w:sz w:val="16"/>
        </w:rPr>
        <w:t xml:space="preserve">. </w:t>
      </w:r>
    </w:p>
    <w:p w14:paraId="587152AD" w14:textId="77777777" w:rsidR="00C316A8" w:rsidRPr="00C316A8" w:rsidRDefault="00C316A8" w:rsidP="00C316A8">
      <w:pPr>
        <w:rPr>
          <w:rFonts w:asciiTheme="minorHAnsi" w:hAnsiTheme="minorHAnsi" w:cstheme="minorHAnsi"/>
          <w:sz w:val="16"/>
        </w:rPr>
      </w:pPr>
      <w:r w:rsidRPr="00C316A8">
        <w:rPr>
          <w:rFonts w:asciiTheme="minorHAnsi" w:hAnsiTheme="minorHAnsi" w:cstheme="minorHAnsi"/>
          <w:sz w:val="16"/>
        </w:rPr>
        <w:t>In other words, </w:t>
      </w:r>
      <w:r w:rsidRPr="00C316A8">
        <w:rPr>
          <w:rStyle w:val="StyleUnderline"/>
          <w:rFonts w:asciiTheme="minorHAnsi" w:hAnsiTheme="minorHAnsi" w:cstheme="minorHAnsi"/>
        </w:rPr>
        <w:t xml:space="preserve">some of the acts of everyday resistance </w:t>
      </w:r>
      <w:r w:rsidRPr="00C316A8">
        <w:rPr>
          <w:rStyle w:val="Emphasis"/>
          <w:rFonts w:asciiTheme="minorHAnsi" w:hAnsiTheme="minorHAnsi" w:cstheme="minorHAnsi"/>
        </w:rPr>
        <w:t>may</w:t>
      </w:r>
      <w:r w:rsidRPr="00C316A8">
        <w:rPr>
          <w:rStyle w:val="StyleUnderline"/>
          <w:rFonts w:asciiTheme="minorHAnsi" w:hAnsiTheme="minorHAnsi" w:cstheme="minorHAnsi"/>
        </w:rPr>
        <w:t xml:space="preserve"> in the </w:t>
      </w:r>
      <w:r w:rsidRPr="00C316A8">
        <w:rPr>
          <w:rStyle w:val="Emphasis"/>
          <w:rFonts w:asciiTheme="minorHAnsi" w:hAnsiTheme="minorHAnsi" w:cstheme="minorHAnsi"/>
        </w:rPr>
        <w:t>real world</w:t>
      </w:r>
      <w:r w:rsidRPr="00C316A8">
        <w:rPr>
          <w:rStyle w:val="StyleUnderline"/>
          <w:rFonts w:asciiTheme="minorHAnsi" w:hAnsiTheme="minorHAnsi" w:cstheme="minorHAnsi"/>
        </w:rPr>
        <w:t xml:space="preserve">, through their </w:t>
      </w:r>
      <w:r w:rsidRPr="00C316A8">
        <w:rPr>
          <w:rStyle w:val="Emphasis"/>
          <w:rFonts w:asciiTheme="minorHAnsi" w:hAnsiTheme="minorHAnsi" w:cstheme="minorHAnsi"/>
        </w:rPr>
        <w:t>absorption into mechanisms of power</w:t>
      </w:r>
      <w:r w:rsidRPr="00C316A8">
        <w:rPr>
          <w:rStyle w:val="StyleUnderline"/>
          <w:rFonts w:asciiTheme="minorHAnsi" w:hAnsiTheme="minorHAnsi" w:cstheme="minorHAnsi"/>
        </w:rPr>
        <w:t>, </w:t>
      </w:r>
      <w:r w:rsidRPr="00C316A8">
        <w:rPr>
          <w:rStyle w:val="Emphasis"/>
          <w:rFonts w:asciiTheme="minorHAnsi" w:hAnsiTheme="minorHAnsi" w:cstheme="minorHAnsi"/>
        </w:rPr>
        <w:t>reinforce the localized domination</w:t>
      </w:r>
      <w:r w:rsidRPr="00C316A8">
        <w:rPr>
          <w:rStyle w:val="StyleUnderline"/>
          <w:rFonts w:asciiTheme="minorHAnsi" w:hAnsiTheme="minorHAnsi" w:cstheme="minorHAnsi"/>
        </w:rPr>
        <w:t xml:space="preserve"> that they </w:t>
      </w:r>
      <w:r w:rsidRPr="00C316A8">
        <w:rPr>
          <w:rStyle w:val="Emphasis"/>
          <w:rFonts w:asciiTheme="minorHAnsi" w:hAnsiTheme="minorHAnsi" w:cstheme="minorHAnsi"/>
        </w:rPr>
        <w:t>supposedly oppose</w:t>
      </w:r>
      <w:r w:rsidRPr="00C316A8">
        <w:rPr>
          <w:rFonts w:asciiTheme="minorHAnsi" w:hAnsiTheme="minorHAnsi" w:cstheme="minorHAnsi"/>
          <w:sz w:val="16"/>
        </w:rPr>
        <w:t>. The implications of this argument can be further clarified when we study the way ‘resistance’ is dealt with in a risk society.</w:t>
      </w:r>
    </w:p>
    <w:p w14:paraId="0E7D97A9" w14:textId="77777777" w:rsidR="00C316A8" w:rsidRPr="00C316A8" w:rsidRDefault="00C316A8" w:rsidP="00C316A8">
      <w:pPr>
        <w:rPr>
          <w:rFonts w:asciiTheme="minorHAnsi" w:hAnsiTheme="minorHAnsi" w:cstheme="minorHAnsi"/>
          <w:sz w:val="16"/>
        </w:rPr>
      </w:pPr>
      <w:r w:rsidRPr="00C316A8">
        <w:rPr>
          <w:rFonts w:asciiTheme="minorHAnsi" w:hAnsiTheme="minorHAnsi" w:cstheme="minorHAnsi"/>
          <w:sz w:val="16"/>
        </w:rPr>
        <w:t xml:space="preserve">Risk theorists already understand that every administrative system has holes which can be exploited by those who learn about them. That is </w:t>
      </w:r>
      <w:r w:rsidRPr="00C316A8">
        <w:rPr>
          <w:rStyle w:val="StyleUnderline"/>
          <w:rFonts w:asciiTheme="minorHAnsi" w:hAnsiTheme="minorHAnsi" w:cstheme="minorHAnsi"/>
        </w:rPr>
        <w:t xml:space="preserve">what </w:t>
      </w:r>
      <w:r w:rsidRPr="00C316A8">
        <w:rPr>
          <w:rStyle w:val="Emphasis"/>
          <w:rFonts w:asciiTheme="minorHAnsi" w:hAnsiTheme="minorHAnsi" w:cstheme="minorHAnsi"/>
        </w:rPr>
        <w:t>makes governmentality work</w:t>
      </w:r>
      <w:r w:rsidRPr="00C316A8">
        <w:rPr>
          <w:rFonts w:asciiTheme="minorHAnsi" w:hAnsiTheme="minorHAnsi" w:cstheme="minorHAnsi"/>
          <w:sz w:val="16"/>
        </w:rPr>
        <w:t xml:space="preserve">: the supposed governor </w:t>
      </w:r>
      <w:r w:rsidRPr="00C316A8">
        <w:rPr>
          <w:rStyle w:val="StyleUnderline"/>
          <w:rFonts w:asciiTheme="minorHAnsi" w:hAnsiTheme="minorHAnsi" w:cstheme="minorHAnsi"/>
        </w:rPr>
        <w:t>is</w:t>
      </w:r>
      <w:r w:rsidRPr="00C316A8">
        <w:rPr>
          <w:rFonts w:asciiTheme="minorHAnsi" w:hAnsiTheme="minorHAnsi" w:cstheme="minorHAnsi"/>
          <w:sz w:val="16"/>
        </w:rPr>
        <w:t xml:space="preserve"> in turn governed – in part through </w:t>
      </w:r>
      <w:r w:rsidRPr="00C316A8">
        <w:rPr>
          <w:rStyle w:val="StyleUnderline"/>
          <w:rFonts w:asciiTheme="minorHAnsi" w:hAnsiTheme="minorHAnsi" w:cstheme="minorHAnsi"/>
        </w:rPr>
        <w:t xml:space="preserve">the </w:t>
      </w:r>
      <w:r w:rsidRPr="00C316A8">
        <w:rPr>
          <w:rStyle w:val="Emphasis"/>
          <w:rFonts w:asciiTheme="minorHAnsi" w:hAnsiTheme="minorHAnsi" w:cstheme="minorHAnsi"/>
        </w:rPr>
        <w:t>noncompliance</w:t>
      </w:r>
      <w:r w:rsidRPr="00C316A8">
        <w:rPr>
          <w:rStyle w:val="StyleUnderline"/>
          <w:rFonts w:asciiTheme="minorHAnsi" w:hAnsiTheme="minorHAnsi" w:cstheme="minorHAnsi"/>
        </w:rPr>
        <w:t xml:space="preserve"> of subjects</w:t>
      </w:r>
      <w:r w:rsidRPr="00C316A8">
        <w:rPr>
          <w:rFonts w:asciiTheme="minorHAnsi" w:hAnsiTheme="minorHAnsi" w:cstheme="minorHAnsi"/>
          <w:sz w:val="16"/>
        </w:rPr>
        <w:t xml:space="preserve"> (Foucault, 1991a; Rose and Miller, 1992). For example, where employees demonstrate unwillingness to embrace technological changes in the workplace, management consultants can create: </w:t>
      </w:r>
    </w:p>
    <w:p w14:paraId="032FD596" w14:textId="77777777" w:rsidR="00C316A8" w:rsidRPr="00C316A8" w:rsidRDefault="00C316A8" w:rsidP="00C316A8">
      <w:pPr>
        <w:rPr>
          <w:rFonts w:asciiTheme="minorHAnsi" w:hAnsiTheme="minorHAnsi" w:cstheme="minorHAnsi"/>
          <w:sz w:val="16"/>
        </w:rPr>
      </w:pPr>
      <w:r w:rsidRPr="00C316A8">
        <w:rPr>
          <w:rFonts w:asciiTheme="minorHAnsi" w:hAnsiTheme="minorHAnsi" w:cstheme="minorHAnsi"/>
          <w:sz w:val="16"/>
        </w:rPr>
        <w:t xml:space="preserve">a point of entry, but also a ‘problem’ that their ‘packages’ are designed to resolve. … In short, consultants readily constitute certain forms of conduct as ‘resistance to technology’ as this gives them some purchase on its reform by identifying a space in which expertise can be brought to bear in the exercise of power. </w:t>
      </w:r>
      <w:r w:rsidRPr="00C316A8">
        <w:rPr>
          <w:rStyle w:val="StyleUnderline"/>
          <w:rFonts w:asciiTheme="minorHAnsi" w:hAnsiTheme="minorHAnsi" w:cstheme="minorHAnsi"/>
          <w:highlight w:val="green"/>
        </w:rPr>
        <w:t>Resistance</w:t>
      </w:r>
      <w:r w:rsidRPr="00C316A8">
        <w:rPr>
          <w:rFonts w:asciiTheme="minorHAnsi" w:hAnsiTheme="minorHAnsi" w:cstheme="minorHAnsi"/>
          <w:sz w:val="16"/>
        </w:rPr>
        <w:t xml:space="preserve"> consequently </w:t>
      </w:r>
      <w:r w:rsidRPr="00C316A8">
        <w:rPr>
          <w:rStyle w:val="StyleUnderline"/>
          <w:rFonts w:asciiTheme="minorHAnsi" w:hAnsiTheme="minorHAnsi" w:cstheme="minorHAnsi"/>
        </w:rPr>
        <w:t xml:space="preserve">plays the role of </w:t>
      </w:r>
      <w:r w:rsidRPr="00C316A8">
        <w:rPr>
          <w:rStyle w:val="Emphasis"/>
          <w:rFonts w:asciiTheme="minorHAnsi" w:hAnsiTheme="minorHAnsi" w:cstheme="minorHAnsi"/>
        </w:rPr>
        <w:t xml:space="preserve">continuously </w:t>
      </w:r>
      <w:r w:rsidRPr="00C316A8">
        <w:rPr>
          <w:rStyle w:val="Emphasis"/>
          <w:rFonts w:asciiTheme="minorHAnsi" w:hAnsiTheme="minorHAnsi" w:cstheme="minorHAnsi"/>
          <w:highlight w:val="green"/>
        </w:rPr>
        <w:t>provok</w:t>
      </w:r>
      <w:r w:rsidRPr="00C316A8">
        <w:rPr>
          <w:rStyle w:val="Emphasis"/>
          <w:rFonts w:asciiTheme="minorHAnsi" w:hAnsiTheme="minorHAnsi" w:cstheme="minorHAnsi"/>
        </w:rPr>
        <w:t>ing extensions</w:t>
      </w:r>
      <w:r w:rsidRPr="00C316A8">
        <w:rPr>
          <w:rStyle w:val="StyleUnderline"/>
          <w:rFonts w:asciiTheme="minorHAnsi" w:hAnsiTheme="minorHAnsi" w:cstheme="minorHAnsi"/>
        </w:rPr>
        <w:t xml:space="preserve">, </w:t>
      </w:r>
      <w:proofErr w:type="gramStart"/>
      <w:r w:rsidRPr="00C316A8">
        <w:rPr>
          <w:rStyle w:val="Emphasis"/>
          <w:rFonts w:asciiTheme="minorHAnsi" w:hAnsiTheme="minorHAnsi" w:cstheme="minorHAnsi"/>
        </w:rPr>
        <w:t>revisions</w:t>
      </w:r>
      <w:proofErr w:type="gramEnd"/>
      <w:r w:rsidRPr="00C316A8">
        <w:rPr>
          <w:rStyle w:val="StyleUnderline"/>
          <w:rFonts w:asciiTheme="minorHAnsi" w:hAnsiTheme="minorHAnsi" w:cstheme="minorHAnsi"/>
        </w:rPr>
        <w:t xml:space="preserve"> and </w:t>
      </w:r>
      <w:r w:rsidRPr="00C316A8">
        <w:rPr>
          <w:rStyle w:val="Emphasis"/>
          <w:rFonts w:asciiTheme="minorHAnsi" w:hAnsiTheme="minorHAnsi" w:cstheme="minorHAnsi"/>
          <w:highlight w:val="green"/>
        </w:rPr>
        <w:t>refinements</w:t>
      </w:r>
      <w:r w:rsidRPr="00C316A8">
        <w:rPr>
          <w:rStyle w:val="StyleUnderline"/>
          <w:rFonts w:asciiTheme="minorHAnsi" w:hAnsiTheme="minorHAnsi" w:cstheme="minorHAnsi"/>
          <w:highlight w:val="green"/>
        </w:rPr>
        <w:t xml:space="preserve"> of </w:t>
      </w:r>
      <w:r w:rsidRPr="00C316A8">
        <w:rPr>
          <w:rStyle w:val="StyleUnderline"/>
          <w:rFonts w:asciiTheme="minorHAnsi" w:hAnsiTheme="minorHAnsi" w:cstheme="minorHAnsi"/>
        </w:rPr>
        <w:t xml:space="preserve">those </w:t>
      </w:r>
      <w:r w:rsidRPr="00C316A8">
        <w:rPr>
          <w:rStyle w:val="Emphasis"/>
          <w:rFonts w:asciiTheme="minorHAnsi" w:hAnsiTheme="minorHAnsi" w:cstheme="minorHAnsi"/>
        </w:rPr>
        <w:t xml:space="preserve">same </w:t>
      </w:r>
      <w:r w:rsidRPr="00C316A8">
        <w:rPr>
          <w:rStyle w:val="Emphasis"/>
          <w:rFonts w:asciiTheme="minorHAnsi" w:hAnsiTheme="minorHAnsi" w:cstheme="minorHAnsi"/>
          <w:highlight w:val="green"/>
        </w:rPr>
        <w:t>practices</w:t>
      </w:r>
      <w:r w:rsidRPr="00C316A8">
        <w:rPr>
          <w:rStyle w:val="StyleUnderline"/>
          <w:rFonts w:asciiTheme="minorHAnsi" w:hAnsiTheme="minorHAnsi" w:cstheme="minorHAnsi"/>
        </w:rPr>
        <w:t xml:space="preserve"> which </w:t>
      </w:r>
      <w:r w:rsidRPr="00C316A8">
        <w:rPr>
          <w:rStyle w:val="StyleUnderline"/>
          <w:rFonts w:asciiTheme="minorHAnsi" w:hAnsiTheme="minorHAnsi" w:cstheme="minorHAnsi"/>
          <w:highlight w:val="green"/>
        </w:rPr>
        <w:t>it confronts</w:t>
      </w:r>
      <w:r w:rsidRPr="00C316A8">
        <w:rPr>
          <w:rFonts w:asciiTheme="minorHAnsi" w:hAnsiTheme="minorHAnsi" w:cstheme="minorHAnsi"/>
          <w:sz w:val="16"/>
        </w:rPr>
        <w:t xml:space="preserve">. (Knights and </w:t>
      </w:r>
      <w:proofErr w:type="spellStart"/>
      <w:r w:rsidRPr="00C316A8">
        <w:rPr>
          <w:rFonts w:asciiTheme="minorHAnsi" w:hAnsiTheme="minorHAnsi" w:cstheme="minorHAnsi"/>
          <w:sz w:val="16"/>
        </w:rPr>
        <w:t>Vurdubakis</w:t>
      </w:r>
      <w:proofErr w:type="spellEnd"/>
      <w:r w:rsidRPr="00C316A8">
        <w:rPr>
          <w:rFonts w:asciiTheme="minorHAnsi" w:hAnsiTheme="minorHAnsi" w:cstheme="minorHAnsi"/>
          <w:sz w:val="16"/>
        </w:rPr>
        <w:t xml:space="preserve">, 1994: 80) </w:t>
      </w:r>
    </w:p>
    <w:p w14:paraId="5D218EE4" w14:textId="77777777" w:rsidR="00C316A8" w:rsidRPr="00C316A8" w:rsidRDefault="00C316A8" w:rsidP="00C316A8">
      <w:pPr>
        <w:rPr>
          <w:rFonts w:asciiTheme="minorHAnsi" w:hAnsiTheme="minorHAnsi" w:cstheme="minorHAnsi"/>
          <w:sz w:val="16"/>
        </w:rPr>
      </w:pPr>
      <w:r w:rsidRPr="00C316A8">
        <w:rPr>
          <w:rFonts w:asciiTheme="minorHAnsi" w:hAnsiTheme="minorHAnsi" w:cstheme="minorHAnsi"/>
          <w:sz w:val="16"/>
        </w:rPr>
        <w:t xml:space="preserve">This appears to be a very different kind of resistance from that contemplated by Rubin, but perhaps not so different from that of the authors whom he and McCann and March </w:t>
      </w:r>
      <w:r w:rsidRPr="00C316A8">
        <w:rPr>
          <w:rStyle w:val="StyleUnderline"/>
          <w:rFonts w:asciiTheme="minorHAnsi" w:hAnsiTheme="minorHAnsi" w:cstheme="minorHAnsi"/>
          <w:highlight w:val="green"/>
        </w:rPr>
        <w:t>critique</w:t>
      </w:r>
      <w:r w:rsidRPr="00C316A8">
        <w:rPr>
          <w:rFonts w:asciiTheme="minorHAnsi" w:hAnsiTheme="minorHAnsi" w:cstheme="minorHAnsi"/>
          <w:sz w:val="16"/>
        </w:rPr>
        <w:t xml:space="preserve">: those </w:t>
      </w:r>
      <w:r w:rsidRPr="00C316A8">
        <w:rPr>
          <w:rStyle w:val="StyleUnderline"/>
          <w:rFonts w:asciiTheme="minorHAnsi" w:hAnsiTheme="minorHAnsi" w:cstheme="minorHAnsi"/>
          <w:highlight w:val="green"/>
        </w:rPr>
        <w:t xml:space="preserve">whose analysis </w:t>
      </w:r>
      <w:r w:rsidRPr="00C316A8">
        <w:rPr>
          <w:rStyle w:val="Emphasis"/>
          <w:rFonts w:asciiTheme="minorHAnsi" w:hAnsiTheme="minorHAnsi" w:cstheme="minorHAnsi"/>
          <w:highlight w:val="green"/>
        </w:rPr>
        <w:t>ends</w:t>
      </w:r>
      <w:r w:rsidRPr="00C316A8">
        <w:rPr>
          <w:rStyle w:val="StyleUnderline"/>
          <w:rFonts w:asciiTheme="minorHAnsi" w:hAnsiTheme="minorHAnsi" w:cstheme="minorHAnsi"/>
          <w:highlight w:val="green"/>
        </w:rPr>
        <w:t xml:space="preserve"> at</w:t>
      </w:r>
      <w:r w:rsidRPr="00C316A8">
        <w:rPr>
          <w:rStyle w:val="StyleUnderline"/>
          <w:rFonts w:asciiTheme="minorHAnsi" w:hAnsiTheme="minorHAnsi" w:cstheme="minorHAnsi"/>
        </w:rPr>
        <w:t xml:space="preserve"> the </w:t>
      </w:r>
      <w:r w:rsidRPr="00C316A8">
        <w:rPr>
          <w:rStyle w:val="Emphasis"/>
          <w:rFonts w:asciiTheme="minorHAnsi" w:hAnsiTheme="minorHAnsi" w:cstheme="minorHAnsi"/>
        </w:rPr>
        <w:t xml:space="preserve">discursive </w:t>
      </w:r>
      <w:r w:rsidRPr="00C316A8">
        <w:rPr>
          <w:rStyle w:val="Emphasis"/>
          <w:rFonts w:asciiTheme="minorHAnsi" w:hAnsiTheme="minorHAnsi" w:cstheme="minorHAnsi"/>
          <w:highlight w:val="green"/>
        </w:rPr>
        <w:t>production of noncompliance</w:t>
      </w:r>
      <w:r w:rsidRPr="00C316A8">
        <w:rPr>
          <w:rFonts w:asciiTheme="minorHAnsi" w:hAnsiTheme="minorHAnsi" w:cstheme="minorHAnsi"/>
          <w:sz w:val="16"/>
        </w:rPr>
        <w:t xml:space="preserve">. Instead, the above account </w:t>
      </w:r>
      <w:r w:rsidRPr="00C316A8">
        <w:rPr>
          <w:rStyle w:val="StyleUnderline"/>
          <w:rFonts w:asciiTheme="minorHAnsi" w:hAnsiTheme="minorHAnsi" w:cstheme="minorHAnsi"/>
        </w:rPr>
        <w:t>is</w:t>
      </w:r>
      <w:r w:rsidRPr="00C316A8">
        <w:rPr>
          <w:rFonts w:asciiTheme="minorHAnsi" w:hAnsiTheme="minorHAnsi" w:cstheme="minorHAnsi"/>
          <w:sz w:val="16"/>
        </w:rPr>
        <w:t xml:space="preserve"> of </w:t>
      </w:r>
      <w:r w:rsidRPr="00C316A8">
        <w:rPr>
          <w:rStyle w:val="StyleUnderline"/>
          <w:rFonts w:asciiTheme="minorHAnsi" w:hAnsiTheme="minorHAnsi" w:cstheme="minorHAnsi"/>
        </w:rPr>
        <w:t xml:space="preserve">a resistance that </w:t>
      </w:r>
      <w:r w:rsidRPr="00C316A8">
        <w:rPr>
          <w:rStyle w:val="Emphasis"/>
          <w:rFonts w:asciiTheme="minorHAnsi" w:hAnsiTheme="minorHAnsi" w:cstheme="minorHAnsi"/>
        </w:rPr>
        <w:t xml:space="preserve">almost invariably </w:t>
      </w:r>
      <w:r w:rsidRPr="00C316A8">
        <w:rPr>
          <w:rStyle w:val="Emphasis"/>
          <w:rFonts w:asciiTheme="minorHAnsi" w:hAnsiTheme="minorHAnsi" w:cstheme="minorHAnsi"/>
          <w:highlight w:val="green"/>
        </w:rPr>
        <w:t>helps power to work better</w:t>
      </w:r>
      <w:r w:rsidRPr="00C316A8">
        <w:rPr>
          <w:rFonts w:asciiTheme="minorHAnsi" w:hAnsiTheme="minorHAnsi" w:cstheme="minorHAnsi"/>
          <w:sz w:val="16"/>
        </w:rPr>
        <w:t xml:space="preserve">. A conclusion in the present day that ominously foreshadows the futuristic, dystopic risk assemblage described by </w:t>
      </w:r>
      <w:proofErr w:type="spellStart"/>
      <w:r w:rsidRPr="00C316A8">
        <w:rPr>
          <w:rFonts w:asciiTheme="minorHAnsi" w:hAnsiTheme="minorHAnsi" w:cstheme="minorHAnsi"/>
          <w:sz w:val="16"/>
        </w:rPr>
        <w:t>Bogard</w:t>
      </w:r>
      <w:proofErr w:type="spellEnd"/>
      <w:r w:rsidRPr="00C316A8">
        <w:rPr>
          <w:rFonts w:asciiTheme="minorHAnsi" w:hAnsiTheme="minorHAnsi" w:cstheme="minorHAnsi"/>
          <w:sz w:val="16"/>
        </w:rPr>
        <w:t xml:space="preserve"> (1996). </w:t>
      </w:r>
    </w:p>
    <w:p w14:paraId="6B73B1E5" w14:textId="77777777" w:rsidR="00C316A8" w:rsidRPr="00C316A8" w:rsidRDefault="00C316A8" w:rsidP="00C316A8">
      <w:pPr>
        <w:rPr>
          <w:rFonts w:asciiTheme="minorHAnsi" w:hAnsiTheme="minorHAnsi" w:cstheme="minorHAnsi"/>
          <w:sz w:val="16"/>
        </w:rPr>
      </w:pPr>
      <w:r w:rsidRPr="00C316A8">
        <w:rPr>
          <w:rFonts w:asciiTheme="minorHAnsi" w:hAnsiTheme="minorHAnsi" w:cstheme="minorHAnsi"/>
          <w:sz w:val="16"/>
        </w:rPr>
        <w:t xml:space="preserve">Another example of the ‘resolution’ of resistance proposed above is the institution of a tool library described by Shearing (2001: 204–5). In this parable, a business deals with the issue of tool theft on the part of workers by installing a ‘lending library’ of tools instead of engaging in vigorous prosecution and jeopardizing worker morale. While the parable is meant to indicate a difference between actuarial and more traditional (moral) forms of justice, it also demonstrates how </w:t>
      </w:r>
      <w:r w:rsidRPr="00C316A8">
        <w:rPr>
          <w:rStyle w:val="StyleUnderline"/>
          <w:rFonts w:asciiTheme="minorHAnsi" w:hAnsiTheme="minorHAnsi" w:cstheme="minorHAnsi"/>
        </w:rPr>
        <w:t>an act that may be considered ‘</w:t>
      </w:r>
      <w:r w:rsidRPr="00C316A8">
        <w:rPr>
          <w:rStyle w:val="Emphasis"/>
          <w:rFonts w:asciiTheme="minorHAnsi" w:hAnsiTheme="minorHAnsi" w:cstheme="minorHAnsi"/>
        </w:rPr>
        <w:t>resistant</w:t>
      </w:r>
      <w:r w:rsidRPr="00C316A8">
        <w:rPr>
          <w:rStyle w:val="StyleUnderline"/>
          <w:rFonts w:asciiTheme="minorHAnsi" w:hAnsiTheme="minorHAnsi" w:cstheme="minorHAnsi"/>
        </w:rPr>
        <w:t xml:space="preserve">’ is </w:t>
      </w:r>
      <w:r w:rsidRPr="00C316A8">
        <w:rPr>
          <w:rStyle w:val="Emphasis"/>
          <w:rFonts w:asciiTheme="minorHAnsi" w:hAnsiTheme="minorHAnsi" w:cstheme="minorHAnsi"/>
        </w:rPr>
        <w:t>incorporated without conflict</w:t>
      </w:r>
      <w:r w:rsidRPr="00C316A8">
        <w:rPr>
          <w:rStyle w:val="StyleUnderline"/>
          <w:rFonts w:asciiTheme="minorHAnsi" w:hAnsiTheme="minorHAnsi" w:cstheme="minorHAnsi"/>
        </w:rPr>
        <w:t xml:space="preserve"> into</w:t>
      </w:r>
      <w:r w:rsidRPr="00C316A8">
        <w:rPr>
          <w:rFonts w:asciiTheme="minorHAnsi" w:hAnsiTheme="minorHAnsi" w:cstheme="minorHAnsi"/>
          <w:sz w:val="16"/>
        </w:rPr>
        <w:t xml:space="preserve"> the workplace loss-prevention scheme – </w:t>
      </w:r>
      <w:r w:rsidRPr="00C316A8">
        <w:rPr>
          <w:rStyle w:val="StyleUnderline"/>
          <w:rFonts w:asciiTheme="minorHAnsi" w:hAnsiTheme="minorHAnsi" w:cstheme="minorHAnsi"/>
        </w:rPr>
        <w:t xml:space="preserve">an </w:t>
      </w:r>
      <w:r w:rsidRPr="00C316A8">
        <w:rPr>
          <w:rStyle w:val="Emphasis"/>
          <w:rFonts w:asciiTheme="minorHAnsi" w:hAnsiTheme="minorHAnsi" w:cstheme="minorHAnsi"/>
        </w:rPr>
        <w:t>eminently preferable</w:t>
      </w:r>
      <w:r w:rsidRPr="00C316A8">
        <w:rPr>
          <w:rStyle w:val="StyleUnderline"/>
          <w:rFonts w:asciiTheme="minorHAnsi" w:hAnsiTheme="minorHAnsi" w:cstheme="minorHAnsi"/>
        </w:rPr>
        <w:t>, ‘</w:t>
      </w:r>
      <w:r w:rsidRPr="00C316A8">
        <w:rPr>
          <w:rStyle w:val="Emphasis"/>
          <w:rFonts w:asciiTheme="minorHAnsi" w:hAnsiTheme="minorHAnsi" w:cstheme="minorHAnsi"/>
        </w:rPr>
        <w:t>forward-looking</w:t>
      </w:r>
      <w:r w:rsidRPr="00C316A8">
        <w:rPr>
          <w:rStyle w:val="StyleUnderline"/>
          <w:rFonts w:asciiTheme="minorHAnsi" w:hAnsiTheme="minorHAnsi" w:cstheme="minorHAnsi"/>
        </w:rPr>
        <w:t>’ solution within the logic of risk management</w:t>
      </w:r>
      <w:r w:rsidRPr="00C316A8">
        <w:rPr>
          <w:rFonts w:asciiTheme="minorHAnsi" w:hAnsiTheme="minorHAnsi" w:cstheme="minorHAnsi"/>
          <w:sz w:val="16"/>
        </w:rPr>
        <w:t xml:space="preserve">. The same is possible in the case of more discursive forms of resistance. If I do not see myself as a Guinness man, for example, market researchers will do their best to adapt Guinness to the way I do see myself (Miller and Rose, 1997). </w:t>
      </w:r>
      <w:proofErr w:type="gramStart"/>
      <w:r w:rsidRPr="00C316A8">
        <w:rPr>
          <w:rFonts w:asciiTheme="minorHAnsi" w:hAnsiTheme="minorHAnsi" w:cstheme="minorHAnsi"/>
          <w:sz w:val="16"/>
        </w:rPr>
        <w:t>The end result</w:t>
      </w:r>
      <w:proofErr w:type="gramEnd"/>
      <w:r w:rsidRPr="00C316A8">
        <w:rPr>
          <w:rFonts w:asciiTheme="minorHAnsi" w:hAnsiTheme="minorHAnsi" w:cstheme="minorHAnsi"/>
          <w:sz w:val="16"/>
        </w:rPr>
        <w:t xml:space="preserve">, of course, is that I purchase the beer. As manifested in a form of justice (Shearing and Johnston, 2005), it always consolidates, tempers emotions, cools the analysis, reconciles factions, and always relentlessly moves forward, assimilating as it grows. In this sense, therefore, </w:t>
      </w:r>
      <w:proofErr w:type="spellStart"/>
      <w:r w:rsidRPr="00C316A8">
        <w:rPr>
          <w:rFonts w:asciiTheme="minorHAnsi" w:hAnsiTheme="minorHAnsi" w:cstheme="minorHAnsi"/>
          <w:sz w:val="16"/>
        </w:rPr>
        <w:t>Bogard’s</w:t>
      </w:r>
      <w:proofErr w:type="spellEnd"/>
      <w:r w:rsidRPr="00C316A8">
        <w:rPr>
          <w:rFonts w:asciiTheme="minorHAnsi" w:hAnsiTheme="minorHAnsi" w:cstheme="minorHAnsi"/>
          <w:sz w:val="16"/>
        </w:rPr>
        <w:t xml:space="preserve"> ‘social science fiction’ </w:t>
      </w:r>
      <w:proofErr w:type="gramStart"/>
      <w:r w:rsidRPr="00C316A8">
        <w:rPr>
          <w:rFonts w:asciiTheme="minorHAnsi" w:hAnsiTheme="minorHAnsi" w:cstheme="minorHAnsi"/>
          <w:sz w:val="16"/>
        </w:rPr>
        <w:t>actually pre-supposes</w:t>
      </w:r>
      <w:proofErr w:type="gramEnd"/>
      <w:r w:rsidRPr="00C316A8">
        <w:rPr>
          <w:rFonts w:asciiTheme="minorHAnsi" w:hAnsiTheme="minorHAnsi" w:cstheme="minorHAnsi"/>
          <w:sz w:val="16"/>
        </w:rPr>
        <w:t xml:space="preserve"> and logically extends Shearing’s (2001) rather cheery and benevolent rendering of risk thinking. </w:t>
      </w:r>
      <w:r w:rsidRPr="00C316A8">
        <w:rPr>
          <w:rStyle w:val="StyleUnderline"/>
          <w:rFonts w:asciiTheme="minorHAnsi" w:hAnsiTheme="minorHAnsi" w:cstheme="minorHAnsi"/>
        </w:rPr>
        <w:t>In this context of</w:t>
      </w:r>
      <w:r w:rsidRPr="00C316A8">
        <w:rPr>
          <w:rFonts w:asciiTheme="minorHAnsi" w:hAnsiTheme="minorHAnsi" w:cstheme="minorHAnsi"/>
          <w:sz w:val="16"/>
        </w:rPr>
        <w:t xml:space="preserve"> governmentality </w:t>
      </w:r>
      <w:r w:rsidRPr="00C316A8">
        <w:rPr>
          <w:rStyle w:val="StyleUnderline"/>
          <w:rFonts w:asciiTheme="minorHAnsi" w:hAnsiTheme="minorHAnsi" w:cstheme="minorHAnsi"/>
        </w:rPr>
        <w:t>theory</w:t>
      </w:r>
      <w:r w:rsidRPr="00C316A8">
        <w:rPr>
          <w:rFonts w:asciiTheme="minorHAnsi" w:hAnsiTheme="minorHAnsi" w:cstheme="minorHAnsi"/>
          <w:sz w:val="16"/>
        </w:rPr>
        <w:t xml:space="preserve"> – as self-described and </w:t>
      </w:r>
      <w:r w:rsidRPr="00C316A8">
        <w:rPr>
          <w:rStyle w:val="Emphasis"/>
          <w:rFonts w:asciiTheme="minorHAnsi" w:hAnsiTheme="minorHAnsi" w:cstheme="minorHAnsi"/>
        </w:rPr>
        <w:t>lauded</w:t>
      </w:r>
      <w:r w:rsidRPr="00C316A8">
        <w:rPr>
          <w:rStyle w:val="StyleUnderline"/>
          <w:rFonts w:asciiTheme="minorHAnsi" w:hAnsiTheme="minorHAnsi" w:cstheme="minorHAnsi"/>
        </w:rPr>
        <w:t xml:space="preserve"> for its </w:t>
      </w:r>
      <w:r w:rsidRPr="00C316A8">
        <w:rPr>
          <w:rStyle w:val="Emphasis"/>
          <w:rFonts w:asciiTheme="minorHAnsi" w:hAnsiTheme="minorHAnsi" w:cstheme="minorHAnsi"/>
        </w:rPr>
        <w:t>political non-prescription</w:t>
      </w:r>
      <w:r w:rsidRPr="00C316A8">
        <w:rPr>
          <w:rFonts w:asciiTheme="minorHAnsi" w:hAnsiTheme="minorHAnsi" w:cstheme="minorHAnsi"/>
          <w:sz w:val="16"/>
        </w:rPr>
        <w:t xml:space="preserve"> by its own pundits – </w:t>
      </w:r>
      <w:r w:rsidRPr="00C316A8">
        <w:rPr>
          <w:rStyle w:val="StyleUnderline"/>
          <w:rFonts w:asciiTheme="minorHAnsi" w:hAnsiTheme="minorHAnsi" w:cstheme="minorHAnsi"/>
        </w:rPr>
        <w:t xml:space="preserve">the </w:t>
      </w:r>
      <w:r w:rsidRPr="00C316A8">
        <w:rPr>
          <w:rStyle w:val="Emphasis"/>
          <w:rFonts w:asciiTheme="minorHAnsi" w:hAnsiTheme="minorHAnsi" w:cstheme="minorHAnsi"/>
        </w:rPr>
        <w:t>acts</w:t>
      </w:r>
      <w:r w:rsidRPr="00C316A8">
        <w:rPr>
          <w:rStyle w:val="StyleUnderline"/>
          <w:rFonts w:asciiTheme="minorHAnsi" w:hAnsiTheme="minorHAnsi" w:cstheme="minorHAnsi"/>
        </w:rPr>
        <w:t xml:space="preserve"> or </w:t>
      </w:r>
      <w:r w:rsidRPr="00C316A8">
        <w:rPr>
          <w:rStyle w:val="Emphasis"/>
          <w:rFonts w:asciiTheme="minorHAnsi" w:hAnsiTheme="minorHAnsi" w:cstheme="minorHAnsi"/>
        </w:rPr>
        <w:t>attitudes described as resistant</w:t>
      </w:r>
      <w:r w:rsidRPr="00C316A8">
        <w:rPr>
          <w:rStyle w:val="StyleUnderline"/>
          <w:rFonts w:asciiTheme="minorHAnsi" w:hAnsiTheme="minorHAnsi" w:cstheme="minorHAnsi"/>
        </w:rPr>
        <w:t xml:space="preserve"> are, </w:t>
      </w:r>
      <w:r w:rsidRPr="00C316A8">
        <w:rPr>
          <w:rStyle w:val="Emphasis"/>
          <w:rFonts w:asciiTheme="minorHAnsi" w:hAnsiTheme="minorHAnsi" w:cstheme="minorHAnsi"/>
        </w:rPr>
        <w:t>in the end</w:t>
      </w:r>
      <w:r w:rsidRPr="00C316A8">
        <w:rPr>
          <w:rStyle w:val="StyleUnderline"/>
          <w:rFonts w:asciiTheme="minorHAnsi" w:hAnsiTheme="minorHAnsi" w:cstheme="minorHAnsi"/>
        </w:rPr>
        <w:t xml:space="preserve">, </w:t>
      </w:r>
      <w:r w:rsidRPr="00C316A8">
        <w:rPr>
          <w:rStyle w:val="Emphasis"/>
          <w:rFonts w:asciiTheme="minorHAnsi" w:hAnsiTheme="minorHAnsi" w:cstheme="minorHAnsi"/>
        </w:rPr>
        <w:t>absorbed by those who govern</w:t>
      </w:r>
      <w:r w:rsidRPr="00C316A8">
        <w:rPr>
          <w:rStyle w:val="StyleUnderline"/>
          <w:rFonts w:asciiTheme="minorHAnsi" w:hAnsiTheme="minorHAnsi" w:cstheme="minorHAnsi"/>
        </w:rPr>
        <w:t xml:space="preserve">. Resistance as an </w:t>
      </w:r>
      <w:r w:rsidRPr="00C316A8">
        <w:rPr>
          <w:rStyle w:val="Emphasis"/>
          <w:rFonts w:asciiTheme="minorHAnsi" w:hAnsiTheme="minorHAnsi" w:cstheme="minorHAnsi"/>
        </w:rPr>
        <w:t>oppositional force</w:t>
      </w:r>
      <w:r w:rsidRPr="00C316A8">
        <w:rPr>
          <w:rStyle w:val="StyleUnderline"/>
          <w:rFonts w:asciiTheme="minorHAnsi" w:hAnsiTheme="minorHAnsi" w:cstheme="minorHAnsi"/>
        </w:rPr>
        <w:t xml:space="preserve"> – that </w:t>
      </w:r>
      <w:r w:rsidRPr="00C316A8">
        <w:rPr>
          <w:rStyle w:val="Emphasis"/>
          <w:rFonts w:asciiTheme="minorHAnsi" w:hAnsiTheme="minorHAnsi" w:cstheme="minorHAnsi"/>
        </w:rPr>
        <w:t>pushes against</w:t>
      </w:r>
      <w:r w:rsidRPr="00C316A8">
        <w:rPr>
          <w:rStyle w:val="StyleUnderline"/>
          <w:rFonts w:asciiTheme="minorHAnsi" w:hAnsiTheme="minorHAnsi" w:cstheme="minorHAnsi"/>
        </w:rPr>
        <w:t xml:space="preserve"> or has the potential to </w:t>
      </w:r>
      <w:r w:rsidRPr="00C316A8">
        <w:rPr>
          <w:rStyle w:val="Emphasis"/>
          <w:rFonts w:asciiTheme="minorHAnsi" w:hAnsiTheme="minorHAnsi" w:cstheme="minorHAnsi"/>
        </w:rPr>
        <w:t>take power</w:t>
      </w:r>
      <w:r w:rsidRPr="00C316A8">
        <w:rPr>
          <w:rStyle w:val="StyleUnderline"/>
          <w:rFonts w:asciiTheme="minorHAnsi" w:hAnsiTheme="minorHAnsi" w:cstheme="minorHAnsi"/>
        </w:rPr>
        <w:t xml:space="preserve"> – is </w:t>
      </w:r>
      <w:r w:rsidRPr="00C316A8">
        <w:rPr>
          <w:rStyle w:val="Emphasis"/>
          <w:rFonts w:asciiTheme="minorHAnsi" w:hAnsiTheme="minorHAnsi" w:cstheme="minorHAnsi"/>
        </w:rPr>
        <w:t>theoretically</w:t>
      </w:r>
      <w:r w:rsidRPr="00C316A8">
        <w:rPr>
          <w:rStyle w:val="StyleUnderline"/>
          <w:rFonts w:asciiTheme="minorHAnsi" w:hAnsiTheme="minorHAnsi" w:cstheme="minorHAnsi"/>
        </w:rPr>
        <w:t xml:space="preserve"> and </w:t>
      </w:r>
      <w:r w:rsidRPr="00C316A8">
        <w:rPr>
          <w:rStyle w:val="Emphasis"/>
          <w:rFonts w:asciiTheme="minorHAnsi" w:hAnsiTheme="minorHAnsi" w:cstheme="minorHAnsi"/>
        </w:rPr>
        <w:t>politically neutralized</w:t>
      </w:r>
      <w:r w:rsidRPr="00C316A8">
        <w:rPr>
          <w:rStyle w:val="StyleUnderline"/>
          <w:rFonts w:asciiTheme="minorHAnsi" w:hAnsiTheme="minorHAnsi" w:cstheme="minorHAnsi"/>
        </w:rPr>
        <w:t xml:space="preserve">. In the neutralization process, </w:t>
      </w:r>
      <w:r w:rsidRPr="00C316A8">
        <w:rPr>
          <w:rStyle w:val="Emphasis"/>
          <w:rFonts w:asciiTheme="minorHAnsi" w:hAnsiTheme="minorHAnsi" w:cstheme="minorHAnsi"/>
        </w:rPr>
        <w:t>power is reproduced</w:t>
      </w:r>
      <w:r w:rsidRPr="00C316A8">
        <w:rPr>
          <w:rFonts w:asciiTheme="minorHAnsi" w:hAnsiTheme="minorHAnsi" w:cstheme="minorHAnsi"/>
          <w:sz w:val="16"/>
        </w:rPr>
        <w:t xml:space="preserve">. </w:t>
      </w:r>
    </w:p>
    <w:p w14:paraId="507C92B4" w14:textId="77777777" w:rsidR="00C316A8" w:rsidRPr="00C316A8" w:rsidRDefault="00C316A8" w:rsidP="00C316A8">
      <w:pPr>
        <w:rPr>
          <w:rFonts w:asciiTheme="minorHAnsi" w:hAnsiTheme="minorHAnsi" w:cstheme="minorHAnsi"/>
          <w:sz w:val="16"/>
        </w:rPr>
      </w:pPr>
      <w:r w:rsidRPr="00C316A8">
        <w:rPr>
          <w:rFonts w:asciiTheme="minorHAnsi" w:hAnsiTheme="minorHAnsi" w:cstheme="minorHAnsi"/>
          <w:sz w:val="16"/>
        </w:rPr>
        <w:t xml:space="preserve">So, along with McCann and March’s observations that </w:t>
      </w:r>
      <w:r w:rsidRPr="00C316A8">
        <w:rPr>
          <w:rStyle w:val="StyleUnderline"/>
          <w:rFonts w:asciiTheme="minorHAnsi" w:hAnsiTheme="minorHAnsi" w:cstheme="minorHAnsi"/>
        </w:rPr>
        <w:t>everyday resistance</w:t>
      </w:r>
      <w:r w:rsidRPr="00C316A8">
        <w:rPr>
          <w:rFonts w:asciiTheme="minorHAnsi" w:hAnsiTheme="minorHAnsi" w:cstheme="minorHAnsi"/>
          <w:sz w:val="16"/>
        </w:rPr>
        <w:t xml:space="preserve"> adds little to our understanding of false consciousness and that it denies the role of material factors in shaping identity, we can add Rubin’s two main criticisms of everyday resistance: it </w:t>
      </w:r>
      <w:r w:rsidRPr="00C316A8">
        <w:rPr>
          <w:rStyle w:val="StyleUnderline"/>
          <w:rFonts w:asciiTheme="minorHAnsi" w:hAnsiTheme="minorHAnsi" w:cstheme="minorHAnsi"/>
        </w:rPr>
        <w:t xml:space="preserve">relies on an </w:t>
      </w:r>
      <w:r w:rsidRPr="00C316A8">
        <w:rPr>
          <w:rStyle w:val="Emphasis"/>
          <w:rFonts w:asciiTheme="minorHAnsi" w:hAnsiTheme="minorHAnsi" w:cstheme="minorHAnsi"/>
        </w:rPr>
        <w:t>inaccurate understanding</w:t>
      </w:r>
      <w:r w:rsidRPr="00C316A8">
        <w:rPr>
          <w:rStyle w:val="StyleUnderline"/>
          <w:rFonts w:asciiTheme="minorHAnsi" w:hAnsiTheme="minorHAnsi" w:cstheme="minorHAnsi"/>
        </w:rPr>
        <w:t xml:space="preserve"> of </w:t>
      </w:r>
      <w:proofErr w:type="gramStart"/>
      <w:r w:rsidRPr="00C316A8">
        <w:rPr>
          <w:rStyle w:val="StyleUnderline"/>
          <w:rFonts w:asciiTheme="minorHAnsi" w:hAnsiTheme="minorHAnsi" w:cstheme="minorHAnsi"/>
        </w:rPr>
        <w:t>power, and</w:t>
      </w:r>
      <w:proofErr w:type="gramEnd"/>
      <w:r w:rsidRPr="00C316A8">
        <w:rPr>
          <w:rStyle w:val="StyleUnderline"/>
          <w:rFonts w:asciiTheme="minorHAnsi" w:hAnsiTheme="minorHAnsi" w:cstheme="minorHAnsi"/>
        </w:rPr>
        <w:t xml:space="preserve"> acts of resistance which supposedly emancipate </w:t>
      </w:r>
      <w:r w:rsidRPr="00C316A8">
        <w:rPr>
          <w:rStyle w:val="Emphasis"/>
          <w:rFonts w:asciiTheme="minorHAnsi" w:hAnsiTheme="minorHAnsi" w:cstheme="minorHAnsi"/>
        </w:rPr>
        <w:t>actually may reinforce domination</w:t>
      </w:r>
      <w:r w:rsidRPr="00C316A8">
        <w:rPr>
          <w:rFonts w:asciiTheme="minorHAnsi" w:hAnsiTheme="minorHAnsi" w:cstheme="minorHAnsi"/>
          <w:sz w:val="16"/>
        </w:rPr>
        <w:t xml:space="preserve">. All four of </w:t>
      </w:r>
      <w:r w:rsidRPr="00C316A8">
        <w:rPr>
          <w:rStyle w:val="StyleUnderline"/>
          <w:rFonts w:asciiTheme="minorHAnsi" w:hAnsiTheme="minorHAnsi" w:cstheme="minorHAnsi"/>
        </w:rPr>
        <w:t>these</w:t>
      </w:r>
      <w:r w:rsidRPr="00C316A8">
        <w:rPr>
          <w:rFonts w:asciiTheme="minorHAnsi" w:hAnsiTheme="minorHAnsi" w:cstheme="minorHAnsi"/>
          <w:sz w:val="16"/>
        </w:rPr>
        <w:t xml:space="preserve"> criticisms </w:t>
      </w:r>
      <w:r w:rsidRPr="00C316A8">
        <w:rPr>
          <w:rStyle w:val="StyleUnderline"/>
          <w:rFonts w:asciiTheme="minorHAnsi" w:hAnsiTheme="minorHAnsi" w:cstheme="minorHAnsi"/>
        </w:rPr>
        <w:t xml:space="preserve">demand the </w:t>
      </w:r>
      <w:r w:rsidRPr="00C316A8">
        <w:rPr>
          <w:rStyle w:val="Emphasis"/>
          <w:rFonts w:asciiTheme="minorHAnsi" w:hAnsiTheme="minorHAnsi" w:cstheme="minorHAnsi"/>
        </w:rPr>
        <w:t>same thing</w:t>
      </w:r>
      <w:r w:rsidRPr="00C316A8">
        <w:rPr>
          <w:rStyle w:val="StyleUnderline"/>
          <w:rFonts w:asciiTheme="minorHAnsi" w:hAnsiTheme="minorHAnsi" w:cstheme="minorHAnsi"/>
        </w:rPr>
        <w:t xml:space="preserve">: to </w:t>
      </w:r>
      <w:r w:rsidRPr="00C316A8">
        <w:rPr>
          <w:rStyle w:val="Emphasis"/>
          <w:rFonts w:asciiTheme="minorHAnsi" w:hAnsiTheme="minorHAnsi" w:cstheme="minorHAnsi"/>
        </w:rPr>
        <w:t>know what is really going on</w:t>
      </w:r>
      <w:r w:rsidRPr="00C316A8">
        <w:rPr>
          <w:rStyle w:val="StyleUnderline"/>
          <w:rFonts w:asciiTheme="minorHAnsi" w:hAnsiTheme="minorHAnsi" w:cstheme="minorHAnsi"/>
        </w:rPr>
        <w:t xml:space="preserve">, to get an </w:t>
      </w:r>
      <w:r w:rsidRPr="00C316A8">
        <w:rPr>
          <w:rStyle w:val="Emphasis"/>
          <w:rFonts w:asciiTheme="minorHAnsi" w:hAnsiTheme="minorHAnsi" w:cstheme="minorHAnsi"/>
        </w:rPr>
        <w:t>adequate grasp</w:t>
      </w:r>
      <w:r w:rsidRPr="00C316A8">
        <w:rPr>
          <w:rStyle w:val="StyleUnderline"/>
          <w:rFonts w:asciiTheme="minorHAnsi" w:hAnsiTheme="minorHAnsi" w:cstheme="minorHAnsi"/>
        </w:rPr>
        <w:t xml:space="preserve"> of the social</w:t>
      </w:r>
      <w:r w:rsidRPr="00C316A8">
        <w:rPr>
          <w:rFonts w:asciiTheme="minorHAnsi" w:hAnsiTheme="minorHAnsi" w:cstheme="minorHAnsi"/>
          <w:sz w:val="16"/>
        </w:rPr>
        <w:t xml:space="preserve">. </w:t>
      </w:r>
    </w:p>
    <w:p w14:paraId="6A3554DE" w14:textId="6564C3E9" w:rsidR="00C316A8" w:rsidRPr="00C316A8" w:rsidRDefault="00C316A8" w:rsidP="00C316A8">
      <w:pPr>
        <w:pStyle w:val="Heading3"/>
        <w:rPr>
          <w:rFonts w:asciiTheme="minorHAnsi" w:hAnsiTheme="minorHAnsi" w:cstheme="minorHAnsi"/>
          <w:bCs/>
        </w:rPr>
      </w:pPr>
      <w:r w:rsidRPr="00C316A8">
        <w:rPr>
          <w:rFonts w:asciiTheme="minorHAnsi" w:hAnsiTheme="minorHAnsi" w:cstheme="minorHAnsi"/>
          <w:bCs/>
        </w:rPr>
        <w:t>1NC---</w:t>
      </w:r>
      <w:r>
        <w:rPr>
          <w:rFonts w:asciiTheme="minorHAnsi" w:hAnsiTheme="minorHAnsi" w:cstheme="minorHAnsi"/>
          <w:bCs/>
        </w:rPr>
        <w:t>ROB</w:t>
      </w:r>
    </w:p>
    <w:p w14:paraId="35DD8084" w14:textId="77777777" w:rsidR="00C316A8" w:rsidRDefault="00C316A8" w:rsidP="00A45FB9"/>
    <w:p w14:paraId="4B30E39F" w14:textId="77777777" w:rsidR="00C316A8" w:rsidRPr="00C316A8" w:rsidRDefault="00C316A8" w:rsidP="00C316A8">
      <w:pPr>
        <w:pStyle w:val="Heading4"/>
        <w:rPr>
          <w:bCs/>
        </w:rPr>
      </w:pPr>
      <w:r w:rsidRPr="00C316A8">
        <w:rPr>
          <w:rStyle w:val="Style13ptBold"/>
          <w:rFonts w:cstheme="minorHAnsi"/>
          <w:b/>
        </w:rPr>
        <w:t xml:space="preserve">The ROB is to evaluate the simulated consequences of the 1AC and determine the best post-fiat policy </w:t>
      </w:r>
      <w:r w:rsidRPr="00C316A8">
        <w:rPr>
          <w:b w:val="0"/>
        </w:rPr>
        <w:t>-</w:t>
      </w:r>
      <w:r w:rsidRPr="00C316A8">
        <w:rPr>
          <w:bCs/>
        </w:rPr>
        <w:t xml:space="preserve"> Policy education is key to advocacy – that outweighs on portable skills. The educational skills generated from role playing is key to solving impacts in the real world – policy views problems from diverse perspectives, so we can better tackle problems of oppression and create tangible solutions.</w:t>
      </w:r>
    </w:p>
    <w:p w14:paraId="2D992A12" w14:textId="77777777" w:rsidR="00C316A8" w:rsidRDefault="00C316A8" w:rsidP="00C316A8">
      <w:pPr>
        <w:rPr>
          <w:sz w:val="16"/>
          <w:szCs w:val="16"/>
        </w:rPr>
      </w:pPr>
      <w:proofErr w:type="spellStart"/>
      <w:r>
        <w:rPr>
          <w:rStyle w:val="Style13ptBold"/>
        </w:rPr>
        <w:t>Coverstone</w:t>
      </w:r>
      <w:proofErr w:type="spellEnd"/>
      <w:r>
        <w:rPr>
          <w:rStyle w:val="Style13ptBold"/>
        </w:rPr>
        <w:t xml:space="preserve"> 5</w:t>
      </w:r>
      <w:r>
        <w:rPr>
          <w:sz w:val="16"/>
          <w:szCs w:val="16"/>
        </w:rPr>
        <w:t xml:space="preserve"> [Alan </w:t>
      </w:r>
      <w:proofErr w:type="spellStart"/>
      <w:r>
        <w:rPr>
          <w:sz w:val="16"/>
          <w:szCs w:val="16"/>
        </w:rPr>
        <w:t>Coverstone</w:t>
      </w:r>
      <w:proofErr w:type="spellEnd"/>
      <w:r>
        <w:rPr>
          <w:sz w:val="16"/>
          <w:szCs w:val="16"/>
        </w:rPr>
        <w:t xml:space="preserve"> (</w:t>
      </w:r>
      <w:proofErr w:type="gramStart"/>
      <w:r>
        <w:rPr>
          <w:sz w:val="16"/>
          <w:szCs w:val="16"/>
        </w:rPr>
        <w:t>masters in communication</w:t>
      </w:r>
      <w:proofErr w:type="gramEnd"/>
      <w:r>
        <w:rPr>
          <w:sz w:val="16"/>
          <w:szCs w:val="16"/>
        </w:rPr>
        <w:t xml:space="preserve"> from Wake Forest, longtime debate coach) “Acting on Activism: Realizing the Vision of Debate with Pro-social Impact” Paper presented at the National Communication Association Annual Conference November 17th 2005]</w:t>
      </w:r>
    </w:p>
    <w:p w14:paraId="67EFD02D" w14:textId="77777777" w:rsidR="00C316A8" w:rsidRDefault="00C316A8" w:rsidP="00C316A8">
      <w:pPr>
        <w:rPr>
          <w:sz w:val="12"/>
          <w:szCs w:val="12"/>
        </w:rPr>
      </w:pPr>
      <w:r>
        <w:rPr>
          <w:sz w:val="12"/>
          <w:szCs w:val="12"/>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Pr>
          <w:rStyle w:val="TitleChar"/>
        </w:rPr>
        <w:t>Control of the</w:t>
      </w:r>
      <w:r>
        <w:rPr>
          <w:sz w:val="12"/>
          <w:szCs w:val="12"/>
        </w:rPr>
        <w:t xml:space="preserve"> US </w:t>
      </w:r>
      <w:r>
        <w:rPr>
          <w:rStyle w:val="TitleChar"/>
        </w:rPr>
        <w:t>government is</w:t>
      </w:r>
      <w:r>
        <w:rPr>
          <w:sz w:val="12"/>
          <w:szCs w:val="12"/>
        </w:rPr>
        <w:t xml:space="preserve"> exactly </w:t>
      </w:r>
      <w:r>
        <w:rPr>
          <w:rStyle w:val="TitleChar"/>
        </w:rPr>
        <w:t>what</w:t>
      </w:r>
      <w:r>
        <w:rPr>
          <w:sz w:val="12"/>
          <w:szCs w:val="12"/>
        </w:rPr>
        <w:t xml:space="preserve"> an </w:t>
      </w:r>
      <w:r>
        <w:rPr>
          <w:rStyle w:val="TitleChar"/>
        </w:rPr>
        <w:t>active, participatory citizenry is supposed to be</w:t>
      </w:r>
      <w:r>
        <w:rPr>
          <w:sz w:val="12"/>
          <w:szCs w:val="12"/>
        </w:rPr>
        <w:t xml:space="preserve"> all </w:t>
      </w:r>
      <w:r>
        <w:rPr>
          <w:rStyle w:val="TitleChar"/>
        </w:rPr>
        <w:t>about</w:t>
      </w:r>
      <w:r>
        <w:rPr>
          <w:sz w:val="12"/>
          <w:szCs w:val="12"/>
        </w:rPr>
        <w:t xml:space="preserve">. After all, if democracy means anything, it means that </w:t>
      </w:r>
      <w:r>
        <w:rPr>
          <w:rStyle w:val="TitleChar"/>
          <w:highlight w:val="cyan"/>
        </w:rPr>
        <w:t>citizens</w:t>
      </w:r>
      <w:r>
        <w:rPr>
          <w:sz w:val="12"/>
          <w:szCs w:val="12"/>
        </w:rPr>
        <w:t xml:space="preserve"> not only have the right, </w:t>
      </w:r>
      <w:proofErr w:type="gramStart"/>
      <w:r>
        <w:rPr>
          <w:sz w:val="12"/>
          <w:szCs w:val="12"/>
        </w:rPr>
        <w:t>they</w:t>
      </w:r>
      <w:proofErr w:type="gramEnd"/>
      <w:r>
        <w:rPr>
          <w:sz w:val="12"/>
          <w:szCs w:val="12"/>
        </w:rPr>
        <w:t xml:space="preserve"> also </w:t>
      </w:r>
      <w:r>
        <w:rPr>
          <w:rStyle w:val="TitleChar"/>
          <w:highlight w:val="cyan"/>
        </w:rPr>
        <w:t xml:space="preserve">bear the obligation to </w:t>
      </w:r>
      <w:r>
        <w:rPr>
          <w:rStyle w:val="TitleChar"/>
        </w:rPr>
        <w:t xml:space="preserve">discuss and </w:t>
      </w:r>
      <w:r>
        <w:rPr>
          <w:rStyle w:val="TitleChar"/>
          <w:highlight w:val="cyan"/>
        </w:rPr>
        <w:t>debate</w:t>
      </w:r>
      <w:r>
        <w:rPr>
          <w:rStyle w:val="TitleChar"/>
        </w:rPr>
        <w:t xml:space="preserve"> </w:t>
      </w:r>
      <w:r>
        <w:rPr>
          <w:rStyle w:val="TitleChar"/>
          <w:highlight w:val="cyan"/>
        </w:rPr>
        <w:t>what the government should be doing</w:t>
      </w:r>
      <w:r>
        <w:rPr>
          <w:rStyle w:val="TitleChar"/>
        </w:rPr>
        <w:t>.</w:t>
      </w:r>
      <w:r>
        <w:rPr>
          <w:sz w:val="12"/>
          <w:szCs w:val="12"/>
        </w:rPr>
        <w:t xml:space="preserve"> </w:t>
      </w:r>
      <w:r>
        <w:rPr>
          <w:rStyle w:val="TitleChar"/>
          <w:highlight w:val="cyan"/>
        </w:rPr>
        <w:t>Absent that</w:t>
      </w:r>
      <w:r>
        <w:rPr>
          <w:rStyle w:val="TitleChar"/>
        </w:rPr>
        <w:t xml:space="preserve"> discussion</w:t>
      </w:r>
      <w:r>
        <w:rPr>
          <w:sz w:val="12"/>
          <w:szCs w:val="12"/>
        </w:rPr>
        <w:t xml:space="preserve"> and debate, much of the </w:t>
      </w:r>
      <w:r>
        <w:rPr>
          <w:rStyle w:val="TitleChar"/>
          <w:highlight w:val="cyan"/>
        </w:rPr>
        <w:t>motivation for</w:t>
      </w:r>
      <w:r>
        <w:rPr>
          <w:rStyle w:val="TitleChar"/>
        </w:rPr>
        <w:t xml:space="preserve"> personal political </w:t>
      </w:r>
      <w:r>
        <w:rPr>
          <w:rStyle w:val="TitleChar"/>
          <w:highlight w:val="cyan"/>
        </w:rPr>
        <w:t>activism is</w:t>
      </w:r>
      <w:r>
        <w:rPr>
          <w:sz w:val="12"/>
          <w:szCs w:val="12"/>
        </w:rPr>
        <w:t xml:space="preserve"> also </w:t>
      </w:r>
      <w:r>
        <w:rPr>
          <w:rStyle w:val="TitleChar"/>
          <w:highlight w:val="cyan"/>
        </w:rPr>
        <w:t>lost</w:t>
      </w:r>
      <w:r>
        <w:rPr>
          <w:sz w:val="12"/>
          <w:szCs w:val="12"/>
        </w:rPr>
        <w:t xml:space="preserve">. Those who have co-opted Mitchell’s argument for individual advocacy often quickly respond that nothing we do in a debate round can </w:t>
      </w:r>
      <w:proofErr w:type="gramStart"/>
      <w:r>
        <w:rPr>
          <w:sz w:val="12"/>
          <w:szCs w:val="12"/>
        </w:rPr>
        <w:t>actually change</w:t>
      </w:r>
      <w:proofErr w:type="gramEnd"/>
      <w:r>
        <w:rPr>
          <w:sz w:val="12"/>
          <w:szCs w:val="12"/>
        </w:rPr>
        <w:t xml:space="preserv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Pr>
          <w:sz w:val="12"/>
          <w:szCs w:val="12"/>
        </w:rPr>
        <w:t>nothing</w:t>
      </w:r>
      <w:proofErr w:type="gramEnd"/>
      <w:r>
        <w:rPr>
          <w:sz w:val="12"/>
          <w:szCs w:val="12"/>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Pr>
          <w:sz w:val="12"/>
          <w:szCs w:val="12"/>
        </w:rPr>
        <w:t>society as a whole</w:t>
      </w:r>
      <w:proofErr w:type="gramEnd"/>
      <w:r>
        <w:rPr>
          <w:sz w:val="12"/>
          <w:szCs w:val="12"/>
        </w:rPr>
        <w:t xml:space="preserv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Pr>
          <w:rStyle w:val="TitleChar"/>
        </w:rPr>
        <w:t>personal narratives unconnected to political power are</w:t>
      </w:r>
      <w:r>
        <w:rPr>
          <w:sz w:val="12"/>
          <w:szCs w:val="12"/>
        </w:rPr>
        <w:t xml:space="preserve"> regularly </w:t>
      </w:r>
      <w:r>
        <w:rPr>
          <w:rStyle w:val="Emphasis"/>
        </w:rPr>
        <w:t>co-opted by those who do learn the language of power</w:t>
      </w:r>
      <w:r>
        <w:rPr>
          <w:sz w:val="12"/>
          <w:szCs w:val="12"/>
        </w:rPr>
        <w:t xml:space="preserve">. One need </w:t>
      </w:r>
      <w:proofErr w:type="gramStart"/>
      <w:r>
        <w:rPr>
          <w:sz w:val="12"/>
          <w:szCs w:val="12"/>
        </w:rPr>
        <w:t>look</w:t>
      </w:r>
      <w:proofErr w:type="gramEnd"/>
      <w:r>
        <w:rPr>
          <w:sz w:val="12"/>
          <w:szCs w:val="12"/>
        </w:rPr>
        <w:t xml:space="preserve"> no further than the annual state of the Union Address where personal story after personal story is used to support the political agenda of those in power. The so-called </w:t>
      </w:r>
      <w:r>
        <w:rPr>
          <w:rStyle w:val="Emphasis"/>
          <w:highlight w:val="cyan"/>
        </w:rPr>
        <w:t>role-playing</w:t>
      </w:r>
      <w:r>
        <w:rPr>
          <w:rStyle w:val="Emphasis"/>
        </w:rPr>
        <w:t xml:space="preserve"> that public policy contest debates encourage </w:t>
      </w:r>
      <w:r>
        <w:rPr>
          <w:rStyle w:val="Emphasis"/>
          <w:highlight w:val="cyan"/>
        </w:rPr>
        <w:t>promotes active learning of</w:t>
      </w:r>
      <w:r>
        <w:rPr>
          <w:rStyle w:val="Emphasis"/>
        </w:rPr>
        <w:t xml:space="preserve"> the vocabulary</w:t>
      </w:r>
      <w:r>
        <w:rPr>
          <w:rStyle w:val="TitleChar"/>
        </w:rPr>
        <w:t xml:space="preserve"> and levers of </w:t>
      </w:r>
      <w:r>
        <w:rPr>
          <w:rStyle w:val="TitleChar"/>
          <w:highlight w:val="cyan"/>
        </w:rPr>
        <w:t xml:space="preserve">power </w:t>
      </w:r>
      <w:r>
        <w:rPr>
          <w:rStyle w:val="TitleChar"/>
        </w:rPr>
        <w:t>in America</w:t>
      </w:r>
      <w:r>
        <w:rPr>
          <w:sz w:val="12"/>
          <w:szCs w:val="12"/>
        </w:rPr>
        <w:t xml:space="preserve">. </w:t>
      </w:r>
      <w:r>
        <w:rPr>
          <w:rStyle w:val="TitleChar"/>
        </w:rPr>
        <w:t>Imagining the ability to use</w:t>
      </w:r>
      <w:r>
        <w:rPr>
          <w:sz w:val="12"/>
          <w:szCs w:val="12"/>
        </w:rPr>
        <w:t xml:space="preserve"> our own </w:t>
      </w:r>
      <w:r>
        <w:rPr>
          <w:rStyle w:val="TitleChar"/>
        </w:rPr>
        <w:t>arguments to influence government action is one of the great virtues of academic debate</w:t>
      </w:r>
      <w:r>
        <w:rPr>
          <w:sz w:val="12"/>
          <w:szCs w:val="12"/>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ro2le. This lack of interest in the public sphere may in turn reflect a loss of confidence in the possibility that the arguments we make in public will </w:t>
      </w:r>
      <w:proofErr w:type="gramStart"/>
      <w:r>
        <w:rPr>
          <w:sz w:val="12"/>
          <w:szCs w:val="12"/>
        </w:rPr>
        <w:t>have an effect on</w:t>
      </w:r>
      <w:proofErr w:type="gramEnd"/>
      <w:r>
        <w:rPr>
          <w:sz w:val="12"/>
          <w:szCs w:val="12"/>
        </w:rPr>
        <w:t xml:space="preserve"> the world. Today’s </w:t>
      </w:r>
      <w:r>
        <w:rPr>
          <w:rStyle w:val="TitleChar"/>
        </w:rPr>
        <w:t>students’ lack of faith in the power of persuasion reflects the waning of the ideal of civic participation</w:t>
      </w:r>
      <w:r>
        <w:rPr>
          <w:sz w:val="12"/>
          <w:szCs w:val="12"/>
        </w:rPr>
        <w:t xml:space="preserve"> that led educators for centuries to place rhetorical and argumentative training at the center of the school and college curriculum. (Graff, 2003, p. 57) </w:t>
      </w:r>
      <w:r>
        <w:rPr>
          <w:rStyle w:val="TitleChar"/>
        </w:rPr>
        <w:t>The power to imagine public advocacy</w:t>
      </w:r>
      <w:r>
        <w:rPr>
          <w:sz w:val="12"/>
          <w:szCs w:val="12"/>
        </w:rPr>
        <w:t xml:space="preserve"> that </w:t>
      </w:r>
      <w:proofErr w:type="gramStart"/>
      <w:r>
        <w:rPr>
          <w:sz w:val="12"/>
          <w:szCs w:val="12"/>
        </w:rPr>
        <w:t xml:space="preserve">actually </w:t>
      </w:r>
      <w:r>
        <w:rPr>
          <w:rStyle w:val="TitleChar"/>
        </w:rPr>
        <w:t>makes</w:t>
      </w:r>
      <w:proofErr w:type="gramEnd"/>
      <w:r>
        <w:rPr>
          <w:rStyle w:val="TitleChar"/>
        </w:rPr>
        <w:t xml:space="preserve"> a difference is one of the great virtues of</w:t>
      </w:r>
      <w:r>
        <w:rPr>
          <w:sz w:val="12"/>
          <w:szCs w:val="12"/>
        </w:rPr>
        <w:t xml:space="preserve"> the traditional notion of </w:t>
      </w:r>
      <w:r>
        <w:rPr>
          <w:rStyle w:val="TitleChar"/>
        </w:rPr>
        <w:t>fiat</w:t>
      </w:r>
      <w:r>
        <w:rPr>
          <w:sz w:val="12"/>
          <w:szCs w:val="12"/>
        </w:rPr>
        <w:t xml:space="preserve"> that critics deride as mere simulation. </w:t>
      </w:r>
      <w:r>
        <w:rPr>
          <w:rStyle w:val="TitleChar"/>
          <w:highlight w:val="cyan"/>
        </w:rPr>
        <w:t>Simulation</w:t>
      </w:r>
      <w:r>
        <w:rPr>
          <w:sz w:val="12"/>
          <w:szCs w:val="12"/>
        </w:rPr>
        <w:t xml:space="preserve"> of success in the public realm </w:t>
      </w:r>
      <w:r>
        <w:rPr>
          <w:rStyle w:val="TitleChar"/>
          <w:highlight w:val="cyan"/>
        </w:rPr>
        <w:t>is</w:t>
      </w:r>
      <w:r>
        <w:rPr>
          <w:rStyle w:val="TitleChar"/>
        </w:rPr>
        <w:t xml:space="preserve"> far </w:t>
      </w:r>
      <w:r>
        <w:rPr>
          <w:rStyle w:val="TitleChar"/>
          <w:highlight w:val="cyan"/>
        </w:rPr>
        <w:t>more empowering</w:t>
      </w:r>
      <w:r>
        <w:rPr>
          <w:sz w:val="12"/>
          <w:szCs w:val="12"/>
        </w:rPr>
        <w:t xml:space="preserve"> to students </w:t>
      </w:r>
      <w:r>
        <w:rPr>
          <w:rStyle w:val="TitleChar"/>
          <w:highlight w:val="cyan"/>
        </w:rPr>
        <w:t>than</w:t>
      </w:r>
      <w:r>
        <w:rPr>
          <w:rStyle w:val="TitleChar"/>
        </w:rPr>
        <w:t xml:space="preserve"> completely </w:t>
      </w:r>
      <w:r>
        <w:rPr>
          <w:rStyle w:val="TitleChar"/>
          <w:highlight w:val="cyan"/>
        </w:rPr>
        <w:t xml:space="preserve">abandoning </w:t>
      </w:r>
      <w:r>
        <w:rPr>
          <w:rStyle w:val="TitleChar"/>
        </w:rPr>
        <w:t xml:space="preserve">all notions of personal </w:t>
      </w:r>
      <w:r>
        <w:rPr>
          <w:rStyle w:val="TitleChar"/>
          <w:highlight w:val="cyan"/>
        </w:rPr>
        <w:t>power in the face of</w:t>
      </w:r>
      <w:r>
        <w:rPr>
          <w:rStyle w:val="TitleChar"/>
        </w:rPr>
        <w:t xml:space="preserve"> governmental </w:t>
      </w:r>
      <w:r>
        <w:rPr>
          <w:rStyle w:val="TitleChar"/>
          <w:highlight w:val="cyan"/>
        </w:rPr>
        <w:t>hegemony</w:t>
      </w:r>
      <w:r>
        <w:rPr>
          <w:sz w:val="12"/>
          <w:szCs w:val="12"/>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Pr>
          <w:rStyle w:val="TitleChar"/>
          <w:highlight w:val="cyan"/>
        </w:rPr>
        <w:t>Imagining</w:t>
      </w:r>
      <w:r>
        <w:rPr>
          <w:rStyle w:val="TitleChar"/>
        </w:rPr>
        <w:t xml:space="preserve"> myself starting a </w:t>
      </w:r>
      <w:r>
        <w:rPr>
          <w:rStyle w:val="TitleChar"/>
          <w:highlight w:val="cyan"/>
        </w:rPr>
        <w:t>socialist revolution</w:t>
      </w:r>
      <w:r>
        <w:rPr>
          <w:sz w:val="12"/>
          <w:szCs w:val="12"/>
        </w:rPr>
        <w:t xml:space="preserve"> in America </w:t>
      </w:r>
      <w:r>
        <w:rPr>
          <w:rStyle w:val="TitleChar"/>
          <w:highlight w:val="cyan"/>
        </w:rPr>
        <w:t>is no less of a fantasy than</w:t>
      </w:r>
      <w:r>
        <w:rPr>
          <w:sz w:val="12"/>
          <w:szCs w:val="12"/>
        </w:rPr>
        <w:t xml:space="preserve"> imagining myself </w:t>
      </w:r>
      <w:r>
        <w:rPr>
          <w:rStyle w:val="TitleChar"/>
        </w:rPr>
        <w:t xml:space="preserve">making </w:t>
      </w:r>
      <w:r>
        <w:rPr>
          <w:rStyle w:val="TitleChar"/>
          <w:highlight w:val="cyan"/>
        </w:rPr>
        <w:t>a difference on Capitol Hill</w:t>
      </w:r>
      <w:r>
        <w:rPr>
          <w:rStyle w:val="TitleChar"/>
        </w:rPr>
        <w:t>.</w:t>
      </w:r>
      <w:r>
        <w:rPr>
          <w:sz w:val="12"/>
          <w:szCs w:val="12"/>
        </w:rPr>
        <w:t xml:space="preserve"> Furthermore, both </w:t>
      </w:r>
      <w:r>
        <w:rPr>
          <w:highlight w:val="cyan"/>
          <w:u w:val="single"/>
        </w:rPr>
        <w:t>fantasies influenced</w:t>
      </w:r>
      <w:r>
        <w:rPr>
          <w:u w:val="single"/>
        </w:rPr>
        <w:t xml:space="preserve"> my </w:t>
      </w:r>
      <w:r>
        <w:rPr>
          <w:highlight w:val="cyan"/>
          <w:u w:val="single"/>
        </w:rPr>
        <w:t>personal and political development</w:t>
      </w:r>
      <w:r>
        <w:rPr>
          <w:u w:val="single"/>
        </w:rPr>
        <w:t xml:space="preserve"> virtually </w:t>
      </w:r>
      <w:r>
        <w:rPr>
          <w:highlight w:val="cyan"/>
          <w:u w:val="single"/>
        </w:rPr>
        <w:t>ensuring a life of active</w:t>
      </w:r>
      <w:r>
        <w:rPr>
          <w:u w:val="single"/>
        </w:rPr>
        <w:t xml:space="preserve">, pro-social, political </w:t>
      </w:r>
      <w:r>
        <w:rPr>
          <w:highlight w:val="cyan"/>
          <w:u w:val="single"/>
        </w:rPr>
        <w:t>participation</w:t>
      </w:r>
      <w:r>
        <w:rPr>
          <w:sz w:val="12"/>
          <w:szCs w:val="12"/>
          <w:u w:val="single"/>
        </w:rPr>
        <w:t>.</w:t>
      </w:r>
      <w:r>
        <w:rPr>
          <w:sz w:val="12"/>
          <w:szCs w:val="12"/>
        </w:rPr>
        <w:t xml:space="preserve"> Neither fantasy reduced the likelihood that I would spend my life trying to make the difference I imagined. One fantasy </w:t>
      </w:r>
      <w:proofErr w:type="gramStart"/>
      <w:r>
        <w:rPr>
          <w:sz w:val="12"/>
          <w:szCs w:val="12"/>
        </w:rPr>
        <w:t>actually does</w:t>
      </w:r>
      <w:proofErr w:type="gramEnd"/>
      <w:r>
        <w:rPr>
          <w:sz w:val="12"/>
          <w:szCs w:val="12"/>
        </w:rPr>
        <w:t xml:space="preserve">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Role-playing without question teaches students to be comfortable with the </w:t>
      </w:r>
      <w:r>
        <w:rPr>
          <w:rStyle w:val="TitleChar"/>
          <w:highlight w:val="cyan"/>
        </w:rPr>
        <w:t>language of power</w:t>
      </w:r>
      <w:r>
        <w:rPr>
          <w:sz w:val="12"/>
          <w:szCs w:val="12"/>
          <w:highlight w:val="cyan"/>
        </w:rPr>
        <w:t>,</w:t>
      </w:r>
      <w:r>
        <w:rPr>
          <w:sz w:val="12"/>
          <w:szCs w:val="12"/>
        </w:rPr>
        <w:t xml:space="preserve"> and that language </w:t>
      </w:r>
      <w:r>
        <w:rPr>
          <w:rStyle w:val="TitleChar"/>
          <w:highlight w:val="cyan"/>
        </w:rPr>
        <w:t>paves the way for genuine</w:t>
      </w:r>
      <w:r>
        <w:rPr>
          <w:sz w:val="12"/>
          <w:szCs w:val="12"/>
        </w:rPr>
        <w:t xml:space="preserve"> and effective </w:t>
      </w:r>
      <w:r>
        <w:rPr>
          <w:rStyle w:val="TitleChar"/>
          <w:highlight w:val="cyan"/>
        </w:rPr>
        <w:t>political activism</w:t>
      </w:r>
      <w:r>
        <w:rPr>
          <w:sz w:val="12"/>
          <w:szCs w:val="12"/>
        </w:rPr>
        <w:t xml:space="preserve">. Debates over the relative efficacy of </w:t>
      </w:r>
      <w:r>
        <w:rPr>
          <w:rStyle w:val="Emphasis"/>
        </w:rPr>
        <w:t xml:space="preserve">political </w:t>
      </w:r>
      <w:r>
        <w:rPr>
          <w:rStyle w:val="Emphasis"/>
          <w:highlight w:val="cyan"/>
        </w:rPr>
        <w:t>strategies</w:t>
      </w:r>
      <w:r>
        <w:rPr>
          <w:rStyle w:val="Emphasis"/>
        </w:rPr>
        <w:t xml:space="preserve"> for pro-social change </w:t>
      </w:r>
      <w:r>
        <w:rPr>
          <w:rStyle w:val="Emphasis"/>
          <w:highlight w:val="cyan"/>
        </w:rPr>
        <w:t>must confront governmental power</w:t>
      </w:r>
      <w:r>
        <w:rPr>
          <w:sz w:val="12"/>
          <w:szCs w:val="12"/>
        </w:rPr>
        <w:t xml:space="preserve">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76122DCE" w14:textId="77777777" w:rsidR="00C316A8" w:rsidRDefault="00C316A8" w:rsidP="00C316A8">
      <w:pPr>
        <w:pStyle w:val="Body"/>
        <w:widowControl w:val="0"/>
        <w:suppressAutoHyphens/>
        <w:ind w:left="0"/>
        <w:rPr>
          <w:rFonts w:asciiTheme="minorHAnsi" w:hAnsiTheme="minorHAnsi" w:cstheme="minorHAnsi"/>
          <w:szCs w:val="12"/>
        </w:rPr>
      </w:pPr>
    </w:p>
    <w:p w14:paraId="32742169" w14:textId="77777777" w:rsidR="00C316A8" w:rsidRPr="00C316A8" w:rsidRDefault="00C316A8" w:rsidP="00C316A8">
      <w:pPr>
        <w:pStyle w:val="Heading4"/>
        <w:rPr>
          <w:bCs/>
        </w:rPr>
      </w:pPr>
      <w:r w:rsidRPr="00C316A8">
        <w:rPr>
          <w:bCs/>
        </w:rPr>
        <w:t xml:space="preserve">Our research model is tied to the consequences of the plan – that’s key to dissect stereotypes and misunderstandings in policy so that better informed policy can be constructed – </w:t>
      </w:r>
      <w:proofErr w:type="gramStart"/>
      <w:r w:rsidRPr="00C316A8">
        <w:rPr>
          <w:bCs/>
        </w:rPr>
        <w:t>this hijacks</w:t>
      </w:r>
      <w:proofErr w:type="gramEnd"/>
      <w:r w:rsidRPr="00C316A8">
        <w:rPr>
          <w:bCs/>
        </w:rPr>
        <w:t xml:space="preserve"> their </w:t>
      </w:r>
      <w:proofErr w:type="spellStart"/>
      <w:r w:rsidRPr="00C316A8">
        <w:rPr>
          <w:bCs/>
        </w:rPr>
        <w:t>RotB</w:t>
      </w:r>
      <w:proofErr w:type="spellEnd"/>
      <w:r w:rsidRPr="00C316A8">
        <w:rPr>
          <w:bCs/>
        </w:rPr>
        <w:t xml:space="preserve"> because our process would deconstruct </w:t>
      </w:r>
    </w:p>
    <w:p w14:paraId="2C329070" w14:textId="77777777" w:rsidR="00C316A8" w:rsidRPr="00C316A8" w:rsidRDefault="00C316A8" w:rsidP="00C316A8">
      <w:pPr>
        <w:rPr>
          <w:b/>
          <w:bCs/>
          <w:sz w:val="26"/>
          <w:szCs w:val="26"/>
        </w:rPr>
      </w:pPr>
    </w:p>
    <w:p w14:paraId="2ADBE39E" w14:textId="77777777" w:rsidR="00C316A8" w:rsidRPr="00C316A8" w:rsidRDefault="00C316A8" w:rsidP="00C316A8">
      <w:pPr>
        <w:pStyle w:val="Heading4"/>
        <w:rPr>
          <w:bCs/>
        </w:rPr>
      </w:pPr>
      <w:r w:rsidRPr="00C316A8">
        <w:rPr>
          <w:bCs/>
        </w:rPr>
        <w:t xml:space="preserve">The </w:t>
      </w:r>
      <w:proofErr w:type="spellStart"/>
      <w:r w:rsidRPr="00C316A8">
        <w:rPr>
          <w:bCs/>
        </w:rPr>
        <w:t>aff</w:t>
      </w:r>
      <w:proofErr w:type="spellEnd"/>
      <w:r w:rsidRPr="00C316A8">
        <w:rPr>
          <w:bCs/>
        </w:rPr>
        <w:t xml:space="preserve"> deploys the state to learn scenario planning – even if politics is bad, scenario analysis of politics is pedagogically valuable – it enhances creativity, deconstructs </w:t>
      </w:r>
      <w:proofErr w:type="gramStart"/>
      <w:r w:rsidRPr="00C316A8">
        <w:rPr>
          <w:bCs/>
        </w:rPr>
        <w:t>biases</w:t>
      </w:r>
      <w:proofErr w:type="gramEnd"/>
      <w:r w:rsidRPr="00C316A8">
        <w:rPr>
          <w:bCs/>
        </w:rPr>
        <w:t xml:space="preserve"> and teaches advocacy skills.</w:t>
      </w:r>
    </w:p>
    <w:p w14:paraId="50B7F073" w14:textId="77777777" w:rsidR="00C316A8" w:rsidRDefault="00C316A8" w:rsidP="00C316A8">
      <w:proofErr w:type="spellStart"/>
      <w:r>
        <w:rPr>
          <w:rStyle w:val="Style13ptBold"/>
        </w:rPr>
        <w:t>Barma</w:t>
      </w:r>
      <w:proofErr w:type="spellEnd"/>
      <w:r>
        <w:rPr>
          <w:rStyle w:val="Style13ptBold"/>
        </w:rPr>
        <w:t xml:space="preserve"> et al 16</w:t>
      </w:r>
      <w:r>
        <w:t xml:space="preserve"> </w:t>
      </w:r>
      <w:proofErr w:type="spellStart"/>
      <w:r>
        <w:rPr>
          <w:sz w:val="14"/>
          <w:szCs w:val="14"/>
        </w:rPr>
        <w:t>Naazneen</w:t>
      </w:r>
      <w:proofErr w:type="spellEnd"/>
      <w:r>
        <w:rPr>
          <w:sz w:val="14"/>
          <w:szCs w:val="14"/>
        </w:rPr>
        <w:t xml:space="preserve"> </w:t>
      </w:r>
      <w:proofErr w:type="spellStart"/>
      <w:r>
        <w:rPr>
          <w:sz w:val="14"/>
          <w:szCs w:val="14"/>
        </w:rPr>
        <w:t>Barma</w:t>
      </w:r>
      <w:proofErr w:type="spellEnd"/>
      <w:r>
        <w:rPr>
          <w:sz w:val="14"/>
          <w:szCs w:val="14"/>
        </w:rPr>
        <w:t xml:space="preserve">, PhD in </w:t>
      </w:r>
      <w:proofErr w:type="spellStart"/>
      <w:r>
        <w:rPr>
          <w:sz w:val="14"/>
          <w:szCs w:val="14"/>
        </w:rPr>
        <w:t>PoliSci</w:t>
      </w:r>
      <w:proofErr w:type="spellEnd"/>
      <w:r>
        <w:rPr>
          <w:sz w:val="14"/>
          <w:szCs w:val="14"/>
        </w:rPr>
        <w:t xml:space="preserve">, UC Berkeley, Assistant Prof of National Security Affairs at the Naval Postgraduate School. Brent Durbin, PhD in </w:t>
      </w:r>
      <w:proofErr w:type="spellStart"/>
      <w:r>
        <w:rPr>
          <w:sz w:val="14"/>
          <w:szCs w:val="14"/>
        </w:rPr>
        <w:t>PoliSci</w:t>
      </w:r>
      <w:proofErr w:type="spellEnd"/>
      <w:r>
        <w:rPr>
          <w:sz w:val="14"/>
          <w:szCs w:val="14"/>
        </w:rPr>
        <w:t xml:space="preserve">, UC Berkeley, Prof of Government, Smith College. Eric Lorber, JD, UPenn, and PhD in </w:t>
      </w:r>
      <w:proofErr w:type="spellStart"/>
      <w:r>
        <w:rPr>
          <w:sz w:val="14"/>
          <w:szCs w:val="14"/>
        </w:rPr>
        <w:t>PoliSci</w:t>
      </w:r>
      <w:proofErr w:type="spellEnd"/>
      <w:r>
        <w:rPr>
          <w:sz w:val="14"/>
          <w:szCs w:val="14"/>
        </w:rPr>
        <w:t xml:space="preserve">, Duke, Gibson, </w:t>
      </w:r>
      <w:proofErr w:type="gramStart"/>
      <w:r>
        <w:rPr>
          <w:sz w:val="14"/>
          <w:szCs w:val="14"/>
        </w:rPr>
        <w:t>Dunn</w:t>
      </w:r>
      <w:proofErr w:type="gramEnd"/>
      <w:r>
        <w:rPr>
          <w:sz w:val="14"/>
          <w:szCs w:val="14"/>
        </w:rPr>
        <w:t xml:space="preserve"> and Crutcher. Rachel </w:t>
      </w:r>
      <w:proofErr w:type="spellStart"/>
      <w:r>
        <w:rPr>
          <w:sz w:val="14"/>
          <w:szCs w:val="14"/>
        </w:rPr>
        <w:t>Whitlark</w:t>
      </w:r>
      <w:proofErr w:type="spellEnd"/>
      <w:r>
        <w:rPr>
          <w:sz w:val="14"/>
          <w:szCs w:val="14"/>
        </w:rPr>
        <w:t xml:space="preserve">, PhD in </w:t>
      </w:r>
      <w:proofErr w:type="spellStart"/>
      <w:r>
        <w:rPr>
          <w:sz w:val="14"/>
          <w:szCs w:val="14"/>
        </w:rPr>
        <w:t>PoliSci</w:t>
      </w:r>
      <w:proofErr w:type="spellEnd"/>
      <w:r>
        <w:rPr>
          <w:sz w:val="14"/>
          <w:szCs w:val="14"/>
        </w:rPr>
        <w:t xml:space="preserve">, GWU, Post-Doctoral Research Fellow with the Project on Managing the Atom and International Security Program within the </w:t>
      </w:r>
      <w:proofErr w:type="spellStart"/>
      <w:r>
        <w:rPr>
          <w:sz w:val="14"/>
          <w:szCs w:val="14"/>
        </w:rPr>
        <w:t>Belfer</w:t>
      </w:r>
      <w:proofErr w:type="spellEnd"/>
      <w:r>
        <w:rPr>
          <w:sz w:val="14"/>
          <w:szCs w:val="14"/>
        </w:rPr>
        <w:t xml:space="preserve"> Center for Science and International Affairs at Harvard. “‘Imagine a World in Which’: Using Scenarios in Political Science.” International Studies Perspectives 17 (2), pp. 1-19, May 2016. </w:t>
      </w:r>
      <w:hyperlink r:id="rId15" w:history="1">
        <w:r>
          <w:rPr>
            <w:rStyle w:val="Hyperlink"/>
            <w:sz w:val="14"/>
            <w:szCs w:val="14"/>
          </w:rPr>
          <w:t>http://www.naazneenbarma.com/uploads/2/9/6/9/29695681/using_scenarios_in_political_science_isp_2015.pdf</w:t>
        </w:r>
      </w:hyperlink>
      <w:r>
        <w:rPr>
          <w:rStyle w:val="Hyperlink"/>
          <w:sz w:val="14"/>
          <w:szCs w:val="14"/>
        </w:rPr>
        <w:t xml:space="preserve"> ///JCH-PF</w:t>
      </w:r>
    </w:p>
    <w:p w14:paraId="3B9053A1" w14:textId="77777777" w:rsidR="00C316A8" w:rsidRDefault="00C316A8" w:rsidP="00C316A8">
      <w:pPr>
        <w:rPr>
          <w:sz w:val="8"/>
        </w:rPr>
      </w:pPr>
      <w:r>
        <w:rPr>
          <w:sz w:val="8"/>
        </w:rPr>
        <w:t xml:space="preserve">What Are Scenarios and Why Use Them in Political Science? </w:t>
      </w:r>
      <w:r>
        <w:rPr>
          <w:rStyle w:val="Emphasis"/>
          <w:highlight w:val="cyan"/>
        </w:rPr>
        <w:t>Scenario analysis is</w:t>
      </w:r>
      <w:r>
        <w:rPr>
          <w:sz w:val="8"/>
        </w:rPr>
        <w:t xml:space="preserve"> </w:t>
      </w:r>
      <w:proofErr w:type="gramStart"/>
      <w:r>
        <w:rPr>
          <w:sz w:val="8"/>
        </w:rPr>
        <w:t>perceived most commonly</w:t>
      </w:r>
      <w:proofErr w:type="gramEnd"/>
      <w:r>
        <w:rPr>
          <w:sz w:val="8"/>
        </w:rPr>
        <w:t xml:space="preserve"> as </w:t>
      </w:r>
      <w:r>
        <w:rPr>
          <w:rStyle w:val="Emphasis"/>
          <w:highlight w:val="cyan"/>
        </w:rPr>
        <w:t>a technique for examining the robustness of strategy</w:t>
      </w:r>
      <w:r>
        <w:rPr>
          <w:sz w:val="8"/>
        </w:rPr>
        <w:t xml:space="preserve">.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w:t>
      </w:r>
      <w:r>
        <w:rPr>
          <w:rStyle w:val="Emphasis"/>
          <w:highlight w:val="cyan"/>
        </w:rPr>
        <w:t>the art of considering “what if”</w:t>
      </w:r>
      <w:r>
        <w:rPr>
          <w:rStyle w:val="Emphasis"/>
        </w:rPr>
        <w:t xml:space="preserve"> </w:t>
      </w:r>
      <w:r>
        <w:rPr>
          <w:sz w:val="8"/>
        </w:rPr>
        <w:t xml:space="preserve">questions about possible future worlds. Scenario analysis is thus typically seen as serving the purposes of corporate planning or as </w:t>
      </w:r>
      <w:r>
        <w:rPr>
          <w:rStyle w:val="Emphasis"/>
          <w:highlight w:val="cyan"/>
        </w:rPr>
        <w:t>a policy tool to be used in combination with simulations of decision making</w:t>
      </w:r>
      <w:r>
        <w:rPr>
          <w:sz w:val="8"/>
        </w:rPr>
        <w:t xml:space="preserve">. Yet scenario analysis is not inherently limited to these uses. This 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Pr>
          <w:rStyle w:val="Emphasis"/>
          <w:highlight w:val="cyan"/>
        </w:rPr>
        <w:t>juxtaposing current trends</w:t>
      </w:r>
      <w:r>
        <w:rPr>
          <w:sz w:val="8"/>
        </w:rPr>
        <w:t xml:space="preserve"> in unexpected combinations </w:t>
      </w:r>
      <w:proofErr w:type="gramStart"/>
      <w:r>
        <w:rPr>
          <w:rStyle w:val="Emphasis"/>
          <w:highlight w:val="cyan"/>
        </w:rPr>
        <w:t>in order to</w:t>
      </w:r>
      <w:proofErr w:type="gramEnd"/>
      <w:r>
        <w:rPr>
          <w:rStyle w:val="Emphasis"/>
          <w:highlight w:val="cyan"/>
        </w:rPr>
        <w:t xml:space="preserve"> articulate</w:t>
      </w:r>
      <w:r>
        <w:rPr>
          <w:sz w:val="8"/>
        </w:rPr>
        <w:t xml:space="preserve"> surprising and yet </w:t>
      </w:r>
      <w:r>
        <w:rPr>
          <w:rStyle w:val="Emphasis"/>
          <w:highlight w:val="cyan"/>
        </w:rPr>
        <w:t>plausible futures</w:t>
      </w:r>
      <w:r>
        <w:rPr>
          <w:sz w:val="8"/>
        </w:rPr>
        <w:t xml:space="preserve">, often referred to as “alternative worlds.” Scenarios </w:t>
      </w:r>
      <w:r>
        <w:rPr>
          <w:rStyle w:val="Emphasis"/>
          <w:highlight w:val="cyan"/>
        </w:rPr>
        <w:t>are</w:t>
      </w:r>
      <w:r>
        <w:rPr>
          <w:sz w:val="8"/>
        </w:rPr>
        <w:t xml:space="preserve"> thus explicitly </w:t>
      </w:r>
      <w:r>
        <w:rPr>
          <w:rStyle w:val="Emphasis"/>
          <w:highlight w:val="cyan"/>
        </w:rPr>
        <w:t>not forecasts</w:t>
      </w:r>
      <w:r>
        <w:rPr>
          <w:sz w:val="8"/>
        </w:rPr>
        <w:t xml:space="preserve"> or projections based on linear extrapolations of contemporary patterns, and they are not hypothesis-based expert predictions. </w:t>
      </w:r>
      <w:r>
        <w:rPr>
          <w:rStyle w:val="Emphasis"/>
          <w:highlight w:val="cyan"/>
        </w:rPr>
        <w:t>Nor should they be equated with simulation</w:t>
      </w:r>
      <w:r>
        <w:rPr>
          <w:sz w:val="8"/>
        </w:rPr>
        <w:t>s, which are best characterized as functional representations of real institutions or decision-making processes (</w:t>
      </w:r>
      <w:proofErr w:type="spellStart"/>
      <w:r>
        <w:rPr>
          <w:sz w:val="8"/>
        </w:rPr>
        <w:t>Asal</w:t>
      </w:r>
      <w:proofErr w:type="spellEnd"/>
      <w:r>
        <w:rPr>
          <w:sz w:val="8"/>
        </w:rPr>
        <w:t xml:space="preserve"> 2005). Instead, </w:t>
      </w:r>
      <w:r>
        <w:rPr>
          <w:rStyle w:val="Emphasis"/>
          <w:highlight w:val="cyan"/>
        </w:rPr>
        <w:t>they are depictions of possible future states of the world</w:t>
      </w:r>
      <w:r>
        <w:rPr>
          <w:sz w:val="8"/>
        </w:rPr>
        <w:t>,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Pr>
          <w:sz w:val="8"/>
        </w:rPr>
        <w:t>Raskin</w:t>
      </w:r>
      <w:proofErr w:type="spellEnd"/>
      <w:r>
        <w:rPr>
          <w:sz w:val="8"/>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Pr>
          <w:sz w:val="8"/>
        </w:rPr>
        <w:t>Wack</w:t>
      </w:r>
      <w:proofErr w:type="spellEnd"/>
      <w:r>
        <w:rPr>
          <w:sz w:val="8"/>
        </w:rPr>
        <w:t xml:space="preserve"> 1985; Schwartz 1991). </w:t>
      </w:r>
      <w:proofErr w:type="gramStart"/>
      <w:r>
        <w:rPr>
          <w:sz w:val="8"/>
        </w:rPr>
        <w:t>In particular, it</w:t>
      </w:r>
      <w:proofErr w:type="gramEnd"/>
      <w:r>
        <w:rPr>
          <w:sz w:val="8"/>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Pr>
          <w:sz w:val="8"/>
        </w:rPr>
        <w:t>Kupers</w:t>
      </w:r>
      <w:proofErr w:type="spellEnd"/>
      <w:r>
        <w:rPr>
          <w:sz w:val="8"/>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Pr>
          <w:sz w:val="8"/>
        </w:rPr>
        <w:t>Fuerth</w:t>
      </w:r>
      <w:proofErr w:type="spellEnd"/>
      <w:r>
        <w:rPr>
          <w:sz w:val="8"/>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Pr>
          <w:sz w:val="8"/>
        </w:rPr>
        <w:t>on the basis of</w:t>
      </w:r>
      <w:proofErr w:type="gramEnd"/>
      <w:r>
        <w:rPr>
          <w:sz w:val="8"/>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Pr>
          <w:sz w:val="8"/>
        </w:rPr>
        <w:t>EuroFutures</w:t>
      </w:r>
      <w:proofErr w:type="spellEnd"/>
      <w:r>
        <w:rPr>
          <w:sz w:val="8"/>
        </w:rPr>
        <w:t xml:space="preserve"> project, which uses four scenarios to map the potential consequences of the Euro-area financial crisis (German Marshall Fund 2013). Several features make scenario analysis particularly useful for policymaking.5 Long-term global trends across </w:t>
      </w:r>
      <w:proofErr w:type="gramStart"/>
      <w:r>
        <w:rPr>
          <w:sz w:val="8"/>
        </w:rPr>
        <w:t>a number of</w:t>
      </w:r>
      <w:proofErr w:type="gramEnd"/>
      <w:r>
        <w:rPr>
          <w:sz w:val="8"/>
        </w:rPr>
        <w:t xml:space="preserve"> different realms—social, technological, environmental, economic, and political—combine in often-unexpected ways to produce unforeseen challenges. Yet the ability of decision makers to imagine, let alone prepare for, discontinuities in the policy realm is constrained by their existing mental models and maps. This limitation is exacerbated by well-known cognitive bias tendencies such as groupthink and confirmation bias (Jervis 1976; Janis 1982; </w:t>
      </w:r>
      <w:proofErr w:type="spellStart"/>
      <w:r>
        <w:rPr>
          <w:sz w:val="8"/>
        </w:rPr>
        <w:t>Tetlock</w:t>
      </w:r>
      <w:proofErr w:type="spellEnd"/>
      <w:r>
        <w:rPr>
          <w:sz w:val="8"/>
        </w:rPr>
        <w:t xml:space="preserve"> 2005). The power of scenarios lies in their ability to help individuals break out of conventional modes of thinking and analysis by introducing unusual combinations of trends and deliberate discontinuities in narratives about the future. Imagining alternative future worlds through a structured analytical process enables policymakers to envision and thereby adapt to something altogether different from the known present.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w:t>
      </w:r>
      <w:r>
        <w:rPr>
          <w:rStyle w:val="Emphasis"/>
          <w:highlight w:val="cyan"/>
        </w:rPr>
        <w:t>Scenarios that explore how seemingly unrelated vectors of change</w:t>
      </w:r>
      <w:r>
        <w:rPr>
          <w:sz w:val="8"/>
        </w:rPr>
        <w:t>—the rise of a new peer competitor in the East that diverts strategic attention, volatile commodity prices that empower and disempower various state and nonstate actors in surprising ways, and the destabilizing effects of climate change or infectious disease pandemics—</w:t>
      </w:r>
      <w:r>
        <w:rPr>
          <w:rStyle w:val="Emphasis"/>
          <w:highlight w:val="cyan"/>
        </w:rPr>
        <w:t>can be useful for illuminating the nature and limits of</w:t>
      </w:r>
      <w:r>
        <w:rPr>
          <w:sz w:val="8"/>
        </w:rPr>
        <w:t xml:space="preserve"> the terrorist </w:t>
      </w:r>
      <w:r>
        <w:rPr>
          <w:rStyle w:val="Emphasis"/>
          <w:highlight w:val="cyan"/>
        </w:rPr>
        <w:t>threat in ways that may be missed by a narrower focus</w:t>
      </w:r>
      <w:r>
        <w:rPr>
          <w:sz w:val="8"/>
        </w:rPr>
        <w:t xml:space="preserve"> on recognized states and groups. By illuminating the potential strategic significance of specific and yet poorly understood opportunities and threats, scenario analysis helps to identify crucial gaps in our collective understanding of global </w:t>
      </w:r>
      <w:proofErr w:type="spellStart"/>
      <w:r>
        <w:rPr>
          <w:sz w:val="8"/>
        </w:rPr>
        <w:t>politicaleconomic</w:t>
      </w:r>
      <w:proofErr w:type="spellEnd"/>
      <w:r>
        <w:rPr>
          <w:sz w:val="8"/>
        </w:rPr>
        <w:t xml:space="preserve"> trends and dynamics. The notion of “exogeneity”—so prevalent in social science scholarship—applies to models of reality, not to reality itself. Very simply, </w:t>
      </w:r>
      <w:r>
        <w:rPr>
          <w:rStyle w:val="Emphasis"/>
          <w:highlight w:val="cyan"/>
        </w:rPr>
        <w:t xml:space="preserve">scenario analysis can throw into sharp relief </w:t>
      </w:r>
      <w:proofErr w:type="gramStart"/>
      <w:r>
        <w:rPr>
          <w:rStyle w:val="Emphasis"/>
          <w:highlight w:val="cyan"/>
        </w:rPr>
        <w:t>often-overlooked</w:t>
      </w:r>
      <w:proofErr w:type="gramEnd"/>
      <w:r>
        <w:rPr>
          <w:rStyle w:val="Emphasis"/>
          <w:highlight w:val="cyan"/>
        </w:rPr>
        <w:t xml:space="preserve"> yet pressing questions</w:t>
      </w:r>
      <w:r>
        <w:rPr>
          <w:sz w:val="8"/>
        </w:rPr>
        <w:t xml:space="preserve"> in international affairs </w:t>
      </w:r>
      <w:r>
        <w:rPr>
          <w:rStyle w:val="Emphasis"/>
          <w:highlight w:val="cyan"/>
        </w:rPr>
        <w:t>that demand focused investigation.</w:t>
      </w:r>
      <w:r>
        <w:rPr>
          <w:sz w:val="8"/>
        </w:rPr>
        <w:t xml:space="preserve"> Scenarios thus offer, in principle, </w:t>
      </w:r>
      <w:r>
        <w:rPr>
          <w:rStyle w:val="Emphasis"/>
          <w:highlight w:val="cyan"/>
        </w:rPr>
        <w:t>an innovative tool for developing a political</w:t>
      </w:r>
      <w:r>
        <w:rPr>
          <w:sz w:val="8"/>
        </w:rPr>
        <w:t xml:space="preserve"> science research </w:t>
      </w:r>
      <w:r>
        <w:rPr>
          <w:rStyle w:val="Emphasis"/>
          <w:highlight w:val="cyan"/>
        </w:rPr>
        <w:t>agenda</w:t>
      </w:r>
      <w:r>
        <w:rPr>
          <w:sz w:val="8"/>
        </w:rPr>
        <w:t xml:space="preserve">.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 The first step in the process of creating the scenario set described here was to </w:t>
      </w:r>
      <w:r>
        <w:rPr>
          <w:rStyle w:val="Emphasis"/>
          <w:highlight w:val="cyan"/>
        </w:rPr>
        <w:t>identify important causal forces</w:t>
      </w:r>
      <w:r>
        <w:rPr>
          <w:sz w:val="8"/>
        </w:rPr>
        <w:t xml:space="preserve">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w:t>
      </w:r>
      <w:proofErr w:type="gramStart"/>
      <w:r>
        <w:rPr>
          <w:sz w:val="8"/>
        </w:rPr>
        <w:t>similar to</w:t>
      </w:r>
      <w:proofErr w:type="gramEnd"/>
      <w:r>
        <w:rPr>
          <w:sz w:val="8"/>
        </w:rPr>
        <w:t xml:space="preserve">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w:t>
      </w:r>
      <w:r>
        <w:rPr>
          <w:rStyle w:val="Emphasis"/>
          <w:highlight w:val="cyan"/>
        </w:rPr>
        <w:t>scenario analysis can better illuminate surprising intersections and sociopolitical dynamics without the perceptual constraints imposed by fine-grained historical knowledge</w:t>
      </w:r>
      <w:r>
        <w:rPr>
          <w:sz w:val="8"/>
        </w:rPr>
        <w:t xml:space="preserv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Pr>
          <w:sz w:val="8"/>
        </w:rPr>
        <w:t>Verba</w:t>
      </w:r>
      <w:proofErr w:type="spellEnd"/>
      <w:r>
        <w:rPr>
          <w:sz w:val="8"/>
        </w:rPr>
        <w:t xml:space="preserve">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w:t>
      </w:r>
      <w:proofErr w:type="spellStart"/>
      <w:r>
        <w:rPr>
          <w:sz w:val="8"/>
        </w:rPr>
        <w:t>Useem</w:t>
      </w:r>
      <w:proofErr w:type="spellEnd"/>
      <w:r>
        <w:rPr>
          <w:sz w:val="8"/>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Pr>
          <w:rStyle w:val="Emphasis"/>
          <w:highlight w:val="cyan"/>
        </w:rPr>
        <w:t>participants learn strategies for avoiding failures of creativity and for overturning the assumptions that prevent scholars and analysts from anticipating</w:t>
      </w:r>
      <w:r>
        <w:rPr>
          <w:sz w:val="8"/>
        </w:rPr>
        <w:t xml:space="preserve"> and understanding the pivotal junctures that arise in international affairs.</w:t>
      </w:r>
    </w:p>
    <w:p w14:paraId="775D08B0" w14:textId="77777777" w:rsidR="00C316A8" w:rsidRDefault="00C316A8" w:rsidP="00C316A8"/>
    <w:p w14:paraId="2378B724" w14:textId="77777777" w:rsidR="00A45FB9" w:rsidRDefault="00A45FB9" w:rsidP="00A45FB9">
      <w:pPr>
        <w:rPr>
          <w:rFonts w:asciiTheme="minorHAnsi" w:hAnsiTheme="minorHAnsi" w:cstheme="minorHAnsi"/>
        </w:rPr>
      </w:pPr>
    </w:p>
    <w:p w14:paraId="5B47BA9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94303077552"/>
    <w:docVar w:name="VerbatimVersion" w:val="5.1"/>
  </w:docVars>
  <w:rsids>
    <w:rsidRoot w:val="00A45FB9"/>
    <w:rsid w:val="000139A3"/>
    <w:rsid w:val="000345C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5637"/>
    <w:rsid w:val="00407037"/>
    <w:rsid w:val="004605D6"/>
    <w:rsid w:val="004C60E8"/>
    <w:rsid w:val="004E3579"/>
    <w:rsid w:val="004E728B"/>
    <w:rsid w:val="004F39E0"/>
    <w:rsid w:val="00537BD5"/>
    <w:rsid w:val="00564C31"/>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5FB9"/>
    <w:rsid w:val="00A93661"/>
    <w:rsid w:val="00A95652"/>
    <w:rsid w:val="00AC0AB8"/>
    <w:rsid w:val="00B33C6D"/>
    <w:rsid w:val="00B4508F"/>
    <w:rsid w:val="00B55AD5"/>
    <w:rsid w:val="00B8057C"/>
    <w:rsid w:val="00BD6238"/>
    <w:rsid w:val="00BF593B"/>
    <w:rsid w:val="00BF773A"/>
    <w:rsid w:val="00BF7E81"/>
    <w:rsid w:val="00C13773"/>
    <w:rsid w:val="00C17CC8"/>
    <w:rsid w:val="00C316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0A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296CA"/>
  <w15:chartTrackingRefBased/>
  <w15:docId w15:val="{206D1C77-F03B-44FB-996C-680A994E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5FB9"/>
    <w:pPr>
      <w:spacing w:line="256" w:lineRule="auto"/>
    </w:pPr>
    <w:rPr>
      <w:rFonts w:ascii="Calibri" w:hAnsi="Calibri" w:cs="Calibri"/>
    </w:rPr>
  </w:style>
  <w:style w:type="paragraph" w:styleId="Heading1">
    <w:name w:val="heading 1"/>
    <w:aliases w:val="Pocket"/>
    <w:basedOn w:val="Normal"/>
    <w:next w:val="Normal"/>
    <w:link w:val="Heading1Char"/>
    <w:qFormat/>
    <w:rsid w:val="00A45F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5F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A45F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A45F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A45F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5FB9"/>
  </w:style>
  <w:style w:type="character" w:customStyle="1" w:styleId="Heading1Char">
    <w:name w:val="Heading 1 Char"/>
    <w:aliases w:val="Pocket Char"/>
    <w:basedOn w:val="DefaultParagraphFont"/>
    <w:link w:val="Heading1"/>
    <w:rsid w:val="00A45F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45FB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A45FB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A45FB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A45FB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45FB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
    <w:basedOn w:val="DefaultParagraphFont"/>
    <w:uiPriority w:val="6"/>
    <w:qFormat/>
    <w:rsid w:val="00A45FB9"/>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uiPriority w:val="99"/>
    <w:semiHidden/>
    <w:unhideWhenUsed/>
    <w:rsid w:val="00A45FB9"/>
    <w:rPr>
      <w:color w:val="auto"/>
      <w:u w:val="none"/>
    </w:rPr>
  </w:style>
  <w:style w:type="character" w:styleId="FollowedHyperlink">
    <w:name w:val="FollowedHyperlink"/>
    <w:basedOn w:val="DefaultParagraphFont"/>
    <w:uiPriority w:val="99"/>
    <w:semiHidden/>
    <w:unhideWhenUsed/>
    <w:rsid w:val="00A45FB9"/>
    <w:rPr>
      <w:color w:val="auto"/>
      <w:u w:val="none"/>
    </w:rPr>
  </w:style>
  <w:style w:type="paragraph" w:customStyle="1" w:styleId="textbold">
    <w:name w:val="text bold"/>
    <w:basedOn w:val="Normal"/>
    <w:link w:val="Emphasis"/>
    <w:autoRedefine/>
    <w:uiPriority w:val="7"/>
    <w:qFormat/>
    <w:rsid w:val="00A45FB9"/>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customStyle="1" w:styleId="m5577519854659992616gmail-styleunderline">
    <w:name w:val="m_5577519854659992616gmail-styleunderline"/>
    <w:basedOn w:val="DefaultParagraphFont"/>
    <w:rsid w:val="00A45FB9"/>
  </w:style>
  <w:style w:type="character" w:customStyle="1" w:styleId="TitleChar">
    <w:name w:val="Title Char"/>
    <w:aliases w:val="Cites and Cards Char,UNDERLINE Char,Bold Underlined Char,title Char,Block Heading Char,Read This Char"/>
    <w:basedOn w:val="DefaultParagraphFont"/>
    <w:link w:val="Title"/>
    <w:uiPriority w:val="1"/>
    <w:qFormat/>
    <w:locked/>
    <w:rsid w:val="00C316A8"/>
    <w:rPr>
      <w:rFonts w:ascii="Calibri" w:eastAsiaTheme="minorEastAsia" w:hAnsi="Calibri" w:cs="Calibri"/>
      <w:szCs w:val="24"/>
      <w:u w:val="single"/>
    </w:rPr>
  </w:style>
  <w:style w:type="paragraph" w:styleId="Title">
    <w:name w:val="Title"/>
    <w:aliases w:val="Cites and Cards,UNDERLINE,Bold Underlined,title,Block Heading,Read This"/>
    <w:basedOn w:val="Normal"/>
    <w:next w:val="Normal"/>
    <w:link w:val="TitleChar"/>
    <w:uiPriority w:val="1"/>
    <w:qFormat/>
    <w:rsid w:val="00C316A8"/>
    <w:pPr>
      <w:pBdr>
        <w:bottom w:val="single" w:sz="8" w:space="4" w:color="4F81BD"/>
      </w:pBdr>
      <w:spacing w:after="300" w:line="240" w:lineRule="auto"/>
      <w:contextualSpacing/>
    </w:pPr>
    <w:rPr>
      <w:rFonts w:eastAsiaTheme="minorEastAsia"/>
      <w:szCs w:val="24"/>
      <w:u w:val="single"/>
    </w:rPr>
  </w:style>
  <w:style w:type="character" w:customStyle="1" w:styleId="TitleChar1">
    <w:name w:val="Title Char1"/>
    <w:basedOn w:val="DefaultParagraphFont"/>
    <w:uiPriority w:val="99"/>
    <w:semiHidden/>
    <w:rsid w:val="00C316A8"/>
    <w:rPr>
      <w:rFonts w:asciiTheme="majorHAnsi" w:eastAsiaTheme="majorEastAsia" w:hAnsiTheme="majorHAnsi" w:cstheme="majorBidi"/>
      <w:spacing w:val="-10"/>
      <w:kern w:val="28"/>
      <w:sz w:val="56"/>
      <w:szCs w:val="56"/>
    </w:rPr>
  </w:style>
  <w:style w:type="character" w:customStyle="1" w:styleId="BodyChar">
    <w:name w:val="Body Char"/>
    <w:basedOn w:val="DefaultParagraphFont"/>
    <w:link w:val="Body"/>
    <w:locked/>
    <w:rsid w:val="00C316A8"/>
    <w:rPr>
      <w:rFonts w:ascii="Calibri" w:eastAsiaTheme="majorEastAsia" w:hAnsi="Calibri" w:cstheme="majorBidi"/>
      <w:iCs/>
      <w:color w:val="000000" w:themeColor="text1"/>
      <w:sz w:val="8"/>
    </w:rPr>
  </w:style>
  <w:style w:type="paragraph" w:customStyle="1" w:styleId="Body">
    <w:name w:val="Body"/>
    <w:link w:val="BodyChar"/>
    <w:autoRedefine/>
    <w:rsid w:val="00C316A8"/>
    <w:pPr>
      <w:spacing w:after="0" w:line="240" w:lineRule="auto"/>
      <w:ind w:left="720"/>
      <w:jc w:val="both"/>
    </w:pPr>
    <w:rPr>
      <w:rFonts w:ascii="Calibri" w:eastAsiaTheme="majorEastAsia" w:hAnsi="Calibri" w:cstheme="majorBidi"/>
      <w:iCs/>
      <w:color w:val="000000" w:themeColor="text1"/>
      <w:sz w:val="8"/>
    </w:rPr>
  </w:style>
  <w:style w:type="paragraph" w:customStyle="1" w:styleId="Emphasis1">
    <w:name w:val="Emphasis1"/>
    <w:basedOn w:val="Normal"/>
    <w:uiPriority w:val="7"/>
    <w:qFormat/>
    <w:rsid w:val="00C316A8"/>
    <w:pPr>
      <w:pBdr>
        <w:top w:val="single" w:sz="12" w:space="1" w:color="auto"/>
        <w:left w:val="single" w:sz="12" w:space="4" w:color="auto"/>
        <w:bottom w:val="single" w:sz="12" w:space="1" w:color="auto"/>
        <w:right w:val="single" w:sz="12"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59502">
      <w:bodyDiv w:val="1"/>
      <w:marLeft w:val="0"/>
      <w:marRight w:val="0"/>
      <w:marTop w:val="0"/>
      <w:marBottom w:val="0"/>
      <w:divBdr>
        <w:top w:val="none" w:sz="0" w:space="0" w:color="auto"/>
        <w:left w:val="none" w:sz="0" w:space="0" w:color="auto"/>
        <w:bottom w:val="none" w:sz="0" w:space="0" w:color="auto"/>
        <w:right w:val="none" w:sz="0" w:space="0" w:color="auto"/>
      </w:divBdr>
    </w:div>
    <w:div w:id="349649677">
      <w:bodyDiv w:val="1"/>
      <w:marLeft w:val="0"/>
      <w:marRight w:val="0"/>
      <w:marTop w:val="0"/>
      <w:marBottom w:val="0"/>
      <w:divBdr>
        <w:top w:val="none" w:sz="0" w:space="0" w:color="auto"/>
        <w:left w:val="none" w:sz="0" w:space="0" w:color="auto"/>
        <w:bottom w:val="none" w:sz="0" w:space="0" w:color="auto"/>
        <w:right w:val="none" w:sz="0" w:space="0" w:color="auto"/>
      </w:divBdr>
    </w:div>
    <w:div w:id="523787496">
      <w:bodyDiv w:val="1"/>
      <w:marLeft w:val="0"/>
      <w:marRight w:val="0"/>
      <w:marTop w:val="0"/>
      <w:marBottom w:val="0"/>
      <w:divBdr>
        <w:top w:val="none" w:sz="0" w:space="0" w:color="auto"/>
        <w:left w:val="none" w:sz="0" w:space="0" w:color="auto"/>
        <w:bottom w:val="none" w:sz="0" w:space="0" w:color="auto"/>
        <w:right w:val="none" w:sz="0" w:space="0" w:color="auto"/>
      </w:divBdr>
    </w:div>
    <w:div w:id="663238091">
      <w:bodyDiv w:val="1"/>
      <w:marLeft w:val="0"/>
      <w:marRight w:val="0"/>
      <w:marTop w:val="0"/>
      <w:marBottom w:val="0"/>
      <w:divBdr>
        <w:top w:val="none" w:sz="0" w:space="0" w:color="auto"/>
        <w:left w:val="none" w:sz="0" w:space="0" w:color="auto"/>
        <w:bottom w:val="none" w:sz="0" w:space="0" w:color="auto"/>
        <w:right w:val="none" w:sz="0" w:space="0" w:color="auto"/>
      </w:divBdr>
    </w:div>
    <w:div w:id="867643028">
      <w:bodyDiv w:val="1"/>
      <w:marLeft w:val="0"/>
      <w:marRight w:val="0"/>
      <w:marTop w:val="0"/>
      <w:marBottom w:val="0"/>
      <w:divBdr>
        <w:top w:val="none" w:sz="0" w:space="0" w:color="auto"/>
        <w:left w:val="none" w:sz="0" w:space="0" w:color="auto"/>
        <w:bottom w:val="none" w:sz="0" w:space="0" w:color="auto"/>
        <w:right w:val="none" w:sz="0" w:space="0" w:color="auto"/>
      </w:divBdr>
    </w:div>
    <w:div w:id="1082944959">
      <w:bodyDiv w:val="1"/>
      <w:marLeft w:val="0"/>
      <w:marRight w:val="0"/>
      <w:marTop w:val="0"/>
      <w:marBottom w:val="0"/>
      <w:divBdr>
        <w:top w:val="none" w:sz="0" w:space="0" w:color="auto"/>
        <w:left w:val="none" w:sz="0" w:space="0" w:color="auto"/>
        <w:bottom w:val="none" w:sz="0" w:space="0" w:color="auto"/>
        <w:right w:val="none" w:sz="0" w:space="0" w:color="auto"/>
      </w:divBdr>
    </w:div>
    <w:div w:id="1622112170">
      <w:bodyDiv w:val="1"/>
      <w:marLeft w:val="0"/>
      <w:marRight w:val="0"/>
      <w:marTop w:val="0"/>
      <w:marBottom w:val="0"/>
      <w:divBdr>
        <w:top w:val="none" w:sz="0" w:space="0" w:color="auto"/>
        <w:left w:val="none" w:sz="0" w:space="0" w:color="auto"/>
        <w:bottom w:val="none" w:sz="0" w:space="0" w:color="auto"/>
        <w:right w:val="none" w:sz="0" w:space="0" w:color="auto"/>
      </w:divBdr>
    </w:div>
    <w:div w:id="1815289582">
      <w:bodyDiv w:val="1"/>
      <w:marLeft w:val="0"/>
      <w:marRight w:val="0"/>
      <w:marTop w:val="0"/>
      <w:marBottom w:val="0"/>
      <w:divBdr>
        <w:top w:val="none" w:sz="0" w:space="0" w:color="auto"/>
        <w:left w:val="none" w:sz="0" w:space="0" w:color="auto"/>
        <w:bottom w:val="none" w:sz="0" w:space="0" w:color="auto"/>
        <w:right w:val="none" w:sz="0" w:space="0" w:color="auto"/>
      </w:divBdr>
    </w:div>
    <w:div w:id="196013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ewerlong.com/information/business-law/four-types-of-intellectual-property/" TargetMode="External"/><Relationship Id="rId13" Type="http://schemas.openxmlformats.org/officeDocument/2006/relationships/hyperlink" Target="https://scroll.in/article/996079/even-if-wto-waives-ip-on-vaccines-india-will-face-challenge-translating-this-into-mass-production" TargetMode="External"/><Relationship Id="rId3" Type="http://schemas.openxmlformats.org/officeDocument/2006/relationships/styles" Target="styles.xml"/><Relationship Id="rId7" Type="http://schemas.openxmlformats.org/officeDocument/2006/relationships/hyperlink" Target="https://advocacy.calchamber.com/international/trade/world-trade-organization/" TargetMode="External"/><Relationship Id="rId12" Type="http://schemas.openxmlformats.org/officeDocument/2006/relationships/hyperlink" Target="https://files.eric.ed.gov/fulltext/EJ105341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mywritingstyle.com/punctuation-the-colon-and-semicolon/" TargetMode="External"/><Relationship Id="rId11" Type="http://schemas.openxmlformats.org/officeDocument/2006/relationships/hyperlink" Target="https://files.eric.ed.gov/fulltext/EJ1053419.pdf" TargetMode="External"/><Relationship Id="rId5" Type="http://schemas.openxmlformats.org/officeDocument/2006/relationships/webSettings" Target="webSettings.xml"/><Relationship Id="rId15" Type="http://schemas.openxmlformats.org/officeDocument/2006/relationships/hyperlink" Target="http://www.naazneenbarma.com/uploads/2/9/6/9/29695681/using_scenarios_in_political_science_isp_2015.pdf)" TargetMode="External"/><Relationship Id="rId10" Type="http://schemas.openxmlformats.org/officeDocument/2006/relationships/hyperlink" Target="http://www.bethel.edu/Majors/Communication/npda/faq2.html" TargetMode="External"/><Relationship Id="rId4" Type="http://schemas.openxmlformats.org/officeDocument/2006/relationships/settings" Target="settings.xml"/><Relationship Id="rId9" Type="http://schemas.openxmlformats.org/officeDocument/2006/relationships/hyperlink" Target="https://debate.uvm.edu/dybvigiverson1000.html" TargetMode="External"/><Relationship Id="rId14" Type="http://schemas.openxmlformats.org/officeDocument/2006/relationships/hyperlink" Target="https://www.worldpoliticsreview.com/articles/28579/despite-the-trump-modi-love-trade-is-still-the-weak-link-in-us-india-rela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a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E698D-B633-4ABB-A671-F798CD468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11856</Words>
  <Characters>67582</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dc:creator>
  <cp:keywords>5.1.1</cp:keywords>
  <dc:description/>
  <cp:lastModifiedBy>sunay hegde</cp:lastModifiedBy>
  <cp:revision>2</cp:revision>
  <dcterms:created xsi:type="dcterms:W3CDTF">2021-09-17T20:51:00Z</dcterms:created>
  <dcterms:modified xsi:type="dcterms:W3CDTF">2021-09-17T20:51:00Z</dcterms:modified>
</cp:coreProperties>
</file>