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0F53A" w14:textId="77777777" w:rsidR="0017337F" w:rsidRDefault="0017337F" w:rsidP="0017337F">
      <w:pPr>
        <w:pStyle w:val="Heading1"/>
      </w:pPr>
      <w:bookmarkStart w:id="0" w:name="_Hlk58139996"/>
      <w:r>
        <w:t>1AC</w:t>
      </w:r>
    </w:p>
    <w:bookmarkEnd w:id="0"/>
    <w:p w14:paraId="3E680AFC" w14:textId="77777777" w:rsidR="0086214D" w:rsidRDefault="0086214D" w:rsidP="0086214D">
      <w:pPr>
        <w:pStyle w:val="Heading3"/>
      </w:pPr>
      <w:r>
        <w:t>1AR- Core</w:t>
      </w:r>
    </w:p>
    <w:p w14:paraId="387A2E3A" w14:textId="77777777" w:rsidR="0086214D" w:rsidRDefault="0086214D" w:rsidP="0086214D">
      <w:pPr>
        <w:pStyle w:val="Heading4"/>
      </w:pPr>
      <w:r>
        <w:t>Empire produces warming, exploitation, and war that all conclude in extinction and a global order predicated on exhaustion of the masses- however, revolution is on the horizon- the masses are ready for strike but require leadership and recognition</w:t>
      </w:r>
    </w:p>
    <w:p w14:paraId="424C4841" w14:textId="77777777" w:rsidR="0086214D" w:rsidRDefault="0086214D" w:rsidP="0086214D"/>
    <w:p w14:paraId="037CAFA5" w14:textId="77777777" w:rsidR="0086214D" w:rsidRDefault="0086214D" w:rsidP="0086214D">
      <w:pPr>
        <w:pStyle w:val="Heading3"/>
      </w:pPr>
      <w:r>
        <w:t>1AR- Framework</w:t>
      </w:r>
    </w:p>
    <w:p w14:paraId="616B1219" w14:textId="77777777" w:rsidR="0086214D" w:rsidRDefault="0086214D" w:rsidP="0086214D">
      <w:pPr>
        <w:pStyle w:val="Heading4"/>
      </w:pPr>
      <w:r>
        <w:t xml:space="preserve">Frame this debate through the ballot as a form of propaganda- Greene and Hicks uses empirical studies to show how debate is already implicated by propaganda through things like SSD to prevent strong convictions- using debate as site of debating tactics allows us to refine our positions for better strategy – that’s Carrol (speaks to value of debate turns </w:t>
      </w:r>
      <w:proofErr w:type="spellStart"/>
      <w:r>
        <w:t>tfwk</w:t>
      </w:r>
      <w:proofErr w:type="spellEnd"/>
      <w:r>
        <w:t>)</w:t>
      </w:r>
    </w:p>
    <w:p w14:paraId="63A23C05" w14:textId="77777777" w:rsidR="0086214D" w:rsidRDefault="0086214D" w:rsidP="0086214D"/>
    <w:p w14:paraId="61E57E15" w14:textId="77777777" w:rsidR="0086214D" w:rsidRDefault="0086214D" w:rsidP="0086214D">
      <w:pPr>
        <w:pStyle w:val="Heading3"/>
      </w:pPr>
      <w:r>
        <w:t>1AR- Offense</w:t>
      </w:r>
    </w:p>
    <w:p w14:paraId="3C22C58B" w14:textId="77777777" w:rsidR="0086214D" w:rsidRDefault="0086214D" w:rsidP="0086214D">
      <w:pPr>
        <w:pStyle w:val="Heading4"/>
      </w:pPr>
      <w:r>
        <w:t xml:space="preserve">Vote </w:t>
      </w:r>
      <w:proofErr w:type="spellStart"/>
      <w:r>
        <w:t>aff</w:t>
      </w:r>
      <w:proofErr w:type="spellEnd"/>
      <w:r>
        <w:t xml:space="preserve"> for tactical leadership to recognize the unconditional right to strike- Hardt and Negri </w:t>
      </w:r>
      <w:proofErr w:type="spellStart"/>
      <w:r>
        <w:t>ev</w:t>
      </w:r>
      <w:proofErr w:type="spellEnd"/>
      <w:r>
        <w:t xml:space="preserve"> posits a uniqueness question about how the masses already have the capacity for a mass social strike against capitalism but tactical leaders in the </w:t>
      </w:r>
      <w:proofErr w:type="spellStart"/>
      <w:r>
        <w:t>squo</w:t>
      </w:r>
      <w:proofErr w:type="spellEnd"/>
      <w:r>
        <w:t xml:space="preserve"> ignore this- the affirmative uses recognition as a tool to take the steps towards organizing divestment from Empire</w:t>
      </w:r>
    </w:p>
    <w:p w14:paraId="1D013E24" w14:textId="77777777" w:rsidR="0086214D" w:rsidRDefault="0086214D" w:rsidP="0086214D"/>
    <w:p w14:paraId="5246BE17" w14:textId="77777777" w:rsidR="00FA5560" w:rsidRDefault="00FA5560"/>
    <w:sectPr w:rsidR="00FA55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D56FF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9DB6D4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A4DAAE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56C88D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0B5AE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D7568D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4D201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BFE06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C388E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7576C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7C8D0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4392D3E"/>
    <w:multiLevelType w:val="hybridMultilevel"/>
    <w:tmpl w:val="90CC57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EC4C96"/>
    <w:multiLevelType w:val="hybridMultilevel"/>
    <w:tmpl w:val="5F2A67A0"/>
    <w:lvl w:ilvl="0" w:tplc="D57EE9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AB15BE3"/>
    <w:multiLevelType w:val="hybridMultilevel"/>
    <w:tmpl w:val="166460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364661"/>
    <w:multiLevelType w:val="hybridMultilevel"/>
    <w:tmpl w:val="0D560F82"/>
    <w:lvl w:ilvl="0" w:tplc="7C28694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F9E5F22"/>
    <w:multiLevelType w:val="hybridMultilevel"/>
    <w:tmpl w:val="3026A5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4B51F3"/>
    <w:multiLevelType w:val="hybridMultilevel"/>
    <w:tmpl w:val="F68C14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274D55"/>
    <w:multiLevelType w:val="hybridMultilevel"/>
    <w:tmpl w:val="4E5E062C"/>
    <w:lvl w:ilvl="0" w:tplc="1A3E05DE">
      <w:numFmt w:val="bullet"/>
      <w:lvlText w:val="-"/>
      <w:lvlJc w:val="left"/>
      <w:pPr>
        <w:ind w:left="720" w:hanging="360"/>
      </w:pPr>
      <w:rPr>
        <w:rFonts w:ascii="Verdana" w:eastAsiaTheme="minorHAnsi" w:hAnsi="Verdana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BD61C2"/>
    <w:multiLevelType w:val="hybridMultilevel"/>
    <w:tmpl w:val="3DDEE8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C267E9"/>
    <w:multiLevelType w:val="hybridMultilevel"/>
    <w:tmpl w:val="221AAA6A"/>
    <w:lvl w:ilvl="0" w:tplc="926A8FB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7F5E86"/>
    <w:multiLevelType w:val="hybridMultilevel"/>
    <w:tmpl w:val="166460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FC65D4"/>
    <w:multiLevelType w:val="hybridMultilevel"/>
    <w:tmpl w:val="A5B243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B36872"/>
    <w:multiLevelType w:val="hybridMultilevel"/>
    <w:tmpl w:val="2258FD54"/>
    <w:lvl w:ilvl="0" w:tplc="B25605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7409DC"/>
    <w:multiLevelType w:val="hybridMultilevel"/>
    <w:tmpl w:val="13EA4C2E"/>
    <w:lvl w:ilvl="0" w:tplc="DE82CE84">
      <w:start w:val="1"/>
      <w:numFmt w:val="decimal"/>
      <w:lvlText w:val="%1."/>
      <w:lvlJc w:val="left"/>
      <w:pPr>
        <w:ind w:left="720" w:hanging="360"/>
      </w:pPr>
      <w:rPr>
        <w:rFonts w:ascii="Calibri" w:eastAsiaTheme="majorEastAsia" w:hAnsi="Calibri" w:cstheme="majorBidi" w:hint="default"/>
        <w:b/>
        <w:sz w:val="2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DB6637"/>
    <w:multiLevelType w:val="hybridMultilevel"/>
    <w:tmpl w:val="11FA100A"/>
    <w:lvl w:ilvl="0" w:tplc="7B70165C">
      <w:numFmt w:val="bullet"/>
      <w:lvlText w:val="-"/>
      <w:lvlJc w:val="left"/>
      <w:pPr>
        <w:ind w:left="720" w:hanging="360"/>
      </w:pPr>
      <w:rPr>
        <w:rFonts w:ascii="Verdana" w:eastAsiaTheme="minorHAnsi" w:hAnsi="Verdana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34088E"/>
    <w:multiLevelType w:val="hybridMultilevel"/>
    <w:tmpl w:val="3026A5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F944AB"/>
    <w:multiLevelType w:val="hybridMultilevel"/>
    <w:tmpl w:val="29A068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4C05D3"/>
    <w:multiLevelType w:val="hybridMultilevel"/>
    <w:tmpl w:val="C2885C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973E1A"/>
    <w:multiLevelType w:val="hybridMultilevel"/>
    <w:tmpl w:val="17C439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D30CD"/>
    <w:multiLevelType w:val="hybridMultilevel"/>
    <w:tmpl w:val="4E1050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B47432"/>
    <w:multiLevelType w:val="hybridMultilevel"/>
    <w:tmpl w:val="815E6D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19"/>
  </w:num>
  <w:num w:numId="12">
    <w:abstractNumId w:val="20"/>
  </w:num>
  <w:num w:numId="13">
    <w:abstractNumId w:val="29"/>
  </w:num>
  <w:num w:numId="14">
    <w:abstractNumId w:val="27"/>
  </w:num>
  <w:num w:numId="15">
    <w:abstractNumId w:val="30"/>
  </w:num>
  <w:num w:numId="16">
    <w:abstractNumId w:val="18"/>
  </w:num>
  <w:num w:numId="17">
    <w:abstractNumId w:val="11"/>
  </w:num>
  <w:num w:numId="18">
    <w:abstractNumId w:val="13"/>
  </w:num>
  <w:num w:numId="19">
    <w:abstractNumId w:val="0"/>
  </w:num>
  <w:num w:numId="20">
    <w:abstractNumId w:val="28"/>
  </w:num>
  <w:num w:numId="21">
    <w:abstractNumId w:val="23"/>
  </w:num>
  <w:num w:numId="22">
    <w:abstractNumId w:val="26"/>
  </w:num>
  <w:num w:numId="23">
    <w:abstractNumId w:val="16"/>
  </w:num>
  <w:num w:numId="24">
    <w:abstractNumId w:val="12"/>
  </w:num>
  <w:num w:numId="25">
    <w:abstractNumId w:val="17"/>
  </w:num>
  <w:num w:numId="26">
    <w:abstractNumId w:val="24"/>
  </w:num>
  <w:num w:numId="27">
    <w:abstractNumId w:val="21"/>
  </w:num>
  <w:num w:numId="28">
    <w:abstractNumId w:val="22"/>
  </w:num>
  <w:num w:numId="29">
    <w:abstractNumId w:val="14"/>
  </w:num>
  <w:num w:numId="30">
    <w:abstractNumId w:val="15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337F"/>
    <w:rsid w:val="0017337F"/>
    <w:rsid w:val="005C12CF"/>
    <w:rsid w:val="0086214D"/>
    <w:rsid w:val="00D9010F"/>
    <w:rsid w:val="00FA5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FF6682"/>
  <w15:chartTrackingRefBased/>
  <w15:docId w15:val="{354CBE36-299D-4BCE-A594-D8BDB5997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4" w:qFormat="1"/>
    <w:lsdException w:name="heading 1" w:uiPriority="0" w:qFormat="1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3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7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uiPriority w:val="4"/>
    <w:qFormat/>
    <w:rsid w:val="0017337F"/>
    <w:rPr>
      <w:rFonts w:ascii="Calibri" w:hAnsi="Calibri" w:cs="Calibri"/>
    </w:rPr>
  </w:style>
  <w:style w:type="paragraph" w:styleId="Heading1">
    <w:name w:val="heading 1"/>
    <w:aliases w:val="Pocket"/>
    <w:basedOn w:val="Normal"/>
    <w:next w:val="Normal"/>
    <w:link w:val="Heading1Char"/>
    <w:qFormat/>
    <w:rsid w:val="0017337F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1"/>
    <w:unhideWhenUsed/>
    <w:qFormat/>
    <w:rsid w:val="0017337F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sz w:val="44"/>
      <w:szCs w:val="26"/>
      <w:u w:val="double"/>
    </w:rPr>
  </w:style>
  <w:style w:type="paragraph" w:styleId="Heading3">
    <w:name w:val="heading 3"/>
    <w:aliases w:val="Block,Underline Style,Heading 3 - Citation,3: Cite,Heading 3 Char Char,Index Headers,Bold Cite,Citation Char Char,Heading 3 Char1 Char Char,Citation Char Char Char Char,Citation Char1 Char Char,Heading 3 Char Char1,Tags v 2,Char1,Underlines,no"/>
    <w:basedOn w:val="Normal"/>
    <w:next w:val="Normal"/>
    <w:link w:val="Heading3Char"/>
    <w:uiPriority w:val="2"/>
    <w:unhideWhenUsed/>
    <w:qFormat/>
    <w:rsid w:val="0017337F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sz w:val="32"/>
      <w:szCs w:val="24"/>
      <w:u w:val="single"/>
    </w:rPr>
  </w:style>
  <w:style w:type="paragraph" w:styleId="Heading4">
    <w:name w:val="heading 4"/>
    <w:aliases w:val="Tag,Big card,small text,body,Normal Tag,heading 2,Heading 2 Char2 Char,Heading 2 Char1 Char Char,Ch,TAG,no read,No Spacing211,No Spacing12,No Spacing2111,No Spacing4,No Spacing11111,No Spacing5,No Spacing21,Card,Tags,tags,No Spacing1111,ta, Ch"/>
    <w:basedOn w:val="Normal"/>
    <w:next w:val="Normal"/>
    <w:link w:val="Heading4Char"/>
    <w:uiPriority w:val="3"/>
    <w:unhideWhenUsed/>
    <w:qFormat/>
    <w:rsid w:val="0017337F"/>
    <w:pPr>
      <w:keepNext/>
      <w:keepLines/>
      <w:spacing w:before="40" w:after="0"/>
      <w:outlineLvl w:val="3"/>
    </w:pPr>
    <w:rPr>
      <w:rFonts w:eastAsiaTheme="majorEastAsia" w:cstheme="majorBidi"/>
      <w:b/>
      <w:i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ocket Char"/>
    <w:basedOn w:val="DefaultParagraphFont"/>
    <w:link w:val="Heading1"/>
    <w:rsid w:val="0017337F"/>
    <w:rPr>
      <w:rFonts w:ascii="Calibri" w:eastAsiaTheme="majorEastAsia" w:hAnsi="Calibri" w:cstheme="majorBidi"/>
      <w:b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1"/>
    <w:rsid w:val="0017337F"/>
    <w:rPr>
      <w:rFonts w:ascii="Calibri" w:eastAsiaTheme="majorEastAsia" w:hAnsi="Calibri" w:cstheme="majorBidi"/>
      <w:b/>
      <w:sz w:val="44"/>
      <w:szCs w:val="26"/>
      <w:u w:val="double"/>
    </w:rPr>
  </w:style>
  <w:style w:type="character" w:customStyle="1" w:styleId="Heading3Char">
    <w:name w:val="Heading 3 Char"/>
    <w:aliases w:val="Block Char,Underline Style Char,Heading 3 - Citation Char,3: Cite Char,Heading 3 Char Char Char,Index Headers Char,Bold Cite Char,Citation Char Char Char1,Heading 3 Char1 Char Char Char,Citation Char Char Char Char Char,Tags v 2 Char"/>
    <w:basedOn w:val="DefaultParagraphFont"/>
    <w:link w:val="Heading3"/>
    <w:uiPriority w:val="2"/>
    <w:rsid w:val="0017337F"/>
    <w:rPr>
      <w:rFonts w:ascii="Calibri" w:eastAsiaTheme="majorEastAsia" w:hAnsi="Calibri" w:cstheme="majorBidi"/>
      <w:b/>
      <w:sz w:val="32"/>
      <w:szCs w:val="24"/>
      <w:u w:val="single"/>
    </w:rPr>
  </w:style>
  <w:style w:type="character" w:customStyle="1" w:styleId="Heading4Char">
    <w:name w:val="Heading 4 Char"/>
    <w:aliases w:val="Tag Char,Big card Char,small text Char,body Char,Normal Tag Char,heading 2 Char,Heading 2 Char2 Char Char,Heading 2 Char1 Char Char Char,Ch Char,TAG Char,no read Char,No Spacing211 Char,No Spacing12 Char,No Spacing2111 Char,Card Char"/>
    <w:basedOn w:val="DefaultParagraphFont"/>
    <w:link w:val="Heading4"/>
    <w:uiPriority w:val="3"/>
    <w:rsid w:val="0017337F"/>
    <w:rPr>
      <w:rFonts w:ascii="Calibri" w:eastAsiaTheme="majorEastAsia" w:hAnsi="Calibri" w:cstheme="majorBidi"/>
      <w:b/>
      <w:iCs/>
      <w:sz w:val="26"/>
    </w:rPr>
  </w:style>
  <w:style w:type="character" w:styleId="Emphasis">
    <w:name w:val="Emphasis"/>
    <w:aliases w:val="Evidence,Minimized,minimized,Highlighted,tag2,Size 10,emphasis in card,CD Card,ED - Tag,Underlined,emphasis,Emphasis!!,small,Bold Underline,Qualifications,normal card text,Shrunk,qualifications in card,qualifications,bold underline,Box,Style1,B"/>
    <w:basedOn w:val="DefaultParagraphFont"/>
    <w:link w:val="textbold"/>
    <w:uiPriority w:val="7"/>
    <w:qFormat/>
    <w:rsid w:val="0017337F"/>
    <w:rPr>
      <w:rFonts w:ascii="Calibri" w:hAnsi="Calibri" w:cs="Calibri"/>
      <w:b/>
      <w:iCs/>
      <w:u w:val="single"/>
    </w:rPr>
  </w:style>
  <w:style w:type="character" w:customStyle="1" w:styleId="Style13ptBold">
    <w:name w:val="Style 13 pt Bold"/>
    <w:aliases w:val="Cite,Style Style Bold + 12 pt,Style Style Bold,Style Style Bold + 12pt,Style Style + 12 pt,Style Style Bo... +,Old Cite,Style Style Bold + 10 pt,tagld + 12 pt,Style Style Bold + 13 pt,Style Style Bold + 11 pt,tag + 12 pt,Not...,Not.,Not"/>
    <w:basedOn w:val="DefaultParagraphFont"/>
    <w:uiPriority w:val="5"/>
    <w:qFormat/>
    <w:rsid w:val="0017337F"/>
    <w:rPr>
      <w:b/>
      <w:bCs/>
      <w:sz w:val="26"/>
      <w:u w:val="none"/>
    </w:rPr>
  </w:style>
  <w:style w:type="character" w:customStyle="1" w:styleId="StyleUnderline">
    <w:name w:val="Style Underline"/>
    <w:aliases w:val="Underline,Style Bold Underline,apple-style-span + 6 pt,Bold,Kern at 16 pt,Intense Emphasis1,Intense Emphasis2,HHeading 3 + 12 pt,Minimized Char,Heading 3 Char Char Char Char Char,c,Citation Char Char Char,Style,ci,Intense Emphasis3,cite"/>
    <w:basedOn w:val="DefaultParagraphFont"/>
    <w:uiPriority w:val="6"/>
    <w:qFormat/>
    <w:rsid w:val="0017337F"/>
    <w:rPr>
      <w:b w:val="0"/>
      <w:sz w:val="22"/>
      <w:u w:val="single"/>
    </w:rPr>
  </w:style>
  <w:style w:type="character" w:styleId="Hyperlink">
    <w:name w:val="Hyperlink"/>
    <w:aliases w:val="No Spacing Char,Card Format Char,ClearFormatting Char,DDI Tag Char,Tag Title Char,No Spacing51 Char,Dont use Char,Tag and Cite Char,No Spacing31 Char,No Spacing22 Char,No Spacing41 Char,No Spacing6 Char,No Spacing7 Char,Very Small Text Char"/>
    <w:basedOn w:val="DefaultParagraphFont"/>
    <w:link w:val="NoSpacing"/>
    <w:uiPriority w:val="99"/>
    <w:unhideWhenUsed/>
    <w:rsid w:val="0017337F"/>
  </w:style>
  <w:style w:type="character" w:styleId="FollowedHyperlink">
    <w:name w:val="FollowedHyperlink"/>
    <w:basedOn w:val="DefaultParagraphFont"/>
    <w:uiPriority w:val="99"/>
    <w:semiHidden/>
    <w:unhideWhenUsed/>
    <w:rsid w:val="0017337F"/>
    <w:rPr>
      <w:color w:val="auto"/>
      <w:u w:val="none"/>
    </w:rPr>
  </w:style>
  <w:style w:type="paragraph" w:customStyle="1" w:styleId="textbold">
    <w:name w:val="text bold"/>
    <w:basedOn w:val="Normal"/>
    <w:link w:val="Emphasis"/>
    <w:uiPriority w:val="7"/>
    <w:qFormat/>
    <w:rsid w:val="0017337F"/>
    <w:pPr>
      <w:pBdr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</w:pBdr>
      <w:spacing w:line="254" w:lineRule="auto"/>
      <w:ind w:left="720"/>
      <w:jc w:val="both"/>
    </w:pPr>
    <w:rPr>
      <w:b/>
      <w:iCs/>
      <w:u w:val="single"/>
    </w:rPr>
  </w:style>
  <w:style w:type="paragraph" w:styleId="ListParagraph">
    <w:name w:val="List Paragraph"/>
    <w:basedOn w:val="Normal"/>
    <w:uiPriority w:val="99"/>
    <w:unhideWhenUsed/>
    <w:qFormat/>
    <w:rsid w:val="0017337F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7337F"/>
  </w:style>
  <w:style w:type="character" w:styleId="UnresolvedMention">
    <w:name w:val="Unresolved Mention"/>
    <w:basedOn w:val="DefaultParagraphFont"/>
    <w:uiPriority w:val="99"/>
    <w:semiHidden/>
    <w:unhideWhenUsed/>
    <w:rsid w:val="0017337F"/>
    <w:rPr>
      <w:color w:val="605E5C"/>
      <w:shd w:val="clear" w:color="auto" w:fill="E1DFDD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7337F"/>
    <w:pPr>
      <w:spacing w:after="0" w:line="240" w:lineRule="auto"/>
    </w:pPr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7337F"/>
    <w:rPr>
      <w:rFonts w:ascii="Lucida Grande" w:hAnsi="Lucida Grande" w:cs="Lucida Grande"/>
    </w:rPr>
  </w:style>
  <w:style w:type="paragraph" w:customStyle="1" w:styleId="Emphasis1">
    <w:name w:val="Emphasis1"/>
    <w:basedOn w:val="Normal"/>
    <w:uiPriority w:val="7"/>
    <w:qFormat/>
    <w:rsid w:val="0017337F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ind w:left="720"/>
      <w:jc w:val="both"/>
    </w:pPr>
    <w:rPr>
      <w:b/>
      <w:iCs/>
      <w:u w:val="single"/>
    </w:rPr>
  </w:style>
  <w:style w:type="paragraph" w:customStyle="1" w:styleId="card">
    <w:name w:val="card"/>
    <w:aliases w:val="Medium Grid 21"/>
    <w:basedOn w:val="Normal"/>
    <w:next w:val="Normal"/>
    <w:uiPriority w:val="6"/>
    <w:qFormat/>
    <w:rsid w:val="0017337F"/>
    <w:pPr>
      <w:ind w:left="288" w:right="288"/>
    </w:pPr>
    <w:rPr>
      <w:rFonts w:asciiTheme="minorHAnsi" w:hAnsiTheme="minorHAnsi"/>
      <w:u w:val="single"/>
    </w:rPr>
  </w:style>
  <w:style w:type="character" w:styleId="FootnoteReference">
    <w:name w:val="footnote reference"/>
    <w:aliases w:val="FN Ref,footnote reference,fr,o,FR,(NECG) Footnote Reference"/>
    <w:basedOn w:val="DefaultParagraphFont"/>
    <w:uiPriority w:val="99"/>
    <w:unhideWhenUsed/>
    <w:qFormat/>
    <w:rsid w:val="0017337F"/>
    <w:rPr>
      <w:vertAlign w:val="superscript"/>
    </w:rPr>
  </w:style>
  <w:style w:type="paragraph" w:customStyle="1" w:styleId="Analytic">
    <w:name w:val="Analytic"/>
    <w:basedOn w:val="Heading4"/>
    <w:link w:val="AnalyticChar"/>
    <w:uiPriority w:val="4"/>
    <w:qFormat/>
    <w:rsid w:val="0017337F"/>
  </w:style>
  <w:style w:type="character" w:customStyle="1" w:styleId="AnalyticChar">
    <w:name w:val="Analytic Char"/>
    <w:basedOn w:val="DefaultParagraphFont"/>
    <w:link w:val="Analytic"/>
    <w:uiPriority w:val="4"/>
    <w:rsid w:val="0017337F"/>
    <w:rPr>
      <w:rFonts w:ascii="Calibri" w:eastAsiaTheme="majorEastAsia" w:hAnsi="Calibri" w:cstheme="majorBidi"/>
      <w:b/>
      <w:iCs/>
      <w:sz w:val="26"/>
    </w:rPr>
  </w:style>
  <w:style w:type="paragraph" w:customStyle="1" w:styleId="cardtext">
    <w:name w:val="card text"/>
    <w:basedOn w:val="Normal"/>
    <w:link w:val="cardtextChar"/>
    <w:qFormat/>
    <w:rsid w:val="0017337F"/>
    <w:pPr>
      <w:ind w:left="288" w:right="288"/>
    </w:pPr>
  </w:style>
  <w:style w:type="character" w:customStyle="1" w:styleId="cardtextChar">
    <w:name w:val="card text Char"/>
    <w:basedOn w:val="DefaultParagraphFont"/>
    <w:link w:val="cardtext"/>
    <w:rsid w:val="0017337F"/>
    <w:rPr>
      <w:rFonts w:ascii="Calibri" w:hAnsi="Calibri" w:cs="Calibri"/>
    </w:rPr>
  </w:style>
  <w:style w:type="character" w:customStyle="1" w:styleId="TitleChar">
    <w:name w:val="Title Char"/>
    <w:aliases w:val="Debate Normal Char,UNDERLINE Char,Cites and Cards Char,Bold Underlined Char,title Char,Block Heading Char"/>
    <w:basedOn w:val="DefaultParagraphFont"/>
    <w:link w:val="Title"/>
    <w:uiPriority w:val="6"/>
    <w:qFormat/>
    <w:rsid w:val="0017337F"/>
    <w:rPr>
      <w:b/>
      <w:bCs/>
      <w:u w:val="single"/>
    </w:rPr>
  </w:style>
  <w:style w:type="paragraph" w:styleId="Title">
    <w:name w:val="Title"/>
    <w:aliases w:val="Debate Normal,UNDERLINE,Cites and Cards,Bold Underlined,title,Block Heading"/>
    <w:basedOn w:val="Normal"/>
    <w:next w:val="Normal"/>
    <w:link w:val="TitleChar"/>
    <w:uiPriority w:val="6"/>
    <w:qFormat/>
    <w:rsid w:val="0017337F"/>
    <w:pPr>
      <w:spacing w:before="240" w:after="60"/>
      <w:ind w:left="432"/>
      <w:jc w:val="center"/>
      <w:outlineLvl w:val="0"/>
    </w:pPr>
    <w:rPr>
      <w:rFonts w:asciiTheme="minorHAnsi" w:hAnsiTheme="minorHAnsi" w:cstheme="minorBidi"/>
      <w:b/>
      <w:bCs/>
      <w:u w:val="single"/>
    </w:rPr>
  </w:style>
  <w:style w:type="character" w:customStyle="1" w:styleId="TitleChar1">
    <w:name w:val="Title Char1"/>
    <w:basedOn w:val="DefaultParagraphFont"/>
    <w:uiPriority w:val="99"/>
    <w:rsid w:val="001733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iliation">
    <w:name w:val="affiliation"/>
    <w:basedOn w:val="DefaultParagraphFont"/>
    <w:rsid w:val="0017337F"/>
  </w:style>
  <w:style w:type="paragraph" w:styleId="NoSpacing">
    <w:name w:val="No Spacing"/>
    <w:aliases w:val="Card Format,ClearFormatting,DDI Tag,Tag Title,No Spacing51,Dont use,Tag and Cite,No Spacing31,No Spacing22,No Spacing41,No Spacing6,No Spacing7,Very Small Text,No Spacing8,Dont u,No Spacing311,tag"/>
    <w:basedOn w:val="Heading1"/>
    <w:link w:val="Hyperlink"/>
    <w:autoRedefine/>
    <w:uiPriority w:val="99"/>
    <w:qFormat/>
    <w:rsid w:val="0017337F"/>
    <w:pPr>
      <w:keepNext w:val="0"/>
      <w:keepLines w:val="0"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0" w:line="254" w:lineRule="auto"/>
      <w:jc w:val="left"/>
      <w:outlineLvl w:val="9"/>
    </w:pPr>
    <w:rPr>
      <w:rFonts w:asciiTheme="minorHAnsi" w:eastAsiaTheme="minorHAnsi" w:hAnsiTheme="minorHAnsi" w:cstheme="minorBidi"/>
      <w:b w:val="0"/>
      <w:sz w:val="22"/>
      <w:szCs w:val="22"/>
    </w:rPr>
  </w:style>
  <w:style w:type="character" w:customStyle="1" w:styleId="namedate">
    <w:name w:val="name+date"/>
    <w:basedOn w:val="DefaultParagraphFont"/>
    <w:uiPriority w:val="1"/>
    <w:qFormat/>
    <w:rsid w:val="0017337F"/>
    <w:rPr>
      <w:b/>
      <w:sz w:val="26"/>
      <w:u w:val="none"/>
    </w:rPr>
  </w:style>
  <w:style w:type="paragraph" w:customStyle="1" w:styleId="analytics">
    <w:name w:val="analytics"/>
    <w:basedOn w:val="Normal"/>
    <w:next w:val="Normal"/>
    <w:qFormat/>
    <w:rsid w:val="0017337F"/>
    <w:rPr>
      <w:b/>
      <w:color w:val="000000" w:themeColor="text1"/>
      <w:sz w:val="26"/>
    </w:rPr>
  </w:style>
  <w:style w:type="paragraph" w:styleId="BlockText">
    <w:name w:val="Block Text"/>
    <w:basedOn w:val="Normal"/>
    <w:uiPriority w:val="99"/>
    <w:semiHidden/>
    <w:unhideWhenUsed/>
    <w:rsid w:val="0017337F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asciiTheme="minorHAnsi" w:hAnsiTheme="minorHAnsi" w:cstheme="minorBidi"/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sunay hegde</dc:creator>
  <cp:keywords/>
  <dc:description/>
  <cp:lastModifiedBy>sunay hegde</cp:lastModifiedBy>
  <cp:revision>4</cp:revision>
  <dcterms:created xsi:type="dcterms:W3CDTF">2021-12-11T15:59:00Z</dcterms:created>
  <dcterms:modified xsi:type="dcterms:W3CDTF">2021-12-11T16:08:00Z</dcterms:modified>
</cp:coreProperties>
</file>