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DE63A" w14:textId="77777777" w:rsidR="00A86F93" w:rsidRDefault="00A86F93" w:rsidP="00A86F93">
      <w:pPr>
        <w:pStyle w:val="Heading3"/>
      </w:pPr>
      <w:r>
        <w:t>Plan</w:t>
      </w:r>
    </w:p>
    <w:p w14:paraId="3CA60C79" w14:textId="77777777" w:rsidR="00A86F93" w:rsidRDefault="00A86F93" w:rsidP="00A86F93">
      <w:pPr>
        <w:pStyle w:val="Heading4"/>
      </w:pPr>
      <w:r>
        <w:t>Resolved: States ought to prohibit the appropriation of Low Earth Orbit by private entities.</w:t>
      </w:r>
    </w:p>
    <w:p w14:paraId="493949C9" w14:textId="77777777" w:rsidR="00A86F93" w:rsidRPr="005A09F1" w:rsidRDefault="00A86F93" w:rsidP="00A86F93"/>
    <w:p w14:paraId="35D076F7" w14:textId="77777777" w:rsidR="00A86F93" w:rsidRPr="00CB31B0" w:rsidRDefault="00A86F93" w:rsidP="00A86F93">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1970BE7F" w14:textId="77777777" w:rsidR="00A86F93" w:rsidRDefault="00A86F93" w:rsidP="00A86F93">
      <w:bookmarkStart w:id="0"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5"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0"/>
    <w:p w14:paraId="1548BCAC" w14:textId="77777777" w:rsidR="00A86F93" w:rsidRPr="00A56D09" w:rsidRDefault="00A86F93" w:rsidP="00A86F93">
      <w:pPr>
        <w:rPr>
          <w:rStyle w:val="Emphasis"/>
        </w:rPr>
      </w:pPr>
      <w:r w:rsidRPr="00A56D09">
        <w:rPr>
          <w:sz w:val="16"/>
        </w:rPr>
        <w:t xml:space="preserve">Yes, </w:t>
      </w:r>
      <w:r w:rsidRPr="00A56D09">
        <w:rPr>
          <w:rStyle w:val="Emphasis"/>
        </w:rPr>
        <w:t>This Is Impermissible Appropriation</w:t>
      </w:r>
    </w:p>
    <w:p w14:paraId="227ABE3F" w14:textId="77777777" w:rsidR="00A86F93" w:rsidRPr="00A3065E" w:rsidRDefault="00A86F93" w:rsidP="00A86F93">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59E12D5C" w14:textId="77777777" w:rsidR="00A86F93" w:rsidRPr="00A3065E" w:rsidRDefault="00A86F93" w:rsidP="00A86F93">
      <w:pPr>
        <w:rPr>
          <w:rStyle w:val="Emphasis"/>
        </w:rPr>
      </w:pPr>
      <w:r w:rsidRPr="00A3065E">
        <w:rPr>
          <w:rStyle w:val="Emphasis"/>
        </w:rPr>
        <w:t>Excludes Others</w:t>
      </w:r>
    </w:p>
    <w:p w14:paraId="2E95FE49" w14:textId="77777777" w:rsidR="00A86F93" w:rsidRPr="00A3065E" w:rsidRDefault="00A86F93" w:rsidP="00A86F93">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4B490485" w14:textId="77777777" w:rsidR="00A86F93" w:rsidRPr="00A3065E" w:rsidRDefault="00A86F93" w:rsidP="00A86F93">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4B3F3F87" w14:textId="77777777" w:rsidR="00A86F93" w:rsidRPr="00A3065E" w:rsidRDefault="00A86F93" w:rsidP="00A86F93">
      <w:pPr>
        <w:rPr>
          <w:sz w:val="16"/>
          <w:szCs w:val="16"/>
        </w:rPr>
      </w:pPr>
      <w:r w:rsidRPr="00A3065E">
        <w:rPr>
          <w:sz w:val="16"/>
          <w:szCs w:val="16"/>
        </w:rPr>
        <w:t>Done Without Coordination</w:t>
      </w:r>
    </w:p>
    <w:p w14:paraId="5474F662" w14:textId="77777777" w:rsidR="00A86F93" w:rsidRPr="00A3065E" w:rsidRDefault="00A86F93" w:rsidP="00A86F93">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61CED5D" w14:textId="77777777" w:rsidR="00A86F93" w:rsidRPr="00A3065E" w:rsidRDefault="00A86F93" w:rsidP="00A86F93">
      <w:pPr>
        <w:rPr>
          <w:rStyle w:val="Emphasis"/>
        </w:rPr>
      </w:pPr>
      <w:r w:rsidRPr="00A3065E">
        <w:rPr>
          <w:rStyle w:val="Emphasis"/>
        </w:rPr>
        <w:t>Governments Are Ultimately Implicated</w:t>
      </w:r>
    </w:p>
    <w:p w14:paraId="3ECAC182" w14:textId="77777777" w:rsidR="00A86F93" w:rsidRPr="00A3065E" w:rsidRDefault="00A86F93" w:rsidP="00A86F93">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036E5EF7" w14:textId="77777777" w:rsidR="00A86F93" w:rsidRDefault="00A86F93" w:rsidP="00A86F93">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3C3DC8D4" w14:textId="77777777" w:rsidR="00A86F93" w:rsidRPr="00A3065E" w:rsidRDefault="00A86F93" w:rsidP="00A86F93">
      <w:pPr>
        <w:rPr>
          <w:rStyle w:val="Emphasis"/>
        </w:rPr>
      </w:pPr>
      <w:r w:rsidRPr="00A033F0">
        <w:rPr>
          <w:rStyle w:val="Emphasis"/>
          <w:highlight w:val="green"/>
        </w:rPr>
        <w:t>Long-Term Occupation Constitutes Appropriation</w:t>
      </w:r>
    </w:p>
    <w:p w14:paraId="294E2F1B" w14:textId="77777777" w:rsidR="00A86F93" w:rsidRPr="00A56D09" w:rsidRDefault="00A86F93" w:rsidP="00A86F93">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3771DA3A" w14:textId="77777777" w:rsidR="00A86F93" w:rsidRPr="00A56D09" w:rsidRDefault="00A86F93" w:rsidP="00A86F93">
      <w:pPr>
        <w:rPr>
          <w:rStyle w:val="Emphasis"/>
        </w:rPr>
      </w:pPr>
      <w:r w:rsidRPr="00A56D09">
        <w:rPr>
          <w:rStyle w:val="Emphasis"/>
        </w:rPr>
        <w:t>Prevents Others from Using Space</w:t>
      </w:r>
    </w:p>
    <w:p w14:paraId="25CDBE7C" w14:textId="77777777" w:rsidR="00A86F93" w:rsidRPr="00A56D09" w:rsidRDefault="00A86F93" w:rsidP="00A86F93">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61116599" w14:textId="77777777" w:rsidR="00A86F93" w:rsidRPr="00322391" w:rsidRDefault="00A86F93" w:rsidP="00A86F93">
      <w:pPr>
        <w:rPr>
          <w:sz w:val="16"/>
          <w:szCs w:val="16"/>
        </w:rPr>
      </w:pPr>
      <w:r w:rsidRPr="00322391">
        <w:rPr>
          <w:sz w:val="16"/>
          <w:szCs w:val="16"/>
        </w:rPr>
        <w:t>No Due Regard for Others</w:t>
      </w:r>
    </w:p>
    <w:p w14:paraId="73739484" w14:textId="77777777" w:rsidR="00A86F93" w:rsidRPr="00322391" w:rsidRDefault="00A86F93" w:rsidP="00A86F93">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34158869" w14:textId="77777777" w:rsidR="00A86F93" w:rsidRPr="00CB31B0" w:rsidRDefault="00A86F93" w:rsidP="00A86F93">
      <w:pPr>
        <w:rPr>
          <w:rStyle w:val="Emphasis"/>
        </w:rPr>
      </w:pPr>
      <w:r w:rsidRPr="00CB31B0">
        <w:rPr>
          <w:rStyle w:val="Emphasis"/>
        </w:rPr>
        <w:t>Harmful Contamination</w:t>
      </w:r>
    </w:p>
    <w:p w14:paraId="391EF2BF" w14:textId="77777777" w:rsidR="00A86F93" w:rsidRPr="00322391" w:rsidRDefault="00A86F93" w:rsidP="00A86F93">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7353519D" w14:textId="77777777" w:rsidR="00A86F93" w:rsidRPr="00E37DCF" w:rsidRDefault="00A86F93" w:rsidP="00A86F93">
      <w:pPr>
        <w:rPr>
          <w:rStyle w:val="Emphasis"/>
        </w:rPr>
      </w:pPr>
      <w:r w:rsidRPr="00E37DCF">
        <w:rPr>
          <w:rStyle w:val="Emphasis"/>
        </w:rPr>
        <w:t>If This Isn’t Appropriation, Then What Is?</w:t>
      </w:r>
    </w:p>
    <w:p w14:paraId="5E6EF822" w14:textId="77777777" w:rsidR="00A86F93" w:rsidRPr="00E37DCF" w:rsidRDefault="00A86F93" w:rsidP="00A86F93">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6232132E" w14:textId="77777777" w:rsidR="00A86F93" w:rsidRPr="00E37DCF" w:rsidRDefault="00A86F93" w:rsidP="00A86F93">
      <w:pPr>
        <w:rPr>
          <w:rStyle w:val="Emphasis"/>
        </w:rPr>
      </w:pPr>
      <w:r w:rsidRPr="00E37DCF">
        <w:rPr>
          <w:rStyle w:val="Emphasis"/>
        </w:rPr>
        <w:t>Conclusion</w:t>
      </w:r>
    </w:p>
    <w:p w14:paraId="3616BBF4" w14:textId="77777777" w:rsidR="00A86F93" w:rsidRPr="00A01A63" w:rsidRDefault="00A86F93" w:rsidP="00A86F93">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21355D3A" w14:textId="77777777" w:rsidR="00A86F93" w:rsidRDefault="00A86F93" w:rsidP="00A86F93"/>
    <w:p w14:paraId="17464EE4" w14:textId="77777777" w:rsidR="00A86F93" w:rsidRPr="00B268C2" w:rsidRDefault="00A86F93" w:rsidP="00A86F93">
      <w:pPr>
        <w:pStyle w:val="Heading4"/>
      </w:pPr>
      <w:r>
        <w:t xml:space="preserve">No circumvention. </w:t>
      </w:r>
      <w:r w:rsidRPr="006035D9">
        <w:rPr>
          <w:u w:val="single"/>
        </w:rPr>
        <w:t>Authorization</w:t>
      </w:r>
      <w:r>
        <w:t xml:space="preserve">, </w:t>
      </w:r>
      <w:r w:rsidRPr="006035D9">
        <w:rPr>
          <w:u w:val="single"/>
        </w:rPr>
        <w:t>supervision</w:t>
      </w:r>
      <w:r>
        <w:t xml:space="preserve">, and </w:t>
      </w:r>
      <w:r w:rsidRPr="006035D9">
        <w:rPr>
          <w:u w:val="single"/>
        </w:rPr>
        <w:t>liability</w:t>
      </w:r>
      <w:r>
        <w:t xml:space="preserve"> ensure compliance -- </w:t>
      </w:r>
      <w:r>
        <w:rPr>
          <w:u w:val="single"/>
        </w:rPr>
        <w:t>potential</w:t>
      </w:r>
      <w:r>
        <w:t xml:space="preserve"> for liability causes </w:t>
      </w:r>
      <w:r>
        <w:rPr>
          <w:u w:val="single"/>
        </w:rPr>
        <w:t>self-regulation</w:t>
      </w:r>
      <w:r>
        <w:t>.</w:t>
      </w:r>
    </w:p>
    <w:p w14:paraId="7F4D4BFA" w14:textId="77777777" w:rsidR="00A86F93" w:rsidRDefault="00A86F93" w:rsidP="00A86F93">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6" w:history="1">
        <w:r w:rsidRPr="00D63099">
          <w:rPr>
            <w:rStyle w:val="Hyperlink"/>
          </w:rPr>
          <w:t>https://swfound.org/media/206951/johnson2020_referenceworkentry_thelegalstatusofmegaleoconstel.pdf</w:t>
        </w:r>
      </w:hyperlink>
      <w:r>
        <w:t xml:space="preserve">] </w:t>
      </w:r>
      <w:proofErr w:type="spellStart"/>
      <w:r>
        <w:t>brett</w:t>
      </w:r>
      <w:proofErr w:type="spellEnd"/>
    </w:p>
    <w:p w14:paraId="5368BD24" w14:textId="77777777" w:rsidR="00A86F93" w:rsidRPr="002D6013" w:rsidRDefault="00A86F93" w:rsidP="00A86F93">
      <w:pPr>
        <w:rPr>
          <w:rStyle w:val="Emphasis"/>
        </w:rPr>
      </w:pPr>
      <w:r w:rsidRPr="002D6013">
        <w:rPr>
          <w:rStyle w:val="Emphasis"/>
        </w:rPr>
        <w:t>Authorization and Continuing Supervision</w:t>
      </w:r>
    </w:p>
    <w:p w14:paraId="742CE9B6" w14:textId="77777777" w:rsidR="00A86F93" w:rsidRPr="002D6013" w:rsidRDefault="00A86F93" w:rsidP="00A86F93">
      <w:pPr>
        <w:rPr>
          <w:sz w:val="16"/>
        </w:rPr>
      </w:pPr>
      <w:r w:rsidRPr="002D6013">
        <w:rPr>
          <w:sz w:val="16"/>
        </w:rPr>
        <w:t xml:space="preserve">The second sentence of </w:t>
      </w:r>
      <w:r w:rsidRPr="002D6013">
        <w:rPr>
          <w:rStyle w:val="Emphasis"/>
        </w:rPr>
        <w:t>Article VI</w:t>
      </w:r>
      <w:r w:rsidRPr="002D6013">
        <w:rPr>
          <w:sz w:val="16"/>
        </w:rPr>
        <w:t xml:space="preserve"> then </w:t>
      </w:r>
      <w:r w:rsidRPr="002D6013">
        <w:rPr>
          <w:rStyle w:val="StyleUnderline"/>
        </w:rPr>
        <w:t xml:space="preserve">gives States a </w:t>
      </w:r>
      <w:r w:rsidRPr="002D6013">
        <w:rPr>
          <w:rStyle w:val="Emphasis"/>
        </w:rPr>
        <w:t>positive obligation</w:t>
      </w:r>
      <w:r w:rsidRPr="002D6013">
        <w:rPr>
          <w:rStyle w:val="StyleUnderline"/>
        </w:rPr>
        <w:t xml:space="preserve"> to undertake </w:t>
      </w:r>
      <w:r w:rsidRPr="002D6013">
        <w:rPr>
          <w:rStyle w:val="Emphasis"/>
        </w:rPr>
        <w:t>authorization</w:t>
      </w:r>
      <w:r w:rsidRPr="002D6013">
        <w:rPr>
          <w:rStyle w:val="StyleUnderline"/>
        </w:rPr>
        <w:t xml:space="preserve"> and continuing </w:t>
      </w:r>
      <w:r w:rsidRPr="002D6013">
        <w:rPr>
          <w:rStyle w:val="Emphasis"/>
        </w:rPr>
        <w:t>supervision</w:t>
      </w:r>
      <w:r w:rsidRPr="002D6013">
        <w:rPr>
          <w:rStyle w:val="StyleUnderline"/>
        </w:rPr>
        <w:t xml:space="preserve"> of nongovernmental entities</w:t>
      </w:r>
      <w:r w:rsidRPr="002D6013">
        <w:rPr>
          <w:sz w:val="16"/>
        </w:rPr>
        <w:t>.</w:t>
      </w:r>
    </w:p>
    <w:p w14:paraId="7A0EF0F0" w14:textId="77777777" w:rsidR="00A86F93" w:rsidRPr="002D6013" w:rsidRDefault="00A86F93" w:rsidP="00A86F93">
      <w:pPr>
        <w:ind w:left="720"/>
        <w:rPr>
          <w:sz w:val="16"/>
        </w:rPr>
      </w:pPr>
      <w:r w:rsidRPr="002D6013">
        <w:rPr>
          <w:sz w:val="16"/>
        </w:rPr>
        <w:t xml:space="preserve">The </w:t>
      </w:r>
      <w:r w:rsidRPr="002D6013">
        <w:rPr>
          <w:rStyle w:val="StyleUnderline"/>
        </w:rPr>
        <w:t>activities of non-governmental entities in outer space</w:t>
      </w:r>
      <w:r w:rsidRPr="002D6013">
        <w:rPr>
          <w:sz w:val="16"/>
        </w:rPr>
        <w:t xml:space="preserve">, including the Moon and other celestial bodies, </w:t>
      </w:r>
      <w:r w:rsidRPr="002D6013">
        <w:rPr>
          <w:rStyle w:val="StyleUnderline"/>
        </w:rPr>
        <w:t>shall require authorization and continuing supervision by the appropriate State Party to the Treaty</w:t>
      </w:r>
      <w:r w:rsidRPr="002D6013">
        <w:rPr>
          <w:sz w:val="16"/>
        </w:rPr>
        <w:t>.</w:t>
      </w:r>
    </w:p>
    <w:p w14:paraId="2A3E10EA" w14:textId="77777777" w:rsidR="00A86F93" w:rsidRPr="002D6013" w:rsidRDefault="00A86F93" w:rsidP="00A86F93">
      <w:pPr>
        <w:rPr>
          <w:sz w:val="16"/>
        </w:rPr>
      </w:pPr>
      <w:r w:rsidRPr="002D6013">
        <w:rPr>
          <w:sz w:val="16"/>
        </w:rPr>
        <w:t xml:space="preserve">Consequently, </w:t>
      </w:r>
      <w:r w:rsidRPr="002D6013">
        <w:rPr>
          <w:rStyle w:val="StyleUnderline"/>
        </w:rPr>
        <w:t>it is not merely sufficient that governments allow private actors to access and explore space</w:t>
      </w:r>
      <w:r w:rsidRPr="002D6013">
        <w:rPr>
          <w:sz w:val="16"/>
        </w:rPr>
        <w:t xml:space="preserve">. </w:t>
      </w:r>
      <w:r w:rsidRPr="002D6013">
        <w:rPr>
          <w:rStyle w:val="StyleUnderline"/>
        </w:rPr>
        <w:t>States have a duty to authorize and supervise them</w:t>
      </w:r>
      <w:r w:rsidRPr="002D6013">
        <w:rPr>
          <w:sz w:val="16"/>
        </w:rPr>
        <w:t xml:space="preserve">. </w:t>
      </w:r>
      <w:r w:rsidRPr="002D6013">
        <w:rPr>
          <w:rStyle w:val="StyleUnderline"/>
        </w:rPr>
        <w:t>Looking</w:t>
      </w:r>
      <w:r w:rsidRPr="002D6013">
        <w:rPr>
          <w:sz w:val="16"/>
        </w:rPr>
        <w:t xml:space="preserve"> again </w:t>
      </w:r>
      <w:r w:rsidRPr="002D6013">
        <w:rPr>
          <w:rStyle w:val="StyleUnderline"/>
        </w:rPr>
        <w:t>at the first sentence</w:t>
      </w:r>
      <w:r w:rsidRPr="002D6013">
        <w:rPr>
          <w:sz w:val="16"/>
        </w:rPr>
        <w:t xml:space="preserve"> of </w:t>
      </w:r>
      <w:r w:rsidRPr="00A033F0">
        <w:rPr>
          <w:rStyle w:val="Emphasis"/>
          <w:highlight w:val="green"/>
        </w:rPr>
        <w:t>Article VI</w:t>
      </w:r>
      <w:r w:rsidRPr="002D6013">
        <w:rPr>
          <w:sz w:val="16"/>
        </w:rPr>
        <w:t xml:space="preserve">, above, </w:t>
      </w:r>
      <w:r w:rsidRPr="00A033F0">
        <w:rPr>
          <w:rStyle w:val="StyleUnderline"/>
          <w:highlight w:val="green"/>
        </w:rPr>
        <w:t>gives</w:t>
      </w:r>
      <w:r w:rsidRPr="002D6013">
        <w:rPr>
          <w:sz w:val="16"/>
        </w:rPr>
        <w:t xml:space="preserve"> some </w:t>
      </w:r>
      <w:r w:rsidRPr="00A033F0">
        <w:rPr>
          <w:rStyle w:val="StyleUnderline"/>
          <w:highlight w:val="green"/>
        </w:rPr>
        <w:t>indication as to what standard</w:t>
      </w:r>
      <w:r w:rsidRPr="002D6013">
        <w:rPr>
          <w:rStyle w:val="StyleUnderline"/>
        </w:rPr>
        <w:t xml:space="preserve"> this </w:t>
      </w:r>
      <w:r w:rsidRPr="00A033F0">
        <w:rPr>
          <w:rStyle w:val="Emphasis"/>
          <w:highlight w:val="green"/>
        </w:rPr>
        <w:t>supervision</w:t>
      </w:r>
      <w:r w:rsidRPr="00A033F0">
        <w:rPr>
          <w:rStyle w:val="StyleUnderline"/>
          <w:highlight w:val="green"/>
        </w:rPr>
        <w:t xml:space="preserve"> must meet</w:t>
      </w:r>
      <w:r w:rsidRPr="002D6013">
        <w:rPr>
          <w:sz w:val="16"/>
        </w:rPr>
        <w:t xml:space="preserve">. The first sentence of </w:t>
      </w:r>
      <w:r w:rsidRPr="002D6013">
        <w:rPr>
          <w:rStyle w:val="Emphasis"/>
        </w:rPr>
        <w:t>Article VI</w:t>
      </w:r>
      <w:r w:rsidRPr="002D6013">
        <w:rPr>
          <w:sz w:val="16"/>
        </w:rPr>
        <w:t xml:space="preserve"> </w:t>
      </w:r>
      <w:r w:rsidRPr="002D6013">
        <w:rPr>
          <w:rStyle w:val="StyleUnderline"/>
        </w:rPr>
        <w:t>ends with</w:t>
      </w:r>
      <w:r w:rsidRPr="002D6013">
        <w:rPr>
          <w:sz w:val="16"/>
        </w:rPr>
        <w:t xml:space="preserve"> </w:t>
      </w:r>
      <w:r w:rsidRPr="002D6013">
        <w:rPr>
          <w:rStyle w:val="StyleUnderline"/>
        </w:rPr>
        <w:t xml:space="preserve">“... </w:t>
      </w:r>
      <w:r w:rsidRPr="002D6013">
        <w:rPr>
          <w:rStyle w:val="Emphasis"/>
        </w:rPr>
        <w:t xml:space="preserve">and for assuring </w:t>
      </w:r>
      <w:proofErr w:type="gramStart"/>
      <w:r w:rsidRPr="002D6013">
        <w:rPr>
          <w:rStyle w:val="Emphasis"/>
        </w:rPr>
        <w:t>that national activities</w:t>
      </w:r>
      <w:proofErr w:type="gramEnd"/>
      <w:r w:rsidRPr="002D6013">
        <w:rPr>
          <w:rStyle w:val="Emphasis"/>
        </w:rPr>
        <w:t xml:space="preserve"> are carried out in conformity with the provisions set forth in the present Treaty</w:t>
      </w:r>
      <w:r w:rsidRPr="002D6013">
        <w:rPr>
          <w:sz w:val="16"/>
        </w:rPr>
        <w:t xml:space="preserve">.” Consequently, </w:t>
      </w:r>
      <w:r w:rsidRPr="00A033F0">
        <w:rPr>
          <w:rStyle w:val="Emphasis"/>
          <w:highlight w:val="green"/>
        </w:rPr>
        <w:t>States must authorize</w:t>
      </w:r>
      <w:r w:rsidRPr="002D6013">
        <w:rPr>
          <w:rStyle w:val="StyleUnderline"/>
        </w:rPr>
        <w:t xml:space="preserve"> </w:t>
      </w:r>
      <w:r w:rsidRPr="00A033F0">
        <w:rPr>
          <w:rStyle w:val="StyleUnderline"/>
          <w:highlight w:val="green"/>
        </w:rPr>
        <w:t xml:space="preserve">and </w:t>
      </w:r>
      <w:r w:rsidRPr="00A033F0">
        <w:rPr>
          <w:rStyle w:val="Emphasis"/>
          <w:highlight w:val="green"/>
        </w:rPr>
        <w:t>supervise</w:t>
      </w:r>
      <w:r w:rsidRPr="00A033F0">
        <w:rPr>
          <w:rStyle w:val="StyleUnderline"/>
          <w:highlight w:val="green"/>
        </w:rPr>
        <w:t xml:space="preserve"> </w:t>
      </w:r>
      <w:r w:rsidRPr="00A033F0">
        <w:rPr>
          <w:rStyle w:val="Emphasis"/>
          <w:highlight w:val="green"/>
        </w:rPr>
        <w:t>private entities</w:t>
      </w:r>
      <w:r w:rsidRPr="002D6013">
        <w:rPr>
          <w:rStyle w:val="StyleUnderline"/>
        </w:rPr>
        <w:t xml:space="preserve"> </w:t>
      </w:r>
      <w:r w:rsidRPr="00A033F0">
        <w:rPr>
          <w:rStyle w:val="StyleUnderline"/>
          <w:highlight w:val="green"/>
        </w:rPr>
        <w:t>to make sure</w:t>
      </w:r>
      <w:r w:rsidRPr="002D6013">
        <w:rPr>
          <w:rStyle w:val="StyleUnderline"/>
        </w:rPr>
        <w:t xml:space="preserve"> that these </w:t>
      </w:r>
      <w:r w:rsidRPr="00A033F0">
        <w:rPr>
          <w:rStyle w:val="StyleUnderline"/>
          <w:highlight w:val="green"/>
        </w:rPr>
        <w:t>private entities conform with the</w:t>
      </w:r>
      <w:r w:rsidRPr="002D6013">
        <w:rPr>
          <w:rStyle w:val="StyleUnderline"/>
        </w:rPr>
        <w:t xml:space="preserve"> </w:t>
      </w:r>
      <w:r w:rsidRPr="00A033F0">
        <w:rPr>
          <w:rStyle w:val="Emphasis"/>
          <w:highlight w:val="green"/>
        </w:rPr>
        <w:t>O</w:t>
      </w:r>
      <w:r w:rsidRPr="002D6013">
        <w:rPr>
          <w:rStyle w:val="StyleUnderline"/>
        </w:rPr>
        <w:t xml:space="preserve">uter </w:t>
      </w:r>
      <w:r w:rsidRPr="00A033F0">
        <w:rPr>
          <w:rStyle w:val="Emphasis"/>
          <w:highlight w:val="green"/>
        </w:rPr>
        <w:t>S</w:t>
      </w:r>
      <w:r w:rsidRPr="002D6013">
        <w:rPr>
          <w:rStyle w:val="StyleUnderline"/>
        </w:rPr>
        <w:t xml:space="preserve">pace </w:t>
      </w:r>
      <w:r w:rsidRPr="00A033F0">
        <w:rPr>
          <w:rStyle w:val="Emphasis"/>
          <w:highlight w:val="green"/>
        </w:rPr>
        <w:t>T</w:t>
      </w:r>
      <w:r w:rsidRPr="002D6013">
        <w:rPr>
          <w:rStyle w:val="StyleUnderline"/>
        </w:rPr>
        <w:t>reaty</w:t>
      </w:r>
      <w:r w:rsidRPr="002D6013">
        <w:rPr>
          <w:sz w:val="16"/>
        </w:rPr>
        <w:t>.</w:t>
      </w:r>
    </w:p>
    <w:p w14:paraId="2A1B9FE0" w14:textId="77777777" w:rsidR="00A86F93" w:rsidRPr="006035D9" w:rsidRDefault="00A86F93" w:rsidP="00A86F93">
      <w:pPr>
        <w:rPr>
          <w:sz w:val="16"/>
        </w:rPr>
      </w:pPr>
      <w:r w:rsidRPr="006035D9">
        <w:rPr>
          <w:sz w:val="16"/>
        </w:rPr>
        <w:t xml:space="preserve">Additionally, Article III of the Outer Space Treaty creates a link between the treaty and the rest of international law, including the UN Charter. Therefore, and to the extent that other sources of </w:t>
      </w:r>
      <w:r w:rsidRPr="006035D9">
        <w:rPr>
          <w:rStyle w:val="Emphasis"/>
        </w:rPr>
        <w:t>international law create norms applicable</w:t>
      </w:r>
      <w:r w:rsidRPr="002D6013">
        <w:rPr>
          <w:rStyle w:val="StyleUnderline"/>
        </w:rPr>
        <w:t xml:space="preserve"> for private entities in outer space</w:t>
      </w:r>
      <w:r w:rsidRPr="006035D9">
        <w:rPr>
          <w:sz w:val="16"/>
        </w:rPr>
        <w:t xml:space="preserve">,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w:t>
      </w:r>
      <w:proofErr w:type="spellStart"/>
      <w:r w:rsidRPr="006035D9">
        <w:rPr>
          <w:sz w:val="16"/>
        </w:rPr>
        <w:t>enviromental</w:t>
      </w:r>
      <w:proofErr w:type="spellEnd"/>
      <w:r w:rsidRPr="006035D9">
        <w:rPr>
          <w:sz w:val="16"/>
        </w:rPr>
        <w:t xml:space="preserve"> law, international </w:t>
      </w:r>
      <w:proofErr w:type="spellStart"/>
      <w:r w:rsidRPr="006035D9">
        <w:rPr>
          <w:sz w:val="16"/>
        </w:rPr>
        <w:t>humanitiarian</w:t>
      </w:r>
      <w:proofErr w:type="spellEnd"/>
      <w:r w:rsidRPr="006035D9">
        <w:rPr>
          <w:sz w:val="16"/>
        </w:rPr>
        <w:t xml:space="preserve"> law, and other special regimes also form the rest of the normative order for outer space.</w:t>
      </w:r>
    </w:p>
    <w:p w14:paraId="00D11711" w14:textId="77777777" w:rsidR="00A86F93" w:rsidRPr="002D6013" w:rsidRDefault="00A86F93" w:rsidP="00A86F93">
      <w:pPr>
        <w:rPr>
          <w:rStyle w:val="Emphasis"/>
        </w:rPr>
      </w:pPr>
      <w:r w:rsidRPr="002D6013">
        <w:rPr>
          <w:rStyle w:val="Emphasis"/>
        </w:rPr>
        <w:t>Potential Liability</w:t>
      </w:r>
    </w:p>
    <w:p w14:paraId="706E8D9D" w14:textId="77777777" w:rsidR="00A86F93" w:rsidRPr="006035D9" w:rsidRDefault="00A86F93" w:rsidP="00A86F93">
      <w:pPr>
        <w:rPr>
          <w:sz w:val="16"/>
        </w:rPr>
      </w:pPr>
      <w:r w:rsidRPr="006035D9">
        <w:rPr>
          <w:rStyle w:val="Emphasis"/>
        </w:rPr>
        <w:t>Supplemental to international responsibility</w:t>
      </w:r>
      <w:r w:rsidRPr="002D6013">
        <w:rPr>
          <w:rStyle w:val="StyleUnderline"/>
        </w:rPr>
        <w:t xml:space="preserve"> for acts in space </w:t>
      </w:r>
      <w:r w:rsidRPr="006035D9">
        <w:rPr>
          <w:rStyle w:val="Emphasis"/>
        </w:rPr>
        <w:t>committed by private entities</w:t>
      </w:r>
      <w:r w:rsidRPr="002D6013">
        <w:rPr>
          <w:rStyle w:val="StyleUnderline"/>
        </w:rPr>
        <w:t xml:space="preserve"> is the potential for liability for damage resulting from their activities</w:t>
      </w:r>
      <w:r w:rsidRPr="006035D9">
        <w:rPr>
          <w:sz w:val="16"/>
        </w:rPr>
        <w:t xml:space="preserve">. </w:t>
      </w:r>
      <w:r w:rsidRPr="006035D9">
        <w:rPr>
          <w:rStyle w:val="Emphasis"/>
        </w:rPr>
        <w:t>Article VIII</w:t>
      </w:r>
      <w:r w:rsidRPr="006035D9">
        <w:rPr>
          <w:sz w:val="16"/>
        </w:rPr>
        <w:t xml:space="preserve"> </w:t>
      </w:r>
      <w:r w:rsidRPr="002D6013">
        <w:rPr>
          <w:rStyle w:val="StyleUnderline"/>
        </w:rPr>
        <w:t xml:space="preserve">of </w:t>
      </w:r>
      <w:r w:rsidRPr="00A033F0">
        <w:rPr>
          <w:rStyle w:val="StyleUnderline"/>
          <w:highlight w:val="green"/>
        </w:rPr>
        <w:t>the</w:t>
      </w:r>
      <w:r w:rsidRPr="006035D9">
        <w:rPr>
          <w:sz w:val="16"/>
        </w:rPr>
        <w:t xml:space="preserve"> </w:t>
      </w:r>
      <w:r w:rsidRPr="00A033F0">
        <w:rPr>
          <w:rStyle w:val="Emphasis"/>
          <w:highlight w:val="green"/>
        </w:rPr>
        <w:t>O</w:t>
      </w:r>
      <w:r w:rsidRPr="006035D9">
        <w:rPr>
          <w:sz w:val="16"/>
        </w:rPr>
        <w:t xml:space="preserve">uter </w:t>
      </w:r>
      <w:r w:rsidRPr="00A033F0">
        <w:rPr>
          <w:rStyle w:val="Emphasis"/>
          <w:highlight w:val="green"/>
        </w:rPr>
        <w:t>S</w:t>
      </w:r>
      <w:r w:rsidRPr="006035D9">
        <w:rPr>
          <w:sz w:val="16"/>
        </w:rPr>
        <w:t xml:space="preserve">pace </w:t>
      </w:r>
      <w:r w:rsidRPr="00A033F0">
        <w:rPr>
          <w:rStyle w:val="Emphasis"/>
          <w:highlight w:val="green"/>
        </w:rPr>
        <w:t>T</w:t>
      </w:r>
      <w:r w:rsidRPr="006035D9">
        <w:rPr>
          <w:sz w:val="16"/>
        </w:rPr>
        <w:t xml:space="preserve">reaty </w:t>
      </w:r>
      <w:r w:rsidRPr="00A033F0">
        <w:rPr>
          <w:rStyle w:val="StyleUnderline"/>
          <w:highlight w:val="green"/>
        </w:rPr>
        <w:t xml:space="preserve">establishes a </w:t>
      </w:r>
      <w:r w:rsidRPr="00A033F0">
        <w:rPr>
          <w:rStyle w:val="Emphasis"/>
          <w:highlight w:val="green"/>
        </w:rPr>
        <w:t>liability provision</w:t>
      </w:r>
      <w:r w:rsidRPr="002D6013">
        <w:rPr>
          <w:rStyle w:val="StyleUnderline"/>
        </w:rPr>
        <w:t>,</w:t>
      </w:r>
      <w:r w:rsidRPr="006035D9">
        <w:rPr>
          <w:sz w:val="16"/>
        </w:rPr>
        <w:t xml:space="preserve"> </w:t>
      </w:r>
      <w:r w:rsidRPr="002D6013">
        <w:rPr>
          <w:rStyle w:val="StyleUnderline"/>
        </w:rPr>
        <w:t xml:space="preserve">and the 1972 Liability Convention expands the mechanisms for dealing with liability </w:t>
      </w:r>
      <w:r w:rsidRPr="00D00AA0">
        <w:rPr>
          <w:rStyle w:val="StyleUnderline"/>
        </w:rPr>
        <w:t>claims</w:t>
      </w:r>
      <w:r w:rsidRPr="00D00AA0">
        <w:rPr>
          <w:sz w:val="16"/>
        </w:rPr>
        <w:t xml:space="preserve">. </w:t>
      </w:r>
      <w:r w:rsidRPr="00D00AA0">
        <w:rPr>
          <w:rStyle w:val="StyleUnderline"/>
        </w:rPr>
        <w:t xml:space="preserve">Liability is a </w:t>
      </w:r>
      <w:r w:rsidRPr="00A033F0">
        <w:rPr>
          <w:rStyle w:val="Emphasis"/>
          <w:highlight w:val="green"/>
        </w:rPr>
        <w:t>requirement to pay</w:t>
      </w:r>
      <w:r w:rsidRPr="006035D9">
        <w:rPr>
          <w:rStyle w:val="Emphasis"/>
        </w:rPr>
        <w:t xml:space="preserve"> compensation</w:t>
      </w:r>
      <w:r w:rsidRPr="002D6013">
        <w:rPr>
          <w:rStyle w:val="StyleUnderline"/>
        </w:rPr>
        <w:t xml:space="preserve"> to </w:t>
      </w:r>
      <w:r w:rsidRPr="00A033F0">
        <w:rPr>
          <w:rStyle w:val="StyleUnderline"/>
          <w:highlight w:val="green"/>
        </w:rPr>
        <w:t>an injured party</w:t>
      </w:r>
      <w:r w:rsidRPr="00D00AA0">
        <w:rPr>
          <w:rStyle w:val="StyleUnderline"/>
        </w:rPr>
        <w:t xml:space="preserve"> for the damage or suffering that has been caused to them</w:t>
      </w:r>
      <w:r w:rsidRPr="00D00AA0">
        <w:rPr>
          <w:sz w:val="16"/>
        </w:rPr>
        <w:t>. In space</w:t>
      </w:r>
      <w:r w:rsidRPr="006035D9">
        <w:rPr>
          <w:sz w:val="16"/>
        </w:rPr>
        <w:t xml:space="preserve"> law, </w:t>
      </w:r>
      <w:r w:rsidRPr="002D6013">
        <w:rPr>
          <w:rStyle w:val="StyleUnderline"/>
        </w:rPr>
        <w:t xml:space="preserve">liability is </w:t>
      </w:r>
      <w:r w:rsidRPr="00A033F0">
        <w:rPr>
          <w:rStyle w:val="StyleUnderline"/>
          <w:highlight w:val="green"/>
        </w:rPr>
        <w:t>for</w:t>
      </w:r>
      <w:r w:rsidRPr="00D00AA0">
        <w:rPr>
          <w:rStyle w:val="StyleUnderline"/>
        </w:rPr>
        <w:t xml:space="preserve"> </w:t>
      </w:r>
      <w:r w:rsidRPr="00D00AA0">
        <w:rPr>
          <w:rStyle w:val="Emphasis"/>
        </w:rPr>
        <w:t xml:space="preserve">physical </w:t>
      </w:r>
      <w:r w:rsidRPr="00A033F0">
        <w:rPr>
          <w:rStyle w:val="Emphasis"/>
          <w:highlight w:val="green"/>
        </w:rPr>
        <w:t>damage</w:t>
      </w:r>
      <w:r w:rsidRPr="00D00AA0">
        <w:rPr>
          <w:rStyle w:val="StyleUnderline"/>
        </w:rPr>
        <w:t xml:space="preserve"> to a </w:t>
      </w:r>
      <w:r w:rsidRPr="00D00AA0">
        <w:rPr>
          <w:rStyle w:val="Emphasis"/>
        </w:rPr>
        <w:t>space object</w:t>
      </w:r>
      <w:r w:rsidRPr="002D6013">
        <w:rPr>
          <w:rStyle w:val="StyleUnderline"/>
        </w:rPr>
        <w:t xml:space="preserve"> by another space object</w:t>
      </w:r>
      <w:r w:rsidRPr="006035D9">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A033F0">
        <w:rPr>
          <w:rStyle w:val="Emphasis"/>
          <w:highlight w:val="green"/>
        </w:rPr>
        <w:t>potential for liability</w:t>
      </w:r>
      <w:r w:rsidRPr="006035D9">
        <w:rPr>
          <w:rStyle w:val="StyleUnderline"/>
        </w:rPr>
        <w:t xml:space="preserve"> </w:t>
      </w:r>
      <w:r w:rsidRPr="00A033F0">
        <w:rPr>
          <w:rStyle w:val="StyleUnderline"/>
          <w:highlight w:val="green"/>
        </w:rPr>
        <w:t>serves</w:t>
      </w:r>
      <w:r w:rsidRPr="006035D9">
        <w:rPr>
          <w:rStyle w:val="StyleUnderline"/>
        </w:rPr>
        <w:t xml:space="preserve"> as </w:t>
      </w:r>
      <w:r w:rsidRPr="00A033F0">
        <w:rPr>
          <w:rStyle w:val="StyleUnderline"/>
          <w:highlight w:val="green"/>
        </w:rPr>
        <w:t>a strong motivator</w:t>
      </w:r>
      <w:r w:rsidRPr="006035D9">
        <w:rPr>
          <w:rStyle w:val="StyleUnderline"/>
        </w:rPr>
        <w:t xml:space="preserve"> and incentive for States </w:t>
      </w:r>
      <w:r w:rsidRPr="00A033F0">
        <w:rPr>
          <w:rStyle w:val="StyleUnderline"/>
          <w:highlight w:val="green"/>
        </w:rPr>
        <w:t xml:space="preserve">to </w:t>
      </w:r>
      <w:r w:rsidRPr="00D00AA0">
        <w:rPr>
          <w:rStyle w:val="Emphasis"/>
        </w:rPr>
        <w:t>oversee</w:t>
      </w:r>
      <w:r w:rsidRPr="00D00AA0">
        <w:rPr>
          <w:rStyle w:val="StyleUnderline"/>
        </w:rPr>
        <w:t xml:space="preserve">, </w:t>
      </w:r>
      <w:r w:rsidRPr="00A033F0">
        <w:rPr>
          <w:rStyle w:val="Emphasis"/>
          <w:highlight w:val="green"/>
        </w:rPr>
        <w:t>monitor</w:t>
      </w:r>
      <w:r w:rsidRPr="00D00AA0">
        <w:rPr>
          <w:rStyle w:val="StyleUnderline"/>
        </w:rPr>
        <w:t xml:space="preserve">, and </w:t>
      </w:r>
      <w:r w:rsidRPr="00D00AA0">
        <w:rPr>
          <w:rStyle w:val="Emphasis"/>
        </w:rPr>
        <w:t>regulate</w:t>
      </w:r>
      <w:r w:rsidRPr="00D00AA0">
        <w:rPr>
          <w:rStyle w:val="StyleUnderline"/>
        </w:rPr>
        <w:t xml:space="preserve"> what</w:t>
      </w:r>
      <w:r w:rsidRPr="006035D9">
        <w:rPr>
          <w:rStyle w:val="StyleUnderline"/>
        </w:rPr>
        <w:t xml:space="preserve"> </w:t>
      </w:r>
      <w:r w:rsidRPr="00A033F0">
        <w:rPr>
          <w:rStyle w:val="Emphasis"/>
          <w:highlight w:val="green"/>
        </w:rPr>
        <w:t>private actors</w:t>
      </w:r>
      <w:r w:rsidRPr="006035D9">
        <w:rPr>
          <w:rStyle w:val="StyleUnderline"/>
        </w:rPr>
        <w:t xml:space="preserve"> are </w:t>
      </w:r>
      <w:r w:rsidRPr="00D00AA0">
        <w:rPr>
          <w:rStyle w:val="StyleUnderline"/>
        </w:rPr>
        <w:t>doing in space</w:t>
      </w:r>
      <w:r w:rsidRPr="00D00AA0">
        <w:rPr>
          <w:sz w:val="16"/>
        </w:rPr>
        <w:t>.</w:t>
      </w:r>
    </w:p>
    <w:p w14:paraId="5C3BA0D8" w14:textId="77777777" w:rsidR="00A86F93" w:rsidRDefault="00A86F93" w:rsidP="00A86F93"/>
    <w:p w14:paraId="7696578E" w14:textId="77777777" w:rsidR="00A86F93" w:rsidRPr="005E2E9A" w:rsidRDefault="00A86F93" w:rsidP="00A86F93">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00A9E1AB" w14:textId="77777777" w:rsidR="00A86F93" w:rsidRPr="005E2E9A" w:rsidRDefault="00A86F93" w:rsidP="00A86F93">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7"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104312FF" w14:textId="77777777" w:rsidR="00A86F93" w:rsidRDefault="00A86F93" w:rsidP="00A86F93">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783C8B1D" w14:textId="77777777" w:rsidR="00A86F93" w:rsidRDefault="00A86F93" w:rsidP="00A86F93">
      <w:pPr>
        <w:pStyle w:val="Heading3"/>
      </w:pPr>
      <w:r>
        <w:t>1AC---Debris</w:t>
      </w:r>
    </w:p>
    <w:p w14:paraId="45B1D201" w14:textId="77777777" w:rsidR="00A86F93" w:rsidRPr="00C2163C" w:rsidRDefault="00A86F93" w:rsidP="00A86F93">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51D25956" w14:textId="77777777" w:rsidR="00A86F93" w:rsidRPr="009F0990" w:rsidRDefault="00A86F93" w:rsidP="00A86F93">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8" w:history="1">
        <w:r w:rsidRPr="00D63099">
          <w:rPr>
            <w:rStyle w:val="Hyperlink"/>
          </w:rPr>
          <w:t>https://www.nature.com/articles/s41598-021-89909-7</w:t>
        </w:r>
      </w:hyperlink>
      <w:r>
        <w:t xml:space="preserve">] </w:t>
      </w:r>
      <w:proofErr w:type="spellStart"/>
      <w:r>
        <w:t>brett</w:t>
      </w:r>
      <w:proofErr w:type="spellEnd"/>
    </w:p>
    <w:p w14:paraId="0DBA2471" w14:textId="77777777" w:rsidR="00A86F93" w:rsidRPr="006A32EE" w:rsidRDefault="00A86F93" w:rsidP="00A86F93">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3914C19E" w14:textId="77777777" w:rsidR="00A86F93" w:rsidRPr="00F1098E" w:rsidRDefault="00A86F93" w:rsidP="00A86F93">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6C549792" w14:textId="77777777" w:rsidR="00A86F93" w:rsidRPr="00FD2E13" w:rsidRDefault="00A86F93" w:rsidP="00A86F93">
      <w:pPr>
        <w:rPr>
          <w:sz w:val="8"/>
          <w:szCs w:val="8"/>
        </w:rPr>
      </w:pPr>
      <w:r w:rsidRPr="00FD2E13">
        <w:rPr>
          <w:sz w:val="8"/>
          <w:szCs w:val="8"/>
        </w:rPr>
        <w:t>Results</w:t>
      </w:r>
    </w:p>
    <w:p w14:paraId="0447BFB1" w14:textId="77777777" w:rsidR="00A86F93" w:rsidRPr="00FD2E13" w:rsidRDefault="00A86F93" w:rsidP="00A86F93">
      <w:pPr>
        <w:rPr>
          <w:sz w:val="8"/>
          <w:szCs w:val="8"/>
        </w:rPr>
      </w:pPr>
      <w:r w:rsidRPr="00FD2E13">
        <w:rPr>
          <w:sz w:val="8"/>
          <w:szCs w:val="8"/>
        </w:rPr>
        <w:t>The overall setting</w:t>
      </w:r>
    </w:p>
    <w:p w14:paraId="4F91A252" w14:textId="77777777" w:rsidR="00A86F93" w:rsidRPr="00FD2E13" w:rsidRDefault="00A86F93" w:rsidP="00A86F93">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210D0666" w14:textId="77777777" w:rsidR="00A86F93" w:rsidRPr="00FD2E13" w:rsidRDefault="00A86F93" w:rsidP="00A86F93">
      <w:pPr>
        <w:rPr>
          <w:sz w:val="8"/>
          <w:szCs w:val="8"/>
        </w:rPr>
      </w:pPr>
      <w:r w:rsidRPr="00FD2E13">
        <w:rPr>
          <w:sz w:val="8"/>
          <w:szCs w:val="8"/>
        </w:rPr>
        <w:t>Figure 1</w:t>
      </w:r>
    </w:p>
    <w:p w14:paraId="0BBB2C08" w14:textId="77777777" w:rsidR="00A86F93" w:rsidRPr="00FD2E13" w:rsidRDefault="00A86F93" w:rsidP="00A86F93">
      <w:pPr>
        <w:rPr>
          <w:sz w:val="8"/>
          <w:szCs w:val="8"/>
        </w:rPr>
      </w:pPr>
      <w:r w:rsidRPr="00FD2E13">
        <w:rPr>
          <w:sz w:val="8"/>
          <w:szCs w:val="8"/>
        </w:rPr>
        <w:t>[Figure 1 omitted]</w:t>
      </w:r>
      <w:r>
        <w:rPr>
          <w:sz w:val="8"/>
          <w:szCs w:val="8"/>
        </w:rPr>
        <w:tab/>
      </w:r>
    </w:p>
    <w:p w14:paraId="2694F27E" w14:textId="77777777" w:rsidR="00A86F93" w:rsidRPr="00FD2E13" w:rsidRDefault="00A86F93" w:rsidP="00A86F93">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3B279F78" w14:textId="77777777" w:rsidR="00A86F93" w:rsidRPr="00FD2E13" w:rsidRDefault="00A86F93" w:rsidP="00A86F93">
      <w:pPr>
        <w:rPr>
          <w:sz w:val="8"/>
          <w:szCs w:val="8"/>
        </w:rPr>
      </w:pPr>
      <w:r w:rsidRPr="00FD2E13">
        <w:rPr>
          <w:sz w:val="8"/>
          <w:szCs w:val="8"/>
        </w:rPr>
        <w:t>Full size image</w:t>
      </w:r>
    </w:p>
    <w:p w14:paraId="7A1D944F" w14:textId="77777777" w:rsidR="00A86F93" w:rsidRPr="00FD2E13" w:rsidRDefault="00A86F93" w:rsidP="00A86F93">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BCF931C" w14:textId="77777777" w:rsidR="00A86F93" w:rsidRPr="00FD2E13" w:rsidRDefault="00A86F93" w:rsidP="00A86F93">
      <w:pPr>
        <w:rPr>
          <w:sz w:val="8"/>
          <w:szCs w:val="8"/>
        </w:rPr>
      </w:pPr>
      <w:r w:rsidRPr="00FD2E13">
        <w:rPr>
          <w:sz w:val="8"/>
          <w:szCs w:val="8"/>
        </w:rPr>
        <w:t>Figure 2</w:t>
      </w:r>
    </w:p>
    <w:p w14:paraId="454B6F1D" w14:textId="77777777" w:rsidR="00A86F93" w:rsidRPr="00FD2E13" w:rsidRDefault="00A86F93" w:rsidP="00A86F93">
      <w:pPr>
        <w:rPr>
          <w:sz w:val="8"/>
          <w:szCs w:val="8"/>
        </w:rPr>
      </w:pPr>
      <w:r w:rsidRPr="00FD2E13">
        <w:rPr>
          <w:sz w:val="8"/>
          <w:szCs w:val="8"/>
        </w:rPr>
        <w:t>[Figure 2 omitted]</w:t>
      </w:r>
    </w:p>
    <w:p w14:paraId="79F2927C" w14:textId="77777777" w:rsidR="00A86F93" w:rsidRPr="00FD2E13" w:rsidRDefault="00A86F93" w:rsidP="00A86F93">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69EA8EEA" w14:textId="77777777" w:rsidR="00A86F93" w:rsidRPr="00FD2E13" w:rsidRDefault="00A86F93" w:rsidP="00A86F93">
      <w:pPr>
        <w:rPr>
          <w:sz w:val="8"/>
          <w:szCs w:val="8"/>
        </w:rPr>
      </w:pPr>
      <w:r w:rsidRPr="00FD2E13">
        <w:rPr>
          <w:sz w:val="8"/>
          <w:szCs w:val="8"/>
        </w:rPr>
        <w:t>Full size image</w:t>
      </w:r>
    </w:p>
    <w:p w14:paraId="66798830" w14:textId="77777777" w:rsidR="00A86F93" w:rsidRPr="00977410" w:rsidRDefault="00A86F93" w:rsidP="00A86F93">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5F6A89D4" w14:textId="77777777" w:rsidR="00A86F93" w:rsidRPr="00977410" w:rsidRDefault="00A86F93" w:rsidP="00A86F93">
      <w:pPr>
        <w:rPr>
          <w:rStyle w:val="Emphasis"/>
        </w:rPr>
      </w:pPr>
      <w:r w:rsidRPr="00977410">
        <w:rPr>
          <w:rStyle w:val="Emphasis"/>
        </w:rPr>
        <w:t>Enhanced collision risk</w:t>
      </w:r>
    </w:p>
    <w:p w14:paraId="1536758A" w14:textId="77777777" w:rsidR="00A86F93" w:rsidRPr="00977410" w:rsidRDefault="00A86F93" w:rsidP="00A86F93">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6547FBB5" w14:textId="77777777" w:rsidR="00A86F93" w:rsidRPr="00F20EA6" w:rsidRDefault="00A86F93" w:rsidP="00A86F93">
      <w:pPr>
        <w:rPr>
          <w:sz w:val="8"/>
          <w:szCs w:val="8"/>
        </w:rPr>
      </w:pPr>
      <w:r w:rsidRPr="00F20EA6">
        <w:rPr>
          <w:sz w:val="8"/>
          <w:szCs w:val="8"/>
        </w:rPr>
        <w:t>Figure 3</w:t>
      </w:r>
    </w:p>
    <w:p w14:paraId="15904106" w14:textId="77777777" w:rsidR="00A86F93" w:rsidRPr="00F20EA6" w:rsidRDefault="00A86F93" w:rsidP="00A86F93">
      <w:pPr>
        <w:rPr>
          <w:sz w:val="8"/>
          <w:szCs w:val="8"/>
        </w:rPr>
      </w:pPr>
      <w:r w:rsidRPr="00F20EA6">
        <w:rPr>
          <w:sz w:val="8"/>
          <w:szCs w:val="8"/>
        </w:rPr>
        <w:t>[Figure 3 omitted]</w:t>
      </w:r>
    </w:p>
    <w:p w14:paraId="5A1B36BB" w14:textId="77777777" w:rsidR="00A86F93" w:rsidRPr="00F20EA6" w:rsidRDefault="00A86F93" w:rsidP="00A86F93">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610F7C92" w14:textId="77777777" w:rsidR="00A86F93" w:rsidRPr="00F20EA6" w:rsidRDefault="00A86F93" w:rsidP="00A86F93">
      <w:pPr>
        <w:rPr>
          <w:sz w:val="8"/>
          <w:szCs w:val="8"/>
        </w:rPr>
      </w:pPr>
      <w:r w:rsidRPr="00F20EA6">
        <w:rPr>
          <w:sz w:val="8"/>
          <w:szCs w:val="8"/>
        </w:rPr>
        <w:t>Full size image</w:t>
      </w:r>
    </w:p>
    <w:p w14:paraId="2A2AE8AC" w14:textId="77777777" w:rsidR="00A86F93" w:rsidRPr="00CA2C4F" w:rsidRDefault="00A86F93" w:rsidP="00A86F93">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4B2CDD15" w14:textId="77777777" w:rsidR="00A86F93" w:rsidRPr="00F20EA6" w:rsidRDefault="00A86F93" w:rsidP="00A86F93">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132A5D3A" w14:textId="77777777" w:rsidR="00A86F93" w:rsidRPr="00977410" w:rsidRDefault="00A86F93" w:rsidP="00A86F93">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5B473171" w14:textId="77777777" w:rsidR="00A86F93" w:rsidRPr="00977410" w:rsidRDefault="00A86F93" w:rsidP="00A86F93">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55409ECE" w14:textId="77777777" w:rsidR="00A86F93" w:rsidRDefault="00A86F93" w:rsidP="00A86F93">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2B192E1D" w14:textId="77777777" w:rsidR="00A86F93" w:rsidRPr="00977410" w:rsidRDefault="00A86F93" w:rsidP="00A86F93">
      <w:pPr>
        <w:rPr>
          <w:sz w:val="16"/>
          <w:szCs w:val="16"/>
        </w:rPr>
      </w:pPr>
    </w:p>
    <w:p w14:paraId="000AC9E2" w14:textId="77777777" w:rsidR="00A86F93" w:rsidRDefault="00A86F93" w:rsidP="00A86F93">
      <w:pPr>
        <w:pStyle w:val="Heading4"/>
      </w:pPr>
      <w:bookmarkStart w:id="1"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38EF912F" w14:textId="77777777" w:rsidR="00A86F93" w:rsidRPr="0022425B" w:rsidRDefault="00A86F93" w:rsidP="00A86F93">
      <w:r>
        <w:t>---1 collision a decade is hardly enough to trigger Kessler syndrome.</w:t>
      </w:r>
    </w:p>
    <w:p w14:paraId="59A186C0" w14:textId="77777777" w:rsidR="00A86F93" w:rsidRDefault="00A86F93" w:rsidP="00A86F93">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9" w:history="1">
        <w:r w:rsidRPr="00FC48A8">
          <w:rPr>
            <w:rStyle w:val="Hyperlink"/>
          </w:rPr>
          <w:t>https://www.orbitaldebris.jsc.nasa.gov/quarterly-news/pdfs/odqnv22i3.pdf</w:t>
        </w:r>
      </w:hyperlink>
      <w:r>
        <w:t xml:space="preserve">] </w:t>
      </w:r>
      <w:proofErr w:type="spellStart"/>
      <w:r>
        <w:t>brett</w:t>
      </w:r>
      <w:proofErr w:type="spellEnd"/>
    </w:p>
    <w:p w14:paraId="24BB5097" w14:textId="77777777" w:rsidR="00A86F93" w:rsidRPr="003214A1" w:rsidRDefault="00A86F93" w:rsidP="00A86F93">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410F665B" w14:textId="77777777" w:rsidR="00A86F93" w:rsidRPr="003214A1" w:rsidRDefault="00A86F93" w:rsidP="00A86F93">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06D67F10" w14:textId="77777777" w:rsidR="00A86F93" w:rsidRPr="007E5006" w:rsidRDefault="00A86F93" w:rsidP="00A86F93">
      <w:pPr>
        <w:rPr>
          <w:rStyle w:val="Emphasis"/>
        </w:rPr>
      </w:pPr>
      <w:r w:rsidRPr="007E5006">
        <w:rPr>
          <w:rStyle w:val="Emphasis"/>
        </w:rPr>
        <w:t xml:space="preserve">The LEO Environment </w:t>
      </w:r>
      <w:r w:rsidRPr="00A033F0">
        <w:rPr>
          <w:rStyle w:val="Emphasis"/>
          <w:highlight w:val="green"/>
        </w:rPr>
        <w:t>without Large Constellations</w:t>
      </w:r>
    </w:p>
    <w:p w14:paraId="6DD53FA8" w14:textId="77777777" w:rsidR="00A86F93" w:rsidRPr="003214A1" w:rsidRDefault="00A86F93" w:rsidP="00A86F93">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28F80EBD" w14:textId="77777777" w:rsidR="00A86F93" w:rsidRPr="001C5F3A" w:rsidRDefault="00A86F93" w:rsidP="00A86F93">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4F5A2221" w14:textId="77777777" w:rsidR="00A86F93" w:rsidRPr="001C5F3A" w:rsidRDefault="00A86F93" w:rsidP="00A86F93">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4FDC320A" w14:textId="77777777" w:rsidR="00A86F93" w:rsidRPr="001C5F3A" w:rsidRDefault="00A86F93" w:rsidP="00A86F93">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4D78929B" w14:textId="77777777" w:rsidR="00A86F93" w:rsidRDefault="00A86F93" w:rsidP="00A86F93"/>
    <w:p w14:paraId="259D3082" w14:textId="77777777" w:rsidR="00A86F93" w:rsidRPr="00033E38" w:rsidRDefault="00A86F93" w:rsidP="00A86F93">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1A5AA9CB" w14:textId="77777777" w:rsidR="00A86F93" w:rsidRPr="000F20C1" w:rsidRDefault="00A86F93" w:rsidP="00A86F93">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10" w:history="1">
        <w:r w:rsidRPr="005773F3">
          <w:rPr>
            <w:rStyle w:val="Hyperlink"/>
          </w:rPr>
          <w:t>https://www.sciencealert.com/space-junk-accidents-could-trigger-armed-conflict-expert-warns</w:t>
        </w:r>
      </w:hyperlink>
      <w:r>
        <w:t xml:space="preserve">] </w:t>
      </w:r>
      <w:proofErr w:type="spellStart"/>
      <w:r>
        <w:t>brett</w:t>
      </w:r>
      <w:proofErr w:type="spellEnd"/>
    </w:p>
    <w:p w14:paraId="23309DED" w14:textId="77777777" w:rsidR="00A86F93" w:rsidRDefault="00A86F93" w:rsidP="00A86F93">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1B274406" w14:textId="77777777" w:rsidR="00A86F93" w:rsidRDefault="00A86F93" w:rsidP="00A86F93">
      <w:pPr>
        <w:rPr>
          <w:rStyle w:val="StyleUnderline"/>
        </w:rPr>
      </w:pPr>
    </w:p>
    <w:bookmarkEnd w:id="1"/>
    <w:p w14:paraId="4C695320" w14:textId="77777777" w:rsidR="00A86F93" w:rsidRPr="00A87F24" w:rsidRDefault="00A86F93" w:rsidP="00A86F93">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7FA6CE42" w14:textId="77777777" w:rsidR="00A86F93" w:rsidRPr="002F7FDF" w:rsidRDefault="00A86F93" w:rsidP="00A86F93">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1" w:history="1">
        <w:r w:rsidRPr="005773F3">
          <w:rPr>
            <w:rStyle w:val="Hyperlink"/>
          </w:rPr>
          <w:t>https://www.baen.com/living_without_satellites</w:t>
        </w:r>
      </w:hyperlink>
      <w:r>
        <w:t xml:space="preserve">.] </w:t>
      </w:r>
      <w:proofErr w:type="spellStart"/>
      <w:r>
        <w:t>brett</w:t>
      </w:r>
      <w:proofErr w:type="spellEnd"/>
    </w:p>
    <w:p w14:paraId="3D43BFCD" w14:textId="77777777" w:rsidR="00A86F93" w:rsidRPr="007216D2" w:rsidRDefault="00A86F93" w:rsidP="00A86F93">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6B21DED5" w14:textId="77777777" w:rsidR="00A86F93" w:rsidRPr="00527BE3" w:rsidRDefault="00A86F93" w:rsidP="00A86F93">
      <w:pPr>
        <w:rPr>
          <w:rStyle w:val="Emphasis"/>
        </w:rPr>
      </w:pPr>
    </w:p>
    <w:p w14:paraId="0D6E7689" w14:textId="77777777" w:rsidR="00A86F93" w:rsidRDefault="00A86F93" w:rsidP="00A86F93">
      <w:pPr>
        <w:pStyle w:val="Heading4"/>
      </w:pPr>
      <w:bookmarkStart w:id="2" w:name="_Hlk73826158"/>
      <w:r>
        <w:t xml:space="preserve">Nuclear war causes </w:t>
      </w:r>
      <w:r w:rsidRPr="00606DAD">
        <w:rPr>
          <w:u w:val="single"/>
        </w:rPr>
        <w:t>extinction</w:t>
      </w:r>
      <w:r>
        <w:t>.</w:t>
      </w:r>
    </w:p>
    <w:p w14:paraId="61C621A3" w14:textId="77777777" w:rsidR="00A86F93" w:rsidRDefault="00A86F93" w:rsidP="00A86F93">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2"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09054914" w14:textId="77777777" w:rsidR="00A86F93" w:rsidRDefault="00A86F93" w:rsidP="00A86F93">
      <w:pPr>
        <w:rPr>
          <w:sz w:val="16"/>
        </w:rPr>
      </w:pPr>
      <w:r>
        <w:rPr>
          <w:sz w:val="16"/>
        </w:rPr>
        <w:t>A global threat</w:t>
      </w:r>
    </w:p>
    <w:p w14:paraId="2AD13618" w14:textId="77777777" w:rsidR="00A86F93" w:rsidRPr="000A0D07" w:rsidRDefault="00A86F93" w:rsidP="00A86F93">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3"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715088B" w14:textId="77777777" w:rsidR="00A86F93" w:rsidRDefault="00592A63" w:rsidP="00A86F93">
      <w:pPr>
        <w:rPr>
          <w:sz w:val="16"/>
        </w:rPr>
      </w:pPr>
      <w:hyperlink r:id="rId14" w:tgtFrame="_blank" w:history="1">
        <w:r w:rsidR="00A86F93" w:rsidRPr="000A0D07">
          <w:rPr>
            <w:rStyle w:val="Hyperlink"/>
            <w:color w:val="000000"/>
            <w:sz w:val="16"/>
            <w:u w:val="single"/>
          </w:rPr>
          <w:t>In 2012</w:t>
        </w:r>
      </w:hyperlink>
      <w:r w:rsidR="00A86F93" w:rsidRPr="000A0D07">
        <w:rPr>
          <w:sz w:val="16"/>
        </w:rPr>
        <w:t xml:space="preserve">, Alan </w:t>
      </w:r>
      <w:proofErr w:type="spellStart"/>
      <w:r w:rsidR="00A86F93" w:rsidRPr="000A0D07">
        <w:rPr>
          <w:sz w:val="16"/>
        </w:rPr>
        <w:t>Robock</w:t>
      </w:r>
      <w:proofErr w:type="spellEnd"/>
      <w:r w:rsidR="00A86F93"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A86F93" w:rsidRPr="000A0D07">
        <w:rPr>
          <w:rStyle w:val="StyleUnderline"/>
        </w:rPr>
        <w:t xml:space="preserve">it might not take a </w:t>
      </w:r>
      <w:r w:rsidR="00A86F93" w:rsidRPr="000A0D07">
        <w:rPr>
          <w:rStyle w:val="Emphasis"/>
        </w:rPr>
        <w:t>large amount</w:t>
      </w:r>
      <w:r w:rsidR="00A86F93" w:rsidRPr="000A0D07">
        <w:rPr>
          <w:rStyle w:val="StyleUnderline"/>
        </w:rPr>
        <w:t xml:space="preserve"> of nuclear weapons to </w:t>
      </w:r>
      <w:r w:rsidR="00A86F93" w:rsidRPr="00A033F0">
        <w:rPr>
          <w:rStyle w:val="StyleUnderline"/>
          <w:highlight w:val="green"/>
        </w:rPr>
        <w:t>create</w:t>
      </w:r>
      <w:r w:rsidR="00A86F93">
        <w:rPr>
          <w:sz w:val="16"/>
        </w:rPr>
        <w:t xml:space="preserve"> a scenario commonly known as </w:t>
      </w:r>
      <w:r w:rsidR="00A86F93" w:rsidRPr="00A033F0">
        <w:rPr>
          <w:rStyle w:val="StyleUnderline"/>
          <w:highlight w:val="green"/>
        </w:rPr>
        <w:t>"</w:t>
      </w:r>
      <w:hyperlink r:id="rId15" w:tgtFrame="_blank" w:history="1">
        <w:r w:rsidR="00A86F93" w:rsidRPr="00A033F0">
          <w:rPr>
            <w:rStyle w:val="Emphasis"/>
            <w:color w:val="000000"/>
            <w:highlight w:val="green"/>
          </w:rPr>
          <w:t>Nuclear Winter</w:t>
        </w:r>
      </w:hyperlink>
      <w:r w:rsidR="00A86F93" w:rsidRPr="00A033F0">
        <w:rPr>
          <w:rStyle w:val="StyleUnderline"/>
          <w:highlight w:val="green"/>
        </w:rPr>
        <w:t>."</w:t>
      </w:r>
      <w:r w:rsidR="00A86F93">
        <w:rPr>
          <w:sz w:val="16"/>
        </w:rPr>
        <w:t> </w:t>
      </w:r>
    </w:p>
    <w:p w14:paraId="3CF57D76" w14:textId="77777777" w:rsidR="00A86F93" w:rsidRDefault="00A86F93" w:rsidP="00A86F93">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30DADDDA" w14:textId="77777777" w:rsidR="00A86F93" w:rsidRDefault="00A86F93" w:rsidP="00A86F93">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6" w:tgtFrame="_blank" w:history="1">
        <w:r>
          <w:rPr>
            <w:rStyle w:val="Hyperlink"/>
            <w:color w:val="000000"/>
            <w:sz w:val="16"/>
            <w:u w:val="single"/>
          </w:rPr>
          <w:t>writing</w:t>
        </w:r>
      </w:hyperlink>
      <w:r>
        <w:rPr>
          <w:sz w:val="16"/>
        </w:rPr>
        <w:t>:</w:t>
      </w:r>
    </w:p>
    <w:p w14:paraId="577DC0B2" w14:textId="77777777" w:rsidR="00A86F93" w:rsidRDefault="00A86F93" w:rsidP="00A86F93">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7"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0E5657F7" w14:textId="77777777" w:rsidR="00A86F93" w:rsidRDefault="00A86F93" w:rsidP="00A86F93">
      <w:pPr>
        <w:rPr>
          <w:sz w:val="16"/>
        </w:rPr>
      </w:pPr>
      <w:r>
        <w:rPr>
          <w:sz w:val="16"/>
        </w:rPr>
        <w:t>The bomb the United States dropped on Hiroshima Japan, known as </w:t>
      </w:r>
      <w:hyperlink r:id="rId18"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9"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21795668" w14:textId="77777777" w:rsidR="00A86F93" w:rsidRDefault="00A86F93" w:rsidP="00A86F93">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20"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46F485AF" w14:textId="77777777" w:rsidR="00A86F93" w:rsidRDefault="00A86F93" w:rsidP="00A86F93">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21"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2DB9635E" w14:textId="77777777" w:rsidR="00A86F93" w:rsidRDefault="00A86F93" w:rsidP="00A86F93">
      <w:pPr>
        <w:rPr>
          <w:sz w:val="16"/>
        </w:rPr>
      </w:pPr>
      <w:r>
        <w:rPr>
          <w:sz w:val="16"/>
        </w:rPr>
        <w:t>It is important to note that</w:t>
      </w:r>
      <w:hyperlink r:id="rId22"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3C25C9FE" w14:textId="77777777" w:rsidR="00A86F93" w:rsidRDefault="00A86F93" w:rsidP="00A86F93">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10C2DBA2" w14:textId="77777777" w:rsidR="00A86F93" w:rsidRDefault="00A86F93" w:rsidP="00A86F93">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3"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4" w:anchor="nukemap" w:tgtFrame="_blank" w:history="1">
        <w:r>
          <w:rPr>
            <w:rStyle w:val="Hyperlink"/>
            <w:color w:val="000000"/>
            <w:sz w:val="16"/>
            <w:u w:val="single"/>
          </w:rPr>
          <w:t>far and wide</w:t>
        </w:r>
      </w:hyperlink>
      <w:r>
        <w:rPr>
          <w:sz w:val="16"/>
        </w:rPr>
        <w:t>, causing both near- and short-term health impacts. The various </w:t>
      </w:r>
      <w:hyperlink r:id="rId25" w:tgtFrame="_blank" w:history="1">
        <w:r>
          <w:rPr>
            <w:rStyle w:val="Hyperlink"/>
            <w:color w:val="000000"/>
            <w:sz w:val="16"/>
            <w:u w:val="single"/>
          </w:rPr>
          <w:t>ground zeroes</w:t>
        </w:r>
      </w:hyperlink>
      <w:r>
        <w:rPr>
          <w:sz w:val="16"/>
        </w:rPr>
        <w:t> themselves would be irritated and potentially hazardous for many years to come.</w:t>
      </w:r>
    </w:p>
    <w:p w14:paraId="1E709ED6" w14:textId="77777777" w:rsidR="00A86F93" w:rsidRDefault="00A86F93" w:rsidP="00A86F93">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6" w:tgtFrame="_blank" w:history="1">
        <w:r>
          <w:rPr>
            <w:rStyle w:val="Hyperlink"/>
            <w:color w:val="000000"/>
            <w:sz w:val="16"/>
            <w:u w:val="single"/>
          </w:rPr>
          <w:t>melted down and exploded</w:t>
        </w:r>
      </w:hyperlink>
      <w:r>
        <w:rPr>
          <w:sz w:val="16"/>
        </w:rPr>
        <w:t> in 1986, authorities established a 1,000 square mile restricted access "</w:t>
      </w:r>
      <w:hyperlink r:id="rId27" w:tgtFrame="_blank" w:history="1">
        <w:r>
          <w:rPr>
            <w:rStyle w:val="Hyperlink"/>
            <w:color w:val="000000"/>
            <w:sz w:val="16"/>
            <w:u w:val="single"/>
          </w:rPr>
          <w:t>exclusion zone</w:t>
        </w:r>
      </w:hyperlink>
      <w:r>
        <w:rPr>
          <w:sz w:val="16"/>
        </w:rPr>
        <w:t>" that remains in place today. </w:t>
      </w:r>
    </w:p>
    <w:p w14:paraId="618A2812" w14:textId="77777777" w:rsidR="00A86F93" w:rsidRDefault="00A86F93" w:rsidP="00A86F93">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8"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0C301A73" w14:textId="77777777" w:rsidR="00A86F93" w:rsidRDefault="00A86F93" w:rsidP="00A86F93">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9"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2C737470" w14:textId="77777777" w:rsidR="00A86F93" w:rsidRPr="000A0D07" w:rsidRDefault="00A86F93" w:rsidP="00A86F93">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446AB2D" w14:textId="77777777" w:rsidR="00A86F93" w:rsidRPr="000A0D07" w:rsidRDefault="00A86F93" w:rsidP="00A86F93">
      <w:pPr>
        <w:rPr>
          <w:sz w:val="8"/>
          <w:szCs w:val="8"/>
        </w:rPr>
      </w:pPr>
      <w:r w:rsidRPr="000A0D07">
        <w:rPr>
          <w:sz w:val="8"/>
          <w:szCs w:val="8"/>
        </w:rPr>
        <w:t>How great is the risk?</w:t>
      </w:r>
    </w:p>
    <w:p w14:paraId="0621C9EC" w14:textId="77777777" w:rsidR="00A86F93" w:rsidRPr="000A0D07" w:rsidRDefault="00A86F93" w:rsidP="00A86F93">
      <w:pPr>
        <w:rPr>
          <w:sz w:val="8"/>
          <w:szCs w:val="8"/>
        </w:rPr>
      </w:pPr>
      <w:r w:rsidRPr="000A0D07">
        <w:rPr>
          <w:sz w:val="8"/>
          <w:szCs w:val="8"/>
        </w:rPr>
        <w:t>So far, India and Pakistan have not made any clear indications that the fighting is close to crossing their nuclear thresholds. Pakistan's warnings about the </w:t>
      </w:r>
      <w:hyperlink r:id="rId30" w:tgtFrame="_blank" w:history="1">
        <w:r w:rsidRPr="000A0D07">
          <w:rPr>
            <w:rStyle w:val="Hyperlink"/>
            <w:sz w:val="8"/>
            <w:szCs w:val="8"/>
          </w:rPr>
          <w:t>risks of escalation</w:t>
        </w:r>
      </w:hyperlink>
      <w:r w:rsidRPr="000A0D07">
        <w:rPr>
          <w:sz w:val="8"/>
          <w:szCs w:val="8"/>
        </w:rPr>
        <w:t> seem more calculated to try and prompt India to back down.</w:t>
      </w:r>
    </w:p>
    <w:p w14:paraId="594C1DC7" w14:textId="77777777" w:rsidR="00A86F93" w:rsidRPr="000A0D07" w:rsidRDefault="00A86F93" w:rsidP="00A86F93">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581F3A3A" w14:textId="77777777" w:rsidR="00A86F93" w:rsidRPr="000A0D07" w:rsidRDefault="00A86F93" w:rsidP="00A86F93">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31"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4109A23B" w14:textId="77777777" w:rsidR="00A86F93" w:rsidRPr="000A0D07" w:rsidRDefault="00A86F93" w:rsidP="00A86F93">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29A17F23" w14:textId="77777777" w:rsidR="00A86F93" w:rsidRDefault="00A86F93" w:rsidP="00A86F93">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3397230E" w14:textId="77777777" w:rsidR="00A86F93" w:rsidRDefault="00A86F93" w:rsidP="00A86F93"/>
    <w:bookmarkEnd w:id="2"/>
    <w:p w14:paraId="4828928C" w14:textId="77777777" w:rsidR="00A86F93" w:rsidRDefault="00A86F93" w:rsidP="00A86F93">
      <w:pPr>
        <w:pStyle w:val="Heading3"/>
      </w:pPr>
      <w:r>
        <w:t>1AC---Ozone</w:t>
      </w:r>
    </w:p>
    <w:p w14:paraId="578AE31E" w14:textId="77777777" w:rsidR="00A86F93" w:rsidRPr="006646A9" w:rsidRDefault="00A86F93" w:rsidP="00A86F93">
      <w:pPr>
        <w:pStyle w:val="Heading4"/>
      </w:pPr>
      <w:r>
        <w:t xml:space="preserve">Ozone is recovering </w:t>
      </w:r>
      <w:proofErr w:type="gramStart"/>
      <w:r>
        <w:t>now,</w:t>
      </w:r>
      <w:proofErr w:type="gramEnd"/>
      <w:r>
        <w:t xml:space="preserve"> breakdown causes </w:t>
      </w:r>
      <w:r>
        <w:rPr>
          <w:u w:val="single"/>
        </w:rPr>
        <w:t>existential environmental disaster</w:t>
      </w:r>
      <w:r>
        <w:t>.</w:t>
      </w:r>
    </w:p>
    <w:p w14:paraId="0637E313" w14:textId="77777777" w:rsidR="00A86F93" w:rsidRDefault="00A86F93" w:rsidP="00A86F93">
      <w:r w:rsidRPr="00B1374B">
        <w:rPr>
          <w:rStyle w:val="Style13ptBold"/>
        </w:rPr>
        <w:t>WMO 21</w:t>
      </w:r>
      <w:r>
        <w:t xml:space="preserve"> [World Meteorological Organization; 2021; “Ozone layer recovery is an environmental success story,” </w:t>
      </w:r>
      <w:hyperlink r:id="rId32" w:history="1">
        <w:r w:rsidRPr="00623F4B">
          <w:rPr>
            <w:rStyle w:val="Hyperlink"/>
          </w:rPr>
          <w:t>https://public.wmo.int/en/media/news/ozone-layer-recovery-environmental-success-story</w:t>
        </w:r>
      </w:hyperlink>
      <w:r>
        <w:t xml:space="preserve">] </w:t>
      </w:r>
      <w:proofErr w:type="spellStart"/>
      <w:r>
        <w:t>brett</w:t>
      </w:r>
      <w:proofErr w:type="spellEnd"/>
    </w:p>
    <w:p w14:paraId="290EF5F8" w14:textId="77777777" w:rsidR="00A86F93" w:rsidRPr="00026DC7" w:rsidRDefault="00A86F93" w:rsidP="00A86F93">
      <w:pPr>
        <w:rPr>
          <w:sz w:val="16"/>
        </w:rPr>
      </w:pPr>
      <w:r w:rsidRPr="00026DC7">
        <w:rPr>
          <w:sz w:val="16"/>
        </w:rPr>
        <w:t xml:space="preserve">The ozone layer in the upper atmosphere blocks ultraviolet (UV) radiation that harms living tissue, including humans and plants. </w:t>
      </w:r>
      <w:r w:rsidRPr="008F0942">
        <w:rPr>
          <w:rStyle w:val="StyleUnderline"/>
        </w:rPr>
        <w:t>The ozone “hole,”</w:t>
      </w:r>
      <w:r w:rsidRPr="00026DC7">
        <w:rPr>
          <w:sz w:val="16"/>
        </w:rPr>
        <w:t xml:space="preserve"> which </w:t>
      </w:r>
      <w:r w:rsidRPr="008F0942">
        <w:rPr>
          <w:rStyle w:val="StyleUnderline"/>
        </w:rPr>
        <w:t>was</w:t>
      </w:r>
      <w:r w:rsidRPr="00026DC7">
        <w:rPr>
          <w:sz w:val="16"/>
        </w:rPr>
        <w:t xml:space="preserve"> </w:t>
      </w:r>
      <w:r w:rsidRPr="00026DC7">
        <w:rPr>
          <w:rStyle w:val="Emphasis"/>
        </w:rPr>
        <w:t>discovered in 1985</w:t>
      </w:r>
      <w:r w:rsidRPr="00026DC7">
        <w:rPr>
          <w:sz w:val="16"/>
        </w:rPr>
        <w:t xml:space="preserve"> is </w:t>
      </w:r>
      <w:r w:rsidRPr="008F0942">
        <w:rPr>
          <w:rStyle w:val="StyleUnderline"/>
        </w:rPr>
        <w:t xml:space="preserve">the result of human </w:t>
      </w:r>
      <w:proofErr w:type="spellStart"/>
      <w:r w:rsidRPr="008F0942">
        <w:rPr>
          <w:rStyle w:val="StyleUnderline"/>
        </w:rPr>
        <w:t>emited</w:t>
      </w:r>
      <w:proofErr w:type="spellEnd"/>
      <w:r w:rsidRPr="008F0942">
        <w:rPr>
          <w:rStyle w:val="StyleUnderline"/>
        </w:rPr>
        <w:t xml:space="preserve"> chlorofluorocarbons</w:t>
      </w:r>
      <w:r w:rsidRPr="00026DC7">
        <w:rPr>
          <w:sz w:val="16"/>
        </w:rPr>
        <w:t xml:space="preserve"> (</w:t>
      </w:r>
      <w:r w:rsidRPr="008F0942">
        <w:rPr>
          <w:rStyle w:val="Emphasis"/>
        </w:rPr>
        <w:t>CFCs</w:t>
      </w:r>
      <w:r w:rsidRPr="00026DC7">
        <w:rPr>
          <w:sz w:val="16"/>
        </w:rPr>
        <w:t xml:space="preserve">), which are </w:t>
      </w:r>
      <w:r w:rsidRPr="008F0942">
        <w:rPr>
          <w:rStyle w:val="StyleUnderline"/>
        </w:rPr>
        <w:t>ozone-depleting chemicals</w:t>
      </w:r>
      <w:r w:rsidRPr="00026DC7">
        <w:rPr>
          <w:sz w:val="16"/>
        </w:rPr>
        <w:t xml:space="preserve"> and greenhouse gases used as coolants in refrigerators and in aerosol spray. Nearly 200 countries signed </w:t>
      </w:r>
      <w:r w:rsidRPr="008F0942">
        <w:rPr>
          <w:rStyle w:val="StyleUnderline"/>
        </w:rPr>
        <w:t xml:space="preserve">the </w:t>
      </w:r>
      <w:r w:rsidRPr="00026DC7">
        <w:rPr>
          <w:rStyle w:val="Emphasis"/>
        </w:rPr>
        <w:t>Montreal Protocol</w:t>
      </w:r>
      <w:r w:rsidRPr="008F0942">
        <w:rPr>
          <w:rStyle w:val="StyleUnderline"/>
        </w:rPr>
        <w:t xml:space="preserve"> in 1987</w:t>
      </w:r>
      <w:r w:rsidRPr="00026DC7">
        <w:rPr>
          <w:sz w:val="16"/>
        </w:rPr>
        <w:t xml:space="preserve">, which </w:t>
      </w:r>
      <w:r w:rsidRPr="008F0942">
        <w:rPr>
          <w:rStyle w:val="StyleUnderline"/>
        </w:rPr>
        <w:t>phased out</w:t>
      </w:r>
      <w:r w:rsidRPr="00026DC7">
        <w:rPr>
          <w:sz w:val="16"/>
        </w:rPr>
        <w:t xml:space="preserve"> the production and consumption of </w:t>
      </w:r>
      <w:r w:rsidRPr="008F0942">
        <w:rPr>
          <w:rStyle w:val="StyleUnderline"/>
        </w:rPr>
        <w:t>CFCs</w:t>
      </w:r>
      <w:r w:rsidRPr="00026DC7">
        <w:rPr>
          <w:sz w:val="16"/>
        </w:rPr>
        <w:t>.</w:t>
      </w:r>
    </w:p>
    <w:p w14:paraId="3DFEE90F" w14:textId="77777777" w:rsidR="00A86F93" w:rsidRPr="008F0942" w:rsidRDefault="00A86F93" w:rsidP="00A86F93">
      <w:pPr>
        <w:rPr>
          <w:sz w:val="16"/>
        </w:rPr>
      </w:pPr>
      <w:r w:rsidRPr="00A033F0">
        <w:rPr>
          <w:rStyle w:val="StyleUnderline"/>
          <w:highlight w:val="green"/>
        </w:rPr>
        <w:t>A new study</w:t>
      </w:r>
      <w:r w:rsidRPr="008F0942">
        <w:rPr>
          <w:rStyle w:val="StyleUnderline"/>
        </w:rPr>
        <w:t xml:space="preserve"> in Nature </w:t>
      </w:r>
      <w:r w:rsidRPr="00A033F0">
        <w:rPr>
          <w:rStyle w:val="StyleUnderline"/>
          <w:highlight w:val="green"/>
        </w:rPr>
        <w:t>demonstrates</w:t>
      </w:r>
      <w:r w:rsidRPr="008F0942">
        <w:rPr>
          <w:sz w:val="16"/>
        </w:rPr>
        <w:t xml:space="preserve"> that </w:t>
      </w:r>
      <w:r w:rsidRPr="008F0942">
        <w:rPr>
          <w:rStyle w:val="StyleUnderline"/>
        </w:rPr>
        <w:t xml:space="preserve">by </w:t>
      </w:r>
      <w:r w:rsidRPr="00A033F0">
        <w:rPr>
          <w:rStyle w:val="Emphasis"/>
          <w:highlight w:val="green"/>
        </w:rPr>
        <w:t>protecting the ozone layer</w:t>
      </w:r>
      <w:r w:rsidRPr="008F0942">
        <w:rPr>
          <w:rStyle w:val="StyleUnderline"/>
        </w:rPr>
        <w:t>, which blocks harmful UV radiation</w:t>
      </w:r>
      <w:r w:rsidRPr="008F0942">
        <w:rPr>
          <w:sz w:val="16"/>
        </w:rPr>
        <w:t xml:space="preserve">, the Montreal Protocol also </w:t>
      </w:r>
      <w:r w:rsidRPr="00A033F0">
        <w:rPr>
          <w:rStyle w:val="Emphasis"/>
          <w:highlight w:val="green"/>
        </w:rPr>
        <w:t>protects plants</w:t>
      </w:r>
      <w:r w:rsidRPr="008F0942">
        <w:rPr>
          <w:rStyle w:val="StyleUnderline"/>
        </w:rPr>
        <w:t xml:space="preserve"> </w:t>
      </w:r>
      <w:r w:rsidRPr="00A033F0">
        <w:rPr>
          <w:rStyle w:val="StyleUnderline"/>
          <w:highlight w:val="green"/>
        </w:rPr>
        <w:t xml:space="preserve">and their ability to </w:t>
      </w:r>
      <w:r w:rsidRPr="00A033F0">
        <w:rPr>
          <w:rStyle w:val="Emphasis"/>
          <w:highlight w:val="green"/>
        </w:rPr>
        <w:t>pull carbon</w:t>
      </w:r>
      <w:r w:rsidRPr="008F0942">
        <w:rPr>
          <w:rStyle w:val="Emphasis"/>
        </w:rPr>
        <w:t xml:space="preserve"> from the atmosphere</w:t>
      </w:r>
      <w:r w:rsidRPr="008F0942">
        <w:rPr>
          <w:sz w:val="16"/>
        </w:rPr>
        <w:t>.</w:t>
      </w:r>
    </w:p>
    <w:p w14:paraId="773FC69A" w14:textId="77777777" w:rsidR="00A86F93" w:rsidRPr="00026DC7" w:rsidRDefault="00A86F93" w:rsidP="00A86F93">
      <w:pPr>
        <w:rPr>
          <w:sz w:val="16"/>
        </w:rPr>
      </w:pPr>
      <w:r w:rsidRPr="00026DC7">
        <w:rPr>
          <w:sz w:val="16"/>
        </w:rPr>
        <w:t>“</w:t>
      </w:r>
      <w:r w:rsidRPr="00A033F0">
        <w:rPr>
          <w:rStyle w:val="StyleUnderline"/>
          <w:highlight w:val="green"/>
        </w:rPr>
        <w:t xml:space="preserve">The </w:t>
      </w:r>
      <w:r w:rsidRPr="00A033F0">
        <w:rPr>
          <w:rStyle w:val="Emphasis"/>
          <w:highlight w:val="green"/>
        </w:rPr>
        <w:t>Montreal Protocol</w:t>
      </w:r>
      <w:r w:rsidRPr="00A033F0">
        <w:rPr>
          <w:rStyle w:val="StyleUnderline"/>
          <w:highlight w:val="green"/>
        </w:rPr>
        <w:t xml:space="preserve"> began</w:t>
      </w:r>
      <w:r w:rsidRPr="00026DC7">
        <w:rPr>
          <w:sz w:val="16"/>
        </w:rPr>
        <w:t xml:space="preserve"> life </w:t>
      </w:r>
      <w:r w:rsidRPr="008F0942">
        <w:rPr>
          <w:rStyle w:val="StyleUnderline"/>
        </w:rPr>
        <w:t xml:space="preserve">as a mechanism </w:t>
      </w:r>
      <w:r w:rsidRPr="00A033F0">
        <w:rPr>
          <w:rStyle w:val="StyleUnderline"/>
          <w:highlight w:val="green"/>
        </w:rPr>
        <w:t>to</w:t>
      </w:r>
      <w:r w:rsidRPr="008F0942">
        <w:rPr>
          <w:rStyle w:val="StyleUnderline"/>
        </w:rPr>
        <w:t xml:space="preserve"> protect and </w:t>
      </w:r>
      <w:r w:rsidRPr="00A033F0">
        <w:rPr>
          <w:rStyle w:val="StyleUnderline"/>
          <w:highlight w:val="green"/>
        </w:rPr>
        <w:t xml:space="preserve">heal the </w:t>
      </w:r>
      <w:r w:rsidRPr="00A033F0">
        <w:rPr>
          <w:rStyle w:val="Emphasis"/>
          <w:highlight w:val="green"/>
        </w:rPr>
        <w:t>ozone layer</w:t>
      </w:r>
      <w:r w:rsidRPr="00026DC7">
        <w:rPr>
          <w:sz w:val="16"/>
        </w:rPr>
        <w:t xml:space="preserve">. </w:t>
      </w:r>
      <w:r w:rsidRPr="008F0942">
        <w:rPr>
          <w:rStyle w:val="StyleUnderline"/>
        </w:rPr>
        <w:t xml:space="preserve">It has done its job well over the past three </w:t>
      </w:r>
      <w:r w:rsidRPr="00821873">
        <w:rPr>
          <w:rStyle w:val="StyleUnderline"/>
        </w:rPr>
        <w:t>decades</w:t>
      </w:r>
      <w:r w:rsidRPr="00821873">
        <w:rPr>
          <w:sz w:val="16"/>
        </w:rPr>
        <w:t xml:space="preserve">. </w:t>
      </w:r>
      <w:r w:rsidRPr="00821873">
        <w:rPr>
          <w:rStyle w:val="Emphasis"/>
        </w:rPr>
        <w:t xml:space="preserve">The ozone layer is </w:t>
      </w:r>
      <w:r w:rsidRPr="00A033F0">
        <w:rPr>
          <w:rStyle w:val="Emphasis"/>
          <w:highlight w:val="green"/>
        </w:rPr>
        <w:t>on the road to recovery</w:t>
      </w:r>
      <w:r w:rsidRPr="00026DC7">
        <w:rPr>
          <w:sz w:val="16"/>
        </w:rPr>
        <w:t xml:space="preserve">. The cooperation we have seen under the Montreal Protocol is exactly what is needed now to take on </w:t>
      </w:r>
      <w:r w:rsidRPr="00D232BA">
        <w:rPr>
          <w:rStyle w:val="StyleUnderline"/>
        </w:rPr>
        <w:t xml:space="preserve">climate change, </w:t>
      </w:r>
      <w:r w:rsidRPr="00A033F0">
        <w:rPr>
          <w:rStyle w:val="StyleUnderline"/>
          <w:highlight w:val="green"/>
        </w:rPr>
        <w:t>an</w:t>
      </w:r>
      <w:r w:rsidRPr="00D232BA">
        <w:rPr>
          <w:rStyle w:val="StyleUnderline"/>
        </w:rPr>
        <w:t xml:space="preserve"> equally </w:t>
      </w:r>
      <w:r w:rsidRPr="00A033F0">
        <w:rPr>
          <w:rStyle w:val="Emphasis"/>
          <w:highlight w:val="green"/>
        </w:rPr>
        <w:t>existential threat</w:t>
      </w:r>
      <w:r w:rsidRPr="00D232BA">
        <w:rPr>
          <w:rStyle w:val="StyleUnderline"/>
        </w:rPr>
        <w:t xml:space="preserve"> to our societies</w:t>
      </w:r>
      <w:r w:rsidRPr="00026DC7">
        <w:rPr>
          <w:sz w:val="16"/>
        </w:rPr>
        <w:t>,” said UN Secretary-General Antonio Guterres in a message.</w:t>
      </w:r>
    </w:p>
    <w:p w14:paraId="64B30033" w14:textId="77777777" w:rsidR="00A86F93" w:rsidRPr="00D232BA" w:rsidRDefault="00A86F93" w:rsidP="00A86F93">
      <w:pPr>
        <w:rPr>
          <w:sz w:val="16"/>
        </w:rPr>
      </w:pPr>
      <w:r w:rsidRPr="00D232BA">
        <w:rPr>
          <w:sz w:val="16"/>
        </w:rPr>
        <w:t xml:space="preserve">The most recent WMO /UN Environment </w:t>
      </w:r>
      <w:proofErr w:type="spellStart"/>
      <w:r w:rsidRPr="00D232BA">
        <w:rPr>
          <w:sz w:val="16"/>
        </w:rPr>
        <w:t>Programme</w:t>
      </w:r>
      <w:proofErr w:type="spellEnd"/>
      <w:r w:rsidRPr="00D232BA">
        <w:rPr>
          <w:sz w:val="16"/>
        </w:rPr>
        <w:t xml:space="preserve"> Scientific Assessment of Ozone Depletion, issued in 2018, concluded that the </w:t>
      </w:r>
      <w:r w:rsidRPr="00D232BA">
        <w:rPr>
          <w:rStyle w:val="StyleUnderline"/>
        </w:rPr>
        <w:t xml:space="preserve">measures under the protocol will lead to the ozone layer on the path of </w:t>
      </w:r>
      <w:r w:rsidRPr="00D232BA">
        <w:rPr>
          <w:rStyle w:val="Emphasis"/>
        </w:rPr>
        <w:t>recovery</w:t>
      </w:r>
      <w:r w:rsidRPr="00D232BA">
        <w:rPr>
          <w:rStyle w:val="StyleUnderline"/>
        </w:rPr>
        <w:t xml:space="preserve"> and to potential return of the ozone in the Arctic and Northern Hemisphere</w:t>
      </w:r>
      <w:r w:rsidRPr="00D232BA">
        <w:rPr>
          <w:sz w:val="16"/>
        </w:rPr>
        <w:t xml:space="preserve"> mid-latitude ozone </w:t>
      </w:r>
      <w:r w:rsidRPr="00D232BA">
        <w:rPr>
          <w:rStyle w:val="StyleUnderline"/>
        </w:rPr>
        <w:t>before</w:t>
      </w:r>
      <w:r w:rsidRPr="00D232BA">
        <w:rPr>
          <w:sz w:val="16"/>
        </w:rPr>
        <w:t xml:space="preserve"> the middle of the century (~</w:t>
      </w:r>
      <w:r w:rsidRPr="00D232BA">
        <w:rPr>
          <w:rStyle w:val="Emphasis"/>
        </w:rPr>
        <w:t>2035</w:t>
      </w:r>
      <w:r w:rsidRPr="00D232BA">
        <w:rPr>
          <w:sz w:val="16"/>
        </w:rPr>
        <w:t xml:space="preserve">) </w:t>
      </w:r>
      <w:r w:rsidRPr="00D232BA">
        <w:rPr>
          <w:rStyle w:val="StyleUnderline"/>
        </w:rPr>
        <w:t>followed by the Southern Hemisphere</w:t>
      </w:r>
      <w:r w:rsidRPr="00D232BA">
        <w:rPr>
          <w:sz w:val="16"/>
        </w:rPr>
        <w:t xml:space="preserve"> mid-latitude around mid-century, </w:t>
      </w:r>
      <w:r w:rsidRPr="00D232BA">
        <w:rPr>
          <w:rStyle w:val="StyleUnderline"/>
        </w:rPr>
        <w:t xml:space="preserve">and Antarctic region by </w:t>
      </w:r>
      <w:proofErr w:type="gramStart"/>
      <w:r w:rsidRPr="00D232BA">
        <w:rPr>
          <w:rStyle w:val="Emphasis"/>
        </w:rPr>
        <w:t>2060</w:t>
      </w:r>
      <w:r w:rsidRPr="00D232BA">
        <w:rPr>
          <w:sz w:val="16"/>
        </w:rPr>
        <w:t xml:space="preserve"> .</w:t>
      </w:r>
      <w:proofErr w:type="gramEnd"/>
      <w:r w:rsidRPr="00D232BA">
        <w:rPr>
          <w:sz w:val="16"/>
        </w:rPr>
        <w:t xml:space="preserve"> </w:t>
      </w:r>
    </w:p>
    <w:p w14:paraId="421B80EA" w14:textId="77777777" w:rsidR="00A86F93" w:rsidRPr="00B1374B" w:rsidRDefault="00A86F93" w:rsidP="00A86F93">
      <w:pPr>
        <w:rPr>
          <w:sz w:val="12"/>
          <w:szCs w:val="12"/>
        </w:rPr>
      </w:pPr>
      <w:r w:rsidRPr="00B1374B">
        <w:rPr>
          <w:sz w:val="12"/>
          <w:szCs w:val="12"/>
        </w:rPr>
        <w:t xml:space="preserve">Although the use of halons and </w:t>
      </w:r>
      <w:proofErr w:type="gramStart"/>
      <w:r w:rsidRPr="00B1374B">
        <w:rPr>
          <w:sz w:val="12"/>
          <w:szCs w:val="12"/>
        </w:rPr>
        <w:t>chlorofluorocarbons  has</w:t>
      </w:r>
      <w:proofErr w:type="gramEnd"/>
      <w:r w:rsidRPr="00B1374B">
        <w:rPr>
          <w:sz w:val="12"/>
          <w:szCs w:val="12"/>
        </w:rPr>
        <w:t xml:space="preserve">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342D696D" w14:textId="77777777" w:rsidR="00A86F93" w:rsidRPr="00B1374B" w:rsidRDefault="00A86F93" w:rsidP="00A86F93">
      <w:pPr>
        <w:rPr>
          <w:sz w:val="12"/>
          <w:szCs w:val="12"/>
        </w:rPr>
      </w:pPr>
      <w:r w:rsidRPr="00B1374B">
        <w:rPr>
          <w:sz w:val="12"/>
          <w:szCs w:val="12"/>
        </w:rPr>
        <w:t xml:space="preserve">As of the first week of August 2021, the ozone hole reappeared and is rapidly growing and has extended to 23 million square kilometers on 13 September which is above the average since the </w:t>
      </w:r>
      <w:proofErr w:type="spellStart"/>
      <w:r w:rsidRPr="00B1374B">
        <w:rPr>
          <w:sz w:val="12"/>
          <w:szCs w:val="12"/>
        </w:rPr>
        <w:t>mid 1980s</w:t>
      </w:r>
      <w:proofErr w:type="spellEnd"/>
      <w:r w:rsidRPr="00B1374B">
        <w:rPr>
          <w:sz w:val="12"/>
          <w:szCs w:val="12"/>
        </w:rPr>
        <w:t xml:space="preserve">. The lowest ozone value in the during </w:t>
      </w:r>
      <w:proofErr w:type="gramStart"/>
      <w:r w:rsidRPr="00B1374B">
        <w:rPr>
          <w:sz w:val="12"/>
          <w:szCs w:val="12"/>
        </w:rPr>
        <w:t>this seasons</w:t>
      </w:r>
      <w:proofErr w:type="gramEnd"/>
      <w:r w:rsidRPr="00B1374B">
        <w:rPr>
          <w:sz w:val="12"/>
          <w:szCs w:val="12"/>
        </w:rPr>
        <w:t xml:space="preserve"> was around 140 DU. The hole fluctuates in size annually and it usually reaches its largest area during the coldest months in the southern hemisphere, from late September to early October.</w:t>
      </w:r>
    </w:p>
    <w:p w14:paraId="4D323AF6" w14:textId="77777777" w:rsidR="00A86F93" w:rsidRPr="00B1374B" w:rsidRDefault="00A86F93" w:rsidP="00A86F93">
      <w:pPr>
        <w:rPr>
          <w:sz w:val="12"/>
          <w:szCs w:val="12"/>
        </w:rPr>
      </w:pPr>
      <w:r w:rsidRPr="00B1374B">
        <w:rPr>
          <w:sz w:val="12"/>
          <w:szCs w:val="12"/>
        </w:rPr>
        <w:t xml:space="preserve">Its evolution is monitored by satellites and ground-based observing stations of WMO’s Global Atmosphere Watch </w:t>
      </w:r>
      <w:proofErr w:type="spellStart"/>
      <w:r w:rsidRPr="00B1374B">
        <w:rPr>
          <w:sz w:val="12"/>
          <w:szCs w:val="12"/>
        </w:rPr>
        <w:t>Programme</w:t>
      </w:r>
      <w:proofErr w:type="spellEnd"/>
      <w:r w:rsidRPr="00B1374B">
        <w:rPr>
          <w:sz w:val="12"/>
          <w:szCs w:val="12"/>
        </w:rPr>
        <w:t xml:space="preserv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w:t>
      </w:r>
      <w:proofErr w:type="gramStart"/>
      <w:r w:rsidRPr="00B1374B">
        <w:rPr>
          <w:sz w:val="12"/>
          <w:szCs w:val="12"/>
        </w:rPr>
        <w:t>location</w:t>
      </w:r>
      <w:proofErr w:type="gramEnd"/>
      <w:r w:rsidRPr="00B1374B">
        <w:rPr>
          <w:sz w:val="12"/>
          <w:szCs w:val="12"/>
        </w:rPr>
        <w:t xml:space="preserve"> and dimensions of the ozone depleted area.</w:t>
      </w:r>
    </w:p>
    <w:p w14:paraId="1B0CCA55" w14:textId="77777777" w:rsidR="00A86F93" w:rsidRPr="00B1374B" w:rsidRDefault="00A86F93" w:rsidP="00A86F93">
      <w:pPr>
        <w:rPr>
          <w:sz w:val="12"/>
          <w:szCs w:val="12"/>
        </w:rPr>
      </w:pPr>
      <w:r w:rsidRPr="00B1374B">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54BAE5FC" w14:textId="77777777" w:rsidR="00A86F93" w:rsidRPr="00B1374B" w:rsidRDefault="00A86F93" w:rsidP="00A86F93">
      <w:pPr>
        <w:rPr>
          <w:rStyle w:val="Emphasis"/>
        </w:rPr>
      </w:pPr>
      <w:r w:rsidRPr="00B1374B">
        <w:rPr>
          <w:rStyle w:val="Emphasis"/>
        </w:rPr>
        <w:t>Ozone and climate</w:t>
      </w:r>
    </w:p>
    <w:p w14:paraId="2115DCD9" w14:textId="77777777" w:rsidR="00A86F93" w:rsidRPr="00B1374B" w:rsidRDefault="00A86F93" w:rsidP="00A86F93">
      <w:pPr>
        <w:rPr>
          <w:sz w:val="16"/>
          <w:szCs w:val="16"/>
        </w:rPr>
      </w:pPr>
      <w:r w:rsidRPr="00B1374B">
        <w:rPr>
          <w:sz w:val="16"/>
          <w:szCs w:val="16"/>
        </w:rPr>
        <w:t xml:space="preserve">The theme for this year is Montreal Protocol – keeping us, our </w:t>
      </w:r>
      <w:proofErr w:type="gramStart"/>
      <w:r w:rsidRPr="00B1374B">
        <w:rPr>
          <w:sz w:val="16"/>
          <w:szCs w:val="16"/>
        </w:rPr>
        <w:t>food</w:t>
      </w:r>
      <w:proofErr w:type="gramEnd"/>
      <w:r w:rsidRPr="00B1374B">
        <w:rPr>
          <w:sz w:val="16"/>
          <w:szCs w:val="16"/>
        </w:rPr>
        <w:t xml:space="preserve"> and vaccines cool.</w:t>
      </w:r>
    </w:p>
    <w:p w14:paraId="5EC644AD" w14:textId="77777777" w:rsidR="00A86F93" w:rsidRPr="00B76F0B" w:rsidRDefault="00A86F93" w:rsidP="00A86F93">
      <w:pPr>
        <w:rPr>
          <w:sz w:val="16"/>
        </w:rPr>
      </w:pPr>
      <w:r w:rsidRPr="00B76F0B">
        <w:rPr>
          <w:rStyle w:val="StyleUnderline"/>
        </w:rPr>
        <w:t>Ozone depleting substances</w:t>
      </w:r>
      <w:r w:rsidRPr="00B76F0B">
        <w:rPr>
          <w:sz w:val="16"/>
        </w:rPr>
        <w:t xml:space="preserve"> (</w:t>
      </w:r>
      <w:r w:rsidRPr="00B76F0B">
        <w:rPr>
          <w:rStyle w:val="Emphasis"/>
        </w:rPr>
        <w:t>ODS</w:t>
      </w:r>
      <w:r w:rsidRPr="00B76F0B">
        <w:rPr>
          <w:sz w:val="16"/>
        </w:rPr>
        <w:t>) are also greenhouse gases (GHG) and their abundance in atmosphere over the years has made an important contribution to the radiative forcing of climate.</w:t>
      </w:r>
    </w:p>
    <w:p w14:paraId="77458480" w14:textId="77777777" w:rsidR="00A86F93" w:rsidRPr="00B76F0B" w:rsidRDefault="00A86F93" w:rsidP="00A86F93">
      <w:pPr>
        <w:rPr>
          <w:sz w:val="16"/>
        </w:rPr>
      </w:pPr>
      <w:r w:rsidRPr="00B76F0B">
        <w:rPr>
          <w:sz w:val="16"/>
        </w:rPr>
        <w:t xml:space="preserve">While ODS </w:t>
      </w:r>
      <w:r w:rsidRPr="00B76F0B">
        <w:rPr>
          <w:rStyle w:val="StyleUnderline"/>
        </w:rPr>
        <w:t xml:space="preserve">concentrations are expected to </w:t>
      </w:r>
      <w:r w:rsidRPr="00B76F0B">
        <w:rPr>
          <w:rStyle w:val="Emphasis"/>
        </w:rPr>
        <w:t>keep decreasing</w:t>
      </w:r>
      <w:r w:rsidRPr="00B76F0B">
        <w:rPr>
          <w:sz w:val="16"/>
        </w:rPr>
        <w:t>, the concentrations of long-lived greenhouse gases have been increasing.</w:t>
      </w:r>
    </w:p>
    <w:p w14:paraId="40F912AB" w14:textId="77777777" w:rsidR="00A86F93" w:rsidRPr="00B76F0B" w:rsidRDefault="00A86F93" w:rsidP="00A86F93">
      <w:pPr>
        <w:rPr>
          <w:sz w:val="12"/>
          <w:szCs w:val="12"/>
        </w:rPr>
      </w:pPr>
      <w:r w:rsidRPr="00B76F0B">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2E4E00D1" w14:textId="77777777" w:rsidR="00A86F93" w:rsidRPr="00B76F0B" w:rsidRDefault="00A86F93" w:rsidP="00A86F93">
      <w:pPr>
        <w:rPr>
          <w:sz w:val="12"/>
          <w:szCs w:val="12"/>
        </w:rPr>
      </w:pPr>
      <w:r w:rsidRPr="00B76F0B">
        <w:rPr>
          <w:sz w:val="12"/>
          <w:szCs w:val="12"/>
        </w:rPr>
        <w:t>Therefore, the future evolution of the ozone layer will be influenced by the concentrations of these long-lived greenhouse gases, and by climate change.</w:t>
      </w:r>
    </w:p>
    <w:p w14:paraId="01820B7A" w14:textId="77777777" w:rsidR="00A86F93" w:rsidRPr="00B76F0B" w:rsidRDefault="00A86F93" w:rsidP="00A86F93">
      <w:pPr>
        <w:rPr>
          <w:sz w:val="16"/>
        </w:rPr>
      </w:pPr>
      <w:r w:rsidRPr="00B76F0B">
        <w:rPr>
          <w:sz w:val="16"/>
        </w:rPr>
        <w:t xml:space="preserve">The Montreal Protocol has led to </w:t>
      </w:r>
      <w:r w:rsidRPr="00A033F0">
        <w:rPr>
          <w:rStyle w:val="Emphasis"/>
          <w:highlight w:val="green"/>
        </w:rPr>
        <w:t>very significant avoided warming</w:t>
      </w:r>
      <w:r w:rsidRPr="00B76F0B">
        <w:rPr>
          <w:sz w:val="16"/>
        </w:rPr>
        <w:t xml:space="preserve"> and the Kigali amendment which regulates the hydrofluorocarbons (HFCs), CFCs and hydrochlorofluorocarbons (HCFCs) replacement gases, adds </w:t>
      </w:r>
      <w:r w:rsidRPr="00B76F0B">
        <w:rPr>
          <w:rStyle w:val="StyleUnderline"/>
        </w:rPr>
        <w:t>a</w:t>
      </w:r>
      <w:r w:rsidRPr="00B76F0B">
        <w:rPr>
          <w:sz w:val="16"/>
        </w:rPr>
        <w:t xml:space="preserve"> further </w:t>
      </w:r>
      <w:r w:rsidRPr="00B76F0B">
        <w:rPr>
          <w:rStyle w:val="StyleUnderline"/>
        </w:rPr>
        <w:t xml:space="preserve">layer of </w:t>
      </w:r>
      <w:r w:rsidRPr="00B76F0B">
        <w:rPr>
          <w:rStyle w:val="Emphasis"/>
        </w:rPr>
        <w:t>important climate protection</w:t>
      </w:r>
      <w:r w:rsidRPr="00B76F0B">
        <w:rPr>
          <w:sz w:val="16"/>
        </w:rPr>
        <w:t>. The avoided ultraviolet radiation and climate change also have co-benefits for plants and their capacity to store carbon through photosynthesis.</w:t>
      </w:r>
    </w:p>
    <w:p w14:paraId="74FEE79D" w14:textId="77777777" w:rsidR="00A86F93" w:rsidRPr="00821873" w:rsidRDefault="00A86F93" w:rsidP="00A86F93">
      <w:pPr>
        <w:rPr>
          <w:sz w:val="16"/>
          <w:szCs w:val="16"/>
        </w:rPr>
      </w:pPr>
      <w:r w:rsidRPr="00821873">
        <w:rPr>
          <w:sz w:val="16"/>
          <w:szCs w:val="16"/>
        </w:rPr>
        <w:t xml:space="preserve">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w:t>
      </w:r>
      <w:proofErr w:type="gramStart"/>
      <w:r w:rsidRPr="00821873">
        <w:rPr>
          <w:sz w:val="16"/>
          <w:szCs w:val="16"/>
        </w:rPr>
        <w:t>America</w:t>
      </w:r>
      <w:proofErr w:type="gramEnd"/>
      <w:r w:rsidRPr="00821873">
        <w:rPr>
          <w:sz w:val="16"/>
          <w:szCs w:val="16"/>
        </w:rPr>
        <w:t xml:space="preserve"> and Asia when parts of the polar vortex drift south.</w:t>
      </w:r>
    </w:p>
    <w:p w14:paraId="720856E3" w14:textId="77777777" w:rsidR="00A86F93" w:rsidRPr="00821873" w:rsidRDefault="00A86F93" w:rsidP="00A86F93">
      <w:pPr>
        <w:rPr>
          <w:sz w:val="16"/>
          <w:szCs w:val="16"/>
        </w:rPr>
      </w:pPr>
      <w:r w:rsidRPr="00821873">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44FA3A93" w14:textId="77777777" w:rsidR="00A86F93" w:rsidRPr="00821873" w:rsidRDefault="00A86F93" w:rsidP="00A86F93">
      <w:pPr>
        <w:rPr>
          <w:rStyle w:val="Emphasis"/>
        </w:rPr>
      </w:pPr>
      <w:r w:rsidRPr="00821873">
        <w:rPr>
          <w:rStyle w:val="Emphasis"/>
        </w:rPr>
        <w:t>UV Radiation</w:t>
      </w:r>
    </w:p>
    <w:p w14:paraId="4EA5F9D6" w14:textId="77777777" w:rsidR="00A86F93" w:rsidRPr="00DD0D2F" w:rsidRDefault="00A86F93" w:rsidP="00A86F93">
      <w:pPr>
        <w:rPr>
          <w:sz w:val="16"/>
        </w:rPr>
      </w:pPr>
      <w:r w:rsidRPr="00DD0D2F">
        <w:rPr>
          <w:rStyle w:val="Emphasis"/>
        </w:rPr>
        <w:t>Several feedbacks to climate change</w:t>
      </w:r>
      <w:r w:rsidRPr="00DD0D2F">
        <w:rPr>
          <w:sz w:val="16"/>
        </w:rPr>
        <w:t xml:space="preserve"> </w:t>
      </w:r>
      <w:r w:rsidRPr="00DD0D2F">
        <w:rPr>
          <w:rStyle w:val="StyleUnderline"/>
        </w:rPr>
        <w:t>occur from the effects of UV radiation on the biosphere</w:t>
      </w:r>
      <w:r w:rsidRPr="00DD0D2F">
        <w:rPr>
          <w:sz w:val="16"/>
        </w:rPr>
        <w:t xml:space="preserve">. For example, the </w:t>
      </w:r>
      <w:r w:rsidRPr="00A033F0">
        <w:rPr>
          <w:rStyle w:val="Emphasis"/>
          <w:highlight w:val="green"/>
        </w:rPr>
        <w:t>breakdown</w:t>
      </w:r>
      <w:r w:rsidRPr="00DD0D2F">
        <w:rPr>
          <w:sz w:val="16"/>
        </w:rPr>
        <w:t xml:space="preserve"> or photodegradation </w:t>
      </w:r>
      <w:r w:rsidRPr="00A033F0">
        <w:rPr>
          <w:rStyle w:val="StyleUnderline"/>
          <w:highlight w:val="green"/>
        </w:rPr>
        <w:t>of</w:t>
      </w:r>
      <w:r w:rsidRPr="00DD0D2F">
        <w:rPr>
          <w:rStyle w:val="StyleUnderline"/>
        </w:rPr>
        <w:t xml:space="preserve"> dead </w:t>
      </w:r>
      <w:r w:rsidRPr="00A033F0">
        <w:rPr>
          <w:rStyle w:val="StyleUnderline"/>
          <w:highlight w:val="green"/>
        </w:rPr>
        <w:t>plant material</w:t>
      </w:r>
      <w:r w:rsidRPr="00DD0D2F">
        <w:rPr>
          <w:rStyle w:val="StyleUnderline"/>
        </w:rPr>
        <w:t xml:space="preserve"> releases carbon to the atmosphere, increasing</w:t>
      </w:r>
      <w:r w:rsidRPr="00DD0D2F">
        <w:rPr>
          <w:sz w:val="16"/>
        </w:rPr>
        <w:t xml:space="preserve"> the amount of </w:t>
      </w:r>
      <w:r w:rsidRPr="00DD0D2F">
        <w:rPr>
          <w:rStyle w:val="Emphasis"/>
        </w:rPr>
        <w:t>carbon dioxide</w:t>
      </w:r>
      <w:r w:rsidRPr="00DD0D2F">
        <w:rPr>
          <w:sz w:val="16"/>
        </w:rPr>
        <w:t xml:space="preserve"> </w:t>
      </w:r>
      <w:r w:rsidRPr="00A033F0">
        <w:rPr>
          <w:rStyle w:val="StyleUnderline"/>
          <w:highlight w:val="green"/>
        </w:rPr>
        <w:t>and</w:t>
      </w:r>
      <w:r w:rsidRPr="00DD0D2F">
        <w:rPr>
          <w:sz w:val="16"/>
        </w:rPr>
        <w:t xml:space="preserve"> other </w:t>
      </w:r>
      <w:r w:rsidRPr="00DD0D2F">
        <w:rPr>
          <w:rStyle w:val="Emphasis"/>
        </w:rPr>
        <w:t>g</w:t>
      </w:r>
      <w:r w:rsidRPr="00DD0D2F">
        <w:rPr>
          <w:sz w:val="16"/>
        </w:rPr>
        <w:t>reen</w:t>
      </w:r>
      <w:r w:rsidRPr="00DD0D2F">
        <w:rPr>
          <w:rStyle w:val="Emphasis"/>
        </w:rPr>
        <w:t>h</w:t>
      </w:r>
      <w:r w:rsidRPr="00DD0D2F">
        <w:rPr>
          <w:sz w:val="16"/>
        </w:rPr>
        <w:t xml:space="preserve">ouse </w:t>
      </w:r>
      <w:r w:rsidRPr="00DD0D2F">
        <w:rPr>
          <w:rStyle w:val="Emphasis"/>
        </w:rPr>
        <w:t>g</w:t>
      </w:r>
      <w:r w:rsidRPr="00DD0D2F">
        <w:rPr>
          <w:sz w:val="16"/>
        </w:rPr>
        <w:t>ase</w:t>
      </w:r>
      <w:r w:rsidRPr="00DD0D2F">
        <w:rPr>
          <w:rStyle w:val="StyleUnderline"/>
        </w:rPr>
        <w:t>s</w:t>
      </w:r>
      <w:r w:rsidRPr="00DD0D2F">
        <w:rPr>
          <w:sz w:val="16"/>
        </w:rPr>
        <w:t>.</w:t>
      </w:r>
    </w:p>
    <w:p w14:paraId="506E57D0" w14:textId="77777777" w:rsidR="00A86F93" w:rsidRPr="00DD0D2F" w:rsidRDefault="00A86F93" w:rsidP="00A86F93">
      <w:pPr>
        <w:rPr>
          <w:sz w:val="16"/>
        </w:rPr>
      </w:pPr>
      <w:r w:rsidRPr="00A033F0">
        <w:rPr>
          <w:rStyle w:val="Emphasis"/>
          <w:highlight w:val="green"/>
        </w:rPr>
        <w:t>Increased thawing</w:t>
      </w:r>
      <w:r w:rsidRPr="00DD0D2F">
        <w:rPr>
          <w:sz w:val="16"/>
        </w:rPr>
        <w:t xml:space="preserve"> or melting of snow, ice and permafrost in the Arctic also </w:t>
      </w:r>
      <w:r w:rsidRPr="00A033F0">
        <w:rPr>
          <w:rStyle w:val="Emphasis"/>
          <w:highlight w:val="green"/>
        </w:rPr>
        <w:t>releases GHGs</w:t>
      </w:r>
      <w:r w:rsidRPr="00DD0D2F">
        <w:rPr>
          <w:rStyle w:val="StyleUnderline"/>
        </w:rPr>
        <w:t xml:space="preserve"> and has a negative effect on the exposed ecosystems</w:t>
      </w:r>
      <w:r w:rsidRPr="00DD0D2F">
        <w:rPr>
          <w:sz w:val="16"/>
        </w:rPr>
        <w:t>.</w:t>
      </w:r>
    </w:p>
    <w:p w14:paraId="342BB4EF" w14:textId="77777777" w:rsidR="00A86F93" w:rsidRPr="00DD0D2F" w:rsidRDefault="00A86F93" w:rsidP="00A86F93">
      <w:pPr>
        <w:rPr>
          <w:sz w:val="16"/>
        </w:rPr>
      </w:pPr>
      <w:r w:rsidRPr="00DD0D2F">
        <w:rPr>
          <w:sz w:val="16"/>
        </w:rPr>
        <w:t xml:space="preserve">Studies are showing that temperature, UV radiation and frequency of rainfall are key factors that determine the availability or range of suitable habitats for certain plant species to survive. </w:t>
      </w:r>
      <w:r w:rsidRPr="00DD0D2F">
        <w:rPr>
          <w:rStyle w:val="StyleUnderline"/>
        </w:rPr>
        <w:t>UV-B radiation</w:t>
      </w:r>
      <w:r w:rsidRPr="00DD0D2F">
        <w:rPr>
          <w:sz w:val="16"/>
        </w:rPr>
        <w:t xml:space="preserve"> and factors associated with climate change </w:t>
      </w:r>
      <w:r w:rsidRPr="00DD0D2F">
        <w:rPr>
          <w:rStyle w:val="Emphasis"/>
        </w:rPr>
        <w:t xml:space="preserve">affect plant growth, </w:t>
      </w:r>
      <w:proofErr w:type="gramStart"/>
      <w:r w:rsidRPr="00DD0D2F">
        <w:rPr>
          <w:rStyle w:val="Emphasis"/>
        </w:rPr>
        <w:t>pathogen</w:t>
      </w:r>
      <w:proofErr w:type="gramEnd"/>
      <w:r w:rsidRPr="00DD0D2F">
        <w:rPr>
          <w:rStyle w:val="Emphasis"/>
        </w:rPr>
        <w:t xml:space="preserve"> and pest </w:t>
      </w:r>
      <w:proofErr w:type="spellStart"/>
      <w:r w:rsidRPr="00DD0D2F">
        <w:rPr>
          <w:rStyle w:val="Emphasis"/>
        </w:rPr>
        <w:t>defence</w:t>
      </w:r>
      <w:proofErr w:type="spellEnd"/>
      <w:r w:rsidRPr="00DD0D2F">
        <w:rPr>
          <w:rStyle w:val="Emphasis"/>
        </w:rPr>
        <w:t>, and food crop quality.</w:t>
      </w:r>
    </w:p>
    <w:p w14:paraId="0BC8FDA8" w14:textId="77777777" w:rsidR="00A86F93" w:rsidRPr="00DD0D2F" w:rsidRDefault="00A86F93" w:rsidP="00A86F93">
      <w:pPr>
        <w:rPr>
          <w:sz w:val="16"/>
          <w:szCs w:val="16"/>
        </w:rPr>
      </w:pPr>
      <w:r w:rsidRPr="00DD0D2F">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38B7DECA" w14:textId="77777777" w:rsidR="00A86F93" w:rsidRPr="00DD0D2F" w:rsidRDefault="00A86F93" w:rsidP="00A86F93">
      <w:pPr>
        <w:rPr>
          <w:sz w:val="16"/>
        </w:rPr>
      </w:pPr>
      <w:r w:rsidRPr="00DD0D2F">
        <w:rPr>
          <w:sz w:val="16"/>
        </w:rPr>
        <w:t xml:space="preserve">With regard to pollution, </w:t>
      </w:r>
      <w:r w:rsidRPr="00DD0D2F">
        <w:rPr>
          <w:rStyle w:val="StyleUnderline"/>
        </w:rPr>
        <w:t xml:space="preserve">UV radiation can have a </w:t>
      </w:r>
      <w:r w:rsidRPr="00A033F0">
        <w:rPr>
          <w:rStyle w:val="Emphasis"/>
          <w:highlight w:val="green"/>
        </w:rPr>
        <w:t>substantial impact</w:t>
      </w:r>
      <w:r w:rsidRPr="00A033F0">
        <w:rPr>
          <w:sz w:val="16"/>
          <w:highlight w:val="green"/>
        </w:rPr>
        <w:t xml:space="preserve"> </w:t>
      </w:r>
      <w:r w:rsidRPr="00A033F0">
        <w:rPr>
          <w:rStyle w:val="StyleUnderline"/>
          <w:highlight w:val="green"/>
        </w:rPr>
        <w:t>on</w:t>
      </w:r>
      <w:r w:rsidRPr="00DD0D2F">
        <w:rPr>
          <w:rStyle w:val="StyleUnderline"/>
        </w:rPr>
        <w:t xml:space="preserve"> the</w:t>
      </w:r>
      <w:r w:rsidRPr="00DD0D2F">
        <w:rPr>
          <w:sz w:val="16"/>
        </w:rPr>
        <w:t xml:space="preserve"> composition and quality of the </w:t>
      </w:r>
      <w:proofErr w:type="gramStart"/>
      <w:r w:rsidRPr="00DD0D2F">
        <w:rPr>
          <w:rStyle w:val="Emphasis"/>
        </w:rPr>
        <w:t>atmosphere</w:t>
      </w:r>
      <w:r w:rsidRPr="00DD0D2F">
        <w:rPr>
          <w:sz w:val="16"/>
        </w:rPr>
        <w:t>;</w:t>
      </w:r>
      <w:proofErr w:type="gramEnd"/>
      <w:r w:rsidRPr="00DD0D2F">
        <w:rPr>
          <w:sz w:val="16"/>
        </w:rPr>
        <w:t xml:space="preserve"> on </w:t>
      </w:r>
      <w:r w:rsidRPr="00DD0D2F">
        <w:rPr>
          <w:rStyle w:val="StyleUnderline"/>
        </w:rPr>
        <w:t>human, terrestrial and aquatic</w:t>
      </w:r>
      <w:r w:rsidRPr="00DD0D2F">
        <w:rPr>
          <w:sz w:val="16"/>
        </w:rPr>
        <w:t xml:space="preserve"> </w:t>
      </w:r>
      <w:r w:rsidRPr="00A033F0">
        <w:rPr>
          <w:rStyle w:val="Emphasis"/>
          <w:highlight w:val="green"/>
        </w:rPr>
        <w:t>environment health</w:t>
      </w:r>
      <w:r w:rsidRPr="00DD0D2F">
        <w:rPr>
          <w:sz w:val="16"/>
        </w:rPr>
        <w:t>. It drives the breakdown of plastic pollutants with implications for human health and the environment.</w:t>
      </w:r>
    </w:p>
    <w:p w14:paraId="00EAAD2D" w14:textId="77777777" w:rsidR="00A86F93" w:rsidRPr="008F0942" w:rsidRDefault="00A86F93" w:rsidP="00A86F93"/>
    <w:p w14:paraId="460236E4" w14:textId="77777777" w:rsidR="00A86F93" w:rsidRPr="007C1A99" w:rsidRDefault="00A86F93" w:rsidP="00A86F93">
      <w:pPr>
        <w:pStyle w:val="Heading4"/>
      </w:pPr>
      <w:proofErr w:type="spellStart"/>
      <w:r>
        <w:rPr>
          <w:u w:val="single"/>
        </w:rPr>
        <w:t>Megaconstellations</w:t>
      </w:r>
      <w:proofErr w:type="spellEnd"/>
      <w:r>
        <w:t xml:space="preserve"> of satellites and frequent </w:t>
      </w:r>
      <w:r>
        <w:rPr>
          <w:u w:val="single"/>
        </w:rPr>
        <w:t>re-entry</w:t>
      </w:r>
      <w:r>
        <w:t xml:space="preserve"> causes </w:t>
      </w:r>
      <w:r w:rsidRPr="007C1A99">
        <w:rPr>
          <w:u w:val="single"/>
        </w:rPr>
        <w:t>Ozone Hole 2.0</w:t>
      </w:r>
    </w:p>
    <w:p w14:paraId="5E00B4B9" w14:textId="77777777" w:rsidR="00A86F93" w:rsidRDefault="00A86F93" w:rsidP="00A86F93">
      <w:r w:rsidRPr="00E10E7B">
        <w:rPr>
          <w:rStyle w:val="Style13ptBold"/>
        </w:rPr>
        <w:t>Tereza 21</w:t>
      </w:r>
      <w:r>
        <w:t xml:space="preserve"> [Tereza; June 07, 2021; Bachelor's in Journalism and Master's in Cultural Anthropology from Prague's Charles University, Master's in Science from the International Space University. Space.com, “Air pollution from reentering </w:t>
      </w:r>
      <w:proofErr w:type="spellStart"/>
      <w:r>
        <w:t>megaconstellation</w:t>
      </w:r>
      <w:proofErr w:type="spellEnd"/>
      <w:r>
        <w:t xml:space="preserve"> satellites could cause ozone hole 2.0,” </w:t>
      </w:r>
      <w:hyperlink r:id="rId33" w:history="1">
        <w:r w:rsidRPr="00975C20">
          <w:rPr>
            <w:rStyle w:val="Hyperlink"/>
          </w:rPr>
          <w:t>https://www.space.com/starlink-satellite-reentry-ozone-depletion-atmosphere</w:t>
        </w:r>
      </w:hyperlink>
      <w:r>
        <w:t xml:space="preserve">] </w:t>
      </w:r>
      <w:proofErr w:type="spellStart"/>
      <w:r>
        <w:t>brett</w:t>
      </w:r>
      <w:proofErr w:type="spellEnd"/>
    </w:p>
    <w:p w14:paraId="5C221817" w14:textId="77777777" w:rsidR="00A86F93" w:rsidRDefault="00A86F93" w:rsidP="00A86F93">
      <w:r w:rsidRPr="00A033F0">
        <w:rPr>
          <w:rStyle w:val="Emphasis"/>
          <w:highlight w:val="green"/>
        </w:rPr>
        <w:t>Chemicals</w:t>
      </w:r>
      <w:r w:rsidRPr="00CD5495">
        <w:rPr>
          <w:rStyle w:val="Emphasis"/>
        </w:rPr>
        <w:t xml:space="preserve"> released</w:t>
      </w:r>
      <w:r w:rsidRPr="00CD5495">
        <w:rPr>
          <w:rStyle w:val="StyleUnderline"/>
        </w:rPr>
        <w:t xml:space="preserve"> as defunct satellites burn in the atmosphere could </w:t>
      </w:r>
      <w:r w:rsidRPr="00A033F0">
        <w:rPr>
          <w:rStyle w:val="StyleUnderline"/>
          <w:highlight w:val="green"/>
        </w:rPr>
        <w:t>damage Earth’s</w:t>
      </w:r>
      <w:r>
        <w:t xml:space="preserve"> protective </w:t>
      </w:r>
      <w:r w:rsidRPr="00A033F0">
        <w:rPr>
          <w:rStyle w:val="Emphasis"/>
          <w:highlight w:val="green"/>
        </w:rPr>
        <w:t>ozone</w:t>
      </w:r>
      <w:r w:rsidRPr="00CD5495">
        <w:rPr>
          <w:rStyle w:val="Emphasis"/>
        </w:rPr>
        <w:t xml:space="preserve"> layer</w:t>
      </w:r>
      <w:r>
        <w:t xml:space="preserve"> </w:t>
      </w:r>
      <w:r w:rsidRPr="00A033F0">
        <w:rPr>
          <w:rStyle w:val="StyleUnderline"/>
          <w:highlight w:val="green"/>
        </w:rPr>
        <w:t>if</w:t>
      </w:r>
      <w:r w:rsidRPr="00CD5495">
        <w:rPr>
          <w:rStyle w:val="StyleUnderline"/>
        </w:rPr>
        <w:t xml:space="preserve"> plans to build </w:t>
      </w:r>
      <w:proofErr w:type="spellStart"/>
      <w:r w:rsidRPr="00A033F0">
        <w:rPr>
          <w:rStyle w:val="Emphasis"/>
          <w:highlight w:val="green"/>
        </w:rPr>
        <w:t>megaconstellations</w:t>
      </w:r>
      <w:proofErr w:type="spellEnd"/>
      <w:r w:rsidRPr="00CD5495">
        <w:rPr>
          <w:rStyle w:val="StyleUnderline"/>
        </w:rPr>
        <w:t xml:space="preserve"> of tens of thousands of satellites, such as SpaceX's </w:t>
      </w:r>
      <w:proofErr w:type="spellStart"/>
      <w:r w:rsidRPr="00CD5495">
        <w:rPr>
          <w:rStyle w:val="StyleUnderline"/>
        </w:rPr>
        <w:t>Starlink</w:t>
      </w:r>
      <w:proofErr w:type="spellEnd"/>
      <w:r w:rsidRPr="00CD5495">
        <w:rPr>
          <w:rStyle w:val="StyleUnderline"/>
        </w:rPr>
        <w:t xml:space="preserve">, </w:t>
      </w:r>
      <w:r w:rsidRPr="00A033F0">
        <w:rPr>
          <w:rStyle w:val="Emphasis"/>
          <w:highlight w:val="green"/>
        </w:rPr>
        <w:t>go ahead</w:t>
      </w:r>
      <w:r w:rsidRPr="00CD5495">
        <w:rPr>
          <w:rStyle w:val="Emphasis"/>
        </w:rPr>
        <w:t xml:space="preserve"> as foreseen</w:t>
      </w:r>
      <w:r w:rsidRPr="00CD5495">
        <w:rPr>
          <w:rStyle w:val="StyleUnderline"/>
        </w:rPr>
        <w:t xml:space="preserve">, </w:t>
      </w:r>
      <w:r w:rsidRPr="00CD5495">
        <w:rPr>
          <w:rStyle w:val="Emphasis"/>
        </w:rPr>
        <w:t>scientists warn</w:t>
      </w:r>
      <w:r>
        <w:t xml:space="preserve">. </w:t>
      </w:r>
    </w:p>
    <w:p w14:paraId="23030000" w14:textId="77777777" w:rsidR="00A86F93" w:rsidRPr="00CD5495" w:rsidRDefault="00A86F93" w:rsidP="00A86F93">
      <w:pPr>
        <w:rPr>
          <w:sz w:val="16"/>
        </w:rPr>
      </w:pPr>
      <w:r w:rsidRPr="00CD5495">
        <w:rPr>
          <w:rStyle w:val="StyleUnderline"/>
        </w:rPr>
        <w:t>Researchers</w:t>
      </w:r>
      <w:r w:rsidRPr="00CD5495">
        <w:rPr>
          <w:sz w:val="16"/>
        </w:rPr>
        <w:t xml:space="preserve"> also </w:t>
      </w:r>
      <w:r w:rsidRPr="00CD5495">
        <w:rPr>
          <w:rStyle w:val="StyleUnderline"/>
        </w:rPr>
        <w:t>caution that</w:t>
      </w:r>
      <w:r w:rsidRPr="00CD5495">
        <w:rPr>
          <w:sz w:val="16"/>
        </w:rPr>
        <w:t xml:space="preserve"> the </w:t>
      </w:r>
      <w:r w:rsidRPr="00CD5495">
        <w:rPr>
          <w:rStyle w:val="StyleUnderline"/>
        </w:rPr>
        <w:t xml:space="preserve">poorly understood atmospheric processes triggered by those chemicals could lead to an </w:t>
      </w:r>
      <w:r w:rsidRPr="00CD5495">
        <w:rPr>
          <w:rStyle w:val="Emphasis"/>
        </w:rPr>
        <w:t>uncontrolled geoengineering experiment</w:t>
      </w:r>
      <w:r w:rsidRPr="00CD5495">
        <w:rPr>
          <w:sz w:val="16"/>
        </w:rPr>
        <w:t>, the consequences of which are unknown.</w:t>
      </w:r>
    </w:p>
    <w:p w14:paraId="4523CB14" w14:textId="77777777" w:rsidR="00A86F93" w:rsidRPr="008D3109" w:rsidRDefault="00A86F93" w:rsidP="00A86F93">
      <w:pPr>
        <w:rPr>
          <w:sz w:val="16"/>
        </w:rPr>
      </w:pPr>
      <w:r w:rsidRPr="008D3109">
        <w:rPr>
          <w:sz w:val="16"/>
        </w:rPr>
        <w:t xml:space="preserve">For years, the space community was content with the fact that the amount of material that burns in the atmosphere </w:t>
      </w:r>
      <w:proofErr w:type="gramStart"/>
      <w:r w:rsidRPr="008D3109">
        <w:rPr>
          <w:sz w:val="16"/>
        </w:rPr>
        <w:t>as a result of</w:t>
      </w:r>
      <w:proofErr w:type="gramEnd"/>
      <w:r w:rsidRPr="008D3109">
        <w:rPr>
          <w:sz w:val="16"/>
        </w:rPr>
        <w:t xml:space="preserve"> Earth's encounters with meteoroids far exceeds the mass of defunct satellites meeting the same fate. Even the rise of </w:t>
      </w:r>
      <w:proofErr w:type="spellStart"/>
      <w:r w:rsidRPr="008D3109">
        <w:rPr>
          <w:sz w:val="16"/>
        </w:rPr>
        <w:t>megaconstellations</w:t>
      </w:r>
      <w:proofErr w:type="spellEnd"/>
      <w:r w:rsidRPr="008D3109">
        <w:rPr>
          <w:sz w:val="16"/>
        </w:rPr>
        <w:t xml:space="preserve"> won't change that. The problem, however, is in the different </w:t>
      </w:r>
      <w:r w:rsidRPr="008D3109">
        <w:rPr>
          <w:rStyle w:val="Emphasis"/>
        </w:rPr>
        <w:t>chemical composition</w:t>
      </w:r>
      <w:r w:rsidRPr="008D3109">
        <w:rPr>
          <w:sz w:val="16"/>
        </w:rPr>
        <w:t xml:space="preserve"> </w:t>
      </w:r>
      <w:r w:rsidRPr="008D3109">
        <w:rPr>
          <w:rStyle w:val="StyleUnderline"/>
        </w:rPr>
        <w:t>of</w:t>
      </w:r>
      <w:r w:rsidRPr="008D3109">
        <w:rPr>
          <w:sz w:val="16"/>
        </w:rPr>
        <w:t xml:space="preserve"> natural meteoroids compared to </w:t>
      </w:r>
      <w:r w:rsidRPr="008D3109">
        <w:rPr>
          <w:rStyle w:val="Emphasis"/>
        </w:rPr>
        <w:t>artificial satellites</w:t>
      </w:r>
      <w:r w:rsidRPr="008D3109">
        <w:rPr>
          <w:sz w:val="16"/>
        </w:rPr>
        <w:t xml:space="preserve">, </w:t>
      </w:r>
      <w:r w:rsidRPr="008D3109">
        <w:rPr>
          <w:rStyle w:val="StyleUnderline"/>
        </w:rPr>
        <w:t>according to</w:t>
      </w:r>
      <w:r w:rsidRPr="008D3109">
        <w:rPr>
          <w:sz w:val="16"/>
        </w:rPr>
        <w:t xml:space="preserve"> Aaron </w:t>
      </w:r>
      <w:proofErr w:type="spellStart"/>
      <w:r w:rsidRPr="008D3109">
        <w:rPr>
          <w:sz w:val="16"/>
        </w:rPr>
        <w:t>Boley</w:t>
      </w:r>
      <w:proofErr w:type="spellEnd"/>
      <w:r w:rsidRPr="008D3109">
        <w:rPr>
          <w:sz w:val="16"/>
        </w:rPr>
        <w:t xml:space="preserve">, an </w:t>
      </w:r>
      <w:r w:rsidRPr="008D3109">
        <w:rPr>
          <w:rStyle w:val="Emphasis"/>
        </w:rPr>
        <w:t>associate professor of astronomy and astrophysics at the University of British Columbia, Canada</w:t>
      </w:r>
      <w:r w:rsidRPr="008D3109">
        <w:rPr>
          <w:sz w:val="16"/>
        </w:rPr>
        <w:t xml:space="preserve">. </w:t>
      </w:r>
    </w:p>
    <w:p w14:paraId="09329842" w14:textId="77777777" w:rsidR="00A86F93" w:rsidRPr="008D3109" w:rsidRDefault="00A86F93" w:rsidP="00A86F93">
      <w:pPr>
        <w:rPr>
          <w:sz w:val="16"/>
        </w:rPr>
      </w:pPr>
      <w:r w:rsidRPr="008D3109">
        <w:rPr>
          <w:sz w:val="16"/>
        </w:rPr>
        <w:t xml:space="preserve">"We have 54 </w:t>
      </w:r>
      <w:proofErr w:type="spellStart"/>
      <w:r w:rsidRPr="008D3109">
        <w:rPr>
          <w:sz w:val="16"/>
        </w:rPr>
        <w:t>tonnes</w:t>
      </w:r>
      <w:proofErr w:type="spellEnd"/>
      <w:r w:rsidRPr="008D3109">
        <w:rPr>
          <w:sz w:val="16"/>
        </w:rPr>
        <w:t xml:space="preserve"> (60 tons) of </w:t>
      </w:r>
      <w:r w:rsidRPr="008D3109">
        <w:rPr>
          <w:rStyle w:val="StyleUnderline"/>
        </w:rPr>
        <w:t>meteoroid material</w:t>
      </w:r>
      <w:r w:rsidRPr="008D3109">
        <w:rPr>
          <w:sz w:val="16"/>
        </w:rPr>
        <w:t xml:space="preserve"> coming in every day," </w:t>
      </w:r>
      <w:proofErr w:type="spellStart"/>
      <w:r w:rsidRPr="008D3109">
        <w:rPr>
          <w:sz w:val="16"/>
        </w:rPr>
        <w:t>Boley</w:t>
      </w:r>
      <w:proofErr w:type="spellEnd"/>
      <w:r w:rsidRPr="008D3109">
        <w:rPr>
          <w:sz w:val="16"/>
        </w:rPr>
        <w:t xml:space="preserve">, one of the authors of a paper published May 20 in the journal Scientific Reports, told Space.com. "With the first generation of </w:t>
      </w:r>
      <w:proofErr w:type="spellStart"/>
      <w:r w:rsidRPr="008D3109">
        <w:rPr>
          <w:sz w:val="16"/>
        </w:rPr>
        <w:t>Starlink</w:t>
      </w:r>
      <w:proofErr w:type="spellEnd"/>
      <w:r w:rsidRPr="008D3109">
        <w:rPr>
          <w:sz w:val="16"/>
        </w:rPr>
        <w:t xml:space="preserve">, we can expect about 2 </w:t>
      </w:r>
      <w:proofErr w:type="spellStart"/>
      <w:r w:rsidRPr="008D3109">
        <w:rPr>
          <w:sz w:val="16"/>
        </w:rPr>
        <w:t>tonnes</w:t>
      </w:r>
      <w:proofErr w:type="spellEnd"/>
      <w:r w:rsidRPr="008D3109">
        <w:rPr>
          <w:sz w:val="16"/>
        </w:rPr>
        <w:t xml:space="preserve"> (2.2 tons) of dead satellites reentering Earth's atmosphere daily. But meteoroids are mostly rock, which </w:t>
      </w:r>
      <w:r w:rsidRPr="008D3109">
        <w:rPr>
          <w:rStyle w:val="StyleUnderline"/>
        </w:rPr>
        <w:t xml:space="preserve">is made of oxygen, </w:t>
      </w:r>
      <w:proofErr w:type="gramStart"/>
      <w:r w:rsidRPr="008D3109">
        <w:rPr>
          <w:rStyle w:val="StyleUnderline"/>
        </w:rPr>
        <w:t>magnesium</w:t>
      </w:r>
      <w:proofErr w:type="gramEnd"/>
      <w:r w:rsidRPr="008D3109">
        <w:rPr>
          <w:rStyle w:val="StyleUnderline"/>
        </w:rPr>
        <w:t xml:space="preserve"> and silicon</w:t>
      </w:r>
      <w:r w:rsidRPr="008D3109">
        <w:rPr>
          <w:sz w:val="16"/>
        </w:rPr>
        <w:t xml:space="preserve">. These satellites </w:t>
      </w:r>
      <w:r w:rsidRPr="008D3109">
        <w:rPr>
          <w:rStyle w:val="StyleUnderline"/>
        </w:rPr>
        <w:t xml:space="preserve">are </w:t>
      </w:r>
      <w:r w:rsidRPr="008D3109">
        <w:rPr>
          <w:rStyle w:val="Emphasis"/>
        </w:rPr>
        <w:t>mostly aluminum</w:t>
      </w:r>
      <w:r w:rsidRPr="008D3109">
        <w:rPr>
          <w:sz w:val="16"/>
        </w:rPr>
        <w:t xml:space="preserve">, </w:t>
      </w:r>
      <w:r w:rsidRPr="008D3109">
        <w:rPr>
          <w:rStyle w:val="StyleUnderline"/>
        </w:rPr>
        <w:t>which</w:t>
      </w:r>
      <w:r w:rsidRPr="008D3109">
        <w:rPr>
          <w:sz w:val="16"/>
        </w:rPr>
        <w:t xml:space="preserve"> the </w:t>
      </w:r>
      <w:r w:rsidRPr="008D3109">
        <w:rPr>
          <w:rStyle w:val="StyleUnderline"/>
        </w:rPr>
        <w:t xml:space="preserve">meteoroids contain only in a </w:t>
      </w:r>
      <w:r w:rsidRPr="008D3109">
        <w:rPr>
          <w:rStyle w:val="Emphasis"/>
        </w:rPr>
        <w:t>very small amount</w:t>
      </w:r>
      <w:r w:rsidRPr="008D3109">
        <w:rPr>
          <w:rStyle w:val="StyleUnderline"/>
        </w:rPr>
        <w:t>, about 1%."</w:t>
      </w:r>
    </w:p>
    <w:p w14:paraId="7507D538" w14:textId="77777777" w:rsidR="00A86F93" w:rsidRPr="008D3109" w:rsidRDefault="00A86F93" w:rsidP="00A86F93">
      <w:pPr>
        <w:rPr>
          <w:sz w:val="16"/>
          <w:szCs w:val="16"/>
        </w:rPr>
      </w:pPr>
      <w:r w:rsidRPr="008D3109">
        <w:rPr>
          <w:sz w:val="16"/>
          <w:szCs w:val="16"/>
        </w:rPr>
        <w:t xml:space="preserve">Related: SpaceX's </w:t>
      </w:r>
      <w:proofErr w:type="spellStart"/>
      <w:r w:rsidRPr="008D3109">
        <w:rPr>
          <w:sz w:val="16"/>
          <w:szCs w:val="16"/>
        </w:rPr>
        <w:t>Starlink</w:t>
      </w:r>
      <w:proofErr w:type="spellEnd"/>
      <w:r w:rsidRPr="008D3109">
        <w:rPr>
          <w:sz w:val="16"/>
          <w:szCs w:val="16"/>
        </w:rPr>
        <w:t xml:space="preserve"> satellite </w:t>
      </w:r>
      <w:proofErr w:type="spellStart"/>
      <w:r w:rsidRPr="008D3109">
        <w:rPr>
          <w:sz w:val="16"/>
          <w:szCs w:val="16"/>
        </w:rPr>
        <w:t>megaconstellation</w:t>
      </w:r>
      <w:proofErr w:type="spellEnd"/>
      <w:r w:rsidRPr="008D3109">
        <w:rPr>
          <w:sz w:val="16"/>
          <w:szCs w:val="16"/>
        </w:rPr>
        <w:t xml:space="preserve"> launches in photos</w:t>
      </w:r>
    </w:p>
    <w:p w14:paraId="488BBCDB" w14:textId="77777777" w:rsidR="00A86F93" w:rsidRPr="008D3109" w:rsidRDefault="00A86F93" w:rsidP="00A86F93">
      <w:pPr>
        <w:rPr>
          <w:sz w:val="16"/>
          <w:szCs w:val="16"/>
        </w:rPr>
      </w:pPr>
      <w:r w:rsidRPr="008D3109">
        <w:rPr>
          <w:sz w:val="16"/>
          <w:szCs w:val="16"/>
        </w:rPr>
        <w:t xml:space="preserve">Uncontrolled geoengineering </w:t>
      </w:r>
    </w:p>
    <w:p w14:paraId="33D8EC9C" w14:textId="77777777" w:rsidR="00A86F93" w:rsidRPr="008D3109" w:rsidRDefault="00A86F93" w:rsidP="00A86F93">
      <w:pPr>
        <w:rPr>
          <w:sz w:val="16"/>
        </w:rPr>
      </w:pPr>
      <w:r w:rsidRPr="008D3109">
        <w:rPr>
          <w:sz w:val="16"/>
        </w:rPr>
        <w:t xml:space="preserve">The scientists </w:t>
      </w:r>
      <w:proofErr w:type="spellStart"/>
      <w:r w:rsidRPr="008D3109">
        <w:rPr>
          <w:sz w:val="16"/>
        </w:rPr>
        <w:t>realised</w:t>
      </w:r>
      <w:proofErr w:type="spellEnd"/>
      <w:r w:rsidRPr="008D3109">
        <w:rPr>
          <w:sz w:val="16"/>
        </w:rPr>
        <w:t xml:space="preserve"> that </w:t>
      </w:r>
      <w:proofErr w:type="spellStart"/>
      <w:r w:rsidRPr="00A033F0">
        <w:rPr>
          <w:rStyle w:val="Emphasis"/>
          <w:highlight w:val="green"/>
        </w:rPr>
        <w:t>megaconstellations</w:t>
      </w:r>
      <w:proofErr w:type="spellEnd"/>
      <w:r w:rsidRPr="008D3109">
        <w:rPr>
          <w:rStyle w:val="StyleUnderline"/>
        </w:rPr>
        <w:t xml:space="preserve"> have</w:t>
      </w:r>
      <w:r w:rsidRPr="008D3109">
        <w:rPr>
          <w:sz w:val="16"/>
        </w:rPr>
        <w:t xml:space="preserve"> a </w:t>
      </w:r>
      <w:r w:rsidRPr="008D3109">
        <w:rPr>
          <w:rStyle w:val="Emphasis"/>
        </w:rPr>
        <w:t>significant potential</w:t>
      </w:r>
      <w:r w:rsidRPr="008D3109">
        <w:rPr>
          <w:sz w:val="16"/>
        </w:rPr>
        <w:t xml:space="preserve"> </w:t>
      </w:r>
      <w:r w:rsidRPr="008D3109">
        <w:rPr>
          <w:rStyle w:val="StyleUnderline"/>
        </w:rPr>
        <w:t>to change the chemistry of the upper atmosphere</w:t>
      </w:r>
      <w:r w:rsidRPr="008D3109">
        <w:rPr>
          <w:sz w:val="16"/>
        </w:rPr>
        <w:t xml:space="preserve"> compared to its natural state. But not only that. The </w:t>
      </w:r>
      <w:r w:rsidRPr="008D3109">
        <w:rPr>
          <w:rStyle w:val="Emphasis"/>
        </w:rPr>
        <w:t>burning of aluminum</w:t>
      </w:r>
      <w:r w:rsidRPr="008D3109">
        <w:rPr>
          <w:sz w:val="16"/>
        </w:rPr>
        <w:t xml:space="preserve"> is known </w:t>
      </w:r>
      <w:r w:rsidRPr="008D3109">
        <w:rPr>
          <w:rStyle w:val="StyleUnderline"/>
        </w:rPr>
        <w:t xml:space="preserve">to </w:t>
      </w:r>
      <w:r w:rsidRPr="00A033F0">
        <w:rPr>
          <w:rStyle w:val="StyleUnderline"/>
          <w:highlight w:val="green"/>
        </w:rPr>
        <w:t>produce</w:t>
      </w:r>
      <w:r w:rsidRPr="008D3109">
        <w:rPr>
          <w:rStyle w:val="StyleUnderline"/>
        </w:rPr>
        <w:t xml:space="preserve"> aluminum oxide</w:t>
      </w:r>
      <w:r w:rsidRPr="008D3109">
        <w:rPr>
          <w:sz w:val="16"/>
        </w:rPr>
        <w:t xml:space="preserve">, </w:t>
      </w:r>
      <w:r w:rsidRPr="008D3109">
        <w:rPr>
          <w:rStyle w:val="Emphasis"/>
        </w:rPr>
        <w:t>a</w:t>
      </w:r>
      <w:r w:rsidRPr="008D3109">
        <w:rPr>
          <w:sz w:val="16"/>
        </w:rPr>
        <w:t xml:space="preserve">lso </w:t>
      </w:r>
      <w:r w:rsidRPr="008D3109">
        <w:rPr>
          <w:rStyle w:val="Emphasis"/>
        </w:rPr>
        <w:t>k</w:t>
      </w:r>
      <w:r w:rsidRPr="008D3109">
        <w:rPr>
          <w:sz w:val="16"/>
        </w:rPr>
        <w:t xml:space="preserve">nown </w:t>
      </w:r>
      <w:r w:rsidRPr="008D3109">
        <w:rPr>
          <w:rStyle w:val="Emphasis"/>
        </w:rPr>
        <w:t>a</w:t>
      </w:r>
      <w:r w:rsidRPr="008D3109">
        <w:rPr>
          <w:sz w:val="16"/>
        </w:rPr>
        <w:t xml:space="preserve">s </w:t>
      </w:r>
      <w:r w:rsidRPr="00A033F0">
        <w:rPr>
          <w:rStyle w:val="Emphasis"/>
          <w:highlight w:val="green"/>
        </w:rPr>
        <w:t>alumina</w:t>
      </w:r>
      <w:r w:rsidRPr="008D3109">
        <w:rPr>
          <w:sz w:val="16"/>
        </w:rPr>
        <w:t xml:space="preserve">, </w:t>
      </w:r>
      <w:r w:rsidRPr="00A033F0">
        <w:rPr>
          <w:rStyle w:val="StyleUnderline"/>
          <w:highlight w:val="green"/>
        </w:rPr>
        <w:t>which</w:t>
      </w:r>
      <w:r w:rsidRPr="008D3109">
        <w:rPr>
          <w:sz w:val="16"/>
        </w:rPr>
        <w:t xml:space="preserve"> can </w:t>
      </w:r>
      <w:r w:rsidRPr="00A033F0">
        <w:rPr>
          <w:rStyle w:val="StyleUnderline"/>
          <w:highlight w:val="green"/>
        </w:rPr>
        <w:t>trigger</w:t>
      </w:r>
      <w:r w:rsidRPr="008D3109">
        <w:rPr>
          <w:rStyle w:val="StyleUnderline"/>
        </w:rPr>
        <w:t xml:space="preserve"> further unexplored side effects</w:t>
      </w:r>
      <w:r w:rsidRPr="008D3109">
        <w:rPr>
          <w:sz w:val="16"/>
        </w:rPr>
        <w:t xml:space="preserve">. </w:t>
      </w:r>
    </w:p>
    <w:p w14:paraId="23F9E85A" w14:textId="77777777" w:rsidR="00A86F93" w:rsidRPr="008D3109" w:rsidRDefault="00A86F93" w:rsidP="00A86F93">
      <w:pPr>
        <w:rPr>
          <w:sz w:val="16"/>
          <w:szCs w:val="16"/>
        </w:rPr>
      </w:pPr>
      <w:r w:rsidRPr="008D3109">
        <w:rPr>
          <w:sz w:val="16"/>
          <w:szCs w:val="16"/>
        </w:rPr>
        <w:t xml:space="preserve">"Alumina reflects light at certain wavelengths and if you dump enough alumina into the atmosphere, you are going to create scattering and eventually change the albedo of the planet," </w:t>
      </w:r>
      <w:proofErr w:type="spellStart"/>
      <w:r w:rsidRPr="008D3109">
        <w:rPr>
          <w:sz w:val="16"/>
          <w:szCs w:val="16"/>
        </w:rPr>
        <w:t>Boley</w:t>
      </w:r>
      <w:proofErr w:type="spellEnd"/>
      <w:r w:rsidRPr="008D3109">
        <w:rPr>
          <w:sz w:val="16"/>
          <w:szCs w:val="16"/>
        </w:rPr>
        <w:t xml:space="preserve"> said. </w:t>
      </w:r>
    </w:p>
    <w:p w14:paraId="455389B4" w14:textId="77777777" w:rsidR="00A86F93" w:rsidRPr="008D3109" w:rsidRDefault="00A86F93" w:rsidP="00A86F93">
      <w:pPr>
        <w:rPr>
          <w:sz w:val="16"/>
          <w:szCs w:val="16"/>
        </w:rPr>
      </w:pPr>
      <w:r w:rsidRPr="008D3109">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w:t>
      </w:r>
      <w:proofErr w:type="spellStart"/>
      <w:r w:rsidRPr="008D3109">
        <w:rPr>
          <w:sz w:val="16"/>
          <w:szCs w:val="16"/>
        </w:rPr>
        <w:t>Boley</w:t>
      </w:r>
      <w:proofErr w:type="spellEnd"/>
      <w:r w:rsidRPr="008D3109">
        <w:rPr>
          <w:sz w:val="16"/>
          <w:szCs w:val="16"/>
        </w:rPr>
        <w:t xml:space="preserve"> said, the scientific community has rejected such experiments because not enough is known about their possible side effects. </w:t>
      </w:r>
    </w:p>
    <w:p w14:paraId="30D6A365" w14:textId="77777777" w:rsidR="00A86F93" w:rsidRPr="008D3109" w:rsidRDefault="00A86F93" w:rsidP="00A86F93">
      <w:pPr>
        <w:rPr>
          <w:sz w:val="16"/>
          <w:szCs w:val="16"/>
        </w:rPr>
      </w:pPr>
      <w:r w:rsidRPr="008D3109">
        <w:rPr>
          <w:sz w:val="16"/>
          <w:szCs w:val="16"/>
        </w:rPr>
        <w:t xml:space="preserve">"Now it looks like we are going to run this experiment without any oversight or regulation," </w:t>
      </w:r>
      <w:proofErr w:type="spellStart"/>
      <w:r w:rsidRPr="008D3109">
        <w:rPr>
          <w:sz w:val="16"/>
          <w:szCs w:val="16"/>
        </w:rPr>
        <w:t>Boley</w:t>
      </w:r>
      <w:proofErr w:type="spellEnd"/>
      <w:r w:rsidRPr="008D3109">
        <w:rPr>
          <w:sz w:val="16"/>
          <w:szCs w:val="16"/>
        </w:rPr>
        <w:t xml:space="preserve"> said. "We don't know what the thresholds are, and how that will change the upper atmosphere."</w:t>
      </w:r>
    </w:p>
    <w:p w14:paraId="35472DD6" w14:textId="77777777" w:rsidR="00A86F93" w:rsidRPr="008D3109" w:rsidRDefault="00A86F93" w:rsidP="00A86F93">
      <w:pPr>
        <w:rPr>
          <w:sz w:val="16"/>
          <w:szCs w:val="16"/>
        </w:rPr>
      </w:pPr>
      <w:r w:rsidRPr="008D3109">
        <w:rPr>
          <w:sz w:val="16"/>
          <w:szCs w:val="16"/>
        </w:rPr>
        <w:t xml:space="preserve">The Cygnus re-supply vehicle, which delivers cargo to the International Space Station, burning up in the atmosphere during its reentry. (Image credit: ESA/Alexander </w:t>
      </w:r>
      <w:proofErr w:type="spellStart"/>
      <w:r w:rsidRPr="008D3109">
        <w:rPr>
          <w:sz w:val="16"/>
          <w:szCs w:val="16"/>
        </w:rPr>
        <w:t>Gerst</w:t>
      </w:r>
      <w:proofErr w:type="spellEnd"/>
      <w:r w:rsidRPr="008D3109">
        <w:rPr>
          <w:sz w:val="16"/>
          <w:szCs w:val="16"/>
        </w:rPr>
        <w:t>)</w:t>
      </w:r>
    </w:p>
    <w:p w14:paraId="06B643E9" w14:textId="77777777" w:rsidR="00A86F93" w:rsidRPr="008D3109" w:rsidRDefault="00A86F93" w:rsidP="00A86F93">
      <w:pPr>
        <w:rPr>
          <w:rStyle w:val="Emphasis"/>
        </w:rPr>
      </w:pPr>
      <w:r w:rsidRPr="00A033F0">
        <w:rPr>
          <w:rStyle w:val="Emphasis"/>
          <w:highlight w:val="green"/>
        </w:rPr>
        <w:t>Ozone hole 2.0</w:t>
      </w:r>
      <w:r w:rsidRPr="008D3109">
        <w:rPr>
          <w:rStyle w:val="Emphasis"/>
        </w:rPr>
        <w:t xml:space="preserve"> </w:t>
      </w:r>
    </w:p>
    <w:p w14:paraId="1957FAF8" w14:textId="77777777" w:rsidR="00A86F93" w:rsidRPr="008D3109" w:rsidRDefault="00A86F93" w:rsidP="00A86F93">
      <w:pPr>
        <w:rPr>
          <w:sz w:val="16"/>
        </w:rPr>
      </w:pPr>
      <w:r w:rsidRPr="008D3109">
        <w:rPr>
          <w:rStyle w:val="StyleUnderline"/>
        </w:rPr>
        <w:t>The aluminum from re-entering satellites</w:t>
      </w:r>
      <w:r w:rsidRPr="008D3109">
        <w:rPr>
          <w:sz w:val="16"/>
        </w:rPr>
        <w:t xml:space="preserve"> also has a potential to </w:t>
      </w:r>
      <w:r w:rsidRPr="008D3109">
        <w:rPr>
          <w:rStyle w:val="Emphasis"/>
        </w:rPr>
        <w:t>damage the ozone layer</w:t>
      </w:r>
      <w:r w:rsidRPr="008D3109">
        <w:rPr>
          <w:sz w:val="16"/>
        </w:rPr>
        <w:t xml:space="preserve">, a problem well known to humanity, </w:t>
      </w:r>
      <w:r w:rsidRPr="008D3109">
        <w:rPr>
          <w:rStyle w:val="StyleUnderline"/>
        </w:rPr>
        <w:t>which has been successfully solved by widespread bans on</w:t>
      </w:r>
      <w:r w:rsidRPr="008D3109">
        <w:rPr>
          <w:sz w:val="16"/>
        </w:rPr>
        <w:t xml:space="preserve"> the use of </w:t>
      </w:r>
      <w:r w:rsidRPr="008D3109">
        <w:rPr>
          <w:rStyle w:val="Emphasis"/>
        </w:rPr>
        <w:t>c</w:t>
      </w:r>
      <w:r w:rsidRPr="008D3109">
        <w:rPr>
          <w:sz w:val="16"/>
        </w:rPr>
        <w:t>hloro</w:t>
      </w:r>
      <w:r w:rsidRPr="008D3109">
        <w:rPr>
          <w:rStyle w:val="Emphasis"/>
        </w:rPr>
        <w:t>f</w:t>
      </w:r>
      <w:r w:rsidRPr="008D3109">
        <w:rPr>
          <w:sz w:val="16"/>
        </w:rPr>
        <w:t>luoro</w:t>
      </w:r>
      <w:r w:rsidRPr="008D3109">
        <w:rPr>
          <w:rStyle w:val="Emphasis"/>
        </w:rPr>
        <w:t>c</w:t>
      </w:r>
      <w:r w:rsidRPr="008D3109">
        <w:rPr>
          <w:sz w:val="16"/>
        </w:rPr>
        <w:t>arbon</w:t>
      </w:r>
      <w:r w:rsidRPr="008D3109">
        <w:rPr>
          <w:rStyle w:val="StyleUnderline"/>
        </w:rPr>
        <w:t>s</w:t>
      </w:r>
      <w:r w:rsidRPr="008D3109">
        <w:rPr>
          <w:sz w:val="16"/>
        </w:rPr>
        <w:t xml:space="preserve">, chemicals </w:t>
      </w:r>
      <w:r w:rsidRPr="008D3109">
        <w:rPr>
          <w:rStyle w:val="StyleUnderline"/>
        </w:rPr>
        <w:t>used in the past</w:t>
      </w:r>
      <w:r w:rsidRPr="008D3109">
        <w:rPr>
          <w:sz w:val="16"/>
        </w:rPr>
        <w:t xml:space="preserve"> in aerosol sprays and refrigerators. </w:t>
      </w:r>
    </w:p>
    <w:p w14:paraId="5F43ADD8" w14:textId="77777777" w:rsidR="00A86F93" w:rsidRPr="008D3109" w:rsidRDefault="00A86F93" w:rsidP="00A86F93">
      <w:pPr>
        <w:rPr>
          <w:sz w:val="16"/>
        </w:rPr>
      </w:pPr>
      <w:r w:rsidRPr="008D3109">
        <w:rPr>
          <w:sz w:val="16"/>
        </w:rPr>
        <w:t xml:space="preserve">In their paper, </w:t>
      </w:r>
      <w:proofErr w:type="spellStart"/>
      <w:r w:rsidRPr="008D3109">
        <w:rPr>
          <w:sz w:val="16"/>
        </w:rPr>
        <w:t>Boley</w:t>
      </w:r>
      <w:proofErr w:type="spellEnd"/>
      <w:r w:rsidRPr="008D3109">
        <w:rPr>
          <w:sz w:val="16"/>
        </w:rPr>
        <w:t xml:space="preserve"> and his colleague Michael Byers cite </w:t>
      </w:r>
      <w:r w:rsidRPr="008D3109">
        <w:rPr>
          <w:rStyle w:val="Emphasis"/>
        </w:rPr>
        <w:t>research</w:t>
      </w:r>
      <w:r w:rsidRPr="008D3109">
        <w:rPr>
          <w:sz w:val="16"/>
        </w:rPr>
        <w:t xml:space="preserve"> by their counterparts </w:t>
      </w:r>
      <w:r w:rsidRPr="008D3109">
        <w:rPr>
          <w:rStyle w:val="StyleUnderline"/>
        </w:rPr>
        <w:t>from the Aerospace Corporation</w:t>
      </w:r>
      <w:r w:rsidRPr="008D3109">
        <w:rPr>
          <w:sz w:val="16"/>
        </w:rPr>
        <w:t xml:space="preserve">, a U.S. non-profit research organization, which </w:t>
      </w:r>
      <w:r w:rsidRPr="008D3109">
        <w:rPr>
          <w:rStyle w:val="StyleUnderline"/>
        </w:rPr>
        <w:t>identified local damage to the planet's ozone layer triggered by the passage of polluting rockets through the atmosphere</w:t>
      </w:r>
      <w:r w:rsidRPr="008D3109">
        <w:rPr>
          <w:sz w:val="16"/>
        </w:rPr>
        <w:t>.</w:t>
      </w:r>
    </w:p>
    <w:p w14:paraId="427128B0" w14:textId="77777777" w:rsidR="00A86F93" w:rsidRPr="008D3109" w:rsidRDefault="00A86F93" w:rsidP="00A86F93">
      <w:pPr>
        <w:rPr>
          <w:sz w:val="16"/>
          <w:szCs w:val="16"/>
        </w:rPr>
      </w:pPr>
      <w:r w:rsidRPr="008D3109">
        <w:rPr>
          <w:sz w:val="16"/>
          <w:szCs w:val="16"/>
        </w:rPr>
        <w:t xml:space="preserve">"We know that alumina does deplete ozone just from rocket launches themselves because a lot of solid-fuel rockets use, or have, alumina as a byproduct," </w:t>
      </w:r>
      <w:proofErr w:type="spellStart"/>
      <w:r w:rsidRPr="008D3109">
        <w:rPr>
          <w:sz w:val="16"/>
          <w:szCs w:val="16"/>
        </w:rPr>
        <w:t>Boley</w:t>
      </w:r>
      <w:proofErr w:type="spellEnd"/>
      <w:r w:rsidRPr="008D3109">
        <w:rPr>
          <w:sz w:val="16"/>
          <w:szCs w:val="16"/>
        </w:rPr>
        <w:t xml:space="preserve"> said. "That creates these little temporary holes in the stratospheric ozone layer. That's one of the biggest concerns about compositional changes to the atmosphere that spaceflight can cause."</w:t>
      </w:r>
    </w:p>
    <w:p w14:paraId="0A32AD06" w14:textId="77777777" w:rsidR="00A86F93" w:rsidRPr="008D3109" w:rsidRDefault="00A86F93" w:rsidP="00A86F93">
      <w:pPr>
        <w:rPr>
          <w:sz w:val="16"/>
          <w:szCs w:val="16"/>
        </w:rPr>
      </w:pPr>
      <w:r w:rsidRPr="008D3109">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552484C9" w14:textId="77777777" w:rsidR="00A86F93" w:rsidRPr="008D3109" w:rsidRDefault="00A86F93" w:rsidP="00A86F93">
      <w:pPr>
        <w:rPr>
          <w:sz w:val="16"/>
        </w:rPr>
      </w:pPr>
      <w:r w:rsidRPr="008D3109">
        <w:rPr>
          <w:sz w:val="16"/>
        </w:rPr>
        <w:t xml:space="preserve">Gerhard </w:t>
      </w:r>
      <w:proofErr w:type="spellStart"/>
      <w:r w:rsidRPr="008D3109">
        <w:rPr>
          <w:sz w:val="16"/>
        </w:rPr>
        <w:t>Drolshagen</w:t>
      </w:r>
      <w:proofErr w:type="spellEnd"/>
      <w:r w:rsidRPr="008D3109">
        <w:rPr>
          <w:sz w:val="16"/>
        </w:rPr>
        <w:t xml:space="preserve">, of the University of Oldenburg, Germany, who has published papers about the effects of meteoroid material on Earth, told Space.com that </w:t>
      </w:r>
      <w:r w:rsidRPr="00A033F0">
        <w:rPr>
          <w:rStyle w:val="Emphasis"/>
          <w:highlight w:val="green"/>
        </w:rPr>
        <w:t>reentering satellites</w:t>
      </w:r>
      <w:r w:rsidRPr="008D3109">
        <w:rPr>
          <w:sz w:val="16"/>
        </w:rPr>
        <w:t xml:space="preserve"> usually </w:t>
      </w:r>
      <w:r w:rsidRPr="00A033F0">
        <w:rPr>
          <w:rStyle w:val="Emphasis"/>
          <w:highlight w:val="green"/>
        </w:rPr>
        <w:t>evaporate</w:t>
      </w:r>
      <w:r w:rsidRPr="008D3109">
        <w:rPr>
          <w:rStyle w:val="Emphasis"/>
        </w:rPr>
        <w:t xml:space="preserve"> at altitudes between 55 and 30 miles</w:t>
      </w:r>
      <w:r w:rsidRPr="008D3109">
        <w:rPr>
          <w:sz w:val="16"/>
        </w:rPr>
        <w:t xml:space="preserve"> (90 and 50 km), just </w:t>
      </w:r>
      <w:r w:rsidRPr="00A033F0">
        <w:rPr>
          <w:rStyle w:val="StyleUnderline"/>
          <w:highlight w:val="green"/>
        </w:rPr>
        <w:t>above the ozone-rich stratosphere</w:t>
      </w:r>
      <w:r w:rsidRPr="008D3109">
        <w:rPr>
          <w:sz w:val="16"/>
        </w:rPr>
        <w:t xml:space="preserve">. However, he added, the </w:t>
      </w:r>
      <w:r w:rsidRPr="008D3109">
        <w:rPr>
          <w:rStyle w:val="StyleUnderline"/>
        </w:rPr>
        <w:t xml:space="preserve">particles created </w:t>
      </w:r>
      <w:proofErr w:type="gramStart"/>
      <w:r w:rsidRPr="008D3109">
        <w:rPr>
          <w:rStyle w:val="StyleUnderline"/>
        </w:rPr>
        <w:t>as a result of</w:t>
      </w:r>
      <w:proofErr w:type="gramEnd"/>
      <w:r w:rsidRPr="008D3109">
        <w:rPr>
          <w:rStyle w:val="StyleUnderline"/>
        </w:rPr>
        <w:t xml:space="preserve"> the satellites' burning will eventually sink to the lower layers</w:t>
      </w:r>
      <w:r w:rsidRPr="008D3109">
        <w:rPr>
          <w:sz w:val="16"/>
        </w:rPr>
        <w:t xml:space="preserve">. </w:t>
      </w:r>
    </w:p>
    <w:p w14:paraId="75070967" w14:textId="77777777" w:rsidR="00A86F93" w:rsidRPr="008D3109" w:rsidRDefault="00A86F93" w:rsidP="00A86F93">
      <w:pPr>
        <w:rPr>
          <w:sz w:val="16"/>
        </w:rPr>
      </w:pPr>
      <w:proofErr w:type="spellStart"/>
      <w:r w:rsidRPr="008D3109">
        <w:rPr>
          <w:sz w:val="16"/>
        </w:rPr>
        <w:t>Boley</w:t>
      </w:r>
      <w:proofErr w:type="spellEnd"/>
      <w:r w:rsidRPr="008D3109">
        <w:rPr>
          <w:sz w:val="16"/>
        </w:rPr>
        <w:t xml:space="preserve"> said that as the alumina sinks into the stratosphere, </w:t>
      </w:r>
      <w:r w:rsidRPr="008D3109">
        <w:rPr>
          <w:rStyle w:val="StyleUnderline"/>
        </w:rPr>
        <w:t xml:space="preserve">it will cause </w:t>
      </w:r>
      <w:r w:rsidRPr="00A033F0">
        <w:rPr>
          <w:rStyle w:val="StyleUnderline"/>
          <w:highlight w:val="green"/>
        </w:rPr>
        <w:t>chemical reactions</w:t>
      </w:r>
      <w:r w:rsidRPr="008D3109">
        <w:rPr>
          <w:rStyle w:val="StyleUnderline"/>
        </w:rPr>
        <w:t>, which</w:t>
      </w:r>
      <w:r w:rsidRPr="008D3109">
        <w:rPr>
          <w:sz w:val="16"/>
        </w:rPr>
        <w:t xml:space="preserve">, based on existing knowledge, will likely </w:t>
      </w:r>
      <w:r w:rsidRPr="00A033F0">
        <w:rPr>
          <w:rStyle w:val="Emphasis"/>
          <w:highlight w:val="green"/>
        </w:rPr>
        <w:t>trigger ozone destruction</w:t>
      </w:r>
      <w:r w:rsidRPr="008D3109">
        <w:rPr>
          <w:sz w:val="16"/>
        </w:rPr>
        <w:t>.</w:t>
      </w:r>
    </w:p>
    <w:p w14:paraId="2A00B452" w14:textId="77777777" w:rsidR="00A86F93" w:rsidRPr="007C1A99" w:rsidRDefault="00A86F93" w:rsidP="00A86F93">
      <w:pPr>
        <w:rPr>
          <w:sz w:val="16"/>
        </w:rPr>
      </w:pPr>
      <w:proofErr w:type="spellStart"/>
      <w:r w:rsidRPr="007C1A99">
        <w:rPr>
          <w:sz w:val="16"/>
        </w:rPr>
        <w:t>Drolshagen</w:t>
      </w:r>
      <w:proofErr w:type="spellEnd"/>
      <w:r w:rsidRPr="007C1A99">
        <w:rPr>
          <w:sz w:val="16"/>
        </w:rPr>
        <w:t xml:space="preserve">, who wasn't involved in the recent study, agreed that because "satellites are mostly made of aluminum, the amount of </w:t>
      </w:r>
      <w:r w:rsidRPr="007C1A99">
        <w:rPr>
          <w:rStyle w:val="StyleUnderline"/>
        </w:rPr>
        <w:t>aluminum deposited in the atmosphere will certainly increase</w:t>
      </w:r>
      <w:r w:rsidRPr="007C1A99">
        <w:rPr>
          <w:sz w:val="16"/>
        </w:rPr>
        <w:t>."</w:t>
      </w:r>
    </w:p>
    <w:p w14:paraId="78128A06" w14:textId="77777777" w:rsidR="00A86F93" w:rsidRPr="007C1A99" w:rsidRDefault="00A86F93" w:rsidP="00A86F93">
      <w:pPr>
        <w:rPr>
          <w:sz w:val="16"/>
          <w:szCs w:val="16"/>
        </w:rPr>
      </w:pPr>
      <w:r w:rsidRPr="007C1A99">
        <w:rPr>
          <w:sz w:val="16"/>
          <w:szCs w:val="16"/>
        </w:rPr>
        <w:t xml:space="preserve">Concerns about the effects of </w:t>
      </w:r>
      <w:proofErr w:type="spellStart"/>
      <w:r w:rsidRPr="007C1A99">
        <w:rPr>
          <w:sz w:val="16"/>
          <w:szCs w:val="16"/>
        </w:rPr>
        <w:t>aluminium</w:t>
      </w:r>
      <w:proofErr w:type="spellEnd"/>
      <w:r w:rsidRPr="007C1A99">
        <w:rPr>
          <w:sz w:val="16"/>
          <w:szCs w:val="16"/>
        </w:rPr>
        <w:t xml:space="preserve"> oxides on the atmosphere have been cited by U.S. telecommunications operator </w:t>
      </w:r>
      <w:proofErr w:type="spellStart"/>
      <w:r w:rsidRPr="007C1A99">
        <w:rPr>
          <w:sz w:val="16"/>
          <w:szCs w:val="16"/>
        </w:rPr>
        <w:t>Viasat</w:t>
      </w:r>
      <w:proofErr w:type="spellEnd"/>
      <w:r w:rsidRPr="007C1A99">
        <w:rPr>
          <w:sz w:val="16"/>
          <w:szCs w:val="16"/>
        </w:rPr>
        <w:t xml:space="preserve"> in its request to the US Federal Communications </w:t>
      </w:r>
      <w:proofErr w:type="spellStart"/>
      <w:r w:rsidRPr="007C1A99">
        <w:rPr>
          <w:sz w:val="16"/>
          <w:szCs w:val="16"/>
        </w:rPr>
        <w:t>Commision</w:t>
      </w:r>
      <w:proofErr w:type="spellEnd"/>
      <w:r w:rsidRPr="007C1A99">
        <w:rPr>
          <w:sz w:val="16"/>
          <w:szCs w:val="16"/>
        </w:rPr>
        <w:t xml:space="preserve"> to suspend launches of SpaceX's </w:t>
      </w:r>
      <w:proofErr w:type="spellStart"/>
      <w:r w:rsidRPr="007C1A99">
        <w:rPr>
          <w:sz w:val="16"/>
          <w:szCs w:val="16"/>
        </w:rPr>
        <w:t>Starlink</w:t>
      </w:r>
      <w:proofErr w:type="spellEnd"/>
      <w:r w:rsidRPr="007C1A99">
        <w:rPr>
          <w:sz w:val="16"/>
          <w:szCs w:val="16"/>
        </w:rPr>
        <w:t xml:space="preserve"> </w:t>
      </w:r>
      <w:proofErr w:type="spellStart"/>
      <w:r w:rsidRPr="007C1A99">
        <w:rPr>
          <w:sz w:val="16"/>
          <w:szCs w:val="16"/>
        </w:rPr>
        <w:t>megaconstellation</w:t>
      </w:r>
      <w:proofErr w:type="spellEnd"/>
      <w:r w:rsidRPr="007C1A99">
        <w:rPr>
          <w:sz w:val="16"/>
          <w:szCs w:val="16"/>
        </w:rPr>
        <w:t xml:space="preserve"> until a proper environmental review of its possible impacts is conducted. </w:t>
      </w:r>
    </w:p>
    <w:p w14:paraId="7A45F905" w14:textId="77777777" w:rsidR="00A86F93" w:rsidRPr="007C1A99" w:rsidRDefault="00A86F93" w:rsidP="00A86F93">
      <w:pPr>
        <w:rPr>
          <w:sz w:val="16"/>
          <w:szCs w:val="16"/>
        </w:rPr>
      </w:pPr>
      <w:r w:rsidRPr="007C1A99">
        <w:rPr>
          <w:sz w:val="16"/>
          <w:szCs w:val="16"/>
        </w:rPr>
        <w:t>Spectacular stratospheric clouds are linked to ozone destruction. (Image credit: NASA/Lamont Poole)</w:t>
      </w:r>
    </w:p>
    <w:p w14:paraId="696F23EF" w14:textId="77777777" w:rsidR="00A86F93" w:rsidRPr="007C1A99" w:rsidRDefault="00A86F93" w:rsidP="00A86F93">
      <w:pPr>
        <w:rPr>
          <w:sz w:val="16"/>
          <w:szCs w:val="16"/>
        </w:rPr>
      </w:pPr>
      <w:r w:rsidRPr="007C1A99">
        <w:rPr>
          <w:sz w:val="16"/>
          <w:szCs w:val="16"/>
        </w:rPr>
        <w:t>Learning from past mistakes</w:t>
      </w:r>
    </w:p>
    <w:p w14:paraId="67C2700C" w14:textId="77777777" w:rsidR="00A86F93" w:rsidRPr="007C1A99" w:rsidRDefault="00A86F93" w:rsidP="00A86F93">
      <w:pPr>
        <w:rPr>
          <w:sz w:val="16"/>
        </w:rPr>
      </w:pPr>
      <w:r w:rsidRPr="007C1A99">
        <w:rPr>
          <w:sz w:val="16"/>
        </w:rPr>
        <w:t xml:space="preserve">In their </w:t>
      </w:r>
      <w:r w:rsidRPr="007C1A99">
        <w:rPr>
          <w:rStyle w:val="StyleUnderline"/>
        </w:rPr>
        <w:t>study</w:t>
      </w:r>
      <w:r w:rsidRPr="007C1A99">
        <w:rPr>
          <w:sz w:val="16"/>
        </w:rPr>
        <w:t xml:space="preserve">, </w:t>
      </w:r>
      <w:proofErr w:type="spellStart"/>
      <w:r w:rsidRPr="007C1A99">
        <w:rPr>
          <w:sz w:val="16"/>
        </w:rPr>
        <w:t>Boley</w:t>
      </w:r>
      <w:proofErr w:type="spellEnd"/>
      <w:r w:rsidRPr="007C1A99">
        <w:rPr>
          <w:sz w:val="16"/>
        </w:rPr>
        <w:t xml:space="preserve"> and his colleagues </w:t>
      </w:r>
      <w:r w:rsidRPr="007C1A99">
        <w:rPr>
          <w:rStyle w:val="StyleUnderline"/>
        </w:rPr>
        <w:t>looked only at</w:t>
      </w:r>
      <w:r w:rsidRPr="007C1A99">
        <w:rPr>
          <w:sz w:val="16"/>
        </w:rPr>
        <w:t xml:space="preserve"> the effects of the first generation of the </w:t>
      </w:r>
      <w:proofErr w:type="spellStart"/>
      <w:r w:rsidRPr="007C1A99">
        <w:rPr>
          <w:sz w:val="16"/>
        </w:rPr>
        <w:t>Starlink</w:t>
      </w:r>
      <w:proofErr w:type="spellEnd"/>
      <w:r w:rsidRPr="007C1A99">
        <w:rPr>
          <w:sz w:val="16"/>
        </w:rPr>
        <w:t xml:space="preserve"> </w:t>
      </w:r>
      <w:proofErr w:type="spellStart"/>
      <w:r w:rsidRPr="007C1A99">
        <w:rPr>
          <w:sz w:val="16"/>
        </w:rPr>
        <w:t>megaconstellation</w:t>
      </w:r>
      <w:proofErr w:type="spellEnd"/>
      <w:r w:rsidRPr="007C1A99">
        <w:rPr>
          <w:sz w:val="16"/>
        </w:rPr>
        <w:t xml:space="preserve">, which is expected to consist of </w:t>
      </w:r>
      <w:r w:rsidRPr="007C1A99">
        <w:rPr>
          <w:rStyle w:val="Emphasis"/>
        </w:rPr>
        <w:t>12,000 satellites</w:t>
      </w:r>
      <w:r w:rsidRPr="007C1A99">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29516F9A" w14:textId="77777777" w:rsidR="00A86F93" w:rsidRPr="007C1A99" w:rsidRDefault="00A86F93" w:rsidP="00A86F93">
      <w:pPr>
        <w:rPr>
          <w:sz w:val="16"/>
        </w:rPr>
      </w:pPr>
      <w:r w:rsidRPr="007C1A99">
        <w:rPr>
          <w:sz w:val="16"/>
        </w:rPr>
        <w:t xml:space="preserve">"The problem is that </w:t>
      </w:r>
      <w:r w:rsidRPr="007C1A99">
        <w:rPr>
          <w:rStyle w:val="Emphasis"/>
        </w:rPr>
        <w:t>there are now plans to launch about 55,000 satellites</w:t>
      </w:r>
      <w:r w:rsidRPr="007C1A99">
        <w:rPr>
          <w:sz w:val="16"/>
        </w:rPr>
        <w:t xml:space="preserve">," </w:t>
      </w:r>
      <w:proofErr w:type="spellStart"/>
      <w:r w:rsidRPr="007C1A99">
        <w:rPr>
          <w:sz w:val="16"/>
        </w:rPr>
        <w:t>Boley</w:t>
      </w:r>
      <w:proofErr w:type="spellEnd"/>
      <w:r w:rsidRPr="007C1A99">
        <w:rPr>
          <w:sz w:val="16"/>
        </w:rPr>
        <w:t xml:space="preserve"> said. "</w:t>
      </w:r>
      <w:proofErr w:type="spellStart"/>
      <w:r w:rsidRPr="007C1A99">
        <w:rPr>
          <w:sz w:val="16"/>
        </w:rPr>
        <w:t>Starlink</w:t>
      </w:r>
      <w:proofErr w:type="spellEnd"/>
      <w:r w:rsidRPr="007C1A99">
        <w:rPr>
          <w:sz w:val="16"/>
        </w:rPr>
        <w:t xml:space="preserve"> second generation could consist of up to 30,000 satellites, then you have </w:t>
      </w:r>
      <w:proofErr w:type="spellStart"/>
      <w:r w:rsidRPr="007C1A99">
        <w:rPr>
          <w:sz w:val="16"/>
        </w:rPr>
        <w:t>Starnet</w:t>
      </w:r>
      <w:proofErr w:type="spellEnd"/>
      <w:r w:rsidRPr="007C1A99">
        <w:rPr>
          <w:sz w:val="16"/>
        </w:rPr>
        <w:t xml:space="preserve">, which is China's response to </w:t>
      </w:r>
      <w:proofErr w:type="spellStart"/>
      <w:r w:rsidRPr="007C1A99">
        <w:rPr>
          <w:sz w:val="16"/>
        </w:rPr>
        <w:t>Starlink</w:t>
      </w:r>
      <w:proofErr w:type="spellEnd"/>
      <w:r w:rsidRPr="007C1A99">
        <w:rPr>
          <w:sz w:val="16"/>
        </w:rPr>
        <w:t xml:space="preserve">, Amazon's Kuiper, </w:t>
      </w:r>
      <w:proofErr w:type="spellStart"/>
      <w:r w:rsidRPr="007C1A99">
        <w:rPr>
          <w:sz w:val="16"/>
        </w:rPr>
        <w:t>OneWeb</w:t>
      </w:r>
      <w:proofErr w:type="spellEnd"/>
      <w:r w:rsidRPr="007C1A99">
        <w:rPr>
          <w:sz w:val="16"/>
        </w:rPr>
        <w:t xml:space="preserve">. That could </w:t>
      </w:r>
      <w:r w:rsidRPr="007C1A99">
        <w:rPr>
          <w:rStyle w:val="Emphasis"/>
        </w:rPr>
        <w:t>lead to unprecedented changes to the Earth’s upper atmosphere</w:t>
      </w:r>
      <w:r w:rsidRPr="007C1A99">
        <w:rPr>
          <w:sz w:val="16"/>
        </w:rPr>
        <w:t>."</w:t>
      </w:r>
    </w:p>
    <w:p w14:paraId="3433285C" w14:textId="77777777" w:rsidR="00A86F93" w:rsidRPr="007C1A99" w:rsidRDefault="00A86F93" w:rsidP="00A86F93">
      <w:pPr>
        <w:rPr>
          <w:sz w:val="16"/>
        </w:rPr>
      </w:pPr>
      <w:proofErr w:type="spellStart"/>
      <w:r w:rsidRPr="007C1A99">
        <w:rPr>
          <w:rStyle w:val="StyleUnderline"/>
        </w:rPr>
        <w:t>Megaconstellation</w:t>
      </w:r>
      <w:proofErr w:type="spellEnd"/>
      <w:r w:rsidRPr="007C1A99">
        <w:rPr>
          <w:rStyle w:val="StyleUnderline"/>
        </w:rPr>
        <w:t xml:space="preserve"> operators</w:t>
      </w:r>
      <w:r w:rsidRPr="007C1A99">
        <w:rPr>
          <w:sz w:val="16"/>
        </w:rPr>
        <w:t xml:space="preserve">, inspired by the consumer technology model, </w:t>
      </w:r>
      <w:r w:rsidRPr="00A033F0">
        <w:rPr>
          <w:rStyle w:val="StyleUnderline"/>
          <w:highlight w:val="green"/>
        </w:rPr>
        <w:t>expect</w:t>
      </w:r>
      <w:r w:rsidRPr="007C1A99">
        <w:rPr>
          <w:rStyle w:val="StyleUnderline"/>
        </w:rPr>
        <w:t xml:space="preserve"> fast development of new satellites and </w:t>
      </w:r>
      <w:r w:rsidRPr="00A033F0">
        <w:rPr>
          <w:rStyle w:val="Emphasis"/>
          <w:highlight w:val="green"/>
        </w:rPr>
        <w:t>frequent replacement</w:t>
      </w:r>
      <w:r w:rsidRPr="007C1A99">
        <w:rPr>
          <w:rStyle w:val="StyleUnderline"/>
        </w:rPr>
        <w:t xml:space="preserve">, thus the </w:t>
      </w:r>
      <w:r w:rsidRPr="00A033F0">
        <w:rPr>
          <w:rStyle w:val="Emphasis"/>
          <w:highlight w:val="green"/>
        </w:rPr>
        <w:t xml:space="preserve">high </w:t>
      </w:r>
      <w:proofErr w:type="gramStart"/>
      <w:r w:rsidRPr="00A033F0">
        <w:rPr>
          <w:rStyle w:val="Emphasis"/>
          <w:highlight w:val="green"/>
        </w:rPr>
        <w:t>amount</w:t>
      </w:r>
      <w:proofErr w:type="gramEnd"/>
      <w:r w:rsidRPr="007C1A99">
        <w:rPr>
          <w:rStyle w:val="Emphasis"/>
        </w:rPr>
        <w:t xml:space="preserve"> of satellites</w:t>
      </w:r>
      <w:r w:rsidRPr="007C1A99">
        <w:rPr>
          <w:rStyle w:val="StyleUnderline"/>
        </w:rPr>
        <w:t xml:space="preserve"> expected to be </w:t>
      </w:r>
      <w:r w:rsidRPr="00A033F0">
        <w:rPr>
          <w:rStyle w:val="StyleUnderline"/>
          <w:highlight w:val="green"/>
        </w:rPr>
        <w:t>burning</w:t>
      </w:r>
      <w:r w:rsidRPr="007C1A99">
        <w:rPr>
          <w:rStyle w:val="StyleUnderline"/>
        </w:rPr>
        <w:t xml:space="preserve"> in the atmosphere </w:t>
      </w:r>
      <w:r w:rsidRPr="00A033F0">
        <w:rPr>
          <w:rStyle w:val="StyleUnderline"/>
          <w:highlight w:val="green"/>
        </w:rPr>
        <w:t>on a daily basis</w:t>
      </w:r>
      <w:r w:rsidRPr="007C1A99">
        <w:rPr>
          <w:sz w:val="16"/>
        </w:rPr>
        <w:t xml:space="preserve">. </w:t>
      </w:r>
    </w:p>
    <w:p w14:paraId="29A01ADA" w14:textId="77777777" w:rsidR="00A86F93" w:rsidRPr="006646A9" w:rsidRDefault="00A86F93" w:rsidP="00A86F93"/>
    <w:p w14:paraId="7E32F755" w14:textId="77777777" w:rsidR="00A86F93" w:rsidRDefault="00A86F93" w:rsidP="00A86F93">
      <w:pPr>
        <w:pStyle w:val="Heading4"/>
      </w:pPr>
      <w:r>
        <w:t>Extinction.</w:t>
      </w:r>
    </w:p>
    <w:p w14:paraId="0447656E" w14:textId="77777777" w:rsidR="00A86F93" w:rsidRDefault="00A86F93" w:rsidP="00A86F93">
      <w:proofErr w:type="spellStart"/>
      <w:r w:rsidRPr="00D70D0F">
        <w:rPr>
          <w:rStyle w:val="Style13ptBold"/>
        </w:rPr>
        <w:t>Skudlarek</w:t>
      </w:r>
      <w:proofErr w:type="spellEnd"/>
      <w:r w:rsidRPr="00D70D0F">
        <w:rPr>
          <w:rStyle w:val="Style13ptBold"/>
        </w:rPr>
        <w:t xml:space="preserve"> 16</w:t>
      </w:r>
      <w:r>
        <w:t xml:space="preserve"> [Cooper, pollution writer for L2P, “The Ozone Layer,” </w:t>
      </w:r>
      <w:hyperlink r:id="rId34" w:history="1">
        <w:r w:rsidRPr="00623F4B">
          <w:rPr>
            <w:rStyle w:val="Hyperlink"/>
          </w:rPr>
          <w:t>https://letters2president.org/letters/24312</w:t>
        </w:r>
      </w:hyperlink>
      <w:r>
        <w:t xml:space="preserve">] </w:t>
      </w:r>
      <w:proofErr w:type="spellStart"/>
      <w:r>
        <w:t>brett</w:t>
      </w:r>
      <w:proofErr w:type="spellEnd"/>
    </w:p>
    <w:p w14:paraId="420ACFA7" w14:textId="77777777" w:rsidR="00A86F93" w:rsidRPr="00D70D0F" w:rsidRDefault="00A86F93" w:rsidP="00A86F93">
      <w:pPr>
        <w:rPr>
          <w:sz w:val="16"/>
        </w:rPr>
      </w:pPr>
      <w:r w:rsidRPr="00D70D0F">
        <w:rPr>
          <w:sz w:val="16"/>
        </w:rPr>
        <w:t xml:space="preserve">We have a problem- a big problem (a 518,000,000 square kilometer problem to be exact). </w:t>
      </w:r>
      <w:r w:rsidRPr="00652563">
        <w:rPr>
          <w:rStyle w:val="StyleUnderline"/>
        </w:rPr>
        <w:t>The ozone layer</w:t>
      </w:r>
      <w:r w:rsidRPr="00D70D0F">
        <w:rPr>
          <w:sz w:val="16"/>
        </w:rPr>
        <w:t xml:space="preserve"> is a belt of naturally occurring gas that </w:t>
      </w:r>
      <w:r w:rsidRPr="00652563">
        <w:rPr>
          <w:rStyle w:val="StyleUnderline"/>
        </w:rPr>
        <w:t xml:space="preserve">protects us from harmful </w:t>
      </w:r>
      <w:proofErr w:type="gramStart"/>
      <w:r w:rsidRPr="00652563">
        <w:rPr>
          <w:rStyle w:val="StyleUnderline"/>
        </w:rPr>
        <w:t>radiation</w:t>
      </w:r>
      <w:proofErr w:type="gramEnd"/>
      <w:r w:rsidRPr="00D70D0F">
        <w:rPr>
          <w:sz w:val="16"/>
        </w:rPr>
        <w:t xml:space="preserve"> and it is at risk. We need to regulate the amount of air pollution produced and fossil fuels burned to prevent the formation of </w:t>
      </w:r>
      <w:r w:rsidRPr="00A033F0">
        <w:rPr>
          <w:rStyle w:val="Emphasis"/>
          <w:highlight w:val="green"/>
        </w:rPr>
        <w:t>ozone holes</w:t>
      </w:r>
      <w:r w:rsidRPr="00D70D0F">
        <w:rPr>
          <w:sz w:val="16"/>
        </w:rPr>
        <w:t xml:space="preserve"> which </w:t>
      </w:r>
      <w:r w:rsidRPr="00A033F0">
        <w:rPr>
          <w:rStyle w:val="StyleUnderline"/>
          <w:highlight w:val="green"/>
        </w:rPr>
        <w:t>allow radiation</w:t>
      </w:r>
      <w:r w:rsidRPr="00652563">
        <w:rPr>
          <w:rStyle w:val="StyleUnderline"/>
        </w:rPr>
        <w:t xml:space="preserve"> to seep into the troposphere</w:t>
      </w:r>
      <w:r w:rsidRPr="00D70D0F">
        <w:rPr>
          <w:sz w:val="16"/>
        </w:rPr>
        <w:t>.</w:t>
      </w:r>
    </w:p>
    <w:p w14:paraId="33CD1754" w14:textId="77777777" w:rsidR="00A86F93" w:rsidRPr="00D70D0F" w:rsidRDefault="00A86F93" w:rsidP="00A86F93">
      <w:pPr>
        <w:rPr>
          <w:sz w:val="16"/>
        </w:rPr>
      </w:pPr>
      <w:r w:rsidRPr="00652563">
        <w:rPr>
          <w:rStyle w:val="StyleUnderline"/>
        </w:rPr>
        <w:t>The Earth’s stratosphere</w:t>
      </w:r>
      <w:r w:rsidRPr="00D70D0F">
        <w:rPr>
          <w:sz w:val="16"/>
        </w:rPr>
        <w:t xml:space="preserve"> is a part of our atmosphere that </w:t>
      </w:r>
      <w:r w:rsidRPr="00652563">
        <w:rPr>
          <w:rStyle w:val="StyleUnderline"/>
        </w:rPr>
        <w:t>houses the earth’s ozone layer</w:t>
      </w:r>
      <w:r w:rsidRPr="00D70D0F">
        <w:rPr>
          <w:sz w:val="16"/>
        </w:rPr>
        <w:t xml:space="preserve">. The ozone layer is a belt of naturally occurring gas called ozone (hence the name ozone layer) that sits 15 kilometers above earth’s surface </w:t>
      </w:r>
      <w:r w:rsidRPr="00652563">
        <w:rPr>
          <w:rStyle w:val="StyleUnderline"/>
        </w:rPr>
        <w:t>and shields us from</w:t>
      </w:r>
      <w:r w:rsidRPr="00D70D0F">
        <w:rPr>
          <w:sz w:val="16"/>
        </w:rPr>
        <w:t xml:space="preserve"> a form of a form of radiation produced by the sun known as </w:t>
      </w:r>
      <w:r w:rsidRPr="00652563">
        <w:rPr>
          <w:rStyle w:val="Emphasis"/>
        </w:rPr>
        <w:t>u</w:t>
      </w:r>
      <w:r w:rsidRPr="00D70D0F">
        <w:rPr>
          <w:sz w:val="16"/>
        </w:rPr>
        <w:t>ltra</w:t>
      </w:r>
      <w:r w:rsidRPr="00652563">
        <w:rPr>
          <w:rStyle w:val="Emphasis"/>
        </w:rPr>
        <w:t>v</w:t>
      </w:r>
      <w:r w:rsidRPr="00D70D0F">
        <w:rPr>
          <w:sz w:val="16"/>
        </w:rPr>
        <w:t xml:space="preserve">iolet </w:t>
      </w:r>
      <w:r w:rsidRPr="00652563">
        <w:rPr>
          <w:rStyle w:val="Emphasis"/>
        </w:rPr>
        <w:t>B</w:t>
      </w:r>
      <w:r w:rsidRPr="00D70D0F">
        <w:rPr>
          <w:sz w:val="16"/>
        </w:rPr>
        <w:t xml:space="preserve"> </w:t>
      </w:r>
      <w:r w:rsidRPr="00652563">
        <w:rPr>
          <w:rStyle w:val="StyleUnderline"/>
        </w:rPr>
        <w:t>radiation</w:t>
      </w:r>
      <w:r w:rsidRPr="00D70D0F">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A033F0">
        <w:rPr>
          <w:rStyle w:val="Emphasis"/>
          <w:highlight w:val="green"/>
        </w:rPr>
        <w:t>dangerous for most living beings</w:t>
      </w:r>
      <w:r w:rsidRPr="00D70D0F">
        <w:rPr>
          <w:sz w:val="16"/>
        </w:rPr>
        <w:t xml:space="preserve">. </w:t>
      </w:r>
      <w:r w:rsidRPr="00652563">
        <w:rPr>
          <w:rStyle w:val="StyleUnderline"/>
        </w:rPr>
        <w:t xml:space="preserve">UV radiation could injure or </w:t>
      </w:r>
      <w:r w:rsidRPr="00652563">
        <w:rPr>
          <w:rStyle w:val="Emphasis"/>
        </w:rPr>
        <w:t>kill life on Earth</w:t>
      </w:r>
      <w:r w:rsidRPr="00D70D0F">
        <w:rPr>
          <w:sz w:val="16"/>
        </w:rPr>
        <w:t xml:space="preserve">. Though </w:t>
      </w:r>
      <w:r w:rsidRPr="00652563">
        <w:rPr>
          <w:rStyle w:val="StyleUnderline"/>
        </w:rPr>
        <w:t>the absorption of UV radiations</w:t>
      </w:r>
      <w:r w:rsidRPr="00D70D0F">
        <w:rPr>
          <w:sz w:val="16"/>
        </w:rPr>
        <w:t xml:space="preserve"> warms the </w:t>
      </w:r>
      <w:proofErr w:type="gramStart"/>
      <w:r w:rsidRPr="00D70D0F">
        <w:rPr>
          <w:sz w:val="16"/>
        </w:rPr>
        <w:t>stratosphere</w:t>
      </w:r>
      <w:proofErr w:type="gramEnd"/>
      <w:r w:rsidRPr="00D70D0F">
        <w:rPr>
          <w:sz w:val="16"/>
        </w:rPr>
        <w:t xml:space="preserve"> but it </w:t>
      </w:r>
      <w:r w:rsidRPr="00652563">
        <w:rPr>
          <w:rStyle w:val="StyleUnderline"/>
        </w:rPr>
        <w:t>is important for life to flourish on planet Earth</w:t>
      </w:r>
      <w:r w:rsidRPr="00D70D0F">
        <w:rPr>
          <w:sz w:val="16"/>
        </w:rPr>
        <w:t xml:space="preserve">. </w:t>
      </w:r>
      <w:r w:rsidRPr="00A033F0">
        <w:rPr>
          <w:rStyle w:val="Emphasis"/>
          <w:highlight w:val="green"/>
        </w:rPr>
        <w:t>Research scientists</w:t>
      </w:r>
      <w:r w:rsidRPr="00D70D0F">
        <w:rPr>
          <w:sz w:val="16"/>
        </w:rPr>
        <w:t xml:space="preserve"> have </w:t>
      </w:r>
      <w:r w:rsidRPr="00A033F0">
        <w:rPr>
          <w:rStyle w:val="StyleUnderline"/>
          <w:highlight w:val="green"/>
        </w:rPr>
        <w:t>anticipated disruption</w:t>
      </w:r>
      <w:r w:rsidRPr="00652563">
        <w:rPr>
          <w:rStyle w:val="StyleUnderline"/>
        </w:rPr>
        <w:t xml:space="preserve"> of </w:t>
      </w:r>
      <w:r w:rsidRPr="00652563">
        <w:rPr>
          <w:rStyle w:val="Emphasis"/>
        </w:rPr>
        <w:t>susceptible terrestrial</w:t>
      </w:r>
      <w:r w:rsidRPr="00652563">
        <w:rPr>
          <w:rStyle w:val="StyleUnderline"/>
        </w:rPr>
        <w:t xml:space="preserve"> and </w:t>
      </w:r>
      <w:r w:rsidRPr="00652563">
        <w:rPr>
          <w:rStyle w:val="Emphasis"/>
        </w:rPr>
        <w:t>aquatic ecosystems</w:t>
      </w:r>
      <w:r w:rsidRPr="00652563">
        <w:rPr>
          <w:rStyle w:val="StyleUnderline"/>
        </w:rPr>
        <w:t xml:space="preserve"> </w:t>
      </w:r>
      <w:r w:rsidRPr="00A033F0">
        <w:rPr>
          <w:rStyle w:val="Emphasis"/>
          <w:highlight w:val="green"/>
        </w:rPr>
        <w:t>due to depletion</w:t>
      </w:r>
      <w:r w:rsidRPr="00652563">
        <w:rPr>
          <w:rStyle w:val="Emphasis"/>
        </w:rPr>
        <w:t xml:space="preserve"> of ozone layer</w:t>
      </w:r>
      <w:r w:rsidRPr="00D70D0F">
        <w:rPr>
          <w:sz w:val="16"/>
        </w:rPr>
        <w:t>.” This means that although it is necessary to keep our planet habitable it is only helpful if we have the right amount and we have far too much.</w:t>
      </w:r>
    </w:p>
    <w:p w14:paraId="5E04CD4D" w14:textId="77777777" w:rsidR="00A86F93" w:rsidRPr="00652563" w:rsidRDefault="00A86F93" w:rsidP="00A86F93">
      <w:pPr>
        <w:rPr>
          <w:sz w:val="16"/>
        </w:rPr>
      </w:pPr>
      <w:r w:rsidRPr="00652563">
        <w:rPr>
          <w:sz w:val="16"/>
        </w:rPr>
        <w:t xml:space="preserve">This is a major issue because the </w:t>
      </w:r>
      <w:r w:rsidRPr="00652563">
        <w:rPr>
          <w:rStyle w:val="Emphasis"/>
        </w:rPr>
        <w:t>excess radiation</w:t>
      </w:r>
      <w:r w:rsidRPr="00652563">
        <w:rPr>
          <w:rStyle w:val="StyleUnderline"/>
        </w:rPr>
        <w:t xml:space="preserve"> caused by holes in the ozone layer</w:t>
      </w:r>
      <w:r w:rsidRPr="00652563">
        <w:rPr>
          <w:sz w:val="16"/>
        </w:rPr>
        <w:t xml:space="preserve"> is allowing </w:t>
      </w:r>
      <w:r w:rsidRPr="00652563">
        <w:rPr>
          <w:rStyle w:val="StyleUnderline"/>
        </w:rPr>
        <w:t>immense amounts of solar radiation</w:t>
      </w:r>
      <w:r w:rsidRPr="00652563">
        <w:rPr>
          <w:sz w:val="16"/>
        </w:rPr>
        <w:t xml:space="preserve"> to seep into the troposphere (where we live). If humans (or any species for that matter) are exposed to too much of this radiation, then we can develop serious skin diseases including cancer. In addition, to that if the </w:t>
      </w:r>
      <w:r w:rsidRPr="00A033F0">
        <w:rPr>
          <w:rStyle w:val="Emphasis"/>
          <w:highlight w:val="green"/>
        </w:rPr>
        <w:t>plants</w:t>
      </w:r>
      <w:r w:rsidRPr="00652563">
        <w:rPr>
          <w:rStyle w:val="Emphasis"/>
        </w:rPr>
        <w:t xml:space="preserve"> at the bottom of the food chain</w:t>
      </w:r>
      <w:r w:rsidRPr="00652563">
        <w:rPr>
          <w:rStyle w:val="StyleUnderline"/>
        </w:rPr>
        <w:t xml:space="preserve"> receive too much solar radiation,</w:t>
      </w:r>
      <w:r w:rsidRPr="00652563">
        <w:rPr>
          <w:sz w:val="16"/>
        </w:rPr>
        <w:t xml:space="preserve"> then they </w:t>
      </w:r>
      <w:r w:rsidRPr="00A033F0">
        <w:rPr>
          <w:rStyle w:val="Emphasis"/>
          <w:highlight w:val="green"/>
        </w:rPr>
        <w:t>will die out</w:t>
      </w:r>
      <w:r w:rsidRPr="00652563">
        <w:rPr>
          <w:rStyle w:val="StyleUnderline"/>
        </w:rPr>
        <w:t xml:space="preserve"> </w:t>
      </w:r>
      <w:r w:rsidRPr="00A033F0">
        <w:rPr>
          <w:rStyle w:val="StyleUnderline"/>
          <w:highlight w:val="green"/>
        </w:rPr>
        <w:t>causing waves</w:t>
      </w:r>
      <w:r w:rsidRPr="00652563">
        <w:rPr>
          <w:rStyle w:val="StyleUnderline"/>
        </w:rPr>
        <w:t xml:space="preserve"> of distortion </w:t>
      </w:r>
      <w:r w:rsidRPr="00A033F0">
        <w:rPr>
          <w:rStyle w:val="StyleUnderline"/>
          <w:highlight w:val="green"/>
        </w:rPr>
        <w:t xml:space="preserve">to </w:t>
      </w:r>
      <w:r w:rsidRPr="00A033F0">
        <w:rPr>
          <w:rStyle w:val="Emphasis"/>
          <w:highlight w:val="green"/>
        </w:rPr>
        <w:t>ripple up the food chain</w:t>
      </w:r>
      <w:r w:rsidRPr="00A033F0">
        <w:rPr>
          <w:rStyle w:val="StyleUnderline"/>
          <w:highlight w:val="green"/>
        </w:rPr>
        <w:t xml:space="preserve"> and</w:t>
      </w:r>
      <w:r w:rsidRPr="00652563">
        <w:rPr>
          <w:rStyle w:val="StyleUnderline"/>
        </w:rPr>
        <w:t xml:space="preserve"> the catastrophic </w:t>
      </w:r>
      <w:r w:rsidRPr="00A033F0">
        <w:rPr>
          <w:rStyle w:val="Emphasis"/>
          <w:highlight w:val="green"/>
        </w:rPr>
        <w:t>extinction</w:t>
      </w:r>
      <w:r w:rsidRPr="00652563">
        <w:rPr>
          <w:rStyle w:val="StyleUnderline"/>
        </w:rPr>
        <w:t xml:space="preserve"> </w:t>
      </w:r>
      <w:r w:rsidRPr="00652563">
        <w:rPr>
          <w:rStyle w:val="Emphasis"/>
        </w:rPr>
        <w:t>of many species</w:t>
      </w:r>
      <w:r w:rsidRPr="00652563">
        <w:rPr>
          <w:rStyle w:val="StyleUnderline"/>
        </w:rPr>
        <w:t xml:space="preserve"> that are </w:t>
      </w:r>
      <w:r w:rsidRPr="00652563">
        <w:rPr>
          <w:rStyle w:val="Emphasis"/>
        </w:rPr>
        <w:t>vital to our survival</w:t>
      </w:r>
      <w:r w:rsidRPr="00652563">
        <w:rPr>
          <w:sz w:val="16"/>
        </w:rPr>
        <w:t xml:space="preserve">. Finally, the </w:t>
      </w:r>
      <w:r w:rsidRPr="00A033F0">
        <w:rPr>
          <w:rStyle w:val="Emphasis"/>
          <w:highlight w:val="green"/>
        </w:rPr>
        <w:t>constant decay</w:t>
      </w:r>
      <w:r w:rsidRPr="00652563">
        <w:rPr>
          <w:sz w:val="16"/>
        </w:rPr>
        <w:t xml:space="preserve"> of our ozone layer </w:t>
      </w:r>
      <w:r w:rsidRPr="00A033F0">
        <w:rPr>
          <w:rStyle w:val="StyleUnderline"/>
          <w:highlight w:val="green"/>
        </w:rPr>
        <w:t>is</w:t>
      </w:r>
      <w:r w:rsidRPr="00652563">
        <w:rPr>
          <w:rStyle w:val="StyleUnderline"/>
        </w:rPr>
        <w:t xml:space="preserve"> exponentially </w:t>
      </w:r>
      <w:r w:rsidRPr="00A033F0">
        <w:rPr>
          <w:rStyle w:val="StyleUnderline"/>
          <w:highlight w:val="green"/>
        </w:rPr>
        <w:t>accelerating</w:t>
      </w:r>
      <w:r w:rsidRPr="00652563">
        <w:rPr>
          <w:rStyle w:val="StyleUnderline"/>
        </w:rPr>
        <w:t xml:space="preserve"> </w:t>
      </w:r>
      <w:r w:rsidRPr="00652563">
        <w:rPr>
          <w:rStyle w:val="Emphasis"/>
        </w:rPr>
        <w:t>climate change</w:t>
      </w:r>
      <w:r w:rsidRPr="00652563">
        <w:rPr>
          <w:sz w:val="16"/>
        </w:rPr>
        <w:t xml:space="preserve">. This leads to things such as: </w:t>
      </w:r>
      <w:r w:rsidRPr="00652563">
        <w:rPr>
          <w:rStyle w:val="Emphasis"/>
        </w:rPr>
        <w:t xml:space="preserve">global </w:t>
      </w:r>
      <w:r w:rsidRPr="00A033F0">
        <w:rPr>
          <w:rStyle w:val="Emphasis"/>
          <w:highlight w:val="green"/>
        </w:rPr>
        <w:t>warming</w:t>
      </w:r>
      <w:r w:rsidRPr="00652563">
        <w:rPr>
          <w:rStyle w:val="Emphasis"/>
        </w:rPr>
        <w:t>,</w:t>
      </w:r>
      <w:r w:rsidRPr="00652563">
        <w:rPr>
          <w:sz w:val="16"/>
        </w:rPr>
        <w:t xml:space="preserve"> </w:t>
      </w:r>
      <w:r w:rsidRPr="00A033F0">
        <w:rPr>
          <w:rStyle w:val="Emphasis"/>
          <w:highlight w:val="green"/>
        </w:rPr>
        <w:t>Arctic</w:t>
      </w:r>
      <w:r w:rsidRPr="00652563">
        <w:rPr>
          <w:rStyle w:val="Emphasis"/>
        </w:rPr>
        <w:t xml:space="preserve"> Circle </w:t>
      </w:r>
      <w:r w:rsidRPr="00A033F0">
        <w:rPr>
          <w:rStyle w:val="Emphasis"/>
          <w:highlight w:val="green"/>
        </w:rPr>
        <w:t>thawing</w:t>
      </w:r>
      <w:r w:rsidRPr="00652563">
        <w:rPr>
          <w:rStyle w:val="Emphasis"/>
        </w:rPr>
        <w:t>,</w:t>
      </w:r>
      <w:r w:rsidRPr="00652563">
        <w:rPr>
          <w:sz w:val="16"/>
        </w:rPr>
        <w:t xml:space="preserve"> </w:t>
      </w:r>
      <w:r w:rsidRPr="00652563">
        <w:rPr>
          <w:rStyle w:val="Emphasis"/>
        </w:rPr>
        <w:t xml:space="preserve">stronger </w:t>
      </w:r>
      <w:r w:rsidRPr="00A033F0">
        <w:rPr>
          <w:rStyle w:val="Emphasis"/>
          <w:highlight w:val="green"/>
        </w:rPr>
        <w:t>hurricanes</w:t>
      </w:r>
      <w:r w:rsidRPr="00652563">
        <w:rPr>
          <w:rStyle w:val="Emphasis"/>
        </w:rPr>
        <w:t>,</w:t>
      </w:r>
      <w:r w:rsidRPr="00652563">
        <w:rPr>
          <w:sz w:val="16"/>
        </w:rPr>
        <w:t xml:space="preserve"> </w:t>
      </w:r>
      <w:r w:rsidRPr="00A033F0">
        <w:rPr>
          <w:rStyle w:val="Emphasis"/>
          <w:highlight w:val="green"/>
        </w:rPr>
        <w:t>sea level rising</w:t>
      </w:r>
      <w:r w:rsidRPr="00652563">
        <w:rPr>
          <w:rStyle w:val="Emphasis"/>
        </w:rPr>
        <w:t>,</w:t>
      </w:r>
      <w:r w:rsidRPr="00652563">
        <w:rPr>
          <w:sz w:val="16"/>
        </w:rPr>
        <w:t xml:space="preserve"> </w:t>
      </w:r>
      <w:r w:rsidRPr="00652563">
        <w:rPr>
          <w:rStyle w:val="StyleUnderline"/>
        </w:rPr>
        <w:t>and more</w:t>
      </w:r>
      <w:r w:rsidRPr="00652563">
        <w:rPr>
          <w:sz w:val="16"/>
        </w:rPr>
        <w:t>.</w:t>
      </w:r>
    </w:p>
    <w:p w14:paraId="7944F05D" w14:textId="77777777" w:rsidR="00A86F93" w:rsidRDefault="00A86F93" w:rsidP="00A86F93"/>
    <w:p w14:paraId="64C6277A" w14:textId="77777777" w:rsidR="00A86F93" w:rsidRPr="00A033F0" w:rsidRDefault="00A86F93" w:rsidP="00A86F93">
      <w:pPr>
        <w:pStyle w:val="Heading4"/>
      </w:pPr>
      <w:r>
        <w:t xml:space="preserve">Empirics---Ozone depletion is </w:t>
      </w:r>
      <w:r>
        <w:rPr>
          <w:u w:val="single"/>
        </w:rPr>
        <w:t>existential</w:t>
      </w:r>
      <w:r>
        <w:t>.</w:t>
      </w:r>
    </w:p>
    <w:p w14:paraId="20E571BA" w14:textId="77777777" w:rsidR="00A86F93" w:rsidRPr="00391D8F" w:rsidRDefault="00A86F93" w:rsidP="00A86F93">
      <w:r>
        <w:rPr>
          <w:rStyle w:val="Style13ptBold"/>
        </w:rPr>
        <w:t xml:space="preserve">Martin 18 </w:t>
      </w:r>
      <w:r>
        <w:t xml:space="preserve">[Sean, </w:t>
      </w:r>
      <w:r w:rsidRPr="00391D8F">
        <w:t>a Science Reporter for Express.co.uk</w:t>
      </w:r>
      <w:r>
        <w:t xml:space="preserve">, </w:t>
      </w:r>
      <w:r w:rsidRPr="00391D8F">
        <w:t xml:space="preserve">“Ozone layer DECAYING as scientists fear Earth 'heading towards MASS-EXTINCTION'”, via Express, Feb 8, </w:t>
      </w:r>
      <w:hyperlink r:id="rId35" w:history="1">
        <w:r w:rsidRPr="00BD6EFA">
          <w:rPr>
            <w:rStyle w:val="Hyperlink"/>
          </w:rPr>
          <w:t>https://www.express.co.uk/news/science/916405/ozone-layer-destroyed-recovering-mass-extinction-dinosaurs</w:t>
        </w:r>
      </w:hyperlink>
      <w:r>
        <w:t xml:space="preserve">] </w:t>
      </w:r>
      <w:proofErr w:type="spellStart"/>
      <w:r>
        <w:t>brett</w:t>
      </w:r>
      <w:proofErr w:type="spellEnd"/>
    </w:p>
    <w:p w14:paraId="1D48B075" w14:textId="77777777" w:rsidR="00A86F93" w:rsidRDefault="00A86F93" w:rsidP="00A86F93">
      <w:pPr>
        <w:rPr>
          <w:sz w:val="16"/>
        </w:rPr>
      </w:pPr>
      <w:r w:rsidRPr="00A033F0">
        <w:rPr>
          <w:sz w:val="16"/>
          <w:szCs w:val="16"/>
        </w:rPr>
        <w:t xml:space="preserve">News in January broke that the ozone was on its way to recovering as Earth cuts down on CO2 emissions. However, on closer inspection, scientists now say the ozone layer – the part of the atmosphere which protects us from harmful radiation – is continuing to deplete over major </w:t>
      </w:r>
      <w:proofErr w:type="gramStart"/>
      <w:r w:rsidRPr="00A033F0">
        <w:rPr>
          <w:sz w:val="16"/>
          <w:szCs w:val="16"/>
        </w:rPr>
        <w:t>cities, and</w:t>
      </w:r>
      <w:proofErr w:type="gramEnd"/>
      <w:r w:rsidRPr="00A033F0">
        <w:rPr>
          <w:sz w:val="16"/>
          <w:szCs w:val="16"/>
        </w:rPr>
        <w:t xml:space="preserve"> is only</w:t>
      </w:r>
      <w:r w:rsidRPr="00A033F0">
        <w:rPr>
          <w:sz w:val="10"/>
          <w:szCs w:val="16"/>
        </w:rPr>
        <w:t xml:space="preserve"> </w:t>
      </w:r>
      <w:r w:rsidRPr="00FD242F">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w:t>
      </w:r>
      <w:proofErr w:type="spellStart"/>
      <w:r w:rsidRPr="00FD242F">
        <w:rPr>
          <w:sz w:val="16"/>
        </w:rPr>
        <w:t>late.Study</w:t>
      </w:r>
      <w:proofErr w:type="spellEnd"/>
      <w:r w:rsidRPr="00FD242F">
        <w:rPr>
          <w:sz w:val="16"/>
        </w:rPr>
        <w:t xml:space="preserve">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A033F0">
        <w:rPr>
          <w:rStyle w:val="StyleUnderline"/>
          <w:highlight w:val="green"/>
        </w:rPr>
        <w:t>thinning ozone</w:t>
      </w:r>
      <w:r w:rsidRPr="00A033F0">
        <w:rPr>
          <w:sz w:val="16"/>
          <w:highlight w:val="green"/>
        </w:rPr>
        <w:t xml:space="preserve"> </w:t>
      </w:r>
      <w:r w:rsidRPr="00FD242F">
        <w:rPr>
          <w:sz w:val="16"/>
        </w:rPr>
        <w:t xml:space="preserve">layer </w:t>
      </w:r>
      <w:r w:rsidRPr="00267112">
        <w:rPr>
          <w:sz w:val="16"/>
          <w:szCs w:val="16"/>
        </w:rPr>
        <w:t>could have</w:t>
      </w:r>
      <w:r w:rsidRPr="00267112">
        <w:rPr>
          <w:rStyle w:val="StyleUnderline"/>
          <w:sz w:val="16"/>
          <w:szCs w:val="16"/>
        </w:rPr>
        <w:t xml:space="preserve"> </w:t>
      </w:r>
      <w:r w:rsidRPr="00A033F0">
        <w:rPr>
          <w:rStyle w:val="StyleUnderline"/>
          <w:highlight w:val="green"/>
        </w:rPr>
        <w:t xml:space="preserve">led to </w:t>
      </w:r>
      <w:r w:rsidRPr="00267112">
        <w:rPr>
          <w:rStyle w:val="StyleUnderline"/>
        </w:rPr>
        <w:t xml:space="preserve">a </w:t>
      </w:r>
      <w:r w:rsidRPr="00062CE6">
        <w:rPr>
          <w:rStyle w:val="Emphasis"/>
          <w:highlight w:val="green"/>
        </w:rPr>
        <w:t>mass extinction</w:t>
      </w:r>
      <w:r w:rsidRPr="00A033F0">
        <w:rPr>
          <w:sz w:val="16"/>
          <w:highlight w:val="green"/>
        </w:rPr>
        <w:t xml:space="preserve"> </w:t>
      </w:r>
      <w:r w:rsidRPr="00A033F0">
        <w:rPr>
          <w:rStyle w:val="StyleUnderline"/>
          <w:highlight w:val="green"/>
        </w:rPr>
        <w:t>252</w:t>
      </w:r>
      <w:r w:rsidRPr="00FD242F">
        <w:rPr>
          <w:sz w:val="16"/>
        </w:rPr>
        <w:t xml:space="preserve"> </w:t>
      </w:r>
      <w:r w:rsidRPr="00A033F0">
        <w:rPr>
          <w:rStyle w:val="StyleUnderline"/>
          <w:highlight w:val="green"/>
        </w:rPr>
        <w:t>million</w:t>
      </w:r>
      <w:r w:rsidRPr="00A033F0">
        <w:rPr>
          <w:sz w:val="16"/>
          <w:highlight w:val="green"/>
        </w:rPr>
        <w:t xml:space="preserve"> </w:t>
      </w:r>
      <w:r w:rsidRPr="00A033F0">
        <w:rPr>
          <w:rStyle w:val="StyleUnderline"/>
          <w:highlight w:val="green"/>
        </w:rPr>
        <w:t>years ago</w:t>
      </w:r>
      <w:r w:rsidRPr="00A033F0">
        <w:rPr>
          <w:sz w:val="16"/>
          <w:highlight w:val="green"/>
        </w:rPr>
        <w:t xml:space="preserve"> </w:t>
      </w:r>
      <w:r w:rsidRPr="00FD242F">
        <w:rPr>
          <w:sz w:val="16"/>
        </w:rPr>
        <w:t xml:space="preserve">– </w:t>
      </w:r>
      <w:r w:rsidRPr="00A5586E">
        <w:rPr>
          <w:sz w:val="16"/>
        </w:rPr>
        <w:t xml:space="preserve">meaning </w:t>
      </w:r>
      <w:r w:rsidRPr="00A5586E">
        <w:rPr>
          <w:rStyle w:val="StyleUnderline"/>
        </w:rPr>
        <w:t>a</w:t>
      </w:r>
      <w:r w:rsidRPr="00A5586E">
        <w:rPr>
          <w:sz w:val="16"/>
        </w:rPr>
        <w:t xml:space="preserve"> </w:t>
      </w:r>
      <w:r w:rsidRPr="00A5586E">
        <w:rPr>
          <w:rStyle w:val="StyleUnderline"/>
        </w:rPr>
        <w:t>depletion</w:t>
      </w:r>
      <w:r w:rsidRPr="00A5586E">
        <w:rPr>
          <w:sz w:val="16"/>
        </w:rPr>
        <w:t xml:space="preserve"> of the protective layer of the atmosphere </w:t>
      </w:r>
      <w:r w:rsidRPr="00A5586E">
        <w:rPr>
          <w:rStyle w:val="StyleUnderline"/>
        </w:rPr>
        <w:t>could</w:t>
      </w:r>
      <w:r w:rsidRPr="00A5586E">
        <w:rPr>
          <w:sz w:val="16"/>
        </w:rPr>
        <w:t xml:space="preserve"> </w:t>
      </w:r>
      <w:r w:rsidRPr="00A5586E">
        <w:rPr>
          <w:rStyle w:val="StyleUnderline"/>
        </w:rPr>
        <w:t>be more catastrophic than previously thought</w:t>
      </w:r>
      <w:r w:rsidRPr="00A5586E">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w:t>
      </w:r>
      <w:proofErr w:type="spellStart"/>
      <w:r w:rsidRPr="00A5586E">
        <w:rPr>
          <w:sz w:val="16"/>
        </w:rPr>
        <w:t>Benca</w:t>
      </w:r>
      <w:proofErr w:type="spellEnd"/>
      <w:r w:rsidRPr="00A5586E">
        <w:rPr>
          <w:sz w:val="16"/>
        </w:rPr>
        <w:t xml:space="preserve"> of the University of California, Berkeley, said of his research published in Science Advances: "During the end-Permian crisis, the </w:t>
      </w:r>
      <w:r w:rsidRPr="00A5586E">
        <w:rPr>
          <w:rStyle w:val="StyleUnderline"/>
        </w:rPr>
        <w:t>forests may have disappeared</w:t>
      </w:r>
      <w:r w:rsidRPr="00A5586E">
        <w:rPr>
          <w:sz w:val="16"/>
        </w:rPr>
        <w:t xml:space="preserve"> in part or fully </w:t>
      </w:r>
      <w:r w:rsidRPr="00A5586E">
        <w:rPr>
          <w:rStyle w:val="StyleUnderline"/>
        </w:rPr>
        <w:t>because of</w:t>
      </w:r>
      <w:r w:rsidRPr="00A5586E">
        <w:rPr>
          <w:sz w:val="16"/>
        </w:rPr>
        <w:t xml:space="preserve"> </w:t>
      </w:r>
      <w:r w:rsidRPr="00A5586E">
        <w:rPr>
          <w:rStyle w:val="StyleUnderline"/>
        </w:rPr>
        <w:t>increased UV exposure</w:t>
      </w:r>
      <w:r w:rsidRPr="00A5586E">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A5586E">
        <w:rPr>
          <w:rStyle w:val="StyleUnderline"/>
        </w:rPr>
        <w:t xml:space="preserve">you could </w:t>
      </w:r>
      <w:r w:rsidRPr="00A5586E">
        <w:rPr>
          <w:rStyle w:val="Emphasis"/>
        </w:rPr>
        <w:t>trigger trophic cascades</w:t>
      </w:r>
      <w:r w:rsidRPr="00A5586E">
        <w:rPr>
          <w:rStyle w:val="StyleUnderline"/>
        </w:rPr>
        <w:t xml:space="preserve"> by </w:t>
      </w:r>
      <w:proofErr w:type="spellStart"/>
      <w:r w:rsidRPr="00A5586E">
        <w:rPr>
          <w:rStyle w:val="StyleUnderline"/>
        </w:rPr>
        <w:t>destabilising</w:t>
      </w:r>
      <w:proofErr w:type="spellEnd"/>
      <w:r w:rsidRPr="00A5586E">
        <w:rPr>
          <w:rStyle w:val="StyleUnderline"/>
        </w:rPr>
        <w:t xml:space="preserve"> the food web base</w:t>
      </w:r>
      <w:r w:rsidRPr="00A5586E">
        <w:rPr>
          <w:sz w:val="16"/>
        </w:rPr>
        <w:t xml:space="preserve">, which doesn't work out very well for land animals." As the ozone layer continues to be destroyed in modern times, scientists warn </w:t>
      </w:r>
      <w:r w:rsidRPr="00A5586E">
        <w:rPr>
          <w:rStyle w:val="StyleUnderline"/>
        </w:rPr>
        <w:t>another</w:t>
      </w:r>
      <w:r w:rsidRPr="00A5586E">
        <w:rPr>
          <w:sz w:val="16"/>
        </w:rPr>
        <w:t xml:space="preserve"> catastrophic </w:t>
      </w:r>
      <w:r w:rsidRPr="00A5586E">
        <w:rPr>
          <w:rStyle w:val="Emphasis"/>
        </w:rPr>
        <w:t>mass extinction</w:t>
      </w:r>
      <w:r w:rsidRPr="00A5586E">
        <w:rPr>
          <w:rStyle w:val="StyleUnderline"/>
        </w:rPr>
        <w:t xml:space="preserve"> could</w:t>
      </w:r>
      <w:r w:rsidRPr="00A5586E">
        <w:rPr>
          <w:sz w:val="16"/>
        </w:rPr>
        <w:t xml:space="preserve"> </w:t>
      </w:r>
      <w:r w:rsidRPr="00A5586E">
        <w:rPr>
          <w:rStyle w:val="StyleUnderline"/>
        </w:rPr>
        <w:t>be on the cards</w:t>
      </w:r>
      <w:r w:rsidRPr="00A5586E">
        <w:rPr>
          <w:sz w:val="16"/>
        </w:rPr>
        <w:t xml:space="preserve">. Co-author Cindy </w:t>
      </w:r>
      <w:proofErr w:type="spellStart"/>
      <w:r w:rsidRPr="00A5586E">
        <w:rPr>
          <w:sz w:val="16"/>
        </w:rPr>
        <w:t>Looy</w:t>
      </w:r>
      <w:proofErr w:type="spellEnd"/>
      <w:r w:rsidRPr="00A5586E">
        <w:rPr>
          <w:sz w:val="16"/>
        </w:rPr>
        <w:t xml:space="preserve"> of the Science Advances study said: "</w:t>
      </w:r>
      <w:proofErr w:type="spellStart"/>
      <w:r w:rsidRPr="00A5586E">
        <w:rPr>
          <w:sz w:val="16"/>
        </w:rPr>
        <w:t>Palaeontologists</w:t>
      </w:r>
      <w:proofErr w:type="spellEnd"/>
      <w:r w:rsidRPr="00A5586E">
        <w:rPr>
          <w:sz w:val="16"/>
        </w:rPr>
        <w:t xml:space="preserve">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08A641B6" w14:textId="77777777" w:rsidR="00A86F93" w:rsidRPr="00FD242F" w:rsidRDefault="00A86F93" w:rsidP="00A86F93">
      <w:pPr>
        <w:rPr>
          <w:sz w:val="16"/>
        </w:rPr>
      </w:pPr>
    </w:p>
    <w:p w14:paraId="6D33A859" w14:textId="77777777" w:rsidR="00A86F93" w:rsidRDefault="00A86F93" w:rsidP="00A86F93">
      <w:pPr>
        <w:pStyle w:val="Heading3"/>
      </w:pPr>
      <w:r>
        <w:t xml:space="preserve">1AC---Astronomy </w:t>
      </w:r>
    </w:p>
    <w:p w14:paraId="71CE583D" w14:textId="77777777" w:rsidR="00A86F93" w:rsidRPr="00E96E87" w:rsidRDefault="00A86F93" w:rsidP="00A86F93">
      <w:pPr>
        <w:pStyle w:val="Heading4"/>
      </w:pPr>
      <w:r>
        <w:rPr>
          <w:u w:val="single"/>
        </w:rPr>
        <w:t>Private</w:t>
      </w:r>
      <w:r>
        <w:t xml:space="preserve"> mega-constellations ensure </w:t>
      </w:r>
      <w:r>
        <w:rPr>
          <w:u w:val="single"/>
        </w:rPr>
        <w:t>existential asteroids</w:t>
      </w:r>
      <w:r>
        <w:t xml:space="preserve"> and </w:t>
      </w:r>
      <w:r>
        <w:rPr>
          <w:u w:val="single"/>
        </w:rPr>
        <w:t>comets</w:t>
      </w:r>
      <w:r>
        <w:t xml:space="preserve"> go unnoticed, dooming </w:t>
      </w:r>
      <w:r>
        <w:rPr>
          <w:u w:val="single"/>
        </w:rPr>
        <w:t>early detection</w:t>
      </w:r>
      <w:r>
        <w:t>.</w:t>
      </w:r>
    </w:p>
    <w:p w14:paraId="141C0A62" w14:textId="77777777" w:rsidR="00A86F93" w:rsidRDefault="00A86F93" w:rsidP="00A86F93">
      <w:r w:rsidRPr="00217615">
        <w:rPr>
          <w:rStyle w:val="Style13ptBold"/>
        </w:rPr>
        <w:t>Walker et al. 20</w:t>
      </w:r>
      <w:r>
        <w:t xml:space="preserve"> [</w:t>
      </w:r>
      <w:r w:rsidRPr="003816D9">
        <w:rPr>
          <w:u w:val="single"/>
        </w:rPr>
        <w:t xml:space="preserve">Walker, C. (NSF’s </w:t>
      </w:r>
      <w:proofErr w:type="spellStart"/>
      <w:r w:rsidRPr="003816D9">
        <w:rPr>
          <w:u w:val="single"/>
        </w:rPr>
        <w:t>NOIRLab</w:t>
      </w:r>
      <w:proofErr w:type="spellEnd"/>
      <w:r w:rsidRPr="003816D9">
        <w:rPr>
          <w:u w:val="single"/>
        </w:rPr>
        <w:t>)</w:t>
      </w:r>
      <w:r>
        <w:t xml:space="preserve">, </w:t>
      </w:r>
      <w:r w:rsidRPr="003816D9">
        <w:rPr>
          <w:u w:val="single"/>
        </w:rPr>
        <w:t>Hall, J. (Lowell Observatory),</w:t>
      </w:r>
      <w:r w:rsidRPr="00217615">
        <w:rPr>
          <w:sz w:val="16"/>
          <w:szCs w:val="16"/>
        </w:rPr>
        <w:t xml:space="preserve"> Allen, L. (NSF’s </w:t>
      </w:r>
      <w:proofErr w:type="spellStart"/>
      <w:r w:rsidRPr="00217615">
        <w:rPr>
          <w:sz w:val="16"/>
          <w:szCs w:val="16"/>
        </w:rPr>
        <w:t>NOIRLab</w:t>
      </w:r>
      <w:proofErr w:type="spellEnd"/>
      <w:r w:rsidRPr="00217615">
        <w:rPr>
          <w:sz w:val="16"/>
          <w:szCs w:val="16"/>
        </w:rPr>
        <w:t xml:space="preserve">), Green, R. (U. Arizona,), </w:t>
      </w:r>
      <w:proofErr w:type="spellStart"/>
      <w:r w:rsidRPr="00217615">
        <w:rPr>
          <w:sz w:val="16"/>
          <w:szCs w:val="16"/>
        </w:rPr>
        <w:t>Seitzer</w:t>
      </w:r>
      <w:proofErr w:type="spellEnd"/>
      <w:r w:rsidRPr="00217615">
        <w:rPr>
          <w:sz w:val="16"/>
          <w:szCs w:val="16"/>
        </w:rPr>
        <w:t xml:space="preserve">, P. (U. Michigan), Tyson, A. (UC Davis/Rubin Observatory), Bauer, A. (Vera C. Rubin Observatory), </w:t>
      </w:r>
      <w:proofErr w:type="spellStart"/>
      <w:r w:rsidRPr="00217615">
        <w:rPr>
          <w:sz w:val="16"/>
          <w:szCs w:val="16"/>
        </w:rPr>
        <w:t>Krafton</w:t>
      </w:r>
      <w:proofErr w:type="spellEnd"/>
      <w:r w:rsidRPr="00217615">
        <w:rPr>
          <w:sz w:val="16"/>
          <w:szCs w:val="16"/>
        </w:rPr>
        <w:t xml:space="preserve">, K. (AAS), Lowenthal, J. (Smith College), </w:t>
      </w:r>
      <w:proofErr w:type="spellStart"/>
      <w:r w:rsidRPr="00217615">
        <w:rPr>
          <w:sz w:val="16"/>
          <w:szCs w:val="16"/>
        </w:rPr>
        <w:t>Parriott</w:t>
      </w:r>
      <w:proofErr w:type="spellEnd"/>
      <w:r w:rsidRPr="00217615">
        <w:rPr>
          <w:sz w:val="16"/>
          <w:szCs w:val="16"/>
        </w:rPr>
        <w:t xml:space="preserve">, J. (AAS), </w:t>
      </w:r>
      <w:proofErr w:type="spellStart"/>
      <w:r w:rsidRPr="00217615">
        <w:rPr>
          <w:sz w:val="16"/>
          <w:szCs w:val="16"/>
        </w:rPr>
        <w:t>Puxley</w:t>
      </w:r>
      <w:proofErr w:type="spellEnd"/>
      <w:r w:rsidRPr="00217615">
        <w:rPr>
          <w:sz w:val="16"/>
          <w:szCs w:val="16"/>
        </w:rPr>
        <w:t xml:space="preserve">, P. (AURA), Abbott, T. (NSF’s </w:t>
      </w:r>
      <w:proofErr w:type="spellStart"/>
      <w:r w:rsidRPr="00217615">
        <w:rPr>
          <w:sz w:val="16"/>
          <w:szCs w:val="16"/>
        </w:rPr>
        <w:t>NOIRLab</w:t>
      </w:r>
      <w:proofErr w:type="spellEnd"/>
      <w:r w:rsidRPr="00217615">
        <w:rPr>
          <w:sz w:val="16"/>
          <w:szCs w:val="16"/>
        </w:rPr>
        <w:t xml:space="preserve">), </w:t>
      </w:r>
      <w:proofErr w:type="spellStart"/>
      <w:r w:rsidRPr="00217615">
        <w:rPr>
          <w:sz w:val="16"/>
          <w:szCs w:val="16"/>
        </w:rPr>
        <w:t>Bakos</w:t>
      </w:r>
      <w:proofErr w:type="spellEnd"/>
      <w:r w:rsidRPr="00217615">
        <w:rPr>
          <w:sz w:val="16"/>
          <w:szCs w:val="16"/>
        </w:rPr>
        <w:t xml:space="preserve">, G. (Princeton University), </w:t>
      </w:r>
      <w:proofErr w:type="spellStart"/>
      <w:r w:rsidRPr="00217615">
        <w:rPr>
          <w:sz w:val="16"/>
          <w:szCs w:val="16"/>
        </w:rPr>
        <w:t>Barentine</w:t>
      </w:r>
      <w:proofErr w:type="spellEnd"/>
      <w:r w:rsidRPr="00217615">
        <w:rPr>
          <w:sz w:val="16"/>
          <w:szCs w:val="16"/>
        </w:rPr>
        <w:t xml:space="preserve">, J. (IDA), </w:t>
      </w:r>
      <w:proofErr w:type="spellStart"/>
      <w:r w:rsidRPr="00217615">
        <w:rPr>
          <w:sz w:val="16"/>
          <w:szCs w:val="16"/>
        </w:rPr>
        <w:t>Bassa</w:t>
      </w:r>
      <w:proofErr w:type="spellEnd"/>
      <w:r w:rsidRPr="00217615">
        <w:rPr>
          <w:sz w:val="16"/>
          <w:szCs w:val="16"/>
        </w:rPr>
        <w:t xml:space="preserve">, C. (ASTRON), Blakeslee, J. (Gemini Observatory/NSF’s </w:t>
      </w:r>
      <w:proofErr w:type="spellStart"/>
      <w:r w:rsidRPr="00217615">
        <w:rPr>
          <w:sz w:val="16"/>
          <w:szCs w:val="16"/>
        </w:rPr>
        <w:t>NOIRLab</w:t>
      </w:r>
      <w:proofErr w:type="spellEnd"/>
      <w:r w:rsidRPr="00217615">
        <w:rPr>
          <w:sz w:val="16"/>
          <w:szCs w:val="16"/>
        </w:rPr>
        <w:t xml:space="preserve">), Bradshaw, A. (SLAC), Cooke, J. (Swinburne University), </w:t>
      </w:r>
      <w:proofErr w:type="spellStart"/>
      <w:r w:rsidRPr="00217615">
        <w:rPr>
          <w:sz w:val="16"/>
          <w:szCs w:val="16"/>
        </w:rPr>
        <w:t>Devost</w:t>
      </w:r>
      <w:proofErr w:type="spellEnd"/>
      <w:r w:rsidRPr="00217615">
        <w:rPr>
          <w:sz w:val="16"/>
          <w:szCs w:val="16"/>
        </w:rPr>
        <w:t xml:space="preserve">, D. (Canada-France-Hawai‘i Telescope), </w:t>
      </w:r>
      <w:proofErr w:type="spellStart"/>
      <w:r w:rsidRPr="00217615">
        <w:rPr>
          <w:sz w:val="16"/>
          <w:szCs w:val="16"/>
        </w:rPr>
        <w:t>Galadí</w:t>
      </w:r>
      <w:proofErr w:type="spellEnd"/>
      <w:r w:rsidRPr="00217615">
        <w:rPr>
          <w:sz w:val="16"/>
          <w:szCs w:val="16"/>
        </w:rPr>
        <w:t>, D. (</w:t>
      </w:r>
      <w:proofErr w:type="spellStart"/>
      <w:r w:rsidRPr="00217615">
        <w:rPr>
          <w:sz w:val="16"/>
          <w:szCs w:val="16"/>
        </w:rPr>
        <w:t>Icosaedro</w:t>
      </w:r>
      <w:proofErr w:type="spellEnd"/>
      <w:r w:rsidRPr="00217615">
        <w:rPr>
          <w:sz w:val="16"/>
          <w:szCs w:val="16"/>
        </w:rPr>
        <w:t xml:space="preserve"> working group of the Spanish Astronomical Society), </w:t>
      </w:r>
      <w:proofErr w:type="spellStart"/>
      <w:r w:rsidRPr="00217615">
        <w:rPr>
          <w:sz w:val="16"/>
          <w:szCs w:val="16"/>
        </w:rPr>
        <w:t>Haase</w:t>
      </w:r>
      <w:proofErr w:type="spellEnd"/>
      <w:r w:rsidRPr="00217615">
        <w:rPr>
          <w:sz w:val="16"/>
          <w:szCs w:val="16"/>
        </w:rPr>
        <w:t xml:space="preserve">, F. (NSF’s </w:t>
      </w:r>
      <w:proofErr w:type="spellStart"/>
      <w:r w:rsidRPr="00217615">
        <w:rPr>
          <w:sz w:val="16"/>
          <w:szCs w:val="16"/>
        </w:rPr>
        <w:t>NOIRLab</w:t>
      </w:r>
      <w:proofErr w:type="spellEnd"/>
      <w:r w:rsidRPr="00217615">
        <w:rPr>
          <w:sz w:val="16"/>
          <w:szCs w:val="16"/>
        </w:rPr>
        <w:t xml:space="preserve">), Hainaut, O. (ESO), Heathcote, S. (NSF’s </w:t>
      </w:r>
      <w:proofErr w:type="spellStart"/>
      <w:r w:rsidRPr="00217615">
        <w:rPr>
          <w:sz w:val="16"/>
          <w:szCs w:val="16"/>
        </w:rPr>
        <w:t>NOIRLab</w:t>
      </w:r>
      <w:proofErr w:type="spellEnd"/>
      <w:r w:rsidRPr="00217615">
        <w:rPr>
          <w:sz w:val="16"/>
          <w:szCs w:val="16"/>
        </w:rPr>
        <w:t>), Jah, M. (University of Texas at Austin), Krantz, H. (U. Arizona), Kucharski, D. (University of Texas at Austin), McDowell, J. (</w:t>
      </w:r>
      <w:proofErr w:type="spellStart"/>
      <w:r w:rsidRPr="00217615">
        <w:rPr>
          <w:sz w:val="16"/>
          <w:szCs w:val="16"/>
        </w:rPr>
        <w:t>CfA</w:t>
      </w:r>
      <w:proofErr w:type="spellEnd"/>
      <w:r w:rsidRPr="00217615">
        <w:rPr>
          <w:sz w:val="16"/>
          <w:szCs w:val="16"/>
        </w:rPr>
        <w:t xml:space="preserve">), </w:t>
      </w:r>
      <w:proofErr w:type="spellStart"/>
      <w:r w:rsidRPr="00217615">
        <w:rPr>
          <w:sz w:val="16"/>
          <w:szCs w:val="16"/>
        </w:rPr>
        <w:t>Mróz</w:t>
      </w:r>
      <w:proofErr w:type="spellEnd"/>
      <w:r w:rsidRPr="00217615">
        <w:rPr>
          <w:sz w:val="16"/>
          <w:szCs w:val="16"/>
        </w:rPr>
        <w:t xml:space="preserve">, P. (Caltech), </w:t>
      </w:r>
      <w:proofErr w:type="spellStart"/>
      <w:r w:rsidRPr="00217615">
        <w:rPr>
          <w:sz w:val="16"/>
          <w:szCs w:val="16"/>
        </w:rPr>
        <w:t>Otarola</w:t>
      </w:r>
      <w:proofErr w:type="spellEnd"/>
      <w:r w:rsidRPr="00217615">
        <w:rPr>
          <w:sz w:val="16"/>
          <w:szCs w:val="16"/>
        </w:rPr>
        <w:t xml:space="preserve">, A. (ESO, TMT), Pearce, E. (U. Arizona), Rawls, M. (U. Washington/Rubin Observatory), Saunders, C. (Princeton University), Seaman, R. (Catalina Sky Survey), </w:t>
      </w:r>
      <w:proofErr w:type="spellStart"/>
      <w:r w:rsidRPr="00217615">
        <w:rPr>
          <w:sz w:val="16"/>
          <w:szCs w:val="16"/>
        </w:rPr>
        <w:t>Siminski</w:t>
      </w:r>
      <w:proofErr w:type="spellEnd"/>
      <w:r w:rsidRPr="00217615">
        <w:rPr>
          <w:sz w:val="16"/>
          <w:szCs w:val="16"/>
        </w:rPr>
        <w:t xml:space="preserve">, J. (ESA Space Debris Office), Snyder, A. (Stanford University), </w:t>
      </w:r>
      <w:proofErr w:type="spellStart"/>
      <w:r w:rsidRPr="00217615">
        <w:rPr>
          <w:sz w:val="16"/>
          <w:szCs w:val="16"/>
        </w:rPr>
        <w:t>Storrie</w:t>
      </w:r>
      <w:proofErr w:type="spellEnd"/>
      <w:r w:rsidRPr="00217615">
        <w:rPr>
          <w:sz w:val="16"/>
          <w:szCs w:val="16"/>
        </w:rPr>
        <w:t xml:space="preserve">-Lombardi, L. (Las </w:t>
      </w:r>
      <w:proofErr w:type="spellStart"/>
      <w:r w:rsidRPr="00217615">
        <w:rPr>
          <w:sz w:val="16"/>
          <w:szCs w:val="16"/>
        </w:rPr>
        <w:t>Cumbres</w:t>
      </w:r>
      <w:proofErr w:type="spellEnd"/>
      <w:r w:rsidRPr="00217615">
        <w:rPr>
          <w:sz w:val="16"/>
          <w:szCs w:val="16"/>
        </w:rPr>
        <w:t xml:space="preserve"> Observatory), </w:t>
      </w:r>
      <w:proofErr w:type="spellStart"/>
      <w:r w:rsidRPr="00217615">
        <w:rPr>
          <w:sz w:val="16"/>
          <w:szCs w:val="16"/>
        </w:rPr>
        <w:t>Tregloan</w:t>
      </w:r>
      <w:proofErr w:type="spellEnd"/>
      <w:r w:rsidRPr="00217615">
        <w:rPr>
          <w:sz w:val="16"/>
          <w:szCs w:val="16"/>
        </w:rPr>
        <w:t xml:space="preserve">-Reed, J. (U. Antofagasta), </w:t>
      </w:r>
      <w:proofErr w:type="spellStart"/>
      <w:r w:rsidRPr="00217615">
        <w:rPr>
          <w:sz w:val="16"/>
          <w:szCs w:val="16"/>
        </w:rPr>
        <w:t>Wainscoat</w:t>
      </w:r>
      <w:proofErr w:type="spellEnd"/>
      <w:r w:rsidRPr="00217615">
        <w:rPr>
          <w:sz w:val="16"/>
          <w:szCs w:val="16"/>
        </w:rPr>
        <w:t xml:space="preserve">, R. (U. Hawai‘i), Williams, A. (ESO) and </w:t>
      </w:r>
      <w:proofErr w:type="spellStart"/>
      <w:r w:rsidRPr="00217615">
        <w:rPr>
          <w:sz w:val="16"/>
          <w:szCs w:val="16"/>
        </w:rPr>
        <w:t>Yoachim</w:t>
      </w:r>
      <w:proofErr w:type="spellEnd"/>
      <w:r w:rsidRPr="00217615">
        <w:rPr>
          <w:sz w:val="16"/>
          <w:szCs w:val="16"/>
        </w:rPr>
        <w:t>, P. (U. Washington/Rubin Observatory)</w:t>
      </w:r>
      <w:r>
        <w:rPr>
          <w:sz w:val="16"/>
          <w:szCs w:val="16"/>
        </w:rPr>
        <w:t xml:space="preserve"> </w:t>
      </w:r>
      <w:r>
        <w:t xml:space="preserve">SATCON1 report; 2020; “Impact of Satellite Constellations on Optical Astronomy and Recommendations Toward Mitigations,” </w:t>
      </w:r>
      <w:hyperlink r:id="rId36" w:history="1">
        <w:r w:rsidRPr="00D63099">
          <w:rPr>
            <w:rStyle w:val="Hyperlink"/>
          </w:rPr>
          <w:t>https://aas.org/sites/default/files/2020-08/SATCON1-Report.pdf</w:t>
        </w:r>
      </w:hyperlink>
      <w:r>
        <w:t xml:space="preserve">] </w:t>
      </w:r>
      <w:proofErr w:type="spellStart"/>
      <w:r>
        <w:t>brett</w:t>
      </w:r>
      <w:proofErr w:type="spellEnd"/>
    </w:p>
    <w:p w14:paraId="12C70C93" w14:textId="77777777" w:rsidR="00A86F93" w:rsidRPr="00217615" w:rsidRDefault="00A86F93" w:rsidP="00A86F93">
      <w:pPr>
        <w:rPr>
          <w:sz w:val="16"/>
        </w:rPr>
      </w:pPr>
      <w:r w:rsidRPr="00217615">
        <w:rPr>
          <w:sz w:val="16"/>
        </w:rPr>
        <w:t xml:space="preserve">Since the 1980s, numerous </w:t>
      </w:r>
      <w:r w:rsidRPr="00A033F0">
        <w:rPr>
          <w:rStyle w:val="StyleUnderline"/>
          <w:highlight w:val="green"/>
        </w:rPr>
        <w:t>projects</w:t>
      </w:r>
      <w:r w:rsidRPr="00217615">
        <w:rPr>
          <w:sz w:val="16"/>
        </w:rPr>
        <w:t xml:space="preserve"> worldwide have been devoted to </w:t>
      </w:r>
      <w:r w:rsidRPr="00A033F0">
        <w:rPr>
          <w:rStyle w:val="Emphasis"/>
          <w:highlight w:val="green"/>
        </w:rPr>
        <w:t>scan</w:t>
      </w:r>
      <w:r w:rsidRPr="00FA57F3">
        <w:rPr>
          <w:rStyle w:val="StyleUnderline"/>
        </w:rPr>
        <w:t xml:space="preserve">ning the skies </w:t>
      </w:r>
      <w:r w:rsidRPr="00A033F0">
        <w:rPr>
          <w:rStyle w:val="StyleUnderline"/>
          <w:highlight w:val="green"/>
        </w:rPr>
        <w:t>for</w:t>
      </w:r>
      <w:r w:rsidRPr="00FA57F3">
        <w:rPr>
          <w:rStyle w:val="StyleUnderline"/>
        </w:rPr>
        <w:t xml:space="preserve"> near-Earth </w:t>
      </w:r>
      <w:r w:rsidRPr="00A033F0">
        <w:rPr>
          <w:rStyle w:val="Emphasis"/>
          <w:highlight w:val="green"/>
        </w:rPr>
        <w:t>asteroids</w:t>
      </w:r>
      <w:r w:rsidRPr="00FA57F3">
        <w:rPr>
          <w:rStyle w:val="StyleUnderline"/>
        </w:rPr>
        <w:t xml:space="preserve"> </w:t>
      </w:r>
      <w:r w:rsidRPr="00A033F0">
        <w:rPr>
          <w:rStyle w:val="StyleUnderline"/>
          <w:highlight w:val="green"/>
        </w:rPr>
        <w:t>and</w:t>
      </w:r>
      <w:r w:rsidRPr="00FA57F3">
        <w:rPr>
          <w:rStyle w:val="StyleUnderline"/>
        </w:rPr>
        <w:t xml:space="preserve"> </w:t>
      </w:r>
      <w:r w:rsidRPr="00A033F0">
        <w:rPr>
          <w:rStyle w:val="Emphasis"/>
          <w:highlight w:val="green"/>
        </w:rPr>
        <w:t>comets</w:t>
      </w:r>
      <w:r w:rsidRPr="00217615">
        <w:rPr>
          <w:sz w:val="16"/>
        </w:rPr>
        <w:t xml:space="preserve">. These are interesting scientifically for the clues they give to the formation and evolution of the Solar System, but </w:t>
      </w:r>
      <w:r w:rsidRPr="004B6844">
        <w:rPr>
          <w:rStyle w:val="StyleUnderline"/>
        </w:rPr>
        <w:t xml:space="preserve">the most direct motivation for discovering and characterizing NEOs is their </w:t>
      </w:r>
      <w:r w:rsidRPr="00A033F0">
        <w:rPr>
          <w:rStyle w:val="StyleUnderline"/>
          <w:highlight w:val="green"/>
        </w:rPr>
        <w:t xml:space="preserve">potential to collide with the Earth and </w:t>
      </w:r>
      <w:r w:rsidRPr="00A033F0">
        <w:rPr>
          <w:rStyle w:val="Emphasis"/>
          <w:highlight w:val="green"/>
        </w:rPr>
        <w:t>cause catastrophic damage</w:t>
      </w:r>
      <w:r w:rsidRPr="00A033F0">
        <w:rPr>
          <w:rStyle w:val="StyleUnderline"/>
          <w:highlight w:val="green"/>
        </w:rPr>
        <w:t xml:space="preserve"> to</w:t>
      </w:r>
      <w:r w:rsidRPr="00217615">
        <w:rPr>
          <w:sz w:val="16"/>
        </w:rPr>
        <w:t xml:space="preserve"> ecosystems and </w:t>
      </w:r>
      <w:r w:rsidRPr="00A033F0">
        <w:rPr>
          <w:rStyle w:val="Emphasis"/>
          <w:highlight w:val="green"/>
        </w:rPr>
        <w:t>human civilization</w:t>
      </w:r>
      <w:r w:rsidRPr="00217615">
        <w:rPr>
          <w:sz w:val="16"/>
        </w:rPr>
        <w:t xml:space="preserve">. </w:t>
      </w:r>
      <w:r w:rsidRPr="004B6844">
        <w:rPr>
          <w:rStyle w:val="Emphasis"/>
        </w:rPr>
        <w:t>Asteroids and comets</w:t>
      </w:r>
      <w:r w:rsidRPr="00217615">
        <w:rPr>
          <w:sz w:val="16"/>
        </w:rPr>
        <w:t xml:space="preserve"> </w:t>
      </w:r>
      <w:r w:rsidRPr="004B6844">
        <w:rPr>
          <w:rStyle w:val="StyleUnderline"/>
        </w:rPr>
        <w:t xml:space="preserve">have frequently impacted Earth in the past and will do so in the future, over long intervals with </w:t>
      </w:r>
      <w:r w:rsidRPr="004B6844">
        <w:rPr>
          <w:rStyle w:val="Emphasis"/>
        </w:rPr>
        <w:t>dramatic consequences</w:t>
      </w:r>
      <w:r w:rsidRPr="004B6844">
        <w:rPr>
          <w:rStyle w:val="StyleUnderline"/>
        </w:rPr>
        <w:t xml:space="preserve">, </w:t>
      </w:r>
      <w:r w:rsidRPr="004B6844">
        <w:rPr>
          <w:rStyle w:val="Emphasis"/>
        </w:rPr>
        <w:t>if not discovered and mitigated</w:t>
      </w:r>
      <w:r w:rsidRPr="00217615">
        <w:rPr>
          <w:sz w:val="16"/>
        </w:rPr>
        <w:t xml:space="preserve">. </w:t>
      </w:r>
      <w:r w:rsidRPr="00A033F0">
        <w:rPr>
          <w:rStyle w:val="Emphasis"/>
          <w:highlight w:val="green"/>
        </w:rPr>
        <w:t>NEO</w:t>
      </w:r>
      <w:r w:rsidRPr="004B6844">
        <w:rPr>
          <w:rStyle w:val="Emphasis"/>
        </w:rPr>
        <w:t xml:space="preserve"> </w:t>
      </w:r>
      <w:r w:rsidRPr="004B6844">
        <w:rPr>
          <w:rStyle w:val="StyleUnderline"/>
        </w:rPr>
        <w:t>detection</w:t>
      </w:r>
      <w:r w:rsidRPr="00217615">
        <w:rPr>
          <w:sz w:val="16"/>
        </w:rPr>
        <w:t xml:space="preserve"> and characterization has a US congressional mandate and is also supported by the United Nations Office for Outer Space Affairs. </w:t>
      </w:r>
      <w:r w:rsidRPr="004B6844">
        <w:rPr>
          <w:rStyle w:val="StyleUnderline"/>
        </w:rPr>
        <w:t xml:space="preserve">These </w:t>
      </w:r>
      <w:r w:rsidRPr="00A033F0">
        <w:rPr>
          <w:rStyle w:val="StyleUnderline"/>
          <w:highlight w:val="green"/>
        </w:rPr>
        <w:t>surveys operate in</w:t>
      </w:r>
      <w:r w:rsidRPr="004B6844">
        <w:rPr>
          <w:rStyle w:val="StyleUnderline"/>
        </w:rPr>
        <w:t xml:space="preserve"> the </w:t>
      </w:r>
      <w:r w:rsidRPr="00A033F0">
        <w:rPr>
          <w:rStyle w:val="StyleUnderline"/>
          <w:highlight w:val="green"/>
        </w:rPr>
        <w:t>twilight</w:t>
      </w:r>
      <w:r w:rsidRPr="004B6844">
        <w:rPr>
          <w:rStyle w:val="StyleUnderline"/>
        </w:rPr>
        <w:t xml:space="preserve"> hours </w:t>
      </w:r>
      <w:r w:rsidRPr="00A033F0">
        <w:rPr>
          <w:rStyle w:val="StyleUnderline"/>
          <w:highlight w:val="green"/>
        </w:rPr>
        <w:t>when</w:t>
      </w:r>
      <w:r w:rsidRPr="004B6844">
        <w:rPr>
          <w:rStyle w:val="StyleUnderline"/>
        </w:rPr>
        <w:t xml:space="preserve"> their </w:t>
      </w:r>
      <w:r w:rsidRPr="00A033F0">
        <w:rPr>
          <w:rStyle w:val="StyleUnderline"/>
          <w:highlight w:val="green"/>
        </w:rPr>
        <w:t>targets are visible but</w:t>
      </w:r>
      <w:r w:rsidRPr="004B6844">
        <w:rPr>
          <w:rStyle w:val="StyleUnderline"/>
        </w:rPr>
        <w:t xml:space="preserve"> also </w:t>
      </w:r>
      <w:r w:rsidRPr="004B6844">
        <w:rPr>
          <w:rStyle w:val="Emphasis"/>
        </w:rPr>
        <w:t xml:space="preserve">when </w:t>
      </w:r>
      <w:r w:rsidRPr="00A033F0">
        <w:rPr>
          <w:rStyle w:val="Emphasis"/>
          <w:highlight w:val="green"/>
        </w:rPr>
        <w:t>satellite interference is worst</w:t>
      </w:r>
      <w:r w:rsidRPr="00217615">
        <w:rPr>
          <w:sz w:val="16"/>
        </w:rPr>
        <w:t xml:space="preserve">. Pairs, triples, or quads of </w:t>
      </w:r>
      <w:r w:rsidRPr="004B6844">
        <w:rPr>
          <w:rStyle w:val="StyleUnderline"/>
        </w:rPr>
        <w:t xml:space="preserve">observations must be made within a short time </w:t>
      </w:r>
      <w:proofErr w:type="gramStart"/>
      <w:r w:rsidRPr="004B6844">
        <w:rPr>
          <w:rStyle w:val="StyleUnderline"/>
        </w:rPr>
        <w:t>in order to</w:t>
      </w:r>
      <w:proofErr w:type="gramEnd"/>
      <w:r w:rsidRPr="004B6844">
        <w:rPr>
          <w:rStyle w:val="StyleUnderline"/>
        </w:rPr>
        <w:t xml:space="preserve"> form a moving object “</w:t>
      </w:r>
      <w:proofErr w:type="spellStart"/>
      <w:r w:rsidRPr="004B6844">
        <w:rPr>
          <w:rStyle w:val="StyleUnderline"/>
        </w:rPr>
        <w:t>tracklet</w:t>
      </w:r>
      <w:proofErr w:type="spellEnd"/>
      <w:r w:rsidRPr="004B6844">
        <w:rPr>
          <w:rStyle w:val="StyleUnderline"/>
        </w:rPr>
        <w:t xml:space="preserve">,” and the probability of a </w:t>
      </w:r>
      <w:proofErr w:type="spellStart"/>
      <w:r w:rsidRPr="004B6844">
        <w:rPr>
          <w:rStyle w:val="StyleUnderline"/>
        </w:rPr>
        <w:t>LEOsat</w:t>
      </w:r>
      <w:proofErr w:type="spellEnd"/>
      <w:r w:rsidRPr="004B6844">
        <w:rPr>
          <w:rStyle w:val="StyleUnderline"/>
        </w:rPr>
        <w:t xml:space="preserve"> trail interfering with this process is high</w:t>
      </w:r>
      <w:r w:rsidRPr="00217615">
        <w:rPr>
          <w:sz w:val="16"/>
        </w:rPr>
        <w:t>.</w:t>
      </w:r>
    </w:p>
    <w:p w14:paraId="793A1500" w14:textId="77777777" w:rsidR="00A86F93" w:rsidRPr="004B6844" w:rsidRDefault="00A86F93" w:rsidP="00A86F93">
      <w:pPr>
        <w:rPr>
          <w:sz w:val="16"/>
        </w:rPr>
      </w:pPr>
      <w:proofErr w:type="spellStart"/>
      <w:r w:rsidRPr="00A033F0">
        <w:rPr>
          <w:rStyle w:val="StyleUnderline"/>
          <w:highlight w:val="green"/>
        </w:rPr>
        <w:t>LEOsats</w:t>
      </w:r>
      <w:proofErr w:type="spellEnd"/>
      <w:r w:rsidRPr="00A033F0">
        <w:rPr>
          <w:rStyle w:val="StyleUnderline"/>
          <w:highlight w:val="green"/>
        </w:rPr>
        <w:t xml:space="preserve"> already cause loss of data to</w:t>
      </w:r>
      <w:r w:rsidRPr="004B6844">
        <w:rPr>
          <w:rStyle w:val="StyleUnderline"/>
        </w:rPr>
        <w:t xml:space="preserve"> </w:t>
      </w:r>
      <w:r w:rsidRPr="004B6844">
        <w:rPr>
          <w:rStyle w:val="Emphasis"/>
        </w:rPr>
        <w:t>Pan-STARRS,</w:t>
      </w:r>
      <w:r w:rsidRPr="004B6844">
        <w:rPr>
          <w:sz w:val="16"/>
        </w:rPr>
        <w:t xml:space="preserve"> </w:t>
      </w:r>
      <w:r w:rsidRPr="004B6844">
        <w:rPr>
          <w:rStyle w:val="Emphasis"/>
        </w:rPr>
        <w:t>the Catalina Sky Survey,</w:t>
      </w:r>
      <w:r w:rsidRPr="004B6844">
        <w:rPr>
          <w:sz w:val="16"/>
        </w:rPr>
        <w:t xml:space="preserve"> </w:t>
      </w:r>
      <w:r w:rsidRPr="004B6844">
        <w:rPr>
          <w:rStyle w:val="StyleUnderline"/>
        </w:rPr>
        <w:t>and other</w:t>
      </w:r>
      <w:r w:rsidRPr="004B6844">
        <w:rPr>
          <w:sz w:val="16"/>
        </w:rPr>
        <w:t xml:space="preserve"> </w:t>
      </w:r>
      <w:r w:rsidRPr="00A033F0">
        <w:rPr>
          <w:rStyle w:val="Emphasis"/>
          <w:highlight w:val="green"/>
        </w:rPr>
        <w:t>NEO surveys</w:t>
      </w:r>
      <w:r w:rsidRPr="004B6844">
        <w:rPr>
          <w:sz w:val="16"/>
        </w:rPr>
        <w:t xml:space="preserve">, </w:t>
      </w:r>
      <w:r w:rsidRPr="004B6844">
        <w:rPr>
          <w:rStyle w:val="StyleUnderline"/>
        </w:rPr>
        <w:t xml:space="preserve">effectively </w:t>
      </w:r>
      <w:r w:rsidRPr="00217615">
        <w:rPr>
          <w:rStyle w:val="Emphasis"/>
        </w:rPr>
        <w:t>wiping out a long trail in the focal plane</w:t>
      </w:r>
      <w:r w:rsidRPr="004B6844">
        <w:rPr>
          <w:sz w:val="16"/>
        </w:rPr>
        <w:t xml:space="preserve">. </w:t>
      </w:r>
      <w:r w:rsidRPr="004B6844">
        <w:rPr>
          <w:rStyle w:val="StyleUnderline"/>
        </w:rPr>
        <w:t>Trails</w:t>
      </w:r>
      <w:r w:rsidRPr="004B6844">
        <w:rPr>
          <w:sz w:val="16"/>
        </w:rPr>
        <w:t xml:space="preserve"> also </w:t>
      </w:r>
      <w:r w:rsidRPr="004B6844">
        <w:rPr>
          <w:rStyle w:val="StyleUnderline"/>
        </w:rPr>
        <w:t>generate spurious artifacts that can confuse automated pipelines</w:t>
      </w:r>
      <w:r w:rsidRPr="004B6844">
        <w:rPr>
          <w:sz w:val="16"/>
        </w:rPr>
        <w:t xml:space="preserve">. </w:t>
      </w:r>
      <w:r w:rsidRPr="004B6844">
        <w:rPr>
          <w:rStyle w:val="StyleUnderline"/>
        </w:rPr>
        <w:t>Just after evening twilight and just before morning twilight are the only usable parts of the night for detecting NEOs at low solar elongation</w:t>
      </w:r>
      <w:r w:rsidRPr="004B6844">
        <w:rPr>
          <w:sz w:val="16"/>
        </w:rPr>
        <w:t>, a particularly rich area for NEO searches thanks to the line of sight along the orbit of Earth.</w:t>
      </w:r>
    </w:p>
    <w:p w14:paraId="4444AAA5" w14:textId="77777777" w:rsidR="00A86F93" w:rsidRPr="004B6844" w:rsidRDefault="00A86F93" w:rsidP="00A86F93">
      <w:pPr>
        <w:rPr>
          <w:sz w:val="16"/>
        </w:rPr>
      </w:pPr>
      <w:r w:rsidRPr="004B6844">
        <w:rPr>
          <w:sz w:val="16"/>
        </w:rPr>
        <w:t xml:space="preserve">For the NEO community, the risks are perhaps best expressed as a tax — an unfunded mandate — imposed on NEO survey and follow-up operations. Per the rubric, the </w:t>
      </w:r>
      <w:r w:rsidRPr="004B6844">
        <w:rPr>
          <w:rStyle w:val="StyleUnderline"/>
        </w:rPr>
        <w:t>risks</w:t>
      </w:r>
      <w:r w:rsidRPr="004B6844">
        <w:rPr>
          <w:sz w:val="16"/>
        </w:rPr>
        <w:t xml:space="preserve"> to our community </w:t>
      </w:r>
      <w:r w:rsidRPr="004B6844">
        <w:rPr>
          <w:rStyle w:val="StyleUnderline"/>
        </w:rPr>
        <w:t>will be generally “significant” in the future</w:t>
      </w:r>
      <w:r w:rsidRPr="004B6844">
        <w:rPr>
          <w:sz w:val="16"/>
        </w:rPr>
        <w:t xml:space="preserve">. For the Catalina Sky Survey, one way of characterizing the impact is the fractional loss of pixel area from satellite trails; a rough estimate is that </w:t>
      </w:r>
      <w:r w:rsidRPr="004B6844">
        <w:rPr>
          <w:rStyle w:val="StyleUnderline"/>
        </w:rPr>
        <w:t>a satellite trail in every image will cost a few tenths of a percent in detection efficiency</w:t>
      </w:r>
      <w:r w:rsidRPr="004B6844">
        <w:rPr>
          <w:sz w:val="16"/>
        </w:rPr>
        <w:t xml:space="preserve">. This can be qualified as “negligible,” but </w:t>
      </w:r>
      <w:r w:rsidRPr="004B6844">
        <w:rPr>
          <w:rStyle w:val="Emphasis"/>
        </w:rPr>
        <w:t>bright trails from satellites</w:t>
      </w:r>
      <w:r w:rsidRPr="004B6844">
        <w:rPr>
          <w:rStyle w:val="StyleUnderline"/>
        </w:rPr>
        <w:t xml:space="preserve"> not yet on-station or that are brightly illuminated without mitigations </w:t>
      </w:r>
      <w:r w:rsidRPr="004B6844">
        <w:rPr>
          <w:rStyle w:val="Emphasis"/>
        </w:rPr>
        <w:t>may have more impact</w:t>
      </w:r>
      <w:r w:rsidRPr="004B6844">
        <w:rPr>
          <w:sz w:val="16"/>
        </w:rPr>
        <w:t>.</w:t>
      </w:r>
    </w:p>
    <w:p w14:paraId="19534958" w14:textId="77777777" w:rsidR="00A86F93" w:rsidRDefault="00A86F93" w:rsidP="00A86F93">
      <w:pPr>
        <w:rPr>
          <w:sz w:val="16"/>
        </w:rPr>
      </w:pPr>
      <w:r w:rsidRPr="004B6844">
        <w:rPr>
          <w:sz w:val="16"/>
        </w:rPr>
        <w:t xml:space="preserve">As currently understood, either </w:t>
      </w:r>
      <w:r w:rsidRPr="004B6844">
        <w:rPr>
          <w:rStyle w:val="StyleUnderline"/>
        </w:rPr>
        <w:t xml:space="preserve">the </w:t>
      </w:r>
      <w:proofErr w:type="spellStart"/>
      <w:r w:rsidRPr="00A033F0">
        <w:rPr>
          <w:rStyle w:val="Emphasis"/>
          <w:highlight w:val="green"/>
        </w:rPr>
        <w:t>Starlink</w:t>
      </w:r>
      <w:proofErr w:type="spellEnd"/>
      <w:r w:rsidRPr="004B6844">
        <w:rPr>
          <w:rStyle w:val="StyleUnderline"/>
        </w:rPr>
        <w:t xml:space="preserve"> Generation 2 </w:t>
      </w:r>
      <w:r w:rsidRPr="00A033F0">
        <w:rPr>
          <w:rStyle w:val="StyleUnderline"/>
          <w:highlight w:val="green"/>
        </w:rPr>
        <w:t>or</w:t>
      </w:r>
      <w:r w:rsidRPr="004B6844">
        <w:rPr>
          <w:rStyle w:val="StyleUnderline"/>
        </w:rPr>
        <w:t xml:space="preserve"> the </w:t>
      </w:r>
      <w:proofErr w:type="spellStart"/>
      <w:r w:rsidRPr="00A033F0">
        <w:rPr>
          <w:rStyle w:val="Emphasis"/>
          <w:highlight w:val="green"/>
        </w:rPr>
        <w:t>OneWeb</w:t>
      </w:r>
      <w:proofErr w:type="spellEnd"/>
      <w:r w:rsidRPr="004B6844">
        <w:rPr>
          <w:rStyle w:val="StyleUnderline"/>
        </w:rPr>
        <w:t xml:space="preserve"> scenario (of</w:t>
      </w:r>
      <w:r w:rsidRPr="004B6844">
        <w:rPr>
          <w:sz w:val="16"/>
        </w:rPr>
        <w:t xml:space="preserve"> order </w:t>
      </w:r>
      <w:r w:rsidRPr="004B6844">
        <w:rPr>
          <w:rStyle w:val="Emphasis"/>
        </w:rPr>
        <w:t>40,000</w:t>
      </w:r>
      <w:r w:rsidRPr="004B6844">
        <w:rPr>
          <w:rStyle w:val="StyleUnderline"/>
        </w:rPr>
        <w:t xml:space="preserve"> </w:t>
      </w:r>
      <w:r w:rsidRPr="00A033F0">
        <w:rPr>
          <w:rStyle w:val="StyleUnderline"/>
          <w:highlight w:val="green"/>
        </w:rPr>
        <w:t>satellites</w:t>
      </w:r>
      <w:r w:rsidRPr="004B6844">
        <w:rPr>
          <w:sz w:val="16"/>
        </w:rPr>
        <w:t xml:space="preserve">) </w:t>
      </w:r>
      <w:r w:rsidRPr="00A033F0">
        <w:rPr>
          <w:rStyle w:val="StyleUnderline"/>
          <w:highlight w:val="green"/>
        </w:rPr>
        <w:t xml:space="preserve">will </w:t>
      </w:r>
      <w:r w:rsidRPr="00A033F0">
        <w:rPr>
          <w:rStyle w:val="Emphasis"/>
          <w:highlight w:val="green"/>
        </w:rPr>
        <w:t>significantly degrade</w:t>
      </w:r>
      <w:r w:rsidRPr="004B6844">
        <w:rPr>
          <w:rStyle w:val="Emphasis"/>
        </w:rPr>
        <w:t xml:space="preserve"> twilight near-Sun </w:t>
      </w:r>
      <w:r w:rsidRPr="00A033F0">
        <w:rPr>
          <w:rStyle w:val="Emphasis"/>
          <w:highlight w:val="green"/>
        </w:rPr>
        <w:t>observations</w:t>
      </w:r>
      <w:r w:rsidRPr="004B6844">
        <w:rPr>
          <w:rStyle w:val="StyleUnderline"/>
        </w:rPr>
        <w:t>, especially for the LSST, as implied by several presentations at the SATCON1 workshop</w:t>
      </w:r>
      <w:r w:rsidRPr="004B6844">
        <w:rPr>
          <w:sz w:val="16"/>
        </w:rPr>
        <w:t xml:space="preserve">. </w:t>
      </w:r>
      <w:r w:rsidRPr="004B6844">
        <w:rPr>
          <w:rStyle w:val="StyleUnderline"/>
        </w:rPr>
        <w:t xml:space="preserve">The </w:t>
      </w:r>
      <w:r w:rsidRPr="00A033F0">
        <w:rPr>
          <w:rStyle w:val="Emphasis"/>
          <w:highlight w:val="green"/>
        </w:rPr>
        <w:t>satellite trail masking</w:t>
      </w:r>
      <w:r w:rsidRPr="004B6844">
        <w:rPr>
          <w:sz w:val="16"/>
        </w:rPr>
        <w:t xml:space="preserve"> developed for the LSST pipeline processing is very promising, but it </w:t>
      </w:r>
      <w:r w:rsidRPr="004B6844">
        <w:rPr>
          <w:rStyle w:val="StyleUnderline"/>
        </w:rPr>
        <w:t>may</w:t>
      </w:r>
      <w:r w:rsidRPr="004B6844">
        <w:rPr>
          <w:sz w:val="16"/>
        </w:rPr>
        <w:t xml:space="preserve"> also </w:t>
      </w:r>
      <w:r w:rsidRPr="00A033F0">
        <w:rPr>
          <w:rStyle w:val="StyleUnderline"/>
          <w:highlight w:val="green"/>
        </w:rPr>
        <w:t>unintentionally remove trails</w:t>
      </w:r>
      <w:r w:rsidRPr="004B6844">
        <w:rPr>
          <w:rStyle w:val="StyleUnderline"/>
        </w:rPr>
        <w:t xml:space="preserve"> originating </w:t>
      </w:r>
      <w:r w:rsidRPr="00A033F0">
        <w:rPr>
          <w:rStyle w:val="StyleUnderline"/>
          <w:highlight w:val="green"/>
        </w:rPr>
        <w:t xml:space="preserve">from </w:t>
      </w:r>
      <w:r w:rsidRPr="00A033F0">
        <w:rPr>
          <w:rStyle w:val="Emphasis"/>
          <w:highlight w:val="green"/>
        </w:rPr>
        <w:t>NEOs</w:t>
      </w:r>
      <w:r w:rsidRPr="004B6844">
        <w:rPr>
          <w:sz w:val="16"/>
        </w:rPr>
        <w:t xml:space="preserve">. The NEO Surveyor Mission (NEOSM) will observe the near-Sun region from L-1 and will not be impacted by </w:t>
      </w:r>
      <w:proofErr w:type="spellStart"/>
      <w:r w:rsidRPr="004B6844">
        <w:rPr>
          <w:sz w:val="16"/>
        </w:rPr>
        <w:t>LEOsats</w:t>
      </w:r>
      <w:proofErr w:type="spellEnd"/>
      <w:r w:rsidRPr="004B6844">
        <w:rPr>
          <w:sz w:val="16"/>
        </w:rPr>
        <w:t>; however, NEOSM will be sensitive to larger, more distant NEOs, not the myriad close-</w:t>
      </w:r>
      <w:proofErr w:type="spellStart"/>
      <w:r w:rsidRPr="004B6844">
        <w:rPr>
          <w:sz w:val="16"/>
        </w:rPr>
        <w:t>approachers</w:t>
      </w:r>
      <w:proofErr w:type="spellEnd"/>
      <w:r w:rsidRPr="004B6844">
        <w:rPr>
          <w:sz w:val="16"/>
        </w:rPr>
        <w:t xml:space="preserve"> that must be observed from the ground. </w:t>
      </w:r>
      <w:r w:rsidRPr="004B6844">
        <w:rPr>
          <w:rStyle w:val="StyleUnderline"/>
        </w:rPr>
        <w:t xml:space="preserve">It is vital to model and </w:t>
      </w:r>
      <w:r w:rsidRPr="004B6844">
        <w:rPr>
          <w:rStyle w:val="Emphasis"/>
        </w:rPr>
        <w:t>simulate twilight observations</w:t>
      </w:r>
      <w:r w:rsidRPr="004B6844">
        <w:rPr>
          <w:rStyle w:val="StyleUnderline"/>
        </w:rPr>
        <w:t>, near-Sun or for illuminated satellites high in the sky, for all surveys</w:t>
      </w:r>
      <w:r w:rsidRPr="004B6844">
        <w:rPr>
          <w:sz w:val="16"/>
        </w:rPr>
        <w:t>.</w:t>
      </w:r>
    </w:p>
    <w:p w14:paraId="2B3180CC" w14:textId="77777777" w:rsidR="00A86F93" w:rsidRPr="004B6844" w:rsidRDefault="00A86F93" w:rsidP="00A86F93">
      <w:pPr>
        <w:rPr>
          <w:sz w:val="16"/>
        </w:rPr>
      </w:pPr>
    </w:p>
    <w:p w14:paraId="2526E50F" w14:textId="77777777" w:rsidR="00A86F93" w:rsidRPr="004713B6" w:rsidRDefault="00A86F93" w:rsidP="00A86F93">
      <w:pPr>
        <w:pStyle w:val="Heading4"/>
      </w:pPr>
      <w:r>
        <w:t xml:space="preserve">Asteroids cause extinction but </w:t>
      </w:r>
      <w:r>
        <w:rPr>
          <w:u w:val="single"/>
        </w:rPr>
        <w:t>early detection</w:t>
      </w:r>
      <w:r>
        <w:t xml:space="preserve"> allows </w:t>
      </w:r>
      <w:r>
        <w:rPr>
          <w:u w:val="single"/>
        </w:rPr>
        <w:t>countermeasures</w:t>
      </w:r>
      <w:r>
        <w:t>.</w:t>
      </w:r>
    </w:p>
    <w:p w14:paraId="602E26D8" w14:textId="77777777" w:rsidR="00A86F93" w:rsidRPr="00AE057B" w:rsidRDefault="00A86F93" w:rsidP="00A86F93">
      <w:r w:rsidRPr="00AE057B">
        <w:t>Mark</w:t>
      </w:r>
      <w:r w:rsidRPr="00AE057B">
        <w:rPr>
          <w:rStyle w:val="Style13ptBold"/>
        </w:rPr>
        <w:t xml:space="preserve"> </w:t>
      </w:r>
      <w:proofErr w:type="spellStart"/>
      <w:r w:rsidRPr="00AE057B">
        <w:rPr>
          <w:rStyle w:val="Style13ptBold"/>
        </w:rPr>
        <w:t>Boslough</w:t>
      </w:r>
      <w:proofErr w:type="spellEnd"/>
      <w:r w:rsidRPr="00AE057B">
        <w:rPr>
          <w:rStyle w:val="Style13ptBold"/>
        </w:rPr>
        <w:t xml:space="preserve"> 19</w:t>
      </w:r>
      <w:r>
        <w:t>.</w:t>
      </w:r>
      <w:r w:rsidRPr="00AE057B">
        <w:t xml:space="preserve"> University of New Mexico, “Chapter 13 Uncertainty and Risk at the Catastrophe Threshold”, 2019, Planetary Defense, Space and Society, https://dl1.cuni.cz/pluginfile.php/634091/mod_resource/content/1/Planetary%20Defence.pdf</w:t>
      </w:r>
    </w:p>
    <w:p w14:paraId="659527B9" w14:textId="77777777" w:rsidR="00A86F93" w:rsidRDefault="00A86F93" w:rsidP="00A86F93">
      <w:pPr>
        <w:rPr>
          <w:sz w:val="16"/>
        </w:rPr>
      </w:pPr>
      <w:r w:rsidRPr="009E4CB4">
        <w:rPr>
          <w:sz w:val="16"/>
        </w:rPr>
        <w:t xml:space="preserve">The planetary defense community came to a similar conclusion. </w:t>
      </w:r>
      <w:r w:rsidRPr="00AE057B">
        <w:rPr>
          <w:rStyle w:val="StyleUnderline"/>
        </w:rPr>
        <w:t>The NEO population is analogous the numbers of rounds in the revolvers of our pretend laboratory experiment</w:t>
      </w:r>
      <w:r w:rsidRPr="009E4CB4">
        <w:rPr>
          <w:sz w:val="16"/>
        </w:rPr>
        <w:t xml:space="preserve">. </w:t>
      </w:r>
      <w:r w:rsidRPr="009E4CB4">
        <w:rPr>
          <w:rStyle w:val="StyleUnderline"/>
          <w:sz w:val="16"/>
          <w:u w:val="none"/>
        </w:rPr>
        <w:t>But the expected consequences of an impact depend on the size of the asteroid</w:t>
      </w:r>
      <w:r w:rsidRPr="009E4CB4">
        <w:rPr>
          <w:sz w:val="16"/>
        </w:rPr>
        <w:t xml:space="preserve">. </w:t>
      </w:r>
      <w:r w:rsidRPr="00AE057B">
        <w:rPr>
          <w:rStyle w:val="StyleUnderline"/>
        </w:rPr>
        <w:t xml:space="preserve">The largest </w:t>
      </w:r>
      <w:r w:rsidRPr="00A033F0">
        <w:rPr>
          <w:rStyle w:val="StyleUnderline"/>
          <w:highlight w:val="green"/>
        </w:rPr>
        <w:t>asteroids</w:t>
      </w:r>
      <w:r w:rsidRPr="00AE057B">
        <w:rPr>
          <w:rStyle w:val="StyleUnderline"/>
        </w:rPr>
        <w:t xml:space="preserve"> </w:t>
      </w:r>
      <w:r w:rsidRPr="00A033F0">
        <w:rPr>
          <w:rStyle w:val="StyleUnderline"/>
          <w:highlight w:val="green"/>
        </w:rPr>
        <w:t>have</w:t>
      </w:r>
      <w:r w:rsidRPr="00AE057B">
        <w:rPr>
          <w:rStyle w:val="StyleUnderline"/>
        </w:rPr>
        <w:t xml:space="preserve"> the greatest effect</w:t>
      </w:r>
      <w:r w:rsidRPr="009E4CB4">
        <w:rPr>
          <w:sz w:val="16"/>
        </w:rPr>
        <w:t>—</w:t>
      </w:r>
      <w:r w:rsidRPr="00AE057B">
        <w:rPr>
          <w:rStyle w:val="Emphasis"/>
        </w:rPr>
        <w:t xml:space="preserve">including the </w:t>
      </w:r>
      <w:r w:rsidRPr="00A033F0">
        <w:rPr>
          <w:rStyle w:val="Emphasis"/>
          <w:highlight w:val="green"/>
        </w:rPr>
        <w:t>possibility of extinction</w:t>
      </w:r>
      <w:r w:rsidRPr="009E4CB4">
        <w:rPr>
          <w:sz w:val="16"/>
        </w:rPr>
        <w:t>—but the quantification of consequence is also very uncertain. We simply do not know how big</w:t>
      </w:r>
      <w:r w:rsidRPr="00AE057B">
        <w:rPr>
          <w:rStyle w:val="StyleUnderline"/>
        </w:rPr>
        <w:t xml:space="preserve"> an asteroid </w:t>
      </w:r>
      <w:r w:rsidRPr="009E4CB4">
        <w:rPr>
          <w:sz w:val="16"/>
        </w:rPr>
        <w:t>must be to</w:t>
      </w:r>
      <w:r w:rsidRPr="00AE057B">
        <w:rPr>
          <w:rStyle w:val="StyleUnderline"/>
        </w:rPr>
        <w:t xml:space="preserve"> cause an </w:t>
      </w:r>
      <w:r w:rsidRPr="00A033F0">
        <w:rPr>
          <w:rStyle w:val="Emphasis"/>
          <w:highlight w:val="green"/>
        </w:rPr>
        <w:t>ecological collapse</w:t>
      </w:r>
      <w:r w:rsidRPr="00AE057B">
        <w:rPr>
          <w:rStyle w:val="StyleUnderline"/>
        </w:rPr>
        <w:t xml:space="preserve">, to </w:t>
      </w:r>
      <w:r w:rsidRPr="00A033F0">
        <w:rPr>
          <w:rStyle w:val="Emphasis"/>
          <w:highlight w:val="green"/>
        </w:rPr>
        <w:t>destroy ag</w:t>
      </w:r>
      <w:r w:rsidRPr="00307093">
        <w:rPr>
          <w:rStyle w:val="Emphasis"/>
        </w:rPr>
        <w:t xml:space="preserve">ricultural </w:t>
      </w:r>
      <w:r w:rsidRPr="00A033F0">
        <w:rPr>
          <w:rStyle w:val="Emphasis"/>
          <w:highlight w:val="green"/>
        </w:rPr>
        <w:t>production</w:t>
      </w:r>
      <w:r w:rsidRPr="00AE057B">
        <w:rPr>
          <w:rStyle w:val="StyleUnderline"/>
        </w:rPr>
        <w:t xml:space="preserve"> and </w:t>
      </w:r>
      <w:r w:rsidRPr="00A033F0">
        <w:rPr>
          <w:rStyle w:val="Emphasis"/>
          <w:highlight w:val="green"/>
        </w:rPr>
        <w:t>end civilization</w:t>
      </w:r>
      <w:r w:rsidRPr="00AE057B">
        <w:rPr>
          <w:rStyle w:val="StyleUnderline"/>
        </w:rPr>
        <w:t xml:space="preserve">, or to </w:t>
      </w:r>
      <w:r w:rsidRPr="00A033F0">
        <w:rPr>
          <w:rStyle w:val="Emphasis"/>
          <w:highlight w:val="green"/>
        </w:rPr>
        <w:t>wipe out</w:t>
      </w:r>
      <w:r w:rsidRPr="00AE057B">
        <w:rPr>
          <w:rStyle w:val="Emphasis"/>
        </w:rPr>
        <w:t xml:space="preserve"> </w:t>
      </w:r>
      <w:proofErr w:type="gramStart"/>
      <w:r w:rsidRPr="00AE057B">
        <w:rPr>
          <w:rStyle w:val="Emphasis"/>
        </w:rPr>
        <w:t xml:space="preserve">the </w:t>
      </w:r>
      <w:r w:rsidRPr="00A033F0">
        <w:rPr>
          <w:rStyle w:val="Emphasis"/>
          <w:highlight w:val="green"/>
        </w:rPr>
        <w:t>human</w:t>
      </w:r>
      <w:r w:rsidRPr="00AE057B">
        <w:rPr>
          <w:rStyle w:val="StyleUnderline"/>
        </w:rPr>
        <w:t xml:space="preserve"> </w:t>
      </w:r>
      <w:r w:rsidRPr="00A033F0">
        <w:rPr>
          <w:rStyle w:val="StyleUnderline"/>
          <w:highlight w:val="green"/>
        </w:rPr>
        <w:t>race</w:t>
      </w:r>
      <w:proofErr w:type="gramEnd"/>
      <w:r w:rsidRPr="009E4CB4">
        <w:rPr>
          <w:sz w:val="16"/>
        </w:rPr>
        <w:t xml:space="preserve">. This </w:t>
      </w:r>
      <w:r w:rsidRPr="00A033F0">
        <w:rPr>
          <w:rStyle w:val="Emphasis"/>
          <w:highlight w:val="green"/>
        </w:rPr>
        <w:t>calculation</w:t>
      </w:r>
      <w:r w:rsidRPr="00AE057B">
        <w:rPr>
          <w:rStyle w:val="Emphasis"/>
        </w:rPr>
        <w:t xml:space="preserve"> is </w:t>
      </w:r>
      <w:r w:rsidRPr="00A033F0">
        <w:rPr>
          <w:rStyle w:val="Emphasis"/>
          <w:highlight w:val="green"/>
        </w:rPr>
        <w:t>not possible</w:t>
      </w:r>
      <w:r w:rsidRPr="00AE057B">
        <w:rPr>
          <w:rStyle w:val="StyleUnderline"/>
        </w:rPr>
        <w:t xml:space="preserve"> </w:t>
      </w:r>
      <w:r w:rsidRPr="00A033F0">
        <w:rPr>
          <w:rStyle w:val="StyleUnderline"/>
          <w:highlight w:val="green"/>
        </w:rPr>
        <w:t>because</w:t>
      </w:r>
      <w:r w:rsidRPr="00AE057B">
        <w:rPr>
          <w:rStyle w:val="StyleUnderline"/>
        </w:rPr>
        <w:t xml:space="preserve"> </w:t>
      </w:r>
      <w:r w:rsidRPr="00AE057B">
        <w:rPr>
          <w:rStyle w:val="Emphasis"/>
        </w:rPr>
        <w:t xml:space="preserve">we </w:t>
      </w:r>
      <w:r w:rsidRPr="00A033F0">
        <w:rPr>
          <w:rStyle w:val="Emphasis"/>
          <w:highlight w:val="green"/>
        </w:rPr>
        <w:t>do not understand</w:t>
      </w:r>
      <w:r w:rsidRPr="00AE057B">
        <w:rPr>
          <w:rStyle w:val="StyleUnderline"/>
        </w:rPr>
        <w:t xml:space="preserve"> all the </w:t>
      </w:r>
      <w:r w:rsidRPr="00A033F0">
        <w:rPr>
          <w:rStyle w:val="Emphasis"/>
          <w:highlight w:val="green"/>
        </w:rPr>
        <w:t>damage mechanisms</w:t>
      </w:r>
      <w:r w:rsidRPr="009E4CB4">
        <w:rPr>
          <w:sz w:val="16"/>
        </w:rPr>
        <w:t xml:space="preserve"> associated with an Earth system that is </w:t>
      </w:r>
      <w:r w:rsidRPr="00A033F0">
        <w:rPr>
          <w:rStyle w:val="Emphasis"/>
          <w:highlight w:val="green"/>
        </w:rPr>
        <w:t>complex and</w:t>
      </w:r>
      <w:r w:rsidRPr="00AE057B">
        <w:rPr>
          <w:rStyle w:val="Emphasis"/>
        </w:rPr>
        <w:t xml:space="preserve"> </w:t>
      </w:r>
      <w:r w:rsidRPr="00A033F0">
        <w:rPr>
          <w:rStyle w:val="Emphasis"/>
          <w:highlight w:val="green"/>
        </w:rPr>
        <w:t>nonlinear</w:t>
      </w:r>
      <w:r w:rsidRPr="009E4CB4">
        <w:rPr>
          <w:sz w:val="16"/>
        </w:rPr>
        <w:t xml:space="preserve">. </w:t>
      </w:r>
      <w:r w:rsidRPr="00AE057B">
        <w:rPr>
          <w:rStyle w:val="StyleUnderline"/>
        </w:rPr>
        <w:t>The asteroid that erased the dinosaurs altered the Earth forever</w:t>
      </w:r>
      <w:r w:rsidRPr="009E4CB4">
        <w:rPr>
          <w:sz w:val="16"/>
        </w:rPr>
        <w:t xml:space="preserve">, first by direct impact effects—the generation of an enormous crater and expulsion of ejecta. About 100 million megatons of energy was released in a massive explosion that changed the atmosphere, heating it up by an unknown amount. </w:t>
      </w:r>
      <w:r w:rsidRPr="00AE057B">
        <w:rPr>
          <w:rStyle w:val="StyleUnderline"/>
        </w:rPr>
        <w:t>The air became opaque with dust and debris, leading to an impact winter that lasted years.</w:t>
      </w:r>
      <w:r w:rsidRPr="009E4CB4">
        <w:rPr>
          <w:sz w:val="16"/>
        </w:rPr>
        <w:t xml:space="preserve"> </w:t>
      </w:r>
      <w:r w:rsidRPr="00AE057B">
        <w:rPr>
          <w:rStyle w:val="StyleUnderline"/>
        </w:rPr>
        <w:t>The composition and radiative properties of the atmosphere were forever altered, and the climate changed</w:t>
      </w:r>
      <w:r w:rsidRPr="009E4CB4">
        <w:rPr>
          <w:sz w:val="16"/>
        </w:rPr>
        <w:t xml:space="preserve">. The precise mechanism for the resulting mass extinction is still debated and is unlikely to ever be completely understood. Fortunately, impacts by 10-km asteroids occur only once every 100 million years or so. The current risk is zero, because a 10-km asteroid on a collision course would be large enough to have been discovered already. The same cannot be said for long-period comets, however, the frequency of large comets entering the inner Solar System is low. </w:t>
      </w:r>
      <w:r w:rsidRPr="00AE057B">
        <w:rPr>
          <w:rStyle w:val="StyleUnderline"/>
        </w:rPr>
        <w:t xml:space="preserve">A 5-km </w:t>
      </w:r>
      <w:r w:rsidRPr="00A033F0">
        <w:rPr>
          <w:rStyle w:val="StyleUnderline"/>
          <w:highlight w:val="green"/>
        </w:rPr>
        <w:t>asteroid</w:t>
      </w:r>
      <w:r w:rsidRPr="00AE057B">
        <w:rPr>
          <w:rStyle w:val="StyleUnderline"/>
        </w:rPr>
        <w:t xml:space="preserve"> almost </w:t>
      </w:r>
      <w:r w:rsidRPr="00A033F0">
        <w:rPr>
          <w:rStyle w:val="StyleUnderline"/>
          <w:highlight w:val="green"/>
        </w:rPr>
        <w:t>certainly</w:t>
      </w:r>
      <w:r w:rsidRPr="00AE057B">
        <w:rPr>
          <w:rStyle w:val="StyleUnderline"/>
        </w:rPr>
        <w:t xml:space="preserve"> </w:t>
      </w:r>
      <w:r w:rsidRPr="00A033F0">
        <w:rPr>
          <w:rStyle w:val="Emphasis"/>
          <w:highlight w:val="green"/>
        </w:rPr>
        <w:t xml:space="preserve">exceeds the </w:t>
      </w:r>
      <w:r w:rsidRPr="00075209">
        <w:rPr>
          <w:rStyle w:val="Emphasis"/>
        </w:rPr>
        <w:t xml:space="preserve">global </w:t>
      </w:r>
      <w:r w:rsidRPr="00A033F0">
        <w:rPr>
          <w:rStyle w:val="Emphasis"/>
          <w:highlight w:val="green"/>
        </w:rPr>
        <w:t>catastrophe threshold</w:t>
      </w:r>
      <w:r w:rsidRPr="009E4CB4">
        <w:rPr>
          <w:sz w:val="16"/>
        </w:rPr>
        <w:t xml:space="preserve">, but at half the diameter of the dinosaur killer. An asteroid’s mass governs its impact energy and damage potential, so mass is a better measure of “size” for purposes of consequence estimates. A 5-km asteroid is therefore </w:t>
      </w:r>
      <w:proofErr w:type="gramStart"/>
      <w:r w:rsidRPr="009E4CB4">
        <w:rPr>
          <w:sz w:val="16"/>
        </w:rPr>
        <w:t>really only</w:t>
      </w:r>
      <w:proofErr w:type="gramEnd"/>
      <w:r w:rsidRPr="009E4CB4">
        <w:rPr>
          <w:sz w:val="16"/>
        </w:rPr>
        <w:t xml:space="preserve"> an eighth as big as the dinosaur killer, and its impact would deliver about one-eighth the destructive energy (for a given impact velocity). But there are more of the smaller ones, so the Earth is exposed to more frequent impacts from them (once about every 30 million years). The Earth doesn’t experience mass extinctions with that high of a frequency, so it is unlikely that 5-km asteroids exceed the extinction threshold, at least not </w:t>
      </w:r>
      <w:r w:rsidRPr="00B83780">
        <w:rPr>
          <w:sz w:val="16"/>
        </w:rPr>
        <w:t xml:space="preserve">every time they hit. But </w:t>
      </w:r>
      <w:r w:rsidRPr="00B83780">
        <w:rPr>
          <w:rStyle w:val="StyleUnderline"/>
        </w:rPr>
        <w:t>if one were to hit the Earth today, the energy released</w:t>
      </w:r>
      <w:r w:rsidRPr="00B83780">
        <w:rPr>
          <w:sz w:val="16"/>
        </w:rPr>
        <w:t xml:space="preserve"> (roughly 10 million megatons) </w:t>
      </w:r>
      <w:r w:rsidRPr="00B83780">
        <w:rPr>
          <w:rStyle w:val="StyleUnderline"/>
        </w:rPr>
        <w:t xml:space="preserve">and the </w:t>
      </w:r>
      <w:proofErr w:type="gramStart"/>
      <w:r w:rsidRPr="00B83780">
        <w:rPr>
          <w:rStyle w:val="StyleUnderline"/>
        </w:rPr>
        <w:t>amount</w:t>
      </w:r>
      <w:proofErr w:type="gramEnd"/>
      <w:r w:rsidRPr="00B83780">
        <w:rPr>
          <w:rStyle w:val="StyleUnderline"/>
        </w:rPr>
        <w:t xml:space="preserve"> of debris produced would lead to certain global catastrophe, </w:t>
      </w:r>
      <w:r w:rsidRPr="00B83780">
        <w:rPr>
          <w:rStyle w:val="Emphasis"/>
        </w:rPr>
        <w:t>killing billions of people</w:t>
      </w:r>
      <w:r w:rsidRPr="00B83780">
        <w:rPr>
          <w:sz w:val="16"/>
        </w:rPr>
        <w:t xml:space="preserve">. The population of asteroids continues to increase as the size (and consequences) go down. </w:t>
      </w:r>
      <w:r w:rsidRPr="00B83780">
        <w:rPr>
          <w:rStyle w:val="StyleUnderline"/>
        </w:rPr>
        <w:t>Like the “bullets-in-guns” thought experiment, space is a shooting gallery where most of the shots are relatively harmless, but rare ones are catastrophic</w:t>
      </w:r>
      <w:r w:rsidRPr="00B83780">
        <w:rPr>
          <w:sz w:val="10"/>
          <w:szCs w:val="16"/>
        </w:rPr>
        <w:t xml:space="preserve">. There are sound arguments based on physics and backed by evidence in the geological record that more frequent and smaller impacts can have local, regional, or even continental-scale consequences without causing a major climate disruption or global catastrophe. That suggests the existence of an unknown size threshold for global catastrophe. There is no reason to think that such a threshold even corresponds to a definite size. An impact into one spot might release a large quantity of planet-warming greenhouse gases or cause soot-producing firestorms, resulting in an impact winter. On the other hand, if it landed in a deep ocean basin, there might be little if any global consequences. </w:t>
      </w:r>
      <w:r w:rsidRPr="00B83780">
        <w:rPr>
          <w:sz w:val="10"/>
          <w:szCs w:val="10"/>
        </w:rPr>
        <w:t>The threshold for catastrophe is therefore fuzzy in addition to being uncertain. 13.6 Avoiding Catastrophe by Situational Awareness Chapman and Morrison (1994) published the first comprehensive probabilistic risk assessment for asteroids and comets. They used observations of the effects of nuclear weapons along with physics-based scaling laws to estimate the direct damage caused by an impact of a given size. However, such scaling laws only work well for impacts that are too small to cause indirect global environmental effects such as climate change. They argued that above some threshold size (which they estimated to be around 1.5 km in diameter, with large uncertainty) a comet or asteroid impact would create a global catastrophe that would kill at least a quarter of the world’s population, increasing all the way up to extinction for the largest impacts. They spliced the nuclear weapons-based estimates together with the global catastrophe estimates to create a single, but crude “kill curve” that related the number of deaths to the size of an impacting body. In our Russian Roulette illustration, our three different guns were loaded with three different integer numbers of live rounds (since bullets exist as discrete units). This is a discrete math problem with three different possible consequences, each with its own probability. For the planetary defense risk assessment, the size of the comet or asteroid is a continuous parameter, so the sum becomes an integral. We can solve it by integrating the kill curve (as a function of size) times the probability of an impact of that size, over all possible sizes. In practice, this is done by dividing the curves up into discrete size bins. One can construct a table consisting of the number of expected impacts within some size range in a specified interval of time, and the number of resulting fatalities (averaged over all possible scenarios). According to Chapman and Morrison (1994), the expected long-term number of impact fatalities per year is 3000 if the threshold asteroid diameter for a globally catastrophic impact is 1.5 km (for further discussion of the threshold for global impact effects, see (Toon et al. 1997)). If our ability to simulate the consequences of an impact were perfect, we could improve on these estimates by running a statistically significant number of computer experiments and determining how many people would be killed, on average, from an impact of a given size. We could simulate random impacts in numbers proportional to the size distribution of the asteroid population, add up the numbers of fatalities, and divide by the number of impacts to generate a better kill curve. Unfortunately, our ability to simulate impact consequences is still far from perfect</w:t>
      </w:r>
      <w:r w:rsidRPr="00B83780">
        <w:rPr>
          <w:sz w:val="10"/>
          <w:szCs w:val="16"/>
        </w:rPr>
        <w:t>. The estimates for ocean impacts are particularly uncertain because the efficiency of impact tsunami generation is not well understood. The severity of climate-changing global catastrophes from asteroid impacts are even more uncertain because climate is a nonlinear dynamic system with unknown thresholds and feedbacks</w:t>
      </w:r>
      <w:r w:rsidRPr="009E4CB4">
        <w:rPr>
          <w:sz w:val="16"/>
        </w:rPr>
        <w:t xml:space="preserve">. </w:t>
      </w:r>
      <w:r w:rsidRPr="00A033F0">
        <w:rPr>
          <w:rStyle w:val="Emphasis"/>
          <w:highlight w:val="green"/>
        </w:rPr>
        <w:t>With increased uncertainty</w:t>
      </w:r>
      <w:r w:rsidRPr="00AE057B">
        <w:rPr>
          <w:rStyle w:val="Emphasis"/>
        </w:rPr>
        <w:t xml:space="preserve"> </w:t>
      </w:r>
      <w:r w:rsidRPr="00A033F0">
        <w:rPr>
          <w:rStyle w:val="Emphasis"/>
          <w:highlight w:val="green"/>
        </w:rPr>
        <w:t>comes</w:t>
      </w:r>
      <w:r w:rsidRPr="00AE057B">
        <w:rPr>
          <w:rStyle w:val="Emphasis"/>
        </w:rPr>
        <w:t xml:space="preserve"> greater </w:t>
      </w:r>
      <w:r w:rsidRPr="00A033F0">
        <w:rPr>
          <w:rStyle w:val="Emphasis"/>
          <w:highlight w:val="green"/>
        </w:rPr>
        <w:t>assessed risk</w:t>
      </w:r>
      <w:r w:rsidRPr="009E4CB4">
        <w:rPr>
          <w:sz w:val="16"/>
        </w:rPr>
        <w:t xml:space="preserve">. Most of the </w:t>
      </w:r>
      <w:r w:rsidRPr="00A033F0">
        <w:rPr>
          <w:rStyle w:val="StyleUnderline"/>
          <w:highlight w:val="green"/>
        </w:rPr>
        <w:t>uncertainty</w:t>
      </w:r>
      <w:r w:rsidRPr="00AE057B">
        <w:rPr>
          <w:rStyle w:val="StyleUnderline"/>
        </w:rPr>
        <w:t xml:space="preserve"> is </w:t>
      </w:r>
      <w:r w:rsidRPr="00A033F0">
        <w:rPr>
          <w:rStyle w:val="Emphasis"/>
          <w:highlight w:val="green"/>
        </w:rPr>
        <w:t>associated with</w:t>
      </w:r>
      <w:r w:rsidRPr="00AE057B">
        <w:rPr>
          <w:rStyle w:val="Emphasis"/>
        </w:rPr>
        <w:t xml:space="preserve"> impact consequences and </w:t>
      </w:r>
      <w:r w:rsidRPr="00A033F0">
        <w:rPr>
          <w:rStyle w:val="Emphasis"/>
          <w:highlight w:val="green"/>
        </w:rPr>
        <w:t>the “kill curve</w:t>
      </w:r>
      <w:r w:rsidRPr="009E4CB4">
        <w:rPr>
          <w:sz w:val="16"/>
        </w:rPr>
        <w:t xml:space="preserve">”. </w:t>
      </w:r>
      <w:r w:rsidRPr="00AE057B">
        <w:rPr>
          <w:rStyle w:val="StyleUnderline"/>
        </w:rPr>
        <w:t xml:space="preserve">Complex geophysical simulations will never be </w:t>
      </w:r>
      <w:proofErr w:type="gramStart"/>
      <w:r w:rsidRPr="00AE057B">
        <w:rPr>
          <w:rStyle w:val="StyleUnderline"/>
        </w:rPr>
        <w:t>perfect,</w:t>
      </w:r>
      <w:proofErr w:type="gramEnd"/>
      <w:r w:rsidRPr="00AE057B">
        <w:rPr>
          <w:rStyle w:val="StyleUnderline"/>
        </w:rPr>
        <w:t xml:space="preserve"> </w:t>
      </w:r>
      <w:r w:rsidRPr="00257227">
        <w:rPr>
          <w:rStyle w:val="StyleUnderline"/>
        </w:rPr>
        <w:t xml:space="preserve">therefore </w:t>
      </w:r>
      <w:r w:rsidRPr="00257227">
        <w:rPr>
          <w:rStyle w:val="Emphasis"/>
        </w:rPr>
        <w:t>decisions will always need to be made in the face of this uncertainty</w:t>
      </w:r>
      <w:r w:rsidRPr="009E4CB4">
        <w:rPr>
          <w:sz w:val="16"/>
        </w:rPr>
        <w:t xml:space="preserve">. Nevertheless, such calculations are the best way to ensure that such decisions are objective. The estimated risk of a few thousand fatalities per year is counterintuitive, because there are no examples of unambiguous, confirmed asteroid fatalities. It depends on low-probability, high consequence events—something that only happens every million years or so but could kill hundred million people. The odds of such an event taking place </w:t>
      </w:r>
      <w:proofErr w:type="gramStart"/>
      <w:r w:rsidRPr="009E4CB4">
        <w:rPr>
          <w:sz w:val="16"/>
        </w:rPr>
        <w:t>in a given year</w:t>
      </w:r>
      <w:proofErr w:type="gramEnd"/>
      <w:r w:rsidRPr="009E4CB4">
        <w:rPr>
          <w:sz w:val="16"/>
        </w:rPr>
        <w:t xml:space="preserve"> are only about one in a million, but it would contribute 100 fatalities per year to the total. The expected number of fatalities per year is zero, but the long-term average is much greater. This is not the only possible way to quantify risk, and may not even be the best, yet it has become the de facto metric for the impact risk assessments, for intercomparison of contributing factors, and for performing sensitivity studies in support of cost/benefit analyses for various risk-reduction strategies. As an example, </w:t>
      </w:r>
      <w:r w:rsidRPr="00AE057B">
        <w:rPr>
          <w:rStyle w:val="StyleUnderline"/>
        </w:rPr>
        <w:t>the Chapman and Morrison</w:t>
      </w:r>
      <w:r w:rsidRPr="009E4CB4">
        <w:rPr>
          <w:sz w:val="16"/>
        </w:rPr>
        <w:t xml:space="preserve"> (1994) </w:t>
      </w:r>
      <w:r w:rsidRPr="00AE057B">
        <w:rPr>
          <w:rStyle w:val="StyleUnderline"/>
        </w:rPr>
        <w:t>analysis led to an obvious policy recommendation:</w:t>
      </w:r>
      <w:r w:rsidRPr="00AE057B">
        <w:rPr>
          <w:rStyle w:val="Emphasis"/>
        </w:rPr>
        <w:t xml:space="preserve"> </w:t>
      </w:r>
      <w:r w:rsidRPr="00B83780">
        <w:rPr>
          <w:rStyle w:val="Emphasis"/>
        </w:rPr>
        <w:t>catastrophe avoidance</w:t>
      </w:r>
      <w:r w:rsidRPr="00B83780">
        <w:rPr>
          <w:sz w:val="16"/>
        </w:rPr>
        <w:t>. This</w:t>
      </w:r>
      <w:r w:rsidRPr="009E4CB4">
        <w:rPr>
          <w:sz w:val="16"/>
        </w:rPr>
        <w:t xml:space="preserve"> is analogous to removing the single live round from the gun that is pointed at your head in the Russian Roulette example. </w:t>
      </w:r>
      <w:r w:rsidRPr="00A033F0">
        <w:rPr>
          <w:rStyle w:val="StyleUnderline"/>
          <w:highlight w:val="green"/>
        </w:rPr>
        <w:t xml:space="preserve">The </w:t>
      </w:r>
      <w:r w:rsidRPr="00A033F0">
        <w:rPr>
          <w:rStyle w:val="Emphasis"/>
          <w:highlight w:val="green"/>
        </w:rPr>
        <w:t>optimal</w:t>
      </w:r>
      <w:r w:rsidRPr="00B83780">
        <w:rPr>
          <w:rStyle w:val="Emphasis"/>
        </w:rPr>
        <w:t xml:space="preserve"> </w:t>
      </w:r>
      <w:r w:rsidRPr="00075209">
        <w:rPr>
          <w:rStyle w:val="Emphasis"/>
        </w:rPr>
        <w:t xml:space="preserve">risk </w:t>
      </w:r>
      <w:r w:rsidRPr="00A033F0">
        <w:rPr>
          <w:rStyle w:val="Emphasis"/>
          <w:highlight w:val="green"/>
        </w:rPr>
        <w:t>reduction method</w:t>
      </w:r>
      <w:r w:rsidRPr="00AE057B">
        <w:rPr>
          <w:rStyle w:val="StyleUnderline"/>
        </w:rPr>
        <w:t xml:space="preserve"> is to prevent large impacts</w:t>
      </w:r>
      <w:r w:rsidRPr="009E4CB4">
        <w:rPr>
          <w:sz w:val="16"/>
        </w:rPr>
        <w:t xml:space="preserve">. </w:t>
      </w:r>
      <w:r w:rsidRPr="00AE057B">
        <w:rPr>
          <w:rStyle w:val="StyleUnderline"/>
        </w:rPr>
        <w:t xml:space="preserve">The first step toward avoidance of catastrophic </w:t>
      </w:r>
      <w:r w:rsidRPr="00075209">
        <w:rPr>
          <w:rStyle w:val="StyleUnderline"/>
        </w:rPr>
        <w:t>impact</w:t>
      </w:r>
      <w:r w:rsidRPr="00AE057B">
        <w:rPr>
          <w:rStyle w:val="StyleUnderline"/>
        </w:rPr>
        <w:t xml:space="preserve"> </w:t>
      </w:r>
      <w:r w:rsidRPr="00A033F0">
        <w:rPr>
          <w:rStyle w:val="StyleUnderline"/>
          <w:highlight w:val="green"/>
        </w:rPr>
        <w:t>is to</w:t>
      </w:r>
      <w:r w:rsidRPr="00AE057B">
        <w:rPr>
          <w:rStyle w:val="StyleUnderline"/>
        </w:rPr>
        <w:t xml:space="preserve"> find all the </w:t>
      </w:r>
      <w:r w:rsidRPr="00A033F0">
        <w:rPr>
          <w:rStyle w:val="Emphasis"/>
          <w:highlight w:val="green"/>
        </w:rPr>
        <w:t xml:space="preserve">asteroids in </w:t>
      </w:r>
      <w:proofErr w:type="spellStart"/>
      <w:r w:rsidRPr="00A033F0">
        <w:rPr>
          <w:rStyle w:val="Emphasis"/>
          <w:highlight w:val="green"/>
        </w:rPr>
        <w:t>Earthcrossing</w:t>
      </w:r>
      <w:proofErr w:type="spellEnd"/>
      <w:r w:rsidRPr="00A033F0">
        <w:rPr>
          <w:rStyle w:val="Emphasis"/>
          <w:highlight w:val="green"/>
        </w:rPr>
        <w:t xml:space="preserve"> orbits</w:t>
      </w:r>
      <w:r w:rsidRPr="00AE057B">
        <w:rPr>
          <w:rStyle w:val="StyleUnderline"/>
        </w:rPr>
        <w:t xml:space="preserve"> that </w:t>
      </w:r>
      <w:r w:rsidRPr="00B83780">
        <w:rPr>
          <w:rStyle w:val="StyleUnderline"/>
        </w:rPr>
        <w:t xml:space="preserve">are above the </w:t>
      </w:r>
      <w:r w:rsidRPr="00B83780">
        <w:rPr>
          <w:rStyle w:val="Emphasis"/>
        </w:rPr>
        <w:t>global catastrophe threshold</w:t>
      </w:r>
      <w:r w:rsidRPr="00B83780">
        <w:rPr>
          <w:sz w:val="16"/>
        </w:rPr>
        <w:t xml:space="preserve">. This recommendation led to the establishment of a survey program and the 1998 NASA directive to discover 90% of NEOs greater than 1 km in diameter. This was also the easiest </w:t>
      </w:r>
      <w:proofErr w:type="gramStart"/>
      <w:r w:rsidRPr="00B83780">
        <w:rPr>
          <w:sz w:val="16"/>
        </w:rPr>
        <w:t>solution, because</w:t>
      </w:r>
      <w:proofErr w:type="gramEnd"/>
      <w:r w:rsidRPr="00B83780">
        <w:rPr>
          <w:sz w:val="16"/>
        </w:rPr>
        <w:t xml:space="preserve"> there are only about 1,000 NEOs</w:t>
      </w:r>
      <w:r w:rsidRPr="009E4CB4">
        <w:rPr>
          <w:sz w:val="16"/>
        </w:rPr>
        <w:t xml:space="preserve"> of that size. Since they are also the biggest and brightest in the sky, they were the easiest to find. The survey was a success and led to a large reduction in assessed risk. </w:t>
      </w:r>
      <w:r w:rsidRPr="00AE057B">
        <w:rPr>
          <w:rStyle w:val="StyleUnderline"/>
        </w:rPr>
        <w:t xml:space="preserve">Using </w:t>
      </w:r>
      <w:r w:rsidRPr="00A033F0">
        <w:rPr>
          <w:rStyle w:val="Emphasis"/>
          <w:highlight w:val="green"/>
        </w:rPr>
        <w:t>astronomical NEO surveys</w:t>
      </w:r>
      <w:r w:rsidRPr="00AE057B">
        <w:rPr>
          <w:rStyle w:val="StyleUnderline"/>
        </w:rPr>
        <w:t xml:space="preserve"> to </w:t>
      </w:r>
      <w:r w:rsidRPr="00A033F0">
        <w:rPr>
          <w:rStyle w:val="StyleUnderline"/>
          <w:highlight w:val="green"/>
        </w:rPr>
        <w:t>eliminate catastrophic risk</w:t>
      </w:r>
      <w:r w:rsidRPr="00AE057B">
        <w:rPr>
          <w:rStyle w:val="StyleUnderline"/>
        </w:rPr>
        <w:t xml:space="preserve"> is </w:t>
      </w:r>
      <w:r w:rsidRPr="00B83780">
        <w:rPr>
          <w:rStyle w:val="StyleUnderline"/>
          <w:sz w:val="36"/>
          <w:szCs w:val="36"/>
        </w:rPr>
        <w:t xml:space="preserve">based on the same philosophy as </w:t>
      </w:r>
      <w:r w:rsidRPr="00B83780">
        <w:rPr>
          <w:rStyle w:val="Emphasis"/>
          <w:sz w:val="36"/>
          <w:szCs w:val="36"/>
        </w:rPr>
        <w:t>looking both ways</w:t>
      </w:r>
      <w:r w:rsidRPr="00B83780">
        <w:rPr>
          <w:rStyle w:val="StyleUnderline"/>
          <w:sz w:val="36"/>
          <w:szCs w:val="36"/>
        </w:rPr>
        <w:t xml:space="preserve"> </w:t>
      </w:r>
      <w:r w:rsidRPr="00B83780">
        <w:rPr>
          <w:rStyle w:val="Emphasis"/>
        </w:rPr>
        <w:t>before crossing the street</w:t>
      </w:r>
      <w:r w:rsidRPr="009E4CB4">
        <w:rPr>
          <w:sz w:val="16"/>
        </w:rPr>
        <w:t xml:space="preserve">. The survey is an act of situational awareness that doesn’t by itself change the probability of impact. </w:t>
      </w:r>
      <w:r w:rsidRPr="00AE057B">
        <w:rPr>
          <w:rStyle w:val="StyleUnderline"/>
        </w:rPr>
        <w:t>An object in a deterministic orbit will either collide with the Earth on some specified time interval or it won’t</w:t>
      </w:r>
      <w:r w:rsidRPr="009E4CB4">
        <w:rPr>
          <w:sz w:val="16"/>
        </w:rPr>
        <w:t xml:space="preserve">. Its intrinsic impact probability is either zero or one. </w:t>
      </w:r>
      <w:r w:rsidRPr="00AE057B">
        <w:rPr>
          <w:rStyle w:val="StyleUnderline"/>
        </w:rPr>
        <w:t xml:space="preserve">The situational </w:t>
      </w:r>
      <w:r w:rsidRPr="00A033F0">
        <w:rPr>
          <w:rStyle w:val="StyleUnderline"/>
          <w:highlight w:val="green"/>
        </w:rPr>
        <w:t>awareness</w:t>
      </w:r>
      <w:r w:rsidRPr="00AE057B">
        <w:rPr>
          <w:rStyle w:val="StyleUnderline"/>
        </w:rPr>
        <w:t xml:space="preserve"> provided by looking </w:t>
      </w:r>
      <w:r w:rsidRPr="00A033F0">
        <w:rPr>
          <w:rStyle w:val="StyleUnderline"/>
          <w:highlight w:val="green"/>
        </w:rPr>
        <w:t xml:space="preserve">creates the opportunity to take </w:t>
      </w:r>
      <w:r w:rsidRPr="00A033F0">
        <w:rPr>
          <w:rStyle w:val="Emphasis"/>
          <w:highlight w:val="green"/>
        </w:rPr>
        <w:t>preventive action</w:t>
      </w:r>
      <w:r w:rsidRPr="00AE057B">
        <w:rPr>
          <w:rStyle w:val="StyleUnderline"/>
        </w:rPr>
        <w:t xml:space="preserve"> to </w:t>
      </w:r>
      <w:r w:rsidRPr="00B83780">
        <w:rPr>
          <w:rStyle w:val="Emphasis"/>
        </w:rPr>
        <w:t>mitigate the risk if something is discovered to be on a collision course</w:t>
      </w:r>
      <w:r w:rsidRPr="009E4CB4">
        <w:rPr>
          <w:sz w:val="16"/>
        </w:rPr>
        <w:t xml:space="preserve">. A pedestrian can change his or her own course by waiting until a potentially hazardous vehicle passes. </w:t>
      </w:r>
      <w:r w:rsidRPr="00AE057B">
        <w:rPr>
          <w:rStyle w:val="StyleUnderline"/>
        </w:rPr>
        <w:t xml:space="preserve">For planetary defense, </w:t>
      </w:r>
      <w:r w:rsidRPr="00A033F0">
        <w:rPr>
          <w:rStyle w:val="StyleUnderline"/>
          <w:highlight w:val="green"/>
        </w:rPr>
        <w:t>the preventive option</w:t>
      </w:r>
      <w:r w:rsidRPr="00AE057B">
        <w:rPr>
          <w:rStyle w:val="StyleUnderline"/>
        </w:rPr>
        <w:t xml:space="preserve"> of choice </w:t>
      </w:r>
      <w:r w:rsidRPr="00A033F0">
        <w:rPr>
          <w:rStyle w:val="StyleUnderline"/>
          <w:highlight w:val="green"/>
        </w:rPr>
        <w:t>is</w:t>
      </w:r>
      <w:r w:rsidRPr="00AE057B">
        <w:rPr>
          <w:rStyle w:val="StyleUnderline"/>
        </w:rPr>
        <w:t xml:space="preserve"> </w:t>
      </w:r>
      <w:r w:rsidRPr="00A033F0">
        <w:rPr>
          <w:rStyle w:val="Emphasis"/>
          <w:highlight w:val="green"/>
        </w:rPr>
        <w:t>asteroid deflection</w:t>
      </w:r>
      <w:r w:rsidRPr="009E4CB4">
        <w:rPr>
          <w:sz w:val="16"/>
        </w:rPr>
        <w:t xml:space="preserve">. </w:t>
      </w:r>
      <w:r w:rsidRPr="00AE057B">
        <w:rPr>
          <w:rStyle w:val="StyleUnderline"/>
        </w:rPr>
        <w:t xml:space="preserve">But </w:t>
      </w:r>
      <w:r w:rsidRPr="00A033F0">
        <w:rPr>
          <w:rStyle w:val="Emphasis"/>
          <w:highlight w:val="green"/>
        </w:rPr>
        <w:t>without a survey to</w:t>
      </w:r>
      <w:r w:rsidRPr="00075209">
        <w:rPr>
          <w:rStyle w:val="Emphasis"/>
        </w:rPr>
        <w:t xml:space="preserve"> </w:t>
      </w:r>
      <w:r w:rsidRPr="00A033F0">
        <w:rPr>
          <w:rStyle w:val="Emphasis"/>
          <w:highlight w:val="green"/>
        </w:rPr>
        <w:t>discover the threat</w:t>
      </w:r>
      <w:r w:rsidRPr="00AE057B">
        <w:rPr>
          <w:rStyle w:val="StyleUnderline"/>
        </w:rPr>
        <w:t xml:space="preserve">, that </w:t>
      </w:r>
      <w:r w:rsidRPr="00A033F0">
        <w:rPr>
          <w:rStyle w:val="Emphasis"/>
          <w:highlight w:val="green"/>
        </w:rPr>
        <w:t>option is not available</w:t>
      </w:r>
      <w:r w:rsidRPr="009E4CB4">
        <w:rPr>
          <w:sz w:val="16"/>
        </w:rPr>
        <w:t>.</w:t>
      </w:r>
    </w:p>
    <w:p w14:paraId="2621DCB2" w14:textId="77777777" w:rsidR="00A86F93" w:rsidRPr="009E4CB4" w:rsidRDefault="00A86F93" w:rsidP="00A86F93">
      <w:pPr>
        <w:rPr>
          <w:sz w:val="16"/>
        </w:rPr>
      </w:pPr>
    </w:p>
    <w:p w14:paraId="7C1C4F22" w14:textId="77777777" w:rsidR="00A86F93" w:rsidRDefault="00A86F93" w:rsidP="00A86F93">
      <w:pPr>
        <w:pStyle w:val="Heading4"/>
      </w:pPr>
      <w:r>
        <w:t xml:space="preserve">Comets cause </w:t>
      </w:r>
      <w:r w:rsidRPr="003004B9">
        <w:rPr>
          <w:u w:val="single"/>
        </w:rPr>
        <w:t>extinction</w:t>
      </w:r>
      <w:r>
        <w:t xml:space="preserve"> --- lack of </w:t>
      </w:r>
      <w:r w:rsidRPr="003004B9">
        <w:rPr>
          <w:u w:val="single"/>
        </w:rPr>
        <w:t>monitoring</w:t>
      </w:r>
      <w:r>
        <w:t xml:space="preserve"> collapses warning capacities.</w:t>
      </w:r>
    </w:p>
    <w:p w14:paraId="6514CD93" w14:textId="77777777" w:rsidR="00A86F93" w:rsidRPr="00A11EBE" w:rsidRDefault="00A86F93" w:rsidP="00A86F93">
      <w:r w:rsidRPr="00A11EBE">
        <w:rPr>
          <w:rStyle w:val="Style13ptBold"/>
        </w:rPr>
        <w:t>Hodge</w:t>
      </w:r>
      <w:r>
        <w:rPr>
          <w:rStyle w:val="Style13ptBold"/>
        </w:rPr>
        <w:t xml:space="preserve"> 19</w:t>
      </w:r>
      <w:r>
        <w:t xml:space="preserve"> [Mark, News Journalist @ The Sun, citing Lewis </w:t>
      </w:r>
      <w:proofErr w:type="spellStart"/>
      <w:r>
        <w:t>Dartnell</w:t>
      </w:r>
      <w:proofErr w:type="spellEnd"/>
      <w:r>
        <w:t>, Professor of Science Communication @ the University of Westminster.</w:t>
      </w:r>
      <w:r w:rsidRPr="00A11EBE">
        <w:t xml:space="preserve"> "Comet could wipe out life on Earth with just six months’ notice, expert warns - Astrobiology research scientist Lewis </w:t>
      </w:r>
      <w:proofErr w:type="spellStart"/>
      <w:r w:rsidRPr="00A11EBE">
        <w:t>Dartnell</w:t>
      </w:r>
      <w:proofErr w:type="spellEnd"/>
      <w:r w:rsidRPr="00A11EBE">
        <w:t xml:space="preserve"> hurtle in from the outer reaches of space at a faster pace than asteroids</w:t>
      </w:r>
      <w:r>
        <w:t>.</w:t>
      </w:r>
      <w:r w:rsidRPr="00A11EBE">
        <w:t>"</w:t>
      </w:r>
      <w:r>
        <w:t xml:space="preserve"> 5-12-2019.</w:t>
      </w:r>
      <w:r w:rsidRPr="00A11EBE">
        <w:t xml:space="preserve"> </w:t>
      </w:r>
      <w:r>
        <w:t xml:space="preserve">The </w:t>
      </w:r>
      <w:r w:rsidRPr="00A11EBE">
        <w:t xml:space="preserve">Sun, </w:t>
      </w:r>
      <w:hyperlink r:id="rId37" w:history="1">
        <w:r w:rsidRPr="00D63099">
          <w:rPr>
            <w:rStyle w:val="Hyperlink"/>
          </w:rPr>
          <w:t>https://www.thesun.co.uk/tech/9058160/comet-hit-earth-six-months-notice/</w:t>
        </w:r>
      </w:hyperlink>
      <w:r>
        <w:t xml:space="preserve">] </w:t>
      </w:r>
      <w:proofErr w:type="spellStart"/>
      <w:r>
        <w:t>brett</w:t>
      </w:r>
      <w:proofErr w:type="spellEnd"/>
    </w:p>
    <w:p w14:paraId="6A1F74EA" w14:textId="77777777" w:rsidR="00A86F93" w:rsidRPr="009E4CB4" w:rsidRDefault="00A86F93" w:rsidP="00A86F93">
      <w:pPr>
        <w:rPr>
          <w:sz w:val="16"/>
        </w:rPr>
      </w:pPr>
      <w:r w:rsidRPr="009E4CB4">
        <w:rPr>
          <w:sz w:val="16"/>
        </w:rPr>
        <w:t xml:space="preserve">A </w:t>
      </w:r>
      <w:r w:rsidRPr="00A11EBE">
        <w:rPr>
          <w:rStyle w:val="StyleUnderline"/>
        </w:rPr>
        <w:t>PLANET-</w:t>
      </w:r>
      <w:r w:rsidRPr="003004B9">
        <w:rPr>
          <w:rStyle w:val="StyleUnderline"/>
        </w:rPr>
        <w:t>busting</w:t>
      </w:r>
      <w:r w:rsidRPr="00A11EBE">
        <w:rPr>
          <w:rStyle w:val="StyleUnderline"/>
        </w:rPr>
        <w:t xml:space="preserve"> </w:t>
      </w:r>
      <w:r w:rsidRPr="00A033F0">
        <w:rPr>
          <w:rStyle w:val="StyleUnderline"/>
          <w:highlight w:val="green"/>
        </w:rPr>
        <w:t>comet</w:t>
      </w:r>
      <w:r w:rsidRPr="00A11EBE">
        <w:rPr>
          <w:rStyle w:val="StyleUnderline"/>
        </w:rPr>
        <w:t xml:space="preserve"> could </w:t>
      </w:r>
      <w:r w:rsidRPr="00A033F0">
        <w:rPr>
          <w:rStyle w:val="StyleUnderline"/>
          <w:highlight w:val="green"/>
        </w:rPr>
        <w:t>crash into</w:t>
      </w:r>
      <w:r w:rsidRPr="00A11EBE">
        <w:rPr>
          <w:rStyle w:val="StyleUnderline"/>
        </w:rPr>
        <w:t xml:space="preserve"> the </w:t>
      </w:r>
      <w:r w:rsidRPr="00A033F0">
        <w:rPr>
          <w:rStyle w:val="StyleUnderline"/>
          <w:highlight w:val="green"/>
        </w:rPr>
        <w:t>Earth</w:t>
      </w:r>
      <w:r w:rsidRPr="00A11EBE">
        <w:rPr>
          <w:rStyle w:val="StyleUnderline"/>
        </w:rPr>
        <w:t xml:space="preserve"> and </w:t>
      </w:r>
      <w:r w:rsidRPr="00A033F0">
        <w:rPr>
          <w:rStyle w:val="Emphasis"/>
          <w:highlight w:val="green"/>
        </w:rPr>
        <w:t>wipe out humanity</w:t>
      </w:r>
      <w:r w:rsidRPr="009E4CB4">
        <w:rPr>
          <w:sz w:val="16"/>
        </w:rPr>
        <w:t xml:space="preserve"> with less than six months' warning, a </w:t>
      </w:r>
      <w:r w:rsidRPr="00A11EBE">
        <w:rPr>
          <w:rStyle w:val="StyleUnderline"/>
        </w:rPr>
        <w:t>scientist has warned</w:t>
      </w:r>
      <w:r w:rsidRPr="009E4CB4">
        <w:rPr>
          <w:sz w:val="16"/>
        </w:rPr>
        <w:t xml:space="preserve">. Astrobiology researcher Prof Lewis </w:t>
      </w:r>
      <w:proofErr w:type="spellStart"/>
      <w:r w:rsidRPr="009E4CB4">
        <w:rPr>
          <w:sz w:val="16"/>
        </w:rPr>
        <w:t>Dartnell</w:t>
      </w:r>
      <w:proofErr w:type="spellEnd"/>
      <w:r w:rsidRPr="009E4CB4">
        <w:rPr>
          <w:sz w:val="16"/>
        </w:rPr>
        <w:t xml:space="preserve"> says the </w:t>
      </w:r>
      <w:r w:rsidRPr="00A11EBE">
        <w:rPr>
          <w:rStyle w:val="Emphasis"/>
        </w:rPr>
        <w:t xml:space="preserve">intergalactic </w:t>
      </w:r>
      <w:r w:rsidRPr="00A033F0">
        <w:rPr>
          <w:rStyle w:val="Emphasis"/>
          <w:highlight w:val="green"/>
        </w:rPr>
        <w:t>balls of ice and dust</w:t>
      </w:r>
      <w:r w:rsidRPr="00A11EBE">
        <w:rPr>
          <w:rStyle w:val="StyleUnderline"/>
        </w:rPr>
        <w:t xml:space="preserve"> could be more </w:t>
      </w:r>
      <w:r w:rsidRPr="00A033F0">
        <w:rPr>
          <w:rStyle w:val="StyleUnderline"/>
          <w:highlight w:val="green"/>
        </w:rPr>
        <w:t>dangerous to humanity</w:t>
      </w:r>
      <w:r w:rsidRPr="00A11EBE">
        <w:rPr>
          <w:rStyle w:val="StyleUnderline"/>
        </w:rPr>
        <w:t xml:space="preserve"> than asteroids</w:t>
      </w:r>
      <w:r w:rsidRPr="009E4CB4">
        <w:rPr>
          <w:sz w:val="16"/>
        </w:rPr>
        <w:t>. Speaking with the</w:t>
      </w:r>
      <w:hyperlink r:id="rId38" w:tgtFrame="_blank" w:history="1">
        <w:r w:rsidRPr="009E4CB4">
          <w:rPr>
            <w:rStyle w:val="Hyperlink"/>
            <w:sz w:val="16"/>
          </w:rPr>
          <w:t xml:space="preserve"> Daily Star</w:t>
        </w:r>
      </w:hyperlink>
      <w:r w:rsidRPr="009E4CB4">
        <w:rPr>
          <w:sz w:val="16"/>
        </w:rPr>
        <w:t xml:space="preserve">, the respected author said </w:t>
      </w:r>
      <w:r w:rsidRPr="00A11EBE">
        <w:rPr>
          <w:rStyle w:val="StyleUnderline"/>
        </w:rPr>
        <w:t>comets are harder to spot than asteroids because they “</w:t>
      </w:r>
      <w:r w:rsidRPr="00A033F0">
        <w:rPr>
          <w:rStyle w:val="Emphasis"/>
          <w:highlight w:val="green"/>
        </w:rPr>
        <w:t>come out of nowhere</w:t>
      </w:r>
      <w:r w:rsidRPr="00A11EBE">
        <w:rPr>
          <w:rStyle w:val="StyleUnderline"/>
        </w:rPr>
        <w:t>” from the outer reaches of space.</w:t>
      </w:r>
      <w:r>
        <w:rPr>
          <w:rStyle w:val="StyleUnderline"/>
        </w:rPr>
        <w:t xml:space="preserve"> </w:t>
      </w:r>
      <w:r w:rsidRPr="009E4CB4">
        <w:rPr>
          <w:sz w:val="16"/>
        </w:rPr>
        <w:t xml:space="preserve">The University of Westminster professor added: “And because </w:t>
      </w:r>
      <w:r w:rsidRPr="00A11EBE">
        <w:rPr>
          <w:rStyle w:val="StyleUnderline"/>
        </w:rPr>
        <w:t xml:space="preserve">comets are </w:t>
      </w:r>
      <w:r w:rsidRPr="00A033F0">
        <w:rPr>
          <w:rStyle w:val="StyleUnderline"/>
          <w:highlight w:val="green"/>
        </w:rPr>
        <w:t>falling in towards</w:t>
      </w:r>
      <w:r w:rsidRPr="00A11EBE">
        <w:rPr>
          <w:rStyle w:val="StyleUnderline"/>
        </w:rPr>
        <w:t xml:space="preserve"> the sun from much further out, they </w:t>
      </w:r>
      <w:r w:rsidRPr="00A11EBE">
        <w:rPr>
          <w:rStyle w:val="Emphasis"/>
        </w:rPr>
        <w:t xml:space="preserve">come </w:t>
      </w:r>
      <w:r w:rsidRPr="00A033F0">
        <w:rPr>
          <w:rStyle w:val="Emphasis"/>
          <w:highlight w:val="green"/>
        </w:rPr>
        <w:t>in much faster</w:t>
      </w:r>
      <w:r w:rsidRPr="00A11EBE">
        <w:rPr>
          <w:rStyle w:val="StyleUnderline"/>
        </w:rPr>
        <w:t xml:space="preserve"> and that could potentially </w:t>
      </w:r>
      <w:r w:rsidRPr="00A033F0">
        <w:rPr>
          <w:rStyle w:val="StyleUnderline"/>
          <w:highlight w:val="green"/>
        </w:rPr>
        <w:t>give</w:t>
      </w:r>
      <w:r w:rsidRPr="00A11EBE">
        <w:rPr>
          <w:rStyle w:val="StyleUnderline"/>
        </w:rPr>
        <w:t xml:space="preserve"> us much, </w:t>
      </w:r>
      <w:r w:rsidRPr="00A11EBE">
        <w:rPr>
          <w:rStyle w:val="Emphasis"/>
        </w:rPr>
        <w:t xml:space="preserve">much </w:t>
      </w:r>
      <w:r w:rsidRPr="00A033F0">
        <w:rPr>
          <w:rStyle w:val="Emphasis"/>
          <w:highlight w:val="green"/>
        </w:rPr>
        <w:t>less warning</w:t>
      </w:r>
      <w:r w:rsidRPr="00A11EBE">
        <w:rPr>
          <w:rStyle w:val="StyleUnderline"/>
        </w:rPr>
        <w:t xml:space="preserve"> if one were to be on a collision course with the Earth.</w:t>
      </w:r>
      <w:r>
        <w:rPr>
          <w:rStyle w:val="StyleUnderline"/>
        </w:rPr>
        <w:t xml:space="preserve"> </w:t>
      </w:r>
      <w:r w:rsidRPr="009E4CB4">
        <w:rPr>
          <w:sz w:val="16"/>
        </w:rPr>
        <w:t xml:space="preserve">“Potentially we could have as little as six months’ notice of a comet that is on its first orbit into the inner solar system on an Earth-crossing </w:t>
      </w:r>
      <w:r w:rsidRPr="002E1853">
        <w:rPr>
          <w:sz w:val="16"/>
        </w:rPr>
        <w:t xml:space="preserve">trajectory.” </w:t>
      </w:r>
      <w:r w:rsidRPr="002E1853">
        <w:rPr>
          <w:rStyle w:val="StyleUnderline"/>
        </w:rPr>
        <w:t xml:space="preserve">Scientists currently only know about </w:t>
      </w:r>
      <w:r w:rsidRPr="002E1853">
        <w:rPr>
          <w:rStyle w:val="Emphasis"/>
        </w:rPr>
        <w:t>20,000 potentially dangerous comets</w:t>
      </w:r>
      <w:r w:rsidRPr="002E1853">
        <w:rPr>
          <w:rStyle w:val="StyleUnderline"/>
        </w:rPr>
        <w:t xml:space="preserve"> despite there being up to </w:t>
      </w:r>
      <w:r w:rsidRPr="002E1853">
        <w:rPr>
          <w:rStyle w:val="Emphasis"/>
        </w:rPr>
        <w:t>one BILLION of them in our solar system</w:t>
      </w:r>
      <w:r w:rsidRPr="002E1853">
        <w:rPr>
          <w:rStyle w:val="StyleUnderline"/>
        </w:rPr>
        <w:t xml:space="preserve">. </w:t>
      </w:r>
      <w:r w:rsidRPr="002E1853">
        <w:rPr>
          <w:sz w:val="16"/>
        </w:rPr>
        <w:t xml:space="preserve">Typically, </w:t>
      </w:r>
      <w:r w:rsidRPr="002E1853">
        <w:rPr>
          <w:rStyle w:val="StyleUnderline"/>
        </w:rPr>
        <w:t xml:space="preserve">comets are made of frozen gas, rock and dust and release gas as they fly close to the sun – letting off gases and debris that give them a "tail". </w:t>
      </w:r>
      <w:r w:rsidRPr="002E1853">
        <w:rPr>
          <w:sz w:val="16"/>
        </w:rPr>
        <w:t xml:space="preserve">The </w:t>
      </w:r>
      <w:r w:rsidRPr="002E1853">
        <w:rPr>
          <w:rStyle w:val="StyleUnderline"/>
        </w:rPr>
        <w:t>nucleus of a comet</w:t>
      </w:r>
      <w:r w:rsidRPr="00A11EBE">
        <w:rPr>
          <w:rStyle w:val="StyleUnderline"/>
        </w:rPr>
        <w:t>, dubbed “dirty snowballs”, can range from six to sixty miles wide.</w:t>
      </w:r>
      <w:r>
        <w:rPr>
          <w:rStyle w:val="StyleUnderline"/>
        </w:rPr>
        <w:t xml:space="preserve"> </w:t>
      </w:r>
      <w:r w:rsidRPr="009E4CB4">
        <w:rPr>
          <w:sz w:val="16"/>
        </w:rPr>
        <w:t xml:space="preserve">Prof </w:t>
      </w:r>
      <w:proofErr w:type="spellStart"/>
      <w:r w:rsidRPr="009E4CB4">
        <w:rPr>
          <w:sz w:val="16"/>
        </w:rPr>
        <w:t>Dartnell's</w:t>
      </w:r>
      <w:proofErr w:type="spellEnd"/>
      <w:r w:rsidRPr="009E4CB4">
        <w:rPr>
          <w:sz w:val="16"/>
        </w:rPr>
        <w:t xml:space="preserve"> warning comes after a Nasa </w:t>
      </w:r>
      <w:r w:rsidRPr="00A11EBE">
        <w:rPr>
          <w:rStyle w:val="StyleUnderline"/>
        </w:rPr>
        <w:t>doomsday simulation earlier this month</w:t>
      </w:r>
      <w:hyperlink r:id="rId39" w:tgtFrame="_blank" w:history="1">
        <w:r>
          <w:rPr>
            <w:rStyle w:val="StyleUnderline"/>
          </w:rPr>
          <w:t xml:space="preserve"> </w:t>
        </w:r>
        <w:r w:rsidRPr="00A11EBE">
          <w:rPr>
            <w:rStyle w:val="StyleUnderline"/>
          </w:rPr>
          <w:t xml:space="preserve">showed a </w:t>
        </w:r>
        <w:r w:rsidRPr="00A033F0">
          <w:rPr>
            <w:rStyle w:val="StyleUnderline"/>
            <w:highlight w:val="green"/>
          </w:rPr>
          <w:t>city</w:t>
        </w:r>
        <w:r w:rsidRPr="00A11EBE">
          <w:rPr>
            <w:rStyle w:val="StyleUnderline"/>
          </w:rPr>
          <w:t xml:space="preserve"> the size of New York would be </w:t>
        </w:r>
        <w:r w:rsidRPr="00A033F0">
          <w:rPr>
            <w:rStyle w:val="Emphasis"/>
            <w:highlight w:val="green"/>
          </w:rPr>
          <w:t>wiped out if a space rock smashed</w:t>
        </w:r>
        <w:r w:rsidRPr="00A11EBE">
          <w:rPr>
            <w:rStyle w:val="StyleUnderline"/>
          </w:rPr>
          <w:t xml:space="preserve"> into the Earth.</w:t>
        </w:r>
      </w:hyperlink>
      <w:r w:rsidRPr="009E4CB4">
        <w:rPr>
          <w:sz w:val="16"/>
        </w:rPr>
        <w:t xml:space="preserve"> The test showed whether an </w:t>
      </w:r>
      <w:r w:rsidRPr="00A033F0">
        <w:rPr>
          <w:rStyle w:val="Emphasis"/>
          <w:highlight w:val="green"/>
        </w:rPr>
        <w:t>international team</w:t>
      </w:r>
      <w:r w:rsidRPr="00A11EBE">
        <w:rPr>
          <w:rStyle w:val="Emphasis"/>
        </w:rPr>
        <w:t xml:space="preserve"> </w:t>
      </w:r>
      <w:r w:rsidRPr="00A033F0">
        <w:rPr>
          <w:rStyle w:val="Emphasis"/>
          <w:highlight w:val="green"/>
        </w:rPr>
        <w:t>of scientists</w:t>
      </w:r>
      <w:r w:rsidRPr="00A11EBE">
        <w:rPr>
          <w:rStyle w:val="Emphasis"/>
        </w:rPr>
        <w:t xml:space="preserve"> and engineers </w:t>
      </w:r>
      <w:r w:rsidRPr="00A033F0">
        <w:rPr>
          <w:rStyle w:val="Emphasis"/>
          <w:highlight w:val="green"/>
        </w:rPr>
        <w:t>could save the planet</w:t>
      </w:r>
      <w:r w:rsidRPr="00A11EBE">
        <w:rPr>
          <w:rStyle w:val="Emphasis"/>
        </w:rPr>
        <w:t xml:space="preserve"> </w:t>
      </w:r>
      <w:r w:rsidRPr="009E4CB4">
        <w:rPr>
          <w:sz w:val="16"/>
        </w:rPr>
        <w:t xml:space="preserve">from a huge 1,000ft-wide asteroid. The Nasa exercise has become a regular event among the </w:t>
      </w:r>
      <w:r w:rsidRPr="00A11EBE">
        <w:rPr>
          <w:rStyle w:val="StyleUnderline"/>
        </w:rPr>
        <w:t xml:space="preserve">world’s </w:t>
      </w:r>
      <w:r w:rsidRPr="00A033F0">
        <w:rPr>
          <w:rStyle w:val="Emphasis"/>
          <w:highlight w:val="green"/>
        </w:rPr>
        <w:t>community of "planetary defense" experts</w:t>
      </w:r>
      <w:r w:rsidRPr="009E4CB4">
        <w:rPr>
          <w:sz w:val="16"/>
        </w:rPr>
        <w:t xml:space="preserve"> who meet in Washington. Two years </w:t>
      </w:r>
      <w:proofErr w:type="gramStart"/>
      <w:r w:rsidRPr="009E4CB4">
        <w:rPr>
          <w:sz w:val="16"/>
        </w:rPr>
        <w:t>ago</w:t>
      </w:r>
      <w:proofErr w:type="gramEnd"/>
      <w:r w:rsidRPr="009E4CB4">
        <w:rPr>
          <w:sz w:val="16"/>
        </w:rPr>
        <w:t xml:space="preserve"> a simulation just about saved Tokyo after the previous one wiped out Dhaka in 2015 and another in 2013 flattened the French Riviera in 2013. The nightmarish scenario gave 200 astronomers, </w:t>
      </w:r>
      <w:proofErr w:type="gramStart"/>
      <w:r w:rsidRPr="009E4CB4">
        <w:rPr>
          <w:sz w:val="16"/>
        </w:rPr>
        <w:t>engineers</w:t>
      </w:r>
      <w:proofErr w:type="gramEnd"/>
      <w:r w:rsidRPr="009E4CB4">
        <w:rPr>
          <w:sz w:val="16"/>
        </w:rPr>
        <w:t xml:space="preserve"> and emergency response specialists a warning period of eight years. But they </w:t>
      </w:r>
      <w:r w:rsidRPr="00A033F0">
        <w:rPr>
          <w:rStyle w:val="StyleUnderline"/>
          <w:highlight w:val="green"/>
        </w:rPr>
        <w:t>failed to deflect</w:t>
      </w:r>
      <w:r w:rsidRPr="00A11EBE">
        <w:rPr>
          <w:rStyle w:val="StyleUnderline"/>
        </w:rPr>
        <w:t xml:space="preserve"> </w:t>
      </w:r>
      <w:proofErr w:type="gramStart"/>
      <w:r w:rsidRPr="00A11EBE">
        <w:rPr>
          <w:rStyle w:val="StyleUnderline"/>
        </w:rPr>
        <w:t>ALL of</w:t>
      </w:r>
      <w:proofErr w:type="gramEnd"/>
      <w:r w:rsidRPr="00A11EBE">
        <w:rPr>
          <w:rStyle w:val="StyleUnderline"/>
        </w:rPr>
        <w:t xml:space="preserve"> the killer asteroids</w:t>
      </w:r>
      <w:r w:rsidRPr="009E4CB4">
        <w:rPr>
          <w:sz w:val="16"/>
        </w:rPr>
        <w:t xml:space="preserve"> — roughly measuring 330 to 1,000 feet in diameter. Initially they were working with a rough calculation that gave a one percent chance of slamming into Earth on April 29, 2027. Each day during the conference new information emerged. The teams then made decisions and awaited further updates from the organizers of the simulation game. But ss fictional months ticked by, the </w:t>
      </w:r>
      <w:r w:rsidRPr="00A033F0">
        <w:rPr>
          <w:rStyle w:val="StyleUnderline"/>
          <w:highlight w:val="green"/>
        </w:rPr>
        <w:t>probability</w:t>
      </w:r>
      <w:r w:rsidRPr="00A11EBE">
        <w:rPr>
          <w:rStyle w:val="StyleUnderline"/>
        </w:rPr>
        <w:t xml:space="preserve"> of the giant space rock striking Earth rose to 10 percent before </w:t>
      </w:r>
      <w:r w:rsidRPr="00A033F0">
        <w:rPr>
          <w:rStyle w:val="Emphasis"/>
          <w:highlight w:val="green"/>
        </w:rPr>
        <w:t>rocketing to 100 percent</w:t>
      </w:r>
      <w:r w:rsidRPr="009E4CB4">
        <w:rPr>
          <w:sz w:val="16"/>
        </w:rPr>
        <w:t xml:space="preserve">. It was </w:t>
      </w:r>
      <w:r w:rsidRPr="00A11EBE">
        <w:rPr>
          <w:rStyle w:val="StyleUnderline"/>
        </w:rPr>
        <w:t>decided among the major space powers</w:t>
      </w:r>
      <w:r w:rsidRPr="009E4CB4">
        <w:rPr>
          <w:sz w:val="16"/>
        </w:rPr>
        <w:t xml:space="preserve"> of the </w:t>
      </w:r>
      <w:r w:rsidRPr="00A033F0">
        <w:rPr>
          <w:rStyle w:val="Emphasis"/>
          <w:highlight w:val="green"/>
        </w:rPr>
        <w:t>U</w:t>
      </w:r>
      <w:r w:rsidRPr="009E4CB4">
        <w:rPr>
          <w:sz w:val="16"/>
        </w:rPr>
        <w:t xml:space="preserve">nited </w:t>
      </w:r>
      <w:r w:rsidRPr="00A033F0">
        <w:rPr>
          <w:rStyle w:val="Emphasis"/>
          <w:highlight w:val="green"/>
        </w:rPr>
        <w:t>S</w:t>
      </w:r>
      <w:r w:rsidRPr="009E4CB4">
        <w:rPr>
          <w:sz w:val="16"/>
        </w:rPr>
        <w:t xml:space="preserve">tates, Europe, Japan, </w:t>
      </w:r>
      <w:proofErr w:type="gramStart"/>
      <w:r w:rsidRPr="00A033F0">
        <w:rPr>
          <w:rStyle w:val="Emphasis"/>
          <w:highlight w:val="green"/>
        </w:rPr>
        <w:t>Russia</w:t>
      </w:r>
      <w:proofErr w:type="gramEnd"/>
      <w:r w:rsidRPr="009E4CB4">
        <w:rPr>
          <w:sz w:val="16"/>
        </w:rPr>
        <w:t xml:space="preserve"> and China to build six “kinetic impactors” which would be fired at the asteroid to knock it off course. Three of them managed to hit and deflect it — but a fragment broke off. Washington considered sending a nuclear bomb to deflect the 200ft </w:t>
      </w:r>
      <w:proofErr w:type="gramStart"/>
      <w:r w:rsidRPr="009E4CB4">
        <w:rPr>
          <w:sz w:val="16"/>
        </w:rPr>
        <w:t>rock</w:t>
      </w:r>
      <w:proofErr w:type="gramEnd"/>
      <w:r w:rsidRPr="009E4CB4">
        <w:rPr>
          <w:sz w:val="16"/>
        </w:rPr>
        <w:t xml:space="preserve"> but this failed to happen because of political squabbles. With two months before impact, it was confirmed New York would be destroyed. The asteroid would enter the atmosphere at 43,000 mph before exploding 9.3 miles above Central Park in Manhattan. The energy of the downward blast would be 1,000 times that of the nuclear bomb dropped on Hiroshima at the end of World War 2. Everything would </w:t>
      </w:r>
      <w:proofErr w:type="gramStart"/>
      <w:r w:rsidRPr="009E4CB4">
        <w:rPr>
          <w:sz w:val="16"/>
        </w:rPr>
        <w:t>destroyed</w:t>
      </w:r>
      <w:proofErr w:type="gramEnd"/>
      <w:r w:rsidRPr="009E4CB4">
        <w:rPr>
          <w:sz w:val="16"/>
        </w:rPr>
        <w:t xml:space="preserve"> within a 9-mile “</w:t>
      </w:r>
      <w:proofErr w:type="spellStart"/>
      <w:r w:rsidRPr="009E4CB4">
        <w:rPr>
          <w:sz w:val="16"/>
        </w:rPr>
        <w:t>unsurvivable</w:t>
      </w:r>
      <w:proofErr w:type="spellEnd"/>
      <w:r w:rsidRPr="009E4CB4">
        <w:rPr>
          <w:sz w:val="16"/>
        </w:rPr>
        <w:t xml:space="preserve">” radius, scientists said. Windows as far as 28 miles away from the </w:t>
      </w:r>
      <w:proofErr w:type="spellStart"/>
      <w:r w:rsidRPr="009E4CB4">
        <w:rPr>
          <w:sz w:val="16"/>
        </w:rPr>
        <w:t>epicentre</w:t>
      </w:r>
      <w:proofErr w:type="spellEnd"/>
      <w:r w:rsidRPr="009E4CB4">
        <w:rPr>
          <w:sz w:val="16"/>
        </w:rPr>
        <w:t xml:space="preserve"> would shatter, with structural damage extend as far as 42 miles. NASA is currently keeping a concerned eye on Bennu. The </w:t>
      </w:r>
      <w:r w:rsidRPr="00A11EBE">
        <w:rPr>
          <w:rStyle w:val="StyleUnderline"/>
        </w:rPr>
        <w:t xml:space="preserve">gigantic </w:t>
      </w:r>
      <w:proofErr w:type="gramStart"/>
      <w:r w:rsidRPr="00A11EBE">
        <w:rPr>
          <w:rStyle w:val="StyleUnderline"/>
        </w:rPr>
        <w:t>'”</w:t>
      </w:r>
      <w:r w:rsidRPr="00A033F0">
        <w:rPr>
          <w:rStyle w:val="Emphasis"/>
          <w:highlight w:val="green"/>
        </w:rPr>
        <w:t>apocalypse</w:t>
      </w:r>
      <w:proofErr w:type="gramEnd"/>
      <w:r w:rsidRPr="00A033F0">
        <w:rPr>
          <w:rStyle w:val="Emphasis"/>
          <w:highlight w:val="green"/>
        </w:rPr>
        <w:t xml:space="preserve"> asteroid</w:t>
      </w:r>
      <w:r w:rsidRPr="00A033F0">
        <w:rPr>
          <w:rStyle w:val="StyleUnderline"/>
          <w:highlight w:val="green"/>
        </w:rPr>
        <w:t>”</w:t>
      </w:r>
      <w:r w:rsidRPr="00A11EBE">
        <w:rPr>
          <w:rStyle w:val="StyleUnderline"/>
        </w:rPr>
        <w:t xml:space="preserve"> could release 80,000 times </w:t>
      </w:r>
      <w:r w:rsidRPr="00A033F0">
        <w:rPr>
          <w:rStyle w:val="Emphasis"/>
          <w:highlight w:val="green"/>
        </w:rPr>
        <w:t>more energy than</w:t>
      </w:r>
      <w:r w:rsidRPr="00A11EBE">
        <w:rPr>
          <w:rStyle w:val="Emphasis"/>
        </w:rPr>
        <w:t xml:space="preserve"> the </w:t>
      </w:r>
      <w:r w:rsidRPr="00A033F0">
        <w:rPr>
          <w:rStyle w:val="Emphasis"/>
          <w:highlight w:val="green"/>
        </w:rPr>
        <w:t>Hiroshima</w:t>
      </w:r>
      <w:r w:rsidRPr="00A11EBE">
        <w:rPr>
          <w:rStyle w:val="StyleUnderline"/>
        </w:rPr>
        <w:t xml:space="preserve"> atomic bomb if it smashed with Earth</w:t>
      </w:r>
      <w:r w:rsidRPr="009E4CB4">
        <w:rPr>
          <w:sz w:val="16"/>
        </w:rPr>
        <w:t xml:space="preserve"> — potentially </w:t>
      </w:r>
      <w:r w:rsidRPr="00A033F0">
        <w:rPr>
          <w:rStyle w:val="Emphasis"/>
          <w:highlight w:val="green"/>
        </w:rPr>
        <w:t>ending life</w:t>
      </w:r>
      <w:r w:rsidRPr="00A11EBE">
        <w:rPr>
          <w:rStyle w:val="Emphasis"/>
        </w:rPr>
        <w:t xml:space="preserve"> </w:t>
      </w:r>
      <w:r w:rsidRPr="00A033F0">
        <w:rPr>
          <w:rStyle w:val="StyleUnderline"/>
          <w:highlight w:val="green"/>
        </w:rPr>
        <w:t>by</w:t>
      </w:r>
      <w:r w:rsidRPr="00A11EBE">
        <w:rPr>
          <w:rStyle w:val="StyleUnderline"/>
        </w:rPr>
        <w:t xml:space="preserve"> sending dust into the atmosphere which may </w:t>
      </w:r>
      <w:r w:rsidRPr="00A033F0">
        <w:rPr>
          <w:rStyle w:val="Emphasis"/>
          <w:highlight w:val="green"/>
        </w:rPr>
        <w:t>block out the sun</w:t>
      </w:r>
      <w:r w:rsidRPr="00A11EBE">
        <w:rPr>
          <w:rStyle w:val="Emphasis"/>
        </w:rPr>
        <w:t>.</w:t>
      </w:r>
      <w:r>
        <w:rPr>
          <w:rStyle w:val="Emphasis"/>
        </w:rPr>
        <w:t xml:space="preserve"> </w:t>
      </w:r>
      <w:r w:rsidRPr="009E4CB4">
        <w:rPr>
          <w:sz w:val="16"/>
        </w:rPr>
        <w:t xml:space="preserve">Fears are also growing over an asteroid named after the Egyptian god of chaos could obliterate our planet in our lifetimes – and it's forced a gathering of some of the world's brightest scientists. The </w:t>
      </w:r>
      <w:r w:rsidRPr="00A11EBE">
        <w:rPr>
          <w:rStyle w:val="StyleUnderline"/>
        </w:rPr>
        <w:t xml:space="preserve">runaway </w:t>
      </w:r>
      <w:r w:rsidRPr="00A033F0">
        <w:rPr>
          <w:rStyle w:val="StyleUnderline"/>
          <w:highlight w:val="green"/>
        </w:rPr>
        <w:t>space rock</w:t>
      </w:r>
      <w:r w:rsidRPr="00A11EBE">
        <w:rPr>
          <w:rStyle w:val="StyleUnderline"/>
        </w:rPr>
        <w:t xml:space="preserve"> Apophis is the size of seven London buses and will </w:t>
      </w:r>
      <w:r w:rsidRPr="00A11EBE">
        <w:rPr>
          <w:rStyle w:val="Emphasis"/>
        </w:rPr>
        <w:t xml:space="preserve">come </w:t>
      </w:r>
      <w:r w:rsidRPr="00A033F0">
        <w:rPr>
          <w:rStyle w:val="Emphasis"/>
          <w:highlight w:val="green"/>
        </w:rPr>
        <w:t>worryingly close to our planet several times</w:t>
      </w:r>
      <w:r w:rsidRPr="00A11EBE">
        <w:rPr>
          <w:rStyle w:val="StyleUnderline"/>
        </w:rPr>
        <w:t xml:space="preserve"> over the next century.</w:t>
      </w:r>
      <w:r w:rsidRPr="009E4CB4">
        <w:rPr>
          <w:sz w:val="16"/>
        </w:rPr>
        <w:t xml:space="preserve"> The earliest is 2029, so there's time to building your shelter.</w:t>
      </w:r>
    </w:p>
    <w:p w14:paraId="53D52028" w14:textId="77777777" w:rsidR="00A86F93" w:rsidRDefault="00A86F93" w:rsidP="00A86F93">
      <w:pPr>
        <w:rPr>
          <w:rStyle w:val="Emphasis"/>
          <w:rFonts w:asciiTheme="minorHAnsi" w:hAnsiTheme="minorHAnsi" w:cstheme="minorHAnsi"/>
        </w:rPr>
      </w:pPr>
    </w:p>
    <w:p w14:paraId="323F6EA1" w14:textId="77777777" w:rsidR="00A86F93" w:rsidRPr="005E2E9A" w:rsidRDefault="00A86F93" w:rsidP="00A86F93">
      <w:pPr>
        <w:rPr>
          <w:rStyle w:val="Emphasis"/>
          <w:rFonts w:asciiTheme="minorHAnsi" w:hAnsiTheme="minorHAnsi" w:cstheme="minorHAnsi"/>
        </w:rPr>
      </w:pPr>
    </w:p>
    <w:p w14:paraId="4683F6FF" w14:textId="77777777" w:rsidR="00A86F93" w:rsidRPr="009427F8" w:rsidRDefault="00A86F93" w:rsidP="00A86F93">
      <w:pPr>
        <w:pStyle w:val="Heading3"/>
      </w:pPr>
      <w:r>
        <w:t>1AC--- Framing</w:t>
      </w:r>
    </w:p>
    <w:p w14:paraId="4FA76CAD" w14:textId="77777777" w:rsidR="00A86F93" w:rsidRDefault="00A86F93" w:rsidP="00A86F93">
      <w:pPr>
        <w:rPr>
          <w:rFonts w:asciiTheme="minorHAnsi" w:hAnsiTheme="minorHAnsi" w:cstheme="minorHAnsi"/>
          <w:sz w:val="12"/>
        </w:rPr>
      </w:pPr>
    </w:p>
    <w:p w14:paraId="65011318" w14:textId="77777777" w:rsidR="00A86F93" w:rsidRPr="00C96BCE" w:rsidRDefault="00A86F93" w:rsidP="00A86F93">
      <w:pPr>
        <w:pStyle w:val="Heading4"/>
        <w:spacing w:line="276" w:lineRule="auto"/>
        <w:rPr>
          <w:rFonts w:asciiTheme="minorHAnsi" w:hAnsiTheme="minorHAnsi" w:cstheme="minorHAnsi"/>
          <w:bCs/>
        </w:rPr>
      </w:pPr>
      <w:r>
        <w:rPr>
          <w:rFonts w:asciiTheme="minorHAnsi" w:hAnsiTheme="minorHAnsi" w:cstheme="minorHAnsi"/>
        </w:rPr>
        <w:t>The</w:t>
      </w:r>
      <w:r w:rsidRPr="00C96BCE">
        <w:rPr>
          <w:rFonts w:asciiTheme="minorHAnsi" w:hAnsiTheme="minorHAnsi" w:cstheme="minorHAnsi"/>
        </w:rPr>
        <w:t xml:space="preserve"> standard is maximizing expected wellbeing</w:t>
      </w:r>
      <w:r>
        <w:rPr>
          <w:rFonts w:asciiTheme="minorHAnsi" w:hAnsiTheme="minorHAnsi" w:cstheme="minorHAnsi"/>
        </w:rPr>
        <w:t>- aka hedonistic act util</w:t>
      </w:r>
      <w:r w:rsidRPr="00C96BCE">
        <w:rPr>
          <w:rFonts w:asciiTheme="minorHAnsi" w:hAnsiTheme="minorHAnsi" w:cstheme="minorHAnsi"/>
        </w:rPr>
        <w:t xml:space="preserve">. Pleasure and pain are intrinsic value and disvalue – everything else regresses – robust neuroscience. </w:t>
      </w:r>
      <w:r>
        <w:rPr>
          <w:rFonts w:asciiTheme="minorHAnsi" w:hAnsiTheme="minorHAnsi" w:cstheme="minorHAnsi"/>
        </w:rPr>
        <w:t xml:space="preserve"> </w:t>
      </w:r>
    </w:p>
    <w:p w14:paraId="75466F49" w14:textId="77777777" w:rsidR="00A86F93" w:rsidRPr="00C96BCE" w:rsidRDefault="00A86F93" w:rsidP="00A86F93">
      <w:pPr>
        <w:spacing w:line="276" w:lineRule="auto"/>
        <w:rPr>
          <w:rFonts w:asciiTheme="minorHAnsi" w:hAnsiTheme="minorHAnsi" w:cstheme="minorHAnsi"/>
          <w:b/>
          <w:bCs/>
          <w:sz w:val="26"/>
        </w:rPr>
      </w:pPr>
      <w:r w:rsidRPr="00C96BCE">
        <w:rPr>
          <w:rStyle w:val="Style13ptBold"/>
          <w:rFonts w:asciiTheme="minorHAnsi" w:hAnsiTheme="minorHAnsi" w:cstheme="minorHAnsi"/>
        </w:rPr>
        <w:t xml:space="preserve">Blum et al. 18 </w:t>
      </w:r>
      <w:r w:rsidRPr="00C96BCE">
        <w:rPr>
          <w:rFonts w:asciiTheme="minorHAnsi" w:hAnsiTheme="minorHAnsi" w:cstheme="minorHAnsi"/>
          <w:sz w:val="10"/>
          <w:szCs w:val="10"/>
        </w:rPr>
        <w:t xml:space="preserve">Kenneth Blum, 1Department of Psychiatry, </w:t>
      </w:r>
      <w:proofErr w:type="spellStart"/>
      <w:r w:rsidRPr="00C96BCE">
        <w:rPr>
          <w:rFonts w:asciiTheme="minorHAnsi" w:hAnsiTheme="minorHAnsi" w:cstheme="minorHAnsi"/>
          <w:sz w:val="10"/>
          <w:szCs w:val="10"/>
        </w:rPr>
        <w:t>Boonshoft</w:t>
      </w:r>
      <w:proofErr w:type="spellEnd"/>
      <w:r w:rsidRPr="00C96BCE">
        <w:rPr>
          <w:rFonts w:asciiTheme="minorHAnsi" w:hAnsiTheme="minorHAnsi" w:cstheme="minorHAnsi"/>
          <w:sz w:val="10"/>
          <w:szCs w:val="10"/>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C96BCE">
        <w:rPr>
          <w:rFonts w:asciiTheme="minorHAnsi" w:hAnsiTheme="minorHAnsi" w:cstheme="minorHAnsi"/>
          <w:sz w:val="10"/>
          <w:szCs w:val="10"/>
        </w:rPr>
        <w:t>Geneus</w:t>
      </w:r>
      <w:proofErr w:type="spellEnd"/>
      <w:r w:rsidRPr="00C96BCE">
        <w:rPr>
          <w:rFonts w:asciiTheme="minorHAnsi" w:hAnsiTheme="minorHAnsi" w:cstheme="minorHAnsi"/>
          <w:sz w:val="10"/>
          <w:szCs w:val="10"/>
        </w:rPr>
        <w:t xml:space="preserve"> Health LLC, San Antonio, TX, USA 6Department of Addiction Research &amp; Therapy, </w:t>
      </w:r>
      <w:proofErr w:type="spellStart"/>
      <w:r w:rsidRPr="00C96BCE">
        <w:rPr>
          <w:rFonts w:asciiTheme="minorHAnsi" w:hAnsiTheme="minorHAnsi" w:cstheme="minorHAnsi"/>
          <w:sz w:val="10"/>
          <w:szCs w:val="10"/>
        </w:rPr>
        <w:t>Nupathways</w:t>
      </w:r>
      <w:proofErr w:type="spellEnd"/>
      <w:r w:rsidRPr="00C96BCE">
        <w:rPr>
          <w:rFonts w:asciiTheme="minorHAnsi" w:hAnsiTheme="minorHAnsi" w:cstheme="minorHAnsi"/>
          <w:sz w:val="10"/>
          <w:szCs w:val="10"/>
        </w:rPr>
        <w:t xml:space="preserve"> Inc., </w:t>
      </w:r>
      <w:proofErr w:type="spellStart"/>
      <w:r w:rsidRPr="00C96BCE">
        <w:rPr>
          <w:rFonts w:asciiTheme="minorHAnsi" w:hAnsiTheme="minorHAnsi" w:cstheme="minorHAnsi"/>
          <w:sz w:val="10"/>
          <w:szCs w:val="10"/>
        </w:rPr>
        <w:t>Innsbrook</w:t>
      </w:r>
      <w:proofErr w:type="spellEnd"/>
      <w:r w:rsidRPr="00C96BCE">
        <w:rPr>
          <w:rFonts w:asciiTheme="minorHAnsi" w:hAnsiTheme="minorHAnsi" w:cstheme="minorHAnsi"/>
          <w:sz w:val="10"/>
          <w:szCs w:val="10"/>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C96BCE">
        <w:rPr>
          <w:rFonts w:asciiTheme="minorHAnsi" w:hAnsiTheme="minorHAnsi" w:cstheme="minorHAnsi"/>
          <w:sz w:val="10"/>
          <w:szCs w:val="10"/>
        </w:rPr>
        <w:t>Eötvös</w:t>
      </w:r>
      <w:proofErr w:type="spellEnd"/>
      <w:r w:rsidRPr="00C96BCE">
        <w:rPr>
          <w:rFonts w:asciiTheme="minorHAnsi" w:hAnsiTheme="minorHAnsi" w:cstheme="minorHAnsi"/>
          <w:sz w:val="10"/>
          <w:szCs w:val="10"/>
        </w:rPr>
        <w:t xml:space="preserve"> </w:t>
      </w:r>
      <w:proofErr w:type="spellStart"/>
      <w:r w:rsidRPr="00C96BCE">
        <w:rPr>
          <w:rFonts w:asciiTheme="minorHAnsi" w:hAnsiTheme="minorHAnsi" w:cstheme="minorHAnsi"/>
          <w:sz w:val="10"/>
          <w:szCs w:val="10"/>
        </w:rPr>
        <w:t>Loránd</w:t>
      </w:r>
      <w:proofErr w:type="spellEnd"/>
      <w:r w:rsidRPr="00C96BCE">
        <w:rPr>
          <w:rFonts w:asciiTheme="minorHAnsi" w:hAnsiTheme="minorHAnsi" w:cstheme="minorHAnsi"/>
          <w:sz w:val="10"/>
          <w:szCs w:val="10"/>
        </w:rPr>
        <w:t xml:space="preserve"> University, Budapest, Hungary 10Division of Addiction Research, Dominion Diagnostics, LLC. North Kingston, RI, USA 11Victory Nutrition International, </w:t>
      </w:r>
      <w:proofErr w:type="spellStart"/>
      <w:r w:rsidRPr="00C96BCE">
        <w:rPr>
          <w:rFonts w:asciiTheme="minorHAnsi" w:hAnsiTheme="minorHAnsi" w:cstheme="minorHAnsi"/>
          <w:sz w:val="10"/>
          <w:szCs w:val="10"/>
        </w:rPr>
        <w:t>Lederach</w:t>
      </w:r>
      <w:proofErr w:type="spellEnd"/>
      <w:r w:rsidRPr="00C96BCE">
        <w:rPr>
          <w:rFonts w:asciiTheme="minorHAnsi" w:hAnsiTheme="minorHAnsi" w:cstheme="minorHAnsi"/>
          <w:sz w:val="10"/>
          <w:szCs w:val="10"/>
        </w:rPr>
        <w:t xml:space="preserve">, PA., USA 12National Human Genome Center at Howard University, Washington, DC., USA, Marjorie </w:t>
      </w:r>
      <w:proofErr w:type="spellStart"/>
      <w:r w:rsidRPr="00C96BCE">
        <w:rPr>
          <w:rFonts w:asciiTheme="minorHAnsi" w:hAnsiTheme="minorHAnsi" w:cstheme="minorHAnsi"/>
          <w:sz w:val="10"/>
          <w:szCs w:val="10"/>
        </w:rPr>
        <w:t>Gondré</w:t>
      </w:r>
      <w:proofErr w:type="spellEnd"/>
      <w:r w:rsidRPr="00C96BCE">
        <w:rPr>
          <w:rFonts w:asciiTheme="minorHAnsi" w:hAnsiTheme="minorHAnsi" w:cstheme="minorHAnsi"/>
          <w:sz w:val="10"/>
          <w:szCs w:val="10"/>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C96BCE">
        <w:rPr>
          <w:rFonts w:asciiTheme="minorHAnsi" w:hAnsiTheme="minorHAnsi" w:cstheme="minorHAnsi"/>
          <w:sz w:val="10"/>
          <w:szCs w:val="10"/>
        </w:rPr>
        <w:t>Modestino</w:t>
      </w:r>
      <w:proofErr w:type="spellEnd"/>
      <w:r w:rsidRPr="00C96BCE">
        <w:rPr>
          <w:rFonts w:asciiTheme="minorHAnsi" w:hAnsiTheme="minorHAnsi" w:cstheme="minorHAnsi"/>
          <w:sz w:val="10"/>
          <w:szCs w:val="10"/>
        </w:rPr>
        <w:t xml:space="preserve">, 14Department of Psychology, Curry College, Milton, MA, USA, Rajendra D </w:t>
      </w:r>
      <w:proofErr w:type="spellStart"/>
      <w:r w:rsidRPr="00C96BCE">
        <w:rPr>
          <w:rFonts w:asciiTheme="minorHAnsi" w:hAnsiTheme="minorHAnsi" w:cstheme="minorHAnsi"/>
          <w:sz w:val="10"/>
          <w:szCs w:val="10"/>
        </w:rPr>
        <w:t>Badgaiyan</w:t>
      </w:r>
      <w:proofErr w:type="spellEnd"/>
      <w:r w:rsidRPr="00C96BCE">
        <w:rPr>
          <w:rFonts w:asciiTheme="minorHAnsi" w:hAnsiTheme="minorHAnsi" w:cstheme="minorHAnsi"/>
          <w:sz w:val="10"/>
          <w:szCs w:val="10"/>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0" w:history="1">
        <w:r w:rsidRPr="00C96BCE">
          <w:rPr>
            <w:rStyle w:val="Hyperlink"/>
            <w:rFonts w:asciiTheme="minorHAnsi" w:hAnsiTheme="minorHAnsi" w:cstheme="minorHAnsi"/>
            <w:color w:val="000000"/>
            <w:sz w:val="10"/>
            <w:szCs w:val="10"/>
          </w:rPr>
          <w:t>https://www.ncbi.nlm.nih.gov/pmc/articles/PMC6446569/</w:t>
        </w:r>
      </w:hyperlink>
      <w:r w:rsidRPr="00C96BCE">
        <w:rPr>
          <w:rFonts w:asciiTheme="minorHAnsi" w:hAnsiTheme="minorHAnsi" w:cstheme="minorHAnsi"/>
          <w:sz w:val="10"/>
          <w:szCs w:val="10"/>
        </w:rPr>
        <w:t>, R.S.</w:t>
      </w:r>
    </w:p>
    <w:p w14:paraId="2A282F1E" w14:textId="77777777" w:rsidR="00A86F93" w:rsidRDefault="00A86F93" w:rsidP="00A86F93">
      <w:pPr>
        <w:spacing w:line="276" w:lineRule="auto"/>
        <w:rPr>
          <w:rFonts w:asciiTheme="minorHAnsi" w:hAnsiTheme="minorHAnsi" w:cstheme="minorHAnsi"/>
          <w:sz w:val="16"/>
        </w:rPr>
      </w:pPr>
      <w:r w:rsidRPr="00631AD1">
        <w:rPr>
          <w:rFonts w:asciiTheme="minorHAnsi" w:hAnsiTheme="minorHAnsi" w:cstheme="minorHAnsi"/>
          <w:b/>
          <w:bCs/>
          <w:highlight w:val="green"/>
          <w:u w:val="single"/>
        </w:rPr>
        <w:t>Pleasure</w:t>
      </w:r>
      <w:r w:rsidRPr="00C96BCE">
        <w:rPr>
          <w:rFonts w:asciiTheme="minorHAnsi" w:hAnsiTheme="minorHAnsi" w:cstheme="minorHAnsi"/>
          <w:u w:val="single"/>
        </w:rPr>
        <w:t xml:space="preserve"> is not only</w:t>
      </w:r>
      <w:r w:rsidRPr="00C96BCE">
        <w:rPr>
          <w:rFonts w:asciiTheme="minorHAnsi" w:hAnsiTheme="minorHAnsi" w:cstheme="minorHAnsi"/>
          <w:sz w:val="16"/>
        </w:rPr>
        <w:t xml:space="preserve"> one of the three </w:t>
      </w:r>
      <w:r w:rsidRPr="00C96BCE">
        <w:rPr>
          <w:rFonts w:asciiTheme="minorHAnsi" w:hAnsiTheme="minorHAnsi" w:cstheme="minorHAnsi"/>
          <w:u w:val="single"/>
        </w:rPr>
        <w:t xml:space="preserve">primary reward </w:t>
      </w:r>
      <w:proofErr w:type="gramStart"/>
      <w:r w:rsidRPr="00C96BCE">
        <w:rPr>
          <w:rFonts w:asciiTheme="minorHAnsi" w:hAnsiTheme="minorHAnsi" w:cstheme="minorHAnsi"/>
          <w:u w:val="single"/>
        </w:rPr>
        <w:t>functions</w:t>
      </w:r>
      <w:proofErr w:type="gramEnd"/>
      <w:r w:rsidRPr="00C96BCE">
        <w:rPr>
          <w:rFonts w:asciiTheme="minorHAnsi" w:hAnsiTheme="minorHAnsi" w:cstheme="minorHAnsi"/>
          <w:sz w:val="16"/>
        </w:rPr>
        <w:t xml:space="preserve"> but </w:t>
      </w:r>
      <w:r w:rsidRPr="00C96BCE">
        <w:rPr>
          <w:rFonts w:asciiTheme="minorHAnsi" w:hAnsiTheme="minorHAnsi" w:cstheme="minorHAnsi"/>
          <w:u w:val="single"/>
        </w:rPr>
        <w:t xml:space="preserve">it also </w:t>
      </w:r>
      <w:r w:rsidRPr="00631AD1">
        <w:rPr>
          <w:rFonts w:asciiTheme="minorHAnsi" w:hAnsiTheme="minorHAnsi" w:cstheme="minorHAnsi"/>
          <w:b/>
          <w:bCs/>
          <w:highlight w:val="green"/>
          <w:u w:val="single"/>
        </w:rPr>
        <w:t>defines reward.</w:t>
      </w:r>
      <w:r w:rsidRPr="00C96BCE">
        <w:rPr>
          <w:rFonts w:asciiTheme="minorHAnsi" w:hAnsiTheme="minorHAnsi" w:cstheme="minorHAnsi"/>
          <w:sz w:val="16"/>
        </w:rPr>
        <w:t xml:space="preserve"> As homeostasis explains the </w:t>
      </w:r>
      <w:r w:rsidRPr="00C96BCE">
        <w:rPr>
          <w:rFonts w:asciiTheme="minorHAnsi" w:hAnsiTheme="minorHAnsi" w:cstheme="minorHAnsi"/>
          <w:u w:val="single"/>
        </w:rPr>
        <w:t>functions of</w:t>
      </w:r>
      <w:r w:rsidRPr="00C96BCE">
        <w:rPr>
          <w:rFonts w:asciiTheme="minorHAnsi" w:hAnsiTheme="minorHAnsi" w:cstheme="minorHAnsi"/>
          <w:sz w:val="16"/>
        </w:rPr>
        <w:t xml:space="preserve"> only a limited number of </w:t>
      </w:r>
      <w:r w:rsidRPr="00C96BCE">
        <w:rPr>
          <w:rFonts w:asciiTheme="minorHAnsi" w:hAnsiTheme="minorHAnsi" w:cstheme="minorHAnsi"/>
          <w:u w:val="single"/>
        </w:rPr>
        <w:t xml:space="preserve">rewards, </w:t>
      </w:r>
      <w:r w:rsidRPr="00631AD1">
        <w:rPr>
          <w:rStyle w:val="Emphasis"/>
          <w:rFonts w:asciiTheme="minorHAnsi" w:hAnsiTheme="minorHAnsi" w:cstheme="minorHAnsi"/>
          <w:highlight w:val="green"/>
        </w:rPr>
        <w:t>the</w:t>
      </w:r>
      <w:r w:rsidRPr="00C96BCE">
        <w:rPr>
          <w:rFonts w:asciiTheme="minorHAnsi" w:hAnsiTheme="minorHAnsi" w:cstheme="minorHAnsi"/>
          <w:sz w:val="16"/>
        </w:rPr>
        <w:t xml:space="preserve"> principal </w:t>
      </w:r>
      <w:r w:rsidRPr="00631AD1">
        <w:rPr>
          <w:rStyle w:val="Emphasis"/>
          <w:rFonts w:asciiTheme="minorHAnsi" w:hAnsiTheme="minorHAnsi" w:cstheme="minorHAnsi"/>
          <w:highlight w:val="green"/>
        </w:rPr>
        <w:t>reason why particular stimuli</w:t>
      </w:r>
      <w:r w:rsidRPr="00C96BCE">
        <w:rPr>
          <w:rFonts w:asciiTheme="minorHAnsi" w:hAnsiTheme="minorHAnsi" w:cstheme="minorHAnsi"/>
          <w:u w:val="single"/>
        </w:rPr>
        <w:t xml:space="preserve">, objects, events, situations, and activities </w:t>
      </w:r>
      <w:r w:rsidRPr="00631AD1">
        <w:rPr>
          <w:rStyle w:val="Emphasis"/>
          <w:rFonts w:asciiTheme="minorHAnsi" w:hAnsiTheme="minorHAnsi" w:cstheme="minorHAnsi"/>
          <w:highlight w:val="green"/>
        </w:rPr>
        <w:t>are rewarding</w:t>
      </w:r>
      <w:r w:rsidRPr="00C96BCE">
        <w:rPr>
          <w:rFonts w:asciiTheme="minorHAnsi" w:hAnsiTheme="minorHAnsi" w:cstheme="minorHAnsi"/>
          <w:sz w:val="16"/>
        </w:rPr>
        <w:t xml:space="preserve"> may be </w:t>
      </w:r>
      <w:r w:rsidRPr="00631AD1">
        <w:rPr>
          <w:rStyle w:val="Emphasis"/>
          <w:rFonts w:asciiTheme="minorHAnsi" w:hAnsiTheme="minorHAnsi" w:cstheme="minorHAnsi"/>
          <w:highlight w:val="green"/>
        </w:rPr>
        <w:t>due to pleasure</w:t>
      </w:r>
      <w:r w:rsidRPr="00631AD1">
        <w:rPr>
          <w:rFonts w:asciiTheme="minorHAnsi" w:hAnsiTheme="minorHAnsi" w:cstheme="minorHAnsi"/>
          <w:highlight w:val="green"/>
          <w:u w:val="single"/>
        </w:rPr>
        <w:t>.</w:t>
      </w:r>
      <w:r w:rsidRPr="00C96BCE">
        <w:rPr>
          <w:rFonts w:asciiTheme="minorHAnsi" w:hAnsiTheme="minorHAnsi" w:cstheme="minorHAnsi"/>
          <w:sz w:val="16"/>
        </w:rPr>
        <w:t xml:space="preserve"> This applies </w:t>
      </w:r>
      <w:proofErr w:type="gramStart"/>
      <w:r w:rsidRPr="00C96BCE">
        <w:rPr>
          <w:rFonts w:asciiTheme="minorHAnsi" w:hAnsiTheme="minorHAnsi" w:cstheme="minorHAnsi"/>
          <w:sz w:val="16"/>
        </w:rPr>
        <w:t>first of all</w:t>
      </w:r>
      <w:proofErr w:type="gramEnd"/>
      <w:r w:rsidRPr="00C96BCE">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631AD1">
        <w:rPr>
          <w:rStyle w:val="Emphasis"/>
          <w:rFonts w:asciiTheme="minorHAnsi" w:hAnsiTheme="minorHAnsi" w:cstheme="minorHAnsi"/>
          <w:highlight w:val="green"/>
        </w:rPr>
        <w:t>Pleasure</w:t>
      </w:r>
      <w:r w:rsidRPr="00C96BCE">
        <w:rPr>
          <w:rFonts w:asciiTheme="minorHAnsi" w:hAnsiTheme="minorHAnsi" w:cstheme="minorHAnsi"/>
          <w:u w:val="single"/>
        </w:rPr>
        <w:t>, as the primary effect of rewards</w:t>
      </w:r>
      <w:r w:rsidRPr="00C96BCE">
        <w:rPr>
          <w:rFonts w:asciiTheme="minorHAnsi" w:hAnsiTheme="minorHAnsi" w:cstheme="minorHAnsi"/>
          <w:sz w:val="16"/>
        </w:rPr>
        <w:t xml:space="preserve">, drives the prime reward functions of learning, approach behavior, and decision making and </w:t>
      </w:r>
      <w:r w:rsidRPr="00631AD1">
        <w:rPr>
          <w:rStyle w:val="Emphasis"/>
          <w:rFonts w:asciiTheme="minorHAnsi" w:hAnsiTheme="minorHAnsi" w:cstheme="minorHAnsi"/>
          <w:highlight w:val="green"/>
        </w:rPr>
        <w:t>provides the basis</w:t>
      </w:r>
      <w:r w:rsidRPr="00631AD1">
        <w:rPr>
          <w:rFonts w:asciiTheme="minorHAnsi" w:hAnsiTheme="minorHAnsi" w:cstheme="minorHAnsi"/>
          <w:b/>
          <w:bCs/>
          <w:highlight w:val="green"/>
          <w:u w:val="single"/>
        </w:rPr>
        <w:t xml:space="preserve"> for hedonic </w:t>
      </w:r>
      <w:r w:rsidRPr="00631AD1">
        <w:rPr>
          <w:rStyle w:val="Emphasis"/>
          <w:rFonts w:asciiTheme="minorHAnsi" w:hAnsiTheme="minorHAnsi" w:cstheme="minorHAnsi"/>
          <w:highlight w:val="green"/>
        </w:rPr>
        <w:t>theories of reward</w:t>
      </w:r>
      <w:r w:rsidRPr="00C96BCE">
        <w:rPr>
          <w:rFonts w:asciiTheme="minorHAnsi" w:hAnsiTheme="minorHAnsi" w:cstheme="minorHAnsi"/>
          <w:u w:val="single"/>
        </w:rPr>
        <w:t xml:space="preserve"> function. We are attracted by</w:t>
      </w:r>
      <w:r w:rsidRPr="00C96BCE">
        <w:rPr>
          <w:rFonts w:asciiTheme="minorHAnsi" w:hAnsiTheme="minorHAnsi" w:cstheme="minorHAnsi"/>
          <w:sz w:val="16"/>
        </w:rPr>
        <w:t xml:space="preserve"> most </w:t>
      </w:r>
      <w:r w:rsidRPr="00C96BCE">
        <w:rPr>
          <w:rFonts w:asciiTheme="minorHAnsi" w:hAnsiTheme="minorHAnsi" w:cstheme="minorHAnsi"/>
          <w:u w:val="single"/>
        </w:rPr>
        <w:t>rewards and exert intense efforts to obtain them</w:t>
      </w:r>
      <w:r w:rsidRPr="00C96BCE">
        <w:rPr>
          <w:rFonts w:asciiTheme="minorHAnsi" w:hAnsiTheme="minorHAnsi" w:cstheme="minorHAnsi"/>
          <w:sz w:val="16"/>
        </w:rPr>
        <w:t xml:space="preserve">, just </w:t>
      </w:r>
      <w:r w:rsidRPr="00C96BCE">
        <w:rPr>
          <w:rFonts w:asciiTheme="minorHAnsi" w:hAnsiTheme="minorHAnsi" w:cstheme="minorHAnsi"/>
          <w:u w:val="single"/>
        </w:rPr>
        <w:t>because they are enjoyable</w:t>
      </w:r>
      <w:r w:rsidRPr="00C96BCE">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C96BCE">
        <w:rPr>
          <w:rFonts w:asciiTheme="minorHAnsi" w:hAnsiTheme="minorHAnsi" w:cstheme="minorHAnsi"/>
          <w:u w:val="single"/>
        </w:rPr>
        <w:t>using both humans and detailed invasive brain analysis of animals has discovered some critical ways that the brain processes pleasure</w:t>
      </w:r>
      <w:r w:rsidRPr="00C96BCE">
        <w:rPr>
          <w:rFonts w:asciiTheme="minorHAnsi" w:hAnsiTheme="minorHAnsi" w:cstheme="minorHAnsi"/>
          <w:sz w:val="16"/>
        </w:rPr>
        <w:t xml:space="preserve"> [14]. </w:t>
      </w:r>
      <w:r w:rsidRPr="00C96BCE">
        <w:rPr>
          <w:rFonts w:asciiTheme="minorHAnsi" w:hAnsiTheme="minorHAnsi" w:cstheme="minorHAnsi"/>
          <w:u w:val="single"/>
        </w:rPr>
        <w:t>Pleasure as a hallmark of reward is sufficient for defining a reward</w:t>
      </w:r>
      <w:r w:rsidRPr="00C96BCE">
        <w:rPr>
          <w:rFonts w:asciiTheme="minorHAnsi" w:hAnsiTheme="minorHAnsi" w:cstheme="minorHAnsi"/>
          <w:sz w:val="16"/>
        </w:rPr>
        <w:t xml:space="preserve">, but it may not be necessary. </w:t>
      </w:r>
      <w:r w:rsidRPr="00C96BCE">
        <w:rPr>
          <w:rFonts w:asciiTheme="minorHAnsi" w:hAnsiTheme="minorHAnsi" w:cstheme="minorHAnsi"/>
          <w:u w:val="single"/>
        </w:rPr>
        <w:t>A reward may generate positive</w:t>
      </w:r>
      <w:r w:rsidRPr="00C96BCE">
        <w:rPr>
          <w:rFonts w:asciiTheme="minorHAnsi" w:hAnsiTheme="minorHAnsi" w:cstheme="minorHAnsi"/>
          <w:sz w:val="16"/>
        </w:rPr>
        <w:t xml:space="preserve"> learning and approach </w:t>
      </w:r>
      <w:r w:rsidRPr="00C96BCE">
        <w:rPr>
          <w:rFonts w:asciiTheme="minorHAnsi" w:hAnsiTheme="minorHAnsi" w:cstheme="minorHAnsi"/>
          <w:u w:val="single"/>
        </w:rPr>
        <w:t>behavior</w:t>
      </w:r>
      <w:r w:rsidRPr="00C96BCE">
        <w:rPr>
          <w:rFonts w:asciiTheme="minorHAnsi" w:hAnsiTheme="minorHAnsi" w:cstheme="minorHAnsi"/>
          <w:sz w:val="16"/>
        </w:rPr>
        <w:t xml:space="preserve"> simply </w:t>
      </w:r>
      <w:r w:rsidRPr="00C96BCE">
        <w:rPr>
          <w:rFonts w:asciiTheme="minorHAnsi" w:hAnsiTheme="minorHAnsi" w:cstheme="minorHAnsi"/>
          <w:u w:val="single"/>
        </w:rPr>
        <w:t>because it contains substances that are essential for body function.</w:t>
      </w:r>
      <w:r w:rsidRPr="00C96BCE">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C96BCE">
        <w:rPr>
          <w:rFonts w:asciiTheme="minorHAnsi" w:hAnsiTheme="minorHAnsi" w:cstheme="minorHAnsi"/>
          <w:u w:val="single"/>
        </w:rPr>
        <w:t>evolution and its basic principles found</w:t>
      </w:r>
      <w:r w:rsidRPr="00C96BCE">
        <w:rPr>
          <w:rFonts w:asciiTheme="minorHAnsi" w:hAnsiTheme="minorHAnsi" w:cstheme="minorHAnsi"/>
          <w:sz w:val="16"/>
        </w:rPr>
        <w:t xml:space="preserve"> various </w:t>
      </w:r>
      <w:r w:rsidRPr="00C96BCE">
        <w:rPr>
          <w:rFonts w:asciiTheme="minorHAnsi" w:hAnsiTheme="minorHAnsi" w:cstheme="minorHAnsi"/>
          <w:u w:val="single"/>
        </w:rPr>
        <w:t>mechanisms that steer behavior and biological development.</w:t>
      </w:r>
      <w:r w:rsidRPr="00C96BCE">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31AD1">
        <w:rPr>
          <w:rFonts w:asciiTheme="minorHAnsi" w:hAnsiTheme="minorHAnsi" w:cstheme="minorHAnsi"/>
          <w:b/>
          <w:bCs/>
          <w:highlight w:val="green"/>
          <w:u w:val="single"/>
        </w:rPr>
        <w:t>organisms are</w:t>
      </w:r>
      <w:r w:rsidRPr="00631AD1">
        <w:rPr>
          <w:rFonts w:asciiTheme="minorHAnsi" w:hAnsiTheme="minorHAnsi" w:cstheme="minorHAnsi"/>
          <w:highlight w:val="green"/>
          <w:u w:val="single"/>
        </w:rPr>
        <w:t xml:space="preserve"> </w:t>
      </w:r>
      <w:r w:rsidRPr="00631AD1">
        <w:rPr>
          <w:rStyle w:val="Emphasis"/>
          <w:rFonts w:asciiTheme="minorHAnsi" w:hAnsiTheme="minorHAnsi" w:cstheme="minorHAnsi"/>
          <w:highlight w:val="green"/>
        </w:rPr>
        <w:t>the</w:t>
      </w:r>
      <w:r w:rsidRPr="00631AD1">
        <w:rPr>
          <w:rFonts w:asciiTheme="minorHAnsi" w:hAnsiTheme="minorHAnsi" w:cstheme="minorHAnsi"/>
          <w:highlight w:val="green"/>
          <w:u w:val="single"/>
        </w:rPr>
        <w:t xml:space="preserve"> </w:t>
      </w:r>
      <w:r w:rsidRPr="00631AD1">
        <w:rPr>
          <w:rFonts w:asciiTheme="minorHAnsi" w:hAnsiTheme="minorHAnsi" w:cstheme="minorHAnsi"/>
          <w:b/>
          <w:bCs/>
          <w:highlight w:val="green"/>
          <w:u w:val="single"/>
        </w:rPr>
        <w:t>result of evolutionary competition.</w:t>
      </w:r>
      <w:r w:rsidRPr="00C96BCE">
        <w:rPr>
          <w:rFonts w:asciiTheme="minorHAnsi" w:hAnsiTheme="minorHAnsi" w:cstheme="minorHAnsi"/>
          <w:sz w:val="16"/>
        </w:rPr>
        <w:t xml:space="preserve"> In fact, Richard </w:t>
      </w:r>
      <w:r w:rsidRPr="00C96BCE">
        <w:rPr>
          <w:rFonts w:asciiTheme="minorHAnsi" w:hAnsiTheme="minorHAnsi" w:cstheme="minorHAnsi"/>
          <w:u w:val="single"/>
        </w:rPr>
        <w:t>Dawkins stresses gene survival and propagation as the basic mechanism of life</w:t>
      </w:r>
      <w:r w:rsidRPr="00C96BCE">
        <w:rPr>
          <w:rFonts w:asciiTheme="minorHAnsi" w:hAnsiTheme="minorHAnsi" w:cstheme="minorHAnsi"/>
          <w:sz w:val="16"/>
        </w:rPr>
        <w:t xml:space="preserve"> [20]. Only genes that lead to </w:t>
      </w:r>
      <w:r w:rsidRPr="00C96BCE">
        <w:rPr>
          <w:rFonts w:asciiTheme="minorHAnsi" w:hAnsiTheme="minorHAnsi" w:cstheme="minorHAnsi"/>
          <w:u w:val="single"/>
        </w:rPr>
        <w:t>the fittest phenotype will make it.</w:t>
      </w:r>
      <w:r w:rsidRPr="00C96BCE">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C96BCE">
        <w:rPr>
          <w:rFonts w:asciiTheme="minorHAnsi" w:hAnsiTheme="minorHAnsi" w:cstheme="minorHAnsi"/>
          <w:u w:val="single"/>
        </w:rPr>
        <w:t xml:space="preserve">the ultimate, distal function of </w:t>
      </w:r>
      <w:r w:rsidRPr="00631AD1">
        <w:rPr>
          <w:rStyle w:val="Emphasis"/>
          <w:rFonts w:asciiTheme="minorHAnsi" w:hAnsiTheme="minorHAnsi" w:cstheme="minorHAnsi"/>
          <w:highlight w:val="green"/>
        </w:rPr>
        <w:t>rewards</w:t>
      </w:r>
      <w:r w:rsidRPr="00C96BCE">
        <w:rPr>
          <w:rFonts w:asciiTheme="minorHAnsi" w:hAnsiTheme="minorHAnsi" w:cstheme="minorHAnsi"/>
          <w:u w:val="single"/>
        </w:rPr>
        <w:t xml:space="preserve"> is to </w:t>
      </w:r>
      <w:r w:rsidRPr="00631AD1">
        <w:rPr>
          <w:rStyle w:val="Emphasis"/>
          <w:rFonts w:asciiTheme="minorHAnsi" w:hAnsiTheme="minorHAnsi" w:cstheme="minorHAnsi"/>
          <w:highlight w:val="green"/>
        </w:rPr>
        <w:t>increase</w:t>
      </w:r>
      <w:r w:rsidRPr="00C96BCE">
        <w:rPr>
          <w:rFonts w:asciiTheme="minorHAnsi" w:hAnsiTheme="minorHAnsi" w:cstheme="minorHAnsi"/>
          <w:u w:val="single"/>
        </w:rPr>
        <w:t xml:space="preserve"> evolutionary </w:t>
      </w:r>
      <w:r w:rsidRPr="00631AD1">
        <w:rPr>
          <w:rStyle w:val="Emphasis"/>
          <w:rFonts w:asciiTheme="minorHAnsi" w:hAnsiTheme="minorHAnsi" w:cstheme="minorHAnsi"/>
          <w:highlight w:val="green"/>
        </w:rPr>
        <w:t>fitness</w:t>
      </w:r>
      <w:r w:rsidRPr="00C96BCE">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C96BCE">
        <w:rPr>
          <w:rFonts w:asciiTheme="minorHAnsi" w:hAnsiTheme="minorHAnsi" w:cstheme="minorHAnsi"/>
          <w:u w:val="single"/>
        </w:rPr>
        <w:t>Behavioral reward functions have evolved to help individuals to survive and propagate their genes</w:t>
      </w:r>
      <w:r w:rsidRPr="00C96BCE">
        <w:rPr>
          <w:rFonts w:asciiTheme="minorHAnsi" w:hAnsiTheme="minorHAnsi" w:cstheme="minorHAnsi"/>
          <w:sz w:val="16"/>
        </w:rPr>
        <w:t xml:space="preserve">. Apparently, </w:t>
      </w:r>
      <w:r w:rsidRPr="00C96BCE">
        <w:rPr>
          <w:rFonts w:asciiTheme="minorHAnsi" w:hAnsiTheme="minorHAnsi" w:cstheme="minorHAnsi"/>
          <w:u w:val="single"/>
        </w:rPr>
        <w:t>people need to live well and long enough to reproduce.</w:t>
      </w:r>
      <w:r w:rsidRPr="00C96BCE">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C96BCE">
        <w:rPr>
          <w:rFonts w:asciiTheme="minorHAnsi" w:hAnsiTheme="minorHAnsi" w:cstheme="minorHAnsi"/>
          <w:u w:val="single"/>
        </w:rPr>
        <w:t>any small edge will ultimately result in evolutionary advantage</w:t>
      </w:r>
      <w:r w:rsidRPr="00C96BCE">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C96BCE">
        <w:rPr>
          <w:rFonts w:asciiTheme="minorHAnsi" w:hAnsiTheme="minorHAnsi" w:cstheme="minorHAnsi"/>
          <w:u w:val="single"/>
        </w:rPr>
        <w:t>Thus</w:t>
      </w:r>
      <w:proofErr w:type="gramEnd"/>
      <w:r w:rsidRPr="00C96BCE">
        <w:rPr>
          <w:rFonts w:asciiTheme="minorHAnsi" w:hAnsiTheme="minorHAnsi" w:cstheme="minorHAnsi"/>
          <w:u w:val="single"/>
        </w:rPr>
        <w:t xml:space="preserve"> the distal reward function in gene propagation and evolutionary fitness defines the proximal reward functions that we see</w:t>
      </w:r>
      <w:r w:rsidRPr="00C96BCE">
        <w:rPr>
          <w:rFonts w:asciiTheme="minorHAnsi" w:hAnsiTheme="minorHAnsi" w:cstheme="minorHAnsi"/>
          <w:sz w:val="16"/>
        </w:rPr>
        <w:t xml:space="preserve"> in everyday behavior. </w:t>
      </w:r>
      <w:r w:rsidRPr="00631AD1">
        <w:rPr>
          <w:rStyle w:val="Emphasis"/>
          <w:rFonts w:asciiTheme="minorHAnsi" w:hAnsiTheme="minorHAnsi" w:cstheme="minorHAnsi"/>
          <w:highlight w:val="green"/>
        </w:rPr>
        <w:t>That is why foods, drinks, mates, and offspring are rewarding</w:t>
      </w:r>
      <w:r w:rsidRPr="00631AD1">
        <w:rPr>
          <w:rFonts w:asciiTheme="minorHAnsi" w:hAnsiTheme="minorHAnsi" w:cstheme="minorHAnsi"/>
          <w:highlight w:val="green"/>
          <w:u w:val="single"/>
        </w:rPr>
        <w:t>.</w:t>
      </w:r>
      <w:r w:rsidRPr="00C96BCE">
        <w:rPr>
          <w:rFonts w:asciiTheme="minorHAnsi" w:hAnsiTheme="minorHAnsi" w:cstheme="minorHAnsi"/>
          <w:sz w:val="16"/>
          <w:szCs w:val="16"/>
          <w:u w:val="single"/>
        </w:rPr>
        <w:t xml:space="preserve"> </w:t>
      </w:r>
      <w:r w:rsidRPr="00C96BCE">
        <w:rPr>
          <w:rFonts w:asciiTheme="minorHAnsi" w:hAnsiTheme="minorHAnsi" w:cstheme="minorHAnsi"/>
          <w:sz w:val="8"/>
          <w:szCs w:val="8"/>
        </w:rPr>
        <w:t xml:space="preserve">There have been theories linking pleasure as a required component of health benefits </w:t>
      </w:r>
      <w:proofErr w:type="spellStart"/>
      <w:r w:rsidRPr="00C96BCE">
        <w:rPr>
          <w:rFonts w:asciiTheme="minorHAnsi" w:hAnsiTheme="minorHAnsi" w:cstheme="minorHAnsi"/>
          <w:sz w:val="8"/>
          <w:szCs w:val="8"/>
        </w:rPr>
        <w:t>salutogenesis</w:t>
      </w:r>
      <w:proofErr w:type="spellEnd"/>
      <w:r w:rsidRPr="00C96BCE">
        <w:rPr>
          <w:rFonts w:asciiTheme="minorHAnsi" w:hAnsiTheme="minorHAnsi" w:cstheme="minorHAnsi"/>
          <w:sz w:val="8"/>
          <w:szCs w:val="8"/>
        </w:rPr>
        <w:t>, (</w:t>
      </w:r>
      <w:proofErr w:type="spellStart"/>
      <w:r w:rsidRPr="00C96BCE">
        <w:rPr>
          <w:rFonts w:asciiTheme="minorHAnsi" w:hAnsiTheme="minorHAnsi" w:cstheme="minorHAnsi"/>
          <w:sz w:val="8"/>
          <w:szCs w:val="8"/>
        </w:rPr>
        <w:t>salugenesis</w:t>
      </w:r>
      <w:proofErr w:type="spellEnd"/>
      <w:r w:rsidRPr="00C96BCE">
        <w:rPr>
          <w:rFonts w:asciiTheme="minorHAnsi" w:hAnsiTheme="minorHAnsi" w:cstheme="minorHAnsi"/>
          <w:sz w:val="8"/>
          <w:szCs w:val="8"/>
        </w:rPr>
        <w:t xml:space="preserve">). In essence, under these terms, </w:t>
      </w:r>
      <w:r w:rsidRPr="00C96BCE">
        <w:rPr>
          <w:rFonts w:asciiTheme="minorHAnsi" w:hAnsiTheme="minorHAnsi" w:cstheme="minorHAnsi"/>
          <w:sz w:val="8"/>
          <w:szCs w:val="8"/>
          <w:u w:val="single"/>
        </w:rPr>
        <w:t>pleasure is described as a state or feeling of happiness and satisfaction resulting from an experience that one enjoys.</w:t>
      </w:r>
      <w:r w:rsidRPr="00C96BCE">
        <w:rPr>
          <w:rFonts w:asciiTheme="minorHAnsi" w:hAnsiTheme="minorHAnsi" w:cstheme="minorHAnsi"/>
          <w:sz w:val="8"/>
          <w:szCs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C96BCE">
        <w:rPr>
          <w:rFonts w:asciiTheme="minorHAnsi" w:hAnsiTheme="minorHAnsi" w:cstheme="minorHAnsi"/>
          <w:sz w:val="8"/>
          <w:szCs w:val="8"/>
        </w:rPr>
        <w:t>morphinergic</w:t>
      </w:r>
      <w:proofErr w:type="spellEnd"/>
      <w:r w:rsidRPr="00C96BCE">
        <w:rPr>
          <w:rFonts w:asciiTheme="minorHAnsi" w:hAnsiTheme="minorHAnsi" w:cstheme="minorHAnsi"/>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[24]. Most would agree that pleasurable activities can stimulate personal growth and may help to induce healthy behavioral changes, including stress management [25]. The work of </w:t>
      </w:r>
      <w:proofErr w:type="spellStart"/>
      <w:r w:rsidRPr="00C96BCE">
        <w:rPr>
          <w:rFonts w:asciiTheme="minorHAnsi" w:hAnsiTheme="minorHAnsi" w:cstheme="minorHAnsi"/>
          <w:sz w:val="8"/>
          <w:szCs w:val="8"/>
        </w:rPr>
        <w:t>Esch</w:t>
      </w:r>
      <w:proofErr w:type="spellEnd"/>
      <w:r w:rsidRPr="00C96BCE">
        <w:rPr>
          <w:rFonts w:asciiTheme="minorHAnsi" w:hAnsiTheme="minorHAnsi" w:cstheme="minorHAnsi"/>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C96BCE">
        <w:rPr>
          <w:rFonts w:asciiTheme="minorHAnsi" w:hAnsiTheme="minorHAnsi" w:cstheme="minorHAnsi"/>
          <w:sz w:val="8"/>
          <w:szCs w:val="8"/>
        </w:rPr>
        <w:t>all of</w:t>
      </w:r>
      <w:proofErr w:type="gramEnd"/>
      <w:r w:rsidRPr="00C96BCE">
        <w:rPr>
          <w:rFonts w:asciiTheme="minorHAnsi" w:hAnsiTheme="minorHAnsi" w:cstheme="minorHAnsi"/>
          <w:sz w:val="8"/>
          <w:szCs w:val="8"/>
        </w:rPr>
        <w:t xml:space="preserve"> which augment dopamine release at the reward brain site. Recent multidisciplinary research, using both humans and detailed invasive brain analysis of animals has discovered some critical ways that the brain processes pleasure. </w:t>
      </w:r>
      <w:r w:rsidRPr="00C96BCE">
        <w:rPr>
          <w:rFonts w:asciiTheme="minorHAnsi" w:hAnsiTheme="minorHAnsi" w:cstheme="minorHAnsi"/>
          <w:sz w:val="16"/>
        </w:rPr>
        <w:t xml:space="preserve">Remarkably, there are </w:t>
      </w:r>
      <w:r w:rsidRPr="00C96BCE">
        <w:rPr>
          <w:rFonts w:asciiTheme="minorHAnsi" w:hAnsiTheme="minorHAnsi" w:cstheme="minorHAnsi"/>
          <w:u w:val="single"/>
        </w:rPr>
        <w:t>pathways for ordinary liking and pleasure</w:t>
      </w:r>
      <w:r w:rsidRPr="00C96BCE">
        <w:rPr>
          <w:rFonts w:asciiTheme="minorHAnsi" w:hAnsiTheme="minorHAnsi" w:cstheme="minorHAnsi"/>
          <w:sz w:val="16"/>
        </w:rPr>
        <w:t xml:space="preserve">, which </w:t>
      </w:r>
      <w:r w:rsidRPr="00C96BCE">
        <w:rPr>
          <w:rFonts w:asciiTheme="minorHAnsi" w:hAnsiTheme="minorHAnsi" w:cstheme="minorHAnsi"/>
          <w:u w:val="single"/>
        </w:rPr>
        <w:t>are limited in scope</w:t>
      </w:r>
      <w:r w:rsidRPr="00C96BCE">
        <w:rPr>
          <w:rFonts w:asciiTheme="minorHAnsi" w:hAnsiTheme="minorHAnsi" w:cstheme="minorHAnsi"/>
          <w:sz w:val="16"/>
        </w:rPr>
        <w:t xml:space="preserve"> as described above in this commentary. However, </w:t>
      </w:r>
      <w:r w:rsidRPr="00C96BCE">
        <w:rPr>
          <w:rFonts w:asciiTheme="minorHAnsi" w:hAnsiTheme="minorHAnsi" w:cstheme="minorHAnsi"/>
          <w:u w:val="single"/>
        </w:rPr>
        <w:t xml:space="preserve">there are </w:t>
      </w:r>
      <w:r w:rsidRPr="00631AD1">
        <w:rPr>
          <w:rFonts w:asciiTheme="minorHAnsi" w:hAnsiTheme="minorHAnsi" w:cstheme="minorHAnsi"/>
          <w:b/>
          <w:bCs/>
          <w:highlight w:val="green"/>
          <w:u w:val="single"/>
        </w:rPr>
        <w:t>many brain regions</w:t>
      </w:r>
      <w:r w:rsidRPr="00C96BCE">
        <w:rPr>
          <w:rFonts w:asciiTheme="minorHAnsi" w:hAnsiTheme="minorHAnsi" w:cstheme="minorHAnsi"/>
          <w:sz w:val="16"/>
        </w:rPr>
        <w:t xml:space="preserve">, often termed hot and cold spots, </w:t>
      </w:r>
      <w:r w:rsidRPr="00C96BCE">
        <w:rPr>
          <w:rFonts w:asciiTheme="minorHAnsi" w:hAnsiTheme="minorHAnsi" w:cstheme="minorHAnsi"/>
          <w:u w:val="single"/>
        </w:rPr>
        <w:t xml:space="preserve">that significantly </w:t>
      </w:r>
      <w:r w:rsidRPr="00631AD1">
        <w:rPr>
          <w:rFonts w:asciiTheme="minorHAnsi" w:hAnsiTheme="minorHAnsi" w:cstheme="minorHAnsi"/>
          <w:b/>
          <w:bCs/>
          <w:highlight w:val="green"/>
          <w:u w:val="single"/>
        </w:rPr>
        <w:t>modulate</w:t>
      </w:r>
      <w:r w:rsidRPr="00C96BCE">
        <w:rPr>
          <w:rFonts w:asciiTheme="minorHAnsi" w:hAnsiTheme="minorHAnsi" w:cstheme="minorHAnsi"/>
          <w:sz w:val="16"/>
        </w:rPr>
        <w:t xml:space="preserve"> (increase or decrease) </w:t>
      </w:r>
      <w:r w:rsidRPr="00C96BCE">
        <w:rPr>
          <w:rFonts w:asciiTheme="minorHAnsi" w:hAnsiTheme="minorHAnsi" w:cstheme="minorHAnsi"/>
          <w:u w:val="single"/>
        </w:rPr>
        <w:t xml:space="preserve">our </w:t>
      </w:r>
      <w:r w:rsidRPr="00631AD1">
        <w:rPr>
          <w:rFonts w:asciiTheme="minorHAnsi" w:hAnsiTheme="minorHAnsi" w:cstheme="minorHAnsi"/>
          <w:b/>
          <w:bCs/>
          <w:highlight w:val="green"/>
          <w:u w:val="single"/>
        </w:rPr>
        <w:t>pleasure or</w:t>
      </w:r>
      <w:r w:rsidRPr="00C96BCE">
        <w:rPr>
          <w:rFonts w:asciiTheme="minorHAnsi" w:hAnsiTheme="minorHAnsi" w:cstheme="minorHAnsi"/>
          <w:u w:val="single"/>
        </w:rPr>
        <w:t xml:space="preserve"> even </w:t>
      </w:r>
      <w:r w:rsidRPr="00631AD1">
        <w:rPr>
          <w:rStyle w:val="Emphasis"/>
          <w:rFonts w:asciiTheme="minorHAnsi" w:hAnsiTheme="minorHAnsi" w:cstheme="minorHAnsi"/>
          <w:highlight w:val="green"/>
        </w:rPr>
        <w:t>produce the opposite</w:t>
      </w:r>
      <w:r w:rsidRPr="00C96BCE">
        <w:rPr>
          <w:rFonts w:asciiTheme="minorHAnsi" w:hAnsiTheme="minorHAnsi" w:cstheme="minorHAnsi"/>
          <w:sz w:val="16"/>
        </w:rPr>
        <w:t xml:space="preserve"> of pleasure— that is </w:t>
      </w:r>
      <w:r w:rsidRPr="00C96BCE">
        <w:rPr>
          <w:rFonts w:asciiTheme="minorHAnsi" w:hAnsiTheme="minorHAnsi" w:cstheme="minorHAnsi"/>
          <w:u w:val="single"/>
        </w:rPr>
        <w:t>disgust and fear</w:t>
      </w:r>
      <w:r w:rsidRPr="00C96BCE">
        <w:rPr>
          <w:rFonts w:asciiTheme="minorHAnsi" w:hAnsiTheme="minorHAnsi" w:cstheme="minorHAnsi"/>
          <w:sz w:val="16"/>
        </w:rPr>
        <w:t xml:space="preserve"> [39]. </w:t>
      </w:r>
      <w:r w:rsidRPr="00C96BCE">
        <w:rPr>
          <w:rFonts w:asciiTheme="minorHAnsi" w:hAnsiTheme="minorHAnsi" w:cstheme="minorHAnsi"/>
          <w:u w:val="single"/>
        </w:rPr>
        <w:t>One</w:t>
      </w:r>
      <w:r w:rsidRPr="00C96BCE">
        <w:rPr>
          <w:rFonts w:asciiTheme="minorHAnsi" w:hAnsiTheme="minorHAnsi" w:cstheme="minorHAnsi"/>
          <w:sz w:val="16"/>
        </w:rPr>
        <w:t xml:space="preserve"> specific </w:t>
      </w:r>
      <w:r w:rsidRPr="00C96BCE">
        <w:rPr>
          <w:rFonts w:asciiTheme="minorHAnsi" w:hAnsiTheme="minorHAnsi" w:cstheme="minorHAnsi"/>
          <w:u w:val="single"/>
        </w:rPr>
        <w:t>region</w:t>
      </w:r>
      <w:r w:rsidRPr="00C96BCE">
        <w:rPr>
          <w:rFonts w:asciiTheme="minorHAnsi" w:hAnsiTheme="minorHAnsi" w:cstheme="minorHAnsi"/>
          <w:sz w:val="16"/>
        </w:rPr>
        <w:t xml:space="preserve"> of the nucleus </w:t>
      </w:r>
      <w:proofErr w:type="spellStart"/>
      <w:r w:rsidRPr="00C96BCE">
        <w:rPr>
          <w:rFonts w:asciiTheme="minorHAnsi" w:hAnsiTheme="minorHAnsi" w:cstheme="minorHAnsi"/>
          <w:sz w:val="16"/>
        </w:rPr>
        <w:t>accumbens</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 xml:space="preserve">is organized like a computer keyboard, with </w:t>
      </w:r>
      <w:proofErr w:type="gramStart"/>
      <w:r w:rsidRPr="00C96BCE">
        <w:rPr>
          <w:rFonts w:asciiTheme="minorHAnsi" w:hAnsiTheme="minorHAnsi" w:cstheme="minorHAnsi"/>
          <w:u w:val="single"/>
        </w:rPr>
        <w:t>particular stimulus</w:t>
      </w:r>
      <w:proofErr w:type="gramEnd"/>
      <w:r w:rsidRPr="00C96BCE">
        <w:rPr>
          <w:rFonts w:asciiTheme="minorHAnsi" w:hAnsiTheme="minorHAnsi" w:cstheme="minorHAnsi"/>
          <w:u w:val="single"/>
        </w:rPr>
        <w:t xml:space="preserve"> triggers in rows</w:t>
      </w:r>
      <w:r w:rsidRPr="00C96BCE">
        <w:rPr>
          <w:rFonts w:asciiTheme="minorHAnsi" w:hAnsiTheme="minorHAnsi" w:cstheme="minorHAnsi"/>
          <w:sz w:val="16"/>
        </w:rPr>
        <w:t xml:space="preserve">— producing an increase and decrease of pleasure and disgust. Moreover, </w:t>
      </w:r>
      <w:r w:rsidRPr="00C96BCE">
        <w:rPr>
          <w:rFonts w:asciiTheme="minorHAnsi" w:hAnsiTheme="minorHAnsi" w:cstheme="minorHAnsi"/>
          <w:u w:val="single"/>
        </w:rPr>
        <w:t>the cortex has unique roles in the cognitive evaluation of our feelings of pleasure</w:t>
      </w:r>
      <w:r w:rsidRPr="00C96BCE">
        <w:rPr>
          <w:rFonts w:asciiTheme="minorHAnsi" w:hAnsiTheme="minorHAnsi" w:cstheme="minorHAnsi"/>
          <w:sz w:val="16"/>
        </w:rPr>
        <w:t xml:space="preserve"> [40]. Importantly, the interplay of these multiple triggers and the higher brain centers in the prefrontal cortex are very intricate and are just being uncovered. </w:t>
      </w:r>
      <w:r w:rsidRPr="00C96BCE">
        <w:rPr>
          <w:rFonts w:asciiTheme="minorHAnsi" w:hAnsiTheme="minorHAnsi" w:cstheme="minorHAnsi"/>
          <w:sz w:val="8"/>
          <w:szCs w:val="8"/>
        </w:rPr>
        <w:t xml:space="preserve">Desire and reward centers It </w:t>
      </w:r>
      <w:proofErr w:type="gramStart"/>
      <w:r w:rsidRPr="00C96BCE">
        <w:rPr>
          <w:rFonts w:asciiTheme="minorHAnsi" w:hAnsiTheme="minorHAnsi" w:cstheme="minorHAnsi"/>
          <w:sz w:val="8"/>
          <w:szCs w:val="8"/>
        </w:rPr>
        <w:t>is</w:t>
      </w:r>
      <w:proofErr w:type="gramEnd"/>
      <w:r w:rsidRPr="00C96BCE">
        <w:rPr>
          <w:rFonts w:asciiTheme="minorHAnsi" w:hAnsiTheme="minorHAnsi" w:cstheme="minorHAnsi"/>
          <w:sz w:val="8"/>
          <w:szCs w:val="8"/>
        </w:rPr>
        <w:t xml:space="preserve"> surprising that many different sources of pleasure activate the same circuits between the </w:t>
      </w:r>
      <w:proofErr w:type="spellStart"/>
      <w:r w:rsidRPr="00C96BCE">
        <w:rPr>
          <w:rFonts w:asciiTheme="minorHAnsi" w:hAnsiTheme="minorHAnsi" w:cstheme="minorHAnsi"/>
          <w:sz w:val="8"/>
          <w:szCs w:val="8"/>
        </w:rPr>
        <w:t>mesocorticolimbic</w:t>
      </w:r>
      <w:proofErr w:type="spellEnd"/>
      <w:r w:rsidRPr="00C96BCE">
        <w:rPr>
          <w:rFonts w:asciiTheme="minorHAnsi" w:hAnsiTheme="minorHAnsi" w:cstheme="minorHAnsi"/>
          <w:sz w:val="8"/>
          <w:szCs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(Figure 2). It is the cornerstone target to all addictions. The VTA is encompassed with neurons using glutamate, GABA, and dopamine. The nucleus </w:t>
      </w:r>
      <w:proofErr w:type="spellStart"/>
      <w:r w:rsidRPr="00C96BCE">
        <w:rPr>
          <w:rFonts w:asciiTheme="minorHAnsi" w:hAnsiTheme="minorHAnsi" w:cstheme="minorHAnsi"/>
          <w:sz w:val="8"/>
          <w:szCs w:val="8"/>
        </w:rPr>
        <w:t>accumbens</w:t>
      </w:r>
      <w:proofErr w:type="spellEnd"/>
      <w:r w:rsidRPr="00C96BCE">
        <w:rPr>
          <w:rFonts w:asciiTheme="minorHAnsi" w:hAnsiTheme="minorHAnsi" w:cstheme="minorHAnsi"/>
          <w:sz w:val="8"/>
          <w:szCs w:val="8"/>
        </w:rPr>
        <w:t xml:space="preserv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is located within the ventral striatum and is divided into two sub-regions—the motor and limbic regions associated with its core and shell, respectively.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has spiny neurons that receive dopamine from the VTA and glutamate (a dopamine driver) from the hippocampus, </w:t>
      </w:r>
      <w:proofErr w:type="gramStart"/>
      <w:r w:rsidRPr="00C96BCE">
        <w:rPr>
          <w:rFonts w:asciiTheme="minorHAnsi" w:hAnsiTheme="minorHAnsi" w:cstheme="minorHAnsi"/>
          <w:sz w:val="8"/>
          <w:szCs w:val="8"/>
        </w:rPr>
        <w:t>amygdala</w:t>
      </w:r>
      <w:proofErr w:type="gramEnd"/>
      <w:r w:rsidRPr="00C96BCE">
        <w:rPr>
          <w:rFonts w:asciiTheme="minorHAnsi" w:hAnsiTheme="minorHAnsi" w:cstheme="minorHAnsi"/>
          <w:sz w:val="8"/>
          <w:szCs w:val="8"/>
        </w:rPr>
        <w:t xml:space="preserve"> and medial prefrontal cortex. Subsequently,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C96BCE">
        <w:rPr>
          <w:rFonts w:asciiTheme="minorHAnsi" w:hAnsiTheme="minorHAnsi" w:cstheme="minorHAnsi"/>
          <w:sz w:val="8"/>
          <w:szCs w:val="8"/>
        </w:rPr>
        <w:t>hypodopaminergia</w:t>
      </w:r>
      <w:proofErr w:type="spellEnd"/>
      <w:r w:rsidRPr="00C96BCE">
        <w:rPr>
          <w:rFonts w:asciiTheme="minorHAnsi" w:hAnsiTheme="minorHAnsi" w:cstheme="minorHAnsi"/>
          <w:sz w:val="8"/>
          <w:szCs w:val="8"/>
        </w:rPr>
        <w:t xml:space="preserve"> in the “Brain Reward Cascade” that contribute to addiction and compulsive behaviors [3,6,41]. </w:t>
      </w:r>
      <w:r w:rsidRPr="00C96BCE">
        <w:rPr>
          <w:rFonts w:asciiTheme="minorHAnsi" w:hAnsiTheme="minorHAnsi" w:cstheme="minorHAnsi"/>
          <w:sz w:val="16"/>
        </w:rPr>
        <w:t xml:space="preserve">Furthermore, ordinary </w:t>
      </w:r>
      <w:r w:rsidRPr="00C96BCE">
        <w:rPr>
          <w:rFonts w:asciiTheme="minorHAnsi" w:hAnsiTheme="minorHAnsi" w:cstheme="minorHAnsi"/>
          <w:u w:val="single"/>
        </w:rPr>
        <w:t>“</w:t>
      </w:r>
      <w:r w:rsidRPr="00631AD1">
        <w:rPr>
          <w:rStyle w:val="Emphasis"/>
          <w:rFonts w:asciiTheme="minorHAnsi" w:hAnsiTheme="minorHAnsi" w:cstheme="minorHAnsi"/>
          <w:highlight w:val="green"/>
        </w:rPr>
        <w:t>liking</w:t>
      </w:r>
      <w:r w:rsidRPr="00C96BCE">
        <w:rPr>
          <w:rFonts w:asciiTheme="minorHAnsi" w:hAnsiTheme="minorHAnsi" w:cstheme="minorHAnsi"/>
          <w:u w:val="single"/>
        </w:rPr>
        <w:t xml:space="preserve">” of </w:t>
      </w:r>
      <w:r w:rsidRPr="00631AD1">
        <w:rPr>
          <w:rStyle w:val="Emphasis"/>
          <w:rFonts w:asciiTheme="minorHAnsi" w:hAnsiTheme="minorHAnsi" w:cstheme="minorHAnsi"/>
          <w:highlight w:val="green"/>
        </w:rPr>
        <w:t>something</w:t>
      </w:r>
      <w:r w:rsidRPr="00C96BCE">
        <w:rPr>
          <w:rFonts w:asciiTheme="minorHAnsi" w:hAnsiTheme="minorHAnsi" w:cstheme="minorHAnsi"/>
          <w:u w:val="single"/>
        </w:rPr>
        <w:t xml:space="preserve">, or pure pleasure, </w:t>
      </w:r>
      <w:r w:rsidRPr="00631AD1">
        <w:rPr>
          <w:rStyle w:val="Emphasis"/>
          <w:rFonts w:asciiTheme="minorHAnsi" w:hAnsiTheme="minorHAnsi" w:cstheme="minorHAnsi"/>
          <w:highlight w:val="green"/>
        </w:rPr>
        <w:t>is represented by</w:t>
      </w:r>
      <w:r w:rsidRPr="00C96BCE">
        <w:rPr>
          <w:rFonts w:asciiTheme="minorHAnsi" w:hAnsiTheme="minorHAnsi" w:cstheme="minorHAnsi"/>
          <w:sz w:val="16"/>
        </w:rPr>
        <w:t xml:space="preserve"> small </w:t>
      </w:r>
      <w:r w:rsidRPr="00631AD1">
        <w:rPr>
          <w:rStyle w:val="Emphasis"/>
          <w:rFonts w:asciiTheme="minorHAnsi" w:hAnsiTheme="minorHAnsi" w:cstheme="minorHAnsi"/>
          <w:highlight w:val="green"/>
        </w:rPr>
        <w:t>regions</w:t>
      </w:r>
      <w:r w:rsidRPr="00C96BCE">
        <w:rPr>
          <w:rFonts w:asciiTheme="minorHAnsi" w:hAnsiTheme="minorHAnsi" w:cstheme="minorHAnsi"/>
          <w:sz w:val="16"/>
        </w:rPr>
        <w:t xml:space="preserve"> mainly </w:t>
      </w:r>
      <w:r w:rsidRPr="00631AD1">
        <w:rPr>
          <w:rStyle w:val="Emphasis"/>
          <w:rFonts w:asciiTheme="minorHAnsi" w:hAnsiTheme="minorHAnsi" w:cstheme="minorHAnsi"/>
          <w:highlight w:val="green"/>
        </w:rPr>
        <w:t>in the limbic system</w:t>
      </w:r>
      <w:r w:rsidRPr="00C96BCE">
        <w:rPr>
          <w:rFonts w:asciiTheme="minorHAnsi" w:hAnsiTheme="minorHAnsi" w:cstheme="minorHAnsi"/>
          <w:sz w:val="16"/>
        </w:rPr>
        <w:t xml:space="preserve"> (old reptilian part of the brain). These may be </w:t>
      </w:r>
      <w:r w:rsidRPr="00C96BCE">
        <w:rPr>
          <w:rFonts w:asciiTheme="minorHAnsi" w:hAnsiTheme="minorHAnsi" w:cstheme="minorHAnsi"/>
          <w:u w:val="single"/>
        </w:rPr>
        <w:t>part of larger neural circuits.</w:t>
      </w:r>
      <w:r w:rsidRPr="00C96BCE">
        <w:rPr>
          <w:rFonts w:asciiTheme="minorHAnsi" w:hAnsiTheme="minorHAnsi" w:cstheme="minorHAnsi"/>
          <w:sz w:val="16"/>
        </w:rPr>
        <w:t xml:space="preserve"> In Latin, </w:t>
      </w:r>
      <w:proofErr w:type="spellStart"/>
      <w:r w:rsidRPr="00C96BCE">
        <w:rPr>
          <w:rFonts w:asciiTheme="minorHAnsi" w:hAnsiTheme="minorHAnsi" w:cstheme="minorHAnsi"/>
          <w:sz w:val="16"/>
        </w:rPr>
        <w:t>hedus</w:t>
      </w:r>
      <w:proofErr w:type="spellEnd"/>
      <w:r w:rsidRPr="00C96BCE">
        <w:rPr>
          <w:rFonts w:asciiTheme="minorHAnsi" w:hAnsiTheme="minorHAnsi" w:cstheme="minorHAnsi"/>
          <w:sz w:val="16"/>
        </w:rPr>
        <w:t xml:space="preserve"> is the term for “sweet”; and in Greek, </w:t>
      </w:r>
      <w:proofErr w:type="spellStart"/>
      <w:r w:rsidRPr="00C96BCE">
        <w:rPr>
          <w:rFonts w:asciiTheme="minorHAnsi" w:hAnsiTheme="minorHAnsi" w:cstheme="minorHAnsi"/>
          <w:sz w:val="16"/>
        </w:rPr>
        <w:t>hodone</w:t>
      </w:r>
      <w:proofErr w:type="spellEnd"/>
      <w:r w:rsidRPr="00C96BCE">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r w:rsidRPr="00C96BCE">
        <w:rPr>
          <w:rFonts w:asciiTheme="minorHAnsi" w:hAnsiTheme="minorHAnsi" w:cstheme="minorHAnsi"/>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C96BCE">
        <w:rPr>
          <w:rFonts w:asciiTheme="minorHAnsi" w:hAnsiTheme="minorHAnsi" w:cstheme="minorHAnsi"/>
          <w:sz w:val="8"/>
          <w:szCs w:val="8"/>
        </w:rPr>
        <w:t>In an attempt to</w:t>
      </w:r>
      <w:proofErr w:type="gramEnd"/>
      <w:r w:rsidRPr="00C96BCE">
        <w:rPr>
          <w:rFonts w:asciiTheme="minorHAnsi" w:hAnsiTheme="minorHAnsi" w:cstheme="minorHAnsi"/>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C96BCE">
        <w:rPr>
          <w:rFonts w:asciiTheme="minorHAnsi" w:hAnsiTheme="minorHAnsi" w:cstheme="minorHAnsi"/>
          <w:sz w:val="8"/>
          <w:szCs w:val="8"/>
        </w:rPr>
        <w:t>a majority of</w:t>
      </w:r>
      <w:proofErr w:type="gramEnd"/>
      <w:r w:rsidRPr="00C96BCE">
        <w:rPr>
          <w:rFonts w:asciiTheme="minorHAnsi" w:hAnsiTheme="minorHAnsi" w:cstheme="minorHAnsi"/>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C96BCE">
        <w:rPr>
          <w:rFonts w:asciiTheme="minorHAnsi" w:hAnsiTheme="minorHAnsi" w:cstheme="minorHAnsi"/>
          <w:sz w:val="8"/>
          <w:szCs w:val="8"/>
        </w:rPr>
        <w:t>networks, and</w:t>
      </w:r>
      <w:proofErr w:type="gramEnd"/>
      <w:r w:rsidRPr="00C96BCE">
        <w:rPr>
          <w:rFonts w:asciiTheme="minorHAnsi" w:hAnsiTheme="minorHAnsi" w:cstheme="minorHAnsi"/>
          <w:sz w:val="8"/>
          <w:szCs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C96BCE">
        <w:rPr>
          <w:rFonts w:asciiTheme="minorHAnsi" w:hAnsiTheme="minorHAnsi" w:cstheme="minorHAnsi"/>
          <w:sz w:val="8"/>
          <w:szCs w:val="8"/>
        </w:rPr>
        <w:t>NAc</w:t>
      </w:r>
      <w:proofErr w:type="spellEnd"/>
      <w:r w:rsidRPr="00C96BCE">
        <w:rPr>
          <w:rFonts w:asciiTheme="minorHAnsi" w:hAnsiTheme="minorHAnsi" w:cstheme="minorHAnsi"/>
          <w:sz w:val="8"/>
          <w:szCs w:val="8"/>
        </w:rPr>
        <w:t xml:space="preserve">. This activation of the brain reward networks (producing the ecstatic “high” that users seek). Although these circuits were initially thought to encode a set point of hedonic tone, it is now </w:t>
      </w:r>
      <w:proofErr w:type="gramStart"/>
      <w:r w:rsidRPr="00C96BCE">
        <w:rPr>
          <w:rFonts w:asciiTheme="minorHAnsi" w:hAnsiTheme="minorHAnsi" w:cstheme="minorHAnsi"/>
          <w:sz w:val="8"/>
          <w:szCs w:val="8"/>
        </w:rPr>
        <w:t>being considered to be</w:t>
      </w:r>
      <w:proofErr w:type="gramEnd"/>
      <w:r w:rsidRPr="00C96BCE">
        <w:rPr>
          <w:rFonts w:asciiTheme="minorHAnsi" w:hAnsiTheme="minorHAnsi" w:cstheme="minorHAnsi"/>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C96BCE">
        <w:rPr>
          <w:rFonts w:asciiTheme="minorHAnsi" w:hAnsiTheme="minorHAnsi" w:cstheme="minorHAnsi"/>
          <w:sz w:val="8"/>
          <w:szCs w:val="8"/>
        </w:rPr>
        <w:t>), and</w:t>
      </w:r>
      <w:proofErr w:type="gramEnd"/>
      <w:r w:rsidRPr="00C96BCE">
        <w:rPr>
          <w:rFonts w:asciiTheme="minorHAnsi" w:hAnsiTheme="minorHAnsi" w:cstheme="minorHAnsi"/>
          <w:sz w:val="8"/>
          <w:szCs w:val="8"/>
        </w:rPr>
        <w:t xml:space="preserve"> may have an additive effect on vulnerability to various addictions [48]. In this regard, </w:t>
      </w:r>
      <w:proofErr w:type="spellStart"/>
      <w:r w:rsidRPr="00C96BCE">
        <w:rPr>
          <w:rFonts w:asciiTheme="minorHAnsi" w:hAnsiTheme="minorHAnsi" w:cstheme="minorHAnsi"/>
          <w:sz w:val="8"/>
          <w:szCs w:val="8"/>
        </w:rPr>
        <w:t>Vanyukov</w:t>
      </w:r>
      <w:proofErr w:type="spellEnd"/>
      <w:r w:rsidRPr="00C96BCE">
        <w:rPr>
          <w:rFonts w:asciiTheme="minorHAnsi" w:hAnsiTheme="minorHAnsi" w:cstheme="minorHAnsi"/>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C96BCE">
        <w:rPr>
          <w:rFonts w:asciiTheme="minorHAnsi" w:hAnsiTheme="minorHAnsi" w:cstheme="minorHAnsi"/>
          <w:sz w:val="8"/>
          <w:szCs w:val="8"/>
        </w:rPr>
        <w:t>similar to</w:t>
      </w:r>
      <w:proofErr w:type="gramEnd"/>
      <w:r w:rsidRPr="00C96BCE">
        <w:rPr>
          <w:rFonts w:asciiTheme="minorHAnsi" w:hAnsiTheme="minorHAnsi" w:cstheme="minorHAnsi"/>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r w:rsidRPr="00C96BCE">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C96BCE">
        <w:rPr>
          <w:rFonts w:asciiTheme="minorHAnsi" w:hAnsiTheme="minorHAnsi" w:cstheme="minorHAnsi"/>
          <w:sz w:val="16"/>
        </w:rPr>
        <w:t>Nenad</w:t>
      </w:r>
      <w:proofErr w:type="spellEnd"/>
      <w:r w:rsidRPr="00C96BCE">
        <w:rPr>
          <w:rFonts w:asciiTheme="minorHAnsi" w:hAnsiTheme="minorHAnsi" w:cstheme="minorHAnsi"/>
          <w:sz w:val="16"/>
        </w:rPr>
        <w:t xml:space="preserve">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C96BCE">
        <w:rPr>
          <w:rFonts w:asciiTheme="minorHAnsi" w:hAnsiTheme="minorHAnsi" w:cstheme="minorHAnsi"/>
          <w:sz w:val="16"/>
        </w:rPr>
        <w:t>Sestan</w:t>
      </w:r>
      <w:proofErr w:type="spellEnd"/>
      <w:r w:rsidRPr="00C96BCE">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31AD1">
        <w:rPr>
          <w:rStyle w:val="Emphasis"/>
          <w:rFonts w:asciiTheme="minorHAnsi" w:hAnsiTheme="minorHAnsi" w:cstheme="minorHAnsi"/>
          <w:highlight w:val="green"/>
        </w:rPr>
        <w:t>researchers examined</w:t>
      </w:r>
      <w:r w:rsidRPr="00C96BCE">
        <w:rPr>
          <w:rFonts w:asciiTheme="minorHAnsi" w:hAnsiTheme="minorHAnsi" w:cstheme="minorHAnsi"/>
          <w:u w:val="single"/>
        </w:rPr>
        <w:t xml:space="preserve"> 247 specimens of </w:t>
      </w:r>
      <w:r w:rsidRPr="00631AD1">
        <w:rPr>
          <w:rStyle w:val="Emphasis"/>
          <w:rFonts w:asciiTheme="minorHAnsi" w:hAnsiTheme="minorHAnsi" w:cstheme="minorHAnsi"/>
          <w:highlight w:val="green"/>
        </w:rPr>
        <w:t>neural tissue</w:t>
      </w:r>
      <w:r w:rsidRPr="00C96BCE">
        <w:rPr>
          <w:rFonts w:asciiTheme="minorHAnsi" w:hAnsiTheme="minorHAnsi" w:cstheme="minorHAnsi"/>
          <w:u w:val="single"/>
        </w:rPr>
        <w:t xml:space="preserve"> from six humans, five chimpanzees, and five macaque monkeys.</w:t>
      </w:r>
      <w:r w:rsidRPr="00C96BCE">
        <w:rPr>
          <w:rFonts w:asciiTheme="minorHAnsi" w:hAnsiTheme="minorHAnsi" w:cstheme="minorHAnsi"/>
          <w:sz w:val="16"/>
        </w:rPr>
        <w:t xml:space="preserve"> Moreover, these </w:t>
      </w:r>
      <w:r w:rsidRPr="00C96BCE">
        <w:rPr>
          <w:rFonts w:asciiTheme="minorHAnsi" w:hAnsiTheme="minorHAnsi" w:cstheme="minorHAnsi"/>
          <w:u w:val="single"/>
        </w:rPr>
        <w:t>investigators analyzed which genes were turned on or off in 16 regions of the brain.</w:t>
      </w:r>
      <w:r w:rsidRPr="00C96BCE">
        <w:rPr>
          <w:rFonts w:asciiTheme="minorHAnsi" w:hAnsiTheme="minorHAnsi" w:cstheme="minorHAnsi"/>
          <w:sz w:val="16"/>
        </w:rPr>
        <w:t xml:space="preserve"> While </w:t>
      </w:r>
      <w:r w:rsidRPr="00C96BCE">
        <w:rPr>
          <w:rFonts w:asciiTheme="minorHAnsi" w:hAnsiTheme="minorHAnsi" w:cstheme="minorHAnsi"/>
          <w:u w:val="single"/>
        </w:rPr>
        <w:t xml:space="preserve">the differences among species were subtle, </w:t>
      </w:r>
      <w:r w:rsidRPr="00C96BCE">
        <w:rPr>
          <w:rFonts w:asciiTheme="minorHAnsi" w:hAnsiTheme="minorHAnsi" w:cstheme="minorHAnsi"/>
          <w:b/>
          <w:bCs/>
          <w:u w:val="single"/>
        </w:rPr>
        <w:t>there was</w:t>
      </w:r>
      <w:r w:rsidRPr="00C96BCE">
        <w:rPr>
          <w:rFonts w:asciiTheme="minorHAnsi" w:hAnsiTheme="minorHAnsi" w:cstheme="minorHAnsi"/>
          <w:u w:val="single"/>
        </w:rPr>
        <w:t xml:space="preserve"> a </w:t>
      </w:r>
      <w:r w:rsidRPr="00C96BCE">
        <w:rPr>
          <w:rFonts w:asciiTheme="minorHAnsi" w:hAnsiTheme="minorHAnsi" w:cstheme="minorHAnsi"/>
          <w:b/>
          <w:bCs/>
          <w:u w:val="single"/>
        </w:rPr>
        <w:t>remarkable contrast in</w:t>
      </w:r>
      <w:r w:rsidRPr="00C96BCE">
        <w:rPr>
          <w:rFonts w:asciiTheme="minorHAnsi" w:hAnsiTheme="minorHAnsi" w:cstheme="minorHAnsi"/>
          <w:u w:val="single"/>
        </w:rPr>
        <w:t xml:space="preserve"> the</w:t>
      </w:r>
      <w:r w:rsidRPr="00C96BCE">
        <w:rPr>
          <w:rFonts w:asciiTheme="minorHAnsi" w:hAnsiTheme="minorHAnsi" w:cstheme="minorHAnsi"/>
          <w:b/>
          <w:bCs/>
          <w:u w:val="single"/>
        </w:rPr>
        <w:t xml:space="preserve"> </w:t>
      </w:r>
      <w:r w:rsidRPr="00631AD1">
        <w:rPr>
          <w:rStyle w:val="Emphasis"/>
          <w:rFonts w:asciiTheme="minorHAnsi" w:hAnsiTheme="minorHAnsi" w:cstheme="minorHAnsi"/>
          <w:highlight w:val="green"/>
        </w:rPr>
        <w:t>neocortices</w:t>
      </w:r>
      <w:r w:rsidRPr="00C96BCE">
        <w:rPr>
          <w:rFonts w:asciiTheme="minorHAnsi" w:hAnsiTheme="minorHAnsi" w:cstheme="minorHAnsi"/>
          <w:sz w:val="16"/>
        </w:rPr>
        <w:t xml:space="preserve">, specifically </w:t>
      </w:r>
      <w:r w:rsidRPr="00631AD1">
        <w:rPr>
          <w:rStyle w:val="Emphasis"/>
          <w:rFonts w:asciiTheme="minorHAnsi" w:hAnsiTheme="minorHAnsi" w:cstheme="minorHAnsi"/>
          <w:highlight w:val="green"/>
        </w:rPr>
        <w:t>in</w:t>
      </w:r>
      <w:r w:rsidRPr="00C96BCE">
        <w:rPr>
          <w:rFonts w:asciiTheme="minorHAnsi" w:hAnsiTheme="minorHAnsi" w:cstheme="minorHAnsi"/>
          <w:u w:val="single"/>
        </w:rPr>
        <w:t xml:space="preserve"> an area of </w:t>
      </w:r>
      <w:r w:rsidRPr="00631AD1">
        <w:rPr>
          <w:rStyle w:val="Emphasis"/>
          <w:rFonts w:asciiTheme="minorHAnsi" w:hAnsiTheme="minorHAnsi" w:cstheme="minorHAnsi"/>
          <w:highlight w:val="green"/>
        </w:rPr>
        <w:t>the brain</w:t>
      </w:r>
      <w:r w:rsidRPr="00C96BCE">
        <w:rPr>
          <w:rFonts w:asciiTheme="minorHAnsi" w:hAnsiTheme="minorHAnsi" w:cstheme="minorHAnsi"/>
          <w:u w:val="single"/>
        </w:rPr>
        <w:t xml:space="preserve"> that </w:t>
      </w:r>
      <w:r w:rsidRPr="00631AD1">
        <w:rPr>
          <w:rStyle w:val="Emphasis"/>
          <w:rFonts w:asciiTheme="minorHAnsi" w:hAnsiTheme="minorHAnsi" w:cstheme="minorHAnsi"/>
          <w:highlight w:val="green"/>
        </w:rPr>
        <w:t>is much more developed in humans</w:t>
      </w:r>
      <w:r w:rsidRPr="00C96BCE">
        <w:rPr>
          <w:rStyle w:val="Emphasis"/>
          <w:rFonts w:asciiTheme="minorHAnsi" w:hAnsiTheme="minorHAnsi" w:cstheme="minorHAnsi"/>
        </w:rPr>
        <w:t xml:space="preserve"> </w:t>
      </w:r>
      <w:r w:rsidRPr="00C96BCE">
        <w:rPr>
          <w:rFonts w:asciiTheme="minorHAnsi" w:hAnsiTheme="minorHAnsi" w:cstheme="minorHAnsi"/>
          <w:u w:val="single"/>
        </w:rPr>
        <w:t>than in chimpanzees.</w:t>
      </w:r>
      <w:r w:rsidRPr="00C96BCE">
        <w:rPr>
          <w:rFonts w:asciiTheme="minorHAnsi" w:hAnsiTheme="minorHAnsi" w:cstheme="minorHAnsi"/>
          <w:sz w:val="16"/>
        </w:rPr>
        <w:t xml:space="preserve"> In fact, these researchers found that a gene called </w:t>
      </w:r>
      <w:r w:rsidRPr="00C96BCE">
        <w:rPr>
          <w:rFonts w:asciiTheme="minorHAnsi" w:hAnsiTheme="minorHAnsi" w:cstheme="minorHAnsi"/>
          <w:u w:val="single"/>
        </w:rPr>
        <w:t xml:space="preserve">tyrosine hydroxylase (TH) for the enzyme, responsible </w:t>
      </w:r>
      <w:proofErr w:type="gramStart"/>
      <w:r w:rsidRPr="00C96BCE">
        <w:rPr>
          <w:rFonts w:asciiTheme="minorHAnsi" w:hAnsiTheme="minorHAnsi" w:cstheme="minorHAnsi"/>
          <w:u w:val="single"/>
        </w:rPr>
        <w:t>for the production of</w:t>
      </w:r>
      <w:proofErr w:type="gramEnd"/>
      <w:r w:rsidRPr="00C96BCE">
        <w:rPr>
          <w:rFonts w:asciiTheme="minorHAnsi" w:hAnsiTheme="minorHAnsi" w:cstheme="minorHAnsi"/>
          <w:u w:val="single"/>
        </w:rPr>
        <w:t xml:space="preserve"> dopamine</w:t>
      </w:r>
      <w:r w:rsidRPr="00C96BCE">
        <w:rPr>
          <w:rFonts w:asciiTheme="minorHAnsi" w:hAnsiTheme="minorHAnsi" w:cstheme="minorHAnsi"/>
          <w:sz w:val="16"/>
        </w:rPr>
        <w:t xml:space="preserve">, was </w:t>
      </w:r>
      <w:r w:rsidRPr="00C96BCE">
        <w:rPr>
          <w:rFonts w:asciiTheme="minorHAnsi" w:hAnsiTheme="minorHAnsi" w:cstheme="minorHAnsi"/>
          <w:u w:val="single"/>
        </w:rPr>
        <w:t>expressed in the neocortex of humans, but not chimpanzees.</w:t>
      </w:r>
      <w:r w:rsidRPr="00C96BCE">
        <w:rPr>
          <w:rFonts w:asciiTheme="minorHAnsi" w:hAnsiTheme="minorHAnsi" w:cstheme="minorHAnsi"/>
          <w:sz w:val="16"/>
        </w:rPr>
        <w:t xml:space="preserve"> As discussed earlier, </w:t>
      </w:r>
      <w:r w:rsidRPr="00C96BCE">
        <w:rPr>
          <w:rFonts w:asciiTheme="minorHAnsi" w:hAnsiTheme="minorHAnsi" w:cstheme="minorHAnsi"/>
          <w:u w:val="single"/>
        </w:rPr>
        <w:t>dopamine is</w:t>
      </w:r>
      <w:r w:rsidRPr="00C96BCE">
        <w:rPr>
          <w:rFonts w:asciiTheme="minorHAnsi" w:hAnsiTheme="minorHAnsi" w:cstheme="minorHAnsi"/>
          <w:sz w:val="16"/>
        </w:rPr>
        <w:t xml:space="preserve"> best </w:t>
      </w:r>
      <w:r w:rsidRPr="00C96BCE">
        <w:rPr>
          <w:rFonts w:asciiTheme="minorHAnsi" w:hAnsiTheme="minorHAnsi" w:cstheme="minorHAnsi"/>
          <w:u w:val="single"/>
        </w:rPr>
        <w:t>known for its</w:t>
      </w:r>
      <w:r w:rsidRPr="00C96BCE">
        <w:rPr>
          <w:rFonts w:asciiTheme="minorHAnsi" w:hAnsiTheme="minorHAnsi" w:cstheme="minorHAnsi"/>
          <w:sz w:val="16"/>
        </w:rPr>
        <w:t xml:space="preserve"> essential </w:t>
      </w:r>
      <w:r w:rsidRPr="00C96BCE">
        <w:rPr>
          <w:rFonts w:asciiTheme="minorHAnsi" w:hAnsiTheme="minorHAnsi" w:cstheme="minorHAnsi"/>
          <w:u w:val="single"/>
        </w:rPr>
        <w:t>role within the brain’s reward system; the</w:t>
      </w:r>
      <w:r w:rsidRPr="00C96BCE">
        <w:rPr>
          <w:rFonts w:asciiTheme="minorHAnsi" w:hAnsiTheme="minorHAnsi" w:cstheme="minorHAnsi"/>
          <w:sz w:val="16"/>
        </w:rPr>
        <w:t xml:space="preserve"> very </w:t>
      </w:r>
      <w:r w:rsidRPr="00C96BCE">
        <w:rPr>
          <w:rFonts w:asciiTheme="minorHAnsi" w:hAnsiTheme="minorHAnsi" w:cstheme="minorHAnsi"/>
          <w:u w:val="single"/>
        </w:rPr>
        <w:t>system that responds to everything from sex, to gambling, to food, and to addictive drugs.</w:t>
      </w:r>
      <w:r w:rsidRPr="00C96BCE">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C96BCE">
        <w:rPr>
          <w:rFonts w:asciiTheme="minorHAnsi" w:hAnsiTheme="minorHAnsi" w:cstheme="minorHAnsi"/>
          <w:sz w:val="16"/>
        </w:rPr>
        <w:t>schizophrenia</w:t>
      </w:r>
      <w:proofErr w:type="gramEnd"/>
      <w:r w:rsidRPr="00C96BCE">
        <w:rPr>
          <w:rFonts w:asciiTheme="minorHAnsi" w:hAnsiTheme="minorHAnsi" w:cstheme="minorHAnsi"/>
          <w:sz w:val="16"/>
        </w:rPr>
        <w:t xml:space="preserve"> and spectrum disorders such as autism and addiction or RDS. Nora Volkow, the director of NIDA, pointed out that one alluring possibility is that the neurotransmitter </w:t>
      </w:r>
      <w:r w:rsidRPr="00631AD1">
        <w:rPr>
          <w:rStyle w:val="Emphasis"/>
          <w:rFonts w:asciiTheme="minorHAnsi" w:hAnsiTheme="minorHAnsi" w:cstheme="minorHAnsi"/>
          <w:highlight w:val="green"/>
        </w:rPr>
        <w:t>dopamine plays</w:t>
      </w:r>
      <w:r w:rsidRPr="00C96BCE">
        <w:rPr>
          <w:rFonts w:asciiTheme="minorHAnsi" w:hAnsiTheme="minorHAnsi" w:cstheme="minorHAnsi"/>
          <w:u w:val="single"/>
        </w:rPr>
        <w:t xml:space="preserve"> a substantial </w:t>
      </w:r>
      <w:r w:rsidRPr="00631AD1">
        <w:rPr>
          <w:rStyle w:val="Emphasis"/>
          <w:rFonts w:asciiTheme="minorHAnsi" w:hAnsiTheme="minorHAnsi" w:cstheme="minorHAnsi"/>
          <w:highlight w:val="green"/>
        </w:rPr>
        <w:t>role in</w:t>
      </w:r>
      <w:r w:rsidRPr="00C96BCE">
        <w:rPr>
          <w:rFonts w:asciiTheme="minorHAnsi" w:hAnsiTheme="minorHAnsi" w:cstheme="minorHAnsi"/>
          <w:u w:val="single"/>
        </w:rPr>
        <w:t xml:space="preserve"> humans’ </w:t>
      </w:r>
      <w:r w:rsidRPr="00631AD1">
        <w:rPr>
          <w:rStyle w:val="Emphasis"/>
          <w:rFonts w:asciiTheme="minorHAnsi" w:hAnsiTheme="minorHAnsi" w:cstheme="minorHAnsi"/>
          <w:highlight w:val="green"/>
        </w:rPr>
        <w:t>ability to pursue</w:t>
      </w:r>
      <w:r w:rsidRPr="00C96BCE">
        <w:rPr>
          <w:rFonts w:asciiTheme="minorHAnsi" w:hAnsiTheme="minorHAnsi" w:cstheme="minorHAnsi"/>
          <w:u w:val="single"/>
        </w:rPr>
        <w:t xml:space="preserve"> various </w:t>
      </w:r>
      <w:r w:rsidRPr="00631AD1">
        <w:rPr>
          <w:rStyle w:val="Emphasis"/>
          <w:rFonts w:asciiTheme="minorHAnsi" w:hAnsiTheme="minorHAnsi" w:cstheme="minorHAnsi"/>
          <w:highlight w:val="green"/>
        </w:rPr>
        <w:t>rewards that are</w:t>
      </w:r>
      <w:r w:rsidRPr="00C96BCE">
        <w:rPr>
          <w:rFonts w:asciiTheme="minorHAnsi" w:hAnsiTheme="minorHAnsi" w:cstheme="minorHAnsi"/>
          <w:u w:val="single"/>
        </w:rPr>
        <w:t xml:space="preserve"> perhaps months or even </w:t>
      </w:r>
      <w:r w:rsidRPr="00631AD1">
        <w:rPr>
          <w:rStyle w:val="Emphasis"/>
          <w:rFonts w:asciiTheme="minorHAnsi" w:hAnsiTheme="minorHAnsi" w:cstheme="minorHAnsi"/>
          <w:highlight w:val="green"/>
        </w:rPr>
        <w:t xml:space="preserve">years away </w:t>
      </w:r>
      <w:r w:rsidRPr="00C96BCE">
        <w:rPr>
          <w:rFonts w:asciiTheme="minorHAnsi" w:hAnsiTheme="minorHAnsi" w:cstheme="minorHAnsi"/>
        </w:rPr>
        <w:t>in</w:t>
      </w:r>
      <w:r w:rsidRPr="00C96BCE">
        <w:rPr>
          <w:rFonts w:asciiTheme="minorHAnsi" w:hAnsiTheme="minorHAnsi" w:cstheme="minorHAnsi"/>
          <w:sz w:val="16"/>
        </w:rPr>
        <w:t xml:space="preserve">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C96BCE">
        <w:rPr>
          <w:rFonts w:asciiTheme="minorHAnsi" w:hAnsiTheme="minorHAnsi" w:cstheme="minorHAnsi"/>
          <w:sz w:val="16"/>
        </w:rPr>
        <w:t>alterlife</w:t>
      </w:r>
      <w:proofErr w:type="spellEnd"/>
      <w:r w:rsidRPr="00C96BCE">
        <w:rPr>
          <w:rFonts w:asciiTheme="minorHAnsi" w:hAnsiTheme="minorHAnsi" w:cstheme="minorHAnsi"/>
          <w:sz w:val="16"/>
        </w:rPr>
        <w:t xml:space="preserve">. </w:t>
      </w:r>
      <w:r w:rsidRPr="00C96BCE">
        <w:rPr>
          <w:rFonts w:asciiTheme="minorHAnsi" w:hAnsiTheme="minorHAnsi" w:cstheme="minorHAnsi"/>
          <w:u w:val="single"/>
        </w:rPr>
        <w:t>This may explain what often motivates people to work for things that have no apparent short-term benefit</w:t>
      </w:r>
      <w:r w:rsidRPr="00C96BCE">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C96BCE">
        <w:rPr>
          <w:rFonts w:asciiTheme="minorHAnsi" w:hAnsiTheme="minorHAnsi" w:cstheme="minorHAnsi"/>
          <w:sz w:val="16"/>
        </w:rPr>
        <w:t>shilting</w:t>
      </w:r>
      <w:proofErr w:type="spellEnd"/>
      <w:r w:rsidRPr="00C96BCE">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3567FAB" w14:textId="77777777" w:rsidR="00BE1DFA" w:rsidRDefault="00BE1DFA" w:rsidP="00BE1DFA"/>
    <w:p w14:paraId="386C9ACA" w14:textId="77777777" w:rsidR="00BE1DFA" w:rsidRDefault="00BE1DFA" w:rsidP="00BE1DFA">
      <w:pPr>
        <w:pStyle w:val="Heading4"/>
      </w:pPr>
      <w:r>
        <w:t>Impact calc – extinction outweighs</w:t>
      </w:r>
    </w:p>
    <w:p w14:paraId="397AFECA" w14:textId="77777777" w:rsidR="00BE1DFA" w:rsidRDefault="00BE1DFA" w:rsidP="00BE1DFA">
      <w:pPr>
        <w:pStyle w:val="BigJr"/>
      </w:pPr>
      <w:r>
        <w:t xml:space="preserve">A] </w:t>
      </w:r>
      <w:r w:rsidRPr="00DB18F0">
        <w:rPr>
          <w:u w:val="single"/>
        </w:rPr>
        <w:t>Reversibility</w:t>
      </w:r>
      <w:r>
        <w:t>- it forecloses the alternative because we can’t improve society if we are all dead</w:t>
      </w:r>
    </w:p>
    <w:p w14:paraId="3E8D6932" w14:textId="77777777" w:rsidR="00BE1DFA" w:rsidRDefault="00BE1DFA" w:rsidP="00BE1DFA">
      <w:pPr>
        <w:pStyle w:val="BigJr"/>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52096686" w14:textId="77777777" w:rsidR="00BE1DFA" w:rsidRDefault="00BE1DFA" w:rsidP="00BE1DFA">
      <w:pPr>
        <w:pStyle w:val="BigJr"/>
      </w:pPr>
      <w:r>
        <w:t xml:space="preserve">C] </w:t>
      </w:r>
      <w:r w:rsidRPr="002C52D9">
        <w:rPr>
          <w:u w:val="single"/>
        </w:rPr>
        <w:t>Objectivity</w:t>
      </w:r>
      <w:r>
        <w:t>- body count is the most objective way to calculate impacts because comparing suffering is unethical</w:t>
      </w:r>
    </w:p>
    <w:p w14:paraId="4DAF07D5" w14:textId="77777777" w:rsidR="00BE1DFA" w:rsidRDefault="00BE1DFA" w:rsidP="00BE1DFA">
      <w:pPr>
        <w:pStyle w:val="BigJr"/>
      </w:pPr>
      <w:r>
        <w:t xml:space="preserve">D] </w:t>
      </w:r>
      <w:r>
        <w:rPr>
          <w:u w:val="single"/>
        </w:rPr>
        <w:t xml:space="preserve">Intuitions </w:t>
      </w:r>
      <w:r w:rsidRPr="00E34E83">
        <w:t xml:space="preserve">– </w:t>
      </w:r>
      <w:proofErr w:type="gramStart"/>
      <w:r w:rsidRPr="00E34E83">
        <w:t>T</w:t>
      </w:r>
      <w:r w:rsidRPr="00FD665D">
        <w:t>heir</w:t>
      </w:r>
      <w:proofErr w:type="gramEnd"/>
      <w:r w:rsidRPr="00FD665D">
        <w:t xml:space="preserve"> the basis of all ethical theories, and we know that intuitionally things like death are</w:t>
      </w:r>
      <w:r>
        <w:t xml:space="preserve"> inherently</w:t>
      </w:r>
      <w:r w:rsidRPr="00FD665D">
        <w:t xml:space="preserve"> bad, proves extinction </w:t>
      </w:r>
      <w:proofErr w:type="spellStart"/>
      <w:r>
        <w:t>ows</w:t>
      </w:r>
      <w:proofErr w:type="spellEnd"/>
      <w:r>
        <w:t>.</w:t>
      </w:r>
    </w:p>
    <w:p w14:paraId="0B939746" w14:textId="77777777" w:rsidR="00A86F93" w:rsidRDefault="00A86F93" w:rsidP="00A86F93"/>
    <w:p w14:paraId="381F1007" w14:textId="77777777" w:rsidR="00A86F93" w:rsidRDefault="00A86F93" w:rsidP="00A86F93">
      <w:pPr>
        <w:pStyle w:val="Heading3"/>
      </w:pPr>
      <w:r>
        <w:t xml:space="preserve">1AC – </w:t>
      </w:r>
      <w:proofErr w:type="spellStart"/>
      <w:r>
        <w:t>Underview</w:t>
      </w:r>
      <w:proofErr w:type="spellEnd"/>
    </w:p>
    <w:p w14:paraId="1AB6ADD8" w14:textId="77777777" w:rsidR="00A86F93" w:rsidRPr="0022458B" w:rsidRDefault="00A86F93" w:rsidP="00A86F93">
      <w:pPr>
        <w:pStyle w:val="Heading4"/>
        <w:rPr>
          <w:rFonts w:asciiTheme="minorHAnsi" w:hAnsiTheme="minorHAnsi" w:cstheme="minorHAnsi"/>
        </w:rPr>
      </w:pPr>
      <w:r w:rsidRPr="0022458B">
        <w:rPr>
          <w:rFonts w:asciiTheme="minorHAnsi" w:hAnsiTheme="minorHAnsi" w:cstheme="minorHAnsi"/>
        </w:rPr>
        <w:t xml:space="preserve">1] 1AR theory is legit – anything else means infinite abuse – drop the debater – 1AR is too short to make up for the time trade-off – no RVIs – 6 min 2NR means they can brute force me every time – competing </w:t>
      </w:r>
      <w:proofErr w:type="spellStart"/>
      <w:r w:rsidRPr="0022458B">
        <w:rPr>
          <w:rFonts w:asciiTheme="minorHAnsi" w:hAnsiTheme="minorHAnsi" w:cstheme="minorHAnsi"/>
        </w:rPr>
        <w:t>interps</w:t>
      </w:r>
      <w:proofErr w:type="spellEnd"/>
      <w:r w:rsidRPr="0022458B">
        <w:rPr>
          <w:rFonts w:asciiTheme="minorHAnsi" w:hAnsiTheme="minorHAnsi" w:cstheme="minorHAnsi"/>
        </w:rPr>
        <w:t xml:space="preserve"> – otherwise the 2NR could drown the </w:t>
      </w:r>
      <w:proofErr w:type="spellStart"/>
      <w:r w:rsidRPr="0022458B">
        <w:rPr>
          <w:rFonts w:asciiTheme="minorHAnsi" w:hAnsiTheme="minorHAnsi" w:cstheme="minorHAnsi"/>
        </w:rPr>
        <w:t>aff</w:t>
      </w:r>
      <w:proofErr w:type="spellEnd"/>
      <w:r w:rsidRPr="0022458B">
        <w:rPr>
          <w:rFonts w:asciiTheme="minorHAnsi" w:hAnsiTheme="minorHAnsi" w:cstheme="minorHAnsi"/>
        </w:rPr>
        <w:t xml:space="preserve"> in arguments while playing defense</w:t>
      </w:r>
    </w:p>
    <w:p w14:paraId="6D37EE04" w14:textId="77777777" w:rsidR="00A86F93" w:rsidRPr="0022458B" w:rsidRDefault="00A86F93" w:rsidP="00A86F93">
      <w:pPr>
        <w:pStyle w:val="Heading4"/>
        <w:rPr>
          <w:rFonts w:asciiTheme="minorHAnsi" w:hAnsiTheme="minorHAnsi" w:cstheme="minorHAnsi"/>
        </w:rPr>
      </w:pPr>
      <w:r w:rsidRPr="0022458B">
        <w:rPr>
          <w:rFonts w:asciiTheme="minorHAnsi" w:hAnsiTheme="minorHAnsi" w:cstheme="minorHAnsi"/>
        </w:rPr>
        <w:t xml:space="preserve">2] Reasonability on NC shells – the 1AR is too short to line by line every argument, make a counter interpretation, and go for substance – key to check arbitrary </w:t>
      </w:r>
      <w:proofErr w:type="spellStart"/>
      <w:r w:rsidRPr="0022458B">
        <w:rPr>
          <w:rFonts w:asciiTheme="minorHAnsi" w:hAnsiTheme="minorHAnsi" w:cstheme="minorHAnsi"/>
        </w:rPr>
        <w:t>interps</w:t>
      </w:r>
      <w:proofErr w:type="spellEnd"/>
      <w:r w:rsidRPr="0022458B">
        <w:rPr>
          <w:rFonts w:asciiTheme="minorHAnsi" w:hAnsiTheme="minorHAnsi" w:cstheme="minorHAnsi"/>
        </w:rPr>
        <w:t>.</w:t>
      </w:r>
    </w:p>
    <w:p w14:paraId="15B2F249" w14:textId="77777777" w:rsidR="00A86F93" w:rsidRDefault="00A86F93" w:rsidP="00A86F93">
      <w:pPr>
        <w:rPr>
          <w:rFonts w:asciiTheme="minorHAnsi" w:hAnsiTheme="minorHAnsi" w:cstheme="minorHAnsi"/>
          <w:sz w:val="12"/>
        </w:rPr>
      </w:pPr>
    </w:p>
    <w:p w14:paraId="0D05A47A" w14:textId="77777777" w:rsidR="00A86F93" w:rsidRPr="009427F8" w:rsidRDefault="00A86F93" w:rsidP="00A86F93">
      <w:pPr>
        <w:rPr>
          <w:rFonts w:asciiTheme="minorHAnsi" w:hAnsiTheme="minorHAnsi" w:cstheme="minorHAnsi"/>
          <w:sz w:val="12"/>
        </w:rPr>
      </w:pPr>
    </w:p>
    <w:p w14:paraId="2C839A83" w14:textId="77777777" w:rsidR="00A86F93" w:rsidRDefault="00A86F93" w:rsidP="00A86F93"/>
    <w:p w14:paraId="4FCB6449"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F93"/>
    <w:rsid w:val="0021014B"/>
    <w:rsid w:val="00A86F93"/>
    <w:rsid w:val="00BE1DFA"/>
    <w:rsid w:val="00E77589"/>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16228"/>
  <w15:docId w15:val="{CD50AE06-BDC2-4CF2-B555-E3D10FC4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6F93"/>
    <w:rPr>
      <w:rFonts w:ascii="Calibri" w:hAnsi="Calibri" w:cs="Calibri"/>
    </w:rPr>
  </w:style>
  <w:style w:type="paragraph" w:styleId="Heading1">
    <w:name w:val="heading 1"/>
    <w:aliases w:val="Pocket"/>
    <w:basedOn w:val="Normal"/>
    <w:next w:val="Normal"/>
    <w:link w:val="Heading1Char"/>
    <w:qFormat/>
    <w:rsid w:val="00A86F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6F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Char Char,No Underline,Char,Tags v 2,3: Cite,Char1,Underlines,Heading 3 Char3,Tag Char Char,Bold Cite,Cite 1,Read Char, Char, Char Char Char Char Char Char Char,Citation"/>
    <w:basedOn w:val="Normal"/>
    <w:next w:val="Normal"/>
    <w:link w:val="Heading3Char"/>
    <w:uiPriority w:val="2"/>
    <w:unhideWhenUsed/>
    <w:qFormat/>
    <w:rsid w:val="00A86F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3"/>
    <w:unhideWhenUsed/>
    <w:qFormat/>
    <w:rsid w:val="00A86F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86F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6F93"/>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Char Char Char,No Underline Char,Char Char2,Tags v 2 Char,3: Cite Char,Char1 Char,Underlines Char,Heading 3 Char3 Char,Tag Char Char Char"/>
    <w:basedOn w:val="DefaultParagraphFont"/>
    <w:link w:val="Heading3"/>
    <w:uiPriority w:val="2"/>
    <w:rsid w:val="00A86F9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86F93"/>
    <w:rPr>
      <w:rFonts w:ascii="Calibri" w:eastAsiaTheme="majorEastAsia" w:hAnsi="Calibri" w:cstheme="majorBidi"/>
      <w:b/>
      <w:iCs/>
      <w:sz w:val="26"/>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7"/>
    <w:qFormat/>
    <w:rsid w:val="00A86F93"/>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6F9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6"/>
    <w:qFormat/>
    <w:rsid w:val="00A86F93"/>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A86F93"/>
  </w:style>
  <w:style w:type="character" w:styleId="FollowedHyperlink">
    <w:name w:val="FollowedHyperlink"/>
    <w:basedOn w:val="DefaultParagraphFont"/>
    <w:uiPriority w:val="99"/>
    <w:semiHidden/>
    <w:unhideWhenUsed/>
    <w:rsid w:val="00A86F93"/>
    <w:rPr>
      <w:color w:val="auto"/>
      <w:u w:val="none"/>
    </w:rPr>
  </w:style>
  <w:style w:type="character" w:styleId="UnresolvedMention">
    <w:name w:val="Unresolved Mention"/>
    <w:basedOn w:val="DefaultParagraphFont"/>
    <w:uiPriority w:val="99"/>
    <w:semiHidden/>
    <w:unhideWhenUsed/>
    <w:rsid w:val="00A86F93"/>
    <w:rPr>
      <w:color w:val="605E5C"/>
      <w:shd w:val="clear" w:color="auto" w:fill="E1DFDD"/>
    </w:rPr>
  </w:style>
  <w:style w:type="paragraph" w:customStyle="1" w:styleId="Emphasis1">
    <w:name w:val="Emphasis1"/>
    <w:basedOn w:val="Normal"/>
    <w:link w:val="Emphasis"/>
    <w:uiPriority w:val="7"/>
    <w:qFormat/>
    <w:rsid w:val="00A86F9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A86F9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A86F93"/>
    <w:pPr>
      <w:widowControl w:val="0"/>
      <w:spacing w:line="240" w:lineRule="auto"/>
      <w:ind w:left="720"/>
      <w:jc w:val="both"/>
    </w:pPr>
    <w:rPr>
      <w:b/>
      <w:iCs/>
      <w:u w:val="single"/>
    </w:rPr>
  </w:style>
  <w:style w:type="character" w:customStyle="1" w:styleId="underline">
    <w:name w:val="underline"/>
    <w:basedOn w:val="DefaultParagraphFont"/>
    <w:qFormat/>
    <w:rsid w:val="00A86F93"/>
    <w:rPr>
      <w:u w:val="single"/>
    </w:rPr>
  </w:style>
  <w:style w:type="paragraph" w:styleId="DocumentMap">
    <w:name w:val="Document Map"/>
    <w:basedOn w:val="Normal"/>
    <w:link w:val="DocumentMapChar"/>
    <w:uiPriority w:val="99"/>
    <w:semiHidden/>
    <w:unhideWhenUsed/>
    <w:rsid w:val="00A86F9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86F93"/>
    <w:rPr>
      <w:rFonts w:ascii="Lucida Grande" w:hAnsi="Lucida Grande" w:cs="Lucida Grande"/>
    </w:rPr>
  </w:style>
  <w:style w:type="character" w:customStyle="1" w:styleId="namedate">
    <w:name w:val="name+date"/>
    <w:basedOn w:val="DefaultParagraphFont"/>
    <w:uiPriority w:val="1"/>
    <w:qFormat/>
    <w:rsid w:val="00A86F93"/>
    <w:rPr>
      <w:b/>
      <w:sz w:val="26"/>
      <w:u w:val="none"/>
    </w:rPr>
  </w:style>
  <w:style w:type="paragraph" w:customStyle="1" w:styleId="analytics">
    <w:name w:val="analytics"/>
    <w:basedOn w:val="Normal"/>
    <w:next w:val="Normal"/>
    <w:qFormat/>
    <w:rsid w:val="00A86F93"/>
    <w:rPr>
      <w:b/>
      <w:color w:val="000000" w:themeColor="text1"/>
      <w:sz w:val="26"/>
    </w:rPr>
  </w:style>
  <w:style w:type="paragraph" w:styleId="BlockText">
    <w:name w:val="Block Text"/>
    <w:basedOn w:val="Normal"/>
    <w:uiPriority w:val="99"/>
    <w:semiHidden/>
    <w:unhideWhenUsed/>
    <w:rsid w:val="00A86F9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styleId="ListParagraph">
    <w:name w:val="List Paragraph"/>
    <w:basedOn w:val="Normal"/>
    <w:uiPriority w:val="34"/>
    <w:qFormat/>
    <w:rsid w:val="00A86F93"/>
    <w:pPr>
      <w:ind w:left="720"/>
      <w:contextualSpacing/>
    </w:pPr>
  </w:style>
  <w:style w:type="paragraph" w:customStyle="1" w:styleId="Analytics0">
    <w:name w:val="Analytics"/>
    <w:next w:val="NormalWeb"/>
    <w:link w:val="AnalyticsChar"/>
    <w:uiPriority w:val="4"/>
    <w:qFormat/>
    <w:rsid w:val="00A86F9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A86F93"/>
    <w:rPr>
      <w:rFonts w:ascii="Calibri" w:eastAsiaTheme="majorEastAsia" w:hAnsi="Calibri" w:cstheme="majorBidi"/>
      <w:b/>
      <w:iCs/>
      <w:sz w:val="26"/>
      <w:szCs w:val="28"/>
    </w:rPr>
  </w:style>
  <w:style w:type="paragraph" w:styleId="NormalWeb">
    <w:name w:val="Normal (Web)"/>
    <w:basedOn w:val="Normal"/>
    <w:uiPriority w:val="99"/>
    <w:semiHidden/>
    <w:unhideWhenUsed/>
    <w:rsid w:val="00A86F93"/>
    <w:rPr>
      <w:rFonts w:ascii="Times New Roman" w:hAnsi="Times New Roman" w:cs="Times New Roman"/>
      <w:sz w:val="24"/>
      <w:szCs w:val="24"/>
    </w:rPr>
  </w:style>
  <w:style w:type="paragraph" w:customStyle="1" w:styleId="BigJr">
    <w:name w:val="Big Jr."/>
    <w:basedOn w:val="Normal"/>
    <w:autoRedefine/>
    <w:qFormat/>
    <w:rsid w:val="00BE1DFA"/>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thedrive.com/the-war-zone/26013/russia-says-its-own-new-weapons-are-exempt-after-accusing-u-s-of-violating-nuclear-arms-deal" TargetMode="External"/><Relationship Id="rId18" Type="http://schemas.openxmlformats.org/officeDocument/2006/relationships/hyperlink" Target="https://en.wikipedia.org/wiki/Little_Boy" TargetMode="External"/><Relationship Id="rId26" Type="http://schemas.openxmlformats.org/officeDocument/2006/relationships/hyperlink" Target="https://en.wikipedia.org/wiki/Chernobyl_disaster" TargetMode="External"/><Relationship Id="rId39" Type="http://schemas.openxmlformats.org/officeDocument/2006/relationships/hyperlink" Target="https://www.thesun.co.uk/tech/9008647/nasa-asteroid-hit-earth-new-york/" TargetMode="External"/><Relationship Id="rId21" Type="http://schemas.openxmlformats.org/officeDocument/2006/relationships/hyperlink" Target="https://web.archive.org/web/20140308191334/http:/acd.ucar.edu/~mmills/pubs/2014_EarthsFuture_Mills_et_al.pdf" TargetMode="External"/><Relationship Id="rId34" Type="http://schemas.openxmlformats.org/officeDocument/2006/relationships/hyperlink" Target="https://letters2president.org/letters/24312" TargetMode="External"/><Relationship Id="rId42" Type="http://schemas.openxmlformats.org/officeDocument/2006/relationships/theme" Target="theme/theme1.xml"/><Relationship Id="rId7" Type="http://schemas.openxmlformats.org/officeDocument/2006/relationships/hyperlink" Target="https://www.jstor.org/stable/10.7312/molt15912" TargetMode="External"/><Relationship Id="rId2" Type="http://schemas.openxmlformats.org/officeDocument/2006/relationships/styles" Target="styles.xml"/><Relationship Id="rId16" Type="http://schemas.openxmlformats.org/officeDocument/2006/relationships/hyperlink" Target="http://climate.envsci.rutgers.edu/pdf/RobockToonSAD.pdf" TargetMode="External"/><Relationship Id="rId20" Type="http://schemas.openxmlformats.org/officeDocument/2006/relationships/hyperlink" Target="http://www.nucleardarkness.org/warconsequences/fivemilliontonsofsmoke/" TargetMode="External"/><Relationship Id="rId29" Type="http://schemas.openxmlformats.org/officeDocument/2006/relationships/hyperlink" Target="https://www.cnbc.com/2019/02/27/indian-air-force-plane-crashes-in-kashmir-says-indian-police-official.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wfound.org/media/206951/johnson2020_referenceworkentry_thelegalstatusofmegaleoconstel.pdf" TargetMode="External"/><Relationship Id="rId11" Type="http://schemas.openxmlformats.org/officeDocument/2006/relationships/hyperlink" Target="https://www.baen.com/living_without_satellites" TargetMode="External"/><Relationship Id="rId24" Type="http://schemas.openxmlformats.org/officeDocument/2006/relationships/hyperlink" Target="https://futureoflife.org/background/us-nuclear-targets/?cn-reloaded=1" TargetMode="External"/><Relationship Id="rId32" Type="http://schemas.openxmlformats.org/officeDocument/2006/relationships/hyperlink" Target="https://public.wmo.int/en/media/news/ozone-layer-recovery-environmental-success-story" TargetMode="External"/><Relationship Id="rId37" Type="http://schemas.openxmlformats.org/officeDocument/2006/relationships/hyperlink" Target="https://www.thesun.co.uk/tech/9058160/comet-hit-earth-six-months-notice/" TargetMode="External"/><Relationship Id="rId40" Type="http://schemas.openxmlformats.org/officeDocument/2006/relationships/hyperlink" Target="https://www.ncbi.nlm.nih.gov/pmc/articles/PMC6446569/" TargetMode="External"/><Relationship Id="rId5" Type="http://schemas.openxmlformats.org/officeDocument/2006/relationships/hyperlink" Target="https://swfound.org/media/206951/johnson2020_referenceworkentry_thelegalstatusofmegaleoconstel.pdf" TargetMode="External"/><Relationship Id="rId15" Type="http://schemas.openxmlformats.org/officeDocument/2006/relationships/hyperlink" Target="https://en.wikipedia.org/wiki/Nuclear_winter" TargetMode="External"/><Relationship Id="rId23" Type="http://schemas.openxmlformats.org/officeDocument/2006/relationships/hyperlink" Target="http://thedrive.com/the-war-zone/19450/u-s-training-for-arctic-nuclear-satellite-disaster-amid-russian-weapons-developments" TargetMode="External"/><Relationship Id="rId28" Type="http://schemas.openxmlformats.org/officeDocument/2006/relationships/hyperlink" Target="https://www.nytimes.com/2019/02/21/world/asia/india-pakistan-water-kashmir.html" TargetMode="External"/><Relationship Id="rId36" Type="http://schemas.openxmlformats.org/officeDocument/2006/relationships/hyperlink" Target="https://aas.org/sites/default/files/2020-08/SATCON1-Report.pdf" TargetMode="External"/><Relationship Id="rId10" Type="http://schemas.openxmlformats.org/officeDocument/2006/relationships/hyperlink" Target="https://www.sciencealert.com/space-junk-accidents-could-trigger-armed-conflict-expert-warns" TargetMode="External"/><Relationship Id="rId19" Type="http://schemas.openxmlformats.org/officeDocument/2006/relationships/hyperlink" Target="https://en.wikipedia.org/wiki/List_of_nuclear_weapons_tests_of_India" TargetMode="External"/><Relationship Id="rId31" Type="http://schemas.openxmlformats.org/officeDocument/2006/relationships/hyperlink" Target="https://www.cfr.org/event/promoting-us-pakistan-relations-future-challenges-and-opportunities" TargetMode="External"/><Relationship Id="rId4" Type="http://schemas.openxmlformats.org/officeDocument/2006/relationships/webSettings" Target="webSettings.xml"/><Relationship Id="rId9" Type="http://schemas.openxmlformats.org/officeDocument/2006/relationships/hyperlink" Target="https://www.orbitaldebris.jsc.nasa.gov/quarterly-news/pdfs/odqnv22i3.pdf"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en.wikipedia.org/wiki/Nuclear_winter" TargetMode="External"/><Relationship Id="rId27" Type="http://schemas.openxmlformats.org/officeDocument/2006/relationships/hyperlink" Target="https://en.wikipedia.org/wiki/Chernobyl_Exclusion_Zone" TargetMode="External"/><Relationship Id="rId30" Type="http://schemas.openxmlformats.org/officeDocument/2006/relationships/hyperlink" Target="http://thedrive.com/the-war-zone/26642/pakistan-promises-retaliation-makes-nuclear-threats-after-indian-jets-bomb-its-territory" TargetMode="External"/><Relationship Id="rId35" Type="http://schemas.openxmlformats.org/officeDocument/2006/relationships/hyperlink" Target="https://www.express.co.uk/news/science/916405/ozone-layer-destroyed-recovering-mass-extinction-dinosaurs" TargetMode="External"/><Relationship Id="rId8" Type="http://schemas.openxmlformats.org/officeDocument/2006/relationships/hyperlink" Target="https://www.nature.com/articles/s41598-021-89909-7" TargetMode="External"/><Relationship Id="rId3" Type="http://schemas.openxmlformats.org/officeDocument/2006/relationships/settings" Target="settings.xml"/><Relationship Id="rId12" Type="http://schemas.openxmlformats.org/officeDocument/2006/relationships/hyperlink" Target="https://www.thedrive.com/the-war-zone/26674/yes-india-and-pakistan-could-end-the-world-as-we-know-it-through-a-nuclear-exchange" TargetMode="External"/><Relationship Id="rId17" Type="http://schemas.openxmlformats.org/officeDocument/2006/relationships/hyperlink" Target="https://en.wikipedia.org/wiki/Little_Ice_Age" TargetMode="External"/><Relationship Id="rId25" Type="http://schemas.openxmlformats.org/officeDocument/2006/relationships/hyperlink" Target="https://nuclearsecrecy.com/nukemap/" TargetMode="External"/><Relationship Id="rId33" Type="http://schemas.openxmlformats.org/officeDocument/2006/relationships/hyperlink" Target="https://www.space.com/starlink-satellite-reentry-ozone-depletion-atmosphere" TargetMode="External"/><Relationship Id="rId38" Type="http://schemas.openxmlformats.org/officeDocument/2006/relationships/hyperlink" Target="https://www.dailystar.co.uk/news/weird-news/778012/Comets-pose-bigger-risk-to-humanity-than-asteroids-scientist-warns-video-N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16843</Words>
  <Characters>96011</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2022-02-19T01:03:00Z</dcterms:created>
  <dcterms:modified xsi:type="dcterms:W3CDTF">2022-02-19T01:03:00Z</dcterms:modified>
</cp:coreProperties>
</file>