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F69AB" w14:textId="77777777" w:rsidR="00CE61B5" w:rsidRPr="00CE61B5" w:rsidRDefault="00CE61B5" w:rsidP="00CE61B5"/>
    <w:p w14:paraId="2FC51455" w14:textId="23BF325F" w:rsidR="00E42E4C" w:rsidRDefault="00042BCC" w:rsidP="00042BCC">
      <w:pPr>
        <w:pStyle w:val="Heading1"/>
      </w:pPr>
      <w:r>
        <w:lastRenderedPageBreak/>
        <w:t>1NC</w:t>
      </w:r>
    </w:p>
    <w:p w14:paraId="3F77A733" w14:textId="6C5621DF" w:rsidR="00042BCC" w:rsidRDefault="00042BCC" w:rsidP="00042BCC"/>
    <w:p w14:paraId="45AEFC16" w14:textId="05941FAE" w:rsidR="00EE5ED0" w:rsidRDefault="00EE5ED0" w:rsidP="00EE5ED0">
      <w:pPr>
        <w:pStyle w:val="Heading2"/>
      </w:pPr>
      <w:r>
        <w:lastRenderedPageBreak/>
        <w:t>OFF</w:t>
      </w:r>
    </w:p>
    <w:p w14:paraId="1E901993" w14:textId="1931DB32" w:rsidR="00EE5ED0" w:rsidRDefault="00EE5ED0" w:rsidP="00EE5ED0"/>
    <w:p w14:paraId="28B2C8E2" w14:textId="6E302AB5" w:rsidR="00EE5ED0" w:rsidRDefault="0050732A" w:rsidP="0050732A">
      <w:pPr>
        <w:pStyle w:val="Heading4"/>
      </w:pPr>
      <w:r>
        <w:t xml:space="preserve">Interp: The aff must defend the banning/unjust action </w:t>
      </w:r>
      <w:r w:rsidR="00E526B3">
        <w:t xml:space="preserve">of private </w:t>
      </w:r>
      <w:r w:rsidR="003A61D8">
        <w:t>appropriation</w:t>
      </w:r>
      <w:r w:rsidR="00E526B3">
        <w:t xml:space="preserve"> in outer space, or a specification of the above statement. To clarify, defend the resolution or a subset.</w:t>
      </w:r>
    </w:p>
    <w:p w14:paraId="27DB2912" w14:textId="1DC35B94" w:rsidR="00E526B3" w:rsidRDefault="00E526B3" w:rsidP="00E526B3"/>
    <w:p w14:paraId="0E72D496" w14:textId="527526E4" w:rsidR="004C573E" w:rsidRDefault="004C573E" w:rsidP="003705B0">
      <w:pPr>
        <w:pStyle w:val="Heading4"/>
      </w:pPr>
      <w:r>
        <w:t>Violation:</w:t>
      </w:r>
      <w:r w:rsidR="000562DE">
        <w:t xml:space="preserve"> Public vs private – their plan text refers to all types of outer space recognition because the noun is outer space</w:t>
      </w:r>
    </w:p>
    <w:p w14:paraId="368092A5" w14:textId="7F6995C0" w:rsidR="003705B0" w:rsidRPr="003705B0" w:rsidRDefault="0037513D" w:rsidP="003705B0">
      <w:r w:rsidRPr="00523870">
        <w:rPr>
          <w:rStyle w:val="Heading4Char"/>
        </w:rPr>
        <w:t>Global Common Alliance, ND</w:t>
      </w:r>
      <w:r>
        <w:t xml:space="preserve">, </w:t>
      </w:r>
      <w:r w:rsidRPr="00523870">
        <w:rPr>
          <w:sz w:val="16"/>
          <w:szCs w:val="16"/>
        </w:rPr>
        <w:t xml:space="preserve">URL: </w:t>
      </w:r>
      <w:hyperlink r:id="rId9" w:history="1">
        <w:r w:rsidRPr="00523870">
          <w:rPr>
            <w:rStyle w:val="Hyperlink"/>
            <w:sz w:val="16"/>
            <w:szCs w:val="16"/>
          </w:rPr>
          <w:t>https://globalcommonsalliance.org/global-commons/</w:t>
        </w:r>
      </w:hyperlink>
      <w:r w:rsidRPr="00523870">
        <w:rPr>
          <w:sz w:val="16"/>
          <w:szCs w:val="16"/>
        </w:rPr>
        <w:t>, KR</w:t>
      </w:r>
    </w:p>
    <w:p w14:paraId="1882D6D9" w14:textId="76F51BE7" w:rsidR="00CD363F" w:rsidRPr="00CD363F" w:rsidRDefault="00CD363F" w:rsidP="00CD363F">
      <w:pPr>
        <w:rPr>
          <w:sz w:val="16"/>
          <w:szCs w:val="16"/>
        </w:rPr>
      </w:pPr>
      <w:r w:rsidRPr="00CD363F">
        <w:rPr>
          <w:rStyle w:val="StyleUnderline"/>
          <w:highlight w:val="green"/>
        </w:rPr>
        <w:t>The global commons are</w:t>
      </w:r>
      <w:r>
        <w:t xml:space="preserve"> the </w:t>
      </w:r>
      <w:r w:rsidRPr="00CD363F">
        <w:rPr>
          <w:rStyle w:val="StyleUnderline"/>
          <w:highlight w:val="green"/>
        </w:rPr>
        <w:t>resources we all need</w:t>
      </w:r>
      <w:r>
        <w:t xml:space="preserve"> </w:t>
      </w:r>
      <w:r w:rsidRPr="00CD363F">
        <w:rPr>
          <w:sz w:val="16"/>
          <w:szCs w:val="16"/>
        </w:rPr>
        <w:t xml:space="preserve">to survive, thrive and prosper. These resources, which include the ocean and freshwater, the climate and biodiversity, and forests and wetlands, are being overused. But the global commons also </w:t>
      </w:r>
      <w:proofErr w:type="gramStart"/>
      <w:r w:rsidRPr="00CD363F">
        <w:rPr>
          <w:sz w:val="16"/>
          <w:szCs w:val="16"/>
        </w:rPr>
        <w:t>represents</w:t>
      </w:r>
      <w:proofErr w:type="gramEnd"/>
      <w:r w:rsidRPr="00CD363F">
        <w:rPr>
          <w:sz w:val="16"/>
          <w:szCs w:val="16"/>
        </w:rPr>
        <w:t xml:space="preserve"> a management approach based on systems thinking, transformation and self-</w:t>
      </w:r>
      <w:proofErr w:type="spellStart"/>
      <w:r w:rsidRPr="00CD363F">
        <w:rPr>
          <w:sz w:val="16"/>
          <w:szCs w:val="16"/>
        </w:rPr>
        <w:t>organisation</w:t>
      </w:r>
      <w:proofErr w:type="spellEnd"/>
      <w:r w:rsidRPr="00CD363F">
        <w:rPr>
          <w:sz w:val="16"/>
          <w:szCs w:val="16"/>
        </w:rPr>
        <w:t xml:space="preserve"> to bring out the best in people. We want to bring out the best in people, cities, companies and countries. This is the foundation for our plan for the planet.</w:t>
      </w:r>
    </w:p>
    <w:p w14:paraId="3C6F26BA" w14:textId="16D696D5" w:rsidR="007717EC" w:rsidRDefault="00CD363F" w:rsidP="00CD363F">
      <w:r w:rsidRPr="00CD363F">
        <w:rPr>
          <w:sz w:val="16"/>
          <w:szCs w:val="16"/>
        </w:rPr>
        <w:t>There are two definitions of the global commons: One is based in geopolitics. In this definition the global commons are areas – and their potential economic</w:t>
      </w:r>
      <w:r>
        <w:t xml:space="preserve"> </w:t>
      </w:r>
      <w:r w:rsidRPr="00CD363F">
        <w:rPr>
          <w:rStyle w:val="StyleUnderline"/>
          <w:highlight w:val="green"/>
        </w:rPr>
        <w:t>resources – that lie beyond national jurisdiction</w:t>
      </w:r>
      <w:r>
        <w:t>: the atmosphere, the high seas, Antarctica and outer space.</w:t>
      </w:r>
    </w:p>
    <w:p w14:paraId="2E014CFB" w14:textId="04FCDC3A" w:rsidR="007717EC" w:rsidRDefault="007717EC" w:rsidP="00CD363F"/>
    <w:p w14:paraId="73995783" w14:textId="1038FCAE" w:rsidR="00AD31FA" w:rsidRDefault="00AD31FA" w:rsidP="00AD31FA">
      <w:pPr>
        <w:pStyle w:val="Heading4"/>
      </w:pPr>
      <w:r>
        <w:t>1AC Goehring says that “commons…shared ownership, public governance”</w:t>
      </w:r>
    </w:p>
    <w:p w14:paraId="2DB49EB4" w14:textId="77777777" w:rsidR="00AD31FA" w:rsidRDefault="00AD31FA" w:rsidP="00CD363F"/>
    <w:p w14:paraId="608D0A25" w14:textId="0CD01DDC" w:rsidR="00C27604" w:rsidRDefault="00C27604" w:rsidP="00C27604">
      <w:pPr>
        <w:pStyle w:val="Heading4"/>
      </w:pPr>
      <w:r>
        <w:t xml:space="preserve">+ Their </w:t>
      </w:r>
      <w:proofErr w:type="spellStart"/>
      <w:r>
        <w:t>ev</w:t>
      </w:r>
      <w:proofErr w:type="spellEnd"/>
      <w:r>
        <w:t xml:space="preserve"> also talks about </w:t>
      </w:r>
      <w:r w:rsidR="000F7EA2">
        <w:t>other forms of commons that are public</w:t>
      </w:r>
    </w:p>
    <w:p w14:paraId="30613EC9" w14:textId="245943BB" w:rsidR="00656657" w:rsidRPr="002401A3" w:rsidRDefault="00656657" w:rsidP="00656657">
      <w:r>
        <w:rPr>
          <w:rStyle w:val="Style13ptBold"/>
        </w:rPr>
        <w:t xml:space="preserve">1AC </w:t>
      </w:r>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10" w:history="1">
        <w:r w:rsidRPr="002401A3">
          <w:rPr>
            <w:rStyle w:val="Hyperlink"/>
          </w:rPr>
          <w:t>https://carnegieendowment.org/2021/03/09/space-is-great-commons.-it-s-time-to-treat-it-as-such-pub-84018</w:t>
        </w:r>
      </w:hyperlink>
      <w:r w:rsidRPr="002401A3">
        <w:t>&gt; AT</w:t>
      </w:r>
    </w:p>
    <w:p w14:paraId="1DB27C17" w14:textId="77777777" w:rsidR="00656657" w:rsidRPr="002401A3" w:rsidRDefault="00656657" w:rsidP="00656657">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 xml:space="preserve">the negotiations on the original convention </w:t>
      </w:r>
      <w:r w:rsidRPr="004611A9">
        <w:rPr>
          <w:rStyle w:val="StyleUnderline"/>
          <w:highlight w:val="green"/>
        </w:rPr>
        <w:t>on air pollution</w:t>
      </w:r>
      <w:r w:rsidRPr="002401A3">
        <w:rPr>
          <w:sz w:val="12"/>
        </w:rPr>
        <w:t xml:space="preserve"> involved, among others, the United States and the Soviet Union. This </w:t>
      </w:r>
      <w:r w:rsidRPr="002401A3">
        <w:rPr>
          <w:rStyle w:val="StyleUnderline"/>
          <w:highlight w:val="yellow"/>
        </w:rPr>
        <w:t xml:space="preserve">suggests that </w:t>
      </w:r>
      <w:r w:rsidRPr="004611A9">
        <w:rPr>
          <w:rStyle w:val="StyleUnderline"/>
          <w:highlight w:val="green"/>
        </w:rPr>
        <w:t>states can pursue</w:t>
      </w:r>
      <w:r w:rsidRPr="002401A3">
        <w:rPr>
          <w:rStyle w:val="StyleUnderline"/>
          <w:highlight w:val="yellow"/>
        </w:rPr>
        <w:t xml:space="preserve"> mutual </w:t>
      </w:r>
      <w:r w:rsidRPr="004611A9">
        <w:rPr>
          <w:rStyle w:val="StyleUnderline"/>
          <w:highlight w:val="green"/>
        </w:rPr>
        <w:t xml:space="preserve">benefits </w:t>
      </w:r>
      <w:r w:rsidRPr="002401A3">
        <w:rPr>
          <w:rStyle w:val="StyleUnderline"/>
          <w:highlight w:val="yellow"/>
        </w:rPr>
        <w:t xml:space="preserve">in areas </w:t>
      </w:r>
      <w:r w:rsidRPr="004611A9">
        <w:rPr>
          <w:rStyle w:val="StyleUnderline"/>
          <w:highlight w:val="green"/>
        </w:rPr>
        <w:t xml:space="preserve">considered </w:t>
      </w:r>
      <w:r w:rsidRPr="002401A3">
        <w:rPr>
          <w:rStyle w:val="StyleUnderline"/>
          <w:highlight w:val="yellow"/>
        </w:rPr>
        <w:t xml:space="preserve">great </w:t>
      </w:r>
      <w:r w:rsidRPr="004611A9">
        <w:rPr>
          <w:rStyle w:val="StyleUnderline"/>
          <w:highlight w:val="green"/>
        </w:rPr>
        <w:t xml:space="preserve">commons </w:t>
      </w:r>
      <w:r w:rsidRPr="002401A3">
        <w:rPr>
          <w:rStyle w:val="StyleUnderline"/>
          <w:highlight w:val="yellow"/>
        </w:rPr>
        <w:lastRenderedPageBreak/>
        <w:t>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 xml:space="preserve">indicate that </w:t>
      </w:r>
      <w:r w:rsidRPr="004611A9">
        <w:rPr>
          <w:rStyle w:val="StyleUnderline"/>
          <w:highlight w:val="green"/>
        </w:rPr>
        <w:t xml:space="preserve">states </w:t>
      </w:r>
      <w:r w:rsidRPr="002401A3">
        <w:rPr>
          <w:rStyle w:val="StyleUnderline"/>
          <w:highlight w:val="yellow"/>
        </w:rPr>
        <w:t xml:space="preserve">can reach valuable commitments to </w:t>
      </w:r>
      <w:r w:rsidRPr="004611A9">
        <w:rPr>
          <w:rStyle w:val="StyleUnderline"/>
          <w:highlight w:val="green"/>
        </w:rPr>
        <w:t>manage the Earth’s</w:t>
      </w:r>
      <w:r w:rsidRPr="004611A9">
        <w:rPr>
          <w:sz w:val="12"/>
          <w:highlight w:val="green"/>
        </w:rPr>
        <w:t xml:space="preserve"> </w:t>
      </w:r>
      <w:r w:rsidRPr="004611A9">
        <w:rPr>
          <w:sz w:val="12"/>
        </w:rPr>
        <w:t xml:space="preserve">great </w:t>
      </w:r>
      <w:r w:rsidRPr="004611A9">
        <w:rPr>
          <w:rStyle w:val="StyleUnderline"/>
          <w:highlight w:val="green"/>
        </w:rPr>
        <w:t>commons</w:t>
      </w:r>
      <w:r w:rsidRPr="002401A3">
        <w:rPr>
          <w:rStyle w:val="StyleUnderline"/>
          <w:highlight w:val="yellow"/>
        </w:rPr>
        <w:t xml:space="preserve">.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7AE36557" w14:textId="424F1D0C" w:rsidR="003A17A4" w:rsidRDefault="003A17A4" w:rsidP="003A17A4">
      <w:pPr>
        <w:tabs>
          <w:tab w:val="left" w:pos="1460"/>
        </w:tabs>
      </w:pPr>
      <w:r>
        <w:tab/>
      </w:r>
    </w:p>
    <w:p w14:paraId="53E86673" w14:textId="2086869E" w:rsidR="00523870" w:rsidRDefault="008949E4" w:rsidP="00311C2B">
      <w:pPr>
        <w:pStyle w:val="Heading4"/>
      </w:pPr>
      <w:r>
        <w:t>Extra-t is a voting issue:</w:t>
      </w:r>
    </w:p>
    <w:p w14:paraId="14F0E91B" w14:textId="35C87AB1" w:rsidR="008949E4" w:rsidRDefault="008949E4" w:rsidP="00311C2B">
      <w:pPr>
        <w:pStyle w:val="Heading4"/>
      </w:pPr>
      <w:r>
        <w:t xml:space="preserve">1] Limits – their model </w:t>
      </w:r>
      <w:r w:rsidR="00A6337E">
        <w:t xml:space="preserve">allows an infinite number of </w:t>
      </w:r>
      <w:proofErr w:type="spellStart"/>
      <w:r w:rsidR="00A6337E">
        <w:t>affs</w:t>
      </w:r>
      <w:proofErr w:type="spellEnd"/>
      <w:r w:rsidR="00A6337E">
        <w:t xml:space="preserve"> that can specifically sidestep offense – this aff, specifically, would allow </w:t>
      </w:r>
      <w:r w:rsidR="00612559">
        <w:t>global commons in space to pre-empt war and sidestep conflict since it might increase multilateralism</w:t>
      </w:r>
    </w:p>
    <w:p w14:paraId="6717960A" w14:textId="63761592" w:rsidR="00612559" w:rsidRDefault="00B2543D" w:rsidP="00311C2B">
      <w:pPr>
        <w:pStyle w:val="Heading4"/>
      </w:pPr>
      <w:r>
        <w:t xml:space="preserve">2] Clash – </w:t>
      </w:r>
      <w:r w:rsidR="00732D04">
        <w:t xml:space="preserve">negs can’t engage with aff’s that define a new form of managing appropriation – today it’s the commons aff, </w:t>
      </w:r>
      <w:r w:rsidR="00452F46">
        <w:t>tomorrow</w:t>
      </w:r>
      <w:r w:rsidR="00732D04">
        <w:t xml:space="preserve"> it adds a regulation to manage appropriation</w:t>
      </w:r>
    </w:p>
    <w:p w14:paraId="7D1B3D5E" w14:textId="77777777" w:rsidR="00523870" w:rsidRDefault="00523870" w:rsidP="00E526B3"/>
    <w:p w14:paraId="364D42AC" w14:textId="4D03A03E" w:rsidR="00357008" w:rsidRDefault="00357008" w:rsidP="00E526B3"/>
    <w:p w14:paraId="1F27499C" w14:textId="4FB88D49" w:rsidR="00357008" w:rsidRDefault="00DE1DFF" w:rsidP="00311C2B">
      <w:pPr>
        <w:pStyle w:val="Heading4"/>
      </w:pPr>
      <w:r>
        <w:t>Voters:</w:t>
      </w:r>
    </w:p>
    <w:p w14:paraId="76111856" w14:textId="5924D8D8" w:rsidR="00DE1DFF" w:rsidRDefault="00DE1DFF" w:rsidP="00311C2B">
      <w:pPr>
        <w:pStyle w:val="Heading4"/>
      </w:pPr>
      <w:r>
        <w:t xml:space="preserve">1] Competing interps --- </w:t>
      </w:r>
      <w:r w:rsidR="009B24D1">
        <w:t xml:space="preserve">a) race to the </w:t>
      </w:r>
      <w:r w:rsidR="00A23343">
        <w:t>bottom</w:t>
      </w:r>
      <w:r w:rsidR="009B24D1">
        <w:t xml:space="preserve"> – </w:t>
      </w:r>
      <w:r w:rsidR="001F4C92">
        <w:t xml:space="preserve">reasonability prevents norm engagements that go back and forth to set rules which </w:t>
      </w:r>
      <w:proofErr w:type="spellStart"/>
      <w:r w:rsidR="001F4C92">
        <w:t>oweigh</w:t>
      </w:r>
      <w:proofErr w:type="spellEnd"/>
      <w:r w:rsidR="001F4C92">
        <w:t xml:space="preserve"> on future value </w:t>
      </w:r>
      <w:r w:rsidR="009B24D1">
        <w:t>b) arbitrary and judge intervention</w:t>
      </w:r>
      <w:r w:rsidR="0051775B">
        <w:t xml:space="preserve"> – no brightline for what constitutes good enough, turns their </w:t>
      </w:r>
      <w:proofErr w:type="spellStart"/>
      <w:r w:rsidR="0051775B">
        <w:t>debatability</w:t>
      </w:r>
      <w:proofErr w:type="spellEnd"/>
      <w:r w:rsidR="0051775B">
        <w:t xml:space="preserve"> warrants</w:t>
      </w:r>
      <w:r w:rsidR="009B24D1">
        <w:t xml:space="preserve"> c) collapses – 2 brightlines of offense and defense</w:t>
      </w:r>
      <w:r w:rsidR="0051775B">
        <w:t xml:space="preserve"> also check meeting or not meeting the brightline</w:t>
      </w:r>
    </w:p>
    <w:p w14:paraId="578C835C" w14:textId="47FAC5C6" w:rsidR="00DE1DFF" w:rsidRPr="00E526B3" w:rsidRDefault="00DE1DFF" w:rsidP="0051775B">
      <w:pPr>
        <w:pStyle w:val="Heading4"/>
      </w:pPr>
      <w:r>
        <w:t xml:space="preserve">2] DTD </w:t>
      </w:r>
      <w:r w:rsidR="0007457B">
        <w:t>– abuse was in the 1ac and affected all later parts of the debate</w:t>
      </w:r>
      <w:r>
        <w:t xml:space="preserve"> </w:t>
      </w:r>
    </w:p>
    <w:p w14:paraId="1304619E" w14:textId="2A21952F" w:rsidR="00EE5ED0" w:rsidRDefault="00EE5ED0" w:rsidP="00EE5ED0"/>
    <w:p w14:paraId="4E9F71F7" w14:textId="728EC707" w:rsidR="006554E7" w:rsidRDefault="003D3731" w:rsidP="00A66D13">
      <w:pPr>
        <w:pStyle w:val="Heading2"/>
      </w:pPr>
      <w:r>
        <w:lastRenderedPageBreak/>
        <w:t>OFF</w:t>
      </w:r>
    </w:p>
    <w:p w14:paraId="45C5A078" w14:textId="49AA041E" w:rsidR="006554E7" w:rsidRDefault="006554E7" w:rsidP="006554E7"/>
    <w:p w14:paraId="5D334698" w14:textId="77777777" w:rsidR="006554E7" w:rsidRDefault="006554E7" w:rsidP="006554E7"/>
    <w:p w14:paraId="065A3BA5" w14:textId="19610ACB" w:rsidR="006554E7" w:rsidRDefault="006554E7" w:rsidP="006554E7">
      <w:pPr>
        <w:pStyle w:val="Heading4"/>
      </w:pPr>
      <w:r>
        <w:t xml:space="preserve">CP: </w:t>
      </w:r>
      <w:r w:rsidR="003F560B">
        <w:t xml:space="preserve">Space ought to be treated as a </w:t>
      </w:r>
      <w:proofErr w:type="gramStart"/>
      <w:r w:rsidR="003F560B">
        <w:t>global commons</w:t>
      </w:r>
      <w:proofErr w:type="gramEnd"/>
      <w:r w:rsidR="003F560B">
        <w:t xml:space="preserve"> except for </w:t>
      </w:r>
      <w:r>
        <w:t>Active Debris Removal</w:t>
      </w:r>
      <w:r w:rsidR="003F560B">
        <w:t xml:space="preserve"> done by private entities.</w:t>
      </w:r>
      <w:r w:rsidR="00083106">
        <w:t xml:space="preserve"> </w:t>
      </w:r>
      <w:r>
        <w:t>Governments ought to permit the appropriation of outer space for designated safety zones and tech stationing for active debris removal by private entities.</w:t>
      </w:r>
    </w:p>
    <w:p w14:paraId="22CE21A2" w14:textId="7874B73C" w:rsidR="00083106" w:rsidRDefault="00083106" w:rsidP="00083106"/>
    <w:p w14:paraId="30A661C6" w14:textId="17607F44" w:rsidR="00083106" w:rsidRDefault="002148A9" w:rsidP="002148A9">
      <w:pPr>
        <w:pStyle w:val="Heading4"/>
      </w:pPr>
      <w:r>
        <w:t xml:space="preserve">Solves the aff and avoids the link to a </w:t>
      </w:r>
      <w:proofErr w:type="gramStart"/>
      <w:r>
        <w:t>universal global commons</w:t>
      </w:r>
      <w:proofErr w:type="gramEnd"/>
      <w:r>
        <w:t xml:space="preserve"> – their </w:t>
      </w:r>
      <w:proofErr w:type="spellStart"/>
      <w:r>
        <w:t>ev</w:t>
      </w:r>
      <w:proofErr w:type="spellEnd"/>
      <w:r>
        <w:t xml:space="preserve"> says </w:t>
      </w:r>
      <w:r w:rsidR="008D6166">
        <w:t>it’s</w:t>
      </w:r>
      <w:r>
        <w:t xml:space="preserve"> about “shared ownership” and the cp </w:t>
      </w:r>
      <w:r w:rsidR="00F94D08">
        <w:t>helps modulate space.</w:t>
      </w:r>
    </w:p>
    <w:p w14:paraId="2D9D33A4" w14:textId="77777777" w:rsidR="00083106" w:rsidRPr="00083106" w:rsidRDefault="00083106" w:rsidP="00083106"/>
    <w:p w14:paraId="4EAEEA6E" w14:textId="77777777" w:rsidR="006554E7" w:rsidRDefault="006554E7" w:rsidP="006554E7">
      <w:pPr>
        <w:pStyle w:val="Heading4"/>
      </w:pPr>
      <w:r>
        <w:t>Debris removal is necessary and only private entities have the incentive and capability to do it.</w:t>
      </w:r>
    </w:p>
    <w:p w14:paraId="27644E5C" w14:textId="77777777" w:rsidR="006554E7" w:rsidRDefault="006554E7" w:rsidP="006554E7">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w:t>
      </w:r>
      <w:proofErr w:type="spellStart"/>
      <w:r w:rsidRPr="003C528D">
        <w:rPr>
          <w:sz w:val="16"/>
          <w:szCs w:val="14"/>
        </w:rPr>
        <w:t>OutLaws</w:t>
      </w:r>
      <w:proofErr w:type="spellEnd"/>
      <w:r w:rsidRPr="003C528D">
        <w:rPr>
          <w:sz w:val="16"/>
          <w:szCs w:val="14"/>
        </w:rPr>
        <w:t>.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4E1EF570" w14:textId="77777777" w:rsidR="006554E7" w:rsidRDefault="006554E7" w:rsidP="006554E7"/>
    <w:p w14:paraId="14BAB79C" w14:textId="77777777" w:rsidR="006554E7" w:rsidRPr="0048611D" w:rsidRDefault="006554E7" w:rsidP="006554E7">
      <w:pPr>
        <w:rPr>
          <w:sz w:val="16"/>
        </w:rPr>
      </w:pPr>
      <w:r w:rsidRPr="002A4E77">
        <w:rPr>
          <w:sz w:val="16"/>
        </w:rPr>
        <w:t xml:space="preserve">As </w:t>
      </w:r>
      <w:r w:rsidRPr="002A4E77">
        <w:rPr>
          <w:b/>
          <w:bCs/>
          <w:highlight w:val="green"/>
          <w:u w:val="single"/>
        </w:rPr>
        <w:t>satellites</w:t>
      </w:r>
      <w:r w:rsidRPr="002A4E77">
        <w:rPr>
          <w:sz w:val="16"/>
        </w:rPr>
        <w:t xml:space="preserve"> and other projectiles blast into orbit, upon collision they </w:t>
      </w:r>
      <w:r w:rsidRPr="002A4E77">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2A4E77">
        <w:rPr>
          <w:b/>
          <w:bCs/>
          <w:highlight w:val="green"/>
          <w:u w:val="single"/>
        </w:rPr>
        <w:t>fairly large pieces of space debris</w:t>
      </w:r>
      <w:r w:rsidRPr="002A4E77">
        <w:rPr>
          <w:sz w:val="16"/>
        </w:rPr>
        <w:t xml:space="preserve"> in the opening minutes of the 2013 film </w:t>
      </w:r>
      <w:hyperlink r:id="rId11"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2A4E77">
        <w:rPr>
          <w:b/>
          <w:bCs/>
          <w:highlight w:val="gree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2A4E77">
        <w:rPr>
          <w:b/>
          <w:bCs/>
          <w:highlight w:val="green"/>
          <w:u w:val="single"/>
        </w:rPr>
        <w:t>space junk</w:t>
      </w:r>
      <w:r w:rsidRPr="002A4E77">
        <w:rPr>
          <w:sz w:val="16"/>
        </w:rPr>
        <w:t>, believed to be a paint chip or a piece of metal no more than a few thousandths of a millimeter across,</w:t>
      </w:r>
      <w:hyperlink r:id="rId12" w:history="1">
        <w:r w:rsidRPr="007A3C0D">
          <w:rPr>
            <w:rStyle w:val="Hyperlink"/>
            <w:szCs w:val="36"/>
            <w:u w:val="single"/>
          </w:rPr>
          <w:t xml:space="preserve"> </w:t>
        </w:r>
        <w:r w:rsidRPr="007A3C0D">
          <w:rPr>
            <w:rStyle w:val="Hyperlink"/>
            <w:szCs w:val="36"/>
            <w:highlight w:val="green"/>
            <w:u w:val="single"/>
          </w:rPr>
          <w:t>cracked the window of the</w:t>
        </w:r>
        <w:r w:rsidRPr="007A3C0D">
          <w:rPr>
            <w:rStyle w:val="Hyperlink"/>
            <w:szCs w:val="36"/>
          </w:rPr>
          <w:t xml:space="preserve"> </w:t>
        </w:r>
        <w:r w:rsidRPr="007A3C0D">
          <w:rPr>
            <w:rStyle w:val="Hyperlink"/>
            <w:szCs w:val="36"/>
            <w:highlight w:val="green"/>
            <w:u w:val="single"/>
          </w:rPr>
          <w:t>I</w:t>
        </w:r>
        <w:r w:rsidRPr="002A4E77">
          <w:rPr>
            <w:rStyle w:val="Hyperlink"/>
            <w:sz w:val="16"/>
          </w:rPr>
          <w:t xml:space="preserve">nternational </w:t>
        </w:r>
        <w:r w:rsidRPr="007A3C0D">
          <w:rPr>
            <w:rStyle w:val="Hyperlink"/>
            <w:szCs w:val="36"/>
            <w:highlight w:val="green"/>
            <w:u w:val="single"/>
          </w:rPr>
          <w:t>S</w:t>
        </w:r>
        <w:r w:rsidRPr="002A4E77">
          <w:rPr>
            <w:rStyle w:val="Hyperlink"/>
            <w:sz w:val="16"/>
          </w:rPr>
          <w:t xml:space="preserve">pace </w:t>
        </w:r>
        <w:r w:rsidRPr="007A3C0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2A4E77">
        <w:rPr>
          <w:b/>
          <w:bCs/>
          <w:highlight w:val="green"/>
          <w:u w:val="single"/>
        </w:rPr>
        <w:t>debris</w:t>
      </w:r>
      <w:hyperlink r:id="rId13" w:history="1">
        <w:r w:rsidRPr="002A4E77">
          <w:rPr>
            <w:rStyle w:val="Hyperlink"/>
            <w:highlight w:val="green"/>
            <w:u w:val="single"/>
          </w:rPr>
          <w:t xml:space="preserve"> punctured</w:t>
        </w:r>
      </w:hyperlink>
      <w:r w:rsidRPr="002A4E77">
        <w:rPr>
          <w:b/>
          <w:bCs/>
          <w:highlight w:val="green"/>
          <w:u w:val="single"/>
        </w:rPr>
        <w:t xml:space="preserve"> the robotic arm of the I</w:t>
      </w:r>
      <w:r w:rsidRPr="002A4E77">
        <w:rPr>
          <w:sz w:val="16"/>
        </w:rPr>
        <w:t xml:space="preserve">nternational </w:t>
      </w:r>
      <w:r w:rsidRPr="002A4E77">
        <w:rPr>
          <w:b/>
          <w:bCs/>
          <w:highlight w:val="green"/>
          <w:u w:val="single"/>
        </w:rPr>
        <w:t>S</w:t>
      </w:r>
      <w:r w:rsidRPr="002A4E77">
        <w:rPr>
          <w:sz w:val="16"/>
        </w:rPr>
        <w:t xml:space="preserve">pace </w:t>
      </w:r>
      <w:r w:rsidRPr="002A4E77">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4"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2A4E77">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5" w:history="1">
        <w:r w:rsidRPr="002A4E77">
          <w:rPr>
            <w:rStyle w:val="Hyperlink"/>
            <w:sz w:val="16"/>
          </w:rPr>
          <w:t>emerging field</w:t>
        </w:r>
      </w:hyperlink>
      <w:r w:rsidRPr="002A4E77">
        <w:rPr>
          <w:sz w:val="16"/>
        </w:rPr>
        <w:t xml:space="preserve"> with many technical </w:t>
      </w:r>
      <w:hyperlink r:id="rId16" w:history="1">
        <w:r w:rsidRPr="002A4E77">
          <w:rPr>
            <w:rStyle w:val="Hyperlink"/>
            <w:sz w:val="16"/>
          </w:rPr>
          <w:t>tracking</w:t>
        </w:r>
      </w:hyperlink>
      <w:r w:rsidRPr="002A4E77">
        <w:rPr>
          <w:sz w:val="16"/>
        </w:rPr>
        <w:t xml:space="preserve"> and </w:t>
      </w:r>
      <w:hyperlink r:id="rId17"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2A4E77">
        <w:rPr>
          <w:b/>
          <w:bCs/>
          <w:highlight w:val="green"/>
          <w:u w:val="single"/>
        </w:rPr>
        <w:t>None of the existing space treaties</w:t>
      </w:r>
      <w:hyperlink r:id="rId18" w:history="1">
        <w:r w:rsidRPr="002A4E77">
          <w:rPr>
            <w:rStyle w:val="Hyperlink"/>
            <w:highlight w:val="green"/>
            <w:u w:val="single"/>
          </w:rPr>
          <w:t xml:space="preserve"> directly tackle the issue</w:t>
        </w:r>
      </w:hyperlink>
      <w:r w:rsidRPr="002A4E77">
        <w:rPr>
          <w:sz w:val="16"/>
        </w:rPr>
        <w:t>, rendering</w:t>
      </w:r>
      <w:hyperlink r:id="rId19"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20" w:history="1">
        <w:r w:rsidRPr="002A4E77">
          <w:rPr>
            <w:rStyle w:val="Hyperlink"/>
            <w:highlight w:val="green"/>
            <w:u w:val="single"/>
          </w:rPr>
          <w:t xml:space="preserve"> legal incentives are non-existent</w:t>
        </w:r>
      </w:hyperlink>
      <w:r w:rsidRPr="002A4E77">
        <w:rPr>
          <w:b/>
          <w:bCs/>
          <w:highlight w:val="green"/>
          <w:u w:val="single"/>
        </w:rPr>
        <w:t>.</w:t>
      </w:r>
      <w:r w:rsidRPr="00F56051">
        <w:rPr>
          <w:sz w:val="16"/>
        </w:rPr>
        <w:t xml:space="preserve"> </w:t>
      </w:r>
      <w:hyperlink r:id="rId21"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2"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3"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4" w:history="1">
        <w:r w:rsidRPr="002A4E77">
          <w:rPr>
            <w:rStyle w:val="Hyperlink"/>
            <w:sz w:val="16"/>
          </w:rPr>
          <w:t xml:space="preserve"> directive in 2018</w:t>
        </w:r>
      </w:hyperlink>
      <w:r w:rsidRPr="002A4E77">
        <w:rPr>
          <w:sz w:val="16"/>
        </w:rPr>
        <w:t>, shifting the responsibility from the DoD to the Department of Commerce, and the</w:t>
      </w:r>
      <w:hyperlink r:id="rId25" w:history="1">
        <w:r w:rsidRPr="002A4E77">
          <w:rPr>
            <w:rStyle w:val="Hyperlink"/>
            <w:sz w:val="16"/>
          </w:rPr>
          <w:t xml:space="preserve"> transition has yet to materialize</w:t>
        </w:r>
      </w:hyperlink>
      <w:r w:rsidRPr="002A4E77">
        <w:rPr>
          <w:sz w:val="16"/>
        </w:rPr>
        <w:t>, leaving DoD struggling to keep pace</w:t>
      </w:r>
      <w:hyperlink r:id="rId26"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2A4E77">
        <w:rPr>
          <w:b/>
          <w:bCs/>
          <w:highlight w:val="green"/>
          <w:u w:val="single"/>
        </w:rPr>
        <w:t>addressing the problem through industry looks more and more attractive.</w:t>
      </w:r>
      <w:r>
        <w:rPr>
          <w:b/>
          <w:bCs/>
          <w:u w:val="single"/>
        </w:rPr>
        <w:t xml:space="preserve"> </w:t>
      </w:r>
      <w:r w:rsidRPr="002A4E77">
        <w:rPr>
          <w:sz w:val="16"/>
        </w:rPr>
        <w:t xml:space="preserve">This has </w:t>
      </w:r>
      <w:r w:rsidRPr="002A4E77">
        <w:rPr>
          <w:sz w:val="16"/>
        </w:rPr>
        <w:lastRenderedPageBreak/>
        <w:t>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7" w:history="1">
        <w:r w:rsidRPr="002A4E77">
          <w:rPr>
            <w:rStyle w:val="Hyperlink"/>
            <w:sz w:val="16"/>
          </w:rPr>
          <w:t xml:space="preserve"> prevent international conflict</w:t>
        </w:r>
      </w:hyperlink>
      <w:r w:rsidRPr="002A4E77">
        <w:rPr>
          <w:sz w:val="16"/>
        </w:rPr>
        <w:t xml:space="preserve">, </w:t>
      </w:r>
      <w:hyperlink r:id="rId28" w:history="1">
        <w:r w:rsidRPr="002A4E77">
          <w:rPr>
            <w:rStyle w:val="Hyperlink"/>
            <w:sz w:val="16"/>
          </w:rPr>
          <w:t>commentators</w:t>
        </w:r>
      </w:hyperlink>
      <w:r w:rsidRPr="002A4E77">
        <w:rPr>
          <w:sz w:val="16"/>
        </w:rPr>
        <w:t xml:space="preserve"> have called for an additional regime resembling</w:t>
      </w:r>
      <w:hyperlink r:id="rId29"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48611D">
        <w:rPr>
          <w:b/>
          <w:bCs/>
          <w:highlight w:val="green"/>
          <w:u w:val="single"/>
        </w:rPr>
        <w:t>governments seem ready and willing to construct the legal and incentive framework in concert with such private action.</w:t>
      </w:r>
      <w:r w:rsidRPr="00F56051">
        <w:rPr>
          <w:sz w:val="16"/>
        </w:rPr>
        <w:t xml:space="preserve"> </w:t>
      </w:r>
      <w:hyperlink r:id="rId30" w:history="1">
        <w:r w:rsidRPr="0048611D">
          <w:rPr>
            <w:rStyle w:val="Hyperlink"/>
            <w:sz w:val="16"/>
          </w:rPr>
          <w:t>In a joint statement this summer</w:t>
        </w:r>
      </w:hyperlink>
      <w:r w:rsidRPr="0048611D">
        <w:rPr>
          <w:sz w:val="16"/>
        </w:rPr>
        <w:t xml:space="preserve">, </w:t>
      </w:r>
      <w:r w:rsidRPr="0048611D">
        <w:rPr>
          <w:b/>
          <w:bCs/>
          <w:highlight w:val="green"/>
          <w:u w:val="single"/>
        </w:rPr>
        <w:t>G7 members expressed openness to resolving</w:t>
      </w:r>
      <w:r w:rsidRPr="0048611D">
        <w:rPr>
          <w:sz w:val="16"/>
        </w:rPr>
        <w:t xml:space="preserve"> the technical aspects of the </w:t>
      </w:r>
      <w:r w:rsidRPr="0048611D">
        <w:rPr>
          <w:b/>
          <w:bCs/>
          <w:highlight w:val="green"/>
          <w:u w:val="single"/>
        </w:rPr>
        <w:t>debris</w:t>
      </w:r>
      <w:r w:rsidRPr="0048611D">
        <w:rPr>
          <w:sz w:val="16"/>
        </w:rPr>
        <w:t xml:space="preserve"> problem </w:t>
      </w:r>
      <w:r w:rsidRPr="0048611D">
        <w:rPr>
          <w:b/>
          <w:bCs/>
          <w:highlight w:val="green"/>
          <w:u w:val="single"/>
        </w:rPr>
        <w:t xml:space="preserve">with private institutions, and there is </w:t>
      </w:r>
      <w:r w:rsidRPr="0048611D">
        <w:rPr>
          <w:sz w:val="16"/>
        </w:rPr>
        <w:t>some</w:t>
      </w:r>
      <w:r w:rsidRPr="0048611D">
        <w:rPr>
          <w:b/>
          <w:bCs/>
          <w:u w:val="single"/>
        </w:rPr>
        <w:t xml:space="preserve"> </w:t>
      </w:r>
      <w:r w:rsidRPr="0048611D">
        <w:rPr>
          <w:b/>
          <w:bCs/>
          <w:highlight w:val="green"/>
          <w:u w:val="single"/>
        </w:rPr>
        <w:t>promising progress</w:t>
      </w:r>
      <w:r w:rsidRPr="0048611D">
        <w:rPr>
          <w:sz w:val="16"/>
        </w:rPr>
        <w:t>.</w:t>
      </w:r>
      <w:r w:rsidRPr="00F56051">
        <w:rPr>
          <w:sz w:val="16"/>
        </w:rPr>
        <w:t xml:space="preserve"> </w:t>
      </w:r>
      <w:r w:rsidRPr="0048611D">
        <w:rPr>
          <w:sz w:val="16"/>
        </w:rPr>
        <w:t>Apple co-founder</w:t>
      </w:r>
      <w:hyperlink r:id="rId31"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proofErr w:type="spellStart"/>
      <w:r w:rsidRPr="0048611D">
        <w:rPr>
          <w:b/>
          <w:bCs/>
          <w:highlight w:val="green"/>
          <w:u w:val="single"/>
        </w:rPr>
        <w:t>Astroscale</w:t>
      </w:r>
      <w:proofErr w:type="spellEnd"/>
      <w:r w:rsidRPr="0048611D">
        <w:rPr>
          <w:sz w:val="16"/>
        </w:rPr>
        <w:t xml:space="preserve">, a UK-based company, successfully </w:t>
      </w:r>
      <w:r w:rsidRPr="0048611D">
        <w:rPr>
          <w:b/>
          <w:bCs/>
          <w:highlight w:val="green"/>
          <w:u w:val="single"/>
        </w:rPr>
        <w:t>launched a pair of satellites</w:t>
      </w:r>
      <w:r w:rsidRPr="0048611D">
        <w:rPr>
          <w:sz w:val="16"/>
        </w:rPr>
        <w:t xml:space="preserve"> in the Spring of 2021</w:t>
      </w:r>
      <w:hyperlink r:id="rId32" w:history="1">
        <w:r w:rsidRPr="0048611D">
          <w:rPr>
            <w:rStyle w:val="Hyperlink"/>
            <w:highlight w:val="green"/>
            <w:u w:val="single"/>
          </w:rPr>
          <w:t xml:space="preserve"> that will remove certain space debris from orbit</w:t>
        </w:r>
      </w:hyperlink>
      <w:r w:rsidRPr="0048611D">
        <w:rPr>
          <w:b/>
          <w:bCs/>
          <w:highlight w:val="green"/>
          <w:u w:val="single"/>
        </w:rPr>
        <w:t>.</w:t>
      </w:r>
      <w:r w:rsidRPr="00F56051">
        <w:rPr>
          <w:sz w:val="16"/>
        </w:rPr>
        <w:t xml:space="preserve"> </w:t>
      </w:r>
      <w:proofErr w:type="spellStart"/>
      <w:r w:rsidRPr="0048611D">
        <w:rPr>
          <w:sz w:val="16"/>
        </w:rPr>
        <w:t>Astroscale</w:t>
      </w:r>
      <w:proofErr w:type="spellEnd"/>
      <w:r w:rsidRPr="0048611D">
        <w:rPr>
          <w:sz w:val="16"/>
        </w:rPr>
        <w:t xml:space="preserve"> also</w:t>
      </w:r>
      <w:hyperlink r:id="rId33"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w:t>
      </w:r>
      <w:proofErr w:type="spellStart"/>
      <w:r w:rsidRPr="0048611D">
        <w:rPr>
          <w:sz w:val="16"/>
        </w:rPr>
        <w:t>Astroscale</w:t>
      </w:r>
      <w:proofErr w:type="spellEnd"/>
      <w:r w:rsidRPr="0048611D">
        <w:rPr>
          <w:sz w:val="16"/>
        </w:rPr>
        <w:t xml:space="preserve"> involving themselves in policy may be advised, as it could </w:t>
      </w:r>
      <w:hyperlink r:id="rId34" w:history="1">
        <w:r w:rsidRPr="0048611D">
          <w:rPr>
            <w:rStyle w:val="Hyperlink"/>
            <w:sz w:val="16"/>
          </w:rPr>
          <w:t>promote further private investment</w:t>
        </w:r>
      </w:hyperlink>
      <w:r w:rsidRPr="0048611D">
        <w:rPr>
          <w:sz w:val="16"/>
        </w:rPr>
        <w:t xml:space="preserve"> in technology for space </w:t>
      </w:r>
      <w:r w:rsidRPr="0048611D">
        <w:rPr>
          <w:b/>
          <w:bCs/>
          <w:highlight w:val="green"/>
          <w:u w:val="single"/>
        </w:rPr>
        <w:t>debris removal</w:t>
      </w:r>
      <w:r w:rsidRPr="0048611D">
        <w:rPr>
          <w:sz w:val="16"/>
        </w:rPr>
        <w:t>.</w:t>
      </w:r>
      <w:r w:rsidRPr="00F56051">
        <w:rPr>
          <w:sz w:val="16"/>
        </w:rPr>
        <w:t xml:space="preserve"> </w:t>
      </w:r>
      <w:r w:rsidRPr="0048611D">
        <w:rPr>
          <w:sz w:val="16"/>
        </w:rPr>
        <w:t>A popular</w:t>
      </w:r>
      <w:hyperlink r:id="rId35" w:history="1">
        <w:r w:rsidRPr="0048611D">
          <w:rPr>
            <w:rStyle w:val="Hyperlink"/>
            <w:sz w:val="16"/>
          </w:rPr>
          <w:t xml:space="preserve"> policy recommendation</w:t>
        </w:r>
      </w:hyperlink>
      <w:r w:rsidRPr="0048611D">
        <w:rPr>
          <w:sz w:val="16"/>
        </w:rPr>
        <w:t xml:space="preserve"> among experts is the establishment of public-private partnerships, and </w:t>
      </w:r>
      <w:proofErr w:type="spellStart"/>
      <w:r w:rsidRPr="0048611D">
        <w:rPr>
          <w:sz w:val="16"/>
        </w:rPr>
        <w:t>Astroscale</w:t>
      </w:r>
      <w:proofErr w:type="spellEnd"/>
      <w:r w:rsidRPr="0048611D">
        <w:rPr>
          <w:sz w:val="16"/>
        </w:rPr>
        <w:t xml:space="preserve"> has entered several such agreements including with</w:t>
      </w:r>
      <w:hyperlink r:id="rId36" w:history="1">
        <w:r w:rsidRPr="0048611D">
          <w:rPr>
            <w:rStyle w:val="Hyperlink"/>
            <w:sz w:val="16"/>
          </w:rPr>
          <w:t xml:space="preserve"> Japan</w:t>
        </w:r>
      </w:hyperlink>
      <w:r w:rsidRPr="0048611D">
        <w:rPr>
          <w:sz w:val="16"/>
        </w:rPr>
        <w:t xml:space="preserve"> and the</w:t>
      </w:r>
      <w:hyperlink r:id="rId37"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611D">
        <w:rPr>
          <w:b/>
          <w:bCs/>
          <w:highlight w:val="green"/>
          <w:u w:val="single"/>
        </w:rPr>
        <w:t>actors include</w:t>
      </w:r>
      <w:hyperlink r:id="rId38" w:history="1">
        <w:r w:rsidRPr="0048611D">
          <w:rPr>
            <w:rStyle w:val="Hyperlink"/>
            <w:highlight w:val="green"/>
            <w:u w:val="single"/>
          </w:rPr>
          <w:t xml:space="preserve"> </w:t>
        </w:r>
        <w:proofErr w:type="spellStart"/>
        <w:r w:rsidRPr="0048611D">
          <w:rPr>
            <w:rStyle w:val="Hyperlink"/>
            <w:highlight w:val="green"/>
            <w:u w:val="single"/>
          </w:rPr>
          <w:t>ClearSpace</w:t>
        </w:r>
        <w:proofErr w:type="spellEnd"/>
      </w:hyperlink>
      <w:r w:rsidRPr="0048611D">
        <w:rPr>
          <w:b/>
          <w:bCs/>
          <w:highlight w:val="green"/>
          <w:u w:val="single"/>
        </w:rPr>
        <w:t>,</w:t>
      </w:r>
      <w:hyperlink r:id="rId39" w:history="1">
        <w:r w:rsidRPr="0048611D">
          <w:rPr>
            <w:rStyle w:val="Hyperlink"/>
            <w:highlight w:val="green"/>
            <w:u w:val="single"/>
          </w:rPr>
          <w:t xml:space="preserve"> </w:t>
        </w:r>
        <w:proofErr w:type="spellStart"/>
        <w:r w:rsidRPr="0048611D">
          <w:rPr>
            <w:rStyle w:val="Hyperlink"/>
            <w:highlight w:val="green"/>
            <w:u w:val="single"/>
          </w:rPr>
          <w:t>OneWeb</w:t>
        </w:r>
        <w:proofErr w:type="spellEnd"/>
      </w:hyperlink>
      <w:r w:rsidRPr="0048611D">
        <w:rPr>
          <w:b/>
          <w:bCs/>
          <w:highlight w:val="green"/>
          <w:u w:val="single"/>
        </w:rPr>
        <w:t>, and</w:t>
      </w:r>
      <w:hyperlink r:id="rId40" w:history="1">
        <w:r w:rsidRPr="0048611D">
          <w:rPr>
            <w:rStyle w:val="Hyperlink"/>
            <w:highlight w:val="green"/>
            <w:u w:val="single"/>
          </w:rPr>
          <w:t xml:space="preserve"> D-Orbit</w:t>
        </w:r>
      </w:hyperlink>
      <w:r w:rsidRPr="0048611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1"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2"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48611D">
        <w:rPr>
          <w:b/>
          <w:bCs/>
          <w:highlight w:val="green"/>
          <w:u w:val="single"/>
        </w:rPr>
        <w:t>In light of the</w:t>
      </w:r>
      <w:r w:rsidRPr="0048611D">
        <w:rPr>
          <w:sz w:val="16"/>
        </w:rPr>
        <w:t xml:space="preserve"> long silence of international law on such issues and the demonstrated </w:t>
      </w:r>
      <w:r w:rsidRPr="0048611D">
        <w:rPr>
          <w:b/>
          <w:bCs/>
          <w:highlight w:val="green"/>
          <w:u w:val="single"/>
        </w:rPr>
        <w:t>motivation by private actors</w:t>
      </w:r>
      <w:r w:rsidRPr="0048611D">
        <w:rPr>
          <w:sz w:val="16"/>
        </w:rPr>
        <w:t xml:space="preserve">, </w:t>
      </w:r>
      <w:r w:rsidRPr="0048611D">
        <w:rPr>
          <w:b/>
          <w:bCs/>
          <w:highlight w:val="green"/>
          <w:u w:val="single"/>
        </w:rPr>
        <w:t>space debris represents the latest frontier in the abdication of space from the public concern to the private.</w:t>
      </w:r>
    </w:p>
    <w:p w14:paraId="5A22A10E" w14:textId="77777777" w:rsidR="006554E7" w:rsidRPr="00035A81" w:rsidRDefault="006554E7" w:rsidP="006554E7"/>
    <w:p w14:paraId="1A6CDBA7" w14:textId="77777777" w:rsidR="006554E7" w:rsidRPr="006554E7" w:rsidRDefault="006554E7" w:rsidP="006554E7"/>
    <w:p w14:paraId="6564FB0C" w14:textId="4F8C2620" w:rsidR="00EE5ED0" w:rsidRDefault="00A66D13" w:rsidP="00A66D13">
      <w:pPr>
        <w:pStyle w:val="Heading2"/>
      </w:pPr>
      <w:r>
        <w:lastRenderedPageBreak/>
        <w:t>OFF</w:t>
      </w:r>
    </w:p>
    <w:p w14:paraId="0D37F975" w14:textId="3769BBC5" w:rsidR="00EE5ED0" w:rsidRDefault="00EE5ED0" w:rsidP="00EE5ED0"/>
    <w:p w14:paraId="4D95CD90" w14:textId="67991D21" w:rsidR="006404A3" w:rsidRDefault="00316D69" w:rsidP="001304B8">
      <w:pPr>
        <w:pStyle w:val="Heading4"/>
      </w:pPr>
      <w:r>
        <w:t xml:space="preserve">CP: Space ought to be recognized as a </w:t>
      </w:r>
      <w:proofErr w:type="gramStart"/>
      <w:r>
        <w:t>global commons</w:t>
      </w:r>
      <w:proofErr w:type="gramEnd"/>
      <w:r>
        <w:t xml:space="preserve"> except for mining </w:t>
      </w:r>
      <w:proofErr w:type="spellStart"/>
      <w:r>
        <w:t>iniatives</w:t>
      </w:r>
      <w:proofErr w:type="spellEnd"/>
      <w:r>
        <w:t xml:space="preserve"> </w:t>
      </w:r>
      <w:r w:rsidR="001304B8">
        <w:t>pursued</w:t>
      </w:r>
      <w:r>
        <w:t xml:space="preserve"> by private compan</w:t>
      </w:r>
      <w:r w:rsidR="003C43C5">
        <w:t>ies</w:t>
      </w:r>
      <w:r w:rsidR="006C55E6">
        <w:t>.</w:t>
      </w:r>
    </w:p>
    <w:p w14:paraId="28D23571" w14:textId="77777777" w:rsidR="001304B8" w:rsidRPr="001304B8" w:rsidRDefault="001304B8" w:rsidP="001304B8"/>
    <w:p w14:paraId="06FBFF22" w14:textId="77777777" w:rsidR="006404A3" w:rsidRPr="001C7A49" w:rsidRDefault="006404A3" w:rsidP="006404A3">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0C776B76" w14:textId="77777777" w:rsidR="006404A3" w:rsidRPr="00EA57CB" w:rsidRDefault="006404A3" w:rsidP="006404A3">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5C623281" w14:textId="77777777" w:rsidR="006404A3" w:rsidRPr="00060E64" w:rsidRDefault="006404A3" w:rsidP="006404A3">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43"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44"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45"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3E38783F" w14:textId="77777777" w:rsidR="006404A3" w:rsidRDefault="006404A3" w:rsidP="006404A3">
      <w:pPr>
        <w:spacing w:after="0" w:line="240" w:lineRule="auto"/>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xml:space="preserve">, because space resources include non-material assets such as orbital locations and abundant sunlight that enable satellites to provide services to Earth. </w:t>
      </w:r>
      <w:r w:rsidRPr="00B42CD2">
        <w:rPr>
          <w:color w:val="000000" w:themeColor="text1"/>
          <w:sz w:val="16"/>
          <w:szCs w:val="16"/>
        </w:rPr>
        <w:lastRenderedPageBreak/>
        <w:t>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46"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47"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1769EC9E" w14:textId="77777777" w:rsidR="006404A3" w:rsidRDefault="006404A3" w:rsidP="006404A3"/>
    <w:p w14:paraId="55A73A2C" w14:textId="77777777" w:rsidR="006404A3" w:rsidRPr="00753E77" w:rsidRDefault="006404A3" w:rsidP="006404A3"/>
    <w:p w14:paraId="4DAC5696" w14:textId="77777777" w:rsidR="006404A3" w:rsidRDefault="006404A3" w:rsidP="006404A3"/>
    <w:p w14:paraId="6782A8A8" w14:textId="77777777" w:rsidR="006404A3" w:rsidRPr="00A22B0A" w:rsidRDefault="006404A3" w:rsidP="006404A3">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1A8D3204" w14:textId="77777777" w:rsidR="006404A3" w:rsidRPr="00C435A1" w:rsidRDefault="006404A3" w:rsidP="006404A3">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48" w:history="1">
        <w:r w:rsidRPr="00FB3F77">
          <w:rPr>
            <w:rStyle w:val="Hyperlink"/>
            <w:sz w:val="16"/>
            <w:szCs w:val="16"/>
          </w:rPr>
          <w:t>https://scholar.smu.edu/cgi/viewcontent.cgi?article=1307&amp;context=jalc</w:t>
        </w:r>
      </w:hyperlink>
      <w:r w:rsidRPr="00FB3F77">
        <w:rPr>
          <w:sz w:val="16"/>
          <w:szCs w:val="16"/>
        </w:rPr>
        <w:t xml:space="preserve">  // recut MNHS NL</w:t>
      </w:r>
    </w:p>
    <w:p w14:paraId="35C47608" w14:textId="77777777" w:rsidR="006404A3" w:rsidRDefault="006404A3" w:rsidP="006404A3">
      <w:pPr>
        <w:rPr>
          <w:sz w:val="10"/>
        </w:rPr>
      </w:pPr>
      <w:r w:rsidRPr="009436A4">
        <w:rPr>
          <w:sz w:val="10"/>
        </w:rPr>
        <w:lastRenderedPageBreak/>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4CF0DBAF" w14:textId="77777777" w:rsidR="006404A3" w:rsidRDefault="006404A3" w:rsidP="006404A3"/>
    <w:p w14:paraId="4F28AD0D" w14:textId="77777777" w:rsidR="006404A3" w:rsidRDefault="006404A3" w:rsidP="006404A3">
      <w:pPr>
        <w:pStyle w:val="Heading4"/>
      </w:pPr>
      <w:r>
        <w:t>Space mining is the only way to solve climate change</w:t>
      </w:r>
    </w:p>
    <w:p w14:paraId="6683BBD0" w14:textId="77777777" w:rsidR="006404A3" w:rsidRPr="00CF428C" w:rsidRDefault="006404A3" w:rsidP="006404A3">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66C91093" w14:textId="77777777" w:rsidR="006404A3" w:rsidRPr="00E638ED" w:rsidRDefault="006404A3" w:rsidP="006404A3">
      <w:pPr>
        <w:pStyle w:val="NormalWeb"/>
        <w:shd w:val="clear" w:color="auto" w:fill="FFFFFF"/>
        <w:spacing w:before="0" w:beforeAutospacing="0" w:after="0" w:afterAutospacing="0"/>
        <w:textAlignment w:val="baseline"/>
        <w:rPr>
          <w:rStyle w:val="StyleUnderline"/>
          <w:u w:val="none"/>
        </w:rPr>
      </w:pPr>
    </w:p>
    <w:p w14:paraId="4A8DB477" w14:textId="69E022F2" w:rsidR="006404A3" w:rsidRDefault="006404A3" w:rsidP="006404A3">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xml:space="preserve">. Several countries, including Mexico, have shown their </w:t>
      </w:r>
      <w:r w:rsidRPr="00E638ED">
        <w:rPr>
          <w:color w:val="333333"/>
          <w:sz w:val="22"/>
          <w:bdr w:val="none" w:sz="0" w:space="0" w:color="auto" w:frame="1"/>
        </w:rPr>
        <w:lastRenderedPageBreak/>
        <w:t>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C10E036" w14:textId="4D6EE576" w:rsidR="00A3560E" w:rsidRDefault="00A3560E" w:rsidP="006404A3">
      <w:pPr>
        <w:pStyle w:val="NormalWeb"/>
        <w:shd w:val="clear" w:color="auto" w:fill="FFFFFF"/>
        <w:spacing w:before="0" w:beforeAutospacing="0" w:after="0" w:afterAutospacing="0"/>
        <w:textAlignment w:val="baseline"/>
        <w:rPr>
          <w:color w:val="333333"/>
          <w:sz w:val="22"/>
        </w:rPr>
      </w:pPr>
    </w:p>
    <w:p w14:paraId="3265B36A" w14:textId="02A0B14B" w:rsidR="00A3560E" w:rsidRDefault="00A3560E" w:rsidP="006404A3">
      <w:pPr>
        <w:pStyle w:val="NormalWeb"/>
        <w:shd w:val="clear" w:color="auto" w:fill="FFFFFF"/>
        <w:spacing w:before="0" w:beforeAutospacing="0" w:after="0" w:afterAutospacing="0"/>
        <w:textAlignment w:val="baseline"/>
        <w:rPr>
          <w:color w:val="333333"/>
          <w:sz w:val="22"/>
        </w:rPr>
      </w:pPr>
    </w:p>
    <w:p w14:paraId="69BE3E2B" w14:textId="77777777" w:rsidR="00A3560E" w:rsidRPr="00927FAF" w:rsidRDefault="00A3560E" w:rsidP="006404A3">
      <w:pPr>
        <w:pStyle w:val="NormalWeb"/>
        <w:shd w:val="clear" w:color="auto" w:fill="FFFFFF"/>
        <w:spacing w:before="0" w:beforeAutospacing="0" w:after="0" w:afterAutospacing="0"/>
        <w:textAlignment w:val="baseline"/>
        <w:rPr>
          <w:color w:val="333333"/>
          <w:sz w:val="22"/>
        </w:rPr>
      </w:pPr>
    </w:p>
    <w:p w14:paraId="395103A3" w14:textId="0E478C5A" w:rsidR="006404A3" w:rsidRPr="00FC7448" w:rsidRDefault="006404A3" w:rsidP="006404A3">
      <w:pPr>
        <w:pStyle w:val="Heading4"/>
        <w:rPr>
          <w:rFonts w:cs="Times New Roman"/>
        </w:rPr>
      </w:pPr>
      <w:r w:rsidRPr="00FC7448">
        <w:rPr>
          <w:rFonts w:cs="Times New Roman"/>
        </w:rPr>
        <w:lastRenderedPageBreak/>
        <w:t>Anthropogenic warming causes extinction --- mitigation efforts now are key</w:t>
      </w:r>
    </w:p>
    <w:p w14:paraId="740545D9" w14:textId="77777777" w:rsidR="006404A3" w:rsidRPr="00FC7448" w:rsidRDefault="006404A3" w:rsidP="006404A3">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49" w:history="1">
        <w:r w:rsidRPr="00FC7448">
          <w:rPr>
            <w:rStyle w:val="Hyperlink"/>
            <w:sz w:val="16"/>
          </w:rPr>
          <w:t>http://www.cnn.com/2015/01/14/opinion/co2-crisis-griffin/</w:t>
        </w:r>
      </w:hyperlink>
      <w:r w:rsidRPr="00FC7448">
        <w:rPr>
          <w:sz w:val="16"/>
        </w:rPr>
        <w:t xml:space="preserve"> )</w:t>
      </w:r>
    </w:p>
    <w:p w14:paraId="09559A89" w14:textId="77777777" w:rsidR="006404A3" w:rsidRPr="00FC7448" w:rsidRDefault="006404A3" w:rsidP="006404A3">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w:t>
      </w:r>
      <w:r w:rsidRPr="00FC7448">
        <w:rPr>
          <w:rStyle w:val="StyleUnderline"/>
        </w:rPr>
        <w:lastRenderedPageBreak/>
        <w:t xml:space="preserve">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34162142" w14:textId="77777777" w:rsidR="006404A3" w:rsidRPr="00B42CD2" w:rsidRDefault="006404A3" w:rsidP="006404A3">
      <w:pPr>
        <w:pStyle w:val="NormalWeb"/>
        <w:shd w:val="clear" w:color="auto" w:fill="FFFFFF"/>
        <w:rPr>
          <w:color w:val="333333"/>
          <w:sz w:val="22"/>
        </w:rPr>
      </w:pPr>
    </w:p>
    <w:p w14:paraId="6E554C3B" w14:textId="595A6134" w:rsidR="00EE5ED0" w:rsidRDefault="00EE5ED0" w:rsidP="00EE5ED0"/>
    <w:p w14:paraId="7B4FE5C6" w14:textId="77777777" w:rsidR="00EE5ED0" w:rsidRPr="00EE5ED0" w:rsidRDefault="00EE5ED0" w:rsidP="00EE5ED0"/>
    <w:p w14:paraId="035E57EB" w14:textId="27507110" w:rsidR="00C6716B" w:rsidRDefault="00C6716B" w:rsidP="00EE5ED0">
      <w:pPr>
        <w:pStyle w:val="Heading2"/>
      </w:pPr>
      <w:r>
        <w:lastRenderedPageBreak/>
        <w:t>OFF</w:t>
      </w:r>
    </w:p>
    <w:p w14:paraId="540E3160" w14:textId="3F89236A" w:rsidR="00C6716B" w:rsidRDefault="00C6716B" w:rsidP="00C6716B"/>
    <w:p w14:paraId="777A290D" w14:textId="77777777" w:rsidR="00C6716B" w:rsidRPr="00251F49" w:rsidRDefault="00C6716B" w:rsidP="00C6716B">
      <w:pPr>
        <w:pStyle w:val="Heading4"/>
      </w:pPr>
      <w:r>
        <w:t>Private sector innovation in the commercial space industry is high now.</w:t>
      </w:r>
    </w:p>
    <w:p w14:paraId="2485D9BA" w14:textId="77777777" w:rsidR="00C6716B" w:rsidRPr="008D4744" w:rsidRDefault="00C6716B" w:rsidP="00C6716B">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3DFE6DBE" w14:textId="77777777" w:rsidR="00C6716B" w:rsidRDefault="00C6716B" w:rsidP="00C6716B">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50"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51"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52"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53"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64C4DC33" w14:textId="77777777" w:rsidR="00C6716B" w:rsidRDefault="00C6716B" w:rsidP="00C6716B"/>
    <w:p w14:paraId="6F4089FC" w14:textId="77777777" w:rsidR="00C6716B" w:rsidRDefault="00C6716B" w:rsidP="00C6716B">
      <w:pPr>
        <w:pStyle w:val="Heading4"/>
      </w:pPr>
      <w:r>
        <w:t>Private space appropriation is uniquely key to ensuring ongoing innovation towards space exploration and colonization.</w:t>
      </w:r>
    </w:p>
    <w:p w14:paraId="19FA733F" w14:textId="77777777" w:rsidR="00C6716B" w:rsidRPr="0099080E" w:rsidRDefault="00C6716B" w:rsidP="00C6716B">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3824048A" w14:textId="77777777" w:rsidR="00C6716B" w:rsidRPr="0099080E" w:rsidRDefault="00C6716B" w:rsidP="00C6716B">
      <w:pPr>
        <w:rPr>
          <w:rStyle w:val="StyleUnderline"/>
        </w:rPr>
      </w:pPr>
      <w:r w:rsidRPr="0099080E">
        <w:lastRenderedPageBreak/>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58CEF501" w14:textId="77777777" w:rsidR="00C6716B" w:rsidRPr="0099080E" w:rsidRDefault="00C6716B" w:rsidP="00C6716B">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1699FD29" w14:textId="77777777" w:rsidR="00C6716B" w:rsidRPr="0099080E" w:rsidRDefault="00C6716B" w:rsidP="00C6716B">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2C91C08C" w14:textId="77777777" w:rsidR="00C6716B" w:rsidRDefault="00C6716B" w:rsidP="00C6716B">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0966B4E9" w14:textId="77777777" w:rsidR="00C6716B" w:rsidRDefault="00C6716B" w:rsidP="00C6716B"/>
    <w:p w14:paraId="44370F75" w14:textId="77777777" w:rsidR="00C6716B" w:rsidRDefault="00C6716B" w:rsidP="00C6716B">
      <w:pPr>
        <w:pStyle w:val="Heading4"/>
      </w:pPr>
      <w:r>
        <w:t>Space exploration solves</w:t>
      </w:r>
      <w:r w:rsidRPr="00B476B1">
        <w:t xml:space="preserve"> </w:t>
      </w:r>
      <w:r w:rsidRPr="003A6E0F">
        <w:t>extinction</w:t>
      </w:r>
      <w:r>
        <w:t xml:space="preserve"> and </w:t>
      </w:r>
      <w:r w:rsidRPr="003A6E0F">
        <w:t>endless resource wars</w:t>
      </w:r>
      <w:r>
        <w:t>.</w:t>
      </w:r>
    </w:p>
    <w:p w14:paraId="0F58D9EB" w14:textId="77777777" w:rsidR="00C6716B" w:rsidRPr="003A6E0F" w:rsidRDefault="00C6716B" w:rsidP="00C6716B">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5EACBAC0" w14:textId="77777777" w:rsidR="00C6716B" w:rsidRPr="009C15D3" w:rsidRDefault="00C6716B" w:rsidP="00C6716B">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2385424D" w14:textId="77777777" w:rsidR="00C6716B" w:rsidRPr="009C15D3" w:rsidRDefault="00C6716B" w:rsidP="00C6716B">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sz w:val="22"/>
        </w:rPr>
        <w:t xml:space="preserve">always </w:t>
      </w:r>
      <w:r w:rsidRPr="009C15D3">
        <w:rPr>
          <w:rStyle w:val="BoldUnderline"/>
          <w:rFonts w:asciiTheme="minorHAnsi" w:hAnsiTheme="minorHAnsi" w:cstheme="minorHAnsi"/>
          <w:sz w:val="22"/>
          <w:highlight w:val="green"/>
        </w:rPr>
        <w:t>been</w:t>
      </w:r>
      <w:r w:rsidRPr="009C15D3">
        <w:rPr>
          <w:rStyle w:val="BoldUnderline"/>
          <w:rFonts w:asciiTheme="minorHAnsi" w:hAnsiTheme="minorHAnsi" w:cstheme="minorHAnsi"/>
          <w:sz w:val="22"/>
        </w:rPr>
        <w:t xml:space="preserve"> unequal </w:t>
      </w:r>
      <w:r w:rsidRPr="009C15D3">
        <w:rPr>
          <w:rStyle w:val="BoldUnderline"/>
          <w:rFonts w:asciiTheme="minorHAnsi" w:hAnsiTheme="minorHAnsi" w:cstheme="minorHAnsi"/>
          <w:sz w:val="22"/>
          <w:highlight w:val="green"/>
        </w:rPr>
        <w:t>access to resources</w:t>
      </w:r>
      <w:r w:rsidRPr="009C15D3">
        <w:rPr>
          <w:rStyle w:val="BoldUnderline"/>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sz w:val="22"/>
        </w:rPr>
        <w:t xml:space="preserve">natural </w:t>
      </w:r>
      <w:r w:rsidRPr="009C15D3">
        <w:rPr>
          <w:rStyle w:val="BoldUnderline"/>
          <w:rFonts w:asciiTheme="minorHAnsi" w:hAnsiTheme="minorHAnsi" w:cstheme="minorHAnsi"/>
          <w:sz w:val="22"/>
          <w:highlight w:val="green"/>
        </w:rPr>
        <w:t>resources of Earth are limited</w:t>
      </w:r>
      <w:r w:rsidRPr="009C15D3">
        <w:rPr>
          <w:rStyle w:val="BoldUnderline"/>
          <w:rFonts w:asciiTheme="minorHAnsi" w:hAnsiTheme="minorHAnsi" w:cstheme="minorHAnsi"/>
          <w:sz w:val="22"/>
        </w:rPr>
        <w:t xml:space="preserve"> in quantity</w:t>
      </w:r>
      <w:r w:rsidRPr="009C15D3">
        <w:rPr>
          <w:rFonts w:asciiTheme="minorHAnsi" w:hAnsiTheme="minorHAnsi" w:cstheme="minorHAnsi"/>
        </w:rPr>
        <w:t xml:space="preserve">, and economically accessible </w:t>
      </w:r>
      <w:r w:rsidRPr="009C15D3">
        <w:rPr>
          <w:rFonts w:asciiTheme="minorHAnsi" w:hAnsiTheme="minorHAnsi" w:cstheme="minorHAnsi"/>
        </w:rPr>
        <w:lastRenderedPageBreak/>
        <w:t xml:space="preserve">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4A4D42B0" w14:textId="77777777" w:rsidR="00C6716B" w:rsidRPr="009C15D3" w:rsidRDefault="00C6716B" w:rsidP="00C6716B">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sz w:val="22"/>
          <w:highlight w:val="green"/>
        </w:rPr>
        <w:t>Expansion into</w:t>
      </w:r>
      <w:r w:rsidRPr="009C15D3">
        <w:rPr>
          <w:rStyle w:val="BoldUnderline"/>
          <w:rFonts w:asciiTheme="minorHAnsi" w:hAnsiTheme="minorHAnsi" w:cstheme="minorHAnsi"/>
          <w:sz w:val="22"/>
        </w:rPr>
        <w:t xml:space="preserve"> near-Earth </w:t>
      </w:r>
      <w:r w:rsidRPr="009C15D3">
        <w:rPr>
          <w:rStyle w:val="BoldUnderline"/>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1104350E" w14:textId="77777777" w:rsidR="00C6716B" w:rsidRPr="009C15D3" w:rsidRDefault="00C6716B" w:rsidP="00C6716B">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clearly facilitate world peace</w:t>
      </w:r>
      <w:r w:rsidRPr="009C15D3">
        <w:rPr>
          <w:rStyle w:val="BoldUnderline"/>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697408C4" w14:textId="77777777" w:rsidR="00C6716B" w:rsidRPr="009C15D3" w:rsidRDefault="00C6716B" w:rsidP="00C6716B">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sz w:val="22"/>
          <w:highlight w:val="green"/>
        </w:rPr>
        <w:t>is the surest way of ending the threat</w:t>
      </w:r>
      <w:r w:rsidRPr="009C15D3">
        <w:rPr>
          <w:rStyle w:val="BoldUnderline"/>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this</w:t>
      </w:r>
      <w:r w:rsidRPr="009C15D3">
        <w:rPr>
          <w:rStyle w:val="BoldUnderline"/>
          <w:rFonts w:asciiTheme="minorHAnsi" w:hAnsiTheme="minorHAnsi" w:cstheme="minorHAnsi"/>
          <w:sz w:val="22"/>
        </w:rPr>
        <w:t xml:space="preserve"> not only </w:t>
      </w:r>
      <w:r w:rsidRPr="009C15D3">
        <w:rPr>
          <w:rStyle w:val="BoldUnderline"/>
          <w:rFonts w:asciiTheme="minorHAnsi" w:hAnsiTheme="minorHAnsi" w:cstheme="minorHAnsi"/>
          <w:sz w:val="22"/>
          <w:highlight w:val="green"/>
        </w:rPr>
        <w:t>eliminates the need for</w:t>
      </w:r>
      <w:r w:rsidRPr="009C15D3">
        <w:rPr>
          <w:rStyle w:val="BoldUnderline"/>
          <w:rFonts w:asciiTheme="minorHAnsi" w:hAnsiTheme="minorHAnsi" w:cstheme="minorHAnsi"/>
          <w:sz w:val="22"/>
        </w:rPr>
        <w:t xml:space="preserve"> resource </w:t>
      </w:r>
      <w:r w:rsidRPr="009C15D3">
        <w:rPr>
          <w:rStyle w:val="BoldUnderline"/>
          <w:rFonts w:asciiTheme="minorHAnsi" w:hAnsiTheme="minorHAnsi" w:cstheme="minorHAnsi"/>
          <w:sz w:val="22"/>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w:t>
      </w:r>
      <w:r w:rsidRPr="009C15D3">
        <w:rPr>
          <w:rFonts w:asciiTheme="minorHAnsi" w:hAnsiTheme="minorHAnsi" w:cstheme="minorHAnsi"/>
        </w:rPr>
        <w:lastRenderedPageBreak/>
        <w:t>committed to wars in the Middle-East in the 21st century is orders of magnitude more than the public investment needed to aid companies sufficiently to start the commercial use of space resources.</w:t>
      </w:r>
    </w:p>
    <w:p w14:paraId="23812743" w14:textId="77777777" w:rsidR="00C6716B" w:rsidRPr="009C15D3" w:rsidRDefault="00C6716B" w:rsidP="00C6716B">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sz w:val="22"/>
        </w:rPr>
        <w:t xml:space="preserve">these </w:t>
      </w:r>
      <w:r w:rsidRPr="009C15D3">
        <w:rPr>
          <w:rStyle w:val="BoldUnderline"/>
          <w:rFonts w:asciiTheme="minorHAnsi" w:hAnsiTheme="minorHAnsi" w:cstheme="minorHAnsi"/>
          <w:sz w:val="22"/>
          <w:highlight w:val="green"/>
        </w:rPr>
        <w:t>groups</w:t>
      </w:r>
      <w:r w:rsidRPr="009C15D3">
        <w:rPr>
          <w:rStyle w:val="BoldUnderline"/>
          <w:rFonts w:asciiTheme="minorHAnsi" w:hAnsiTheme="minorHAnsi" w:cstheme="minorHAnsi"/>
          <w:sz w:val="22"/>
        </w:rPr>
        <w:t xml:space="preserve">’ continuing </w:t>
      </w:r>
      <w:r w:rsidRPr="009C15D3">
        <w:rPr>
          <w:rStyle w:val="BoldUnderline"/>
          <w:rFonts w:asciiTheme="minorHAnsi" w:hAnsiTheme="minorHAnsi" w:cstheme="minorHAnsi"/>
          <w:sz w:val="22"/>
          <w:highlight w:val="green"/>
        </w:rPr>
        <w:t>profits are</w:t>
      </w:r>
      <w:r w:rsidRPr="009C15D3">
        <w:rPr>
          <w:rStyle w:val="BoldUnderline"/>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 xml:space="preserve">only by maintaining the </w:t>
      </w:r>
      <w:proofErr w:type="spellStart"/>
      <w:r w:rsidRPr="009C15D3">
        <w:rPr>
          <w:rStyle w:val="BoldUnderline"/>
          <w:rFonts w:asciiTheme="minorHAnsi" w:hAnsiTheme="minorHAnsi" w:cstheme="minorHAnsi"/>
          <w:sz w:val="22"/>
          <w:highlight w:val="green"/>
        </w:rPr>
        <w:t>pretence</w:t>
      </w:r>
      <w:proofErr w:type="spellEnd"/>
      <w:r w:rsidRPr="009C15D3">
        <w:rPr>
          <w:rStyle w:val="BoldUnderline"/>
          <w:rFonts w:asciiTheme="minorHAnsi" w:hAnsiTheme="minorHAnsi" w:cstheme="minorHAnsi"/>
          <w:sz w:val="22"/>
        </w:rPr>
        <w:t xml:space="preserve"> that </w:t>
      </w:r>
      <w:r w:rsidRPr="009C15D3">
        <w:rPr>
          <w:rStyle w:val="BoldUnderline"/>
          <w:rFonts w:asciiTheme="minorHAnsi" w:hAnsiTheme="minorHAnsi" w:cstheme="minorHAnsi"/>
          <w:sz w:val="22"/>
          <w:highlight w:val="green"/>
        </w:rPr>
        <w:t>use of space resources is not feasible</w:t>
      </w:r>
      <w:r w:rsidRPr="009C15D3">
        <w:rPr>
          <w:rStyle w:val="BoldUnderline"/>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2CCC09EF" w14:textId="77777777" w:rsidR="00C6716B" w:rsidRPr="009C15D3" w:rsidRDefault="00C6716B" w:rsidP="00C6716B">
      <w:pPr>
        <w:rPr>
          <w:rFonts w:asciiTheme="minorHAnsi" w:hAnsiTheme="minorHAnsi" w:cstheme="minorHAnsi"/>
        </w:rPr>
      </w:pPr>
      <w:r w:rsidRPr="009C15D3">
        <w:rPr>
          <w:rFonts w:asciiTheme="minorHAnsi" w:hAnsiTheme="minorHAnsi" w:cstheme="minorHAnsi"/>
        </w:rPr>
        <w:t>7.2. High return in safety from extra-terrestrial settlement</w:t>
      </w:r>
    </w:p>
    <w:p w14:paraId="2AA5F270" w14:textId="77777777" w:rsidR="00C6716B" w:rsidRPr="009C15D3" w:rsidRDefault="00C6716B" w:rsidP="00C6716B">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3B5279A5" w14:textId="77777777" w:rsidR="00C6716B" w:rsidRPr="009C15D3" w:rsidRDefault="00C6716B" w:rsidP="00C6716B">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sz w:val="22"/>
          <w:highlight w:val="green"/>
        </w:rPr>
        <w:t>reduc</w:t>
      </w:r>
      <w:r w:rsidRPr="009C15D3">
        <w:rPr>
          <w:rStyle w:val="BoldUnderline"/>
          <w:rFonts w:asciiTheme="minorHAnsi" w:hAnsiTheme="minorHAnsi" w:cstheme="minorHAnsi"/>
          <w:sz w:val="22"/>
        </w:rPr>
        <w:t xml:space="preserve">ing </w:t>
      </w:r>
      <w:r w:rsidRPr="009C15D3">
        <w:rPr>
          <w:rStyle w:val="BoldUnderline"/>
          <w:rFonts w:asciiTheme="minorHAnsi" w:hAnsiTheme="minorHAnsi" w:cstheme="minorHAnsi"/>
          <w:sz w:val="22"/>
          <w:highlight w:val="green"/>
        </w:rPr>
        <w:t>the danger of human extinction due</w:t>
      </w:r>
      <w:r w:rsidRPr="009C15D3">
        <w:rPr>
          <w:rStyle w:val="BoldUnderline"/>
          <w:rFonts w:asciiTheme="minorHAnsi" w:hAnsiTheme="minorHAnsi" w:cstheme="minorHAnsi"/>
          <w:sz w:val="22"/>
        </w:rPr>
        <w:t xml:space="preserve"> to </w:t>
      </w:r>
      <w:r w:rsidRPr="009C15D3">
        <w:rPr>
          <w:rStyle w:val="BoldUnderline"/>
          <w:rFonts w:asciiTheme="minorHAnsi" w:hAnsiTheme="minorHAnsi" w:cstheme="minorHAnsi"/>
          <w:sz w:val="22"/>
          <w:highlight w:val="green"/>
        </w:rPr>
        <w:t>planet-wide</w:t>
      </w:r>
      <w:r w:rsidRPr="009C15D3">
        <w:rPr>
          <w:rStyle w:val="BoldUnderline"/>
          <w:rFonts w:asciiTheme="minorHAnsi" w:hAnsiTheme="minorHAnsi" w:cstheme="minorHAnsi"/>
          <w:sz w:val="22"/>
        </w:rPr>
        <w:t xml:space="preserve"> or cosmic </w:t>
      </w:r>
      <w:r w:rsidRPr="009C15D3">
        <w:rPr>
          <w:rStyle w:val="BoldUnderline"/>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w:t>
      </w:r>
      <w:r w:rsidRPr="009C15D3">
        <w:rPr>
          <w:rFonts w:asciiTheme="minorHAnsi" w:hAnsiTheme="minorHAnsi" w:cstheme="minorHAnsi"/>
        </w:rPr>
        <w:lastRenderedPageBreak/>
        <w:t xml:space="preserve">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0B2076CC" w14:textId="77777777" w:rsidR="00C6716B" w:rsidRPr="00C6716B" w:rsidRDefault="00C6716B" w:rsidP="00C6716B"/>
    <w:p w14:paraId="2284D509" w14:textId="199A06B0" w:rsidR="00156F9F" w:rsidRDefault="00EE5ED0" w:rsidP="00EE5ED0">
      <w:pPr>
        <w:pStyle w:val="Heading2"/>
      </w:pPr>
      <w:r>
        <w:lastRenderedPageBreak/>
        <w:t>CASE</w:t>
      </w:r>
    </w:p>
    <w:p w14:paraId="1EEDC3A7" w14:textId="048E980E" w:rsidR="00156F9F" w:rsidRDefault="006E254F" w:rsidP="006E254F">
      <w:pPr>
        <w:pStyle w:val="Heading3"/>
      </w:pPr>
      <w:r>
        <w:lastRenderedPageBreak/>
        <w:t>Circumvention</w:t>
      </w:r>
    </w:p>
    <w:p w14:paraId="2277945E" w14:textId="77777777" w:rsidR="00156F9F" w:rsidRDefault="00156F9F" w:rsidP="00156F9F">
      <w:pPr>
        <w:pStyle w:val="Heading4"/>
      </w:pPr>
      <w:r>
        <w:t>Commercial clout means that regs cannot force compliance—BUT, self-interest means the industry will self-police</w:t>
      </w:r>
    </w:p>
    <w:p w14:paraId="6083A48D" w14:textId="77777777" w:rsidR="00156F9F" w:rsidRPr="00193BC6" w:rsidRDefault="00156F9F" w:rsidP="00156F9F">
      <w:pPr>
        <w:rPr>
          <w:rStyle w:val="Style13ptBold"/>
        </w:rPr>
      </w:pPr>
      <w:r w:rsidRPr="00193BC6">
        <w:rPr>
          <w:rStyle w:val="Style13ptBold"/>
        </w:rPr>
        <w:t>Hampson 17</w:t>
      </w:r>
    </w:p>
    <w:p w14:paraId="354C9D39" w14:textId="77777777" w:rsidR="00156F9F" w:rsidRDefault="00156F9F" w:rsidP="00156F9F">
      <w:r>
        <w:t xml:space="preserve">Joshua Hampson, Security Studies Fellow at The </w:t>
      </w:r>
      <w:proofErr w:type="spellStart"/>
      <w:r>
        <w:t>Niskanen</w:t>
      </w:r>
      <w:proofErr w:type="spellEnd"/>
      <w:r>
        <w:t xml:space="preserve"> Center, </w:t>
      </w:r>
      <w:proofErr w:type="spellStart"/>
      <w:r>
        <w:t>Niskanen</w:t>
      </w:r>
      <w:proofErr w:type="spellEnd"/>
      <w:r>
        <w:t xml:space="preserve"> Center, January 25, 2017, “The Future of Space Commercialization”, https://niskanencenter.org/wp-content/uploads/2017/01/TheFutureofSpaceCommercializationFinal.pdf</w:t>
      </w:r>
    </w:p>
    <w:p w14:paraId="5738720A" w14:textId="77777777" w:rsidR="00156F9F" w:rsidRPr="004E6CB6" w:rsidRDefault="00156F9F" w:rsidP="00156F9F"/>
    <w:p w14:paraId="2B7BDDC6" w14:textId="77777777" w:rsidR="00156F9F" w:rsidRDefault="00156F9F" w:rsidP="00156F9F">
      <w:r w:rsidRPr="00871198">
        <w:rPr>
          <w:rStyle w:val="StyleUnderline"/>
        </w:rPr>
        <w:t>NASA and the U.S. military have contracts with</w:t>
      </w:r>
      <w:r>
        <w:t xml:space="preserve"> some of these </w:t>
      </w:r>
      <w:r w:rsidRPr="00871198">
        <w:rPr>
          <w:rStyle w:val="StyleUnderline"/>
        </w:rPr>
        <w:t>companies for launches. In the future</w:t>
      </w:r>
      <w:r>
        <w:t xml:space="preserve">, 155 </w:t>
      </w:r>
      <w:r w:rsidRPr="00871198">
        <w:rPr>
          <w:rStyle w:val="StyleUnderline"/>
        </w:rPr>
        <w:t xml:space="preserve">however, the military and government agencies may be more heavily relying on commercial companies for launches, equipment, and services. </w:t>
      </w:r>
      <w:r w:rsidRPr="00FA4C67">
        <w:rPr>
          <w:rStyle w:val="Emphasis"/>
          <w:highlight w:val="cyan"/>
        </w:rPr>
        <w:t>If the commercial sector becomes a more influential part of the market</w:t>
      </w:r>
      <w:r w:rsidRPr="00871198">
        <w:rPr>
          <w:rStyle w:val="Emphasis"/>
        </w:rPr>
        <w:t xml:space="preserve"> </w:t>
      </w:r>
      <w:r w:rsidRPr="0095505B">
        <w:rPr>
          <w:rStyle w:val="Emphasis"/>
        </w:rPr>
        <w:t>than the government</w:t>
      </w:r>
      <w:r w:rsidRPr="0095505B">
        <w:rPr>
          <w:rStyle w:val="StyleUnderline"/>
        </w:rPr>
        <w:t>, as</w:t>
      </w:r>
      <w:r w:rsidRPr="00871198">
        <w:rPr>
          <w:rStyle w:val="StyleUnderline"/>
        </w:rPr>
        <w:t xml:space="preserve"> has happened in </w:t>
      </w:r>
      <w:r w:rsidRPr="004E6CB6">
        <w:rPr>
          <w:rStyle w:val="Emphasis"/>
        </w:rPr>
        <w:t>other</w:t>
      </w:r>
      <w:r w:rsidRPr="00871198">
        <w:rPr>
          <w:rStyle w:val="Emphasis"/>
        </w:rPr>
        <w:t xml:space="preserve"> areas of technological development</w:t>
      </w:r>
      <w:r>
        <w:t xml:space="preserve">, </w:t>
      </w:r>
      <w:r w:rsidRPr="00FA4C67">
        <w:rPr>
          <w:rStyle w:val="Emphasis"/>
          <w:highlight w:val="cyan"/>
        </w:rPr>
        <w:t>government priorities may</w:t>
      </w:r>
      <w:r w:rsidRPr="00871198">
        <w:rPr>
          <w:rStyle w:val="Emphasis"/>
        </w:rPr>
        <w:t xml:space="preserve"> </w:t>
      </w:r>
      <w:r w:rsidRPr="00FA4C67">
        <w:rPr>
          <w:rStyle w:val="Emphasis"/>
          <w:highlight w:val="cyan"/>
        </w:rPr>
        <w:t>take a lower priority</w:t>
      </w:r>
      <w:r w:rsidRPr="00871198">
        <w:rPr>
          <w:rStyle w:val="Emphasis"/>
        </w:rPr>
        <w:t xml:space="preserve"> to space </w:t>
      </w:r>
      <w:r w:rsidRPr="0095505B">
        <w:rPr>
          <w:rStyle w:val="Emphasis"/>
        </w:rPr>
        <w:t>companies than commercial priorities</w:t>
      </w:r>
      <w:r w:rsidRPr="00832282">
        <w:rPr>
          <w:rStyle w:val="Emphasis"/>
        </w:rPr>
        <w:t>.</w:t>
      </w:r>
      <w:r w:rsidRPr="00832282">
        <w:t xml:space="preserve"> </w:t>
      </w:r>
      <w:r>
        <w:t xml:space="preserve">In the long-run, </w:t>
      </w:r>
      <w:r w:rsidRPr="00FA4C67">
        <w:rPr>
          <w:rStyle w:val="StyleUnderline"/>
          <w:highlight w:val="cyan"/>
        </w:rPr>
        <w:t>this</w:t>
      </w:r>
      <w:r w:rsidRPr="00871198">
        <w:rPr>
          <w:rStyle w:val="StyleUnderline"/>
        </w:rPr>
        <w:t xml:space="preserve"> may </w:t>
      </w:r>
      <w:r w:rsidRPr="00FA4C67">
        <w:rPr>
          <w:rStyle w:val="StyleUnderline"/>
          <w:highlight w:val="cyan"/>
        </w:rPr>
        <w:t>have</w:t>
      </w:r>
      <w:r w:rsidRPr="00FA4C67">
        <w:rPr>
          <w:highlight w:val="cyan"/>
        </w:rPr>
        <w:t xml:space="preserve"> </w:t>
      </w:r>
      <w:r w:rsidRPr="00FA4C67">
        <w:rPr>
          <w:rStyle w:val="Emphasis"/>
          <w:highlight w:val="cyan"/>
        </w:rPr>
        <w:t>two effects</w:t>
      </w:r>
      <w:r w:rsidRPr="00871198">
        <w:rPr>
          <w:rStyle w:val="StyleUnderline"/>
        </w:rPr>
        <w:t xml:space="preserve">: </w:t>
      </w:r>
      <w:r w:rsidRPr="00FA4C67">
        <w:rPr>
          <w:rStyle w:val="Emphasis"/>
          <w:highlight w:val="cyan"/>
        </w:rPr>
        <w:t>(1)</w:t>
      </w:r>
      <w:r w:rsidRPr="00871198">
        <w:rPr>
          <w:rStyle w:val="StyleUnderline"/>
        </w:rPr>
        <w:t xml:space="preserve"> commercial </w:t>
      </w:r>
      <w:r w:rsidRPr="00FA4C67">
        <w:rPr>
          <w:rStyle w:val="StyleUnderline"/>
          <w:highlight w:val="cyan"/>
        </w:rPr>
        <w:t xml:space="preserve">companies </w:t>
      </w:r>
      <w:r w:rsidRPr="00FA4C67">
        <w:rPr>
          <w:rStyle w:val="StyleUnderline"/>
        </w:rPr>
        <w:t>could</w:t>
      </w:r>
      <w:r w:rsidRPr="00871198">
        <w:rPr>
          <w:rStyle w:val="StyleUnderline"/>
        </w:rPr>
        <w:t xml:space="preserve"> </w:t>
      </w:r>
      <w:r w:rsidRPr="00FA4C67">
        <w:rPr>
          <w:rStyle w:val="Emphasis"/>
          <w:highlight w:val="cyan"/>
        </w:rPr>
        <w:t>become large enough to push back on policies they disagree with</w:t>
      </w:r>
      <w:r>
        <w:t xml:space="preserve">, </w:t>
      </w:r>
      <w:r w:rsidRPr="00871198">
        <w:rPr>
          <w:rStyle w:val="StyleUnderline"/>
        </w:rPr>
        <w:t xml:space="preserve">similar to the </w:t>
      </w:r>
      <w:r w:rsidRPr="00871198">
        <w:rPr>
          <w:rStyle w:val="Emphasis"/>
        </w:rPr>
        <w:t>Apple vs FBI encryption</w:t>
      </w:r>
      <w:r w:rsidRPr="00871198">
        <w:rPr>
          <w:rStyle w:val="StyleUnderline"/>
        </w:rPr>
        <w:t xml:space="preserve"> debate</w:t>
      </w:r>
      <w:r>
        <w:t xml:space="preserve">; and </w:t>
      </w:r>
      <w:r w:rsidRPr="00FA4C67">
        <w:rPr>
          <w:rStyle w:val="Emphasis"/>
          <w:highlight w:val="cyan"/>
        </w:rPr>
        <w:t>(2)</w:t>
      </w:r>
      <w:r>
        <w:t xml:space="preserve"> </w:t>
      </w:r>
      <w:r w:rsidRPr="00832282">
        <w:rPr>
          <w:rStyle w:val="StyleUnderline"/>
        </w:rPr>
        <w:t>as a result of this reliance</w:t>
      </w:r>
      <w:r>
        <w:t>, the U.S. government may shift from an open, innovation-fostering approach to space to a more controlled and regulated approach.</w:t>
      </w:r>
    </w:p>
    <w:p w14:paraId="49F7BD3C" w14:textId="77777777" w:rsidR="00156F9F" w:rsidRPr="00832282" w:rsidRDefault="00156F9F" w:rsidP="00156F9F">
      <w:r>
        <w:t xml:space="preserve">Complex national security issues could directly hinder commercial development of space. The national security apparatus in the United States, which can wield significant influence over the licensing process, may restrict actions in space to reduce some of these concerns. </w:t>
      </w:r>
      <w:r w:rsidRPr="00FA4C67">
        <w:rPr>
          <w:rStyle w:val="StyleUnderline"/>
          <w:highlight w:val="cyan"/>
        </w:rPr>
        <w:t xml:space="preserve">If </w:t>
      </w:r>
      <w:r w:rsidRPr="00FA4C67">
        <w:rPr>
          <w:rStyle w:val="Emphasis"/>
          <w:highlight w:val="cyan"/>
        </w:rPr>
        <w:t>conflict breaks out</w:t>
      </w:r>
      <w:r w:rsidRPr="009D63AC">
        <w:rPr>
          <w:rStyle w:val="StyleUnderline"/>
        </w:rPr>
        <w:t xml:space="preserve"> over space satellites and infrastructures, the actions </w:t>
      </w:r>
      <w:r w:rsidRPr="00FA4C67">
        <w:rPr>
          <w:rStyle w:val="StyleUnderline"/>
          <w:highlight w:val="cyan"/>
        </w:rPr>
        <w:t>the U.S. military</w:t>
      </w:r>
      <w:r w:rsidRPr="009D63AC">
        <w:rPr>
          <w:rStyle w:val="StyleUnderline"/>
        </w:rPr>
        <w:t xml:space="preserve"> may take</w:t>
      </w:r>
      <w:r w:rsidRPr="009D63AC">
        <w:t xml:space="preserve"> could be </w:t>
      </w:r>
      <w:r>
        <w:t xml:space="preserve">purely based on military/intelligence strategy. This </w:t>
      </w:r>
      <w:r w:rsidRPr="00FA4C67">
        <w:rPr>
          <w:rStyle w:val="StyleUnderline"/>
          <w:highlight w:val="cyan"/>
        </w:rPr>
        <w:t xml:space="preserve">could </w:t>
      </w:r>
      <w:r w:rsidRPr="00FA4C67">
        <w:rPr>
          <w:rStyle w:val="Emphasis"/>
          <w:highlight w:val="cyan"/>
        </w:rPr>
        <w:t>directly damage commercial space assets</w:t>
      </w:r>
      <w:r w:rsidRPr="009D63AC">
        <w:rPr>
          <w:rStyle w:val="StyleUnderline"/>
        </w:rPr>
        <w:t xml:space="preserve">, </w:t>
      </w:r>
      <w:r w:rsidRPr="00FA4C67">
        <w:rPr>
          <w:rStyle w:val="StyleUnderline"/>
          <w:highlight w:val="cyan"/>
        </w:rPr>
        <w:t>or</w:t>
      </w:r>
      <w:r w:rsidRPr="009D63AC">
        <w:rPr>
          <w:rStyle w:val="StyleUnderline"/>
        </w:rPr>
        <w:t xml:space="preserve"> </w:t>
      </w:r>
      <w:r w:rsidRPr="002601BE">
        <w:rPr>
          <w:rStyle w:val="StyleUnderline"/>
        </w:rPr>
        <w:t xml:space="preserve">indirectly </w:t>
      </w:r>
      <w:r w:rsidRPr="00FA4C67">
        <w:rPr>
          <w:rStyle w:val="Emphasis"/>
          <w:highlight w:val="cyan"/>
        </w:rPr>
        <w:t>make the space environment unviable</w:t>
      </w:r>
      <w:r w:rsidRPr="009D63AC">
        <w:rPr>
          <w:rStyle w:val="StyleUnderline"/>
        </w:rPr>
        <w:t xml:space="preserve"> for commercial launches or assets. </w:t>
      </w:r>
      <w:r w:rsidRPr="00FA4C67">
        <w:rPr>
          <w:rStyle w:val="Emphasis"/>
        </w:rPr>
        <w:t>It would be in the best interest of companies seeking to operate</w:t>
      </w:r>
      <w:r w:rsidRPr="00FA4C67">
        <w:rPr>
          <w:rStyle w:val="StyleUnderline"/>
        </w:rPr>
        <w:t xml:space="preserve"> in outer space to </w:t>
      </w:r>
      <w:r w:rsidRPr="00FA4C67">
        <w:rPr>
          <w:rStyle w:val="Emphasis"/>
        </w:rPr>
        <w:t>pay close attention to the increasing tensions in outer space</w:t>
      </w:r>
      <w:r w:rsidRPr="00FA4C67">
        <w:t xml:space="preserve">. </w:t>
      </w:r>
      <w:r w:rsidRPr="00FA4C67">
        <w:rPr>
          <w:rStyle w:val="Emphasis"/>
          <w:highlight w:val="cyan"/>
        </w:rPr>
        <w:t>Industry</w:t>
      </w:r>
      <w:r w:rsidRPr="009D63AC">
        <w:rPr>
          <w:rStyle w:val="StyleUnderline"/>
        </w:rPr>
        <w:t xml:space="preserve"> may be able to </w:t>
      </w:r>
      <w:r w:rsidRPr="00FA4C67">
        <w:rPr>
          <w:rStyle w:val="Emphasis"/>
          <w:highlight w:val="cyan"/>
        </w:rPr>
        <w:t>encourage de-escalatory action</w:t>
      </w:r>
      <w:r w:rsidRPr="009D63AC">
        <w:rPr>
          <w:rStyle w:val="Emphasis"/>
        </w:rPr>
        <w:t xml:space="preserve"> by the </w:t>
      </w:r>
      <w:r w:rsidRPr="009D63AC">
        <w:rPr>
          <w:rStyle w:val="Emphasis"/>
        </w:rPr>
        <w:lastRenderedPageBreak/>
        <w:t xml:space="preserve">United </w:t>
      </w:r>
      <w:r w:rsidRPr="00FA4C67">
        <w:rPr>
          <w:rStyle w:val="Emphasis"/>
        </w:rPr>
        <w:t>States</w:t>
      </w:r>
      <w:r w:rsidRPr="00FA4C67">
        <w:t xml:space="preserve"> </w:t>
      </w:r>
      <w:r w:rsidRPr="00FA4C67">
        <w:rPr>
          <w:rStyle w:val="StyleUnderline"/>
          <w:highlight w:val="cyan"/>
        </w:rPr>
        <w:t xml:space="preserve">or </w:t>
      </w:r>
      <w:r w:rsidRPr="00FA4C67">
        <w:rPr>
          <w:rStyle w:val="Emphasis"/>
          <w:highlight w:val="cyan"/>
        </w:rPr>
        <w:t>avoid undertaking actions that may increase tensions</w:t>
      </w:r>
      <w:r w:rsidRPr="009D63AC">
        <w:rPr>
          <w:rStyle w:val="Emphasis"/>
        </w:rPr>
        <w:t xml:space="preserve"> themselves</w:t>
      </w:r>
      <w:r w:rsidRPr="00832282">
        <w:t>.</w:t>
      </w:r>
    </w:p>
    <w:p w14:paraId="3F5E59C1" w14:textId="5CED83FF" w:rsidR="00042BCC" w:rsidRDefault="00EE5ED0" w:rsidP="006E254F">
      <w:r>
        <w:br/>
      </w:r>
    </w:p>
    <w:p w14:paraId="7ADDE5E6" w14:textId="40B64574" w:rsidR="00042BCC" w:rsidRDefault="002F1D7C" w:rsidP="002F1D7C">
      <w:pPr>
        <w:pStyle w:val="Heading3"/>
      </w:pPr>
      <w:r>
        <w:lastRenderedPageBreak/>
        <w:t>Space Debris</w:t>
      </w:r>
    </w:p>
    <w:p w14:paraId="2B934D0E" w14:textId="1E1DBADC" w:rsidR="002F1D7C" w:rsidRDefault="002F1D7C" w:rsidP="002F1D7C"/>
    <w:p w14:paraId="6C8A0081" w14:textId="77777777" w:rsidR="00574E71" w:rsidRPr="005F0A20" w:rsidRDefault="00574E71" w:rsidP="00574E71">
      <w:pPr>
        <w:pStyle w:val="Heading4"/>
      </w:pPr>
      <w:r>
        <w:t>There’s no space debris impact</w:t>
      </w:r>
    </w:p>
    <w:p w14:paraId="0542469C" w14:textId="77777777" w:rsidR="00574E71" w:rsidRPr="005F0A20" w:rsidRDefault="00574E71" w:rsidP="00574E71">
      <w:pPr>
        <w:rPr>
          <w:rStyle w:val="Style13ptBold"/>
        </w:rPr>
      </w:pPr>
      <w:r>
        <w:rPr>
          <w:rStyle w:val="Style13ptBold"/>
        </w:rPr>
        <w:t>Park 18</w:t>
      </w:r>
    </w:p>
    <w:p w14:paraId="5A9B77F5" w14:textId="77777777" w:rsidR="00574E71" w:rsidRPr="005F0A20" w:rsidRDefault="00574E71" w:rsidP="00574E71">
      <w:r>
        <w:t xml:space="preserve">Ye </w:t>
      </w:r>
      <w:proofErr w:type="spellStart"/>
      <w:r>
        <w:t>Joo</w:t>
      </w:r>
      <w:proofErr w:type="spellEnd"/>
      <w:r>
        <w:t xml:space="preserve">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54" w:history="1">
        <w:r w:rsidRPr="00C624F6">
          <w:rPr>
            <w:rStyle w:val="Hyperlink"/>
          </w:rPr>
          <w:t>https://ssrn.com/abstract=3303541</w:t>
        </w:r>
      </w:hyperlink>
    </w:p>
    <w:p w14:paraId="1955CF11" w14:textId="77777777" w:rsidR="00574E71" w:rsidRDefault="00574E71" w:rsidP="00574E71">
      <w:r>
        <w:t>Other factors to consider concerning collisions in Space</w:t>
      </w:r>
    </w:p>
    <w:p w14:paraId="0BF58995" w14:textId="77777777" w:rsidR="00574E71" w:rsidRDefault="00574E71" w:rsidP="00574E71">
      <w:r w:rsidRPr="005F0A20">
        <w:rPr>
          <w:rStyle w:val="StyleUnderline"/>
        </w:rPr>
        <w:t>While it’s true that there are thousands of space objects</w:t>
      </w:r>
      <w:r>
        <w:t xml:space="preserve"> </w:t>
      </w:r>
      <w:r w:rsidRPr="005F0A20">
        <w:rPr>
          <w:rStyle w:val="StyleUnderline"/>
        </w:rPr>
        <w:t xml:space="preserve">directly above Earth in an 800-kilometer band, </w:t>
      </w:r>
      <w:r w:rsidRPr="000D1E8E">
        <w:rPr>
          <w:rStyle w:val="Emphasis"/>
          <w:highlight w:val="cyan"/>
        </w:rPr>
        <w:t>space is so vast</w:t>
      </w:r>
      <w:r>
        <w:t xml:space="preserve"> </w:t>
      </w:r>
      <w:r w:rsidRPr="005F0A20">
        <w:rPr>
          <w:rStyle w:val="StyleUnderline"/>
        </w:rPr>
        <w:t>that it’s helpful to pause for a moment and reflect</w:t>
      </w:r>
      <w:r>
        <w:t xml:space="preserve">... </w:t>
      </w:r>
      <w:r w:rsidRPr="000D1E8E">
        <w:rPr>
          <w:rStyle w:val="StyleUnderline"/>
          <w:highlight w:val="cyan"/>
        </w:rPr>
        <w:t>in the area</w:t>
      </w:r>
      <w:r w:rsidRPr="005F0A20">
        <w:rPr>
          <w:rStyle w:val="StyleUnderline"/>
        </w:rPr>
        <w:t xml:space="preserve"> directly </w:t>
      </w:r>
      <w:r w:rsidRPr="000D1E8E">
        <w:rPr>
          <w:rStyle w:val="StyleUnderline"/>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StyleUnderline"/>
          <w:highlight w:val="cyan"/>
        </w:rPr>
        <w:t>there</w:t>
      </w:r>
      <w:r w:rsidRPr="005F0A20">
        <w:rPr>
          <w:rStyle w:val="StyleUnderline"/>
        </w:rPr>
        <w:t xml:space="preserve"> are typically </w:t>
      </w:r>
      <w:r w:rsidRPr="000D1E8E">
        <w:rPr>
          <w:rStyle w:val="StyleUnderline"/>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StyleUnderline"/>
        </w:rPr>
        <w:t>orbiting above 3.1 million square miles</w:t>
      </w:r>
      <w:r>
        <w:t xml:space="preserve">. </w:t>
      </w:r>
      <w:r w:rsidRPr="005F0A20">
        <w:rPr>
          <w:rStyle w:val="StyleUnderline"/>
        </w:rPr>
        <w:t xml:space="preserve">Therefore, </w:t>
      </w:r>
      <w:r w:rsidRPr="000D1E8E">
        <w:rPr>
          <w:rStyle w:val="StyleUnderline"/>
          <w:highlight w:val="cyan"/>
        </w:rPr>
        <w:t xml:space="preserve">the </w:t>
      </w:r>
      <w:r w:rsidRPr="000D1E8E">
        <w:rPr>
          <w:rStyle w:val="Emphasis"/>
          <w:highlight w:val="cyan"/>
        </w:rPr>
        <w:t>likelihood of collisions</w:t>
      </w:r>
      <w:r>
        <w:t xml:space="preserve"> </w:t>
      </w:r>
      <w:r w:rsidRPr="005F0A20">
        <w:rPr>
          <w:rStyle w:val="StyleUnderline"/>
        </w:rPr>
        <w:t xml:space="preserve">between satellites, spacecraft and orbiting objects </w:t>
      </w:r>
      <w:r w:rsidRPr="000D1E8E">
        <w:rPr>
          <w:rStyle w:val="StyleUnderline"/>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65ABDAC4" w14:textId="77777777" w:rsidR="00574E71" w:rsidRDefault="00574E71" w:rsidP="00574E71">
      <w:r w:rsidRPr="005F0A20">
        <w:rPr>
          <w:rStyle w:val="StyleUnderline"/>
        </w:rPr>
        <w:t>In fact</w:t>
      </w:r>
      <w:r w:rsidRPr="005F0A20">
        <w:t>, in 2013</w:t>
      </w:r>
      <w:r>
        <w:t xml:space="preserve"> </w:t>
      </w:r>
      <w:r w:rsidRPr="005F0A20">
        <w:rPr>
          <w:rStyle w:val="StyleUnderline"/>
        </w:rPr>
        <w:t xml:space="preserve">it was </w:t>
      </w:r>
      <w:r w:rsidRPr="000D1E8E">
        <w:rPr>
          <w:rStyle w:val="StyleUnderline"/>
          <w:highlight w:val="cyan"/>
        </w:rPr>
        <w:t>reported</w:t>
      </w:r>
      <w:r w:rsidRPr="005F0A20">
        <w:rPr>
          <w:rStyle w:val="StyleUnderline"/>
        </w:rPr>
        <w:t xml:space="preserve"> that the </w:t>
      </w:r>
      <w:r w:rsidRPr="000D1E8E">
        <w:rPr>
          <w:rStyle w:val="Emphasis"/>
          <w:highlight w:val="cyan"/>
        </w:rPr>
        <w:t>probability of a collision</w:t>
      </w:r>
      <w:r>
        <w:t xml:space="preserve"> </w:t>
      </w:r>
      <w:r w:rsidRPr="005F0A20">
        <w:rPr>
          <w:rStyle w:val="StyleUnderline"/>
        </w:rPr>
        <w:t xml:space="preserve">between </w:t>
      </w:r>
      <w:r w:rsidRPr="005F0A20">
        <w:rPr>
          <w:rStyle w:val="Emphasis"/>
        </w:rPr>
        <w:t>an</w:t>
      </w:r>
      <w:r w:rsidRPr="005F0A20">
        <w:rPr>
          <w:rStyle w:val="StyleUnderline"/>
        </w:rPr>
        <w:t xml:space="preserve"> orbiting asset and space debris</w:t>
      </w:r>
      <w:r>
        <w:t xml:space="preserve"> </w:t>
      </w:r>
      <w:r w:rsidRPr="005F0A20">
        <w:rPr>
          <w:rStyle w:val="StyleUnderline"/>
        </w:rPr>
        <w:t>larger than 1 cm</w:t>
      </w:r>
      <w:r>
        <w:t xml:space="preserve"> (0.4in.) </w:t>
      </w:r>
      <w:r w:rsidRPr="000D1E8E">
        <w:rPr>
          <w:rStyle w:val="StyleUnderline"/>
          <w:highlight w:val="cyan"/>
        </w:rPr>
        <w:t xml:space="preserve">will be </w:t>
      </w:r>
      <w:r w:rsidRPr="000D1E8E">
        <w:rPr>
          <w:rStyle w:val="Emphasis"/>
          <w:highlight w:val="cyan"/>
        </w:rPr>
        <w:t>once</w:t>
      </w:r>
      <w:r w:rsidRPr="000D1E8E">
        <w:rPr>
          <w:rStyle w:val="StyleUnderline"/>
          <w:highlight w:val="cyan"/>
        </w:rPr>
        <w:t xml:space="preserve"> every</w:t>
      </w:r>
      <w:r w:rsidRPr="005F0A20">
        <w:rPr>
          <w:rStyle w:val="StyleUnderline"/>
        </w:rPr>
        <w:t xml:space="preserve"> 1.5-</w:t>
      </w:r>
      <w:r w:rsidRPr="000D1E8E">
        <w:rPr>
          <w:rStyle w:val="Emphasis"/>
          <w:highlight w:val="cyan"/>
        </w:rPr>
        <w:t>2 years</w:t>
      </w:r>
      <w:r>
        <w:t xml:space="preserve">, </w:t>
      </w:r>
      <w:r w:rsidRPr="005F0A20">
        <w:rPr>
          <w:rStyle w:val="StyleUnderline"/>
        </w:rPr>
        <w:t>according to the Head of the</w:t>
      </w:r>
      <w:r>
        <w:t xml:space="preserve"> Russian Hall/ </w:t>
      </w:r>
      <w:r w:rsidRPr="005F0A20">
        <w:rPr>
          <w:rStyle w:val="StyleUnderline"/>
        </w:rPr>
        <w:t>History of Space Debris</w:t>
      </w:r>
      <w:r>
        <w:t xml:space="preserve"> 8 Figure 5 [NASA] </w:t>
      </w:r>
      <w:r w:rsidRPr="005F0A20">
        <w:rPr>
          <w:rStyle w:val="StyleUnderline"/>
        </w:rPr>
        <w:t>Space Agency</w:t>
      </w:r>
      <w:r>
        <w:t>. This compares with a 2010 estimate giving the likelihood of once every 5 years (Sorokin 2013).</w:t>
      </w:r>
    </w:p>
    <w:p w14:paraId="0CF46F8B" w14:textId="77777777" w:rsidR="00574E71" w:rsidRDefault="00574E71" w:rsidP="00574E71">
      <w:r>
        <w:t>The Feasibility of Practically Reducing Space Debris</w:t>
      </w:r>
    </w:p>
    <w:p w14:paraId="1867CEE9" w14:textId="77777777" w:rsidR="00574E71" w:rsidRDefault="00574E71" w:rsidP="00574E71">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617988F3" w14:textId="77777777" w:rsidR="00574E71" w:rsidRDefault="00574E71" w:rsidP="00574E71">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t>Bonnal</w:t>
      </w:r>
      <w:proofErr w:type="spellEnd"/>
      <w:r>
        <w:t xml:space="preserve"> and McKnight 2017). In the executive summary, the IAA reported that if an orbiting satellite impacts with small bits of debris - </w:t>
      </w:r>
      <w:r>
        <w:lastRenderedPageBreak/>
        <w:t xml:space="preserve">even as small as 5 mm - the result will be grave, </w:t>
      </w:r>
      <w:proofErr w:type="gramStart"/>
      <w:r>
        <w:t>e.g.</w:t>
      </w:r>
      <w:proofErr w:type="gramEnd"/>
      <w:r>
        <w:t xml:space="preserve"> the collision would likely disrupt or terminate a satellite’s operations (</w:t>
      </w:r>
      <w:proofErr w:type="spellStart"/>
      <w:r>
        <w:t>Bonnal</w:t>
      </w:r>
      <w:proofErr w:type="spellEnd"/>
      <w:r>
        <w:t xml:space="preserve"> and McKnight 2017, 5).</w:t>
      </w:r>
    </w:p>
    <w:p w14:paraId="0E87B6FC" w14:textId="77777777" w:rsidR="00574E71" w:rsidRPr="005F0A20" w:rsidRDefault="00574E71" w:rsidP="00574E71">
      <w:r>
        <w:t xml:space="preserve">The </w:t>
      </w:r>
      <w:r w:rsidRPr="005F0A20">
        <w:rPr>
          <w:rStyle w:val="StyleUnderline"/>
        </w:rPr>
        <w:t xml:space="preserve">serious </w:t>
      </w:r>
      <w:r w:rsidRPr="000E4BC0">
        <w:rPr>
          <w:rStyle w:val="Emphasis"/>
        </w:rPr>
        <w:t>warnings</w:t>
      </w:r>
      <w:r>
        <w:t xml:space="preserve"> expressed in this conclusion </w:t>
      </w:r>
      <w:r w:rsidRPr="005F0A20">
        <w:rPr>
          <w:rStyle w:val="StyleUnderline"/>
        </w:rPr>
        <w:t xml:space="preserve">are </w:t>
      </w:r>
      <w:r w:rsidRPr="005F0A20">
        <w:rPr>
          <w:rStyle w:val="Emphasis"/>
        </w:rPr>
        <w:t>offset</w:t>
      </w:r>
      <w:r w:rsidRPr="005F0A20">
        <w:rPr>
          <w:rStyle w:val="StyleUnderline"/>
        </w:rPr>
        <w:t xml:space="preserve"> by the </w:t>
      </w:r>
      <w:r w:rsidRPr="005F0A20">
        <w:rPr>
          <w:rStyle w:val="Emphasis"/>
        </w:rPr>
        <w:t>positive findings of the IAA</w:t>
      </w:r>
      <w:r>
        <w:t xml:space="preserve"> </w:t>
      </w:r>
      <w:r w:rsidRPr="005F0A20">
        <w:rPr>
          <w:rStyle w:val="StyleUnderline"/>
        </w:rPr>
        <w:t xml:space="preserve">that there </w:t>
      </w:r>
      <w:r w:rsidRPr="005F0A20">
        <w:rPr>
          <w:rStyle w:val="Emphasis"/>
        </w:rPr>
        <w:t>has been a reduction</w:t>
      </w:r>
      <w:r w:rsidRPr="005F0A20">
        <w:rPr>
          <w:rStyle w:val="StyleUnderline"/>
        </w:rPr>
        <w:t xml:space="preserve"> of the space debris created from the two</w:t>
      </w:r>
      <w:r>
        <w:t xml:space="preserve"> </w:t>
      </w:r>
      <w:r w:rsidRPr="005F0A20">
        <w:rPr>
          <w:rStyle w:val="StyleUnderline"/>
        </w:rPr>
        <w:t xml:space="preserve">extraordinary </w:t>
      </w:r>
      <w:r w:rsidRPr="005F0A20">
        <w:rPr>
          <w:rStyle w:val="Emphasis"/>
        </w:rPr>
        <w:t>satellite destruction events</w:t>
      </w:r>
      <w:r w:rsidRPr="005F0A20">
        <w:rPr>
          <w:rStyle w:val="StyleUnderline"/>
        </w:rPr>
        <w:t xml:space="preserve"> (2007 and 2009)</w:t>
      </w:r>
      <w:r>
        <w:t xml:space="preserve"> </w:t>
      </w:r>
      <w:r w:rsidRPr="005F0A20">
        <w:rPr>
          <w:rStyle w:val="StyleUnderline"/>
        </w:rPr>
        <w:t>cited earlier</w:t>
      </w:r>
      <w:r>
        <w:t xml:space="preserve"> in this paper. </w:t>
      </w:r>
      <w:r w:rsidRPr="005F0A20">
        <w:rPr>
          <w:rStyle w:val="StyleUnderline"/>
        </w:rPr>
        <w:t xml:space="preserve">According to the IAF report, a </w:t>
      </w:r>
      <w:r w:rsidRPr="005F0A20">
        <w:rPr>
          <w:rStyle w:val="Emphasis"/>
        </w:rPr>
        <w:t xml:space="preserve">large </w:t>
      </w:r>
      <w:proofErr w:type="gramStart"/>
      <w:r w:rsidRPr="005F0A20">
        <w:rPr>
          <w:rStyle w:val="Emphasis"/>
        </w:rPr>
        <w:t>amount</w:t>
      </w:r>
      <w:proofErr w:type="gramEnd"/>
      <w:r w:rsidRPr="005F0A20">
        <w:rPr>
          <w:rStyle w:val="Emphasis"/>
        </w:rPr>
        <w:t xml:space="preserve"> of debris</w:t>
      </w:r>
      <w:r>
        <w:t xml:space="preserve"> </w:t>
      </w:r>
      <w:r w:rsidRPr="005F0A20">
        <w:rPr>
          <w:rStyle w:val="StyleUnderline"/>
        </w:rPr>
        <w:t xml:space="preserve">from the satellite explosions were </w:t>
      </w:r>
      <w:r w:rsidRPr="005F0A20">
        <w:rPr>
          <w:rStyle w:val="Emphasis"/>
        </w:rPr>
        <w:t>frictionally burned</w:t>
      </w:r>
      <w:r>
        <w:t xml:space="preserve"> </w:t>
      </w:r>
      <w:r w:rsidRPr="005F0A20">
        <w:rPr>
          <w:rStyle w:val="StyleUnderline"/>
        </w:rPr>
        <w:t xml:space="preserve">when reaching the Earth’s atmosphere after </w:t>
      </w:r>
      <w:r w:rsidRPr="005F0A20">
        <w:rPr>
          <w:rStyle w:val="Emphasis"/>
        </w:rPr>
        <w:t>gradually sinking</w:t>
      </w:r>
      <w:r w:rsidRPr="005F0A20">
        <w:rPr>
          <w:rStyle w:val="StyleUnderline"/>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StyleUnderline"/>
        </w:rPr>
        <w:t xml:space="preserve">space junk sink as the orbit gets weaker... then they burn. This is </w:t>
      </w:r>
      <w:r w:rsidRPr="000D1E8E">
        <w:rPr>
          <w:rStyle w:val="StyleUnderline"/>
          <w:highlight w:val="cyan"/>
        </w:rPr>
        <w:t xml:space="preserve">a </w:t>
      </w:r>
      <w:r w:rsidRPr="000D1E8E">
        <w:rPr>
          <w:rStyle w:val="Emphasis"/>
          <w:highlight w:val="cyan"/>
        </w:rPr>
        <w:t>positive trend</w:t>
      </w:r>
      <w:r w:rsidRPr="000D1E8E">
        <w:rPr>
          <w:rStyle w:val="StyleUnderline"/>
          <w:highlight w:val="cyan"/>
        </w:rPr>
        <w:t xml:space="preserve"> “for</w:t>
      </w:r>
      <w:r w:rsidRPr="005F0A20">
        <w:rPr>
          <w:rStyle w:val="StyleUnderline"/>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StyleUnderline"/>
          <w:highlight w:val="cyan"/>
        </w:rPr>
        <w:t xml:space="preserve"> </w:t>
      </w:r>
      <w:r w:rsidRPr="000D1E8E">
        <w:rPr>
          <w:rStyle w:val="StyleUnderline"/>
        </w:rPr>
        <w:t>at</w:t>
      </w:r>
      <w:r w:rsidRPr="000D1E8E">
        <w:t xml:space="preserve"> the lower </w:t>
      </w:r>
      <w:r w:rsidRPr="000D1E8E">
        <w:rPr>
          <w:rStyle w:val="StyleUnderline"/>
        </w:rPr>
        <w:t>altitudes</w:t>
      </w:r>
      <w:r w:rsidRPr="000D1E8E">
        <w:t xml:space="preserve"> (i.e., </w:t>
      </w:r>
      <w:r w:rsidRPr="000D1E8E">
        <w:rPr>
          <w:rStyle w:val="StyleUnderline"/>
        </w:rPr>
        <w:t>less than 650 km</w:t>
      </w:r>
      <w:r w:rsidRPr="000D1E8E">
        <w:t>)” (</w:t>
      </w:r>
      <w:proofErr w:type="spellStart"/>
      <w:r w:rsidRPr="000D1E8E">
        <w:t>Bonnal</w:t>
      </w:r>
      <w:proofErr w:type="spellEnd"/>
      <w:r w:rsidRPr="000D1E8E">
        <w:t xml:space="preserve"> and McKnight 2017, 7).</w:t>
      </w:r>
    </w:p>
    <w:p w14:paraId="75963B99" w14:textId="1F7946D5" w:rsidR="00574E71" w:rsidRDefault="00574E71" w:rsidP="002F1D7C"/>
    <w:p w14:paraId="0F61028E" w14:textId="77777777" w:rsidR="00692B5F" w:rsidRPr="0086161D" w:rsidRDefault="00692B5F" w:rsidP="00692B5F">
      <w:pPr>
        <w:pStyle w:val="Heading4"/>
        <w:rPr>
          <w:rStyle w:val="Style13ptBold"/>
          <w:b/>
          <w:bCs w:val="0"/>
        </w:rPr>
      </w:pPr>
      <w:r w:rsidRPr="0086161D">
        <w:rPr>
          <w:rStyle w:val="Style13ptBold"/>
          <w:b/>
          <w:bCs w:val="0"/>
        </w:rPr>
        <w:t xml:space="preserve">Military space </w:t>
      </w:r>
      <w:proofErr w:type="spellStart"/>
      <w:r w:rsidRPr="0086161D">
        <w:rPr>
          <w:rStyle w:val="Style13ptBold"/>
          <w:b/>
          <w:bCs w:val="0"/>
        </w:rPr>
        <w:t>satelties</w:t>
      </w:r>
      <w:proofErr w:type="spellEnd"/>
      <w:r w:rsidRPr="0086161D">
        <w:rPr>
          <w:rStyle w:val="Style13ptBold"/>
          <w:b/>
          <w:bCs w:val="0"/>
        </w:rPr>
        <w:t xml:space="preserve"> have already been broken up by space debris – their escalation scenario is absurd</w:t>
      </w:r>
    </w:p>
    <w:p w14:paraId="17ABB703" w14:textId="77777777" w:rsidR="00692B5F" w:rsidRPr="00D64FEE" w:rsidRDefault="00692B5F" w:rsidP="00692B5F">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3198B520" w14:textId="77777777" w:rsidR="00692B5F" w:rsidRDefault="00692B5F" w:rsidP="00692B5F">
      <w:pPr>
        <w:rPr>
          <w:rStyle w:val="Emphasis"/>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w:t>
      </w:r>
      <w:r w:rsidRPr="00D64FEE">
        <w:rPr>
          <w:rStyle w:val="Emphasis"/>
        </w:rPr>
        <w:lastRenderedPageBreak/>
        <w:t>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4A694798" w14:textId="77777777" w:rsidR="00692B5F" w:rsidRDefault="00692B5F" w:rsidP="00692B5F">
      <w:pPr>
        <w:rPr>
          <w:rStyle w:val="Emphasis"/>
        </w:rPr>
      </w:pPr>
    </w:p>
    <w:p w14:paraId="0A9F22BD" w14:textId="16045978" w:rsidR="00574E71" w:rsidRDefault="00574E71" w:rsidP="002F1D7C"/>
    <w:p w14:paraId="3FE91BE6" w14:textId="6CE00F15" w:rsidR="00574E71" w:rsidRDefault="00574E71" w:rsidP="002F1D7C"/>
    <w:p w14:paraId="6AAF923C" w14:textId="77777777" w:rsidR="00574E71" w:rsidRDefault="00574E71" w:rsidP="002F1D7C"/>
    <w:p w14:paraId="10DCB6D8" w14:textId="54BAF989" w:rsidR="002F1D7C" w:rsidRDefault="0042193D" w:rsidP="0042193D">
      <w:pPr>
        <w:pStyle w:val="Heading3"/>
      </w:pPr>
      <w:r>
        <w:lastRenderedPageBreak/>
        <w:t>Corporate Col</w:t>
      </w:r>
    </w:p>
    <w:p w14:paraId="2403EB37" w14:textId="45636CC7" w:rsidR="0042193D" w:rsidRDefault="0042193D" w:rsidP="0042193D"/>
    <w:p w14:paraId="68B26CC6" w14:textId="14E3C3F6" w:rsidR="003D5FE9" w:rsidRDefault="003D5FE9" w:rsidP="003D5FE9">
      <w:pPr>
        <w:pStyle w:val="Heading4"/>
      </w:pPr>
      <w:r>
        <w:t>Capitalism is key for CCS</w:t>
      </w:r>
    </w:p>
    <w:p w14:paraId="2003D806" w14:textId="77777777" w:rsidR="003D5FE9" w:rsidRDefault="003D5FE9" w:rsidP="003D5FE9">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4E832DD4" w14:textId="77777777" w:rsidR="003D5FE9" w:rsidRDefault="003D5FE9" w:rsidP="003D5FE9"/>
    <w:p w14:paraId="1981FB14" w14:textId="77777777" w:rsidR="003D5FE9" w:rsidRDefault="003D5FE9" w:rsidP="003D5FE9">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 xml:space="preserve">(Kemp et al., 1998), </w:t>
      </w:r>
      <w:r>
        <w:lastRenderedPageBreak/>
        <w:t>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2A89F8AC" w14:textId="77777777" w:rsidR="003D5FE9" w:rsidRDefault="003D5FE9" w:rsidP="003D5FE9"/>
    <w:p w14:paraId="0A15A020" w14:textId="77777777" w:rsidR="003D5FE9" w:rsidRDefault="003D5FE9" w:rsidP="003D5FE9">
      <w:pPr>
        <w:pStyle w:val="Heading4"/>
      </w:pPr>
      <w:r>
        <w:t>Try or die for CCS to solve warming</w:t>
      </w:r>
    </w:p>
    <w:p w14:paraId="7AACA398" w14:textId="77777777" w:rsidR="003D5FE9" w:rsidRPr="006F6973" w:rsidRDefault="003D5FE9" w:rsidP="003D5FE9">
      <w:r>
        <w:rPr>
          <w:rStyle w:val="Style13ptBold"/>
        </w:rPr>
        <w:t xml:space="preserve">Moniz 9/23/19 </w:t>
      </w:r>
      <w:r w:rsidRPr="006F6973">
        <w:t>- 13th Secretary of Energy (2013 to 2017) and is the founder and CEO of the Energy Futures Initiative</w:t>
      </w:r>
    </w:p>
    <w:p w14:paraId="4C0CF25B" w14:textId="77777777" w:rsidR="003D5FE9" w:rsidRPr="006F6973" w:rsidRDefault="003D5FE9" w:rsidP="003D5FE9">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55" w:history="1">
        <w:r w:rsidRPr="006F6973">
          <w:rPr>
            <w:rStyle w:val="Hyperlink"/>
          </w:rPr>
          <w:t>https://thehill.com/opinion/energy-environment/462609-cutting-climate-pollution-isnt-enough-we-also-need-carbon-removal</w:t>
        </w:r>
      </w:hyperlink>
      <w:r w:rsidRPr="006F6973">
        <w:t>.</w:t>
      </w:r>
    </w:p>
    <w:p w14:paraId="27BA7BE1" w14:textId="77777777" w:rsidR="003D5FE9" w:rsidRPr="006F6973" w:rsidRDefault="003D5FE9" w:rsidP="003D5FE9"/>
    <w:p w14:paraId="382F3304" w14:textId="77777777" w:rsidR="003D5FE9" w:rsidRPr="006F6973" w:rsidRDefault="003D5FE9" w:rsidP="003D5FE9">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05C4F6D9" w14:textId="77777777" w:rsidR="003D5FE9" w:rsidRPr="002748D8" w:rsidRDefault="003D5FE9" w:rsidP="003D5FE9">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703EA6DD" w14:textId="77777777" w:rsidR="003D5FE9" w:rsidRPr="006F6973" w:rsidRDefault="003D5FE9" w:rsidP="003D5FE9">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2E9469CB" w14:textId="77777777" w:rsidR="003D5FE9" w:rsidRPr="006F6973" w:rsidRDefault="003D5FE9" w:rsidP="003D5FE9">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0EAB4DD1" w14:textId="77777777" w:rsidR="003D5FE9" w:rsidRPr="006F6973" w:rsidRDefault="003D5FE9" w:rsidP="003D5FE9">
      <w:pPr>
        <w:rPr>
          <w:sz w:val="16"/>
        </w:rPr>
      </w:pPr>
      <w:r w:rsidRPr="006F6973">
        <w:rPr>
          <w:rStyle w:val="Emphasis"/>
        </w:rPr>
        <w:lastRenderedPageBreak/>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5CD4FFD3" w14:textId="77777777" w:rsidR="003D5FE9" w:rsidRPr="006F6973" w:rsidRDefault="003D5FE9" w:rsidP="003D5FE9">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726724A1" w14:textId="77777777" w:rsidR="003D5FE9" w:rsidRPr="006F6973" w:rsidRDefault="003D5FE9" w:rsidP="003D5FE9">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79F532AA" w14:textId="77777777" w:rsidR="003D5FE9" w:rsidRPr="006F6973" w:rsidRDefault="003D5FE9" w:rsidP="003D5FE9">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4EA59F77" w14:textId="77777777" w:rsidR="003D5FE9" w:rsidRPr="006F6973" w:rsidRDefault="003D5FE9" w:rsidP="003D5FE9">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42E36DE0" w14:textId="77777777" w:rsidR="003D5FE9" w:rsidRPr="006F6973" w:rsidRDefault="003D5FE9" w:rsidP="003D5FE9">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29FAF574" w14:textId="77777777" w:rsidR="003D5FE9" w:rsidRPr="006F6973" w:rsidRDefault="003D5FE9" w:rsidP="003D5FE9">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1BA73D22" w14:textId="77777777" w:rsidR="003D5FE9" w:rsidRPr="006F6973" w:rsidRDefault="003D5FE9" w:rsidP="003D5FE9">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w:t>
      </w:r>
      <w:r w:rsidRPr="006F6973">
        <w:rPr>
          <w:rStyle w:val="Emphasis"/>
        </w:rPr>
        <w:lastRenderedPageBreak/>
        <w:t xml:space="preserve">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79E0FA98" w14:textId="77777777" w:rsidR="003D5FE9" w:rsidRPr="006F6973" w:rsidRDefault="003D5FE9" w:rsidP="003D5FE9">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1250F94B" w14:textId="77777777" w:rsidR="0042193D" w:rsidRPr="0042193D" w:rsidRDefault="0042193D" w:rsidP="0042193D"/>
    <w:p w14:paraId="345E8F1F" w14:textId="77777777" w:rsidR="00AA6A7B" w:rsidRPr="00211E1C" w:rsidRDefault="00AA6A7B" w:rsidP="00AA6A7B">
      <w:pPr>
        <w:keepNext/>
        <w:keepLines/>
        <w:spacing w:before="200"/>
        <w:outlineLvl w:val="3"/>
        <w:rPr>
          <w:rFonts w:asciiTheme="majorHAnsi" w:eastAsia="Times New Roman" w:hAnsiTheme="majorHAnsi" w:cstheme="majorHAnsi"/>
          <w:b/>
          <w:bCs/>
          <w:iCs/>
        </w:rPr>
      </w:pPr>
      <w:r w:rsidRPr="00211E1C">
        <w:rPr>
          <w:rFonts w:asciiTheme="majorHAnsi" w:eastAsia="Times New Roman" w:hAnsiTheme="majorHAnsi" w:cstheme="majorHAnsi"/>
          <w:b/>
          <w:bCs/>
          <w:iCs/>
        </w:rPr>
        <w:t>Capitalism is self-correcting and sustainable – war and environmental destruction are not profitable and innovation solves their impacts</w:t>
      </w:r>
    </w:p>
    <w:p w14:paraId="2AA57074" w14:textId="77777777" w:rsidR="00AA6A7B" w:rsidRPr="00211E1C" w:rsidRDefault="00AA6A7B" w:rsidP="00AA6A7B">
      <w:pPr>
        <w:rPr>
          <w:rFonts w:asciiTheme="majorHAnsi" w:eastAsia="Calibri" w:hAnsiTheme="majorHAnsi" w:cstheme="majorHAnsi"/>
        </w:rPr>
      </w:pPr>
      <w:proofErr w:type="spellStart"/>
      <w:r w:rsidRPr="00211E1C">
        <w:rPr>
          <w:rFonts w:asciiTheme="majorHAnsi" w:eastAsia="Calibri" w:hAnsiTheme="majorHAnsi" w:cstheme="majorHAnsi"/>
          <w:b/>
          <w:bCs/>
          <w:u w:val="single"/>
        </w:rPr>
        <w:t>Kaletsky</w:t>
      </w:r>
      <w:proofErr w:type="spellEnd"/>
      <w:r w:rsidRPr="00211E1C">
        <w:rPr>
          <w:rFonts w:asciiTheme="majorHAnsi" w:eastAsia="Calibri" w:hAnsiTheme="majorHAnsi" w:cstheme="majorHAnsi"/>
          <w:b/>
          <w:bCs/>
          <w:u w:val="single"/>
        </w:rPr>
        <w:t>, ’11</w:t>
      </w:r>
      <w:r w:rsidRPr="00211E1C">
        <w:rPr>
          <w:rFonts w:asciiTheme="majorHAnsi" w:eastAsia="Calibri" w:hAnsiTheme="majorHAnsi" w:cstheme="majorHAnsi"/>
        </w:rPr>
        <w:t xml:space="preserve"> (Anatole, editor-at-large of </w:t>
      </w:r>
      <w:r w:rsidRPr="00211E1C">
        <w:rPr>
          <w:rFonts w:asciiTheme="majorHAnsi" w:eastAsia="Calibri" w:hAnsiTheme="majorHAnsi" w:cstheme="majorHAnsi"/>
          <w:i/>
        </w:rPr>
        <w:t>The Times</w:t>
      </w:r>
      <w:r w:rsidRPr="00211E1C">
        <w:rPr>
          <w:rFonts w:asciiTheme="majorHAnsi" w:eastAsia="Calibri" w:hAnsiTheme="majorHAnsi" w:cstheme="majorHAnsi"/>
        </w:rPr>
        <w:t xml:space="preserve"> of London, where he writes weekly columns on economics, politics, and international </w:t>
      </w:r>
      <w:proofErr w:type="spellStart"/>
      <w:r w:rsidRPr="00211E1C">
        <w:rPr>
          <w:rFonts w:asciiTheme="majorHAnsi" w:eastAsia="Calibri" w:hAnsiTheme="majorHAnsi" w:cstheme="majorHAnsi"/>
        </w:rPr>
        <w:t>relationsand</w:t>
      </w:r>
      <w:proofErr w:type="spellEnd"/>
      <w:r w:rsidRPr="00211E1C">
        <w:rPr>
          <w:rFonts w:asciiTheme="majorHAnsi" w:eastAsia="Calibri" w:hAnsiTheme="majorHAnsi" w:cstheme="majorHAnsi"/>
        </w:rPr>
        <w:t xml:space="preserve"> on the governing board of the New York-based Institute for New Economic</w:t>
      </w:r>
    </w:p>
    <w:p w14:paraId="27D7E3F7" w14:textId="77777777" w:rsidR="00AA6A7B" w:rsidRPr="00211E1C" w:rsidRDefault="00AA6A7B" w:rsidP="00AA6A7B">
      <w:pPr>
        <w:rPr>
          <w:rFonts w:asciiTheme="majorHAnsi" w:eastAsia="Calibri" w:hAnsiTheme="majorHAnsi" w:cstheme="majorHAnsi"/>
        </w:rPr>
      </w:pPr>
      <w:r w:rsidRPr="00211E1C">
        <w:rPr>
          <w:rFonts w:asciiTheme="majorHAnsi" w:eastAsia="Calibri" w:hAnsiTheme="majorHAnsi" w:cstheme="majorHAnsi"/>
        </w:rPr>
        <w:t xml:space="preserve">Theory (INET), a nonprofit created after the 2007-2009 crisis to promote and finance academic research in economics, </w:t>
      </w:r>
      <w:r w:rsidRPr="00211E1C">
        <w:rPr>
          <w:rFonts w:asciiTheme="majorHAnsi" w:eastAsia="Calibri" w:hAnsiTheme="majorHAnsi" w:cstheme="majorHAnsi"/>
          <w:u w:val="single"/>
        </w:rPr>
        <w:t xml:space="preserve">Capitalism 4.0: The Birth of a New Economy in the Aftermath of Crisis, </w:t>
      </w:r>
      <w:r w:rsidRPr="00211E1C">
        <w:rPr>
          <w:rFonts w:asciiTheme="majorHAnsi" w:eastAsia="Calibri" w:hAnsiTheme="majorHAnsi" w:cstheme="majorHAnsi"/>
        </w:rPr>
        <w:t xml:space="preserve">p. 19-21, </w:t>
      </w:r>
      <w:proofErr w:type="spellStart"/>
      <w:r w:rsidRPr="00211E1C">
        <w:rPr>
          <w:rFonts w:asciiTheme="majorHAnsi" w:eastAsia="Calibri" w:hAnsiTheme="majorHAnsi" w:cstheme="majorHAnsi"/>
        </w:rPr>
        <w:t>bgm</w:t>
      </w:r>
      <w:proofErr w:type="spellEnd"/>
      <w:r w:rsidRPr="00211E1C">
        <w:rPr>
          <w:rFonts w:asciiTheme="majorHAnsi" w:eastAsia="Calibri" w:hAnsiTheme="majorHAnsi" w:cstheme="majorHAnsi"/>
        </w:rPr>
        <w:t>)</w:t>
      </w:r>
    </w:p>
    <w:p w14:paraId="20513BB2" w14:textId="77777777" w:rsidR="00AA6A7B" w:rsidRPr="00211E1C" w:rsidRDefault="00AA6A7B" w:rsidP="00AA6A7B">
      <w:pPr>
        <w:rPr>
          <w:rFonts w:asciiTheme="majorHAnsi" w:eastAsia="Calibri" w:hAnsiTheme="majorHAnsi" w:cstheme="majorHAnsi"/>
        </w:rPr>
      </w:pPr>
    </w:p>
    <w:p w14:paraId="6042D956" w14:textId="77777777" w:rsidR="00680D19" w:rsidRDefault="00AA6A7B" w:rsidP="00AA6A7B">
      <w:pPr>
        <w:rPr>
          <w:rFonts w:asciiTheme="majorHAnsi" w:eastAsia="Calibri" w:hAnsiTheme="majorHAnsi" w:cstheme="majorHAnsi"/>
          <w:b/>
          <w:highlight w:val="green"/>
          <w:u w:val="single"/>
        </w:rPr>
      </w:pPr>
      <w:r w:rsidRPr="00211E1C">
        <w:rPr>
          <w:rFonts w:asciiTheme="majorHAnsi" w:eastAsia="Calibri" w:hAnsiTheme="majorHAnsi" w:cstheme="majorHAnsi"/>
          <w:b/>
          <w:u w:val="single"/>
        </w:rPr>
        <w:t xml:space="preserve">Democratic </w:t>
      </w:r>
      <w:r w:rsidRPr="00211E1C">
        <w:rPr>
          <w:rFonts w:asciiTheme="majorHAnsi" w:eastAsia="Calibri" w:hAnsiTheme="majorHAnsi" w:cstheme="majorHAnsi"/>
          <w:b/>
          <w:highlight w:val="green"/>
          <w:u w:val="single"/>
        </w:rPr>
        <w:t>capitalism</w:t>
      </w:r>
      <w:r w:rsidRPr="00211E1C">
        <w:rPr>
          <w:rFonts w:asciiTheme="majorHAnsi" w:eastAsia="Calibri" w:hAnsiTheme="majorHAnsi" w:cstheme="majorHAnsi"/>
          <w:b/>
          <w:u w:val="single"/>
        </w:rPr>
        <w:t xml:space="preserve"> is a system built for survival. It </w:t>
      </w:r>
      <w:r w:rsidRPr="00211E1C">
        <w:rPr>
          <w:rFonts w:asciiTheme="majorHAnsi" w:eastAsia="Calibri" w:hAnsiTheme="majorHAnsi" w:cstheme="majorHAnsi"/>
          <w:b/>
          <w:highlight w:val="green"/>
          <w:u w:val="single"/>
        </w:rPr>
        <w:t xml:space="preserve">has adapted </w:t>
      </w:r>
      <w:r w:rsidRPr="00211E1C">
        <w:rPr>
          <w:rFonts w:asciiTheme="majorHAnsi" w:eastAsia="Calibri" w:hAnsiTheme="majorHAnsi" w:cstheme="majorHAnsi"/>
          <w:b/>
          <w:u w:val="single"/>
        </w:rPr>
        <w:t xml:space="preserve">successfully to </w:t>
      </w:r>
      <w:r w:rsidRPr="00211E1C">
        <w:rPr>
          <w:rFonts w:asciiTheme="majorHAnsi" w:eastAsia="Calibri" w:hAnsiTheme="majorHAnsi" w:cstheme="majorHAnsi"/>
          <w:b/>
          <w:highlight w:val="green"/>
          <w:u w:val="single"/>
        </w:rPr>
        <w:t>shocks of every kind</w:t>
      </w:r>
      <w:r w:rsidRPr="00211E1C">
        <w:rPr>
          <w:rFonts w:asciiTheme="majorHAnsi" w:eastAsia="Calibri" w:hAnsiTheme="majorHAnsi" w:cstheme="majorHAnsi"/>
          <w:b/>
          <w:u w:val="single"/>
        </w:rPr>
        <w:t xml:space="preserve">, to upheavals in technology and economics, to political revolutions and world wars. Capitalism has been able to do this </w:t>
      </w:r>
      <w:r w:rsidRPr="00211E1C">
        <w:rPr>
          <w:rFonts w:asciiTheme="majorHAnsi" w:eastAsia="Calibri" w:hAnsiTheme="majorHAnsi" w:cstheme="majorHAnsi"/>
          <w:b/>
          <w:highlight w:val="green"/>
          <w:u w:val="single"/>
        </w:rPr>
        <w:t>because,</w:t>
      </w:r>
      <w:r w:rsidRPr="00211E1C">
        <w:rPr>
          <w:rFonts w:asciiTheme="majorHAnsi" w:eastAsia="Calibri" w:hAnsiTheme="majorHAnsi" w:cstheme="majorHAnsi"/>
          <w:highlight w:val="green"/>
        </w:rPr>
        <w:t xml:space="preserve"> </w:t>
      </w:r>
      <w:r w:rsidRPr="00211E1C">
        <w:rPr>
          <w:rFonts w:asciiTheme="majorHAnsi" w:eastAsia="Calibri" w:hAnsiTheme="majorHAnsi" w:cstheme="majorHAnsi"/>
        </w:rPr>
        <w:t>unlike communism or socialism or feudalism</w:t>
      </w:r>
      <w:r w:rsidRPr="00211E1C">
        <w:rPr>
          <w:rFonts w:asciiTheme="majorHAnsi" w:eastAsia="Calibri" w:hAnsiTheme="majorHAnsi" w:cstheme="majorHAnsi"/>
          <w:b/>
          <w:highlight w:val="green"/>
          <w:u w:val="single"/>
        </w:rPr>
        <w:t>, it has an inner dynamic akin to a living thing. It can adapt</w:t>
      </w:r>
      <w:r w:rsidRPr="00211E1C">
        <w:rPr>
          <w:rFonts w:asciiTheme="majorHAnsi" w:eastAsia="Calibri" w:hAnsiTheme="majorHAnsi" w:cstheme="majorHAnsi"/>
          <w:b/>
          <w:u w:val="single"/>
        </w:rPr>
        <w:t xml:space="preserve"> and refine itself </w:t>
      </w:r>
      <w:r w:rsidRPr="00211E1C">
        <w:rPr>
          <w:rFonts w:asciiTheme="majorHAnsi" w:eastAsia="Calibri" w:hAnsiTheme="majorHAnsi" w:cstheme="majorHAnsi"/>
          <w:b/>
          <w:highlight w:val="green"/>
          <w:u w:val="single"/>
        </w:rPr>
        <w:t>in response to the changing environment</w:t>
      </w:r>
      <w:r w:rsidRPr="00211E1C">
        <w:rPr>
          <w:rFonts w:asciiTheme="majorHAnsi" w:eastAsia="Calibri" w:hAnsiTheme="majorHAnsi" w:cstheme="majorHAnsi"/>
          <w:b/>
          <w:u w:val="single"/>
        </w:rPr>
        <w:t>. And it will evolve into a new species of the same capitalist genus if that is what it takes to survive. I</w:t>
      </w:r>
      <w:r w:rsidRPr="00211E1C">
        <w:rPr>
          <w:rFonts w:asciiTheme="majorHAnsi" w:eastAsia="Calibri" w:hAnsiTheme="majorHAnsi" w:cstheme="majorHAnsi"/>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Fonts w:asciiTheme="majorHAnsi" w:eastAsia="Calibri" w:hAnsiTheme="majorHAnsi" w:cstheme="majorHAnsi"/>
          <w:b/>
          <w:u w:val="single"/>
        </w:rPr>
        <w:t xml:space="preserve">The self-correcting mechanisms that market economies and democratic societies have evolved over several centuries were either forgotten or assumed defunct. The language of biology has been applied to politics and economics, but rarely to the way they interact. Democratic </w:t>
      </w:r>
      <w:r w:rsidRPr="00211E1C">
        <w:rPr>
          <w:rFonts w:asciiTheme="majorHAnsi" w:eastAsia="Calibri" w:hAnsiTheme="majorHAnsi" w:cstheme="majorHAnsi"/>
          <w:b/>
          <w:highlight w:val="green"/>
          <w:u w:val="single"/>
        </w:rPr>
        <w:t>capitalism</w:t>
      </w:r>
      <w:r w:rsidRPr="00211E1C">
        <w:rPr>
          <w:rFonts w:asciiTheme="majorHAnsi" w:eastAsia="Calibri" w:hAnsiTheme="majorHAnsi" w:cstheme="majorHAnsi"/>
          <w:b/>
          <w:u w:val="single"/>
        </w:rPr>
        <w:t xml:space="preserve">’s equivalent of the biological survival instinct </w:t>
      </w:r>
      <w:r w:rsidRPr="00211E1C">
        <w:rPr>
          <w:rFonts w:asciiTheme="majorHAnsi" w:eastAsia="Calibri" w:hAnsiTheme="majorHAnsi" w:cstheme="majorHAnsi"/>
          <w:b/>
          <w:highlight w:val="green"/>
          <w:u w:val="single"/>
        </w:rPr>
        <w:t>is a built-in capacity for solving social problems and meeting material needs</w:t>
      </w:r>
      <w:r w:rsidRPr="00211E1C">
        <w:rPr>
          <w:rFonts w:asciiTheme="majorHAnsi" w:eastAsia="Calibri" w:hAnsiTheme="majorHAnsi" w:cstheme="majorHAnsi"/>
          <w:b/>
          <w:u w:val="single"/>
        </w:rPr>
        <w:t xml:space="preserve">. This capacity stems from the </w:t>
      </w:r>
      <w:r w:rsidRPr="00211E1C">
        <w:rPr>
          <w:rFonts w:asciiTheme="majorHAnsi" w:eastAsia="Calibri" w:hAnsiTheme="majorHAnsi" w:cstheme="majorHAnsi"/>
          <w:b/>
          <w:u w:val="single"/>
        </w:rPr>
        <w:lastRenderedPageBreak/>
        <w:t xml:space="preserve">principle of competition, which drives both democratic politics and capitalist markets. </w:t>
      </w:r>
      <w:r w:rsidRPr="00211E1C">
        <w:rPr>
          <w:rFonts w:asciiTheme="majorHAnsi" w:eastAsia="Calibri" w:hAnsiTheme="majorHAnsi" w:cstheme="majorHAnsi"/>
          <w:b/>
          <w:highlight w:val="green"/>
          <w:u w:val="single"/>
        </w:rPr>
        <w:t xml:space="preserve">Because market forces </w:t>
      </w:r>
      <w:r w:rsidRPr="00211E1C">
        <w:rPr>
          <w:rFonts w:asciiTheme="majorHAnsi" w:eastAsia="Calibri" w:hAnsiTheme="majorHAnsi" w:cstheme="majorHAnsi"/>
          <w:b/>
          <w:u w:val="single"/>
        </w:rPr>
        <w:t xml:space="preserve">generally </w:t>
      </w:r>
      <w:r w:rsidRPr="00211E1C">
        <w:rPr>
          <w:rFonts w:asciiTheme="majorHAnsi" w:eastAsia="Calibri" w:hAnsiTheme="majorHAnsi" w:cstheme="majorHAnsi"/>
          <w:b/>
          <w:highlight w:val="green"/>
          <w:u w:val="single"/>
        </w:rPr>
        <w:t xml:space="preserve">reward the creation of wealth </w:t>
      </w:r>
      <w:r w:rsidRPr="00211E1C">
        <w:rPr>
          <w:rFonts w:asciiTheme="majorHAnsi" w:eastAsia="Calibri" w:hAnsiTheme="majorHAnsi" w:cstheme="majorHAnsi"/>
          <w:b/>
          <w:u w:val="single"/>
        </w:rPr>
        <w:t>rather than its destruction</w:t>
      </w:r>
      <w:r w:rsidRPr="00211E1C">
        <w:rPr>
          <w:rFonts w:asciiTheme="majorHAnsi" w:eastAsia="Calibri" w:hAnsiTheme="majorHAnsi" w:cstheme="majorHAnsi"/>
          <w:b/>
          <w:highlight w:val="green"/>
          <w:u w:val="single"/>
        </w:rPr>
        <w:t xml:space="preserve">, they direct the independent efforts </w:t>
      </w:r>
      <w:r w:rsidRPr="00211E1C">
        <w:rPr>
          <w:rFonts w:asciiTheme="majorHAnsi" w:eastAsia="Calibri" w:hAnsiTheme="majorHAnsi" w:cstheme="majorHAnsi"/>
          <w:b/>
          <w:u w:val="single"/>
        </w:rPr>
        <w:t xml:space="preserve">and ambitions of millions of individuals </w:t>
      </w:r>
      <w:r w:rsidRPr="00211E1C">
        <w:rPr>
          <w:rFonts w:asciiTheme="majorHAnsi" w:eastAsia="Calibri" w:hAnsiTheme="majorHAnsi" w:cstheme="majorHAnsi"/>
          <w:b/>
          <w:highlight w:val="green"/>
          <w:u w:val="single"/>
        </w:rPr>
        <w:t>toward satisfying material demands,</w:t>
      </w:r>
    </w:p>
    <w:p w14:paraId="2030C75D" w14:textId="77777777" w:rsidR="00680D19" w:rsidRDefault="00680D19" w:rsidP="00AA6A7B">
      <w:pPr>
        <w:rPr>
          <w:rFonts w:asciiTheme="majorHAnsi" w:eastAsia="Calibri" w:hAnsiTheme="majorHAnsi" w:cstheme="majorHAnsi"/>
          <w:b/>
          <w:highlight w:val="green"/>
          <w:u w:val="single"/>
        </w:rPr>
      </w:pPr>
    </w:p>
    <w:p w14:paraId="676BE1A5" w14:textId="7F98B3A5" w:rsidR="00AA6A7B" w:rsidRPr="00211E1C" w:rsidRDefault="00AA6A7B" w:rsidP="00AA6A7B">
      <w:pPr>
        <w:rPr>
          <w:rFonts w:asciiTheme="majorHAnsi" w:eastAsia="Calibri" w:hAnsiTheme="majorHAnsi" w:cstheme="majorHAnsi"/>
        </w:rPr>
      </w:pPr>
      <w:r w:rsidRPr="00211E1C">
        <w:rPr>
          <w:rFonts w:asciiTheme="majorHAnsi" w:eastAsia="Calibri" w:hAnsiTheme="majorHAnsi" w:cstheme="majorHAnsi"/>
          <w:b/>
          <w:highlight w:val="green"/>
          <w:u w:val="single"/>
        </w:rPr>
        <w:t xml:space="preserve"> </w:t>
      </w:r>
      <w:r w:rsidRPr="00211E1C">
        <w:rPr>
          <w:rFonts w:asciiTheme="majorHAnsi" w:eastAsia="Calibri" w:hAnsiTheme="majorHAnsi" w:cstheme="majorHAnsi"/>
          <w:b/>
          <w:u w:val="single"/>
        </w:rPr>
        <w:t>even if these demands sometimes create unwelcome by-products.</w:t>
      </w:r>
      <w:r w:rsidRPr="00211E1C">
        <w:rPr>
          <w:rFonts w:asciiTheme="majorHAnsi" w:eastAsia="Calibri" w:hAnsiTheme="majorHAnsi" w:cstheme="majorHAnsi"/>
        </w:rPr>
        <w:t xml:space="preserve"> Because voters generally reward politicians for making their lives better and safer, rather than worse and more dangerous, </w:t>
      </w:r>
      <w:r w:rsidRPr="00211E1C">
        <w:rPr>
          <w:rFonts w:asciiTheme="majorHAnsi" w:eastAsia="Calibri" w:hAnsiTheme="majorHAnsi" w:cstheme="majorHAnsi"/>
          <w:b/>
          <w:u w:val="single"/>
        </w:rPr>
        <w:t>democratic competition directs political institutions toward solving rather than aggravating society’s problems, even if these solutions sometimes create new problems of their own. Political competition is slower and less decisive than market competition, so its self-stabilizing qualities play out over decades or even generations, not months or years.</w:t>
      </w:r>
      <w:r w:rsidRPr="00211E1C">
        <w:rPr>
          <w:rFonts w:asciiTheme="majorHAnsi" w:eastAsia="Calibri" w:hAnsiTheme="majorHAnsi" w:cstheme="majorHAnsi"/>
        </w:rPr>
        <w:t xml:space="preserve"> But regardless of the difference in timescale, </w:t>
      </w:r>
      <w:r w:rsidRPr="00211E1C">
        <w:rPr>
          <w:rFonts w:asciiTheme="majorHAnsi" w:eastAsia="Calibri" w:hAnsiTheme="majorHAnsi" w:cstheme="majorHAnsi"/>
          <w:b/>
          <w:u w:val="single"/>
        </w:rPr>
        <w:t xml:space="preserve">capitalism and democracy have one crucial feature in common: Both are mechanisms that encourage individuals to channel their creativity, efforts, and competitive spirit into finding solutions for material and social problems. And in the long run, these mechanisms work very well. </w:t>
      </w:r>
      <w:r w:rsidRPr="00211E1C">
        <w:rPr>
          <w:rFonts w:asciiTheme="majorHAnsi" w:eastAsia="Calibri" w:hAnsiTheme="majorHAnsi" w:cstheme="majorHAnsi"/>
        </w:rPr>
        <w:t>If we consider</w:t>
      </w:r>
      <w:r w:rsidRPr="00211E1C">
        <w:rPr>
          <w:rFonts w:asciiTheme="majorHAnsi" w:eastAsia="Calibri" w:hAnsiTheme="majorHAnsi" w:cstheme="majorHAnsi"/>
          <w:b/>
          <w:u w:val="single"/>
        </w:rPr>
        <w:t xml:space="preserve"> democratic capitalism as a successful problem-solving machine</w:t>
      </w:r>
      <w:r w:rsidRPr="00211E1C">
        <w:rPr>
          <w:rFonts w:asciiTheme="majorHAnsi" w:eastAsia="Calibri" w:hAnsiTheme="majorHAnsi" w:cstheme="majorHAnsi"/>
        </w:rPr>
        <w:t xml:space="preserv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w:t>
      </w:r>
      <w:r w:rsidRPr="00211E1C">
        <w:rPr>
          <w:rFonts w:asciiTheme="majorHAnsi" w:eastAsia="Calibri" w:hAnsiTheme="majorHAnsi" w:cstheme="majorHAnsi"/>
          <w:b/>
          <w:bCs/>
          <w:u w:val="single"/>
        </w:rPr>
        <w:t xml:space="preserve">In a capitalist democracy whose raison </w:t>
      </w:r>
      <w:proofErr w:type="spellStart"/>
      <w:r w:rsidRPr="00211E1C">
        <w:rPr>
          <w:rFonts w:asciiTheme="majorHAnsi" w:eastAsia="Calibri" w:hAnsiTheme="majorHAnsi" w:cstheme="majorHAnsi"/>
          <w:b/>
          <w:bCs/>
          <w:u w:val="single"/>
        </w:rPr>
        <w:t>d’etre</w:t>
      </w:r>
      <w:proofErr w:type="spellEnd"/>
      <w:r w:rsidRPr="00211E1C">
        <w:rPr>
          <w:rFonts w:asciiTheme="majorHAnsi" w:eastAsia="Calibri" w:hAnsiTheme="majorHAnsi" w:cstheme="majorHAnsi"/>
          <w:b/>
          <w:bCs/>
          <w:u w:val="single"/>
        </w:rPr>
        <w:t xml:space="preserve"> is to devise new solutions to long-standing social and material demands, a problem postponed is effectively a problem solved. To be more exact, </w:t>
      </w:r>
      <w:r w:rsidRPr="00211E1C">
        <w:rPr>
          <w:rFonts w:asciiTheme="majorHAnsi" w:eastAsia="Calibri" w:hAnsiTheme="majorHAnsi" w:cstheme="majorHAnsi"/>
          <w:b/>
          <w:bCs/>
          <w:highlight w:val="green"/>
          <w:u w:val="single"/>
        </w:rPr>
        <w:t xml:space="preserve">a problem whose solution can be deferred </w:t>
      </w:r>
      <w:r w:rsidRPr="00211E1C">
        <w:rPr>
          <w:rFonts w:asciiTheme="majorHAnsi" w:eastAsia="Calibri" w:hAnsiTheme="majorHAnsi" w:cstheme="majorHAnsi"/>
          <w:b/>
          <w:bCs/>
          <w:u w:val="single"/>
        </w:rPr>
        <w:t>long enough</w:t>
      </w:r>
      <w:r w:rsidRPr="00211E1C">
        <w:rPr>
          <w:rFonts w:asciiTheme="majorHAnsi" w:eastAsia="Calibri" w:hAnsiTheme="majorHAnsi" w:cstheme="majorHAnsi"/>
          <w:b/>
          <w:bCs/>
          <w:highlight w:val="green"/>
          <w:u w:val="single"/>
        </w:rPr>
        <w:t xml:space="preserve"> is a problem that is likely to be solved in ways that are hardly imaginable today. </w:t>
      </w:r>
      <w:r w:rsidRPr="00211E1C">
        <w:rPr>
          <w:rFonts w:asciiTheme="majorHAnsi" w:eastAsia="Calibri" w:hAnsiTheme="majorHAnsi" w:cstheme="majorHAnsi"/>
          <w:b/>
          <w:bCs/>
          <w:u w:val="single"/>
        </w:rPr>
        <w:t>Once the self-healing nature of the capitalist system is recognized, the charge of “passing on our problems to our grand-children”</w:t>
      </w:r>
      <w:r w:rsidRPr="00211E1C">
        <w:rPr>
          <w:rFonts w:asciiTheme="majorHAnsi" w:eastAsia="Calibri" w:hAnsiTheme="majorHAnsi" w:cstheme="majorHAnsi"/>
        </w:rPr>
        <w:t>—whether made about budget deficits by conservatives or about global warming by liberals—</w:t>
      </w:r>
      <w:r w:rsidRPr="00211E1C">
        <w:rPr>
          <w:rFonts w:asciiTheme="majorHAnsi" w:eastAsia="Calibri" w:hAnsiTheme="majorHAnsi" w:cstheme="majorHAnsi"/>
          <w:b/>
          <w:bCs/>
          <w:u w:val="single"/>
        </w:rPr>
        <w:t xml:space="preserve">becomes morally unconvincing. </w:t>
      </w:r>
      <w:r w:rsidRPr="00211E1C">
        <w:rPr>
          <w:rFonts w:asciiTheme="majorHAnsi" w:eastAsia="Calibri" w:hAnsiTheme="majorHAnsi" w:cstheme="majorHAnsi"/>
          <w:b/>
          <w:bCs/>
          <w:highlight w:val="green"/>
          <w:u w:val="single"/>
        </w:rPr>
        <w:t xml:space="preserve">Our grand-children will </w:t>
      </w:r>
      <w:r w:rsidRPr="00211E1C">
        <w:rPr>
          <w:rFonts w:asciiTheme="majorHAnsi" w:eastAsia="Calibri" w:hAnsiTheme="majorHAnsi" w:cstheme="majorHAnsi"/>
          <w:b/>
          <w:bCs/>
          <w:u w:val="single"/>
        </w:rPr>
        <w:t xml:space="preserve">almost certainly </w:t>
      </w:r>
      <w:r w:rsidRPr="00211E1C">
        <w:rPr>
          <w:rFonts w:asciiTheme="majorHAnsi" w:eastAsia="Calibri" w:hAnsiTheme="majorHAnsi" w:cstheme="majorHAnsi"/>
          <w:b/>
          <w:bCs/>
          <w:highlight w:val="green"/>
          <w:u w:val="single"/>
        </w:rPr>
        <w:t>be much richer</w:t>
      </w:r>
      <w:r w:rsidRPr="00211E1C">
        <w:rPr>
          <w:rFonts w:asciiTheme="majorHAnsi" w:eastAsia="Calibri" w:hAnsiTheme="majorHAnsi" w:cstheme="majorHAnsi"/>
          <w:b/>
          <w:bCs/>
          <w:u w:val="single"/>
        </w:rPr>
        <w:t xml:space="preserve"> than we are </w:t>
      </w:r>
      <w:r w:rsidRPr="00211E1C">
        <w:rPr>
          <w:rFonts w:asciiTheme="majorHAnsi" w:eastAsia="Calibri" w:hAnsiTheme="majorHAnsi" w:cstheme="majorHAnsi"/>
          <w:b/>
          <w:bCs/>
          <w:highlight w:val="green"/>
          <w:u w:val="single"/>
        </w:rPr>
        <w:t>and will have more powerful technologies</w:t>
      </w:r>
      <w:r w:rsidRPr="00211E1C">
        <w:rPr>
          <w:rFonts w:asciiTheme="majorHAnsi" w:eastAsia="Calibri" w:hAnsiTheme="majorHAnsi" w:cstheme="majorHAnsi"/>
          <w:b/>
          <w:bCs/>
          <w:u w:val="single"/>
        </w:rPr>
        <w:t xml:space="preserve"> at their disposal. It is far from obvious, therefore, why we should make economic sacrifices on their behalf.</w:t>
      </w:r>
      <w:r w:rsidRPr="00211E1C">
        <w:rPr>
          <w:rFonts w:asciiTheme="majorHAnsi" w:eastAsia="Calibri" w:hAnsiTheme="majorHAnsi" w:cstheme="majorHAnsi"/>
        </w:rPr>
        <w:t xml:space="preserve"> </w:t>
      </w:r>
      <w:r w:rsidRPr="00211E1C">
        <w:rPr>
          <w:rFonts w:asciiTheme="majorHAnsi" w:eastAsia="Calibri" w:hAnsiTheme="majorHAnsi" w:cstheme="majorHAnsi"/>
        </w:rPr>
        <w:lastRenderedPageBreak/>
        <w:t xml:space="preserve">Sounder morality, as well as economics, than the Victorians ever imagined is in the wistful refrain of the proverbially optimistic Mr. Micawber: </w:t>
      </w:r>
      <w:r w:rsidRPr="00211E1C">
        <w:rPr>
          <w:rFonts w:asciiTheme="majorHAnsi" w:eastAsia="Calibri" w:hAnsiTheme="majorHAnsi" w:cstheme="majorHAnsi"/>
          <w:b/>
          <w:bCs/>
          <w:u w:val="single"/>
        </w:rPr>
        <w:t>"Something will turn up."</w:t>
      </w:r>
      <w:r w:rsidRPr="00211E1C">
        <w:rPr>
          <w:rFonts w:asciiTheme="majorHAnsi" w:eastAsia="Calibri" w:hAnsiTheme="majorHAnsi" w:cstheme="majorHAnsi"/>
        </w:rPr>
        <w:t xml:space="preserve"> </w:t>
      </w:r>
    </w:p>
    <w:p w14:paraId="2A0BC6DE" w14:textId="20D8F197" w:rsidR="00042BCC" w:rsidRDefault="00042BCC" w:rsidP="00042BCC"/>
    <w:p w14:paraId="3DB8F783" w14:textId="7BFC2544" w:rsidR="00042BCC" w:rsidRDefault="00042BCC" w:rsidP="00042BCC"/>
    <w:p w14:paraId="7A6253E5" w14:textId="77777777" w:rsidR="00FE648A" w:rsidRDefault="00FE648A" w:rsidP="00FE648A">
      <w:pPr>
        <w:pStyle w:val="Heading2"/>
      </w:pPr>
      <w:r>
        <w:lastRenderedPageBreak/>
        <w:t>OFF</w:t>
      </w:r>
    </w:p>
    <w:p w14:paraId="2939601E" w14:textId="77777777" w:rsidR="00FE648A" w:rsidRDefault="00FE648A" w:rsidP="00FE648A"/>
    <w:p w14:paraId="19293658" w14:textId="77777777" w:rsidR="00FE648A" w:rsidRDefault="00FE648A" w:rsidP="00FE648A">
      <w:pPr>
        <w:pStyle w:val="Heading3"/>
      </w:pPr>
      <w:r>
        <w:lastRenderedPageBreak/>
        <w:t>1NC – Core</w:t>
      </w:r>
    </w:p>
    <w:p w14:paraId="5D168078" w14:textId="77777777" w:rsidR="00FE648A" w:rsidRDefault="00FE648A" w:rsidP="00FE648A">
      <w:pPr>
        <w:pStyle w:val="Heading4"/>
      </w:pPr>
      <w:r>
        <w:t>States ought to:</w:t>
      </w:r>
    </w:p>
    <w:p w14:paraId="434B65C4" w14:textId="77777777" w:rsidR="00FE648A" w:rsidRPr="007529D5" w:rsidRDefault="00FE648A" w:rsidP="00FE648A">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3E8BF8CE" w14:textId="77777777" w:rsidR="00FE648A" w:rsidRPr="007529D5" w:rsidRDefault="00FE648A" w:rsidP="00FE648A">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1AD4C031" w14:textId="77777777" w:rsidR="00FE648A" w:rsidRPr="007529D5" w:rsidRDefault="00FE648A" w:rsidP="00FE648A">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6EDDEAF8" w14:textId="77777777" w:rsidR="00FE648A" w:rsidRPr="007529D5" w:rsidRDefault="00FE648A" w:rsidP="00FE648A"/>
    <w:p w14:paraId="528C1DC2" w14:textId="77777777" w:rsidR="00FE648A" w:rsidRPr="00DE27BE" w:rsidRDefault="00FE648A" w:rsidP="00FE648A">
      <w:pPr>
        <w:pStyle w:val="Heading4"/>
      </w:pPr>
      <w:r>
        <w:t>Solves the Aff.</w:t>
      </w:r>
    </w:p>
    <w:p w14:paraId="645E8A72" w14:textId="77777777" w:rsidR="00FE648A" w:rsidRPr="0050183F" w:rsidRDefault="00FE648A" w:rsidP="00FE648A">
      <w:pPr>
        <w:rPr>
          <w:szCs w:val="22"/>
        </w:rPr>
      </w:pPr>
      <w:hyperlink r:id="rId56"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57"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19F211A1" w14:textId="77777777" w:rsidR="00FE648A" w:rsidRDefault="00FE648A" w:rsidP="00FE648A"/>
    <w:p w14:paraId="769B1BA3" w14:textId="77777777" w:rsidR="00FE648A" w:rsidRDefault="00FE648A" w:rsidP="00FE648A"/>
    <w:p w14:paraId="3780275D" w14:textId="77777777" w:rsidR="00FE648A" w:rsidRPr="00DE33BD" w:rsidRDefault="00FE648A" w:rsidP="00FE648A"/>
    <w:p w14:paraId="4A72EB08" w14:textId="77777777" w:rsidR="00FE648A" w:rsidRPr="00DE27BE" w:rsidRDefault="00FE648A" w:rsidP="00FE648A">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35AF805A" w14:textId="77777777" w:rsidR="00FE648A" w:rsidRPr="00DE33BD" w:rsidRDefault="00FE648A" w:rsidP="00FE648A"/>
    <w:p w14:paraId="28DBCC7F" w14:textId="77777777" w:rsidR="00FE648A" w:rsidRPr="00DE33BD" w:rsidRDefault="00FE648A" w:rsidP="00FE648A">
      <w:pPr>
        <w:pStyle w:val="Heading4"/>
        <w:rPr>
          <w:rFonts w:cs="Calibri"/>
        </w:rPr>
      </w:pPr>
      <w:r>
        <w:rPr>
          <w:rFonts w:cs="Calibri"/>
        </w:rPr>
        <w:t>We solve better, since CIL causes follow-on.</w:t>
      </w:r>
    </w:p>
    <w:p w14:paraId="1340E8C6" w14:textId="77777777" w:rsidR="00FE648A" w:rsidRPr="00DE33BD" w:rsidRDefault="00FE648A" w:rsidP="00FE648A">
      <w:r w:rsidRPr="00DE33BD">
        <w:rPr>
          <w:rStyle w:val="Style13ptBold"/>
        </w:rPr>
        <w:t>Koplow, 9</w:t>
      </w:r>
      <w:r w:rsidRPr="00DE33BD">
        <w:t xml:space="preserve"> – Professor of Law, Georgetown University Law Center.</w:t>
      </w:r>
    </w:p>
    <w:p w14:paraId="3C2EB618" w14:textId="77777777" w:rsidR="00FE648A" w:rsidRPr="00DE33BD" w:rsidRDefault="00FE648A" w:rsidP="00FE648A">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58" w:history="1">
        <w:r w:rsidRPr="00DE33BD">
          <w:rPr>
            <w:rStyle w:val="Hyperlink"/>
          </w:rPr>
          <w:t>http://scholarship.law.georgetown.edu/cgi/viewcontent.cgi?article=1452&amp;context=facpub</w:t>
        </w:r>
      </w:hyperlink>
    </w:p>
    <w:p w14:paraId="670C791A" w14:textId="77777777" w:rsidR="00FE648A" w:rsidRPr="00DE33BD" w:rsidRDefault="00FE648A" w:rsidP="00FE648A"/>
    <w:p w14:paraId="648ED819" w14:textId="77777777" w:rsidR="00FE648A" w:rsidRPr="00DE33BD" w:rsidRDefault="00FE648A" w:rsidP="00FE648A"/>
    <w:p w14:paraId="5705285F" w14:textId="77777777" w:rsidR="00FE648A" w:rsidRPr="00DE33BD" w:rsidRDefault="00FE648A" w:rsidP="00FE648A">
      <w:r w:rsidRPr="00DE33BD">
        <w:t xml:space="preserve">Finally, the Article concludes with some policy recommendations, suggesting mechanisms for the world community to press forward with autonomous efforts to promote stability </w:t>
      </w:r>
      <w:r w:rsidRPr="000170AF">
        <w:t xml:space="preserve">and security in outer space, even in the face of recalcitrance from the leading space powers. </w:t>
      </w:r>
      <w:r w:rsidRPr="000170AF">
        <w:rPr>
          <w:rStyle w:val="StyleUnderline"/>
        </w:rPr>
        <w:t>I would certainly support</w:t>
      </w:r>
      <w:r w:rsidRPr="000170AF">
        <w:t xml:space="preserve"> the </w:t>
      </w:r>
      <w:r w:rsidRPr="000170AF">
        <w:rPr>
          <w:rStyle w:val="StyleUnderline"/>
        </w:rPr>
        <w:t>negotiation</w:t>
      </w:r>
      <w:r w:rsidRPr="000170AF">
        <w:t xml:space="preserve"> and implementation </w:t>
      </w:r>
      <w:r w:rsidRPr="000170AF">
        <w:rPr>
          <w:rStyle w:val="StyleUnderline"/>
        </w:rPr>
        <w:t xml:space="preserve">of a </w:t>
      </w:r>
      <w:r w:rsidRPr="000170AF">
        <w:rPr>
          <w:rStyle w:val="Emphasis"/>
        </w:rPr>
        <w:t>comprehensive new treaty to prevent an arms race in outer space</w:t>
      </w:r>
      <w:r w:rsidRPr="000170AF">
        <w:t xml:space="preserve">, and a carefully drafted, widely accepted accord could accomplish much, well beyond what customary law alone could create. </w:t>
      </w:r>
      <w:r w:rsidRPr="000170AF">
        <w:rPr>
          <w:rStyle w:val="Emphasis"/>
        </w:rPr>
        <w:t>But the treaty process, too</w:t>
      </w:r>
      <w:r w:rsidRPr="000170AF">
        <w:t xml:space="preserve">, </w:t>
      </w:r>
      <w:r w:rsidRPr="000170AF">
        <w:rPr>
          <w:rStyle w:val="Emphasis"/>
        </w:rPr>
        <w:t>has costs and disadvantages</w:t>
      </w:r>
      <w:r w:rsidRPr="000170AF">
        <w:t>, and the world need not pursue just one of these alternatives in isolation</w:t>
      </w:r>
      <w:r w:rsidRPr="00DE33BD">
        <w:t>.</w:t>
      </w:r>
    </w:p>
    <w:p w14:paraId="7BEAB6ED" w14:textId="77777777" w:rsidR="00FE648A" w:rsidRPr="00DE33BD" w:rsidRDefault="00FE648A" w:rsidP="00FE648A">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767889F2" w14:textId="77777777" w:rsidR="00FE648A" w:rsidRDefault="00FE648A" w:rsidP="00FE648A"/>
    <w:p w14:paraId="0950FFD4" w14:textId="77777777" w:rsidR="00FE648A" w:rsidRDefault="00FE648A" w:rsidP="00FE648A">
      <w:pPr>
        <w:pStyle w:val="Heading4"/>
      </w:pPr>
      <w:r>
        <w:t xml:space="preserve">And – their space commons key </w:t>
      </w:r>
      <w:proofErr w:type="spellStart"/>
      <w:r>
        <w:t>ev</w:t>
      </w:r>
      <w:proofErr w:type="spellEnd"/>
      <w:r>
        <w:t xml:space="preserve"> specifically says there needs to be a common understanding but CIL also does that</w:t>
      </w:r>
    </w:p>
    <w:p w14:paraId="037325B0" w14:textId="77777777" w:rsidR="00FE648A" w:rsidRDefault="00FE648A" w:rsidP="00FE648A"/>
    <w:p w14:paraId="737970DB" w14:textId="77777777" w:rsidR="00FE648A" w:rsidRDefault="00FE648A" w:rsidP="00FE648A">
      <w:pPr>
        <w:pStyle w:val="Heading4"/>
      </w:pPr>
      <w:r>
        <w:lastRenderedPageBreak/>
        <w:t>CIL is critical to solve climate change threats. Relying only on treaty commitments fails.</w:t>
      </w:r>
    </w:p>
    <w:p w14:paraId="14EB69F0" w14:textId="77777777" w:rsidR="00FE648A" w:rsidRPr="00741453" w:rsidRDefault="00FE648A" w:rsidP="00FE648A">
      <w:pPr>
        <w:rPr>
          <w:sz w:val="16"/>
          <w:szCs w:val="14"/>
        </w:rPr>
      </w:pPr>
      <w:r w:rsidRPr="00741453">
        <w:rPr>
          <w:b/>
          <w:bCs/>
        </w:rPr>
        <w:t>Clark 18</w:t>
      </w:r>
      <w:r>
        <w:t xml:space="preserve"> </w:t>
      </w:r>
      <w:r w:rsidRPr="00741453">
        <w:rPr>
          <w:sz w:val="16"/>
          <w:szCs w:val="14"/>
        </w:rPr>
        <w:t>(Kayla Clark is a lawyer at Morgan Lewis. Education: University of Notre Dame Law School, 2018, J.D. California Polytechnic State University, 2015, B.A. “The Paris Agreement: Its Role in International Law and American Jurisprudence”. 5-10-2018.)</w:t>
      </w:r>
    </w:p>
    <w:p w14:paraId="264BD0B7" w14:textId="77777777" w:rsidR="00FE648A" w:rsidRDefault="00FE648A" w:rsidP="00FE648A">
      <w:pPr>
        <w:rPr>
          <w:b/>
          <w:bCs/>
          <w:u w:val="single"/>
        </w:rPr>
      </w:pPr>
      <w:r w:rsidRPr="00A36718">
        <w:rPr>
          <w:sz w:val="16"/>
        </w:rPr>
        <w:t xml:space="preserve">Moreover, the long-term nature of the Paris Agreement has the additional benefit of potentially creating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w:t>
      </w:r>
      <w:r w:rsidRPr="00296F74">
        <w:rPr>
          <w:b/>
          <w:bCs/>
          <w:highlight w:val="green"/>
          <w:u w:val="single"/>
        </w:rPr>
        <w:t>regarding</w:t>
      </w:r>
      <w:r w:rsidRPr="00A36718">
        <w:rPr>
          <w:sz w:val="16"/>
        </w:rPr>
        <w:t xml:space="preserve"> international </w:t>
      </w:r>
      <w:r w:rsidRPr="00296F74">
        <w:rPr>
          <w:b/>
          <w:bCs/>
          <w:highlight w:val="green"/>
          <w:u w:val="single"/>
        </w:rPr>
        <w:t>environmental norms</w:t>
      </w:r>
      <w:r w:rsidRPr="00A36718">
        <w:rPr>
          <w:sz w:val="16"/>
        </w:rPr>
        <w:t xml:space="preserve"> and development. Customary international law, </w:t>
      </w:r>
      <w:r w:rsidRPr="00296F74">
        <w:rPr>
          <w:b/>
          <w:bCs/>
          <w:highlight w:val="green"/>
          <w:u w:val="single"/>
        </w:rPr>
        <w:t>recognized to be legally binding</w:t>
      </w:r>
      <w:r w:rsidRPr="00A36718">
        <w:rPr>
          <w:sz w:val="16"/>
        </w:rPr>
        <w:t xml:space="preserve"> on participating nations,65 </w:t>
      </w:r>
      <w:r w:rsidRPr="00296F74">
        <w:rPr>
          <w:b/>
          <w:bCs/>
          <w:highlight w:val="green"/>
          <w:u w:val="single"/>
        </w:rPr>
        <w:t>can</w:t>
      </w:r>
      <w:r w:rsidRPr="00A36718">
        <w:rPr>
          <w:sz w:val="16"/>
        </w:rPr>
        <w:t xml:space="preserve"> be shaped when a custom, such as a commitment to </w:t>
      </w:r>
      <w:r w:rsidRPr="00296F74">
        <w:rPr>
          <w:b/>
          <w:bCs/>
          <w:highlight w:val="green"/>
          <w:u w:val="single"/>
        </w:rPr>
        <w:t>consistently reduce</w:t>
      </w:r>
      <w:r w:rsidRPr="00A36718">
        <w:rPr>
          <w:sz w:val="16"/>
        </w:rPr>
        <w:t xml:space="preserve"> greenhouse gas </w:t>
      </w:r>
      <w:r w:rsidRPr="00296F74">
        <w:rPr>
          <w:b/>
          <w:bCs/>
          <w:highlight w:val="green"/>
          <w:u w:val="single"/>
        </w:rPr>
        <w:t>emissions</w:t>
      </w:r>
      <w:r w:rsidRPr="00A36718">
        <w:rPr>
          <w:sz w:val="16"/>
        </w:rPr>
        <w:t xml:space="preserve">, becomes regarded as law. Evidence of customary international law can include: general acceptance by the participants; adherence for a sufficient duration; consistent understanding of the terms and stable enforcement; and a finding of </w:t>
      </w:r>
      <w:proofErr w:type="spellStart"/>
      <w:r w:rsidRPr="00A36718">
        <w:rPr>
          <w:sz w:val="16"/>
        </w:rPr>
        <w:t>opinio</w:t>
      </w:r>
      <w:proofErr w:type="spellEnd"/>
      <w:r w:rsidRPr="00A36718">
        <w:rPr>
          <w:sz w:val="16"/>
        </w:rPr>
        <w:t xml:space="preserve"> juris––evidence that the terms are seen as law.66 If it can be shown throughout the Paris Agreement’s implementation that the terms, including participants’ commitments and implementation of goals, transitioned from mere statutory obligations to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then the Paris Agreement </w:t>
      </w:r>
      <w:r w:rsidRPr="00296F74">
        <w:rPr>
          <w:b/>
          <w:bCs/>
          <w:highlight w:val="green"/>
          <w:u w:val="single"/>
        </w:rPr>
        <w:t>stands a credible chance at recognition beyond the limits of</w:t>
      </w:r>
      <w:r w:rsidRPr="00A36718">
        <w:rPr>
          <w:sz w:val="16"/>
        </w:rPr>
        <w:t xml:space="preserve"> the </w:t>
      </w:r>
      <w:r w:rsidRPr="00296F74">
        <w:rPr>
          <w:b/>
          <w:bCs/>
          <w:highlight w:val="green"/>
          <w:u w:val="single"/>
        </w:rPr>
        <w:t>treaty</w:t>
      </w:r>
      <w:r w:rsidRPr="00A36718">
        <w:rPr>
          <w:sz w:val="16"/>
        </w:rPr>
        <w:t xml:space="preserve">’s </w:t>
      </w:r>
      <w:r w:rsidRPr="00296F74">
        <w:rPr>
          <w:b/>
          <w:bCs/>
          <w:highlight w:val="green"/>
          <w:u w:val="single"/>
        </w:rPr>
        <w:t>text.</w:t>
      </w:r>
      <w:r w:rsidRPr="00A36718">
        <w:rPr>
          <w:sz w:val="16"/>
        </w:rPr>
        <w:t xml:space="preserve">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emissions reductions. All states are asked to commit to some amount of emissions reduction, but no states are assigned a mandatory reductions target, as they were in Kyoto. </w:t>
      </w:r>
      <w:r w:rsidRPr="00296F74">
        <w:rPr>
          <w:b/>
          <w:bCs/>
          <w:highlight w:val="green"/>
          <w:u w:val="single"/>
        </w:rPr>
        <w:t>Under</w:t>
      </w:r>
      <w:r w:rsidRPr="00A36718">
        <w:rPr>
          <w:sz w:val="16"/>
        </w:rPr>
        <w:t xml:space="preserve"> Paris, “[s]</w:t>
      </w:r>
      <w:proofErr w:type="spellStart"/>
      <w:r w:rsidRPr="00A36718">
        <w:rPr>
          <w:sz w:val="16"/>
        </w:rPr>
        <w:t>tates</w:t>
      </w:r>
      <w:proofErr w:type="spellEnd"/>
      <w:r w:rsidRPr="00A36718">
        <w:rPr>
          <w:sz w:val="16"/>
        </w:rPr>
        <w:t xml:space="preserve"> thus choose their level of ambition subject to two requirements, namely the regular updating––at least every five years . . . and </w:t>
      </w:r>
      <w:r w:rsidRPr="00296F74">
        <w:rPr>
          <w:b/>
          <w:bCs/>
          <w:highlight w:val="green"/>
          <w:u w:val="single"/>
        </w:rPr>
        <w:t>a</w:t>
      </w:r>
      <w:r w:rsidRPr="00A36718">
        <w:rPr>
          <w:sz w:val="16"/>
        </w:rPr>
        <w:t xml:space="preserve">n obligation of non-regression </w:t>
      </w:r>
      <w:proofErr w:type="gramStart"/>
      <w:r w:rsidRPr="00A36718">
        <w:rPr>
          <w:sz w:val="16"/>
        </w:rPr>
        <w:t>. . . .</w:t>
      </w:r>
      <w:proofErr w:type="gramEnd"/>
      <w:r w:rsidRPr="00A36718">
        <w:rPr>
          <w:sz w:val="16"/>
        </w:rPr>
        <w:t xml:space="preserve">”70 The Paris Agreement’s </w:t>
      </w:r>
      <w:r w:rsidRPr="00296F74">
        <w:rPr>
          <w:b/>
          <w:bCs/>
          <w:highlight w:val="green"/>
          <w:u w:val="single"/>
        </w:rPr>
        <w:t>voluntary contribution scheme</w:t>
      </w:r>
      <w:r w:rsidRPr="00A36718">
        <w:rPr>
          <w:sz w:val="16"/>
        </w:rPr>
        <w:t xml:space="preserve">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efforts.71 Additionally, the distinction between Annex 1 and non-Annex 1 under the Kyoto Protocol restricted the ability or motivation of developing countries to reduce their greenhouse gas emissions, as they were not required to participate.72 Now, developing </w:t>
      </w:r>
      <w:r w:rsidRPr="00296F74">
        <w:rPr>
          <w:b/>
          <w:bCs/>
          <w:highlight w:val="green"/>
          <w:u w:val="single"/>
        </w:rPr>
        <w:t>countries like China or India cannot shirk participation merely because of their developing status</w:t>
      </w:r>
      <w:r w:rsidRPr="00A36718">
        <w:rPr>
          <w:sz w:val="16"/>
        </w:rPr>
        <w:t xml:space="preserve">.73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w:t>
      </w:r>
      <w:proofErr w:type="spellStart"/>
      <w:r w:rsidRPr="00A36718">
        <w:rPr>
          <w:sz w:val="16"/>
        </w:rPr>
        <w:t>Vinuales</w:t>
      </w:r>
      <w:proofErr w:type="spellEnd"/>
      <w:r w:rsidRPr="00A36718">
        <w:rPr>
          <w:sz w:val="16"/>
        </w:rPr>
        <w:t xml:space="preserve"> writes, “[</w:t>
      </w:r>
      <w:proofErr w:type="spellStart"/>
      <w:r w:rsidRPr="00A36718">
        <w:rPr>
          <w:sz w:val="16"/>
        </w:rPr>
        <w:t>i</w:t>
      </w:r>
      <w:proofErr w:type="spellEnd"/>
      <w:r w:rsidRPr="00A36718">
        <w:rPr>
          <w:sz w:val="16"/>
        </w:rPr>
        <w:t xml:space="preserve">]t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adaptation. However, the Agreement still expects developing nations to contribute throughout the adaptation process. The third promising feature of the Paris Agreement is the innovative approach to oversight and enforcement. Compared to the Kyoto Protocol’s mandatory and legally-binding emissions reductions, the Paris Agreement takes a less coercive, information-based approach.75 Through the construction of </w:t>
      </w:r>
      <w:r w:rsidRPr="00296F74">
        <w:rPr>
          <w:b/>
          <w:bCs/>
          <w:highlight w:val="green"/>
          <w:u w:val="single"/>
        </w:rPr>
        <w:t>i</w:t>
      </w:r>
      <w:r w:rsidRPr="00A36718">
        <w:rPr>
          <w:sz w:val="16"/>
        </w:rPr>
        <w:t xml:space="preserve">nternational </w:t>
      </w:r>
      <w:r w:rsidRPr="00296F74">
        <w:rPr>
          <w:b/>
          <w:bCs/>
          <w:highlight w:val="green"/>
          <w:u w:val="single"/>
        </w:rPr>
        <w:t>law</w:t>
      </w:r>
      <w:r w:rsidRPr="00A36718">
        <w:rPr>
          <w:sz w:val="16"/>
        </w:rPr>
        <w:t xml:space="preserve">, the Paris Agreement hopes to use both official and unofficial sources of pressure in its information-based enforcement. As Falkner writes, the Paris Agreement </w:t>
      </w:r>
      <w:r w:rsidRPr="00296F74">
        <w:rPr>
          <w:b/>
          <w:bCs/>
          <w:highlight w:val="green"/>
          <w:u w:val="single"/>
        </w:rPr>
        <w:t>relies on a “two-level game” logic that unites domestic climate politics with strategic international interaction</w:t>
      </w:r>
      <w:r w:rsidRPr="00A36718">
        <w:rPr>
          <w:sz w:val="16"/>
        </w:rPr>
        <w:t xml:space="preserve">.76 Though the Paris Agreement does not impute a legal obligation for states to actually reduce their emissions per their commitments, it does require periodic reports to be disclosed to the participants of the Agreement. These reports will occur every five years, beginning in 2023, and will provide the international community with a transparent look into the efforts of other states to combat climate change.77 The information garnered from these periodic reports, </w:t>
      </w:r>
      <w:r w:rsidRPr="00A36718">
        <w:rPr>
          <w:sz w:val="16"/>
        </w:rPr>
        <w:lastRenderedPageBreak/>
        <w:t xml:space="preserve">and their subsequent review, may facilitate the “naming and shaming” of states that have not succeeded in meeting their goals.78 </w:t>
      </w:r>
      <w:r w:rsidRPr="00296F74">
        <w:rPr>
          <w:b/>
          <w:bCs/>
          <w:highlight w:val="green"/>
          <w:u w:val="single"/>
        </w:rPr>
        <w:t>The peer pressure function should work effectively</w:t>
      </w:r>
      <w:r w:rsidRPr="00714890">
        <w:rPr>
          <w:b/>
          <w:bCs/>
          <w:u w:val="single"/>
        </w:rPr>
        <w:t xml:space="preserve"> </w:t>
      </w:r>
      <w:r w:rsidRPr="00A36718">
        <w:rPr>
          <w:sz w:val="16"/>
        </w:rPr>
        <w:t xml:space="preserve">between nations, as they may easily identify </w:t>
      </w:r>
      <w:r w:rsidRPr="00296F74">
        <w:rPr>
          <w:b/>
          <w:bCs/>
          <w:highlight w:val="green"/>
          <w:u w:val="single"/>
        </w:rPr>
        <w:t>and</w:t>
      </w:r>
      <w:r w:rsidRPr="00A36718">
        <w:rPr>
          <w:sz w:val="16"/>
        </w:rPr>
        <w:t xml:space="preserve"> call out those that have failed to make a good faith effort to meet their voluntary contributions. The mandatory reporting serves to make the Agreement transparent and legitimate to the international community.79 The naming and shaming also </w:t>
      </w:r>
      <w:r w:rsidRPr="00296F74">
        <w:rPr>
          <w:b/>
          <w:bCs/>
          <w:highlight w:val="green"/>
          <w:u w:val="single"/>
        </w:rPr>
        <w:t>anticipates pressure on the contributing parties from civil society</w:t>
      </w:r>
      <w:r w:rsidRPr="00A36718">
        <w:rPr>
          <w:sz w:val="16"/>
        </w:rPr>
        <w:t xml:space="preserve">,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enforcement tools of the Paris Agreement do not create actual legal liability for states that neglect their commitments, the enforcement strategies should not be seen as toothless.81 By </w:t>
      </w:r>
      <w:r w:rsidRPr="00296F74">
        <w:rPr>
          <w:b/>
          <w:bCs/>
          <w:highlight w:val="green"/>
          <w:u w:val="single"/>
        </w:rPr>
        <w:t>operating with multiple kinds of enforcement</w:t>
      </w:r>
      <w:r w:rsidRPr="00A36718">
        <w:rPr>
          <w:sz w:val="16"/>
        </w:rPr>
        <w:t xml:space="preserve">, and engaging with both domestic and international paradigms over a long period of time, the Paris Agreement consciously </w:t>
      </w:r>
      <w:r w:rsidRPr="00296F74">
        <w:rPr>
          <w:b/>
          <w:bCs/>
          <w:highlight w:val="green"/>
          <w:u w:val="single"/>
        </w:rPr>
        <w:t>increases the</w:t>
      </w:r>
      <w:r w:rsidRPr="00A36718">
        <w:rPr>
          <w:sz w:val="16"/>
        </w:rPr>
        <w:t xml:space="preserve"> likelihood of </w:t>
      </w:r>
      <w:r w:rsidRPr="00296F74">
        <w:rPr>
          <w:b/>
          <w:bCs/>
          <w:highlight w:val="green"/>
          <w:u w:val="single"/>
        </w:rPr>
        <w:t>immediate enforcement</w:t>
      </w:r>
      <w:r w:rsidRPr="00A36718">
        <w:rPr>
          <w:sz w:val="16"/>
        </w:rPr>
        <w:t xml:space="preserve"> and </w:t>
      </w:r>
      <w:r w:rsidRPr="00296F74">
        <w:rPr>
          <w:b/>
          <w:bCs/>
          <w:highlight w:val="green"/>
          <w:u w:val="single"/>
        </w:rPr>
        <w:t>of</w:t>
      </w:r>
      <w:r w:rsidRPr="00A36718">
        <w:rPr>
          <w:sz w:val="16"/>
        </w:rPr>
        <w:t xml:space="preserve"> transitioning from mere statute to </w:t>
      </w:r>
      <w:r w:rsidRPr="00296F74">
        <w:rPr>
          <w:b/>
          <w:bCs/>
          <w:highlight w:val="green"/>
          <w:u w:val="single"/>
        </w:rPr>
        <w:t>binding customary international law</w:t>
      </w:r>
      <w:r w:rsidRPr="00A36718">
        <w:rPr>
          <w:sz w:val="16"/>
        </w:rPr>
        <w:t>.82</w:t>
      </w:r>
    </w:p>
    <w:p w14:paraId="4592BC9E" w14:textId="77777777" w:rsidR="00FE648A" w:rsidRDefault="00FE648A" w:rsidP="00FE648A"/>
    <w:p w14:paraId="295AE5D2" w14:textId="77777777" w:rsidR="00FE648A" w:rsidRDefault="00FE648A" w:rsidP="00FE648A"/>
    <w:p w14:paraId="1F2F7CC3" w14:textId="77777777" w:rsidR="00FE648A" w:rsidRPr="008C501F" w:rsidRDefault="00FE648A" w:rsidP="00FE648A"/>
    <w:p w14:paraId="132EA940" w14:textId="001FC65C" w:rsidR="00042BCC" w:rsidRDefault="00042BCC" w:rsidP="00042BCC"/>
    <w:p w14:paraId="5E095D2F" w14:textId="2848C2E5" w:rsidR="00042BCC" w:rsidRDefault="00042BCC" w:rsidP="00042BCC"/>
    <w:p w14:paraId="0A69A5DC" w14:textId="120C9429" w:rsidR="00042BCC" w:rsidRDefault="00042BCC" w:rsidP="00042BCC"/>
    <w:p w14:paraId="079C94F5" w14:textId="1D0B26FD" w:rsidR="00042BCC" w:rsidRDefault="00042BCC" w:rsidP="00042BCC"/>
    <w:p w14:paraId="4FE3834A" w14:textId="66307D61" w:rsidR="00042BCC" w:rsidRDefault="00042BCC" w:rsidP="00042BCC"/>
    <w:p w14:paraId="6D46E7B9" w14:textId="54349D37" w:rsidR="00042BCC" w:rsidRDefault="00042BCC" w:rsidP="00042BCC"/>
    <w:p w14:paraId="01802E50" w14:textId="2D7D52AF" w:rsidR="00042BCC" w:rsidRDefault="00042BCC">
      <w:pPr>
        <w:spacing w:after="0" w:line="240" w:lineRule="auto"/>
      </w:pPr>
      <w:r>
        <w:br w:type="page"/>
      </w:r>
    </w:p>
    <w:p w14:paraId="3BD9D014" w14:textId="77777777" w:rsidR="00042BCC" w:rsidRPr="00042BCC" w:rsidRDefault="00042BCC" w:rsidP="00042BCC"/>
    <w:p w14:paraId="7EDFB30D" w14:textId="11C45364" w:rsidR="00EF7194" w:rsidRDefault="00EF7194" w:rsidP="00F601E6"/>
    <w:p w14:paraId="33BFDC80" w14:textId="627AE4AD" w:rsidR="00042BCC" w:rsidRDefault="00042BCC" w:rsidP="00F601E6"/>
    <w:p w14:paraId="1FA3BA4F" w14:textId="672F2D08" w:rsidR="00042BCC" w:rsidRDefault="00042BCC" w:rsidP="00F601E6"/>
    <w:p w14:paraId="17DF7EED" w14:textId="7414F69A" w:rsidR="00042BCC" w:rsidRDefault="00042BCC" w:rsidP="00F601E6"/>
    <w:p w14:paraId="63456E1A" w14:textId="799DB488" w:rsidR="00042BCC" w:rsidRDefault="00042BCC" w:rsidP="00F601E6"/>
    <w:p w14:paraId="3223C47C" w14:textId="2135A549" w:rsidR="00042BCC" w:rsidRDefault="00042BCC" w:rsidP="00F601E6"/>
    <w:p w14:paraId="2212AC00" w14:textId="415D449B" w:rsidR="00042BCC" w:rsidRDefault="00042BCC" w:rsidP="00F601E6"/>
    <w:p w14:paraId="321DC886" w14:textId="3BA28AD5" w:rsidR="00042BCC" w:rsidRDefault="00042BCC" w:rsidP="00F601E6"/>
    <w:p w14:paraId="65B4D229" w14:textId="77777777" w:rsidR="00042BCC" w:rsidRDefault="00042BCC" w:rsidP="00F601E6"/>
    <w:p w14:paraId="7B31F55F" w14:textId="469F4AAD" w:rsidR="00EF7194" w:rsidRDefault="00EF7194" w:rsidP="00F601E6"/>
    <w:p w14:paraId="6800B0C7" w14:textId="7D8AABA4" w:rsidR="00EF7194" w:rsidRDefault="00EF7194" w:rsidP="00F601E6"/>
    <w:p w14:paraId="4BE79B41" w14:textId="0F3BDD04" w:rsidR="00EF7194" w:rsidRDefault="00EF7194" w:rsidP="00F601E6"/>
    <w:p w14:paraId="069A921D" w14:textId="72E403BA" w:rsidR="00EF7194" w:rsidRDefault="00EF7194" w:rsidP="00F601E6"/>
    <w:p w14:paraId="306FE252" w14:textId="4F4A1F0F" w:rsidR="00EF7194" w:rsidRDefault="00EF7194" w:rsidP="00F601E6"/>
    <w:p w14:paraId="69964FEC" w14:textId="77777777" w:rsidR="00EF7194" w:rsidRPr="00F601E6" w:rsidRDefault="00EF7194" w:rsidP="00F601E6"/>
    <w:sectPr w:rsidR="00EF719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7A39"/>
    <w:rsid w:val="000007EE"/>
    <w:rsid w:val="000029E3"/>
    <w:rsid w:val="000029E8"/>
    <w:rsid w:val="00004225"/>
    <w:rsid w:val="000066CA"/>
    <w:rsid w:val="00007264"/>
    <w:rsid w:val="000076A9"/>
    <w:rsid w:val="00014FAD"/>
    <w:rsid w:val="00015D2A"/>
    <w:rsid w:val="000170AF"/>
    <w:rsid w:val="0002490B"/>
    <w:rsid w:val="00026465"/>
    <w:rsid w:val="00030204"/>
    <w:rsid w:val="000312A0"/>
    <w:rsid w:val="0003396C"/>
    <w:rsid w:val="00035337"/>
    <w:rsid w:val="00042BCC"/>
    <w:rsid w:val="00052FB1"/>
    <w:rsid w:val="00054276"/>
    <w:rsid w:val="000547B1"/>
    <w:rsid w:val="000562DE"/>
    <w:rsid w:val="0006091E"/>
    <w:rsid w:val="000638C1"/>
    <w:rsid w:val="00065FEE"/>
    <w:rsid w:val="00066E3C"/>
    <w:rsid w:val="00072718"/>
    <w:rsid w:val="0007381E"/>
    <w:rsid w:val="0007457B"/>
    <w:rsid w:val="00076094"/>
    <w:rsid w:val="00083106"/>
    <w:rsid w:val="0008785F"/>
    <w:rsid w:val="00090CBE"/>
    <w:rsid w:val="00094DEC"/>
    <w:rsid w:val="000A2D8A"/>
    <w:rsid w:val="000D26A6"/>
    <w:rsid w:val="000D2B90"/>
    <w:rsid w:val="000D6ED8"/>
    <w:rsid w:val="000D717B"/>
    <w:rsid w:val="000F7EA2"/>
    <w:rsid w:val="00100B28"/>
    <w:rsid w:val="00117316"/>
    <w:rsid w:val="001209B4"/>
    <w:rsid w:val="001304B8"/>
    <w:rsid w:val="00141B28"/>
    <w:rsid w:val="00156F9F"/>
    <w:rsid w:val="001761FC"/>
    <w:rsid w:val="00177B2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C92"/>
    <w:rsid w:val="001F752A"/>
    <w:rsid w:val="002005A8"/>
    <w:rsid w:val="00203DD8"/>
    <w:rsid w:val="00204E1D"/>
    <w:rsid w:val="002059BD"/>
    <w:rsid w:val="00207FD8"/>
    <w:rsid w:val="00210FAF"/>
    <w:rsid w:val="00213B1E"/>
    <w:rsid w:val="002148A9"/>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829"/>
    <w:rsid w:val="002E0643"/>
    <w:rsid w:val="002E27C6"/>
    <w:rsid w:val="002E392E"/>
    <w:rsid w:val="002E6BBC"/>
    <w:rsid w:val="002F1BA9"/>
    <w:rsid w:val="002F1D7C"/>
    <w:rsid w:val="002F6E74"/>
    <w:rsid w:val="003106B3"/>
    <w:rsid w:val="00311C2B"/>
    <w:rsid w:val="0031385D"/>
    <w:rsid w:val="00316D69"/>
    <w:rsid w:val="003171AB"/>
    <w:rsid w:val="003223B2"/>
    <w:rsid w:val="00322A67"/>
    <w:rsid w:val="00330E13"/>
    <w:rsid w:val="00335A23"/>
    <w:rsid w:val="00340707"/>
    <w:rsid w:val="00341C61"/>
    <w:rsid w:val="00351841"/>
    <w:rsid w:val="00357008"/>
    <w:rsid w:val="003624A6"/>
    <w:rsid w:val="00364ADF"/>
    <w:rsid w:val="00365C8D"/>
    <w:rsid w:val="003670D9"/>
    <w:rsid w:val="003705B0"/>
    <w:rsid w:val="00370B41"/>
    <w:rsid w:val="00371B27"/>
    <w:rsid w:val="003726C3"/>
    <w:rsid w:val="0037513D"/>
    <w:rsid w:val="003759A0"/>
    <w:rsid w:val="00375D2E"/>
    <w:rsid w:val="00383071"/>
    <w:rsid w:val="00383B19"/>
    <w:rsid w:val="00384CBC"/>
    <w:rsid w:val="003933F9"/>
    <w:rsid w:val="00395864"/>
    <w:rsid w:val="00396557"/>
    <w:rsid w:val="00397316"/>
    <w:rsid w:val="003A17A4"/>
    <w:rsid w:val="003A248F"/>
    <w:rsid w:val="003A4D9C"/>
    <w:rsid w:val="003A61D8"/>
    <w:rsid w:val="003B1668"/>
    <w:rsid w:val="003C43C5"/>
    <w:rsid w:val="003C5F4C"/>
    <w:rsid w:val="003D3731"/>
    <w:rsid w:val="003D5EA8"/>
    <w:rsid w:val="003D5FE9"/>
    <w:rsid w:val="003D7B28"/>
    <w:rsid w:val="003E305E"/>
    <w:rsid w:val="003E34DB"/>
    <w:rsid w:val="003E5302"/>
    <w:rsid w:val="003E5BF1"/>
    <w:rsid w:val="003F2452"/>
    <w:rsid w:val="003F41EA"/>
    <w:rsid w:val="003F560B"/>
    <w:rsid w:val="003F7DF0"/>
    <w:rsid w:val="004039AF"/>
    <w:rsid w:val="00407AFF"/>
    <w:rsid w:val="0041155D"/>
    <w:rsid w:val="004170BF"/>
    <w:rsid w:val="0042193D"/>
    <w:rsid w:val="004270E3"/>
    <w:rsid w:val="004348DC"/>
    <w:rsid w:val="00434921"/>
    <w:rsid w:val="00442018"/>
    <w:rsid w:val="00446567"/>
    <w:rsid w:val="00447B10"/>
    <w:rsid w:val="00452EE4"/>
    <w:rsid w:val="00452F0B"/>
    <w:rsid w:val="00452F46"/>
    <w:rsid w:val="004536D6"/>
    <w:rsid w:val="0045441D"/>
    <w:rsid w:val="00457224"/>
    <w:rsid w:val="004611A9"/>
    <w:rsid w:val="0047482C"/>
    <w:rsid w:val="00475436"/>
    <w:rsid w:val="0048047E"/>
    <w:rsid w:val="00482AF9"/>
    <w:rsid w:val="00496BB2"/>
    <w:rsid w:val="004B37B4"/>
    <w:rsid w:val="004B72B4"/>
    <w:rsid w:val="004C0314"/>
    <w:rsid w:val="004C0D3D"/>
    <w:rsid w:val="004C213E"/>
    <w:rsid w:val="004C376C"/>
    <w:rsid w:val="004C573E"/>
    <w:rsid w:val="004C657F"/>
    <w:rsid w:val="004D17D8"/>
    <w:rsid w:val="004D52D8"/>
    <w:rsid w:val="004D57B4"/>
    <w:rsid w:val="004E355B"/>
    <w:rsid w:val="004F6152"/>
    <w:rsid w:val="005028E5"/>
    <w:rsid w:val="00503735"/>
    <w:rsid w:val="0050732A"/>
    <w:rsid w:val="00516A88"/>
    <w:rsid w:val="0051775B"/>
    <w:rsid w:val="00522065"/>
    <w:rsid w:val="005224F2"/>
    <w:rsid w:val="00523870"/>
    <w:rsid w:val="00533F1C"/>
    <w:rsid w:val="00536D8B"/>
    <w:rsid w:val="005379C3"/>
    <w:rsid w:val="005519C2"/>
    <w:rsid w:val="005523E0"/>
    <w:rsid w:val="0055320F"/>
    <w:rsid w:val="0055699B"/>
    <w:rsid w:val="0056020A"/>
    <w:rsid w:val="00563D3D"/>
    <w:rsid w:val="005659AA"/>
    <w:rsid w:val="005676E8"/>
    <w:rsid w:val="00574E71"/>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559"/>
    <w:rsid w:val="0061383D"/>
    <w:rsid w:val="00614D69"/>
    <w:rsid w:val="00617030"/>
    <w:rsid w:val="00621301"/>
    <w:rsid w:val="0062173F"/>
    <w:rsid w:val="006235FB"/>
    <w:rsid w:val="00626A15"/>
    <w:rsid w:val="006379E9"/>
    <w:rsid w:val="006404A3"/>
    <w:rsid w:val="006438CB"/>
    <w:rsid w:val="006529B9"/>
    <w:rsid w:val="00654695"/>
    <w:rsid w:val="0065500A"/>
    <w:rsid w:val="00655217"/>
    <w:rsid w:val="006554E7"/>
    <w:rsid w:val="00656657"/>
    <w:rsid w:val="0065727C"/>
    <w:rsid w:val="00674A78"/>
    <w:rsid w:val="00680D19"/>
    <w:rsid w:val="00692B5F"/>
    <w:rsid w:val="00696A16"/>
    <w:rsid w:val="006A4840"/>
    <w:rsid w:val="006A52A0"/>
    <w:rsid w:val="006A660B"/>
    <w:rsid w:val="006A7E1D"/>
    <w:rsid w:val="006C3A56"/>
    <w:rsid w:val="006C55E6"/>
    <w:rsid w:val="006D13F4"/>
    <w:rsid w:val="006D6AED"/>
    <w:rsid w:val="006E254F"/>
    <w:rsid w:val="006E6D0B"/>
    <w:rsid w:val="006F126E"/>
    <w:rsid w:val="006F32C9"/>
    <w:rsid w:val="006F3834"/>
    <w:rsid w:val="006F5693"/>
    <w:rsid w:val="006F5D4C"/>
    <w:rsid w:val="00700185"/>
    <w:rsid w:val="00717B01"/>
    <w:rsid w:val="007210FC"/>
    <w:rsid w:val="007227D9"/>
    <w:rsid w:val="0072491F"/>
    <w:rsid w:val="00725598"/>
    <w:rsid w:val="00732D04"/>
    <w:rsid w:val="007374A1"/>
    <w:rsid w:val="00752712"/>
    <w:rsid w:val="00753A84"/>
    <w:rsid w:val="007611F5"/>
    <w:rsid w:val="007619E4"/>
    <w:rsid w:val="00761E75"/>
    <w:rsid w:val="0076495E"/>
    <w:rsid w:val="00765FC8"/>
    <w:rsid w:val="007717E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A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9E4"/>
    <w:rsid w:val="00897C29"/>
    <w:rsid w:val="008A1A9C"/>
    <w:rsid w:val="008A4633"/>
    <w:rsid w:val="008B032E"/>
    <w:rsid w:val="008C0FA2"/>
    <w:rsid w:val="008C2342"/>
    <w:rsid w:val="008C501F"/>
    <w:rsid w:val="008C77B6"/>
    <w:rsid w:val="008D1B91"/>
    <w:rsid w:val="008D616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57D"/>
    <w:rsid w:val="009A6464"/>
    <w:rsid w:val="009B24D1"/>
    <w:rsid w:val="009B69F5"/>
    <w:rsid w:val="009C5FF7"/>
    <w:rsid w:val="009C6292"/>
    <w:rsid w:val="009D15DB"/>
    <w:rsid w:val="009D3133"/>
    <w:rsid w:val="009E160D"/>
    <w:rsid w:val="009F1CBB"/>
    <w:rsid w:val="009F3305"/>
    <w:rsid w:val="009F6FB2"/>
    <w:rsid w:val="00A071C0"/>
    <w:rsid w:val="00A22670"/>
    <w:rsid w:val="00A23343"/>
    <w:rsid w:val="00A24B35"/>
    <w:rsid w:val="00A271BA"/>
    <w:rsid w:val="00A27F86"/>
    <w:rsid w:val="00A3560E"/>
    <w:rsid w:val="00A431C6"/>
    <w:rsid w:val="00A54315"/>
    <w:rsid w:val="00A60FBC"/>
    <w:rsid w:val="00A6337E"/>
    <w:rsid w:val="00A65C0B"/>
    <w:rsid w:val="00A66D13"/>
    <w:rsid w:val="00A776BA"/>
    <w:rsid w:val="00A81FD2"/>
    <w:rsid w:val="00A8441A"/>
    <w:rsid w:val="00A8674A"/>
    <w:rsid w:val="00A96E24"/>
    <w:rsid w:val="00AA2BC6"/>
    <w:rsid w:val="00AA6A7B"/>
    <w:rsid w:val="00AA6F6E"/>
    <w:rsid w:val="00AB122B"/>
    <w:rsid w:val="00AB21B0"/>
    <w:rsid w:val="00AB48D3"/>
    <w:rsid w:val="00AD31F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43D"/>
    <w:rsid w:val="00B3569C"/>
    <w:rsid w:val="00B43676"/>
    <w:rsid w:val="00B5602D"/>
    <w:rsid w:val="00B60125"/>
    <w:rsid w:val="00B6656B"/>
    <w:rsid w:val="00B71625"/>
    <w:rsid w:val="00B75C54"/>
    <w:rsid w:val="00B83B4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56E"/>
    <w:rsid w:val="00C07769"/>
    <w:rsid w:val="00C07D05"/>
    <w:rsid w:val="00C10856"/>
    <w:rsid w:val="00C203FA"/>
    <w:rsid w:val="00C244F5"/>
    <w:rsid w:val="00C27604"/>
    <w:rsid w:val="00C3164F"/>
    <w:rsid w:val="00C31B5E"/>
    <w:rsid w:val="00C34D3E"/>
    <w:rsid w:val="00C35B37"/>
    <w:rsid w:val="00C3747A"/>
    <w:rsid w:val="00C37F29"/>
    <w:rsid w:val="00C56DCC"/>
    <w:rsid w:val="00C57075"/>
    <w:rsid w:val="00C6716B"/>
    <w:rsid w:val="00C72AFE"/>
    <w:rsid w:val="00C81619"/>
    <w:rsid w:val="00C975C2"/>
    <w:rsid w:val="00CA013C"/>
    <w:rsid w:val="00CA2E01"/>
    <w:rsid w:val="00CA5AC6"/>
    <w:rsid w:val="00CA6D6D"/>
    <w:rsid w:val="00CC7A4E"/>
    <w:rsid w:val="00CD1359"/>
    <w:rsid w:val="00CD363F"/>
    <w:rsid w:val="00CD4A19"/>
    <w:rsid w:val="00CD4C83"/>
    <w:rsid w:val="00CE61B5"/>
    <w:rsid w:val="00D01EDC"/>
    <w:rsid w:val="00D078AA"/>
    <w:rsid w:val="00D10058"/>
    <w:rsid w:val="00D11978"/>
    <w:rsid w:val="00D15E30"/>
    <w:rsid w:val="00D16129"/>
    <w:rsid w:val="00D25DBD"/>
    <w:rsid w:val="00D26929"/>
    <w:rsid w:val="00D30CBD"/>
    <w:rsid w:val="00D30D9E"/>
    <w:rsid w:val="00D33908"/>
    <w:rsid w:val="00D3514F"/>
    <w:rsid w:val="00D354F2"/>
    <w:rsid w:val="00D36C30"/>
    <w:rsid w:val="00D37C90"/>
    <w:rsid w:val="00D43A8C"/>
    <w:rsid w:val="00D47A3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DF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6B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96B"/>
    <w:rsid w:val="00ED4E12"/>
    <w:rsid w:val="00EE051B"/>
    <w:rsid w:val="00EE54B4"/>
    <w:rsid w:val="00EE5ED0"/>
    <w:rsid w:val="00EF1AD8"/>
    <w:rsid w:val="00EF2B5C"/>
    <w:rsid w:val="00EF7194"/>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01F"/>
    <w:rsid w:val="00F73954"/>
    <w:rsid w:val="00F94060"/>
    <w:rsid w:val="00F94D08"/>
    <w:rsid w:val="00FA56F6"/>
    <w:rsid w:val="00FB329D"/>
    <w:rsid w:val="00FC27E3"/>
    <w:rsid w:val="00FC6752"/>
    <w:rsid w:val="00FC74C7"/>
    <w:rsid w:val="00FD451D"/>
    <w:rsid w:val="00FD5B22"/>
    <w:rsid w:val="00FE1B01"/>
    <w:rsid w:val="00FE6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A2CC3"/>
  <w14:defaultImageDpi w14:val="300"/>
  <w15:docId w15:val="{65E7EDA0-3BE1-DE4F-98C7-E1DAD22A4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7A3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47A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7A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7A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ta,t,Tag1,T"/>
    <w:basedOn w:val="Normal"/>
    <w:next w:val="Normal"/>
    <w:link w:val="Heading4Char"/>
    <w:uiPriority w:val="9"/>
    <w:unhideWhenUsed/>
    <w:qFormat/>
    <w:rsid w:val="00D47A3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47A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A39"/>
  </w:style>
  <w:style w:type="character" w:customStyle="1" w:styleId="Heading1Char">
    <w:name w:val="Heading 1 Char"/>
    <w:aliases w:val="Pocket Char"/>
    <w:basedOn w:val="DefaultParagraphFont"/>
    <w:link w:val="Heading1"/>
    <w:uiPriority w:val="9"/>
    <w:rsid w:val="00D47A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7A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7A3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D47A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7A39"/>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47A39"/>
    <w:rPr>
      <w:b/>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D47A3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47A3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D47A39"/>
    <w:rPr>
      <w:color w:val="auto"/>
      <w:u w:val="none"/>
    </w:rPr>
  </w:style>
  <w:style w:type="paragraph" w:styleId="DocumentMap">
    <w:name w:val="Document Map"/>
    <w:basedOn w:val="Normal"/>
    <w:link w:val="DocumentMapChar"/>
    <w:uiPriority w:val="99"/>
    <w:semiHidden/>
    <w:unhideWhenUsed/>
    <w:rsid w:val="00D47A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7A39"/>
    <w:rPr>
      <w:rFonts w:ascii="Lucida Grande" w:hAnsi="Lucida Grande" w:cs="Lucida Grande"/>
    </w:rPr>
  </w:style>
  <w:style w:type="character" w:styleId="UnresolvedMention">
    <w:name w:val="Unresolved Mention"/>
    <w:basedOn w:val="DefaultParagraphFont"/>
    <w:uiPriority w:val="99"/>
    <w:semiHidden/>
    <w:unhideWhenUsed/>
    <w:rsid w:val="0037513D"/>
    <w:rPr>
      <w:color w:val="605E5C"/>
      <w:shd w:val="clear" w:color="auto" w:fill="E1DFDD"/>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566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BoldUnderline">
    <w:name w:val="Bold Underline"/>
    <w:basedOn w:val="DefaultParagraphFont"/>
    <w:uiPriority w:val="1"/>
    <w:qFormat/>
    <w:rsid w:val="00C6716B"/>
    <w:rPr>
      <w:rFonts w:ascii="Arial" w:hAnsi="Arial"/>
      <w:b/>
      <w:sz w:val="20"/>
      <w:u w:val="single"/>
    </w:rPr>
  </w:style>
  <w:style w:type="paragraph" w:customStyle="1" w:styleId="textbold">
    <w:name w:val="text bold"/>
    <w:basedOn w:val="Normal"/>
    <w:link w:val="Emphasis"/>
    <w:uiPriority w:val="20"/>
    <w:qFormat/>
    <w:rsid w:val="00C6716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styleId="NormalWeb">
    <w:name w:val="Normal (Web)"/>
    <w:basedOn w:val="Normal"/>
    <w:uiPriority w:val="99"/>
    <w:unhideWhenUsed/>
    <w:rsid w:val="006404A3"/>
    <w:pPr>
      <w:spacing w:before="100" w:beforeAutospacing="1" w:after="100" w:afterAutospacing="1" w:line="240" w:lineRule="auto"/>
    </w:pPr>
    <w:rPr>
      <w:rFonts w:eastAsia="Times New Roman"/>
      <w:sz w:val="24"/>
    </w:rPr>
  </w:style>
  <w:style w:type="paragraph" w:customStyle="1" w:styleId="UnderlinePara">
    <w:name w:val="Underline Para"/>
    <w:basedOn w:val="Normal"/>
    <w:uiPriority w:val="1"/>
    <w:qFormat/>
    <w:rsid w:val="006404A3"/>
    <w:pPr>
      <w:widowControl w:val="0"/>
      <w:suppressAutoHyphens/>
      <w:spacing w:after="200" w:line="256" w:lineRule="auto"/>
      <w:contextualSpacing/>
    </w:pPr>
    <w:rPr>
      <w:rFonts w:asciiTheme="minorHAnsi" w:hAnsiTheme="minorHAnsi" w:cstheme="minorBidi"/>
      <w:b/>
      <w:u w:val="single"/>
    </w:rPr>
  </w:style>
  <w:style w:type="paragraph" w:styleId="NoSpacing">
    <w:name w:val="No Spacing"/>
    <w:aliases w:val="Card Format,ClearFormatting,DDI Tag,Tag Title,No Spacing51,No Spacing31,No Spacing22,Very Small Text,Dont u,No Spacing311,Medium Grid 21,Tags"/>
    <w:basedOn w:val="Heading1"/>
    <w:autoRedefine/>
    <w:uiPriority w:val="99"/>
    <w:qFormat/>
    <w:rsid w:val="00156F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title,UNDERLINE,Cites and Cards,Bold Underlined,Debate Normal,Block Heading"/>
    <w:basedOn w:val="Normal"/>
    <w:next w:val="Normal"/>
    <w:link w:val="TitleChar1"/>
    <w:uiPriority w:val="10"/>
    <w:qFormat/>
    <w:rsid w:val="00574E71"/>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link w:val="Title"/>
    <w:uiPriority w:val="10"/>
    <w:rsid w:val="00574E71"/>
    <w:rPr>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science/space/space-junk-damages-international-space-stations-robotic-arm-rcna1067" TargetMode="External"/><Relationship Id="rId18" Type="http://schemas.openxmlformats.org/officeDocument/2006/relationships/hyperlink" Target="https://oxfordre.com/planetaryscience/view/10.1093/acrefore/9780190647926.001.0001/acrefore-9780190647926-e-70" TargetMode="External"/><Relationship Id="rId26" Type="http://schemas.openxmlformats.org/officeDocument/2006/relationships/hyperlink" Target="https://www.mckinsey.com/industries/aerospace-and-defense/our-insights/look-out-below-what-will-happen-to-the-space-debris-in-orbit" TargetMode="External"/><Relationship Id="rId39" Type="http://schemas.openxmlformats.org/officeDocument/2006/relationships/hyperlink" Target="https://www.hou.usra.edu/meetings/orbitaldebris2019/orbital2019paper/pdf/6077.pdf" TargetMode="External"/><Relationship Id="rId21" Type="http://schemas.openxmlformats.org/officeDocument/2006/relationships/hyperlink" Target="https://www.unoosa.org/pdf/limited/l/AC105_2014_CRP14E.pdf" TargetMode="External"/><Relationship Id="rId34" Type="http://schemas.openxmlformats.org/officeDocument/2006/relationships/hyperlink" Target="https://docs.google.com/document/d/1NCO5Vvjf-kgoZLNfgaOn4bDj_CAfyD1Qhz2oW3TrcHc/edit" TargetMode="External"/><Relationship Id="rId42" Type="http://schemas.openxmlformats.org/officeDocument/2006/relationships/hyperlink" Target="https://astroscale.com/wp-content/uploads/2020/02/Reg-V-Development-of-Global-Policy-for-Active-Debris-Removal-Services-v2.0.pdf" TargetMode="External"/><Relationship Id="rId47" Type="http://schemas.openxmlformats.org/officeDocument/2006/relationships/hyperlink" Target="https://foreignpolicy.com/2016/04/28/the-asteroid-miners-guide-to-the-galaxy-space-race-mining-asteroids-planetary-research-deep-space-industries/" TargetMode="External"/><Relationship Id="rId50" Type="http://schemas.openxmlformats.org/officeDocument/2006/relationships/hyperlink" Target="https://www.geekwire.com/2018/jeff-bezos-blue-origin-space-venture-go-moon-settlements/" TargetMode="External"/><Relationship Id="rId55" Type="http://schemas.openxmlformats.org/officeDocument/2006/relationships/hyperlink" Target="https://thehill.com/opinion/energy-environment/462609-cutting-climate-pollution-isnt-enough-we-also-need-carbon-remova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space-situational-awareness-house-hearing-february-2020.html" TargetMode="External"/><Relationship Id="rId29" Type="http://schemas.openxmlformats.org/officeDocument/2006/relationships/hyperlink" Target="https://www.technologyreview.com/2021/08/23/1032386/space-traffic-maritime-law-ruth-stilwell/" TargetMode="External"/><Relationship Id="rId11" Type="http://schemas.openxmlformats.org/officeDocument/2006/relationships/hyperlink" Target="https://www.warnerbros.com/movies/gravity" TargetMode="External"/><Relationship Id="rId24" Type="http://schemas.openxmlformats.org/officeDocument/2006/relationships/hyperlink" Target="https://www.cnbc.com/2018/06/18/national-space-council-trump-signs-space-debris-directive.html" TargetMode="External"/><Relationship Id="rId32" Type="http://schemas.openxmlformats.org/officeDocument/2006/relationships/hyperlink" Target="https://astroscale.com/astroscale-celebrates-successful-launch-of-elsa-d/" TargetMode="External"/><Relationship Id="rId37" Type="http://schemas.openxmlformats.org/officeDocument/2006/relationships/hyperlink" Target="https://spacenews.com/astroscale-clearspace-aim-to-make-a-bundle-removing-debris/" TargetMode="External"/><Relationship Id="rId40" Type="http://schemas.openxmlformats.org/officeDocument/2006/relationships/hyperlink" Target="https://www.satellitetoday.com/in-space-services/2021/09/10/esa-awards-d-orbit-uk-contract-for-debris-removal-demonstration/" TargetMode="External"/><Relationship Id="rId45" Type="http://schemas.openxmlformats.org/officeDocument/2006/relationships/hyperlink" Target="https://issues.org/new-policies-needed-to-advance-space-mining/" TargetMode="External"/><Relationship Id="rId53" Type="http://schemas.openxmlformats.org/officeDocument/2006/relationships/hyperlink" Target="https://www.forbes.com/sites/alexknapp/2018/04/10/nearly-1-billion-was-invested-in-space-startups-in-1q2018-new-report-says/" TargetMode="External"/><Relationship Id="rId58" Type="http://schemas.openxmlformats.org/officeDocument/2006/relationships/hyperlink" Target="http://scholarship.law.georgetown.edu/cgi/viewcontent.cgi?article=1452&amp;context=facpub" TargetMode="External"/><Relationship Id="rId5" Type="http://schemas.openxmlformats.org/officeDocument/2006/relationships/numbering" Target="numbering.xml"/><Relationship Id="rId19" Type="http://schemas.openxmlformats.org/officeDocument/2006/relationships/hyperlink" Target="https://scholarship.law.upenn.edu/jil/vol41/iss1/6/" TargetMode="External"/><Relationship Id="rId4" Type="http://schemas.openxmlformats.org/officeDocument/2006/relationships/customXml" Target="../customXml/item4.xml"/><Relationship Id="rId9" Type="http://schemas.openxmlformats.org/officeDocument/2006/relationships/hyperlink" Target="https://globalcommonsalliance.org/global-commons/" TargetMode="External"/><Relationship Id="rId14" Type="http://schemas.openxmlformats.org/officeDocument/2006/relationships/hyperlink" Target="https://www.esa.int/Safety_Security/Clean_Space/How_many_space_debris_objects_are_currently_in_orbit" TargetMode="External"/><Relationship Id="rId22" Type="http://schemas.openxmlformats.org/officeDocument/2006/relationships/hyperlink" Target="https://scholarship.law.upenn.edu/jil/vol41/iss1/6/" TargetMode="External"/><Relationship Id="rId27" Type="http://schemas.openxmlformats.org/officeDocument/2006/relationships/hyperlink" Target="https://www.theverge.com/2017/1/27/14398492/outer-space-treaty-50-anniversary-exploration-guidelines" TargetMode="External"/><Relationship Id="rId30" Type="http://schemas.openxmlformats.org/officeDocument/2006/relationships/hyperlink" Target="https://www.gov.uk/government/news/g7-nations-commit-to-the-safe-and-sustainable-use-of-space" TargetMode="External"/><Relationship Id="rId35" Type="http://schemas.openxmlformats.org/officeDocument/2006/relationships/hyperlink" Target="https://reason.org/policy-brief/u-s-space-traffic-management-and-orbital-debris-policy/" TargetMode="External"/><Relationship Id="rId43" Type="http://schemas.openxmlformats.org/officeDocument/2006/relationships/hyperlink" Target="https://payneinstitute.mines.edu/wp-content/uploads/sites/149/2020/09/Payne-Institute-Commentary-The-Era-of-Commercial-Space-Mining-Begins.pdf" TargetMode="External"/><Relationship Id="rId48" Type="http://schemas.openxmlformats.org/officeDocument/2006/relationships/hyperlink" Target="https://scholar.smu.edu/cgi/viewcontent.cgi?article=1307&amp;context=jalc" TargetMode="External"/><Relationship Id="rId56" Type="http://schemas.openxmlformats.org/officeDocument/2006/relationships/hyperlink" Target="https://kluwerlawonline.com/journalarticle/Air+and+Space+Law/33.3/AILA2008021" TargetMode="External"/><Relationship Id="rId8" Type="http://schemas.openxmlformats.org/officeDocument/2006/relationships/webSettings" Target="webSettings.xml"/><Relationship Id="rId51" Type="http://schemas.openxmlformats.org/officeDocument/2006/relationships/hyperlink" Target="http://sitn.hms.harvard.edu/flash/2018/spacex-launches-falcon-heavy-rocket-successfully/" TargetMode="External"/><Relationship Id="rId3" Type="http://schemas.openxmlformats.org/officeDocument/2006/relationships/customXml" Target="../customXml/item3.xml"/><Relationship Id="rId12" Type="http://schemas.openxmlformats.org/officeDocument/2006/relationships/hyperlink" Target="https://www.popsci.com/paint-chip-likely-caused-window-damage-on-space-station/" TargetMode="External"/><Relationship Id="rId17" Type="http://schemas.openxmlformats.org/officeDocument/2006/relationships/hyperlink" Target="https://www.scientificamerican.com/article/space-junk-removal-is-not-going-smoothly/" TargetMode="External"/><Relationship Id="rId25" Type="http://schemas.openxmlformats.org/officeDocument/2006/relationships/hyperlink" Target="https://www.govexec.com/media/d1-mission-space.pdf" TargetMode="External"/><Relationship Id="rId33" Type="http://schemas.openxmlformats.org/officeDocument/2006/relationships/hyperlink" Target="https://astroscale.com/space-sustainability/" TargetMode="External"/><Relationship Id="rId38" Type="http://schemas.openxmlformats.org/officeDocument/2006/relationships/hyperlink" Target="https://www.space.com/esa-startup-clearspace-debris-removal-2025" TargetMode="External"/><Relationship Id="rId46" Type="http://schemas.openxmlformats.org/officeDocument/2006/relationships/hyperlink" Target="http://lroc.sese.asu.edu/posts/1105" TargetMode="External"/><Relationship Id="rId59" Type="http://schemas.openxmlformats.org/officeDocument/2006/relationships/fontTable" Target="fontTable.xml"/><Relationship Id="rId20" Type="http://schemas.openxmlformats.org/officeDocument/2006/relationships/hyperlink" Target="https://www.courthousenews.com/lack-of-space-law-complicates-growing-debris-problem/" TargetMode="External"/><Relationship Id="rId41" Type="http://schemas.openxmlformats.org/officeDocument/2006/relationships/hyperlink" Target="https://www.britannica.com/science/tragedy-of-the-commons" TargetMode="External"/><Relationship Id="rId54" Type="http://schemas.openxmlformats.org/officeDocument/2006/relationships/hyperlink" Target="https://ssrn.com/abstract=330354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echnologyreview.com/2021/08/23/1032386/space-traffic-maritime-law-ruth-stilwell/" TargetMode="External"/><Relationship Id="rId23" Type="http://schemas.openxmlformats.org/officeDocument/2006/relationships/hyperlink" Target="https://www.govexec.com/media/d1-mission-space.pdf" TargetMode="External"/><Relationship Id="rId28" Type="http://schemas.openxmlformats.org/officeDocument/2006/relationships/hyperlink" Target="https://space.nss.org/wp-content/uploads/NSS-Position-Paper-Space-Debris-Removal-2019.pdf" TargetMode="External"/><Relationship Id="rId36" Type="http://schemas.openxmlformats.org/officeDocument/2006/relationships/hyperlink" Target="https://www.satellitetoday.com/in-space-services/2021/07/27/space-clean-up-company-astroscale-signs-partnerships-with-mhi-and-japanese-government/" TargetMode="External"/><Relationship Id="rId49" Type="http://schemas.openxmlformats.org/officeDocument/2006/relationships/hyperlink" Target="http://www.cnn.com/2015/01/14/opinion/co2-crisis-griffin/" TargetMode="External"/><Relationship Id="rId57" Type="http://schemas.openxmlformats.org/officeDocument/2006/relationships/hyperlink" Target="https://kluwerlawonline.com/journalarticle/Air+and+Space+Law/33.3/AILA2008021" TargetMode="External"/><Relationship Id="rId10" Type="http://schemas.openxmlformats.org/officeDocument/2006/relationships/hyperlink" Target="https://carnegieendowment.org/2021/03/09/space-is-great-commons.-it-s-time-to-treat-it-as-such-pub-84018" TargetMode="External"/><Relationship Id="rId31" Type="http://schemas.openxmlformats.org/officeDocument/2006/relationships/hyperlink" Target="https://www.space.com/apple-cofounder-steve-wozniak-space-junk-company" TargetMode="External"/><Relationship Id="rId44" Type="http://schemas.openxmlformats.org/officeDocument/2006/relationships/hyperlink" Target="https://www.fastcompany.com/90347364/jeff-bezos-wants-to-save-earth-by-moving-industry-to-space" TargetMode="External"/><Relationship Id="rId52"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77</TotalTime>
  <Pages>35</Pages>
  <Words>12189</Words>
  <Characters>69481</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86</cp:revision>
  <dcterms:created xsi:type="dcterms:W3CDTF">2022-01-15T15:22:00Z</dcterms:created>
  <dcterms:modified xsi:type="dcterms:W3CDTF">2022-01-15T17:52:00Z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