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C00AF" w14:textId="66B207D8" w:rsidR="00E42E4C" w:rsidRDefault="007C0DA8" w:rsidP="007C0DA8">
      <w:pPr>
        <w:pStyle w:val="Heading1"/>
      </w:pPr>
      <w:r>
        <w:t>1NC</w:t>
      </w:r>
    </w:p>
    <w:p w14:paraId="56E3E314" w14:textId="7F8B4889" w:rsidR="007C0DA8" w:rsidRDefault="007C0DA8" w:rsidP="007C0DA8"/>
    <w:p w14:paraId="1D6A9A8B" w14:textId="1DB79A32" w:rsidR="007C0DA8" w:rsidRDefault="007C0DA8" w:rsidP="007C0DA8"/>
    <w:p w14:paraId="27A31F85" w14:textId="37FD035D" w:rsidR="007C0DA8" w:rsidRDefault="007C0DA8" w:rsidP="007C0DA8"/>
    <w:p w14:paraId="0076DCA8" w14:textId="6AFBD2A6" w:rsidR="007C0DA8" w:rsidRDefault="007C0DA8" w:rsidP="007C0DA8"/>
    <w:p w14:paraId="59CD1E4B" w14:textId="417CD06D" w:rsidR="007C0DA8" w:rsidRDefault="009E6166" w:rsidP="00437AC4">
      <w:pPr>
        <w:pStyle w:val="Heading2"/>
      </w:pPr>
      <w:r>
        <w:lastRenderedPageBreak/>
        <w:t>OFF</w:t>
      </w:r>
    </w:p>
    <w:p w14:paraId="4D65032E" w14:textId="32A6D624" w:rsidR="00437AC4" w:rsidRDefault="00437AC4" w:rsidP="00437AC4"/>
    <w:p w14:paraId="3EB06FAF" w14:textId="77777777" w:rsidR="00630EF7" w:rsidRDefault="00630EF7" w:rsidP="00630EF7">
      <w:pPr>
        <w:pStyle w:val="Heading4"/>
      </w:pPr>
      <w:r>
        <w:t>The standard is maximizing expected wellbeing.</w:t>
      </w:r>
    </w:p>
    <w:p w14:paraId="11B96AE9" w14:textId="6135A057" w:rsidR="00630EF7" w:rsidRDefault="00366DF5" w:rsidP="00366DF5">
      <w:pPr>
        <w:pStyle w:val="Heading4"/>
      </w:pPr>
      <w:r>
        <w:t>Meets their ROB since our interpretation of the best social reality is one that benefits society the most – but ZERO AFF offense defines this so prevent new 1ar justifications that are impossible to predict by the 1nc creating a skew</w:t>
      </w:r>
    </w:p>
    <w:p w14:paraId="427EF0D2" w14:textId="77777777" w:rsidR="00366DF5" w:rsidRDefault="00366DF5" w:rsidP="00630EF7"/>
    <w:p w14:paraId="11473A6C" w14:textId="77777777" w:rsidR="00630EF7" w:rsidRPr="00E469E4" w:rsidRDefault="00630EF7" w:rsidP="00630EF7">
      <w:pPr>
        <w:pStyle w:val="Heading4"/>
        <w:rPr>
          <w:rFonts w:cs="Calibri"/>
        </w:rPr>
      </w:pPr>
      <w:r w:rsidRPr="002E566B">
        <w:rPr>
          <w:rFonts w:cs="Calibri"/>
        </w:rPr>
        <w:t>Prefer:</w:t>
      </w:r>
    </w:p>
    <w:p w14:paraId="7499098A" w14:textId="77777777" w:rsidR="00630EF7" w:rsidRPr="002E566B" w:rsidRDefault="00630EF7" w:rsidP="00630EF7">
      <w:pPr>
        <w:pStyle w:val="Heading4"/>
        <w:rPr>
          <w:rFonts w:cs="Calibri"/>
        </w:rPr>
      </w:pPr>
      <w:r w:rsidRPr="002E566B">
        <w:rPr>
          <w:rFonts w:cs="Calibri"/>
        </w:rPr>
        <w:t>1] Actor specificity:</w:t>
      </w:r>
    </w:p>
    <w:p w14:paraId="2E0FD7D6" w14:textId="77777777" w:rsidR="00630EF7" w:rsidRPr="002E566B" w:rsidRDefault="00630EF7" w:rsidP="00630EF7">
      <w:pPr>
        <w:pStyle w:val="Heading4"/>
        <w:rPr>
          <w:rFonts w:cs="Calibri"/>
        </w:rPr>
      </w:pPr>
      <w:r w:rsidRPr="002E566B">
        <w:rPr>
          <w:rFonts w:cs="Calibri"/>
        </w:rPr>
        <w:t>A] Aggregation -Governments must aggregate because their policies benefit some and harm others so the only non-arbitrary way to prioritize is by helping the most amount of people – that oweighs on specificity</w:t>
      </w:r>
    </w:p>
    <w:p w14:paraId="30D80B61" w14:textId="77777777" w:rsidR="00630EF7" w:rsidRPr="002E566B" w:rsidRDefault="00630EF7" w:rsidP="00630EF7">
      <w:pPr>
        <w:rPr>
          <w:rStyle w:val="Style13ptBold"/>
          <w:b w:val="0"/>
          <w:bCs/>
        </w:rPr>
      </w:pPr>
      <w:r w:rsidRPr="002E566B">
        <w:rPr>
          <w:rStyle w:val="Style13ptBold"/>
        </w:rPr>
        <w:t>Mack 4</w:t>
      </w:r>
      <w:r w:rsidRPr="002E566B">
        <w:t xml:space="preserve"> [(Peter, MBBS, FRCS(Ed), FRCS (</w:t>
      </w:r>
      <w:proofErr w:type="spellStart"/>
      <w:r w:rsidRPr="002E566B">
        <w:t>Glasg</w:t>
      </w:r>
      <w:proofErr w:type="spellEnd"/>
      <w:r w:rsidRPr="002E566B">
        <w:t xml:space="preserve">), PhD, MBA, </w:t>
      </w:r>
      <w:proofErr w:type="spellStart"/>
      <w:r w:rsidRPr="002E566B">
        <w:t>MHlthEcon</w:t>
      </w:r>
      <w:proofErr w:type="spellEnd"/>
      <w:r w:rsidRPr="002E566B">
        <w:t>) “Utilitarian Ethics in Healthcare.” International Journal of the Computer, the Internet, and Management Vol. 12, No.3. 2004. Department of Surgery. Singapore General Hospital.] SJDI</w:t>
      </w:r>
    </w:p>
    <w:p w14:paraId="6B394B86" w14:textId="77777777" w:rsidR="00630EF7" w:rsidRDefault="00630EF7" w:rsidP="00630EF7">
      <w:pPr>
        <w:rPr>
          <w:rStyle w:val="StyleUnderline"/>
        </w:rPr>
      </w:pPr>
      <w:r w:rsidRPr="002E566B">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2E566B">
        <w:rPr>
          <w:rStyle w:val="StyleUnderline"/>
        </w:rPr>
        <w:t xml:space="preserve">The traditional stance </w:t>
      </w:r>
      <w:r w:rsidRPr="002E566B">
        <w:t>of the physician</w:t>
      </w:r>
      <w:r w:rsidRPr="002E566B">
        <w:rPr>
          <w:rStyle w:val="StyleUnderline"/>
        </w:rPr>
        <w:t xml:space="preserve"> is that each patient is an isolated universe. </w:t>
      </w:r>
      <w:r w:rsidRPr="002E566B">
        <w:t xml:space="preserve">When confronted with a situation in which his duty involves a competition for scarce medications or treatments, he would plead the patient’s cause by all methods, short of deceit. However, </w:t>
      </w:r>
      <w:r w:rsidRPr="002E566B">
        <w:rPr>
          <w:rStyle w:val="StyleUnderline"/>
          <w:highlight w:val="cyan"/>
        </w:rPr>
        <w:t>when the</w:t>
      </w:r>
      <w:r w:rsidRPr="002E566B">
        <w:rPr>
          <w:rStyle w:val="StyleUnderline"/>
        </w:rPr>
        <w:t xml:space="preserve"> </w:t>
      </w:r>
      <w:r w:rsidRPr="002E566B">
        <w:t>physician’s</w:t>
      </w:r>
      <w:r w:rsidRPr="002E566B">
        <w:rPr>
          <w:rStyle w:val="StyleUnderline"/>
        </w:rPr>
        <w:t xml:space="preserve"> </w:t>
      </w:r>
      <w:r w:rsidRPr="002E566B">
        <w:rPr>
          <w:rStyle w:val="StyleUnderline"/>
          <w:highlight w:val="cyan"/>
        </w:rPr>
        <w:t>decision involves more</w:t>
      </w:r>
      <w:r w:rsidRPr="002E566B">
        <w:rPr>
          <w:rStyle w:val="StyleUnderline"/>
        </w:rPr>
        <w:t xml:space="preserve"> than just his own patient</w:t>
      </w:r>
      <w:r w:rsidRPr="002E566B">
        <w:t>, or has some commitment to public health,</w:t>
      </w:r>
      <w:r w:rsidRPr="002E566B">
        <w:rPr>
          <w:rStyle w:val="StyleUnderline"/>
        </w:rPr>
        <w:t xml:space="preserve"> </w:t>
      </w:r>
      <w:r w:rsidRPr="002E566B">
        <w:rPr>
          <w:rStyle w:val="StyleUnderline"/>
          <w:highlight w:val="cyan"/>
        </w:rPr>
        <w:t>other issues have to be considered.</w:t>
      </w:r>
      <w:r w:rsidRPr="002E566B">
        <w:rPr>
          <w:rStyle w:val="StyleUnderline"/>
        </w:rPr>
        <w:t xml:space="preserve"> </w:t>
      </w:r>
      <w:r w:rsidRPr="002E566B">
        <w:t xml:space="preserve">He then has to </w:t>
      </w:r>
      <w:proofErr w:type="spellStart"/>
      <w:r w:rsidRPr="002E566B">
        <w:t>recognise</w:t>
      </w:r>
      <w:proofErr w:type="spellEnd"/>
      <w:r w:rsidRPr="002E566B">
        <w:t xml:space="preserve"> that the</w:t>
      </w:r>
      <w:r w:rsidRPr="002E566B">
        <w:rPr>
          <w:rStyle w:val="StyleUnderline"/>
        </w:rPr>
        <w:t xml:space="preserve"> </w:t>
      </w:r>
      <w:r w:rsidRPr="002E566B">
        <w:rPr>
          <w:rStyle w:val="StyleUnderline"/>
          <w:highlight w:val="cyan"/>
        </w:rPr>
        <w:t>unbridled advocacy</w:t>
      </w:r>
      <w:r w:rsidRPr="002E566B">
        <w:rPr>
          <w:rStyle w:val="StyleUnderline"/>
        </w:rPr>
        <w:t xml:space="preserve"> of the patient </w:t>
      </w:r>
      <w:r w:rsidRPr="002E566B">
        <w:rPr>
          <w:rStyle w:val="StyleUnderline"/>
          <w:highlight w:val="cyan"/>
        </w:rPr>
        <w:t>may not square with</w:t>
      </w:r>
      <w:r w:rsidRPr="002E566B">
        <w:t xml:space="preserve"> what the economist perceives to be </w:t>
      </w:r>
      <w:r w:rsidRPr="002E566B">
        <w:rPr>
          <w:rStyle w:val="StyleUnderline"/>
          <w:highlight w:val="cyan"/>
        </w:rPr>
        <w:t>the most advantageous policy to society</w:t>
      </w:r>
      <w:r w:rsidRPr="002E566B">
        <w:rPr>
          <w:rStyle w:val="StyleUnderline"/>
        </w:rPr>
        <w:t xml:space="preserve"> as a whole.</w:t>
      </w:r>
      <w:r w:rsidRPr="002E566B">
        <w:t xml:space="preserve"> Medical professionals characteristically deplore scarcities. Many of them are simply not prepared to modify their intransigent principle of unwavering duty to their patients’ individual interest. However, </w:t>
      </w:r>
      <w:r w:rsidRPr="002E566B">
        <w:rPr>
          <w:rStyle w:val="StyleUnderline"/>
        </w:rPr>
        <w:t>in decisions involving multiple patients</w:t>
      </w:r>
      <w:r w:rsidRPr="002E566B">
        <w:t xml:space="preserve">, making available </w:t>
      </w:r>
      <w:r w:rsidRPr="002E566B">
        <w:rPr>
          <w:rStyle w:val="StyleUnderline"/>
          <w:highlight w:val="cyan"/>
        </w:rPr>
        <w:t>more</w:t>
      </w:r>
      <w:r w:rsidRPr="002E566B">
        <w:rPr>
          <w:rStyle w:val="StyleUnderline"/>
        </w:rPr>
        <w:t xml:space="preserve"> </w:t>
      </w:r>
      <w:r w:rsidRPr="002E566B">
        <w:t xml:space="preserve">medication, </w:t>
      </w:r>
      <w:proofErr w:type="spellStart"/>
      <w:r w:rsidRPr="002E566B">
        <w:t>labour</w:t>
      </w:r>
      <w:proofErr w:type="spellEnd"/>
      <w:r w:rsidRPr="002E566B">
        <w:t xml:space="preserve"> or </w:t>
      </w:r>
      <w:r w:rsidRPr="002E566B">
        <w:rPr>
          <w:rStyle w:val="StyleUnderline"/>
          <w:highlight w:val="cyan"/>
        </w:rPr>
        <w:t>expenses for one</w:t>
      </w:r>
      <w:r w:rsidRPr="002E566B">
        <w:rPr>
          <w:rStyle w:val="StyleUnderline"/>
        </w:rPr>
        <w:t xml:space="preserve"> </w:t>
      </w:r>
      <w:r w:rsidRPr="002E566B">
        <w:t xml:space="preserve">patient </w:t>
      </w:r>
      <w:r w:rsidRPr="002E566B">
        <w:rPr>
          <w:rStyle w:val="StyleUnderline"/>
        </w:rPr>
        <w:t xml:space="preserve">will </w:t>
      </w:r>
      <w:r w:rsidRPr="002E566B">
        <w:rPr>
          <w:rStyle w:val="StyleUnderline"/>
          <w:highlight w:val="cyan"/>
        </w:rPr>
        <w:t>mean</w:t>
      </w:r>
      <w:r w:rsidRPr="002E566B">
        <w:rPr>
          <w:rStyle w:val="StyleUnderline"/>
        </w:rPr>
        <w:t xml:space="preserve"> </w:t>
      </w:r>
      <w:r w:rsidRPr="002E566B">
        <w:t xml:space="preserve">leaving </w:t>
      </w:r>
      <w:r w:rsidRPr="002E566B">
        <w:rPr>
          <w:rStyle w:val="StyleUnderline"/>
          <w:highlight w:val="cyan"/>
        </w:rPr>
        <w:t>less for another.</w:t>
      </w:r>
      <w:r w:rsidRPr="002E566B">
        <w:rPr>
          <w:rStyle w:val="StyleUnderline"/>
        </w:rPr>
        <w:t xml:space="preserve"> The physician is</w:t>
      </w:r>
      <w:r w:rsidRPr="002E566B">
        <w:t xml:space="preserve"> then </w:t>
      </w:r>
      <w:r w:rsidRPr="002E566B">
        <w:rPr>
          <w:rStyle w:val="StyleUnderline"/>
        </w:rPr>
        <w:t>compelled</w:t>
      </w:r>
      <w:r w:rsidRPr="002E566B">
        <w:t xml:space="preserve"> by his competing loyalties </w:t>
      </w:r>
      <w:r w:rsidRPr="002E566B">
        <w:rPr>
          <w:rStyle w:val="StyleUnderline"/>
        </w:rPr>
        <w:t xml:space="preserve">to enter into a decision mode of one versus many, where </w:t>
      </w:r>
      <w:r w:rsidRPr="002E566B">
        <w:rPr>
          <w:rStyle w:val="StyleUnderline"/>
        </w:rPr>
        <w:lastRenderedPageBreak/>
        <w:t>the underlying constraint is</w:t>
      </w:r>
      <w:r w:rsidRPr="002E566B">
        <w:t xml:space="preserve"> one of </w:t>
      </w:r>
      <w:r w:rsidRPr="002E566B">
        <w:rPr>
          <w:rStyle w:val="StyleUnderline"/>
        </w:rPr>
        <w:t>finiteness of the commodities.</w:t>
      </w:r>
      <w:r w:rsidRPr="002E566B">
        <w:t xml:space="preserve"> Although the medical treatment may be simple and inexpensive in many instances, there are situations such as in renal dialysis, where </w:t>
      </w:r>
      <w:proofErr w:type="spellStart"/>
      <w:r w:rsidRPr="002E566B">
        <w:t>prioritisation</w:t>
      </w:r>
      <w:proofErr w:type="spellEnd"/>
      <w:r w:rsidRPr="002E566B">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2E566B">
        <w:rPr>
          <w:rStyle w:val="StyleUnderline"/>
        </w:rPr>
        <w:t>ethics is identified with the investigation of rationally justifiable bases for resolving conflict among persons with divergent aims</w:t>
      </w:r>
      <w:r w:rsidRPr="002E566B">
        <w:t xml:space="preserve"> and who share a common world. </w:t>
      </w:r>
      <w:r w:rsidRPr="002E566B">
        <w:rPr>
          <w:rStyle w:val="StyleUnderline"/>
          <w:highlight w:val="cyan"/>
        </w:rPr>
        <w:t>Because of the scarcity of resources</w:t>
      </w:r>
      <w:r w:rsidRPr="002E566B">
        <w:rPr>
          <w:rStyle w:val="StyleUnderline"/>
        </w:rPr>
        <w:t xml:space="preserve">, one’s success is another person’s failure. </w:t>
      </w:r>
      <w:proofErr w:type="gramStart"/>
      <w:r w:rsidRPr="002E566B">
        <w:rPr>
          <w:rStyle w:val="StyleUnderline"/>
        </w:rPr>
        <w:t>Therefore</w:t>
      </w:r>
      <w:proofErr w:type="gramEnd"/>
      <w:r w:rsidRPr="002E566B">
        <w:rPr>
          <w:rStyle w:val="StyleUnderline"/>
        </w:rPr>
        <w:t xml:space="preserve"> </w:t>
      </w:r>
      <w:r w:rsidRPr="002E566B">
        <w:rPr>
          <w:rStyle w:val="StyleUnderline"/>
          <w:highlight w:val="cyan"/>
        </w:rPr>
        <w:t>ethics search for rationally justifiable standards for the resolution of interpersonal conflict.</w:t>
      </w:r>
      <w:r w:rsidRPr="002E566B">
        <w:t xml:space="preserve"> </w:t>
      </w:r>
      <w:r w:rsidRPr="002E566B">
        <w:rPr>
          <w:rStyle w:val="StyleUnderline"/>
        </w:rPr>
        <w:t>While the realities of human life have given rise to the concepts of property, justice and scarcity, the management of scarcity requires the exercise of choice</w:t>
      </w:r>
      <w:r w:rsidRPr="002E566B">
        <w:t xml:space="preserve">, since having more of some goods means having less of others. </w:t>
      </w:r>
      <w:r w:rsidRPr="002E566B">
        <w:rPr>
          <w:rStyle w:val="StyleUnderline"/>
        </w:rPr>
        <w:t xml:space="preserve">Exercising choice in turn involves </w:t>
      </w:r>
      <w:r w:rsidRPr="002E566B">
        <w:t xml:space="preserve">comparisons, and </w:t>
      </w:r>
      <w:r w:rsidRPr="002E566B">
        <w:rPr>
          <w:rStyle w:val="StyleUnderline"/>
        </w:rPr>
        <w:t xml:space="preserve">comparisons </w:t>
      </w:r>
      <w:r w:rsidRPr="002E566B">
        <w:t xml:space="preserve">are </w:t>
      </w:r>
      <w:r w:rsidRPr="002E566B">
        <w:rPr>
          <w:rStyle w:val="StyleUnderline"/>
        </w:rPr>
        <w:t xml:space="preserve">based on principles. </w:t>
      </w:r>
      <w:r w:rsidRPr="002E566B">
        <w:t xml:space="preserve">As ethicists, </w:t>
      </w:r>
      <w:r w:rsidRPr="002E566B">
        <w:rPr>
          <w:rStyle w:val="StyleUnderline"/>
        </w:rPr>
        <w:t>the meaning of these principles must be sought in the moral basis that implementing them would require.</w:t>
      </w:r>
      <w:r w:rsidRPr="002E566B">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2E566B">
        <w:rPr>
          <w:rStyle w:val="StyleUnderline"/>
        </w:rPr>
        <w:t xml:space="preserve">all </w:t>
      </w:r>
      <w:r w:rsidRPr="002E566B">
        <w:rPr>
          <w:rStyle w:val="StyleUnderline"/>
          <w:highlight w:val="cyan"/>
        </w:rPr>
        <w:t xml:space="preserve">distributive questions should </w:t>
      </w:r>
      <w:r w:rsidRPr="002E566B">
        <w:rPr>
          <w:rStyle w:val="StyleUnderline"/>
        </w:rPr>
        <w:t xml:space="preserve">be settled according to which distribution </w:t>
      </w:r>
      <w:proofErr w:type="spellStart"/>
      <w:r w:rsidRPr="002E566B">
        <w:rPr>
          <w:rStyle w:val="StyleUnderline"/>
          <w:highlight w:val="cyan"/>
        </w:rPr>
        <w:t>maximise</w:t>
      </w:r>
      <w:r w:rsidRPr="002E566B">
        <w:rPr>
          <w:rStyle w:val="StyleUnderline"/>
        </w:rPr>
        <w:t>s</w:t>
      </w:r>
      <w:proofErr w:type="spellEnd"/>
      <w:r w:rsidRPr="002E566B">
        <w:rPr>
          <w:rStyle w:val="StyleUnderline"/>
          <w:highlight w:val="cyan"/>
        </w:rPr>
        <w:t xml:space="preserve"> welfare.</w:t>
      </w:r>
      <w:r w:rsidRPr="002E566B">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2E566B">
        <w:t>maximisation</w:t>
      </w:r>
      <w:proofErr w:type="spellEnd"/>
      <w:r w:rsidRPr="002E566B">
        <w:t xml:space="preserve">, consumer sovereignty, consequentialism and welfarism. Utility </w:t>
      </w:r>
      <w:proofErr w:type="spellStart"/>
      <w:r w:rsidRPr="002E566B">
        <w:t>maximisation</w:t>
      </w:r>
      <w:proofErr w:type="spellEnd"/>
      <w:r w:rsidRPr="002E566B">
        <w:t xml:space="preserve"> embodies the </w:t>
      </w:r>
      <w:proofErr w:type="spellStart"/>
      <w:r w:rsidRPr="002E566B">
        <w:t>behavioural</w:t>
      </w:r>
      <w:proofErr w:type="spellEnd"/>
      <w:r w:rsidRPr="002E566B">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w:t>
      </w:r>
      <w:r w:rsidRPr="002E566B">
        <w:lastRenderedPageBreak/>
        <w:t xml:space="preserve">judged solely on the welfare or utility levels in that situation. Taken together </w:t>
      </w:r>
      <w:r w:rsidRPr="002E566B">
        <w:rPr>
          <w:rStyle w:val="StyleUnderline"/>
        </w:rPr>
        <w:t>these</w:t>
      </w:r>
      <w:r w:rsidRPr="002E566B">
        <w:t xml:space="preserve"> four </w:t>
      </w:r>
      <w:r w:rsidRPr="002E566B">
        <w:rPr>
          <w:rStyle w:val="StyleUnderline"/>
        </w:rPr>
        <w:t xml:space="preserve">tenets require that a </w:t>
      </w:r>
      <w:r w:rsidRPr="002E566B">
        <w:rPr>
          <w:rStyle w:val="StyleUnderline"/>
          <w:highlight w:val="cyan"/>
        </w:rPr>
        <w:t>policy be judged solely in terms of the resulting utilities</w:t>
      </w:r>
      <w:r w:rsidRPr="002E566B">
        <w:rPr>
          <w:rStyle w:val="StyleUnderline"/>
        </w:rPr>
        <w:t xml:space="preserve"> achieved by individuals as assessed by the individuals themselves. Issues of who receives the utility, the source of the utility and any non-utility aspects of the situation are ignored.</w:t>
      </w:r>
    </w:p>
    <w:p w14:paraId="101331DE" w14:textId="77777777" w:rsidR="00630EF7" w:rsidRPr="002E566B" w:rsidRDefault="00630EF7" w:rsidP="00630EF7">
      <w:pPr>
        <w:rPr>
          <w:u w:val="single"/>
        </w:rPr>
      </w:pPr>
    </w:p>
    <w:p w14:paraId="1EC02BD5" w14:textId="418F3DF7" w:rsidR="00630EF7" w:rsidRDefault="00D23045" w:rsidP="00630EF7">
      <w:pPr>
        <w:pStyle w:val="Heading4"/>
      </w:pPr>
      <w:r>
        <w:t>2</w:t>
      </w:r>
      <w:r w:rsidR="00630EF7">
        <w:t xml:space="preserve">] Use epistemic </w:t>
      </w:r>
      <w:proofErr w:type="gramStart"/>
      <w:r w:rsidR="00630EF7">
        <w:t>modesty :</w:t>
      </w:r>
      <w:proofErr w:type="gramEnd"/>
    </w:p>
    <w:p w14:paraId="4D5E5C6D" w14:textId="151526C7" w:rsidR="00630EF7" w:rsidRDefault="00630EF7" w:rsidP="00630EF7">
      <w:pPr>
        <w:pStyle w:val="Heading4"/>
      </w:pPr>
      <w:r>
        <w:t xml:space="preserve">a) clash – encourages </w:t>
      </w:r>
      <w:r w:rsidR="00451753">
        <w:t>k</w:t>
      </w:r>
      <w:r>
        <w:t xml:space="preserve"> and topic education which forces more realistic comparisons since the strength of obligations also matter</w:t>
      </w:r>
    </w:p>
    <w:p w14:paraId="5786B7C2" w14:textId="6796FC2E" w:rsidR="00630EF7" w:rsidRPr="00CA757C" w:rsidRDefault="008C6525" w:rsidP="00630EF7">
      <w:pPr>
        <w:pStyle w:val="Heading4"/>
        <w:rPr>
          <w:rFonts w:cs="Calibri"/>
        </w:rPr>
      </w:pPr>
      <w:r>
        <w:rPr>
          <w:rFonts w:cs="Calibri"/>
        </w:rPr>
        <w:t>3</w:t>
      </w:r>
      <w:r w:rsidR="00630EF7" w:rsidRPr="002E566B">
        <w:rPr>
          <w:rFonts w:cs="Calibri"/>
        </w:rPr>
        <w:t xml:space="preserve">] Bindingness- only pursuing pleasure and avoiding pain can motivate action consistently- no external system of ethics has anything intrinsic that dictate it be followed. </w:t>
      </w:r>
    </w:p>
    <w:p w14:paraId="66446AC3" w14:textId="32E00076" w:rsidR="00630EF7" w:rsidRPr="00CA757C" w:rsidRDefault="008C6525" w:rsidP="00630EF7">
      <w:pPr>
        <w:pStyle w:val="Heading4"/>
        <w:rPr>
          <w:rFonts w:cs="Calibri"/>
        </w:rPr>
      </w:pPr>
      <w:r>
        <w:rPr>
          <w:rFonts w:cs="Calibri"/>
        </w:rPr>
        <w:t>4</w:t>
      </w:r>
      <w:r w:rsidR="00630EF7" w:rsidRPr="002E566B">
        <w:rPr>
          <w:rFonts w:cs="Calibri"/>
        </w:rPr>
        <w:t xml:space="preserve">] Intuitions: If something happens 100 </w:t>
      </w:r>
      <w:proofErr w:type="gramStart"/>
      <w:r w:rsidR="00630EF7" w:rsidRPr="002E566B">
        <w:rPr>
          <w:rFonts w:cs="Calibri"/>
        </w:rPr>
        <w:t>times</w:t>
      </w:r>
      <w:proofErr w:type="gramEnd"/>
      <w:r w:rsidR="00630EF7" w:rsidRPr="002E566B">
        <w:rPr>
          <w:rFonts w:cs="Calibri"/>
        </w:rPr>
        <w:t xml:space="preserve"> we know it will happen again because of probability and mathematical analysis – only empirical processes can allow us to accurately make deductive predictions</w:t>
      </w:r>
    </w:p>
    <w:p w14:paraId="7F44F1CC" w14:textId="77777777" w:rsidR="00630EF7" w:rsidRPr="002E566B" w:rsidRDefault="00630EF7" w:rsidP="00630EF7">
      <w:pPr>
        <w:pStyle w:val="Heading4"/>
        <w:rPr>
          <w:rFonts w:cs="Calibri"/>
        </w:rPr>
      </w:pPr>
      <w:r w:rsidRPr="002E566B">
        <w:rPr>
          <w:rFonts w:cs="Calibri"/>
        </w:rPr>
        <w:t>Extinction first:</w:t>
      </w:r>
    </w:p>
    <w:p w14:paraId="12FD1CB1" w14:textId="44FDA744" w:rsidR="00630EF7" w:rsidRDefault="00630EF7" w:rsidP="00630EF7">
      <w:pPr>
        <w:keepNext/>
        <w:keepLines/>
        <w:spacing w:before="40"/>
        <w:outlineLvl w:val="3"/>
        <w:rPr>
          <w:rFonts w:eastAsia="Yu Mincho"/>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5206AC2D" w14:textId="65081755" w:rsidR="001B4C58" w:rsidRDefault="001B4C58" w:rsidP="001B4C58"/>
    <w:p w14:paraId="377135F8" w14:textId="01D37DD7" w:rsidR="001B4C58" w:rsidRPr="00B91521" w:rsidRDefault="001B4C58" w:rsidP="001B4C58">
      <w:pPr>
        <w:pStyle w:val="Heading4"/>
        <w:rPr>
          <w:rFonts w:ascii="Georgia" w:hAnsi="Georgia"/>
        </w:rPr>
      </w:pPr>
      <w:r>
        <w:rPr>
          <w:rFonts w:ascii="Georgia" w:hAnsi="Georgia"/>
        </w:rPr>
        <w:lastRenderedPageBreak/>
        <w:t xml:space="preserve">2] </w:t>
      </w: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0D30490F" w14:textId="77777777" w:rsidR="001B4C58" w:rsidRPr="00B91521" w:rsidRDefault="001B4C58" w:rsidP="001B4C58">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106F8664" w14:textId="77777777" w:rsidR="001B4C58" w:rsidRPr="00B91521" w:rsidRDefault="001B4C58" w:rsidP="001B4C58">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w:t>
      </w:r>
      <w:proofErr w:type="spellStart"/>
      <w:r w:rsidRPr="00B91521">
        <w:rPr>
          <w:rFonts w:ascii="Georgia" w:hAnsi="Georgia"/>
          <w:sz w:val="16"/>
          <w:szCs w:val="16"/>
        </w:rPr>
        <w:t>unin</w:t>
      </w:r>
      <w:proofErr w:type="spellEnd"/>
      <w:r w:rsidRPr="00B91521">
        <w:rPr>
          <w:rFonts w:ascii="Georgia" w:hAnsi="Georgia"/>
          <w:sz w:val="16"/>
          <w:szCs w:val="16"/>
        </w:rPr>
        <w:t xml:space="preserve">- </w:t>
      </w:r>
      <w:proofErr w:type="spellStart"/>
      <w:r w:rsidRPr="00B91521">
        <w:rPr>
          <w:rFonts w:ascii="Georgia" w:hAnsi="Georgia"/>
          <w:sz w:val="16"/>
          <w:szCs w:val="16"/>
        </w:rPr>
        <w:t>tentional</w:t>
      </w:r>
      <w:proofErr w:type="spellEnd"/>
      <w:r w:rsidRPr="00B91521">
        <w:rPr>
          <w:rFonts w:ascii="Georgia" w:hAnsi="Georgia"/>
          <w:sz w:val="16"/>
          <w:szCs w:val="16"/>
        </w:rPr>
        <w:t>) that drastically interferes in the process of maintaining the person in existence is an objective evil for the person. What is crucially at stake here, and is dialectically supportive of the self-</w:t>
      </w:r>
      <w:proofErr w:type="spellStart"/>
      <w:r w:rsidRPr="00B91521">
        <w:rPr>
          <w:rFonts w:ascii="Georgia" w:hAnsi="Georgia"/>
          <w:sz w:val="16"/>
          <w:szCs w:val="16"/>
        </w:rPr>
        <w:t>evidency</w:t>
      </w:r>
      <w:proofErr w:type="spellEnd"/>
      <w:r w:rsidRPr="00B91521">
        <w:rPr>
          <w:rFonts w:ascii="Georgia" w:hAnsi="Georgia"/>
          <w:sz w:val="16"/>
          <w:szCs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027401AF" w14:textId="77777777" w:rsidR="001B4C58" w:rsidRPr="002E566B" w:rsidRDefault="001B4C58" w:rsidP="001B4C58"/>
    <w:p w14:paraId="13427644" w14:textId="7CCBF15B" w:rsidR="00630EF7" w:rsidRPr="002E566B" w:rsidRDefault="001B4C58" w:rsidP="00630EF7">
      <w:pPr>
        <w:pStyle w:val="Heading4"/>
        <w:rPr>
          <w:rFonts w:cs="Calibri"/>
        </w:rPr>
      </w:pPr>
      <w:r>
        <w:rPr>
          <w:rFonts w:cs="Calibri"/>
        </w:rPr>
        <w:t>3</w:t>
      </w:r>
      <w:r w:rsidR="00630EF7" w:rsidRPr="002E566B">
        <w:rPr>
          <w:rFonts w:cs="Calibri"/>
        </w:rPr>
        <w:t xml:space="preserve">] Extinction isn’t tied to util – it’s a </w:t>
      </w:r>
      <w:proofErr w:type="gramStart"/>
      <w:r w:rsidR="00630EF7" w:rsidRPr="002E566B">
        <w:rPr>
          <w:rFonts w:cs="Calibri"/>
        </w:rPr>
        <w:t xml:space="preserve">distinct </w:t>
      </w:r>
      <w:proofErr w:type="spellStart"/>
      <w:r w:rsidR="00630EF7" w:rsidRPr="002E566B">
        <w:rPr>
          <w:rFonts w:cs="Calibri"/>
        </w:rPr>
        <w:t>phenomena</w:t>
      </w:r>
      <w:proofErr w:type="spellEnd"/>
      <w:proofErr w:type="gramEnd"/>
      <w:r w:rsidR="00630EF7" w:rsidRPr="002E566B">
        <w:rPr>
          <w:rFonts w:cs="Calibri"/>
        </w:rPr>
        <w:t xml:space="preserve"> which is offense under ANY fw</w:t>
      </w:r>
    </w:p>
    <w:p w14:paraId="77BFB883" w14:textId="77777777" w:rsidR="00630EF7" w:rsidRPr="002E566B" w:rsidRDefault="00630EF7" w:rsidP="00630EF7">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11166112" w14:textId="77777777" w:rsidR="00630EF7" w:rsidRPr="002E566B" w:rsidRDefault="00630EF7" w:rsidP="00630EF7">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 xml:space="preserve">phenomena that </w:t>
      </w:r>
      <w:r w:rsidRPr="002E566B">
        <w:rPr>
          <w:b/>
          <w:iCs/>
          <w:szCs w:val="26"/>
          <w:highlight w:val="green"/>
          <w:u w:val="single"/>
          <w:bdr w:val="single" w:sz="8" w:space="0" w:color="auto"/>
        </w:rPr>
        <w:lastRenderedPageBreak/>
        <w:t>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22969D2C" w14:textId="77777777" w:rsidR="00630EF7" w:rsidRPr="002E566B" w:rsidRDefault="00630EF7" w:rsidP="00630EF7">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proofErr w:type="gramStart"/>
      <w:r w:rsidRPr="002E566B">
        <w:rPr>
          <w:szCs w:val="26"/>
          <w:highlight w:val="green"/>
          <w:u w:val="single"/>
        </w:rPr>
        <w:t>entails</w:t>
      </w:r>
      <w:proofErr w:type="gramEnd"/>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07186C37" w14:textId="77777777" w:rsidR="00630EF7" w:rsidRPr="002E566B" w:rsidRDefault="00630EF7" w:rsidP="00630EF7">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4EFC3B8B" w14:textId="77777777" w:rsidR="00630EF7" w:rsidRPr="002E566B" w:rsidRDefault="00630EF7" w:rsidP="00630EF7">
      <w:pPr>
        <w:rPr>
          <w:szCs w:val="16"/>
        </w:rPr>
      </w:pPr>
      <w:r w:rsidRPr="002E566B">
        <w:rPr>
          <w:szCs w:val="16"/>
        </w:rPr>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w:t>
      </w:r>
      <w:r w:rsidRPr="002E566B">
        <w:rPr>
          <w:szCs w:val="16"/>
        </w:rPr>
        <w:lastRenderedPageBreak/>
        <w:t xml:space="preserve">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3D851ADD" w14:textId="77777777" w:rsidR="00630EF7" w:rsidRPr="002E566B" w:rsidRDefault="00630EF7" w:rsidP="00630EF7">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3664622F" w14:textId="77777777" w:rsidR="00630EF7" w:rsidRPr="002E566B" w:rsidRDefault="00630EF7" w:rsidP="00630EF7">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44176D01" w14:textId="77777777" w:rsidR="00630EF7" w:rsidRDefault="00630EF7" w:rsidP="00630EF7"/>
    <w:p w14:paraId="51BDA796" w14:textId="77777777" w:rsidR="00630EF7" w:rsidRDefault="00630EF7" w:rsidP="00630EF7"/>
    <w:p w14:paraId="7CD4DF5D" w14:textId="1E7ECBE4" w:rsidR="00893AE1" w:rsidRDefault="00893AE1" w:rsidP="00592504">
      <w:pPr>
        <w:pStyle w:val="Heading2"/>
      </w:pPr>
      <w:r>
        <w:lastRenderedPageBreak/>
        <w:t>OFF</w:t>
      </w:r>
    </w:p>
    <w:p w14:paraId="0160AED7" w14:textId="75202CBE" w:rsidR="00893AE1" w:rsidRDefault="00893AE1" w:rsidP="00893AE1"/>
    <w:p w14:paraId="2B009930" w14:textId="77777777" w:rsidR="00893AE1" w:rsidRPr="00251F49" w:rsidRDefault="00893AE1" w:rsidP="00893AE1">
      <w:pPr>
        <w:pStyle w:val="Heading4"/>
      </w:pPr>
      <w:r>
        <w:t>Private sector innovation in the commercial space industry is high now.</w:t>
      </w:r>
    </w:p>
    <w:p w14:paraId="510185C0" w14:textId="77777777" w:rsidR="00893AE1" w:rsidRPr="008D4744" w:rsidRDefault="00893AE1" w:rsidP="00893AE1">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4275033F" w14:textId="77777777" w:rsidR="00893AE1" w:rsidRDefault="00893AE1" w:rsidP="00893AE1">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1E0A6254" w14:textId="77777777" w:rsidR="00893AE1" w:rsidRDefault="00893AE1" w:rsidP="00893AE1"/>
    <w:p w14:paraId="0F6AED36" w14:textId="3174CE79" w:rsidR="00893AE1" w:rsidRDefault="00893AE1" w:rsidP="00893AE1">
      <w:pPr>
        <w:pStyle w:val="Heading4"/>
      </w:pPr>
      <w:r>
        <w:t>Private space appropriation is uniquely key to ensuring ongoing innovation towards space exploration.</w:t>
      </w:r>
    </w:p>
    <w:p w14:paraId="141AE90B" w14:textId="77777777" w:rsidR="00893AE1" w:rsidRPr="0099080E" w:rsidRDefault="00893AE1" w:rsidP="00893AE1">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676AF5DA" w14:textId="77777777" w:rsidR="00893AE1" w:rsidRPr="0099080E" w:rsidRDefault="00893AE1" w:rsidP="00893AE1">
      <w:pPr>
        <w:rPr>
          <w:rStyle w:val="StyleUnderline"/>
        </w:rPr>
      </w:pPr>
      <w:r w:rsidRPr="0099080E">
        <w:lastRenderedPageBreak/>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0D66A881" w14:textId="77777777" w:rsidR="00893AE1" w:rsidRPr="0099080E" w:rsidRDefault="00893AE1" w:rsidP="00893AE1">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365B1D74" w14:textId="77777777" w:rsidR="00893AE1" w:rsidRPr="0099080E" w:rsidRDefault="00893AE1" w:rsidP="00893AE1">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6085B4A5" w14:textId="77777777" w:rsidR="00893AE1" w:rsidRDefault="00893AE1" w:rsidP="00893AE1">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046FFF0D" w14:textId="77777777" w:rsidR="00893AE1" w:rsidRDefault="00893AE1" w:rsidP="00893AE1"/>
    <w:p w14:paraId="579858C8" w14:textId="6921D6BD" w:rsidR="00893AE1" w:rsidRDefault="00893AE1" w:rsidP="00893AE1">
      <w:pPr>
        <w:pStyle w:val="Heading4"/>
      </w:pPr>
      <w:r>
        <w:t>The private sector is the key internal link to space exploration</w:t>
      </w:r>
    </w:p>
    <w:p w14:paraId="0A92E04E" w14:textId="77777777" w:rsidR="00893AE1" w:rsidRDefault="00893AE1" w:rsidP="00893AE1">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3FB3B62D" w14:textId="77777777" w:rsidR="00893AE1" w:rsidRPr="00C30D30" w:rsidRDefault="00893AE1" w:rsidP="00893AE1">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6C60ABC5" w14:textId="77777777" w:rsidR="00893AE1" w:rsidRPr="00C30D30" w:rsidRDefault="00893AE1" w:rsidP="00893AE1">
      <w:r w:rsidRPr="00C30D30">
        <w:lastRenderedPageBreak/>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53AA9316" w14:textId="77777777" w:rsidR="00893AE1" w:rsidRPr="00C30D30" w:rsidRDefault="00893AE1" w:rsidP="00893AE1">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actually have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51D989D5" w14:textId="77777777" w:rsidR="00893AE1" w:rsidRPr="00C30D30" w:rsidRDefault="00893AE1" w:rsidP="00893AE1">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w:t>
      </w:r>
      <w:r w:rsidRPr="00C30D30">
        <w:lastRenderedPageBreak/>
        <w:t>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1899E3A" w14:textId="77777777" w:rsidR="00893AE1" w:rsidRPr="00C30D30" w:rsidRDefault="00893AE1" w:rsidP="00893AE1">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3787D57D" w14:textId="77777777" w:rsidR="00893AE1" w:rsidRPr="00C30D30" w:rsidRDefault="00893AE1" w:rsidP="00893AE1">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7115DBA6" w14:textId="77777777" w:rsidR="00893AE1" w:rsidRPr="00C30D30" w:rsidRDefault="00893AE1" w:rsidP="00893AE1">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lastRenderedPageBreak/>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6E9854D4" w14:textId="77777777" w:rsidR="00893AE1" w:rsidRPr="00C71417" w:rsidRDefault="00893AE1" w:rsidP="00893AE1">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64FB4E03" w14:textId="77777777" w:rsidR="00893AE1" w:rsidRDefault="00893AE1" w:rsidP="00893AE1"/>
    <w:p w14:paraId="17ECB2D1" w14:textId="77777777" w:rsidR="00893AE1" w:rsidRDefault="00893AE1" w:rsidP="00893AE1">
      <w:pPr>
        <w:pStyle w:val="Heading4"/>
      </w:pPr>
      <w:r>
        <w:t>Space exploration solves</w:t>
      </w:r>
      <w:r w:rsidRPr="00B476B1">
        <w:t xml:space="preserve"> </w:t>
      </w:r>
      <w:r w:rsidRPr="003A6E0F">
        <w:t>extinction</w:t>
      </w:r>
      <w:r>
        <w:t xml:space="preserve"> and </w:t>
      </w:r>
      <w:r w:rsidRPr="003A6E0F">
        <w:t>endless resource wars</w:t>
      </w:r>
      <w:r>
        <w:t>.</w:t>
      </w:r>
    </w:p>
    <w:p w14:paraId="6E94BAB7" w14:textId="77777777" w:rsidR="00893AE1" w:rsidRPr="003A6E0F" w:rsidRDefault="00893AE1" w:rsidP="00893AE1">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xml:space="preserve">, Volume 66, Issues 11–12, June–July 2010, “What the growth of a space tourism industry could contribute to employment, economic growth, </w:t>
      </w:r>
      <w:r>
        <w:lastRenderedPageBreak/>
        <w:t>environmental protection, education, culture and world peace”, Pages 1553–1562]</w:t>
      </w:r>
    </w:p>
    <w:p w14:paraId="5ACBE08F"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5A72C54F" w14:textId="77777777" w:rsidR="00893AE1" w:rsidRPr="009C15D3" w:rsidRDefault="00893AE1" w:rsidP="00893AE1">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00084F1B"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59CF6565"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0471C271" w14:textId="77777777" w:rsidR="00893AE1" w:rsidRPr="009C15D3" w:rsidRDefault="00893AE1" w:rsidP="00893AE1">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 xml:space="preserve">simply </w:t>
      </w:r>
      <w:r w:rsidRPr="009C15D3">
        <w:rPr>
          <w:rStyle w:val="Emphasis"/>
          <w:rFonts w:asciiTheme="minorHAnsi" w:hAnsiTheme="minorHAnsi" w:cstheme="minorHAnsi"/>
          <w:highlight w:val="green"/>
        </w:rPr>
        <w:lastRenderedPageBreak/>
        <w:t>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B3D15A3"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1173C49E"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t>7.2. High return in safety from extra-terrestrial settlement</w:t>
      </w:r>
    </w:p>
    <w:p w14:paraId="214A8FEE"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4806F95" w14:textId="77777777" w:rsidR="00893AE1" w:rsidRPr="009C15D3" w:rsidRDefault="00893AE1" w:rsidP="00893AE1">
      <w:pPr>
        <w:rPr>
          <w:rFonts w:asciiTheme="minorHAnsi" w:hAnsiTheme="minorHAnsi" w:cstheme="minorHAnsi"/>
        </w:rPr>
      </w:pPr>
      <w:r w:rsidRPr="009C15D3">
        <w:rPr>
          <w:rFonts w:asciiTheme="minorHAnsi" w:hAnsiTheme="minorHAnsi" w:cstheme="minorHAnsi"/>
        </w:rPr>
        <w:lastRenderedPageBreak/>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6E616F88" w14:textId="77777777" w:rsidR="00893AE1" w:rsidRPr="00893AE1" w:rsidRDefault="00893AE1" w:rsidP="00893AE1"/>
    <w:p w14:paraId="0EF4EEDC" w14:textId="26732C76" w:rsidR="00A65A9E" w:rsidRDefault="00B3183A" w:rsidP="00592504">
      <w:pPr>
        <w:pStyle w:val="Heading2"/>
      </w:pPr>
      <w:r>
        <w:lastRenderedPageBreak/>
        <w:t>OFF</w:t>
      </w:r>
    </w:p>
    <w:p w14:paraId="2BD680CD" w14:textId="5F1813E3" w:rsidR="00A65A9E" w:rsidRDefault="00A65A9E" w:rsidP="00A65A9E"/>
    <w:p w14:paraId="39BFC185" w14:textId="1E3F54F2" w:rsidR="00A65A9E" w:rsidRDefault="00B3183A" w:rsidP="008E0551">
      <w:pPr>
        <w:pStyle w:val="Heading4"/>
      </w:pPr>
      <w:r>
        <w:t xml:space="preserve">CP: </w:t>
      </w:r>
      <w:r w:rsidR="00EF01F2" w:rsidRPr="00086B2E">
        <w:t>The appropriation of outer space by private entities is unjust</w:t>
      </w:r>
      <w:r w:rsidR="00996590">
        <w:t xml:space="preserve"> only by entities </w:t>
      </w:r>
      <w:r w:rsidR="00996590" w:rsidRPr="008E0551">
        <w:t>residing</w:t>
      </w:r>
      <w:r w:rsidR="00996590">
        <w:t xml:space="preserve"> in the US.</w:t>
      </w:r>
    </w:p>
    <w:p w14:paraId="49C5A73D" w14:textId="3EAD98D1" w:rsidR="00996590" w:rsidRDefault="00996590" w:rsidP="00A65A9E">
      <w:pPr>
        <w:rPr>
          <w:b/>
          <w:bCs/>
          <w:szCs w:val="26"/>
        </w:rPr>
      </w:pPr>
    </w:p>
    <w:p w14:paraId="24CC529C" w14:textId="394136B6" w:rsidR="00996590" w:rsidRDefault="00996590" w:rsidP="008E0551">
      <w:pPr>
        <w:pStyle w:val="Heading4"/>
      </w:pPr>
      <w:r>
        <w:t>Solves all their offense about forcing Asians in bad conditions</w:t>
      </w:r>
      <w:r w:rsidR="001637D8">
        <w:t xml:space="preserve"> which is contextualized </w:t>
      </w:r>
      <w:r w:rsidR="002744DC">
        <w:t>ONLY to the US.</w:t>
      </w:r>
    </w:p>
    <w:p w14:paraId="08859517" w14:textId="0E71127E" w:rsidR="00EF01F2" w:rsidRDefault="00EF01F2" w:rsidP="00A65A9E">
      <w:pPr>
        <w:rPr>
          <w:b/>
          <w:bCs/>
          <w:szCs w:val="26"/>
        </w:rPr>
      </w:pPr>
    </w:p>
    <w:p w14:paraId="22DF28FE" w14:textId="42C5C5AE" w:rsidR="00ED63DE" w:rsidRDefault="00ED63DE" w:rsidP="00A65A9E">
      <w:pPr>
        <w:rPr>
          <w:b/>
          <w:bCs/>
          <w:szCs w:val="26"/>
        </w:rPr>
      </w:pPr>
      <w:r>
        <w:rPr>
          <w:b/>
          <w:bCs/>
          <w:szCs w:val="26"/>
        </w:rPr>
        <w:t xml:space="preserve">Solves </w:t>
      </w:r>
      <w:proofErr w:type="spellStart"/>
      <w:r>
        <w:rPr>
          <w:b/>
          <w:bCs/>
          <w:szCs w:val="26"/>
        </w:rPr>
        <w:t>asian</w:t>
      </w:r>
      <w:proofErr w:type="spellEnd"/>
      <w:r>
        <w:rPr>
          <w:b/>
          <w:bCs/>
          <w:szCs w:val="26"/>
        </w:rPr>
        <w:t xml:space="preserve"> disparities</w:t>
      </w:r>
      <w:r w:rsidR="008A7B1B">
        <w:rPr>
          <w:b/>
          <w:bCs/>
          <w:szCs w:val="26"/>
        </w:rPr>
        <w:t xml:space="preserve"> since the affirmative affects all countries </w:t>
      </w:r>
    </w:p>
    <w:p w14:paraId="5DA4BE60" w14:textId="77777777" w:rsidR="00ED63DE" w:rsidRDefault="00ED63DE" w:rsidP="00A65A9E">
      <w:pPr>
        <w:rPr>
          <w:b/>
          <w:bCs/>
          <w:szCs w:val="26"/>
        </w:rPr>
      </w:pPr>
    </w:p>
    <w:p w14:paraId="508509E3" w14:textId="77777777" w:rsidR="00EF01F2" w:rsidRPr="00A65A9E" w:rsidRDefault="00EF01F2" w:rsidP="00A65A9E"/>
    <w:p w14:paraId="480CBEA5" w14:textId="77777777" w:rsidR="00CF2C82" w:rsidRPr="009D39CB" w:rsidRDefault="00CF2C82" w:rsidP="00CF2C82">
      <w:pPr>
        <w:rPr>
          <w:rFonts w:asciiTheme="majorHAnsi" w:hAnsiTheme="majorHAnsi" w:cstheme="majorHAnsi"/>
        </w:rPr>
      </w:pPr>
    </w:p>
    <w:p w14:paraId="7DB0ACC9" w14:textId="77777777" w:rsidR="00CF2C82" w:rsidRPr="00CF2C82" w:rsidRDefault="00CF2C82" w:rsidP="00CF2C82"/>
    <w:p w14:paraId="491A8118" w14:textId="304C0717" w:rsidR="00DA6B88" w:rsidRDefault="00DA6B88" w:rsidP="00592504">
      <w:pPr>
        <w:pStyle w:val="Heading2"/>
      </w:pPr>
      <w:r>
        <w:lastRenderedPageBreak/>
        <w:t>OFF</w:t>
      </w:r>
    </w:p>
    <w:p w14:paraId="6FB8CFED" w14:textId="200D9762" w:rsidR="00DA6B88" w:rsidRDefault="00DA6B88" w:rsidP="00DA6B88"/>
    <w:p w14:paraId="6336FBC7" w14:textId="77777777" w:rsidR="00DA6B88" w:rsidRPr="00BF513A" w:rsidRDefault="00DA6B88" w:rsidP="00DA6B88">
      <w:pPr>
        <w:pStyle w:val="Heading4"/>
        <w:rPr>
          <w:rFonts w:asciiTheme="minorHAnsi" w:hAnsiTheme="minorHAnsi" w:cstheme="minorHAnsi"/>
        </w:rPr>
      </w:pPr>
      <w:r w:rsidRPr="00BF513A">
        <w:rPr>
          <w:rFonts w:asciiTheme="minorHAnsi" w:hAnsiTheme="minorHAnsi" w:cstheme="minorHAnsi"/>
        </w:rPr>
        <w:t>The aff’s anti-institutional politics re-entrenches the power of capital by leaving intact broader structures of global political economy—it creates catharsis that prevents action against ecological catastrophe and crises of neoliberalism</w:t>
      </w:r>
    </w:p>
    <w:p w14:paraId="4F65EB9E" w14:textId="77777777" w:rsidR="00DA6B88" w:rsidRPr="00BF513A" w:rsidRDefault="00DA6B88" w:rsidP="00DA6B88">
      <w:pPr>
        <w:rPr>
          <w:rFonts w:asciiTheme="minorHAnsi" w:hAnsiTheme="minorHAnsi" w:cstheme="minorHAnsi"/>
          <w:b/>
          <w:bCs/>
        </w:rPr>
      </w:pPr>
      <w:r w:rsidRPr="00BF513A">
        <w:rPr>
          <w:rStyle w:val="Style13ptBold"/>
          <w:rFonts w:asciiTheme="minorHAnsi" w:hAnsiTheme="minorHAnsi" w:cstheme="minorHAnsi"/>
        </w:rPr>
        <w:t xml:space="preserve">Parenti and Emanuele 15 </w:t>
      </w:r>
      <w:r w:rsidRPr="00BF513A">
        <w:rPr>
          <w:rFonts w:asciiTheme="minorHAnsi" w:hAnsiTheme="minorHAnsi" w:cstheme="minorHAnsi"/>
        </w:rPr>
        <w:t>(Christian Parenti, former visiting fellow at CUNY's Center for Place, Culture and Politics, as well as a Soros Senior Justice Fellow, teaches in the Liberal Studies program at New York University, interview with Vincent Emanuele, writer, activist and radio journalist who lives and works in the Rust Belt, “Climate Change, Militarism, Neoliberalism and the State,” May 17, 2015, http://ouleft.sp-mesolite.tilted.net/?p=1980)</w:t>
      </w:r>
    </w:p>
    <w:p w14:paraId="140CDC93" w14:textId="77777777" w:rsidR="00DA6B88" w:rsidRPr="00BF513A" w:rsidRDefault="00DA6B88" w:rsidP="00DA6B88">
      <w:pPr>
        <w:rPr>
          <w:rFonts w:asciiTheme="minorHAnsi" w:hAnsiTheme="minorHAnsi" w:cstheme="minorHAnsi"/>
          <w:sz w:val="10"/>
        </w:rPr>
      </w:pPr>
      <w:r w:rsidRPr="00BF513A">
        <w:rPr>
          <w:rFonts w:asciiTheme="minorHAnsi" w:hAnsiTheme="minorHAnsi" w:cstheme="minorHAnsi"/>
          <w:sz w:val="10"/>
          <w:szCs w:val="12"/>
        </w:rPr>
        <w:t>You mention mutual aid and how it was overhyped by the left in the aftermath of Katrina. I’m thinking of the same thing in the aftermath of Hurricane Sandy. You’ve been critical of the left in the US for not approaching and using the state apparatus when dealing with climate change and other ecological issues. Can you talk about your critique of the US left and why you think the state can, and should, be used in a positive manner? Just to be clear, I think it is absolutely heroic and noble what activists have done. My critique is not of peoples’ actions, or of people; it’s of a lack of sophistication, and I hold myself partly accountable, as part of the US left, for our deficiencies.</w:t>
      </w:r>
      <w:r w:rsidRPr="00BF513A">
        <w:rPr>
          <w:rFonts w:asciiTheme="minorHAnsi" w:hAnsiTheme="minorHAnsi" w:cstheme="minorHAnsi"/>
          <w:sz w:val="10"/>
        </w:rPr>
        <w:t xml:space="preserve"> </w:t>
      </w:r>
      <w:r w:rsidRPr="00BF513A">
        <w:rPr>
          <w:rStyle w:val="StyleUnderline"/>
          <w:rFonts w:asciiTheme="minorHAnsi" w:hAnsiTheme="minorHAnsi" w:cstheme="minorHAnsi"/>
        </w:rPr>
        <w:t>With Hurricane Sandy, the Occupy folks did some amazing stuff. Yet, at a certain level, their actions became charity</w:t>
      </w:r>
      <w:r w:rsidRPr="00BF513A">
        <w:rPr>
          <w:rFonts w:asciiTheme="minorHAnsi" w:hAnsiTheme="minorHAnsi" w:cstheme="minorHAnsi"/>
          <w:sz w:val="10"/>
        </w:rPr>
        <w:t xml:space="preserve">. People were talking about how many meals they distributed. That’s charity. </w:t>
      </w:r>
      <w:r w:rsidRPr="00BF513A">
        <w:rPr>
          <w:rStyle w:val="StyleUnderline"/>
          <w:rFonts w:asciiTheme="minorHAnsi" w:hAnsiTheme="minorHAnsi" w:cstheme="minorHAnsi"/>
        </w:rPr>
        <w:t>That is</w:t>
      </w:r>
      <w:r w:rsidRPr="00BF513A">
        <w:rPr>
          <w:rFonts w:asciiTheme="minorHAnsi" w:hAnsiTheme="minorHAnsi" w:cstheme="minorHAnsi"/>
          <w:sz w:val="10"/>
        </w:rPr>
        <w:t xml:space="preserve">, in many ways, </w:t>
      </w:r>
      <w:r w:rsidRPr="00BF513A">
        <w:rPr>
          <w:rStyle w:val="StyleUnderline"/>
          <w:rFonts w:asciiTheme="minorHAnsi" w:hAnsiTheme="minorHAnsi" w:cstheme="minorHAnsi"/>
        </w:rPr>
        <w:t>a neoliberal solution</w:t>
      </w:r>
      <w:r w:rsidRPr="00BF513A">
        <w:rPr>
          <w:rFonts w:asciiTheme="minorHAnsi" w:hAnsiTheme="minorHAnsi" w:cstheme="minorHAnsi"/>
          <w:sz w:val="10"/>
        </w:rPr>
        <w:t xml:space="preserve">. That’s exactly what </w:t>
      </w:r>
      <w:r w:rsidRPr="00847AF8">
        <w:rPr>
          <w:rStyle w:val="StyleUnderline"/>
          <w:rFonts w:asciiTheme="minorHAnsi" w:hAnsiTheme="minorHAnsi" w:cstheme="minorHAnsi"/>
          <w:highlight w:val="green"/>
        </w:rPr>
        <w:t>the capitalist system</w:t>
      </w:r>
      <w:r w:rsidRPr="00BF513A">
        <w:rPr>
          <w:rStyle w:val="StyleUnderline"/>
          <w:rFonts w:asciiTheme="minorHAnsi" w:hAnsiTheme="minorHAnsi" w:cstheme="minorHAnsi"/>
        </w:rPr>
        <w:t xml:space="preserve"> in the US </w:t>
      </w:r>
      <w:r w:rsidRPr="00847AF8">
        <w:rPr>
          <w:rStyle w:val="StyleUnderline"/>
          <w:rFonts w:asciiTheme="minorHAnsi" w:hAnsiTheme="minorHAnsi" w:cstheme="minorHAnsi"/>
          <w:highlight w:val="green"/>
        </w:rPr>
        <w:t>would like</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US </w:t>
      </w:r>
      <w:r w:rsidRPr="00847AF8">
        <w:rPr>
          <w:rStyle w:val="StyleUnderline"/>
          <w:rFonts w:asciiTheme="minorHAnsi" w:hAnsiTheme="minorHAnsi" w:cstheme="minorHAnsi"/>
          <w:highlight w:val="green"/>
        </w:rPr>
        <w:t>citizens not demanding 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government redistribute wealth</w:t>
      </w:r>
      <w:r w:rsidRPr="00BF513A">
        <w:rPr>
          <w:rStyle w:val="StyleUnderline"/>
          <w:rFonts w:asciiTheme="minorHAnsi" w:hAnsiTheme="minorHAnsi" w:cstheme="minorHAnsi"/>
        </w:rPr>
        <w:t xml:space="preserve"> from the 1% to the 99%</w:t>
      </w:r>
      <w:r w:rsidRPr="00BF513A">
        <w:rPr>
          <w:rFonts w:asciiTheme="minorHAnsi" w:hAnsiTheme="minorHAnsi" w:cstheme="minorHAnsi"/>
          <w:sz w:val="10"/>
        </w:rPr>
        <w:t xml:space="preserve">. </w:t>
      </w:r>
      <w:r w:rsidRPr="00BF513A">
        <w:rPr>
          <w:rStyle w:val="Emphasis"/>
          <w:rFonts w:asciiTheme="minorHAnsi" w:hAnsiTheme="minorHAnsi" w:cstheme="minorHAnsi"/>
        </w:rPr>
        <w:t>The capitalists love to see people turn to each other for money and aid</w:t>
      </w:r>
      <w:r w:rsidRPr="00BF513A">
        <w:rPr>
          <w:rFonts w:asciiTheme="minorHAnsi" w:hAnsiTheme="minorHAnsi" w:cstheme="minorHAnsi"/>
          <w:sz w:val="10"/>
        </w:rPr>
        <w:t xml:space="preserve">. Unwittingly, that’s what the anarcho-liberal left fell into. </w:t>
      </w:r>
      <w:r w:rsidRPr="00BF513A">
        <w:rPr>
          <w:rStyle w:val="StyleUnderline"/>
          <w:rFonts w:asciiTheme="minorHAnsi" w:hAnsiTheme="minorHAnsi" w:cstheme="minorHAnsi"/>
        </w:rPr>
        <w:t xml:space="preserve">This is partly due a very American style of </w:t>
      </w:r>
      <w:r w:rsidRPr="00847AF8">
        <w:rPr>
          <w:rStyle w:val="Emphasis"/>
          <w:rFonts w:asciiTheme="minorHAnsi" w:hAnsiTheme="minorHAnsi" w:cstheme="minorHAnsi"/>
          <w:highlight w:val="green"/>
        </w:rPr>
        <w:t>anti-state rhetoric</w:t>
      </w:r>
      <w:r w:rsidRPr="00BF513A">
        <w:rPr>
          <w:rFonts w:asciiTheme="minorHAnsi" w:hAnsiTheme="minorHAnsi" w:cstheme="minorHAnsi"/>
          <w:sz w:val="10"/>
        </w:rPr>
        <w:t xml:space="preserve"> that transcends left and right. </w:t>
      </w:r>
      <w:r w:rsidRPr="00BF513A">
        <w:rPr>
          <w:rStyle w:val="Emphasis"/>
          <w:rFonts w:asciiTheme="minorHAnsi" w:hAnsiTheme="minorHAnsi" w:cstheme="minorHAnsi"/>
        </w:rPr>
        <w:t>The state is not just prisons or the military</w:t>
      </w:r>
      <w:r w:rsidRPr="00BF513A">
        <w:rPr>
          <w:rFonts w:asciiTheme="minorHAnsi" w:hAnsiTheme="minorHAnsi" w:cstheme="minorHAnsi"/>
          <w:sz w:val="10"/>
        </w:rPr>
        <w:t xml:space="preserve">. </w:t>
      </w:r>
      <w:r w:rsidRPr="00BF513A">
        <w:rPr>
          <w:rFonts w:asciiTheme="minorHAnsi" w:hAnsiTheme="minorHAnsi" w:cstheme="minorHAnsi"/>
          <w:sz w:val="10"/>
          <w:szCs w:val="12"/>
        </w:rPr>
        <w:t>It’s also Head Start, quality public education, the library, clean water, the EPA, the City University of New York system – a superb, affordable set of schools that turns out top-notch, working-class students with the lowest debt burdens in the country. There’s a reason the right is attacking these institutions</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Why does </w:t>
      </w:r>
      <w:r w:rsidRPr="00847AF8">
        <w:rPr>
          <w:rStyle w:val="StyleUnderline"/>
          <w:rFonts w:asciiTheme="minorHAnsi" w:hAnsiTheme="minorHAnsi" w:cstheme="minorHAnsi"/>
          <w:highlight w:val="green"/>
        </w:rPr>
        <w:t xml:space="preserve">the right </w:t>
      </w:r>
      <w:r w:rsidRPr="00BF513A">
        <w:rPr>
          <w:rStyle w:val="StyleUnderline"/>
          <w:rFonts w:asciiTheme="minorHAnsi" w:hAnsiTheme="minorHAnsi" w:cstheme="minorHAnsi"/>
        </w:rPr>
        <w:t>hate the EPA and public education</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Because they </w:t>
      </w:r>
      <w:r w:rsidRPr="00847AF8">
        <w:rPr>
          <w:rStyle w:val="StyleUnderline"/>
          <w:rFonts w:asciiTheme="minorHAnsi" w:hAnsiTheme="minorHAnsi" w:cstheme="minorHAnsi"/>
          <w:highlight w:val="green"/>
        </w:rPr>
        <w:t>don’t want to</w:t>
      </w:r>
      <w:r w:rsidRPr="00BF513A">
        <w:rPr>
          <w:rStyle w:val="StyleUnderline"/>
          <w:rFonts w:asciiTheme="minorHAnsi" w:hAnsiTheme="minorHAnsi" w:cstheme="minorHAnsi"/>
        </w:rPr>
        <w:t xml:space="preserve"> pay to </w:t>
      </w:r>
      <w:r w:rsidRPr="00847AF8">
        <w:rPr>
          <w:rStyle w:val="StyleUnderline"/>
          <w:rFonts w:asciiTheme="minorHAnsi" w:hAnsiTheme="minorHAnsi" w:cstheme="minorHAnsi"/>
          <w:highlight w:val="green"/>
        </w:rPr>
        <w:t>educate the working class, and</w:t>
      </w:r>
      <w:r w:rsidRPr="00BF513A">
        <w:rPr>
          <w:rStyle w:val="StyleUnderline"/>
          <w:rFonts w:asciiTheme="minorHAnsi" w:hAnsiTheme="minorHAnsi" w:cstheme="minorHAnsi"/>
        </w:rPr>
        <w:t xml:space="preserve"> they don’t want the working class educated. They don’t want to pay to </w:t>
      </w:r>
      <w:r w:rsidRPr="00847AF8">
        <w:rPr>
          <w:rStyle w:val="StyleUnderline"/>
          <w:rFonts w:asciiTheme="minorHAnsi" w:hAnsiTheme="minorHAnsi" w:cstheme="minorHAnsi"/>
          <w:highlight w:val="green"/>
        </w:rPr>
        <w:t>clean up industry</w:t>
      </w:r>
      <w:r w:rsidRPr="00BF513A">
        <w:rPr>
          <w:rFonts w:asciiTheme="minorHAnsi" w:hAnsiTheme="minorHAnsi" w:cstheme="minorHAnsi"/>
          <w:sz w:val="10"/>
        </w:rPr>
        <w:t xml:space="preserve">, and that’s what the EPA forces them to do. </w:t>
      </w:r>
      <w:r w:rsidRPr="00BF513A">
        <w:rPr>
          <w:rStyle w:val="Emphasis"/>
          <w:rFonts w:asciiTheme="minorHAnsi" w:hAnsiTheme="minorHAnsi" w:cstheme="minorHAnsi"/>
        </w:rPr>
        <w:t xml:space="preserve">When </w:t>
      </w:r>
      <w:r w:rsidRPr="00847AF8">
        <w:rPr>
          <w:rStyle w:val="Emphasis"/>
          <w:rFonts w:asciiTheme="minorHAnsi" w:hAnsiTheme="minorHAnsi" w:cstheme="minorHAnsi"/>
          <w:highlight w:val="green"/>
        </w:rPr>
        <w:t xml:space="preserve">the left embraces </w:t>
      </w:r>
      <w:r w:rsidRPr="00BF513A">
        <w:rPr>
          <w:rStyle w:val="Emphasis"/>
          <w:rFonts w:asciiTheme="minorHAnsi" w:hAnsiTheme="minorHAnsi" w:cstheme="minorHAnsi"/>
        </w:rPr>
        <w:t xml:space="preserve">anarcho-liberal notions of self-help and fantasies of </w:t>
      </w:r>
      <w:r w:rsidRPr="00847AF8">
        <w:rPr>
          <w:rStyle w:val="Emphasis"/>
          <w:rFonts w:asciiTheme="minorHAnsi" w:hAnsiTheme="minorHAnsi" w:cstheme="minorHAnsi"/>
          <w:highlight w:val="green"/>
        </w:rPr>
        <w:t>being outside</w:t>
      </w:r>
      <w:r w:rsidRPr="00BF513A">
        <w:rPr>
          <w:rStyle w:val="Emphasis"/>
          <w:rFonts w:asciiTheme="minorHAnsi" w:hAnsiTheme="minorHAnsi" w:cstheme="minorHAnsi"/>
        </w:rPr>
        <w:t xml:space="preserve"> of both </w:t>
      </w:r>
      <w:r w:rsidRPr="00847AF8">
        <w:rPr>
          <w:rStyle w:val="Emphasis"/>
          <w:rFonts w:asciiTheme="minorHAnsi" w:hAnsiTheme="minorHAnsi" w:cstheme="minorHAnsi"/>
          <w:highlight w:val="green"/>
        </w:rPr>
        <w:t>government</w:t>
      </w:r>
      <w:r w:rsidRPr="00BF513A">
        <w:rPr>
          <w:rStyle w:val="Emphasis"/>
          <w:rFonts w:asciiTheme="minorHAnsi" w:hAnsiTheme="minorHAnsi" w:cstheme="minorHAnsi"/>
        </w:rPr>
        <w:t xml:space="preserve"> and the market, </w:t>
      </w:r>
      <w:r w:rsidRPr="00847AF8">
        <w:rPr>
          <w:rStyle w:val="Emphasis"/>
          <w:rFonts w:asciiTheme="minorHAnsi" w:hAnsiTheme="minorHAnsi" w:cstheme="minorHAnsi"/>
          <w:highlight w:val="green"/>
        </w:rPr>
        <w:t xml:space="preserve">it cuts </w:t>
      </w:r>
      <w:r w:rsidRPr="00BF513A">
        <w:rPr>
          <w:rStyle w:val="Emphasis"/>
          <w:rFonts w:asciiTheme="minorHAnsi" w:hAnsiTheme="minorHAnsi" w:cstheme="minorHAnsi"/>
        </w:rPr>
        <w:t xml:space="preserve">itself </w:t>
      </w:r>
      <w:r w:rsidRPr="00847AF8">
        <w:rPr>
          <w:rStyle w:val="Emphasis"/>
          <w:rFonts w:asciiTheme="minorHAnsi" w:hAnsiTheme="minorHAnsi" w:cstheme="minorHAnsi"/>
          <w:highlight w:val="green"/>
        </w:rPr>
        <w:t xml:space="preserve">off </w:t>
      </w:r>
      <w:r w:rsidRPr="00BF513A">
        <w:rPr>
          <w:rStyle w:val="Emphasis"/>
          <w:rFonts w:asciiTheme="minorHAnsi" w:hAnsiTheme="minorHAnsi" w:cstheme="minorHAnsi"/>
        </w:rPr>
        <w:t xml:space="preserve">from important </w:t>
      </w:r>
      <w:r w:rsidRPr="00847AF8">
        <w:rPr>
          <w:rStyle w:val="Emphasis"/>
          <w:rFonts w:asciiTheme="minorHAnsi" w:hAnsiTheme="minorHAnsi" w:cstheme="minorHAnsi"/>
          <w:highlight w:val="green"/>
        </w:rPr>
        <w:t>democratic resources</w:t>
      </w:r>
      <w:r w:rsidRPr="00BF513A">
        <w:rPr>
          <w:rStyle w:val="Emphasis"/>
          <w:rFonts w:asciiTheme="minorHAnsi" w:hAnsiTheme="minorHAnsi" w:cstheme="minorHAnsi"/>
        </w:rPr>
        <w:t>.</w:t>
      </w:r>
      <w:r w:rsidRPr="00BF513A">
        <w:rPr>
          <w:rFonts w:asciiTheme="minorHAnsi" w:hAnsiTheme="minorHAnsi" w:cstheme="minorHAnsi"/>
          <w:sz w:val="10"/>
        </w:rPr>
        <w:t xml:space="preserve"> </w:t>
      </w:r>
      <w:r w:rsidRPr="00847AF8">
        <w:rPr>
          <w:rStyle w:val="StyleUnderline"/>
          <w:rFonts w:asciiTheme="minorHAnsi" w:hAnsiTheme="minorHAnsi" w:cstheme="minorHAnsi"/>
          <w:highlight w:val="green"/>
        </w:rPr>
        <w:t>The state should be</w:t>
      </w:r>
      <w:r w:rsidRPr="00BF513A">
        <w:rPr>
          <w:rStyle w:val="StyleUnderline"/>
          <w:rFonts w:asciiTheme="minorHAnsi" w:hAnsiTheme="minorHAnsi" w:cstheme="minorHAnsi"/>
        </w:rPr>
        <w:t xml:space="preserve"> seen as </w:t>
      </w:r>
      <w:r w:rsidRPr="00847AF8">
        <w:rPr>
          <w:rStyle w:val="StyleUnderline"/>
          <w:rFonts w:asciiTheme="minorHAnsi" w:hAnsiTheme="minorHAnsi" w:cstheme="minorHAnsi"/>
          <w:highlight w:val="green"/>
        </w:rPr>
        <w:t>an arena of class struggle</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When </w:t>
      </w:r>
      <w:r w:rsidRPr="00847AF8">
        <w:rPr>
          <w:rStyle w:val="StyleUnderline"/>
          <w:rFonts w:asciiTheme="minorHAnsi" w:hAnsiTheme="minorHAnsi" w:cstheme="minorHAnsi"/>
          <w:highlight w:val="green"/>
        </w:rPr>
        <w:t>the left turns</w:t>
      </w:r>
      <w:r w:rsidRPr="00BF513A">
        <w:rPr>
          <w:rStyle w:val="StyleUnderline"/>
          <w:rFonts w:asciiTheme="minorHAnsi" w:hAnsiTheme="minorHAnsi" w:cstheme="minorHAnsi"/>
        </w:rPr>
        <w:t xml:space="preserve"> its back </w:t>
      </w:r>
      <w:r w:rsidRPr="00847AF8">
        <w:rPr>
          <w:rStyle w:val="StyleUnderline"/>
          <w:rFonts w:asciiTheme="minorHAnsi" w:hAnsiTheme="minorHAnsi" w:cstheme="minorHAnsi"/>
          <w:highlight w:val="green"/>
        </w:rPr>
        <w:t>on</w:t>
      </w:r>
      <w:r w:rsidRPr="00BF513A">
        <w:rPr>
          <w:rStyle w:val="StyleUnderline"/>
          <w:rFonts w:asciiTheme="minorHAnsi" w:hAnsiTheme="minorHAnsi" w:cstheme="minorHAnsi"/>
        </w:rPr>
        <w:t xml:space="preserve"> the social democratic features of </w:t>
      </w:r>
      <w:r w:rsidRPr="00847AF8">
        <w:rPr>
          <w:rStyle w:val="StyleUnderline"/>
          <w:rFonts w:asciiTheme="minorHAnsi" w:hAnsiTheme="minorHAnsi" w:cstheme="minorHAnsi"/>
          <w:highlight w:val="green"/>
        </w:rPr>
        <w:t>government</w:t>
      </w:r>
      <w:r w:rsidRPr="00BF513A">
        <w:rPr>
          <w:rFonts w:asciiTheme="minorHAnsi" w:hAnsiTheme="minorHAnsi" w:cstheme="minorHAnsi"/>
          <w:sz w:val="10"/>
        </w:rPr>
        <w:t xml:space="preserve">, </w:t>
      </w:r>
      <w:r w:rsidRPr="00BF513A">
        <w:rPr>
          <w:rFonts w:asciiTheme="minorHAnsi" w:hAnsiTheme="minorHAnsi" w:cstheme="minorHAnsi"/>
          <w:sz w:val="10"/>
          <w:szCs w:val="12"/>
        </w:rPr>
        <w:t>stops making demands of the state, and fails to reshape government by using the government for progressive ends,</w:t>
      </w:r>
      <w:r w:rsidRPr="00BF513A">
        <w:rPr>
          <w:rFonts w:asciiTheme="minorHAnsi" w:hAnsiTheme="minorHAnsi" w:cstheme="minorHAnsi"/>
          <w:sz w:val="10"/>
        </w:rPr>
        <w:t xml:space="preserve"> </w:t>
      </w:r>
      <w:r w:rsidRPr="00BF513A">
        <w:rPr>
          <w:rStyle w:val="StyleUnderline"/>
          <w:rFonts w:asciiTheme="minorHAnsi" w:hAnsiTheme="minorHAnsi" w:cstheme="minorHAnsi"/>
        </w:rPr>
        <w:t>it risks playing into the hands of the right</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The central message of the American right is that government is bad and must be limited. </w:t>
      </w:r>
      <w:r w:rsidRPr="00847AF8">
        <w:rPr>
          <w:rStyle w:val="Emphasis"/>
          <w:rFonts w:asciiTheme="minorHAnsi" w:hAnsiTheme="minorHAnsi" w:cstheme="minorHAnsi"/>
          <w:highlight w:val="green"/>
        </w:rPr>
        <w:t>This</w:t>
      </w:r>
      <w:r w:rsidRPr="00BF513A">
        <w:rPr>
          <w:rStyle w:val="Emphasis"/>
          <w:rFonts w:asciiTheme="minorHAnsi" w:hAnsiTheme="minorHAnsi" w:cstheme="minorHAnsi"/>
        </w:rPr>
        <w:t xml:space="preserve"> message </w:t>
      </w:r>
      <w:r w:rsidRPr="00847AF8">
        <w:rPr>
          <w:rStyle w:val="Emphasis"/>
          <w:rFonts w:asciiTheme="minorHAnsi" w:hAnsiTheme="minorHAnsi" w:cstheme="minorHAnsi"/>
          <w:highlight w:val="green"/>
        </w:rPr>
        <w:t>is used to justify austerity</w:t>
      </w:r>
      <w:r w:rsidRPr="00BF513A">
        <w:rPr>
          <w:rFonts w:asciiTheme="minorHAnsi" w:hAnsiTheme="minorHAnsi" w:cstheme="minorHAnsi"/>
          <w:sz w:val="10"/>
        </w:rPr>
        <w:t>.</w:t>
      </w:r>
      <w:r w:rsidRPr="00BF513A">
        <w:rPr>
          <w:rFonts w:asciiTheme="minorHAnsi" w:hAnsiTheme="minorHAnsi" w:cstheme="minorHAnsi"/>
          <w:sz w:val="10"/>
          <w:szCs w:val="12"/>
        </w:rPr>
        <w:t xml:space="preserve"> However, in most cases, neoliberal austerity does not actually involve a reduction of government. Typically, restructuring in the name of austerity is really just a transformation of government, not a reduction of it. Over the last 35 years, the state has been profoundly transformed, but it has not been reduced. The size of the government in the economy has not gone down.</w:t>
      </w:r>
      <w:r w:rsidRPr="00BF513A">
        <w:rPr>
          <w:rFonts w:asciiTheme="minorHAnsi" w:hAnsiTheme="minorHAnsi" w:cstheme="minorHAnsi"/>
          <w:sz w:val="10"/>
        </w:rPr>
        <w:t xml:space="preserve"> </w:t>
      </w:r>
      <w:r w:rsidRPr="00BF513A">
        <w:rPr>
          <w:rStyle w:val="StyleUnderline"/>
          <w:rFonts w:asciiTheme="minorHAnsi" w:hAnsiTheme="minorHAnsi" w:cstheme="minorHAnsi"/>
        </w:rPr>
        <w:t>The state has become less redistributive, more punitive</w:t>
      </w:r>
      <w:r w:rsidRPr="00BF513A">
        <w:rPr>
          <w:rFonts w:asciiTheme="minorHAnsi" w:hAnsiTheme="minorHAnsi" w:cstheme="minorHAnsi"/>
          <w:sz w:val="10"/>
        </w:rPr>
        <w:t xml:space="preserve">. </w:t>
      </w:r>
      <w:r w:rsidRPr="00BF513A">
        <w:rPr>
          <w:rFonts w:asciiTheme="minorHAnsi" w:hAnsiTheme="minorHAnsi" w:cstheme="minorHAnsi"/>
          <w:sz w:val="10"/>
          <w:szCs w:val="12"/>
        </w:rPr>
        <w:t xml:space="preserve">Instead of a robust program of government-subsidized and public housing, we have the prison system. Instead of well-funded public hospitals, we have profiteering private hospitals funded by enormous amounts of public money. Instead of large numbers of well-paid public workers, we </w:t>
      </w:r>
      <w:r w:rsidRPr="00BF513A">
        <w:rPr>
          <w:rFonts w:asciiTheme="minorHAnsi" w:hAnsiTheme="minorHAnsi" w:cstheme="minorHAnsi"/>
          <w:sz w:val="10"/>
          <w:szCs w:val="12"/>
        </w:rPr>
        <w:lastRenderedPageBreak/>
        <w:t>have large budgets for private firms that now subcontract tasks formerly conducted by the government.</w:t>
      </w:r>
      <w:r w:rsidRPr="00BF513A">
        <w:rPr>
          <w:rFonts w:asciiTheme="minorHAnsi" w:hAnsiTheme="minorHAnsi" w:cstheme="minorHAnsi"/>
          <w:sz w:val="10"/>
        </w:rPr>
        <w:t xml:space="preserve"> </w:t>
      </w:r>
      <w:r w:rsidRPr="00BF513A">
        <w:rPr>
          <w:rStyle w:val="StyleUnderline"/>
          <w:rFonts w:asciiTheme="minorHAnsi" w:hAnsiTheme="minorHAnsi" w:cstheme="minorHAnsi"/>
        </w:rPr>
        <w:t>We need to defend the progressive work of government</w:t>
      </w:r>
      <w:r w:rsidRPr="00BF513A">
        <w:rPr>
          <w:rFonts w:asciiTheme="minorHAnsi" w:hAnsiTheme="minorHAnsi" w:cstheme="minorHAnsi"/>
          <w:sz w:val="10"/>
        </w:rPr>
        <w:t xml:space="preserve">, </w:t>
      </w:r>
      <w:r w:rsidRPr="00BF513A">
        <w:rPr>
          <w:rFonts w:asciiTheme="minorHAnsi" w:hAnsiTheme="minorHAnsi" w:cstheme="minorHAnsi"/>
          <w:sz w:val="10"/>
          <w:szCs w:val="12"/>
        </w:rPr>
        <w:t>which, for me, means immediately defending public education. To be clear, I do not mean merely vote or ask nicely, I mean</w:t>
      </w:r>
      <w:r w:rsidRPr="00BF513A">
        <w:rPr>
          <w:rFonts w:asciiTheme="minorHAnsi" w:hAnsiTheme="minorHAnsi" w:cstheme="minorHAnsi"/>
          <w:sz w:val="10"/>
        </w:rPr>
        <w:t xml:space="preserve"> </w:t>
      </w:r>
      <w:r w:rsidRPr="00BF513A">
        <w:rPr>
          <w:rStyle w:val="StyleUnderline"/>
          <w:rFonts w:asciiTheme="minorHAnsi" w:hAnsiTheme="minorHAnsi" w:cstheme="minorHAnsi"/>
        </w:rPr>
        <w:t>movements should attack government and government officials</w:t>
      </w:r>
      <w:r w:rsidRPr="00BF513A">
        <w:rPr>
          <w:rFonts w:asciiTheme="minorHAnsi" w:hAnsiTheme="minorHAnsi" w:cstheme="minorHAnsi"/>
          <w:sz w:val="10"/>
        </w:rPr>
        <w:t xml:space="preserve">, target them with protests, </w:t>
      </w:r>
      <w:r w:rsidRPr="00BF513A">
        <w:rPr>
          <w:rStyle w:val="StyleUnderline"/>
          <w:rFonts w:asciiTheme="minorHAnsi" w:hAnsiTheme="minorHAnsi" w:cstheme="minorHAnsi"/>
        </w:rPr>
        <w:t>make their lives impossible until they comply</w:t>
      </w:r>
      <w:r w:rsidRPr="00BF513A">
        <w:rPr>
          <w:rFonts w:asciiTheme="minorHAnsi" w:hAnsiTheme="minorHAnsi" w:cstheme="minorHAnsi"/>
          <w:sz w:val="10"/>
        </w:rPr>
        <w:t xml:space="preserve">. </w:t>
      </w:r>
      <w:r w:rsidRPr="00BF513A">
        <w:rPr>
          <w:rFonts w:asciiTheme="minorHAnsi" w:hAnsiTheme="minorHAnsi" w:cstheme="minorHAnsi"/>
          <w:sz w:val="10"/>
          <w:szCs w:val="12"/>
        </w:rPr>
        <w:t>This was done very well with the FCC. And my hat goes off to the activists who saved the internet for us.</w:t>
      </w:r>
      <w:r w:rsidRPr="00BF513A">
        <w:rPr>
          <w:rFonts w:asciiTheme="minorHAnsi" w:hAnsiTheme="minorHAnsi" w:cstheme="minorHAnsi"/>
          <w:sz w:val="10"/>
        </w:rPr>
        <w:t xml:space="preserve"> </w:t>
      </w:r>
      <w:r w:rsidRPr="00BF513A">
        <w:rPr>
          <w:rStyle w:val="StyleUnderline"/>
          <w:rFonts w:asciiTheme="minorHAnsi" w:hAnsiTheme="minorHAnsi" w:cstheme="minorHAnsi"/>
        </w:rPr>
        <w:t>The left should be thinking about</w:t>
      </w:r>
      <w:r w:rsidRPr="00BF513A">
        <w:rPr>
          <w:rFonts w:asciiTheme="minorHAnsi" w:hAnsiTheme="minorHAnsi" w:cstheme="minorHAnsi"/>
          <w:sz w:val="10"/>
        </w:rPr>
        <w:t xml:space="preserve"> the </w:t>
      </w:r>
      <w:r w:rsidRPr="00BF513A">
        <w:rPr>
          <w:rStyle w:val="StyleUnderline"/>
          <w:rFonts w:asciiTheme="minorHAnsi" w:hAnsiTheme="minorHAnsi" w:cstheme="minorHAnsi"/>
        </w:rPr>
        <w:t>ways</w:t>
      </w:r>
      <w:r w:rsidRPr="00BF513A">
        <w:rPr>
          <w:rFonts w:asciiTheme="minorHAnsi" w:hAnsiTheme="minorHAnsi" w:cstheme="minorHAnsi"/>
          <w:sz w:val="10"/>
        </w:rPr>
        <w:t xml:space="preserve"> in which </w:t>
      </w:r>
      <w:r w:rsidRPr="00BF513A">
        <w:rPr>
          <w:rStyle w:val="StyleUnderline"/>
          <w:rFonts w:asciiTheme="minorHAnsi" w:hAnsiTheme="minorHAnsi" w:cstheme="minorHAnsi"/>
        </w:rPr>
        <w:t>it can leverage government</w:t>
      </w:r>
      <w:r w:rsidRPr="00BF513A">
        <w:rPr>
          <w:rFonts w:asciiTheme="minorHAnsi" w:hAnsiTheme="minorHAnsi" w:cstheme="minorHAnsi"/>
          <w:sz w:val="10"/>
        </w:rPr>
        <w:t xml:space="preserve">. </w:t>
      </w:r>
      <w:r w:rsidRPr="00BF513A">
        <w:rPr>
          <w:rStyle w:val="StyleUnderline"/>
          <w:rFonts w:asciiTheme="minorHAnsi" w:hAnsiTheme="minorHAnsi" w:cstheme="minorHAnsi"/>
        </w:rPr>
        <w:t>The utility of government was very apparent in Vermont during the aftermath of Hurricane Irene. The rains from that storm destroyed or damaged over a hundred bridges, many miles of road and rail, and swept away houses.</w:t>
      </w:r>
      <w:r w:rsidRPr="00BF513A">
        <w:rPr>
          <w:rFonts w:asciiTheme="minorHAnsi" w:hAnsiTheme="minorHAnsi" w:cstheme="minorHAnsi"/>
          <w:sz w:val="10"/>
        </w:rPr>
        <w:t xml:space="preserve"> Thirteen towns were totally stranded. There was a lot of incredible mutual aid; people just started clearing debris and helping each other out. But within all this, town government was a crucial connective tissue. Due to the tradition of New England town meeting, people are quite involved with their local government. Anarchists should love town meetings. It is no coincidence that Murray Bookchin spent much of his life in Vermont. Town meetings are a form of participatory budgeting without the lefty rigmarole. More importantly, the state government managed to get a huge amount of support from the federal government. The state in turn pushed this down to the town level. </w:t>
      </w:r>
      <w:r w:rsidRPr="00BF513A">
        <w:rPr>
          <w:rStyle w:val="StyleUnderline"/>
          <w:rFonts w:asciiTheme="minorHAnsi" w:hAnsiTheme="minorHAnsi" w:cstheme="minorHAnsi"/>
        </w:rPr>
        <w:t>Without that federal aid, Vermont would still be in ruins</w:t>
      </w:r>
      <w:r w:rsidRPr="00BF513A">
        <w:rPr>
          <w:rFonts w:asciiTheme="minorHAnsi" w:hAnsiTheme="minorHAnsi" w:cstheme="minorHAnsi"/>
          <w:sz w:val="10"/>
        </w:rPr>
        <w:t xml:space="preserve">. Vermont is not a big enough political entity to shake down General Electric, a huge employer in Vermont. </w:t>
      </w:r>
      <w:r w:rsidRPr="00BF513A">
        <w:rPr>
          <w:rStyle w:val="StyleUnderline"/>
          <w:rFonts w:asciiTheme="minorHAnsi" w:hAnsiTheme="minorHAnsi" w:cstheme="minorHAnsi"/>
        </w:rPr>
        <w:t>The Vermont government can’t pressure GE to pay for the rebuilding of local infrastructure</w:t>
      </w:r>
      <w:r w:rsidRPr="00BF513A">
        <w:rPr>
          <w:rFonts w:asciiTheme="minorHAnsi" w:hAnsiTheme="minorHAnsi" w:cstheme="minorHAnsi"/>
          <w:sz w:val="10"/>
        </w:rPr>
        <w:t xml:space="preserve">, but the federal government can. </w:t>
      </w:r>
      <w:r w:rsidRPr="00BF513A">
        <w:rPr>
          <w:rStyle w:val="StyleUnderline"/>
          <w:rFonts w:asciiTheme="minorHAnsi" w:hAnsiTheme="minorHAnsi" w:cstheme="minorHAnsi"/>
        </w:rPr>
        <w:t>Vermont would still be a disaster if it didn’t get a transfer of funds and materials from the federal government.</w:t>
      </w:r>
      <w:r w:rsidRPr="00BF513A">
        <w:rPr>
          <w:rFonts w:asciiTheme="minorHAnsi" w:hAnsiTheme="minorHAnsi" w:cstheme="minorHAnsi"/>
          <w:sz w:val="10"/>
        </w:rPr>
        <w:t xml:space="preserve"> Similarly in New York City, the public sector does not get enough praise for the many things it did well after super storm Sandy. Huge parts of the subway system were flooded, yet it was all up and running within the month. As an aside, one of the dirty little secrets about the Vermont economy is that it’s heavily tied-up with the military industrial complex. People think Vermont is all about farming and boutique food processing. Vermont has a pretty diverse economy, but agriculture plays a much smaller role than you might think, about 2 percent of employment. Meanwhile, the state’s industrial sector, along with the government, is one of the top employers, at about 13 percent of all employment. Most of this work is in what’s called precision manufacturing, making stuff like: high performance nozzles, switches, calibrators, and stuff like the lenses used in satellites, or handcrafting the blades that go in GE jet engines. But I digress … </w:t>
      </w:r>
      <w:r w:rsidRPr="00847AF8">
        <w:rPr>
          <w:rStyle w:val="StyleUnderline"/>
          <w:rFonts w:asciiTheme="minorHAnsi" w:hAnsiTheme="minorHAnsi" w:cstheme="minorHAnsi"/>
          <w:highlight w:val="green"/>
        </w:rPr>
        <w:t>As we enter the crisis of climate change</w:t>
      </w:r>
      <w:r w:rsidRPr="00BF513A">
        <w:rPr>
          <w:rStyle w:val="StyleUnderline"/>
          <w:rFonts w:asciiTheme="minorHAnsi" w:hAnsiTheme="minorHAnsi" w:cstheme="minorHAnsi"/>
        </w:rPr>
        <w:t xml:space="preserve">, it’s important to be aware of the </w:t>
      </w:r>
      <w:r w:rsidRPr="00BF513A">
        <w:rPr>
          <w:rStyle w:val="Emphasis"/>
          <w:rFonts w:asciiTheme="minorHAnsi" w:hAnsiTheme="minorHAnsi" w:cstheme="minorHAnsi"/>
        </w:rPr>
        <w:t xml:space="preserve">actually </w:t>
      </w:r>
      <w:r w:rsidRPr="00847AF8">
        <w:rPr>
          <w:rStyle w:val="Emphasis"/>
          <w:rFonts w:asciiTheme="minorHAnsi" w:hAnsiTheme="minorHAnsi" w:cstheme="minorHAnsi"/>
          <w:highlight w:val="green"/>
        </w:rPr>
        <w:t>existing legal</w:t>
      </w:r>
      <w:r w:rsidRPr="00BF513A">
        <w:rPr>
          <w:rStyle w:val="Emphasis"/>
          <w:rFonts w:asciiTheme="minorHAnsi" w:hAnsiTheme="minorHAnsi" w:cstheme="minorHAnsi"/>
        </w:rPr>
        <w:t xml:space="preserve"> and institutional </w:t>
      </w:r>
      <w:r w:rsidRPr="00847AF8">
        <w:rPr>
          <w:rStyle w:val="Emphasis"/>
          <w:rFonts w:asciiTheme="minorHAnsi" w:hAnsiTheme="minorHAnsi" w:cstheme="minorHAnsi"/>
          <w:highlight w:val="green"/>
        </w:rPr>
        <w:t>mechanisms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with which we </w:t>
      </w:r>
      <w:r w:rsidRPr="00847AF8">
        <w:rPr>
          <w:rStyle w:val="Emphasis"/>
          <w:rFonts w:asciiTheme="minorHAnsi" w:hAnsiTheme="minorHAnsi" w:cstheme="minorHAnsi"/>
          <w:highlight w:val="green"/>
        </w:rPr>
        <w:t>can</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contain</w:t>
      </w:r>
      <w:r w:rsidRPr="00BF513A">
        <w:rPr>
          <w:rStyle w:val="StyleUnderline"/>
          <w:rFonts w:asciiTheme="minorHAnsi" w:hAnsiTheme="minorHAnsi" w:cstheme="minorHAnsi"/>
        </w:rPr>
        <w:t xml:space="preserve"> and control </w:t>
      </w:r>
      <w:r w:rsidRPr="00847AF8">
        <w:rPr>
          <w:rStyle w:val="StyleUnderline"/>
          <w:rFonts w:asciiTheme="minorHAnsi" w:hAnsiTheme="minorHAnsi" w:cstheme="minorHAnsi"/>
          <w:highlight w:val="green"/>
        </w:rPr>
        <w:t>capital</w:t>
      </w:r>
      <w:r w:rsidRPr="00BF513A">
        <w:rPr>
          <w:rFonts w:asciiTheme="minorHAnsi" w:hAnsiTheme="minorHAnsi" w:cstheme="minorHAnsi"/>
          <w:sz w:val="10"/>
        </w:rPr>
        <w:t xml:space="preserve">. I often joke with my anarchist and libertarian friends and ask if their mutual-aid collectives can run Chicago’s sanitation system or operate satellites. Of course, on one level, I’m joking, but on another level, I’m being quite serious. I </w:t>
      </w:r>
      <w:r w:rsidRPr="00BF513A">
        <w:rPr>
          <w:rStyle w:val="StyleUnderline"/>
          <w:rFonts w:asciiTheme="minorHAnsi" w:hAnsiTheme="minorHAnsi" w:cstheme="minorHAnsi"/>
        </w:rPr>
        <w:t>don’t think activists on the left properly understand the complexity of modern society. A simple example would be how much sewage is produced in a single day in a country with 330 million people</w:t>
      </w:r>
      <w:r w:rsidRPr="00BF513A">
        <w:rPr>
          <w:rFonts w:asciiTheme="minorHAnsi" w:hAnsiTheme="minorHAnsi" w:cstheme="minorHAnsi"/>
          <w:sz w:val="10"/>
        </w:rPr>
        <w:t xml:space="preserve">. How do people expect to manage these day-to-day issues? In your opinion, is there a lack of sophistication on the left in terms of what, exactly, the state does and how it functions in our day-to-day lives? It’s sobering to reflect on just how complex the physical systems of modern society are. And though it is very unpopular to say among most American activists, </w:t>
      </w:r>
      <w:r w:rsidRPr="00847AF8">
        <w:rPr>
          <w:rStyle w:val="StyleUnderline"/>
          <w:rFonts w:asciiTheme="minorHAnsi" w:hAnsiTheme="minorHAnsi" w:cstheme="minorHAnsi"/>
          <w:highlight w:val="green"/>
        </w:rPr>
        <w:t>it is important to think about</w:t>
      </w:r>
      <w:r w:rsidRPr="00BF513A">
        <w:rPr>
          <w:rStyle w:val="StyleUnderline"/>
          <w:rFonts w:asciiTheme="minorHAnsi" w:hAnsiTheme="minorHAnsi" w:cstheme="minorHAnsi"/>
        </w:rPr>
        <w:t xml:space="preserve"> the hierarchies and </w:t>
      </w:r>
      <w:r w:rsidRPr="00847AF8">
        <w:rPr>
          <w:rStyle w:val="StyleUnderline"/>
          <w:rFonts w:asciiTheme="minorHAnsi" w:hAnsiTheme="minorHAnsi" w:cstheme="minorHAnsi"/>
          <w:highlight w:val="green"/>
        </w:rPr>
        <w:t>bureaucracies that are</w:t>
      </w:r>
      <w:r w:rsidRPr="00BF513A">
        <w:rPr>
          <w:rStyle w:val="StyleUnderline"/>
          <w:rFonts w:asciiTheme="minorHAnsi" w:hAnsiTheme="minorHAnsi" w:cstheme="minorHAnsi"/>
        </w:rPr>
        <w:t xml:space="preserve"> necessarily </w:t>
      </w:r>
      <w:r w:rsidRPr="00847AF8">
        <w:rPr>
          <w:rStyle w:val="StyleUnderline"/>
          <w:rFonts w:asciiTheme="minorHAnsi" w:hAnsiTheme="minorHAnsi" w:cstheme="minorHAnsi"/>
          <w:highlight w:val="green"/>
        </w:rPr>
        <w:t>part of</w:t>
      </w:r>
      <w:r w:rsidRPr="00BF513A">
        <w:rPr>
          <w:rStyle w:val="StyleUnderline"/>
          <w:rFonts w:asciiTheme="minorHAnsi" w:hAnsiTheme="minorHAnsi" w:cstheme="minorHAnsi"/>
        </w:rPr>
        <w:t xml:space="preserve"> technologically </w:t>
      </w:r>
      <w:r w:rsidRPr="00847AF8">
        <w:rPr>
          <w:rStyle w:val="StyleUnderline"/>
          <w:rFonts w:asciiTheme="minorHAnsi" w:hAnsiTheme="minorHAnsi" w:cstheme="minorHAnsi"/>
          <w:highlight w:val="green"/>
        </w:rPr>
        <w:t>complex systems</w:t>
      </w:r>
      <w:r w:rsidRPr="00BF513A">
        <w:rPr>
          <w:rFonts w:asciiTheme="minorHAnsi" w:hAnsiTheme="minorHAnsi" w:cstheme="minorHAnsi"/>
          <w:sz w:val="10"/>
        </w:rPr>
        <w:t xml:space="preserve">. A friend of mine is a water engineer in Detroit, and he was talking to me about exactly what you’re mentioning. </w:t>
      </w:r>
      <w:r w:rsidRPr="00BF513A">
        <w:rPr>
          <w:rStyle w:val="StyleUnderline"/>
          <w:rFonts w:asciiTheme="minorHAnsi" w:hAnsiTheme="minorHAnsi" w:cstheme="minorHAnsi"/>
        </w:rPr>
        <w:t>The sewer system in Detroit is mind-bogglingly enormous and also very dilapidated and very expensive. To not have infrastructure publicly maintained, even though the capitalist class might not admit this, would ultimately undermine capital accumulation</w:t>
      </w:r>
      <w:r w:rsidRPr="00BF513A">
        <w:rPr>
          <w:rFonts w:asciiTheme="minorHAnsi" w:hAnsiTheme="minorHAnsi" w:cstheme="minorHAnsi"/>
          <w:sz w:val="10"/>
        </w:rPr>
        <w:t xml:space="preserve">. You asked if there is a lack of sophistication. Look, I’m trying to make helpful criticisms to my comrades on the left, particularly to activists who work so hard and valiantly. I’ve criticized divestment as a strategy, yet I support it. I criticized the false claims that divesting fossil fuels stocks would hurt fossil fuel companies. The fossil fuel divestment movement started out making that claim. To its credit, the movement has stopped making such claims. Now, they say that it will remove the industries "social license," which is a problematic concept that comes from the odious world of "corporate social responsibility." However, now, </w:t>
      </w:r>
      <w:r w:rsidRPr="00847AF8">
        <w:rPr>
          <w:rStyle w:val="StyleUnderline"/>
          <w:rFonts w:asciiTheme="minorHAnsi" w:hAnsiTheme="minorHAnsi" w:cstheme="minorHAnsi"/>
          <w:highlight w:val="green"/>
        </w:rPr>
        <w:t>students</w:t>
      </w:r>
      <w:r w:rsidRPr="00BF513A">
        <w:rPr>
          <w:rFonts w:asciiTheme="minorHAnsi" w:hAnsiTheme="minorHAnsi" w:cstheme="minorHAnsi"/>
          <w:sz w:val="10"/>
        </w:rPr>
        <w:t xml:space="preserve"> are becoming politicized, and that’s always great news. For several years, some of us have been trying to get climate activists, the climate left, to take the EPA and the Clean Air Act seriously. The EPA has the power to actually de-carbonize the economy. The divestment logic is: Schools will divest, then fossil fuel companies will be held in greater contempt than they are now? Honestly, they’re already hated by everybody. That does what? That creates the political pressure to stop polluting? We already have those regulations: the Clean Air Act. There was a Supreme Court Case, Massachusetts v. EPA, that was ruled on in 2007. It said the EPA must regulate greenhouse gas emissions. Lots of professional activists in the climate movement, at least up until very recently, have been totally unaware of this. Consequently, </w:t>
      </w:r>
      <w:r w:rsidRPr="00BF513A">
        <w:rPr>
          <w:rStyle w:val="StyleUnderline"/>
          <w:rFonts w:asciiTheme="minorHAnsi" w:hAnsiTheme="minorHAnsi" w:cstheme="minorHAnsi"/>
        </w:rPr>
        <w:t xml:space="preserve">they </w:t>
      </w:r>
      <w:r w:rsidRPr="00847AF8">
        <w:rPr>
          <w:rStyle w:val="StyleUnderline"/>
          <w:rFonts w:asciiTheme="minorHAnsi" w:hAnsiTheme="minorHAnsi" w:cstheme="minorHAnsi"/>
          <w:highlight w:val="green"/>
        </w:rPr>
        <w:t>are not making demands of the EPA</w:t>
      </w:r>
      <w:r w:rsidRPr="00BF513A">
        <w:rPr>
          <w:rStyle w:val="StyleUnderline"/>
          <w:rFonts w:asciiTheme="minorHAnsi" w:hAnsiTheme="minorHAnsi" w:cstheme="minorHAnsi"/>
        </w:rPr>
        <w:t>. They are not making demands of their various</w:t>
      </w:r>
      <w:r w:rsidRPr="00BF513A">
        <w:rPr>
          <w:rFonts w:asciiTheme="minorHAnsi" w:hAnsiTheme="minorHAnsi" w:cstheme="minorHAnsi"/>
          <w:sz w:val="10"/>
        </w:rPr>
        <w:t xml:space="preserve"> local, state and federal </w:t>
      </w:r>
      <w:r w:rsidRPr="00BF513A">
        <w:rPr>
          <w:rStyle w:val="StyleUnderline"/>
          <w:rFonts w:asciiTheme="minorHAnsi" w:hAnsiTheme="minorHAnsi" w:cstheme="minorHAnsi"/>
        </w:rPr>
        <w:t xml:space="preserve">environmental agencies. These entities should be enforcing the </w:t>
      </w:r>
      <w:r w:rsidRPr="00BF513A">
        <w:rPr>
          <w:rStyle w:val="StyleUnderline"/>
          <w:rFonts w:asciiTheme="minorHAnsi" w:hAnsiTheme="minorHAnsi" w:cstheme="minorHAnsi"/>
        </w:rPr>
        <w:lastRenderedPageBreak/>
        <w:t>laws. They have the power. It’s not because the people in the climate movement are bad people or unintelligent</w:t>
      </w:r>
      <w:r w:rsidRPr="00BF513A">
        <w:rPr>
          <w:rFonts w:asciiTheme="minorHAnsi" w:hAnsiTheme="minorHAnsi" w:cstheme="minorHAnsi"/>
          <w:sz w:val="10"/>
        </w:rPr>
        <w:t xml:space="preserve">. They’re dedicated and extremely smart. </w:t>
      </w:r>
      <w:r w:rsidRPr="00BF513A">
        <w:rPr>
          <w:rStyle w:val="Emphasis"/>
          <w:rFonts w:asciiTheme="minorHAnsi" w:hAnsiTheme="minorHAnsi" w:cstheme="minorHAnsi"/>
        </w:rPr>
        <w:t xml:space="preserve">It’s </w:t>
      </w:r>
      <w:r w:rsidRPr="00847AF8">
        <w:rPr>
          <w:rStyle w:val="Emphasis"/>
          <w:rFonts w:asciiTheme="minorHAnsi" w:hAnsiTheme="minorHAnsi" w:cstheme="minorHAnsi"/>
          <w:highlight w:val="green"/>
        </w:rPr>
        <w:t>because there’s an anti-state ethos</w:t>
      </w:r>
      <w:r w:rsidRPr="00BF513A">
        <w:rPr>
          <w:rStyle w:val="StyleUnderline"/>
          <w:rFonts w:asciiTheme="minorHAnsi" w:hAnsiTheme="minorHAnsi" w:cstheme="minorHAnsi"/>
        </w:rPr>
        <w:t xml:space="preserve"> within the environmental movement and a </w:t>
      </w:r>
      <w:r w:rsidRPr="00847AF8">
        <w:rPr>
          <w:rStyle w:val="StyleUnderline"/>
          <w:rFonts w:asciiTheme="minorHAnsi" w:hAnsiTheme="minorHAnsi" w:cstheme="minorHAnsi"/>
          <w:highlight w:val="green"/>
        </w:rPr>
        <w:t>romanticization of the local</w:t>
      </w:r>
      <w:r w:rsidRPr="00BF513A">
        <w:rPr>
          <w:rStyle w:val="StyleUnderline"/>
          <w:rFonts w:asciiTheme="minorHAnsi" w:hAnsiTheme="minorHAnsi" w:cstheme="minorHAnsi"/>
        </w:rPr>
        <w:t>.</w:t>
      </w:r>
      <w:r w:rsidRPr="00BF513A">
        <w:rPr>
          <w:rFonts w:asciiTheme="minorHAnsi" w:hAnsiTheme="minorHAnsi" w:cstheme="minorHAnsi"/>
          <w:sz w:val="10"/>
        </w:rPr>
        <w:t xml:space="preserve"> On a side note, I don’t think </w:t>
      </w:r>
      <w:r w:rsidRPr="00BF513A">
        <w:rPr>
          <w:rStyle w:val="StyleUnderline"/>
          <w:rFonts w:asciiTheme="minorHAnsi" w:hAnsiTheme="minorHAnsi" w:cstheme="minorHAnsi"/>
        </w:rPr>
        <w:t>all of this stuff about local economies</w:t>
      </w:r>
      <w:r w:rsidRPr="00BF513A">
        <w:rPr>
          <w:rFonts w:asciiTheme="minorHAnsi" w:hAnsiTheme="minorHAnsi" w:cstheme="minorHAnsi"/>
          <w:sz w:val="10"/>
        </w:rPr>
        <w:t xml:space="preserve"> is helpful. Sometimes I think this sort of thinking </w:t>
      </w:r>
      <w:r w:rsidRPr="00847AF8">
        <w:rPr>
          <w:rStyle w:val="StyleUnderline"/>
          <w:rFonts w:asciiTheme="minorHAnsi" w:hAnsiTheme="minorHAnsi" w:cstheme="minorHAnsi"/>
          <w:highlight w:val="green"/>
        </w:rPr>
        <w:t>doesn’t recognize how the global political economy works</w:t>
      </w:r>
      <w:r w:rsidRPr="00847AF8">
        <w:rPr>
          <w:rFonts w:asciiTheme="minorHAnsi" w:hAnsiTheme="minorHAnsi" w:cstheme="minorHAnsi"/>
          <w:sz w:val="10"/>
          <w:highlight w:val="green"/>
        </w:rPr>
        <w:t>.</w:t>
      </w:r>
      <w:r w:rsidRPr="00BF513A">
        <w:rPr>
          <w:rFonts w:asciiTheme="minorHAnsi" w:hAnsiTheme="minorHAnsi" w:cstheme="minorHAnsi"/>
          <w:sz w:val="10"/>
        </w:rPr>
        <w:t xml:space="preserve"> The comrades at Jacobin magazine have called this anarcho-liberalism. I think that is a great way to describe </w:t>
      </w:r>
      <w:r w:rsidRPr="00BF513A">
        <w:rPr>
          <w:rStyle w:val="StyleUnderline"/>
          <w:rFonts w:asciiTheme="minorHAnsi" w:hAnsiTheme="minorHAnsi" w:cstheme="minorHAnsi"/>
        </w:rPr>
        <w:t>the dominant ideology of US left</w:t>
      </w:r>
      <w:r w:rsidRPr="00BF513A">
        <w:rPr>
          <w:rFonts w:asciiTheme="minorHAnsi" w:hAnsiTheme="minorHAnsi" w:cstheme="minorHAnsi"/>
          <w:sz w:val="10"/>
        </w:rPr>
        <w:t xml:space="preserve">, which is both anarchist and liberal in its sensibilities. This ideology </w:t>
      </w:r>
      <w:r w:rsidRPr="00BF513A">
        <w:rPr>
          <w:rStyle w:val="StyleUnderline"/>
          <w:rFonts w:asciiTheme="minorHAnsi" w:hAnsiTheme="minorHAnsi" w:cstheme="minorHAnsi"/>
        </w:rPr>
        <w:t>is fundamentally about ignoring government</w:t>
      </w:r>
      <w:r w:rsidRPr="00BF513A">
        <w:rPr>
          <w:rFonts w:asciiTheme="minorHAnsi" w:hAnsiTheme="minorHAnsi" w:cstheme="minorHAnsi"/>
          <w:sz w:val="10"/>
        </w:rPr>
        <w:t xml:space="preserve">, and </w:t>
      </w:r>
      <w:r w:rsidRPr="00BF513A">
        <w:rPr>
          <w:rStyle w:val="StyleUnderline"/>
          <w:rFonts w:asciiTheme="minorHAnsi" w:hAnsiTheme="minorHAnsi" w:cstheme="minorHAnsi"/>
        </w:rPr>
        <w:t>instead</w:t>
      </w:r>
      <w:r w:rsidRPr="00BF513A">
        <w:rPr>
          <w:rFonts w:asciiTheme="minorHAnsi" w:hAnsiTheme="minorHAnsi" w:cstheme="minorHAnsi"/>
          <w:sz w:val="10"/>
        </w:rPr>
        <w:t xml:space="preserve">, being </w:t>
      </w:r>
      <w:r w:rsidRPr="00BF513A">
        <w:rPr>
          <w:rStyle w:val="StyleUnderline"/>
          <w:rFonts w:asciiTheme="minorHAnsi" w:hAnsiTheme="minorHAnsi" w:cstheme="minorHAnsi"/>
        </w:rPr>
        <w:t>obsessed with</w:t>
      </w:r>
      <w:r w:rsidRPr="00BF513A">
        <w:rPr>
          <w:rFonts w:asciiTheme="minorHAnsi" w:hAnsiTheme="minorHAnsi" w:cstheme="minorHAnsi"/>
          <w:sz w:val="10"/>
        </w:rPr>
        <w:t xml:space="preserve"> scale, size, and, by extension, </w:t>
      </w:r>
      <w:r w:rsidRPr="00BF513A">
        <w:rPr>
          <w:rStyle w:val="StyleUnderline"/>
          <w:rFonts w:asciiTheme="minorHAnsi" w:hAnsiTheme="minorHAnsi" w:cstheme="minorHAnsi"/>
        </w:rPr>
        <w:t>authenticity</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Big things are bad. Small things are good. Planning is bad. Spontaneity is good. It is as insidious as it is ridiculous. But it is the </w:t>
      </w:r>
      <w:r w:rsidRPr="00BF513A">
        <w:rPr>
          <w:rStyle w:val="Emphasis"/>
          <w:rFonts w:asciiTheme="minorHAnsi" w:hAnsiTheme="minorHAnsi" w:cstheme="minorHAnsi"/>
        </w:rPr>
        <w:t>dominant worldview</w:t>
      </w:r>
      <w:r w:rsidRPr="00BF513A">
        <w:rPr>
          <w:rStyle w:val="StyleUnderline"/>
          <w:rFonts w:asciiTheme="minorHAnsi" w:hAnsiTheme="minorHAnsi" w:cstheme="minorHAnsi"/>
        </w:rPr>
        <w:t xml:space="preserve"> among the US left</w:t>
      </w:r>
      <w:r w:rsidRPr="00BF513A">
        <w:rPr>
          <w:rFonts w:asciiTheme="minorHAnsi" w:hAnsiTheme="minorHAnsi" w:cstheme="minorHAnsi"/>
          <w:sz w:val="10"/>
        </w:rPr>
        <w:t xml:space="preserve">. Do you really think that this is the best way to approach the industry, through mobilizing state resources? Look, </w:t>
      </w:r>
      <w:r w:rsidRPr="00847AF8">
        <w:rPr>
          <w:rStyle w:val="StyleUnderline"/>
          <w:rFonts w:asciiTheme="minorHAnsi" w:hAnsiTheme="minorHAnsi" w:cstheme="minorHAnsi"/>
          <w:highlight w:val="green"/>
        </w:rPr>
        <w:t>the fossil fuel industry is</w:t>
      </w:r>
      <w:r w:rsidRPr="00BF513A">
        <w:rPr>
          <w:rStyle w:val="StyleUnderline"/>
          <w:rFonts w:asciiTheme="minorHAnsi" w:hAnsiTheme="minorHAnsi" w:cstheme="minorHAnsi"/>
        </w:rPr>
        <w:t xml:space="preserve"> the most </w:t>
      </w:r>
      <w:r w:rsidRPr="00847AF8">
        <w:rPr>
          <w:rStyle w:val="StyleUnderline"/>
          <w:rFonts w:asciiTheme="minorHAnsi" w:hAnsiTheme="minorHAnsi" w:cstheme="minorHAnsi"/>
          <w:highlight w:val="green"/>
        </w:rPr>
        <w:t>powerful</w:t>
      </w:r>
      <w:r w:rsidRPr="00BF513A">
        <w:rPr>
          <w:rStyle w:val="StyleUnderline"/>
          <w:rFonts w:asciiTheme="minorHAnsi" w:hAnsiTheme="minorHAnsi" w:cstheme="minorHAnsi"/>
        </w:rPr>
        <w:t xml:space="preserve"> force the world has ever seen</w:t>
      </w:r>
      <w:r w:rsidRPr="00BF513A">
        <w:rPr>
          <w:rFonts w:asciiTheme="minorHAnsi" w:hAnsiTheme="minorHAnsi" w:cstheme="minorHAnsi"/>
          <w:sz w:val="10"/>
        </w:rPr>
        <w:t xml:space="preserve">. Be honest, </w:t>
      </w:r>
      <w:r w:rsidRPr="00847AF8">
        <w:rPr>
          <w:rStyle w:val="StyleUnderline"/>
          <w:rFonts w:asciiTheme="minorHAnsi" w:hAnsiTheme="minorHAnsi" w:cstheme="minorHAnsi"/>
          <w:highlight w:val="green"/>
        </w:rPr>
        <w:t>what institution could possibly</w:t>
      </w:r>
      <w:r w:rsidRPr="00BF513A">
        <w:rPr>
          <w:rStyle w:val="StyleUnderline"/>
          <w:rFonts w:asciiTheme="minorHAnsi" w:hAnsiTheme="minorHAnsi" w:cstheme="minorHAnsi"/>
        </w:rPr>
        <w:t xml:space="preserve"> </w:t>
      </w:r>
      <w:r w:rsidRPr="00BF513A">
        <w:rPr>
          <w:rStyle w:val="StyleUnderline"/>
          <w:rFonts w:asciiTheme="minorHAnsi" w:hAnsiTheme="minorHAnsi" w:cstheme="minorHAnsi"/>
          <w:strike/>
        </w:rPr>
        <w:t>stand up to</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rebuff</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them?</w:t>
      </w:r>
      <w:r w:rsidRPr="00BF513A">
        <w:rPr>
          <w:rStyle w:val="StyleUnderline"/>
          <w:rFonts w:asciiTheme="minorHAnsi" w:hAnsiTheme="minorHAnsi" w:cstheme="minorHAnsi"/>
        </w:rPr>
        <w:t xml:space="preserve"> The state</w:t>
      </w:r>
      <w:r w:rsidRPr="00BF513A">
        <w:rPr>
          <w:rFonts w:asciiTheme="minorHAnsi" w:hAnsiTheme="minorHAnsi" w:cstheme="minorHAnsi"/>
          <w:sz w:val="10"/>
        </w:rPr>
        <w:t xml:space="preserve">. That doesn’t mean it will. Right now, government is captured by these corporate entities. But, it has, at least in theory, an obligation to the people. And </w:t>
      </w:r>
      <w:r w:rsidRPr="00BF513A">
        <w:rPr>
          <w:rStyle w:val="StyleUnderline"/>
          <w:rFonts w:asciiTheme="minorHAnsi" w:hAnsiTheme="minorHAnsi" w:cstheme="minorHAnsi"/>
        </w:rPr>
        <w:t>it</w:t>
      </w:r>
      <w:r w:rsidRPr="00BF513A">
        <w:rPr>
          <w:rFonts w:asciiTheme="minorHAnsi" w:hAnsiTheme="minorHAnsi" w:cstheme="minorHAnsi"/>
          <w:sz w:val="10"/>
        </w:rPr>
        <w:t xml:space="preserve"> also </w:t>
      </w:r>
      <w:r w:rsidRPr="00BF513A">
        <w:rPr>
          <w:rStyle w:val="StyleUnderline"/>
          <w:rFonts w:asciiTheme="minorHAnsi" w:hAnsiTheme="minorHAnsi" w:cstheme="minorHAnsi"/>
        </w:rPr>
        <w:t>has the laws that we need to wipe out the fossil fuel industrial complex</w:t>
      </w:r>
      <w:r w:rsidRPr="00BF513A">
        <w:rPr>
          <w:rFonts w:asciiTheme="minorHAnsi" w:hAnsiTheme="minorHAnsi" w:cstheme="minorHAnsi"/>
          <w:sz w:val="10"/>
        </w:rPr>
        <w:t xml:space="preserve">. This sounds fantastical and nuts, but I don’t think it is. I’ve been harping on this in articles and a little bit at the end of Tropic of Chaos. According to the Center for Biological Diversity, Nixon-era laws can be used to sue developers, polluters, etc. You might not be able to stop them, but you can slow them down. The </w:t>
      </w:r>
      <w:r w:rsidRPr="00BF513A">
        <w:rPr>
          <w:rStyle w:val="StyleUnderline"/>
          <w:rFonts w:asciiTheme="minorHAnsi" w:hAnsiTheme="minorHAnsi" w:cstheme="minorHAnsi"/>
        </w:rPr>
        <w:t>Clean Air Act basically says that if science can show that smoke-stack pollution is harmful to human health, it has to be regulated</w:t>
      </w:r>
      <w:r w:rsidRPr="00BF513A">
        <w:rPr>
          <w:rFonts w:asciiTheme="minorHAnsi" w:hAnsiTheme="minorHAnsi" w:cstheme="minorHAnsi"/>
          <w:sz w:val="10"/>
        </w:rPr>
        <w:t xml:space="preserve">. </w:t>
      </w:r>
      <w:r w:rsidRPr="00BF513A">
        <w:rPr>
          <w:rStyle w:val="StyleUnderline"/>
          <w:rFonts w:asciiTheme="minorHAnsi" w:hAnsiTheme="minorHAnsi" w:cstheme="minorHAnsi"/>
        </w:rPr>
        <w:t>If there was a movement really pushing the government</w:t>
      </w:r>
      <w:r w:rsidRPr="00BF513A">
        <w:rPr>
          <w:rFonts w:asciiTheme="minorHAnsi" w:hAnsiTheme="minorHAnsi" w:cstheme="minorHAnsi"/>
          <w:sz w:val="10"/>
        </w:rPr>
        <w:t xml:space="preserve">, and making the argument that the only safe level of CO2 emissions is essentially zero … </w:t>
      </w:r>
      <w:r w:rsidRPr="00BF513A">
        <w:rPr>
          <w:rStyle w:val="StyleUnderline"/>
          <w:rFonts w:asciiTheme="minorHAnsi" w:hAnsiTheme="minorHAnsi" w:cstheme="minorHAnsi"/>
        </w:rPr>
        <w:t xml:space="preserve">We have the laws in place. We have the enabling legislation to shut down the fossil fuel industry. We should </w:t>
      </w:r>
      <w:r w:rsidRPr="00BF513A">
        <w:rPr>
          <w:rStyle w:val="Emphasis"/>
          <w:rFonts w:asciiTheme="minorHAnsi" w:hAnsiTheme="minorHAnsi" w:cstheme="minorHAnsi"/>
        </w:rPr>
        <w:t>use the government to</w:t>
      </w:r>
      <w:r w:rsidRPr="00BF513A">
        <w:rPr>
          <w:rStyle w:val="StyleUnderline"/>
          <w:rFonts w:asciiTheme="minorHAnsi" w:hAnsiTheme="minorHAnsi" w:cstheme="minorHAnsi"/>
        </w:rPr>
        <w:t xml:space="preserve"> levy astronomical fines on the fossil fuel companies for pollution</w:t>
      </w:r>
      <w:r w:rsidRPr="00BF513A">
        <w:rPr>
          <w:rFonts w:asciiTheme="minorHAnsi" w:hAnsiTheme="minorHAnsi" w:cstheme="minorHAnsi"/>
          <w:sz w:val="10"/>
        </w:rPr>
        <w:t xml:space="preserve">. And we should impose them at such a level that it would undermine their ability to remain competitive and profitable. Part Two: Vincent Emanuele: Much of the green washing, or capitalism’s attempt to brand itself as green, focuses on localism and anti-government, market-driven programs. Do you think this phobia of the state among the US left is a result of previous failed political experiments? How much of this ideology is imposed from outside forces? Christian Parenti: Some state phobia comes from the American political mythology of rugged individualism; some comes from the fundamentally Southern, Jeffersonian tradition of states’ rights. Fear of the federal government by Southern elites goes back to the founding of the country. The Hamiltonian versus Jeffersonian positions on government are fundamental to understanding American politics. I wrote about this for Jacobin magazine in a piece called "Reading Hamilton from the Left." Lurking just beneath the surface of states’ rights is, of course, plantation rights. Those plantations, places like Monticello, were America’s equivalent of feudal manors where, in a de facto sense, economic, legal and military power were all bound up together and located in the private household of the planter. Those Virginian planters were the original </w:t>
      </w:r>
      <w:proofErr w:type="spellStart"/>
      <w:r w:rsidRPr="00BF513A">
        <w:rPr>
          <w:rFonts w:asciiTheme="minorHAnsi" w:hAnsiTheme="minorHAnsi" w:cstheme="minorHAnsi"/>
          <w:sz w:val="10"/>
        </w:rPr>
        <w:t>localistas</w:t>
      </w:r>
      <w:proofErr w:type="spellEnd"/>
      <w:r w:rsidRPr="00BF513A">
        <w:rPr>
          <w:rFonts w:asciiTheme="minorHAnsi" w:hAnsiTheme="minorHAnsi" w:cstheme="minorHAnsi"/>
          <w:sz w:val="10"/>
        </w:rPr>
        <w:t xml:space="preserve">. Nor did that project end with the fall of slavery, or the end of de jure segregation in the 1960s. Southern elites didn’t want Yankees telling them what to do; how to treat their slaves, how to organize their towns, how to run their elections, how to treat the environment – none of that! The South is a resource colony and its regional elites, some of them now running multinational corporations and holding important posts in the US government, believe they have a right to do what they wish with the people and landscape. Historically, that’s a large part of what localism and local democracy meant in the South. It meant that White local elites were "free" – free to push Black people around, free to feed racist fantasies to the White working class. They didn’t want interference from the outside. So, some of that anti-statist ideology comes from that plantation tradition. Another part of it comes from the real failures and crimes of state socialism, though state socialism also had, and in Cuba still has, many successes. The social welfare record of what we used to call "actually existing socialism" was pretty impressive. But there were also the problems of repression, surveillance and bureaucratization, which were partly the result of capitalist encirclement, partly the result of the ideological hubris rooted in ideological overconfidence in the allegedly scientific power of Marxism, partly the result of simple corruption among socialism’s political class. These real problems were central themes in the Cold War West’s educational and ideological apparatus of (generally right-wing) messaging from the press and the political class. In this discourse, communism was the state, while freedom was the private sector. Thus, the United States and freedom became embodied in popular notions of the private sector and individualism. Of course, the great, unmentioned contradiction in this self-fantasy is the fact that American capitalism has always been heavily, heavily dependent on the state. Modern society, despite its fantasies about itself, is intensely cooperative and collective. Look at how complex its physical systems are; that cannot be achieved without massive levels of coordination and collective cooperation, much of it provided by the rules and regulations of government. The knee-jerk </w:t>
      </w:r>
      <w:r w:rsidRPr="00BF513A">
        <w:rPr>
          <w:rStyle w:val="StyleUnderline"/>
          <w:rFonts w:asciiTheme="minorHAnsi" w:hAnsiTheme="minorHAnsi" w:cstheme="minorHAnsi"/>
        </w:rPr>
        <w:t>anti-statism</w:t>
      </w:r>
      <w:r w:rsidRPr="00BF513A">
        <w:rPr>
          <w:rFonts w:asciiTheme="minorHAnsi" w:hAnsiTheme="minorHAnsi" w:cstheme="minorHAnsi"/>
          <w:sz w:val="10"/>
        </w:rPr>
        <w:t xml:space="preserve">, what the folks at Jacobin call "anarcho-liberalism," </w:t>
      </w:r>
      <w:r w:rsidRPr="00BF513A">
        <w:rPr>
          <w:rStyle w:val="StyleUnderline"/>
          <w:rFonts w:asciiTheme="minorHAnsi" w:hAnsiTheme="minorHAnsi" w:cstheme="minorHAnsi"/>
        </w:rPr>
        <w:t>is</w:t>
      </w:r>
      <w:r w:rsidRPr="00BF513A">
        <w:rPr>
          <w:rFonts w:asciiTheme="minorHAnsi" w:hAnsiTheme="minorHAnsi" w:cstheme="minorHAnsi"/>
          <w:sz w:val="10"/>
        </w:rPr>
        <w:t xml:space="preserve"> also </w:t>
      </w:r>
      <w:r w:rsidRPr="00BF513A">
        <w:rPr>
          <w:rStyle w:val="StyleUnderline"/>
          <w:rFonts w:asciiTheme="minorHAnsi" w:hAnsiTheme="minorHAnsi" w:cstheme="minorHAnsi"/>
        </w:rPr>
        <w:t>rooted in experience. The less social power you have, the more the state is experienced as an invasive, demeaning, oppressive and potentially, very violent bureaucracy</w:t>
      </w:r>
      <w:r w:rsidRPr="00BF513A">
        <w:rPr>
          <w:rFonts w:asciiTheme="minorHAnsi" w:hAnsiTheme="minorHAnsi" w:cstheme="minorHAnsi"/>
          <w:sz w:val="10"/>
        </w:rPr>
        <w:t xml:space="preserve">. Neoliberalism would not have gotten this far if there wasn’t an element of truth to this critique of its bureaucracy and regulation. It has also used ideas that have old cultural tractions, like freedom. </w:t>
      </w:r>
      <w:r w:rsidRPr="00BF513A">
        <w:rPr>
          <w:rStyle w:val="StyleUnderline"/>
          <w:rFonts w:asciiTheme="minorHAnsi" w:hAnsiTheme="minorHAnsi" w:cstheme="minorHAnsi"/>
        </w:rPr>
        <w:t>Such are the contradictions of the modern</w:t>
      </w:r>
      <w:r w:rsidRPr="00BF513A">
        <w:rPr>
          <w:rFonts w:asciiTheme="minorHAnsi" w:hAnsiTheme="minorHAnsi" w:cstheme="minorHAnsi"/>
          <w:sz w:val="10"/>
        </w:rPr>
        <w:t xml:space="preserve"> democratic </w:t>
      </w:r>
      <w:r w:rsidRPr="00BF513A">
        <w:rPr>
          <w:rStyle w:val="StyleUnderline"/>
          <w:rFonts w:asciiTheme="minorHAnsi" w:hAnsiTheme="minorHAnsi" w:cstheme="minorHAnsi"/>
        </w:rPr>
        <w:t>state</w:t>
      </w:r>
      <w:r w:rsidRPr="00BF513A">
        <w:rPr>
          <w:rFonts w:asciiTheme="minorHAnsi" w:hAnsiTheme="minorHAnsi" w:cstheme="minorHAnsi"/>
          <w:sz w:val="10"/>
        </w:rPr>
        <w:t xml:space="preserve"> in capitalist society. </w:t>
      </w:r>
      <w:r w:rsidRPr="00BF513A">
        <w:rPr>
          <w:rStyle w:val="StyleUnderline"/>
          <w:rFonts w:asciiTheme="minorHAnsi" w:hAnsiTheme="minorHAnsi" w:cstheme="minorHAnsi"/>
        </w:rPr>
        <w:t>Government</w:t>
      </w:r>
      <w:r w:rsidRPr="00BF513A">
        <w:rPr>
          <w:rFonts w:asciiTheme="minorHAnsi" w:hAnsiTheme="minorHAnsi" w:cstheme="minorHAnsi"/>
          <w:sz w:val="10"/>
        </w:rPr>
        <w:t xml:space="preserve"> is rational, supportive, humane, [and </w:t>
      </w:r>
      <w:r w:rsidRPr="00BF513A">
        <w:rPr>
          <w:rStyle w:val="StyleUnderline"/>
          <w:rFonts w:asciiTheme="minorHAnsi" w:hAnsiTheme="minorHAnsi" w:cstheme="minorHAnsi"/>
        </w:rPr>
        <w:t>offers</w:t>
      </w:r>
      <w:r w:rsidRPr="00BF513A">
        <w:rPr>
          <w:rFonts w:asciiTheme="minorHAnsi" w:hAnsiTheme="minorHAnsi" w:cstheme="minorHAnsi"/>
          <w:sz w:val="10"/>
        </w:rPr>
        <w:t xml:space="preserve">] </w:t>
      </w:r>
      <w:r w:rsidRPr="00BF513A">
        <w:rPr>
          <w:rStyle w:val="StyleUnderline"/>
          <w:rFonts w:asciiTheme="minorHAnsi" w:hAnsiTheme="minorHAnsi" w:cstheme="minorHAnsi"/>
        </w:rPr>
        <w:t>redistribution</w:t>
      </w:r>
      <w:r w:rsidRPr="00BF513A">
        <w:rPr>
          <w:rFonts w:asciiTheme="minorHAnsi" w:hAnsiTheme="minorHAnsi" w:cstheme="minorHAnsi"/>
          <w:sz w:val="10"/>
        </w:rPr>
        <w:t xml:space="preserve"> in the form of Social Security, </w:t>
      </w:r>
      <w:r w:rsidRPr="00BF513A">
        <w:rPr>
          <w:rStyle w:val="StyleUnderline"/>
          <w:rFonts w:asciiTheme="minorHAnsi" w:hAnsiTheme="minorHAnsi" w:cstheme="minorHAnsi"/>
        </w:rPr>
        <w:t>high-quality public schools, environmental regulation, the Voting Rights Act and other federal civil rights laws that have helped break hegemonic power of local and regional bigots</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But government is also militarized </w:t>
      </w:r>
      <w:r w:rsidRPr="00BF513A">
        <w:rPr>
          <w:rStyle w:val="StyleUnderline"/>
          <w:rFonts w:asciiTheme="minorHAnsi" w:hAnsiTheme="minorHAnsi" w:cstheme="minorHAnsi"/>
        </w:rPr>
        <w:lastRenderedPageBreak/>
        <w:t>policing, the bloated prison system, spying on a vast scale</w:t>
      </w:r>
      <w:r w:rsidRPr="00BF513A">
        <w:rPr>
          <w:rFonts w:asciiTheme="minorHAnsi" w:hAnsiTheme="minorHAnsi" w:cstheme="minorHAnsi"/>
          <w:sz w:val="10"/>
        </w:rPr>
        <w:t xml:space="preserve">; it is child protective services taking children from loving mothers on the basis of bureaucratic traps, corrupt corporate welfare at every level from town government to federal military contracting. The racist, sexist, plutocratic and techno-bureaucratic features of the state create fertile ground for people to turn their backs on the whole idea of government. What has been the impact of the right’s ability to effectively propagandize the White working class in the US? Rightist intellectuals, academics, journalists, media tycoons, university presidents and loudmouth politicians work diligently to capture and form the raw experience of everyday oppression into an ideological common sense. To be clear, I use that term in the Gramscian sense, in which common sense refers to ruling class ideology that is so hegemonic as to be absorbed and naturalized by the people. The constant libertarian assault on the radio, in newspapers, on the television, </w:t>
      </w:r>
      <w:r w:rsidRPr="00BF513A">
        <w:rPr>
          <w:rStyle w:val="StyleUnderline"/>
          <w:rFonts w:asciiTheme="minorHAnsi" w:hAnsiTheme="minorHAnsi" w:cstheme="minorHAnsi"/>
        </w:rPr>
        <w:t>this drumbeat of anti-government discourse is an old story</w:t>
      </w:r>
      <w:r w:rsidRPr="00BF513A">
        <w:rPr>
          <w:rFonts w:asciiTheme="minorHAnsi" w:hAnsiTheme="minorHAnsi" w:cstheme="minorHAnsi"/>
          <w:sz w:val="10"/>
        </w:rPr>
        <w:t xml:space="preserve"> – but still very important for understanding the anarcho-liberal sensibility. Just tune in to AM radio late on a weekday evening and listen to the anti-government vitriol. It’s sort of wild. Someone could do an interesting study, Ph.D., in unpacking the cultural history of all this. It is tempting to speculate that deindustrialization, having disempowered and made anxious many huge sections of the working class, opens the way for fantasies of empowerment. </w:t>
      </w:r>
      <w:r w:rsidRPr="00BF513A">
        <w:rPr>
          <w:rStyle w:val="StyleUnderline"/>
          <w:rFonts w:asciiTheme="minorHAnsi" w:hAnsiTheme="minorHAnsi" w:cstheme="minorHAnsi"/>
        </w:rPr>
        <w:t>The anti-statist</w:t>
      </w:r>
      <w:r w:rsidRPr="00BF513A">
        <w:rPr>
          <w:rFonts w:asciiTheme="minorHAnsi" w:hAnsiTheme="minorHAnsi" w:cstheme="minorHAnsi"/>
          <w:sz w:val="10"/>
        </w:rPr>
        <w:t xml:space="preserve">, rugged individualist </w:t>
      </w:r>
      <w:r w:rsidRPr="00BF513A">
        <w:rPr>
          <w:rStyle w:val="StyleUnderline"/>
          <w:rFonts w:asciiTheme="minorHAnsi" w:hAnsiTheme="minorHAnsi" w:cstheme="minorHAnsi"/>
        </w:rPr>
        <w:t>common sense is</w:t>
      </w:r>
      <w:r w:rsidRPr="00BF513A">
        <w:rPr>
          <w:rFonts w:asciiTheme="minorHAnsi" w:hAnsiTheme="minorHAnsi" w:cstheme="minorHAnsi"/>
          <w:sz w:val="10"/>
        </w:rPr>
        <w:t xml:space="preserve"> also always simultaneously </w:t>
      </w:r>
      <w:r w:rsidRPr="00BF513A">
        <w:rPr>
          <w:rStyle w:val="StyleUnderline"/>
          <w:rFonts w:asciiTheme="minorHAnsi" w:hAnsiTheme="minorHAnsi" w:cstheme="minorHAnsi"/>
        </w:rPr>
        <w:t>a fantasy of empowerment</w:t>
      </w:r>
      <w:r w:rsidRPr="00BF513A">
        <w:rPr>
          <w:rFonts w:asciiTheme="minorHAnsi" w:hAnsiTheme="minorHAnsi" w:cstheme="minorHAnsi"/>
          <w:sz w:val="10"/>
        </w:rPr>
        <w:t xml:space="preserve">. White men are particularly vulnerable to these fantasies. The classic guy who calls into the batshit crazy, late night, right-wing talk radio show is a middle-aged White man. Listen closely to the rage and you hear fantasies of independence. In this rhetoric, guns and gun rights become an obviously phallic symbol of individual empowerment, agency, </w:t>
      </w:r>
      <w:proofErr w:type="spellStart"/>
      <w:r w:rsidRPr="00BF513A">
        <w:rPr>
          <w:rFonts w:asciiTheme="minorHAnsi" w:hAnsiTheme="minorHAnsi" w:cstheme="minorHAnsi"/>
          <w:sz w:val="10"/>
        </w:rPr>
        <w:t>self worth</w:t>
      </w:r>
      <w:proofErr w:type="spellEnd"/>
      <w:r w:rsidRPr="00BF513A">
        <w:rPr>
          <w:rFonts w:asciiTheme="minorHAnsi" w:hAnsiTheme="minorHAnsi" w:cstheme="minorHAnsi"/>
          <w:sz w:val="10"/>
        </w:rPr>
        <w:t xml:space="preserve">, responsibility etc. But most importantly, we have to think about how all of this anti-state ideology is being stirred up with investments from elites. </w:t>
      </w:r>
      <w:r w:rsidRPr="00BF513A">
        <w:rPr>
          <w:rStyle w:val="StyleUnderline"/>
          <w:rFonts w:asciiTheme="minorHAnsi" w:hAnsiTheme="minorHAnsi" w:cstheme="minorHAnsi"/>
        </w:rPr>
        <w:t xml:space="preserve">The neoliberal project is to transform the state </w:t>
      </w:r>
      <w:r w:rsidRPr="00847AF8">
        <w:rPr>
          <w:rStyle w:val="StyleUnderline"/>
          <w:rFonts w:asciiTheme="minorHAnsi" w:hAnsiTheme="minorHAnsi" w:cstheme="minorHAnsi"/>
          <w:highlight w:val="green"/>
        </w:rPr>
        <w:t>through anti-statist rhetoric</w:t>
      </w:r>
      <w:r w:rsidRPr="00BF513A">
        <w:rPr>
          <w:rStyle w:val="StyleUnderline"/>
          <w:rFonts w:asciiTheme="minorHAnsi" w:hAnsiTheme="minorHAnsi" w:cstheme="minorHAnsi"/>
        </w:rPr>
        <w:t xml:space="preserve"> and narratives. </w:t>
      </w:r>
      <w:r w:rsidRPr="00847AF8">
        <w:rPr>
          <w:rStyle w:val="StyleUnderline"/>
          <w:rFonts w:asciiTheme="minorHAnsi" w:hAnsiTheme="minorHAnsi" w:cstheme="minorHAnsi"/>
          <w:highlight w:val="green"/>
        </w:rPr>
        <w:t>They sell the idea that people need to be liberated</w:t>
      </w:r>
      <w:r w:rsidRPr="00BF513A">
        <w:rPr>
          <w:rStyle w:val="StyleUnderline"/>
          <w:rFonts w:asciiTheme="minorHAnsi" w:hAnsiTheme="minorHAnsi" w:cstheme="minorHAnsi"/>
        </w:rPr>
        <w:t xml:space="preserve"> from the state. But then push policies that imprison people while liberating and pampering capital. It is hard for the left to see itself in this sketch</w:t>
      </w:r>
      <w:r w:rsidRPr="00BF513A">
        <w:rPr>
          <w:rFonts w:asciiTheme="minorHAnsi" w:hAnsiTheme="minorHAnsi" w:cstheme="minorHAnsi"/>
          <w:sz w:val="10"/>
        </w:rPr>
        <w:t xml:space="preserve"> – the angry, beaten-down, middle-aged White guy calling in from his basement or garage. But I think these much-documented corporate efforts to build neoliberal consent permeate the entire culture and infect us all, if even just a little bit. </w:t>
      </w:r>
      <w:r w:rsidRPr="00BF513A">
        <w:rPr>
          <w:rStyle w:val="StyleUnderline"/>
          <w:rFonts w:asciiTheme="minorHAnsi" w:hAnsiTheme="minorHAnsi" w:cstheme="minorHAnsi"/>
        </w:rPr>
        <w:t xml:space="preserve">This is the intellectually toxic environment in which young activists are approaching the question of the climate emergency. Young activists should be approaching the climate crisis the way the left approached the economic crisis during the Great Depression. </w:t>
      </w:r>
      <w:r w:rsidRPr="00847AF8">
        <w:rPr>
          <w:rStyle w:val="StyleUnderline"/>
          <w:rFonts w:asciiTheme="minorHAnsi" w:hAnsiTheme="minorHAnsi" w:cstheme="minorHAnsi"/>
          <w:highlight w:val="green"/>
        </w:rPr>
        <w:t>We need to</w:t>
      </w:r>
      <w:r w:rsidRPr="00BF513A">
        <w:rPr>
          <w:rFonts w:asciiTheme="minorHAnsi" w:hAnsiTheme="minorHAnsi" w:cstheme="minorHAnsi"/>
          <w:sz w:val="10"/>
        </w:rPr>
        <w:t xml:space="preserve"> drastically </w:t>
      </w:r>
      <w:r w:rsidRPr="00847AF8">
        <w:rPr>
          <w:rStyle w:val="Emphasis"/>
          <w:rFonts w:asciiTheme="minorHAnsi" w:hAnsiTheme="minorHAnsi" w:cstheme="minorHAnsi"/>
          <w:highlight w:val="green"/>
        </w:rPr>
        <w:t>restructure the state.</w:t>
      </w:r>
      <w:r w:rsidRPr="00BF513A">
        <w:rPr>
          <w:rStyle w:val="Emphasis"/>
          <w:rFonts w:asciiTheme="minorHAnsi" w:hAnsiTheme="minorHAnsi" w:cstheme="minorHAnsi"/>
        </w:rPr>
        <w:t xml:space="preserve"> We need it mobilized</w:t>
      </w:r>
      <w:r w:rsidRPr="00BF513A">
        <w:rPr>
          <w:rFonts w:asciiTheme="minorHAnsi" w:hAnsiTheme="minorHAnsi" w:cstheme="minorHAnsi"/>
          <w:sz w:val="10"/>
        </w:rPr>
        <w:t xml:space="preserve"> and able to transform the economy. The New Deal was imperfect, of course. It left domestic workers and farm workers out of the Fair Labor Standards Act. It was inherently racist. It dammed rivers and was environmentally destructive. However, the New Deal was radical in its general empowerment of labor; its distributional outcomes were progressive and it achieved a modernizing transformation of American capitalism. Not to overstate the case, but </w:t>
      </w:r>
      <w:r w:rsidRPr="00BF513A">
        <w:rPr>
          <w:rStyle w:val="StyleUnderline"/>
          <w:rFonts w:asciiTheme="minorHAnsi" w:hAnsiTheme="minorHAnsi" w:cstheme="minorHAnsi"/>
        </w:rPr>
        <w:t>the New Deal could be a reference point for thinking about the beginning of a green transformation that seeks to euthanize the fossil fuel industry</w:t>
      </w:r>
      <w:r w:rsidRPr="00BF513A">
        <w:rPr>
          <w:rFonts w:asciiTheme="minorHAnsi" w:hAnsiTheme="minorHAnsi" w:cstheme="minorHAnsi"/>
          <w:sz w:val="10"/>
        </w:rPr>
        <w:t>. We have to precipitously reduce greenhouse gas emissions and build a new power sector. That much is very clear. However, let me be clear: Shutting down the fossil fuel industry – mitigating the climate crisis – is not a solution for the environmental crisis. Climate change is only one part of the multifaceted environmental crisis. Shutting down the fossil fuel industry would not automatically end overfishing, deforestation, soil erosion, habitat loss, toxification of the environment etc. But carbon mitigation is the most immediately pressing issue we face. The science is very clear on this. Climate change is the portion of the overall crisis that must be solved immediately so as to buy time to deal with all the other aspects of the crisis. Because I take the political implications of climate science very seriously, I am something of a carbon fundamentalist.</w:t>
      </w:r>
    </w:p>
    <w:p w14:paraId="44754DD0" w14:textId="5705938B" w:rsidR="00DA6B88" w:rsidRDefault="00DA6B88" w:rsidP="00DA6B88"/>
    <w:p w14:paraId="17AEEC46" w14:textId="77777777" w:rsidR="001F7691" w:rsidRPr="00BF513A" w:rsidRDefault="001F7691" w:rsidP="001F7691">
      <w:pPr>
        <w:pStyle w:val="Heading4"/>
        <w:rPr>
          <w:rFonts w:asciiTheme="minorHAnsi" w:hAnsiTheme="minorHAnsi" w:cstheme="minorHAnsi"/>
        </w:rPr>
      </w:pPr>
      <w:r w:rsidRPr="00BF513A">
        <w:rPr>
          <w:rFonts w:asciiTheme="minorHAnsi" w:hAnsiTheme="minorHAnsi" w:cstheme="minorHAnsi"/>
        </w:rPr>
        <w:t xml:space="preserve">The alternative is to build racial and class solidarity around a new socialist movement focused on making concrete demands and progress that can transform American society.  That vision is necessary to propel movements, dismantle racist political formations, and save lives. </w:t>
      </w:r>
    </w:p>
    <w:p w14:paraId="2CAAFC31" w14:textId="77777777" w:rsidR="001F7691" w:rsidRPr="00BF513A" w:rsidRDefault="001F7691" w:rsidP="001F7691">
      <w:pPr>
        <w:rPr>
          <w:rFonts w:asciiTheme="minorHAnsi" w:hAnsiTheme="minorHAnsi" w:cstheme="minorHAnsi"/>
          <w:sz w:val="16"/>
        </w:rPr>
      </w:pPr>
      <w:r w:rsidRPr="00BF513A">
        <w:rPr>
          <w:rStyle w:val="Style13ptBold"/>
          <w:rFonts w:asciiTheme="minorHAnsi" w:hAnsiTheme="minorHAnsi" w:cstheme="minorHAnsi"/>
        </w:rPr>
        <w:t>Schwartz and Sunkara 17</w:t>
      </w:r>
      <w:r w:rsidRPr="00BF513A">
        <w:rPr>
          <w:rFonts w:asciiTheme="minorHAnsi" w:hAnsiTheme="minorHAnsi" w:cstheme="minorHAnsi"/>
          <w:sz w:val="16"/>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3" w:history="1">
        <w:r w:rsidRPr="00BF513A">
          <w:rPr>
            <w:rStyle w:val="Hyperlink"/>
            <w:rFonts w:asciiTheme="minorHAnsi" w:hAnsiTheme="minorHAnsi" w:cstheme="minorHAnsi"/>
            <w:sz w:val="16"/>
          </w:rPr>
          <w:t>https://jacobinmag.com/2017/08/socialist-left-democratic-socialists-america-dsa</w:t>
        </w:r>
      </w:hyperlink>
      <w:r w:rsidRPr="00BF513A">
        <w:rPr>
          <w:rFonts w:asciiTheme="minorHAnsi" w:hAnsiTheme="minorHAnsi" w:cstheme="minorHAnsi"/>
          <w:sz w:val="16"/>
        </w:rPr>
        <w:t>; //BWSWJ]</w:t>
      </w:r>
    </w:p>
    <w:p w14:paraId="3699B792" w14:textId="092D3166" w:rsidR="001F7691" w:rsidRDefault="001F7691" w:rsidP="001F7691">
      <w:pPr>
        <w:rPr>
          <w:rFonts w:asciiTheme="minorHAnsi" w:hAnsiTheme="minorHAnsi" w:cstheme="minorHAnsi"/>
          <w:sz w:val="14"/>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 xml:space="preserve">no doubt a product of the increasing rejection of a bipartisan neoliberal consensus that has visited severe economic insecurity on the vast majority, particularly </w:t>
      </w:r>
      <w:r w:rsidRPr="00BF513A">
        <w:rPr>
          <w:rStyle w:val="StyleUnderline"/>
          <w:rFonts w:asciiTheme="minorHAnsi" w:hAnsiTheme="minorHAnsi" w:cstheme="minorHAnsi"/>
        </w:rPr>
        <w:lastRenderedPageBreak/>
        <w:t>among young workers</w:t>
      </w:r>
      <w:r w:rsidRPr="00BF513A">
        <w:rPr>
          <w:rFonts w:asciiTheme="minorHAnsi" w:hAnsiTheme="minorHAnsi" w:cstheme="minorHAnsi"/>
          <w:sz w:val="14"/>
        </w:rPr>
        <w:t xml:space="preserve">. No socialist organization has been this large in decades. </w:t>
      </w:r>
      <w:r w:rsidRPr="00847AF8">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847AF8">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847AF8">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847AF8">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847AF8">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w:t>
      </w:r>
      <w:proofErr w:type="spellStart"/>
      <w:r w:rsidRPr="00BF513A">
        <w:rPr>
          <w:rFonts w:asciiTheme="minorHAnsi" w:hAnsiTheme="minorHAnsi" w:cstheme="minorHAnsi"/>
          <w:sz w:val="14"/>
        </w:rPr>
        <w:t>Gorz</w:t>
      </w:r>
      <w:proofErr w:type="spellEnd"/>
      <w:r w:rsidRPr="00BF513A">
        <w:rPr>
          <w:rFonts w:asciiTheme="minorHAnsi" w:hAnsiTheme="minorHAnsi" w:cstheme="minorHAnsi"/>
          <w:sz w:val="14"/>
        </w:rPr>
        <w:t xml:space="preserve">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847AF8">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847AF8">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847AF8">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847AF8">
        <w:rPr>
          <w:rFonts w:asciiTheme="minorHAnsi" w:hAnsiTheme="minorHAnsi" w:cstheme="minorHAnsi"/>
          <w:sz w:val="14"/>
          <w:highlight w:val="green"/>
        </w:rPr>
        <w:t xml:space="preserve">. </w:t>
      </w:r>
      <w:r w:rsidRPr="00847AF8">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847AF8">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we must gain the skills needed to define who holds power in a given sector and how to organize those who have a stake in taking it away from them</w:t>
      </w:r>
      <w:r w:rsidRPr="00BF513A">
        <w:rPr>
          <w:rFonts w:asciiTheme="minorHAnsi" w:hAnsiTheme="minorHAnsi" w:cstheme="minorHAnsi"/>
          <w:sz w:val="14"/>
        </w:rPr>
        <w:t xml:space="preserve">. But </w:t>
      </w:r>
      <w:r w:rsidRPr="00847AF8">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847AF8">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to offer an analysis</w:t>
      </w:r>
      <w:r w:rsidRPr="00847AF8">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systemic roots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Building a Majority As socialists, </w:t>
      </w:r>
      <w:r w:rsidRPr="00BF513A">
        <w:rPr>
          <w:rStyle w:val="StyleUnderline"/>
          <w:rFonts w:asciiTheme="minorHAnsi" w:hAnsiTheme="minorHAnsi" w:cstheme="minorHAnsi"/>
        </w:rPr>
        <w:t xml:space="preserve">our analysis of capitalism leads us to not just a moral and ethical critique of the system, but to </w:t>
      </w:r>
      <w:r w:rsidRPr="00847AF8">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847AF8">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Workers have the ability to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847AF8">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847AF8">
        <w:rPr>
          <w:rStyle w:val="StyleUnderline"/>
          <w:rFonts w:asciiTheme="minorHAnsi" w:hAnsiTheme="minorHAnsi" w:cstheme="minorHAnsi"/>
          <w:highlight w:val="green"/>
        </w:rPr>
        <w:t xml:space="preserve">can be </w:t>
      </w:r>
      <w:r w:rsidRPr="00847AF8">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847AF8">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The </w:t>
      </w:r>
      <w:r w:rsidRPr="00847AF8">
        <w:rPr>
          <w:rStyle w:val="StyleUnderline"/>
          <w:rFonts w:asciiTheme="minorHAnsi" w:hAnsiTheme="minorHAnsi" w:cstheme="minorHAnsi"/>
          <w:highlight w:val="green"/>
        </w:rPr>
        <w:lastRenderedPageBreak/>
        <w:t xml:space="preserve">working class is </w:t>
      </w:r>
      <w:r w:rsidRPr="00BF513A">
        <w:rPr>
          <w:rStyle w:val="StyleUnderline"/>
          <w:rFonts w:asciiTheme="minorHAnsi" w:hAnsiTheme="minorHAnsi" w:cstheme="minorHAnsi"/>
        </w:rPr>
        <w:t xml:space="preserve">majority women and </w:t>
      </w:r>
      <w:r w:rsidRPr="00847AF8">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847AF8">
        <w:rPr>
          <w:rStyle w:val="StyleUnderline"/>
          <w:rFonts w:asciiTheme="minorHAnsi" w:hAnsiTheme="minorHAnsi" w:cstheme="minorHAnsi"/>
          <w:highlight w:val="green"/>
        </w:rPr>
        <w:t xml:space="preserve">means fighting on </w:t>
      </w:r>
      <w:r w:rsidRPr="00847AF8">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847AF8">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847AF8">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847AF8">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847AF8">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847AF8">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w:t>
      </w:r>
      <w:proofErr w:type="gramStart"/>
      <w:r w:rsidRPr="00BF513A">
        <w:rPr>
          <w:rFonts w:asciiTheme="minorHAnsi" w:hAnsiTheme="minorHAnsi" w:cstheme="minorHAnsi"/>
          <w:sz w:val="14"/>
        </w:rPr>
        <w:t>Thus</w:t>
      </w:r>
      <w:proofErr w:type="gramEnd"/>
      <w:r w:rsidRPr="00BF513A">
        <w:rPr>
          <w:rFonts w:asciiTheme="minorHAnsi" w:hAnsiTheme="minorHAnsi" w:cstheme="minorHAnsi"/>
          <w:sz w:val="14"/>
        </w:rPr>
        <w:t xml:space="preserve">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 xml:space="preserve">Activists don’t stay committed to building a socialist organization unless they can articulate to themselves and others </w:t>
      </w:r>
      <w:proofErr w:type="gramStart"/>
      <w:r w:rsidRPr="00BF513A">
        <w:rPr>
          <w:rStyle w:val="StyleUnderline"/>
          <w:rFonts w:asciiTheme="minorHAnsi" w:hAnsiTheme="minorHAnsi" w:cstheme="minorHAnsi"/>
        </w:rPr>
        <w:t>why</w:t>
      </w:r>
      <w:proofErr w:type="gramEnd"/>
      <w:r w:rsidRPr="00BF513A">
        <w:rPr>
          <w:rStyle w:val="StyleUnderline"/>
          <w:rFonts w:asciiTheme="minorHAnsi" w:hAnsiTheme="minorHAnsi" w:cstheme="minorHAnsi"/>
        </w:rPr>
        <w:t xml:space="preserve">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847AF8">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847AF8">
        <w:rPr>
          <w:rStyle w:val="Emphasis"/>
          <w:rFonts w:asciiTheme="minorHAnsi" w:hAnsiTheme="minorHAnsi" w:cstheme="minorHAnsi"/>
          <w:highlight w:val="green"/>
        </w:rPr>
        <w:t>politics-as-usual</w:t>
      </w:r>
      <w:r w:rsidRPr="00847AF8">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t xml:space="preserve">cretins like Donald </w:t>
      </w:r>
      <w:r w:rsidRPr="00847AF8">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847AF8">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847AF8">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847AF8">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847AF8">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847AF8">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w:t>
      </w:r>
      <w:r w:rsidRPr="00BF513A">
        <w:rPr>
          <w:rFonts w:asciiTheme="minorHAnsi" w:hAnsiTheme="minorHAnsi" w:cstheme="minorHAnsi"/>
          <w:sz w:val="14"/>
        </w:rPr>
        <w:lastRenderedPageBreak/>
        <w:t xml:space="preserve">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847AF8">
        <w:rPr>
          <w:rStyle w:val="StyleUnderline"/>
          <w:rFonts w:asciiTheme="minorHAnsi" w:hAnsiTheme="minorHAnsi" w:cstheme="minorHAnsi"/>
          <w:highlight w:val="green"/>
        </w:rPr>
        <w:t>We have to</w:t>
      </w:r>
      <w:r w:rsidRPr="00BF513A">
        <w:rPr>
          <w:rStyle w:val="StyleUnderline"/>
          <w:rFonts w:asciiTheme="minorHAnsi" w:hAnsiTheme="minorHAnsi" w:cstheme="minorHAnsi"/>
        </w:rPr>
        <w:t xml:space="preserve"> work together with broader movements that may not be anti-capitalist but </w:t>
      </w:r>
      <w:r w:rsidRPr="00847AF8">
        <w:rPr>
          <w:rStyle w:val="StyleUnderline"/>
          <w:rFonts w:asciiTheme="minorHAnsi" w:hAnsiTheme="minorHAnsi" w:cstheme="minorHAnsi"/>
          <w:highlight w:val="green"/>
        </w:rPr>
        <w:t xml:space="preserve">remain </w:t>
      </w:r>
      <w:r w:rsidRPr="00847AF8">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847AF8">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847AF8">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847AF8">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25CCB8E6" w14:textId="39DE14CA" w:rsidR="000348D3" w:rsidRDefault="000348D3" w:rsidP="001F7691">
      <w:pPr>
        <w:rPr>
          <w:rFonts w:asciiTheme="minorHAnsi" w:hAnsiTheme="minorHAnsi" w:cstheme="minorHAnsi"/>
          <w:sz w:val="14"/>
        </w:rPr>
      </w:pPr>
    </w:p>
    <w:p w14:paraId="17D05CEE" w14:textId="77777777" w:rsidR="000348D3" w:rsidRPr="00BF513A" w:rsidRDefault="000348D3" w:rsidP="001F7691">
      <w:pPr>
        <w:rPr>
          <w:rFonts w:asciiTheme="minorHAnsi" w:hAnsiTheme="minorHAnsi" w:cstheme="minorHAnsi"/>
          <w:sz w:val="14"/>
        </w:rPr>
      </w:pPr>
    </w:p>
    <w:p w14:paraId="422438BA" w14:textId="77777777" w:rsidR="001F7691" w:rsidRPr="00BF513A" w:rsidRDefault="001F7691" w:rsidP="001F7691">
      <w:pPr>
        <w:pStyle w:val="Heading4"/>
        <w:rPr>
          <w:rFonts w:asciiTheme="minorHAnsi" w:hAnsiTheme="minorHAnsi" w:cstheme="minorHAnsi"/>
        </w:rPr>
      </w:pPr>
      <w:r w:rsidRPr="00BF513A">
        <w:rPr>
          <w:rFonts w:asciiTheme="minorHAnsi" w:hAnsiTheme="minorHAnsi" w:cstheme="minorHAnsi"/>
        </w:rPr>
        <w:t xml:space="preserve">Understanding the fight against Asian-American oppression as mediated by </w:t>
      </w:r>
      <w:r w:rsidRPr="00BF513A">
        <w:rPr>
          <w:rFonts w:asciiTheme="minorHAnsi" w:hAnsiTheme="minorHAnsi" w:cstheme="minorHAnsi"/>
          <w:u w:val="single"/>
        </w:rPr>
        <w:t>class and institutions</w:t>
      </w:r>
      <w:r w:rsidRPr="00BF513A">
        <w:rPr>
          <w:rFonts w:asciiTheme="minorHAnsi" w:hAnsiTheme="minorHAnsi" w:cstheme="minorHAnsi"/>
        </w:rPr>
        <w:t xml:space="preserve"> that must be challenged through </w:t>
      </w:r>
      <w:r w:rsidRPr="00BF513A">
        <w:rPr>
          <w:rFonts w:asciiTheme="minorHAnsi" w:hAnsiTheme="minorHAnsi" w:cstheme="minorHAnsi"/>
          <w:u w:val="single"/>
        </w:rPr>
        <w:t>egalitarian political projects</w:t>
      </w:r>
      <w:r w:rsidRPr="00BF513A">
        <w:rPr>
          <w:rFonts w:asciiTheme="minorHAnsi" w:hAnsiTheme="minorHAnsi" w:cstheme="minorHAnsi"/>
        </w:rPr>
        <w:t xml:space="preserve">, rather than </w:t>
      </w:r>
      <w:r w:rsidRPr="00BF513A">
        <w:rPr>
          <w:rFonts w:asciiTheme="minorHAnsi" w:hAnsiTheme="minorHAnsi" w:cstheme="minorHAnsi"/>
          <w:u w:val="single"/>
        </w:rPr>
        <w:t>individual consciousness-raising</w:t>
      </w:r>
      <w:r w:rsidRPr="00BF513A">
        <w:rPr>
          <w:rFonts w:asciiTheme="minorHAnsi" w:hAnsiTheme="minorHAnsi" w:cstheme="minorHAnsi"/>
        </w:rPr>
        <w:t>, is necessary to have any political potential</w:t>
      </w:r>
    </w:p>
    <w:p w14:paraId="02A10580" w14:textId="77777777" w:rsidR="001F7691" w:rsidRPr="00BF513A" w:rsidRDefault="001F7691" w:rsidP="001F7691">
      <w:pPr>
        <w:rPr>
          <w:rFonts w:asciiTheme="minorHAnsi" w:hAnsiTheme="minorHAnsi" w:cstheme="minorHAnsi"/>
          <w:sz w:val="16"/>
        </w:rPr>
      </w:pPr>
      <w:r w:rsidRPr="00BF513A">
        <w:rPr>
          <w:rStyle w:val="Style13ptBold"/>
          <w:rFonts w:asciiTheme="minorHAnsi" w:hAnsiTheme="minorHAnsi" w:cstheme="minorHAnsi"/>
        </w:rPr>
        <w:t>Pan 15</w:t>
      </w:r>
      <w:r w:rsidRPr="00BF513A">
        <w:rPr>
          <w:rFonts w:asciiTheme="minorHAnsi" w:hAnsiTheme="minorHAnsi" w:cstheme="minorHAnsi"/>
          <w:sz w:val="16"/>
        </w:rPr>
        <w:t xml:space="preserve"> [Jennifer Pan (Jennifer Pan is a contributor to Jacobin, Dissent, the Margins, and other publications.); 07.14.2015; “Beyond the Model Minority Myth”; </w:t>
      </w:r>
      <w:hyperlink r:id="rId14" w:history="1">
        <w:r w:rsidRPr="00BF513A">
          <w:rPr>
            <w:rStyle w:val="Hyperlink"/>
            <w:rFonts w:asciiTheme="minorHAnsi" w:hAnsiTheme="minorHAnsi" w:cstheme="minorHAnsi"/>
            <w:sz w:val="16"/>
          </w:rPr>
          <w:t>https://www.jacobinmag.com/2015/07/chua-changelab-nakagawa-model-minority</w:t>
        </w:r>
      </w:hyperlink>
      <w:r w:rsidRPr="00BF513A">
        <w:rPr>
          <w:rFonts w:asciiTheme="minorHAnsi" w:hAnsiTheme="minorHAnsi" w:cstheme="minorHAnsi"/>
          <w:sz w:val="16"/>
        </w:rPr>
        <w:t>; //BWSWJ]</w:t>
      </w:r>
    </w:p>
    <w:p w14:paraId="6601EE01" w14:textId="77777777" w:rsidR="00D13A89" w:rsidRDefault="001F7691" w:rsidP="001F7691">
      <w:pPr>
        <w:rPr>
          <w:rStyle w:val="StyleUnderline"/>
          <w:rFonts w:asciiTheme="minorHAnsi" w:hAnsiTheme="minorHAnsi" w:cstheme="minorHAnsi"/>
        </w:rPr>
      </w:pPr>
      <w:r w:rsidRPr="00BF513A">
        <w:rPr>
          <w:rStyle w:val="StyleUnderline"/>
          <w:rFonts w:asciiTheme="minorHAnsi" w:hAnsiTheme="minorHAnsi" w:cstheme="minorHAnsi"/>
        </w:rPr>
        <w:lastRenderedPageBreak/>
        <w:t>The criticism of Asian Americans’ complicity in a power structure that disregards black life has emerged as a significant theme among young activists eager to ally with the Black Lives Matter movement</w:t>
      </w:r>
      <w:r w:rsidRPr="00BF513A">
        <w:rPr>
          <w:rFonts w:asciiTheme="minorHAnsi" w:hAnsiTheme="minorHAnsi" w:cstheme="minorHAnsi"/>
          <w:sz w:val="14"/>
        </w:rPr>
        <w:t xml:space="preserve">. Underlying this turn seems to be the desire to expose the shortcomings of what scholar Jared Sexton has called “people of color blindness,” </w:t>
      </w:r>
      <w:r w:rsidRPr="00BF513A">
        <w:rPr>
          <w:rStyle w:val="StyleUnderline"/>
          <w:rFonts w:asciiTheme="minorHAnsi" w:hAnsiTheme="minorHAnsi" w:cstheme="minorHAnsi"/>
        </w:rPr>
        <w:t>or the tendency among progressives to flatten or elide the experiences of all non-white people under one umbrella</w:t>
      </w:r>
      <w:r w:rsidRPr="00BF513A">
        <w:rPr>
          <w:rFonts w:asciiTheme="minorHAnsi" w:hAnsiTheme="minorHAnsi" w:cstheme="minorHAnsi"/>
          <w:sz w:val="14"/>
        </w:rPr>
        <w:t xml:space="preserve">. As Sexton notes, this move may obscure or appropriate the specificities of black suffering. Claiming that police violence and mass incarceration affect “people of color,” for example, diminishes the fact that blacks remain the primary and most disadvantaged targets of both — Latinos on average receive shorter sentences than blacks, even as their rates of imprisonment steadily climb, and Asians have the lowest incarceration rates of any group, whites included. In other words, </w:t>
      </w:r>
      <w:r w:rsidRPr="00847AF8">
        <w:rPr>
          <w:rStyle w:val="StyleUnderline"/>
          <w:rFonts w:asciiTheme="minorHAnsi" w:hAnsiTheme="minorHAnsi" w:cstheme="minorHAnsi"/>
          <w:highlight w:val="green"/>
        </w:rPr>
        <w:t>declaring “</w:t>
      </w:r>
      <w:r w:rsidRPr="00847AF8">
        <w:rPr>
          <w:rStyle w:val="Emphasis"/>
          <w:rFonts w:asciiTheme="minorHAnsi" w:hAnsiTheme="minorHAnsi" w:cstheme="minorHAnsi"/>
          <w:highlight w:val="green"/>
        </w:rPr>
        <w:t>my experience is not like yours</w:t>
      </w:r>
      <w:r w:rsidRPr="00847AF8">
        <w:rPr>
          <w:rStyle w:val="StyleUnderline"/>
          <w:rFonts w:asciiTheme="minorHAnsi" w:hAnsiTheme="minorHAnsi" w:cstheme="minorHAnsi"/>
          <w:highlight w:val="green"/>
        </w:rPr>
        <w:t xml:space="preserve">” may </w:t>
      </w:r>
      <w:r w:rsidRPr="00BF513A">
        <w:rPr>
          <w:rStyle w:val="StyleUnderline"/>
          <w:rFonts w:asciiTheme="minorHAnsi" w:hAnsiTheme="minorHAnsi" w:cstheme="minorHAnsi"/>
        </w:rPr>
        <w:t xml:space="preserve">occasionally </w:t>
      </w:r>
      <w:r w:rsidRPr="00847AF8">
        <w:rPr>
          <w:rStyle w:val="StyleUnderline"/>
          <w:rFonts w:asciiTheme="minorHAnsi" w:hAnsiTheme="minorHAnsi" w:cstheme="minorHAnsi"/>
          <w:highlight w:val="green"/>
        </w:rPr>
        <w:t xml:space="preserve">serve as </w:t>
      </w:r>
      <w:r w:rsidRPr="00BF513A">
        <w:rPr>
          <w:rStyle w:val="StyleUnderline"/>
          <w:rFonts w:asciiTheme="minorHAnsi" w:hAnsiTheme="minorHAnsi" w:cstheme="minorHAnsi"/>
        </w:rPr>
        <w:t xml:space="preserve">a </w:t>
      </w:r>
      <w:r w:rsidRPr="00847AF8">
        <w:rPr>
          <w:rStyle w:val="StyleUnderline"/>
          <w:rFonts w:asciiTheme="minorHAnsi" w:hAnsiTheme="minorHAnsi" w:cstheme="minorHAnsi"/>
          <w:highlight w:val="green"/>
        </w:rPr>
        <w:t xml:space="preserve">necessary </w:t>
      </w:r>
      <w:r w:rsidRPr="00BF513A">
        <w:rPr>
          <w:rStyle w:val="StyleUnderline"/>
          <w:rFonts w:asciiTheme="minorHAnsi" w:hAnsiTheme="minorHAnsi" w:cstheme="minorHAnsi"/>
        </w:rPr>
        <w:t>intervention</w:t>
      </w:r>
      <w:r w:rsidRPr="00BF513A">
        <w:rPr>
          <w:rFonts w:asciiTheme="minorHAnsi" w:hAnsiTheme="minorHAnsi" w:cstheme="minorHAnsi"/>
          <w:sz w:val="14"/>
        </w:rPr>
        <w:t xml:space="preserve"> into too-simplistic readings of racism in the US that collapse the experiences of different racial groups. In the words of Rinku Sen, “As people of color, we are not all in the same boat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But</w:t>
      </w:r>
      <w:r w:rsidRPr="00BF513A">
        <w:rPr>
          <w:rStyle w:val="StyleUnderline"/>
          <w:rFonts w:asciiTheme="minorHAnsi" w:hAnsiTheme="minorHAnsi" w:cstheme="minorHAnsi"/>
        </w:rPr>
        <w:t xml:space="preserve"> if the </w:t>
      </w:r>
      <w:r w:rsidRPr="00847AF8">
        <w:rPr>
          <w:rStyle w:val="StyleUnderline"/>
          <w:rFonts w:asciiTheme="minorHAnsi" w:hAnsiTheme="minorHAnsi" w:cstheme="minorHAnsi"/>
          <w:highlight w:val="green"/>
        </w:rPr>
        <w:t>recent calls</w:t>
      </w:r>
      <w:r w:rsidRPr="00BF513A">
        <w:rPr>
          <w:rStyle w:val="StyleUnderline"/>
          <w:rFonts w:asciiTheme="minorHAnsi" w:hAnsiTheme="minorHAnsi" w:cstheme="minorHAnsi"/>
        </w:rPr>
        <w:t xml:space="preserve"> to question complicity have been useful in highlighting the disparities in power and access to resources that exist between different subordinated groups</w:t>
      </w:r>
      <w:r w:rsidRPr="00BF513A">
        <w:rPr>
          <w:rFonts w:asciiTheme="minorHAnsi" w:hAnsiTheme="minorHAnsi" w:cstheme="minorHAnsi"/>
          <w:sz w:val="14"/>
        </w:rPr>
        <w:t xml:space="preserve"> in the US, </w:t>
      </w:r>
      <w:r w:rsidRPr="00BF513A">
        <w:rPr>
          <w:rStyle w:val="StyleUnderline"/>
          <w:rFonts w:asciiTheme="minorHAnsi" w:hAnsiTheme="minorHAnsi" w:cstheme="minorHAnsi"/>
        </w:rPr>
        <w:t xml:space="preserve">they have also </w:t>
      </w:r>
      <w:r w:rsidRPr="00847AF8">
        <w:rPr>
          <w:rStyle w:val="StyleUnderline"/>
          <w:rFonts w:asciiTheme="minorHAnsi" w:hAnsiTheme="minorHAnsi" w:cstheme="minorHAnsi"/>
          <w:highlight w:val="green"/>
        </w:rPr>
        <w:t xml:space="preserve">tended to function as </w:t>
      </w:r>
      <w:r w:rsidRPr="00BF513A">
        <w:rPr>
          <w:rStyle w:val="StyleUnderline"/>
          <w:rFonts w:asciiTheme="minorHAnsi" w:hAnsiTheme="minorHAnsi" w:cstheme="minorHAnsi"/>
        </w:rPr>
        <w:t xml:space="preserve">inward-looking </w:t>
      </w:r>
      <w:r w:rsidRPr="00847AF8">
        <w:rPr>
          <w:rStyle w:val="StyleUnderline"/>
          <w:rFonts w:asciiTheme="minorHAnsi" w:hAnsiTheme="minorHAnsi" w:cstheme="minorHAnsi"/>
          <w:highlight w:val="green"/>
        </w:rPr>
        <w:t xml:space="preserve">moral strictures, rather than </w:t>
      </w:r>
      <w:r w:rsidRPr="00847AF8">
        <w:rPr>
          <w:rStyle w:val="Emphasis"/>
          <w:rFonts w:asciiTheme="minorHAnsi" w:hAnsiTheme="minorHAnsi" w:cstheme="minorHAnsi"/>
          <w:highlight w:val="green"/>
        </w:rPr>
        <w:t xml:space="preserve">explanations for </w:t>
      </w:r>
      <w:r w:rsidRPr="00BF513A">
        <w:rPr>
          <w:rStyle w:val="Emphasis"/>
          <w:rFonts w:asciiTheme="minorHAnsi" w:hAnsiTheme="minorHAnsi" w:cstheme="minorHAnsi"/>
        </w:rPr>
        <w:t xml:space="preserve">how such </w:t>
      </w:r>
      <w:r w:rsidRPr="00847AF8">
        <w:rPr>
          <w:rStyle w:val="Emphasis"/>
          <w:rFonts w:asciiTheme="minorHAnsi" w:hAnsiTheme="minorHAnsi" w:cstheme="minorHAnsi"/>
          <w:highlight w:val="green"/>
        </w:rPr>
        <w:t xml:space="preserve">disparities </w:t>
      </w:r>
      <w:r w:rsidRPr="00BF513A">
        <w:rPr>
          <w:rStyle w:val="Emphasis"/>
          <w:rFonts w:asciiTheme="minorHAnsi" w:hAnsiTheme="minorHAnsi" w:cstheme="minorHAnsi"/>
        </w:rPr>
        <w:t>came into being</w:t>
      </w:r>
      <w:r w:rsidRPr="00BF513A">
        <w:rPr>
          <w:rFonts w:asciiTheme="minorHAnsi" w:hAnsiTheme="minorHAnsi" w:cstheme="minorHAnsi"/>
          <w:sz w:val="14"/>
        </w:rPr>
        <w:t>. For example, following the death of twenty-five-year-old Freddie Gray at the hands of Baltimore police, Asian-American rapper Jason Chu released a short spoken-word video titled “They Won’t Shoot Me.” In the video, Chu, clad in a military-style tee proclaiming “ASIAN,” rapped a list of his economic and social comforts, concluding with the line “that’s privilege” as “I am not Freddie Gray” flashed across the screen. Like 2014’s much-shared We Are NOT Trayvon Martin, a Tumblr of mostly white people cataloguing the injustices that white privilege had allowed them to avoid, Chu’s public display of privilege-checking was well-intentioned, but at times blurred into a kind of solipsism — was he speaking out against police repression or simply talking about his own life? Similarly, at the end of 2014, Hyphen magazine published “An Apology to Black Folks,” in which Taiwanese-American author Kai-Ming Ko excoriated both himself and his fellow Asian Americans for acts of state violence against black communities, including the failures to indict the policemen who had murdered Eric Garner and Michael Brown. Lamented Ko, “We messed up.” He went on to cite the ways in which he believed Asian Americans had bolstered a system of white supremacy, including “pay[</w:t>
      </w:r>
      <w:proofErr w:type="spellStart"/>
      <w:r w:rsidRPr="00BF513A">
        <w:rPr>
          <w:rFonts w:asciiTheme="minorHAnsi" w:hAnsiTheme="minorHAnsi" w:cstheme="minorHAnsi"/>
          <w:sz w:val="14"/>
        </w:rPr>
        <w:t>ing</w:t>
      </w:r>
      <w:proofErr w:type="spellEnd"/>
      <w:r w:rsidRPr="00BF513A">
        <w:rPr>
          <w:rFonts w:asciiTheme="minorHAnsi" w:hAnsiTheme="minorHAnsi" w:cstheme="minorHAnsi"/>
          <w:sz w:val="14"/>
        </w:rPr>
        <w:t xml:space="preserve">] taxes which support mass incarceration” and making the choice to “eat, shop, work, own businesses, study, and live in communities where white supremacy is the dominant operating racial framework.” Indeed, </w:t>
      </w:r>
      <w:r w:rsidRPr="00BF513A">
        <w:rPr>
          <w:rStyle w:val="StyleUnderline"/>
          <w:rFonts w:asciiTheme="minorHAnsi" w:hAnsiTheme="minorHAnsi" w:cstheme="minorHAnsi"/>
        </w:rPr>
        <w:t>global capitalism induces Americans to participate in one unjust system or another</w:t>
      </w:r>
      <w:r w:rsidRPr="00BF513A">
        <w:rPr>
          <w:rFonts w:asciiTheme="minorHAnsi" w:hAnsiTheme="minorHAnsi" w:cstheme="minorHAnsi"/>
          <w:sz w:val="14"/>
        </w:rPr>
        <w:t xml:space="preserve"> — buying sweatshop-manufactured clothes or eating produce harvested by poorly paid migrants comes to mind — which largely rely on the exploitation of non-white workers. However, like appeals to ethical consumerism, Ko’s </w:t>
      </w:r>
      <w:r w:rsidRPr="00BF513A">
        <w:rPr>
          <w:rStyle w:val="StyleUnderline"/>
          <w:rFonts w:asciiTheme="minorHAnsi" w:hAnsiTheme="minorHAnsi" w:cstheme="minorHAnsi"/>
        </w:rPr>
        <w:t xml:space="preserve">condemnation of “complicit” everyday actions such as eating and shopping places its </w:t>
      </w:r>
      <w:r w:rsidRPr="00847AF8">
        <w:rPr>
          <w:rStyle w:val="Emphasis"/>
          <w:rFonts w:asciiTheme="minorHAnsi" w:hAnsiTheme="minorHAnsi" w:cstheme="minorHAnsi"/>
          <w:highlight w:val="green"/>
        </w:rPr>
        <w:t>emphasis on individual behaviors</w:t>
      </w:r>
      <w:r w:rsidRPr="00847AF8">
        <w:rPr>
          <w:rFonts w:asciiTheme="minorHAnsi" w:hAnsiTheme="minorHAnsi" w:cstheme="minorHAnsi"/>
          <w:sz w:val="14"/>
          <w:highlight w:val="green"/>
        </w:rPr>
        <w:t xml:space="preserve">, </w:t>
      </w:r>
      <w:r w:rsidRPr="00847AF8">
        <w:rPr>
          <w:rStyle w:val="StyleUnderline"/>
          <w:rFonts w:asciiTheme="minorHAnsi" w:hAnsiTheme="minorHAnsi" w:cstheme="minorHAnsi"/>
          <w:highlight w:val="green"/>
        </w:rPr>
        <w:t>offeri</w:t>
      </w:r>
      <w:r w:rsidRPr="00BF513A">
        <w:rPr>
          <w:rStyle w:val="StyleUnderline"/>
          <w:rFonts w:asciiTheme="minorHAnsi" w:hAnsiTheme="minorHAnsi" w:cstheme="minorHAnsi"/>
        </w:rPr>
        <w:t xml:space="preserve">ng </w:t>
      </w:r>
      <w:r w:rsidRPr="00847AF8">
        <w:rPr>
          <w:rStyle w:val="StyleUnderline"/>
          <w:rFonts w:asciiTheme="minorHAnsi" w:hAnsiTheme="minorHAnsi" w:cstheme="minorHAnsi"/>
          <w:highlight w:val="green"/>
        </w:rPr>
        <w:t xml:space="preserve">little in the way of suggesting how </w:t>
      </w:r>
      <w:r w:rsidRPr="00BF513A">
        <w:rPr>
          <w:rStyle w:val="StyleUnderline"/>
          <w:rFonts w:asciiTheme="minorHAnsi" w:hAnsiTheme="minorHAnsi" w:cstheme="minorHAnsi"/>
        </w:rPr>
        <w:t xml:space="preserve">Asian Americans might </w:t>
      </w:r>
      <w:r w:rsidRPr="00BF513A">
        <w:rPr>
          <w:rStyle w:val="Emphasis"/>
          <w:rFonts w:asciiTheme="minorHAnsi" w:hAnsiTheme="minorHAnsi" w:cstheme="minorHAnsi"/>
        </w:rPr>
        <w:t xml:space="preserve">collectively mobilize </w:t>
      </w:r>
      <w:r w:rsidRPr="00847AF8">
        <w:rPr>
          <w:rStyle w:val="Emphasis"/>
          <w:rFonts w:asciiTheme="minorHAnsi" w:hAnsiTheme="minorHAnsi" w:cstheme="minorHAnsi"/>
          <w:highlight w:val="green"/>
        </w:rPr>
        <w:t>to confront and attack racism</w:t>
      </w:r>
      <w:r w:rsidRPr="00BF513A">
        <w:rPr>
          <w:rStyle w:val="StyleUnderline"/>
          <w:rFonts w:asciiTheme="minorHAnsi" w:hAnsiTheme="minorHAnsi" w:cstheme="minorHAnsi"/>
        </w:rPr>
        <w:t xml:space="preserve"> and inequality. </w:t>
      </w:r>
      <w:r w:rsidRPr="00BF513A">
        <w:rPr>
          <w:rFonts w:asciiTheme="minorHAnsi" w:hAnsiTheme="minorHAnsi" w:cstheme="minorHAnsi"/>
          <w:sz w:val="14"/>
        </w:rPr>
        <w:t>Historically</w:t>
      </w:r>
      <w:r w:rsidRPr="00BF513A">
        <w:rPr>
          <w:rStyle w:val="StyleUnderline"/>
          <w:rFonts w:asciiTheme="minorHAnsi" w:hAnsiTheme="minorHAnsi" w:cstheme="minorHAnsi"/>
        </w:rPr>
        <w:t>, the term “Asian American” didn’t emerge until the 1960s, and since then, has been an extremely fluid category</w:t>
      </w:r>
      <w:r w:rsidRPr="00BF513A">
        <w:rPr>
          <w:rFonts w:asciiTheme="minorHAnsi" w:hAnsiTheme="minorHAnsi" w:cstheme="minorHAnsi"/>
          <w:sz w:val="14"/>
        </w:rPr>
        <w:t xml:space="preserve"> — shifting from narrow to capacious in line with political and economic trends. As a Census designation, “Asian” accounts for less than 5 percent of the US population, but currently encompasses individuals from over forty-five national origins, speaking over a hundred languages and dialects. According to a recent report from Third Way, the rate of Asian political participation in the US remains relatively low, though the fever pitch of Republicans’ xenophobic rhetoric around immigration over the last few decades has swayed them somewhat toward the Democrats. While Asians tend to support a range of progressive causes like health care and (contrary to popular perception) affirmative action, </w:t>
      </w:r>
      <w:r w:rsidRPr="00BF513A">
        <w:rPr>
          <w:rStyle w:val="StyleUnderline"/>
          <w:rFonts w:asciiTheme="minorHAnsi" w:hAnsiTheme="minorHAnsi" w:cstheme="minorHAnsi"/>
        </w:rPr>
        <w:t xml:space="preserve">they currently hold limited political power and are the targets of little campaigning outreach. </w:t>
      </w:r>
      <w:r w:rsidRPr="00BF513A">
        <w:rPr>
          <w:rFonts w:asciiTheme="minorHAnsi" w:hAnsiTheme="minorHAnsi" w:cstheme="minorHAnsi"/>
          <w:sz w:val="14"/>
        </w:rPr>
        <w:t xml:space="preserve">What, then, has given rise among progressives to the idea of Asians as unique collaborators in the state oppression of the black population? One potent source is the model minority narrative, which is precisely what groups like </w:t>
      </w:r>
      <w:proofErr w:type="spellStart"/>
      <w:r w:rsidRPr="00BF513A">
        <w:rPr>
          <w:rFonts w:asciiTheme="minorHAnsi" w:hAnsiTheme="minorHAnsi" w:cstheme="minorHAnsi"/>
          <w:sz w:val="14"/>
        </w:rPr>
        <w:t>ChangeLab</w:t>
      </w:r>
      <w:proofErr w:type="spellEnd"/>
      <w:r w:rsidRPr="00BF513A">
        <w:rPr>
          <w:rFonts w:asciiTheme="minorHAnsi" w:hAnsiTheme="minorHAnsi" w:cstheme="minorHAnsi"/>
          <w:sz w:val="14"/>
        </w:rPr>
        <w:t xml:space="preserve"> are criticizing and hoping to overturn. Founder Scot Nakagawa, who calls the model minority myth one of the many “levers” of white supremacy, notes that a number of Asians “have internalized the myth, and along with it, negative stereotypes about Black people, making the case through their experiences that the model-minority myth is the flip side of anti-blackness.” </w:t>
      </w:r>
      <w:r w:rsidRPr="00BF513A">
        <w:rPr>
          <w:rStyle w:val="StyleUnderline"/>
          <w:rFonts w:asciiTheme="minorHAnsi" w:hAnsiTheme="minorHAnsi" w:cstheme="minorHAnsi"/>
        </w:rPr>
        <w:t>Inflamed in the twenty-first century by cultural commentators like Amy Chua</w:t>
      </w:r>
      <w:r w:rsidRPr="00BF513A">
        <w:rPr>
          <w:rFonts w:asciiTheme="minorHAnsi" w:hAnsiTheme="minorHAnsi" w:cstheme="minorHAnsi"/>
          <w:sz w:val="14"/>
        </w:rPr>
        <w:t xml:space="preserve"> (of Tiger Mom and Triple Package fame), </w:t>
      </w:r>
      <w:r w:rsidRPr="00847AF8">
        <w:rPr>
          <w:rStyle w:val="StyleUnderline"/>
          <w:rFonts w:asciiTheme="minorHAnsi" w:hAnsiTheme="minorHAnsi" w:cstheme="minorHAnsi"/>
          <w:highlight w:val="green"/>
        </w:rPr>
        <w:lastRenderedPageBreak/>
        <w:t xml:space="preserve">the idea that </w:t>
      </w:r>
      <w:r w:rsidRPr="00BF513A">
        <w:rPr>
          <w:rStyle w:val="StyleUnderline"/>
          <w:rFonts w:asciiTheme="minorHAnsi" w:hAnsiTheme="minorHAnsi" w:cstheme="minorHAnsi"/>
        </w:rPr>
        <w:t xml:space="preserve">Asians’ </w:t>
      </w:r>
      <w:r w:rsidRPr="00847AF8">
        <w:rPr>
          <w:rStyle w:val="StyleUnderline"/>
          <w:rFonts w:asciiTheme="minorHAnsi" w:hAnsiTheme="minorHAnsi" w:cstheme="minorHAnsi"/>
          <w:highlight w:val="green"/>
        </w:rPr>
        <w:t>rigid cultural values</w:t>
      </w:r>
      <w:r w:rsidRPr="00BF513A">
        <w:rPr>
          <w:rStyle w:val="StyleUnderline"/>
          <w:rFonts w:asciiTheme="minorHAnsi" w:hAnsiTheme="minorHAnsi" w:cstheme="minorHAnsi"/>
        </w:rPr>
        <w:t xml:space="preserve"> have </w:t>
      </w:r>
      <w:r w:rsidRPr="00847AF8">
        <w:rPr>
          <w:rStyle w:val="StyleUnderline"/>
          <w:rFonts w:asciiTheme="minorHAnsi" w:hAnsiTheme="minorHAnsi" w:cstheme="minorHAnsi"/>
          <w:highlight w:val="green"/>
        </w:rPr>
        <w:t xml:space="preserve">enabled them to bootstrap their way out of hardship has been in circulation </w:t>
      </w:r>
      <w:r w:rsidRPr="00BF513A">
        <w:rPr>
          <w:rStyle w:val="StyleUnderline"/>
          <w:rFonts w:asciiTheme="minorHAnsi" w:hAnsiTheme="minorHAnsi" w:cstheme="minorHAnsi"/>
        </w:rPr>
        <w:t xml:space="preserve">at least </w:t>
      </w:r>
      <w:r w:rsidRPr="00847AF8">
        <w:rPr>
          <w:rStyle w:val="StyleUnderline"/>
          <w:rFonts w:asciiTheme="minorHAnsi" w:hAnsiTheme="minorHAnsi" w:cstheme="minorHAnsi"/>
          <w:highlight w:val="green"/>
        </w:rPr>
        <w:t xml:space="preserve">since </w:t>
      </w:r>
      <w:r w:rsidRPr="00BF513A">
        <w:rPr>
          <w:rStyle w:val="StyleUnderline"/>
          <w:rFonts w:asciiTheme="minorHAnsi" w:hAnsiTheme="minorHAnsi" w:cstheme="minorHAnsi"/>
        </w:rPr>
        <w:t xml:space="preserve">the end of </w:t>
      </w:r>
      <w:r w:rsidRPr="00847AF8">
        <w:rPr>
          <w:rStyle w:val="StyleUnderline"/>
          <w:rFonts w:asciiTheme="minorHAnsi" w:hAnsiTheme="minorHAnsi" w:cstheme="minorHAnsi"/>
          <w:highlight w:val="green"/>
        </w:rPr>
        <w:t>World War II</w:t>
      </w:r>
      <w:r w:rsidRPr="00BF513A">
        <w:rPr>
          <w:rStyle w:val="StyleUnderline"/>
          <w:rFonts w:asciiTheme="minorHAnsi" w:hAnsiTheme="minorHAnsi" w:cstheme="minorHAnsi"/>
        </w:rPr>
        <w:t>.</w:t>
      </w:r>
      <w:r w:rsidRPr="00BF513A">
        <w:rPr>
          <w:rFonts w:asciiTheme="minorHAnsi" w:hAnsiTheme="minorHAnsi" w:cstheme="minorHAnsi"/>
          <w:sz w:val="14"/>
        </w:rPr>
        <w:t xml:space="preserve"> The Color of Success, a recent book by historian Ellen D. Wu, locates the roots of this insidious mythology in the postwar rise of racial liberalism as the dominant framework for addressing matters of race in the United States.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United </w:t>
      </w:r>
      <w:proofErr w:type="spellStart"/>
      <w:r w:rsidRPr="00BF513A">
        <w:rPr>
          <w:rStyle w:val="StyleUnderline"/>
          <w:rFonts w:asciiTheme="minorHAnsi" w:hAnsiTheme="minorHAnsi" w:cstheme="minorHAnsi"/>
        </w:rPr>
        <w:t>States’s</w:t>
      </w:r>
      <w:proofErr w:type="spell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struggle for global ascendency</w:t>
      </w:r>
      <w:r w:rsidRPr="00BF513A">
        <w:rPr>
          <w:rStyle w:val="StyleUnderline"/>
          <w:rFonts w:asciiTheme="minorHAnsi" w:hAnsiTheme="minorHAnsi" w:cstheme="minorHAnsi"/>
        </w:rPr>
        <w:t xml:space="preserve"> after World War II and through the Cold War </w:t>
      </w:r>
      <w:r w:rsidRPr="00847AF8">
        <w:rPr>
          <w:rStyle w:val="StyleUnderline"/>
          <w:rFonts w:asciiTheme="minorHAnsi" w:hAnsiTheme="minorHAnsi" w:cstheme="minorHAnsi"/>
          <w:highlight w:val="green"/>
        </w:rPr>
        <w:t xml:space="preserve">prompted liberals to </w:t>
      </w:r>
      <w:r w:rsidRPr="00BF513A">
        <w:rPr>
          <w:rStyle w:val="StyleUnderline"/>
          <w:rFonts w:asciiTheme="minorHAnsi" w:hAnsiTheme="minorHAnsi" w:cstheme="minorHAnsi"/>
        </w:rPr>
        <w:t xml:space="preserve">argue for the </w:t>
      </w:r>
      <w:r w:rsidRPr="00847AF8">
        <w:rPr>
          <w:rStyle w:val="StyleUnderline"/>
          <w:rFonts w:asciiTheme="minorHAnsi" w:hAnsiTheme="minorHAnsi" w:cstheme="minorHAnsi"/>
          <w:highlight w:val="green"/>
        </w:rPr>
        <w:t>loosen</w:t>
      </w:r>
      <w:r w:rsidRPr="00BF513A">
        <w:rPr>
          <w:rStyle w:val="StyleUnderline"/>
          <w:rFonts w:asciiTheme="minorHAnsi" w:hAnsiTheme="minorHAnsi" w:cstheme="minorHAnsi"/>
        </w:rPr>
        <w:t>ing</w:t>
      </w:r>
      <w:r w:rsidRPr="00847AF8">
        <w:rPr>
          <w:rStyle w:val="StyleUnderline"/>
          <w:rFonts w:asciiTheme="minorHAnsi" w:hAnsiTheme="minorHAnsi" w:cstheme="minorHAnsi"/>
          <w:highlight w:val="green"/>
        </w:rPr>
        <w:t xml:space="preserve"> of racial restrictions</w:t>
      </w:r>
      <w:r w:rsidRPr="00BF513A">
        <w:rPr>
          <w:rStyle w:val="StyleUnderline"/>
          <w:rFonts w:asciiTheme="minorHAnsi" w:hAnsiTheme="minorHAnsi" w:cstheme="minorHAnsi"/>
        </w:rPr>
        <w:t xml:space="preserve"> on Asian Americans in order to better forge ties with Asian nations</w:t>
      </w:r>
      <w:r w:rsidRPr="00BF513A">
        <w:rPr>
          <w:rFonts w:asciiTheme="minorHAnsi" w:hAnsiTheme="minorHAnsi" w:cstheme="minorHAnsi"/>
          <w:sz w:val="14"/>
        </w:rPr>
        <w:t xml:space="preserve"> and model the kind of egalitarian democracy they claimed to promote overseas. Following the internment of Japanese citizens during the war and the Red Scare of the 1950s that cast Chinese immigrants as potential communists, liberal Chinese- and Japanese-American groups fought hard to combat the “yellow peril” stereotype that branded Asians as perpetual foreigners and subjected them to violence and exclusion from jobs and neighborhoods. </w:t>
      </w:r>
      <w:r w:rsidRPr="00BF513A">
        <w:rPr>
          <w:rStyle w:val="StyleUnderline"/>
          <w:rFonts w:asciiTheme="minorHAnsi" w:hAnsiTheme="minorHAnsi" w:cstheme="minorHAnsi"/>
        </w:rPr>
        <w:t>Groups like the Japanese American Citizens League encouraged their constituents to participate in actions that would reinforce the idea of Asians as assimilable model citizens</w:t>
      </w:r>
      <w:r w:rsidRPr="00BF513A">
        <w:rPr>
          <w:rFonts w:asciiTheme="minorHAnsi" w:hAnsiTheme="minorHAnsi" w:cstheme="minorHAnsi"/>
          <w:sz w:val="14"/>
        </w:rPr>
        <w:t xml:space="preserve">, including enlisting in the military and suppressing youth delinquency. Such groups pressed for positive representations of Asians by releasing texts that extolled the virtues of Asian culture and trotting out respectable spokespeople to serve as ambassadors of the race. By the 1960s, </w:t>
      </w:r>
      <w:r w:rsidRPr="00847AF8">
        <w:rPr>
          <w:rStyle w:val="StyleUnderline"/>
          <w:rFonts w:asciiTheme="minorHAnsi" w:hAnsiTheme="minorHAnsi" w:cstheme="minorHAnsi"/>
          <w:highlight w:val="green"/>
        </w:rPr>
        <w:t>the state</w:t>
      </w:r>
      <w:r w:rsidRPr="00847AF8">
        <w:rPr>
          <w:rStyle w:val="Emphasis"/>
          <w:rFonts w:asciiTheme="minorHAnsi" w:hAnsiTheme="minorHAnsi" w:cstheme="minorHAnsi"/>
          <w:highlight w:val="green"/>
        </w:rPr>
        <w:t xml:space="preserve"> was eager to contain the </w:t>
      </w:r>
      <w:r w:rsidRPr="00BF513A">
        <w:rPr>
          <w:rStyle w:val="Emphasis"/>
          <w:rFonts w:asciiTheme="minorHAnsi" w:hAnsiTheme="minorHAnsi" w:cstheme="minorHAnsi"/>
        </w:rPr>
        <w:t xml:space="preserve">burgeoning </w:t>
      </w:r>
      <w:r w:rsidRPr="00847AF8">
        <w:rPr>
          <w:rStyle w:val="Emphasis"/>
          <w:rFonts w:asciiTheme="minorHAnsi" w:hAnsiTheme="minorHAnsi" w:cstheme="minorHAnsi"/>
          <w:highlight w:val="green"/>
        </w:rPr>
        <w:t>Civil Rights Movement and</w:t>
      </w:r>
      <w:r w:rsidRPr="00BF513A">
        <w:rPr>
          <w:rStyle w:val="Emphasis"/>
          <w:rFonts w:asciiTheme="minorHAnsi" w:hAnsiTheme="minorHAnsi" w:cstheme="minorHAnsi"/>
        </w:rPr>
        <w:t xml:space="preserve">, among other tactics, </w:t>
      </w:r>
      <w:r w:rsidRPr="00847AF8">
        <w:rPr>
          <w:rStyle w:val="Emphasis"/>
          <w:rFonts w:asciiTheme="minorHAnsi" w:hAnsiTheme="minorHAnsi" w:cstheme="minorHAnsi"/>
          <w:highlight w:val="green"/>
        </w:rPr>
        <w:t xml:space="preserve">found </w:t>
      </w:r>
      <w:r w:rsidRPr="00BF513A">
        <w:rPr>
          <w:rStyle w:val="Emphasis"/>
          <w:rFonts w:asciiTheme="minorHAnsi" w:hAnsiTheme="minorHAnsi" w:cstheme="minorHAnsi"/>
        </w:rPr>
        <w:t xml:space="preserve">a racial foil in </w:t>
      </w:r>
      <w:r w:rsidRPr="00847AF8">
        <w:rPr>
          <w:rStyle w:val="Emphasis"/>
          <w:rFonts w:asciiTheme="minorHAnsi" w:hAnsiTheme="minorHAnsi" w:cstheme="minorHAnsi"/>
          <w:highlight w:val="green"/>
        </w:rPr>
        <w:t>the “successful” Asian immigrant</w:t>
      </w:r>
      <w:r w:rsidRPr="00BF513A">
        <w:rPr>
          <w:rFonts w:asciiTheme="minorHAnsi" w:hAnsiTheme="minorHAnsi" w:cstheme="minorHAnsi"/>
          <w:sz w:val="14"/>
        </w:rPr>
        <w:t xml:space="preserve">, a trope </w:t>
      </w:r>
      <w:r w:rsidRPr="00847AF8">
        <w:rPr>
          <w:rStyle w:val="StyleUnderline"/>
          <w:rFonts w:asciiTheme="minorHAnsi" w:hAnsiTheme="minorHAnsi" w:cstheme="minorHAnsi"/>
          <w:highlight w:val="green"/>
        </w:rPr>
        <w:t>that could</w:t>
      </w:r>
      <w:r w:rsidRPr="00BF513A">
        <w:rPr>
          <w:rStyle w:val="StyleUnderline"/>
          <w:rFonts w:asciiTheme="minorHAnsi" w:hAnsiTheme="minorHAnsi" w:cstheme="minorHAnsi"/>
        </w:rPr>
        <w:t xml:space="preserve"> be brandished to discredit the movement and </w:t>
      </w:r>
      <w:r w:rsidRPr="00847AF8">
        <w:rPr>
          <w:rStyle w:val="StyleUnderline"/>
          <w:rFonts w:asciiTheme="minorHAnsi" w:hAnsiTheme="minorHAnsi" w:cstheme="minorHAnsi"/>
          <w:highlight w:val="green"/>
        </w:rPr>
        <w:t xml:space="preserve">attribute blacks’ disenfranchisement to a </w:t>
      </w:r>
      <w:r w:rsidRPr="00BF513A">
        <w:rPr>
          <w:rStyle w:val="StyleUnderline"/>
          <w:rFonts w:asciiTheme="minorHAnsi" w:hAnsiTheme="minorHAnsi" w:cstheme="minorHAnsi"/>
        </w:rPr>
        <w:t xml:space="preserve">“culture of </w:t>
      </w:r>
      <w:r w:rsidRPr="00847AF8">
        <w:rPr>
          <w:rStyle w:val="StyleUnderline"/>
          <w:rFonts w:asciiTheme="minorHAnsi" w:hAnsiTheme="minorHAnsi" w:cstheme="minorHAnsi"/>
          <w:highlight w:val="green"/>
        </w:rPr>
        <w:t>poverty</w:t>
      </w:r>
      <w:r w:rsidRPr="00BF513A">
        <w:rPr>
          <w:rFonts w:asciiTheme="minorHAnsi" w:hAnsiTheme="minorHAnsi" w:cstheme="minorHAnsi"/>
          <w:sz w:val="14"/>
        </w:rPr>
        <w:t xml:space="preserve">.” The infamous Moynihan Report, for instance, credited the “close-knit family structure” of the Japanese and Chinese with their uplift in society, and juxtaposed this with “black matriarchy,” arguing that the latter had been responsible for the entrenchment of blacks in poverty. </w:t>
      </w:r>
      <w:r w:rsidRPr="00BF513A">
        <w:rPr>
          <w:rStyle w:val="StyleUnderline"/>
          <w:rFonts w:asciiTheme="minorHAnsi" w:hAnsiTheme="minorHAnsi" w:cstheme="minorHAnsi"/>
        </w:rPr>
        <w:t xml:space="preserve">In addition to providing crude justification for anti-black racism, such </w:t>
      </w:r>
      <w:r w:rsidRPr="00847AF8">
        <w:rPr>
          <w:rStyle w:val="StyleUnderline"/>
          <w:rFonts w:asciiTheme="minorHAnsi" w:hAnsiTheme="minorHAnsi" w:cstheme="minorHAnsi"/>
          <w:highlight w:val="green"/>
        </w:rPr>
        <w:t>narratives also made it possible</w:t>
      </w:r>
      <w:r w:rsidRPr="00BF513A">
        <w:rPr>
          <w:rStyle w:val="StyleUnderline"/>
          <w:rFonts w:asciiTheme="minorHAnsi" w:hAnsiTheme="minorHAnsi" w:cstheme="minorHAnsi"/>
        </w:rPr>
        <w:t xml:space="preserve"> for liberals </w:t>
      </w:r>
      <w:r w:rsidRPr="00847AF8">
        <w:rPr>
          <w:rStyle w:val="StyleUnderline"/>
          <w:rFonts w:asciiTheme="minorHAnsi" w:hAnsiTheme="minorHAnsi" w:cstheme="minorHAnsi"/>
          <w:highlight w:val="green"/>
        </w:rPr>
        <w:t xml:space="preserve">to conveniently dismiss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horrors of internment and </w:t>
      </w:r>
      <w:r w:rsidRPr="00BF513A">
        <w:rPr>
          <w:rStyle w:val="StyleUnderline"/>
          <w:rFonts w:asciiTheme="minorHAnsi" w:hAnsiTheme="minorHAnsi" w:cstheme="minorHAnsi"/>
        </w:rPr>
        <w:t xml:space="preserve">Chinese </w:t>
      </w:r>
      <w:r w:rsidRPr="00847AF8">
        <w:rPr>
          <w:rStyle w:val="StyleUnderline"/>
          <w:rFonts w:asciiTheme="minorHAnsi" w:hAnsiTheme="minorHAnsi" w:cstheme="minorHAnsi"/>
          <w:highlight w:val="green"/>
        </w:rPr>
        <w:t>Exclusion</w:t>
      </w:r>
      <w:r w:rsidRPr="00BF513A">
        <w:rPr>
          <w:rFonts w:asciiTheme="minorHAnsi" w:hAnsiTheme="minorHAnsi" w:cstheme="minorHAnsi"/>
          <w:sz w:val="14"/>
        </w:rPr>
        <w:t xml:space="preserve">. As Wu notes, “Japanese American ‘success stories’ of the mid- to late 1950s redeemed the nation’s missteps and reinforced liberalism’s tenets, especially state management of the racial order.” Thus, </w:t>
      </w:r>
      <w:r w:rsidRPr="00BF513A">
        <w:rPr>
          <w:rStyle w:val="StyleUnderline"/>
          <w:rFonts w:asciiTheme="minorHAnsi" w:hAnsiTheme="minorHAnsi" w:cstheme="minorHAnsi"/>
        </w:rPr>
        <w:t>the overlapping desires of both the government and liberal Asian-American advocacy groups to incorporate Asians</w:t>
      </w:r>
      <w:r w:rsidRPr="00BF513A">
        <w:rPr>
          <w:rFonts w:asciiTheme="minorHAnsi" w:hAnsiTheme="minorHAnsi" w:cstheme="minorHAnsi"/>
          <w:sz w:val="14"/>
        </w:rPr>
        <w:t xml:space="preserve"> (albeit in a regulated way) </w:t>
      </w:r>
      <w:r w:rsidRPr="00BF513A">
        <w:rPr>
          <w:rStyle w:val="Emphasis"/>
          <w:rFonts w:asciiTheme="minorHAnsi" w:hAnsiTheme="minorHAnsi" w:cstheme="minorHAnsi"/>
        </w:rPr>
        <w:t xml:space="preserve">into the body politic produced the narrative of immigrant success that became the model minority myth. </w:t>
      </w:r>
      <w:r w:rsidRPr="00BF513A">
        <w:rPr>
          <w:rFonts w:asciiTheme="minorHAnsi" w:hAnsiTheme="minorHAnsi" w:cstheme="minorHAnsi"/>
          <w:sz w:val="14"/>
        </w:rPr>
        <w:t xml:space="preserve">Wu’s book is notable in that it foregrounds the specific ways in which Asian groups actively participated in the construction of the fateful mythology, a piece of history heretofore largely ignored. However, Wu is also careful to note that “model minority status was, for the most part an unintended consequence that sprung from many concurrent imperatives in American life.” In other words, </w:t>
      </w:r>
      <w:r w:rsidRPr="00847AF8">
        <w:rPr>
          <w:rStyle w:val="StyleUnderline"/>
          <w:rFonts w:asciiTheme="minorHAnsi" w:hAnsiTheme="minorHAnsi" w:cstheme="minorHAnsi"/>
          <w:highlight w:val="green"/>
        </w:rPr>
        <w:t xml:space="preserve">discussing certain </w:t>
      </w:r>
      <w:r w:rsidRPr="00BF513A">
        <w:rPr>
          <w:rStyle w:val="StyleUnderline"/>
          <w:rFonts w:asciiTheme="minorHAnsi" w:hAnsiTheme="minorHAnsi" w:cstheme="minorHAnsi"/>
        </w:rPr>
        <w:t xml:space="preserve">Asian groups’ </w:t>
      </w:r>
      <w:r w:rsidRPr="00847AF8">
        <w:rPr>
          <w:rStyle w:val="StyleUnderline"/>
          <w:rFonts w:asciiTheme="minorHAnsi" w:hAnsiTheme="minorHAnsi" w:cstheme="minorHAnsi"/>
          <w:highlight w:val="green"/>
        </w:rPr>
        <w:t>material advantages</w:t>
      </w:r>
      <w:r w:rsidRPr="00BF513A">
        <w:rPr>
          <w:rStyle w:val="StyleUnderline"/>
          <w:rFonts w:asciiTheme="minorHAnsi" w:hAnsiTheme="minorHAnsi" w:cstheme="minorHAnsi"/>
        </w:rPr>
        <w:t xml:space="preserve"> today </w:t>
      </w:r>
      <w:r w:rsidRPr="00847AF8">
        <w:rPr>
          <w:rStyle w:val="StyleUnderline"/>
          <w:rFonts w:asciiTheme="minorHAnsi" w:hAnsiTheme="minorHAnsi" w:cstheme="minorHAnsi"/>
          <w:highlight w:val="green"/>
        </w:rPr>
        <w:t>as</w:t>
      </w:r>
      <w:r w:rsidRPr="00BF513A">
        <w:rPr>
          <w:rStyle w:val="StyleUnderline"/>
          <w:rFonts w:asciiTheme="minorHAnsi" w:hAnsiTheme="minorHAnsi" w:cstheme="minorHAnsi"/>
        </w:rPr>
        <w:t xml:space="preserve"> a type of </w:t>
      </w:r>
      <w:r w:rsidRPr="00847AF8">
        <w:rPr>
          <w:rStyle w:val="StyleUnderline"/>
          <w:rFonts w:asciiTheme="minorHAnsi" w:hAnsiTheme="minorHAnsi" w:cstheme="minorHAnsi"/>
          <w:highlight w:val="green"/>
        </w:rPr>
        <w:t>transhistorical</w:t>
      </w:r>
      <w:r w:rsidRPr="00BF513A">
        <w:rPr>
          <w:rStyle w:val="StyleUnderline"/>
          <w:rFonts w:asciiTheme="minorHAnsi" w:hAnsiTheme="minorHAnsi" w:cstheme="minorHAnsi"/>
        </w:rPr>
        <w:t xml:space="preserve"> “privilege</w:t>
      </w:r>
      <w:r w:rsidRPr="00BF513A">
        <w:rPr>
          <w:rFonts w:asciiTheme="minorHAnsi" w:hAnsiTheme="minorHAnsi" w:cstheme="minorHAnsi"/>
          <w:sz w:val="14"/>
        </w:rPr>
        <w:t xml:space="preserve">” or “complicity” with power — </w:t>
      </w:r>
      <w:r w:rsidRPr="00847AF8">
        <w:rPr>
          <w:rStyle w:val="Emphasis"/>
          <w:rFonts w:asciiTheme="minorHAnsi" w:hAnsiTheme="minorHAnsi" w:cstheme="minorHAnsi"/>
          <w:highlight w:val="green"/>
        </w:rPr>
        <w:t>rather than the result of a specific set of</w:t>
      </w:r>
      <w:r w:rsidRPr="00BF513A">
        <w:rPr>
          <w:rStyle w:val="Emphasis"/>
          <w:rFonts w:asciiTheme="minorHAnsi" w:hAnsiTheme="minorHAnsi" w:cstheme="minorHAnsi"/>
        </w:rPr>
        <w:t xml:space="preserve"> immigration and domestic </w:t>
      </w:r>
      <w:r w:rsidRPr="00847AF8">
        <w:rPr>
          <w:rStyle w:val="Emphasis"/>
          <w:rFonts w:asciiTheme="minorHAnsi" w:hAnsiTheme="minorHAnsi" w:cstheme="minorHAnsi"/>
          <w:highlight w:val="green"/>
        </w:rPr>
        <w:t xml:space="preserve">policies </w:t>
      </w:r>
      <w:r w:rsidRPr="00BF513A">
        <w:rPr>
          <w:rStyle w:val="Emphasis"/>
          <w:rFonts w:asciiTheme="minorHAnsi" w:hAnsiTheme="minorHAnsi" w:cstheme="minorHAnsi"/>
        </w:rPr>
        <w:t xml:space="preserve">that have </w:t>
      </w:r>
      <w:r w:rsidRPr="00847AF8">
        <w:rPr>
          <w:rStyle w:val="Emphasis"/>
          <w:rFonts w:asciiTheme="minorHAnsi" w:hAnsiTheme="minorHAnsi" w:cstheme="minorHAnsi"/>
          <w:highlight w:val="green"/>
        </w:rPr>
        <w:t>aligned with</w:t>
      </w:r>
      <w:r w:rsidRPr="00BF513A">
        <w:rPr>
          <w:rStyle w:val="Emphasis"/>
          <w:rFonts w:asciiTheme="minorHAnsi" w:hAnsiTheme="minorHAnsi" w:cstheme="minorHAnsi"/>
        </w:rPr>
        <w:t xml:space="preserve"> shifting </w:t>
      </w:r>
      <w:r w:rsidRPr="00847AF8">
        <w:rPr>
          <w:rStyle w:val="Emphasis"/>
          <w:rFonts w:asciiTheme="minorHAnsi" w:hAnsiTheme="minorHAnsi" w:cstheme="minorHAnsi"/>
          <w:highlight w:val="green"/>
        </w:rPr>
        <w:t>national attitudes</w:t>
      </w:r>
      <w:r w:rsidRPr="00847AF8">
        <w:rPr>
          <w:rFonts w:asciiTheme="minorHAnsi" w:hAnsiTheme="minorHAnsi" w:cstheme="minorHAnsi"/>
          <w:sz w:val="14"/>
          <w:highlight w:val="green"/>
        </w:rPr>
        <w:t xml:space="preserve"> — </w:t>
      </w:r>
      <w:r w:rsidRPr="00847AF8">
        <w:rPr>
          <w:rStyle w:val="StyleUnderline"/>
          <w:rFonts w:asciiTheme="minorHAnsi" w:hAnsiTheme="minorHAnsi" w:cstheme="minorHAnsi"/>
          <w:highlight w:val="green"/>
        </w:rPr>
        <w:t>mystifies</w:t>
      </w:r>
      <w:r w:rsidRPr="00BF513A">
        <w:rPr>
          <w:rStyle w:val="StyleUnderline"/>
          <w:rFonts w:asciiTheme="minorHAnsi" w:hAnsiTheme="minorHAnsi" w:cstheme="minorHAnsi"/>
        </w:rPr>
        <w:t xml:space="preserve"> the mechanisms of </w:t>
      </w:r>
      <w:r w:rsidRPr="00847AF8">
        <w:rPr>
          <w:rStyle w:val="StyleUnderline"/>
          <w:rFonts w:asciiTheme="minorHAnsi" w:hAnsiTheme="minorHAnsi" w:cstheme="minorHAnsi"/>
          <w:highlight w:val="green"/>
        </w:rPr>
        <w:t>capitalism</w:t>
      </w:r>
    </w:p>
    <w:p w14:paraId="742F8D3D" w14:textId="6E76EE68" w:rsidR="00D13A89" w:rsidRDefault="00D13A89" w:rsidP="001F7691">
      <w:pPr>
        <w:rPr>
          <w:rStyle w:val="StyleUnderline"/>
          <w:rFonts w:asciiTheme="minorHAnsi" w:hAnsiTheme="minorHAnsi" w:cstheme="minorHAnsi"/>
        </w:rPr>
      </w:pPr>
    </w:p>
    <w:p w14:paraId="63A4FF05" w14:textId="4BD84ABE" w:rsidR="0094081D" w:rsidRDefault="0094081D" w:rsidP="001F7691">
      <w:pPr>
        <w:rPr>
          <w:rStyle w:val="StyleUnderline"/>
          <w:rFonts w:asciiTheme="minorHAnsi" w:hAnsiTheme="minorHAnsi" w:cstheme="minorHAnsi"/>
        </w:rPr>
      </w:pPr>
    </w:p>
    <w:p w14:paraId="43B83264" w14:textId="77777777" w:rsidR="0094081D" w:rsidRDefault="0094081D" w:rsidP="001F7691">
      <w:pPr>
        <w:rPr>
          <w:rStyle w:val="StyleUnderline"/>
          <w:rFonts w:asciiTheme="minorHAnsi" w:hAnsiTheme="minorHAnsi" w:cstheme="minorHAnsi"/>
        </w:rPr>
      </w:pPr>
    </w:p>
    <w:p w14:paraId="765CAF60" w14:textId="73147DEB" w:rsidR="001F7691" w:rsidRPr="00BF513A" w:rsidRDefault="001F7691" w:rsidP="001F7691">
      <w:pPr>
        <w:rPr>
          <w:rFonts w:asciiTheme="minorHAnsi" w:hAnsiTheme="minorHAnsi" w:cstheme="minorHAnsi"/>
          <w:sz w:val="14"/>
        </w:rPr>
      </w:pPr>
      <w:r w:rsidRPr="00BF513A">
        <w:rPr>
          <w:rFonts w:asciiTheme="minorHAnsi" w:hAnsiTheme="minorHAnsi" w:cstheme="minorHAnsi"/>
          <w:sz w:val="14"/>
        </w:rPr>
        <w:lastRenderedPageBreak/>
        <w:t xml:space="preserve"> rather than elucidating them. To better explain the position occupied by Asians in the current hierarchy of power, more useful questions to ask might include: Which political structures have enabled certain Asian-American communities to flourish economically, and in which instances has this occurred at the expense of other ethnic and racial groups? How does the “model minority” narrative operate as part of the legacies of colonization, slavery, and immigration that have shaped the racial hierarchy in the US? And how are race and class boundaries in the US currently enforced and upheld? </w:t>
      </w:r>
      <w:r w:rsidRPr="00BF513A">
        <w:rPr>
          <w:rStyle w:val="StyleUnderline"/>
          <w:rFonts w:asciiTheme="minorHAnsi" w:hAnsiTheme="minorHAnsi" w:cstheme="minorHAnsi"/>
        </w:rPr>
        <w:t>The contemporary iteration of the model-minority stereotype was sealed into place following the 1965 Immigration and Naturalization Act,</w:t>
      </w:r>
      <w:r w:rsidRPr="00BF513A">
        <w:rPr>
          <w:rFonts w:asciiTheme="minorHAnsi" w:hAnsiTheme="minorHAnsi" w:cstheme="minorHAnsi"/>
          <w:sz w:val="14"/>
        </w:rPr>
        <w:t xml:space="preserve"> which abolished strict national-origin quotas and instead prioritized family unification, education, and professional skills. Sociologist Jennifer Lee — whose new book The Asian American Achievement Paradox examines this phenomenon in detail — argued recently in Contexts that the </w:t>
      </w:r>
      <w:r w:rsidRPr="00BF513A">
        <w:rPr>
          <w:rStyle w:val="StyleUnderline"/>
          <w:rFonts w:asciiTheme="minorHAnsi" w:hAnsiTheme="minorHAnsi" w:cstheme="minorHAnsi"/>
        </w:rPr>
        <w:t>Asian immigrants who enter the US are “highly selected, meaning that they are more highly educated than their ethnic counterparts who did not immigrate</w:t>
      </w:r>
      <w:r w:rsidRPr="00BF513A">
        <w:rPr>
          <w:rFonts w:asciiTheme="minorHAnsi" w:hAnsiTheme="minorHAnsi" w:cstheme="minorHAnsi"/>
          <w:sz w:val="14"/>
        </w:rPr>
        <w:t xml:space="preserve">.” According to Lee, this </w:t>
      </w:r>
      <w:proofErr w:type="spellStart"/>
      <w:r w:rsidRPr="00BF513A">
        <w:rPr>
          <w:rStyle w:val="Emphasis"/>
          <w:rFonts w:asciiTheme="minorHAnsi" w:hAnsiTheme="minorHAnsi" w:cstheme="minorHAnsi"/>
        </w:rPr>
        <w:t>hyperselectivity</w:t>
      </w:r>
      <w:proofErr w:type="spellEnd"/>
      <w:r w:rsidRPr="00BF513A">
        <w:rPr>
          <w:rStyle w:val="Emphasis"/>
          <w:rFonts w:asciiTheme="minorHAnsi" w:hAnsiTheme="minorHAnsi" w:cstheme="minorHAnsi"/>
        </w:rPr>
        <w:t xml:space="preserve"> also means that those who are admitted to the US have the capital to create “ethnic institutions such as after-school academies and SAT prep courses</w:t>
      </w:r>
      <w:r w:rsidRPr="00BF513A">
        <w:rPr>
          <w:rFonts w:asciiTheme="minorHAnsi" w:hAnsiTheme="minorHAnsi" w:cstheme="minorHAnsi"/>
          <w:sz w:val="14"/>
        </w:rPr>
        <w:t xml:space="preserve">” that then become available to working-class co-ethnics, boosting rates of education for the entire group. Other scholars, such as Tamara </w:t>
      </w:r>
      <w:proofErr w:type="spellStart"/>
      <w:r w:rsidRPr="00BF513A">
        <w:rPr>
          <w:rFonts w:asciiTheme="minorHAnsi" w:hAnsiTheme="minorHAnsi" w:cstheme="minorHAnsi"/>
          <w:sz w:val="14"/>
        </w:rPr>
        <w:t>Nopper</w:t>
      </w:r>
      <w:proofErr w:type="spellEnd"/>
      <w:r w:rsidRPr="00BF513A">
        <w:rPr>
          <w:rFonts w:asciiTheme="minorHAnsi" w:hAnsiTheme="minorHAnsi" w:cstheme="minorHAnsi"/>
          <w:sz w:val="14"/>
        </w:rPr>
        <w:t xml:space="preserve">, have focused their attention on how domestic policies, rather than immigration provisions, have aided Asian-origin groups. In an article for Everyday Sociology, </w:t>
      </w:r>
      <w:proofErr w:type="spellStart"/>
      <w:r w:rsidRPr="00BF513A">
        <w:rPr>
          <w:rFonts w:asciiTheme="minorHAnsi" w:hAnsiTheme="minorHAnsi" w:cstheme="minorHAnsi"/>
          <w:sz w:val="14"/>
        </w:rPr>
        <w:t>Nopper</w:t>
      </w:r>
      <w:proofErr w:type="spellEnd"/>
      <w:r w:rsidRPr="00BF513A">
        <w:rPr>
          <w:rFonts w:asciiTheme="minorHAnsi" w:hAnsiTheme="minorHAnsi" w:cstheme="minorHAnsi"/>
          <w:sz w:val="14"/>
        </w:rPr>
        <w:t xml:space="preserve"> argues that numerous domestic initiatives, such as the White House Commission on Asian Americans and Pacific Islanders, have provided financial support to Asian immigrant communities that have not been as readily available to other communities of color. As a result of both the immigrant selection process and domestic policies, Asian Americans currently hold the highest median income and education levels of any race today, with climbing wealth levels projected by the Federal Reserve of St. Louis to overtake those of whites within two decades. However, </w:t>
      </w:r>
      <w:r w:rsidRPr="00BF513A">
        <w:rPr>
          <w:rStyle w:val="StyleUnderline"/>
          <w:rFonts w:asciiTheme="minorHAnsi" w:hAnsiTheme="minorHAnsi" w:cstheme="minorHAnsi"/>
        </w:rPr>
        <w:t xml:space="preserve">to interpret this data as evidence that “race” has caused Asian success, or that Asians have somehow accessed the spoils of white supremacy, is to elide </w:t>
      </w:r>
      <w:r w:rsidRPr="00BF513A">
        <w:rPr>
          <w:rStyle w:val="Emphasis"/>
          <w:rFonts w:asciiTheme="minorHAnsi" w:hAnsiTheme="minorHAnsi" w:cstheme="minorHAnsi"/>
        </w:rPr>
        <w:t>racism and class</w:t>
      </w:r>
      <w:r w:rsidRPr="00BF513A">
        <w:rPr>
          <w:rFonts w:asciiTheme="minorHAnsi" w:hAnsiTheme="minorHAnsi" w:cstheme="minorHAnsi"/>
          <w:sz w:val="14"/>
        </w:rPr>
        <w:t xml:space="preserve"> in a way that misunderstands </w:t>
      </w:r>
      <w:r w:rsidRPr="00BF513A">
        <w:rPr>
          <w:rStyle w:val="StyleUnderline"/>
          <w:rFonts w:asciiTheme="minorHAnsi" w:hAnsiTheme="minorHAnsi" w:cstheme="minorHAnsi"/>
        </w:rPr>
        <w:t xml:space="preserve">how the particular </w:t>
      </w:r>
      <w:r w:rsidRPr="00847AF8">
        <w:rPr>
          <w:rStyle w:val="StyleUnderline"/>
          <w:rFonts w:asciiTheme="minorHAnsi" w:hAnsiTheme="minorHAnsi" w:cstheme="minorHAnsi"/>
          <w:highlight w:val="green"/>
        </w:rPr>
        <w:t xml:space="preserve">racialization </w:t>
      </w:r>
      <w:r w:rsidRPr="00BF513A">
        <w:rPr>
          <w:rStyle w:val="StyleUnderline"/>
          <w:rFonts w:asciiTheme="minorHAnsi" w:hAnsiTheme="minorHAnsi" w:cstheme="minorHAnsi"/>
        </w:rPr>
        <w:t xml:space="preserve">of Asians in America </w:t>
      </w:r>
      <w:r w:rsidRPr="00847AF8">
        <w:rPr>
          <w:rStyle w:val="StyleUnderline"/>
          <w:rFonts w:asciiTheme="minorHAnsi" w:hAnsiTheme="minorHAnsi" w:cstheme="minorHAnsi"/>
          <w:highlight w:val="green"/>
        </w:rPr>
        <w:t xml:space="preserve">augments capitalist restructuring that demands increasing </w:t>
      </w:r>
      <w:r w:rsidRPr="00BF513A">
        <w:rPr>
          <w:rStyle w:val="StyleUnderline"/>
          <w:rFonts w:asciiTheme="minorHAnsi" w:hAnsiTheme="minorHAnsi" w:cstheme="minorHAnsi"/>
        </w:rPr>
        <w:t xml:space="preserve">numbers of both knowledge workers and service </w:t>
      </w:r>
      <w:r w:rsidRPr="00847AF8">
        <w:rPr>
          <w:rStyle w:val="StyleUnderline"/>
          <w:rFonts w:asciiTheme="minorHAnsi" w:hAnsiTheme="minorHAnsi" w:cstheme="minorHAnsi"/>
          <w:highlight w:val="green"/>
        </w:rPr>
        <w:t xml:space="preserve">workers while </w:t>
      </w:r>
      <w:r w:rsidRPr="00BF513A">
        <w:rPr>
          <w:rStyle w:val="StyleUnderline"/>
          <w:rFonts w:asciiTheme="minorHAnsi" w:hAnsiTheme="minorHAnsi" w:cstheme="minorHAnsi"/>
        </w:rPr>
        <w:t xml:space="preserve">simultaneously </w:t>
      </w:r>
      <w:r w:rsidRPr="00847AF8">
        <w:rPr>
          <w:rStyle w:val="StyleUnderline"/>
          <w:rFonts w:asciiTheme="minorHAnsi" w:hAnsiTheme="minorHAnsi" w:cstheme="minorHAnsi"/>
          <w:highlight w:val="green"/>
        </w:rPr>
        <w:t>attempting to press the wage floor lower</w:t>
      </w:r>
      <w:r w:rsidRPr="00BF513A">
        <w:rPr>
          <w:rFonts w:asciiTheme="minorHAnsi" w:hAnsiTheme="minorHAnsi" w:cstheme="minorHAnsi"/>
          <w:sz w:val="14"/>
        </w:rPr>
        <w:t xml:space="preserve"> for all. Terms like “model minority” and even the awkward “honorary whites” by definition construct Asian Americans as “not (quite) white” even as they position the group on the advantaged end of people of color. Therefore, it is not that Asians are being assimilated into whiteness — as various commentators have argued for years — but rather, that they are being assimilated into an evolving formulation of “not black”-ness. As </w:t>
      </w:r>
      <w:proofErr w:type="spellStart"/>
      <w:r w:rsidRPr="00BF513A">
        <w:rPr>
          <w:rFonts w:asciiTheme="minorHAnsi" w:hAnsiTheme="minorHAnsi" w:cstheme="minorHAnsi"/>
          <w:sz w:val="14"/>
        </w:rPr>
        <w:t>Nopper</w:t>
      </w:r>
      <w:proofErr w:type="spellEnd"/>
      <w:r w:rsidRPr="00BF513A">
        <w:rPr>
          <w:rFonts w:asciiTheme="minorHAnsi" w:hAnsiTheme="minorHAnsi" w:cstheme="minorHAnsi"/>
          <w:sz w:val="14"/>
        </w:rPr>
        <w:t xml:space="preserve"> has provocatively put it, “Asian Americans and Latinos don’t need to be assimilated (according to most traditional measures), be phenotypically white, be accepted by white people, like white people, or be free from white violence and racism, to have structural power in comparison to, and over African Americans.” We might further investigate how the racialization of Asians between two color lines — white/non-white and black/non-black — reproduces discrete labor forces in the US today. On one hand, middle- to upper-class Asian Americans have largely escaped being marked as part of what </w:t>
      </w:r>
      <w:proofErr w:type="spellStart"/>
      <w:r w:rsidRPr="00BF513A">
        <w:rPr>
          <w:rFonts w:asciiTheme="minorHAnsi" w:hAnsiTheme="minorHAnsi" w:cstheme="minorHAnsi"/>
          <w:sz w:val="14"/>
        </w:rPr>
        <w:t>Salar</w:t>
      </w:r>
      <w:proofErr w:type="spellEnd"/>
      <w:r w:rsidRPr="00BF513A">
        <w:rPr>
          <w:rFonts w:asciiTheme="minorHAnsi" w:hAnsiTheme="minorHAnsi" w:cstheme="minorHAnsi"/>
          <w:sz w:val="14"/>
        </w:rPr>
        <w:t xml:space="preserve"> </w:t>
      </w:r>
      <w:proofErr w:type="spellStart"/>
      <w:r w:rsidRPr="00BF513A">
        <w:rPr>
          <w:rFonts w:asciiTheme="minorHAnsi" w:hAnsiTheme="minorHAnsi" w:cstheme="minorHAnsi"/>
          <w:sz w:val="14"/>
        </w:rPr>
        <w:t>Mohandesi</w:t>
      </w:r>
      <w:proofErr w:type="spellEnd"/>
      <w:r w:rsidRPr="00BF513A">
        <w:rPr>
          <w:rFonts w:asciiTheme="minorHAnsi" w:hAnsiTheme="minorHAnsi" w:cstheme="minorHAnsi"/>
          <w:sz w:val="14"/>
        </w:rPr>
        <w:t xml:space="preserve"> has described as a disenfranchised “surplus” population vulnerable to police violence and incarceration. </w:t>
      </w:r>
      <w:r w:rsidRPr="00847AF8">
        <w:rPr>
          <w:rStyle w:val="StyleUnderline"/>
          <w:rFonts w:asciiTheme="minorHAnsi" w:hAnsiTheme="minorHAnsi" w:cstheme="minorHAnsi"/>
          <w:highlight w:val="green"/>
        </w:rPr>
        <w:t xml:space="preserve">The entry </w:t>
      </w:r>
      <w:r w:rsidRPr="00BF513A">
        <w:rPr>
          <w:rStyle w:val="StyleUnderline"/>
          <w:rFonts w:asciiTheme="minorHAnsi" w:hAnsiTheme="minorHAnsi" w:cstheme="minorHAnsi"/>
        </w:rPr>
        <w:t xml:space="preserve">of these Asians </w:t>
      </w:r>
      <w:r w:rsidRPr="00847AF8">
        <w:rPr>
          <w:rStyle w:val="StyleUnderline"/>
          <w:rFonts w:asciiTheme="minorHAnsi" w:hAnsiTheme="minorHAnsi" w:cstheme="minorHAnsi"/>
          <w:highlight w:val="green"/>
        </w:rPr>
        <w:t>into elite universities</w:t>
      </w:r>
      <w:r w:rsidRPr="00BF513A">
        <w:rPr>
          <w:rStyle w:val="StyleUnderline"/>
          <w:rFonts w:asciiTheme="minorHAnsi" w:hAnsiTheme="minorHAnsi" w:cstheme="minorHAnsi"/>
        </w:rPr>
        <w:t xml:space="preserve"> and high-paying industries such as tech </w:t>
      </w:r>
      <w:r w:rsidRPr="00847AF8">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often </w:t>
      </w:r>
      <w:r w:rsidRPr="00847AF8">
        <w:rPr>
          <w:rStyle w:val="StyleUnderline"/>
          <w:rFonts w:asciiTheme="minorHAnsi" w:hAnsiTheme="minorHAnsi" w:cstheme="minorHAnsi"/>
          <w:highlight w:val="green"/>
        </w:rPr>
        <w:t>used to prove that capitalism functions as a meritocracy</w:t>
      </w:r>
      <w:r w:rsidRPr="00BF513A">
        <w:rPr>
          <w:rFonts w:asciiTheme="minorHAnsi" w:hAnsiTheme="minorHAnsi" w:cstheme="minorHAnsi"/>
          <w:sz w:val="14"/>
        </w:rPr>
        <w:t xml:space="preserve">. Yet even in tech and other fields in which they are purported to “dominate,” </w:t>
      </w:r>
      <w:r w:rsidRPr="00847AF8">
        <w:rPr>
          <w:rStyle w:val="StyleUnderline"/>
          <w:rFonts w:asciiTheme="minorHAnsi" w:hAnsiTheme="minorHAnsi" w:cstheme="minorHAnsi"/>
          <w:highlight w:val="green"/>
        </w:rPr>
        <w:t>Asians consistently make less than their white counterparts</w:t>
      </w:r>
      <w:r w:rsidRPr="00BF513A">
        <w:rPr>
          <w:rFonts w:asciiTheme="minorHAnsi" w:hAnsiTheme="minorHAnsi" w:cstheme="minorHAnsi"/>
          <w:sz w:val="14"/>
        </w:rPr>
        <w:t xml:space="preserve">. A 2012 report from the Economic Policy Institute found that </w:t>
      </w:r>
      <w:r w:rsidRPr="00847AF8">
        <w:rPr>
          <w:rStyle w:val="StyleUnderline"/>
          <w:rFonts w:asciiTheme="minorHAnsi" w:hAnsiTheme="minorHAnsi" w:cstheme="minorHAnsi"/>
          <w:highlight w:val="green"/>
        </w:rPr>
        <w:t>they were also more likely to be laid off</w:t>
      </w:r>
      <w:r w:rsidRPr="00BF513A">
        <w:rPr>
          <w:rStyle w:val="StyleUnderline"/>
          <w:rFonts w:asciiTheme="minorHAnsi" w:hAnsiTheme="minorHAnsi" w:cstheme="minorHAnsi"/>
        </w:rPr>
        <w:t xml:space="preserve"> during the recession and slower to find jobs than whites in comparable positions</w:t>
      </w:r>
      <w:r w:rsidRPr="00BF513A">
        <w:rPr>
          <w:rFonts w:asciiTheme="minorHAnsi" w:hAnsiTheme="minorHAnsi" w:cstheme="minorHAnsi"/>
          <w:sz w:val="14"/>
        </w:rPr>
        <w:t xml:space="preserve">. In other words, </w:t>
      </w:r>
      <w:r w:rsidRPr="00BF513A">
        <w:rPr>
          <w:rStyle w:val="Emphasis"/>
          <w:rFonts w:asciiTheme="minorHAnsi" w:hAnsiTheme="minorHAnsi" w:cstheme="minorHAnsi"/>
        </w:rPr>
        <w:t xml:space="preserve">being racialized as non-black allows Asian Americans to access certain top-tier positions, while </w:t>
      </w:r>
      <w:r w:rsidRPr="00847AF8">
        <w:rPr>
          <w:rStyle w:val="Emphasis"/>
          <w:rFonts w:asciiTheme="minorHAnsi" w:hAnsiTheme="minorHAnsi" w:cstheme="minorHAnsi"/>
          <w:highlight w:val="green"/>
        </w:rPr>
        <w:t>being non-white consolidates them as discounted, expendable labor</w:t>
      </w:r>
      <w:r w:rsidRPr="00BF513A">
        <w:rPr>
          <w:rFonts w:asciiTheme="minorHAnsi" w:hAnsiTheme="minorHAnsi" w:cstheme="minorHAnsi"/>
          <w:sz w:val="14"/>
        </w:rPr>
        <w:t xml:space="preserve"> within a number of rapidly growing industries. At the other end of the socioeconomic spectrum, </w:t>
      </w:r>
      <w:r w:rsidRPr="00BF513A">
        <w:rPr>
          <w:rStyle w:val="StyleUnderline"/>
          <w:rFonts w:asciiTheme="minorHAnsi" w:hAnsiTheme="minorHAnsi" w:cstheme="minorHAnsi"/>
        </w:rPr>
        <w:t>low-income Asian groups</w:t>
      </w:r>
      <w:r w:rsidRPr="00BF513A">
        <w:rPr>
          <w:rFonts w:asciiTheme="minorHAnsi" w:hAnsiTheme="minorHAnsi" w:cstheme="minorHAnsi"/>
          <w:sz w:val="14"/>
        </w:rPr>
        <w:t xml:space="preserve"> (Hmong, Cambodian, Bangladeshi, Laotian, and Fujian Chinese, among others) </w:t>
      </w:r>
      <w:r w:rsidRPr="00BF513A">
        <w:rPr>
          <w:rStyle w:val="StyleUnderline"/>
          <w:rFonts w:asciiTheme="minorHAnsi" w:hAnsiTheme="minorHAnsi" w:cstheme="minorHAnsi"/>
        </w:rPr>
        <w:t xml:space="preserve">populate the service sector and the informal economy, where, like other groups that struggle to get by </w:t>
      </w:r>
      <w:r w:rsidRPr="00BF513A">
        <w:rPr>
          <w:rStyle w:val="StyleUnderline"/>
          <w:rFonts w:asciiTheme="minorHAnsi" w:hAnsiTheme="minorHAnsi" w:cstheme="minorHAnsi"/>
        </w:rPr>
        <w:lastRenderedPageBreak/>
        <w:t>on low-wage work</w:t>
      </w:r>
      <w:r w:rsidRPr="00BF513A">
        <w:rPr>
          <w:rFonts w:asciiTheme="minorHAnsi" w:hAnsiTheme="minorHAnsi" w:cstheme="minorHAnsi"/>
          <w:sz w:val="14"/>
        </w:rPr>
        <w:t xml:space="preserve">, they suffer from high rates of poverty, job precarity and may be subject to state surveillance (such as police raids on massage parlors in Queens.) A 2014 report by Asian Americans Advancing Justice LA found that Asians were overrepresented not just in STEM fields, but also in “personal care and service occupations,” including nail salons, garment production, and taxi and livery drivers. That these roles sound like stereotypes indicates how business continues to use powerful racist stereotypes to segment and exploit workers and how sweeping categories like “Asian” hide deep class divisions. </w:t>
      </w:r>
      <w:r w:rsidRPr="00BF513A">
        <w:rPr>
          <w:rStyle w:val="StyleUnderline"/>
          <w:rFonts w:asciiTheme="minorHAnsi" w:hAnsiTheme="minorHAnsi" w:cstheme="minorHAnsi"/>
        </w:rPr>
        <w:t>As the evolution of capitalism continues to reset color lines in the US</w:t>
      </w:r>
      <w:r w:rsidRPr="00847AF8">
        <w:rPr>
          <w:rStyle w:val="StyleUnderline"/>
          <w:rFonts w:asciiTheme="minorHAnsi" w:hAnsiTheme="minorHAnsi" w:cstheme="minorHAnsi"/>
          <w:highlight w:val="green"/>
        </w:rPr>
        <w:t xml:space="preserve">, fighting inequality will entail not simply </w:t>
      </w:r>
      <w:r w:rsidRPr="00847AF8">
        <w:rPr>
          <w:rStyle w:val="Emphasis"/>
          <w:rFonts w:asciiTheme="minorHAnsi" w:hAnsiTheme="minorHAnsi" w:cstheme="minorHAnsi"/>
          <w:highlight w:val="green"/>
        </w:rPr>
        <w:t>challenging stereotypes</w:t>
      </w:r>
      <w:r w:rsidRPr="00BF513A">
        <w:rPr>
          <w:rStyle w:val="StyleUnderline"/>
          <w:rFonts w:asciiTheme="minorHAnsi" w:hAnsiTheme="minorHAnsi" w:cstheme="minorHAnsi"/>
        </w:rPr>
        <w:t xml:space="preserve"> and unlearning racism </w:t>
      </w:r>
      <w:r w:rsidRPr="00847AF8">
        <w:rPr>
          <w:rStyle w:val="StyleUnderline"/>
          <w:rFonts w:asciiTheme="minorHAnsi" w:hAnsiTheme="minorHAnsi" w:cstheme="minorHAnsi"/>
          <w:highlight w:val="green"/>
        </w:rPr>
        <w:t xml:space="preserve">at </w:t>
      </w:r>
      <w:r w:rsidRPr="00847AF8">
        <w:rPr>
          <w:rStyle w:val="Emphasis"/>
          <w:rFonts w:asciiTheme="minorHAnsi" w:hAnsiTheme="minorHAnsi" w:cstheme="minorHAnsi"/>
          <w:highlight w:val="green"/>
        </w:rPr>
        <w:t xml:space="preserve">the individual </w:t>
      </w:r>
      <w:r w:rsidRPr="00BF513A">
        <w:rPr>
          <w:rStyle w:val="Emphasis"/>
          <w:rFonts w:asciiTheme="minorHAnsi" w:hAnsiTheme="minorHAnsi" w:cstheme="minorHAnsi"/>
        </w:rPr>
        <w:t xml:space="preserve">and community </w:t>
      </w:r>
      <w:r w:rsidRPr="00847AF8">
        <w:rPr>
          <w:rStyle w:val="Emphasis"/>
          <w:rFonts w:asciiTheme="minorHAnsi" w:hAnsiTheme="minorHAnsi" w:cstheme="minorHAnsi"/>
          <w:highlight w:val="green"/>
        </w:rPr>
        <w:t>level</w:t>
      </w:r>
      <w:r w:rsidRPr="00847AF8">
        <w:rPr>
          <w:rStyle w:val="StyleUnderline"/>
          <w:rFonts w:asciiTheme="minorHAnsi" w:hAnsiTheme="minorHAnsi" w:cstheme="minorHAnsi"/>
          <w:highlight w:val="green"/>
        </w:rPr>
        <w:t xml:space="preserve">, but attacking the economic system that requires </w:t>
      </w:r>
      <w:r w:rsidRPr="00847AF8">
        <w:rPr>
          <w:rStyle w:val="Emphasis"/>
          <w:rFonts w:asciiTheme="minorHAnsi" w:hAnsiTheme="minorHAnsi" w:cstheme="minorHAnsi"/>
          <w:highlight w:val="green"/>
        </w:rPr>
        <w:t xml:space="preserve">racist </w:t>
      </w:r>
      <w:r w:rsidRPr="00BF513A">
        <w:rPr>
          <w:rStyle w:val="Emphasis"/>
          <w:rFonts w:asciiTheme="minorHAnsi" w:hAnsiTheme="minorHAnsi" w:cstheme="minorHAnsi"/>
        </w:rPr>
        <w:t xml:space="preserve">civic </w:t>
      </w:r>
      <w:r w:rsidRPr="00847AF8">
        <w:rPr>
          <w:rStyle w:val="Emphasis"/>
          <w:rFonts w:asciiTheme="minorHAnsi" w:hAnsiTheme="minorHAnsi" w:cstheme="minorHAnsi"/>
          <w:highlight w:val="green"/>
        </w:rPr>
        <w:t>hierarchies</w:t>
      </w:r>
      <w:r w:rsidRPr="00847AF8">
        <w:rPr>
          <w:rStyle w:val="StyleUnderline"/>
          <w:rFonts w:asciiTheme="minorHAnsi" w:hAnsiTheme="minorHAnsi" w:cstheme="minorHAnsi"/>
          <w:highlight w:val="green"/>
        </w:rPr>
        <w:t xml:space="preserve"> to </w:t>
      </w:r>
      <w:r w:rsidRPr="00847AF8">
        <w:rPr>
          <w:rStyle w:val="Emphasis"/>
          <w:rFonts w:asciiTheme="minorHAnsi" w:hAnsiTheme="minorHAnsi" w:cstheme="minorHAnsi"/>
          <w:highlight w:val="green"/>
        </w:rPr>
        <w:t xml:space="preserve">construct </w:t>
      </w:r>
      <w:r w:rsidRPr="00BF513A">
        <w:rPr>
          <w:rStyle w:val="Emphasis"/>
          <w:rFonts w:asciiTheme="minorHAnsi" w:hAnsiTheme="minorHAnsi" w:cstheme="minorHAnsi"/>
        </w:rPr>
        <w:t>and maintain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divisions of labor</w:t>
      </w:r>
      <w:r w:rsidRPr="00BF513A">
        <w:rPr>
          <w:rFonts w:asciiTheme="minorHAnsi" w:hAnsiTheme="minorHAnsi" w:cstheme="minorHAnsi"/>
          <w:sz w:val="14"/>
        </w:rPr>
        <w:t xml:space="preserve">. </w:t>
      </w:r>
      <w:r w:rsidRPr="00BF513A">
        <w:rPr>
          <w:rStyle w:val="StyleUnderline"/>
          <w:rFonts w:asciiTheme="minorHAnsi" w:hAnsiTheme="minorHAnsi" w:cstheme="minorHAnsi"/>
        </w:rPr>
        <w:t xml:space="preserve">Asian American </w:t>
      </w:r>
      <w:r w:rsidRPr="00847AF8">
        <w:rPr>
          <w:rStyle w:val="StyleUnderline"/>
          <w:rFonts w:asciiTheme="minorHAnsi" w:hAnsiTheme="minorHAnsi" w:cstheme="minorHAnsi"/>
          <w:highlight w:val="green"/>
        </w:rPr>
        <w:t xml:space="preserve">support for </w:t>
      </w:r>
      <w:r w:rsidRPr="00BF513A">
        <w:rPr>
          <w:rStyle w:val="StyleUnderline"/>
          <w:rFonts w:asciiTheme="minorHAnsi" w:hAnsiTheme="minorHAnsi" w:cstheme="minorHAnsi"/>
        </w:rPr>
        <w:t xml:space="preserve">broad programs of </w:t>
      </w:r>
      <w:r w:rsidRPr="00847AF8">
        <w:rPr>
          <w:rStyle w:val="StyleUnderline"/>
          <w:rFonts w:asciiTheme="minorHAnsi" w:hAnsiTheme="minorHAnsi" w:cstheme="minorHAnsi"/>
          <w:highlight w:val="green"/>
        </w:rPr>
        <w:t xml:space="preserve">economic redistribution will go </w:t>
      </w:r>
      <w:r w:rsidRPr="00847AF8">
        <w:rPr>
          <w:rStyle w:val="Emphasis"/>
          <w:rFonts w:asciiTheme="minorHAnsi" w:hAnsiTheme="minorHAnsi" w:cstheme="minorHAnsi"/>
          <w:highlight w:val="green"/>
        </w:rPr>
        <w:t>much further</w:t>
      </w:r>
      <w:r w:rsidRPr="00847AF8">
        <w:rPr>
          <w:rStyle w:val="StyleUnderline"/>
          <w:rFonts w:asciiTheme="minorHAnsi" w:hAnsiTheme="minorHAnsi" w:cstheme="minorHAnsi"/>
          <w:highlight w:val="green"/>
        </w:rPr>
        <w:t xml:space="preserve"> than </w:t>
      </w:r>
      <w:r w:rsidRPr="00847AF8">
        <w:rPr>
          <w:rStyle w:val="Emphasis"/>
          <w:rFonts w:asciiTheme="minorHAnsi" w:hAnsiTheme="minorHAnsi" w:cstheme="minorHAnsi"/>
          <w:highlight w:val="green"/>
        </w:rPr>
        <w:t>consciousness-raising</w:t>
      </w:r>
      <w:r w:rsidRPr="00BF513A">
        <w:rPr>
          <w:rStyle w:val="StyleUnderline"/>
          <w:rFonts w:asciiTheme="minorHAnsi" w:hAnsiTheme="minorHAnsi" w:cstheme="minorHAnsi"/>
        </w:rPr>
        <w:t xml:space="preserve"> to overturn the “model minority” myth</w:t>
      </w:r>
      <w:r w:rsidRPr="00BF513A">
        <w:rPr>
          <w:rFonts w:asciiTheme="minorHAnsi" w:hAnsiTheme="minorHAnsi" w:cstheme="minorHAnsi"/>
          <w:sz w:val="14"/>
        </w:rPr>
        <w:t xml:space="preserve">. Such </w:t>
      </w:r>
      <w:r w:rsidRPr="00847AF8">
        <w:rPr>
          <w:rStyle w:val="Emphasis"/>
          <w:rFonts w:asciiTheme="minorHAnsi" w:hAnsiTheme="minorHAnsi" w:cstheme="minorHAnsi"/>
          <w:highlight w:val="green"/>
        </w:rPr>
        <w:t>redistributive initiatives</w:t>
      </w:r>
      <w:r w:rsidRPr="00847AF8">
        <w:rPr>
          <w:rStyle w:val="StyleUnderline"/>
          <w:rFonts w:asciiTheme="minorHAnsi" w:hAnsiTheme="minorHAnsi" w:cstheme="minorHAnsi"/>
          <w:highlight w:val="green"/>
        </w:rPr>
        <w:t xml:space="preserve"> would </w:t>
      </w:r>
      <w:r w:rsidRPr="00BF513A">
        <w:rPr>
          <w:rStyle w:val="StyleUnderline"/>
          <w:rFonts w:asciiTheme="minorHAnsi" w:hAnsiTheme="minorHAnsi" w:cstheme="minorHAnsi"/>
        </w:rPr>
        <w:t xml:space="preserve">not only </w:t>
      </w:r>
      <w:r w:rsidRPr="00847AF8">
        <w:rPr>
          <w:rStyle w:val="StyleUnderline"/>
          <w:rFonts w:asciiTheme="minorHAnsi" w:hAnsiTheme="minorHAnsi" w:cstheme="minorHAnsi"/>
          <w:highlight w:val="green"/>
        </w:rPr>
        <w:t xml:space="preserve">benefit the </w:t>
      </w:r>
      <w:r w:rsidRPr="00BF513A">
        <w:rPr>
          <w:rStyle w:val="StyleUnderline"/>
          <w:rFonts w:asciiTheme="minorHAnsi" w:hAnsiTheme="minorHAnsi" w:cstheme="minorHAnsi"/>
        </w:rPr>
        <w:t xml:space="preserve">Asian </w:t>
      </w:r>
      <w:r w:rsidRPr="00847AF8">
        <w:rPr>
          <w:rStyle w:val="StyleUnderline"/>
          <w:rFonts w:asciiTheme="minorHAnsi" w:hAnsiTheme="minorHAnsi" w:cstheme="minorHAnsi"/>
          <w:highlight w:val="green"/>
        </w:rPr>
        <w:t xml:space="preserve">groups that </w:t>
      </w:r>
      <w:r w:rsidRPr="00BF513A">
        <w:rPr>
          <w:rStyle w:val="StyleUnderline"/>
          <w:rFonts w:asciiTheme="minorHAnsi" w:hAnsiTheme="minorHAnsi" w:cstheme="minorHAnsi"/>
        </w:rPr>
        <w:t xml:space="preserve">currently </w:t>
      </w:r>
      <w:r w:rsidRPr="00847AF8">
        <w:rPr>
          <w:rStyle w:val="StyleUnderline"/>
          <w:rFonts w:asciiTheme="minorHAnsi" w:hAnsiTheme="minorHAnsi" w:cstheme="minorHAnsi"/>
          <w:highlight w:val="green"/>
        </w:rPr>
        <w:t>experience high poverty rates and</w:t>
      </w:r>
      <w:r w:rsidRPr="00BF513A">
        <w:rPr>
          <w:rStyle w:val="StyleUnderline"/>
          <w:rFonts w:asciiTheme="minorHAnsi" w:hAnsiTheme="minorHAnsi" w:cstheme="minorHAnsi"/>
        </w:rPr>
        <w:t xml:space="preserve"> diminished life chances, but would also </w:t>
      </w:r>
      <w:r w:rsidRPr="00847AF8">
        <w:rPr>
          <w:rStyle w:val="StyleUnderline"/>
          <w:rFonts w:asciiTheme="minorHAnsi" w:hAnsiTheme="minorHAnsi" w:cstheme="minorHAnsi"/>
          <w:highlight w:val="green"/>
        </w:rPr>
        <w:t xml:space="preserve">dramatically lessen </w:t>
      </w:r>
      <w:r w:rsidRPr="00BF513A">
        <w:rPr>
          <w:rStyle w:val="StyleUnderline"/>
          <w:rFonts w:asciiTheme="minorHAnsi" w:hAnsiTheme="minorHAnsi" w:cstheme="minorHAnsi"/>
        </w:rPr>
        <w:t xml:space="preserve">the longstanding </w:t>
      </w:r>
      <w:r w:rsidRPr="00847AF8">
        <w:rPr>
          <w:rStyle w:val="Emphasis"/>
          <w:rFonts w:asciiTheme="minorHAnsi" w:hAnsiTheme="minorHAnsi" w:cstheme="minorHAnsi"/>
          <w:highlight w:val="green"/>
        </w:rPr>
        <w:t>material inequalities</w:t>
      </w:r>
      <w:r w:rsidRPr="00BF513A">
        <w:rPr>
          <w:rFonts w:asciiTheme="minorHAnsi" w:hAnsiTheme="minorHAnsi" w:cstheme="minorHAnsi"/>
          <w:sz w:val="14"/>
        </w:rPr>
        <w:t xml:space="preserve"> between blacks and non-blacks more broadly. While campaigns like #Asians4BlackLives and #ModelMinorityMutiny ostensibly extend a hand of solidarity to other racial groups, they also run the risk of falling into a certain kind of “good ally” model whereby they divert focus from the cause they support (“black lives”) back onto themselves (“Asians”). Such campaigns may also implicitly suggest that those not organizing under their specific banners are necessarily opposed to struggle for racial justice, when in reality, many could simply lack adequate information on the issue. Recent media coverage of the Peter Liang indictment, for example, has suggested that Chinese Americans in New York have been sharply divided over the case, with conservative elements demanding Liang’s acquittal and progressive groups rallying behind the Gurley family. But perhaps an even greater number of working-class Chinese immigrants are disconnected from politics altogether. Reporter Vivian Yee, who covered the Chinese community’s rift over Liang, noted of her interview subjects, “As garment factory workers, appliance salesmen and waitresses [in Sunset Park] reached the end of the workday one evening last week, many said they had not followed the case. Most who were familiar with it declined to attach any political significance to the officer’s indictment, insisting it was not their place to do so.” Furthermore, a report from the New York City Campaign Finance Board found that in the 2008 New York City election, “tracts with higher percentages of Asians had lower voter participation rates, even when all other factors (most notably language and naturalization status) were taken into account.” Though voting is not the sole metric by which one can gauge a group’s political participation, such a statistic nevertheless suggests that Asian Americans have yet to galvanize as a meaningful force in New York City politics, though the city is home to over a million Asians — more than any other US city. As the number of Asian immigrants to the US continues to climb, Asian-American identity — as fraught as it has been historically — may serve as a necessary strategic essentialism in the struggle for equality. </w:t>
      </w:r>
      <w:r w:rsidRPr="00BF513A">
        <w:rPr>
          <w:rStyle w:val="StyleUnderline"/>
          <w:rFonts w:asciiTheme="minorHAnsi" w:hAnsiTheme="minorHAnsi" w:cstheme="minorHAnsi"/>
        </w:rPr>
        <w:t xml:space="preserve">But utilizing that identity to build much-needed political power among disparate communities will require the understanding that </w:t>
      </w:r>
      <w:r w:rsidRPr="00847AF8">
        <w:rPr>
          <w:rStyle w:val="Emphasis"/>
          <w:rFonts w:asciiTheme="minorHAnsi" w:hAnsiTheme="minorHAnsi" w:cstheme="minorHAnsi"/>
          <w:highlight w:val="green"/>
        </w:rPr>
        <w:t xml:space="preserve">simply refashioning </w:t>
      </w:r>
      <w:r w:rsidRPr="00BF513A">
        <w:rPr>
          <w:rStyle w:val="Emphasis"/>
          <w:rFonts w:asciiTheme="minorHAnsi" w:hAnsiTheme="minorHAnsi" w:cstheme="minorHAnsi"/>
        </w:rPr>
        <w:t xml:space="preserve">the public </w:t>
      </w:r>
      <w:r w:rsidRPr="00847AF8">
        <w:rPr>
          <w:rStyle w:val="Emphasis"/>
          <w:rFonts w:asciiTheme="minorHAnsi" w:hAnsiTheme="minorHAnsi" w:cstheme="minorHAnsi"/>
          <w:highlight w:val="green"/>
        </w:rPr>
        <w:t xml:space="preserve">perception </w:t>
      </w:r>
      <w:r w:rsidRPr="00BF513A">
        <w:rPr>
          <w:rStyle w:val="Emphasis"/>
          <w:rFonts w:asciiTheme="minorHAnsi" w:hAnsiTheme="minorHAnsi" w:cstheme="minorHAnsi"/>
        </w:rPr>
        <w:t xml:space="preserve">of Asian Americans </w:t>
      </w:r>
      <w:r w:rsidRPr="00847AF8">
        <w:rPr>
          <w:rStyle w:val="Emphasis"/>
          <w:rFonts w:asciiTheme="minorHAnsi" w:hAnsiTheme="minorHAnsi" w:cstheme="minorHAnsi"/>
          <w:highlight w:val="green"/>
        </w:rPr>
        <w:t>will not be sufficient</w:t>
      </w:r>
      <w:r w:rsidRPr="00BF513A">
        <w:rPr>
          <w:rFonts w:asciiTheme="minorHAnsi" w:hAnsiTheme="minorHAnsi" w:cstheme="minorHAnsi"/>
          <w:sz w:val="14"/>
        </w:rPr>
        <w:t xml:space="preserve"> to challenge the existing social order. </w:t>
      </w:r>
      <w:r w:rsidRPr="00BF513A">
        <w:rPr>
          <w:rStyle w:val="StyleUnderline"/>
          <w:rFonts w:asciiTheme="minorHAnsi" w:hAnsiTheme="minorHAnsi" w:cstheme="minorHAnsi"/>
        </w:rPr>
        <w:t xml:space="preserve">Our decades-long </w:t>
      </w:r>
      <w:r w:rsidRPr="00847AF8">
        <w:rPr>
          <w:rStyle w:val="StyleUnderline"/>
          <w:rFonts w:asciiTheme="minorHAnsi" w:hAnsiTheme="minorHAnsi" w:cstheme="minorHAnsi"/>
          <w:highlight w:val="green"/>
        </w:rPr>
        <w:t>struggle</w:t>
      </w:r>
      <w:r w:rsidRPr="00BF513A">
        <w:rPr>
          <w:rStyle w:val="StyleUnderline"/>
          <w:rFonts w:asciiTheme="minorHAnsi" w:hAnsiTheme="minorHAnsi" w:cstheme="minorHAnsi"/>
        </w:rPr>
        <w:t xml:space="preserve"> to control our image</w:t>
      </w:r>
      <w:r w:rsidRPr="00BF513A">
        <w:rPr>
          <w:rFonts w:asciiTheme="minorHAnsi" w:hAnsiTheme="minorHAnsi" w:cstheme="minorHAnsi"/>
          <w:sz w:val="14"/>
        </w:rPr>
        <w:t xml:space="preserve"> — including contemporary efforts to quash the model-minority stereotype — </w:t>
      </w:r>
      <w:r w:rsidRPr="00847AF8">
        <w:rPr>
          <w:rStyle w:val="StyleUnderline"/>
          <w:rFonts w:asciiTheme="minorHAnsi" w:hAnsiTheme="minorHAnsi" w:cstheme="minorHAnsi"/>
          <w:highlight w:val="green"/>
        </w:rPr>
        <w:t xml:space="preserve">will be toothless without a politics of </w:t>
      </w:r>
      <w:r w:rsidRPr="00BF513A">
        <w:rPr>
          <w:rStyle w:val="StyleUnderline"/>
          <w:rFonts w:asciiTheme="minorHAnsi" w:hAnsiTheme="minorHAnsi" w:cstheme="minorHAnsi"/>
        </w:rPr>
        <w:t xml:space="preserve">radical wealth </w:t>
      </w:r>
      <w:r w:rsidRPr="00847AF8">
        <w:rPr>
          <w:rStyle w:val="StyleUnderline"/>
          <w:rFonts w:asciiTheme="minorHAnsi" w:hAnsiTheme="minorHAnsi" w:cstheme="minorHAnsi"/>
          <w:highlight w:val="green"/>
        </w:rPr>
        <w:t xml:space="preserve">redistribution to attack the economic system that </w:t>
      </w:r>
      <w:r w:rsidRPr="00BF513A">
        <w:rPr>
          <w:rStyle w:val="StyleUnderline"/>
          <w:rFonts w:asciiTheme="minorHAnsi" w:hAnsiTheme="minorHAnsi" w:cstheme="minorHAnsi"/>
        </w:rPr>
        <w:t xml:space="preserve">exploits and </w:t>
      </w:r>
      <w:r w:rsidRPr="00847AF8">
        <w:rPr>
          <w:rStyle w:val="StyleUnderline"/>
          <w:rFonts w:asciiTheme="minorHAnsi" w:hAnsiTheme="minorHAnsi" w:cstheme="minorHAnsi"/>
          <w:highlight w:val="green"/>
        </w:rPr>
        <w:t xml:space="preserve">oppresses </w:t>
      </w:r>
      <w:r w:rsidRPr="00BF513A">
        <w:rPr>
          <w:rStyle w:val="StyleUnderline"/>
          <w:rFonts w:asciiTheme="minorHAnsi" w:hAnsiTheme="minorHAnsi" w:cstheme="minorHAnsi"/>
        </w:rPr>
        <w:t xml:space="preserve">all </w:t>
      </w:r>
      <w:r w:rsidRPr="00847AF8">
        <w:rPr>
          <w:rStyle w:val="StyleUnderline"/>
          <w:rFonts w:asciiTheme="minorHAnsi" w:hAnsiTheme="minorHAnsi" w:cstheme="minorHAnsi"/>
          <w:highlight w:val="green"/>
        </w:rPr>
        <w:t>workers</w:t>
      </w:r>
      <w:r w:rsidRPr="00BF513A">
        <w:rPr>
          <w:rFonts w:asciiTheme="minorHAnsi" w:hAnsiTheme="minorHAnsi" w:cstheme="minorHAnsi"/>
          <w:sz w:val="14"/>
        </w:rPr>
        <w:t>.</w:t>
      </w:r>
    </w:p>
    <w:p w14:paraId="0BFA2D77" w14:textId="77777777" w:rsidR="001F7691" w:rsidRPr="00DA6B88" w:rsidRDefault="001F7691" w:rsidP="00DA6B88"/>
    <w:p w14:paraId="4571ED7B" w14:textId="1AF877D9" w:rsidR="00630EF7" w:rsidRDefault="00592504" w:rsidP="00592504">
      <w:pPr>
        <w:pStyle w:val="Heading2"/>
      </w:pPr>
      <w:r>
        <w:lastRenderedPageBreak/>
        <w:t>OFF</w:t>
      </w:r>
    </w:p>
    <w:p w14:paraId="0468A5B7" w14:textId="77777777" w:rsidR="00630EF7" w:rsidRDefault="00630EF7" w:rsidP="00437AC4"/>
    <w:p w14:paraId="550221D9" w14:textId="3446DE26" w:rsidR="00437AC4" w:rsidRPr="00422FC0" w:rsidRDefault="00437AC4" w:rsidP="00437AC4">
      <w:pPr>
        <w:pStyle w:val="Heading4"/>
        <w:rPr>
          <w:rFonts w:cs="Arial"/>
        </w:rPr>
      </w:pPr>
      <w:r w:rsidRPr="00422FC0">
        <w:rPr>
          <w:rFonts w:cs="Arial"/>
        </w:rPr>
        <w:t xml:space="preserve">Interpretation: The affirmative should </w:t>
      </w:r>
      <w:r w:rsidR="00701D98">
        <w:rPr>
          <w:rFonts w:cs="Arial"/>
        </w:rPr>
        <w:t xml:space="preserve">only </w:t>
      </w:r>
      <w:r w:rsidRPr="00422FC0">
        <w:rPr>
          <w:rFonts w:cs="Arial"/>
        </w:rPr>
        <w:t>defend the hypothetical implementation of the resolution</w:t>
      </w:r>
    </w:p>
    <w:p w14:paraId="4DD9718D" w14:textId="32367A15" w:rsidR="00437AC4" w:rsidRDefault="00437AC4" w:rsidP="00437AC4"/>
    <w:p w14:paraId="6EF64FAB" w14:textId="7A5B3D5E" w:rsidR="00483796" w:rsidRDefault="00483796" w:rsidP="00437AC4"/>
    <w:p w14:paraId="194E2EDF" w14:textId="58BC7CFF" w:rsidR="00483796" w:rsidRDefault="00483796" w:rsidP="00437AC4">
      <w:r>
        <w:t xml:space="preserve">Violation: </w:t>
      </w:r>
      <w:r w:rsidR="00D03EF2">
        <w:t>Pre-emptive</w:t>
      </w:r>
    </w:p>
    <w:p w14:paraId="0A7C5849" w14:textId="77777777" w:rsidR="00483796" w:rsidRPr="00422FC0" w:rsidRDefault="00483796" w:rsidP="00437AC4"/>
    <w:p w14:paraId="29E60165" w14:textId="77777777" w:rsidR="00437AC4" w:rsidRPr="00422FC0" w:rsidRDefault="00437AC4" w:rsidP="00437AC4">
      <w:pPr>
        <w:pStyle w:val="Heading4"/>
      </w:pPr>
      <w:r w:rsidRPr="00422FC0">
        <w:t>Standards:</w:t>
      </w:r>
    </w:p>
    <w:p w14:paraId="77D04AFE" w14:textId="77777777" w:rsidR="00437AC4" w:rsidRPr="00422FC0" w:rsidRDefault="00437AC4" w:rsidP="00437AC4">
      <w:pPr>
        <w:pStyle w:val="Heading4"/>
        <w:rPr>
          <w:rFonts w:cs="Arial"/>
        </w:rPr>
      </w:pPr>
      <w:r w:rsidRPr="00422FC0">
        <w:rPr>
          <w:rFonts w:cs="Arial"/>
        </w:rPr>
        <w:t>1] Topicality’s a procedural constraint for effective debate –</w:t>
      </w:r>
    </w:p>
    <w:p w14:paraId="0CD9E12C" w14:textId="77777777" w:rsidR="00437AC4" w:rsidRPr="00422FC0" w:rsidRDefault="00437AC4" w:rsidP="00437AC4">
      <w:pPr>
        <w:pStyle w:val="Heading4"/>
        <w:rPr>
          <w:rFonts w:cs="Arial"/>
        </w:rPr>
      </w:pPr>
      <w:r w:rsidRPr="00422FC0">
        <w:rPr>
          <w:rFonts w:cs="Arial"/>
        </w:rPr>
        <w:t xml:space="preserve">A]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1DA001DE" w14:textId="77777777" w:rsidR="00437AC4" w:rsidRPr="00422FC0" w:rsidRDefault="00437AC4" w:rsidP="00437AC4">
      <w:pPr>
        <w:pStyle w:val="Heading4"/>
        <w:rPr>
          <w:rFonts w:cs="Arial"/>
        </w:rPr>
      </w:pPr>
      <w:r w:rsidRPr="00422FC0">
        <w:rPr>
          <w:rFonts w:cs="Arial"/>
        </w:rPr>
        <w:t xml:space="preserve">B] The ability to select anything to say is bad for debate and makes the terms affirmative and negative meaningless. Being forced to switch-sides is debate’s greatest value and it solves all of their exclusion offense. </w:t>
      </w:r>
    </w:p>
    <w:p w14:paraId="1E7473EC" w14:textId="77777777" w:rsidR="00437AC4" w:rsidRPr="00422FC0" w:rsidRDefault="00437AC4" w:rsidP="00437AC4">
      <w:pPr>
        <w:pStyle w:val="Heading4"/>
      </w:pPr>
      <w:r w:rsidRPr="00422FC0">
        <w:t xml:space="preserve">C]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every 2 months</w:t>
      </w:r>
    </w:p>
    <w:p w14:paraId="748FE924" w14:textId="77777777" w:rsidR="00437AC4" w:rsidRPr="00422FC0" w:rsidRDefault="00437AC4" w:rsidP="00437AC4">
      <w:pPr>
        <w:pStyle w:val="Heading4"/>
      </w:pPr>
      <w:r w:rsidRPr="00422FC0">
        <w:t xml:space="preserve">2] Structurally favoring the AFF is bad since it manipulates debate’s balance and kills competitive equity – some level of equity is necessary to sustain the activity – if it didn’t exist, then there wouldn’t be value to the game since judges could literally vote whatever way they wanted regardless of the competing arguments made. </w:t>
      </w:r>
    </w:p>
    <w:p w14:paraId="5C3026D9" w14:textId="3E4F4240" w:rsidR="007C0DA8" w:rsidRDefault="007C0DA8" w:rsidP="007C0DA8"/>
    <w:p w14:paraId="01AD6EEA" w14:textId="3A651C78" w:rsidR="007C0DA8" w:rsidRDefault="005E3806" w:rsidP="005E3806">
      <w:pPr>
        <w:pStyle w:val="Heading2"/>
      </w:pPr>
      <w:r>
        <w:lastRenderedPageBreak/>
        <w:t>Case</w:t>
      </w:r>
    </w:p>
    <w:p w14:paraId="7E172177" w14:textId="77777777" w:rsidR="00FB3F9C" w:rsidRPr="00C61EAC" w:rsidRDefault="00FB3F9C" w:rsidP="00FB3F9C">
      <w:pPr>
        <w:pStyle w:val="Heading4"/>
      </w:pPr>
      <w:r>
        <w:t xml:space="preserve">ROB – vote for the better debater – anything else is </w:t>
      </w:r>
      <w:proofErr w:type="spellStart"/>
      <w:r>
        <w:t>self serving</w:t>
      </w:r>
      <w:proofErr w:type="spellEnd"/>
      <w:r>
        <w:t xml:space="preserve"> and arbitrary and moves the debate away from the core controversies of the resolution which also decks clash by making it impossible for the negative to engage </w:t>
      </w:r>
    </w:p>
    <w:p w14:paraId="2E08EDAD" w14:textId="7929DAB3" w:rsidR="005E3806" w:rsidRDefault="005E3806" w:rsidP="005E3806"/>
    <w:p w14:paraId="55B80468" w14:textId="09BBF94E" w:rsidR="00364F7F" w:rsidRDefault="00364F7F" w:rsidP="00CA0FB4">
      <w:pPr>
        <w:pStyle w:val="Heading4"/>
      </w:pPr>
      <w:r>
        <w:t xml:space="preserve">AT: discourse – </w:t>
      </w:r>
      <w:r w:rsidR="00C13C17">
        <w:t xml:space="preserve">a) </w:t>
      </w:r>
      <w:r>
        <w:t xml:space="preserve">this </w:t>
      </w:r>
      <w:r w:rsidR="002D33F4">
        <w:t xml:space="preserve">doesn’t assume we can also use things like policy actions </w:t>
      </w:r>
      <w:r w:rsidR="00C13C17">
        <w:t xml:space="preserve">b) debating a hypothetical world is good: a) fairness – infinite number of discourses they could posit but the </w:t>
      </w:r>
      <w:proofErr w:type="spellStart"/>
      <w:r w:rsidR="00C13C17">
        <w:t>res</w:t>
      </w:r>
      <w:proofErr w:type="spellEnd"/>
      <w:r w:rsidR="00C13C17">
        <w:t xml:space="preserve"> is the only thing mutually accessible – that controls the IL since less discourse spread b) they don’t disorganize leadership – aff offense is also predicated around the topic so weighing between those things is good</w:t>
      </w:r>
    </w:p>
    <w:p w14:paraId="0B57C928" w14:textId="41CCB043" w:rsidR="00C13C17" w:rsidRDefault="00C13C17" w:rsidP="005E3806"/>
    <w:p w14:paraId="6492E509" w14:textId="77777777" w:rsidR="00C13C17" w:rsidRDefault="00C13C17" w:rsidP="005E3806"/>
    <w:p w14:paraId="0B00544D" w14:textId="233F8FF8" w:rsidR="00E578F2" w:rsidRDefault="00E578F2" w:rsidP="000A6871">
      <w:pPr>
        <w:pStyle w:val="Heading3"/>
      </w:pPr>
      <w:r>
        <w:lastRenderedPageBreak/>
        <w:t>Impact</w:t>
      </w:r>
    </w:p>
    <w:p w14:paraId="5882D211" w14:textId="2DC1C020" w:rsidR="00E578F2" w:rsidRDefault="00E578F2" w:rsidP="00E578F2"/>
    <w:p w14:paraId="7CF45F51" w14:textId="45B72A9F" w:rsidR="00E578F2" w:rsidRDefault="00AD02DD" w:rsidP="00E578F2">
      <w:r>
        <w:t xml:space="preserve">They don’t solve – their </w:t>
      </w:r>
      <w:proofErr w:type="spellStart"/>
      <w:r>
        <w:t>ev</w:t>
      </w:r>
      <w:proofErr w:type="spellEnd"/>
      <w:r>
        <w:t xml:space="preserve"> is about an entire rejection but the aff is minute – that matters, we can care about orientalism but that’s not a reason to prioritize it even if the aff’s reading of it exists, that doesn’t prevent war</w:t>
      </w:r>
    </w:p>
    <w:p w14:paraId="1EEAF6F2" w14:textId="37106BF2" w:rsidR="0050236D" w:rsidRDefault="0050236D" w:rsidP="00E578F2"/>
    <w:p w14:paraId="0C09E814" w14:textId="557D59FC" w:rsidR="0050236D" w:rsidRDefault="0050236D" w:rsidP="00E578F2">
      <w:r>
        <w:t>Dehumanization bad because of consequences</w:t>
      </w:r>
    </w:p>
    <w:p w14:paraId="30DF3D77" w14:textId="77777777" w:rsidR="007C0DA8" w:rsidRPr="007C0DA8" w:rsidRDefault="007C0DA8" w:rsidP="007C0DA8"/>
    <w:sectPr w:rsidR="007C0DA8" w:rsidRPr="007C0D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73E"/>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48D3"/>
    <w:rsid w:val="00035337"/>
    <w:rsid w:val="00052FB1"/>
    <w:rsid w:val="00054276"/>
    <w:rsid w:val="000547B1"/>
    <w:rsid w:val="0006091E"/>
    <w:rsid w:val="000638C1"/>
    <w:rsid w:val="00065DE4"/>
    <w:rsid w:val="00065FEE"/>
    <w:rsid w:val="00066E3C"/>
    <w:rsid w:val="00072718"/>
    <w:rsid w:val="0007381E"/>
    <w:rsid w:val="00076094"/>
    <w:rsid w:val="0008785F"/>
    <w:rsid w:val="00090CBE"/>
    <w:rsid w:val="00094DEC"/>
    <w:rsid w:val="000A2D8A"/>
    <w:rsid w:val="000A673E"/>
    <w:rsid w:val="000A6871"/>
    <w:rsid w:val="000D26A6"/>
    <w:rsid w:val="000D2B90"/>
    <w:rsid w:val="000D6ED8"/>
    <w:rsid w:val="000D717B"/>
    <w:rsid w:val="00100B28"/>
    <w:rsid w:val="00117316"/>
    <w:rsid w:val="001209B4"/>
    <w:rsid w:val="001637D8"/>
    <w:rsid w:val="00170C2B"/>
    <w:rsid w:val="001761FC"/>
    <w:rsid w:val="00182655"/>
    <w:rsid w:val="001840F2"/>
    <w:rsid w:val="00185134"/>
    <w:rsid w:val="001856C6"/>
    <w:rsid w:val="00191B5F"/>
    <w:rsid w:val="00192487"/>
    <w:rsid w:val="00193416"/>
    <w:rsid w:val="00195073"/>
    <w:rsid w:val="0019668D"/>
    <w:rsid w:val="001A25FD"/>
    <w:rsid w:val="001A5371"/>
    <w:rsid w:val="001A72C7"/>
    <w:rsid w:val="001B4C58"/>
    <w:rsid w:val="001B73E3"/>
    <w:rsid w:val="001C316D"/>
    <w:rsid w:val="001D1A0D"/>
    <w:rsid w:val="001D36BF"/>
    <w:rsid w:val="001D4C28"/>
    <w:rsid w:val="001E0B1F"/>
    <w:rsid w:val="001E0C0F"/>
    <w:rsid w:val="001E1E0B"/>
    <w:rsid w:val="001F1173"/>
    <w:rsid w:val="001F769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4DC"/>
    <w:rsid w:val="00274EDB"/>
    <w:rsid w:val="00276DFE"/>
    <w:rsid w:val="0027729E"/>
    <w:rsid w:val="002843B2"/>
    <w:rsid w:val="00284ED6"/>
    <w:rsid w:val="00290C5A"/>
    <w:rsid w:val="00290C92"/>
    <w:rsid w:val="0029647A"/>
    <w:rsid w:val="00296504"/>
    <w:rsid w:val="002B5511"/>
    <w:rsid w:val="002B7ACF"/>
    <w:rsid w:val="002D33F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F7F"/>
    <w:rsid w:val="00365C8D"/>
    <w:rsid w:val="00366DF5"/>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AC4"/>
    <w:rsid w:val="00442018"/>
    <w:rsid w:val="0044220A"/>
    <w:rsid w:val="00446567"/>
    <w:rsid w:val="00447B10"/>
    <w:rsid w:val="00451753"/>
    <w:rsid w:val="00452EE4"/>
    <w:rsid w:val="00452F0B"/>
    <w:rsid w:val="004536D6"/>
    <w:rsid w:val="00457224"/>
    <w:rsid w:val="0047482C"/>
    <w:rsid w:val="00475436"/>
    <w:rsid w:val="0048047E"/>
    <w:rsid w:val="00482AF9"/>
    <w:rsid w:val="00483796"/>
    <w:rsid w:val="00496BB2"/>
    <w:rsid w:val="004B37B4"/>
    <w:rsid w:val="004B4EB9"/>
    <w:rsid w:val="004B51BA"/>
    <w:rsid w:val="004B72B4"/>
    <w:rsid w:val="004C0314"/>
    <w:rsid w:val="004C0D3D"/>
    <w:rsid w:val="004C213E"/>
    <w:rsid w:val="004C376C"/>
    <w:rsid w:val="004C657F"/>
    <w:rsid w:val="004D17D8"/>
    <w:rsid w:val="004D52D8"/>
    <w:rsid w:val="004E355B"/>
    <w:rsid w:val="0050236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2504"/>
    <w:rsid w:val="005A4D4E"/>
    <w:rsid w:val="005A7237"/>
    <w:rsid w:val="005B21FA"/>
    <w:rsid w:val="005B3244"/>
    <w:rsid w:val="005B6EE8"/>
    <w:rsid w:val="005B7731"/>
    <w:rsid w:val="005C4515"/>
    <w:rsid w:val="005C5602"/>
    <w:rsid w:val="005C74A6"/>
    <w:rsid w:val="005D3B4D"/>
    <w:rsid w:val="005D615C"/>
    <w:rsid w:val="005E1860"/>
    <w:rsid w:val="005E3806"/>
    <w:rsid w:val="005F063B"/>
    <w:rsid w:val="005F192D"/>
    <w:rsid w:val="005F24C8"/>
    <w:rsid w:val="005F26AF"/>
    <w:rsid w:val="00607D6C"/>
    <w:rsid w:val="0061383D"/>
    <w:rsid w:val="00614D69"/>
    <w:rsid w:val="00617030"/>
    <w:rsid w:val="00621301"/>
    <w:rsid w:val="0062173F"/>
    <w:rsid w:val="006235FB"/>
    <w:rsid w:val="00626A15"/>
    <w:rsid w:val="00630EF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D9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DA8"/>
    <w:rsid w:val="007C22C5"/>
    <w:rsid w:val="007C57E1"/>
    <w:rsid w:val="007C5811"/>
    <w:rsid w:val="007D2DF5"/>
    <w:rsid w:val="007D451A"/>
    <w:rsid w:val="007D5E3E"/>
    <w:rsid w:val="007D7596"/>
    <w:rsid w:val="007E0133"/>
    <w:rsid w:val="007E242C"/>
    <w:rsid w:val="007E6631"/>
    <w:rsid w:val="00803A12"/>
    <w:rsid w:val="00805417"/>
    <w:rsid w:val="008266F9"/>
    <w:rsid w:val="008267E2"/>
    <w:rsid w:val="00826A9B"/>
    <w:rsid w:val="00834842"/>
    <w:rsid w:val="00840E7B"/>
    <w:rsid w:val="00841152"/>
    <w:rsid w:val="008536AF"/>
    <w:rsid w:val="00853D40"/>
    <w:rsid w:val="008564FC"/>
    <w:rsid w:val="00864E76"/>
    <w:rsid w:val="00872581"/>
    <w:rsid w:val="0087459D"/>
    <w:rsid w:val="0087680F"/>
    <w:rsid w:val="00876D81"/>
    <w:rsid w:val="0088161B"/>
    <w:rsid w:val="00881D86"/>
    <w:rsid w:val="00883306"/>
    <w:rsid w:val="008904F9"/>
    <w:rsid w:val="00890E4C"/>
    <w:rsid w:val="00890E74"/>
    <w:rsid w:val="00892798"/>
    <w:rsid w:val="00893AE1"/>
    <w:rsid w:val="0089418F"/>
    <w:rsid w:val="00897C29"/>
    <w:rsid w:val="008A1A9C"/>
    <w:rsid w:val="008A4633"/>
    <w:rsid w:val="008A7B1B"/>
    <w:rsid w:val="008B032E"/>
    <w:rsid w:val="008C0FA2"/>
    <w:rsid w:val="008C2342"/>
    <w:rsid w:val="008C6525"/>
    <w:rsid w:val="008C77B6"/>
    <w:rsid w:val="008D1B91"/>
    <w:rsid w:val="008D724A"/>
    <w:rsid w:val="008E0551"/>
    <w:rsid w:val="008E7A3E"/>
    <w:rsid w:val="008F41FD"/>
    <w:rsid w:val="008F4479"/>
    <w:rsid w:val="008F4BA0"/>
    <w:rsid w:val="00901726"/>
    <w:rsid w:val="00920E6A"/>
    <w:rsid w:val="00931816"/>
    <w:rsid w:val="00932C71"/>
    <w:rsid w:val="0094081D"/>
    <w:rsid w:val="009509D5"/>
    <w:rsid w:val="009538F5"/>
    <w:rsid w:val="00957187"/>
    <w:rsid w:val="00960255"/>
    <w:rsid w:val="009603E1"/>
    <w:rsid w:val="00961C9D"/>
    <w:rsid w:val="00963065"/>
    <w:rsid w:val="0097151F"/>
    <w:rsid w:val="00973777"/>
    <w:rsid w:val="00976E78"/>
    <w:rsid w:val="009775C0"/>
    <w:rsid w:val="00981F23"/>
    <w:rsid w:val="00982142"/>
    <w:rsid w:val="00990634"/>
    <w:rsid w:val="00991733"/>
    <w:rsid w:val="00992078"/>
    <w:rsid w:val="00992BE3"/>
    <w:rsid w:val="00996590"/>
    <w:rsid w:val="009A1467"/>
    <w:rsid w:val="009A6464"/>
    <w:rsid w:val="009B69F5"/>
    <w:rsid w:val="009C5FF7"/>
    <w:rsid w:val="009C6292"/>
    <w:rsid w:val="009D15DB"/>
    <w:rsid w:val="009D3133"/>
    <w:rsid w:val="009E160D"/>
    <w:rsid w:val="009E6166"/>
    <w:rsid w:val="009F1CBB"/>
    <w:rsid w:val="009F3305"/>
    <w:rsid w:val="009F6FB2"/>
    <w:rsid w:val="00A071C0"/>
    <w:rsid w:val="00A22670"/>
    <w:rsid w:val="00A24B35"/>
    <w:rsid w:val="00A271BA"/>
    <w:rsid w:val="00A27F86"/>
    <w:rsid w:val="00A431C6"/>
    <w:rsid w:val="00A54315"/>
    <w:rsid w:val="00A60FBC"/>
    <w:rsid w:val="00A65A9E"/>
    <w:rsid w:val="00A65C0B"/>
    <w:rsid w:val="00A776BA"/>
    <w:rsid w:val="00A81FD2"/>
    <w:rsid w:val="00A8441A"/>
    <w:rsid w:val="00A8674A"/>
    <w:rsid w:val="00A96E24"/>
    <w:rsid w:val="00AA6F6E"/>
    <w:rsid w:val="00AB122B"/>
    <w:rsid w:val="00AB21B0"/>
    <w:rsid w:val="00AB48D3"/>
    <w:rsid w:val="00AD02D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BA"/>
    <w:rsid w:val="00B24662"/>
    <w:rsid w:val="00B3183A"/>
    <w:rsid w:val="00B3569C"/>
    <w:rsid w:val="00B40EB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C6B"/>
    <w:rsid w:val="00BC64FF"/>
    <w:rsid w:val="00BC7C37"/>
    <w:rsid w:val="00BD2244"/>
    <w:rsid w:val="00BE6472"/>
    <w:rsid w:val="00BF29B8"/>
    <w:rsid w:val="00BF46EA"/>
    <w:rsid w:val="00C07769"/>
    <w:rsid w:val="00C07D05"/>
    <w:rsid w:val="00C10856"/>
    <w:rsid w:val="00C13C17"/>
    <w:rsid w:val="00C203FA"/>
    <w:rsid w:val="00C244F5"/>
    <w:rsid w:val="00C3164F"/>
    <w:rsid w:val="00C31B5E"/>
    <w:rsid w:val="00C34D3E"/>
    <w:rsid w:val="00C35B37"/>
    <w:rsid w:val="00C3747A"/>
    <w:rsid w:val="00C37F29"/>
    <w:rsid w:val="00C531F7"/>
    <w:rsid w:val="00C56DCC"/>
    <w:rsid w:val="00C57075"/>
    <w:rsid w:val="00C72AFE"/>
    <w:rsid w:val="00C81619"/>
    <w:rsid w:val="00CA013C"/>
    <w:rsid w:val="00CA0FB4"/>
    <w:rsid w:val="00CA6D6D"/>
    <w:rsid w:val="00CC7A4E"/>
    <w:rsid w:val="00CD1359"/>
    <w:rsid w:val="00CD4C83"/>
    <w:rsid w:val="00CF2C82"/>
    <w:rsid w:val="00D01EDC"/>
    <w:rsid w:val="00D03EF2"/>
    <w:rsid w:val="00D078AA"/>
    <w:rsid w:val="00D10058"/>
    <w:rsid w:val="00D11978"/>
    <w:rsid w:val="00D13A89"/>
    <w:rsid w:val="00D15E30"/>
    <w:rsid w:val="00D16129"/>
    <w:rsid w:val="00D2304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B88"/>
    <w:rsid w:val="00DB2337"/>
    <w:rsid w:val="00DB5F87"/>
    <w:rsid w:val="00DB699B"/>
    <w:rsid w:val="00DC0376"/>
    <w:rsid w:val="00DC099B"/>
    <w:rsid w:val="00DC2BE5"/>
    <w:rsid w:val="00DD4CD4"/>
    <w:rsid w:val="00DD65A2"/>
    <w:rsid w:val="00DD6770"/>
    <w:rsid w:val="00DE0749"/>
    <w:rsid w:val="00DE1568"/>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B87"/>
    <w:rsid w:val="00E47013"/>
    <w:rsid w:val="00E541F9"/>
    <w:rsid w:val="00E578F2"/>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3DE"/>
    <w:rsid w:val="00EE051B"/>
    <w:rsid w:val="00EE54B4"/>
    <w:rsid w:val="00EF01F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F9C"/>
    <w:rsid w:val="00FC27E3"/>
    <w:rsid w:val="00FC6752"/>
    <w:rsid w:val="00FC74C7"/>
    <w:rsid w:val="00FD451D"/>
    <w:rsid w:val="00FD5B22"/>
    <w:rsid w:val="00FE113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C8C87"/>
  <w14:defaultImageDpi w14:val="300"/>
  <w15:docId w15:val="{3D93FA1C-CFBE-3D43-A0B2-A9C7FEC6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73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A67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67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67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0A673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0A67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673E"/>
  </w:style>
  <w:style w:type="character" w:customStyle="1" w:styleId="Heading1Char">
    <w:name w:val="Heading 1 Char"/>
    <w:aliases w:val="Pocket Char"/>
    <w:basedOn w:val="DefaultParagraphFont"/>
    <w:link w:val="Heading1"/>
    <w:uiPriority w:val="9"/>
    <w:rsid w:val="000A67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67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673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0A67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673E"/>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A673E"/>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0A673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A67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TAG "/>
    <w:basedOn w:val="DefaultParagraphFont"/>
    <w:link w:val="NoSpacing"/>
    <w:uiPriority w:val="99"/>
    <w:unhideWhenUsed/>
    <w:rsid w:val="000A673E"/>
    <w:rPr>
      <w:color w:val="auto"/>
      <w:u w:val="none"/>
    </w:rPr>
  </w:style>
  <w:style w:type="paragraph" w:styleId="DocumentMap">
    <w:name w:val="Document Map"/>
    <w:basedOn w:val="Normal"/>
    <w:link w:val="DocumentMapChar"/>
    <w:uiPriority w:val="99"/>
    <w:semiHidden/>
    <w:unhideWhenUsed/>
    <w:rsid w:val="000A6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73E"/>
    <w:rPr>
      <w:rFonts w:ascii="Lucida Grande" w:hAnsi="Lucida Grande" w:cs="Lucida Grande"/>
    </w:rPr>
  </w:style>
  <w:style w:type="paragraph" w:customStyle="1" w:styleId="textbold">
    <w:name w:val="text bold"/>
    <w:basedOn w:val="Normal"/>
    <w:link w:val="Emphasis"/>
    <w:uiPriority w:val="20"/>
    <w:qFormat/>
    <w:rsid w:val="004B51BA"/>
    <w:pPr>
      <w:widowControl w:val="0"/>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30EF7"/>
    <w:rPr>
      <w:b/>
      <w:sz w:val="26"/>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CF2C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BodyA">
    <w:name w:val="Body A"/>
    <w:rsid w:val="0088161B"/>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fr-FR"/>
    </w:rPr>
  </w:style>
  <w:style w:type="paragraph" w:customStyle="1" w:styleId="Emphasize">
    <w:name w:val="Emphasize"/>
    <w:basedOn w:val="Normal"/>
    <w:uiPriority w:val="20"/>
    <w:qFormat/>
    <w:rsid w:val="00DA6B8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character" w:customStyle="1" w:styleId="BodyTextChar">
    <w:name w:val="Body Text Char"/>
    <w:basedOn w:val="DefaultParagraphFont"/>
    <w:link w:val="BodyText"/>
    <w:uiPriority w:val="99"/>
    <w:semiHidden/>
    <w:rsid w:val="001B4C58"/>
    <w:rPr>
      <w:rFonts w:ascii="Calibri" w:hAnsi="Calibri" w:cs="Calibri"/>
      <w:sz w:val="26"/>
    </w:rPr>
  </w:style>
  <w:style w:type="paragraph" w:styleId="BodyText">
    <w:name w:val="Body Text"/>
    <w:basedOn w:val="Normal"/>
    <w:link w:val="BodyTextChar"/>
    <w:uiPriority w:val="99"/>
    <w:semiHidden/>
    <w:unhideWhenUsed/>
    <w:rsid w:val="001B4C58"/>
    <w:pPr>
      <w:spacing w:after="120"/>
    </w:pPr>
  </w:style>
  <w:style w:type="character" w:customStyle="1" w:styleId="BodyTextChar1">
    <w:name w:val="Body Text Char1"/>
    <w:basedOn w:val="DefaultParagraphFont"/>
    <w:uiPriority w:val="99"/>
    <w:semiHidden/>
    <w:rsid w:val="001B4C58"/>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cobinmag.com/2017/08/socialist-left-democratic-socialists-america-ds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tn.hms.harvard.edu/flash/2018/spacex-launches-falcon-heavy-rocket-successfully/"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jacobinmag.com/2015/07/chua-changelab-nakagawa-model-mino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30</Pages>
  <Words>13446</Words>
  <Characters>76644</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57</cp:revision>
  <dcterms:created xsi:type="dcterms:W3CDTF">2021-12-18T01:35:00Z</dcterms:created>
  <dcterms:modified xsi:type="dcterms:W3CDTF">2021-12-18T02:24:00Z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