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F803B" w14:textId="693012B8" w:rsidR="00E42E4C" w:rsidRDefault="009D62C5" w:rsidP="009D62C5">
      <w:pPr>
        <w:pStyle w:val="Heading1"/>
      </w:pPr>
      <w:r>
        <w:t>1NC</w:t>
      </w:r>
    </w:p>
    <w:p w14:paraId="744B140D" w14:textId="7F4D368C" w:rsidR="009D62C5" w:rsidRDefault="009D62C5" w:rsidP="009D62C5"/>
    <w:p w14:paraId="4AE21848" w14:textId="5ECA5E8B" w:rsidR="009D62C5" w:rsidRDefault="009D62C5" w:rsidP="009D62C5"/>
    <w:p w14:paraId="7B12C653" w14:textId="1A4F554A" w:rsidR="00F82FC7" w:rsidRDefault="00F82FC7" w:rsidP="00F82FC7"/>
    <w:p w14:paraId="2471844C" w14:textId="77777777" w:rsidR="00F82FC7" w:rsidRDefault="00F82FC7" w:rsidP="00F82FC7">
      <w:pPr>
        <w:pStyle w:val="Heading2"/>
      </w:pPr>
      <w:r>
        <w:lastRenderedPageBreak/>
        <w:t>OFF</w:t>
      </w:r>
    </w:p>
    <w:p w14:paraId="1E8F5871" w14:textId="77777777" w:rsidR="00636FD1" w:rsidRPr="000D61F4" w:rsidRDefault="00636FD1" w:rsidP="00636FD1">
      <w:pPr>
        <w:pStyle w:val="Heading4"/>
      </w:pPr>
      <w:r>
        <w:t xml:space="preserve">The U.S economy is surging and on the rise – optimism from investors and manufacturing sectors seeing a big boost proves the economy is expanding </w:t>
      </w:r>
    </w:p>
    <w:p w14:paraId="7C40AD8E" w14:textId="77777777" w:rsidR="00636FD1" w:rsidRDefault="00636FD1" w:rsidP="00636FD1">
      <w:pPr>
        <w:rPr>
          <w:sz w:val="16"/>
        </w:rPr>
      </w:pPr>
      <w:r w:rsidRPr="000D61F4">
        <w:rPr>
          <w:rStyle w:val="Style13ptBold"/>
          <w:rFonts w:eastAsiaTheme="majorEastAsia" w:cstheme="majorBidi"/>
          <w:szCs w:val="26"/>
        </w:rPr>
        <w:t>Harrison and Hannon 20</w:t>
      </w:r>
      <w:r w:rsidRPr="000D61F4">
        <w:rPr>
          <w:rStyle w:val="Style13ptBold"/>
          <w:sz w:val="16"/>
        </w:rPr>
        <w:t xml:space="preserve"> </w:t>
      </w:r>
      <w:r w:rsidRPr="000D61F4">
        <w:rPr>
          <w:sz w:val="16"/>
        </w:rPr>
        <w:t>[David Harrison is a reporter that covers the U.S. economy and the Federal Reserve from The Wall Street Journal's Washington D.C. bureau. Paul Hannon is a reporter that covers economics and central banks for the Wall Street Journal.]</w:t>
      </w:r>
      <w:r>
        <w:rPr>
          <w:sz w:val="16"/>
        </w:rPr>
        <w:t xml:space="preserve"> </w:t>
      </w:r>
      <w:r w:rsidRPr="000D61F4">
        <w:rPr>
          <w:sz w:val="16"/>
        </w:rPr>
        <w:t xml:space="preserve">“U.S. Economic Recovery Gains Steam While Others Stutter.” Wall Street Journal. August 30, 2020. </w:t>
      </w:r>
      <w:hyperlink r:id="rId9" w:history="1">
        <w:r w:rsidRPr="000D61F4">
          <w:rPr>
            <w:rStyle w:val="Hyperlink"/>
            <w:sz w:val="16"/>
          </w:rPr>
          <w:t>https://www.wsj.com/articles/global-economies-show-signs-of-stuttering-recovery-from-coronavirus-lockdowns-11598001890</w:t>
        </w:r>
      </w:hyperlink>
      <w:r w:rsidRPr="000D61F4">
        <w:rPr>
          <w:sz w:val="16"/>
        </w:rPr>
        <w:t xml:space="preserve"> BSPK</w:t>
      </w:r>
    </w:p>
    <w:p w14:paraId="584F1DDD" w14:textId="77777777" w:rsidR="00636FD1" w:rsidRPr="000D61F4" w:rsidRDefault="00636FD1" w:rsidP="00636FD1">
      <w:pPr>
        <w:rPr>
          <w:sz w:val="16"/>
        </w:rPr>
      </w:pPr>
      <w:r w:rsidRPr="003E254F">
        <w:rPr>
          <w:rStyle w:val="StyleUnderline"/>
          <w:highlight w:val="green"/>
        </w:rPr>
        <w:t>The U.S. economy picked up momentum this month as companies shook off the effects of the pandemic</w:t>
      </w:r>
      <w:r w:rsidRPr="00EC341C">
        <w:rPr>
          <w:rStyle w:val="StyleUnderline"/>
        </w:rPr>
        <w:t>-induced downturn</w:t>
      </w:r>
      <w:r w:rsidRPr="000D61F4">
        <w:rPr>
          <w:sz w:val="16"/>
        </w:rPr>
        <w:t xml:space="preserve">, though recoveries in other parts of the world slowed, according to new surveys of purchasing managers. </w:t>
      </w:r>
    </w:p>
    <w:p w14:paraId="6E399C19" w14:textId="77777777" w:rsidR="00636FD1" w:rsidRPr="000D61F4" w:rsidRDefault="00636FD1" w:rsidP="00636FD1">
      <w:pPr>
        <w:rPr>
          <w:sz w:val="16"/>
        </w:rPr>
      </w:pPr>
      <w:r w:rsidRPr="000D61F4">
        <w:rPr>
          <w:sz w:val="16"/>
        </w:rPr>
        <w:t xml:space="preserve">The data released Friday suggest </w:t>
      </w:r>
      <w:r w:rsidRPr="00EC341C">
        <w:rPr>
          <w:rStyle w:val="StyleUnderline"/>
        </w:rPr>
        <w:t xml:space="preserve">U.S. </w:t>
      </w:r>
      <w:r w:rsidRPr="003E254F">
        <w:rPr>
          <w:rStyle w:val="StyleUnderline"/>
          <w:highlight w:val="green"/>
        </w:rPr>
        <w:t>firms are seeing demand return as they reopen</w:t>
      </w:r>
      <w:r w:rsidRPr="00EC341C">
        <w:rPr>
          <w:rStyle w:val="StyleUnderline"/>
        </w:rPr>
        <w:t xml:space="preserve"> from the lockdowns </w:t>
      </w:r>
      <w:r w:rsidRPr="000D61F4">
        <w:rPr>
          <w:sz w:val="16"/>
        </w:rPr>
        <w:t>imposed in the spring and early summer. They also indicate</w:t>
      </w:r>
      <w:r w:rsidRPr="00EC341C">
        <w:rPr>
          <w:rStyle w:val="StyleUnderline"/>
        </w:rPr>
        <w:t xml:space="preserve"> the economy has so far </w:t>
      </w:r>
      <w:r w:rsidRPr="003E254F">
        <w:rPr>
          <w:rStyle w:val="StyleUnderline"/>
          <w:highlight w:val="green"/>
        </w:rPr>
        <w:t>managed to weather July’s</w:t>
      </w:r>
      <w:r w:rsidRPr="00EC341C">
        <w:rPr>
          <w:rStyle w:val="StyleUnderline"/>
        </w:rPr>
        <w:t xml:space="preserve"> sharp </w:t>
      </w:r>
      <w:r w:rsidRPr="003E254F">
        <w:rPr>
          <w:rStyle w:val="StyleUnderline"/>
          <w:highlight w:val="green"/>
        </w:rPr>
        <w:t>rise in new</w:t>
      </w:r>
      <w:r w:rsidRPr="00EC341C">
        <w:rPr>
          <w:rStyle w:val="StyleUnderline"/>
        </w:rPr>
        <w:t xml:space="preserve"> coronavirus </w:t>
      </w:r>
      <w:r w:rsidRPr="003E254F">
        <w:rPr>
          <w:rStyle w:val="StyleUnderline"/>
          <w:highlight w:val="green"/>
        </w:rPr>
        <w:t>infections</w:t>
      </w:r>
      <w:r w:rsidRPr="00EC341C">
        <w:rPr>
          <w:rStyle w:val="StyleUnderline"/>
        </w:rPr>
        <w:t xml:space="preserve"> and business closures</w:t>
      </w:r>
      <w:r w:rsidRPr="000D61F4">
        <w:rPr>
          <w:sz w:val="16"/>
        </w:rPr>
        <w:t xml:space="preserve"> that threatened to knock the recovery off course</w:t>
      </w:r>
      <w:r w:rsidRPr="00EC341C">
        <w:rPr>
          <w:rStyle w:val="StyleUnderline"/>
        </w:rPr>
        <w:t>.</w:t>
      </w:r>
      <w:r w:rsidRPr="000D61F4">
        <w:rPr>
          <w:sz w:val="16"/>
        </w:rPr>
        <w:t xml:space="preserve"> </w:t>
      </w:r>
    </w:p>
    <w:p w14:paraId="33264BBE" w14:textId="77777777" w:rsidR="00636FD1" w:rsidRPr="000D61F4" w:rsidRDefault="00636FD1" w:rsidP="00636FD1">
      <w:pPr>
        <w:rPr>
          <w:sz w:val="16"/>
        </w:rPr>
      </w:pPr>
      <w:r w:rsidRPr="000D61F4">
        <w:rPr>
          <w:sz w:val="16"/>
        </w:rPr>
        <w:t xml:space="preserve">Data firm IHS Markit said its </w:t>
      </w:r>
      <w:r w:rsidRPr="00EC341C">
        <w:rPr>
          <w:rStyle w:val="StyleUnderline"/>
        </w:rPr>
        <w:t xml:space="preserve">composite </w:t>
      </w:r>
      <w:r w:rsidRPr="003E254F">
        <w:rPr>
          <w:rStyle w:val="StyleUnderline"/>
          <w:highlight w:val="green"/>
        </w:rPr>
        <w:t>p</w:t>
      </w:r>
      <w:r w:rsidRPr="00EC341C">
        <w:rPr>
          <w:rStyle w:val="StyleUnderline"/>
        </w:rPr>
        <w:t>urchasing-</w:t>
      </w:r>
      <w:r w:rsidRPr="003E254F">
        <w:rPr>
          <w:rStyle w:val="StyleUnderline"/>
          <w:highlight w:val="green"/>
        </w:rPr>
        <w:t>m</w:t>
      </w:r>
      <w:r w:rsidRPr="00EC341C">
        <w:rPr>
          <w:rStyle w:val="StyleUnderline"/>
        </w:rPr>
        <w:t xml:space="preserve">anagers </w:t>
      </w:r>
      <w:r w:rsidRPr="003E254F">
        <w:rPr>
          <w:rStyle w:val="StyleUnderline"/>
          <w:highlight w:val="green"/>
        </w:rPr>
        <w:t>i</w:t>
      </w:r>
      <w:r w:rsidRPr="00EC341C">
        <w:rPr>
          <w:rStyle w:val="StyleUnderline"/>
        </w:rPr>
        <w:t xml:space="preserve">ndex, </w:t>
      </w:r>
      <w:r w:rsidRPr="003E254F">
        <w:rPr>
          <w:rStyle w:val="StyleUnderline"/>
          <w:highlight w:val="green"/>
        </w:rPr>
        <w:t>a measure of manufacturing and services activity, rose to 54.7</w:t>
      </w:r>
      <w:r w:rsidRPr="00EC341C">
        <w:rPr>
          <w:rStyle w:val="StyleUnderline"/>
        </w:rPr>
        <w:t xml:space="preserve"> from 50.3 in </w:t>
      </w:r>
      <w:r w:rsidRPr="00EC341C">
        <w:rPr>
          <w:rStyle w:val="StyleUnderline"/>
        </w:rPr>
        <w:lastRenderedPageBreak/>
        <w:t xml:space="preserve">July, </w:t>
      </w:r>
      <w:r w:rsidRPr="003E254F">
        <w:rPr>
          <w:rStyle w:val="StyleUnderline"/>
          <w:highlight w:val="green"/>
        </w:rPr>
        <w:t>an 18-month high, with both sectors seeing a big increase.</w:t>
      </w:r>
      <w:r w:rsidRPr="008109F5">
        <w:rPr>
          <w:rStyle w:val="StyleUnderline"/>
        </w:rPr>
        <w:t xml:space="preserve"> A reading above 50 is </w:t>
      </w:r>
      <w:r w:rsidRPr="003E254F">
        <w:rPr>
          <w:rStyle w:val="StyleUnderline"/>
          <w:highlight w:val="green"/>
        </w:rPr>
        <w:t>a sign of expansion</w:t>
      </w:r>
      <w:r w:rsidRPr="000D61F4">
        <w:rPr>
          <w:sz w:val="16"/>
        </w:rPr>
        <w:t xml:space="preserve"> while a reading below 50 is a sign of contraction. </w:t>
      </w:r>
    </w:p>
    <w:p w14:paraId="5F3477C9" w14:textId="77777777" w:rsidR="00636FD1" w:rsidRPr="000D61F4" w:rsidRDefault="00636FD1" w:rsidP="00636FD1">
      <w:pPr>
        <w:rPr>
          <w:sz w:val="16"/>
        </w:rPr>
      </w:pPr>
      <w:r w:rsidRPr="00EC341C">
        <w:rPr>
          <w:rStyle w:val="StyleUnderline"/>
        </w:rPr>
        <w:t>The index of manufacturing output was up to 53.6 from 50.9</w:t>
      </w:r>
      <w:r w:rsidRPr="000D61F4">
        <w:rPr>
          <w:sz w:val="16"/>
        </w:rPr>
        <w:t xml:space="preserve"> in July. </w:t>
      </w:r>
      <w:r w:rsidRPr="00EC341C">
        <w:rPr>
          <w:rStyle w:val="StyleUnderline"/>
        </w:rPr>
        <w:t>The services activity index rose to 54.8 from 50</w:t>
      </w:r>
      <w:r w:rsidRPr="000D61F4">
        <w:rPr>
          <w:sz w:val="16"/>
        </w:rPr>
        <w:t>.</w:t>
      </w:r>
    </w:p>
    <w:p w14:paraId="7AE449F6" w14:textId="77777777" w:rsidR="00636FD1" w:rsidRPr="000D61F4" w:rsidRDefault="00636FD1" w:rsidP="00636FD1">
      <w:pPr>
        <w:rPr>
          <w:sz w:val="16"/>
        </w:rPr>
      </w:pPr>
      <w:r w:rsidRPr="000D61F4">
        <w:rPr>
          <w:sz w:val="16"/>
        </w:rPr>
        <w:t>“</w:t>
      </w:r>
      <w:r w:rsidRPr="003E254F">
        <w:rPr>
          <w:rStyle w:val="StyleUnderline"/>
          <w:highlight w:val="green"/>
        </w:rPr>
        <w:t>It’s solid</w:t>
      </w:r>
      <w:r w:rsidRPr="000D61F4">
        <w:rPr>
          <w:sz w:val="16"/>
        </w:rPr>
        <w:t xml:space="preserve">,” said Michael Pearce, senior U.S. economist at Capital Economics. “We’ve had a few reasons to worry that the recovery might have lost momentum or gone into a bit of a reverse but they don’t seem to have materialized. </w:t>
      </w:r>
      <w:r w:rsidRPr="003E254F">
        <w:rPr>
          <w:rStyle w:val="StyleUnderline"/>
          <w:highlight w:val="green"/>
        </w:rPr>
        <w:t>The economy</w:t>
      </w:r>
      <w:r w:rsidRPr="00EC341C">
        <w:rPr>
          <w:rStyle w:val="StyleUnderline"/>
        </w:rPr>
        <w:t xml:space="preserve"> seems to be </w:t>
      </w:r>
      <w:r w:rsidRPr="003E254F">
        <w:rPr>
          <w:rStyle w:val="StyleUnderline"/>
          <w:highlight w:val="green"/>
        </w:rPr>
        <w:t>powering ahead.</w:t>
      </w:r>
      <w:r w:rsidRPr="000D61F4">
        <w:rPr>
          <w:sz w:val="16"/>
        </w:rPr>
        <w:t xml:space="preserve">” </w:t>
      </w:r>
    </w:p>
    <w:p w14:paraId="22F64A72" w14:textId="77777777" w:rsidR="00636FD1" w:rsidRPr="000D61F4" w:rsidRDefault="00636FD1" w:rsidP="00636FD1">
      <w:pPr>
        <w:rPr>
          <w:sz w:val="16"/>
        </w:rPr>
      </w:pPr>
      <w:r w:rsidRPr="000D61F4">
        <w:rPr>
          <w:sz w:val="16"/>
        </w:rPr>
        <w:t xml:space="preserve">In a separate report Friday, the National Association of Realtors said </w:t>
      </w:r>
      <w:r w:rsidRPr="003E254F">
        <w:rPr>
          <w:rStyle w:val="StyleUnderline"/>
          <w:highlight w:val="green"/>
        </w:rPr>
        <w:t>sales of</w:t>
      </w:r>
      <w:r w:rsidRPr="00EC341C">
        <w:rPr>
          <w:rStyle w:val="StyleUnderline"/>
        </w:rPr>
        <w:t xml:space="preserve"> previously owned </w:t>
      </w:r>
      <w:r w:rsidRPr="003E254F">
        <w:rPr>
          <w:rStyle w:val="StyleUnderline"/>
          <w:highlight w:val="green"/>
        </w:rPr>
        <w:t>homes surged</w:t>
      </w:r>
      <w:r w:rsidRPr="00EC341C">
        <w:rPr>
          <w:rStyle w:val="StyleUnderline"/>
        </w:rPr>
        <w:t xml:space="preserve"> 24.7%</w:t>
      </w:r>
      <w:r w:rsidRPr="000D61F4">
        <w:rPr>
          <w:sz w:val="16"/>
        </w:rPr>
        <w:t xml:space="preserve"> in July from June, </w:t>
      </w:r>
      <w:r w:rsidRPr="003E254F">
        <w:rPr>
          <w:rStyle w:val="StyleUnderline"/>
          <w:highlight w:val="green"/>
        </w:rPr>
        <w:t>propelled by low interest rates</w:t>
      </w:r>
      <w:r w:rsidRPr="00EC341C">
        <w:rPr>
          <w:rStyle w:val="StyleUnderline"/>
        </w:rPr>
        <w:t xml:space="preserve"> and people’s desire for more space.</w:t>
      </w:r>
      <w:r w:rsidRPr="000D61F4">
        <w:rPr>
          <w:sz w:val="16"/>
        </w:rPr>
        <w:t xml:space="preserve"> </w:t>
      </w:r>
    </w:p>
    <w:p w14:paraId="5D92B66D" w14:textId="77777777" w:rsidR="00636FD1" w:rsidRPr="000D61F4" w:rsidRDefault="00636FD1" w:rsidP="00636FD1">
      <w:pPr>
        <w:rPr>
          <w:sz w:val="16"/>
        </w:rPr>
      </w:pPr>
      <w:r w:rsidRPr="000D61F4">
        <w:rPr>
          <w:sz w:val="16"/>
        </w:rPr>
        <w:t xml:space="preserve">Economists warned that the unusual economic environment—a sharp and deep contraction in the spring caused by a global pandemic—makes it harder to interpret recent data. For instance, Mr. Pearce said, since the PMI numbers only measure month-to month change, they don’t show how much ground the U.S. still needs to make up. </w:t>
      </w:r>
    </w:p>
    <w:p w14:paraId="606D6A95" w14:textId="77777777" w:rsidR="00636FD1" w:rsidRPr="000D61F4" w:rsidRDefault="00636FD1" w:rsidP="00636FD1">
      <w:pPr>
        <w:rPr>
          <w:sz w:val="16"/>
        </w:rPr>
      </w:pPr>
      <w:r w:rsidRPr="000D61F4">
        <w:rPr>
          <w:sz w:val="16"/>
        </w:rPr>
        <w:t xml:space="preserve">U.S. output fell at an annualized rate of 32.9% in the second quarter, the worst contraction on record, the Commerce Department said. Economists surveyed by The Wall Street Journal earlier this month expected </w:t>
      </w:r>
      <w:r w:rsidRPr="003E254F">
        <w:rPr>
          <w:rStyle w:val="StyleUnderline"/>
          <w:highlight w:val="green"/>
        </w:rPr>
        <w:t>an 18.3%</w:t>
      </w:r>
      <w:r w:rsidRPr="00EC341C">
        <w:rPr>
          <w:rStyle w:val="StyleUnderline"/>
        </w:rPr>
        <w:t xml:space="preserve"> annualized </w:t>
      </w:r>
      <w:r w:rsidRPr="003E254F">
        <w:rPr>
          <w:rStyle w:val="StyleUnderline"/>
          <w:highlight w:val="green"/>
        </w:rPr>
        <w:t>pace of increase</w:t>
      </w:r>
      <w:r w:rsidRPr="00EC341C">
        <w:rPr>
          <w:rStyle w:val="StyleUnderline"/>
        </w:rPr>
        <w:t xml:space="preserve"> in the third quarter. </w:t>
      </w:r>
    </w:p>
    <w:p w14:paraId="609EC10D" w14:textId="77777777" w:rsidR="00636FD1" w:rsidRPr="000D61F4" w:rsidRDefault="00636FD1" w:rsidP="00636FD1">
      <w:pPr>
        <w:rPr>
          <w:sz w:val="16"/>
        </w:rPr>
      </w:pPr>
      <w:r w:rsidRPr="000D61F4">
        <w:rPr>
          <w:sz w:val="16"/>
        </w:rPr>
        <w:t xml:space="preserve">Other indicators suggest the U.S. economy remains vulnerable. New applications for jobless benefits rose last week, the Labor Department reported Thursday. Payroll gains slowed in July from June. More pain could be on the way as several companies, including Boeing Co., have announced job cuts. </w:t>
      </w:r>
    </w:p>
    <w:p w14:paraId="4560F147" w14:textId="77777777" w:rsidR="00636FD1" w:rsidRPr="000D61F4" w:rsidRDefault="00636FD1" w:rsidP="00636FD1">
      <w:pPr>
        <w:rPr>
          <w:sz w:val="16"/>
        </w:rPr>
      </w:pPr>
      <w:r w:rsidRPr="000D61F4">
        <w:rPr>
          <w:sz w:val="16"/>
        </w:rPr>
        <w:t xml:space="preserve">The Federal Reserve said last week that industrial production was still 8.2% below its level a year ago. Restaurant reservations are about 50% of where they were a year ago, according to OpenTable, an improvement from April and May, when they had almost completely frozen up. </w:t>
      </w:r>
    </w:p>
    <w:p w14:paraId="33151DAA" w14:textId="77777777" w:rsidR="00636FD1" w:rsidRPr="000D61F4" w:rsidRDefault="00636FD1" w:rsidP="00636FD1">
      <w:pPr>
        <w:rPr>
          <w:sz w:val="16"/>
        </w:rPr>
      </w:pPr>
      <w:r w:rsidRPr="003E254F">
        <w:rPr>
          <w:rStyle w:val="StyleUnderline"/>
          <w:highlight w:val="green"/>
        </w:rPr>
        <w:t>A rise in demand drove the August expansion</w:t>
      </w:r>
      <w:r w:rsidRPr="000D61F4">
        <w:rPr>
          <w:sz w:val="16"/>
        </w:rPr>
        <w:t xml:space="preserve">, IHS Markit said, </w:t>
      </w:r>
      <w:r w:rsidRPr="00EC341C">
        <w:rPr>
          <w:rStyle w:val="StyleUnderline"/>
        </w:rPr>
        <w:t xml:space="preserve">thanks to </w:t>
      </w:r>
      <w:r w:rsidRPr="003E254F">
        <w:rPr>
          <w:rStyle w:val="StyleUnderline"/>
          <w:highlight w:val="green"/>
        </w:rPr>
        <w:t>returning customers, new marketing campaigns and the easing of lockdowns overseas, which helped boost exports</w:t>
      </w:r>
      <w:r w:rsidRPr="00EC341C">
        <w:rPr>
          <w:rStyle w:val="StyleUnderline"/>
        </w:rPr>
        <w:t>.</w:t>
      </w:r>
      <w:r w:rsidRPr="000D61F4">
        <w:rPr>
          <w:sz w:val="16"/>
        </w:rPr>
        <w:t xml:space="preserve"> Survey respondents said they remained </w:t>
      </w:r>
      <w:r w:rsidRPr="003E254F">
        <w:rPr>
          <w:rStyle w:val="StyleUnderline"/>
          <w:highlight w:val="green"/>
        </w:rPr>
        <w:t>optimistic about the next 12 months</w:t>
      </w:r>
      <w:r w:rsidRPr="000D61F4">
        <w:rPr>
          <w:sz w:val="16"/>
        </w:rPr>
        <w:t xml:space="preserve"> although they expressed concerns about the pandemic. </w:t>
      </w:r>
    </w:p>
    <w:p w14:paraId="4C1FD9AD" w14:textId="77777777" w:rsidR="00636FD1" w:rsidRPr="000D61F4" w:rsidRDefault="00636FD1" w:rsidP="00636FD1">
      <w:pPr>
        <w:rPr>
          <w:sz w:val="16"/>
        </w:rPr>
      </w:pPr>
      <w:r w:rsidRPr="000D61F4">
        <w:rPr>
          <w:sz w:val="16"/>
        </w:rPr>
        <w:t xml:space="preserve">Arne Sorenson, chief executive of Marriott International Inc., said </w:t>
      </w:r>
      <w:r w:rsidRPr="00EC341C">
        <w:rPr>
          <w:rStyle w:val="StyleUnderline"/>
        </w:rPr>
        <w:t>business at the hotel chain had been recovering, driven largely by cooped-up leisure travelers eager to get out of the house</w:t>
      </w:r>
      <w:r w:rsidRPr="000D61F4">
        <w:rPr>
          <w:sz w:val="16"/>
        </w:rPr>
        <w:t xml:space="preserve">. </w:t>
      </w:r>
    </w:p>
    <w:p w14:paraId="7CEE904B" w14:textId="77777777" w:rsidR="00636FD1" w:rsidRDefault="00636FD1" w:rsidP="00636FD1">
      <w:pPr>
        <w:rPr>
          <w:sz w:val="16"/>
        </w:rPr>
      </w:pPr>
      <w:r w:rsidRPr="000D61F4">
        <w:rPr>
          <w:sz w:val="16"/>
        </w:rPr>
        <w:t xml:space="preserve">“I am no more optimistic about the virus than I was a month ago,” he told analysts last week. “I am, however, </w:t>
      </w:r>
      <w:r w:rsidRPr="00EC341C">
        <w:rPr>
          <w:rStyle w:val="StyleUnderline"/>
        </w:rPr>
        <w:t>more optimistic about the recovery of travel and the recovery of our business</w:t>
      </w:r>
      <w:r w:rsidRPr="000D61F4">
        <w:rPr>
          <w:sz w:val="16"/>
        </w:rPr>
        <w:t xml:space="preserve">.” </w:t>
      </w:r>
    </w:p>
    <w:p w14:paraId="67229444" w14:textId="77777777" w:rsidR="00636FD1" w:rsidRDefault="00636FD1" w:rsidP="00636FD1">
      <w:pPr>
        <w:pStyle w:val="Heading4"/>
      </w:pPr>
      <w:r>
        <w:t>Strikes deck economy– 3 warrants</w:t>
      </w:r>
    </w:p>
    <w:p w14:paraId="349EDAD5" w14:textId="77777777" w:rsidR="00636FD1" w:rsidRDefault="00636FD1" w:rsidP="00636FD1">
      <w:pPr>
        <w:pStyle w:val="Heading4"/>
      </w:pPr>
      <w:r>
        <w:t>1] Stop investment</w:t>
      </w:r>
    </w:p>
    <w:p w14:paraId="4D3DE6F5" w14:textId="77777777" w:rsidR="00636FD1" w:rsidRDefault="00636FD1" w:rsidP="00636FD1">
      <w:r w:rsidRPr="001A6D2C">
        <w:rPr>
          <w:rStyle w:val="Style13ptBold"/>
        </w:rPr>
        <w:t xml:space="preserve">Tenza 20 - </w:t>
      </w:r>
      <w:r w:rsidRPr="001A6D2C">
        <w:rPr>
          <w:sz w:val="16"/>
        </w:rPr>
        <w:t xml:space="preserve">Tenza, Mlungisi. . </w:t>
      </w:r>
      <w:r>
        <w:rPr>
          <w:sz w:val="16"/>
        </w:rPr>
        <w:t>[</w:t>
      </w:r>
      <w:r w:rsidRPr="001A6D2C">
        <w:rPr>
          <w:sz w:val="16"/>
        </w:rPr>
        <w:t>Senior Lecturer, University of KwaZulu-Natal</w:t>
      </w:r>
      <w:r>
        <w:rPr>
          <w:sz w:val="16"/>
        </w:rPr>
        <w:t xml:space="preserve">] </w:t>
      </w:r>
      <w:r w:rsidRPr="001A6D2C">
        <w:rPr>
          <w:sz w:val="16"/>
        </w:rPr>
        <w:t xml:space="preserve"> “The Effects of Violent Strikes on the Economy of a Developing Country: A Case of South Africa.” Obiter, Nelson Mandela University, 2020, http://www.scielo.org.za/scielo.php?script=sci_arttext&amp;amp;pid=S1682-58532020000300004</w:t>
      </w:r>
      <w:r>
        <w:t>VS</w:t>
      </w:r>
    </w:p>
    <w:p w14:paraId="5AD22D14" w14:textId="77777777" w:rsidR="00636FD1" w:rsidRPr="001A6D2C" w:rsidRDefault="00636FD1" w:rsidP="00636FD1">
      <w:pPr>
        <w:rPr>
          <w:sz w:val="16"/>
        </w:rPr>
      </w:pPr>
      <w:r w:rsidRPr="001A6D2C">
        <w:rPr>
          <w:sz w:val="16"/>
        </w:rPr>
        <w:t xml:space="preserve">These strikes are not only violent but take long to resolve. </w:t>
      </w:r>
      <w:r w:rsidRPr="001A6D2C">
        <w:rPr>
          <w:rStyle w:val="StyleUnderline"/>
        </w:rPr>
        <w:t xml:space="preserve">Generally, </w:t>
      </w:r>
      <w:r w:rsidRPr="003E254F">
        <w:rPr>
          <w:rStyle w:val="StyleUnderline"/>
          <w:highlight w:val="green"/>
        </w:rPr>
        <w:t>a</w:t>
      </w:r>
      <w:r w:rsidRPr="001A6D2C">
        <w:rPr>
          <w:rStyle w:val="StyleUnderline"/>
        </w:rPr>
        <w:t xml:space="preserve"> lengthy </w:t>
      </w:r>
      <w:r w:rsidRPr="003E254F">
        <w:rPr>
          <w:rStyle w:val="StyleUnderline"/>
          <w:highlight w:val="green"/>
        </w:rPr>
        <w:t>strike has a negative effect on employment</w:t>
      </w:r>
      <w:r w:rsidRPr="001A6D2C">
        <w:rPr>
          <w:rStyle w:val="StyleUnderline"/>
        </w:rPr>
        <w:t xml:space="preserve">, reduces business </w:t>
      </w:r>
      <w:r w:rsidRPr="003E254F">
        <w:rPr>
          <w:rStyle w:val="StyleUnderline"/>
          <w:highlight w:val="green"/>
        </w:rPr>
        <w:t>confidence</w:t>
      </w:r>
      <w:r w:rsidRPr="001A6D2C">
        <w:rPr>
          <w:rStyle w:val="StyleUnderline"/>
        </w:rPr>
        <w:t xml:space="preserve"> and increases the risk of economic </w:t>
      </w:r>
      <w:r w:rsidRPr="003E254F">
        <w:rPr>
          <w:rStyle w:val="StyleUnderline"/>
          <w:highlight w:val="green"/>
        </w:rPr>
        <w:t>stagflation</w:t>
      </w:r>
      <w:r w:rsidRPr="001A6D2C">
        <w:rPr>
          <w:rStyle w:val="StyleUnderline"/>
        </w:rPr>
        <w:t>.</w:t>
      </w:r>
      <w:r w:rsidRPr="001A6D2C">
        <w:rPr>
          <w:sz w:val="16"/>
        </w:rPr>
        <w:t xml:space="preserve"> </w:t>
      </w:r>
      <w:r w:rsidRPr="001A6D2C">
        <w:rPr>
          <w:rStyle w:val="StyleUnderline"/>
        </w:rPr>
        <w:t xml:space="preserve">In addition, such </w:t>
      </w:r>
      <w:r w:rsidRPr="003E254F">
        <w:rPr>
          <w:rStyle w:val="StyleUnderline"/>
          <w:highlight w:val="green"/>
        </w:rPr>
        <w:t>strikes have a</w:t>
      </w:r>
      <w:r w:rsidRPr="001A6D2C">
        <w:rPr>
          <w:rStyle w:val="StyleUnderline"/>
        </w:rPr>
        <w:t xml:space="preserve"> major </w:t>
      </w:r>
      <w:r w:rsidRPr="003E254F">
        <w:rPr>
          <w:rStyle w:val="StyleUnderline"/>
          <w:highlight w:val="green"/>
        </w:rPr>
        <w:t>setback on</w:t>
      </w:r>
      <w:r w:rsidRPr="001A6D2C">
        <w:rPr>
          <w:rStyle w:val="StyleUnderline"/>
        </w:rPr>
        <w:t xml:space="preserve"> the growth of the </w:t>
      </w:r>
      <w:r w:rsidRPr="003E254F">
        <w:rPr>
          <w:rStyle w:val="StyleUnderline"/>
          <w:highlight w:val="green"/>
        </w:rPr>
        <w:t>economy and investment</w:t>
      </w:r>
      <w:r w:rsidRPr="001A6D2C">
        <w:rPr>
          <w:rStyle w:val="StyleUnderline"/>
        </w:rPr>
        <w:t xml:space="preserve"> opportunities. It is common knowledge that consu</w:t>
      </w:r>
      <w:r w:rsidRPr="001A6D2C">
        <w:rPr>
          <w:rStyle w:val="StyleUnderline"/>
        </w:rPr>
        <w:lastRenderedPageBreak/>
        <w:t>mer spending is directly linked to economic growth.</w:t>
      </w:r>
      <w:r w:rsidRPr="001A6D2C">
        <w:rPr>
          <w:sz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4C183D91" w14:textId="77777777" w:rsidR="00636FD1" w:rsidRPr="001A6D2C" w:rsidRDefault="00636FD1" w:rsidP="00636FD1">
      <w:pPr>
        <w:rPr>
          <w:rStyle w:val="StyleUnderline"/>
        </w:rPr>
      </w:pPr>
      <w:r w:rsidRPr="001A6D2C">
        <w:rPr>
          <w:rStyle w:val="StyleUnderline"/>
        </w:rPr>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w:t>
      </w:r>
      <w:r w:rsidRPr="003E254F">
        <w:rPr>
          <w:rStyle w:val="StyleUnderline"/>
          <w:highlight w:val="green"/>
        </w:rPr>
        <w:t>getting returns for investment may not materialise if the labour environment is not fertile</w:t>
      </w:r>
      <w:r w:rsidRPr="001A6D2C">
        <w:rPr>
          <w:rStyle w:val="StyleUnderline"/>
        </w:rPr>
        <w:t xml:space="preserve"> for such investments as a result of, for example, unstable labour relations. Therefore, </w:t>
      </w:r>
      <w:r w:rsidRPr="003E254F">
        <w:rPr>
          <w:rStyle w:val="StyleUnderline"/>
          <w:highlight w:val="green"/>
        </w:rPr>
        <w:t>investors may be reluctant to invest</w:t>
      </w:r>
      <w:r w:rsidRPr="001A6D2C">
        <w:rPr>
          <w:rStyle w:val="StyleUnderline"/>
        </w:rPr>
        <w:t xml:space="preserve"> where there</w:t>
      </w:r>
      <w:r w:rsidRPr="001A6D2C">
        <w:rPr>
          <w:rStyle w:val="StyleUnderline"/>
        </w:rPr>
        <w:lastRenderedPageBreak/>
        <w:t xml:space="preserve"> is an unstable or fragile labour relations environment.</w:t>
      </w:r>
    </w:p>
    <w:p w14:paraId="58FED3B1" w14:textId="77777777" w:rsidR="00636FD1" w:rsidRDefault="00636FD1" w:rsidP="00636FD1">
      <w:pPr>
        <w:pStyle w:val="Heading4"/>
      </w:pPr>
      <w:r>
        <w:t>2] Strikes negatively impact labor and confidence, causing major economic losses</w:t>
      </w:r>
    </w:p>
    <w:p w14:paraId="430C1C58" w14:textId="77777777" w:rsidR="00636FD1" w:rsidRDefault="00636FD1" w:rsidP="00636FD1">
      <w:r w:rsidRPr="001A6D2C">
        <w:rPr>
          <w:rStyle w:val="Style13ptBold"/>
        </w:rPr>
        <w:t xml:space="preserve">Tenza 20 - </w:t>
      </w:r>
      <w:r w:rsidRPr="001A6D2C">
        <w:rPr>
          <w:sz w:val="16"/>
        </w:rPr>
        <w:t xml:space="preserve">Tenza, Mlungisi. .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42A83D27" w14:textId="77777777" w:rsidR="00636FD1" w:rsidRPr="00752159" w:rsidRDefault="00636FD1" w:rsidP="00636FD1">
      <w:pPr>
        <w:rPr>
          <w:sz w:val="16"/>
        </w:rPr>
      </w:pPr>
      <w:r w:rsidRPr="00752159">
        <w:rPr>
          <w:sz w:val="16"/>
        </w:rPr>
        <w:t xml:space="preserve">When South Africa obtained democracy in 1994, there was a dream of a better country with a new vision for industrial relations.5 However, the number of violent strikes that have bedevilled this country in recent years seems to have shattered-down the aspirations of a better South Africa. </w:t>
      </w:r>
      <w:r w:rsidRPr="003E254F">
        <w:rPr>
          <w:rStyle w:val="StyleUnderline"/>
          <w:highlight w:val="green"/>
        </w:rPr>
        <w:t>South Africa recorded 114 strikes</w:t>
      </w:r>
      <w:r w:rsidRPr="00752159">
        <w:rPr>
          <w:rStyle w:val="StyleUnderline"/>
        </w:rPr>
        <w:t xml:space="preserve"> in 2013 and 88 strikes in 2014, </w:t>
      </w:r>
      <w:r w:rsidRPr="003E254F">
        <w:rPr>
          <w:rStyle w:val="StyleUnderline"/>
          <w:highlight w:val="green"/>
        </w:rPr>
        <w:t>which cost the country</w:t>
      </w:r>
      <w:r w:rsidRPr="00752159">
        <w:rPr>
          <w:rStyle w:val="StyleUnderline"/>
        </w:rPr>
        <w:t xml:space="preserve"> about </w:t>
      </w:r>
      <w:r w:rsidRPr="003E254F">
        <w:rPr>
          <w:rStyle w:val="StyleUnderline"/>
          <w:highlight w:val="green"/>
        </w:rPr>
        <w:t>R6.1 billion</w:t>
      </w:r>
      <w:r w:rsidRPr="00752159">
        <w:rPr>
          <w:rStyle w:val="StyleUnderline"/>
        </w:rPr>
        <w:t xml:space="preserve"> according to the Department of Labour.6 The impact of these strikes has been hugely felt by the mining sector, particularly the platinum industry. The biggest strike took place in the platinum sector where about 70 000 mineworkers' downed tools for better wages.</w:t>
      </w:r>
      <w:r w:rsidRPr="00752159">
        <w:rPr>
          <w:sz w:val="16"/>
        </w:rPr>
        <w:t xml:space="preserve"> Three major platinum producers (Impala, Anglo American and Lonmin Platinum Mines) were affected. The strike started on 23 January 2014 and ended on 25 June 2014. Business Day reported that "the five-month-long strike in the platinum sector pushed the economy to the brink of recession".7 </w:t>
      </w:r>
      <w:r w:rsidRPr="00752159">
        <w:rPr>
          <w:rStyle w:val="StyleUnderline"/>
        </w:rPr>
        <w:t xml:space="preserve">This strike was closely followed by a four-week strike in the metal and engineering sector. All these </w:t>
      </w:r>
      <w:r w:rsidRPr="003E254F">
        <w:rPr>
          <w:rStyle w:val="StyleUnderline"/>
          <w:highlight w:val="green"/>
        </w:rPr>
        <w:t>strikes</w:t>
      </w:r>
      <w:r w:rsidRPr="00752159">
        <w:rPr>
          <w:rStyle w:val="StyleUnderline"/>
        </w:rPr>
        <w:t xml:space="preserve"> (and those not mentioned here) </w:t>
      </w:r>
      <w:r w:rsidRPr="003E254F">
        <w:rPr>
          <w:rStyle w:val="StyleUnderline"/>
          <w:highlight w:val="green"/>
        </w:rPr>
        <w:t>were characterised with violence</w:t>
      </w:r>
      <w:r w:rsidRPr="00752159">
        <w:rPr>
          <w:rStyle w:val="StyleUnderline"/>
        </w:rPr>
        <w:t xml:space="preserve"> accompanied by damage to property, intimidation, assault and sometimes the killing of people.</w:t>
      </w:r>
      <w:r w:rsidRPr="00752159">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While participating in a strike, workers' stress levels leave them feeling frustrated at their seeming powerlessness, which in turn provokes further violent behaviour.10 These strikes are not only violent but take long to resolve. </w:t>
      </w:r>
      <w:r w:rsidRPr="001A6D2C">
        <w:rPr>
          <w:rStyle w:val="StyleUnderline"/>
        </w:rPr>
        <w:t xml:space="preserve">Generally, </w:t>
      </w:r>
      <w:r w:rsidRPr="003E254F">
        <w:rPr>
          <w:rStyle w:val="StyleUnderline"/>
          <w:highlight w:val="green"/>
        </w:rPr>
        <w:t>a</w:t>
      </w:r>
      <w:r w:rsidRPr="001A6D2C">
        <w:rPr>
          <w:rStyle w:val="StyleUnderline"/>
        </w:rPr>
        <w:t xml:space="preserve"> lengthy </w:t>
      </w:r>
      <w:r w:rsidRPr="003E254F">
        <w:rPr>
          <w:rStyle w:val="StyleUnderline"/>
          <w:highlight w:val="green"/>
        </w:rPr>
        <w:t>strike has a negative effect on employment</w:t>
      </w:r>
      <w:r w:rsidRPr="001A6D2C">
        <w:rPr>
          <w:rStyle w:val="StyleUnderline"/>
        </w:rPr>
        <w:t xml:space="preserve">, reduces business </w:t>
      </w:r>
      <w:r w:rsidRPr="003E254F">
        <w:rPr>
          <w:rStyle w:val="StyleUnderline"/>
          <w:highlight w:val="green"/>
        </w:rPr>
        <w:t>confidence</w:t>
      </w:r>
      <w:r w:rsidRPr="001A6D2C">
        <w:rPr>
          <w:rStyle w:val="StyleUnderline"/>
        </w:rPr>
        <w:t xml:space="preserve"> and increases the risk of economic </w:t>
      </w:r>
      <w:r w:rsidRPr="003E254F">
        <w:rPr>
          <w:rStyle w:val="StyleUnderline"/>
          <w:highlight w:val="green"/>
        </w:rPr>
        <w:t>stagflation</w:t>
      </w:r>
      <w:r w:rsidRPr="001A6D2C">
        <w:rPr>
          <w:rStyle w:val="StyleUnderline"/>
        </w:rPr>
        <w:t>.</w:t>
      </w:r>
      <w:r w:rsidRPr="00752159">
        <w:rPr>
          <w:sz w:val="16"/>
        </w:rPr>
        <w:t xml:space="preserve"> </w:t>
      </w:r>
      <w:r w:rsidRPr="001A6D2C">
        <w:rPr>
          <w:rStyle w:val="StyleUnderline"/>
        </w:rPr>
        <w:t xml:space="preserve">In addition, such </w:t>
      </w:r>
      <w:r w:rsidRPr="003E254F">
        <w:rPr>
          <w:rStyle w:val="StyleUnderline"/>
          <w:highlight w:val="green"/>
        </w:rPr>
        <w:t>strikes have a</w:t>
      </w:r>
      <w:r w:rsidRPr="001A6D2C">
        <w:rPr>
          <w:rStyle w:val="StyleUnderline"/>
        </w:rPr>
        <w:t xml:space="preserve"> major </w:t>
      </w:r>
      <w:r w:rsidRPr="003E254F">
        <w:rPr>
          <w:rStyle w:val="StyleUnderline"/>
          <w:highlight w:val="green"/>
        </w:rPr>
        <w:t>setback on</w:t>
      </w:r>
      <w:r w:rsidRPr="001A6D2C">
        <w:rPr>
          <w:rStyle w:val="StyleUnderline"/>
        </w:rPr>
        <w:t xml:space="preserve"> the growth of the </w:t>
      </w:r>
      <w:r w:rsidRPr="003E254F">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752159">
        <w:rPr>
          <w:sz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4B3ECB32" w14:textId="77777777" w:rsidR="00636FD1" w:rsidRDefault="00636FD1" w:rsidP="00636FD1">
      <w:pPr>
        <w:pStyle w:val="Heading4"/>
      </w:pPr>
      <w:r>
        <w:t>3] Strikes harm key industries, stunting economic growth</w:t>
      </w:r>
    </w:p>
    <w:p w14:paraId="430628B0" w14:textId="77777777" w:rsidR="00636FD1" w:rsidRPr="00004468" w:rsidRDefault="00636FD1" w:rsidP="00636FD1">
      <w:r w:rsidRPr="00224F03">
        <w:rPr>
          <w:rStyle w:val="Style13ptBold"/>
        </w:rPr>
        <w:t>McElroy 19</w:t>
      </w:r>
      <w:r w:rsidRPr="00484441">
        <w:rPr>
          <w:sz w:val="16"/>
        </w:rPr>
        <w:t xml:space="preserve"> John McElroy [MPA at McCombs school of Business] 10/25/2019 "Strikes Hurt Everybody" </w:t>
      </w:r>
      <w:hyperlink r:id="rId10" w:history="1">
        <w:r w:rsidRPr="00484441">
          <w:rPr>
            <w:rStyle w:val="Hyperlink"/>
            <w:sz w:val="16"/>
          </w:rPr>
          <w:t>https://www.wardsauto.com/ideaxchange/strikes-hurt-everybody</w:t>
        </w:r>
      </w:hyperlink>
      <w:r w:rsidRPr="00484441">
        <w:rPr>
          <w:sz w:val="16"/>
        </w:rPr>
        <w:t xml:space="preserve"> </w:t>
      </w:r>
      <w:r>
        <w:t>VS</w:t>
      </w:r>
    </w:p>
    <w:p w14:paraId="5E53B483" w14:textId="77777777" w:rsidR="00636FD1" w:rsidRPr="004903BF" w:rsidRDefault="00636FD1" w:rsidP="00636FD1">
      <w:pPr>
        <w:rPr>
          <w:sz w:val="16"/>
        </w:rPr>
      </w:pPr>
      <w:r w:rsidRPr="004903BF">
        <w:rPr>
          <w:sz w:val="16"/>
        </w:rPr>
        <w:t xml:space="preserve">This creates a poisonous relationship between the company and its workforce.  </w:t>
      </w:r>
      <w:r w:rsidRPr="004903BF">
        <w:rPr>
          <w:rStyle w:val="StyleUnderline"/>
        </w:rPr>
        <w:t xml:space="preserve">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Attacking the company in the media also drives away customers. </w:t>
      </w:r>
      <w:r w:rsidRPr="004903BF">
        <w:rPr>
          <w:sz w:val="16"/>
        </w:rPr>
        <w:t xml:space="preserve">Who wants to buy a shiny new car from a company that’s accused of underpaying its workers and treating them unfairly? </w:t>
      </w:r>
      <w:r w:rsidRPr="004903BF">
        <w:rPr>
          <w:rStyle w:val="StyleUnderline"/>
        </w:rPr>
        <w:t xml:space="preserve">Data from the Center for Automotive Research (CAR) in Ann Arbor, MI, show that </w:t>
      </w:r>
      <w:r w:rsidRPr="004903BF">
        <w:rPr>
          <w:rStyle w:val="StyleUnderline"/>
          <w:highlight w:val="green"/>
        </w:rPr>
        <w:t>GM loses market share during strikes and never gets it back. GM lost two percentage points during the 1998 strike</w:t>
      </w:r>
      <w:r w:rsidRPr="004903BF">
        <w:rPr>
          <w:rStyle w:val="StyleUnderline"/>
        </w:rPr>
        <w:t xml:space="preserve">, which in today’s market would </w:t>
      </w:r>
      <w:r w:rsidRPr="004903BF">
        <w:rPr>
          <w:rStyle w:val="StyleUnderline"/>
          <w:highlight w:val="green"/>
        </w:rPr>
        <w:t>represent a loss of 340,000 sales</w:t>
      </w:r>
      <w:r w:rsidRPr="004903BF">
        <w:rPr>
          <w:rStyle w:val="StyleUnderline"/>
        </w:rPr>
        <w:t xml:space="preserve">. </w:t>
      </w:r>
      <w:r w:rsidRPr="004903BF">
        <w:rPr>
          <w:sz w:val="16"/>
        </w:rPr>
        <w:t xml:space="preserve">Because GM reports sales on a quarterly basis we’ll only find out at the end of December if it lost market share from this strike. </w:t>
      </w:r>
      <w:r w:rsidRPr="004903BF">
        <w:rPr>
          <w:rStyle w:val="StyleUnderline"/>
        </w:rPr>
        <w:t xml:space="preserve">UAW members say one of their greatest concerns is job security. But </w:t>
      </w:r>
      <w:r w:rsidRPr="004903BF">
        <w:rPr>
          <w:rStyle w:val="StyleUnderline"/>
          <w:highlight w:val="green"/>
        </w:rPr>
        <w:t>causing a company to lose market share is a</w:t>
      </w:r>
      <w:r w:rsidRPr="004903BF">
        <w:rPr>
          <w:rStyle w:val="StyleUnderline"/>
        </w:rPr>
        <w:t xml:space="preserve"> sure-fire </w:t>
      </w:r>
      <w:r w:rsidRPr="004903BF">
        <w:rPr>
          <w:rStyle w:val="StyleUnderline"/>
          <w:highlight w:val="green"/>
        </w:rPr>
        <w:t>path to more plant closings and layoffs</w:t>
      </w:r>
      <w:r w:rsidRPr="004903BF">
        <w:rPr>
          <w:rStyle w:val="StyleUnderline"/>
        </w:rPr>
        <w:t>.</w:t>
      </w:r>
      <w:r w:rsidRPr="004903BF">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4903BF">
        <w:rPr>
          <w:rStyle w:val="StyleUnderline"/>
        </w:rPr>
        <w:t xml:space="preserve">But </w:t>
      </w:r>
      <w:r w:rsidRPr="004903BF">
        <w:rPr>
          <w:rStyle w:val="StyleUnderline"/>
          <w:highlight w:val="green"/>
        </w:rPr>
        <w:t>strikes</w:t>
      </w:r>
      <w:r w:rsidRPr="004903BF">
        <w:rPr>
          <w:rStyle w:val="StyleUnderline"/>
        </w:rPr>
        <w:t xml:space="preserve"> don’t just hurt the people walking the picket lines or the company they’re striking against. They </w:t>
      </w:r>
      <w:r w:rsidRPr="004903BF">
        <w:rPr>
          <w:rStyle w:val="StyleUnderline"/>
          <w:highlight w:val="green"/>
        </w:rPr>
        <w:t>hurt suppliers</w:t>
      </w:r>
      <w:r w:rsidRPr="004903BF">
        <w:rPr>
          <w:rStyle w:val="StyleUnderline"/>
        </w:rPr>
        <w:t xml:space="preserve">, car </w:t>
      </w:r>
      <w:r w:rsidRPr="004903BF">
        <w:rPr>
          <w:rStyle w:val="StyleUnderline"/>
          <w:highlight w:val="green"/>
        </w:rPr>
        <w:t>dealers and</w:t>
      </w:r>
      <w:r w:rsidRPr="004903BF">
        <w:rPr>
          <w:rStyle w:val="StyleUnderline"/>
        </w:rPr>
        <w:t xml:space="preserve"> the </w:t>
      </w:r>
      <w:r w:rsidRPr="004903BF">
        <w:rPr>
          <w:rStyle w:val="StyleUnderline"/>
          <w:highlight w:val="green"/>
        </w:rPr>
        <w:t>communities</w:t>
      </w:r>
      <w:r w:rsidRPr="004903BF">
        <w:rPr>
          <w:rStyle w:val="StyleUnderline"/>
        </w:rPr>
        <w:t xml:space="preserve"> located near the plants. The Anderson Economic Group estimates that </w:t>
      </w:r>
      <w:r w:rsidRPr="004903BF">
        <w:rPr>
          <w:rStyle w:val="StyleUnderline"/>
          <w:highlight w:val="green"/>
        </w:rPr>
        <w:t>75,000 workers at supplier companies were</w:t>
      </w:r>
      <w:r w:rsidRPr="004903BF">
        <w:rPr>
          <w:rStyle w:val="StyleUnderline"/>
        </w:rPr>
        <w:t xml:space="preserve"> temporarily </w:t>
      </w:r>
      <w:r w:rsidRPr="004903BF">
        <w:rPr>
          <w:rStyle w:val="StyleUnderline"/>
          <w:highlight w:val="green"/>
        </w:rPr>
        <w:t>laid off because of the GM strike.</w:t>
      </w:r>
      <w:r w:rsidRPr="004903BF">
        <w:rPr>
          <w:rStyle w:val="StyleUnderline"/>
        </w:rPr>
        <w:t xml:space="preserve"> Unlike UAW picketers, those supplier workers won’t get any strike pay or an $11,000 contract signing bonus. No, most of them lost close to a month’s worth of wages, which must be financially devastating for them. GM’s suppliers also lost a lot of money. So now </w:t>
      </w:r>
      <w:r w:rsidRPr="004903BF">
        <w:rPr>
          <w:rStyle w:val="StyleUnderline"/>
          <w:highlight w:val="green"/>
        </w:rPr>
        <w:t>they’re cutting budgets and delaying capital investments to make up for the lost revenue</w:t>
      </w:r>
      <w:r w:rsidRPr="004903BF">
        <w:rPr>
          <w:rStyle w:val="StyleUnderline"/>
        </w:rPr>
        <w:t xml:space="preserve">, which is a </w:t>
      </w:r>
      <w:r w:rsidRPr="004903BF">
        <w:rPr>
          <w:rStyle w:val="StyleUnderline"/>
          <w:highlight w:val="green"/>
        </w:rPr>
        <w:t>further drag on the economy</w:t>
      </w:r>
      <w:r w:rsidRPr="004903BF">
        <w:rPr>
          <w:rStyle w:val="StyleUnderline"/>
        </w:rPr>
        <w:t xml:space="preserve">. According to CAR, the communities and states where GM’s plants are located collectively lost a couple of hundred million dollars in payroll and tax revenue. Some economists warn that </w:t>
      </w:r>
      <w:r w:rsidRPr="00F86592">
        <w:rPr>
          <w:rStyle w:val="StyleUnderline"/>
          <w:highlight w:val="green"/>
        </w:rPr>
        <w:t xml:space="preserve">if the strike were prolonged it could knock </w:t>
      </w:r>
      <w:r w:rsidRPr="00F86592">
        <w:rPr>
          <w:rStyle w:val="StyleUnderline"/>
        </w:rPr>
        <w:t xml:space="preserve">the state of </w:t>
      </w:r>
      <w:r w:rsidRPr="00F86592">
        <w:rPr>
          <w:rStyle w:val="StyleUnderline"/>
          <w:highlight w:val="green"/>
        </w:rPr>
        <w:t>Michigan</w:t>
      </w:r>
      <w:r w:rsidRPr="004903BF">
        <w:rPr>
          <w:rStyle w:val="StyleUnderline"/>
        </w:rPr>
        <w:t xml:space="preserve"> – home to GM and the UAW – </w:t>
      </w:r>
      <w:r w:rsidRPr="00F86592">
        <w:rPr>
          <w:rStyle w:val="StyleUnderline"/>
          <w:highlight w:val="green"/>
        </w:rPr>
        <w:t>into a recession</w:t>
      </w:r>
      <w:r w:rsidRPr="004903BF">
        <w:rPr>
          <w:rStyle w:val="StyleUnderline"/>
        </w:rPr>
        <w:t xml:space="preserve">. </w:t>
      </w:r>
      <w:r w:rsidRPr="004903BF">
        <w:rPr>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4C40F7DB" w14:textId="77777777" w:rsidR="00636FD1" w:rsidRPr="00E569CF" w:rsidRDefault="00636FD1" w:rsidP="00636FD1"/>
    <w:p w14:paraId="73716678" w14:textId="77777777" w:rsidR="00636FD1" w:rsidRDefault="00636FD1" w:rsidP="00636FD1">
      <w:pPr>
        <w:pStyle w:val="Heading4"/>
      </w:pPr>
      <w:r>
        <w:t>Just the right to strike contributes to econ damage– the right to strike is accompanied with increased strikes, many of them being violent, devastating key industries and the economy</w:t>
      </w:r>
    </w:p>
    <w:p w14:paraId="60750898" w14:textId="77777777" w:rsidR="00636FD1" w:rsidRDefault="00636FD1" w:rsidP="00636FD1">
      <w:r w:rsidRPr="001A6D2C">
        <w:rPr>
          <w:rStyle w:val="Style13ptBold"/>
        </w:rPr>
        <w:t xml:space="preserve">Tenza 20 - </w:t>
      </w:r>
      <w:r w:rsidRPr="001A6D2C">
        <w:rPr>
          <w:sz w:val="16"/>
        </w:rPr>
        <w:t xml:space="preserve">Tenza, Mlungisi. .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04D7AAEE" w14:textId="77777777" w:rsidR="00636FD1" w:rsidRPr="004D6828" w:rsidRDefault="00636FD1" w:rsidP="00636FD1">
      <w:pPr>
        <w:rPr>
          <w:sz w:val="16"/>
        </w:rPr>
      </w:pPr>
      <w:r w:rsidRPr="004D6828">
        <w:rPr>
          <w:sz w:val="16"/>
        </w:rPr>
        <w:t xml:space="preserve">Economic growth is one of the most important pillars of a state. Most developing states put in place measures that enhance or speed-up the economic growth of their countries. It is believed that if the economy of a country is stable, the lives of the people improve with available resources being shared among the country's inhabitants or citizens. </w:t>
      </w:r>
      <w:r w:rsidRPr="004D6828">
        <w:rPr>
          <w:rStyle w:val="StyleUnderline"/>
        </w:rPr>
        <w:t xml:space="preserve">However, it becomes difficult when the </w:t>
      </w:r>
      <w:r w:rsidRPr="003E254F">
        <w:rPr>
          <w:rStyle w:val="StyleUnderline"/>
          <w:highlight w:val="green"/>
        </w:rPr>
        <w:t>growth of the economy is hampered by</w:t>
      </w:r>
      <w:r w:rsidRPr="004D6828">
        <w:rPr>
          <w:rStyle w:val="StyleUnderline"/>
        </w:rPr>
        <w:t xml:space="preserve"> the exercise of one or more of the constitutionally entrenched rights such as </w:t>
      </w:r>
      <w:r w:rsidRPr="003E254F">
        <w:rPr>
          <w:rStyle w:val="StyleUnderline"/>
          <w:highlight w:val="green"/>
        </w:rPr>
        <w:t>the right to strike</w:t>
      </w:r>
      <w:r w:rsidRPr="004D6828">
        <w:rPr>
          <w:rStyle w:val="StyleUnderline"/>
        </w:rPr>
        <w:t xml:space="preserve">.1 </w:t>
      </w:r>
      <w:r w:rsidRPr="003E254F">
        <w:rPr>
          <w:rStyle w:val="StyleUnderline"/>
          <w:highlight w:val="green"/>
        </w:rPr>
        <w:t>Strikes</w:t>
      </w:r>
      <w:r w:rsidRPr="004D6828">
        <w:rPr>
          <w:rStyle w:val="StyleUnderline"/>
        </w:rPr>
        <w:t xml:space="preserve"> in South Africa are becoming more common, and this </w:t>
      </w:r>
      <w:r w:rsidRPr="003E254F">
        <w:rPr>
          <w:rStyle w:val="StyleUnderline"/>
          <w:highlight w:val="green"/>
        </w:rPr>
        <w:t>affects businesses, employees</w:t>
      </w:r>
      <w:r w:rsidRPr="004D6828">
        <w:rPr>
          <w:rStyle w:val="StyleUnderline"/>
        </w:rPr>
        <w:t xml:space="preserve"> and their </w:t>
      </w:r>
      <w:r w:rsidRPr="003E254F">
        <w:rPr>
          <w:rStyle w:val="StyleUnderline"/>
          <w:highlight w:val="green"/>
        </w:rPr>
        <w:t>families, and</w:t>
      </w:r>
      <w:r w:rsidRPr="004D6828">
        <w:rPr>
          <w:rStyle w:val="StyleUnderline"/>
        </w:rPr>
        <w:t xml:space="preserve"> eventually, </w:t>
      </w:r>
      <w:r w:rsidRPr="003E254F">
        <w:rPr>
          <w:rStyle w:val="StyleUnderline"/>
          <w:highlight w:val="green"/>
        </w:rPr>
        <w:t>the economy</w:t>
      </w:r>
      <w:r w:rsidRPr="004D6828">
        <w:rPr>
          <w:rStyle w:val="StyleUnderline"/>
        </w:rPr>
        <w:t>. It becomes more dangerous for the economy and society at large if strikes are accompanied by violence causing damage to property and injury to people.</w:t>
      </w:r>
      <w:r w:rsidRPr="004D6828">
        <w:rPr>
          <w:sz w:val="16"/>
        </w:rPr>
        <w:t xml:space="preserve"> The duration of strikes poses a problem for the economy of a developing country like South Africa. South Africa is rich in mineral resources, the world's largest producer of platinum and chrome, the second-largest producer of zirconium and the third-largest exporter of coal. It also has the largest economy in Africa, both in terms of industrial capacity and gross domestic product (GDP).2 </w:t>
      </w:r>
      <w:r w:rsidRPr="004D6828">
        <w:rPr>
          <w:rStyle w:val="StyleUnderline"/>
        </w:rPr>
        <w:t xml:space="preserve">However, these </w:t>
      </w:r>
      <w:r w:rsidRPr="003E254F">
        <w:rPr>
          <w:rStyle w:val="StyleUnderline"/>
          <w:highlight w:val="green"/>
        </w:rPr>
        <w:t>economic advantages have been affected by</w:t>
      </w:r>
      <w:r w:rsidRPr="004D6828">
        <w:rPr>
          <w:rStyle w:val="StyleUnderline"/>
        </w:rPr>
        <w:t xml:space="preserve"> protracted and violent </w:t>
      </w:r>
      <w:r w:rsidRPr="003E254F">
        <w:rPr>
          <w:rStyle w:val="StyleUnderline"/>
          <w:highlight w:val="green"/>
        </w:rPr>
        <w:t>strikes</w:t>
      </w:r>
      <w:r w:rsidRPr="004D6828">
        <w:rPr>
          <w:rStyle w:val="StyleUnderline"/>
        </w:rPr>
        <w:t xml:space="preserve">.3 For example, in the platinum industries, </w:t>
      </w:r>
      <w:r w:rsidRPr="003E254F">
        <w:rPr>
          <w:rStyle w:val="StyleUnderline"/>
          <w:highlight w:val="green"/>
        </w:rPr>
        <w:t>labour stoppages</w:t>
      </w:r>
      <w:r w:rsidRPr="004D6828">
        <w:rPr>
          <w:rStyle w:val="StyleUnderline"/>
        </w:rPr>
        <w:t xml:space="preserve"> since 2012 </w:t>
      </w:r>
      <w:r w:rsidRPr="003E254F">
        <w:rPr>
          <w:rStyle w:val="StyleUnderline"/>
          <w:highlight w:val="green"/>
        </w:rPr>
        <w:t>have cost</w:t>
      </w:r>
      <w:r w:rsidRPr="004D6828">
        <w:rPr>
          <w:rStyle w:val="StyleUnderline"/>
        </w:rPr>
        <w:t xml:space="preserve"> the sector approximately </w:t>
      </w:r>
      <w:r w:rsidRPr="003E254F">
        <w:rPr>
          <w:rStyle w:val="StyleUnderline"/>
          <w:highlight w:val="green"/>
        </w:rPr>
        <w:t>R18 billion</w:t>
      </w:r>
      <w:r w:rsidRPr="004D6828">
        <w:rPr>
          <w:rStyle w:val="StyleUnderline"/>
        </w:rPr>
        <w:t xml:space="preserve"> lost in revenue a</w:t>
      </w:r>
      <w:r w:rsidRPr="003E254F">
        <w:rPr>
          <w:rStyle w:val="StyleUnderline"/>
          <w:highlight w:val="green"/>
        </w:rPr>
        <w:t>nd 900 000 oz in lost output. The</w:t>
      </w:r>
      <w:r w:rsidRPr="004D6828">
        <w:rPr>
          <w:rStyle w:val="StyleUnderline"/>
        </w:rPr>
        <w:t xml:space="preserve"> five-month-long </w:t>
      </w:r>
      <w:r w:rsidRPr="003E254F">
        <w:rPr>
          <w:rStyle w:val="StyleUnderline"/>
          <w:highlight w:val="green"/>
        </w:rPr>
        <w:t>strike</w:t>
      </w:r>
      <w:r w:rsidRPr="004D6828">
        <w:rPr>
          <w:rStyle w:val="StyleUnderline"/>
        </w:rPr>
        <w:t xml:space="preserve"> in early 2014 </w:t>
      </w:r>
      <w:r w:rsidRPr="003E254F">
        <w:rPr>
          <w:rStyle w:val="StyleUnderline"/>
          <w:highlight w:val="green"/>
        </w:rPr>
        <w:t>at Impala Platinum Mine amounted to a loss of</w:t>
      </w:r>
      <w:r w:rsidRPr="004D6828">
        <w:rPr>
          <w:rStyle w:val="StyleUnderline"/>
        </w:rPr>
        <w:t xml:space="preserve"> about </w:t>
      </w:r>
      <w:r w:rsidRPr="003E254F">
        <w:rPr>
          <w:rStyle w:val="StyleUnderline"/>
          <w:highlight w:val="green"/>
        </w:rPr>
        <w:t>R400 million a day</w:t>
      </w:r>
      <w:r w:rsidRPr="004D6828">
        <w:rPr>
          <w:rStyle w:val="StyleUnderline"/>
        </w:rPr>
        <w:t xml:space="preserve"> in revenue.4</w:t>
      </w:r>
      <w:r w:rsidRPr="004D6828">
        <w:rPr>
          <w:sz w:val="16"/>
        </w:rPr>
        <w:t xml:space="preserve">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favourable to economic growth.</w:t>
      </w:r>
    </w:p>
    <w:p w14:paraId="60C51BAA" w14:textId="77777777" w:rsidR="00636FD1" w:rsidRDefault="00636FD1" w:rsidP="00636FD1"/>
    <w:p w14:paraId="04C3333C" w14:textId="77777777" w:rsidR="00636FD1" w:rsidRDefault="00636FD1" w:rsidP="00636FD1"/>
    <w:p w14:paraId="4F913C8B" w14:textId="77777777" w:rsidR="00636FD1" w:rsidRDefault="00636FD1" w:rsidP="00636FD1">
      <w:pPr>
        <w:pStyle w:val="Heading4"/>
      </w:pPr>
      <w:r>
        <w:t>Econ collapse goes nuclear — extinction</w:t>
      </w:r>
    </w:p>
    <w:p w14:paraId="11CC7FBC" w14:textId="77777777" w:rsidR="00636FD1" w:rsidRPr="00895AFA" w:rsidRDefault="00636FD1" w:rsidP="00636FD1">
      <w:pPr>
        <w:rPr>
          <w:szCs w:val="16"/>
        </w:rPr>
      </w:pPr>
      <w:r w:rsidRPr="00360100">
        <w:rPr>
          <w:rStyle w:val="Style13ptBold"/>
          <w:rFonts w:eastAsia="Calibri"/>
        </w:rPr>
        <w:t>Mann</w:t>
      </w:r>
      <w:r>
        <w:rPr>
          <w:rStyle w:val="Style13ptBold"/>
        </w:rPr>
        <w:t xml:space="preserve"> </w:t>
      </w:r>
      <w:r w:rsidRPr="00360100">
        <w:rPr>
          <w:rStyle w:val="Style13ptBold"/>
        </w:rPr>
        <w:t>14</w:t>
      </w:r>
      <w:r w:rsidRPr="00360100">
        <w:t xml:space="preserve"> </w:t>
      </w:r>
      <w:r w:rsidRPr="00895AFA">
        <w:rPr>
          <w:szCs w:val="16"/>
        </w:rPr>
        <w:t>(</w:t>
      </w:r>
      <w:r w:rsidRPr="00895AFA">
        <w:rPr>
          <w:rFonts w:eastAsia="Calibri"/>
          <w:szCs w:val="16"/>
        </w:rPr>
        <w:t>Eric</w:t>
      </w:r>
      <w:r w:rsidRPr="00895AFA">
        <w:rPr>
          <w:szCs w:val="16"/>
        </w:rPr>
        <w:t xml:space="preserve"> </w:t>
      </w:r>
      <w:r w:rsidRPr="00895AFA">
        <w:rPr>
          <w:rFonts w:eastAsia="Calibri"/>
          <w:szCs w:val="16"/>
        </w:rPr>
        <w:t>Mann</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agent</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United</w:t>
      </w:r>
      <w:r w:rsidRPr="00895AFA">
        <w:rPr>
          <w:szCs w:val="16"/>
        </w:rPr>
        <w:t xml:space="preserve"> </w:t>
      </w:r>
      <w:r w:rsidRPr="00895AFA">
        <w:rPr>
          <w:rFonts w:eastAsia="Calibri"/>
          <w:szCs w:val="16"/>
        </w:rPr>
        <w:t>States</w:t>
      </w:r>
      <w:r w:rsidRPr="00895AFA">
        <w:rPr>
          <w:szCs w:val="16"/>
        </w:rPr>
        <w:t xml:space="preserve"> </w:t>
      </w:r>
      <w:r w:rsidRPr="00895AFA">
        <w:rPr>
          <w:rFonts w:eastAsia="Calibri"/>
          <w:szCs w:val="16"/>
        </w:rPr>
        <w:t>federal</w:t>
      </w:r>
      <w:r w:rsidRPr="00895AFA">
        <w:rPr>
          <w:szCs w:val="16"/>
        </w:rPr>
        <w:t xml:space="preserve"> </w:t>
      </w:r>
      <w:r w:rsidRPr="00895AFA">
        <w:rPr>
          <w:rFonts w:eastAsia="Calibri"/>
          <w:szCs w:val="16"/>
        </w:rPr>
        <w:t>agency</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significant</w:t>
      </w:r>
      <w:r w:rsidRPr="00895AFA">
        <w:rPr>
          <w:szCs w:val="16"/>
        </w:rPr>
        <w:t xml:space="preserve"> </w:t>
      </w:r>
      <w:r w:rsidRPr="00895AFA">
        <w:rPr>
          <w:rFonts w:eastAsia="Calibri"/>
          <w:szCs w:val="16"/>
        </w:rPr>
        <w:t>domestic</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international</w:t>
      </w:r>
      <w:r w:rsidRPr="00895AFA">
        <w:rPr>
          <w:szCs w:val="16"/>
        </w:rPr>
        <w:t xml:space="preserve"> </w:t>
      </w:r>
      <w:r w:rsidRPr="00895AFA">
        <w:rPr>
          <w:rFonts w:eastAsia="Calibri"/>
          <w:szCs w:val="16"/>
        </w:rPr>
        <w:t>counterintelligence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counter</w:t>
      </w:r>
      <w:r w:rsidRPr="00895AFA">
        <w:rPr>
          <w:szCs w:val="16"/>
        </w:rPr>
        <w:t>-</w:t>
      </w:r>
      <w:r w:rsidRPr="00895AFA">
        <w:rPr>
          <w:rFonts w:eastAsia="Calibri"/>
          <w:szCs w:val="16"/>
        </w:rPr>
        <w:t>terrorism</w:t>
      </w:r>
      <w:r w:rsidRPr="00895AFA">
        <w:rPr>
          <w:szCs w:val="16"/>
        </w:rPr>
        <w:t xml:space="preserve"> </w:t>
      </w:r>
      <w:r w:rsidRPr="00895AFA">
        <w:rPr>
          <w:rFonts w:eastAsia="Calibri"/>
          <w:szCs w:val="16"/>
        </w:rPr>
        <w:t>experience</w:t>
      </w:r>
      <w:r w:rsidRPr="00895AFA">
        <w:rPr>
          <w:szCs w:val="16"/>
        </w:rPr>
        <w:t xml:space="preserve">. </w:t>
      </w:r>
      <w:r w:rsidRPr="00895AFA">
        <w:rPr>
          <w:rFonts w:eastAsia="Calibri"/>
          <w:szCs w:val="16"/>
        </w:rPr>
        <w:t>Worked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assistant</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Senator</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served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presidential</w:t>
      </w:r>
      <w:r w:rsidRPr="00895AFA">
        <w:rPr>
          <w:szCs w:val="16"/>
        </w:rPr>
        <w:t xml:space="preserve"> </w:t>
      </w:r>
      <w:r w:rsidRPr="00895AFA">
        <w:rPr>
          <w:rFonts w:eastAsia="Calibri"/>
          <w:szCs w:val="16"/>
        </w:rPr>
        <w:t>appointee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the</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Congress</w:t>
      </w:r>
      <w:r w:rsidRPr="00895AFA">
        <w:rPr>
          <w:szCs w:val="16"/>
        </w:rPr>
        <w:t xml:space="preserve">. </w:t>
      </w:r>
      <w:r w:rsidRPr="00895AFA">
        <w:rPr>
          <w:rFonts w:eastAsia="Calibri"/>
          <w:szCs w:val="16"/>
        </w:rPr>
        <w:t>He</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currently</w:t>
      </w:r>
      <w:r w:rsidRPr="00895AFA">
        <w:rPr>
          <w:szCs w:val="16"/>
        </w:rPr>
        <w:t xml:space="preserve"> </w:t>
      </w:r>
      <w:r w:rsidRPr="00895AFA">
        <w:rPr>
          <w:rFonts w:eastAsia="Calibri"/>
          <w:szCs w:val="16"/>
        </w:rPr>
        <w:t>responsible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an</w:t>
      </w:r>
      <w:r w:rsidRPr="00895AFA">
        <w:rPr>
          <w:szCs w:val="16"/>
        </w:rPr>
        <w:t xml:space="preserve"> </w:t>
      </w:r>
      <w:r w:rsidRPr="00895AFA">
        <w:rPr>
          <w:rFonts w:eastAsia="Calibri"/>
          <w:szCs w:val="16"/>
        </w:rPr>
        <w:t>internal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vulnerability</w:t>
      </w:r>
      <w:r w:rsidRPr="00895AFA">
        <w:rPr>
          <w:szCs w:val="16"/>
        </w:rPr>
        <w:t xml:space="preserve"> </w:t>
      </w:r>
      <w:r w:rsidRPr="00895AFA">
        <w:rPr>
          <w:rFonts w:eastAsia="Calibri"/>
          <w:szCs w:val="16"/>
        </w:rPr>
        <w:t>assessment</w:t>
      </w:r>
      <w:r w:rsidRPr="00895AFA">
        <w:rPr>
          <w:szCs w:val="16"/>
        </w:rPr>
        <w:t xml:space="preserve"> </w:t>
      </w:r>
      <w:r w:rsidRPr="00895AFA">
        <w:rPr>
          <w:rFonts w:eastAsia="Calibri"/>
          <w:szCs w:val="16"/>
        </w:rPr>
        <w:t>program</w:t>
      </w:r>
      <w:r w:rsidRPr="00895AFA">
        <w:rPr>
          <w:szCs w:val="16"/>
        </w:rPr>
        <w:t xml:space="preserve">. </w:t>
      </w:r>
      <w:r w:rsidRPr="00895AFA">
        <w:rPr>
          <w:rFonts w:eastAsia="Calibri"/>
          <w:szCs w:val="16"/>
        </w:rPr>
        <w:t>Bachelors</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University</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South</w:t>
      </w:r>
      <w:r w:rsidRPr="00895AFA">
        <w:rPr>
          <w:szCs w:val="16"/>
        </w:rPr>
        <w:t xml:space="preserve"> </w:t>
      </w:r>
      <w:r w:rsidRPr="00895AFA">
        <w:rPr>
          <w:rFonts w:eastAsia="Calibri"/>
          <w:szCs w:val="16"/>
        </w:rPr>
        <w:t>Carolina</w:t>
      </w:r>
      <w:r w:rsidRPr="00895AFA">
        <w:rPr>
          <w:szCs w:val="16"/>
        </w:rPr>
        <w:t xml:space="preserve">, </w:t>
      </w:r>
      <w:r w:rsidRPr="00895AFA">
        <w:rPr>
          <w:rFonts w:eastAsia="Calibri"/>
          <w:szCs w:val="16"/>
        </w:rPr>
        <w:t>Graduate</w:t>
      </w:r>
      <w:r w:rsidRPr="00895AFA">
        <w:rPr>
          <w:szCs w:val="16"/>
        </w:rPr>
        <w:t xml:space="preserve"> </w:t>
      </w:r>
      <w:r w:rsidRPr="00895AFA">
        <w:rPr>
          <w:rFonts w:eastAsia="Calibri"/>
          <w:szCs w:val="16"/>
        </w:rPr>
        <w:t>degree</w:t>
      </w:r>
      <w:r w:rsidRPr="00895AFA">
        <w:rPr>
          <w:szCs w:val="16"/>
        </w:rPr>
        <w:t xml:space="preserve"> </w:t>
      </w:r>
      <w:r w:rsidRPr="00895AFA">
        <w:rPr>
          <w:rFonts w:eastAsia="Calibri"/>
          <w:szCs w:val="16"/>
        </w:rPr>
        <w:t>in</w:t>
      </w:r>
      <w:r w:rsidRPr="00895AFA">
        <w:rPr>
          <w:szCs w:val="16"/>
        </w:rPr>
        <w:t xml:space="preserve"> </w:t>
      </w:r>
      <w:r w:rsidRPr="00895AFA">
        <w:rPr>
          <w:rFonts w:eastAsia="Calibri"/>
          <w:szCs w:val="16"/>
        </w:rPr>
        <w:t>Homeland</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Georgetown</w:t>
      </w:r>
      <w:r w:rsidRPr="00895AFA">
        <w:rPr>
          <w:szCs w:val="16"/>
        </w:rPr>
        <w:t>. “</w:t>
      </w:r>
      <w:r w:rsidRPr="00895AFA">
        <w:rPr>
          <w:rFonts w:eastAsia="Calibri"/>
          <w:szCs w:val="16"/>
        </w:rPr>
        <w:t>AUSTERITY</w:t>
      </w:r>
      <w:r w:rsidRPr="00895AFA">
        <w:rPr>
          <w:szCs w:val="16"/>
        </w:rPr>
        <w:t xml:space="preserve">, </w:t>
      </w:r>
      <w:r w:rsidRPr="00895AFA">
        <w:rPr>
          <w:rFonts w:eastAsia="Calibri"/>
          <w:szCs w:val="16"/>
        </w:rPr>
        <w:t>ECONOMIC</w:t>
      </w:r>
      <w:r w:rsidRPr="00895AFA">
        <w:rPr>
          <w:szCs w:val="16"/>
        </w:rPr>
        <w:t xml:space="preserve"> </w:t>
      </w:r>
      <w:r w:rsidRPr="00895AFA">
        <w:rPr>
          <w:rFonts w:eastAsia="Calibri"/>
          <w:szCs w:val="16"/>
        </w:rPr>
        <w:t>DECLINE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FINANCIAL</w:t>
      </w:r>
      <w:r w:rsidRPr="00895AFA">
        <w:rPr>
          <w:szCs w:val="16"/>
        </w:rPr>
        <w:t xml:space="preserve"> </w:t>
      </w:r>
      <w:r w:rsidRPr="00895AFA">
        <w:rPr>
          <w:rFonts w:eastAsia="Calibri"/>
          <w:szCs w:val="16"/>
        </w:rPr>
        <w:t>WEAPONS</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WAR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NEW</w:t>
      </w:r>
      <w:r w:rsidRPr="00895AFA">
        <w:rPr>
          <w:szCs w:val="16"/>
        </w:rPr>
        <w:t xml:space="preserve"> </w:t>
      </w:r>
      <w:r w:rsidRPr="00895AFA">
        <w:rPr>
          <w:rFonts w:eastAsia="Calibri"/>
          <w:szCs w:val="16"/>
        </w:rPr>
        <w:t>PARADIGM</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GLOBAL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May</w:t>
      </w:r>
      <w:r w:rsidRPr="00895AFA">
        <w:rPr>
          <w:szCs w:val="16"/>
        </w:rPr>
        <w:t xml:space="preserve"> 2014, </w:t>
      </w:r>
      <w:hyperlink r:id="rId11" w:history="1">
        <w:r w:rsidRPr="00895AFA">
          <w:rPr>
            <w:rFonts w:eastAsia="Calibri"/>
            <w:szCs w:val="16"/>
          </w:rPr>
          <w:t>https</w:t>
        </w:r>
        <w:r w:rsidRPr="00895AFA">
          <w:rPr>
            <w:szCs w:val="16"/>
          </w:rPr>
          <w:t>://</w:t>
        </w:r>
        <w:r w:rsidRPr="00895AFA">
          <w:rPr>
            <w:rFonts w:eastAsia="Calibri"/>
            <w:szCs w:val="16"/>
          </w:rPr>
          <w:t>jscholarship</w:t>
        </w:r>
        <w:r w:rsidRPr="00895AFA">
          <w:rPr>
            <w:szCs w:val="16"/>
          </w:rPr>
          <w:t>.</w:t>
        </w:r>
        <w:r w:rsidRPr="00895AFA">
          <w:rPr>
            <w:rFonts w:eastAsia="Calibri"/>
            <w:szCs w:val="16"/>
          </w:rPr>
          <w:t>library</w:t>
        </w:r>
        <w:r w:rsidRPr="00895AFA">
          <w:rPr>
            <w:szCs w:val="16"/>
          </w:rPr>
          <w:t>.</w:t>
        </w:r>
        <w:r w:rsidRPr="00895AFA">
          <w:rPr>
            <w:rFonts w:eastAsia="Calibri"/>
            <w:szCs w:val="16"/>
          </w:rPr>
          <w:t>jhu</w:t>
        </w:r>
        <w:r w:rsidRPr="00895AFA">
          <w:rPr>
            <w:szCs w:val="16"/>
          </w:rPr>
          <w:t>.</w:t>
        </w:r>
        <w:r w:rsidRPr="00895AFA">
          <w:rPr>
            <w:rFonts w:eastAsia="Calibri"/>
            <w:szCs w:val="16"/>
          </w:rPr>
          <w:t>edu</w:t>
        </w:r>
        <w:r w:rsidRPr="00895AFA">
          <w:rPr>
            <w:szCs w:val="16"/>
          </w:rPr>
          <w:t>/</w:t>
        </w:r>
        <w:r w:rsidRPr="00895AFA">
          <w:rPr>
            <w:rFonts w:eastAsia="Calibri"/>
            <w:szCs w:val="16"/>
          </w:rPr>
          <w:t>bitstream</w:t>
        </w:r>
        <w:r w:rsidRPr="00895AFA">
          <w:rPr>
            <w:szCs w:val="16"/>
          </w:rPr>
          <w:t>/</w:t>
        </w:r>
        <w:r w:rsidRPr="00895AFA">
          <w:rPr>
            <w:rFonts w:eastAsia="Calibri"/>
            <w:szCs w:val="16"/>
          </w:rPr>
          <w:t>handle</w:t>
        </w:r>
        <w:r w:rsidRPr="00895AFA">
          <w:rPr>
            <w:szCs w:val="16"/>
          </w:rPr>
          <w:t>/1774.2/37262/</w:t>
        </w:r>
        <w:r w:rsidRPr="00895AFA">
          <w:rPr>
            <w:rFonts w:eastAsia="Calibri"/>
            <w:szCs w:val="16"/>
          </w:rPr>
          <w:t>MANN</w:t>
        </w:r>
        <w:r w:rsidRPr="00895AFA">
          <w:rPr>
            <w:szCs w:val="16"/>
          </w:rPr>
          <w:t>-</w:t>
        </w:r>
        <w:r w:rsidRPr="00895AFA">
          <w:rPr>
            <w:rFonts w:eastAsia="Calibri"/>
            <w:szCs w:val="16"/>
          </w:rPr>
          <w:t>THESIS</w:t>
        </w:r>
        <w:r w:rsidRPr="00895AFA">
          <w:rPr>
            <w:szCs w:val="16"/>
          </w:rPr>
          <w:t>-2014.</w:t>
        </w:r>
        <w:r w:rsidRPr="00895AFA">
          <w:rPr>
            <w:rFonts w:eastAsia="Calibri"/>
            <w:szCs w:val="16"/>
          </w:rPr>
          <w:t>pdf</w:t>
        </w:r>
      </w:hyperlink>
      <w:r w:rsidRPr="00895AFA">
        <w:rPr>
          <w:szCs w:val="16"/>
        </w:rPr>
        <w:t>)</w:t>
      </w:r>
    </w:p>
    <w:p w14:paraId="6D4CFD9A" w14:textId="77777777" w:rsidR="00636FD1" w:rsidRPr="008D42B9" w:rsidRDefault="00636FD1" w:rsidP="00636FD1">
      <w:pPr>
        <w:rPr>
          <w:sz w:val="16"/>
        </w:rPr>
      </w:pPr>
      <w:r w:rsidRPr="008D42B9">
        <w:rPr>
          <w:rFonts w:eastAsia="Calibri"/>
          <w:sz w:val="16"/>
        </w:rPr>
        <w:t>The</w:t>
      </w:r>
      <w:r w:rsidRPr="008D42B9">
        <w:rPr>
          <w:sz w:val="16"/>
        </w:rPr>
        <w:t xml:space="preserve"> </w:t>
      </w:r>
      <w:r w:rsidRPr="008D42B9">
        <w:rPr>
          <w:rFonts w:eastAsia="Calibri"/>
          <w:sz w:val="16"/>
        </w:rPr>
        <w:t>conclusions</w:t>
      </w:r>
      <w:r w:rsidRPr="008D42B9">
        <w:rPr>
          <w:sz w:val="16"/>
        </w:rPr>
        <w:t xml:space="preserve"> </w:t>
      </w:r>
      <w:r w:rsidRPr="008D42B9">
        <w:rPr>
          <w:rFonts w:eastAsia="Calibri"/>
          <w:sz w:val="16"/>
        </w:rPr>
        <w:t>reached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this</w:t>
      </w:r>
      <w:r w:rsidRPr="008D42B9">
        <w:rPr>
          <w:sz w:val="16"/>
        </w:rPr>
        <w:t xml:space="preserve"> </w:t>
      </w:r>
      <w:r w:rsidRPr="008D42B9">
        <w:rPr>
          <w:rFonts w:eastAsia="Calibri"/>
          <w:sz w:val="16"/>
        </w:rPr>
        <w:t>thesis</w:t>
      </w:r>
      <w:r w:rsidRPr="008D42B9">
        <w:rPr>
          <w:sz w:val="16"/>
        </w:rPr>
        <w:t xml:space="preserve"> </w:t>
      </w:r>
      <w:r w:rsidRPr="008D42B9">
        <w:rPr>
          <w:rFonts w:eastAsia="Calibri"/>
          <w:sz w:val="16"/>
        </w:rPr>
        <w:t>demonstrate</w:t>
      </w:r>
      <w:r w:rsidRPr="008D42B9">
        <w:rPr>
          <w:sz w:val="16"/>
        </w:rPr>
        <w:t xml:space="preserve"> </w:t>
      </w:r>
      <w:r w:rsidRPr="008D42B9">
        <w:rPr>
          <w:rFonts w:eastAsia="Calibri"/>
          <w:sz w:val="16"/>
        </w:rPr>
        <w:t>how</w:t>
      </w:r>
      <w:r w:rsidRPr="008D42B9">
        <w:rPr>
          <w:sz w:val="16"/>
        </w:rPr>
        <w:t xml:space="preserve"> </w:t>
      </w:r>
      <w:r w:rsidRPr="003E254F">
        <w:rPr>
          <w:rStyle w:val="StyleUnderline"/>
          <w:rFonts w:eastAsia="Calibri"/>
          <w:highlight w:val="green"/>
        </w:rPr>
        <w:t>economic</w:t>
      </w:r>
      <w:r w:rsidRPr="003E254F">
        <w:rPr>
          <w:rStyle w:val="StyleUnderline"/>
          <w:highlight w:val="green"/>
        </w:rPr>
        <w:t xml:space="preserve"> </w:t>
      </w:r>
      <w:r w:rsidRPr="003E254F">
        <w:rPr>
          <w:rStyle w:val="StyleUnderline"/>
          <w:rFonts w:eastAsia="Calibri"/>
          <w:highlight w:val="green"/>
        </w:rPr>
        <w:t>considerations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3E254F">
        <w:rPr>
          <w:rStyle w:val="StyleUnderline"/>
          <w:rFonts w:eastAsia="Calibri"/>
          <w:highlight w:val="green"/>
        </w:rPr>
        <w:t>can</w:t>
      </w:r>
      <w:r w:rsidRPr="003E254F">
        <w:rPr>
          <w:rStyle w:val="StyleUnderline"/>
          <w:highlight w:val="green"/>
        </w:rPr>
        <w:t xml:space="preserve"> </w:t>
      </w:r>
      <w:r w:rsidRPr="003E254F">
        <w:rPr>
          <w:rStyle w:val="StyleUnderline"/>
          <w:rFonts w:eastAsia="Calibri"/>
          <w:highlight w:val="green"/>
        </w:rPr>
        <w:t>figure</w:t>
      </w:r>
      <w:r w:rsidRPr="003E254F">
        <w:rPr>
          <w:rStyle w:val="StyleUnderline"/>
          <w:highlight w:val="green"/>
        </w:rPr>
        <w:t xml:space="preserve"> </w:t>
      </w:r>
      <w:r w:rsidRPr="003E254F">
        <w:rPr>
          <w:rStyle w:val="Emphasis"/>
          <w:rFonts w:eastAsia="Calibri"/>
          <w:highlight w:val="green"/>
        </w:rPr>
        <w:t>prominently</w:t>
      </w:r>
      <w:r w:rsidRPr="003E254F">
        <w:rPr>
          <w:rStyle w:val="Emphasis"/>
          <w:highlight w:val="green"/>
        </w:rPr>
        <w:t xml:space="preserve"> </w:t>
      </w:r>
      <w:r w:rsidRPr="003E254F">
        <w:rPr>
          <w:rStyle w:val="Emphasis"/>
          <w:rFonts w:eastAsia="Calibri"/>
          <w:highlight w:val="green"/>
        </w:rPr>
        <w:t>into</w:t>
      </w:r>
      <w:r w:rsidRPr="00360100">
        <w:rPr>
          <w:rStyle w:val="Emphasis"/>
        </w:rPr>
        <w:t xml:space="preserve"> </w:t>
      </w:r>
      <w:r w:rsidRPr="00360100">
        <w:rPr>
          <w:rStyle w:val="Emphasis"/>
          <w:rFonts w:eastAsia="Calibri"/>
        </w:rPr>
        <w:t>the</w:t>
      </w:r>
      <w:r w:rsidRPr="00360100">
        <w:rPr>
          <w:rStyle w:val="Emphasis"/>
        </w:rPr>
        <w:t xml:space="preserve"> </w:t>
      </w:r>
      <w:r w:rsidRPr="00360100">
        <w:rPr>
          <w:rStyle w:val="Emphasis"/>
          <w:rFonts w:eastAsia="Calibri"/>
        </w:rPr>
        <w:t>calculus</w:t>
      </w:r>
      <w:r w:rsidRPr="00360100">
        <w:rPr>
          <w:rStyle w:val="Emphasis"/>
        </w:rPr>
        <w:t xml:space="preserve"> </w:t>
      </w:r>
      <w:r w:rsidRPr="00360100">
        <w:rPr>
          <w:rStyle w:val="Emphasis"/>
          <w:rFonts w:eastAsia="Calibri"/>
        </w:rPr>
        <w:t>for</w:t>
      </w:r>
      <w:r w:rsidRPr="00360100">
        <w:rPr>
          <w:rStyle w:val="Emphasis"/>
        </w:rPr>
        <w:t xml:space="preserve"> </w:t>
      </w:r>
      <w:r w:rsidRPr="003E254F">
        <w:rPr>
          <w:rStyle w:val="Emphasis"/>
          <w:rFonts w:eastAsia="Calibri"/>
          <w:highlight w:val="green"/>
        </w:rPr>
        <w:t>future</w:t>
      </w:r>
      <w:r w:rsidRPr="003E254F">
        <w:rPr>
          <w:rStyle w:val="Emphasis"/>
          <w:highlight w:val="green"/>
        </w:rPr>
        <w:t xml:space="preserve"> </w:t>
      </w:r>
      <w:r w:rsidRPr="003E254F">
        <w:rPr>
          <w:rStyle w:val="Emphasis"/>
          <w:rFonts w:eastAsia="Calibri"/>
          <w:highlight w:val="green"/>
        </w:rPr>
        <w:t>conflicts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findings</w:t>
      </w:r>
      <w:r w:rsidRPr="008D42B9">
        <w:rPr>
          <w:sz w:val="16"/>
        </w:rPr>
        <w:t xml:space="preserve"> </w:t>
      </w:r>
      <w:r w:rsidRPr="008D42B9">
        <w:rPr>
          <w:rFonts w:eastAsia="Calibri"/>
          <w:sz w:val="16"/>
        </w:rPr>
        <w:t>also</w:t>
      </w:r>
      <w:r w:rsidRPr="008D42B9">
        <w:rPr>
          <w:sz w:val="16"/>
        </w:rPr>
        <w:t xml:space="preserve"> </w:t>
      </w:r>
      <w:r w:rsidRPr="008D42B9">
        <w:rPr>
          <w:rFonts w:eastAsia="Calibri"/>
          <w:sz w:val="16"/>
        </w:rPr>
        <w:t>suggest</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underpinnings</w:t>
      </w:r>
      <w:r w:rsidRPr="00360100">
        <w:rPr>
          <w:rStyle w:val="StyleUnderline"/>
        </w:rPr>
        <w:t xml:space="preserve"> </w:t>
      </w:r>
      <w:r w:rsidRPr="00360100">
        <w:rPr>
          <w:rStyle w:val="StyleUnderline"/>
          <w:rFonts w:eastAsia="Calibri"/>
        </w:rPr>
        <w:t>will</w:t>
      </w:r>
      <w:r w:rsidRPr="00360100">
        <w:rPr>
          <w:rStyle w:val="StyleUnderline"/>
        </w:rPr>
        <w:t xml:space="preserve"> </w:t>
      </w:r>
      <w:r w:rsidRPr="00360100">
        <w:rPr>
          <w:rStyle w:val="StyleUnderline"/>
          <w:rFonts w:eastAsia="Calibri"/>
        </w:rPr>
        <w:t>transcend</w:t>
      </w:r>
      <w:r w:rsidRPr="00360100">
        <w:rPr>
          <w:rStyle w:val="StyleUnderline"/>
        </w:rPr>
        <w:t xml:space="preserve"> </w:t>
      </w:r>
      <w:r w:rsidRPr="00360100">
        <w:rPr>
          <w:rStyle w:val="StyleUnderline"/>
          <w:rFonts w:eastAsia="Calibri"/>
        </w:rPr>
        <w:t>classical</w:t>
      </w:r>
      <w:r w:rsidRPr="00360100">
        <w:rPr>
          <w:rStyle w:val="StyleUnderline"/>
        </w:rPr>
        <w:t xml:space="preserve"> </w:t>
      </w:r>
      <w:r w:rsidRPr="00360100">
        <w:rPr>
          <w:rStyle w:val="StyleUnderline"/>
          <w:rFonts w:eastAsia="Calibri"/>
        </w:rPr>
        <w:t>determinants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war</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conflict</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change</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manner</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which</w:t>
      </w:r>
      <w:r w:rsidRPr="00360100">
        <w:rPr>
          <w:rStyle w:val="StyleUnderline"/>
        </w:rPr>
        <w:t xml:space="preserve"> </w:t>
      </w:r>
      <w:r w:rsidRPr="00360100">
        <w:rPr>
          <w:rStyle w:val="StyleUnderline"/>
          <w:rFonts w:eastAsia="Calibri"/>
        </w:rPr>
        <w:t>rival</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360100">
        <w:rPr>
          <w:rStyle w:val="StyleUnderline"/>
          <w:rFonts w:eastAsia="Calibri"/>
        </w:rPr>
        <w:t>engage</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hostile</w:t>
      </w:r>
      <w:r w:rsidRPr="00360100">
        <w:rPr>
          <w:rStyle w:val="StyleUnderline"/>
        </w:rPr>
        <w:t xml:space="preserve"> </w:t>
      </w:r>
      <w:r w:rsidRPr="00360100">
        <w:rPr>
          <w:rStyle w:val="StyleUnderline"/>
          <w:rFonts w:eastAsia="Calibri"/>
        </w:rPr>
        <w:t>acts</w:t>
      </w:r>
      <w:r w:rsidRPr="00360100">
        <w:rPr>
          <w:rStyle w:val="StyleUnderline"/>
        </w:rPr>
        <w:t xml:space="preserve"> </w:t>
      </w:r>
      <w:r w:rsidRPr="00360100">
        <w:rPr>
          <w:rStyle w:val="StyleUnderline"/>
          <w:rFonts w:eastAsia="Calibri"/>
        </w:rPr>
        <w:t>toward</w:t>
      </w:r>
      <w:r w:rsidRPr="00360100">
        <w:rPr>
          <w:rStyle w:val="StyleUnderline"/>
        </w:rPr>
        <w:t xml:space="preserve"> </w:t>
      </w:r>
      <w:r w:rsidRPr="00360100">
        <w:rPr>
          <w:rStyle w:val="StyleUnderline"/>
          <w:rFonts w:eastAsia="Calibri"/>
        </w:rPr>
        <w:t>one</w:t>
      </w:r>
      <w:r w:rsidRPr="00360100">
        <w:rPr>
          <w:rStyle w:val="StyleUnderline"/>
        </w:rPr>
        <w:t xml:space="preserve"> </w:t>
      </w:r>
      <w:r w:rsidRPr="00360100">
        <w:rPr>
          <w:rStyle w:val="StyleUnderline"/>
          <w:rFonts w:eastAsia="Calibri"/>
        </w:rPr>
        <w:t>another</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research</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concerns</w:t>
      </w:r>
      <w:r w:rsidRPr="00360100">
        <w:rPr>
          <w:rStyle w:val="StyleUnderline"/>
        </w:rPr>
        <w:t xml:space="preserve"> </w:t>
      </w:r>
      <w:r w:rsidRPr="00360100">
        <w:rPr>
          <w:rStyle w:val="StyleUnderline"/>
          <w:rFonts w:eastAsia="Calibri"/>
        </w:rPr>
        <w:t>emanating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3E254F">
        <w:rPr>
          <w:rStyle w:val="StyleUnderline"/>
          <w:rFonts w:eastAsia="Calibri"/>
          <w:highlight w:val="green"/>
        </w:rPr>
        <w:t>economic</w:t>
      </w:r>
      <w:r w:rsidRPr="003E254F">
        <w:rPr>
          <w:rStyle w:val="StyleUnderline"/>
          <w:highlight w:val="green"/>
        </w:rPr>
        <w:t xml:space="preserve"> </w:t>
      </w:r>
      <w:r w:rsidRPr="003E254F">
        <w:rPr>
          <w:rStyle w:val="StyleUnderline"/>
          <w:rFonts w:eastAsia="Calibri"/>
          <w:highlight w:val="green"/>
        </w:rPr>
        <w:t>uncertainty</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inherent</w:t>
      </w:r>
      <w:r w:rsidRPr="00360100">
        <w:rPr>
          <w:rStyle w:val="StyleUnderline"/>
        </w:rPr>
        <w:t xml:space="preserve"> </w:t>
      </w:r>
      <w:r w:rsidRPr="00360100">
        <w:rPr>
          <w:rStyle w:val="StyleUnderline"/>
          <w:rFonts w:eastAsia="Calibri"/>
        </w:rPr>
        <w:t>vulnerabilities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markets</w:t>
      </w:r>
      <w:r w:rsidRPr="00360100">
        <w:rPr>
          <w:rStyle w:val="StyleUnderline"/>
        </w:rPr>
        <w:t xml:space="preserve"> </w:t>
      </w:r>
      <w:r w:rsidRPr="003E254F">
        <w:rPr>
          <w:rStyle w:val="StyleUnderline"/>
          <w:rFonts w:eastAsia="Calibri"/>
          <w:highlight w:val="green"/>
        </w:rPr>
        <w:t>will</w:t>
      </w:r>
      <w:r w:rsidRPr="003E254F">
        <w:rPr>
          <w:rStyle w:val="StyleUnderline"/>
          <w:highlight w:val="green"/>
        </w:rPr>
        <w:t xml:space="preserve"> </w:t>
      </w:r>
      <w:r w:rsidRPr="003E254F">
        <w:rPr>
          <w:rStyle w:val="StyleUnderline"/>
          <w:rFonts w:eastAsia="Calibri"/>
          <w:highlight w:val="green"/>
        </w:rPr>
        <w:t>present</w:t>
      </w:r>
      <w:r w:rsidRPr="003E254F">
        <w:rPr>
          <w:rStyle w:val="StyleUnderline"/>
          <w:highlight w:val="green"/>
        </w:rPr>
        <w:t xml:space="preserve"> </w:t>
      </w:r>
      <w:r w:rsidRPr="00360100">
        <w:rPr>
          <w:rStyle w:val="StyleUnderline"/>
          <w:rFonts w:eastAsia="Calibri"/>
        </w:rPr>
        <w:t>new</w:t>
      </w:r>
      <w:r w:rsidRPr="00360100">
        <w:rPr>
          <w:rStyle w:val="StyleUnderline"/>
        </w:rPr>
        <w:t xml:space="preserve"> </w:t>
      </w:r>
      <w:r w:rsidRPr="003E254F">
        <w:rPr>
          <w:rStyle w:val="StyleUnderline"/>
          <w:rFonts w:eastAsia="Calibri"/>
          <w:highlight w:val="green"/>
        </w:rPr>
        <w:t>challenges</w:t>
      </w:r>
      <w:r w:rsidRPr="003E254F">
        <w:rPr>
          <w:rStyle w:val="StyleUnderline"/>
          <w:highlight w:val="green"/>
        </w:rPr>
        <w:t xml:space="preserve"> </w:t>
      </w:r>
      <w:r w:rsidRPr="003E254F">
        <w:rPr>
          <w:rStyle w:val="StyleUnderline"/>
          <w:rFonts w:eastAsia="Calibri"/>
          <w:highlight w:val="green"/>
        </w:rPr>
        <w:t>for</w:t>
      </w:r>
      <w:r w:rsidRPr="003E254F">
        <w:rPr>
          <w:rStyle w:val="StyleUnderline"/>
          <w:highlight w:val="green"/>
        </w:rPr>
        <w:t xml:space="preserve"> </w:t>
      </w:r>
      <w:r w:rsidRPr="003E254F">
        <w:rPr>
          <w:rStyle w:val="StyleUnderline"/>
          <w:rFonts w:eastAsia="Calibri"/>
          <w:highlight w:val="green"/>
        </w:rPr>
        <w:t>national</w:t>
      </w:r>
      <w:r w:rsidRPr="003E254F">
        <w:rPr>
          <w:rStyle w:val="StyleUnderline"/>
          <w:highlight w:val="green"/>
        </w:rPr>
        <w:t xml:space="preserve"> </w:t>
      </w:r>
      <w:r w:rsidRPr="003E254F">
        <w:rPr>
          <w:rStyle w:val="StyleUnderline"/>
          <w:rFonts w:eastAsia="Calibri"/>
          <w:highlight w:val="green"/>
        </w:rPr>
        <w:t>security</w:t>
      </w:r>
      <w:r w:rsidRPr="00360100">
        <w:rPr>
          <w:rStyle w:val="StyleUnderline"/>
        </w:rPr>
        <w:t xml:space="preserve">, </w:t>
      </w:r>
      <w:r w:rsidRPr="003E254F">
        <w:rPr>
          <w:rStyle w:val="StyleUnderline"/>
          <w:rFonts w:eastAsia="Calibri"/>
          <w:highlight w:val="green"/>
        </w:rPr>
        <w:t>and</w:t>
      </w:r>
      <w:r w:rsidRPr="00360100">
        <w:rPr>
          <w:rStyle w:val="StyleUnderline"/>
        </w:rPr>
        <w:t xml:space="preserve"> </w:t>
      </w:r>
      <w:r w:rsidRPr="003E254F">
        <w:rPr>
          <w:rStyle w:val="StyleUnderline"/>
          <w:rFonts w:eastAsia="Calibri"/>
          <w:highlight w:val="green"/>
        </w:rPr>
        <w:t>provide</w:t>
      </w:r>
      <w:r w:rsidRPr="00360100">
        <w:rPr>
          <w:rStyle w:val="StyleUnderline"/>
        </w:rPr>
        <w:t xml:space="preserve"> </w:t>
      </w:r>
      <w:r w:rsidRPr="00360100">
        <w:rPr>
          <w:rStyle w:val="StyleUnderline"/>
          <w:rFonts w:eastAsia="Calibri"/>
        </w:rPr>
        <w:t>developing</w:t>
      </w:r>
      <w:r w:rsidRPr="00360100">
        <w:rPr>
          <w:rStyle w:val="StyleUnderline"/>
        </w:rPr>
        <w:t xml:space="preserve"> </w:t>
      </w:r>
      <w:r w:rsidRPr="003E254F">
        <w:rPr>
          <w:rStyle w:val="StyleUnderline"/>
          <w:rFonts w:eastAsia="Calibri"/>
          <w:highlight w:val="green"/>
        </w:rPr>
        <w:t>states</w:t>
      </w:r>
      <w:r w:rsidRPr="003E254F">
        <w:rPr>
          <w:rStyle w:val="StyleUnderline"/>
          <w:highlight w:val="green"/>
        </w:rPr>
        <w:t xml:space="preserve"> </w:t>
      </w:r>
      <w:r w:rsidRPr="00360100">
        <w:rPr>
          <w:rStyle w:val="StyleUnderline"/>
          <w:rFonts w:eastAsia="Calibri"/>
        </w:rPr>
        <w:t>new</w:t>
      </w:r>
      <w:r w:rsidRPr="00360100">
        <w:rPr>
          <w:rStyle w:val="StyleUnderline"/>
        </w:rPr>
        <w:t xml:space="preserve"> </w:t>
      </w:r>
      <w:r w:rsidRPr="003E254F">
        <w:rPr>
          <w:rStyle w:val="StyleUnderline"/>
          <w:rFonts w:eastAsia="Calibri"/>
          <w:highlight w:val="green"/>
        </w:rPr>
        <w:t>asymmetric</w:t>
      </w:r>
      <w:r w:rsidRPr="003E254F">
        <w:rPr>
          <w:rStyle w:val="StyleUnderline"/>
          <w:highlight w:val="green"/>
        </w:rPr>
        <w:t xml:space="preserve"> </w:t>
      </w:r>
      <w:r w:rsidRPr="003E254F">
        <w:rPr>
          <w:rStyle w:val="StyleUnderline"/>
          <w:rFonts w:eastAsia="Calibri"/>
          <w:highlight w:val="green"/>
        </w:rPr>
        <w:t>options</w:t>
      </w:r>
      <w:r w:rsidRPr="003E254F">
        <w:rPr>
          <w:rStyle w:val="StyleUnderline"/>
          <w:highlight w:val="green"/>
        </w:rPr>
        <w:t xml:space="preserve"> </w:t>
      </w:r>
      <w:r w:rsidRPr="003E254F">
        <w:rPr>
          <w:rStyle w:val="StyleUnderline"/>
          <w:rFonts w:eastAsia="Calibri"/>
          <w:highlight w:val="green"/>
        </w:rPr>
        <w:t>for</w:t>
      </w:r>
      <w:r w:rsidRPr="003E254F">
        <w:rPr>
          <w:rStyle w:val="StyleUnderline"/>
          <w:highlight w:val="green"/>
        </w:rPr>
        <w:t xml:space="preserve"> </w:t>
      </w:r>
      <w:r w:rsidRPr="003E254F">
        <w:rPr>
          <w:rStyle w:val="StyleUnderline"/>
          <w:rFonts w:eastAsia="Calibri"/>
          <w:highlight w:val="green"/>
        </w:rPr>
        <w:t>balancing</w:t>
      </w:r>
      <w:r w:rsidRPr="00360100">
        <w:rPr>
          <w:rStyle w:val="StyleUnderline"/>
        </w:rPr>
        <w:t xml:space="preserve"> </w:t>
      </w:r>
      <w:r w:rsidRPr="00360100">
        <w:rPr>
          <w:rStyle w:val="StyleUnderline"/>
          <w:rFonts w:eastAsia="Calibri"/>
        </w:rPr>
        <w:t>against</w:t>
      </w:r>
      <w:r w:rsidRPr="00360100">
        <w:rPr>
          <w:rStyle w:val="StyleUnderline"/>
        </w:rPr>
        <w:t xml:space="preserve"> </w:t>
      </w:r>
      <w:r w:rsidRPr="00360100">
        <w:rPr>
          <w:rStyle w:val="StyleUnderline"/>
          <w:rFonts w:eastAsia="Calibri"/>
        </w:rPr>
        <w:t>stronger</w:t>
      </w:r>
      <w:r w:rsidRPr="00360100">
        <w:rPr>
          <w:rStyle w:val="StyleUnderline"/>
        </w:rPr>
        <w:t xml:space="preserve"> </w:t>
      </w:r>
      <w:r w:rsidRPr="00360100">
        <w:rPr>
          <w:rStyle w:val="StyleUnderline"/>
          <w:rFonts w:eastAsia="Calibri"/>
        </w:rPr>
        <w:t>states</w:t>
      </w:r>
      <w:r w:rsidRPr="00360100">
        <w:rPr>
          <w:rStyle w:val="StyleUnderline"/>
        </w:rPr>
        <w:t>.</w:t>
      </w:r>
      <w:r w:rsidRPr="008D42B9">
        <w:rPr>
          <w:rFonts w:eastAsia="Calibri"/>
          <w:sz w:val="16"/>
        </w:rPr>
        <w: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areas</w:t>
      </w:r>
      <w:r w:rsidRPr="008D42B9">
        <w:rPr>
          <w:sz w:val="16"/>
        </w:rPr>
        <w:t xml:space="preserve">, </w:t>
      </w:r>
      <w:r w:rsidRPr="008D42B9">
        <w:rPr>
          <w:rFonts w:eastAsia="Calibri"/>
          <w:sz w:val="16"/>
        </w:rPr>
        <w:t>identified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proceeding</w:t>
      </w:r>
      <w:r w:rsidRPr="008D42B9">
        <w:rPr>
          <w:sz w:val="16"/>
        </w:rPr>
        <w:t xml:space="preserve"> </w:t>
      </w:r>
      <w:r w:rsidRPr="008D42B9">
        <w:rPr>
          <w:rFonts w:eastAsia="Calibri"/>
          <w:sz w:val="16"/>
        </w:rPr>
        <w:t>chapters</w:t>
      </w:r>
      <w:r w:rsidRPr="008D42B9">
        <w:rPr>
          <w:sz w:val="16"/>
        </w:rPr>
        <w:t xml:space="preserve">, </w:t>
      </w:r>
      <w:r w:rsidRPr="00360100">
        <w:rPr>
          <w:rStyle w:val="StyleUnderline"/>
          <w:rFonts w:eastAsia="Calibri"/>
        </w:rPr>
        <w:t>are</w:t>
      </w:r>
      <w:r w:rsidRPr="00360100">
        <w:rPr>
          <w:rStyle w:val="StyleUnderline"/>
        </w:rPr>
        <w:t xml:space="preserve"> </w:t>
      </w:r>
      <w:r w:rsidRPr="00360100">
        <w:rPr>
          <w:rStyle w:val="StyleUnderline"/>
          <w:rFonts w:eastAsia="Calibri"/>
        </w:rPr>
        <w:t>likely</w:t>
      </w:r>
      <w:r w:rsidRPr="00360100">
        <w:rPr>
          <w:rStyle w:val="StyleUnderline"/>
        </w:rPr>
        <w:t xml:space="preserve"> </w:t>
      </w:r>
      <w:r w:rsidRPr="003E254F">
        <w:rPr>
          <w:rStyle w:val="StyleUnderline"/>
          <w:rFonts w:eastAsia="Calibri"/>
          <w:highlight w:val="green"/>
        </w:rPr>
        <w:t>to</w:t>
      </w:r>
      <w:r w:rsidRPr="003E254F">
        <w:rPr>
          <w:rStyle w:val="StyleUnderline"/>
          <w:highlight w:val="green"/>
        </w:rPr>
        <w:t xml:space="preserve"> </w:t>
      </w:r>
      <w:r w:rsidRPr="003E254F">
        <w:rPr>
          <w:rStyle w:val="StyleUnderline"/>
          <w:rFonts w:eastAsia="Calibri"/>
          <w:highlight w:val="green"/>
        </w:rPr>
        <w:t>mature</w:t>
      </w:r>
      <w:r w:rsidRPr="003E254F">
        <w:rPr>
          <w:rStyle w:val="StyleUnderline"/>
          <w:highlight w:val="green"/>
        </w:rPr>
        <w:t xml:space="preserve"> </w:t>
      </w:r>
      <w:r w:rsidRPr="003E254F">
        <w:rPr>
          <w:rStyle w:val="StyleUnderline"/>
          <w:rFonts w:eastAsia="Calibri"/>
          <w:highlight w:val="green"/>
        </w:rPr>
        <w:t>into</w:t>
      </w:r>
      <w:r w:rsidRPr="003E254F">
        <w:rPr>
          <w:rStyle w:val="StyleUnderline"/>
          <w:highlight w:val="green"/>
        </w:rPr>
        <w:t xml:space="preserve"> </w:t>
      </w:r>
      <w:r w:rsidRPr="00360100">
        <w:rPr>
          <w:rStyle w:val="Emphasis"/>
          <w:rFonts w:eastAsia="Calibri"/>
        </w:rPr>
        <w:t>global</w:t>
      </w:r>
      <w:r w:rsidRPr="00360100">
        <w:rPr>
          <w:rStyle w:val="Emphasis"/>
        </w:rPr>
        <w:t xml:space="preserve"> </w:t>
      </w:r>
      <w:r w:rsidRPr="00360100">
        <w:rPr>
          <w:rStyle w:val="Emphasis"/>
          <w:rFonts w:eastAsia="Calibri"/>
        </w:rPr>
        <w:t>security</w:t>
      </w:r>
      <w:r w:rsidRPr="00360100">
        <w:rPr>
          <w:rStyle w:val="Emphasis"/>
        </w:rPr>
        <w:t xml:space="preserve"> </w:t>
      </w:r>
      <w:r w:rsidRPr="003E254F">
        <w:rPr>
          <w:rStyle w:val="Emphasis"/>
          <w:rFonts w:eastAsia="Calibri"/>
          <w:highlight w:val="green"/>
        </w:rPr>
        <w:t>threats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immediate</w:t>
      </w:r>
      <w:r w:rsidRPr="00360100">
        <w:rPr>
          <w:rStyle w:val="StyleUnderline"/>
        </w:rPr>
        <w:t xml:space="preserve"> </w:t>
      </w:r>
      <w:r w:rsidRPr="00360100">
        <w:rPr>
          <w:rStyle w:val="StyleUnderline"/>
          <w:rFonts w:eastAsia="Calibri"/>
        </w:rPr>
        <w:t>future</w:t>
      </w:r>
      <w:r w:rsidRPr="008D42B9">
        <w:rPr>
          <w:sz w:val="16"/>
        </w:rPr>
        <w:t xml:space="preserve">. </w:t>
      </w:r>
      <w:r w:rsidRPr="008D42B9">
        <w:rPr>
          <w:rFonts w:eastAsia="Calibri"/>
          <w:sz w:val="16"/>
        </w:rPr>
        <w:t>As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South</w:t>
      </w:r>
      <w:r w:rsidRPr="008D42B9">
        <w:rPr>
          <w:sz w:val="16"/>
        </w:rPr>
        <w:t xml:space="preserve"> </w:t>
      </w:r>
      <w:r w:rsidRPr="008D42B9">
        <w:rPr>
          <w:rFonts w:eastAsia="Calibri"/>
          <w:sz w:val="16"/>
        </w:rPr>
        <w:t>Korea</w:t>
      </w:r>
      <w:r w:rsidRPr="008D42B9">
        <w:rPr>
          <w:sz w:val="16"/>
        </w:rPr>
        <w:t xml:space="preserve"> </w:t>
      </w:r>
      <w:r w:rsidRPr="008D42B9">
        <w:rPr>
          <w:rFonts w:eastAsia="Calibri"/>
          <w:sz w:val="16"/>
        </w:rPr>
        <w:t>suggest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overlapping</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3E254F">
        <w:rPr>
          <w:rStyle w:val="StyleUnderline"/>
          <w:rFonts w:eastAsia="Calibri"/>
          <w:highlight w:val="green"/>
        </w:rPr>
        <w:t>decline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reduced</w:t>
      </w:r>
      <w:r w:rsidRPr="00360100">
        <w:rPr>
          <w:rStyle w:val="StyleUnderline"/>
        </w:rPr>
        <w:t xml:space="preserve"> </w:t>
      </w:r>
      <w:r w:rsidRPr="00360100">
        <w:rPr>
          <w:rStyle w:val="StyleUnderline"/>
          <w:rFonts w:eastAsia="Calibri"/>
        </w:rPr>
        <w:t>military</w:t>
      </w:r>
      <w:r w:rsidRPr="00360100">
        <w:rPr>
          <w:rStyle w:val="StyleUnderline"/>
        </w:rPr>
        <w:t xml:space="preserve"> </w:t>
      </w:r>
      <w:r w:rsidRPr="00360100">
        <w:rPr>
          <w:rStyle w:val="StyleUnderline"/>
          <w:rFonts w:eastAsia="Calibri"/>
        </w:rPr>
        <w:t>spending</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United</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3E254F">
        <w:rPr>
          <w:rStyle w:val="StyleUnderline"/>
          <w:rFonts w:eastAsia="Calibri"/>
          <w:highlight w:val="green"/>
        </w:rPr>
        <w:t>will</w:t>
      </w:r>
      <w:r w:rsidRPr="003E254F">
        <w:rPr>
          <w:rStyle w:val="StyleUnderline"/>
          <w:highlight w:val="green"/>
        </w:rPr>
        <w:t xml:space="preserve"> </w:t>
      </w:r>
      <w:r w:rsidRPr="003E254F">
        <w:rPr>
          <w:rStyle w:val="Emphasis"/>
          <w:rFonts w:eastAsia="Calibri"/>
          <w:highlight w:val="green"/>
        </w:rPr>
        <w:t>affect</w:t>
      </w:r>
      <w:r w:rsidRPr="003E254F">
        <w:rPr>
          <w:rStyle w:val="Emphasis"/>
          <w:highlight w:val="green"/>
        </w:rPr>
        <w:t xml:space="preserve"> </w:t>
      </w:r>
      <w:r w:rsidRPr="003E254F">
        <w:rPr>
          <w:rStyle w:val="Emphasis"/>
          <w:rFonts w:eastAsia="Calibri"/>
          <w:highlight w:val="green"/>
        </w:rPr>
        <w:t>allied</w:t>
      </w:r>
      <w:r w:rsidRPr="003E254F">
        <w:rPr>
          <w:rStyle w:val="Emphasis"/>
          <w:highlight w:val="green"/>
        </w:rPr>
        <w:t xml:space="preserve"> </w:t>
      </w:r>
      <w:r w:rsidRPr="003E254F">
        <w:rPr>
          <w:rStyle w:val="Emphasis"/>
          <w:rFonts w:eastAsia="Calibri"/>
          <w:highlight w:val="green"/>
        </w:rPr>
        <w:t>confidence</w:t>
      </w:r>
      <w:r w:rsidRPr="00360100">
        <w:rPr>
          <w:rStyle w:val="Emphasis"/>
        </w:rPr>
        <w:t xml:space="preserve"> </w:t>
      </w:r>
      <w:r w:rsidRPr="00360100">
        <w:rPr>
          <w:rStyle w:val="Emphasis"/>
          <w:rFonts w:eastAsia="Calibri"/>
        </w:rPr>
        <w:t>in</w:t>
      </w:r>
      <w:r w:rsidRPr="00360100">
        <w:rPr>
          <w:rStyle w:val="Emphasis"/>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360100">
        <w:rPr>
          <w:rStyle w:val="Emphasis"/>
          <w:rFonts w:eastAsia="Calibri"/>
        </w:rPr>
        <w:t>security</w:t>
      </w:r>
      <w:r w:rsidRPr="00360100">
        <w:rPr>
          <w:rStyle w:val="Emphasis"/>
        </w:rPr>
        <w:t xml:space="preserve"> </w:t>
      </w:r>
      <w:r w:rsidRPr="00360100">
        <w:rPr>
          <w:rStyle w:val="Emphasis"/>
          <w:rFonts w:eastAsia="Calibri"/>
        </w:rPr>
        <w:t>guarantees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3E254F">
        <w:rPr>
          <w:rStyle w:val="StyleUnderline"/>
          <w:rFonts w:eastAsia="Calibri"/>
          <w:highlight w:val="green"/>
        </w:rPr>
        <w:t>this</w:t>
      </w:r>
      <w:r w:rsidRPr="00360100">
        <w:rPr>
          <w:rStyle w:val="StyleUnderline"/>
        </w:rPr>
        <w:t xml:space="preserve"> </w:t>
      </w:r>
      <w:r w:rsidRPr="00360100">
        <w:rPr>
          <w:rStyle w:val="StyleUnderline"/>
          <w:rFonts w:eastAsia="Calibri"/>
        </w:rPr>
        <w:t>outcome</w:t>
      </w:r>
      <w:r w:rsidRPr="00360100">
        <w:rPr>
          <w:rStyle w:val="StyleUnderline"/>
        </w:rPr>
        <w:t xml:space="preserve"> </w:t>
      </w:r>
      <w:r w:rsidRPr="003E254F">
        <w:rPr>
          <w:rStyle w:val="StyleUnderline"/>
          <w:rFonts w:eastAsia="Calibri"/>
          <w:highlight w:val="green"/>
        </w:rPr>
        <w:t>could</w:t>
      </w:r>
      <w:r w:rsidRPr="003E254F">
        <w:rPr>
          <w:rStyle w:val="StyleUnderline"/>
          <w:highlight w:val="green"/>
        </w:rPr>
        <w:t xml:space="preserve"> </w:t>
      </w:r>
      <w:r w:rsidRPr="003E254F">
        <w:rPr>
          <w:rStyle w:val="StyleUnderline"/>
          <w:rFonts w:eastAsia="Calibri"/>
          <w:highlight w:val="green"/>
        </w:rPr>
        <w:t>cause</w:t>
      </w:r>
      <w:r w:rsidRPr="003E254F">
        <w:rPr>
          <w:rStyle w:val="StyleUnderline"/>
          <w:highlight w:val="green"/>
        </w:rPr>
        <w:t xml:space="preserve"> </w:t>
      </w:r>
      <w:r w:rsidRPr="003E254F">
        <w:rPr>
          <w:rStyle w:val="Emphasis"/>
          <w:rFonts w:eastAsia="Calibri"/>
          <w:highlight w:val="green"/>
        </w:rPr>
        <w:t>regional</w:t>
      </w:r>
      <w:r w:rsidRPr="003E254F">
        <w:rPr>
          <w:rStyle w:val="Emphasis"/>
          <w:highlight w:val="green"/>
        </w:rPr>
        <w:t xml:space="preserve"> </w:t>
      </w:r>
      <w:r w:rsidRPr="003E254F">
        <w:rPr>
          <w:rStyle w:val="Emphasis"/>
          <w:rFonts w:eastAsia="Calibri"/>
          <w:highlight w:val="green"/>
        </w:rPr>
        <w:t>instability</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realignments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strategic</w:t>
      </w:r>
      <w:r w:rsidRPr="00360100">
        <w:rPr>
          <w:rStyle w:val="StyleUnderline"/>
        </w:rPr>
        <w:t xml:space="preserve"> </w:t>
      </w:r>
      <w:r w:rsidRPr="00360100">
        <w:rPr>
          <w:rStyle w:val="StyleUnderline"/>
          <w:rFonts w:eastAsia="Calibri"/>
        </w:rPr>
        <w:t>partnerships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Asia</w:t>
      </w:r>
      <w:r w:rsidRPr="00360100">
        <w:rPr>
          <w:rStyle w:val="StyleUnderline"/>
        </w:rPr>
        <w:t>-</w:t>
      </w:r>
      <w:r w:rsidRPr="00360100">
        <w:rPr>
          <w:rStyle w:val="StyleUnderline"/>
          <w:rFonts w:eastAsia="Calibri"/>
        </w:rPr>
        <w:t>pacific</w:t>
      </w:r>
      <w:r w:rsidRPr="00360100">
        <w:rPr>
          <w:rStyle w:val="StyleUnderline"/>
        </w:rPr>
        <w:t xml:space="preserve"> </w:t>
      </w:r>
      <w:r w:rsidRPr="00360100">
        <w:rPr>
          <w:rStyle w:val="StyleUnderline"/>
          <w:rFonts w:eastAsia="Calibri"/>
        </w:rPr>
        <w:t>region</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ramifications</w:t>
      </w:r>
      <w:r w:rsidRPr="00360100">
        <w:rPr>
          <w:rStyle w:val="StyleUnderline"/>
        </w:rPr>
        <w:t xml:space="preserve"> </w:t>
      </w:r>
      <w:r w:rsidRPr="00360100">
        <w:rPr>
          <w:rStyle w:val="StyleUnderline"/>
          <w:rFonts w:eastAsia="Calibri"/>
        </w:rPr>
        <w:t>for</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360100">
        <w:rPr>
          <w:rStyle w:val="StyleUnderline"/>
          <w:rFonts w:eastAsia="Calibri"/>
        </w:rPr>
        <w:t>security</w:t>
      </w:r>
      <w:r w:rsidRPr="008D42B9">
        <w:rPr>
          <w:sz w:val="16"/>
        </w:rPr>
        <w:t xml:space="preserve">. </w:t>
      </w:r>
      <w:r w:rsidRPr="003E254F">
        <w:rPr>
          <w:rStyle w:val="StyleUnderline"/>
          <w:rFonts w:eastAsia="Calibri"/>
          <w:highlight w:val="green"/>
        </w:rPr>
        <w:t>Rival</w:t>
      </w:r>
      <w:r w:rsidRPr="003E254F">
        <w:rPr>
          <w:rStyle w:val="StyleUnderline"/>
          <w:highlight w:val="green"/>
        </w:rPr>
        <w:t xml:space="preserve"> </w:t>
      </w:r>
      <w:r w:rsidRPr="003E254F">
        <w:rPr>
          <w:rStyle w:val="StyleUnderline"/>
          <w:rFonts w:eastAsia="Calibri"/>
          <w:highlight w:val="green"/>
        </w:rPr>
        <w:t>states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360100">
        <w:rPr>
          <w:rStyle w:val="StyleUnderline"/>
        </w:rPr>
        <w:t xml:space="preserve"> </w:t>
      </w:r>
      <w:r w:rsidRPr="003E254F">
        <w:rPr>
          <w:rStyle w:val="StyleUnderline"/>
          <w:rFonts w:eastAsia="Calibri"/>
          <w:highlight w:val="green"/>
        </w:rPr>
        <w:t>may</w:t>
      </w:r>
      <w:r w:rsidRPr="00360100">
        <w:rPr>
          <w:rStyle w:val="StyleUnderline"/>
        </w:rPr>
        <w:t xml:space="preserve"> </w:t>
      </w:r>
      <w:r w:rsidRPr="00360100">
        <w:rPr>
          <w:rStyle w:val="StyleUnderline"/>
          <w:rFonts w:eastAsia="Calibri"/>
        </w:rPr>
        <w:t>also</w:t>
      </w:r>
      <w:r w:rsidRPr="00360100">
        <w:rPr>
          <w:rStyle w:val="StyleUnderline"/>
        </w:rPr>
        <w:t xml:space="preserve"> </w:t>
      </w:r>
      <w:r w:rsidRPr="003E254F">
        <w:rPr>
          <w:rStyle w:val="StyleUnderline"/>
          <w:rFonts w:eastAsia="Calibri"/>
          <w:highlight w:val="green"/>
        </w:rPr>
        <w:t>become</w:t>
      </w:r>
      <w:r w:rsidRPr="003E254F">
        <w:rPr>
          <w:rStyle w:val="StyleUnderline"/>
          <w:highlight w:val="green"/>
        </w:rPr>
        <w:t xml:space="preserve"> </w:t>
      </w:r>
      <w:r w:rsidRPr="003E254F">
        <w:rPr>
          <w:rStyle w:val="Emphasis"/>
          <w:rFonts w:eastAsia="Calibri"/>
          <w:highlight w:val="green"/>
        </w:rPr>
        <w:t>emboldened</w:t>
      </w:r>
      <w:r w:rsidRPr="003E254F">
        <w:rPr>
          <w:rStyle w:val="Emphasis"/>
          <w:highlight w:val="green"/>
        </w:rPr>
        <w:t xml:space="preserve"> </w:t>
      </w:r>
      <w:r w:rsidRPr="003E254F">
        <w:rPr>
          <w:rStyle w:val="Emphasis"/>
          <w:rFonts w:eastAsia="Calibri"/>
          <w:highlight w:val="green"/>
        </w:rPr>
        <w:t>to</w:t>
      </w:r>
      <w:r w:rsidRPr="003E254F">
        <w:rPr>
          <w:rStyle w:val="Emphasis"/>
          <w:highlight w:val="green"/>
        </w:rPr>
        <w:t xml:space="preserve"> </w:t>
      </w:r>
      <w:r w:rsidRPr="003E254F">
        <w:rPr>
          <w:rStyle w:val="Emphasis"/>
          <w:rFonts w:eastAsia="Calibri"/>
          <w:highlight w:val="green"/>
        </w:rPr>
        <w:t>challenge</w:t>
      </w:r>
      <w:r w:rsidRPr="003E254F">
        <w:rPr>
          <w:rStyle w:val="Emphasis"/>
          <w:highlight w:val="green"/>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3E254F">
        <w:rPr>
          <w:rStyle w:val="Emphasis"/>
          <w:rFonts w:eastAsia="Calibri"/>
          <w:highlight w:val="green"/>
        </w:rPr>
        <w:t>status</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unipolar</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system</w:t>
      </w:r>
      <w:r w:rsidRPr="008D42B9">
        <w:rPr>
          <w:sz w:val="16"/>
        </w:rPr>
        <w:t>.</w:t>
      </w:r>
      <w:r w:rsidRPr="008D42B9">
        <w:rPr>
          <w:rFonts w:eastAsia="Calibri"/>
          <w:sz w:val="16"/>
        </w:rPr>
        <w: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potential</w:t>
      </w:r>
      <w:r w:rsidRPr="00360100">
        <w:rPr>
          <w:rStyle w:val="StyleUnderline"/>
        </w:rPr>
        <w:t xml:space="preserve"> </w:t>
      </w:r>
      <w:r w:rsidRPr="00360100">
        <w:rPr>
          <w:rStyle w:val="StyleUnderline"/>
          <w:rFonts w:eastAsia="Calibri"/>
        </w:rPr>
        <w:t>risks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Emphasis"/>
          <w:rFonts w:eastAsia="Calibri"/>
        </w:rPr>
        <w:t>stolen</w:t>
      </w:r>
      <w:r w:rsidRPr="00360100">
        <w:rPr>
          <w:rStyle w:val="Emphasis"/>
        </w:rPr>
        <w:t xml:space="preserve"> </w:t>
      </w:r>
      <w:r w:rsidRPr="00360100">
        <w:rPr>
          <w:rStyle w:val="Emphasis"/>
          <w:rFonts w:eastAsia="Calibri"/>
        </w:rPr>
        <w:t>or</w:t>
      </w:r>
      <w:r w:rsidRPr="00360100">
        <w:rPr>
          <w:rStyle w:val="Emphasis"/>
        </w:rPr>
        <w:t xml:space="preserve"> </w:t>
      </w:r>
      <w:r w:rsidRPr="003E254F">
        <w:rPr>
          <w:rStyle w:val="Emphasis"/>
          <w:rFonts w:eastAsia="Calibri"/>
          <w:highlight w:val="green"/>
        </w:rPr>
        <w:t>loose</w:t>
      </w:r>
      <w:r w:rsidRPr="003E254F">
        <w:rPr>
          <w:rStyle w:val="Emphasis"/>
          <w:highlight w:val="green"/>
        </w:rPr>
        <w:t xml:space="preserve"> </w:t>
      </w:r>
      <w:r w:rsidRPr="003E254F">
        <w:rPr>
          <w:rStyle w:val="Emphasis"/>
          <w:rFonts w:eastAsia="Calibri"/>
          <w:highlight w:val="green"/>
        </w:rPr>
        <w:t>WMD</w:t>
      </w:r>
      <w:r w:rsidRPr="008D42B9">
        <w:rPr>
          <w:sz w:val="16"/>
        </w:rPr>
        <w:t xml:space="preserve">, </w:t>
      </w:r>
      <w:r w:rsidRPr="00360100">
        <w:rPr>
          <w:rStyle w:val="StyleUnderline"/>
          <w:rFonts w:eastAsia="Calibri"/>
        </w:rPr>
        <w:t>resulting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360100">
        <w:rPr>
          <w:rStyle w:val="StyleUnderline"/>
          <w:rFonts w:eastAsia="Calibri"/>
        </w:rPr>
        <w:t>poor</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E254F">
        <w:rPr>
          <w:rStyle w:val="StyleUnderline"/>
          <w:rFonts w:eastAsia="Calibri"/>
          <w:highlight w:val="green"/>
        </w:rPr>
        <w:t>can</w:t>
      </w:r>
      <w:r w:rsidRPr="00360100">
        <w:rPr>
          <w:rStyle w:val="StyleUnderline"/>
        </w:rPr>
        <w:t xml:space="preserve"> </w:t>
      </w:r>
      <w:r w:rsidRPr="00360100">
        <w:rPr>
          <w:rStyle w:val="StyleUnderline"/>
          <w:rFonts w:eastAsia="Calibri"/>
        </w:rPr>
        <w:t>also</w:t>
      </w:r>
      <w:r w:rsidRPr="00360100">
        <w:rPr>
          <w:rStyle w:val="StyleUnderline"/>
        </w:rPr>
        <w:t xml:space="preserve"> </w:t>
      </w:r>
      <w:r w:rsidRPr="003E254F">
        <w:rPr>
          <w:rStyle w:val="StyleUnderline"/>
          <w:rFonts w:eastAsia="Calibri"/>
          <w:highlight w:val="green"/>
        </w:rPr>
        <w:t>pose</w:t>
      </w:r>
      <w:r w:rsidRPr="003E254F">
        <w:rPr>
          <w:rStyle w:val="StyleUnderline"/>
          <w:highlight w:val="green"/>
        </w:rPr>
        <w:t xml:space="preserve"> </w:t>
      </w:r>
      <w:r w:rsidRPr="003E254F">
        <w:rPr>
          <w:rStyle w:val="StyleUnderline"/>
          <w:rFonts w:eastAsia="Calibri"/>
          <w:highlight w:val="green"/>
        </w:rPr>
        <w:t>a</w:t>
      </w:r>
      <w:r w:rsidRPr="003E254F">
        <w:rPr>
          <w:rStyle w:val="StyleUnderline"/>
          <w:highlight w:val="green"/>
        </w:rPr>
        <w:t xml:space="preserve"> </w:t>
      </w:r>
      <w:r w:rsidRPr="003E254F">
        <w:rPr>
          <w:rStyle w:val="StyleUnderline"/>
          <w:rFonts w:eastAsia="Calibri"/>
          <w:highlight w:val="green"/>
        </w:rPr>
        <w:t>threat</w:t>
      </w:r>
      <w:r w:rsidRPr="003E254F">
        <w:rPr>
          <w:rStyle w:val="StyleUnderline"/>
          <w:highlight w:val="green"/>
        </w:rPr>
        <w:t xml:space="preserve"> </w:t>
      </w:r>
      <w:r w:rsidRPr="003E254F">
        <w:rPr>
          <w:rStyle w:val="StyleUnderline"/>
          <w:rFonts w:eastAsia="Calibri"/>
          <w:highlight w:val="green"/>
        </w:rPr>
        <w:t>to</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3E254F">
        <w:rPr>
          <w:rStyle w:val="StyleUnderline"/>
          <w:rFonts w:eastAsia="Calibri"/>
          <w:highlight w:val="green"/>
        </w:rPr>
        <w:t>security</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Pakistan</w:t>
      </w:r>
      <w:r w:rsidRPr="008D42B9">
        <w:rPr>
          <w:sz w:val="16"/>
        </w:rPr>
        <w:t xml:space="preserve">, </w:t>
      </w:r>
      <w:r w:rsidRPr="008D42B9">
        <w:rPr>
          <w:rFonts w:eastAsia="Calibri"/>
          <w:sz w:val="16"/>
        </w:rPr>
        <w:t>Syria</w:t>
      </w:r>
      <w:r w:rsidRPr="008D42B9">
        <w:rPr>
          <w:sz w:val="16"/>
        </w:rPr>
        <w:t xml:space="preserve"> </w:t>
      </w:r>
      <w:r w:rsidRPr="008D42B9">
        <w:rPr>
          <w:rFonts w:eastAsia="Calibri"/>
          <w:sz w:val="16"/>
        </w:rPr>
        <w:t>and</w:t>
      </w:r>
      <w:r w:rsidRPr="008D42B9">
        <w:rPr>
          <w:sz w:val="16"/>
        </w:rPr>
        <w:t xml:space="preserve"> </w:t>
      </w:r>
      <w:r w:rsidRPr="008D42B9">
        <w:rPr>
          <w:rFonts w:eastAsia="Calibri"/>
          <w:sz w:val="16"/>
        </w:rPr>
        <w:t>North</w:t>
      </w:r>
      <w:r w:rsidRPr="008D42B9">
        <w:rPr>
          <w:sz w:val="16"/>
        </w:rPr>
        <w:t xml:space="preserve"> </w:t>
      </w:r>
      <w:r w:rsidRPr="008D42B9">
        <w:rPr>
          <w:rFonts w:eastAsia="Calibri"/>
          <w:sz w:val="16"/>
        </w:rPr>
        <w:t>Korea</w:t>
      </w:r>
      <w:r w:rsidRPr="008D42B9">
        <w:rPr>
          <w:sz w:val="16"/>
        </w:rPr>
        <w:t xml:space="preserve"> </w:t>
      </w:r>
      <w:r w:rsidRPr="008D42B9">
        <w:rPr>
          <w:rFonts w:eastAsia="Calibri"/>
          <w:sz w:val="16"/>
        </w:rPr>
        <w:t>show</w:t>
      </w:r>
      <w:r w:rsidRPr="008D42B9">
        <w:rPr>
          <w:sz w:val="16"/>
        </w:rPr>
        <w:t xml:space="preserve"> </w:t>
      </w:r>
      <w:r w:rsidRPr="008D42B9">
        <w:rPr>
          <w:rFonts w:eastAsia="Calibri"/>
          <w:sz w:val="16"/>
        </w:rPr>
        <w:t>how</w:t>
      </w:r>
      <w:r w:rsidRPr="008D42B9">
        <w:rPr>
          <w:sz w:val="16"/>
        </w:rPr>
        <w:t xml:space="preserve"> </w:t>
      </w:r>
      <w:r w:rsidRPr="003E254F">
        <w:rPr>
          <w:rStyle w:val="StyleUnderline"/>
          <w:rFonts w:eastAsia="Calibri"/>
          <w:highlight w:val="green"/>
        </w:rPr>
        <w:t>financial</w:t>
      </w:r>
      <w:r w:rsidRPr="003E254F">
        <w:rPr>
          <w:rStyle w:val="StyleUnderline"/>
          <w:highlight w:val="green"/>
        </w:rPr>
        <w:t xml:space="preserve"> </w:t>
      </w:r>
      <w:r w:rsidRPr="003E254F">
        <w:rPr>
          <w:rStyle w:val="StyleUnderline"/>
          <w:rFonts w:eastAsia="Calibri"/>
          <w:highlight w:val="green"/>
        </w:rPr>
        <w:t>constraints</w:t>
      </w:r>
      <w:r w:rsidRPr="003E254F">
        <w:rPr>
          <w:rStyle w:val="StyleUnderline"/>
          <w:highlight w:val="green"/>
        </w:rPr>
        <w:t xml:space="preserve"> </w:t>
      </w:r>
      <w:r w:rsidRPr="003E254F">
        <w:rPr>
          <w:rStyle w:val="StyleUnderline"/>
          <w:rFonts w:eastAsia="Calibri"/>
          <w:highlight w:val="green"/>
        </w:rPr>
        <w:t>affect</w:t>
      </w:r>
      <w:r w:rsidRPr="003E254F">
        <w:rPr>
          <w:rStyle w:val="StyleUnderline"/>
          <w:highlight w:val="green"/>
        </w:rPr>
        <w:t xml:space="preserve"> </w:t>
      </w:r>
      <w:r w:rsidRPr="003E254F">
        <w:rPr>
          <w:rStyle w:val="StyleUnderline"/>
          <w:rFonts w:eastAsia="Calibri"/>
          <w:highlight w:val="green"/>
        </w:rPr>
        <w:t>weapons</w:t>
      </w:r>
      <w:r w:rsidRPr="003E254F">
        <w:rPr>
          <w:rStyle w:val="StyleUnderline"/>
          <w:highlight w:val="green"/>
        </w:rPr>
        <w:t xml:space="preserve"> </w:t>
      </w:r>
      <w:r w:rsidRPr="003E254F">
        <w:rPr>
          <w:rStyle w:val="StyleUnderline"/>
          <w:rFonts w:eastAsia="Calibri"/>
          <w:highlight w:val="green"/>
        </w:rPr>
        <w:t>security</w:t>
      </w:r>
      <w:r w:rsidRPr="00360100">
        <w:rPr>
          <w:rStyle w:val="StyleUnderline"/>
        </w:rPr>
        <w:t xml:space="preserve"> </w:t>
      </w:r>
      <w:r w:rsidRPr="00360100">
        <w:rPr>
          <w:rStyle w:val="StyleUnderline"/>
          <w:rFonts w:eastAsia="Calibri"/>
        </w:rPr>
        <w:t>making</w:t>
      </w:r>
      <w:r w:rsidRPr="00360100">
        <w:rPr>
          <w:rStyle w:val="StyleUnderline"/>
        </w:rPr>
        <w:t xml:space="preserve"> </w:t>
      </w:r>
      <w:r w:rsidRPr="00360100">
        <w:rPr>
          <w:rStyle w:val="StyleUnderline"/>
          <w:rFonts w:eastAsia="Calibri"/>
        </w:rPr>
        <w:t>weapons</w:t>
      </w:r>
      <w:r w:rsidRPr="00360100">
        <w:rPr>
          <w:rStyle w:val="StyleUnderline"/>
        </w:rPr>
        <w:t xml:space="preserve"> </w:t>
      </w:r>
      <w:r w:rsidRPr="00360100">
        <w:rPr>
          <w:rStyle w:val="StyleUnderline"/>
          <w:rFonts w:eastAsia="Calibri"/>
        </w:rPr>
        <w:t>vulnerable</w:t>
      </w:r>
      <w:r w:rsidRPr="00360100">
        <w:rPr>
          <w:rStyle w:val="StyleUnderline"/>
        </w:rPr>
        <w:t xml:space="preserve"> </w:t>
      </w:r>
      <w:r w:rsidRPr="00360100">
        <w:rPr>
          <w:rStyle w:val="StyleUnderline"/>
          <w:rFonts w:eastAsia="Calibri"/>
        </w:rPr>
        <w:t>to</w:t>
      </w:r>
      <w:r w:rsidRPr="00360100">
        <w:rPr>
          <w:rStyle w:val="StyleUnderline"/>
        </w:rPr>
        <w:t xml:space="preserve"> </w:t>
      </w:r>
      <w:r w:rsidRPr="00360100">
        <w:rPr>
          <w:rStyle w:val="StyleUnderline"/>
          <w:rFonts w:eastAsia="Calibri"/>
        </w:rPr>
        <w:t>theft</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how</w:t>
      </w:r>
      <w:r w:rsidRPr="00360100">
        <w:rPr>
          <w:rStyle w:val="StyleUnderline"/>
        </w:rPr>
        <w:t xml:space="preserve"> </w:t>
      </w:r>
      <w:r w:rsidRPr="003E254F">
        <w:rPr>
          <w:rStyle w:val="StyleUnderline"/>
          <w:rFonts w:eastAsia="Calibri"/>
          <w:highlight w:val="green"/>
        </w:rPr>
        <w:t>financial</w:t>
      </w:r>
      <w:r w:rsidRPr="003E254F">
        <w:rPr>
          <w:rStyle w:val="StyleUnderline"/>
          <w:highlight w:val="green"/>
        </w:rPr>
        <w:t xml:space="preserve"> </w:t>
      </w:r>
      <w:r w:rsidRPr="003E254F">
        <w:rPr>
          <w:rStyle w:val="StyleUnderline"/>
          <w:rFonts w:eastAsia="Calibri"/>
          <w:highlight w:val="green"/>
        </w:rPr>
        <w:t>factors</w:t>
      </w:r>
      <w:r w:rsidRPr="003E254F">
        <w:rPr>
          <w:rStyle w:val="StyleUnderline"/>
          <w:highlight w:val="green"/>
        </w:rPr>
        <w:t xml:space="preserve"> </w:t>
      </w:r>
      <w:r w:rsidRPr="003E254F">
        <w:rPr>
          <w:rStyle w:val="StyleUnderline"/>
          <w:rFonts w:eastAsia="Calibri"/>
          <w:highlight w:val="green"/>
        </w:rPr>
        <w:t>can</w:t>
      </w:r>
      <w:r w:rsidRPr="003E254F">
        <w:rPr>
          <w:rStyle w:val="StyleUnderline"/>
          <w:highlight w:val="green"/>
        </w:rPr>
        <w:t xml:space="preserve"> </w:t>
      </w:r>
      <w:r w:rsidRPr="003E254F">
        <w:rPr>
          <w:rStyle w:val="StyleUnderline"/>
          <w:rFonts w:eastAsia="Calibri"/>
          <w:highlight w:val="green"/>
        </w:rPr>
        <w:t>influence</w:t>
      </w:r>
      <w:r w:rsidRPr="003E254F">
        <w:rPr>
          <w:rStyle w:val="StyleUnderline"/>
          <w:highlight w:val="green"/>
        </w:rPr>
        <w:t xml:space="preserve"> </w:t>
      </w:r>
      <w:r w:rsidRPr="00360100">
        <w:rPr>
          <w:rStyle w:val="StyleUnderline"/>
          <w:rFonts w:eastAsia="Calibri"/>
        </w:rPr>
        <w:t>WMD</w:t>
      </w:r>
      <w:r w:rsidRPr="003E254F">
        <w:rPr>
          <w:rStyle w:val="StyleUnderline"/>
          <w:highlight w:val="green"/>
        </w:rPr>
        <w:t xml:space="preserve"> </w:t>
      </w:r>
      <w:r w:rsidRPr="003E254F">
        <w:rPr>
          <w:rStyle w:val="StyleUnderline"/>
          <w:rFonts w:eastAsia="Calibri"/>
          <w:highlight w:val="green"/>
        </w:rPr>
        <w:t>proliferation</w:t>
      </w:r>
      <w:r w:rsidRPr="008D42B9">
        <w:rPr>
          <w:sz w:val="16"/>
        </w:rPr>
        <w:t xml:space="preserve"> </w:t>
      </w:r>
      <w:r w:rsidRPr="008D42B9">
        <w:rPr>
          <w:rFonts w:eastAsia="Calibri"/>
          <w:sz w:val="16"/>
        </w:rPr>
        <w:t>by</w:t>
      </w:r>
      <w:r w:rsidRPr="008D42B9">
        <w:rPr>
          <w:sz w:val="16"/>
        </w:rPr>
        <w:t xml:space="preserve"> </w:t>
      </w:r>
      <w:r w:rsidRPr="008D42B9">
        <w:rPr>
          <w:rFonts w:eastAsia="Calibri"/>
          <w:sz w:val="16"/>
        </w:rPr>
        <w:t>contributing</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motivating</w:t>
      </w:r>
      <w:r w:rsidRPr="008D42B9">
        <w:rPr>
          <w:sz w:val="16"/>
        </w:rPr>
        <w:t xml:space="preserve"> </w:t>
      </w:r>
      <w:r w:rsidRPr="008D42B9">
        <w:rPr>
          <w:rFonts w:eastAsia="Calibri"/>
          <w:sz w:val="16"/>
        </w:rPr>
        <w:t>factors</w:t>
      </w:r>
      <w:r w:rsidRPr="008D42B9">
        <w:rPr>
          <w:sz w:val="16"/>
        </w:rPr>
        <w:t xml:space="preserve"> </w:t>
      </w:r>
      <w:r w:rsidRPr="008D42B9">
        <w:rPr>
          <w:rFonts w:eastAsia="Calibri"/>
          <w:sz w:val="16"/>
        </w:rPr>
        <w:t>behind</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trusted</w:t>
      </w:r>
      <w:r w:rsidRPr="008D42B9">
        <w:rPr>
          <w:sz w:val="16"/>
        </w:rPr>
        <w:t xml:space="preserve"> </w:t>
      </w:r>
      <w:r w:rsidRPr="008D42B9">
        <w:rPr>
          <w:rFonts w:eastAsia="Calibri"/>
          <w:sz w:val="16"/>
        </w:rPr>
        <w:t>insider</w:t>
      </w:r>
      <w:r w:rsidRPr="008D42B9">
        <w:rPr>
          <w:sz w:val="16"/>
        </w:rPr>
        <w:t>’</w:t>
      </w:r>
      <w:r w:rsidRPr="008D42B9">
        <w:rPr>
          <w:rFonts w:eastAsia="Calibri"/>
          <w:sz w:val="16"/>
        </w:rPr>
        <w:t>s</w:t>
      </w:r>
      <w:r w:rsidRPr="008D42B9">
        <w:rPr>
          <w:sz w:val="16"/>
        </w:rPr>
        <w:t xml:space="preserve"> </w:t>
      </w:r>
      <w:r w:rsidRPr="008D42B9">
        <w:rPr>
          <w:rFonts w:eastAsia="Calibri"/>
          <w:sz w:val="16"/>
        </w:rPr>
        <w:t>decision</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sell</w:t>
      </w:r>
      <w:r w:rsidRPr="008D42B9">
        <w:rPr>
          <w:sz w:val="16"/>
        </w:rPr>
        <w:t xml:space="preserve"> </w:t>
      </w:r>
      <w:r w:rsidRPr="008D42B9">
        <w:rPr>
          <w:rFonts w:eastAsia="Calibri"/>
          <w:sz w:val="16"/>
        </w:rPr>
        <w:t>weapons</w:t>
      </w:r>
      <w:r w:rsidRPr="008D42B9">
        <w:rPr>
          <w:sz w:val="16"/>
        </w:rPr>
        <w:t xml:space="preserve"> </w:t>
      </w:r>
      <w:r w:rsidRPr="008D42B9">
        <w:rPr>
          <w:rFonts w:eastAsia="Calibri"/>
          <w:sz w:val="16"/>
        </w:rPr>
        <w:t>technology</w:t>
      </w:r>
      <w:r w:rsidRPr="008D42B9">
        <w:rPr>
          <w:sz w:val="16"/>
        </w:rPr>
        <w:t xml:space="preserve">. </w:t>
      </w:r>
      <w:r w:rsidRPr="008D42B9">
        <w:rPr>
          <w:rFonts w:eastAsia="Calibri"/>
          <w:sz w:val="16"/>
        </w:rPr>
        <w:t>The</w:t>
      </w:r>
      <w:r w:rsidRPr="008D42B9">
        <w:rPr>
          <w:sz w:val="16"/>
        </w:rPr>
        <w:t xml:space="preserve"> </w:t>
      </w:r>
      <w:r w:rsidRPr="00360100">
        <w:rPr>
          <w:rStyle w:val="StyleUnderline"/>
          <w:rFonts w:eastAsia="Calibri"/>
        </w:rPr>
        <w:t>inherent</w:t>
      </w:r>
      <w:r w:rsidRPr="00360100">
        <w:rPr>
          <w:rStyle w:val="StyleUnderline"/>
        </w:rPr>
        <w:t xml:space="preserve"> </w:t>
      </w:r>
      <w:r w:rsidRPr="003E254F">
        <w:rPr>
          <w:rStyle w:val="StyleUnderline"/>
          <w:rFonts w:eastAsia="Calibri"/>
          <w:highlight w:val="green"/>
        </w:rPr>
        <w:t>vulnerabilities</w:t>
      </w:r>
      <w:r w:rsidRPr="003E254F">
        <w:rPr>
          <w:rStyle w:val="StyleUnderline"/>
          <w:highlight w:val="green"/>
        </w:rPr>
        <w:t xml:space="preserve"> </w:t>
      </w:r>
      <w:r w:rsidRPr="003E254F">
        <w:rPr>
          <w:rStyle w:val="StyleUnderline"/>
          <w:rFonts w:eastAsia="Calibri"/>
          <w:highlight w:val="green"/>
        </w:rPr>
        <w:t>within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E254F">
        <w:rPr>
          <w:rStyle w:val="StyleUnderline"/>
          <w:rFonts w:eastAsia="Calibri"/>
          <w:highlight w:val="green"/>
        </w:rPr>
        <w:t>markets</w:t>
      </w:r>
      <w:r w:rsidRPr="003E254F">
        <w:rPr>
          <w:rStyle w:val="StyleUnderline"/>
          <w:highlight w:val="green"/>
        </w:rPr>
        <w:t xml:space="preserve"> </w:t>
      </w:r>
      <w:r w:rsidRPr="003E254F">
        <w:rPr>
          <w:rStyle w:val="StyleUnderline"/>
          <w:rFonts w:eastAsia="Calibri"/>
          <w:highlight w:val="green"/>
        </w:rPr>
        <w:t>will</w:t>
      </w:r>
      <w:r w:rsidRPr="003E254F">
        <w:rPr>
          <w:rStyle w:val="StyleUnderline"/>
          <w:highlight w:val="green"/>
        </w:rPr>
        <w:t xml:space="preserve"> </w:t>
      </w:r>
      <w:r w:rsidRPr="003E254F">
        <w:rPr>
          <w:rStyle w:val="StyleUnderline"/>
          <w:rFonts w:eastAsia="Calibri"/>
          <w:highlight w:val="green"/>
        </w:rPr>
        <w:t>provide</w:t>
      </w:r>
      <w:r w:rsidRPr="003E254F">
        <w:rPr>
          <w:rStyle w:val="StyleUnderline"/>
          <w:highlight w:val="green"/>
        </w:rPr>
        <w:t xml:space="preserve"> </w:t>
      </w:r>
      <w:r w:rsidRPr="003E254F">
        <w:rPr>
          <w:rStyle w:val="StyleUnderline"/>
          <w:rFonts w:eastAsia="Calibri"/>
          <w:highlight w:val="green"/>
        </w:rPr>
        <w:t>terrorists</w:t>
      </w:r>
      <w:r w:rsidRPr="003E254F">
        <w:rPr>
          <w:rStyle w:val="StyleUnderline"/>
          <w:highlight w:val="green"/>
        </w:rPr>
        <w:t>’</w:t>
      </w:r>
      <w:r w:rsidRPr="00360100">
        <w:rPr>
          <w:rStyle w:val="StyleUnderline"/>
        </w:rPr>
        <w:t xml:space="preserve"> </w:t>
      </w:r>
      <w:r w:rsidRPr="00360100">
        <w:rPr>
          <w:rStyle w:val="StyleUnderline"/>
          <w:rFonts w:eastAsia="Calibri"/>
        </w:rPr>
        <w:t>organizations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other</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8D42B9">
        <w:rPr>
          <w:sz w:val="16"/>
        </w:rPr>
        <w:t xml:space="preserve">, </w:t>
      </w:r>
      <w:r w:rsidRPr="008D42B9">
        <w:rPr>
          <w:rFonts w:eastAsia="Calibri"/>
          <w:sz w:val="16"/>
        </w:rPr>
        <w:t>who</w:t>
      </w:r>
      <w:r w:rsidRPr="008D42B9">
        <w:rPr>
          <w:sz w:val="16"/>
        </w:rPr>
        <w:t xml:space="preserve"> </w:t>
      </w:r>
      <w:r w:rsidRPr="008D42B9">
        <w:rPr>
          <w:rFonts w:eastAsia="Calibri"/>
          <w:sz w:val="16"/>
        </w:rPr>
        <w:t>object</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current</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system</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distribution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power</w:t>
      </w:r>
      <w:r w:rsidRPr="008D42B9">
        <w:rPr>
          <w:sz w:val="16"/>
        </w:rPr>
        <w:t xml:space="preserve">, </w:t>
      </w:r>
      <w:r w:rsidRPr="00360100">
        <w:rPr>
          <w:rStyle w:val="StyleUnderline"/>
          <w:rFonts w:eastAsia="Calibri"/>
        </w:rPr>
        <w:t>with</w:t>
      </w:r>
      <w:r w:rsidRPr="00360100">
        <w:rPr>
          <w:rStyle w:val="StyleUnderline"/>
        </w:rPr>
        <w:t xml:space="preserve"> </w:t>
      </w:r>
      <w:r w:rsidRPr="003E254F">
        <w:rPr>
          <w:rStyle w:val="StyleUnderline"/>
          <w:rFonts w:eastAsia="Calibri"/>
          <w:highlight w:val="green"/>
        </w:rPr>
        <w:t>opportunities</w:t>
      </w:r>
      <w:r w:rsidRPr="003E254F">
        <w:rPr>
          <w:rStyle w:val="StyleUnderline"/>
          <w:highlight w:val="green"/>
        </w:rPr>
        <w:t xml:space="preserve"> </w:t>
      </w:r>
      <w:r w:rsidRPr="003E254F">
        <w:rPr>
          <w:rStyle w:val="StyleUnderline"/>
          <w:rFonts w:eastAsia="Calibri"/>
          <w:highlight w:val="green"/>
        </w:rPr>
        <w:t>to</w:t>
      </w:r>
      <w:r w:rsidRPr="00360100">
        <w:rPr>
          <w:rStyle w:val="StyleUnderline"/>
        </w:rPr>
        <w:t xml:space="preserve"> </w:t>
      </w:r>
      <w:r w:rsidRPr="00360100">
        <w:rPr>
          <w:rStyle w:val="StyleUnderline"/>
          <w:rFonts w:eastAsia="Calibri"/>
        </w:rPr>
        <w:t>disrupt</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perhaps</w:t>
      </w:r>
      <w:r w:rsidRPr="00360100">
        <w:rPr>
          <w:rStyle w:val="StyleUnderline"/>
        </w:rPr>
        <w:t xml:space="preserve"> </w:t>
      </w:r>
      <w:r w:rsidRPr="003E254F">
        <w:rPr>
          <w:rStyle w:val="StyleUnderline"/>
          <w:rFonts w:eastAsia="Calibri"/>
          <w:highlight w:val="green"/>
        </w:rPr>
        <w:t>weaken</w:t>
      </w:r>
      <w:r w:rsidRPr="003E254F">
        <w:rPr>
          <w:rStyle w:val="StyleUnderline"/>
          <w:highlight w:val="green"/>
        </w:rPr>
        <w:t xml:space="preserve"> </w:t>
      </w:r>
      <w:r w:rsidRPr="003E254F">
        <w:rPr>
          <w:rStyle w:val="StyleUnderline"/>
          <w:rFonts w:eastAsia="Calibri"/>
          <w:highlight w:val="green"/>
        </w:rPr>
        <w:t>America</w:t>
      </w:r>
      <w:r w:rsidRPr="003E254F">
        <w:rPr>
          <w:rStyle w:val="StyleUnderline"/>
          <w:highlight w:val="green"/>
        </w:rPr>
        <w:t>’</w:t>
      </w:r>
      <w:r w:rsidRPr="003E254F">
        <w:rPr>
          <w:rStyle w:val="StyleUnderline"/>
          <w:rFonts w:eastAsia="Calibri"/>
          <w:highlight w:val="green"/>
        </w:rPr>
        <w:t>s</w:t>
      </w:r>
      <w:r w:rsidRPr="003E254F">
        <w:rPr>
          <w:rStyle w:val="StyleUnderline"/>
          <w:highlight w:val="green"/>
        </w:rPr>
        <w:t xml:space="preserve"> </w:t>
      </w:r>
      <w:r w:rsidRPr="003E254F">
        <w:rPr>
          <w:rStyle w:val="StyleUnderline"/>
          <w:rFonts w:eastAsia="Calibri"/>
          <w:highlight w:val="green"/>
        </w:rPr>
        <w:t>status</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more</w:t>
      </w:r>
      <w:r w:rsidRPr="008D42B9">
        <w:rPr>
          <w:sz w:val="16"/>
        </w:rPr>
        <w:t xml:space="preserve"> </w:t>
      </w:r>
      <w:r w:rsidRPr="008D42B9">
        <w:rPr>
          <w:rFonts w:eastAsia="Calibri"/>
          <w:sz w:val="16"/>
        </w:rPr>
        <w:t>ominous</w:t>
      </w:r>
      <w:r w:rsidRPr="008D42B9">
        <w:rPr>
          <w:sz w:val="16"/>
        </w:rPr>
        <w:t xml:space="preserve"> </w:t>
      </w:r>
      <w:r w:rsidRPr="008D42B9">
        <w:rPr>
          <w:rFonts w:eastAsia="Calibri"/>
          <w:sz w:val="16"/>
        </w:rPr>
        <w:t>threat</w:t>
      </w:r>
      <w:r w:rsidRPr="008D42B9">
        <w:rPr>
          <w:sz w:val="16"/>
        </w:rPr>
        <w:t xml:space="preserve"> </w:t>
      </w:r>
      <w:r w:rsidRPr="008D42B9">
        <w:rPr>
          <w:rFonts w:eastAsia="Calibri"/>
          <w:sz w:val="16"/>
        </w:rPr>
        <w:t>originates</w:t>
      </w:r>
      <w:r w:rsidRPr="008D42B9">
        <w:rPr>
          <w:sz w:val="16"/>
        </w:rPr>
        <w:t xml:space="preserve"> </w:t>
      </w:r>
      <w:r w:rsidRPr="008D42B9">
        <w:rPr>
          <w:rFonts w:eastAsia="Calibri"/>
          <w:sz w:val="16"/>
        </w:rPr>
        <w:t>from</w:t>
      </w:r>
      <w:r w:rsidRPr="008D42B9">
        <w:rPr>
          <w:sz w:val="16"/>
        </w:rPr>
        <w:t xml:space="preserve"> </w:t>
      </w:r>
      <w:r w:rsidRPr="008D42B9">
        <w:rPr>
          <w:rFonts w:eastAsia="Calibri"/>
          <w:sz w:val="16"/>
        </w:rPr>
        <w:t>states</w:t>
      </w:r>
      <w:r w:rsidRPr="008D42B9">
        <w:rPr>
          <w:sz w:val="16"/>
        </w:rPr>
        <w:t xml:space="preserve"> </w:t>
      </w:r>
      <w:r w:rsidRPr="008D42B9">
        <w:rPr>
          <w:rFonts w:eastAsia="Calibri"/>
          <w:sz w:val="16"/>
        </w:rPr>
        <w:t>intent</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increasing</w:t>
      </w:r>
      <w:r w:rsidRPr="008D42B9">
        <w:rPr>
          <w:sz w:val="16"/>
        </w:rPr>
        <w:t xml:space="preserve"> </w:t>
      </w:r>
      <w:r w:rsidRPr="008D42B9">
        <w:rPr>
          <w:rFonts w:eastAsia="Calibri"/>
          <w:sz w:val="16"/>
        </w:rPr>
        <w:t>diversification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foreign</w:t>
      </w:r>
      <w:r w:rsidRPr="008D42B9">
        <w:rPr>
          <w:sz w:val="16"/>
        </w:rPr>
        <w:t xml:space="preserve"> </w:t>
      </w:r>
      <w:r w:rsidRPr="008D42B9">
        <w:rPr>
          <w:rFonts w:eastAsia="Calibri"/>
          <w:sz w:val="16"/>
        </w:rPr>
        <w:t>currency</w:t>
      </w:r>
      <w:r w:rsidRPr="008D42B9">
        <w:rPr>
          <w:sz w:val="16"/>
        </w:rPr>
        <w:t xml:space="preserve"> </w:t>
      </w:r>
      <w:r w:rsidRPr="008D42B9">
        <w:rPr>
          <w:rFonts w:eastAsia="Calibri"/>
          <w:sz w:val="16"/>
        </w:rPr>
        <w:t>holdings</w:t>
      </w:r>
      <w:r w:rsidRPr="008D42B9">
        <w:rPr>
          <w:sz w:val="16"/>
        </w:rPr>
        <w:t xml:space="preserve">, </w:t>
      </w:r>
      <w:r w:rsidRPr="008D42B9">
        <w:rPr>
          <w:rFonts w:eastAsia="Calibri"/>
          <w:sz w:val="16"/>
        </w:rPr>
        <w:t>establishing</w:t>
      </w:r>
      <w:r w:rsidRPr="008D42B9">
        <w:rPr>
          <w:sz w:val="16"/>
        </w:rPr>
        <w:t xml:space="preserve"> </w:t>
      </w:r>
      <w:r w:rsidRPr="008D42B9">
        <w:rPr>
          <w:rFonts w:eastAsia="Calibri"/>
          <w:sz w:val="16"/>
        </w:rPr>
        <w:t>alternatives</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dollar</w:t>
      </w:r>
      <w:r w:rsidRPr="008D42B9">
        <w:rPr>
          <w:sz w:val="16"/>
        </w:rPr>
        <w:t xml:space="preserve"> </w:t>
      </w:r>
      <w:r w:rsidRPr="008D42B9">
        <w:rPr>
          <w:rFonts w:eastAsia="Calibri"/>
          <w:sz w:val="16"/>
        </w:rPr>
        <w:t>for</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trade</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engaging</w:t>
      </w:r>
      <w:r w:rsidRPr="008D42B9">
        <w:rPr>
          <w:sz w:val="16"/>
        </w:rPr>
        <w:t xml:space="preserve"> </w:t>
      </w:r>
      <w:r w:rsidRPr="008D42B9">
        <w:rPr>
          <w:rFonts w:eastAsia="Calibri"/>
          <w:sz w:val="16"/>
        </w:rPr>
        <w:t>financial</w:t>
      </w:r>
      <w:r w:rsidRPr="008D42B9">
        <w:rPr>
          <w:sz w:val="16"/>
        </w:rPr>
        <w:t xml:space="preserve"> </w:t>
      </w:r>
      <w:r w:rsidRPr="008D42B9">
        <w:rPr>
          <w:rFonts w:eastAsia="Calibri"/>
          <w:sz w:val="16"/>
        </w:rPr>
        <w:t>warfare</w:t>
      </w:r>
      <w:r w:rsidRPr="008D42B9">
        <w:rPr>
          <w:sz w:val="16"/>
        </w:rPr>
        <w:t xml:space="preserve"> </w:t>
      </w:r>
      <w:r w:rsidRPr="008D42B9">
        <w:rPr>
          <w:rFonts w:eastAsia="Calibri"/>
          <w:sz w:val="16"/>
        </w:rPr>
        <w:t>against</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United</w:t>
      </w:r>
      <w:r w:rsidRPr="008D42B9">
        <w:rPr>
          <w:sz w:val="16"/>
        </w:rPr>
        <w:t xml:space="preserve"> </w:t>
      </w:r>
      <w:r w:rsidRPr="008D42B9">
        <w:rPr>
          <w:rFonts w:eastAsia="Calibri"/>
          <w:sz w:val="16"/>
        </w:rPr>
        <w:t>States</w:t>
      </w:r>
      <w:r w:rsidRPr="008D42B9">
        <w:rPr>
          <w:sz w:val="16"/>
        </w:rPr>
        <w:t>.</w:t>
      </w:r>
    </w:p>
    <w:p w14:paraId="3DA9E087" w14:textId="77777777" w:rsidR="00636FD1" w:rsidRDefault="00636FD1" w:rsidP="00636FD1"/>
    <w:p w14:paraId="540BA43F" w14:textId="6677C6AB" w:rsidR="00AA7F9B" w:rsidRDefault="00AA7F9B" w:rsidP="00AA7F9B">
      <w:pPr>
        <w:pStyle w:val="Heading2"/>
      </w:pPr>
      <w:r>
        <w:t>OFF</w:t>
      </w:r>
    </w:p>
    <w:p w14:paraId="7987FC81" w14:textId="70EEE063" w:rsidR="00AA7F9B" w:rsidRDefault="00AA7F9B" w:rsidP="00AA7F9B"/>
    <w:p w14:paraId="3DC7D706" w14:textId="77777777" w:rsidR="00AA7F9B" w:rsidRPr="00D728BE" w:rsidRDefault="00AA7F9B" w:rsidP="00AA7F9B">
      <w:pPr>
        <w:pStyle w:val="Heading4"/>
      </w:pPr>
      <w:r>
        <w:t xml:space="preserve">Bill passes now- negotiations are holding with Manchin and Sinema-but UN meeting and state elections make it so that there is </w:t>
      </w:r>
      <w:r w:rsidRPr="00D728BE">
        <w:rPr>
          <w:u w:val="single"/>
        </w:rPr>
        <w:t>no margin for error</w:t>
      </w:r>
    </w:p>
    <w:p w14:paraId="3690CAC3" w14:textId="77777777" w:rsidR="00AA7F9B" w:rsidRPr="004012BA" w:rsidRDefault="00AA7F9B" w:rsidP="00AA7F9B">
      <w:r w:rsidRPr="004012BA">
        <w:rPr>
          <w:rStyle w:val="Style13ptBold"/>
        </w:rPr>
        <w:t>Edmonson and Cochrane 10-24</w:t>
      </w:r>
      <w:r>
        <w:t xml:space="preserve"> </w:t>
      </w:r>
      <w:r w:rsidRPr="004012BA">
        <w:t xml:space="preserve">Catie Edmondson and Emily Cochrane, 10-24-2021, "Biden Meets With Manchin and Schumer as Democrats Race to Finish Social Policy Bill," </w:t>
      </w:r>
      <w:r>
        <w:t>New York Times</w:t>
      </w:r>
      <w:r w:rsidRPr="004012BA">
        <w:t>, https://www.nytimes.com/2021/10/24/us/politics/biden-manchin-schumer-spending-bill.html</w:t>
      </w:r>
      <w:r>
        <w:t>/SJKS</w:t>
      </w:r>
    </w:p>
    <w:p w14:paraId="6BBF5C8D" w14:textId="77777777" w:rsidR="00AA7F9B" w:rsidRPr="00D728BE" w:rsidRDefault="00AA7F9B" w:rsidP="00AA7F9B">
      <w:pPr>
        <w:rPr>
          <w:sz w:val="16"/>
        </w:rPr>
      </w:pPr>
      <w:r w:rsidRPr="00C74B19">
        <w:rPr>
          <w:sz w:val="16"/>
        </w:rPr>
        <w:t xml:space="preserve">WASHINGTON — President </w:t>
      </w:r>
      <w:r w:rsidRPr="00D728BE">
        <w:rPr>
          <w:rStyle w:val="Emphasis"/>
        </w:rPr>
        <w:t>Biden huddled with key Democrats on Sunday</w:t>
      </w:r>
      <w:r w:rsidRPr="004012BA">
        <w:rPr>
          <w:rStyle w:val="Emphasis"/>
        </w:rPr>
        <w:t xml:space="preserve"> to iron out crucial spending and </w:t>
      </w:r>
      <w:hyperlink r:id="rId12" w:history="1">
        <w:r w:rsidRPr="004012BA">
          <w:rPr>
            <w:rStyle w:val="Emphasis"/>
          </w:rPr>
          <w:t>tax provisions</w:t>
        </w:r>
      </w:hyperlink>
      <w:r w:rsidRPr="00C74B19">
        <w:rPr>
          <w:sz w:val="16"/>
        </w:rPr>
        <w:t xml:space="preserve"> as they raced to wrap up their expansive social safety net legislation before his appearance at a U.N. climate summit next week. Speaker Nancy </w:t>
      </w:r>
      <w:r w:rsidRPr="00D728BE">
        <w:rPr>
          <w:rStyle w:val="Emphasis"/>
          <w:highlight w:val="green"/>
        </w:rPr>
        <w:t>Pelosi</w:t>
      </w:r>
      <w:r w:rsidRPr="00C74B19">
        <w:rPr>
          <w:sz w:val="16"/>
        </w:rPr>
        <w:t xml:space="preserve"> of California </w:t>
      </w:r>
      <w:r w:rsidRPr="00D728BE">
        <w:rPr>
          <w:rStyle w:val="Emphasis"/>
          <w:highlight w:val="green"/>
        </w:rPr>
        <w:t>said</w:t>
      </w:r>
      <w:r w:rsidRPr="004012BA">
        <w:rPr>
          <w:rStyle w:val="Emphasis"/>
        </w:rPr>
        <w:t xml:space="preserve"> Democrats were close to completing the bill, displaying confidence that the </w:t>
      </w:r>
      <w:r w:rsidRPr="00D728BE">
        <w:rPr>
          <w:rStyle w:val="Emphasis"/>
          <w:highlight w:val="green"/>
        </w:rPr>
        <w:t>negotiations over</w:t>
      </w:r>
      <w:r w:rsidRPr="004012BA">
        <w:rPr>
          <w:rStyle w:val="Emphasis"/>
        </w:rPr>
        <w:t xml:space="preserve"> issues like </w:t>
      </w:r>
      <w:r w:rsidRPr="00D728BE">
        <w:rPr>
          <w:rStyle w:val="Emphasis"/>
          <w:highlight w:val="green"/>
        </w:rPr>
        <w:t>paid leave, tax increases and Medicare</w:t>
      </w:r>
      <w:r w:rsidRPr="004012BA">
        <w:rPr>
          <w:rStyle w:val="Emphasis"/>
        </w:rPr>
        <w:t xml:space="preserve"> benefits that have bedeviled the party for months </w:t>
      </w:r>
      <w:r w:rsidRPr="00D728BE">
        <w:rPr>
          <w:rStyle w:val="Emphasis"/>
          <w:highlight w:val="green"/>
        </w:rPr>
        <w:t>would soon end</w:t>
      </w:r>
      <w:r w:rsidRPr="00C74B19">
        <w:rPr>
          <w:sz w:val="16"/>
        </w:rPr>
        <w:t xml:space="preserve">. “We have </w:t>
      </w:r>
      <w:r w:rsidRPr="00D728BE">
        <w:rPr>
          <w:rStyle w:val="Emphasis"/>
          <w:highlight w:val="green"/>
        </w:rPr>
        <w:t>90 percent of the bill agreed to</w:t>
      </w:r>
      <w:r w:rsidRPr="004012BA">
        <w:rPr>
          <w:rStyle w:val="Emphasis"/>
        </w:rPr>
        <w:t xml:space="preserve"> and written</w:t>
      </w:r>
      <w:r w:rsidRPr="00C74B19">
        <w:rPr>
          <w:sz w:val="16"/>
        </w:rPr>
        <w:t xml:space="preserve">. We just have some of the last decisions to be made,” Ms. Pelosi said on CNN’s “State of the Union,” adding that she hoped to pass an infrastructure bill that had already cleared the Senate and have a deal in hand on the social policy bill by the end of the week. “We’re pretty much there now.” Her comments came as Mr. </w:t>
      </w:r>
      <w:r w:rsidRPr="00D728BE">
        <w:rPr>
          <w:rStyle w:val="Emphasis"/>
          <w:highlight w:val="green"/>
        </w:rPr>
        <w:t>Biden met with</w:t>
      </w:r>
      <w:r w:rsidRPr="000A2CE9">
        <w:rPr>
          <w:rStyle w:val="Emphasis"/>
        </w:rPr>
        <w:t xml:space="preserve"> Senators Chuck </w:t>
      </w:r>
      <w:r w:rsidRPr="00D728BE">
        <w:rPr>
          <w:rStyle w:val="Emphasis"/>
          <w:highlight w:val="green"/>
        </w:rPr>
        <w:t>Schumer</w:t>
      </w:r>
      <w:r w:rsidRPr="000A2CE9">
        <w:rPr>
          <w:rStyle w:val="Emphasis"/>
        </w:rPr>
        <w:t xml:space="preserve"> of New York, the majority leader, </w:t>
      </w:r>
      <w:r w:rsidRPr="00D728BE">
        <w:rPr>
          <w:rStyle w:val="Emphasis"/>
          <w:highlight w:val="green"/>
        </w:rPr>
        <w:t>and</w:t>
      </w:r>
      <w:r w:rsidRPr="000A2CE9">
        <w:rPr>
          <w:rStyle w:val="Emphasis"/>
        </w:rPr>
        <w:t xml:space="preserve"> Joe </w:t>
      </w:r>
      <w:r w:rsidRPr="00D728BE">
        <w:rPr>
          <w:rStyle w:val="Emphasis"/>
          <w:highlight w:val="green"/>
        </w:rPr>
        <w:t>Manchin</w:t>
      </w:r>
      <w:r w:rsidRPr="000A2CE9">
        <w:rPr>
          <w:rStyle w:val="Emphasis"/>
        </w:rPr>
        <w:t xml:space="preserve"> III of West</w:t>
      </w:r>
      <w:r w:rsidRPr="00C74B19">
        <w:rPr>
          <w:sz w:val="16"/>
        </w:rPr>
        <w:t xml:space="preserve"> Virginia, one of the critical centrist holdouts on the budget bill. The White House called the breakfast at Mr. Biden’s Wilmington home a “productive discussion.” For weeks, intraparty divisions over the scope and size of their marquee </w:t>
      </w:r>
      <w:hyperlink r:id="rId13" w:history="1">
        <w:r w:rsidRPr="00C74B19">
          <w:rPr>
            <w:rStyle w:val="Hyperlink"/>
            <w:sz w:val="16"/>
          </w:rPr>
          <w:t>domestic policy plan</w:t>
        </w:r>
      </w:hyperlink>
      <w:r w:rsidRPr="00C74B19">
        <w:rPr>
          <w:sz w:val="16"/>
        </w:rPr>
        <w:t xml:space="preserve"> have delayed an agreement on how to trim the initial $3.5 trillion blueprint Democrats passed this year. In order to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w:t>
      </w:r>
      <w:r w:rsidRPr="00D728BE">
        <w:rPr>
          <w:rStyle w:val="Emphasis"/>
          <w:highlight w:val="green"/>
        </w:rPr>
        <w:t>party’s margins in the House are not</w:t>
      </w:r>
      <w:r w:rsidRPr="000A2CE9">
        <w:rPr>
          <w:rStyle w:val="Emphasis"/>
        </w:rPr>
        <w:t xml:space="preserve"> much more </w:t>
      </w:r>
      <w:r w:rsidRPr="00D728BE">
        <w:rPr>
          <w:rStyle w:val="Emphasis"/>
          <w:highlight w:val="green"/>
        </w:rPr>
        <w:t>forgiving</w:t>
      </w:r>
      <w:r w:rsidRPr="000A2CE9">
        <w:rPr>
          <w:rStyle w:val="Emphasis"/>
        </w:rPr>
        <w:t>.</w:t>
      </w:r>
      <w:r w:rsidRPr="00C74B19">
        <w:rPr>
          <w:sz w:val="16"/>
        </w:rPr>
        <w:t xml:space="preserve"> Facing opposition over the $3.5 trillion price tag, White House and party leaders are coalescing around a cost of up to $2 trillion over 10 years. </w:t>
      </w:r>
      <w:r w:rsidRPr="000A2CE9">
        <w:rPr>
          <w:rStyle w:val="Emphasis"/>
        </w:rPr>
        <w:t xml:space="preserve">They have </w:t>
      </w:r>
      <w:r w:rsidRPr="00D728BE">
        <w:rPr>
          <w:rStyle w:val="Emphasis"/>
          <w:highlight w:val="green"/>
        </w:rPr>
        <w:t>spent days negotiating</w:t>
      </w:r>
      <w:r w:rsidRPr="000A2CE9">
        <w:rPr>
          <w:rStyle w:val="Emphasis"/>
        </w:rPr>
        <w:t xml:space="preserve"> primarily </w:t>
      </w:r>
      <w:r w:rsidRPr="00D728BE">
        <w:rPr>
          <w:rStyle w:val="Emphasis"/>
          <w:highlight w:val="green"/>
        </w:rPr>
        <w:t>with</w:t>
      </w:r>
      <w:r w:rsidRPr="000A2CE9">
        <w:rPr>
          <w:rStyle w:val="Emphasis"/>
        </w:rPr>
        <w:t xml:space="preserve"> Mr. </w:t>
      </w:r>
      <w:r w:rsidRPr="00D728BE">
        <w:rPr>
          <w:rStyle w:val="Emphasis"/>
          <w:highlight w:val="green"/>
        </w:rPr>
        <w:t>Manchin and</w:t>
      </w:r>
      <w:r w:rsidRPr="000A2CE9">
        <w:rPr>
          <w:rStyle w:val="Emphasis"/>
        </w:rPr>
        <w:t xml:space="preserve"> Senator Kyrsten </w:t>
      </w:r>
      <w:r w:rsidRPr="00D728BE">
        <w:rPr>
          <w:rStyle w:val="Emphasis"/>
          <w:highlight w:val="green"/>
        </w:rPr>
        <w:t>Sinema</w:t>
      </w:r>
      <w:r w:rsidRPr="000A2CE9">
        <w:rPr>
          <w:rStyle w:val="Emphasis"/>
        </w:rPr>
        <w:t>,</w:t>
      </w:r>
      <w:r w:rsidRPr="00C74B19">
        <w:rPr>
          <w:sz w:val="16"/>
        </w:rPr>
        <w:t xml:space="preserve"> Democrat of Arizona and another centrist holdout. House Democratic leaders hope to advance both a compromise reconciliation package and the $1 trillion bipartisan infrastructure package. </w:t>
      </w:r>
      <w:r w:rsidRPr="00D728BE">
        <w:rPr>
          <w:rStyle w:val="Emphasis"/>
          <w:highlight w:val="green"/>
        </w:rPr>
        <w:t>Liberals</w:t>
      </w:r>
      <w:r w:rsidRPr="000A2CE9">
        <w:rPr>
          <w:rStyle w:val="Emphasis"/>
        </w:rPr>
        <w:t xml:space="preserve"> have </w:t>
      </w:r>
      <w:r w:rsidRPr="00D728BE">
        <w:rPr>
          <w:rStyle w:val="Emphasis"/>
          <w:highlight w:val="green"/>
        </w:rPr>
        <w:t>so far balked at voting on the bipartisan dea</w:t>
      </w:r>
      <w:r w:rsidRPr="000A2CE9">
        <w:rPr>
          <w:rStyle w:val="Emphasis"/>
        </w:rPr>
        <w:t xml:space="preserve">l </w:t>
      </w:r>
      <w:r w:rsidRPr="00C74B19">
        <w:rPr>
          <w:sz w:val="16"/>
        </w:rPr>
        <w:t xml:space="preserve">until the more expansive domestic policy package — which is expected to address climate change, public education and health care — is agreed upon. But </w:t>
      </w:r>
      <w:r w:rsidRPr="00D728BE">
        <w:rPr>
          <w:rStyle w:val="Emphasis"/>
          <w:highlight w:val="green"/>
        </w:rPr>
        <w:t>Democrats</w:t>
      </w:r>
      <w:r w:rsidRPr="000A2CE9">
        <w:rPr>
          <w:rStyle w:val="Emphasis"/>
        </w:rPr>
        <w:t xml:space="preserve"> are </w:t>
      </w:r>
      <w:r w:rsidRPr="00D728BE">
        <w:rPr>
          <w:rStyle w:val="Emphasis"/>
          <w:highlight w:val="green"/>
        </w:rPr>
        <w:t>facing</w:t>
      </w:r>
      <w:r w:rsidRPr="000A2CE9">
        <w:rPr>
          <w:rStyle w:val="Emphasis"/>
        </w:rPr>
        <w:t xml:space="preserve"> a </w:t>
      </w:r>
      <w:r w:rsidRPr="00D728BE">
        <w:rPr>
          <w:rStyle w:val="Emphasis"/>
          <w:highlight w:val="green"/>
        </w:rPr>
        <w:t>new</w:t>
      </w:r>
      <w:r w:rsidRPr="000A2CE9">
        <w:rPr>
          <w:rStyle w:val="Emphasis"/>
        </w:rPr>
        <w:t xml:space="preserve"> sense of </w:t>
      </w:r>
      <w:r w:rsidRPr="00D728BE">
        <w:rPr>
          <w:rStyle w:val="Emphasis"/>
          <w:highlight w:val="green"/>
        </w:rPr>
        <w:t>urgency to finish</w:t>
      </w:r>
      <w:r w:rsidRPr="000A2CE9">
        <w:rPr>
          <w:rStyle w:val="Emphasis"/>
        </w:rPr>
        <w:t xml:space="preserve"> the </w:t>
      </w:r>
      <w:r w:rsidRPr="00D728BE">
        <w:rPr>
          <w:rStyle w:val="Emphasis"/>
          <w:highlight w:val="green"/>
        </w:rPr>
        <w:t>legislation</w:t>
      </w:r>
      <w:r w:rsidRPr="000A2CE9">
        <w:rPr>
          <w:rStyle w:val="Emphasis"/>
        </w:rPr>
        <w:t xml:space="preserve"> before Mr. Biden’s trip to a major </w:t>
      </w:r>
      <w:r w:rsidRPr="00D728BE">
        <w:rPr>
          <w:rStyle w:val="Emphasis"/>
          <w:highlight w:val="green"/>
        </w:rPr>
        <w:t>U</w:t>
      </w:r>
      <w:r w:rsidRPr="000A2CE9">
        <w:rPr>
          <w:rStyle w:val="Emphasis"/>
        </w:rPr>
        <w:t xml:space="preserve">nited </w:t>
      </w:r>
      <w:r w:rsidRPr="00D728BE">
        <w:rPr>
          <w:rStyle w:val="Emphasis"/>
          <w:highlight w:val="green"/>
        </w:rPr>
        <w:t>N</w:t>
      </w:r>
      <w:r w:rsidRPr="000A2CE9">
        <w:rPr>
          <w:rStyle w:val="Emphasis"/>
        </w:rPr>
        <w:t xml:space="preserve">ations </w:t>
      </w:r>
      <w:r w:rsidRPr="00D728BE">
        <w:rPr>
          <w:rStyle w:val="Emphasis"/>
          <w:highlight w:val="green"/>
        </w:rPr>
        <w:t>climate change conference</w:t>
      </w:r>
      <w:r w:rsidRPr="00C74B19">
        <w:rPr>
          <w:sz w:val="16"/>
        </w:rPr>
        <w:t xml:space="preserve">, where he </w:t>
      </w:r>
      <w:hyperlink r:id="rId14" w:history="1">
        <w:r w:rsidRPr="00C74B19">
          <w:rPr>
            <w:rStyle w:val="Hyperlink"/>
            <w:sz w:val="16"/>
          </w:rPr>
          <w:t>hopes to point to the bill</w:t>
        </w:r>
      </w:hyperlink>
      <w:r w:rsidRPr="00C74B19">
        <w:rPr>
          <w:sz w:val="16"/>
        </w:rPr>
        <w:t xml:space="preserve"> as proof that the United States is serious about leading the effort to fight global warming. “</w:t>
      </w:r>
      <w:r w:rsidRPr="000A2CE9">
        <w:rPr>
          <w:rStyle w:val="Emphasis"/>
        </w:rPr>
        <w:t xml:space="preserve">The president looked us in the eye, and </w:t>
      </w:r>
      <w:r w:rsidRPr="000A2CE9">
        <w:rPr>
          <w:rStyle w:val="Emphasis"/>
        </w:rPr>
        <w:lastRenderedPageBreak/>
        <w:t>he said: ‘I need this before I go and represent the United States in Glasgow. American prestige is on the line,’”</w:t>
      </w:r>
      <w:r w:rsidRPr="00C74B19">
        <w:rPr>
          <w:sz w:val="16"/>
        </w:rPr>
        <w:t xml:space="preserve"> Representative Ro Khanna, a California Democrat who met with Mr. Biden last week at the White House, said on “Fox News Sunday.” </w:t>
      </w:r>
      <w:r w:rsidRPr="00D728BE">
        <w:rPr>
          <w:rStyle w:val="Emphasis"/>
        </w:rPr>
        <w:t xml:space="preserve">Democrats are </w:t>
      </w:r>
      <w:r w:rsidRPr="00D728BE">
        <w:rPr>
          <w:rStyle w:val="Emphasis"/>
          <w:highlight w:val="green"/>
        </w:rPr>
        <w:t>also</w:t>
      </w:r>
      <w:r w:rsidRPr="00D728BE">
        <w:rPr>
          <w:rStyle w:val="Emphasis"/>
        </w:rPr>
        <w:t xml:space="preserve"> increasingly </w:t>
      </w:r>
      <w:r w:rsidRPr="00D728BE">
        <w:rPr>
          <w:rStyle w:val="Emphasis"/>
          <w:highlight w:val="green"/>
        </w:rPr>
        <w:t>eager</w:t>
      </w:r>
      <w:r w:rsidRPr="00C74B19">
        <w:rPr>
          <w:sz w:val="16"/>
        </w:rPr>
        <w:t xml:space="preserve"> to deliver the bipartisan legislation to Mr. Biden’s desk </w:t>
      </w:r>
      <w:r w:rsidRPr="00D728BE">
        <w:rPr>
          <w:rStyle w:val="Emphasis"/>
          <w:highlight w:val="green"/>
        </w:rPr>
        <w:t>before elections for governor in Virginia and New Jersey</w:t>
      </w:r>
      <w:r w:rsidRPr="00D728BE">
        <w:rPr>
          <w:rStyle w:val="Emphasis"/>
        </w:rPr>
        <w:t xml:space="preserve"> on Nov. 2, to show voters the party is making good on its promise to deliver sweeping social change</w:t>
      </w:r>
      <w:r w:rsidRPr="00C74B19">
        <w:rPr>
          <w:sz w:val="16"/>
        </w:rPr>
        <w:t xml:space="preserve">. And a number of transportation programs will lapse at the end of the month without congressional action on either a stopgap extension or passage of the infrastructure bill, leading to possible furloughs. The legislation is expected to include a one-year extension of payments to most families with children, first approved as part of the $1.9 trillion pandemic relief plan, as well as an increase in funds for Pell grants, support for home and elder care, and billions of dollars for affordable housing. It would also provide tax incentives to encourage use of wind, solar and other clean energy. </w:t>
      </w:r>
      <w:r w:rsidRPr="00D728BE">
        <w:rPr>
          <w:sz w:val="16"/>
        </w:rPr>
        <w:t>While aides cautioned that details were in flux, the plan is also expected to address a cap on how much taxpayers can deduct in state and local taxes, a key priority for Mr. Schumer and other lawmakers who represent higher-income residents of high-tax states affected by the limit.</w:t>
      </w:r>
      <w:r w:rsidRPr="00C74B19">
        <w:rPr>
          <w:sz w:val="16"/>
        </w:rPr>
        <w:t xml:space="preserve"> </w:t>
      </w:r>
      <w:r w:rsidRPr="00D728BE">
        <w:rPr>
          <w:rStyle w:val="Emphasis"/>
          <w:highlight w:val="green"/>
        </w:rPr>
        <w:t>But negotiators</w:t>
      </w:r>
      <w:r w:rsidRPr="00D728BE">
        <w:rPr>
          <w:rStyle w:val="Emphasis"/>
        </w:rPr>
        <w:t xml:space="preserve"> on Sunday </w:t>
      </w:r>
      <w:r w:rsidRPr="00D728BE">
        <w:rPr>
          <w:rStyle w:val="Emphasis"/>
          <w:highlight w:val="green"/>
        </w:rPr>
        <w:t>were still haggling over a number of outstanding pieces, including</w:t>
      </w:r>
      <w:r w:rsidRPr="00D728BE">
        <w:rPr>
          <w:rStyle w:val="Emphasis"/>
        </w:rPr>
        <w:t xml:space="preserve"> the details of a federal paid family and </w:t>
      </w:r>
      <w:r w:rsidRPr="00D728BE">
        <w:rPr>
          <w:rStyle w:val="Emphasis"/>
          <w:highlight w:val="green"/>
        </w:rPr>
        <w:t>medical leave program</w:t>
      </w:r>
      <w:r w:rsidRPr="00D728BE">
        <w:rPr>
          <w:rStyle w:val="Emphasis"/>
        </w:rPr>
        <w:t xml:space="preserve"> — already </w:t>
      </w:r>
      <w:r w:rsidRPr="00D728BE">
        <w:rPr>
          <w:rStyle w:val="Emphasis"/>
          <w:highlight w:val="green"/>
        </w:rPr>
        <w:t>cut to four weeks</w:t>
      </w:r>
      <w:r w:rsidRPr="00D728BE">
        <w:rPr>
          <w:rStyle w:val="Emphasis"/>
        </w:rPr>
        <w:t xml:space="preserve"> from 12 weeks —</w:t>
      </w:r>
      <w:r w:rsidRPr="00D728BE">
        <w:rPr>
          <w:sz w:val="16"/>
        </w:rPr>
        <w:t xml:space="preserve"> Medicaid expansion and a push to expand Medicare benefits to include dental, vision and hearing. With Mr. </w:t>
      </w:r>
      <w:r w:rsidRPr="00D728BE">
        <w:rPr>
          <w:rStyle w:val="Emphasis"/>
        </w:rPr>
        <w:t>Manchin pushing for a $1.5 trillion price tag</w:t>
      </w:r>
      <w:r w:rsidRPr="00D728BE">
        <w:rPr>
          <w:sz w:val="16"/>
        </w:rPr>
        <w:t>, Democratic officials are urging for him to accept more spending in order to avoid dropping other programs.</w:t>
      </w:r>
    </w:p>
    <w:p w14:paraId="274E7287" w14:textId="77777777" w:rsidR="00AA7F9B" w:rsidRDefault="00AA7F9B" w:rsidP="00AA7F9B"/>
    <w:p w14:paraId="078C6EB4" w14:textId="77777777" w:rsidR="00AA7F9B" w:rsidRDefault="00AA7F9B" w:rsidP="00AA7F9B">
      <w:pPr>
        <w:pStyle w:val="Heading4"/>
      </w:pPr>
      <w:r>
        <w:t xml:space="preserve">Labor reform saps PC – empirically prove with Obama, corporate opposition, and Democratic resistance </w:t>
      </w:r>
    </w:p>
    <w:p w14:paraId="317F91B6" w14:textId="77777777" w:rsidR="00AA7F9B" w:rsidRPr="00D57A2E" w:rsidRDefault="00AA7F9B" w:rsidP="00AA7F9B">
      <w:r w:rsidRPr="00D57A2E">
        <w:rPr>
          <w:rStyle w:val="Style13ptBold"/>
        </w:rPr>
        <w:t xml:space="preserve">Leon 21 </w:t>
      </w:r>
      <w:r>
        <w:t>Luis Feliz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0605ADF1" w14:textId="77777777" w:rsidR="00AA7F9B" w:rsidRPr="002010BA" w:rsidRDefault="00AA7F9B" w:rsidP="00AA7F9B">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w:t>
      </w:r>
      <w:r w:rsidRPr="002010BA">
        <w:rPr>
          <w:sz w:val="16"/>
        </w:rPr>
        <w:lastRenderedPageBreak/>
        <w:t xml:space="preserve">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15" w:history="1">
        <w:r w:rsidRPr="002010BA">
          <w:rPr>
            <w:rStyle w:val="Hyperlink"/>
            <w:sz w:val="16"/>
          </w:rPr>
          <w:t>coalesced</w:t>
        </w:r>
      </w:hyperlink>
      <w:r w:rsidRPr="002010BA">
        <w:rPr>
          <w:sz w:val="16"/>
        </w:rPr>
        <w:t xml:space="preserve"> around Biden, a self-professed “</w:t>
      </w:r>
      <w:hyperlink r:id="rId16" w:history="1">
        <w:r w:rsidRPr="002010BA">
          <w:rPr>
            <w:rStyle w:val="Hyperlink"/>
            <w:sz w:val="16"/>
          </w:rPr>
          <w:t>union guy</w:t>
        </w:r>
      </w:hyperlink>
      <w:r w:rsidRPr="002010BA">
        <w:rPr>
          <w:sz w:val="16"/>
        </w:rPr>
        <w:t xml:space="preserve">,” after the primaries and </w:t>
      </w:r>
      <w:hyperlink r:id="rId17" w:history="1">
        <w:r w:rsidRPr="002010BA">
          <w:rPr>
            <w:rStyle w:val="Hyperlink"/>
            <w:sz w:val="16"/>
          </w:rPr>
          <w:t>helped deliver</w:t>
        </w:r>
      </w:hyperlink>
      <w:r w:rsidRPr="002010BA">
        <w:rPr>
          <w:sz w:val="16"/>
        </w:rPr>
        <w:t xml:space="preserve"> him to the White House in the hope that doing so would lead to </w:t>
      </w:r>
      <w:hyperlink r:id="rId18"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Trumka said in a </w:t>
      </w:r>
      <w:hyperlink r:id="rId19"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20"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21" w:history="1">
        <w:r w:rsidRPr="002010BA">
          <w:rPr>
            <w:rStyle w:val="Hyperlink"/>
            <w:sz w:val="16"/>
          </w:rPr>
          <w:t>left with Biden’s wallet</w:t>
        </w:r>
      </w:hyperlink>
      <w:r w:rsidRPr="002010BA">
        <w:rPr>
          <w:sz w:val="16"/>
        </w:rPr>
        <w:t xml:space="preserve">,” dryly </w:t>
      </w:r>
      <w:hyperlink r:id="rId22"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23"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22EE9A38" w14:textId="77777777" w:rsidR="00AA7F9B" w:rsidRDefault="00AA7F9B" w:rsidP="00AA7F9B">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369F1B81" w14:textId="77777777" w:rsidR="00AA7F9B" w:rsidRPr="00DF7150" w:rsidRDefault="00AA7F9B" w:rsidP="00AA7F9B">
      <w:r w:rsidRPr="00DF7150">
        <w:rPr>
          <w:rStyle w:val="Style13ptBold"/>
        </w:rPr>
        <w:t>Carney 21</w:t>
      </w:r>
      <w:r>
        <w:t xml:space="preserve"> [Chris; 8/6/21; Senior policy advisor at Nossaman LLC, former US Representative, former professor of political science at Penn State University; "</w:t>
      </w:r>
      <w:r w:rsidRPr="00B7045F">
        <w:rPr>
          <w:i/>
          <w:iCs/>
        </w:rPr>
        <w:t>The US Senate Infrastructure Bill: Securing Our Electrical Grid Through P3s and Grants</w:t>
      </w:r>
      <w:r>
        <w:t xml:space="preserve">," JDSupra, </w:t>
      </w:r>
      <w:hyperlink r:id="rId24" w:history="1">
        <w:r w:rsidRPr="00F623D7">
          <w:rPr>
            <w:rStyle w:val="Hyperlink"/>
          </w:rPr>
          <w:t>https://www.jdsupra.com/legalnews/the-us-senate-infrastructure-bill-4989100/</w:t>
        </w:r>
      </w:hyperlink>
      <w:r>
        <w:t>] Justin</w:t>
      </w:r>
    </w:p>
    <w:p w14:paraId="10EEF071" w14:textId="77777777" w:rsidR="00AA7F9B" w:rsidRDefault="00AA7F9B" w:rsidP="00AA7F9B">
      <w:pPr>
        <w:rPr>
          <w:rStyle w:val="StyleUnderline"/>
        </w:rPr>
      </w:pPr>
      <w:r w:rsidRPr="00B7045F">
        <w:rPr>
          <w:sz w:val="16"/>
        </w:rPr>
        <w:t xml:space="preserve">As we begin to better understand the main components </w:t>
      </w:r>
      <w:r w:rsidRPr="00AE6160">
        <w:rPr>
          <w:rStyle w:val="StyleUnderline"/>
        </w:rPr>
        <w:t xml:space="preserve">of the </w:t>
      </w:r>
      <w:r w:rsidRPr="0012207A">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w:t>
      </w:r>
      <w:r w:rsidRPr="00B7045F">
        <w:rPr>
          <w:sz w:val="16"/>
        </w:rPr>
        <w:lastRenderedPageBreak/>
        <w:t xml:space="preserve">P3s to </w:t>
      </w:r>
      <w:r w:rsidRPr="00FB408E">
        <w:rPr>
          <w:rStyle w:val="StyleUnderline"/>
        </w:rPr>
        <w:t xml:space="preserve">help pay for </w:t>
      </w:r>
      <w:r w:rsidRPr="0012207A">
        <w:rPr>
          <w:rStyle w:val="StyleUnderline"/>
          <w:highlight w:val="green"/>
        </w:rPr>
        <w:t>protect</w:t>
      </w:r>
      <w:r w:rsidRPr="00FB408E">
        <w:rPr>
          <w:rStyle w:val="StyleUnderline"/>
        </w:rPr>
        <w:t xml:space="preserve">ing </w:t>
      </w:r>
      <w:r w:rsidRPr="0012207A">
        <w:rPr>
          <w:rStyle w:val="StyleUnderline"/>
          <w:highlight w:val="green"/>
        </w:rPr>
        <w:t>the</w:t>
      </w:r>
      <w:r w:rsidRPr="00FB408E">
        <w:rPr>
          <w:rStyle w:val="StyleUnderline"/>
        </w:rPr>
        <w:t xml:space="preserve"> US electric </w:t>
      </w:r>
      <w:r w:rsidRPr="0012207A">
        <w:rPr>
          <w:rStyle w:val="StyleUnderline"/>
          <w:highlight w:val="green"/>
        </w:rPr>
        <w:t xml:space="preserve">grid </w:t>
      </w:r>
      <w:r w:rsidRPr="0012207A">
        <w:rPr>
          <w:rStyle w:val="Emphasis"/>
          <w:highlight w:val="green"/>
        </w:rPr>
        <w:t>from cyberattacks</w:t>
      </w:r>
      <w:r w:rsidRPr="00B7045F">
        <w:rPr>
          <w:rStyle w:val="StyleUnderline"/>
        </w:rPr>
        <w:t>. Responding to</w:t>
      </w:r>
      <w:r w:rsidRPr="00FB408E">
        <w:rPr>
          <w:rStyle w:val="StyleUnderline"/>
        </w:rPr>
        <w:t xml:space="preserve"> the </w:t>
      </w:r>
      <w:r w:rsidRPr="0012207A">
        <w:rPr>
          <w:rStyle w:val="Emphasis"/>
          <w:highlight w:val="green"/>
        </w:rPr>
        <w:t>increasing number</w:t>
      </w:r>
      <w:r w:rsidRPr="0012207A">
        <w:rPr>
          <w:rStyle w:val="StyleUnderline"/>
          <w:highlight w:val="green"/>
        </w:rPr>
        <w:t xml:space="preserve"> of cyberattacks</w:t>
      </w:r>
      <w:r w:rsidRPr="00FB408E">
        <w:rPr>
          <w:rStyle w:val="StyleUnderline"/>
        </w:rPr>
        <w:t xml:space="preserve"> on our nation’s infrastructure</w:t>
      </w:r>
      <w:r w:rsidRPr="00B7045F">
        <w:rPr>
          <w:sz w:val="16"/>
        </w:rPr>
        <w:t xml:space="preserve">, and </w:t>
      </w:r>
      <w:r w:rsidRPr="0012207A">
        <w:rPr>
          <w:rStyle w:val="StyleUnderline"/>
          <w:highlight w:val="green"/>
        </w:rPr>
        <w:t xml:space="preserve">given </w:t>
      </w:r>
      <w:r w:rsidRPr="00DF7150">
        <w:rPr>
          <w:rStyle w:val="StyleUnderline"/>
        </w:rPr>
        <w:t xml:space="preserve">the </w:t>
      </w:r>
      <w:r w:rsidRPr="0012207A">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12207A">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state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12207A">
        <w:rPr>
          <w:rStyle w:val="StyleUnderline"/>
          <w:highlight w:val="green"/>
        </w:rPr>
        <w:t xml:space="preserve">section </w:t>
      </w:r>
      <w:r w:rsidRPr="00E229AC">
        <w:rPr>
          <w:rStyle w:val="StyleUnderline"/>
        </w:rPr>
        <w:t xml:space="preserve">calls for </w:t>
      </w:r>
      <w:r w:rsidRPr="0012207A">
        <w:rPr>
          <w:rStyle w:val="StyleUnderline"/>
          <w:highlight w:val="green"/>
        </w:rPr>
        <w:t>strengthen</w:t>
      </w:r>
      <w:r w:rsidRPr="00E229AC">
        <w:rPr>
          <w:rStyle w:val="StyleUnderline"/>
        </w:rPr>
        <w:t>ing</w:t>
      </w:r>
      <w:r w:rsidRPr="0012207A">
        <w:rPr>
          <w:rStyle w:val="StyleUnderline"/>
          <w:highlight w:val="green"/>
        </w:rPr>
        <w:t xml:space="preserve"> supply chain </w:t>
      </w:r>
      <w:r w:rsidRPr="00DF7150">
        <w:rPr>
          <w:rStyle w:val="StyleUnderline"/>
        </w:rPr>
        <w:t xml:space="preserve">security, </w:t>
      </w:r>
      <w:r w:rsidRPr="0012207A">
        <w:rPr>
          <w:rStyle w:val="StyleUnderline"/>
          <w:highlight w:val="green"/>
        </w:rPr>
        <w:t>protect</w:t>
      </w:r>
      <w:r w:rsidRPr="00DF7150">
        <w:rPr>
          <w:rStyle w:val="StyleUnderline"/>
        </w:rPr>
        <w:t xml:space="preserve">ing </w:t>
      </w:r>
      <w:r w:rsidRPr="0012207A">
        <w:rPr>
          <w:rStyle w:val="Emphasis"/>
          <w:highlight w:val="green"/>
        </w:rPr>
        <w:t>“defense critical”</w:t>
      </w:r>
      <w:r w:rsidRPr="00FB408E">
        <w:rPr>
          <w:rStyle w:val="StyleUnderline"/>
        </w:rPr>
        <w:t xml:space="preserve"> electrical </w:t>
      </w:r>
      <w:r w:rsidRPr="0012207A">
        <w:rPr>
          <w:rStyle w:val="StyleUnderline"/>
          <w:highlight w:val="green"/>
        </w:rPr>
        <w:t>infrastructure and buttress</w:t>
      </w:r>
      <w:r w:rsidRPr="00DF7150">
        <w:rPr>
          <w:rStyle w:val="StyleUnderline"/>
        </w:rPr>
        <w:t>ing</w:t>
      </w:r>
      <w:r w:rsidRPr="00FB408E">
        <w:rPr>
          <w:rStyle w:val="StyleUnderline"/>
        </w:rPr>
        <w:t xml:space="preserve"> </w:t>
      </w:r>
      <w:r w:rsidRPr="0012207A">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12207A">
        <w:rPr>
          <w:rStyle w:val="Emphasis"/>
          <w:highlight w:val="green"/>
        </w:rPr>
        <w:t>barrage</w:t>
      </w:r>
      <w:r w:rsidRPr="0012207A">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12207A">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they also </w:t>
      </w:r>
      <w:r w:rsidRPr="00DF7150">
        <w:rPr>
          <w:rStyle w:val="StyleUnderline"/>
        </w:rPr>
        <w:t>show</w:t>
      </w:r>
      <w:r w:rsidRPr="00FB408E">
        <w:rPr>
          <w:rStyle w:val="StyleUnderline"/>
        </w:rPr>
        <w:t xml:space="preserve"> that </w:t>
      </w:r>
      <w:r w:rsidRPr="00DF7150">
        <w:rPr>
          <w:rStyle w:val="StyleUnderline"/>
        </w:rPr>
        <w:t xml:space="preserve">Congress </w:t>
      </w:r>
      <w:r w:rsidRPr="0012207A">
        <w:rPr>
          <w:rStyle w:val="StyleUnderline"/>
          <w:highlight w:val="green"/>
        </w:rPr>
        <w:t xml:space="preserve">recognizes </w:t>
      </w:r>
      <w:r w:rsidRPr="00DF7150">
        <w:rPr>
          <w:rStyle w:val="StyleUnderline"/>
        </w:rPr>
        <w:t xml:space="preserve">the </w:t>
      </w:r>
      <w:r w:rsidRPr="0012207A">
        <w:rPr>
          <w:rStyle w:val="Emphasis"/>
          <w:highlight w:val="green"/>
        </w:rPr>
        <w:t>seriousness of</w:t>
      </w:r>
      <w:r w:rsidRPr="00FB408E">
        <w:rPr>
          <w:rStyle w:val="Emphasis"/>
        </w:rPr>
        <w:t xml:space="preserve"> the </w:t>
      </w:r>
      <w:r w:rsidRPr="0012207A">
        <w:rPr>
          <w:rStyle w:val="Emphasis"/>
          <w:highlight w:val="green"/>
        </w:rPr>
        <w:t>cyber threats</w:t>
      </w:r>
      <w:r w:rsidRPr="00FB408E">
        <w:rPr>
          <w:rStyle w:val="StyleUnderline"/>
        </w:rPr>
        <w:t xml:space="preserve"> our electrical grids face.</w:t>
      </w:r>
      <w:r w:rsidRPr="00B7045F">
        <w:rPr>
          <w:sz w:val="16"/>
        </w:rPr>
        <w:t xml:space="preserve"> Hopefully, </w:t>
      </w:r>
      <w:r w:rsidRPr="0012207A">
        <w:rPr>
          <w:rStyle w:val="StyleUnderline"/>
          <w:highlight w:val="green"/>
        </w:rPr>
        <w:t>through</w:t>
      </w:r>
      <w:r w:rsidRPr="00FB408E">
        <w:rPr>
          <w:rStyle w:val="StyleUnderline"/>
        </w:rPr>
        <w:t xml:space="preserve"> judicious application of both public-private </w:t>
      </w:r>
      <w:r w:rsidRPr="0012207A">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12207A">
        <w:rPr>
          <w:rStyle w:val="Emphasis"/>
          <w:highlight w:val="green"/>
        </w:rPr>
        <w:t>secure</w:t>
      </w:r>
      <w:r w:rsidRPr="0012207A">
        <w:rPr>
          <w:rStyle w:val="StyleUnderline"/>
          <w:highlight w:val="green"/>
        </w:rPr>
        <w:t xml:space="preserve"> its infrastructure</w:t>
      </w:r>
      <w:r w:rsidRPr="00FB408E">
        <w:rPr>
          <w:rStyle w:val="StyleUnderline"/>
        </w:rPr>
        <w:t xml:space="preserve"> from cyberattacks.</w:t>
      </w:r>
    </w:p>
    <w:p w14:paraId="398AEAF4" w14:textId="77777777" w:rsidR="00AA7F9B" w:rsidRDefault="00AA7F9B" w:rsidP="00AA7F9B"/>
    <w:p w14:paraId="21646C8F" w14:textId="77777777" w:rsidR="00AA7F9B" w:rsidRDefault="00AA7F9B" w:rsidP="00AA7F9B">
      <w:pPr>
        <w:pStyle w:val="Heading4"/>
        <w:rPr>
          <w:u w:val="single"/>
        </w:rPr>
      </w:pPr>
      <w:r>
        <w:t>Cyberattacks on the grid spiral to all-out nuclear conflict.</w:t>
      </w:r>
    </w:p>
    <w:p w14:paraId="24A55C3A" w14:textId="77777777" w:rsidR="00AA7F9B" w:rsidRDefault="00AA7F9B" w:rsidP="00AA7F9B">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25" w:history="1">
        <w:r w:rsidRPr="00D26E47">
          <w:rPr>
            <w:rStyle w:val="Hyperlink"/>
          </w:rPr>
          <w:t>https://www.armscontrol.org/act/2019-11/features/cyber-battles-nuclear-outcomes-dangerous-new-pathways-escalation</w:t>
        </w:r>
      </w:hyperlink>
      <w:r>
        <w:rPr>
          <w:rStyle w:val="Hyperlink"/>
        </w:rPr>
        <w:t>] Justin</w:t>
      </w:r>
    </w:p>
    <w:p w14:paraId="76CFF256" w14:textId="77777777" w:rsidR="00AA7F9B" w:rsidRDefault="00AA7F9B" w:rsidP="00AA7F9B">
      <w:pPr>
        <w:rPr>
          <w:rStyle w:val="StyleUnderline"/>
        </w:rPr>
      </w:pPr>
      <w:r w:rsidRPr="00B7045F">
        <w:rPr>
          <w:sz w:val="16"/>
        </w:rPr>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r w:rsidRPr="0012207A">
        <w:rPr>
          <w:rStyle w:val="StyleUnderline"/>
          <w:highlight w:val="green"/>
        </w:rPr>
        <w:t>cyberstrikes</w:t>
      </w:r>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lastRenderedPageBreak/>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r w:rsidRPr="0012207A">
        <w:rPr>
          <w:rStyle w:val="StyleUnderline"/>
          <w:highlight w:val="green"/>
        </w:rPr>
        <w:t>cyberweapons</w:t>
      </w:r>
      <w:r w:rsidRPr="0059791E">
        <w:rPr>
          <w:rStyle w:val="StyleUnderline"/>
        </w:rPr>
        <w:t xml:space="preserve"> 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17233C2A" w14:textId="77777777" w:rsidR="00AA7F9B" w:rsidRPr="00AA7F9B" w:rsidRDefault="00AA7F9B" w:rsidP="00AA7F9B"/>
    <w:p w14:paraId="003C7161" w14:textId="77777777" w:rsidR="00015007" w:rsidRPr="00015007" w:rsidRDefault="00015007" w:rsidP="00015007"/>
    <w:p w14:paraId="29962B4C" w14:textId="44DA4183" w:rsidR="00760998" w:rsidRDefault="00760998" w:rsidP="00AA7F9B">
      <w:pPr>
        <w:pStyle w:val="Heading2"/>
      </w:pPr>
      <w:r>
        <w:lastRenderedPageBreak/>
        <w:t>OFF</w:t>
      </w:r>
    </w:p>
    <w:p w14:paraId="7CC7780E" w14:textId="77777777" w:rsidR="00760998" w:rsidRDefault="00760998" w:rsidP="00760998"/>
    <w:p w14:paraId="0B55BDBB" w14:textId="77777777" w:rsidR="00760998" w:rsidRDefault="00760998" w:rsidP="00760998">
      <w:pPr>
        <w:pStyle w:val="Heading3"/>
      </w:pPr>
      <w:r>
        <w:lastRenderedPageBreak/>
        <w:t>CP–Policy</w:t>
      </w:r>
    </w:p>
    <w:p w14:paraId="735C6029" w14:textId="77777777" w:rsidR="00760998" w:rsidRDefault="00760998" w:rsidP="00760998"/>
    <w:p w14:paraId="39E1EBB2" w14:textId="77777777" w:rsidR="00760998" w:rsidRDefault="00760998" w:rsidP="00760998">
      <w:pPr>
        <w:pStyle w:val="Heading4"/>
      </w:pPr>
      <w:r>
        <w:t xml:space="preserve">CP Text: </w:t>
      </w:r>
    </w:p>
    <w:p w14:paraId="2B1BED99" w14:textId="383613F6" w:rsidR="00760998" w:rsidRPr="00FF42EC" w:rsidRDefault="00760998" w:rsidP="00760998">
      <w:pPr>
        <w:pStyle w:val="Heading4"/>
      </w:pPr>
      <w:r>
        <w:t xml:space="preserve">1] </w:t>
      </w:r>
      <w:r w:rsidR="00916E5B">
        <w:t xml:space="preserve">A just government </w:t>
      </w:r>
      <w:r w:rsidRPr="00F36F29">
        <w:t>ought to recognize an unconditional right o</w:t>
      </w:r>
      <w:r>
        <w:t xml:space="preserve">f workers except for police officers to strike. </w:t>
      </w:r>
    </w:p>
    <w:p w14:paraId="6976C991" w14:textId="77777777" w:rsidR="00760998" w:rsidRPr="00995823" w:rsidRDefault="00760998" w:rsidP="00760998">
      <w:pPr>
        <w:rPr>
          <w:sz w:val="16"/>
          <w:szCs w:val="16"/>
        </w:rPr>
      </w:pPr>
      <w:r>
        <w:rPr>
          <w:sz w:val="16"/>
          <w:szCs w:val="16"/>
        </w:rPr>
        <w:t xml:space="preserve">- </w:t>
      </w:r>
      <w:r w:rsidRPr="00995823">
        <w:rPr>
          <w:sz w:val="16"/>
          <w:szCs w:val="16"/>
        </w:rPr>
        <w:t>A police officer is a warranted law employee of a police force. "police officer" is a generic term not specifying a particular rank.(wikipedia)</w:t>
      </w:r>
    </w:p>
    <w:p w14:paraId="0D1FA85B" w14:textId="25BFF9D4" w:rsidR="00760998" w:rsidRDefault="00760998" w:rsidP="00760998">
      <w:pPr>
        <w:pStyle w:val="Heading4"/>
      </w:pPr>
      <w:r>
        <w:t xml:space="preserve">2] </w:t>
      </w:r>
      <w:r w:rsidR="00916E5B">
        <w:t>A just government</w:t>
      </w:r>
      <w:r>
        <w:t xml:space="preserve"> ought to, through the corresponding union body in their society, threaten to remove police unions from the set of member unions unless they: eliminate due-processes protections police have won that prevent accountability from police misconduct through processes outlined in greenhouse</w:t>
      </w:r>
    </w:p>
    <w:p w14:paraId="128A5506" w14:textId="77777777" w:rsidR="00760998" w:rsidRDefault="00760998" w:rsidP="00760998"/>
    <w:p w14:paraId="5FEC6FDD" w14:textId="77777777" w:rsidR="00760998" w:rsidRDefault="00760998" w:rsidP="00760998"/>
    <w:p w14:paraId="0C8C6354" w14:textId="77777777" w:rsidR="00760998" w:rsidRDefault="00760998" w:rsidP="00760998">
      <w:pPr>
        <w:pStyle w:val="Heading4"/>
      </w:pPr>
      <w:r>
        <w:t>Only the CP can force police unions to change</w:t>
      </w:r>
    </w:p>
    <w:p w14:paraId="00CB5287" w14:textId="77777777" w:rsidR="00760998" w:rsidRPr="00D93645" w:rsidRDefault="00760998" w:rsidP="00760998">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Professional Journalists Deadline Club Award: Beat reporting for newspapers and wire services, for "World of Hurt" with N.R. Kleinfield; 2010 New York Press Club Award: Outstanding enterprise or investigative reporting, for "World of Hurt" with N.R. Kleinfield; 2009 The Hillman Prize for The Big Squeeze: Tough Times for the American WorkerURL: </w:t>
      </w:r>
      <w:hyperlink r:id="rId26" w:history="1">
        <w:r w:rsidRPr="003921CB">
          <w:rPr>
            <w:rStyle w:val="Hyperlink"/>
            <w:sz w:val="16"/>
            <w:szCs w:val="16"/>
          </w:rPr>
          <w:t>https://www.newyorker.com/news/news-desk/how-police-union-power-helped-increase-abuses</w:t>
        </w:r>
      </w:hyperlink>
      <w:r w:rsidRPr="003921CB">
        <w:rPr>
          <w:sz w:val="16"/>
          <w:szCs w:val="16"/>
        </w:rPr>
        <w:t>, KR</w:t>
      </w:r>
    </w:p>
    <w:p w14:paraId="1329C3B0" w14:textId="77777777" w:rsidR="00760998" w:rsidRPr="00104AEB" w:rsidRDefault="00760998" w:rsidP="00760998">
      <w:pPr>
        <w:rPr>
          <w:rStyle w:val="StyleUnderline"/>
        </w:rPr>
      </w:pPr>
      <w:r w:rsidRPr="00104AEB">
        <w:rPr>
          <w:sz w:val="16"/>
          <w:szCs w:val="16"/>
        </w:rPr>
        <w:t>The string of police killings captured on mobile phones increased public dismay with police unions. After the killing of George Floyd, they became a pariah. Many protesters, and even some unions, including the Writers Guild of America, East, have called on</w:t>
      </w:r>
      <w:r>
        <w:t xml:space="preserve"> </w:t>
      </w:r>
      <w:r w:rsidRPr="007872B9">
        <w:rPr>
          <w:rStyle w:val="StyleUnderline"/>
          <w:highlight w:val="green"/>
        </w:rPr>
        <w:t xml:space="preserve">the A.F.L.-C.I.O., the </w:t>
      </w:r>
      <w:r w:rsidRPr="0020622A">
        <w:rPr>
          <w:rStyle w:val="StyleUnderline"/>
        </w:rPr>
        <w:t xml:space="preserve">nation’s </w:t>
      </w:r>
      <w:r w:rsidRPr="007872B9">
        <w:rPr>
          <w:rStyle w:val="StyleUnderline"/>
          <w:highlight w:val="green"/>
        </w:rPr>
        <w:t>main labor federation, to expel the International Union of Police Associations</w:t>
      </w:r>
      <w:r w:rsidRPr="00104AEB">
        <w:rPr>
          <w:rStyle w:val="StyleUnderline"/>
        </w:rPr>
        <w:t>, which represents a hundred thousand law-enforcement officers.</w:t>
      </w:r>
      <w:r>
        <w:t xml:space="preserve"> </w:t>
      </w:r>
      <w:r w:rsidRPr="00104AEB">
        <w:rPr>
          <w:sz w:val="16"/>
          <w:szCs w:val="16"/>
        </w:rPr>
        <w:t xml:space="preserve">The Association of Flight Attendants adopted a resolution </w:t>
      </w:r>
      <w:r w:rsidRPr="007872B9">
        <w:rPr>
          <w:rStyle w:val="StyleUnderline"/>
          <w:highlight w:val="green"/>
        </w:rPr>
        <w:t>demanding that police unions immediately enact policies to “actively address racism in law enforcement</w:t>
      </w:r>
      <w:r w:rsidRPr="00104AEB">
        <w:rPr>
          <w:rStyle w:val="StyleUnderline"/>
        </w:rPr>
        <w:t xml:space="preserve"> </w:t>
      </w:r>
      <w:r w:rsidRPr="007872B9">
        <w:rPr>
          <w:rStyle w:val="StyleUnderline"/>
          <w:highlight w:val="green"/>
        </w:rPr>
        <w:t>and</w:t>
      </w:r>
      <w:r w:rsidRPr="00104AEB">
        <w:rPr>
          <w:rStyle w:val="StyleUnderline"/>
        </w:rPr>
        <w:t xml:space="preserve"> especially to </w:t>
      </w:r>
      <w:r w:rsidRPr="007872B9">
        <w:rPr>
          <w:rStyle w:val="StyleUnderline"/>
          <w:highlight w:val="green"/>
        </w:rPr>
        <w:t>hold officers accountable for violence</w:t>
      </w:r>
      <w:r w:rsidRPr="00104AEB">
        <w:rPr>
          <w:rStyle w:val="StyleUnderline"/>
        </w:rPr>
        <w:t xml:space="preserve"> against citizens, </w:t>
      </w:r>
      <w:r w:rsidRPr="007872B9">
        <w:rPr>
          <w:rStyle w:val="Emphasis"/>
          <w:highlight w:val="green"/>
        </w:rPr>
        <w:t>or be removed</w:t>
      </w:r>
      <w:r w:rsidRPr="00104AEB">
        <w:rPr>
          <w:rStyle w:val="StyleUnderline"/>
        </w:rPr>
        <w:t xml:space="preserve"> from the Labor movement</w:t>
      </w:r>
      <w:r>
        <w:t xml:space="preserve">.” </w:t>
      </w:r>
      <w:r w:rsidRPr="00104AEB">
        <w:rPr>
          <w:sz w:val="16"/>
          <w:szCs w:val="16"/>
        </w:rPr>
        <w:t>The Service Employees International Union, with two million members, has called for</w:t>
      </w:r>
      <w:r>
        <w:t xml:space="preserve"> “</w:t>
      </w:r>
      <w:r w:rsidRPr="00104AEB">
        <w:rPr>
          <w:rStyle w:val="StyleUnderline"/>
        </w:rPr>
        <w:t xml:space="preserve">holding public security unions </w:t>
      </w:r>
      <w:r w:rsidRPr="007872B9">
        <w:rPr>
          <w:rStyle w:val="StyleUnderline"/>
          <w:highlight w:val="green"/>
        </w:rPr>
        <w:t>accountable to racial justice</w:t>
      </w:r>
      <w:r w:rsidRPr="00104AEB">
        <w:rPr>
          <w:rStyle w:val="StyleUnderline"/>
        </w:rPr>
        <w:t>,”</w:t>
      </w:r>
      <w:r>
        <w:t xml:space="preserve"> </w:t>
      </w:r>
      <w:r w:rsidRPr="00104AEB">
        <w:rPr>
          <w:sz w:val="16"/>
          <w:szCs w:val="16"/>
        </w:rPr>
        <w:t>and the Seattle area’s main labor coalition issued an ultimatum to the local police union</w:t>
      </w:r>
      <w:r>
        <w:t xml:space="preserve">: </w:t>
      </w:r>
      <w:r w:rsidRPr="007872B9">
        <w:rPr>
          <w:rStyle w:val="StyleUnderline"/>
          <w:highlight w:val="green"/>
        </w:rPr>
        <w:t>acknowledge and address racism</w:t>
      </w:r>
      <w:r w:rsidRPr="00104AEB">
        <w:rPr>
          <w:rStyle w:val="StyleUnderline"/>
        </w:rPr>
        <w:t xml:space="preserve"> in law enforcement or risk being kicked out.</w:t>
      </w:r>
    </w:p>
    <w:p w14:paraId="4444E4B8" w14:textId="77777777" w:rsidR="00760998" w:rsidRPr="00104AEB" w:rsidRDefault="00760998" w:rsidP="00760998">
      <w:pPr>
        <w:rPr>
          <w:sz w:val="16"/>
          <w:szCs w:val="16"/>
        </w:rPr>
      </w:pPr>
      <w:r w:rsidRPr="00104AEB">
        <w:rPr>
          <w:rStyle w:val="StyleUnderline"/>
        </w:rPr>
        <w:t xml:space="preserve">If the A.F.L.-C.I.O. expelled the International Union of Police Associations, </w:t>
      </w:r>
      <w:r w:rsidRPr="007872B9">
        <w:rPr>
          <w:rStyle w:val="StyleUnderline"/>
          <w:highlight w:val="green"/>
        </w:rPr>
        <w:t>it would be a huge blow to police unions</w:t>
      </w:r>
      <w:r w:rsidRPr="00104AEB">
        <w:rPr>
          <w:rStyle w:val="StyleUnderline"/>
        </w:rPr>
        <w:t xml:space="preserve">. So far, Richard Trumka, the federation’s president, has </w:t>
      </w:r>
      <w:r w:rsidRPr="007872B9">
        <w:rPr>
          <w:rStyle w:val="Emphasis"/>
        </w:rPr>
        <w:t>balked at kicking out a member union</w:t>
      </w:r>
      <w:r>
        <w:t xml:space="preserve">, </w:t>
      </w:r>
      <w:r w:rsidRPr="00104AEB">
        <w:rPr>
          <w:sz w:val="16"/>
          <w:szCs w:val="16"/>
        </w:rPr>
        <w:t>saying that it’s best to work to reform unions from inside labor’s tent. “The short answer is not to disengage and just condemn,” Trumka said. “The answer is to totally reëngage and educate,” to improve police unions.</w:t>
      </w:r>
    </w:p>
    <w:p w14:paraId="22074B83" w14:textId="77777777" w:rsidR="00760998" w:rsidRPr="00104AEB" w:rsidRDefault="00760998" w:rsidP="00760998">
      <w:pPr>
        <w:rPr>
          <w:sz w:val="16"/>
          <w:szCs w:val="16"/>
        </w:rPr>
      </w:pPr>
      <w:r w:rsidRPr="00104AEB">
        <w:rPr>
          <w:sz w:val="16"/>
          <w:szCs w:val="16"/>
        </w:rPr>
        <w:lastRenderedPageBreak/>
        <w:t xml:space="preserve">Suddenly, it seems, </w:t>
      </w:r>
      <w:r w:rsidRPr="00104AEB">
        <w:rPr>
          <w:rStyle w:val="StyleUnderline"/>
        </w:rPr>
        <w:t xml:space="preserve">there are </w:t>
      </w:r>
      <w:r w:rsidRPr="007872B9">
        <w:rPr>
          <w:rStyle w:val="StyleUnderline"/>
          <w:highlight w:val="green"/>
        </w:rPr>
        <w:t>countless proposals to make police unions more accountable</w:t>
      </w:r>
      <w:r w:rsidRPr="00104AEB">
        <w:rPr>
          <w:rStyle w:val="StyleUnderline"/>
        </w:rPr>
        <w:t xml:space="preserve">. Campaign Zero, a reform group, wants to </w:t>
      </w:r>
      <w:r w:rsidRPr="007872B9">
        <w:rPr>
          <w:rStyle w:val="StyleUnderline"/>
          <w:highlight w:val="green"/>
        </w:rPr>
        <w:t>eliminate many of the due-process protections that the police have won</w:t>
      </w:r>
      <w:r>
        <w:t xml:space="preserve">. </w:t>
      </w:r>
      <w:r w:rsidRPr="00104AEB">
        <w:rPr>
          <w:sz w:val="16"/>
          <w:szCs w:val="16"/>
        </w:rPr>
        <w:t>Javier Morillo, a former president of a Twin Cities union that represents thousands of janitors, wrote an unusually sharp critique of a fellow union, the Minneapolis Police Federation: “Until we see big, fundamental and structural change in the [police] department and the union, Black and brown residents of Minneapolis cannot feel safe.” Morillo wrote that, “for decades, arbitrators have relied on bad precedent” to “justify overturning discipline against officers.” Paige Fernandez, the A.C.L.U.’s policing policy adviser, said that community members should join city officials at the bargaining table during police-contract negotiations. “There should be public input from communities that have been historically overpoliced, black communities and low-income communities,” Fernandez said.</w:t>
      </w:r>
    </w:p>
    <w:p w14:paraId="0CE8A886" w14:textId="77777777" w:rsidR="00760998" w:rsidRPr="00104AEB" w:rsidRDefault="00760998" w:rsidP="00760998">
      <w:pPr>
        <w:rPr>
          <w:sz w:val="16"/>
          <w:szCs w:val="16"/>
        </w:rPr>
      </w:pPr>
      <w:r w:rsidRPr="00104AEB">
        <w:rPr>
          <w:sz w:val="16"/>
          <w:szCs w:val="16"/>
        </w:rPr>
        <w:t>Benjamin Sachs, the Harvard labor-law professor, argues that the union movement needs to join the push for police reform. “When unions use the power of collective bargaining for ends that we . . . deem unacceptable it becomes our responsibility—including the responsibility of the labor movement itself—to deny unions the ability to use collective bargaining for these purposes,” he wrote.</w:t>
      </w:r>
      <w:r>
        <w:t xml:space="preserve"> “</w:t>
      </w:r>
      <w:r w:rsidRPr="007872B9">
        <w:rPr>
          <w:rStyle w:val="StyleUnderline"/>
          <w:highlight w:val="green"/>
        </w:rPr>
        <w:t>We have done this before</w:t>
      </w:r>
      <w:r w:rsidRPr="007872B9">
        <w:rPr>
          <w:rStyle w:val="StyleUnderline"/>
        </w:rPr>
        <w:t xml:space="preserve">. </w:t>
      </w:r>
      <w:r w:rsidRPr="007872B9">
        <w:rPr>
          <w:rStyle w:val="StyleUnderline"/>
          <w:highlight w:val="green"/>
        </w:rPr>
        <w:t>When unions bargained contracts that excluded Black workers</w:t>
      </w:r>
      <w:r w:rsidRPr="007872B9">
        <w:rPr>
          <w:rStyle w:val="StyleUnderline"/>
        </w:rPr>
        <w:t xml:space="preserve"> from employment or that relegated Black workers to inferior jobs, </w:t>
      </w:r>
      <w:r w:rsidRPr="007872B9">
        <w:rPr>
          <w:rStyle w:val="StyleUnderline"/>
          <w:highlight w:val="green"/>
        </w:rPr>
        <w:t>the law stepped in and stripped unions of the right to use collective bargaining</w:t>
      </w:r>
      <w:r w:rsidRPr="00104AEB">
        <w:rPr>
          <w:rStyle w:val="StyleUnderline"/>
        </w:rPr>
        <w:t xml:space="preserve"> in these ways</w:t>
      </w:r>
      <w:r>
        <w:t>.</w:t>
      </w:r>
      <w:r w:rsidRPr="00104AEB">
        <w:rPr>
          <w:sz w:val="16"/>
          <w:szCs w:val="16"/>
        </w:rPr>
        <w:t>” Sachs proposes amending the law to curb the range of subjects over which police unions can bargain, perhaps even prohibiting negotiations over anything involving the use of force.</w:t>
      </w:r>
    </w:p>
    <w:p w14:paraId="5495DE8A" w14:textId="77777777" w:rsidR="00760998" w:rsidRPr="00104AEB" w:rsidRDefault="00760998" w:rsidP="00760998">
      <w:pPr>
        <w:rPr>
          <w:sz w:val="16"/>
          <w:szCs w:val="16"/>
        </w:rPr>
      </w:pPr>
      <w:r w:rsidRPr="00104AEB">
        <w:rPr>
          <w:sz w:val="16"/>
          <w:szCs w:val="16"/>
        </w:rPr>
        <w:t>Some labor leaders warn that conservatives are using today’s outrage against police unions to promote their long-term agenda of hobbling or eliminating public-sector unions. “Everyone should have the freedom to join a union, police officers included,” Lee Saunders, the president of the American Federation of State, County and Municipal Employees, wrote. “The tragic killing of George Floyd should not be used as a pretext to undermine the rights of workers.”</w:t>
      </w:r>
    </w:p>
    <w:p w14:paraId="14874760" w14:textId="77777777" w:rsidR="00760998" w:rsidRPr="00104AEB" w:rsidRDefault="00760998" w:rsidP="00760998">
      <w:pPr>
        <w:rPr>
          <w:sz w:val="16"/>
          <w:szCs w:val="16"/>
        </w:rPr>
      </w:pPr>
      <w:r w:rsidRPr="00104AEB">
        <w:rPr>
          <w:sz w:val="16"/>
          <w:szCs w:val="16"/>
        </w:rPr>
        <w:t>Randi Weingarten, the president of the American Federation of Teachers, told me that it’s important to persuade police unions to stop vehemently defending every police officer who is accused of misconduct. She pointed to her own union’s past. “Our position used to be that the member was always right, that, whatever happened, you did everything in your power to keep the member’s job,” she said. “It didn’t matter if you knew there was a problem.” She added that as public anger mounted against this hard-line approach—many said that it was shortchanging children—local A.F.T. branches moved away from rigidly defending every teacher accused of misconduct or poor performance. Weingarten told me, “Ultimately, if we are members of our community, we have to hold ourselves to a standard of treating people respectfully and decently, and misconduct has no place in that.” McCartin, the labor historian, told me, “Police unions haven’t done nearly as much as the teachers to counter the perception that they’re indifferent to the public’s concerns. They can learn a lot from the teachers.”</w:t>
      </w:r>
    </w:p>
    <w:p w14:paraId="24C9EF4A" w14:textId="77777777" w:rsidR="00760998" w:rsidRPr="00104AEB" w:rsidRDefault="00760998" w:rsidP="00760998">
      <w:pPr>
        <w:rPr>
          <w:sz w:val="16"/>
          <w:szCs w:val="16"/>
        </w:rPr>
      </w:pPr>
      <w:r w:rsidRPr="00104AEB">
        <w:rPr>
          <w:sz w:val="16"/>
          <w:szCs w:val="16"/>
        </w:rPr>
        <w:t xml:space="preserve">Last week, Patrick Yoes, the president of the Fraternal Order of Police, the nation’s largest law-enforcement group, told NPR he agrees that reforms are needed. “We welcome the opportunity to sit down and have some meaningful, fact-based discussions on ways to improve the law-enforcement community,” Yoes said. But some </w:t>
      </w:r>
      <w:r w:rsidRPr="007872B9">
        <w:rPr>
          <w:rStyle w:val="StyleUnderline"/>
          <w:highlight w:val="green"/>
        </w:rPr>
        <w:t>police-union leaders are less amenable to reform</w:t>
      </w:r>
      <w:r>
        <w:t>.</w:t>
      </w:r>
      <w:r w:rsidRPr="00104AEB">
        <w:rPr>
          <w:sz w:val="16"/>
          <w:szCs w:val="16"/>
        </w:rPr>
        <w:t xml:space="preserve"> Last week, Michael O’Meara, the president of the New York State Association of P.B.A.s, said, “Stop treating us like animals and thugs and start treating us with some respect. . . . We’ve been vilified.”</w:t>
      </w:r>
    </w:p>
    <w:p w14:paraId="71EDB34F" w14:textId="77777777" w:rsidR="00760998" w:rsidRDefault="00760998" w:rsidP="00760998">
      <w:r w:rsidRPr="00104AEB">
        <w:rPr>
          <w:sz w:val="16"/>
          <w:szCs w:val="16"/>
        </w:rPr>
        <w:t xml:space="preserve">Mindful of the Black Lives Matter protests, many mayors and cities will seek to push through contract changes in the next round of police bargaining, but </w:t>
      </w:r>
      <w:r w:rsidRPr="007872B9">
        <w:rPr>
          <w:rStyle w:val="StyleUnderline"/>
          <w:highlight w:val="green"/>
        </w:rPr>
        <w:t>no one should expect police unions to roll over</w:t>
      </w:r>
      <w:r w:rsidRPr="00104AEB">
        <w:rPr>
          <w:rStyle w:val="StyleUnderline"/>
        </w:rPr>
        <w:t xml:space="preserve">. </w:t>
      </w:r>
      <w:r w:rsidRPr="00104AEB">
        <w:rPr>
          <w:sz w:val="16"/>
          <w:szCs w:val="16"/>
        </w:rPr>
        <w:t>Many police-union officials believe that the harder the line they take in defending officers (and ignoring the public’s concerns) the better their chances of being reëlected by their members. As a result, the unions’ critics might have a better shot at winning reforms through city councils and state legislatures. O’Meara’s remarks make clear that police unions often have an us-against-the-world view. The question now is whether police unions will get the message that they shouldn’t think only of protecting their members, that they should also think of the original purpose of labor unions: protecting all workers—in other words, protecting the public.</w:t>
      </w:r>
    </w:p>
    <w:p w14:paraId="4704DE33" w14:textId="77777777" w:rsidR="00760998" w:rsidRDefault="00760998" w:rsidP="00760998"/>
    <w:p w14:paraId="20CD3826" w14:textId="77777777" w:rsidR="00760998" w:rsidRDefault="00760998" w:rsidP="00760998">
      <w:pPr>
        <w:pStyle w:val="Heading4"/>
      </w:pPr>
      <w:r>
        <w:t>Excessive police union bargaining from strikes destroys accountability for police misconduct</w:t>
      </w:r>
    </w:p>
    <w:p w14:paraId="7BEFD9AD" w14:textId="77777777" w:rsidR="00760998" w:rsidRPr="00B67C26" w:rsidRDefault="00760998" w:rsidP="00760998">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w:t>
      </w:r>
      <w:r w:rsidRPr="003921CB">
        <w:rPr>
          <w:sz w:val="16"/>
          <w:szCs w:val="16"/>
        </w:rPr>
        <w:lastRenderedPageBreak/>
        <w:t xml:space="preserve">Professional Journalists Deadline Club Award: Beat reporting for newspapers and wire services, for "World of Hurt" with N.R. Kleinfield; 2010 New York Press Club Award: Outstanding enterprise or investigative reporting, for "World of Hurt" with N.R. Kleinfield; 2009 The Hillman Prize for The Big Squeeze: Tough Times for the American WorkerURL: </w:t>
      </w:r>
      <w:hyperlink r:id="rId27" w:history="1">
        <w:r w:rsidRPr="003921CB">
          <w:rPr>
            <w:rStyle w:val="Hyperlink"/>
            <w:sz w:val="16"/>
            <w:szCs w:val="16"/>
          </w:rPr>
          <w:t>https://www.newyorker.com/news/news-desk/how-police-union-power-helped-increase-abuses</w:t>
        </w:r>
      </w:hyperlink>
      <w:r w:rsidRPr="003921CB">
        <w:rPr>
          <w:sz w:val="16"/>
          <w:szCs w:val="16"/>
        </w:rPr>
        <w:t>, KR</w:t>
      </w:r>
    </w:p>
    <w:p w14:paraId="3B7EB3D0" w14:textId="77777777" w:rsidR="00760998" w:rsidRDefault="00760998" w:rsidP="00760998">
      <w:pPr>
        <w:rPr>
          <w:rStyle w:val="StyleUnderline"/>
        </w:rPr>
      </w:pPr>
      <w:r w:rsidRPr="00A820E0">
        <w:rPr>
          <w:sz w:val="16"/>
          <w:szCs w:val="16"/>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Since the nineteen-sixties, when </w:t>
      </w:r>
      <w:r w:rsidRPr="00A91674">
        <w:rPr>
          <w:rStyle w:val="StyleUnderline"/>
          <w:highlight w:val="green"/>
        </w:rPr>
        <w:t>police unions</w:t>
      </w:r>
      <w:r w:rsidRPr="00A820E0">
        <w:rPr>
          <w:sz w:val="16"/>
          <w:szCs w:val="16"/>
        </w:rPr>
        <w:t xml:space="preserve"> first became like traditional unions and won the right to bargain collectively, they have had a controversial history. And recent studies suggest that their</w:t>
      </w:r>
      <w:r>
        <w:t xml:space="preserve"> </w:t>
      </w:r>
      <w:r w:rsidRPr="00A91674">
        <w:rPr>
          <w:rStyle w:val="StyleUnderline"/>
          <w:highlight w:val="green"/>
        </w:rPr>
        <w:t>political and bargaining power</w:t>
      </w:r>
      <w:r w:rsidRPr="00940490">
        <w:rPr>
          <w:rStyle w:val="StyleUnderline"/>
        </w:rPr>
        <w:t xml:space="preserve"> has </w:t>
      </w:r>
      <w:r w:rsidRPr="00A91674">
        <w:rPr>
          <w:rStyle w:val="StyleUnderline"/>
          <w:highlight w:val="green"/>
        </w:rPr>
        <w:t>enabled them to win disciplinary systems</w:t>
      </w:r>
      <w:r w:rsidRPr="00940490">
        <w:rPr>
          <w:rStyle w:val="StyleUnderline"/>
        </w:rPr>
        <w:t xml:space="preserve"> so </w:t>
      </w:r>
      <w:r w:rsidRPr="00A91674">
        <w:rPr>
          <w:rStyle w:val="StyleUnderline"/>
        </w:rPr>
        <w:t>lax</w:t>
      </w:r>
      <w:r w:rsidRPr="00940490">
        <w:rPr>
          <w:rStyle w:val="StyleUnderline"/>
        </w:rPr>
        <w:t xml:space="preserve"> that they have helped </w:t>
      </w:r>
      <w:r w:rsidRPr="00A91674">
        <w:rPr>
          <w:rStyle w:val="StyleUnderline"/>
          <w:highlight w:val="green"/>
        </w:rPr>
        <w:t>increase police abuses</w:t>
      </w:r>
      <w:r w:rsidRPr="00940490">
        <w:rPr>
          <w:rStyle w:val="StyleUnderline"/>
        </w:rPr>
        <w:t xml:space="preserve"> in the United States.</w:t>
      </w:r>
    </w:p>
    <w:p w14:paraId="06C5170C" w14:textId="77777777" w:rsidR="00760998" w:rsidRDefault="00760998" w:rsidP="00760998">
      <w:r w:rsidRPr="00940490">
        <w:rPr>
          <w:rStyle w:val="StyleUnderline"/>
        </w:rPr>
        <w:t xml:space="preserve">A 2018 University of </w:t>
      </w:r>
      <w:r w:rsidRPr="00A91674">
        <w:rPr>
          <w:rStyle w:val="StyleUnderline"/>
          <w:highlight w:val="green"/>
        </w:rPr>
        <w:t>Oxford</w:t>
      </w:r>
      <w:r w:rsidRPr="00940490">
        <w:rPr>
          <w:rStyle w:val="StyleUnderline"/>
        </w:rPr>
        <w:t xml:space="preserve"> </w:t>
      </w:r>
      <w:r w:rsidRPr="00A91674">
        <w:rPr>
          <w:rStyle w:val="StyleUnderline"/>
          <w:highlight w:val="green"/>
        </w:rPr>
        <w:t>study</w:t>
      </w:r>
      <w:r w:rsidRPr="00940490">
        <w:rPr>
          <w:rStyle w:val="StyleUnderline"/>
        </w:rPr>
        <w:t xml:space="preserve"> of the hundred largest American cities </w:t>
      </w:r>
      <w:r w:rsidRPr="00A91674">
        <w:rPr>
          <w:rStyle w:val="StyleUnderline"/>
          <w:highlight w:val="green"/>
        </w:rPr>
        <w:t>found</w:t>
      </w:r>
      <w:r w:rsidRPr="00940490">
        <w:rPr>
          <w:rStyle w:val="StyleUnderline"/>
        </w:rPr>
        <w:t xml:space="preserve"> that the </w:t>
      </w:r>
      <w:r w:rsidRPr="00A91674">
        <w:rPr>
          <w:rStyle w:val="StyleUnderline"/>
          <w:highlight w:val="green"/>
        </w:rPr>
        <w:t>extent of protections in</w:t>
      </w:r>
      <w:r w:rsidRPr="00940490">
        <w:rPr>
          <w:rStyle w:val="StyleUnderline"/>
        </w:rPr>
        <w:t xml:space="preserve"> police </w:t>
      </w:r>
      <w:r w:rsidRPr="00A91674">
        <w:rPr>
          <w:rStyle w:val="StyleUnderline"/>
          <w:highlight w:val="green"/>
        </w:rPr>
        <w:t>contracts was directly and positively correlated with police violence and other abuses</w:t>
      </w:r>
      <w:r w:rsidRPr="00940490">
        <w:rPr>
          <w:rStyle w:val="StyleUnderline"/>
        </w:rPr>
        <w:t xml:space="preserve"> against citizens. A 2019 University of Chicago study found that </w:t>
      </w:r>
      <w:r w:rsidRPr="00A91674">
        <w:rPr>
          <w:rStyle w:val="StyleUnderline"/>
          <w:highlight w:val="green"/>
        </w:rPr>
        <w:t>extending collective-bargaining</w:t>
      </w:r>
      <w:r w:rsidRPr="00940490">
        <w:rPr>
          <w:rStyle w:val="StyleUnderline"/>
        </w:rPr>
        <w:t xml:space="preserve"> rights to Florida sheriffs’ deputies </w:t>
      </w:r>
      <w:r w:rsidRPr="00A91674">
        <w:rPr>
          <w:rStyle w:val="StyleUnderline"/>
          <w:highlight w:val="green"/>
        </w:rPr>
        <w:t>led to a forty per cent</w:t>
      </w:r>
      <w:r w:rsidRPr="00940490">
        <w:rPr>
          <w:rStyle w:val="StyleUnderline"/>
        </w:rPr>
        <w:t xml:space="preserve"> statewide </w:t>
      </w:r>
      <w:r w:rsidRPr="00A91674">
        <w:rPr>
          <w:rStyle w:val="StyleUnderline"/>
          <w:highlight w:val="green"/>
        </w:rPr>
        <w:t>increase in</w:t>
      </w:r>
      <w:r w:rsidRPr="00940490">
        <w:rPr>
          <w:rStyle w:val="StyleUnderline"/>
        </w:rPr>
        <w:t xml:space="preserve"> cases of violent </w:t>
      </w:r>
      <w:r w:rsidRPr="00A91674">
        <w:rPr>
          <w:rStyle w:val="StyleUnderline"/>
          <w:highlight w:val="green"/>
        </w:rPr>
        <w:t>misconduct</w:t>
      </w:r>
      <w:r w:rsidRPr="00940490">
        <w:rPr>
          <w:rStyle w:val="StyleUnderline"/>
        </w:rPr>
        <w:t>—</w:t>
      </w:r>
      <w:r w:rsidRPr="00A820E0">
        <w:rPr>
          <w:sz w:val="16"/>
          <w:szCs w:val="16"/>
        </w:rPr>
        <w:t>translating to nearly twelve additional such incidents annually.</w:t>
      </w:r>
    </w:p>
    <w:p w14:paraId="5211CABA" w14:textId="77777777" w:rsidR="00760998" w:rsidRDefault="00760998" w:rsidP="00760998">
      <w:pPr>
        <w:rPr>
          <w:rStyle w:val="StyleUnderline"/>
        </w:rPr>
      </w:pPr>
      <w:r w:rsidRPr="00A820E0">
        <w:rPr>
          <w:sz w:val="16"/>
          <w:szCs w:val="16"/>
        </w:rPr>
        <w:t>In a forthcoming study, Rob Gillezeau, a professor and researcher, concluded that</w:t>
      </w:r>
      <w:r>
        <w:t xml:space="preserve">, </w:t>
      </w:r>
      <w:r w:rsidRPr="00940490">
        <w:rPr>
          <w:rStyle w:val="StyleUnderline"/>
        </w:rPr>
        <w:t xml:space="preserve">from the nineteen-fifties to the nineteen-eighties, the ability </w:t>
      </w:r>
      <w:r w:rsidRPr="00A91674">
        <w:rPr>
          <w:rStyle w:val="StyleUnderline"/>
        </w:rPr>
        <w:t>of police to collectively bargain led to a substantial rise in police killings of civilians, with a greater impact on people of color</w:t>
      </w:r>
      <w:r w:rsidRPr="00A91674">
        <w:t>. “</w:t>
      </w:r>
      <w:r w:rsidRPr="00A91674">
        <w:rPr>
          <w:sz w:val="16"/>
          <w:szCs w:val="16"/>
        </w:rPr>
        <w:t>With the caveat that this is very early work,” Gillezeau wrote on Twitter, on May 30th, “it looks</w:t>
      </w:r>
      <w:r w:rsidRPr="00A91674">
        <w:t xml:space="preserve"> </w:t>
      </w:r>
      <w:r w:rsidRPr="00A91674">
        <w:rPr>
          <w:rStyle w:val="StyleUnderline"/>
        </w:rPr>
        <w:t>like collective bargaining rights are being used to protect</w:t>
      </w:r>
      <w:r w:rsidRPr="00940490">
        <w:rPr>
          <w:rStyle w:val="StyleUnderline"/>
        </w:rPr>
        <w:t xml:space="preserve"> the ability of officers to discriminate in the disproportionate use of force against the non-white population.”</w:t>
      </w:r>
    </w:p>
    <w:p w14:paraId="0F9B1139" w14:textId="77777777" w:rsidR="00760998" w:rsidRPr="00A820E0" w:rsidRDefault="00760998" w:rsidP="00760998">
      <w:pPr>
        <w:rPr>
          <w:sz w:val="16"/>
          <w:szCs w:val="16"/>
        </w:rPr>
      </w:pPr>
      <w:r w:rsidRPr="00A820E0">
        <w:rPr>
          <w:sz w:val="16"/>
          <w:szCs w:val="16"/>
        </w:rPr>
        <w:t>Other studies revealed that many</w:t>
      </w:r>
      <w:r>
        <w:t xml:space="preserve"> </w:t>
      </w:r>
      <w:r w:rsidRPr="00A91674">
        <w:rPr>
          <w:rStyle w:val="StyleUnderline"/>
          <w:highlight w:val="green"/>
        </w:rPr>
        <w:t>existing mechanisms</w:t>
      </w:r>
      <w:r w:rsidRPr="009741EB">
        <w:rPr>
          <w:rStyle w:val="StyleUnderline"/>
        </w:rPr>
        <w:t xml:space="preserve"> for disciplining police </w:t>
      </w:r>
      <w:r w:rsidRPr="00A91674">
        <w:rPr>
          <w:rStyle w:val="StyleUnderline"/>
          <w:highlight w:val="green"/>
        </w:rPr>
        <w:t>are toothless</w:t>
      </w:r>
      <w:r w:rsidRPr="009741EB">
        <w:rPr>
          <w:rStyle w:val="StyleUnderline"/>
        </w:rPr>
        <w:t>.</w:t>
      </w:r>
      <w:r>
        <w:t xml:space="preserve"> </w:t>
      </w:r>
      <w:r w:rsidRPr="00A820E0">
        <w:rPr>
          <w:sz w:val="16"/>
          <w:szCs w:val="16"/>
        </w:rPr>
        <w:t>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w:t>
      </w:r>
      <w:r>
        <w:t xml:space="preserve">, </w:t>
      </w:r>
      <w:r w:rsidRPr="009741EB">
        <w:rPr>
          <w:rStyle w:val="StyleUnderline"/>
        </w:rPr>
        <w:t xml:space="preserve">the </w:t>
      </w:r>
      <w:r w:rsidRPr="00A91674">
        <w:rPr>
          <w:rStyle w:val="StyleUnderline"/>
          <w:highlight w:val="green"/>
        </w:rPr>
        <w:t>public</w:t>
      </w:r>
      <w:r w:rsidRPr="009741EB">
        <w:rPr>
          <w:rStyle w:val="StyleUnderline"/>
        </w:rPr>
        <w:t xml:space="preserve"> has </w:t>
      </w:r>
      <w:r w:rsidRPr="00A91674">
        <w:rPr>
          <w:rStyle w:val="StyleUnderline"/>
          <w:highlight w:val="green"/>
        </w:rPr>
        <w:t>filed</w:t>
      </w:r>
      <w:r w:rsidRPr="009741EB">
        <w:rPr>
          <w:rStyle w:val="StyleUnderline"/>
        </w:rPr>
        <w:t xml:space="preserve"> more than </w:t>
      </w:r>
      <w:r w:rsidRPr="00A91674">
        <w:rPr>
          <w:rStyle w:val="StyleUnderline"/>
          <w:highlight w:val="green"/>
        </w:rPr>
        <w:t>twenty</w:t>
      </w:r>
      <w:r w:rsidRPr="009741EB">
        <w:rPr>
          <w:rStyle w:val="StyleUnderline"/>
        </w:rPr>
        <w:t xml:space="preserve">-six </w:t>
      </w:r>
      <w:r w:rsidRPr="00A91674">
        <w:rPr>
          <w:rStyle w:val="StyleUnderline"/>
          <w:highlight w:val="green"/>
        </w:rPr>
        <w:t>hundred</w:t>
      </w:r>
      <w:r w:rsidRPr="009741EB">
        <w:rPr>
          <w:rStyle w:val="StyleUnderline"/>
        </w:rPr>
        <w:t xml:space="preserve"> </w:t>
      </w:r>
      <w:r w:rsidRPr="00A91674">
        <w:rPr>
          <w:rStyle w:val="StyleUnderline"/>
          <w:highlight w:val="green"/>
        </w:rPr>
        <w:t>misconduct</w:t>
      </w:r>
      <w:r w:rsidRPr="009741EB">
        <w:rPr>
          <w:rStyle w:val="StyleUnderline"/>
        </w:rPr>
        <w:t xml:space="preserve"> complaints, yet </w:t>
      </w:r>
      <w:r w:rsidRPr="00A91674">
        <w:rPr>
          <w:rStyle w:val="StyleUnderline"/>
          <w:highlight w:val="green"/>
        </w:rPr>
        <w:t>only twelve</w:t>
      </w:r>
      <w:r w:rsidRPr="009741EB">
        <w:rPr>
          <w:rStyle w:val="StyleUnderline"/>
        </w:rPr>
        <w:t xml:space="preserve"> </w:t>
      </w:r>
      <w:r w:rsidRPr="00A91674">
        <w:rPr>
          <w:rStyle w:val="StyleUnderline"/>
          <w:highlight w:val="green"/>
        </w:rPr>
        <w:t>result</w:t>
      </w:r>
      <w:r w:rsidRPr="009741EB">
        <w:rPr>
          <w:rStyle w:val="StyleUnderline"/>
        </w:rPr>
        <w:t xml:space="preserve">ed </w:t>
      </w:r>
      <w:r w:rsidRPr="00A91674">
        <w:rPr>
          <w:rStyle w:val="StyleUnderline"/>
          <w:highlight w:val="green"/>
        </w:rPr>
        <w:t>in a</w:t>
      </w:r>
      <w:r w:rsidRPr="009741EB">
        <w:rPr>
          <w:rStyle w:val="StyleUnderline"/>
        </w:rPr>
        <w:t xml:space="preserve"> police </w:t>
      </w:r>
      <w:r w:rsidRPr="00A91674">
        <w:rPr>
          <w:rStyle w:val="StyleUnderline"/>
          <w:highlight w:val="green"/>
        </w:rPr>
        <w:t>officer</w:t>
      </w:r>
      <w:r w:rsidRPr="009741EB">
        <w:rPr>
          <w:rStyle w:val="StyleUnderline"/>
        </w:rPr>
        <w:t xml:space="preserve"> being </w:t>
      </w:r>
      <w:r w:rsidRPr="00A91674">
        <w:rPr>
          <w:rStyle w:val="StyleUnderline"/>
          <w:highlight w:val="green"/>
        </w:rPr>
        <w:t>punished</w:t>
      </w:r>
      <w:r w:rsidRPr="009741EB">
        <w:rPr>
          <w:rStyle w:val="StyleUnderline"/>
        </w:rPr>
        <w:t>. The most severe penalty: a forty-hour suspension</w:t>
      </w:r>
      <w:r>
        <w:t xml:space="preserve">. </w:t>
      </w:r>
      <w:r w:rsidRPr="00A820E0">
        <w:rPr>
          <w:sz w:val="16"/>
          <w:szCs w:val="16"/>
        </w:rPr>
        <w:t>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4AF06E68" w14:textId="77777777" w:rsidR="00760998" w:rsidRPr="00A820E0" w:rsidRDefault="00760998" w:rsidP="00760998">
      <w:pPr>
        <w:rPr>
          <w:sz w:val="16"/>
          <w:szCs w:val="16"/>
        </w:rPr>
      </w:pPr>
      <w:r w:rsidRPr="00A820E0">
        <w:rPr>
          <w:sz w:val="16"/>
          <w:szCs w:val="16"/>
        </w:rPr>
        <w:t>To critics, all of this highlights that the</w:t>
      </w:r>
      <w:r>
        <w:t xml:space="preserve"> </w:t>
      </w:r>
      <w:r w:rsidRPr="009741EB">
        <w:rPr>
          <w:rStyle w:val="StyleUnderline"/>
        </w:rPr>
        <w:t xml:space="preserve">disciplinary process for law enforcement is woefully broken, and that </w:t>
      </w:r>
      <w:r w:rsidRPr="00A91674">
        <w:rPr>
          <w:rStyle w:val="StyleUnderline"/>
          <w:highlight w:val="green"/>
        </w:rPr>
        <w:t>police unions have far too much power</w:t>
      </w:r>
      <w:r>
        <w:t xml:space="preserve">. </w:t>
      </w:r>
      <w:r w:rsidRPr="00A820E0">
        <w:rPr>
          <w:sz w:val="16"/>
          <w:szCs w:val="16"/>
        </w:rPr>
        <w:t>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w:t>
      </w:r>
      <w:r>
        <w:t xml:space="preserve"> </w:t>
      </w:r>
      <w:r w:rsidRPr="009741EB">
        <w:rPr>
          <w:rStyle w:val="StyleUnderline"/>
        </w:rPr>
        <w:t>police collective bargaining no longer contributes to police violence</w:t>
      </w:r>
      <w:r w:rsidRPr="00A820E0">
        <w:rPr>
          <w:sz w:val="16"/>
          <w:szCs w:val="16"/>
        </w:rPr>
        <w:t>,” Benjamin Sachs, a labor-law professor at Harvard, told me. Sachs said tha</w:t>
      </w:r>
      <w:r>
        <w:t xml:space="preserve">t </w:t>
      </w:r>
      <w:r w:rsidRPr="009741EB">
        <w:rPr>
          <w:rStyle w:val="StyleUnderline"/>
        </w:rPr>
        <w:t xml:space="preserve">bargaining on </w:t>
      </w:r>
      <w:r w:rsidRPr="009741EB">
        <w:rPr>
          <w:rStyle w:val="StyleUnderline"/>
        </w:rPr>
        <w:lastRenderedPageBreak/>
        <w:t>“matters of discipline, especially related to the use of force, has insulated police officers from accountability,</w:t>
      </w:r>
      <w:r>
        <w:t xml:space="preserve"> </w:t>
      </w:r>
      <w:r w:rsidRPr="00A820E0">
        <w:rPr>
          <w:sz w:val="16"/>
          <w:szCs w:val="16"/>
        </w:rPr>
        <w:t>and that predictably can increase the problem.”</w:t>
      </w:r>
    </w:p>
    <w:p w14:paraId="04C85630" w14:textId="77777777" w:rsidR="00760998" w:rsidRDefault="00760998" w:rsidP="00760998">
      <w:pPr>
        <w:rPr>
          <w:sz w:val="16"/>
          <w:szCs w:val="16"/>
        </w:rPr>
      </w:pPr>
      <w:r w:rsidRPr="009741EB">
        <w:rPr>
          <w:sz w:val="16"/>
          <w:szCs w:val="16"/>
        </w:rPr>
        <w:t>For decades, members of the public have complained about police violence and police unions, and a relatively recent development—mobile-phone videos—has sparked even more public anger. These complaints grew with the killings of Eric Garner, Laquan McDonald, Walter Scott, Tamir Rice, Philando Castile, and many others. Each time, there were protests and urgent calls for police reform, but the matter blew over. Until the horrific killing of George Floyd.</w:t>
      </w:r>
    </w:p>
    <w:p w14:paraId="149F3114" w14:textId="77777777" w:rsidR="00760998" w:rsidRDefault="00760998" w:rsidP="00760998">
      <w:pPr>
        <w:rPr>
          <w:sz w:val="16"/>
          <w:szCs w:val="16"/>
        </w:rPr>
      </w:pPr>
      <w:r w:rsidRPr="005836A1">
        <w:rPr>
          <w:sz w:val="16"/>
          <w:szCs w:val="16"/>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3A2A843D" w14:textId="77777777" w:rsidR="00760998" w:rsidRDefault="00760998" w:rsidP="00760998">
      <w:pPr>
        <w:rPr>
          <w:sz w:val="16"/>
          <w:szCs w:val="16"/>
        </w:rPr>
      </w:pPr>
      <w:r w:rsidRPr="005836A1">
        <w:rPr>
          <w:sz w:val="16"/>
          <w:szCs w:val="16"/>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0C1FE5F0" w14:textId="77777777" w:rsidR="00760998" w:rsidRDefault="00760998" w:rsidP="00760998">
      <w:pPr>
        <w:rPr>
          <w:sz w:val="16"/>
          <w:szCs w:val="16"/>
        </w:rPr>
      </w:pPr>
      <w:r w:rsidRPr="005836A1">
        <w:rPr>
          <w:sz w:val="16"/>
          <w:szCs w:val="16"/>
        </w:rPr>
        <w:t>After the First World War, millions of workers began protesting that their wages lagged far behind inflation, and many police officers got swept up in the ferment.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w:t>
      </w:r>
    </w:p>
    <w:p w14:paraId="3EC4F07E" w14:textId="77777777" w:rsidR="00760998" w:rsidRDefault="00760998" w:rsidP="00760998">
      <w:pPr>
        <w:rPr>
          <w:sz w:val="16"/>
          <w:szCs w:val="16"/>
        </w:rPr>
      </w:pPr>
      <w:r w:rsidRPr="005836A1">
        <w:rPr>
          <w:sz w:val="16"/>
          <w:szCs w:val="16"/>
        </w:rPr>
        <w:t>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w:t>
      </w:r>
    </w:p>
    <w:p w14:paraId="244AF67B" w14:textId="77777777" w:rsidR="00760998" w:rsidRDefault="00760998" w:rsidP="00760998">
      <w:pPr>
        <w:rPr>
          <w:sz w:val="16"/>
          <w:szCs w:val="16"/>
        </w:rPr>
      </w:pPr>
      <w:r w:rsidRPr="005836A1">
        <w:rPr>
          <w:sz w:val="16"/>
          <w:szCs w:val="16"/>
        </w:rPr>
        <w:t>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bargain, but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African-Americans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 . . .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w:t>
      </w:r>
    </w:p>
    <w:p w14:paraId="6ADE84F4" w14:textId="77777777" w:rsidR="00760998" w:rsidRDefault="00760998" w:rsidP="00760998">
      <w:pPr>
        <w:rPr>
          <w:sz w:val="16"/>
          <w:szCs w:val="16"/>
        </w:rPr>
      </w:pPr>
      <w:r w:rsidRPr="005836A1">
        <w:rPr>
          <w:sz w:val="16"/>
          <w:szCs w:val="16"/>
        </w:rPr>
        <w:t xml:space="preserve">Across the U.S., a similar dynamic played out. First, many cities followed New York’s lead and agreed to bargain with their police unions. Initially, newly established unions focussed on winning better wages and benefits. A major recession in the early eighties and the anti-tax fervor of the Reagan era caused budget crunches in many cities. Local leaders told police unions and other public-sector </w:t>
      </w:r>
      <w:r w:rsidRPr="005836A1">
        <w:rPr>
          <w:sz w:val="16"/>
          <w:szCs w:val="16"/>
        </w:rPr>
        <w:lastRenderedPageBreak/>
        <w:t>unions that they had little money for raises. In turn, the police demanded increased protections for officers facing disciplinary proceedings.</w:t>
      </w:r>
    </w:p>
    <w:p w14:paraId="759F6E49" w14:textId="77777777" w:rsidR="00760998" w:rsidRDefault="00760998" w:rsidP="00760998">
      <w:pPr>
        <w:rPr>
          <w:rStyle w:val="StyleUnderline"/>
        </w:rPr>
      </w:pPr>
      <w:r w:rsidRPr="00A820E0">
        <w:rPr>
          <w:sz w:val="16"/>
          <w:szCs w:val="16"/>
        </w:rPr>
        <w:t>Since the eighties</w:t>
      </w:r>
      <w:r>
        <w:t xml:space="preserve">, </w:t>
      </w:r>
      <w:r w:rsidRPr="009741EB">
        <w:rPr>
          <w:rStyle w:val="StyleUnderline"/>
        </w:rPr>
        <w:t>police contracts</w:t>
      </w:r>
      <w:r>
        <w:t xml:space="preserve"> </w:t>
      </w:r>
      <w:r w:rsidRPr="00A820E0">
        <w:rPr>
          <w:sz w:val="16"/>
          <w:szCs w:val="16"/>
        </w:rPr>
        <w:t>in New York and many other</w:t>
      </w:r>
      <w:r>
        <w:t xml:space="preserve"> </w:t>
      </w:r>
      <w:r w:rsidRPr="009741EB">
        <w:rPr>
          <w:rStyle w:val="StyleUnderline"/>
        </w:rPr>
        <w:t xml:space="preserve">cities have </w:t>
      </w:r>
      <w:r w:rsidRPr="00A91674">
        <w:rPr>
          <w:rStyle w:val="StyleUnderline"/>
          <w:highlight w:val="green"/>
        </w:rPr>
        <w:t>added one protection after another that have made it harder to hold officers accountable</w:t>
      </w:r>
      <w:r w:rsidRPr="009741EB">
        <w:rPr>
          <w:rStyle w:val="StyleUnderline"/>
        </w:rPr>
        <w:t xml:space="preserve"> for improper use of force or other misconduct</w:t>
      </w:r>
      <w:r>
        <w:t xml:space="preserve">. </w:t>
      </w:r>
      <w:r w:rsidRPr="00A820E0">
        <w:rPr>
          <w:sz w:val="16"/>
          <w:szCs w:val="16"/>
        </w:rPr>
        <w:t>Such protections included keeping an officer’s disciplinary record secret, erasing an officer’s disciplinary record after a few years, or delaying any questioning of officers for twenty-four or forty-eight hours after an incident such as a police shooting. “They have these</w:t>
      </w:r>
      <w:r>
        <w:t xml:space="preserve"> </w:t>
      </w:r>
      <w:r w:rsidRPr="009741EB">
        <w:rPr>
          <w:rStyle w:val="StyleUnderline"/>
        </w:rPr>
        <w:t>unusual protections they’ve bargained very hard for</w:t>
      </w:r>
      <w:r>
        <w:t xml:space="preserve">, </w:t>
      </w:r>
      <w:r w:rsidRPr="00A820E0">
        <w:rPr>
          <w:sz w:val="16"/>
          <w:szCs w:val="16"/>
        </w:rPr>
        <w:t>measures that insulate them from accountability,” William P. Jones, a history professor at the University of Minnesota and the president of the Labor and Working-Class History Association, told me. Jones said that other public-employee unions have some of the same protections but that</w:t>
      </w:r>
      <w:r>
        <w:t xml:space="preserve"> </w:t>
      </w:r>
      <w:r w:rsidRPr="009741EB">
        <w:rPr>
          <w:rStyle w:val="StyleUnderline"/>
        </w:rPr>
        <w:t>police unions “are particularly effective utilizing them in their favor.”</w:t>
      </w:r>
    </w:p>
    <w:p w14:paraId="0056EB39" w14:textId="77777777" w:rsidR="00760998" w:rsidRPr="00A820E0" w:rsidRDefault="00760998" w:rsidP="00760998">
      <w:pPr>
        <w:rPr>
          <w:sz w:val="16"/>
          <w:szCs w:val="16"/>
        </w:rPr>
      </w:pPr>
      <w:r w:rsidRPr="00A820E0">
        <w:rPr>
          <w:sz w:val="16"/>
          <w:szCs w:val="16"/>
        </w:rPr>
        <w:t>In 2017, a Reuters a special report on police-union contracts in eighty-two cities found that most</w:t>
      </w:r>
      <w:r>
        <w:t xml:space="preserve"> </w:t>
      </w:r>
      <w:r w:rsidRPr="00A91674">
        <w:rPr>
          <w:rStyle w:val="StyleUnderline"/>
          <w:highlight w:val="green"/>
        </w:rPr>
        <w:t>required departments to erase disciplinary records</w:t>
      </w:r>
      <w:r>
        <w:t xml:space="preserve">, </w:t>
      </w:r>
      <w:r w:rsidRPr="00A820E0">
        <w:rPr>
          <w:sz w:val="16"/>
          <w:szCs w:val="16"/>
        </w:rPr>
        <w:t>in some cases after only six months. Eighteen cities expunged suspensions from an officer’s record in three years or less. Anchorage, Alaska, removed demotions, suspensions, and disciplinary transfers after twenty-four months. Reuters also found that almost half of the contracts</w:t>
      </w:r>
      <w:r>
        <w:t xml:space="preserve"> </w:t>
      </w:r>
      <w:r w:rsidRPr="009741EB">
        <w:rPr>
          <w:rStyle w:val="StyleUnderline"/>
        </w:rPr>
        <w:t>let officers accused of wrongdoing see their entire investigative file—</w:t>
      </w:r>
      <w:r w:rsidRPr="00A820E0">
        <w:rPr>
          <w:sz w:val="16"/>
          <w:szCs w:val="16"/>
        </w:rPr>
        <w:t>including witness statements, photos, and videos—</w:t>
      </w:r>
      <w:r w:rsidRPr="009741EB">
        <w:rPr>
          <w:rStyle w:val="StyleUnderline"/>
        </w:rPr>
        <w:t>before being questioned</w:t>
      </w:r>
      <w:r>
        <w:t xml:space="preserve">, </w:t>
      </w:r>
      <w:r w:rsidRPr="00A820E0">
        <w:rPr>
          <w:sz w:val="16"/>
          <w:szCs w:val="16"/>
        </w:rPr>
        <w:t>making it easier for them to finesse their way through disciplinary interrogations.</w:t>
      </w:r>
    </w:p>
    <w:p w14:paraId="218A9132" w14:textId="77777777" w:rsidR="00760998" w:rsidRDefault="00760998" w:rsidP="00760998">
      <w:r w:rsidRPr="00A820E0">
        <w:rPr>
          <w:sz w:val="16"/>
          <w:szCs w:val="16"/>
        </w:rPr>
        <w:t>Joseph McCartin, a labor historian at Georgetown, told me that one political factor explains why police unions have won so many protections</w:t>
      </w:r>
      <w:r>
        <w:t xml:space="preserve">. </w:t>
      </w:r>
      <w:r w:rsidRPr="009741EB">
        <w:rPr>
          <w:rStyle w:val="StyleUnderline"/>
        </w:rPr>
        <w:t>“They have more clout than other public-sector unions</w:t>
      </w:r>
      <w:r>
        <w:t xml:space="preserve">, </w:t>
      </w:r>
      <w:r w:rsidRPr="00A820E0">
        <w:rPr>
          <w:sz w:val="16"/>
          <w:szCs w:val="16"/>
        </w:rPr>
        <w:t>like the teachers or sanitation workers, because they have often been able to</w:t>
      </w:r>
      <w:r>
        <w:t xml:space="preserve"> </w:t>
      </w:r>
      <w:r w:rsidRPr="009741EB">
        <w:rPr>
          <w:rStyle w:val="StyleUnderline"/>
        </w:rPr>
        <w:t>command the political support</w:t>
      </w:r>
      <w:r>
        <w:t xml:space="preserve"> </w:t>
      </w:r>
      <w:r w:rsidRPr="00A820E0">
        <w:rPr>
          <w:sz w:val="16"/>
          <w:szCs w:val="16"/>
        </w:rPr>
        <w:t>of Republicans,” he said. “That’s given them a big advantage.”</w:t>
      </w:r>
    </w:p>
    <w:p w14:paraId="5BF0FA70" w14:textId="77777777" w:rsidR="00760998" w:rsidRDefault="00760998" w:rsidP="00760998"/>
    <w:p w14:paraId="46C489A8" w14:textId="77777777" w:rsidR="00760998" w:rsidRDefault="00760998" w:rsidP="00760998"/>
    <w:p w14:paraId="7CE1CC3E" w14:textId="77777777" w:rsidR="00760998" w:rsidRDefault="00760998" w:rsidP="00760998"/>
    <w:p w14:paraId="7D655B09" w14:textId="77777777" w:rsidR="00760998" w:rsidRDefault="00760998" w:rsidP="00760998"/>
    <w:p w14:paraId="63B5095D" w14:textId="77777777" w:rsidR="00760998" w:rsidRDefault="00760998" w:rsidP="00760998">
      <w:pPr>
        <w:pStyle w:val="Heading4"/>
      </w:pPr>
      <w:r>
        <w:t>Police misconduct erodes democracy – only holding them accountable can change the situation</w:t>
      </w:r>
    </w:p>
    <w:p w14:paraId="33353297" w14:textId="77777777" w:rsidR="00760998" w:rsidRPr="00402B08" w:rsidRDefault="00760998" w:rsidP="00760998">
      <w:r w:rsidRPr="0070541D">
        <w:rPr>
          <w:rStyle w:val="Heading4Char"/>
        </w:rPr>
        <w:t>Bonner, 18</w:t>
      </w:r>
      <w:r>
        <w:t xml:space="preserve">, </w:t>
      </w:r>
      <w:r w:rsidRPr="0070541D">
        <w:rPr>
          <w:sz w:val="16"/>
          <w:szCs w:val="16"/>
        </w:rPr>
        <w:t xml:space="preserve">University of Victoria, “Three Ways Police Abuse Affects Democracy”, 4/27/18, Michelle Bonner is Professor of Political Science in the Department of Political Science at the University of Victoria. Among other publications, she is the co-editor of Police Abuse in Contemporary Democracies , URL: </w:t>
      </w:r>
      <w:hyperlink r:id="rId28" w:history="1">
        <w:r w:rsidRPr="0070541D">
          <w:rPr>
            <w:rStyle w:val="Hyperlink"/>
            <w:sz w:val="16"/>
            <w:szCs w:val="16"/>
          </w:rPr>
          <w:t>https://onlineacademiccommunity.uvic.ca/globalsouthpolitics/2018/04/27/three-ways-police-abuse-affects-democracy/</w:t>
        </w:r>
      </w:hyperlink>
      <w:r w:rsidRPr="0070541D">
        <w:rPr>
          <w:sz w:val="16"/>
          <w:szCs w:val="16"/>
        </w:rPr>
        <w:t>, KR</w:t>
      </w:r>
    </w:p>
    <w:p w14:paraId="1AE2A3B9" w14:textId="77777777" w:rsidR="00760998" w:rsidRDefault="00760998" w:rsidP="00760998">
      <w:r>
        <w:t xml:space="preserve">On August 9, 2014, 18-year-old </w:t>
      </w:r>
      <w:r w:rsidRPr="00B03056">
        <w:rPr>
          <w:rStyle w:val="Emphasis"/>
          <w:highlight w:val="green"/>
        </w:rPr>
        <w:t>Michael Brown was fatally shot by</w:t>
      </w:r>
      <w:r w:rsidRPr="00B03056">
        <w:rPr>
          <w:rStyle w:val="Emphasis"/>
        </w:rPr>
        <w:t xml:space="preserve"> a </w:t>
      </w:r>
      <w:r w:rsidRPr="00B03056">
        <w:rPr>
          <w:rStyle w:val="Emphasis"/>
          <w:highlight w:val="green"/>
        </w:rPr>
        <w:t>police</w:t>
      </w:r>
      <w:r>
        <w:t xml:space="preserve"> officer in Ferguson, Missouri. He was suspected of petty theft but was unarmed. </w:t>
      </w:r>
      <w:r w:rsidRPr="00B03056">
        <w:rPr>
          <w:rStyle w:val="StyleUnderline"/>
          <w:highlight w:val="green"/>
        </w:rPr>
        <w:t>A</w:t>
      </w:r>
      <w:r w:rsidRPr="00B03056">
        <w:rPr>
          <w:rStyle w:val="StyleUnderline"/>
        </w:rPr>
        <w:t xml:space="preserve"> subsequent </w:t>
      </w:r>
      <w:r w:rsidRPr="00B03056">
        <w:rPr>
          <w:rStyle w:val="StyleUnderline"/>
          <w:highlight w:val="green"/>
        </w:rPr>
        <w:t>trial found</w:t>
      </w:r>
      <w:r w:rsidRPr="00B03056">
        <w:rPr>
          <w:rStyle w:val="StyleUnderline"/>
        </w:rPr>
        <w:t xml:space="preserve"> the officer’s actions to be justified as </w:t>
      </w:r>
      <w:r w:rsidRPr="00B03056">
        <w:rPr>
          <w:rStyle w:val="StyleUnderline"/>
          <w:highlight w:val="green"/>
        </w:rPr>
        <w:t>self-defense</w:t>
      </w:r>
      <w:r w:rsidRPr="00B03056">
        <w:rPr>
          <w:rStyle w:val="StyleUnderline"/>
        </w:rPr>
        <w:t xml:space="preserve">. </w:t>
      </w:r>
      <w:r w:rsidRPr="00B03056">
        <w:rPr>
          <w:rStyle w:val="StyleUnderline"/>
          <w:highlight w:val="green"/>
        </w:rPr>
        <w:t>Despite</w:t>
      </w:r>
      <w:r w:rsidRPr="00B03056">
        <w:rPr>
          <w:rStyle w:val="StyleUnderline"/>
        </w:rPr>
        <w:t xml:space="preserve"> the </w:t>
      </w:r>
      <w:r w:rsidRPr="00B03056">
        <w:rPr>
          <w:rStyle w:val="StyleUnderline"/>
          <w:highlight w:val="green"/>
        </w:rPr>
        <w:t>institutions of democracy working</w:t>
      </w:r>
      <w:r w:rsidRPr="00B03056">
        <w:rPr>
          <w:rStyle w:val="StyleUnderline"/>
        </w:rPr>
        <w:t xml:space="preserve"> as they are designed, large </w:t>
      </w:r>
      <w:r w:rsidRPr="00B03056">
        <w:rPr>
          <w:rStyle w:val="StyleUnderline"/>
          <w:highlight w:val="green"/>
        </w:rPr>
        <w:t>protests</w:t>
      </w:r>
      <w:r w:rsidRPr="00B03056">
        <w:rPr>
          <w:rStyle w:val="StyleUnderline"/>
        </w:rPr>
        <w:t xml:space="preserve"> (themselves met with police repression and arrests) </w:t>
      </w:r>
      <w:r w:rsidRPr="00B03056">
        <w:rPr>
          <w:rStyle w:val="StyleUnderline"/>
          <w:highlight w:val="green"/>
        </w:rPr>
        <w:t>registered</w:t>
      </w:r>
      <w:r w:rsidRPr="00B03056">
        <w:rPr>
          <w:rStyle w:val="StyleUnderline"/>
        </w:rPr>
        <w:t xml:space="preserve"> profound </w:t>
      </w:r>
      <w:r w:rsidRPr="00B03056">
        <w:rPr>
          <w:rStyle w:val="StyleUnderline"/>
          <w:highlight w:val="green"/>
        </w:rPr>
        <w:t>public</w:t>
      </w:r>
      <w:r w:rsidRPr="00B03056">
        <w:rPr>
          <w:rStyle w:val="StyleUnderline"/>
        </w:rPr>
        <w:t xml:space="preserve"> </w:t>
      </w:r>
      <w:r w:rsidRPr="00B03056">
        <w:rPr>
          <w:rStyle w:val="StyleUnderline"/>
          <w:highlight w:val="green"/>
        </w:rPr>
        <w:t>disagreement</w:t>
      </w:r>
      <w:r w:rsidRPr="00B03056">
        <w:rPr>
          <w:rStyle w:val="StyleUnderline"/>
        </w:rPr>
        <w:t xml:space="preserve"> with the outcome</w:t>
      </w:r>
      <w:r>
        <w:t xml:space="preserve">. For many protesters this was </w:t>
      </w:r>
      <w:r>
        <w:lastRenderedPageBreak/>
        <w:t xml:space="preserve">one example, among numerous others, of </w:t>
      </w:r>
      <w:r w:rsidRPr="00B03056">
        <w:rPr>
          <w:rStyle w:val="StyleUnderline"/>
          <w:highlight w:val="green"/>
        </w:rPr>
        <w:t>police abuse aimed at African Americans</w:t>
      </w:r>
      <w:r w:rsidRPr="00B03056">
        <w:rPr>
          <w:rStyle w:val="StyleUnderline"/>
        </w:rPr>
        <w:t xml:space="preserve"> that </w:t>
      </w:r>
      <w:r w:rsidRPr="00B03056">
        <w:rPr>
          <w:rStyle w:val="StyleUnderline"/>
          <w:highlight w:val="green"/>
        </w:rPr>
        <w:t>undermines</w:t>
      </w:r>
      <w:r w:rsidRPr="00B03056">
        <w:rPr>
          <w:rStyle w:val="StyleUnderline"/>
        </w:rPr>
        <w:t xml:space="preserve"> their </w:t>
      </w:r>
      <w:r w:rsidRPr="00B03056">
        <w:rPr>
          <w:rStyle w:val="StyleUnderline"/>
          <w:highlight w:val="green"/>
        </w:rPr>
        <w:t>inclusion in American democracy.</w:t>
      </w:r>
    </w:p>
    <w:p w14:paraId="03AFB405" w14:textId="77777777" w:rsidR="00760998" w:rsidRPr="00483EEB" w:rsidRDefault="00760998" w:rsidP="00760998">
      <w:pPr>
        <w:rPr>
          <w:sz w:val="16"/>
          <w:szCs w:val="16"/>
        </w:rPr>
      </w:pPr>
      <w:r>
        <w:t xml:space="preserve">Such powerful disagreements are not unique to democracy in the United States. </w:t>
      </w:r>
      <w:r w:rsidRPr="00B63D66">
        <w:rPr>
          <w:rStyle w:val="Style13ptBold"/>
          <w:highlight w:val="green"/>
        </w:rPr>
        <w:t>Abuse of police authority happens in all democracies</w:t>
      </w:r>
      <w:r>
        <w:t xml:space="preserve">. </w:t>
      </w:r>
      <w:r w:rsidRPr="00483EEB">
        <w:rPr>
          <w:sz w:val="16"/>
          <w:szCs w:val="16"/>
        </w:rPr>
        <w:t xml:space="preserve">It can include arbitrary arrest, selective surveillance and crowd control, harassment, sexual assault, torture, killings, or even forced disappearances. In newer democracies, police abuse is often thought to be a legacy of a previous authoritarian regime or civil war. Its persistence is understood to reflect weak democratic institutions and poorly functioning police forces. In established democracies, police abuse is more often thought to be an exception that is easily addressed through existing or tweaked institutions of accountability, such as the judiciary. Yet, as we argue in Police Abuse in Contemporary Democracies, police abuse has more significant implications for all democracies. We examine three. </w:t>
      </w:r>
    </w:p>
    <w:p w14:paraId="0699E60F" w14:textId="77777777" w:rsidR="00760998" w:rsidRPr="00B63D66" w:rsidRDefault="00760998" w:rsidP="00760998">
      <w:pPr>
        <w:rPr>
          <w:rStyle w:val="StyleUnderline"/>
        </w:rPr>
      </w:pPr>
      <w:r w:rsidRPr="00483EEB">
        <w:rPr>
          <w:sz w:val="16"/>
          <w:szCs w:val="16"/>
        </w:rPr>
        <w:t xml:space="preserve">Citizenship. </w:t>
      </w:r>
      <w:r w:rsidRPr="007C7B3D">
        <w:rPr>
          <w:rStyle w:val="Emphasis"/>
          <w:highlight w:val="green"/>
        </w:rPr>
        <w:t>Democracy</w:t>
      </w:r>
      <w:r w:rsidRPr="00B63D66">
        <w:rPr>
          <w:rStyle w:val="Emphasis"/>
        </w:rPr>
        <w:t xml:space="preserve"> includes the exercise and </w:t>
      </w:r>
      <w:r w:rsidRPr="007C7B3D">
        <w:rPr>
          <w:rStyle w:val="Emphasis"/>
          <w:highlight w:val="green"/>
        </w:rPr>
        <w:t>protection</w:t>
      </w:r>
      <w:r w:rsidRPr="00B63D66">
        <w:rPr>
          <w:rStyle w:val="Emphasis"/>
        </w:rPr>
        <w:t xml:space="preserve"> of rights </w:t>
      </w:r>
      <w:r w:rsidRPr="007C7B3D">
        <w:rPr>
          <w:rStyle w:val="Emphasis"/>
          <w:highlight w:val="green"/>
        </w:rPr>
        <w:t>for all citizen</w:t>
      </w:r>
      <w:r w:rsidRPr="00B63D66">
        <w:rPr>
          <w:rStyle w:val="Emphasis"/>
        </w:rPr>
        <w:t>s. T</w:t>
      </w:r>
      <w:r>
        <w:t xml:space="preserve">his </w:t>
      </w:r>
      <w:r w:rsidRPr="00483EEB">
        <w:rPr>
          <w:sz w:val="16"/>
          <w:szCs w:val="16"/>
        </w:rPr>
        <w:t>includes the right to protest, to mobility and not to be arbitrarily arrested or tortured. Rather than the courts, police are the first state actors to decide when citizen rights are protected and when they are ignored. They also have a great deal of discretion to decide who are (potential) wrongdoers and how much force to use to confront them. Marginalized groups in many countries find that it is in fact the</w:t>
      </w:r>
      <w:r>
        <w:t xml:space="preserve"> </w:t>
      </w:r>
      <w:r w:rsidRPr="007C7B3D">
        <w:rPr>
          <w:rStyle w:val="StyleUnderline"/>
          <w:highlight w:val="green"/>
        </w:rPr>
        <w:t>police</w:t>
      </w:r>
      <w:r w:rsidRPr="00B63D66">
        <w:rPr>
          <w:rStyle w:val="StyleUnderline"/>
        </w:rPr>
        <w:t xml:space="preserve"> who </w:t>
      </w:r>
      <w:r w:rsidRPr="007C7B3D">
        <w:rPr>
          <w:rStyle w:val="StyleUnderline"/>
          <w:highlight w:val="green"/>
        </w:rPr>
        <w:t>determine</w:t>
      </w:r>
      <w:r w:rsidRPr="00B63D66">
        <w:rPr>
          <w:rStyle w:val="StyleUnderline"/>
        </w:rPr>
        <w:t xml:space="preserve"> the </w:t>
      </w:r>
      <w:r w:rsidRPr="007C7B3D">
        <w:rPr>
          <w:rStyle w:val="StyleUnderline"/>
          <w:highlight w:val="green"/>
        </w:rPr>
        <w:t>boundaries of their rights as citizens</w:t>
      </w:r>
      <w:r w:rsidRPr="007C7B3D">
        <w:rPr>
          <w:highlight w:val="green"/>
        </w:rPr>
        <w:t>.</w:t>
      </w:r>
      <w:r>
        <w:t xml:space="preserve"> Not all citizens’ rights are protected in the same way, </w:t>
      </w:r>
      <w:r w:rsidRPr="007C7B3D">
        <w:rPr>
          <w:rStyle w:val="StyleUnderline"/>
          <w:highlight w:val="green"/>
        </w:rPr>
        <w:t>creating</w:t>
      </w:r>
      <w:r w:rsidRPr="00B63D66">
        <w:rPr>
          <w:rStyle w:val="StyleUnderline"/>
        </w:rPr>
        <w:t xml:space="preserve"> </w:t>
      </w:r>
      <w:r w:rsidRPr="007C7B3D">
        <w:rPr>
          <w:rStyle w:val="StyleUnderline"/>
          <w:highlight w:val="green"/>
        </w:rPr>
        <w:t>pockets of authoritarian rule</w:t>
      </w:r>
      <w:r w:rsidRPr="00B63D66">
        <w:rPr>
          <w:rStyle w:val="StyleUnderline"/>
        </w:rPr>
        <w:t xml:space="preserve"> within democracy.</w:t>
      </w:r>
    </w:p>
    <w:p w14:paraId="591B7071" w14:textId="77777777" w:rsidR="00760998" w:rsidRDefault="00760998" w:rsidP="00760998">
      <w:r w:rsidRPr="00B63D66">
        <w:rPr>
          <w:rStyle w:val="StyleUnderline"/>
        </w:rPr>
        <w:t>Some citizens</w:t>
      </w:r>
      <w:r>
        <w:t xml:space="preserve">, based on their identity, find, for example, </w:t>
      </w:r>
      <w:r w:rsidRPr="00B63D66">
        <w:rPr>
          <w:rStyle w:val="StyleUnderline"/>
        </w:rPr>
        <w:t>that police watch them more closely, will arbitrarily arrest them for being in the “wrong place</w:t>
      </w:r>
      <w:r>
        <w:t xml:space="preserve">”, </w:t>
      </w:r>
      <w:r w:rsidRPr="00483EEB">
        <w:rPr>
          <w:sz w:val="16"/>
          <w:szCs w:val="16"/>
        </w:rPr>
        <w:t>and police are more likely to mistreat them during arrest or while they are held in custody. This is particularly true for those who are economically poor (we examine cases from India, Brazil, Chile, Argentina, and South Africa</w:t>
      </w:r>
      <w:r w:rsidRPr="00B63D66">
        <w:rPr>
          <w:rStyle w:val="StyleUnderline"/>
        </w:rPr>
        <w:t>). It also includes racialized minority groups such as Arabs in France or Blacks in France,</w:t>
      </w:r>
      <w:r>
        <w:t xml:space="preserve"> </w:t>
      </w:r>
      <w:r w:rsidRPr="00483EEB">
        <w:rPr>
          <w:sz w:val="16"/>
          <w:szCs w:val="16"/>
        </w:rPr>
        <w:t>South Africa and the United States (cases examined in the book). It can also include those who hold political views considered “radical” such as alter-globalization activists in Canada or those protesting or striking against neoliberal economic polices in South Africa (also examined in the book). That is,</w:t>
      </w:r>
      <w:r>
        <w:t xml:space="preserve"> </w:t>
      </w:r>
      <w:r w:rsidRPr="007C7B3D">
        <w:rPr>
          <w:rStyle w:val="StyleUnderline"/>
          <w:highlight w:val="green"/>
        </w:rPr>
        <w:t>police abuse creates an unequal experience of democracy</w:t>
      </w:r>
      <w:r w:rsidRPr="00B63D66">
        <w:rPr>
          <w:rStyle w:val="StyleUnderline"/>
        </w:rPr>
        <w:t xml:space="preserve"> </w:t>
      </w:r>
      <w:r w:rsidRPr="00483EEB">
        <w:rPr>
          <w:sz w:val="16"/>
          <w:szCs w:val="16"/>
        </w:rPr>
        <w:t>as it pertains to citizenship rights. To change this, we argue that we need to better understand how police use their discretion, why they profile some citizens over others, and the consequences of police profiling on the quality of democracy for all citizens. Another answer would be to</w:t>
      </w:r>
      <w:r>
        <w:t xml:space="preserve"> </w:t>
      </w:r>
      <w:r w:rsidRPr="007C7B3D">
        <w:rPr>
          <w:rStyle w:val="Emphasis"/>
          <w:highlight w:val="green"/>
        </w:rPr>
        <w:t>strengthen police accountability.</w:t>
      </w:r>
    </w:p>
    <w:p w14:paraId="0CB5723A" w14:textId="77777777" w:rsidR="00760998" w:rsidRPr="00483EEB" w:rsidRDefault="00760998" w:rsidP="00760998">
      <w:pPr>
        <w:rPr>
          <w:rStyle w:val="StyleUnderline"/>
          <w:sz w:val="16"/>
          <w:szCs w:val="16"/>
        </w:rPr>
      </w:pPr>
      <w:r>
        <w:t xml:space="preserve">Accountability. At first glance it might appear, at least in established democracies, that we already have the answer to reducing police abuse. If police abuse their power then they will be held accountable by the judiciary. </w:t>
      </w:r>
      <w:r w:rsidRPr="007C7B3D">
        <w:rPr>
          <w:rStyle w:val="StyleUnderline"/>
          <w:highlight w:val="green"/>
        </w:rPr>
        <w:t>This is an important feature of liberal democracy</w:t>
      </w:r>
      <w:r>
        <w:t xml:space="preserve">. Yet, the studies in our book reveal that in fact, in many countries (we examine the US, Chile, and to a lesser extent Argentina and India) </w:t>
      </w:r>
      <w:r w:rsidRPr="007C7B3D">
        <w:rPr>
          <w:rStyle w:val="StyleUnderline"/>
          <w:highlight w:val="green"/>
        </w:rPr>
        <w:t>the judiciary tends to be very</w:t>
      </w:r>
      <w:r w:rsidRPr="00B63D66">
        <w:rPr>
          <w:rStyle w:val="StyleUnderline"/>
        </w:rPr>
        <w:t xml:space="preserve"> </w:t>
      </w:r>
      <w:r w:rsidRPr="007C7B3D">
        <w:rPr>
          <w:rStyle w:val="StyleUnderline"/>
          <w:highlight w:val="green"/>
        </w:rPr>
        <w:t>lenient</w:t>
      </w:r>
      <w:r w:rsidRPr="00B63D66">
        <w:rPr>
          <w:rStyle w:val="StyleUnderline"/>
        </w:rPr>
        <w:t xml:space="preserve"> with police abuse.</w:t>
      </w:r>
    </w:p>
    <w:p w14:paraId="27EBC003" w14:textId="77777777" w:rsidR="00760998" w:rsidRPr="00483EEB" w:rsidRDefault="00760998" w:rsidP="00760998">
      <w:pPr>
        <w:rPr>
          <w:sz w:val="16"/>
          <w:szCs w:val="16"/>
        </w:rPr>
      </w:pPr>
      <w:r w:rsidRPr="00483EEB">
        <w:rPr>
          <w:sz w:val="16"/>
          <w:szCs w:val="16"/>
        </w:rPr>
        <w:t>Police have the right in a democracy to use violence. As the case of Michael Brown highlights, right and wrong is determined by the willingness of the judiciary to accept the justification provided by the police officer for his or her action (or inaction). In the case of Michael Brown, the office claimed he killed in self-defense and the courts accepted this justification as valid. As our chapters on Chile and the United States reveal,</w:t>
      </w:r>
      <w:r>
        <w:t xml:space="preserve"> </w:t>
      </w:r>
      <w:r w:rsidRPr="00B63D66">
        <w:rPr>
          <w:rStyle w:val="StyleUnderline"/>
        </w:rPr>
        <w:t xml:space="preserve">judicial accountability is often very sensitive to the need for police </w:t>
      </w:r>
      <w:r w:rsidRPr="007C7B3D">
        <w:rPr>
          <w:rStyle w:val="StyleUnderline"/>
          <w:highlight w:val="green"/>
        </w:rPr>
        <w:t>to maintain a good public image</w:t>
      </w:r>
      <w:r>
        <w:t xml:space="preserve">. </w:t>
      </w:r>
      <w:r w:rsidRPr="00483EEB">
        <w:rPr>
          <w:sz w:val="16"/>
          <w:szCs w:val="16"/>
        </w:rPr>
        <w:t>So police wrongdoing is frequently blamed on an individual officer, a “bad apple”, or the judiciary accepts the officer’s justification in order to reinforce the power of all officers’ to respond as they see fit to different situations.</w:t>
      </w:r>
    </w:p>
    <w:p w14:paraId="1A31FBA0" w14:textId="77777777" w:rsidR="00760998" w:rsidRPr="00483EEB" w:rsidRDefault="00760998" w:rsidP="00760998">
      <w:pPr>
        <w:rPr>
          <w:sz w:val="16"/>
          <w:szCs w:val="16"/>
        </w:rPr>
      </w:pPr>
      <w:r w:rsidRPr="00483EEB">
        <w:rPr>
          <w:sz w:val="16"/>
          <w:szCs w:val="16"/>
        </w:rPr>
        <w:lastRenderedPageBreak/>
        <w:t>Of course, as in the Michael Brown case, the public can voice their disagreement with the judiciary. Yet, as one chapter on the US shows, whether or not the public perceives that the police have abused their powers and whether or not they demand judicial accountability is influenced by unconscious racial bias. To overcome these biases and the reluctance on the part of the judiciary to punish the police, another chapter suggests we need to encourage and support a wide variety of grassroots organizations, like Cop Watch, that are dedicated to keeping an eye on police conduct. All the authors agree that the answers to reducing police abuse lie beyond judicial or institutional police reforms. Tweaking institutions is not enough to reduce police abuse.</w:t>
      </w:r>
    </w:p>
    <w:p w14:paraId="0A8ED603" w14:textId="77777777" w:rsidR="00760998" w:rsidRPr="00483EEB" w:rsidRDefault="00760998" w:rsidP="00760998">
      <w:pPr>
        <w:rPr>
          <w:sz w:val="16"/>
          <w:szCs w:val="16"/>
        </w:rPr>
      </w:pPr>
      <w:r w:rsidRPr="00483EEB">
        <w:rPr>
          <w:sz w:val="16"/>
          <w:szCs w:val="16"/>
        </w:rPr>
        <w:t>Socioeconomic Inequality. Finally, most studies of democracy argue that a certain level of socioeconomic equality is needed to sustain it. High levels of inequality of wealth weaken democracy. Political economists, including those in the World Bank, agree that neoliberal economic policies increase inequality in wealth. Yet, to ensure the implementation and protection of neoliberal economic policies, many governments rely on police abuse targeted against those who either oppose these policies or who are excluded from the economic model.</w:t>
      </w:r>
    </w:p>
    <w:p w14:paraId="24B4DD00" w14:textId="77777777" w:rsidR="00760998" w:rsidRPr="00483EEB" w:rsidRDefault="00760998" w:rsidP="00760998">
      <w:pPr>
        <w:rPr>
          <w:sz w:val="16"/>
          <w:szCs w:val="16"/>
        </w:rPr>
      </w:pPr>
      <w:r w:rsidRPr="00483EEB">
        <w:rPr>
          <w:sz w:val="16"/>
          <w:szCs w:val="16"/>
        </w:rPr>
        <w:t>Our chapters on South Africa and Canada reveal repressive police responses to protests and strikes against neoliberal economic policies. Our chapters on France, South Africa, the United States, and Brazil all document government official’s encouragement of police abuse as the appropriate response to rising crime; preventive socioeconomic programmes, shown to better reduce crime, run counter to neoliberal economic policies. For example, in Brazil, state officials have drawn from international experience to establish Pacification Police Units (UPPs). UPPs occupy favelas (shantytowns) in large numbers in order to control crime, opening up opportunities for police abuse. Indeed, globally, with the spread of neoliberal economic policies, we have seen the rise of tough on crime rhetoric and policies in many countries. From this perspective, if we want to reduce police abuse, it is important to consider how some models of political economy might be more compatible with democracy than others.</w:t>
      </w:r>
    </w:p>
    <w:p w14:paraId="498F0D69" w14:textId="77777777" w:rsidR="00760998" w:rsidRDefault="00760998" w:rsidP="00760998">
      <w:r w:rsidRPr="00483EEB">
        <w:rPr>
          <w:sz w:val="16"/>
          <w:szCs w:val="16"/>
        </w:rPr>
        <w:t>To conclude, most people associate police abuse with authoritarian regimes. Yet</w:t>
      </w:r>
      <w:r w:rsidRPr="00483EEB">
        <w:rPr>
          <w:rStyle w:val="StyleUnderline"/>
          <w:sz w:val="16"/>
          <w:szCs w:val="16"/>
        </w:rPr>
        <w:t>,</w:t>
      </w:r>
      <w:r w:rsidRPr="00B63D66">
        <w:rPr>
          <w:rStyle w:val="StyleUnderline"/>
        </w:rPr>
        <w:t xml:space="preserve"> </w:t>
      </w:r>
      <w:r w:rsidRPr="007C7B3D">
        <w:rPr>
          <w:rStyle w:val="StyleUnderline"/>
          <w:highlight w:val="green"/>
        </w:rPr>
        <w:t>it</w:t>
      </w:r>
      <w:r w:rsidRPr="00B63D66">
        <w:rPr>
          <w:rStyle w:val="StyleUnderline"/>
        </w:rPr>
        <w:t xml:space="preserve"> occurs in all democracies and, if not checked, </w:t>
      </w:r>
      <w:r w:rsidRPr="007C7B3D">
        <w:rPr>
          <w:rStyle w:val="StyleUnderline"/>
          <w:highlight w:val="green"/>
        </w:rPr>
        <w:t>can</w:t>
      </w:r>
      <w:r w:rsidRPr="00B63D66">
        <w:rPr>
          <w:rStyle w:val="StyleUnderline"/>
        </w:rPr>
        <w:t xml:space="preserve"> reduce or even </w:t>
      </w:r>
      <w:r w:rsidRPr="007C7B3D">
        <w:rPr>
          <w:rStyle w:val="Emphasis"/>
          <w:highlight w:val="green"/>
        </w:rPr>
        <w:t>erode democracy</w:t>
      </w:r>
      <w:r w:rsidRPr="00B63D66">
        <w:rPr>
          <w:rStyle w:val="StyleUnderline"/>
        </w:rPr>
        <w:t>.</w:t>
      </w:r>
      <w:r>
        <w:t xml:space="preserve"> While in our book we examine three key ways police abuse affects democracy, there are many other ways it can do so, such as impacting elections, public policy, and or the construction of political ideologies. </w:t>
      </w:r>
      <w:r w:rsidRPr="007C7B3D">
        <w:rPr>
          <w:rStyle w:val="StyleUnderline"/>
          <w:highlight w:val="green"/>
        </w:rPr>
        <w:t>Given</w:t>
      </w:r>
      <w:r w:rsidRPr="00B63D66">
        <w:rPr>
          <w:rStyle w:val="StyleUnderline"/>
        </w:rPr>
        <w:t xml:space="preserve"> the global </w:t>
      </w:r>
      <w:r w:rsidRPr="007C7B3D">
        <w:rPr>
          <w:rStyle w:val="StyleUnderline"/>
          <w:highlight w:val="green"/>
        </w:rPr>
        <w:t>decline of democracy</w:t>
      </w:r>
      <w:r w:rsidRPr="00B63D66">
        <w:rPr>
          <w:rStyle w:val="StyleUnderline"/>
        </w:rPr>
        <w:t xml:space="preserve"> noted by academics and international organizations</w:t>
      </w:r>
      <w:r>
        <w:t xml:space="preserve">, such as Freedom House, </w:t>
      </w:r>
      <w:r w:rsidRPr="00B63D66">
        <w:rPr>
          <w:rStyle w:val="StyleUnderline"/>
        </w:rPr>
        <w:t xml:space="preserve">it is </w:t>
      </w:r>
      <w:r w:rsidRPr="007C7B3D">
        <w:rPr>
          <w:rStyle w:val="StyleUnderline"/>
          <w:highlight w:val="green"/>
        </w:rPr>
        <w:t>important that we</w:t>
      </w:r>
      <w:r w:rsidRPr="00B63D66">
        <w:rPr>
          <w:rStyle w:val="StyleUnderline"/>
        </w:rPr>
        <w:t xml:space="preserve"> begin to ask how we can better </w:t>
      </w:r>
      <w:r w:rsidRPr="007C7B3D">
        <w:rPr>
          <w:rStyle w:val="StyleUnderline"/>
          <w:highlight w:val="green"/>
        </w:rPr>
        <w:t>address police abuse</w:t>
      </w:r>
      <w:r w:rsidRPr="00B63D66">
        <w:rPr>
          <w:rStyle w:val="StyleUnderline"/>
        </w:rPr>
        <w:t xml:space="preserve"> and the fuzzy line between democracy and authoritarianism that it represents</w:t>
      </w:r>
      <w:r>
        <w:t>.</w:t>
      </w:r>
    </w:p>
    <w:p w14:paraId="100248C5" w14:textId="77777777" w:rsidR="00760998" w:rsidRDefault="00760998" w:rsidP="00760998"/>
    <w:p w14:paraId="42AE55F4" w14:textId="77777777" w:rsidR="00760998" w:rsidRDefault="00760998" w:rsidP="00760998"/>
    <w:p w14:paraId="352447CF" w14:textId="77777777" w:rsidR="00760998" w:rsidRPr="00EA1EFC" w:rsidRDefault="00760998" w:rsidP="00760998">
      <w:pPr>
        <w:keepNext/>
        <w:keepLines/>
        <w:spacing w:before="200"/>
        <w:outlineLvl w:val="3"/>
        <w:rPr>
          <w:rFonts w:eastAsia="Times New Roman"/>
          <w:b/>
          <w:iCs/>
        </w:rPr>
      </w:pPr>
      <w:r w:rsidRPr="00EA1EFC">
        <w:rPr>
          <w:rFonts w:eastAsia="Times New Roman"/>
          <w:b/>
          <w:iCs/>
        </w:rPr>
        <w:t>Extinction</w:t>
      </w:r>
    </w:p>
    <w:p w14:paraId="4BE3A5B1" w14:textId="77777777" w:rsidR="00760998" w:rsidRPr="00EA1EFC" w:rsidRDefault="00760998" w:rsidP="00760998">
      <w:pPr>
        <w:rPr>
          <w:rFonts w:eastAsia="Calibri"/>
          <w:b/>
          <w:bCs/>
          <w:u w:val="single"/>
        </w:rPr>
      </w:pPr>
      <w:r w:rsidRPr="00EA1EFC">
        <w:rPr>
          <w:rFonts w:eastAsia="Calibri"/>
          <w:b/>
          <w:bCs/>
          <w:u w:val="single"/>
        </w:rPr>
        <w:t>Kasparov 17</w:t>
      </w:r>
    </w:p>
    <w:p w14:paraId="77585ACD" w14:textId="77777777" w:rsidR="00760998" w:rsidRPr="00EA1EFC" w:rsidRDefault="00760998" w:rsidP="00760998">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29" w:history="1">
        <w:r w:rsidRPr="00EA1EFC">
          <w:rPr>
            <w:rFonts w:eastAsia="Calibri"/>
          </w:rPr>
          <w:t>https://www.foreign.senate.gov/imo/media/doc/021617_Kasparov_%20Testimony.pdf</w:t>
        </w:r>
      </w:hyperlink>
    </w:p>
    <w:p w14:paraId="13A07312" w14:textId="77777777" w:rsidR="00760998" w:rsidRPr="00EA1EFC" w:rsidRDefault="00760998" w:rsidP="00760998">
      <w:pPr>
        <w:rPr>
          <w:rFonts w:eastAsia="Calibri"/>
        </w:rPr>
      </w:pPr>
    </w:p>
    <w:p w14:paraId="0D6B321D" w14:textId="77777777" w:rsidR="00760998" w:rsidRDefault="00760998" w:rsidP="00760998">
      <w:pPr>
        <w:rPr>
          <w:rFonts w:eastAsia="Calibri"/>
          <w:szCs w:val="20"/>
        </w:rPr>
      </w:pPr>
      <w:r w:rsidRPr="00EA1EFC">
        <w:rPr>
          <w:rFonts w:eastAsia="Calibri"/>
          <w:szCs w:val="20"/>
          <w:u w:val="single"/>
        </w:rPr>
        <w:lastRenderedPageBreak/>
        <w:t>As</w:t>
      </w:r>
      <w:r w:rsidRPr="00EA1EFC">
        <w:rPr>
          <w:rFonts w:eastAsia="Calibri"/>
          <w:szCs w:val="20"/>
        </w:rPr>
        <w:t xml:space="preserve"> one of the </w:t>
      </w:r>
      <w:r w:rsidRPr="00EA1EFC">
        <w:rPr>
          <w:rFonts w:eastAsia="Calibri"/>
          <w:szCs w:val="20"/>
          <w:u w:val="single"/>
        </w:rPr>
        <w:t>countless millions</w:t>
      </w:r>
      <w:r w:rsidRPr="00EA1EFC">
        <w:rPr>
          <w:rFonts w:eastAsia="Calibri"/>
          <w:szCs w:val="20"/>
        </w:rPr>
        <w:t xml:space="preserve"> of people who </w:t>
      </w:r>
      <w:r w:rsidRPr="00EA1EFC">
        <w:rPr>
          <w:rFonts w:eastAsia="Calibri"/>
          <w:szCs w:val="20"/>
          <w:u w:val="single"/>
        </w:rPr>
        <w:t>were</w:t>
      </w:r>
      <w:r w:rsidRPr="00EA1EFC">
        <w:rPr>
          <w:rFonts w:eastAsia="Calibri"/>
          <w:szCs w:val="20"/>
        </w:rPr>
        <w:t xml:space="preserve"> freed or </w:t>
      </w:r>
      <w:r w:rsidRPr="00EA1EFC">
        <w:rPr>
          <w:rFonts w:eastAsia="Calibri"/>
          <w:szCs w:val="20"/>
          <w:u w:val="single"/>
        </w:rPr>
        <w:t>protected from totalitarianism by the United States</w:t>
      </w:r>
      <w:r w:rsidRPr="00EA1EFC">
        <w:rPr>
          <w:rFonts w:eastAsia="Calibri"/>
          <w:szCs w:val="20"/>
        </w:rPr>
        <w:t xml:space="preserve"> of </w:t>
      </w:r>
      <w:r w:rsidRPr="00EF43CC">
        <w:rPr>
          <w:rFonts w:eastAsia="Calibri"/>
          <w:szCs w:val="20"/>
        </w:rPr>
        <w:t xml:space="preserve">America, </w:t>
      </w:r>
      <w:r w:rsidRPr="00EF43CC">
        <w:rPr>
          <w:rFonts w:eastAsia="Calibri"/>
          <w:szCs w:val="20"/>
          <w:u w:val="single"/>
        </w:rPr>
        <w:t>it is easy for me to talk about the past</w:t>
      </w:r>
      <w:r w:rsidRPr="00EF43CC">
        <w:rPr>
          <w:rFonts w:eastAsia="Calibri"/>
          <w:szCs w:val="20"/>
        </w:rPr>
        <w:t xml:space="preserve">. To talk about the belief of the American people and their leaders that this country was exceptional, and had special responsibilities to match its tremendous power. </w:t>
      </w:r>
      <w:r w:rsidRPr="00EF43CC">
        <w:rPr>
          <w:rFonts w:eastAsia="Calibri"/>
          <w:szCs w:val="20"/>
          <w:u w:val="single"/>
        </w:rPr>
        <w:t>That a nation founded on freedom was bound to defend freedom everywhere</w:t>
      </w:r>
      <w:r w:rsidRPr="00EF43CC">
        <w:rPr>
          <w:rFonts w:eastAsia="Calibri"/>
          <w:szCs w:val="20"/>
        </w:rPr>
        <w:t>. I could talk about the bipartisan legacy of this most American principle, from the Founding Fathers, to Democrats like Harry Truman, to Republicans like Ronald Reagan. I could talk</w:t>
      </w:r>
      <w:r w:rsidRPr="00EA1EFC">
        <w:rPr>
          <w:rFonts w:eastAsia="Calibri"/>
          <w:szCs w:val="20"/>
        </w:rPr>
        <w:t xml:space="preserve">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EA1EFC">
        <w:rPr>
          <w:rFonts w:eastAsia="Calibri"/>
          <w:szCs w:val="20"/>
        </w:rPr>
        <w:t xml:space="preserve">. Since the fall of the Berlin Wall, the collapse of the Soviet Union, and the end of the Cold War, </w:t>
      </w:r>
      <w:r w:rsidRPr="00EA1EFC">
        <w:rPr>
          <w:rFonts w:eastAsia="Calibri"/>
          <w:szCs w:val="20"/>
          <w:u w:val="single"/>
        </w:rPr>
        <w:t>Americans</w:t>
      </w:r>
      <w:r w:rsidRPr="00EA1EFC">
        <w:rPr>
          <w:rFonts w:eastAsia="Calibri"/>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EA1EFC">
        <w:rPr>
          <w:rFonts w:eastAsia="Calibri"/>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EA1EFC">
        <w:rPr>
          <w:rFonts w:eastAsia="Calibri"/>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EA1EFC">
        <w:rPr>
          <w:rFonts w:eastAsia="Calibri"/>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EA1EFC">
        <w:rPr>
          <w:rFonts w:eastAsia="Calibri"/>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EA1EFC">
        <w:rPr>
          <w:rFonts w:eastAsia="Calibri"/>
          <w:szCs w:val="20"/>
        </w:rPr>
        <w:t xml:space="preserve"> that </w:t>
      </w:r>
      <w:r w:rsidRPr="00EA1EFC">
        <w:rPr>
          <w:rFonts w:eastAsia="Calibri"/>
          <w:szCs w:val="20"/>
          <w:u w:val="single"/>
        </w:rPr>
        <w:t xml:space="preserve">results when America leaves a vacuum of power. </w:t>
      </w:r>
      <w:r w:rsidRPr="00EA1EFC">
        <w:rPr>
          <w:rFonts w:eastAsia="Calibri"/>
          <w:szCs w:val="20"/>
        </w:rPr>
        <w:t xml:space="preserve">The best way to help refugees is to prevent them from </w:t>
      </w:r>
      <w:r w:rsidRPr="00EA1EFC">
        <w:rPr>
          <w:rFonts w:eastAsia="Calibri"/>
          <w:szCs w:val="20"/>
        </w:rPr>
        <w:lastRenderedPageBreak/>
        <w:t xml:space="preserve">becoming refugees in the first place. The Soviet Union was an existential threat, and this focused the attention of the world, and the American people. There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EA1EFC">
        <w:rPr>
          <w:rFonts w:eastAsia="Calibri"/>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EA1EFC">
        <w:rPr>
          <w:rFonts w:eastAsia="Calibri"/>
          <w:szCs w:val="20"/>
        </w:rPr>
        <w:t xml:space="preserve">, at the center of the </w:t>
      </w:r>
      <w:r w:rsidRPr="00EF43CC">
        <w:rPr>
          <w:rFonts w:eastAsia="Calibri"/>
          <w:szCs w:val="20"/>
        </w:rPr>
        <w:t xml:space="preserve">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EA1EFC">
        <w:rPr>
          <w:rFonts w:eastAsia="Calibri"/>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EA1EFC">
        <w:rPr>
          <w:rFonts w:eastAsia="Calibri"/>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EA1EFC">
        <w:rPr>
          <w:rFonts w:eastAsia="Calibri"/>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EA1EFC">
        <w:rPr>
          <w:rFonts w:eastAsia="Calibri"/>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w:t>
      </w:r>
      <w:r w:rsidRPr="00EF43CC">
        <w:rPr>
          <w:rFonts w:eastAsia="Calibri"/>
          <w:szCs w:val="20"/>
        </w:rPr>
        <w:t xml:space="preserve">strategic </w:t>
      </w:r>
      <w:r w:rsidRPr="00EF43CC">
        <w:rPr>
          <w:rFonts w:eastAsia="Calibri"/>
          <w:szCs w:val="20"/>
          <w:u w:val="single"/>
        </w:rPr>
        <w:t>stability</w:t>
      </w:r>
      <w:r w:rsidRPr="00EF43CC">
        <w:rPr>
          <w:rFonts w:eastAsia="Calibri"/>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EA1EFC">
        <w:rPr>
          <w:rFonts w:eastAsia="Calibri"/>
          <w:szCs w:val="20"/>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EF43CC">
        <w:rPr>
          <w:rFonts w:eastAsia="Calibri"/>
          <w:szCs w:val="20"/>
        </w:rPr>
        <w:t xml:space="preserve">. A policy of </w:t>
      </w:r>
      <w:r w:rsidRPr="00EF43CC">
        <w:rPr>
          <w:rFonts w:eastAsia="Calibri"/>
          <w:szCs w:val="20"/>
          <w:u w:val="single"/>
        </w:rPr>
        <w:t>America First inevitably puts American security last. American leadership is required because there is no one else</w:t>
      </w:r>
      <w:r w:rsidRPr="00EF43CC">
        <w:rPr>
          <w:rFonts w:eastAsia="Calibri"/>
          <w:szCs w:val="20"/>
        </w:rPr>
        <w:t>,</w:t>
      </w:r>
      <w:r w:rsidRPr="00EA1EFC">
        <w:rPr>
          <w:rFonts w:eastAsia="Calibri"/>
          <w:szCs w:val="20"/>
        </w:rPr>
        <w:t xml:space="preserve"> and because it is good for America. </w:t>
      </w:r>
      <w:r w:rsidRPr="00EA1EFC">
        <w:rPr>
          <w:rFonts w:eastAsia="Calibri"/>
          <w:szCs w:val="20"/>
          <w:u w:val="single"/>
        </w:rPr>
        <w:t xml:space="preserve">There is no weapon or wall that is more powerful for security than America being envied, imitated, and admired around </w:t>
      </w:r>
      <w:r w:rsidRPr="00EA1EFC">
        <w:rPr>
          <w:rFonts w:eastAsia="Calibri"/>
          <w:szCs w:val="20"/>
          <w:u w:val="single"/>
        </w:rPr>
        <w:lastRenderedPageBreak/>
        <w:t>the world. Admired not for being perfect, but for having the exceptional courage to always try to be better</w:t>
      </w:r>
      <w:r w:rsidRPr="00EA1EFC">
        <w:rPr>
          <w:rFonts w:eastAsia="Calibri"/>
          <w:szCs w:val="20"/>
        </w:rPr>
        <w:t>. Thank you.</w:t>
      </w:r>
    </w:p>
    <w:p w14:paraId="646E3B54" w14:textId="77777777" w:rsidR="00760998" w:rsidRPr="00C13A19" w:rsidRDefault="00760998" w:rsidP="00760998"/>
    <w:p w14:paraId="76FAA9A7" w14:textId="15278E98" w:rsidR="00A626C8" w:rsidRDefault="00A626C8" w:rsidP="00AA7F9B">
      <w:pPr>
        <w:pStyle w:val="Heading2"/>
      </w:pPr>
      <w:r>
        <w:lastRenderedPageBreak/>
        <w:t>OFF</w:t>
      </w:r>
    </w:p>
    <w:p w14:paraId="034B6C36" w14:textId="7F831148" w:rsidR="00A626C8" w:rsidRDefault="00A626C8" w:rsidP="00A626C8"/>
    <w:p w14:paraId="08422EEE" w14:textId="77777777" w:rsidR="00A626C8" w:rsidRDefault="00A626C8" w:rsidP="00A626C8">
      <w:pPr>
        <w:pStyle w:val="Heading4"/>
      </w:pPr>
      <w:r w:rsidRPr="00326460">
        <w:t>Cou</w:t>
      </w:r>
      <w:r>
        <w:t xml:space="preserve">nterplan Text: </w:t>
      </w:r>
      <w:r w:rsidRPr="00F14595">
        <w:t>A just government ought to recognize a</w:t>
      </w:r>
      <w:r>
        <w:t xml:space="preserve"> </w:t>
      </w:r>
      <w:r w:rsidRPr="00F14595">
        <w:t>right of workers to strike</w:t>
      </w:r>
      <w:r>
        <w:t xml:space="preserve"> when authorized by a majority of striking workers through a secret balloting process</w:t>
      </w:r>
    </w:p>
    <w:p w14:paraId="6E0F12CF" w14:textId="77777777" w:rsidR="00A626C8" w:rsidRPr="003C644E" w:rsidRDefault="00A626C8" w:rsidP="00A626C8">
      <w:pPr>
        <w:pStyle w:val="Heading4"/>
      </w:pPr>
      <w:r>
        <w:t>That solves</w:t>
      </w:r>
    </w:p>
    <w:p w14:paraId="535191CC" w14:textId="77777777" w:rsidR="00A626C8" w:rsidRDefault="00A626C8" w:rsidP="00A626C8">
      <w:r w:rsidRPr="001F74F4">
        <w:rPr>
          <w:rStyle w:val="StyleUnderline"/>
        </w:rPr>
        <w:t>Tenza 19</w:t>
      </w:r>
      <w:r>
        <w:t xml:space="preserve"> -- </w:t>
      </w:r>
      <w:r w:rsidRPr="001F74F4">
        <w:t xml:space="preserve">Mlungisi Tenza </w:t>
      </w:r>
      <w:r>
        <w:t>(</w:t>
      </w:r>
      <w:r w:rsidRPr="001F74F4">
        <w:t>LLB</w:t>
      </w:r>
      <w:r>
        <w:t>,</w:t>
      </w:r>
      <w:r w:rsidRPr="001F74F4">
        <w:t xml:space="preserve"> LLM</w:t>
      </w:r>
      <w:r>
        <w:t>,</w:t>
      </w:r>
      <w:r w:rsidRPr="001F74F4">
        <w:t xml:space="preserve"> LLD</w:t>
      </w:r>
      <w:r>
        <w:t xml:space="preserve"> @</w:t>
      </w:r>
      <w:r w:rsidRPr="001F74F4">
        <w:t xml:space="preserve"> University of KwaZulu-Natal</w:t>
      </w:r>
      <w:r>
        <w:t xml:space="preserve">), </w:t>
      </w:r>
      <w:r w:rsidRPr="001F74F4">
        <w:t xml:space="preserve">Investigating the need to reintroduce a ballot requirement for a protected strike in </w:t>
      </w:r>
      <w:r>
        <w:t>S</w:t>
      </w:r>
      <w:r w:rsidRPr="001F74F4">
        <w:t xml:space="preserve">outh </w:t>
      </w:r>
      <w:r>
        <w:t>A</w:t>
      </w:r>
      <w:r w:rsidRPr="001F74F4">
        <w:t>frica</w:t>
      </w:r>
      <w:r>
        <w:t xml:space="preserve">, August 1 2019, </w:t>
      </w:r>
      <w:r>
        <w:rPr>
          <w:i/>
          <w:iCs/>
        </w:rPr>
        <w:t>Obiter</w:t>
      </w:r>
      <w:r>
        <w:rPr>
          <w:b/>
          <w:bCs/>
        </w:rPr>
        <w:t xml:space="preserve"> </w:t>
      </w:r>
      <w:r w:rsidRPr="001F74F4">
        <w:t>Volume 40, Issue 2</w:t>
      </w:r>
      <w:r>
        <w:t xml:space="preserve">, </w:t>
      </w:r>
      <w:r w:rsidRPr="001F74F4">
        <w:t>https://journals.co.za/doi/10.10520/EJC-1936af7594</w:t>
      </w:r>
      <w:r>
        <w:t xml:space="preserve"> WJ</w:t>
      </w:r>
    </w:p>
    <w:p w14:paraId="7B533006" w14:textId="77777777" w:rsidR="00A626C8" w:rsidRDefault="00A626C8" w:rsidP="00A626C8">
      <w:pPr>
        <w:rPr>
          <w:rStyle w:val="StyleUnderline"/>
        </w:rPr>
      </w:pPr>
      <w:r w:rsidRPr="00BA0474">
        <w:rPr>
          <w:rStyle w:val="StyleUnderline"/>
          <w:highlight w:val="yellow"/>
        </w:rPr>
        <w:t>Violent protracted strikes can have devastating effects on employers, employees and the economy</w:t>
      </w:r>
      <w:r w:rsidRPr="00326460">
        <w:rPr>
          <w:rStyle w:val="StyleUnderline"/>
        </w:rPr>
        <w:t xml:space="preserve"> at large</w:t>
      </w:r>
      <w:r w:rsidRPr="00326460">
        <w:rPr>
          <w:sz w:val="16"/>
        </w:rPr>
        <w:t xml:space="preserve">. Despite the fact that workers have a constitutional right to strike, </w:t>
      </w:r>
      <w:r w:rsidRPr="00BA0474">
        <w:rPr>
          <w:rStyle w:val="StyleUnderline"/>
          <w:highlight w:val="yellow"/>
        </w:rPr>
        <w:t>it is important that</w:t>
      </w:r>
      <w:r w:rsidRPr="00326460">
        <w:rPr>
          <w:rStyle w:val="StyleUnderline"/>
        </w:rPr>
        <w:t xml:space="preserve"> the exercising of </w:t>
      </w:r>
      <w:r w:rsidRPr="00BA0474">
        <w:rPr>
          <w:rStyle w:val="StyleUnderline"/>
          <w:highlight w:val="yellow"/>
        </w:rPr>
        <w:t>such a right not be allowed to go beyond the necessary limits</w:t>
      </w:r>
      <w:r w:rsidRPr="00326460">
        <w:rPr>
          <w:sz w:val="16"/>
        </w:rPr>
        <w:t xml:space="preserve">. Currently, </w:t>
      </w:r>
      <w:r w:rsidRPr="00BA0474">
        <w:rPr>
          <w:rStyle w:val="StyleUnderline"/>
          <w:highlight w:val="yellow"/>
        </w:rPr>
        <w:t>strikes are often characterised by violent conduct</w:t>
      </w:r>
      <w:r w:rsidRPr="00326460">
        <w:rPr>
          <w:sz w:val="16"/>
        </w:rPr>
        <w:t xml:space="preserve">. </w:t>
      </w:r>
      <w:r w:rsidRPr="00BA0474">
        <w:rPr>
          <w:rStyle w:val="StyleUnderline"/>
          <w:highlight w:val="yellow"/>
        </w:rPr>
        <w:t>Resolution</w:t>
      </w:r>
      <w:r w:rsidRPr="00326460">
        <w:rPr>
          <w:rStyle w:val="StyleUnderline"/>
        </w:rPr>
        <w:t xml:space="preserve"> of strikes also </w:t>
      </w:r>
      <w:r w:rsidRPr="00BA0474">
        <w:rPr>
          <w:rStyle w:val="StyleUnderline"/>
          <w:highlight w:val="yellow"/>
        </w:rPr>
        <w:t>takes a long time</w:t>
      </w:r>
      <w:r w:rsidRPr="00326460">
        <w:rPr>
          <w:rStyle w:val="StyleUnderline"/>
        </w:rPr>
        <w:t xml:space="preserve">, </w:t>
      </w:r>
      <w:r w:rsidRPr="00BA0474">
        <w:rPr>
          <w:rStyle w:val="StyleUnderline"/>
          <w:highlight w:val="yellow"/>
        </w:rPr>
        <w:t>leaving many</w:t>
      </w:r>
      <w:r w:rsidRPr="00326460">
        <w:rPr>
          <w:rStyle w:val="StyleUnderline"/>
        </w:rPr>
        <w:t xml:space="preserve"> people </w:t>
      </w:r>
      <w:r w:rsidRPr="00BA0474">
        <w:rPr>
          <w:rStyle w:val="StyleUnderline"/>
          <w:highlight w:val="yellow"/>
        </w:rPr>
        <w:t xml:space="preserve">unemployed </w:t>
      </w:r>
      <w:r w:rsidRPr="00BA0474">
        <w:rPr>
          <w:rStyle w:val="StyleUnderline"/>
        </w:rPr>
        <w:t>by the time a solution is found</w:t>
      </w:r>
      <w:r w:rsidRPr="00BA0474">
        <w:rPr>
          <w:sz w:val="16"/>
        </w:rPr>
        <w:t xml:space="preserve">. </w:t>
      </w:r>
      <w:r w:rsidRPr="00BA0474">
        <w:rPr>
          <w:rStyle w:val="StyleUnderline"/>
        </w:rPr>
        <w:t>This not only affects the employees concerned</w:t>
      </w:r>
      <w:r w:rsidRPr="00326460">
        <w:rPr>
          <w:sz w:val="16"/>
        </w:rPr>
        <w:t xml:space="preserve">, </w:t>
      </w:r>
      <w:r w:rsidRPr="00BA0474">
        <w:rPr>
          <w:rStyle w:val="StyleUnderline"/>
        </w:rPr>
        <w:t xml:space="preserve">but is </w:t>
      </w:r>
      <w:r w:rsidRPr="00BA0474">
        <w:rPr>
          <w:rStyle w:val="StyleUnderline"/>
          <w:highlight w:val="yellow"/>
        </w:rPr>
        <w:t>a contributing factor to poverty</w:t>
      </w:r>
      <w:r w:rsidRPr="00326460">
        <w:rPr>
          <w:sz w:val="16"/>
        </w:rPr>
        <w:t xml:space="preserve">. To prevent long and violent strikes from taking place, it is suggested that </w:t>
      </w:r>
      <w:r w:rsidRPr="00326460">
        <w:rPr>
          <w:rStyle w:val="StyleUnderline"/>
        </w:rPr>
        <w:t>there should be changes to existing labour law so as to include a ballot requirement</w:t>
      </w:r>
      <w:r w:rsidRPr="00326460">
        <w:rPr>
          <w:sz w:val="16"/>
        </w:rPr>
        <w:t xml:space="preserve">. </w:t>
      </w:r>
      <w:r w:rsidRPr="00BA0474">
        <w:rPr>
          <w:rStyle w:val="StyleUnderline"/>
          <w:highlight w:val="yellow"/>
        </w:rPr>
        <w:t>The law should compel a convening union to</w:t>
      </w:r>
      <w:r w:rsidRPr="00326460">
        <w:rPr>
          <w:rStyle w:val="StyleUnderline"/>
        </w:rPr>
        <w:t xml:space="preserve"> </w:t>
      </w:r>
      <w:r w:rsidRPr="00BA0474">
        <w:rPr>
          <w:rStyle w:val="StyleUnderline"/>
          <w:highlight w:val="yellow"/>
        </w:rPr>
        <w:t>ballot members before</w:t>
      </w:r>
      <w:r w:rsidRPr="00326460">
        <w:rPr>
          <w:rStyle w:val="StyleUnderline"/>
        </w:rPr>
        <w:t xml:space="preserve"> staging </w:t>
      </w:r>
      <w:r w:rsidRPr="00BA0474">
        <w:rPr>
          <w:rStyle w:val="StyleUnderline"/>
          <w:highlight w:val="yellow"/>
        </w:rPr>
        <w:t>a strike</w:t>
      </w:r>
      <w:r w:rsidRPr="00326460">
        <w:rPr>
          <w:sz w:val="16"/>
        </w:rPr>
        <w:t xml:space="preserve">. To be credible, </w:t>
      </w:r>
      <w:r w:rsidRPr="00326460">
        <w:rPr>
          <w:rStyle w:val="StyleUnderline"/>
        </w:rPr>
        <w:t xml:space="preserve">the balloting process should be </w:t>
      </w:r>
      <w:r w:rsidRPr="00BA0474">
        <w:rPr>
          <w:rStyle w:val="StyleUnderline"/>
          <w:highlight w:val="yellow"/>
        </w:rPr>
        <w:t>chaired by an independent body</w:t>
      </w:r>
      <w:r w:rsidRPr="00326460">
        <w:rPr>
          <w:sz w:val="16"/>
        </w:rPr>
        <w:t xml:space="preserve">, such as the IEC or a representative from the CCMA. This is the position in Australia and Canada. In these countries, </w:t>
      </w:r>
      <w:r w:rsidRPr="00BA0474">
        <w:rPr>
          <w:rStyle w:val="StyleUnderline"/>
          <w:highlight w:val="yellow"/>
        </w:rPr>
        <w:t>if a union calls a strike</w:t>
      </w:r>
      <w:r w:rsidRPr="00326460">
        <w:rPr>
          <w:rStyle w:val="StyleUnderline"/>
        </w:rPr>
        <w:t xml:space="preserve"> </w:t>
      </w:r>
      <w:r w:rsidRPr="00BA0474">
        <w:rPr>
          <w:rStyle w:val="StyleUnderline"/>
          <w:highlight w:val="yellow"/>
        </w:rPr>
        <w:t>without having balloted its members, such a strike is unlawful</w:t>
      </w:r>
      <w:r w:rsidRPr="00326460">
        <w:rPr>
          <w:rStyle w:val="StyleUnderline"/>
        </w:rPr>
        <w:t xml:space="preserve"> and civil action can be taken against the union and its members</w:t>
      </w:r>
      <w:r w:rsidRPr="00326460">
        <w:rPr>
          <w:sz w:val="16"/>
        </w:rPr>
        <w:t xml:space="preserve">. </w:t>
      </w:r>
      <w:r w:rsidRPr="00BA0474">
        <w:rPr>
          <w:rStyle w:val="StyleUnderline"/>
          <w:highlight w:val="yellow"/>
        </w:rPr>
        <w:t>Balloting</w:t>
      </w:r>
      <w:r w:rsidRPr="00326460">
        <w:rPr>
          <w:rStyle w:val="StyleUnderline"/>
        </w:rPr>
        <w:t xml:space="preserve"> members prior to strike action </w:t>
      </w:r>
      <w:r w:rsidRPr="00BA0474">
        <w:rPr>
          <w:rStyle w:val="StyleUnderline"/>
          <w:highlight w:val="yellow"/>
        </w:rPr>
        <w:t>would help to establish their willingness to embark on a strike</w:t>
      </w:r>
      <w:r w:rsidRPr="00326460">
        <w:rPr>
          <w:rStyle w:val="StyleUnderline"/>
        </w:rPr>
        <w:t xml:space="preserve">. If the majority vote in favour of a strike, </w:t>
      </w:r>
      <w:r w:rsidRPr="00BA0474">
        <w:rPr>
          <w:rStyle w:val="StyleUnderline"/>
          <w:highlight w:val="yellow"/>
        </w:rPr>
        <w:t>it would send a signal to the employer that workers are serious</w:t>
      </w:r>
      <w:r w:rsidRPr="00326460">
        <w:rPr>
          <w:rStyle w:val="StyleUnderline"/>
        </w:rPr>
        <w:t xml:space="preserve"> </w:t>
      </w:r>
      <w:r w:rsidRPr="00BA0474">
        <w:rPr>
          <w:rStyle w:val="StyleUnderline"/>
          <w:highlight w:val="yellow"/>
        </w:rPr>
        <w:t>and that it must consider their</w:t>
      </w:r>
      <w:r w:rsidRPr="00326460">
        <w:rPr>
          <w:rStyle w:val="StyleUnderline"/>
        </w:rPr>
        <w:t xml:space="preserve"> concerns or </w:t>
      </w:r>
      <w:r w:rsidRPr="00BA0474">
        <w:rPr>
          <w:rStyle w:val="StyleUnderline"/>
          <w:highlight w:val="yellow"/>
        </w:rPr>
        <w:t>demands</w:t>
      </w:r>
      <w:r w:rsidRPr="00326460">
        <w:rPr>
          <w:rStyle w:val="StyleUnderline"/>
        </w:rPr>
        <w:t xml:space="preserve"> </w:t>
      </w:r>
      <w:r w:rsidRPr="00BA0474">
        <w:rPr>
          <w:rStyle w:val="StyleUnderline"/>
          <w:highlight w:val="yellow"/>
        </w:rPr>
        <w:t>in a serious light</w:t>
      </w:r>
      <w:r w:rsidRPr="00326460">
        <w:rPr>
          <w:sz w:val="16"/>
        </w:rPr>
        <w:t xml:space="preserve">. The </w:t>
      </w:r>
      <w:r w:rsidRPr="00326460">
        <w:rPr>
          <w:rStyle w:val="StyleUnderline"/>
        </w:rPr>
        <w:t>employer and employee representatives are expected to engage fruitfully during negotiations and to avoid impending industrial action.</w:t>
      </w:r>
    </w:p>
    <w:p w14:paraId="623AE3CE" w14:textId="7FA71649" w:rsidR="00A626C8" w:rsidRDefault="00A626C8" w:rsidP="00A626C8"/>
    <w:p w14:paraId="7E8A50BA" w14:textId="77777777" w:rsidR="00697424" w:rsidRDefault="00697424" w:rsidP="00697424">
      <w:pPr>
        <w:pStyle w:val="Heading4"/>
      </w:pPr>
      <w:r>
        <w:t xml:space="preserve">Secret ballots ensure </w:t>
      </w:r>
      <w:r w:rsidRPr="001F74F4">
        <w:rPr>
          <w:u w:val="single"/>
        </w:rPr>
        <w:t>democratic consultation</w:t>
      </w:r>
      <w:r>
        <w:t xml:space="preserve"> which reduces </w:t>
      </w:r>
      <w:r w:rsidRPr="001F74F4">
        <w:rPr>
          <w:u w:val="single"/>
        </w:rPr>
        <w:t>long-run poverty</w:t>
      </w:r>
      <w:r>
        <w:t xml:space="preserve"> and </w:t>
      </w:r>
      <w:r w:rsidRPr="001F74F4">
        <w:rPr>
          <w:u w:val="single"/>
        </w:rPr>
        <w:t>violence</w:t>
      </w:r>
      <w:r>
        <w:t xml:space="preserve"> – it ensures strikes represent workers, not leadership</w:t>
      </w:r>
    </w:p>
    <w:p w14:paraId="1B47FA57" w14:textId="77777777" w:rsidR="00697424" w:rsidRPr="001F74F4" w:rsidRDefault="00697424" w:rsidP="00697424">
      <w:r w:rsidRPr="001F74F4">
        <w:rPr>
          <w:rStyle w:val="StyleUnderline"/>
        </w:rPr>
        <w:t>Tenza 19</w:t>
      </w:r>
      <w:r>
        <w:t xml:space="preserve"> -- </w:t>
      </w:r>
      <w:r w:rsidRPr="001F74F4">
        <w:t xml:space="preserve">Mlungisi Tenza </w:t>
      </w:r>
      <w:r>
        <w:t>(</w:t>
      </w:r>
      <w:r w:rsidRPr="001F74F4">
        <w:t>LLB</w:t>
      </w:r>
      <w:r>
        <w:t>,</w:t>
      </w:r>
      <w:r w:rsidRPr="001F74F4">
        <w:t xml:space="preserve"> LLM</w:t>
      </w:r>
      <w:r>
        <w:t>,</w:t>
      </w:r>
      <w:r w:rsidRPr="001F74F4">
        <w:t xml:space="preserve"> LLD</w:t>
      </w:r>
      <w:r>
        <w:t xml:space="preserve"> @</w:t>
      </w:r>
      <w:r w:rsidRPr="001F74F4">
        <w:t xml:space="preserve"> University of KwaZulu-Natal</w:t>
      </w:r>
      <w:r>
        <w:t xml:space="preserve">), </w:t>
      </w:r>
      <w:r w:rsidRPr="001F74F4">
        <w:t xml:space="preserve">Investigating the need to reintroduce a ballot requirement for a protected strike </w:t>
      </w:r>
      <w:r w:rsidRPr="001F74F4">
        <w:lastRenderedPageBreak/>
        <w:t xml:space="preserve">in </w:t>
      </w:r>
      <w:r>
        <w:t>S</w:t>
      </w:r>
      <w:r w:rsidRPr="001F74F4">
        <w:t xml:space="preserve">outh </w:t>
      </w:r>
      <w:r>
        <w:t>A</w:t>
      </w:r>
      <w:r w:rsidRPr="001F74F4">
        <w:t>frica</w:t>
      </w:r>
      <w:r>
        <w:t xml:space="preserve">, August 1 2019, </w:t>
      </w:r>
      <w:r>
        <w:rPr>
          <w:i/>
          <w:iCs/>
        </w:rPr>
        <w:t>Obiter</w:t>
      </w:r>
      <w:r>
        <w:rPr>
          <w:b/>
          <w:bCs/>
        </w:rPr>
        <w:t xml:space="preserve"> </w:t>
      </w:r>
      <w:r w:rsidRPr="001F74F4">
        <w:t>Volume 40, Issue 2</w:t>
      </w:r>
      <w:r>
        <w:t xml:space="preserve">, </w:t>
      </w:r>
      <w:r w:rsidRPr="001F74F4">
        <w:t>https://journals.co.za/doi/10.10520/EJC-1936af7594</w:t>
      </w:r>
      <w:r>
        <w:t xml:space="preserve"> WJ</w:t>
      </w:r>
    </w:p>
    <w:p w14:paraId="335B9E5E" w14:textId="77777777" w:rsidR="00697424" w:rsidRPr="001F74F4" w:rsidRDefault="00697424" w:rsidP="00697424">
      <w:pPr>
        <w:rPr>
          <w:sz w:val="16"/>
        </w:rPr>
      </w:pPr>
      <w:r w:rsidRPr="001F74F4">
        <w:rPr>
          <w:rStyle w:val="StyleUnderline"/>
        </w:rPr>
        <w:t>If balloting members prior to a strike is made a requirement for a protected strike, the article argues that the ballot must be secret</w:t>
      </w:r>
      <w:r w:rsidRPr="001F74F4">
        <w:rPr>
          <w:sz w:val="16"/>
        </w:rPr>
        <w:t xml:space="preserve">. The LRAA 2018 hints at a move in this direction.72 This would be in line with our voting traditions, as it would reinforce worker control of unions. Von Webster believes that </w:t>
      </w:r>
      <w:r w:rsidRPr="001945B3">
        <w:rPr>
          <w:rStyle w:val="StyleUnderline"/>
          <w:highlight w:val="yellow"/>
        </w:rPr>
        <w:t>workers must have the sense of having democratic control of the strike</w:t>
      </w:r>
      <w:r w:rsidRPr="001F74F4">
        <w:rPr>
          <w:rStyle w:val="StyleUnderline"/>
        </w:rPr>
        <w:t xml:space="preserve"> and this would be </w:t>
      </w:r>
      <w:r w:rsidRPr="001945B3">
        <w:rPr>
          <w:rStyle w:val="StyleUnderline"/>
          <w:highlight w:val="yellow"/>
        </w:rPr>
        <w:t>ensured by</w:t>
      </w:r>
      <w:r w:rsidRPr="001F74F4">
        <w:rPr>
          <w:rStyle w:val="StyleUnderline"/>
        </w:rPr>
        <w:t xml:space="preserve"> a </w:t>
      </w:r>
      <w:r w:rsidRPr="001945B3">
        <w:rPr>
          <w:rStyle w:val="StyleUnderline"/>
          <w:highlight w:val="yellow"/>
        </w:rPr>
        <w:t>confidential balloting</w:t>
      </w:r>
      <w:r w:rsidRPr="001F74F4">
        <w:rPr>
          <w:rStyle w:val="StyleUnderline"/>
        </w:rPr>
        <w:t xml:space="preserve"> of members before and during the strike</w:t>
      </w:r>
      <w:r w:rsidRPr="001F74F4">
        <w:rPr>
          <w:sz w:val="16"/>
        </w:rPr>
        <w:t xml:space="preserve">.73 </w:t>
      </w:r>
      <w:r w:rsidRPr="001945B3">
        <w:rPr>
          <w:rStyle w:val="StyleUnderline"/>
          <w:highlight w:val="yellow"/>
        </w:rPr>
        <w:t>If workers exercise democratic control</w:t>
      </w:r>
      <w:r w:rsidRPr="001F74F4">
        <w:rPr>
          <w:rStyle w:val="StyleUnderline"/>
        </w:rPr>
        <w:t xml:space="preserve"> of the strike, the possibility of strike violence would be reduced, and </w:t>
      </w:r>
      <w:r w:rsidRPr="001945B3">
        <w:rPr>
          <w:rStyle w:val="StyleUnderline"/>
          <w:highlight w:val="yellow"/>
        </w:rPr>
        <w:t>the union would be more likely to take responsibility</w:t>
      </w:r>
      <w:r w:rsidRPr="001F74F4">
        <w:rPr>
          <w:rStyle w:val="StyleUnderline"/>
        </w:rPr>
        <w:t xml:space="preserve"> for the consequences of the strike</w:t>
      </w:r>
      <w:r w:rsidRPr="001F74F4">
        <w:rPr>
          <w:sz w:val="16"/>
        </w:rPr>
        <w:t>. In this way, the strike could be used more strategically and employers could respond more constructively.</w:t>
      </w:r>
    </w:p>
    <w:p w14:paraId="5CD74FEB" w14:textId="77777777" w:rsidR="00697424" w:rsidRPr="001F74F4" w:rsidRDefault="00697424" w:rsidP="00697424">
      <w:pPr>
        <w:rPr>
          <w:sz w:val="16"/>
        </w:rPr>
      </w:pPr>
      <w:r w:rsidRPr="001F74F4">
        <w:rPr>
          <w:sz w:val="16"/>
        </w:rPr>
        <w:t xml:space="preserve">The voting process must be fair and secret and there must be no intimidation of those who cast their ballot, or of those who do not want to vote. Concerns may be raised about the secrecy of the voting process. In MAWU v Natal Die Casting,74 a ballot was conducted from the boot of a car near the company premises. </w:t>
      </w:r>
      <w:r w:rsidRPr="001F74F4">
        <w:rPr>
          <w:rStyle w:val="StyleUnderline"/>
        </w:rPr>
        <w:t>The Industrial Court found that holding the ballot in the open, did not mean it was not secret</w:t>
      </w:r>
      <w:r w:rsidRPr="001F74F4">
        <w:rPr>
          <w:sz w:val="16"/>
        </w:rPr>
        <w:t>. The court accepted that trade unions do not have the same facilities as employers. It said that what mattered was that the voter should not be put under constraint. In White v Neill Tools,75 the court stated that the strike ballot provides the individual with an opportunity to cast his or her vote in secret and to consider the consequences of the contemplated action privately and without being unduly influenced, pressurised or intimidated by having to make choices in the open.</w:t>
      </w:r>
    </w:p>
    <w:p w14:paraId="4B21C70F" w14:textId="77777777" w:rsidR="00697424" w:rsidRPr="001F74F4" w:rsidRDefault="00697424" w:rsidP="00697424">
      <w:pPr>
        <w:rPr>
          <w:sz w:val="16"/>
        </w:rPr>
      </w:pPr>
      <w:r w:rsidRPr="001F74F4">
        <w:rPr>
          <w:sz w:val="16"/>
        </w:rPr>
        <w:t xml:space="preserve">Voting secretly is important because, in a strike context, the employer is entitled to know that it is dealing with the majority of members in question, which is so demonstrated by a ballot properly conducted in terms of the law.76 </w:t>
      </w:r>
      <w:r w:rsidRPr="001F74F4">
        <w:rPr>
          <w:rStyle w:val="StyleUnderline"/>
        </w:rPr>
        <w:t xml:space="preserve">A </w:t>
      </w:r>
      <w:r w:rsidRPr="001945B3">
        <w:rPr>
          <w:rStyle w:val="StyleUnderline"/>
          <w:highlight w:val="yellow"/>
        </w:rPr>
        <w:t>secret ballot</w:t>
      </w:r>
      <w:r w:rsidRPr="001F74F4">
        <w:rPr>
          <w:rStyle w:val="StyleUnderline"/>
        </w:rPr>
        <w:t xml:space="preserve">, as opposed to a “hands-up” system, </w:t>
      </w:r>
      <w:r w:rsidRPr="001945B3">
        <w:rPr>
          <w:rStyle w:val="StyleUnderline"/>
          <w:highlight w:val="yellow"/>
        </w:rPr>
        <w:t>avoids</w:t>
      </w:r>
      <w:r w:rsidRPr="001F74F4">
        <w:rPr>
          <w:rStyle w:val="StyleUnderline"/>
        </w:rPr>
        <w:t xml:space="preserve"> the scenario of </w:t>
      </w:r>
      <w:r w:rsidRPr="001945B3">
        <w:rPr>
          <w:rStyle w:val="StyleUnderline"/>
          <w:highlight w:val="yellow"/>
        </w:rPr>
        <w:t>the union putting pressure on members</w:t>
      </w:r>
      <w:r w:rsidRPr="001F74F4">
        <w:rPr>
          <w:rStyle w:val="StyleUnderline"/>
        </w:rPr>
        <w:t xml:space="preserve"> to vote in favour of the strike.</w:t>
      </w:r>
      <w:r w:rsidRPr="001F74F4">
        <w:rPr>
          <w:sz w:val="16"/>
        </w:rPr>
        <w:t xml:space="preserve"> There is a strong belief that </w:t>
      </w:r>
      <w:r w:rsidRPr="001F74F4">
        <w:rPr>
          <w:rStyle w:val="StyleUnderline"/>
        </w:rPr>
        <w:t>if voting takes place by a show of hands, intimidation may occur and some employees may be targeted by other employees</w:t>
      </w:r>
      <w:r w:rsidRPr="001F74F4">
        <w:rPr>
          <w:sz w:val="16"/>
        </w:rPr>
        <w:t xml:space="preserve">.77 In addition, </w:t>
      </w:r>
      <w:r w:rsidRPr="001F74F4">
        <w:rPr>
          <w:rStyle w:val="StyleUnderline"/>
        </w:rPr>
        <w:t>a secret ballot prior to a protected strike would ensure that strikes are taken seriously</w:t>
      </w:r>
      <w:r w:rsidRPr="001F74F4">
        <w:rPr>
          <w:sz w:val="16"/>
        </w:rPr>
        <w:t>, and they are not viewed just as actions of “uncivilised hooligans” because of the current concomitant damage to property and the intimidation and killing of people.</w:t>
      </w:r>
    </w:p>
    <w:p w14:paraId="69DE585F" w14:textId="77777777" w:rsidR="00697424" w:rsidRDefault="00697424" w:rsidP="00697424">
      <w:pPr>
        <w:rPr>
          <w:sz w:val="16"/>
        </w:rPr>
      </w:pPr>
      <w:r w:rsidRPr="001F74F4">
        <w:rPr>
          <w:sz w:val="16"/>
        </w:rPr>
        <w:t xml:space="preserve">Although the reintroduction of ballots was discussed before the introduction of the LRAA of 2018, the new amendments to the LRA on balloting members do not change the position and will not have any effect on violent and unprotected strikes. It can be argued that by removing the ballot requirement from the Amendment Bill of 2012, the legislature lost an opportunity to refashion and refresh strike law, taking into account contemporary social and economic realities.78 </w:t>
      </w:r>
      <w:r w:rsidRPr="001F74F4">
        <w:rPr>
          <w:rStyle w:val="StyleUnderline"/>
        </w:rPr>
        <w:t>If a ballot requirement could be made law, strikes would only commence if the majority of the employees agreed, and that would lead to less intimidation of non-strikers and greater coherence among strikers</w:t>
      </w:r>
      <w:r w:rsidRPr="001F74F4">
        <w:rPr>
          <w:sz w:val="16"/>
        </w:rPr>
        <w:t xml:space="preserve">. If the reintroduction of a secret ballot were given a chance, things might change for the better as a strike would go ahead if it was supported by a majority of the members. However, </w:t>
      </w:r>
      <w:r w:rsidRPr="001945B3">
        <w:rPr>
          <w:rStyle w:val="StyleUnderline"/>
          <w:highlight w:val="yellow"/>
        </w:rPr>
        <w:t>labour will have to be thoroughly consulted and convinced that the aim is not to disadvantage them</w:t>
      </w:r>
      <w:r w:rsidRPr="001F74F4">
        <w:rPr>
          <w:rStyle w:val="StyleUnderline"/>
        </w:rPr>
        <w:t xml:space="preserve">, but rather to improve the economy </w:t>
      </w:r>
      <w:r w:rsidRPr="001945B3">
        <w:rPr>
          <w:rStyle w:val="StyleUnderline"/>
          <w:highlight w:val="yellow"/>
        </w:rPr>
        <w:t>and reduce the loss of jobs</w:t>
      </w:r>
      <w:r w:rsidRPr="001F74F4">
        <w:rPr>
          <w:rStyle w:val="StyleUnderline"/>
        </w:rPr>
        <w:t>, which is the normal consequence of prolonged and violent strikes</w:t>
      </w:r>
      <w:r w:rsidRPr="001F74F4">
        <w:rPr>
          <w:sz w:val="16"/>
        </w:rPr>
        <w:t xml:space="preserve">. </w:t>
      </w:r>
      <w:r w:rsidRPr="001945B3">
        <w:rPr>
          <w:rStyle w:val="StyleUnderline"/>
          <w:highlight w:val="yellow"/>
        </w:rPr>
        <w:t>A secret ballot ensures that the union has a democratic mandate</w:t>
      </w:r>
      <w:r w:rsidRPr="001F74F4">
        <w:rPr>
          <w:rStyle w:val="StyleUnderline"/>
        </w:rPr>
        <w:t xml:space="preserve"> for a strike, and, if necessary, further ballots can be held during negotiations, for example, when a </w:t>
      </w:r>
      <w:r w:rsidRPr="001F74F4">
        <w:rPr>
          <w:rStyle w:val="StyleUnderline"/>
        </w:rPr>
        <w:lastRenderedPageBreak/>
        <w:t>provisional agreement is reached</w:t>
      </w:r>
      <w:r w:rsidRPr="001F74F4">
        <w:rPr>
          <w:sz w:val="16"/>
        </w:rPr>
        <w:t xml:space="preserve">. In addition, if the ballot is secret, it prevents unions from putting pressure on employees to vote in favour of the strike. </w:t>
      </w:r>
      <w:r w:rsidRPr="001945B3">
        <w:rPr>
          <w:rStyle w:val="StyleUnderline"/>
          <w:highlight w:val="yellow"/>
        </w:rPr>
        <w:t>It would</w:t>
      </w:r>
      <w:r w:rsidRPr="001F74F4">
        <w:rPr>
          <w:rStyle w:val="StyleUnderline"/>
        </w:rPr>
        <w:t xml:space="preserve"> also </w:t>
      </w:r>
      <w:r w:rsidRPr="001945B3">
        <w:rPr>
          <w:rStyle w:val="StyleUnderline"/>
          <w:highlight w:val="yellow"/>
        </w:rPr>
        <w:t>ensure that the right</w:t>
      </w:r>
      <w:r w:rsidRPr="001F74F4">
        <w:rPr>
          <w:rStyle w:val="StyleUnderline"/>
        </w:rPr>
        <w:t xml:space="preserve"> to protected industrial action </w:t>
      </w:r>
      <w:r w:rsidRPr="001945B3">
        <w:rPr>
          <w:rStyle w:val="StyleUnderline"/>
          <w:highlight w:val="yellow"/>
        </w:rPr>
        <w:t>is not abused by union officials</w:t>
      </w:r>
      <w:r w:rsidRPr="001F74F4">
        <w:rPr>
          <w:rStyle w:val="StyleUnderline"/>
        </w:rPr>
        <w:t>, who might want to push agendas unrelated to the interests of workers at the workplace concerned</w:t>
      </w:r>
      <w:r w:rsidRPr="001F74F4">
        <w:rPr>
          <w:sz w:val="16"/>
        </w:rPr>
        <w:t xml:space="preserve">. Moreover, </w:t>
      </w:r>
      <w:r w:rsidRPr="001945B3">
        <w:rPr>
          <w:rStyle w:val="Emphasis"/>
          <w:highlight w:val="yellow"/>
        </w:rPr>
        <w:t>a secret ballot does not stand in the way of the protection</w:t>
      </w:r>
      <w:r w:rsidRPr="001F74F4">
        <w:rPr>
          <w:rStyle w:val="Emphasis"/>
        </w:rPr>
        <w:t xml:space="preserve"> of strike action, </w:t>
      </w:r>
      <w:r w:rsidRPr="001945B3">
        <w:rPr>
          <w:rStyle w:val="Emphasis"/>
          <w:highlight w:val="yellow"/>
        </w:rPr>
        <w:t xml:space="preserve">but provides a mechanism to ensure that a protected strike is the genuine choice of </w:t>
      </w:r>
      <w:r w:rsidRPr="001945B3">
        <w:rPr>
          <w:rStyle w:val="Emphasis"/>
        </w:rPr>
        <w:t>the</w:t>
      </w:r>
      <w:r w:rsidRPr="001F74F4">
        <w:rPr>
          <w:rStyle w:val="Emphasis"/>
        </w:rPr>
        <w:t xml:space="preserve"> majority of </w:t>
      </w:r>
      <w:r w:rsidRPr="001945B3">
        <w:rPr>
          <w:rStyle w:val="Emphasis"/>
          <w:highlight w:val="yellow"/>
        </w:rPr>
        <w:t>employees</w:t>
      </w:r>
      <w:r w:rsidRPr="001F74F4">
        <w:rPr>
          <w:rStyle w:val="Emphasis"/>
        </w:rPr>
        <w:t xml:space="preserve"> employed by the employer or in the workplace</w:t>
      </w:r>
      <w:r w:rsidRPr="001F74F4">
        <w:rPr>
          <w:sz w:val="16"/>
        </w:rPr>
        <w:t xml:space="preserve">. If the vote is in favour of a strike, it means there is an appetite for it and perhaps the concerns or demands of employees are genuine. </w:t>
      </w:r>
      <w:r w:rsidRPr="001F74F4">
        <w:rPr>
          <w:rStyle w:val="StyleUnderline"/>
        </w:rPr>
        <w:t>A secret ballot can also protect jobs by avoiding unnecessary strikes that may result in dismissal on the basis of operational requirements of the business</w:t>
      </w:r>
      <w:r w:rsidRPr="001F74F4">
        <w:rPr>
          <w:sz w:val="16"/>
        </w:rPr>
        <w:t>.79 It is important to note that, in this context, employers can reduce the number of employees if the business is no longer making a profit; this might happen if no production takes place, which in turn results in a loss of customers. Importantly again, if a strike goes on for an unduly long period, customers or clients might shift loyalty to other businesses resulting in a loss of profit.</w:t>
      </w:r>
    </w:p>
    <w:p w14:paraId="480EE595" w14:textId="77777777" w:rsidR="00697424" w:rsidRPr="00A626C8" w:rsidRDefault="00697424" w:rsidP="00A626C8"/>
    <w:p w14:paraId="5E7CEDDF" w14:textId="576AD60E" w:rsidR="00925D9F" w:rsidRDefault="00925D9F" w:rsidP="00AA7F9B">
      <w:pPr>
        <w:pStyle w:val="Heading2"/>
      </w:pPr>
      <w:r>
        <w:lastRenderedPageBreak/>
        <w:t>OFF</w:t>
      </w:r>
    </w:p>
    <w:p w14:paraId="38A2B845" w14:textId="5583F918" w:rsidR="00925D9F" w:rsidRDefault="00925D9F" w:rsidP="00925D9F"/>
    <w:p w14:paraId="28088D59" w14:textId="77777777" w:rsidR="00925D9F" w:rsidRDefault="00925D9F" w:rsidP="00925D9F"/>
    <w:p w14:paraId="6B23693E" w14:textId="77777777" w:rsidR="00925D9F" w:rsidRDefault="00925D9F" w:rsidP="00925D9F">
      <w:pPr>
        <w:pStyle w:val="Heading4"/>
      </w:pPr>
      <w:r>
        <w:t>CP Text- A just government ought to provide an unconditional right to strike except for Ambulance and Paramedic workers</w:t>
      </w:r>
    </w:p>
    <w:p w14:paraId="48896E87" w14:textId="77777777" w:rsidR="00925D9F" w:rsidRDefault="00925D9F" w:rsidP="00925D9F"/>
    <w:p w14:paraId="5B620663" w14:textId="77777777" w:rsidR="00925D9F" w:rsidRDefault="00925D9F" w:rsidP="00925D9F"/>
    <w:p w14:paraId="5A9BD988" w14:textId="77777777" w:rsidR="00925D9F" w:rsidRDefault="00925D9F" w:rsidP="00925D9F">
      <w:pPr>
        <w:pStyle w:val="Heading4"/>
      </w:pPr>
      <w:r>
        <w:t>There are large paramedic Shortages right now, this is exacerbated in rural areas where health services are most needed</w:t>
      </w:r>
    </w:p>
    <w:p w14:paraId="27F520E2" w14:textId="77777777" w:rsidR="00925D9F" w:rsidRPr="00F51FF0" w:rsidRDefault="00925D9F" w:rsidP="00925D9F">
      <w:r w:rsidRPr="00F51FF0">
        <w:t xml:space="preserve">Kate </w:t>
      </w:r>
      <w:r w:rsidRPr="00F51FF0">
        <w:rPr>
          <w:rStyle w:val="Style13ptBold"/>
        </w:rPr>
        <w:t>Rogers</w:t>
      </w:r>
      <w:r w:rsidRPr="00F51FF0">
        <w:t xml:space="preserve">, FEB 1 </w:t>
      </w:r>
      <w:r w:rsidRPr="00F51FF0">
        <w:rPr>
          <w:rStyle w:val="Style13ptBold"/>
        </w:rPr>
        <w:t>2019</w:t>
      </w:r>
      <w:r w:rsidRPr="00F51FF0">
        <w:t xml:space="preserve">, “The need for EMTs and paramedics is growing, but finding people to fill the jobs isn’t easy,” CNBC, </w:t>
      </w:r>
      <w:hyperlink r:id="rId30" w:history="1">
        <w:r w:rsidRPr="00E5018E">
          <w:rPr>
            <w:rStyle w:val="Hyperlink"/>
          </w:rPr>
          <w:t>https://www.cnbc.com/2019/02/01/the-need-for-paramedics-is-growing-but-strong-labor-market-makes-hiring-hard.html</w:t>
        </w:r>
      </w:hyperlink>
      <w:r>
        <w:t xml:space="preserve"> | DD JH</w:t>
      </w:r>
    </w:p>
    <w:p w14:paraId="01FB35DA" w14:textId="77777777" w:rsidR="00925D9F" w:rsidRPr="00F51FF0" w:rsidRDefault="00925D9F" w:rsidP="00925D9F">
      <w:pPr>
        <w:rPr>
          <w:sz w:val="14"/>
        </w:rPr>
      </w:pPr>
      <w:r w:rsidRPr="00F51FF0">
        <w:rPr>
          <w:sz w:val="14"/>
        </w:rPr>
        <w:t xml:space="preserve">On any given day, Eric Mailman may transport a baby born into a neonatal intensive care unit from one hospital to another, or he could answer a call for an elderly person in cardiac arrest. The paramedic and operations coordinator at Northern Light Health’s medical transport and emergency care in Bangor, Maine, can answer anywhere between four and 17 calls in a day, on shifts that can stretch from 12 to 24 hours. The only guarantee is that work will be busy and unpredictable. “The positive is that you get to step in on the chaos of the worst day of someone’s life and bring some calm and peace — to me that is priceless,” Mailman said. “But there are days when you can’t intervene, where things are out of your control. It’s impossible to help everybody, and those days are the hardest.” </w:t>
      </w:r>
      <w:r w:rsidRPr="00F51FF0">
        <w:rPr>
          <w:u w:val="single"/>
        </w:rPr>
        <w:t xml:space="preserve">At Northern Light, </w:t>
      </w:r>
      <w:r w:rsidRPr="008C40C7">
        <w:rPr>
          <w:u w:val="single"/>
        </w:rPr>
        <w:t xml:space="preserve">some </w:t>
      </w:r>
      <w:r w:rsidRPr="00F51FF0">
        <w:rPr>
          <w:highlight w:val="cyan"/>
          <w:u w:val="single"/>
        </w:rPr>
        <w:t xml:space="preserve">170 people work in emergency medical services and transport, </w:t>
      </w:r>
      <w:r w:rsidRPr="008C40C7">
        <w:rPr>
          <w:u w:val="single"/>
        </w:rPr>
        <w:t>but the system is currently about 10 percent understaffed</w:t>
      </w:r>
      <w:r w:rsidRPr="008C40C7">
        <w:rPr>
          <w:sz w:val="14"/>
        </w:rPr>
        <w:t xml:space="preserve">. Challenges are many in hiring — </w:t>
      </w:r>
      <w:r w:rsidRPr="008C40C7">
        <w:rPr>
          <w:u w:val="single"/>
        </w:rPr>
        <w:t>the community is rural, and while the pay and benefits can be competitive, the job itself is a big commitment, requiring sometimes up to two years of training</w:t>
      </w:r>
      <w:r w:rsidRPr="008C40C7">
        <w:rPr>
          <w:sz w:val="14"/>
        </w:rPr>
        <w:t xml:space="preserve">, recertification and continuing education. </w:t>
      </w:r>
      <w:r w:rsidRPr="008C40C7">
        <w:rPr>
          <w:u w:val="single"/>
        </w:rPr>
        <w:t>Roughly five years ago, there were 15 to 20 applicants per open position, says Joe Kellner, vice president of emergency services</w:t>
      </w:r>
      <w:r w:rsidRPr="008C40C7">
        <w:rPr>
          <w:sz w:val="14"/>
        </w:rPr>
        <w:t xml:space="preserve"> and community programs</w:t>
      </w:r>
      <w:r w:rsidRPr="00F51FF0">
        <w:rPr>
          <w:sz w:val="14"/>
        </w:rPr>
        <w:t xml:space="preserve"> at Northern Light. Today, </w:t>
      </w:r>
      <w:r w:rsidRPr="00F51FF0">
        <w:rPr>
          <w:u w:val="single"/>
        </w:rPr>
        <w:t xml:space="preserve">however, </w:t>
      </w:r>
      <w:r w:rsidRPr="00F51FF0">
        <w:rPr>
          <w:highlight w:val="cyan"/>
          <w:u w:val="single"/>
        </w:rPr>
        <w:t>it’s not uncommon to post a job and have zero applicants respond</w:t>
      </w:r>
      <w:r w:rsidRPr="00F51FF0">
        <w:rPr>
          <w:u w:val="single"/>
        </w:rPr>
        <w:t>, he said.</w:t>
      </w:r>
      <w:r>
        <w:rPr>
          <w:u w:val="single"/>
        </w:rPr>
        <w:t xml:space="preserve"> </w:t>
      </w:r>
      <w:r w:rsidRPr="00F51FF0">
        <w:rPr>
          <w:u w:val="single"/>
        </w:rPr>
        <w:t>The tight labor market is particularly weighing on the health sector</w:t>
      </w:r>
      <w:r w:rsidRPr="00F51FF0">
        <w:rPr>
          <w:sz w:val="14"/>
        </w:rPr>
        <w:t xml:space="preserve">. The health-care industry added 42,000 new jobs in January, with more than 22,000 in ambulatory health-care services and another 19,000 in hospitals, </w:t>
      </w:r>
      <w:hyperlink r:id="rId31" w:history="1">
        <w:r w:rsidRPr="00F51FF0">
          <w:rPr>
            <w:rStyle w:val="Hyperlink"/>
            <w:sz w:val="14"/>
          </w:rPr>
          <w:t>according to Friday’s closely watched Labor Department report</w:t>
        </w:r>
      </w:hyperlink>
      <w:r w:rsidRPr="00F51FF0">
        <w:rPr>
          <w:sz w:val="14"/>
        </w:rPr>
        <w:t xml:space="preserve">. The health-care sector has added 368,000 jobs over the past year, while unemployment continues to hover near historic lows. </w:t>
      </w:r>
      <w:r w:rsidRPr="00F51FF0">
        <w:rPr>
          <w:u w:val="single"/>
        </w:rPr>
        <w:t>“</w:t>
      </w:r>
      <w:r w:rsidRPr="00F51FF0">
        <w:rPr>
          <w:highlight w:val="cyan"/>
          <w:u w:val="single"/>
        </w:rPr>
        <w:t>Fewer people are entering the profession, unemployment is low, and this is also a job that many people used to get into through volunteerism and in local communities</w:t>
      </w:r>
      <w:r w:rsidRPr="00F51FF0">
        <w:rPr>
          <w:u w:val="single"/>
        </w:rPr>
        <w:t xml:space="preserve"> — there is a lot less of that,” Kellner says. “The pathway in is harder and harder, but we try to create solutions for that.”</w:t>
      </w:r>
      <w:r>
        <w:rPr>
          <w:u w:val="single"/>
        </w:rPr>
        <w:t xml:space="preserve"> </w:t>
      </w:r>
      <w:r w:rsidRPr="00F51FF0">
        <w:rPr>
          <w:sz w:val="14"/>
        </w:rPr>
        <w:t xml:space="preserve">Northern Light’s system is run in partnership with a larger nine-hospital system throughout the state, allowing for more reliable funding and options for those using emergency medical services as a stepping stone to other areas of health care. The company also reimburses for tuition, offers competitive paid time off and a retirement plan with a matching employer contribution. Highly trained paramedics are paid about $27 an hour. Emergency medical technicians and paramedics like Mailman are in demand, not just in Bangor but around the country. Challenges persist beyond just finding people to fill jobs in more rural areas, however — </w:t>
      </w:r>
      <w:hyperlink r:id="rId32" w:tgtFrame="_blank" w:history="1">
        <w:r w:rsidRPr="00F51FF0">
          <w:rPr>
            <w:rStyle w:val="Hyperlink"/>
            <w:sz w:val="14"/>
          </w:rPr>
          <w:t>2017 median nationwide pay</w:t>
        </w:r>
      </w:hyperlink>
      <w:r w:rsidRPr="00F51FF0">
        <w:rPr>
          <w:sz w:val="14"/>
        </w:rPr>
        <w:t xml:space="preserve"> was just more than $33,000, or about $16 an hour. Funding can also be an issue in some communities, as reimbursements from insurers, patients, and Medicare and Medicaid are outpaced by wage pressures and costs to operate. This is especially common in volunteer programs, funded in large part by community donations and local taxpayer </w:t>
      </w:r>
      <w:r w:rsidRPr="008C40C7">
        <w:rPr>
          <w:sz w:val="14"/>
        </w:rPr>
        <w:t>dollars. “</w:t>
      </w:r>
      <w:r w:rsidRPr="008C40C7">
        <w:rPr>
          <w:u w:val="single"/>
        </w:rPr>
        <w:t xml:space="preserve">If people really want to feel </w:t>
      </w:r>
      <w:r w:rsidRPr="008C40C7">
        <w:rPr>
          <w:u w:val="single"/>
        </w:rPr>
        <w:lastRenderedPageBreak/>
        <w:t xml:space="preserve">confident that they can call 911 and someone will come, they </w:t>
      </w:r>
      <w:r w:rsidRPr="00F51FF0">
        <w:rPr>
          <w:highlight w:val="cyan"/>
          <w:u w:val="single"/>
        </w:rPr>
        <w:t>need to support their community so it will provide that kind of service,</w:t>
      </w:r>
      <w:r w:rsidRPr="00F51FF0">
        <w:rPr>
          <w:u w:val="single"/>
        </w:rPr>
        <w:t>” says Kathy Robinson, program manager for the National Association of State EMS Officials.</w:t>
      </w:r>
      <w:r>
        <w:rPr>
          <w:u w:val="single"/>
        </w:rPr>
        <w:t xml:space="preserve"> </w:t>
      </w:r>
      <w:r w:rsidRPr="00F51FF0">
        <w:rPr>
          <w:sz w:val="14"/>
        </w:rPr>
        <w:t xml:space="preserve">Health-care hiring boom The need for EMT and paramedic workers comes as the health-care sector continues to boom. “The strong economy definitely has an impact,” says Ani Turner, co-director of sustainable health spending strategies at nonprofit research organization Altarum. “We are at full employment, so along with expanded insurance coverage in the Affordable Care Act that started to take effect part way through 2014, we have a lot of people that now have health insurance coverage. More people with health benefits, more people with insurance increases the demand for health care and therefore health jobs.” Much of this growth came from the ambulatory sector, with an emphasis on outpatient care, which added 37,800 jobs in December 2018. What’s more, out of the 30 </w:t>
      </w:r>
      <w:r w:rsidRPr="008C40C7">
        <w:rPr>
          <w:sz w:val="14"/>
        </w:rPr>
        <w:t xml:space="preserve">fastest-growing occupations through 2026, per BLS, </w:t>
      </w:r>
      <w:hyperlink r:id="rId33" w:tgtFrame="_blank" w:history="1">
        <w:r w:rsidRPr="008C40C7">
          <w:rPr>
            <w:rStyle w:val="Hyperlink"/>
            <w:sz w:val="14"/>
          </w:rPr>
          <w:t>nearly half fall under the health-care category</w:t>
        </w:r>
      </w:hyperlink>
      <w:r w:rsidRPr="008C40C7">
        <w:rPr>
          <w:sz w:val="14"/>
        </w:rPr>
        <w:t xml:space="preserve">, and analysts say there’s likely no slowing down ahead. </w:t>
      </w:r>
      <w:r w:rsidRPr="008C40C7">
        <w:rPr>
          <w:u w:val="single"/>
        </w:rPr>
        <w:t>The workforce continues to age, as does the population in need of care, the opioid epidemic persists, and the pool of skilled labor remains tight</w:t>
      </w:r>
      <w:r w:rsidRPr="008C40C7">
        <w:rPr>
          <w:sz w:val="14"/>
        </w:rPr>
        <w:t>. With all that growth, there’s no doubt demand will continue within systems like Northern Light, where trained professionals like Mailman are ready to answer the call. “I love</w:t>
      </w:r>
      <w:r w:rsidRPr="00F51FF0">
        <w:rPr>
          <w:sz w:val="14"/>
        </w:rPr>
        <w:t xml:space="preserve"> my job. I can’t imagine doing anything different than what I do,” Mailman said.</w:t>
      </w:r>
    </w:p>
    <w:p w14:paraId="1D4DA511" w14:textId="77777777" w:rsidR="00925D9F" w:rsidRPr="00F51FF0" w:rsidRDefault="00925D9F" w:rsidP="00925D9F"/>
    <w:p w14:paraId="46C251D9" w14:textId="77777777" w:rsidR="00925D9F" w:rsidRDefault="00925D9F" w:rsidP="00925D9F">
      <w:pPr>
        <w:pStyle w:val="Heading4"/>
      </w:pPr>
      <w:r>
        <w:t>Ambulance strikes in countries lead to increased mortality rates and massively delayed response time.</w:t>
      </w:r>
    </w:p>
    <w:p w14:paraId="27CAC60E" w14:textId="77777777" w:rsidR="00925D9F" w:rsidRPr="00B15230" w:rsidRDefault="00925D9F" w:rsidP="00925D9F">
      <w:r w:rsidRPr="00B15230">
        <w:rPr>
          <w:rStyle w:val="Style13ptBold"/>
        </w:rPr>
        <w:t>The Times</w:t>
      </w:r>
      <w:r>
        <w:rPr>
          <w:rStyle w:val="Style13ptBold"/>
        </w:rPr>
        <w:t xml:space="preserve"> </w:t>
      </w:r>
      <w:r>
        <w:t>,</w:t>
      </w:r>
      <w:r w:rsidRPr="00B15230">
        <w:t>3-27-</w:t>
      </w:r>
      <w:r w:rsidRPr="00B15230">
        <w:rPr>
          <w:rStyle w:val="Style13ptBold"/>
        </w:rPr>
        <w:t>2012</w:t>
      </w:r>
      <w:r w:rsidRPr="00B15230">
        <w:t xml:space="preserve">, "Pensioner’s death linked to ambulance strike," No Publication, </w:t>
      </w:r>
      <w:hyperlink r:id="rId34" w:history="1">
        <w:r w:rsidRPr="00E5018E">
          <w:rPr>
            <w:rStyle w:val="Hyperlink"/>
          </w:rPr>
          <w:t>https://www.thetimes.co.uk/article/pensioners-death-linked-to-ambulance-strike-m89w3tkcx3t</w:t>
        </w:r>
      </w:hyperlink>
      <w:r>
        <w:t xml:space="preserve"> | DD JH</w:t>
      </w:r>
    </w:p>
    <w:p w14:paraId="291CC0DB" w14:textId="77777777" w:rsidR="00925D9F" w:rsidRPr="00B15230" w:rsidRDefault="00925D9F" w:rsidP="00925D9F">
      <w:pPr>
        <w:rPr>
          <w:u w:val="single"/>
        </w:rPr>
      </w:pPr>
      <w:r w:rsidRPr="00F51FF0">
        <w:rPr>
          <w:highlight w:val="cyan"/>
          <w:u w:val="single"/>
        </w:rPr>
        <w:t>A</w:t>
      </w:r>
      <w:r w:rsidRPr="00B15230">
        <w:rPr>
          <w:u w:val="single"/>
        </w:rPr>
        <w:t xml:space="preserve">n elderly </w:t>
      </w:r>
      <w:r w:rsidRPr="00F51FF0">
        <w:rPr>
          <w:highlight w:val="cyan"/>
          <w:u w:val="single"/>
        </w:rPr>
        <w:t>patient</w:t>
      </w:r>
      <w:r w:rsidRPr="00B15230">
        <w:rPr>
          <w:u w:val="single"/>
        </w:rPr>
        <w:t xml:space="preserve"> </w:t>
      </w:r>
      <w:r w:rsidRPr="00F51FF0">
        <w:rPr>
          <w:highlight w:val="cyan"/>
          <w:u w:val="single"/>
        </w:rPr>
        <w:t>died</w:t>
      </w:r>
      <w:r w:rsidRPr="00B15230">
        <w:rPr>
          <w:u w:val="single"/>
        </w:rPr>
        <w:t xml:space="preserve"> in London </w:t>
      </w:r>
      <w:r w:rsidRPr="00F51FF0">
        <w:rPr>
          <w:highlight w:val="cyan"/>
          <w:u w:val="single"/>
        </w:rPr>
        <w:t>while waiting for a delayed ambulance during</w:t>
      </w:r>
      <w:r w:rsidRPr="00B15230">
        <w:rPr>
          <w:u w:val="single"/>
        </w:rPr>
        <w:t xml:space="preserve"> autumn’s mass </w:t>
      </w:r>
      <w:r w:rsidRPr="00F51FF0">
        <w:rPr>
          <w:highlight w:val="cyan"/>
          <w:u w:val="single"/>
        </w:rPr>
        <w:t>strike</w:t>
      </w:r>
      <w:r w:rsidRPr="00B15230">
        <w:rPr>
          <w:sz w:val="14"/>
        </w:rPr>
        <w:t xml:space="preserve">, in which </w:t>
      </w:r>
      <w:r w:rsidRPr="00B15230">
        <w:rPr>
          <w:u w:val="single"/>
        </w:rPr>
        <w:t xml:space="preserve">more than </w:t>
      </w:r>
      <w:r w:rsidRPr="00F51FF0">
        <w:rPr>
          <w:highlight w:val="cyan"/>
          <w:u w:val="single"/>
        </w:rPr>
        <w:t>half of the capital’s ambulance workers walked out</w:t>
      </w:r>
      <w:r w:rsidRPr="00B15230">
        <w:rPr>
          <w:u w:val="single"/>
        </w:rPr>
        <w:t>.</w:t>
      </w:r>
      <w:r>
        <w:rPr>
          <w:u w:val="single"/>
        </w:rPr>
        <w:t xml:space="preserve"> </w:t>
      </w:r>
      <w:r w:rsidRPr="00B15230">
        <w:rPr>
          <w:u w:val="single"/>
        </w:rPr>
        <w:t xml:space="preserve">An official NHS report will today claim the death could be linked to the industrial action on November 30, revealing how </w:t>
      </w:r>
      <w:r w:rsidRPr="00F51FF0">
        <w:rPr>
          <w:highlight w:val="cyan"/>
          <w:u w:val="single"/>
        </w:rPr>
        <w:t>it led to major delays in the 999 emergency service</w:t>
      </w:r>
      <w:r w:rsidRPr="00B15230">
        <w:rPr>
          <w:u w:val="single"/>
        </w:rPr>
        <w:t>.</w:t>
      </w:r>
      <w:r>
        <w:rPr>
          <w:u w:val="single"/>
        </w:rPr>
        <w:t xml:space="preserve"> </w:t>
      </w:r>
      <w:r w:rsidRPr="00B15230">
        <w:rPr>
          <w:u w:val="single"/>
        </w:rPr>
        <w:t xml:space="preserve">Some </w:t>
      </w:r>
      <w:r w:rsidRPr="00F51FF0">
        <w:rPr>
          <w:highlight w:val="cyan"/>
          <w:u w:val="single"/>
        </w:rPr>
        <w:t>patients</w:t>
      </w:r>
      <w:r w:rsidRPr="00B15230">
        <w:rPr>
          <w:u w:val="single"/>
        </w:rPr>
        <w:t xml:space="preserve"> </w:t>
      </w:r>
      <w:r w:rsidRPr="00F51FF0">
        <w:rPr>
          <w:highlight w:val="cyan"/>
          <w:u w:val="single"/>
        </w:rPr>
        <w:t>in “life-threatened” situations were forced to wait for more than two hours for a response</w:t>
      </w:r>
      <w:r w:rsidRPr="00B15230">
        <w:rPr>
          <w:u w:val="single"/>
        </w:rPr>
        <w:t>, while many others were left in “distress and pain”,</w:t>
      </w:r>
      <w:r w:rsidRPr="00B15230">
        <w:rPr>
          <w:sz w:val="14"/>
        </w:rPr>
        <w:t xml:space="preserve"> it finds. The study, seen by The Times, claims that the death - at 4.35pm - was “potentially linked to a delayed response”. A further investigation is expected to confirm that the patient was waiting too long for the ambulance but cannot conclusively blame that for the patient’s death. The NHS London report says the death occurred over three hours after the London Ambulance Service declared an “Internal Major Incident” and called on the unions to repudiate the strike. Services were so clogged up by then that dozens of emergency cases were being held with many patients forced to wait an hour or longer for a response. However, </w:t>
      </w:r>
      <w:r w:rsidRPr="00F51FF0">
        <w:rPr>
          <w:highlight w:val="cyan"/>
          <w:u w:val="single"/>
        </w:rPr>
        <w:t>the strike continued and very few members of staff returned to work</w:t>
      </w:r>
      <w:r w:rsidRPr="00B15230">
        <w:rPr>
          <w:u w:val="single"/>
        </w:rPr>
        <w:t>, the study says.</w:t>
      </w:r>
      <w:r>
        <w:rPr>
          <w:u w:val="single"/>
        </w:rPr>
        <w:t xml:space="preserve"> </w:t>
      </w:r>
      <w:r w:rsidRPr="00F51FF0">
        <w:rPr>
          <w:highlight w:val="cyan"/>
          <w:u w:val="single"/>
        </w:rPr>
        <w:t>Hundreds of people who needed urgent medical attention received delays in their care</w:t>
      </w:r>
      <w:r w:rsidRPr="00B15230">
        <w:rPr>
          <w:u w:val="single"/>
        </w:rPr>
        <w:t>.</w:t>
      </w:r>
      <w:r>
        <w:rPr>
          <w:u w:val="single"/>
        </w:rPr>
        <w:t xml:space="preserve"> </w:t>
      </w:r>
      <w:r w:rsidRPr="00B15230">
        <w:rPr>
          <w:sz w:val="14"/>
        </w:rPr>
        <w:t xml:space="preserve">Some </w:t>
      </w:r>
      <w:r w:rsidRPr="00F51FF0">
        <w:rPr>
          <w:highlight w:val="cyan"/>
          <w:u w:val="single"/>
        </w:rPr>
        <w:t>875 patients in “potential immediately life-threatened” situations</w:t>
      </w:r>
      <w:r w:rsidRPr="00B15230">
        <w:rPr>
          <w:u w:val="single"/>
        </w:rPr>
        <w:t xml:space="preserve"> - classified as category A - </w:t>
      </w:r>
      <w:r w:rsidRPr="00F51FF0">
        <w:rPr>
          <w:highlight w:val="cyan"/>
          <w:u w:val="single"/>
        </w:rPr>
        <w:t>were forced to wait</w:t>
      </w:r>
      <w:r w:rsidRPr="00B15230">
        <w:rPr>
          <w:u w:val="single"/>
        </w:rPr>
        <w:t xml:space="preserve"> longer than the eight-minute target for an urgent response.</w:t>
      </w:r>
      <w:r w:rsidRPr="00B15230">
        <w:rPr>
          <w:sz w:val="14"/>
        </w:rPr>
        <w:t xml:space="preserve"> Of those, 318 waited longer than 19 minutes. By the evening some patients whose lives were at the highest level of risk classified had to wait more than two hours. The NHS London report concludes that the action had a “significant effect” on the operational capability of the ambulance service. It fears that “timely, consistent, effective and safe clinical care” was not delivered. “Undoubtedly some patients waited too long for an ambulance, in particular those patients with non life-threatening conditions and it is recognised that these patients were often in distress and pain,” it concludes. The report finds that the majority of patients had to wait longer than nationally mandated standards. The expectation was that 30 per cent of staff would walk out but over half actually did and the service was not able to handle it. In some parts of the capital staffing levels fell to just 10 per cent. ADVERTISEMENT </w:t>
      </w:r>
      <w:r w:rsidRPr="00B15230">
        <w:rPr>
          <w:u w:val="single"/>
        </w:rPr>
        <w:t xml:space="preserve">The report reveals how 117 calls were being held by 1pm, with over 50 waiting more than an hour. By 4pm four category A patients were being held for more than an hour. </w:t>
      </w:r>
      <w:r w:rsidRPr="00F51FF0">
        <w:rPr>
          <w:highlight w:val="cyan"/>
          <w:u w:val="single"/>
        </w:rPr>
        <w:t>By the evening dozens of emergency cases were not responded to for between one or two hours</w:t>
      </w:r>
      <w:r w:rsidRPr="00B15230">
        <w:rPr>
          <w:u w:val="single"/>
        </w:rPr>
        <w:t>.</w:t>
      </w:r>
      <w:r>
        <w:rPr>
          <w:u w:val="single"/>
        </w:rPr>
        <w:t xml:space="preserve"> </w:t>
      </w:r>
      <w:r w:rsidRPr="00B15230">
        <w:rPr>
          <w:u w:val="single"/>
        </w:rPr>
        <w:t xml:space="preserve">The ambulance service has a target of responding </w:t>
      </w:r>
      <w:r w:rsidRPr="00B15230">
        <w:rPr>
          <w:u w:val="single"/>
        </w:rPr>
        <w:lastRenderedPageBreak/>
        <w:t>to three quarters of category A calls within 8 minutes. On November 30, that fell to below one quarter.</w:t>
      </w:r>
      <w:r>
        <w:rPr>
          <w:u w:val="single"/>
        </w:rPr>
        <w:t xml:space="preserve"> </w:t>
      </w:r>
      <w:r w:rsidRPr="00F51FF0">
        <w:rPr>
          <w:highlight w:val="cyan"/>
          <w:u w:val="single"/>
        </w:rPr>
        <w:t>It insists that future strikes must be better dealt with.</w:t>
      </w:r>
    </w:p>
    <w:p w14:paraId="4F1F6D1F" w14:textId="77777777" w:rsidR="00925D9F" w:rsidRDefault="00925D9F" w:rsidP="00925D9F"/>
    <w:p w14:paraId="03AA16C2" w14:textId="77777777" w:rsidR="00925D9F" w:rsidRPr="003D3C1E" w:rsidRDefault="00925D9F" w:rsidP="00925D9F"/>
    <w:p w14:paraId="42F7F93E" w14:textId="77777777" w:rsidR="00925D9F" w:rsidRPr="00925D9F" w:rsidRDefault="00925D9F" w:rsidP="00925D9F"/>
    <w:p w14:paraId="1499D2EA" w14:textId="52ECB8DE" w:rsidR="009D62C5" w:rsidRDefault="00AA7F9B" w:rsidP="00AA7F9B">
      <w:pPr>
        <w:pStyle w:val="Heading2"/>
      </w:pPr>
      <w:r>
        <w:lastRenderedPageBreak/>
        <w:t>CASE</w:t>
      </w:r>
    </w:p>
    <w:p w14:paraId="09C062DE" w14:textId="349D9F2A" w:rsidR="009D62C5" w:rsidRDefault="009D62C5" w:rsidP="009D62C5"/>
    <w:p w14:paraId="1DEFD0CC" w14:textId="1429E0FA" w:rsidR="009D62C5" w:rsidRDefault="009D62C5" w:rsidP="009D62C5"/>
    <w:p w14:paraId="3FC3E908" w14:textId="77777777" w:rsidR="00384973" w:rsidRDefault="00384973" w:rsidP="00384973">
      <w:pPr>
        <w:pStyle w:val="Heading4"/>
        <w:rPr>
          <w:shd w:val="clear" w:color="auto" w:fill="FFFFFF"/>
        </w:rPr>
      </w:pPr>
      <w:r>
        <w:rPr>
          <w:shd w:val="clear" w:color="auto" w:fill="FFFFFF"/>
        </w:rPr>
        <w:t>Labor unions effective – no need for more strikes</w:t>
      </w:r>
    </w:p>
    <w:p w14:paraId="59CFB112" w14:textId="77777777" w:rsidR="00384973" w:rsidRDefault="00384973" w:rsidP="00384973">
      <w:r>
        <w:rPr>
          <w:rFonts w:ascii="Arial" w:hAnsi="Arial" w:cs="Arial"/>
          <w:color w:val="222222"/>
          <w:sz w:val="20"/>
          <w:szCs w:val="20"/>
          <w:shd w:val="clear" w:color="auto" w:fill="FFFFFF"/>
        </w:rPr>
        <w:t>Graham 16’ Graham, James. "A Reconsideration of the Right to Strike." </w:t>
      </w:r>
      <w:r>
        <w:rPr>
          <w:rFonts w:ascii="Arial" w:hAnsi="Arial" w:cs="Arial"/>
          <w:i/>
          <w:iCs/>
          <w:color w:val="222222"/>
          <w:sz w:val="20"/>
          <w:szCs w:val="20"/>
          <w:shd w:val="clear" w:color="auto" w:fill="FFFFFF"/>
        </w:rPr>
        <w:t>The Catholic Lawyer</w:t>
      </w:r>
      <w:r>
        <w:rPr>
          <w:rFonts w:ascii="Arial" w:hAnsi="Arial" w:cs="Arial"/>
          <w:color w:val="222222"/>
          <w:sz w:val="20"/>
          <w:szCs w:val="20"/>
          <w:shd w:val="clear" w:color="auto" w:fill="FFFFFF"/>
        </w:rPr>
        <w:t> 9.2 (2016): 4.</w:t>
      </w:r>
    </w:p>
    <w:p w14:paraId="0FC8DF3A" w14:textId="77777777" w:rsidR="00384973" w:rsidRDefault="00384973" w:rsidP="00384973">
      <w:r w:rsidRPr="00EC0D6A">
        <w:rPr>
          <w:rStyle w:val="Emphasis"/>
        </w:rPr>
        <w:t>E</w:t>
      </w:r>
      <w:r w:rsidRPr="00EC0D6A">
        <w:rPr>
          <w:rStyle w:val="Emphasis"/>
          <w:highlight w:val="green"/>
        </w:rPr>
        <w:t>mployers in certain industries almost always bow to union demand</w:t>
      </w:r>
      <w:r w:rsidRPr="00EC0D6A">
        <w:rPr>
          <w:rStyle w:val="Emphasis"/>
        </w:rPr>
        <w:t>s because, having banded together in collective bargaining associations with their competitors</w:t>
      </w:r>
      <w:r w:rsidRPr="00EC0D6A">
        <w:rPr>
          <w:rStyle w:val="Emphasis"/>
          <w:highlight w:val="green"/>
        </w:rPr>
        <w:t>, they are in a position to make the public pay the price of increased wages or shorter hour</w:t>
      </w:r>
      <w:r w:rsidRPr="00EC0D6A">
        <w:rPr>
          <w:highlight w:val="green"/>
        </w:rPr>
        <w:t>s</w:t>
      </w:r>
      <w:r w:rsidRPr="00EC0D6A">
        <w:t xml:space="preserve">. This is an oversimplification, of course, but it would not be naive not to suppose, for example, that at least one effect of the inflated wage scales in the building trades is to make it more difficult for the lowerincome groups to increase their earnings and someday to buy a </w:t>
      </w:r>
      <w:r w:rsidRPr="00EC0D6A">
        <w:rPr>
          <w:rStyle w:val="StyleUnderline"/>
        </w:rPr>
        <w:t>home. Conclusion In any 'event, it would appear that government neutrality in labor disputes is fast becoming a thing of the past.</w:t>
      </w:r>
      <w:r w:rsidRPr="00EC0D6A">
        <w:t xml:space="preserve"> The Kennedy administration has to date shown no reluctance to invoke the Taft-Hartley injunction procedures in labor disputes affecting the national welfare. </w:t>
      </w:r>
      <w:r w:rsidRPr="00EC0D6A">
        <w:rPr>
          <w:rStyle w:val="Emphasis"/>
        </w:rPr>
        <w:t xml:space="preserve">A proposal by former Secretary of Labor Goldberg that government representatives participate as "observers" in major negotiations was greeted with a cry of indignation from George Meaney and a chilly "no thanks" from management spokesmen, </w:t>
      </w:r>
      <w:r w:rsidRPr="00EC0D6A">
        <w:t xml:space="preserve">but Goldberg's proposal does reflect an increasing concern for the public interest in labor-management disputes. It seems that government mediators often will intervene in disputes that only remotely affect national defense interests. </w:t>
      </w:r>
      <w:r w:rsidRPr="00EC0D6A">
        <w:rPr>
          <w:rStyle w:val="StyleUnderline"/>
        </w:rPr>
        <w:t>Perhaps this tendency has been influenced by the widely-held view among labor practitioners that public tolerance for strikes is much lower today than during the years when unions were organizing in the mass production industries</w:t>
      </w:r>
      <w:r w:rsidRPr="00EC0D6A">
        <w:t xml:space="preserve">.3 6 </w:t>
      </w:r>
      <w:r w:rsidRPr="00EC0D6A">
        <w:rPr>
          <w:rStyle w:val="Emphasis"/>
        </w:rPr>
        <w:t xml:space="preserve">In conclusion, it is safe to say that </w:t>
      </w:r>
      <w:r w:rsidRPr="00EC0D6A">
        <w:rPr>
          <w:rStyle w:val="Emphasis"/>
          <w:highlight w:val="green"/>
        </w:rPr>
        <w:t>additional legislation to curb illegal strikes and to compel arbitration in certain industries may not only be inevitable but necessary as well.</w:t>
      </w:r>
      <w:r w:rsidRPr="00EC0D6A">
        <w:rPr>
          <w:rStyle w:val="Emphasis"/>
        </w:rPr>
        <w:t xml:space="preserve"> </w:t>
      </w:r>
      <w:r w:rsidRPr="00EC0D6A">
        <w:t xml:space="preserve">We also can expect government regulation over other areas of collective bargaining unless the powerful unions pay heed to the principle enunciated by Pope Pius XI in Quadragesimo Anno </w:t>
      </w:r>
      <w:r w:rsidRPr="00EC0D6A">
        <w:rPr>
          <w:highlight w:val="green"/>
        </w:rPr>
        <w:t>that the right to strike should be exercised only as a last resort and in situations where it needs no justification</w:t>
      </w:r>
      <w:r w:rsidRPr="00EC0D6A">
        <w:t>.</w:t>
      </w:r>
    </w:p>
    <w:p w14:paraId="282865D3" w14:textId="77777777" w:rsidR="00384973" w:rsidRDefault="00384973" w:rsidP="00384973">
      <w:pPr>
        <w:pStyle w:val="Heading4"/>
      </w:pPr>
      <w:r>
        <w:lastRenderedPageBreak/>
        <w:t>Thumpers to collective bargaining – employers use legal intimidation tactics that strikes can’t solve</w:t>
      </w:r>
    </w:p>
    <w:p w14:paraId="30D71A82" w14:textId="77777777" w:rsidR="00384973" w:rsidRPr="00EA37D7" w:rsidRDefault="00384973" w:rsidP="00384973">
      <w:pPr>
        <w:rPr>
          <w:sz w:val="16"/>
        </w:rPr>
      </w:pPr>
      <w:r w:rsidRPr="00D147CD">
        <w:rPr>
          <w:rStyle w:val="Style13ptBold"/>
        </w:rPr>
        <w:t xml:space="preserve">Lafer </w:t>
      </w:r>
      <w:r>
        <w:rPr>
          <w:rStyle w:val="Style13ptBold"/>
        </w:rPr>
        <w:t xml:space="preserve">and Loustaunau </w:t>
      </w:r>
      <w:r w:rsidRPr="00D147CD">
        <w:rPr>
          <w:rStyle w:val="Style13ptBold"/>
        </w:rPr>
        <w:t>20</w:t>
      </w:r>
      <w:r>
        <w:t xml:space="preserve"> - </w:t>
      </w:r>
      <w:r w:rsidRPr="00EA37D7">
        <w:rPr>
          <w:sz w:val="16"/>
        </w:rPr>
        <w:t>Gordon Lafer</w:t>
      </w:r>
      <w:r>
        <w:rPr>
          <w:sz w:val="16"/>
        </w:rPr>
        <w:t xml:space="preserve"> and Lola Loustanunau</w:t>
      </w:r>
      <w:r w:rsidRPr="00EA37D7">
        <w:rPr>
          <w:sz w:val="16"/>
        </w:rPr>
        <w:t xml:space="preserve">, </w:t>
      </w:r>
      <w:r>
        <w:rPr>
          <w:sz w:val="16"/>
        </w:rPr>
        <w:t xml:space="preserve">[Gordon Lafer is a political economist and is a Professor at the University of Oregon’s Labor Education and Research Center.  He has written widely on issues of labor and employment policy, and is author of The Job Training Charade (Cornell University Press, 2002). Lola Loustaunau is an assistant research fellow at the Labor Education and Research Center, University of Oregon, Eugene.] </w:t>
      </w:r>
      <w:r w:rsidRPr="00EA37D7">
        <w:rPr>
          <w:sz w:val="16"/>
        </w:rPr>
        <w:t xml:space="preserve">7-23-2020, "Fear at work: An inside account of how employers threaten, intimidate, and harass workers to stop them from exercising their right to collective bargaining," Economic Policy Institute, </w:t>
      </w:r>
      <w:hyperlink r:id="rId35" w:history="1">
        <w:r w:rsidRPr="00EF5A48">
          <w:rPr>
            <w:rStyle w:val="Hyperlink"/>
            <w:sz w:val="16"/>
          </w:rPr>
          <w:t>https://www.epi.org/publication/fear-at-work-how-employers-scare-workers-out-of-unionizing/</w:t>
        </w:r>
      </w:hyperlink>
    </w:p>
    <w:p w14:paraId="4720B24F" w14:textId="77777777" w:rsidR="00384973" w:rsidRPr="00EA37D7" w:rsidRDefault="00384973" w:rsidP="00384973">
      <w:pPr>
        <w:rPr>
          <w:rStyle w:val="StyleUnderline"/>
        </w:rPr>
      </w:pPr>
      <w:r w:rsidRPr="00EA37D7">
        <w:rPr>
          <w:rStyle w:val="StyleUnderline"/>
        </w:rPr>
        <w:t xml:space="preserve">What this report finds: Most American workers want a union in their workplace but very few have it, because </w:t>
      </w:r>
      <w:r w:rsidRPr="00EF2853">
        <w:rPr>
          <w:rStyle w:val="StyleUnderline"/>
          <w:highlight w:val="green"/>
        </w:rPr>
        <w:t>the right to organize</w:t>
      </w:r>
      <w:r w:rsidRPr="00EA37D7">
        <w:rPr>
          <w:rStyle w:val="StyleUnderline"/>
        </w:rPr>
        <w:t>—supposedly guaranteed by federal law—</w:t>
      </w:r>
      <w:r w:rsidRPr="00EF2853">
        <w:rPr>
          <w:rStyle w:val="StyleUnderline"/>
          <w:highlight w:val="green"/>
        </w:rPr>
        <w:t>has been</w:t>
      </w:r>
      <w:r w:rsidRPr="00EA37D7">
        <w:rPr>
          <w:rStyle w:val="StyleUnderline"/>
        </w:rPr>
        <w:t xml:space="preserve"> effectively </w:t>
      </w:r>
      <w:r w:rsidRPr="00EF2853">
        <w:rPr>
          <w:rStyle w:val="StyleUnderline"/>
          <w:highlight w:val="green"/>
        </w:rPr>
        <w:t>cancelled out by</w:t>
      </w:r>
      <w:r w:rsidRPr="00EA37D7">
        <w:rPr>
          <w:rStyle w:val="StyleUnderline"/>
        </w:rPr>
        <w:t xml:space="preserve"> a combination of </w:t>
      </w:r>
      <w:r w:rsidRPr="00EF2853">
        <w:rPr>
          <w:rStyle w:val="StyleUnderline"/>
          <w:highlight w:val="green"/>
        </w:rPr>
        <w:t>legal and illegal employer intimidation tactics</w:t>
      </w:r>
      <w:r w:rsidRPr="00EA37D7">
        <w:rPr>
          <w:rStyle w:val="StyleUnderline"/>
        </w:rPr>
        <w:t xml:space="preserve">. This report focuses on the legal tactics—heavy-handed tactics that would be illegal in any election for public office but are regularly deployed by employers under the broken National Labor Relations Board’s union election system. Under this system, </w:t>
      </w:r>
      <w:r w:rsidRPr="00EF2853">
        <w:rPr>
          <w:rStyle w:val="StyleUnderline"/>
          <w:highlight w:val="green"/>
        </w:rPr>
        <w:t>employees in workplace elections have no right to free speech or a free press, are threatened with losing their jobs if they vote to establish a union</w:t>
      </w:r>
      <w:r w:rsidRPr="00EA37D7">
        <w:rPr>
          <w:rStyle w:val="StyleUnderline"/>
        </w:rPr>
        <w:t xml:space="preserve">, </w:t>
      </w:r>
      <w:r w:rsidRPr="00EF2853">
        <w:rPr>
          <w:rStyle w:val="StyleUnderline"/>
          <w:highlight w:val="green"/>
        </w:rPr>
        <w:t>and</w:t>
      </w:r>
      <w:r w:rsidRPr="00EA37D7">
        <w:rPr>
          <w:rStyle w:val="StyleUnderline"/>
        </w:rPr>
        <w:t xml:space="preserve"> can be </w:t>
      </w:r>
      <w:r w:rsidRPr="00EF2853">
        <w:rPr>
          <w:rStyle w:val="StyleUnderline"/>
          <w:highlight w:val="green"/>
        </w:rPr>
        <w:t>forced to hear</w:t>
      </w:r>
      <w:r w:rsidRPr="00EA37D7">
        <w:rPr>
          <w:rStyle w:val="StyleUnderline"/>
        </w:rPr>
        <w:t xml:space="preserve"> one-sided </w:t>
      </w:r>
      <w:r w:rsidRPr="00EF2853">
        <w:rPr>
          <w:rStyle w:val="StyleUnderline"/>
          <w:highlight w:val="green"/>
        </w:rPr>
        <w:t>propaganda</w:t>
      </w:r>
      <w:r w:rsidRPr="00EA37D7">
        <w:rPr>
          <w:rStyle w:val="StyleUnderline"/>
        </w:rPr>
        <w:t xml:space="preserve"> with no right to ask questions or hear from opposing viewpoints. Employers—including many respectable, </w:t>
      </w:r>
      <w:r w:rsidRPr="00EF2853">
        <w:rPr>
          <w:rStyle w:val="StyleUnderline"/>
          <w:highlight w:val="green"/>
        </w:rPr>
        <w:t>name-brand companies</w:t>
      </w:r>
      <w:r w:rsidRPr="00EA37D7">
        <w:rPr>
          <w:rStyle w:val="StyleUnderline"/>
        </w:rPr>
        <w:t xml:space="preserve">—collectively </w:t>
      </w:r>
      <w:r w:rsidRPr="00EF2853">
        <w:rPr>
          <w:rStyle w:val="StyleUnderline"/>
          <w:highlight w:val="green"/>
        </w:rPr>
        <w:t>spend $340 million per year on “union avoidance”</w:t>
      </w:r>
      <w:r w:rsidRPr="00EA37D7">
        <w:rPr>
          <w:rStyle w:val="StyleUnderline"/>
        </w:rPr>
        <w:t xml:space="preserve"> consultants who teach them how to exploit these weakness of federal labor law </w:t>
      </w:r>
      <w:r w:rsidRPr="00EF2853">
        <w:rPr>
          <w:rStyle w:val="StyleUnderline"/>
          <w:highlight w:val="green"/>
        </w:rPr>
        <w:t>to</w:t>
      </w:r>
      <w:r w:rsidRPr="00EA37D7">
        <w:rPr>
          <w:rStyle w:val="StyleUnderline"/>
        </w:rPr>
        <w:t xml:space="preserve"> effectively </w:t>
      </w:r>
      <w:r w:rsidRPr="00EF2853">
        <w:rPr>
          <w:rStyle w:val="StyleUnderline"/>
          <w:highlight w:val="green"/>
        </w:rPr>
        <w:t>scare workers out of</w:t>
      </w:r>
      <w:r w:rsidRPr="00EA37D7">
        <w:rPr>
          <w:rStyle w:val="StyleUnderline"/>
        </w:rPr>
        <w:t xml:space="preserve"> exercising their legal right to </w:t>
      </w:r>
      <w:r w:rsidRPr="00EF2853">
        <w:rPr>
          <w:rStyle w:val="StyleUnderline"/>
          <w:highlight w:val="green"/>
        </w:rPr>
        <w:t>collective bargaining</w:t>
      </w:r>
      <w:r w:rsidRPr="00EA37D7">
        <w:rPr>
          <w:rStyle w:val="StyleUnderline"/>
        </w:rPr>
        <w:t>.</w:t>
      </w:r>
    </w:p>
    <w:p w14:paraId="4C656CAC" w14:textId="77777777" w:rsidR="00384973" w:rsidRPr="00EA37D7" w:rsidRDefault="00384973" w:rsidP="00384973">
      <w:pPr>
        <w:rPr>
          <w:rStyle w:val="StyleUnderline"/>
        </w:rPr>
      </w:pPr>
      <w:r w:rsidRPr="00EA37D7">
        <w:rPr>
          <w:sz w:val="16"/>
        </w:rPr>
        <w:t xml:space="preserve">Inside accounts of unionization drives at a tire manufacturing plant in Georgia and at a pay TV services company in Texas illustrate what those campaigns look like in real life. </w:t>
      </w:r>
      <w:r w:rsidRPr="00EA37D7">
        <w:rPr>
          <w:rStyle w:val="StyleUnderline"/>
        </w:rPr>
        <w:t>Below are some of the common employer tactics that often turn overwhelming support for unions at the outset of a campaign into a “no” vote just weeks later. All of these are legal under current law:</w:t>
      </w:r>
    </w:p>
    <w:p w14:paraId="6A06D281" w14:textId="77777777" w:rsidR="00384973" w:rsidRPr="00EA37D7" w:rsidRDefault="00384973" w:rsidP="00384973">
      <w:pPr>
        <w:rPr>
          <w:rStyle w:val="StyleUnderline"/>
        </w:rPr>
      </w:pPr>
      <w:r w:rsidRPr="00EA37D7">
        <w:rPr>
          <w:rStyle w:val="StyleUnderline"/>
        </w:rPr>
        <w:t>Forcing employees to attend daily anti-union meetings where pro-union workers have no right to present alternative views and can be fired on the spot if they ask a question.</w:t>
      </w:r>
    </w:p>
    <w:p w14:paraId="22C69EC5" w14:textId="77777777" w:rsidR="00384973" w:rsidRPr="00EA37D7" w:rsidRDefault="00384973" w:rsidP="00384973">
      <w:pPr>
        <w:rPr>
          <w:rStyle w:val="StyleUnderline"/>
        </w:rPr>
      </w:pPr>
      <w:r w:rsidRPr="00EA37D7">
        <w:rPr>
          <w:rStyle w:val="StyleUnderline"/>
        </w:rPr>
        <w:t>Plastering the workplace with anti-union posters, banners, and looping video ads—and denying pro-union employees access to any of these media.</w:t>
      </w:r>
    </w:p>
    <w:p w14:paraId="38C5A15E" w14:textId="77777777" w:rsidR="00384973" w:rsidRPr="00EA37D7" w:rsidRDefault="00384973" w:rsidP="00384973">
      <w:pPr>
        <w:rPr>
          <w:rStyle w:val="StyleUnderline"/>
        </w:rPr>
      </w:pPr>
      <w:r w:rsidRPr="00EA37D7">
        <w:rPr>
          <w:rStyle w:val="StyleUnderline"/>
        </w:rPr>
        <w:t>Instructing managers to tell employees that there’s a good chance they will lose their jobs if they vote to unionize.</w:t>
      </w:r>
    </w:p>
    <w:p w14:paraId="10CC56A9" w14:textId="77777777" w:rsidR="00384973" w:rsidRPr="00EA37D7" w:rsidRDefault="00384973" w:rsidP="00384973">
      <w:pPr>
        <w:rPr>
          <w:rStyle w:val="StyleUnderline"/>
        </w:rPr>
      </w:pPr>
      <w:r w:rsidRPr="00EA37D7">
        <w:rPr>
          <w:rStyle w:val="StyleUnderline"/>
        </w:rPr>
        <w:t>Having supervisors hold multiple one-on-one talks with each of their employees, stressing why it would be bad for them to vote in a union.</w:t>
      </w:r>
    </w:p>
    <w:p w14:paraId="0A255E20" w14:textId="77777777" w:rsidR="00384973" w:rsidRPr="00EA37D7" w:rsidRDefault="00384973" w:rsidP="00384973">
      <w:pPr>
        <w:rPr>
          <w:rStyle w:val="StyleUnderline"/>
        </w:rPr>
      </w:pPr>
      <w:r w:rsidRPr="00EA37D7">
        <w:rPr>
          <w:rStyle w:val="StyleUnderline"/>
        </w:rPr>
        <w:lastRenderedPageBreak/>
        <w:t>Having managers tell employees that pro-union workers are “the enemy within.”</w:t>
      </w:r>
    </w:p>
    <w:p w14:paraId="5698A51A" w14:textId="77777777" w:rsidR="00384973" w:rsidRPr="00EA37D7" w:rsidRDefault="00384973" w:rsidP="00384973">
      <w:pPr>
        <w:rPr>
          <w:sz w:val="16"/>
        </w:rPr>
      </w:pPr>
      <w:r w:rsidRPr="00EA37D7">
        <w:rPr>
          <w:rStyle w:val="StyleUnderline"/>
        </w:rPr>
        <w:t>Telling supervisors to grill subordinates about their views on unionization, effectively destroying the principle of a secret ballot</w:t>
      </w:r>
      <w:r w:rsidRPr="00EA37D7">
        <w:rPr>
          <w:sz w:val="16"/>
        </w:rPr>
        <w:t>.</w:t>
      </w:r>
    </w:p>
    <w:p w14:paraId="25A89982" w14:textId="77777777" w:rsidR="009D62C5" w:rsidRPr="009D62C5" w:rsidRDefault="009D62C5" w:rsidP="009D62C5"/>
    <w:sectPr w:rsidR="009D62C5" w:rsidRPr="009D62C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7721"/>
    <w:rsid w:val="000007EE"/>
    <w:rsid w:val="000029E3"/>
    <w:rsid w:val="000029E8"/>
    <w:rsid w:val="00004225"/>
    <w:rsid w:val="000066CA"/>
    <w:rsid w:val="00007264"/>
    <w:rsid w:val="000076A9"/>
    <w:rsid w:val="00014FAD"/>
    <w:rsid w:val="00015007"/>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B1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502"/>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973"/>
    <w:rsid w:val="00384CBC"/>
    <w:rsid w:val="003910DB"/>
    <w:rsid w:val="003933F9"/>
    <w:rsid w:val="00395864"/>
    <w:rsid w:val="00396557"/>
    <w:rsid w:val="00397316"/>
    <w:rsid w:val="003A248F"/>
    <w:rsid w:val="003A4D9C"/>
    <w:rsid w:val="003B1668"/>
    <w:rsid w:val="003C5F4C"/>
    <w:rsid w:val="003D5EA8"/>
    <w:rsid w:val="003D7B28"/>
    <w:rsid w:val="003E27F4"/>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FD1"/>
    <w:rsid w:val="006379E9"/>
    <w:rsid w:val="006416D5"/>
    <w:rsid w:val="006438CB"/>
    <w:rsid w:val="006529B9"/>
    <w:rsid w:val="00654695"/>
    <w:rsid w:val="0065500A"/>
    <w:rsid w:val="00655217"/>
    <w:rsid w:val="0065727C"/>
    <w:rsid w:val="00674A78"/>
    <w:rsid w:val="006869D4"/>
    <w:rsid w:val="00696A16"/>
    <w:rsid w:val="00697424"/>
    <w:rsid w:val="006A4840"/>
    <w:rsid w:val="006A52A0"/>
    <w:rsid w:val="006A7E1D"/>
    <w:rsid w:val="006C3A56"/>
    <w:rsid w:val="006D13F4"/>
    <w:rsid w:val="006D5E15"/>
    <w:rsid w:val="006D6AED"/>
    <w:rsid w:val="006E6D0B"/>
    <w:rsid w:val="006F126E"/>
    <w:rsid w:val="006F32C9"/>
    <w:rsid w:val="006F3834"/>
    <w:rsid w:val="006F5693"/>
    <w:rsid w:val="006F5D4C"/>
    <w:rsid w:val="00717B01"/>
    <w:rsid w:val="007227D9"/>
    <w:rsid w:val="0072491F"/>
    <w:rsid w:val="00725598"/>
    <w:rsid w:val="00733431"/>
    <w:rsid w:val="007374A1"/>
    <w:rsid w:val="00752712"/>
    <w:rsid w:val="00753A84"/>
    <w:rsid w:val="00760998"/>
    <w:rsid w:val="007611F5"/>
    <w:rsid w:val="007619E4"/>
    <w:rsid w:val="00761E75"/>
    <w:rsid w:val="0076495E"/>
    <w:rsid w:val="00765FC8"/>
    <w:rsid w:val="00775694"/>
    <w:rsid w:val="0078042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6E5B"/>
    <w:rsid w:val="00920E6A"/>
    <w:rsid w:val="00925D9F"/>
    <w:rsid w:val="00931816"/>
    <w:rsid w:val="00932C71"/>
    <w:rsid w:val="009509D5"/>
    <w:rsid w:val="009538F5"/>
    <w:rsid w:val="00957187"/>
    <w:rsid w:val="00960255"/>
    <w:rsid w:val="009603E1"/>
    <w:rsid w:val="00961C9D"/>
    <w:rsid w:val="00962E51"/>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2C5"/>
    <w:rsid w:val="009E160D"/>
    <w:rsid w:val="009F1CBB"/>
    <w:rsid w:val="009F3305"/>
    <w:rsid w:val="009F6FB2"/>
    <w:rsid w:val="00A071C0"/>
    <w:rsid w:val="00A22670"/>
    <w:rsid w:val="00A24B35"/>
    <w:rsid w:val="00A271BA"/>
    <w:rsid w:val="00A27F86"/>
    <w:rsid w:val="00A431C6"/>
    <w:rsid w:val="00A54315"/>
    <w:rsid w:val="00A60FBC"/>
    <w:rsid w:val="00A626C8"/>
    <w:rsid w:val="00A65C0B"/>
    <w:rsid w:val="00A776BA"/>
    <w:rsid w:val="00A81FD2"/>
    <w:rsid w:val="00A8441A"/>
    <w:rsid w:val="00A8674A"/>
    <w:rsid w:val="00A96E24"/>
    <w:rsid w:val="00AA6F6E"/>
    <w:rsid w:val="00AA7F9B"/>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7B6"/>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D6B"/>
    <w:rsid w:val="00E01DAD"/>
    <w:rsid w:val="00E021DC"/>
    <w:rsid w:val="00E03F91"/>
    <w:rsid w:val="00E064EF"/>
    <w:rsid w:val="00E064F2"/>
    <w:rsid w:val="00E0717B"/>
    <w:rsid w:val="00E1061D"/>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23"/>
    <w:rsid w:val="00EF1AD8"/>
    <w:rsid w:val="00EF2B5C"/>
    <w:rsid w:val="00EF7794"/>
    <w:rsid w:val="00F02046"/>
    <w:rsid w:val="00F053D8"/>
    <w:rsid w:val="00F07888"/>
    <w:rsid w:val="00F1313D"/>
    <w:rsid w:val="00F201E7"/>
    <w:rsid w:val="00F204E0"/>
    <w:rsid w:val="00F20B16"/>
    <w:rsid w:val="00F21C79"/>
    <w:rsid w:val="00F238C9"/>
    <w:rsid w:val="00F23CA5"/>
    <w:rsid w:val="00F27721"/>
    <w:rsid w:val="00F277AA"/>
    <w:rsid w:val="00F31955"/>
    <w:rsid w:val="00F34C06"/>
    <w:rsid w:val="00F37CF6"/>
    <w:rsid w:val="00F43EA3"/>
    <w:rsid w:val="00F50C55"/>
    <w:rsid w:val="00F57FFB"/>
    <w:rsid w:val="00F601E6"/>
    <w:rsid w:val="00F73954"/>
    <w:rsid w:val="00F82FC7"/>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AEFFF1"/>
  <w14:defaultImageDpi w14:val="300"/>
  <w15:docId w15:val="{CFDAAF5B-D913-674D-B87C-F41D1D637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772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277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77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277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Heading 2 Char2 Char,Ch,t,Heading 2 Char1 Char Char,No Spacing211,No Spacing5,ta,No Spacing12,No Spacing2111,Ta,Tags,TAG,tags"/>
    <w:basedOn w:val="Normal"/>
    <w:next w:val="Normal"/>
    <w:link w:val="Heading4Char"/>
    <w:uiPriority w:val="9"/>
    <w:unhideWhenUsed/>
    <w:qFormat/>
    <w:rsid w:val="00F2772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277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7721"/>
  </w:style>
  <w:style w:type="character" w:customStyle="1" w:styleId="Heading1Char">
    <w:name w:val="Heading 1 Char"/>
    <w:aliases w:val="Pocket Char"/>
    <w:basedOn w:val="DefaultParagraphFont"/>
    <w:link w:val="Heading1"/>
    <w:uiPriority w:val="9"/>
    <w:rsid w:val="00F277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2772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2772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F2772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27721"/>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F27721"/>
    <w:rPr>
      <w:b/>
      <w:sz w:val="26"/>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
    <w:basedOn w:val="DefaultParagraphFont"/>
    <w:link w:val="textbold"/>
    <w:uiPriority w:val="20"/>
    <w:qFormat/>
    <w:rsid w:val="00F2772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F2772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
    <w:basedOn w:val="DefaultParagraphFont"/>
    <w:link w:val="NoSpacing"/>
    <w:uiPriority w:val="99"/>
    <w:unhideWhenUsed/>
    <w:rsid w:val="00F27721"/>
    <w:rPr>
      <w:color w:val="auto"/>
      <w:u w:val="none"/>
    </w:rPr>
  </w:style>
  <w:style w:type="paragraph" w:styleId="DocumentMap">
    <w:name w:val="Document Map"/>
    <w:basedOn w:val="Normal"/>
    <w:link w:val="DocumentMapChar"/>
    <w:uiPriority w:val="99"/>
    <w:semiHidden/>
    <w:unhideWhenUsed/>
    <w:rsid w:val="00F277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7721"/>
    <w:rPr>
      <w:rFonts w:ascii="Lucida Grande" w:hAnsi="Lucida Grande" w:cs="Lucida Grand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AA7F9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A7F9B"/>
    <w:pP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live/2021/10/26/us/biden-spending-bill-deal" TargetMode="External"/><Relationship Id="rId18" Type="http://schemas.openxmlformats.org/officeDocument/2006/relationships/hyperlink" Target="https://indypendent.org/2020/12/immigrants-rights-advocates-descend-on-delaware/" TargetMode="External"/><Relationship Id="rId26" Type="http://schemas.openxmlformats.org/officeDocument/2006/relationships/hyperlink" Target="https://www.newyorker.com/news/news-desk/how-police-union-power-helped-increase-abuses" TargetMode="External"/><Relationship Id="rId21" Type="http://schemas.openxmlformats.org/officeDocument/2006/relationships/hyperlink" Target="https://theintercept.com/2019/06/24/joe-biden-tax-cuts-mitch-mconnell/" TargetMode="External"/><Relationship Id="rId34" Type="http://schemas.openxmlformats.org/officeDocument/2006/relationships/hyperlink" Target="https://www.thetimes.co.uk/article/pensioners-death-linked-to-ambulance-strike-m89w3tkcx3t" TargetMode="External"/><Relationship Id="rId7" Type="http://schemas.openxmlformats.org/officeDocument/2006/relationships/settings" Target="settings.xml"/><Relationship Id="rId12" Type="http://schemas.openxmlformats.org/officeDocument/2006/relationships/hyperlink" Target="https://www.nytimes.com/2021/10/26/us/politics/democrats-billionaires-tax.html" TargetMode="External"/><Relationship Id="rId17" Type="http://schemas.openxmlformats.org/officeDocument/2006/relationships/hyperlink" Target="https://progressive.org/dispatches/bargaining-rights-with-that-feliz-leon-201229/" TargetMode="External"/><Relationship Id="rId25" Type="http://schemas.openxmlformats.org/officeDocument/2006/relationships/hyperlink" Target="https://www.armscontrol.org/act/2019-11/features/cyber-battles-nuclear-outcomes-dangerous-new-pathways-escalation" TargetMode="External"/><Relationship Id="rId33" Type="http://schemas.openxmlformats.org/officeDocument/2006/relationships/hyperlink" Target="https://www.bls.gov/ooh/fastest-growing.htm" TargetMode="External"/><Relationship Id="rId2" Type="http://schemas.openxmlformats.org/officeDocument/2006/relationships/customXml" Target="../customXml/item2.xml"/><Relationship Id="rId16" Type="http://schemas.openxmlformats.org/officeDocument/2006/relationships/hyperlink" Target="https://www.cnbc.com/2020/11/16/biden-holds-joint-meeting-with-union-leaders-and-retail-auto-tech-ceos.html" TargetMode="External"/><Relationship Id="rId20" Type="http://schemas.openxmlformats.org/officeDocument/2006/relationships/hyperlink" Target="https://www.postandcourier.com/politics/scs-rep-joe-cunningham-to-vote-against-pro-union-bill-in-break-with-democrats/article_426b38e2-4862-11ea-a0d9-77a96531c47e.html" TargetMode="External"/><Relationship Id="rId29" Type="http://schemas.openxmlformats.org/officeDocument/2006/relationships/hyperlink" Target="https://www.foreign.senate.gov/imo/media/doc/021617_Kasparov_%20Testimony.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scholarship.library.jhu.edu/bitstream/handle/1774.2/37262/MANN-THESIS-2014.pdf" TargetMode="External"/><Relationship Id="rId24" Type="http://schemas.openxmlformats.org/officeDocument/2006/relationships/hyperlink" Target="https://www.jdsupra.com/legalnews/the-us-senate-infrastructure-bill-4989100/" TargetMode="External"/><Relationship Id="rId32" Type="http://schemas.openxmlformats.org/officeDocument/2006/relationships/hyperlink" Target="https://www.bls.gov/ooh/healthcare/emts-and-paramedics.htm"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rogressive.org/dispatches/power-behind-win-feliz-leon-201123/" TargetMode="External"/><Relationship Id="rId23" Type="http://schemas.openxmlformats.org/officeDocument/2006/relationships/hyperlink" Target="https://www.atr.org/ab5" TargetMode="External"/><Relationship Id="rId28" Type="http://schemas.openxmlformats.org/officeDocument/2006/relationships/hyperlink" Target="https://onlineacademiccommunity.uvic.ca/globalsouthpolitics/2018/04/27/three-ways-police-abuse-affects-democracy/" TargetMode="External"/><Relationship Id="rId36" Type="http://schemas.openxmlformats.org/officeDocument/2006/relationships/fontTable" Target="fontTable.xml"/><Relationship Id="rId10" Type="http://schemas.openxmlformats.org/officeDocument/2006/relationships/hyperlink" Target="https://www.wardsauto.com/ideaxchange/strikes-hurt-everybody" TargetMode="External"/><Relationship Id="rId19" Type="http://schemas.openxmlformats.org/officeDocument/2006/relationships/hyperlink" Target="https://aflcio.org/press/releases/afl-cio-looks-forward-working-president-elect-joe-biden-0" TargetMode="External"/><Relationship Id="rId31" Type="http://schemas.openxmlformats.org/officeDocument/2006/relationships/hyperlink" Target="https://www.cnbc.com/2019/02/01/nonfarm-payrolls-january-2019.html" TargetMode="External"/><Relationship Id="rId4" Type="http://schemas.openxmlformats.org/officeDocument/2006/relationships/customXml" Target="../customXml/item4.xml"/><Relationship Id="rId9" Type="http://schemas.openxmlformats.org/officeDocument/2006/relationships/hyperlink" Target="https://www.wsj.com/articles/global-economies-show-signs-of-stuttering-recovery-from-coronavirus-lockdowns-11598001890" TargetMode="External"/><Relationship Id="rId14" Type="http://schemas.openxmlformats.org/officeDocument/2006/relationships/hyperlink" Target="https://www.nytimes.com/2021/10/15/climate/biden-clean-energy-manchin.html" TargetMode="External"/><Relationship Id="rId22" Type="http://schemas.openxmlformats.org/officeDocument/2006/relationships/hyperlink" Target="https://theintercept.com/2020/12/28/mcconnell-trump-election/" TargetMode="External"/><Relationship Id="rId27" Type="http://schemas.openxmlformats.org/officeDocument/2006/relationships/hyperlink" Target="https://www.newyorker.com/news/news-desk/how-police-union-power-helped-increase-abuses" TargetMode="External"/><Relationship Id="rId30" Type="http://schemas.openxmlformats.org/officeDocument/2006/relationships/hyperlink" Target="https://www.cnbc.com/2019/02/01/the-need-for-paramedics-is-growing-but-strong-labor-market-makes-hiring-hard.html" TargetMode="External"/><Relationship Id="rId35"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29</Pages>
  <Words>13734</Words>
  <Characters>78284</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27</cp:revision>
  <dcterms:created xsi:type="dcterms:W3CDTF">2021-10-30T13:36:00Z</dcterms:created>
  <dcterms:modified xsi:type="dcterms:W3CDTF">2021-10-30T14:04:00Z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