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142F7" w14:textId="68C2C223" w:rsidR="004062B8" w:rsidRDefault="004062B8" w:rsidP="004062B8"/>
    <w:p w14:paraId="129EB2B4" w14:textId="6D3A4BC6" w:rsidR="004062B8" w:rsidRDefault="004062B8" w:rsidP="004062B8"/>
    <w:p w14:paraId="7079E775" w14:textId="77777777" w:rsidR="004062B8" w:rsidRPr="004062B8" w:rsidRDefault="004062B8" w:rsidP="004062B8"/>
    <w:p w14:paraId="344E2CA0" w14:textId="72546A2E" w:rsidR="00E42E4C" w:rsidRDefault="006B0432" w:rsidP="006B0432">
      <w:pPr>
        <w:pStyle w:val="Heading1"/>
      </w:pPr>
      <w:r>
        <w:lastRenderedPageBreak/>
        <w:t>1AC</w:t>
      </w:r>
    </w:p>
    <w:p w14:paraId="2FD5DC51" w14:textId="3A71E9DD" w:rsidR="006B0432" w:rsidRDefault="006B0432" w:rsidP="006B0432"/>
    <w:p w14:paraId="3F25A657" w14:textId="226B3664" w:rsidR="006B0432" w:rsidRDefault="006B0432" w:rsidP="006B0432"/>
    <w:p w14:paraId="06126B8E" w14:textId="0BB4D62B" w:rsidR="006B0432" w:rsidRDefault="006B0432" w:rsidP="006B0432"/>
    <w:p w14:paraId="247FD956" w14:textId="77777777" w:rsidR="000A1607" w:rsidRPr="003507FE" w:rsidRDefault="000A1607" w:rsidP="000A1607">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57C17F0C" w14:textId="77777777" w:rsidR="000A1607" w:rsidRPr="003507FE" w:rsidRDefault="000A1607" w:rsidP="000A1607">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3533E227" w14:textId="77777777" w:rsidR="000A1607" w:rsidRPr="001C4475" w:rsidRDefault="000A1607" w:rsidP="000A1607">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2277B023" w14:textId="77777777" w:rsidR="000A1607" w:rsidRPr="003507FE" w:rsidRDefault="000A1607" w:rsidP="000A160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64ACEA81" w14:textId="77777777" w:rsidR="000A1607" w:rsidRPr="003507FE" w:rsidRDefault="000A1607" w:rsidP="000A1607">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58AD551E" w14:textId="77777777" w:rsidR="000A1607" w:rsidRPr="003507FE" w:rsidRDefault="000A1607" w:rsidP="000A1607">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0CA73C37" w14:textId="77777777" w:rsidR="000A1607" w:rsidRPr="003507FE" w:rsidRDefault="000A1607" w:rsidP="000A1607">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06BDB511" w14:textId="77777777" w:rsidR="000A1607" w:rsidRPr="003507FE" w:rsidRDefault="000A1607" w:rsidP="000A1607">
      <w:pPr>
        <w:rPr>
          <w:rFonts w:asciiTheme="minorHAnsi" w:hAnsiTheme="minorHAnsi" w:cstheme="minorHAnsi"/>
        </w:rPr>
      </w:pPr>
    </w:p>
    <w:p w14:paraId="36D811A9" w14:textId="77777777" w:rsidR="000A1607" w:rsidRPr="002019CB" w:rsidRDefault="000A1607" w:rsidP="000A1607">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1A2A5AFC" w14:textId="77777777" w:rsidR="000A1607" w:rsidRPr="00CB50E3" w:rsidRDefault="000A1607" w:rsidP="000A1607">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65F1402C" w14:textId="77777777" w:rsidR="000A1607" w:rsidRPr="003B1AB3" w:rsidRDefault="000A1607" w:rsidP="000A1607">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7337D4E3" w14:textId="77777777" w:rsidR="000A1607" w:rsidRPr="002019CB" w:rsidRDefault="000A1607" w:rsidP="000A1607">
      <w:pPr>
        <w:rPr>
          <w:rFonts w:asciiTheme="minorHAnsi" w:hAnsiTheme="minorHAnsi" w:cstheme="minorHAnsi"/>
        </w:rPr>
      </w:pPr>
    </w:p>
    <w:p w14:paraId="3FEF00CD" w14:textId="77777777" w:rsidR="000A1607" w:rsidRPr="003507FE" w:rsidRDefault="000A1607" w:rsidP="000A1607">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4EFE8785" w14:textId="77777777" w:rsidR="000A1607" w:rsidRPr="003507FE" w:rsidRDefault="000A1607" w:rsidP="000A160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5A1EB5C" w14:textId="77777777" w:rsidR="000A1607" w:rsidRPr="003507FE" w:rsidRDefault="000A1607" w:rsidP="000A1607">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7FCEED6D" w14:textId="77777777" w:rsidR="000A1607" w:rsidRDefault="000A1607" w:rsidP="000A1607">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407779F7" w14:textId="77777777" w:rsidR="000A1607" w:rsidRPr="003507FE" w:rsidRDefault="000A1607" w:rsidP="000A1607">
      <w:pPr>
        <w:rPr>
          <w:rFonts w:asciiTheme="minorHAnsi" w:eastAsia="Times New Roman" w:hAnsiTheme="minorHAnsi" w:cstheme="minorHAnsi"/>
          <w:sz w:val="24"/>
        </w:rPr>
      </w:pPr>
    </w:p>
    <w:p w14:paraId="428ECCE0" w14:textId="77777777" w:rsidR="000A1607" w:rsidRPr="005B4F5A" w:rsidRDefault="000A1607" w:rsidP="000A1607">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B568689" w14:textId="77777777" w:rsidR="000A1607" w:rsidRPr="003507FE" w:rsidRDefault="000A1607" w:rsidP="000A160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41743BD1" w14:textId="77777777" w:rsidR="000A1607" w:rsidRPr="003507FE" w:rsidRDefault="000A1607" w:rsidP="000A1607">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2327991E" w14:textId="77777777" w:rsidR="000A1607" w:rsidRPr="003507FE" w:rsidRDefault="000A1607" w:rsidP="000A1607">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4129E5B8" w14:textId="77777777" w:rsidR="000A1607" w:rsidRDefault="000A1607" w:rsidP="000A1607">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7F5EAB2B" w14:textId="77777777" w:rsidR="000A1607" w:rsidRDefault="000A1607" w:rsidP="000A1607">
      <w:pPr>
        <w:rPr>
          <w:rFonts w:asciiTheme="minorHAnsi" w:eastAsia="Times New Roman" w:hAnsiTheme="minorHAnsi" w:cstheme="minorHAnsi"/>
        </w:rPr>
      </w:pPr>
    </w:p>
    <w:p w14:paraId="6DD97CF7" w14:textId="77777777" w:rsidR="000A1607" w:rsidRDefault="000A1607" w:rsidP="000A1607">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4B9C02BF" w14:textId="77777777" w:rsidR="000A1607" w:rsidRPr="00490345" w:rsidRDefault="000A1607" w:rsidP="000A1607">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3B222C55" w14:textId="77777777" w:rsidR="000A1607" w:rsidRPr="00490345" w:rsidRDefault="000A1607" w:rsidP="000A1607">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290B95A4" w14:textId="77777777" w:rsidR="000A1607" w:rsidRPr="00490345" w:rsidRDefault="000A1607" w:rsidP="000A1607">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3C788979" w14:textId="77777777" w:rsidR="000A1607" w:rsidRPr="00490345" w:rsidRDefault="000A1607" w:rsidP="000A1607">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773EB913" w14:textId="77777777" w:rsidR="000A1607" w:rsidRPr="00490345" w:rsidRDefault="000A1607" w:rsidP="000A1607">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C4F111A" w14:textId="77777777" w:rsidR="000A1607" w:rsidRPr="00490345" w:rsidRDefault="000A1607" w:rsidP="000A1607">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404FEE62" w14:textId="77777777" w:rsidR="000A1607" w:rsidRPr="00490345" w:rsidRDefault="000A1607" w:rsidP="000A1607">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5578FA92" w14:textId="77777777" w:rsidR="000A1607" w:rsidRPr="00490345" w:rsidRDefault="000A1607" w:rsidP="000A1607">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1D318C22" w14:textId="77777777" w:rsidR="000A1607" w:rsidRPr="007233C5" w:rsidRDefault="000A1607" w:rsidP="000A1607">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10D9A6B5" w14:textId="77777777" w:rsidR="000A1607" w:rsidRPr="003507FE" w:rsidRDefault="000A1607" w:rsidP="000A1607">
      <w:pPr>
        <w:rPr>
          <w:rFonts w:asciiTheme="minorHAnsi" w:eastAsia="Times New Roman" w:hAnsiTheme="minorHAnsi" w:cstheme="minorHAnsi"/>
        </w:rPr>
      </w:pPr>
    </w:p>
    <w:p w14:paraId="51AEEED0" w14:textId="77777777" w:rsidR="001441C9" w:rsidRDefault="001441C9" w:rsidP="001441C9">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2</w:t>
      </w:r>
      <w:r w:rsidRPr="003507FE">
        <w:rPr>
          <w:rFonts w:asciiTheme="minorHAnsi" w:hAnsiTheme="minorHAnsi" w:cstheme="minorHAnsi"/>
        </w:rPr>
        <w:t>: Unrelenting Hegemony</w:t>
      </w:r>
      <w:r>
        <w:rPr>
          <w:rFonts w:asciiTheme="minorHAnsi" w:hAnsiTheme="minorHAnsi" w:cstheme="minorHAnsi"/>
        </w:rPr>
        <w:t xml:space="preserve"> (Short)</w:t>
      </w:r>
    </w:p>
    <w:p w14:paraId="3F0C88E4" w14:textId="77777777" w:rsidR="001441C9" w:rsidRPr="002019CB" w:rsidRDefault="001441C9" w:rsidP="001441C9">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5EEC58CF" w14:textId="77777777" w:rsidR="001441C9" w:rsidRPr="003E6DC2" w:rsidRDefault="001441C9" w:rsidP="001441C9">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2C17F011" w14:textId="77777777" w:rsidR="001441C9" w:rsidRPr="003E6DC2" w:rsidRDefault="001441C9" w:rsidP="001441C9">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 xml:space="preserve">Russia’s Sputnik-5 vaccine and the Chinese </w:t>
      </w:r>
      <w:proofErr w:type="spellStart"/>
      <w:r w:rsidRPr="001213EF">
        <w:rPr>
          <w:rStyle w:val="StyleUnderline"/>
        </w:rPr>
        <w:t>Sinovac</w:t>
      </w:r>
      <w:proofErr w:type="spellEnd"/>
      <w:r w:rsidRPr="001213EF">
        <w:rPr>
          <w:rStyle w:val="StyleUnderline"/>
        </w:rPr>
        <w:t xml:space="preserve"> and </w:t>
      </w:r>
      <w:proofErr w:type="spellStart"/>
      <w:r w:rsidRPr="001213EF">
        <w:rPr>
          <w:rStyle w:val="StyleUnderline"/>
        </w:rPr>
        <w:t>Sinopharm</w:t>
      </w:r>
      <w:proofErr w:type="spellEnd"/>
      <w:r w:rsidRPr="001213EF">
        <w:rPr>
          <w:rStyle w:val="StyleUnderline"/>
        </w:rPr>
        <w:t xml:space="preserve">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2D61811C" w14:textId="77777777" w:rsidR="001441C9" w:rsidRDefault="001441C9" w:rsidP="001441C9"/>
    <w:p w14:paraId="10A2ED36" w14:textId="77777777" w:rsidR="001441C9" w:rsidRDefault="001441C9" w:rsidP="001441C9">
      <w:pPr>
        <w:pStyle w:val="Heading4"/>
      </w:pPr>
      <w:r>
        <w:t>Vaccine diplomacy is key to US spheres of influence – the aff creates incentives for other countries to align with US primacy</w:t>
      </w:r>
    </w:p>
    <w:p w14:paraId="5572E285" w14:textId="77777777" w:rsidR="001441C9" w:rsidRPr="00914CD5" w:rsidRDefault="001441C9" w:rsidP="001441C9">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6" w:history="1">
        <w:r w:rsidRPr="006B630A">
          <w:rPr>
            <w:rStyle w:val="Hyperlink"/>
            <w:sz w:val="16"/>
            <w:szCs w:val="16"/>
          </w:rPr>
          <w:t>https://www.nbcnews.com/news/world/russia-china-are-beating-u-s-vaccine-diplomacy-experts-say-n1262742</w:t>
        </w:r>
      </w:hyperlink>
      <w:r w:rsidRPr="006B630A">
        <w:rPr>
          <w:sz w:val="16"/>
          <w:szCs w:val="16"/>
        </w:rPr>
        <w:t>, KR</w:t>
      </w:r>
    </w:p>
    <w:p w14:paraId="3368E11C" w14:textId="77777777" w:rsidR="001441C9" w:rsidRPr="00564C9D" w:rsidRDefault="001441C9" w:rsidP="001441C9">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5990AC03" w14:textId="77777777" w:rsidR="001441C9" w:rsidRPr="00564C9D" w:rsidRDefault="001441C9" w:rsidP="001441C9">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1E23DBD0" w14:textId="77777777" w:rsidR="001441C9" w:rsidRPr="008D738D" w:rsidRDefault="001441C9" w:rsidP="001441C9">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w:t>
      </w:r>
      <w:r w:rsidRPr="008D738D">
        <w:rPr>
          <w:rStyle w:val="Emphasis"/>
        </w:rPr>
        <w:lastRenderedPageBreak/>
        <w:t xml:space="preserve">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60B4838A" w14:textId="77777777" w:rsidR="001441C9" w:rsidRDefault="001441C9" w:rsidP="001441C9">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08274231" w14:textId="77777777" w:rsidR="001441C9" w:rsidRDefault="001441C9" w:rsidP="001441C9">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65230B58" w14:textId="77777777" w:rsidR="001441C9" w:rsidRPr="00A718EC" w:rsidRDefault="001441C9" w:rsidP="001441C9">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w:t>
      </w:r>
      <w:proofErr w:type="gramStart"/>
      <w:r w:rsidRPr="00A718EC">
        <w:rPr>
          <w:sz w:val="16"/>
          <w:szCs w:val="16"/>
        </w:rPr>
        <w:t>So</w:t>
      </w:r>
      <w:proofErr w:type="gramEnd"/>
      <w:r w:rsidRPr="00A718EC">
        <w:rPr>
          <w:sz w:val="16"/>
          <w:szCs w:val="16"/>
        </w:rPr>
        <w:t xml:space="preserve"> to pull itself off the playing field is very disconcerting."</w:t>
      </w:r>
    </w:p>
    <w:p w14:paraId="0C771BFE" w14:textId="77777777" w:rsidR="001441C9" w:rsidRPr="00A718EC" w:rsidRDefault="001441C9" w:rsidP="001441C9">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50799DC3" w14:textId="77777777" w:rsidR="001441C9" w:rsidRDefault="001441C9" w:rsidP="001441C9">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64A62E69" w14:textId="77777777" w:rsidR="001441C9" w:rsidRPr="00A718EC" w:rsidRDefault="001441C9" w:rsidP="001441C9">
      <w:pPr>
        <w:rPr>
          <w:sz w:val="16"/>
          <w:szCs w:val="16"/>
        </w:rPr>
      </w:pPr>
      <w:r w:rsidRPr="00A718EC">
        <w:rPr>
          <w:sz w:val="16"/>
          <w:szCs w:val="16"/>
        </w:rPr>
        <w:t>'Extremely narrow-minded'</w:t>
      </w:r>
    </w:p>
    <w:p w14:paraId="564F538D" w14:textId="77777777" w:rsidR="001441C9" w:rsidRPr="00A718EC" w:rsidRDefault="001441C9" w:rsidP="001441C9">
      <w:pPr>
        <w:rPr>
          <w:sz w:val="16"/>
          <w:szCs w:val="16"/>
        </w:rPr>
      </w:pPr>
      <w:r w:rsidRPr="00A718EC">
        <w:rPr>
          <w:sz w:val="16"/>
          <w:szCs w:val="16"/>
        </w:rPr>
        <w:t>Few would argue that sending lifesaving vaccines around the world is a bad thing.</w:t>
      </w:r>
    </w:p>
    <w:p w14:paraId="3C452728" w14:textId="77777777" w:rsidR="001441C9" w:rsidRPr="00A718EC" w:rsidRDefault="001441C9" w:rsidP="001441C9">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43FC08B1" w14:textId="77777777" w:rsidR="001441C9" w:rsidRPr="00A718EC" w:rsidRDefault="001441C9" w:rsidP="001441C9">
      <w:pPr>
        <w:rPr>
          <w:sz w:val="16"/>
          <w:szCs w:val="16"/>
        </w:rPr>
      </w:pPr>
      <w:proofErr w:type="gramStart"/>
      <w:r w:rsidRPr="00A718EC">
        <w:rPr>
          <w:sz w:val="16"/>
          <w:szCs w:val="16"/>
        </w:rPr>
        <w:t>Indeed</w:t>
      </w:r>
      <w:proofErr w:type="gramEnd"/>
      <w:r w:rsidRPr="00A718EC">
        <w:rPr>
          <w:sz w:val="16"/>
          <w:szCs w:val="16"/>
        </w:rPr>
        <w:t xml:space="preserve"> both countries deny exporting vaccines for diplomatic gain.</w:t>
      </w:r>
    </w:p>
    <w:p w14:paraId="36E63C01" w14:textId="77777777" w:rsidR="001441C9" w:rsidRPr="00A718EC" w:rsidRDefault="001441C9" w:rsidP="001441C9">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3998B3B4" w14:textId="77777777" w:rsidR="001441C9" w:rsidRPr="00A718EC" w:rsidRDefault="001441C9" w:rsidP="001441C9">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3232C2DA" w14:textId="77777777" w:rsidR="001441C9" w:rsidRDefault="001441C9" w:rsidP="001441C9">
      <w:r w:rsidRPr="00A718EC">
        <w:rPr>
          <w:sz w:val="16"/>
          <w:szCs w:val="16"/>
        </w:rPr>
        <w:t xml:space="preserve">After a cloud of skepticism, recent studies suggest that the state-made vaccines, </w:t>
      </w:r>
      <w:r w:rsidRPr="00564C9D">
        <w:rPr>
          <w:rStyle w:val="StyleUnderline"/>
        </w:rPr>
        <w:t xml:space="preserve">China's </w:t>
      </w:r>
      <w:proofErr w:type="spellStart"/>
      <w:r w:rsidRPr="00564C9D">
        <w:rPr>
          <w:rStyle w:val="StyleUnderline"/>
        </w:rPr>
        <w:t>Sinopharm</w:t>
      </w:r>
      <w:proofErr w:type="spellEnd"/>
      <w:r w:rsidRPr="00564C9D">
        <w:rPr>
          <w:rStyle w:val="StyleUnderline"/>
        </w:rPr>
        <w:t xml:space="preserve"> and Russia's Sputnik V program, are as effective as others. They have been approved by dozens of regulators.</w:t>
      </w:r>
    </w:p>
    <w:p w14:paraId="606A0374" w14:textId="77777777" w:rsidR="001441C9" w:rsidRPr="00564C9D" w:rsidRDefault="001441C9" w:rsidP="001441C9">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5E13664F" w14:textId="77777777" w:rsidR="001441C9" w:rsidRPr="00A718EC" w:rsidRDefault="001441C9" w:rsidP="001441C9">
      <w:pPr>
        <w:rPr>
          <w:sz w:val="16"/>
          <w:szCs w:val="16"/>
        </w:rPr>
      </w:pPr>
      <w:r w:rsidRPr="00564C9D">
        <w:rPr>
          <w:rStyle w:val="StyleUnderline"/>
        </w:rPr>
        <w:lastRenderedPageBreak/>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2948D77E" w14:textId="77777777" w:rsidR="001441C9" w:rsidRPr="00A718EC" w:rsidRDefault="001441C9" w:rsidP="001441C9">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6A7FBABD" w14:textId="77777777" w:rsidR="001441C9" w:rsidRPr="00A718EC" w:rsidRDefault="001441C9" w:rsidP="001441C9">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412BC6D1" w14:textId="77777777" w:rsidR="001441C9" w:rsidRPr="00A718EC" w:rsidRDefault="001441C9" w:rsidP="001441C9">
      <w:pPr>
        <w:rPr>
          <w:sz w:val="16"/>
          <w:szCs w:val="16"/>
        </w:rPr>
      </w:pPr>
      <w:r w:rsidRPr="00A718EC">
        <w:rPr>
          <w:sz w:val="16"/>
          <w:szCs w:val="16"/>
        </w:rPr>
        <w:t>'Political suicide'</w:t>
      </w:r>
    </w:p>
    <w:p w14:paraId="477717D1" w14:textId="77777777" w:rsidR="001441C9" w:rsidRDefault="001441C9" w:rsidP="001441C9">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3ED9893D" w14:textId="77777777" w:rsidR="001441C9" w:rsidRPr="00564C9D" w:rsidRDefault="001441C9" w:rsidP="001441C9">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w:t>
      </w:r>
      <w:proofErr w:type="spellStart"/>
      <w:r w:rsidRPr="00564C9D">
        <w:rPr>
          <w:rStyle w:val="StyleUnderline"/>
        </w:rPr>
        <w:t>Sinopharm</w:t>
      </w:r>
      <w:proofErr w:type="spellEnd"/>
      <w:r w:rsidRPr="00564C9D">
        <w:rPr>
          <w:rStyle w:val="StyleUnderline"/>
        </w:rPr>
        <w:t xml:space="preserve">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3A72BA9C" w14:textId="77777777" w:rsidR="001441C9" w:rsidRPr="00564C9D" w:rsidRDefault="001441C9" w:rsidP="001441C9">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5E6DB728" w14:textId="77777777" w:rsidR="001441C9" w:rsidRDefault="001441C9" w:rsidP="001441C9">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3218541F" w14:textId="77777777" w:rsidR="001441C9" w:rsidRPr="00F601E6" w:rsidRDefault="001441C9" w:rsidP="001441C9"/>
    <w:p w14:paraId="6A5FF3E3" w14:textId="77777777" w:rsidR="001441C9" w:rsidRPr="0008163F" w:rsidRDefault="001441C9" w:rsidP="001441C9"/>
    <w:p w14:paraId="7E1C485E" w14:textId="77777777" w:rsidR="001441C9" w:rsidRDefault="001441C9" w:rsidP="001441C9">
      <w:pPr>
        <w:rPr>
          <w:rFonts w:asciiTheme="minorHAnsi" w:hAnsiTheme="minorHAnsi" w:cstheme="minorHAnsi"/>
        </w:rPr>
      </w:pPr>
    </w:p>
    <w:p w14:paraId="1E11367C" w14:textId="77777777" w:rsidR="001441C9" w:rsidRPr="003507FE" w:rsidRDefault="001441C9" w:rsidP="001441C9">
      <w:pPr>
        <w:pStyle w:val="Heading4"/>
        <w:rPr>
          <w:rFonts w:asciiTheme="minorHAnsi" w:hAnsiTheme="minorHAnsi" w:cstheme="minorHAnsi"/>
          <w:u w:val="single"/>
        </w:rPr>
      </w:pPr>
      <w:r w:rsidRPr="003507FE">
        <w:rPr>
          <w:rFonts w:asciiTheme="minorHAnsi" w:hAnsiTheme="minorHAnsi" w:cstheme="minorHAnsi"/>
        </w:rPr>
        <w:lastRenderedPageBreak/>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15640219" w14:textId="77777777" w:rsidR="001441C9" w:rsidRPr="003507FE" w:rsidRDefault="001441C9" w:rsidP="001441C9">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3507FE">
        <w:rPr>
          <w:rFonts w:asciiTheme="minorHAnsi" w:hAnsiTheme="minorHAnsi" w:cstheme="minorHAnsi"/>
        </w:rPr>
        <w:t>Quarterly ,</w:t>
      </w:r>
      <w:proofErr w:type="gramEnd"/>
      <w:r w:rsidRPr="003507FE">
        <w:rPr>
          <w:rFonts w:asciiTheme="minorHAnsi" w:hAnsiTheme="minorHAnsi" w:cstheme="minorHAnsi"/>
        </w:rPr>
        <w:t xml:space="preserve"> Vol. 13, No. 4 (WINTER 2019), pp. 18-36, JSTOR]//recut SLC PK</w:t>
      </w:r>
    </w:p>
    <w:p w14:paraId="38B144C3" w14:textId="77777777" w:rsidR="001441C9" w:rsidRPr="003507FE" w:rsidRDefault="001441C9" w:rsidP="001441C9">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03A7B1DA" w14:textId="77777777" w:rsidR="001441C9" w:rsidRPr="003507FE" w:rsidRDefault="001441C9" w:rsidP="001441C9">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535EB6D6" w14:textId="77777777" w:rsidR="001441C9" w:rsidRPr="003507FE" w:rsidRDefault="001441C9" w:rsidP="001441C9">
      <w:pPr>
        <w:rPr>
          <w:rFonts w:asciiTheme="minorHAnsi" w:hAnsiTheme="minorHAnsi" w:cstheme="minorHAnsi"/>
          <w:sz w:val="16"/>
        </w:rPr>
      </w:pPr>
      <w:r w:rsidRPr="003507FE">
        <w:rPr>
          <w:rStyle w:val="StyleUnderline"/>
          <w:rFonts w:asciiTheme="minorHAnsi" w:hAnsiTheme="minorHAnsi" w:cstheme="minorHAnsi"/>
        </w:rPr>
        <w:lastRenderedPageBreak/>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739903E2" w14:textId="77777777" w:rsidR="001441C9" w:rsidRPr="003507FE" w:rsidRDefault="001441C9" w:rsidP="001441C9">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5036F4A1" w14:textId="77777777" w:rsidR="001441C9" w:rsidRPr="003507FE" w:rsidRDefault="001441C9" w:rsidP="001441C9">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Given these conditions and the perceived “usability” of </w:t>
      </w:r>
      <w:r w:rsidRPr="003507FE">
        <w:rPr>
          <w:rStyle w:val="StyleUnderline"/>
          <w:rFonts w:asciiTheme="minorHAnsi" w:hAnsiTheme="minorHAnsi" w:cstheme="minorHAnsi"/>
        </w:rPr>
        <w:lastRenderedPageBreak/>
        <w:t>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753A452" w14:textId="77777777" w:rsidR="001441C9" w:rsidRPr="003507FE" w:rsidRDefault="001441C9" w:rsidP="001441C9">
      <w:pPr>
        <w:rPr>
          <w:rStyle w:val="Emphasis"/>
          <w:rFonts w:asciiTheme="minorHAnsi" w:hAnsiTheme="minorHAnsi" w:cstheme="minorHAnsi"/>
        </w:rPr>
      </w:pPr>
    </w:p>
    <w:p w14:paraId="0ED3C3D8" w14:textId="77777777" w:rsidR="001441C9" w:rsidRPr="003507FE" w:rsidRDefault="001441C9" w:rsidP="001441C9">
      <w:pPr>
        <w:pStyle w:val="Heading4"/>
        <w:rPr>
          <w:rFonts w:asciiTheme="minorHAnsi" w:hAnsiTheme="minorHAnsi" w:cstheme="minorHAnsi"/>
        </w:rPr>
      </w:pPr>
      <w:r w:rsidRPr="003507FE">
        <w:rPr>
          <w:rFonts w:asciiTheme="minorHAnsi" w:hAnsiTheme="minorHAnsi" w:cstheme="minorHAnsi"/>
        </w:rPr>
        <w:t>US-China war goes nuclear.</w:t>
      </w:r>
    </w:p>
    <w:p w14:paraId="6D0CF814" w14:textId="77777777" w:rsidR="001441C9" w:rsidRPr="003507FE" w:rsidRDefault="001441C9" w:rsidP="001441C9">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7"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25960377" w14:textId="77777777" w:rsidR="001441C9" w:rsidRPr="003507FE" w:rsidRDefault="001441C9" w:rsidP="001441C9">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070FAACD" w14:textId="77777777" w:rsidR="001441C9" w:rsidRPr="003507FE" w:rsidRDefault="001441C9" w:rsidP="001441C9">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7F182148" w14:textId="77777777" w:rsidR="001441C9" w:rsidRPr="003507FE" w:rsidRDefault="001441C9" w:rsidP="001441C9">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5BC1CACE" w14:textId="77777777" w:rsidR="001441C9" w:rsidRPr="003507FE" w:rsidRDefault="001441C9" w:rsidP="001441C9">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348E2038" w14:textId="77777777" w:rsidR="001441C9" w:rsidRPr="003507FE" w:rsidRDefault="001441C9" w:rsidP="001441C9">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rPr>
        <w:lastRenderedPageBreak/>
        <w:t xml:space="preserve">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4B76E6F3" w14:textId="77777777" w:rsidR="001441C9" w:rsidRPr="003507FE" w:rsidRDefault="001441C9" w:rsidP="001441C9">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2B86D39E" w14:textId="77777777" w:rsidR="001441C9" w:rsidRPr="003507FE" w:rsidRDefault="001441C9" w:rsidP="001441C9">
      <w:pPr>
        <w:rPr>
          <w:rFonts w:asciiTheme="minorHAnsi" w:hAnsiTheme="minorHAnsi" w:cstheme="minorHAnsi"/>
        </w:rPr>
      </w:pPr>
    </w:p>
    <w:p w14:paraId="6E7117FB" w14:textId="77777777" w:rsidR="001441C9" w:rsidRPr="003507FE" w:rsidRDefault="001441C9" w:rsidP="001441C9">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03B1F23F" w14:textId="77777777" w:rsidR="001441C9" w:rsidRPr="003507FE" w:rsidRDefault="001441C9" w:rsidP="001441C9">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8"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5CA70A51" w14:textId="77777777" w:rsidR="001441C9" w:rsidRPr="00877AFB" w:rsidRDefault="001441C9" w:rsidP="001441C9">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w:t>
      </w:r>
      <w:r w:rsidRPr="003507FE">
        <w:rPr>
          <w:rFonts w:asciiTheme="minorHAnsi" w:hAnsiTheme="minorHAnsi" w:cstheme="minorHAnsi"/>
          <w:sz w:val="16"/>
        </w:rPr>
        <w:lastRenderedPageBreak/>
        <w:t xml:space="preserve">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0F439E72" w14:textId="77777777" w:rsidR="001441C9" w:rsidRPr="003507FE" w:rsidRDefault="001441C9" w:rsidP="001441C9">
      <w:pPr>
        <w:rPr>
          <w:rFonts w:asciiTheme="minorHAnsi" w:hAnsiTheme="minorHAnsi" w:cstheme="minorHAnsi"/>
        </w:rPr>
      </w:pPr>
    </w:p>
    <w:p w14:paraId="302226CD" w14:textId="77777777" w:rsidR="001441C9" w:rsidRPr="00005CB3" w:rsidRDefault="001441C9" w:rsidP="001441C9"/>
    <w:p w14:paraId="26E1B277" w14:textId="77777777" w:rsidR="000A1607" w:rsidRPr="003507FE" w:rsidRDefault="000A1607" w:rsidP="000A1607">
      <w:pPr>
        <w:rPr>
          <w:rFonts w:asciiTheme="minorHAnsi" w:hAnsiTheme="minorHAnsi" w:cstheme="minorHAnsi"/>
        </w:rPr>
      </w:pPr>
    </w:p>
    <w:p w14:paraId="67F33377" w14:textId="77777777" w:rsidR="002218A1" w:rsidRDefault="002218A1" w:rsidP="002218A1">
      <w:pPr>
        <w:pStyle w:val="Heading3"/>
        <w:rPr>
          <w:rFonts w:asciiTheme="minorHAnsi" w:hAnsiTheme="minorHAnsi" w:cstheme="minorHAnsi"/>
        </w:rPr>
      </w:pPr>
      <w:r w:rsidRPr="003507FE">
        <w:rPr>
          <w:rFonts w:asciiTheme="minorHAnsi" w:hAnsiTheme="minorHAnsi" w:cstheme="minorHAnsi"/>
        </w:rPr>
        <w:lastRenderedPageBreak/>
        <w:t xml:space="preserve">1AC – </w:t>
      </w:r>
      <w:r>
        <w:rPr>
          <w:rFonts w:asciiTheme="minorHAnsi" w:hAnsiTheme="minorHAnsi" w:cstheme="minorHAnsi"/>
        </w:rPr>
        <w:t>Solvency</w:t>
      </w:r>
      <w:r w:rsidRPr="003507FE">
        <w:rPr>
          <w:rFonts w:asciiTheme="minorHAnsi" w:hAnsiTheme="minorHAnsi" w:cstheme="minorHAnsi"/>
        </w:rPr>
        <w:t xml:space="preserve">: Public </w:t>
      </w:r>
      <w:r>
        <w:rPr>
          <w:rFonts w:asciiTheme="minorHAnsi" w:hAnsiTheme="minorHAnsi" w:cstheme="minorHAnsi"/>
        </w:rPr>
        <w:t xml:space="preserve">IP </w:t>
      </w:r>
      <w:r w:rsidRPr="003507FE">
        <w:rPr>
          <w:rFonts w:asciiTheme="minorHAnsi" w:hAnsiTheme="minorHAnsi" w:cstheme="minorHAnsi"/>
        </w:rPr>
        <w:t>Holiday</w:t>
      </w:r>
    </w:p>
    <w:p w14:paraId="561B2C79" w14:textId="77777777" w:rsidR="002218A1" w:rsidRPr="005B4F5A" w:rsidRDefault="002218A1" w:rsidP="002218A1">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6B860282" w14:textId="77777777" w:rsidR="002218A1" w:rsidRPr="003507FE" w:rsidRDefault="002218A1" w:rsidP="002218A1">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9"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F1B2C4A" w14:textId="77777777" w:rsidR="002218A1" w:rsidRPr="003507FE" w:rsidRDefault="002218A1" w:rsidP="002218A1">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207EDE7D" w14:textId="77777777" w:rsidR="002218A1" w:rsidRPr="003507FE" w:rsidRDefault="002218A1" w:rsidP="002218A1">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E2A1F74" w14:textId="77777777" w:rsidR="002218A1" w:rsidRPr="00A06325" w:rsidRDefault="002218A1" w:rsidP="002218A1">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710567E6" w14:textId="77777777" w:rsidR="002218A1" w:rsidRPr="003507FE" w:rsidRDefault="002218A1" w:rsidP="002218A1">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0"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xml:space="preserve">. The EU bargained hard with firms to </w:t>
      </w:r>
      <w:r w:rsidRPr="00A06325">
        <w:rPr>
          <w:rFonts w:asciiTheme="minorHAnsi" w:hAnsiTheme="minorHAnsi" w:cstheme="minorHAnsi"/>
        </w:rPr>
        <w:lastRenderedPageBreak/>
        <w:t>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76FDCAF" w14:textId="77777777" w:rsidR="002218A1" w:rsidRPr="003507FE" w:rsidRDefault="002218A1" w:rsidP="002218A1">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197228C7" w14:textId="77777777" w:rsidR="002218A1" w:rsidRPr="002019CB" w:rsidRDefault="002218A1" w:rsidP="002218A1">
      <w:pPr>
        <w:rPr>
          <w:rFonts w:asciiTheme="minorHAnsi" w:hAnsiTheme="minorHAnsi" w:cstheme="minorHAnsi"/>
        </w:rPr>
      </w:pPr>
    </w:p>
    <w:p w14:paraId="4B930FDE" w14:textId="77777777" w:rsidR="002218A1" w:rsidRDefault="002218A1" w:rsidP="002218A1">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TRIPS waiver for the U.S.</w:t>
      </w:r>
    </w:p>
    <w:p w14:paraId="63D48C9E" w14:textId="77777777" w:rsidR="002218A1" w:rsidRPr="004A65F4" w:rsidRDefault="002218A1" w:rsidP="002218A1">
      <w:r>
        <w:t xml:space="preserve">-- that’s </w:t>
      </w:r>
      <w:proofErr w:type="spellStart"/>
      <w:r>
        <w:t>Moderna</w:t>
      </w:r>
      <w:proofErr w:type="spellEnd"/>
      <w:r>
        <w:t>, Pfizer-BioNTech, Johnson &amp; Johnson/Janssen</w:t>
      </w:r>
    </w:p>
    <w:p w14:paraId="6C23627C" w14:textId="77777777" w:rsidR="002218A1" w:rsidRPr="003507FE" w:rsidRDefault="002218A1" w:rsidP="002218A1">
      <w:pPr>
        <w:pStyle w:val="Heading4"/>
        <w:rPr>
          <w:rFonts w:asciiTheme="minorHAnsi" w:hAnsiTheme="minorHAnsi" w:cstheme="minorHAnsi"/>
        </w:rPr>
      </w:pPr>
      <w:r w:rsidRPr="003507FE">
        <w:rPr>
          <w:rFonts w:asciiTheme="minorHAnsi" w:hAnsiTheme="minorHAnsi" w:cstheme="minorHAnsi"/>
        </w:rPr>
        <w:lastRenderedPageBreak/>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24862E21" w14:textId="77777777" w:rsidR="002218A1" w:rsidRPr="00A5650A" w:rsidRDefault="002218A1" w:rsidP="002218A1">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1"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4AA45DDD" w14:textId="77777777" w:rsidR="002218A1" w:rsidRPr="003507FE" w:rsidRDefault="002218A1" w:rsidP="002218A1">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1EB1B1C4" w14:textId="77777777" w:rsidR="002218A1" w:rsidRPr="003507FE" w:rsidRDefault="002218A1" w:rsidP="002218A1">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21FD74D0" w14:textId="77777777" w:rsidR="002218A1" w:rsidRPr="003507FE" w:rsidRDefault="002218A1" w:rsidP="002218A1">
      <w:pPr>
        <w:rPr>
          <w:rFonts w:asciiTheme="minorHAnsi" w:eastAsia="Times New Roman" w:hAnsiTheme="minorHAnsi" w:cstheme="minorHAnsi"/>
        </w:rPr>
      </w:pPr>
    </w:p>
    <w:p w14:paraId="1377036A" w14:textId="565DB288" w:rsidR="002218A1" w:rsidRPr="00777EEA" w:rsidRDefault="002218A1" w:rsidP="002218A1">
      <w:pPr>
        <w:pStyle w:val="Heading4"/>
        <w:rPr>
          <w:rFonts w:asciiTheme="minorHAnsi" w:hAnsiTheme="minorHAnsi" w:cstheme="minorHAnsi"/>
        </w:rPr>
      </w:pPr>
      <w:r>
        <w:rPr>
          <w:rFonts w:asciiTheme="minorHAnsi" w:hAnsiTheme="minorHAnsi" w:cstheme="minorHAnsi"/>
        </w:rPr>
        <w:lastRenderedPageBreak/>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57CAC7A8" w14:textId="77777777" w:rsidR="002218A1" w:rsidRPr="00F23A1E" w:rsidRDefault="002218A1" w:rsidP="002218A1">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2" w:history="1">
        <w:r w:rsidRPr="007D535C">
          <w:rPr>
            <w:rStyle w:val="Hyperlink"/>
            <w:sz w:val="16"/>
          </w:rPr>
          <w:t>https://www.citizen.org/article/waiver-of-wto-protections-for-big-pharma-will-help-u-s-economic-recovery-and-boost-u-s-employment/</w:t>
        </w:r>
      </w:hyperlink>
      <w:r w:rsidRPr="007D535C">
        <w:rPr>
          <w:sz w:val="16"/>
        </w:rPr>
        <w:t xml:space="preserve"> //</w:t>
      </w:r>
      <w:proofErr w:type="spellStart"/>
      <w:r w:rsidRPr="007D535C">
        <w:rPr>
          <w:sz w:val="16"/>
        </w:rPr>
        <w:t>advay</w:t>
      </w:r>
      <w:proofErr w:type="spellEnd"/>
    </w:p>
    <w:p w14:paraId="195A632E" w14:textId="77777777" w:rsidR="002218A1" w:rsidRPr="008C7F98" w:rsidRDefault="002218A1" w:rsidP="002218A1">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particularly Black, Brown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3B9BABCF" w14:textId="77777777" w:rsidR="002218A1" w:rsidRPr="00BE6068" w:rsidRDefault="002218A1" w:rsidP="002218A1">
      <w:pPr>
        <w:rPr>
          <w:sz w:val="14"/>
        </w:rPr>
      </w:pPr>
      <w:r w:rsidRPr="008C7F98">
        <w:rPr>
          <w:rStyle w:val="Emphasis"/>
          <w:highlight w:val="green"/>
        </w:rPr>
        <w:t>U.S. vaccine makers</w:t>
      </w:r>
      <w:r w:rsidRPr="00EF4A91">
        <w:rPr>
          <w:rStyle w:val="Emphasis"/>
        </w:rPr>
        <w:t xml:space="preserve"> Pfizer and </w:t>
      </w:r>
      <w:proofErr w:type="spellStart"/>
      <w:r w:rsidRPr="00EF4A91">
        <w:rPr>
          <w:rStyle w:val="Emphasis"/>
        </w:rPr>
        <w:t>Moderna</w:t>
      </w:r>
      <w:proofErr w:type="spellEnd"/>
      <w:r w:rsidRPr="00EF4A91">
        <w:rPr>
          <w:rStyle w:val="Emphasis"/>
        </w:rPr>
        <w:t xml:space="preserve">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 xml:space="preserve">Chinese </w:t>
      </w:r>
      <w:proofErr w:type="spellStart"/>
      <w:r w:rsidRPr="00EF4A91">
        <w:rPr>
          <w:rStyle w:val="Emphasis"/>
        </w:rPr>
        <w:t>Sinovac</w:t>
      </w:r>
      <w:proofErr w:type="spellEnd"/>
      <w:r w:rsidRPr="00EF4A91">
        <w:rPr>
          <w:rStyle w:val="Emphasis"/>
        </w:rPr>
        <w:t xml:space="preserve"> and </w:t>
      </w:r>
      <w:proofErr w:type="spellStart"/>
      <w:r w:rsidRPr="00EF4A91">
        <w:rPr>
          <w:rStyle w:val="Emphasis"/>
        </w:rPr>
        <w:t>Sinopharm</w:t>
      </w:r>
      <w:proofErr w:type="spellEnd"/>
      <w:r w:rsidRPr="00EF4A91">
        <w:rPr>
          <w:rStyle w:val="Emphasis"/>
        </w:rPr>
        <w:t xml:space="preserve">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xml:space="preserve">. Recently, a top Chinese official admitted that vaccines developed in China have </w:t>
      </w:r>
      <w:r w:rsidRPr="00BE6068">
        <w:rPr>
          <w:sz w:val="14"/>
        </w:rPr>
        <w:lastRenderedPageBreak/>
        <w:t>low levels of effectiveness against the disease, which means that the millions of people being inoculated with them could still contract the virus with the associated risks of generating variants that could make their way to the United States.</w:t>
      </w:r>
    </w:p>
    <w:p w14:paraId="5E1B04B5" w14:textId="77777777" w:rsidR="002218A1" w:rsidRPr="00B879A5" w:rsidRDefault="002218A1" w:rsidP="002218A1">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4D906BCB" w14:textId="77777777" w:rsidR="002218A1" w:rsidRDefault="002218A1" w:rsidP="002218A1">
      <w:pPr>
        <w:rPr>
          <w:rFonts w:asciiTheme="minorHAnsi" w:hAnsiTheme="minorHAnsi" w:cstheme="minorHAnsi"/>
        </w:rPr>
      </w:pPr>
    </w:p>
    <w:p w14:paraId="388434FF" w14:textId="77777777" w:rsidR="002218A1" w:rsidRDefault="002218A1" w:rsidP="002218A1"/>
    <w:p w14:paraId="42F1E3D8" w14:textId="77777777" w:rsidR="002218A1" w:rsidRDefault="002218A1" w:rsidP="002218A1">
      <w:pPr>
        <w:pStyle w:val="Heading3"/>
      </w:pPr>
    </w:p>
    <w:p w14:paraId="78E7E87F" w14:textId="77777777" w:rsidR="00461DFE" w:rsidRPr="006C4666" w:rsidRDefault="00461DFE" w:rsidP="00461DFE">
      <w:pPr>
        <w:pStyle w:val="Heading3"/>
        <w:rPr>
          <w:rFonts w:cstheme="minorHAnsi"/>
        </w:rPr>
      </w:pPr>
      <w:bookmarkStart w:id="2" w:name="_Hlk32134100"/>
      <w:bookmarkStart w:id="3" w:name="_Hlk32052730"/>
      <w:r w:rsidRPr="006C4666">
        <w:rPr>
          <w:rFonts w:cstheme="minorHAnsi"/>
        </w:rPr>
        <w:lastRenderedPageBreak/>
        <w:t>FW</w:t>
      </w:r>
    </w:p>
    <w:p w14:paraId="73CF5488" w14:textId="77777777" w:rsidR="00461DFE" w:rsidRPr="006C4666" w:rsidRDefault="00461DFE" w:rsidP="00461DFE">
      <w:pPr>
        <w:pStyle w:val="Heading4"/>
        <w:rPr>
          <w:rFonts w:cstheme="minorHAnsi"/>
        </w:rPr>
      </w:pPr>
      <w:r w:rsidRPr="006C4666">
        <w:rPr>
          <w:rFonts w:cstheme="minorHAnsi"/>
        </w:rPr>
        <w:t xml:space="preserve">The standard is maximizing expected wellbeing. </w:t>
      </w:r>
    </w:p>
    <w:bookmarkEnd w:id="2"/>
    <w:p w14:paraId="73EAE41B" w14:textId="77777777" w:rsidR="00461DFE" w:rsidRPr="006C4666" w:rsidRDefault="00461DFE" w:rsidP="00461DFE">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53DE602" w14:textId="77777777" w:rsidR="00461DFE" w:rsidRPr="006C4666" w:rsidRDefault="00461DFE" w:rsidP="00461DFE">
      <w:pPr>
        <w:pStyle w:val="Heading4"/>
        <w:rPr>
          <w:rFonts w:cstheme="minorHAnsi"/>
        </w:rPr>
      </w:pPr>
      <w:r w:rsidRPr="006C4666">
        <w:rPr>
          <w:rFonts w:cstheme="minorHAnsi"/>
        </w:rPr>
        <w:t>1] Actor specificity:</w:t>
      </w:r>
    </w:p>
    <w:p w14:paraId="02AD9A7F" w14:textId="77777777" w:rsidR="00461DFE" w:rsidRPr="006C4666" w:rsidRDefault="00461DFE" w:rsidP="00461DFE">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590C9D5A" w14:textId="77777777" w:rsidR="00461DFE" w:rsidRPr="006C4666" w:rsidRDefault="00461DFE" w:rsidP="00461DFE">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53FD6DC6" w14:textId="77777777" w:rsidR="00461DFE" w:rsidRPr="006C4666" w:rsidRDefault="00461DFE" w:rsidP="00461DFE">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3C691ADF" w14:textId="77777777" w:rsidR="00461DFE" w:rsidRPr="006C4666" w:rsidRDefault="00461DFE" w:rsidP="00461DFE">
      <w:pPr>
        <w:rPr>
          <w:rFonts w:cstheme="minorHAnsi"/>
        </w:rPr>
      </w:pPr>
      <w:r w:rsidRPr="006C4666">
        <w:rPr>
          <w:rFonts w:cstheme="minorHAnsi"/>
        </w:rPr>
        <w:t>o/w</w:t>
      </w:r>
    </w:p>
    <w:p w14:paraId="2738C3F7" w14:textId="77777777" w:rsidR="00461DFE" w:rsidRPr="006C4666" w:rsidRDefault="00461DFE" w:rsidP="00461DFE">
      <w:pPr>
        <w:rPr>
          <w:rFonts w:cstheme="minorHAnsi"/>
        </w:rPr>
      </w:pPr>
    </w:p>
    <w:p w14:paraId="47C2A43C" w14:textId="77777777" w:rsidR="00461DFE" w:rsidRPr="006C4666" w:rsidRDefault="00461DFE" w:rsidP="00461DFE">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7668640" w14:textId="77777777" w:rsidR="00461DFE" w:rsidRPr="006C4666" w:rsidRDefault="00461DFE" w:rsidP="00461DFE">
      <w:pPr>
        <w:rPr>
          <w:rFonts w:cstheme="minorHAnsi"/>
        </w:rPr>
      </w:pPr>
      <w:bookmarkStart w:id="4" w:name="_Hlk23524651"/>
      <w:bookmarkEnd w:id="3"/>
    </w:p>
    <w:p w14:paraId="73391173" w14:textId="6D523863" w:rsidR="00461DFE" w:rsidRPr="006C4666" w:rsidRDefault="00B26A95" w:rsidP="00461DFE">
      <w:pPr>
        <w:pStyle w:val="Heading4"/>
        <w:rPr>
          <w:rFonts w:cstheme="minorHAnsi"/>
        </w:rPr>
      </w:pPr>
      <w:r>
        <w:rPr>
          <w:rFonts w:cstheme="minorHAnsi"/>
        </w:rPr>
        <w:t>3</w:t>
      </w:r>
      <w:r w:rsidR="00461DFE" w:rsidRPr="006C4666">
        <w:rPr>
          <w:rFonts w:cstheme="minorHAnsi"/>
        </w:rPr>
        <w:t xml:space="preserve">] Substitutability—only consequentialism explains necessary enablers. </w:t>
      </w:r>
    </w:p>
    <w:p w14:paraId="6F5F5E90" w14:textId="77777777" w:rsidR="00461DFE" w:rsidRPr="006C4666" w:rsidRDefault="00461DFE" w:rsidP="00461DFE">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38BBA8D5" w14:textId="77777777" w:rsidR="00461DFE" w:rsidRPr="006C4666" w:rsidRDefault="00461DFE" w:rsidP="00461DFE">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as a result of the lie </w:t>
      </w:r>
      <w:r w:rsidRPr="006C4666">
        <w:rPr>
          <w:rFonts w:cstheme="minorHAnsi"/>
        </w:rPr>
        <w:t xml:space="preserve">(since some lies are not believed), and </w:t>
      </w:r>
      <w:r w:rsidRPr="006C4666">
        <w:rPr>
          <w:rFonts w:cstheme="minorHAnsi"/>
        </w:rPr>
        <w:lastRenderedPageBreak/>
        <w:t xml:space="preserve">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C4666">
        <w:rPr>
          <w:rFonts w:cstheme="minorHAnsi"/>
        </w:rPr>
        <w:t>ofits</w:t>
      </w:r>
      <w:proofErr w:type="spellEnd"/>
      <w:r w:rsidRPr="006C4666">
        <w:rPr>
          <w:rFonts w:cstheme="minorHAnsi"/>
        </w:rP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C4666">
        <w:rPr>
          <w:rFonts w:cstheme="minorHAnsi"/>
        </w:rPr>
        <w:t>are</w:t>
      </w:r>
      <w:proofErr w:type="gramEnd"/>
      <w:r w:rsidRPr="006C4666">
        <w:rPr>
          <w:rFonts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w:t>
      </w:r>
      <w:r w:rsidRPr="006C4666">
        <w:rPr>
          <w:rFonts w:cstheme="minorHAnsi"/>
        </w:rPr>
        <w:lastRenderedPageBreak/>
        <w:t xml:space="preserve">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if I cannot mow the grass without starting my mower</w:t>
      </w:r>
      <w:r w:rsidRPr="006C4666">
        <w:rPr>
          <w:rStyle w:val="Emphasis"/>
          <w:rFonts w:cstheme="minorHAnsi"/>
        </w:rPr>
        <w:t xml:space="preserve">, and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bookmarkEnd w:id="4"/>
    <w:p w14:paraId="262D0C70" w14:textId="102F2117" w:rsidR="00EE6E92" w:rsidRPr="006C4666" w:rsidRDefault="009C07B3" w:rsidP="00EE6E92">
      <w:pPr>
        <w:pStyle w:val="Heading4"/>
        <w:rPr>
          <w:rFonts w:cstheme="minorHAnsi"/>
        </w:rPr>
      </w:pPr>
      <w:r>
        <w:rPr>
          <w:rFonts w:cstheme="minorHAnsi"/>
        </w:rPr>
        <w:lastRenderedPageBreak/>
        <w:t>4</w:t>
      </w:r>
      <w:r w:rsidR="00EE6E92" w:rsidRPr="006C4666">
        <w:rPr>
          <w:rFonts w:cstheme="minorHAnsi"/>
        </w:rPr>
        <w:t>] No intent-foresight distinction—if we foresee a consequence, then it becomes part of our deliberation which makes it intrinsic to our action since we intend it to happen.</w:t>
      </w:r>
    </w:p>
    <w:p w14:paraId="2942DDDC" w14:textId="77A0979F" w:rsidR="00EE6E92" w:rsidRPr="006C4666" w:rsidRDefault="009C07B3" w:rsidP="00EE6E92">
      <w:pPr>
        <w:pStyle w:val="Heading4"/>
        <w:rPr>
          <w:rFonts w:cstheme="minorHAnsi"/>
        </w:rPr>
      </w:pPr>
      <w:r>
        <w:rPr>
          <w:rFonts w:cstheme="minorHAnsi"/>
        </w:rPr>
        <w:t>5</w:t>
      </w:r>
      <w:r w:rsidR="00EE6E92" w:rsidRPr="006C4666">
        <w:rPr>
          <w:rFonts w:cstheme="minorHAnsi"/>
        </w:rPr>
        <w:t>] Use epistemic modesty for evaluating the framework debate:</w:t>
      </w:r>
    </w:p>
    <w:p w14:paraId="05460B1B" w14:textId="77777777" w:rsidR="00EE6E92" w:rsidRPr="006C4666" w:rsidRDefault="00EE6E92" w:rsidP="00EE6E92">
      <w:pPr>
        <w:pStyle w:val="Heading4"/>
        <w:rPr>
          <w:rFonts w:cstheme="minorHAnsi"/>
        </w:rPr>
      </w:pPr>
      <w:r w:rsidRPr="006C4666">
        <w:rPr>
          <w:rFonts w:cstheme="minorHAnsi"/>
        </w:rPr>
        <w:t xml:space="preserve">A] Substantively true since it maximizes the probability of achieving net most moral value—beating a </w:t>
      </w:r>
      <w:proofErr w:type="gramStart"/>
      <w:r w:rsidRPr="006C4666">
        <w:rPr>
          <w:rFonts w:cstheme="minorHAnsi"/>
        </w:rPr>
        <w:t>framework acts</w:t>
      </w:r>
      <w:proofErr w:type="gramEnd"/>
      <w:r w:rsidRPr="006C4666">
        <w:rPr>
          <w:rFonts w:cstheme="minorHAnsi"/>
        </w:rPr>
        <w:t xml:space="preserve"> as mitigation to their impacts but the strength of that mitigation is contingent. </w:t>
      </w:r>
    </w:p>
    <w:p w14:paraId="7AA213D4" w14:textId="13CF52FB" w:rsidR="00EE6E92" w:rsidRPr="006C4666" w:rsidRDefault="009C07B3" w:rsidP="00EE6E92">
      <w:pPr>
        <w:pStyle w:val="Heading4"/>
        <w:rPr>
          <w:rFonts w:cstheme="minorHAnsi"/>
        </w:rPr>
      </w:pPr>
      <w:r>
        <w:rPr>
          <w:rFonts w:cstheme="minorHAnsi"/>
        </w:rPr>
        <w:t>6</w:t>
      </w:r>
      <w:r w:rsidR="00EE6E92" w:rsidRPr="006C4666">
        <w:rPr>
          <w:rFonts w:cstheme="minorHAnsi"/>
        </w:rPr>
        <w:t>] Reject calc indicts and util triggers permissibility arguments:</w:t>
      </w:r>
    </w:p>
    <w:p w14:paraId="36DF9F08" w14:textId="77777777" w:rsidR="00EE6E92" w:rsidRPr="006C4666" w:rsidRDefault="00EE6E92" w:rsidP="00EE6E92">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3BE4C8DA" w14:textId="77777777" w:rsidR="00EE6E92" w:rsidRPr="006C4666" w:rsidRDefault="00EE6E92" w:rsidP="00EE6E92">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p w14:paraId="156B48E3" w14:textId="41EBDC8E" w:rsidR="00561DB9" w:rsidRPr="006C4666" w:rsidRDefault="009C07B3" w:rsidP="00561DB9">
      <w:pPr>
        <w:pStyle w:val="Heading4"/>
        <w:rPr>
          <w:rFonts w:cstheme="minorHAnsi"/>
        </w:rPr>
      </w:pPr>
      <w:r>
        <w:rPr>
          <w:rFonts w:cstheme="minorHAnsi"/>
        </w:rPr>
        <w:t>7</w:t>
      </w:r>
      <w:r w:rsidR="00561DB9" w:rsidRPr="006C4666">
        <w:rPr>
          <w:rFonts w:cstheme="minorHAnsi"/>
        </w:rPr>
        <w:t>] Nothing in the 1AC triggers presumption or permissibility – but they should affirm:</w:t>
      </w:r>
    </w:p>
    <w:p w14:paraId="4FD7F7EB" w14:textId="77777777" w:rsidR="00561DB9" w:rsidRPr="006C4666" w:rsidRDefault="00561DB9" w:rsidP="00561DB9">
      <w:pPr>
        <w:pStyle w:val="Heading4"/>
        <w:rPr>
          <w:rFonts w:cstheme="minorHAnsi"/>
        </w:rPr>
      </w:pPr>
      <w:r w:rsidRPr="006C4666">
        <w:rPr>
          <w:rFonts w:cstheme="minorHAnsi"/>
        </w:rPr>
        <w:t xml:space="preserve">A] 1ar time skew means 1ar has to answer 7 minutes of offense and hedge against a </w:t>
      </w:r>
      <w:proofErr w:type="gramStart"/>
      <w:r w:rsidRPr="006C4666">
        <w:rPr>
          <w:rFonts w:cstheme="minorHAnsi"/>
        </w:rPr>
        <w:t>6 minute</w:t>
      </w:r>
      <w:proofErr w:type="gramEnd"/>
      <w:r w:rsidRPr="006C4666">
        <w:rPr>
          <w:rFonts w:cstheme="minorHAnsi"/>
        </w:rPr>
        <w:t xml:space="preserve"> 2nr collapse, if the neg can’t prove the aff false you should presume its true</w:t>
      </w:r>
    </w:p>
    <w:p w14:paraId="5B64380A" w14:textId="2EC6C448" w:rsidR="00EE6E92" w:rsidRDefault="00EE6E92" w:rsidP="006B0432"/>
    <w:p w14:paraId="1A64C02C" w14:textId="77777777" w:rsidR="00EE6E92" w:rsidRPr="006B0432" w:rsidRDefault="00EE6E92" w:rsidP="006B0432"/>
    <w:sectPr w:rsidR="00EE6E92" w:rsidRPr="006B04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1B33"/>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607"/>
    <w:rsid w:val="000A2D8A"/>
    <w:rsid w:val="000D26A6"/>
    <w:rsid w:val="000D2B90"/>
    <w:rsid w:val="000D6ED8"/>
    <w:rsid w:val="000D717B"/>
    <w:rsid w:val="00100B28"/>
    <w:rsid w:val="00117316"/>
    <w:rsid w:val="001209B4"/>
    <w:rsid w:val="001441C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5C9"/>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8A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0FB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2B8"/>
    <w:rsid w:val="00407AFF"/>
    <w:rsid w:val="0041155D"/>
    <w:rsid w:val="004170BF"/>
    <w:rsid w:val="004270E3"/>
    <w:rsid w:val="004348DC"/>
    <w:rsid w:val="00434921"/>
    <w:rsid w:val="00442018"/>
    <w:rsid w:val="00446567"/>
    <w:rsid w:val="00447B10"/>
    <w:rsid w:val="00452EE4"/>
    <w:rsid w:val="00452F0B"/>
    <w:rsid w:val="004536D6"/>
    <w:rsid w:val="00457224"/>
    <w:rsid w:val="00461DFE"/>
    <w:rsid w:val="0046532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DB9"/>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A51"/>
    <w:rsid w:val="00674A78"/>
    <w:rsid w:val="00696A16"/>
    <w:rsid w:val="006A4840"/>
    <w:rsid w:val="006A52A0"/>
    <w:rsid w:val="006A7E1D"/>
    <w:rsid w:val="006B0432"/>
    <w:rsid w:val="006C3A56"/>
    <w:rsid w:val="006D13F4"/>
    <w:rsid w:val="006D6AED"/>
    <w:rsid w:val="006E2FC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0A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7B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A95"/>
    <w:rsid w:val="00B3569C"/>
    <w:rsid w:val="00B43676"/>
    <w:rsid w:val="00B5602D"/>
    <w:rsid w:val="00B60125"/>
    <w:rsid w:val="00B6656B"/>
    <w:rsid w:val="00B71625"/>
    <w:rsid w:val="00B75C54"/>
    <w:rsid w:val="00B8710E"/>
    <w:rsid w:val="00B92A93"/>
    <w:rsid w:val="00BA17A8"/>
    <w:rsid w:val="00BA3C33"/>
    <w:rsid w:val="00BB0878"/>
    <w:rsid w:val="00BB1879"/>
    <w:rsid w:val="00BB5C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07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E9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B33"/>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4B5938"/>
  <w14:defaultImageDpi w14:val="300"/>
  <w15:docId w15:val="{F6902C24-8DDC-AC44-B794-B4B8441AE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1B3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A1B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1B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1B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A1B3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A1B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1B33"/>
  </w:style>
  <w:style w:type="character" w:customStyle="1" w:styleId="Heading1Char">
    <w:name w:val="Heading 1 Char"/>
    <w:aliases w:val="Pocket Char"/>
    <w:basedOn w:val="DefaultParagraphFont"/>
    <w:link w:val="Heading1"/>
    <w:uiPriority w:val="9"/>
    <w:rsid w:val="00FA1B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1B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1B3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A1B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1B33"/>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A1B33"/>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A1B3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A1B3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A1B33"/>
    <w:rPr>
      <w:color w:val="auto"/>
      <w:u w:val="none"/>
    </w:rPr>
  </w:style>
  <w:style w:type="paragraph" w:styleId="DocumentMap">
    <w:name w:val="Document Map"/>
    <w:basedOn w:val="Normal"/>
    <w:link w:val="DocumentMapChar"/>
    <w:uiPriority w:val="99"/>
    <w:semiHidden/>
    <w:unhideWhenUsed/>
    <w:rsid w:val="00FA1B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1B33"/>
    <w:rPr>
      <w:rFonts w:ascii="Lucida Grande" w:hAnsi="Lucida Grande" w:cs="Lucida Grande"/>
    </w:rPr>
  </w:style>
  <w:style w:type="paragraph" w:customStyle="1" w:styleId="textbold">
    <w:name w:val="text bold"/>
    <w:basedOn w:val="Normal"/>
    <w:link w:val="Emphasis"/>
    <w:uiPriority w:val="20"/>
    <w:qFormat/>
    <w:rsid w:val="000A160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0A160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2218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sciencedirect.com/science/article/pii/S0048969717316431?via%3Dihub)//CHS" TargetMode="External"/><Relationship Id="rId3" Type="http://schemas.openxmlformats.org/officeDocument/2006/relationships/customXml" Target="../customXml/item3.xml"/><Relationship Id="rId21" Type="http://schemas.openxmlformats.org/officeDocument/2006/relationships/hyperlink" Target="https://jme.bmj.com/content/medethics/early/2021/07/06/medethics-2021-107555.full.pdf"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foreignaffairs.com/articles/china/2018-10-15/beijings-nuclear-option%5d//recut" TargetMode="External"/><Relationship Id="rId2" Type="http://schemas.openxmlformats.org/officeDocument/2006/relationships/customXml" Target="../customXml/item2.xml"/><Relationship Id="rId16" Type="http://schemas.openxmlformats.org/officeDocument/2006/relationships/hyperlink" Target="https://www.nbcnews.com/news/world/russia-china-are-beating-u-s-vaccine-diplomacy-experts-say-n1262742" TargetMode="External"/><Relationship Id="rId20" Type="http://schemas.openxmlformats.org/officeDocument/2006/relationships/hyperlink" Target="https://www.nytimes.com/2021/05/17/opinion/europe-vaccines-commission.html?smid=tw-sha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citizen.org/article/waiver-of-wto-protections-for-big-pharma-will-help-u-s-economic-recovery-and-boost-u-s-employ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26</Pages>
  <Words>8853</Words>
  <Characters>50463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19</cp:revision>
  <dcterms:created xsi:type="dcterms:W3CDTF">2021-09-18T13:27:00Z</dcterms:created>
  <dcterms:modified xsi:type="dcterms:W3CDTF">2021-09-18T14:52:00Z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