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48029" w14:textId="77777777" w:rsidR="00994EBB" w:rsidRPr="00994EBB" w:rsidRDefault="00994EBB" w:rsidP="00994EBB"/>
    <w:p w14:paraId="73ED3967" w14:textId="27645B0A" w:rsidR="00366E4D" w:rsidRDefault="00366E4D" w:rsidP="00366E4D">
      <w:pPr>
        <w:pStyle w:val="Heading1"/>
      </w:pPr>
      <w:r>
        <w:t>1AC</w:t>
      </w:r>
    </w:p>
    <w:p w14:paraId="6EC0158F" w14:textId="77777777" w:rsidR="00366E4D" w:rsidRDefault="00366E4D" w:rsidP="00366E4D"/>
    <w:p w14:paraId="5A07F394" w14:textId="77777777" w:rsidR="00366E4D" w:rsidRDefault="00366E4D" w:rsidP="00366E4D"/>
    <w:p w14:paraId="7E184C81" w14:textId="77777777" w:rsidR="00366E4D" w:rsidRDefault="00366E4D" w:rsidP="00366E4D"/>
    <w:p w14:paraId="053BE59B" w14:textId="77777777" w:rsidR="00366E4D" w:rsidRPr="00355308" w:rsidRDefault="00366E4D" w:rsidP="00366E4D">
      <w:pPr>
        <w:pStyle w:val="Heading2"/>
        <w:rPr>
          <w:rFonts w:cs="Calibri"/>
          <w:color w:val="000000" w:themeColor="text1"/>
          <w:sz w:val="32"/>
          <w:szCs w:val="32"/>
          <w:u w:val="single"/>
        </w:rPr>
      </w:pPr>
      <w:r w:rsidRPr="00355308">
        <w:rPr>
          <w:rFonts w:cs="Calibri"/>
          <w:color w:val="000000" w:themeColor="text1"/>
        </w:rPr>
        <w:t>1AC—Plan</w:t>
      </w:r>
    </w:p>
    <w:p w14:paraId="65E41EC8" w14:textId="77777777" w:rsidR="00366E4D" w:rsidRPr="00355308" w:rsidRDefault="00366E4D" w:rsidP="00366E4D"/>
    <w:p w14:paraId="7B7DD6B0" w14:textId="77777777" w:rsidR="00366E4D" w:rsidRPr="00355308" w:rsidRDefault="00366E4D" w:rsidP="00366E4D">
      <w:pPr>
        <w:pStyle w:val="Heading4"/>
        <w:rPr>
          <w:rFonts w:cs="Calibri"/>
        </w:rPr>
      </w:pPr>
      <w:r w:rsidRPr="00355308">
        <w:rPr>
          <w:rFonts w:cs="Calibri"/>
        </w:rPr>
        <w:t>Plan: The appropriation of outer space through asteroid mining by private entities should be banned.</w:t>
      </w:r>
    </w:p>
    <w:p w14:paraId="25A21DB1" w14:textId="77777777" w:rsidR="00366E4D" w:rsidRPr="00355308" w:rsidRDefault="00366E4D" w:rsidP="00366E4D"/>
    <w:p w14:paraId="5759DD9A" w14:textId="77777777" w:rsidR="00366E4D" w:rsidRPr="00355308" w:rsidRDefault="00366E4D" w:rsidP="00366E4D">
      <w:pPr>
        <w:pStyle w:val="Heading4"/>
        <w:rPr>
          <w:rFonts w:cs="Calibri"/>
        </w:rPr>
      </w:pPr>
      <w:r w:rsidRPr="00355308">
        <w:rPr>
          <w:rFonts w:cs="Calibri"/>
        </w:rPr>
        <w:t>We’ll defend normal means as the signatories of the OST adding an optional protocol under Article II.</w:t>
      </w:r>
    </w:p>
    <w:p w14:paraId="2D972FAB" w14:textId="77777777" w:rsidR="00366E4D" w:rsidRPr="00355308" w:rsidRDefault="00366E4D" w:rsidP="00366E4D">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C0C7AFB" w14:textId="77777777" w:rsidR="00366E4D" w:rsidRPr="00355308" w:rsidRDefault="00366E4D" w:rsidP="00366E4D">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5D6AA14" w14:textId="77777777" w:rsidR="00366E4D" w:rsidRPr="00355308" w:rsidRDefault="00366E4D" w:rsidP="00366E4D">
      <w:pPr>
        <w:rPr>
          <w:color w:val="000000" w:themeColor="text1"/>
          <w:sz w:val="14"/>
        </w:rPr>
      </w:pPr>
    </w:p>
    <w:p w14:paraId="37479244" w14:textId="77777777" w:rsidR="00366E4D" w:rsidRDefault="00366E4D" w:rsidP="00366E4D">
      <w:pPr>
        <w:pStyle w:val="Heading2"/>
        <w:rPr>
          <w:rFonts w:cs="Calibri"/>
        </w:rPr>
      </w:pPr>
      <w:r w:rsidRPr="00355308">
        <w:rPr>
          <w:rFonts w:cs="Calibri"/>
        </w:rPr>
        <w:t>1AC—Advantages</w:t>
      </w:r>
    </w:p>
    <w:p w14:paraId="4FC2FBBE" w14:textId="77777777" w:rsidR="00366E4D" w:rsidRDefault="00366E4D" w:rsidP="00366E4D"/>
    <w:p w14:paraId="064074FB" w14:textId="77777777" w:rsidR="00366E4D" w:rsidRDefault="00366E4D" w:rsidP="00366E4D">
      <w:pPr>
        <w:pStyle w:val="Heading3"/>
        <w:rPr>
          <w:rFonts w:cs="Calibri"/>
        </w:rPr>
      </w:pPr>
      <w:r>
        <w:rPr>
          <w:rFonts w:cs="Calibri"/>
        </w:rPr>
        <w:t>Advantage – Space War</w:t>
      </w:r>
    </w:p>
    <w:p w14:paraId="71D46333" w14:textId="77777777" w:rsidR="00366E4D" w:rsidRPr="00C51E0C" w:rsidRDefault="00366E4D" w:rsidP="00366E4D"/>
    <w:p w14:paraId="7BEE8732" w14:textId="77777777" w:rsidR="00366E4D" w:rsidRPr="00355308" w:rsidRDefault="00366E4D" w:rsidP="00366E4D">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8C58A1F" w14:textId="77777777" w:rsidR="00366E4D" w:rsidRPr="00355308" w:rsidRDefault="00366E4D" w:rsidP="00366E4D">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1D506B9B" w14:textId="77777777" w:rsidR="00366E4D" w:rsidRPr="00355308" w:rsidRDefault="00366E4D" w:rsidP="00366E4D">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13CD075" w14:textId="77777777" w:rsidR="00366E4D" w:rsidRPr="00355308" w:rsidRDefault="00366E4D" w:rsidP="00366E4D">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515E65C" w14:textId="77777777" w:rsidR="00366E4D" w:rsidRPr="00355308" w:rsidRDefault="00366E4D" w:rsidP="00366E4D">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4330055" w14:textId="77777777" w:rsidR="00366E4D" w:rsidRPr="00355308" w:rsidRDefault="00366E4D" w:rsidP="00366E4D">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23A09D77" w14:textId="77777777" w:rsidR="00366E4D" w:rsidRPr="00355308" w:rsidRDefault="00366E4D" w:rsidP="00366E4D">
      <w:pPr>
        <w:rPr>
          <w:color w:val="000000" w:themeColor="text1"/>
          <w:sz w:val="8"/>
          <w:u w:val="single"/>
        </w:rPr>
      </w:pPr>
    </w:p>
    <w:p w14:paraId="63C596E0" w14:textId="77777777" w:rsidR="00366E4D" w:rsidRPr="00355308" w:rsidRDefault="00366E4D" w:rsidP="00366E4D"/>
    <w:p w14:paraId="2E39F581" w14:textId="77777777" w:rsidR="00366E4D" w:rsidRDefault="00366E4D" w:rsidP="00366E4D"/>
    <w:p w14:paraId="008C1F72" w14:textId="77777777" w:rsidR="00366E4D" w:rsidRPr="00AD4C5F" w:rsidRDefault="00366E4D" w:rsidP="00366E4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1A9F1A21" w14:textId="77777777" w:rsidR="00366E4D" w:rsidRPr="00AD4C5F" w:rsidRDefault="00366E4D" w:rsidP="00366E4D">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64BA22ED" w14:textId="77777777" w:rsidR="00366E4D" w:rsidRPr="00AD4C5F" w:rsidRDefault="00366E4D" w:rsidP="00366E4D">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3DAD99E" w14:textId="77777777" w:rsidR="00366E4D" w:rsidRPr="00AD4C5F" w:rsidRDefault="00366E4D" w:rsidP="00366E4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DDB59C5" w14:textId="77777777" w:rsidR="00366E4D" w:rsidRPr="00AD4C5F" w:rsidRDefault="00366E4D" w:rsidP="00366E4D">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30F861A" w14:textId="77777777" w:rsidR="00366E4D" w:rsidRPr="00AD4C5F" w:rsidRDefault="00366E4D" w:rsidP="00366E4D">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5985B60" w14:textId="77777777" w:rsidR="00366E4D" w:rsidRPr="00AD4C5F" w:rsidRDefault="00366E4D" w:rsidP="00366E4D">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0F65A19" w14:textId="77777777" w:rsidR="00366E4D" w:rsidRPr="00AD4C5F" w:rsidRDefault="00366E4D" w:rsidP="00366E4D">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35EB6466" w14:textId="77777777" w:rsidR="00366E4D" w:rsidRPr="00AD4C5F" w:rsidRDefault="00366E4D" w:rsidP="00366E4D">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776583" w14:textId="77777777" w:rsidR="00366E4D" w:rsidRPr="00AD4C5F" w:rsidRDefault="00366E4D" w:rsidP="00366E4D">
      <w:pPr>
        <w:rPr>
          <w:rFonts w:asciiTheme="majorHAnsi" w:hAnsiTheme="majorHAnsi" w:cstheme="majorHAnsi"/>
          <w:color w:val="000000" w:themeColor="text1"/>
          <w:sz w:val="16"/>
        </w:rPr>
      </w:pPr>
    </w:p>
    <w:p w14:paraId="597E1EDE" w14:textId="77777777" w:rsidR="00366E4D" w:rsidRPr="00AD4C5F" w:rsidRDefault="00366E4D" w:rsidP="00366E4D">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673010A" w14:textId="77777777" w:rsidR="00366E4D" w:rsidRPr="00AD4C5F" w:rsidRDefault="00366E4D" w:rsidP="00366E4D">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4FBC709" w14:textId="77777777" w:rsidR="00366E4D" w:rsidRPr="0098474F" w:rsidRDefault="00366E4D" w:rsidP="00366E4D">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A0F550D" w14:textId="77777777" w:rsidR="00366E4D" w:rsidRPr="00AD4C5F" w:rsidRDefault="00366E4D" w:rsidP="00366E4D">
      <w:pPr>
        <w:rPr>
          <w:rFonts w:asciiTheme="majorHAnsi" w:hAnsiTheme="majorHAnsi" w:cstheme="majorHAnsi"/>
          <w:color w:val="000000" w:themeColor="text1"/>
          <w:sz w:val="16"/>
        </w:rPr>
      </w:pPr>
    </w:p>
    <w:p w14:paraId="593E90B7" w14:textId="77777777" w:rsidR="00366E4D" w:rsidRPr="00AD4C5F" w:rsidRDefault="00366E4D" w:rsidP="00366E4D">
      <w:pPr>
        <w:rPr>
          <w:rFonts w:asciiTheme="majorHAnsi" w:hAnsiTheme="majorHAnsi" w:cstheme="majorHAnsi"/>
          <w:color w:val="000000" w:themeColor="text1"/>
          <w:sz w:val="16"/>
        </w:rPr>
      </w:pPr>
    </w:p>
    <w:p w14:paraId="406E2235" w14:textId="77777777" w:rsidR="00366E4D" w:rsidRDefault="00366E4D" w:rsidP="00366E4D"/>
    <w:p w14:paraId="5C230F96" w14:textId="77777777" w:rsidR="00366E4D" w:rsidRPr="00355308" w:rsidRDefault="00366E4D" w:rsidP="00366E4D">
      <w:pPr>
        <w:pStyle w:val="Heading3"/>
        <w:rPr>
          <w:rFonts w:cs="Calibri"/>
        </w:rPr>
      </w:pPr>
      <w:r w:rsidRPr="00355308">
        <w:rPr>
          <w:rFonts w:cs="Calibri"/>
        </w:rPr>
        <w:t>Advantage – Collisions</w:t>
      </w:r>
    </w:p>
    <w:p w14:paraId="4819E082" w14:textId="77777777" w:rsidR="00366E4D" w:rsidRPr="00355308" w:rsidRDefault="00366E4D" w:rsidP="00366E4D">
      <w:pPr>
        <w:pStyle w:val="Heading4"/>
        <w:rPr>
          <w:rFonts w:cs="Calibri"/>
          <w:color w:val="000000" w:themeColor="text1"/>
        </w:rPr>
      </w:pPr>
      <w:r w:rsidRPr="00355308">
        <w:rPr>
          <w:rFonts w:cs="Calibri"/>
          <w:color w:val="000000" w:themeColor="text1"/>
        </w:rPr>
        <w:t>Unregulated mining is existential and causes collisions – multiple scenarios</w:t>
      </w:r>
    </w:p>
    <w:p w14:paraId="23C6AE19" w14:textId="77777777" w:rsidR="00366E4D" w:rsidRPr="00355308" w:rsidRDefault="00366E4D" w:rsidP="00366E4D">
      <w:pPr>
        <w:pStyle w:val="Heading4"/>
        <w:rPr>
          <w:rFonts w:cs="Calibri"/>
        </w:rPr>
      </w:pPr>
      <w:r>
        <w:rPr>
          <w:rFonts w:cs="Calibri"/>
        </w:rPr>
        <w:t>‘</w:t>
      </w:r>
      <w:r w:rsidRPr="00355308">
        <w:rPr>
          <w:rFonts w:cs="Calibri"/>
        </w:rPr>
        <w:t>Scenario 1 is deflection</w:t>
      </w:r>
    </w:p>
    <w:p w14:paraId="1811CAE1" w14:textId="77777777" w:rsidR="00366E4D" w:rsidRPr="00355308" w:rsidRDefault="00366E4D" w:rsidP="00366E4D">
      <w:pPr>
        <w:pStyle w:val="Heading4"/>
        <w:rPr>
          <w:rFonts w:cs="Calibri"/>
          <w:color w:val="000000" w:themeColor="text1"/>
        </w:rPr>
      </w:pPr>
      <w:r w:rsidRPr="00355308">
        <w:rPr>
          <w:rFonts w:cs="Calibri"/>
          <w:color w:val="000000" w:themeColor="text1"/>
        </w:rPr>
        <w:t>Unregulated mining causes asteroid deflection and astroterror</w:t>
      </w:r>
    </w:p>
    <w:p w14:paraId="7DA0CC63" w14:textId="77777777" w:rsidR="00366E4D" w:rsidRPr="00355308" w:rsidRDefault="00366E4D" w:rsidP="00366E4D">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5" w:history="1">
        <w:r w:rsidRPr="00355308">
          <w:rPr>
            <w:color w:val="000000" w:themeColor="text1"/>
          </w:rPr>
          <w:t>https://academic.oup.com/astrogeo/article/56/5/5.15/235650</w:t>
        </w:r>
      </w:hyperlink>
    </w:p>
    <w:p w14:paraId="1CCDEA14" w14:textId="77777777" w:rsidR="00366E4D" w:rsidRPr="00355308" w:rsidRDefault="00366E4D" w:rsidP="00366E4D">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2299BB56" w14:textId="77777777" w:rsidR="00366E4D" w:rsidRPr="00355308" w:rsidRDefault="00366E4D" w:rsidP="00366E4D">
      <w:pPr>
        <w:pStyle w:val="Heading4"/>
        <w:rPr>
          <w:rFonts w:cs="Calibri"/>
          <w:color w:val="000000" w:themeColor="text1"/>
        </w:rPr>
      </w:pPr>
      <w:r w:rsidRPr="00355308">
        <w:rPr>
          <w:rFonts w:cs="Calibri"/>
          <w:color w:val="000000" w:themeColor="text1"/>
        </w:rPr>
        <w:t>Major collisions cause extinction</w:t>
      </w:r>
    </w:p>
    <w:p w14:paraId="7EB4A350" w14:textId="77777777" w:rsidR="00366E4D" w:rsidRPr="00355308" w:rsidRDefault="00366E4D" w:rsidP="00366E4D">
      <w:r w:rsidRPr="00355308">
        <w:rPr>
          <w:rStyle w:val="Style13ptBold"/>
        </w:rPr>
        <w:t xml:space="preserve">Baum ’19 </w:t>
      </w:r>
      <w:r w:rsidRPr="00355308">
        <w:t>- executive director of the Global Catastrophic Risk Institute, Ph.D in Geography</w:t>
      </w:r>
    </w:p>
    <w:p w14:paraId="72EA226E" w14:textId="77777777" w:rsidR="00366E4D" w:rsidRPr="00355308" w:rsidRDefault="00366E4D" w:rsidP="00366E4D">
      <w:r w:rsidRPr="00355308">
        <w:t xml:space="preserve">Seth Baum, “Risk-Risk Tradeoff Analysis of Nuclear Explosives for Asteroid Deflection,” SSRN Scholarly Paper (Rochester, NY: Social Science Research Network, May 31, 2019), </w:t>
      </w:r>
      <w:hyperlink r:id="rId16" w:history="1">
        <w:r w:rsidRPr="00355308">
          <w:rPr>
            <w:rStyle w:val="Hyperlink"/>
          </w:rPr>
          <w:t>https://papers.ssrn.com/abstract=3397559</w:t>
        </w:r>
      </w:hyperlink>
      <w:r w:rsidRPr="00355308">
        <w:t>.</w:t>
      </w:r>
    </w:p>
    <w:p w14:paraId="1B37C53B" w14:textId="77777777" w:rsidR="00366E4D" w:rsidRPr="00355308" w:rsidRDefault="00366E4D" w:rsidP="00366E4D">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596383B" w14:textId="77777777" w:rsidR="00366E4D" w:rsidRPr="00355308" w:rsidRDefault="00366E4D" w:rsidP="00366E4D">
      <w:pPr>
        <w:pStyle w:val="Heading4"/>
        <w:rPr>
          <w:rFonts w:cs="Calibri"/>
        </w:rPr>
      </w:pPr>
      <w:r w:rsidRPr="00355308">
        <w:rPr>
          <w:rFonts w:cs="Calibri"/>
        </w:rPr>
        <w:t>Scenario 2 is satellite collisions</w:t>
      </w:r>
    </w:p>
    <w:p w14:paraId="2EF81A6F" w14:textId="77777777" w:rsidR="00366E4D" w:rsidRDefault="00366E4D" w:rsidP="00366E4D">
      <w:pPr>
        <w:pStyle w:val="Heading4"/>
      </w:pPr>
      <w:r>
        <w:t>Mining creates space debris</w:t>
      </w:r>
    </w:p>
    <w:p w14:paraId="7F1AD67B" w14:textId="77777777" w:rsidR="00366E4D" w:rsidRDefault="00366E4D" w:rsidP="00366E4D">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7" w:history="1">
        <w:r w:rsidRPr="002D7371">
          <w:rPr>
            <w:rStyle w:val="Hyperlink"/>
          </w:rPr>
          <w:t>https://www.science.org/doi/full/10.1126/science.abd3402</w:t>
        </w:r>
      </w:hyperlink>
      <w:r>
        <w:t xml:space="preserve"> EE</w:t>
      </w:r>
    </w:p>
    <w:p w14:paraId="43A33BCC" w14:textId="77777777" w:rsidR="00366E4D" w:rsidRPr="00AD3BF1" w:rsidRDefault="00366E4D" w:rsidP="00366E4D">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839D88C" w14:textId="77777777" w:rsidR="00366E4D" w:rsidRDefault="00366E4D" w:rsidP="00366E4D">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E357217" w14:textId="77777777" w:rsidR="00366E4D" w:rsidRDefault="00366E4D" w:rsidP="00366E4D">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366A02B" w14:textId="77777777" w:rsidR="00366E4D" w:rsidRDefault="00366E4D" w:rsidP="00366E4D"/>
    <w:p w14:paraId="031B53DD" w14:textId="77777777" w:rsidR="00366E4D" w:rsidRPr="00100A2B" w:rsidRDefault="00366E4D" w:rsidP="00366E4D">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4A6CE847" w14:textId="77777777" w:rsidR="00366E4D" w:rsidRPr="00100A2B" w:rsidRDefault="00366E4D" w:rsidP="00366E4D">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18" w:history="1">
        <w:r w:rsidRPr="00EA3CBA">
          <w:rPr>
            <w:rStyle w:val="Hyperlink"/>
          </w:rPr>
          <w:t>https://www.scientificamerican.com/podcast/episode/the-sneaky-danger-of-space-dust/</w:t>
        </w:r>
      </w:hyperlink>
      <w:r>
        <w:t>]//DDPT</w:t>
      </w:r>
    </w:p>
    <w:p w14:paraId="4F17BEF7" w14:textId="77777777" w:rsidR="00366E4D" w:rsidRPr="00100A2B" w:rsidRDefault="00366E4D" w:rsidP="00366E4D">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5D05EC09" w14:textId="77777777" w:rsidR="00366E4D" w:rsidRPr="00100A2B" w:rsidRDefault="00366E4D" w:rsidP="00366E4D">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9" w:history="1">
        <w:r w:rsidRPr="00100A2B">
          <w:rPr>
            <w:rStyle w:val="Hyperlink"/>
          </w:rPr>
          <w:t>baseball-sized chunks</w:t>
        </w:r>
      </w:hyperlink>
      <w:r w:rsidRPr="00100A2B">
        <w:t> of debris, </w:t>
      </w:r>
      <w:hyperlink r:id="rId2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73CFB19" w14:textId="77777777" w:rsidR="00366E4D" w:rsidRPr="00100A2B" w:rsidRDefault="00366E4D" w:rsidP="00366E4D">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0979C228" w14:textId="77777777" w:rsidR="00366E4D" w:rsidRPr="00100A2B" w:rsidRDefault="00366E4D" w:rsidP="00366E4D">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F1A245E" w14:textId="77777777" w:rsidR="00366E4D" w:rsidRPr="00100A2B" w:rsidRDefault="00366E4D" w:rsidP="00366E4D">
      <w:r w:rsidRPr="00100A2B">
        <w:t>"We also think this phenomenon can be attributed to some of the failures and anomalies we see on orbit, that right now are basically tagged as 'unknown cause.'"</w:t>
      </w:r>
    </w:p>
    <w:p w14:paraId="48F1E797" w14:textId="77777777" w:rsidR="00366E4D" w:rsidRPr="00100A2B" w:rsidRDefault="00366E4D" w:rsidP="00366E4D">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034E639A" w14:textId="77777777" w:rsidR="00366E4D" w:rsidRDefault="00366E4D" w:rsidP="00366E4D">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1" w:history="1">
        <w:r w:rsidRPr="00100A2B">
          <w:rPr>
            <w:rStyle w:val="Hyperlink"/>
          </w:rPr>
          <w:t>Particle-in-cell simulations of an RF emission mechanism associated with hypervelocity impact plasmas</w:t>
        </w:r>
      </w:hyperlink>
      <w:r w:rsidRPr="00100A2B">
        <w:t>]</w:t>
      </w:r>
    </w:p>
    <w:p w14:paraId="714FB2F4" w14:textId="77777777" w:rsidR="00366E4D" w:rsidRPr="00355308" w:rsidRDefault="00366E4D" w:rsidP="00366E4D"/>
    <w:p w14:paraId="19913AB3" w14:textId="77777777" w:rsidR="00366E4D" w:rsidRPr="00355308" w:rsidRDefault="00366E4D" w:rsidP="00366E4D">
      <w:pPr>
        <w:pStyle w:val="Heading4"/>
        <w:rPr>
          <w:rFonts w:cs="Calibri"/>
        </w:rPr>
      </w:pPr>
      <w:r w:rsidRPr="00355308">
        <w:rPr>
          <w:rFonts w:cs="Calibri"/>
        </w:rPr>
        <w:t xml:space="preserve">An increase in space debris and dust from mining collides with key defense satellites </w:t>
      </w:r>
    </w:p>
    <w:p w14:paraId="73859966" w14:textId="77777777" w:rsidR="00366E4D" w:rsidRPr="00355308" w:rsidRDefault="00366E4D" w:rsidP="00366E4D">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2" w:history="1">
        <w:r w:rsidRPr="00355308">
          <w:rPr>
            <w:rStyle w:val="Hyperlink"/>
            <w:sz w:val="16"/>
          </w:rPr>
          <w:t>https://www.newscientist.com/article/mg22630235-100-dust-from-asteroid-mining-spells-danger-for-satellites/</w:t>
        </w:r>
      </w:hyperlink>
      <w:r w:rsidRPr="00355308">
        <w:rPr>
          <w:sz w:val="16"/>
        </w:rPr>
        <w:t xml:space="preserve"> DD AG</w:t>
      </w:r>
    </w:p>
    <w:p w14:paraId="675ADCFB" w14:textId="77777777" w:rsidR="00366E4D" w:rsidRPr="00355308" w:rsidRDefault="00366E4D" w:rsidP="00366E4D">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23DC7E00" w14:textId="77777777" w:rsidR="00366E4D" w:rsidRPr="00355308" w:rsidRDefault="00366E4D" w:rsidP="00366E4D">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5CDA804B" w14:textId="77777777" w:rsidR="00366E4D" w:rsidRPr="00355308" w:rsidRDefault="00366E4D" w:rsidP="00366E4D">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4578A339" w14:textId="77777777" w:rsidR="00366E4D" w:rsidRPr="00355308" w:rsidRDefault="00366E4D" w:rsidP="00366E4D">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01AA3B7" w14:textId="77777777" w:rsidR="00366E4D" w:rsidRPr="00355308" w:rsidRDefault="00366E4D" w:rsidP="00366E4D">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59076D6F" w14:textId="77777777" w:rsidR="00366E4D" w:rsidRDefault="00366E4D" w:rsidP="00366E4D">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0CFE1FE2" w14:textId="77777777" w:rsidR="00366E4D" w:rsidRDefault="00366E4D" w:rsidP="00366E4D"/>
    <w:p w14:paraId="0C19CB71" w14:textId="77777777" w:rsidR="00366E4D" w:rsidRPr="00355308" w:rsidRDefault="00366E4D" w:rsidP="00366E4D">
      <w:pPr>
        <w:pStyle w:val="Heading4"/>
        <w:rPr>
          <w:rFonts w:cs="Calibri"/>
        </w:rPr>
      </w:pPr>
      <w:r w:rsidRPr="00355308">
        <w:rPr>
          <w:rFonts w:cs="Calibri"/>
        </w:rPr>
        <w:t>Laundry list of impacts – compromised communication, loss of military capability and more</w:t>
      </w:r>
    </w:p>
    <w:p w14:paraId="549E5337" w14:textId="77777777" w:rsidR="00366E4D" w:rsidRPr="00355308" w:rsidRDefault="00366E4D" w:rsidP="00366E4D">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3" w:history="1">
        <w:r w:rsidRPr="00355308">
          <w:rPr>
            <w:rStyle w:val="Hyperlink"/>
            <w:sz w:val="16"/>
          </w:rPr>
          <w:t>https://gizmodo.com/what-would-happen-if-all-our-satellites-were-suddenly-d-1709006681</w:t>
        </w:r>
      </w:hyperlink>
      <w:r w:rsidRPr="00355308">
        <w:rPr>
          <w:sz w:val="16"/>
        </w:rPr>
        <w:t xml:space="preserve"> DD AG</w:t>
      </w:r>
    </w:p>
    <w:p w14:paraId="58EB426A" w14:textId="77777777" w:rsidR="00366E4D" w:rsidRPr="00355308" w:rsidRDefault="00366E4D" w:rsidP="00366E4D">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45FC9C1" w14:textId="77777777" w:rsidR="00366E4D" w:rsidRPr="00355308" w:rsidRDefault="00366E4D" w:rsidP="00366E4D">
      <w:pPr>
        <w:rPr>
          <w:sz w:val="16"/>
        </w:rPr>
      </w:pPr>
      <w:r w:rsidRPr="00355308">
        <w:rPr>
          <w:sz w:val="16"/>
        </w:rPr>
        <w:t>Compromised Communications</w:t>
      </w:r>
    </w:p>
    <w:p w14:paraId="79CBC481" w14:textId="77777777" w:rsidR="00366E4D" w:rsidRPr="00355308" w:rsidRDefault="00366E4D" w:rsidP="00366E4D">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93E8F70" w14:textId="77777777" w:rsidR="00366E4D" w:rsidRPr="00355308" w:rsidRDefault="00366E4D" w:rsidP="00366E4D">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01177DC" w14:textId="77777777" w:rsidR="00366E4D" w:rsidRPr="00355308" w:rsidRDefault="00366E4D" w:rsidP="00366E4D">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092FE0EE" w14:textId="77777777" w:rsidR="00366E4D" w:rsidRPr="00355308" w:rsidRDefault="00366E4D" w:rsidP="00366E4D">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CD4D22C" w14:textId="77777777" w:rsidR="00366E4D" w:rsidRPr="00355308" w:rsidRDefault="00366E4D" w:rsidP="00366E4D">
      <w:pPr>
        <w:rPr>
          <w:sz w:val="16"/>
        </w:rPr>
      </w:pPr>
      <w:r w:rsidRPr="00355308">
        <w:rPr>
          <w:sz w:val="16"/>
        </w:rPr>
        <w:t>“Indeed, a lot of television would suddenly disappear,” says McDowell. “A sizable portion of TV comes from cable whose companies relay programming from satellites to their hubs.”</w:t>
      </w:r>
    </w:p>
    <w:p w14:paraId="5B8F8EF1" w14:textId="77777777" w:rsidR="00366E4D" w:rsidRPr="00355308" w:rsidRDefault="00366E4D" w:rsidP="00366E4D">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2D6B8CCB" w14:textId="77777777" w:rsidR="00366E4D" w:rsidRPr="00355308" w:rsidRDefault="00366E4D" w:rsidP="00366E4D">
      <w:pPr>
        <w:rPr>
          <w:sz w:val="16"/>
        </w:rPr>
      </w:pPr>
      <w:r w:rsidRPr="00355308">
        <w:rPr>
          <w:sz w:val="16"/>
        </w:rPr>
        <w:t>The sudden loss of satellite capability would have a profound effect on the military.</w:t>
      </w:r>
    </w:p>
    <w:p w14:paraId="1205080A" w14:textId="77777777" w:rsidR="00366E4D" w:rsidRPr="00355308" w:rsidRDefault="00366E4D" w:rsidP="00366E4D">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66121543" w14:textId="77777777" w:rsidR="00366E4D" w:rsidRPr="00355308" w:rsidRDefault="00366E4D" w:rsidP="00366E4D">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EC69CEE" w14:textId="77777777" w:rsidR="00366E4D" w:rsidRPr="00355308" w:rsidRDefault="00366E4D" w:rsidP="00366E4D">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047F3E64" w14:textId="77777777" w:rsidR="00366E4D" w:rsidRPr="00355308" w:rsidRDefault="00366E4D" w:rsidP="00366E4D">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0893355" w14:textId="77777777" w:rsidR="00366E4D" w:rsidRPr="00355308" w:rsidRDefault="00366E4D" w:rsidP="00366E4D">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4A8315C6" w14:textId="77777777" w:rsidR="00366E4D" w:rsidRPr="00355308" w:rsidRDefault="00366E4D" w:rsidP="00366E4D">
      <w:pPr>
        <w:rPr>
          <w:sz w:val="16"/>
        </w:rPr>
      </w:pPr>
      <w:r w:rsidRPr="00355308">
        <w:rPr>
          <w:sz w:val="16"/>
        </w:rPr>
        <w:t>There’s also the effect on science to consider. Much of what we know about climate change comes from satellites.</w:t>
      </w:r>
    </w:p>
    <w:p w14:paraId="21E73B3A" w14:textId="77777777" w:rsidR="00366E4D" w:rsidRDefault="00366E4D" w:rsidP="00366E4D">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3ED7E1EF" w14:textId="77777777" w:rsidR="00366E4D" w:rsidRPr="00355308" w:rsidRDefault="00366E4D" w:rsidP="00366E4D">
      <w:pPr>
        <w:rPr>
          <w:sz w:val="16"/>
        </w:rPr>
      </w:pPr>
    </w:p>
    <w:p w14:paraId="7B035AB3" w14:textId="77777777" w:rsidR="00366E4D" w:rsidRPr="00355308" w:rsidRDefault="00366E4D" w:rsidP="00366E4D">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ABB6CCD" w14:textId="77777777" w:rsidR="00366E4D" w:rsidRPr="00355308" w:rsidRDefault="00366E4D" w:rsidP="00366E4D">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1349E458" w14:textId="77777777" w:rsidR="00366E4D" w:rsidRPr="00355308" w:rsidRDefault="00366E4D" w:rsidP="00366E4D">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14C9BEB7" w14:textId="6417889C" w:rsidR="00366E4D" w:rsidRDefault="00366E4D" w:rsidP="00366E4D"/>
    <w:p w14:paraId="75E0A74E" w14:textId="5B0BC68A" w:rsidR="006E4E34" w:rsidRDefault="00DD574D" w:rsidP="00DD574D">
      <w:pPr>
        <w:pStyle w:val="Heading3"/>
      </w:pPr>
      <w:r>
        <w:t>Extra</w:t>
      </w:r>
    </w:p>
    <w:p w14:paraId="1B8655E2" w14:textId="6DCC81CF" w:rsidR="006E4E34" w:rsidRDefault="006E4E34" w:rsidP="00366E4D"/>
    <w:p w14:paraId="6FB25D1A" w14:textId="77777777" w:rsidR="00DD574D" w:rsidRPr="00355308" w:rsidRDefault="00DD574D" w:rsidP="00DD574D">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28AA9181" w14:textId="77777777" w:rsidR="00DD574D" w:rsidRPr="00355308" w:rsidRDefault="00DD574D" w:rsidP="00DD574D">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2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329CBA6F" w14:textId="77777777" w:rsidR="00DD574D" w:rsidRPr="00355308" w:rsidRDefault="00DD574D" w:rsidP="00DD574D">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41A9137C" w14:textId="77777777" w:rsidR="00DD574D" w:rsidRPr="00355308" w:rsidRDefault="00DD574D" w:rsidP="00DD574D">
      <w:pPr>
        <w:rPr>
          <w:color w:val="000000" w:themeColor="text1"/>
        </w:rPr>
      </w:pPr>
    </w:p>
    <w:p w14:paraId="0E5D49C0" w14:textId="77777777" w:rsidR="00DD574D" w:rsidRDefault="00DD574D" w:rsidP="00DD574D">
      <w:pPr>
        <w:rPr>
          <w:rFonts w:asciiTheme="majorHAnsi" w:hAnsiTheme="majorHAnsi" w:cstheme="majorHAnsi"/>
          <w:color w:val="000000" w:themeColor="text1"/>
          <w:sz w:val="16"/>
        </w:rPr>
      </w:pPr>
    </w:p>
    <w:p w14:paraId="2BE30C17" w14:textId="77777777" w:rsidR="00DD574D" w:rsidRPr="00355308" w:rsidRDefault="00DD574D" w:rsidP="00DD574D">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405390D1" w14:textId="77777777" w:rsidR="00DD574D" w:rsidRPr="00355308" w:rsidRDefault="00DD574D" w:rsidP="00DD574D">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60E7802F" w14:textId="77777777" w:rsidR="00DD574D" w:rsidRPr="00355308" w:rsidRDefault="00DD574D" w:rsidP="00DD574D">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26" w:history="1">
        <w:r w:rsidRPr="00355308">
          <w:rPr>
            <w:rStyle w:val="Hyperlink"/>
            <w:bCs/>
            <w:color w:val="000000" w:themeColor="text1"/>
          </w:rPr>
          <w:t>https://newrepublic.com/article/117815/space-mining-will-not-solve-earths-conflict-over-natural-resources</w:t>
        </w:r>
      </w:hyperlink>
    </w:p>
    <w:p w14:paraId="2C2D783F" w14:textId="77777777" w:rsidR="00DD574D" w:rsidRPr="00355308" w:rsidRDefault="00DD574D" w:rsidP="00DD574D">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676AD550" w14:textId="77777777" w:rsidR="00DD574D" w:rsidRDefault="00DD574D" w:rsidP="00DD574D"/>
    <w:p w14:paraId="08864265" w14:textId="77777777" w:rsidR="00DD574D" w:rsidRDefault="00DD574D" w:rsidP="00DD574D"/>
    <w:p w14:paraId="599CCEB2" w14:textId="77777777" w:rsidR="00DD574D" w:rsidRDefault="00DD574D" w:rsidP="00366E4D"/>
    <w:p w14:paraId="6361B90A" w14:textId="77777777" w:rsidR="00881568" w:rsidRPr="00355308" w:rsidRDefault="00881568" w:rsidP="00881568">
      <w:pPr>
        <w:pStyle w:val="Heading4"/>
        <w:rPr>
          <w:rFonts w:cs="Calibri"/>
        </w:rPr>
      </w:pPr>
      <w:r w:rsidRPr="00355308">
        <w:rPr>
          <w:rFonts w:cs="Calibri"/>
        </w:rPr>
        <w:t>Research, life, and extraterrestrial environments will be severely damaged if humans mine</w:t>
      </w:r>
    </w:p>
    <w:p w14:paraId="370492AB" w14:textId="77777777" w:rsidR="00881568" w:rsidRPr="00355308" w:rsidRDefault="00881568" w:rsidP="00881568">
      <w:r w:rsidRPr="00355308">
        <w:rPr>
          <w:rStyle w:val="Style13ptBold"/>
        </w:rPr>
        <w:t xml:space="preserve">Bharmal 18- </w:t>
      </w:r>
      <w:r w:rsidRPr="00355308">
        <w:rPr>
          <w:sz w:val="16"/>
        </w:rPr>
        <w:t xml:space="preserve">Bharmal, Zahaan, “The Case against Mars Colonisation.” </w:t>
      </w:r>
      <w:r w:rsidRPr="00355308">
        <w:rPr>
          <w:i/>
          <w:sz w:val="16"/>
        </w:rPr>
        <w:t>The Guardian</w:t>
      </w:r>
      <w:r w:rsidRPr="00355308">
        <w:rPr>
          <w:sz w:val="16"/>
        </w:rPr>
        <w:t xml:space="preserve">, The Guardian, 28 Aug. 2018, www.theguardian.com/science/blog/2018/aug/28/the-case-against-mars-colonisation. </w:t>
      </w:r>
      <w:r w:rsidRPr="00355308">
        <w:t xml:space="preserve">VS </w:t>
      </w:r>
    </w:p>
    <w:p w14:paraId="457B8263" w14:textId="77777777" w:rsidR="00881568" w:rsidRPr="00355308" w:rsidRDefault="00881568" w:rsidP="00881568">
      <w:pPr>
        <w:rPr>
          <w:rStyle w:val="StyleUnderline"/>
        </w:rPr>
      </w:pPr>
      <w:r w:rsidRPr="00355308">
        <w:rPr>
          <w:rStyle w:val="StyleUnderline"/>
          <w:highlight w:val="green"/>
        </w:rPr>
        <w:t xml:space="preserve">If humans </w:t>
      </w:r>
      <w:r w:rsidRPr="00355308">
        <w:rPr>
          <w:rStyle w:val="StyleUnderline"/>
        </w:rPr>
        <w:t>do eventually</w:t>
      </w:r>
      <w:r w:rsidRPr="00355308">
        <w:rPr>
          <w:rStyle w:val="StyleUnderline"/>
          <w:highlight w:val="green"/>
        </w:rPr>
        <w:t xml:space="preserve"> land </w:t>
      </w:r>
      <w:r w:rsidRPr="00355308">
        <w:rPr>
          <w:rStyle w:val="StyleUnderline"/>
        </w:rPr>
        <w:t xml:space="preserve">on Mars, they would not arrive alone. </w:t>
      </w:r>
      <w:r w:rsidRPr="00355308">
        <w:rPr>
          <w:rStyle w:val="StyleUnderline"/>
          <w:highlight w:val="green"/>
        </w:rPr>
        <w:t xml:space="preserve">They would carry </w:t>
      </w:r>
      <w:r w:rsidRPr="00355308">
        <w:rPr>
          <w:rStyle w:val="StyleUnderline"/>
        </w:rPr>
        <w:t>with them</w:t>
      </w:r>
      <w:r w:rsidRPr="00355308">
        <w:rPr>
          <w:rStyle w:val="StyleUnderline"/>
          <w:highlight w:val="green"/>
        </w:rPr>
        <w:t xml:space="preserve"> their earthly microbes</w:t>
      </w:r>
      <w:r w:rsidRPr="00355308">
        <w:rPr>
          <w:rStyle w:val="StyleUnderline"/>
        </w:rPr>
        <w:t>. Trillions of them.</w:t>
      </w:r>
    </w:p>
    <w:p w14:paraId="2E45E8C2" w14:textId="77777777" w:rsidR="00881568" w:rsidRPr="00355308" w:rsidRDefault="00881568" w:rsidP="00881568">
      <w:pPr>
        <w:rPr>
          <w:rStyle w:val="StyleUnderline"/>
        </w:rPr>
      </w:pPr>
      <w:r w:rsidRPr="00355308">
        <w:rPr>
          <w:rStyle w:val="StyleUnderline"/>
        </w:rPr>
        <w:t>There is a real risk that some of</w:t>
      </w:r>
      <w:r w:rsidRPr="00355308">
        <w:rPr>
          <w:rStyle w:val="StyleUnderline"/>
          <w:highlight w:val="green"/>
        </w:rPr>
        <w:t xml:space="preserve"> these microbes could find their way </w:t>
      </w:r>
      <w:r w:rsidRPr="00355308">
        <w:rPr>
          <w:rStyle w:val="StyleUnderline"/>
        </w:rPr>
        <w:t>onto the surface of</w:t>
      </w:r>
      <w:r w:rsidRPr="00355308">
        <w:rPr>
          <w:rStyle w:val="StyleUnderline"/>
          <w:highlight w:val="green"/>
        </w:rPr>
        <w:t xml:space="preserve"> Mars and</w:t>
      </w:r>
      <w:r w:rsidRPr="00355308">
        <w:rPr>
          <w:rStyle w:val="StyleUnderline"/>
        </w:rPr>
        <w:t>, in doing so</w:t>
      </w:r>
      <w:r w:rsidRPr="00355308">
        <w:rPr>
          <w:rStyle w:val="StyleUnderline"/>
          <w:highlight w:val="green"/>
        </w:rPr>
        <w:t xml:space="preserve">, confuse </w:t>
      </w:r>
      <w:r w:rsidRPr="00355308">
        <w:rPr>
          <w:rStyle w:val="StyleUnderline"/>
        </w:rPr>
        <w:t>– perhaps</w:t>
      </w:r>
      <w:r w:rsidRPr="00355308">
        <w:rPr>
          <w:rStyle w:val="StyleUnderline"/>
          <w:highlight w:val="green"/>
        </w:rPr>
        <w:t xml:space="preserve"> irreversibly </w:t>
      </w:r>
      <w:r w:rsidRPr="00355308">
        <w:rPr>
          <w:rStyle w:val="StyleUnderline"/>
        </w:rPr>
        <w:t>so – the</w:t>
      </w:r>
      <w:r w:rsidRPr="00355308">
        <w:rPr>
          <w:rStyle w:val="StyleUnderline"/>
          <w:highlight w:val="green"/>
        </w:rPr>
        <w:t xml:space="preserve"> search for </w:t>
      </w:r>
      <w:r w:rsidRPr="00355308">
        <w:rPr>
          <w:rStyle w:val="StyleUnderline"/>
        </w:rPr>
        <w:t>Martian</w:t>
      </w:r>
      <w:r w:rsidRPr="00355308">
        <w:rPr>
          <w:rStyle w:val="StyleUnderline"/>
          <w:highlight w:val="green"/>
        </w:rPr>
        <w:t xml:space="preserve"> life</w:t>
      </w:r>
      <w:r w:rsidRPr="00355308">
        <w:rPr>
          <w:rStyle w:val="StyleUnderline"/>
        </w:rPr>
        <w:t xml:space="preserve">. This is because </w:t>
      </w:r>
      <w:r w:rsidRPr="00355308">
        <w:rPr>
          <w:rStyle w:val="StyleUnderline"/>
          <w:highlight w:val="green"/>
        </w:rPr>
        <w:t xml:space="preserve">we wouldn't be able to distinguish indigenous life from the microbes </w:t>
      </w:r>
      <w:r w:rsidRPr="00355308">
        <w:rPr>
          <w:rStyle w:val="StyleUnderline"/>
        </w:rPr>
        <w:t>we'd brought with us. Our presence on Mars could jeopardise one of our main reasons for being there – the search for life.</w:t>
      </w:r>
    </w:p>
    <w:p w14:paraId="4AFF1751" w14:textId="77777777" w:rsidR="00881568" w:rsidRPr="00355308" w:rsidRDefault="00881568" w:rsidP="00881568">
      <w:pPr>
        <w:rPr>
          <w:sz w:val="16"/>
        </w:rPr>
      </w:pPr>
      <w:r w:rsidRPr="00355308">
        <w:rPr>
          <w:rStyle w:val="StyleUnderline"/>
        </w:rPr>
        <w:t>Furthermore</w:t>
      </w:r>
      <w:r w:rsidRPr="00355308">
        <w:rPr>
          <w:rStyle w:val="StyleUnderline"/>
          <w:highlight w:val="green"/>
        </w:rPr>
        <w:t xml:space="preserve">, there is no one way of knowing how </w:t>
      </w:r>
      <w:r w:rsidRPr="00355308">
        <w:rPr>
          <w:rStyle w:val="StyleUnderline"/>
        </w:rPr>
        <w:t xml:space="preserve">our </w:t>
      </w:r>
      <w:r w:rsidRPr="00355308">
        <w:rPr>
          <w:rStyle w:val="StyleUnderline"/>
          <w:highlight w:val="green"/>
        </w:rPr>
        <w:t xml:space="preserve">microbes may react with the </w:t>
      </w:r>
      <w:r w:rsidRPr="00355308">
        <w:rPr>
          <w:rStyle w:val="StyleUnderline"/>
        </w:rPr>
        <w:t>vulnerable Martian</w:t>
      </w:r>
      <w:r w:rsidRPr="00355308">
        <w:rPr>
          <w:rStyle w:val="StyleUnderline"/>
          <w:highlight w:val="green"/>
        </w:rPr>
        <w:t xml:space="preserve"> ecosystem.</w:t>
      </w:r>
      <w:r w:rsidRPr="00355308">
        <w:rPr>
          <w:rStyle w:val="StyleUnderline"/>
        </w:rPr>
        <w:t xml:space="preserve"> </w:t>
      </w:r>
      <w:r w:rsidRPr="00355308">
        <w:rPr>
          <w:sz w:val="16"/>
        </w:rPr>
        <w:t xml:space="preserve">In </w:t>
      </w:r>
      <w:hyperlink r:id="rId27" w:history="1">
        <w:r w:rsidRPr="00355308">
          <w:rPr>
            <w:rStyle w:val="Hyperlink"/>
            <w:sz w:val="16"/>
          </w:rPr>
          <w:t>Cosmos, the late Carl Sagan</w:t>
        </w:r>
      </w:hyperlink>
      <w:r w:rsidRPr="00355308">
        <w:rPr>
          <w:sz w:val="16"/>
        </w:rPr>
        <w:t xml:space="preserve"> wrote, “If there is life on Mars, I believe we should do nothing with Mars. Mars then belongs to the Martians, even if the Martians are only microbes … the preservation of that life must, I think, supersede any other possible use of Mars.”</w:t>
      </w:r>
    </w:p>
    <w:p w14:paraId="1AA6358B" w14:textId="77777777" w:rsidR="00366E4D" w:rsidRDefault="00366E4D" w:rsidP="00366E4D"/>
    <w:p w14:paraId="7560DEC6" w14:textId="77777777" w:rsidR="00366E4D" w:rsidRDefault="00366E4D" w:rsidP="00366E4D">
      <w:pPr>
        <w:pStyle w:val="Heading2"/>
      </w:pPr>
      <w:r>
        <w:t>1AC—FW</w:t>
      </w:r>
    </w:p>
    <w:p w14:paraId="204F447F" w14:textId="77777777" w:rsidR="00366E4D" w:rsidRPr="0084387D" w:rsidRDefault="00366E4D" w:rsidP="00366E4D"/>
    <w:p w14:paraId="1C038BA3" w14:textId="77777777" w:rsidR="00366E4D" w:rsidRPr="00355308" w:rsidRDefault="00366E4D" w:rsidP="00366E4D">
      <w:pPr>
        <w:pStyle w:val="Heading4"/>
        <w:rPr>
          <w:rFonts w:cs="Calibri"/>
        </w:rPr>
      </w:pPr>
      <w:r w:rsidRPr="00355308">
        <w:rPr>
          <w:rFonts w:cs="Calibri"/>
        </w:rPr>
        <w:t xml:space="preserve">The standard is maximizing expected wellbeing. </w:t>
      </w:r>
    </w:p>
    <w:p w14:paraId="4F10BB57" w14:textId="77777777" w:rsidR="00366E4D" w:rsidRPr="00355308" w:rsidRDefault="00366E4D" w:rsidP="00366E4D">
      <w:pPr>
        <w:pStyle w:val="Heading4"/>
        <w:rPr>
          <w:rFonts w:cs="Calibri"/>
        </w:rPr>
      </w:pPr>
      <w:r w:rsidRPr="00355308">
        <w:rPr>
          <w:rFonts w:cs="Calibri"/>
        </w:rPr>
        <w:t>Prefer it:</w:t>
      </w:r>
    </w:p>
    <w:p w14:paraId="4FEFCB40" w14:textId="77777777" w:rsidR="00366E4D" w:rsidRPr="00355308" w:rsidRDefault="00366E4D" w:rsidP="00366E4D">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3D553D80" w14:textId="77777777" w:rsidR="00366E4D" w:rsidRPr="00A0610A" w:rsidRDefault="00366E4D" w:rsidP="00366E4D">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A253CE2" w14:textId="77777777" w:rsidR="00366E4D" w:rsidRPr="00A0610A" w:rsidRDefault="00366E4D" w:rsidP="00366E4D">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519D545C" w14:textId="77777777" w:rsidR="00366E4D" w:rsidRPr="00586B80" w:rsidRDefault="00366E4D" w:rsidP="00366E4D">
      <w:pPr>
        <w:pStyle w:val="Heading4"/>
      </w:pPr>
      <w:r>
        <w:t>4] Extinction outweighs -  moral uncertainty</w:t>
      </w:r>
    </w:p>
    <w:p w14:paraId="1BBA3859" w14:textId="77777777" w:rsidR="00366E4D" w:rsidRPr="00611230" w:rsidRDefault="00366E4D" w:rsidP="00366E4D">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52106986" w14:textId="77777777" w:rsidR="00366E4D" w:rsidRDefault="00366E4D" w:rsidP="00366E4D">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AAD268D" w14:textId="77777777" w:rsidR="00366E4D" w:rsidRDefault="00366E4D" w:rsidP="00366E4D"/>
    <w:p w14:paraId="3FACC624" w14:textId="77777777" w:rsidR="00366E4D" w:rsidRDefault="00366E4D" w:rsidP="00366E4D"/>
    <w:p w14:paraId="329EAFE4" w14:textId="77777777" w:rsidR="00366E4D" w:rsidRDefault="00366E4D" w:rsidP="00366E4D"/>
    <w:p w14:paraId="0CCE835D" w14:textId="77777777" w:rsidR="00366E4D" w:rsidRDefault="00366E4D" w:rsidP="00366E4D"/>
    <w:p w14:paraId="69924FD7" w14:textId="77777777" w:rsidR="00366E4D" w:rsidRDefault="00366E4D" w:rsidP="00366E4D"/>
    <w:p w14:paraId="2D0DC8C4" w14:textId="77777777" w:rsidR="00366E4D" w:rsidRDefault="00366E4D" w:rsidP="00366E4D">
      <w:pPr>
        <w:spacing w:after="0" w:line="240" w:lineRule="auto"/>
      </w:pPr>
      <w:r>
        <w:br w:type="page"/>
      </w:r>
    </w:p>
    <w:p w14:paraId="04DBE2FF" w14:textId="77777777" w:rsidR="00366E4D" w:rsidRPr="002873A8" w:rsidRDefault="00366E4D" w:rsidP="00366E4D"/>
    <w:p w14:paraId="029FF14F" w14:textId="77777777" w:rsidR="00366E4D" w:rsidRPr="00F601E6" w:rsidRDefault="00366E4D" w:rsidP="00366E4D"/>
    <w:p w14:paraId="6CB950DE" w14:textId="1C60421B" w:rsidR="00990837" w:rsidRDefault="00990837" w:rsidP="00990837"/>
    <w:p w14:paraId="33D4D742" w14:textId="0752C377" w:rsidR="00990837" w:rsidRDefault="00990837" w:rsidP="00990837"/>
    <w:p w14:paraId="0D216075" w14:textId="547E3322" w:rsidR="00990837" w:rsidRDefault="00990837" w:rsidP="00990837"/>
    <w:p w14:paraId="087C75E6" w14:textId="29C3A42A" w:rsidR="00990837" w:rsidRDefault="00990837" w:rsidP="00990837"/>
    <w:p w14:paraId="517DAE28" w14:textId="5D8F18A2" w:rsidR="00990837" w:rsidRDefault="00990837" w:rsidP="00990837"/>
    <w:p w14:paraId="55B0F277" w14:textId="0052A37D" w:rsidR="00990837" w:rsidRDefault="00990837" w:rsidP="00990837"/>
    <w:p w14:paraId="7D56A73B" w14:textId="005A84D1" w:rsidR="00990837" w:rsidRDefault="00990837" w:rsidP="00990837"/>
    <w:p w14:paraId="2BA5E386" w14:textId="16165BDB" w:rsidR="00990837" w:rsidRDefault="00990837" w:rsidP="00990837"/>
    <w:p w14:paraId="72CEB00E" w14:textId="7E44FE92" w:rsidR="00990837" w:rsidRDefault="00990837" w:rsidP="00990837"/>
    <w:p w14:paraId="37E7200D" w14:textId="38C553B0" w:rsidR="00990837" w:rsidRDefault="00990837" w:rsidP="00990837"/>
    <w:p w14:paraId="05284CED" w14:textId="761BC63C" w:rsidR="00990837" w:rsidRDefault="00990837" w:rsidP="00990837"/>
    <w:p w14:paraId="2290D719" w14:textId="77777777" w:rsidR="00990837" w:rsidRPr="00990837" w:rsidRDefault="00990837" w:rsidP="00990837"/>
    <w:sectPr w:rsidR="00990837" w:rsidRPr="009908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3FED"/>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B73"/>
    <w:rsid w:val="000E3FE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7E9"/>
    <w:rsid w:val="001D1A0D"/>
    <w:rsid w:val="001D36BF"/>
    <w:rsid w:val="001D3BDE"/>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E4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EE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33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077"/>
    <w:rsid w:val="00585FBE"/>
    <w:rsid w:val="00586A05"/>
    <w:rsid w:val="005870E8"/>
    <w:rsid w:val="0058789C"/>
    <w:rsid w:val="005A4D4E"/>
    <w:rsid w:val="005A7237"/>
    <w:rsid w:val="005B0987"/>
    <w:rsid w:val="005B21FA"/>
    <w:rsid w:val="005B3244"/>
    <w:rsid w:val="005B6EE8"/>
    <w:rsid w:val="005B7731"/>
    <w:rsid w:val="005C4515"/>
    <w:rsid w:val="005C5602"/>
    <w:rsid w:val="005C74A6"/>
    <w:rsid w:val="005D3B4D"/>
    <w:rsid w:val="005D615C"/>
    <w:rsid w:val="005E1860"/>
    <w:rsid w:val="005E555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453B"/>
    <w:rsid w:val="00696A16"/>
    <w:rsid w:val="006A4840"/>
    <w:rsid w:val="006A52A0"/>
    <w:rsid w:val="006A7E1D"/>
    <w:rsid w:val="006C3A56"/>
    <w:rsid w:val="006D13F4"/>
    <w:rsid w:val="006D6AED"/>
    <w:rsid w:val="006E4E3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68C"/>
    <w:rsid w:val="008266F9"/>
    <w:rsid w:val="008267E2"/>
    <w:rsid w:val="00826A9B"/>
    <w:rsid w:val="00834842"/>
    <w:rsid w:val="00840E7B"/>
    <w:rsid w:val="008536AF"/>
    <w:rsid w:val="00853D40"/>
    <w:rsid w:val="008564FC"/>
    <w:rsid w:val="00864E76"/>
    <w:rsid w:val="00872581"/>
    <w:rsid w:val="0087459D"/>
    <w:rsid w:val="0087680F"/>
    <w:rsid w:val="00876D81"/>
    <w:rsid w:val="00881568"/>
    <w:rsid w:val="00881D86"/>
    <w:rsid w:val="00883306"/>
    <w:rsid w:val="008904F9"/>
    <w:rsid w:val="00890E4C"/>
    <w:rsid w:val="00890E74"/>
    <w:rsid w:val="00891E42"/>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47D"/>
    <w:rsid w:val="009775C0"/>
    <w:rsid w:val="00981F23"/>
    <w:rsid w:val="00990634"/>
    <w:rsid w:val="00990837"/>
    <w:rsid w:val="00991733"/>
    <w:rsid w:val="00992078"/>
    <w:rsid w:val="00992BE3"/>
    <w:rsid w:val="00994EBB"/>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AC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24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74D"/>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091"/>
    <w:rsid w:val="00F43EA3"/>
    <w:rsid w:val="00F50C55"/>
    <w:rsid w:val="00F57FFB"/>
    <w:rsid w:val="00F601E6"/>
    <w:rsid w:val="00F73954"/>
    <w:rsid w:val="00F74061"/>
    <w:rsid w:val="00F94060"/>
    <w:rsid w:val="00FA56F6"/>
    <w:rsid w:val="00FB329D"/>
    <w:rsid w:val="00FC27E3"/>
    <w:rsid w:val="00FC6752"/>
    <w:rsid w:val="00FC7085"/>
    <w:rsid w:val="00FC74C7"/>
    <w:rsid w:val="00FD451D"/>
    <w:rsid w:val="00FD53FF"/>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F8D54F"/>
  <w14:defaultImageDpi w14:val="300"/>
  <w15:docId w15:val="{7ADCB2E4-34E2-274E-9CA3-E3AD1AEE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098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B09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B09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B09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5B098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366E4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66E4D"/>
    <w:pPr>
      <w:keepNext/>
      <w:keepLines/>
      <w:spacing w:before="200" w:after="40"/>
      <w:outlineLvl w:val="5"/>
    </w:pPr>
    <w:rPr>
      <w:b/>
      <w:sz w:val="20"/>
      <w:szCs w:val="20"/>
    </w:rPr>
  </w:style>
  <w:style w:type="character" w:default="1" w:styleId="DefaultParagraphFont">
    <w:name w:val="Default Paragraph Font"/>
    <w:uiPriority w:val="1"/>
    <w:semiHidden/>
    <w:unhideWhenUsed/>
    <w:rsid w:val="005B0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0987"/>
  </w:style>
  <w:style w:type="character" w:customStyle="1" w:styleId="Heading1Char">
    <w:name w:val="Heading 1 Char"/>
    <w:aliases w:val="Pocket Char"/>
    <w:basedOn w:val="DefaultParagraphFont"/>
    <w:link w:val="Heading1"/>
    <w:uiPriority w:val="9"/>
    <w:rsid w:val="005B098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B098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5B098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5B09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B098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B0987"/>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5B098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B098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B0987"/>
    <w:rPr>
      <w:color w:val="auto"/>
      <w:u w:val="none"/>
    </w:rPr>
  </w:style>
  <w:style w:type="paragraph" w:styleId="DocumentMap">
    <w:name w:val="Document Map"/>
    <w:basedOn w:val="Normal"/>
    <w:link w:val="DocumentMapChar"/>
    <w:uiPriority w:val="99"/>
    <w:semiHidden/>
    <w:unhideWhenUsed/>
    <w:rsid w:val="005B09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0987"/>
    <w:rPr>
      <w:rFonts w:ascii="Lucida Grande" w:hAnsi="Lucida Grande" w:cs="Lucida Grande"/>
    </w:rPr>
  </w:style>
  <w:style w:type="character" w:customStyle="1" w:styleId="Heading5Char">
    <w:name w:val="Heading 5 Char"/>
    <w:basedOn w:val="DefaultParagraphFont"/>
    <w:link w:val="Heading5"/>
    <w:uiPriority w:val="9"/>
    <w:rsid w:val="00366E4D"/>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366E4D"/>
    <w:rPr>
      <w:rFonts w:ascii="Calibri" w:hAnsi="Calibri" w:cs="Calibri"/>
      <w:b/>
      <w:sz w:val="20"/>
      <w:szCs w:val="20"/>
    </w:rPr>
  </w:style>
  <w:style w:type="paragraph" w:customStyle="1" w:styleId="textbold">
    <w:name w:val="text bold"/>
    <w:basedOn w:val="Normal"/>
    <w:link w:val="Emphasis"/>
    <w:uiPriority w:val="20"/>
    <w:qFormat/>
    <w:rsid w:val="00366E4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66E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366E4D"/>
    <w:rPr>
      <w:color w:val="605E5C"/>
      <w:shd w:val="clear" w:color="auto" w:fill="E1DFDD"/>
    </w:rPr>
  </w:style>
  <w:style w:type="paragraph" w:customStyle="1" w:styleId="UnderlinePara">
    <w:name w:val="Underline Para"/>
    <w:basedOn w:val="Normal"/>
    <w:uiPriority w:val="1"/>
    <w:qFormat/>
    <w:rsid w:val="00366E4D"/>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366E4D"/>
    <w:rPr>
      <w:b/>
      <w:bCs/>
    </w:rPr>
  </w:style>
  <w:style w:type="paragraph" w:styleId="ListParagraph">
    <w:name w:val="List Paragraph"/>
    <w:aliases w:val="6 font"/>
    <w:basedOn w:val="Normal"/>
    <w:uiPriority w:val="34"/>
    <w:qFormat/>
    <w:rsid w:val="00366E4D"/>
    <w:pPr>
      <w:ind w:left="720"/>
      <w:contextualSpacing/>
    </w:pPr>
  </w:style>
  <w:style w:type="paragraph" w:customStyle="1" w:styleId="Emphasis1">
    <w:name w:val="Emphasis1"/>
    <w:basedOn w:val="Normal"/>
    <w:autoRedefine/>
    <w:uiPriority w:val="20"/>
    <w:qFormat/>
    <w:rsid w:val="00366E4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66E4D"/>
    <w:pPr>
      <w:ind w:left="432" w:right="432"/>
    </w:pPr>
    <w:rPr>
      <w:color w:val="000000"/>
    </w:rPr>
  </w:style>
  <w:style w:type="character" w:customStyle="1" w:styleId="evidencetextChar1">
    <w:name w:val="evidence text Char1"/>
    <w:link w:val="evidencetext"/>
    <w:rsid w:val="00366E4D"/>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66E4D"/>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366E4D"/>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66E4D"/>
    <w:pPr>
      <w:spacing w:before="100" w:beforeAutospacing="1" w:after="100" w:afterAutospacing="1"/>
    </w:pPr>
    <w:rPr>
      <w:rFonts w:eastAsia="Times New Roman"/>
      <w:sz w:val="24"/>
      <w:lang w:eastAsia="ko-KR"/>
    </w:rPr>
  </w:style>
  <w:style w:type="paragraph" w:customStyle="1" w:styleId="css-182kmce">
    <w:name w:val="css-182kmce"/>
    <w:basedOn w:val="Normal"/>
    <w:rsid w:val="00366E4D"/>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66E4D"/>
  </w:style>
  <w:style w:type="paragraph" w:customStyle="1" w:styleId="pullquote-paragraph">
    <w:name w:val="pullquote-paragraph"/>
    <w:basedOn w:val="Normal"/>
    <w:rsid w:val="00366E4D"/>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66E4D"/>
    <w:rPr>
      <w:i/>
      <w:iCs/>
    </w:rPr>
  </w:style>
  <w:style w:type="paragraph" w:customStyle="1" w:styleId="font--body">
    <w:name w:val="font--body"/>
    <w:basedOn w:val="Normal"/>
    <w:rsid w:val="00366E4D"/>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366E4D"/>
    <w:rPr>
      <w:b/>
      <w:u w:val="single"/>
    </w:rPr>
  </w:style>
  <w:style w:type="character" w:customStyle="1" w:styleId="Minimize">
    <w:name w:val="Minimize"/>
    <w:uiPriority w:val="1"/>
    <w:qFormat/>
    <w:rsid w:val="00366E4D"/>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366E4D"/>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366E4D"/>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366E4D"/>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66E4D"/>
    <w:rPr>
      <w:b/>
      <w:u w:val="single"/>
    </w:rPr>
  </w:style>
  <w:style w:type="character" w:customStyle="1" w:styleId="Underline2Char">
    <w:name w:val="Underline2 Char"/>
    <w:basedOn w:val="DefaultParagraphFont"/>
    <w:link w:val="Underline2"/>
    <w:uiPriority w:val="4"/>
    <w:rsid w:val="00366E4D"/>
    <w:rPr>
      <w:rFonts w:ascii="Calibri" w:hAnsi="Calibri" w:cs="Calibri"/>
      <w:b/>
      <w:sz w:val="26"/>
      <w:u w:val="single"/>
    </w:rPr>
  </w:style>
  <w:style w:type="character" w:customStyle="1" w:styleId="BoldUnderline0">
    <w:name w:val="BoldUnderline"/>
    <w:basedOn w:val="DefaultParagraphFont"/>
    <w:uiPriority w:val="1"/>
    <w:qFormat/>
    <w:rsid w:val="00366E4D"/>
    <w:rPr>
      <w:rFonts w:ascii="Arial" w:hAnsi="Arial"/>
      <w:b/>
      <w:sz w:val="20"/>
      <w:u w:val="single"/>
    </w:rPr>
  </w:style>
  <w:style w:type="paragraph" w:customStyle="1" w:styleId="gntarbp">
    <w:name w:val="gnt_ar_b_p"/>
    <w:basedOn w:val="Normal"/>
    <w:rsid w:val="00366E4D"/>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66E4D"/>
    <w:pPr>
      <w:spacing w:before="100" w:beforeAutospacing="1" w:after="100" w:afterAutospacing="1"/>
    </w:pPr>
    <w:rPr>
      <w:rFonts w:eastAsia="Times New Roman"/>
      <w:sz w:val="24"/>
      <w:lang w:eastAsia="ko-KR"/>
    </w:rPr>
  </w:style>
  <w:style w:type="character" w:customStyle="1" w:styleId="numbers">
    <w:name w:val="numbers"/>
    <w:basedOn w:val="DefaultParagraphFont"/>
    <w:rsid w:val="00366E4D"/>
  </w:style>
  <w:style w:type="paragraph" w:customStyle="1" w:styleId="endmarkenabled">
    <w:name w:val="endmarkenabled"/>
    <w:basedOn w:val="Normal"/>
    <w:rsid w:val="00366E4D"/>
    <w:pPr>
      <w:spacing w:before="100" w:beforeAutospacing="1" w:after="100" w:afterAutospacing="1"/>
    </w:pPr>
    <w:rPr>
      <w:rFonts w:eastAsia="Times New Roman"/>
      <w:sz w:val="24"/>
      <w:lang w:eastAsia="ko-KR"/>
    </w:rPr>
  </w:style>
  <w:style w:type="character" w:customStyle="1" w:styleId="link">
    <w:name w:val="link"/>
    <w:basedOn w:val="DefaultParagraphFont"/>
    <w:rsid w:val="00366E4D"/>
  </w:style>
  <w:style w:type="paragraph" w:customStyle="1" w:styleId="css-exrw3m">
    <w:name w:val="css-exrw3m"/>
    <w:basedOn w:val="Normal"/>
    <w:rsid w:val="00366E4D"/>
    <w:pPr>
      <w:spacing w:before="100" w:beforeAutospacing="1" w:after="100" w:afterAutospacing="1"/>
    </w:pPr>
    <w:rPr>
      <w:rFonts w:eastAsia="Times New Roman"/>
      <w:sz w:val="24"/>
    </w:rPr>
  </w:style>
  <w:style w:type="character" w:customStyle="1" w:styleId="css-8l6xbc">
    <w:name w:val="css-8l6xbc"/>
    <w:basedOn w:val="DefaultParagraphFont"/>
    <w:rsid w:val="00366E4D"/>
  </w:style>
  <w:style w:type="paragraph" w:customStyle="1" w:styleId="t-body-text">
    <w:name w:val="t-body-text"/>
    <w:basedOn w:val="Normal"/>
    <w:rsid w:val="00366E4D"/>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66E4D"/>
    <w:rPr>
      <w:rFonts w:ascii="Segoe UI" w:hAnsi="Segoe UI" w:cs="Segoe UI"/>
      <w:sz w:val="18"/>
      <w:szCs w:val="18"/>
    </w:rPr>
  </w:style>
  <w:style w:type="paragraph" w:styleId="BalloonText">
    <w:name w:val="Balloon Text"/>
    <w:basedOn w:val="Normal"/>
    <w:link w:val="BalloonTextChar"/>
    <w:uiPriority w:val="99"/>
    <w:semiHidden/>
    <w:unhideWhenUsed/>
    <w:rsid w:val="00366E4D"/>
    <w:rPr>
      <w:rFonts w:ascii="Segoe UI" w:hAnsi="Segoe UI" w:cs="Segoe UI"/>
      <w:sz w:val="18"/>
      <w:szCs w:val="18"/>
    </w:rPr>
  </w:style>
  <w:style w:type="character" w:customStyle="1" w:styleId="BalloonTextChar1">
    <w:name w:val="Balloon Text Char1"/>
    <w:basedOn w:val="DefaultParagraphFont"/>
    <w:uiPriority w:val="99"/>
    <w:semiHidden/>
    <w:rsid w:val="00366E4D"/>
    <w:rPr>
      <w:rFonts w:ascii="Times New Roman" w:hAnsi="Times New Roman" w:cs="Times New Roman"/>
      <w:sz w:val="18"/>
      <w:szCs w:val="18"/>
    </w:rPr>
  </w:style>
  <w:style w:type="character" w:customStyle="1" w:styleId="caps">
    <w:name w:val="caps"/>
    <w:basedOn w:val="DefaultParagraphFont"/>
    <w:rsid w:val="00366E4D"/>
  </w:style>
  <w:style w:type="paragraph" w:customStyle="1" w:styleId="c-user-cardbio">
    <w:name w:val="c-user-card__bio"/>
    <w:basedOn w:val="Normal"/>
    <w:rsid w:val="00366E4D"/>
    <w:pPr>
      <w:spacing w:before="100" w:beforeAutospacing="1" w:after="100" w:afterAutospacing="1"/>
    </w:pPr>
    <w:rPr>
      <w:rFonts w:eastAsia="Times New Roman"/>
      <w:sz w:val="24"/>
    </w:rPr>
  </w:style>
  <w:style w:type="paragraph" w:customStyle="1" w:styleId="selectionshareable">
    <w:name w:val="selectionshareable"/>
    <w:basedOn w:val="Normal"/>
    <w:rsid w:val="00366E4D"/>
    <w:pPr>
      <w:spacing w:before="100" w:beforeAutospacing="1" w:after="100" w:afterAutospacing="1"/>
    </w:pPr>
    <w:rPr>
      <w:rFonts w:eastAsia="Times New Roman"/>
      <w:sz w:val="24"/>
    </w:rPr>
  </w:style>
  <w:style w:type="character" w:customStyle="1" w:styleId="3oh-">
    <w:name w:val="_3oh-"/>
    <w:basedOn w:val="DefaultParagraphFont"/>
    <w:rsid w:val="00366E4D"/>
  </w:style>
  <w:style w:type="paragraph" w:customStyle="1" w:styleId="normal1">
    <w:name w:val="normal1"/>
    <w:basedOn w:val="Normal"/>
    <w:rsid w:val="00366E4D"/>
    <w:pPr>
      <w:spacing w:before="100" w:beforeAutospacing="1" w:after="100" w:afterAutospacing="1"/>
    </w:pPr>
    <w:rPr>
      <w:rFonts w:eastAsia="Times New Roman"/>
      <w:sz w:val="24"/>
    </w:rPr>
  </w:style>
  <w:style w:type="character" w:customStyle="1" w:styleId="c-timestamplabel">
    <w:name w:val="c-timestamp__label"/>
    <w:basedOn w:val="DefaultParagraphFont"/>
    <w:rsid w:val="00366E4D"/>
  </w:style>
  <w:style w:type="character" w:customStyle="1" w:styleId="c-messagelistunreaddividerlabel">
    <w:name w:val="c-message_list__unread_divider__label"/>
    <w:basedOn w:val="DefaultParagraphFont"/>
    <w:rsid w:val="00366E4D"/>
  </w:style>
  <w:style w:type="character" w:customStyle="1" w:styleId="c-messagesender">
    <w:name w:val="c-message__sender"/>
    <w:basedOn w:val="DefaultParagraphFont"/>
    <w:rsid w:val="00366E4D"/>
  </w:style>
  <w:style w:type="character" w:customStyle="1" w:styleId="c-reactioncount">
    <w:name w:val="c-reaction__count"/>
    <w:basedOn w:val="DefaultParagraphFont"/>
    <w:rsid w:val="00366E4D"/>
  </w:style>
  <w:style w:type="paragraph" w:customStyle="1" w:styleId="Analytic">
    <w:name w:val="Analytic"/>
    <w:basedOn w:val="Normal"/>
    <w:link w:val="AnalyticChar"/>
    <w:autoRedefine/>
    <w:qFormat/>
    <w:rsid w:val="00366E4D"/>
    <w:rPr>
      <w:color w:val="1F497D" w:themeColor="text2"/>
    </w:rPr>
  </w:style>
  <w:style w:type="character" w:customStyle="1" w:styleId="AnalyticChar">
    <w:name w:val="Analytic Char"/>
    <w:basedOn w:val="DefaultParagraphFont"/>
    <w:link w:val="Analytic"/>
    <w:rsid w:val="00366E4D"/>
    <w:rPr>
      <w:rFonts w:ascii="Calibri" w:hAnsi="Calibri" w:cs="Calibri"/>
      <w:color w:val="1F497D" w:themeColor="text2"/>
      <w:sz w:val="26"/>
    </w:rPr>
  </w:style>
  <w:style w:type="paragraph" w:styleId="Header">
    <w:name w:val="header"/>
    <w:basedOn w:val="Normal"/>
    <w:link w:val="HeaderChar"/>
    <w:uiPriority w:val="99"/>
    <w:unhideWhenUsed/>
    <w:rsid w:val="00366E4D"/>
    <w:pPr>
      <w:tabs>
        <w:tab w:val="center" w:pos="4680"/>
        <w:tab w:val="right" w:pos="9360"/>
      </w:tabs>
    </w:pPr>
  </w:style>
  <w:style w:type="character" w:customStyle="1" w:styleId="HeaderChar">
    <w:name w:val="Header Char"/>
    <w:basedOn w:val="DefaultParagraphFont"/>
    <w:link w:val="Header"/>
    <w:uiPriority w:val="99"/>
    <w:rsid w:val="00366E4D"/>
    <w:rPr>
      <w:rFonts w:ascii="Calibri" w:hAnsi="Calibri" w:cs="Calibri"/>
      <w:sz w:val="26"/>
    </w:rPr>
  </w:style>
  <w:style w:type="paragraph" w:styleId="Footer">
    <w:name w:val="footer"/>
    <w:basedOn w:val="Normal"/>
    <w:link w:val="FooterChar"/>
    <w:uiPriority w:val="99"/>
    <w:unhideWhenUsed/>
    <w:rsid w:val="00366E4D"/>
    <w:pPr>
      <w:tabs>
        <w:tab w:val="center" w:pos="4680"/>
        <w:tab w:val="right" w:pos="9360"/>
      </w:tabs>
    </w:pPr>
  </w:style>
  <w:style w:type="character" w:customStyle="1" w:styleId="FooterChar">
    <w:name w:val="Footer Char"/>
    <w:basedOn w:val="DefaultParagraphFont"/>
    <w:link w:val="Footer"/>
    <w:uiPriority w:val="99"/>
    <w:rsid w:val="00366E4D"/>
    <w:rPr>
      <w:rFonts w:ascii="Calibri" w:hAnsi="Calibri" w:cs="Calibri"/>
      <w:sz w:val="26"/>
    </w:rPr>
  </w:style>
  <w:style w:type="character" w:customStyle="1" w:styleId="z-TopofFormChar">
    <w:name w:val="z-Top of Form Char"/>
    <w:basedOn w:val="DefaultParagraphFont"/>
    <w:link w:val="z-TopofForm"/>
    <w:uiPriority w:val="99"/>
    <w:semiHidden/>
    <w:rsid w:val="00366E4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66E4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66E4D"/>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6E4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66E4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66E4D"/>
    <w:rPr>
      <w:rFonts w:ascii="Arial" w:hAnsi="Arial" w:cs="Arial"/>
      <w:vanish/>
      <w:sz w:val="16"/>
      <w:szCs w:val="16"/>
    </w:rPr>
  </w:style>
  <w:style w:type="paragraph" w:customStyle="1" w:styleId="Emphasize">
    <w:name w:val="Emphasize"/>
    <w:basedOn w:val="Normal"/>
    <w:uiPriority w:val="7"/>
    <w:qFormat/>
    <w:rsid w:val="00366E4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66E4D"/>
    <w:rPr>
      <w:b/>
      <w:sz w:val="20"/>
      <w:u w:val="single"/>
    </w:rPr>
  </w:style>
  <w:style w:type="paragraph" w:customStyle="1" w:styleId="8MIn">
    <w:name w:val="8 MIn"/>
    <w:basedOn w:val="Normal"/>
    <w:link w:val="8MInChar"/>
    <w:uiPriority w:val="4"/>
    <w:qFormat/>
    <w:rsid w:val="00366E4D"/>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66E4D"/>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366E4D"/>
  </w:style>
  <w:style w:type="character" w:customStyle="1" w:styleId="c-messagekittext">
    <w:name w:val="c-message_kit__text"/>
    <w:basedOn w:val="DefaultParagraphFont"/>
    <w:rsid w:val="00366E4D"/>
  </w:style>
  <w:style w:type="character" w:customStyle="1" w:styleId="cardChar">
    <w:name w:val="card Char"/>
    <w:aliases w:val="Bold Cite Char Char,Speed Cite Char"/>
    <w:basedOn w:val="DefaultParagraphFont"/>
    <w:rsid w:val="00366E4D"/>
    <w:rPr>
      <w:rFonts w:ascii="Georgia" w:eastAsia="Calibri" w:hAnsi="Georgia" w:cs="Times New Roman"/>
      <w:sz w:val="24"/>
    </w:rPr>
  </w:style>
  <w:style w:type="character" w:customStyle="1" w:styleId="expertise">
    <w:name w:val="expertise"/>
    <w:basedOn w:val="DefaultParagraphFont"/>
    <w:rsid w:val="00366E4D"/>
  </w:style>
  <w:style w:type="character" w:customStyle="1" w:styleId="education">
    <w:name w:val="education"/>
    <w:basedOn w:val="DefaultParagraphFont"/>
    <w:rsid w:val="00366E4D"/>
  </w:style>
  <w:style w:type="character" w:customStyle="1" w:styleId="rollover-people">
    <w:name w:val="rollover-people"/>
    <w:basedOn w:val="DefaultParagraphFont"/>
    <w:rsid w:val="00366E4D"/>
  </w:style>
  <w:style w:type="character" w:customStyle="1" w:styleId="UnresolvedMention2">
    <w:name w:val="Unresolved Mention2"/>
    <w:basedOn w:val="DefaultParagraphFont"/>
    <w:uiPriority w:val="99"/>
    <w:unhideWhenUsed/>
    <w:rsid w:val="00366E4D"/>
    <w:rPr>
      <w:color w:val="605E5C"/>
      <w:shd w:val="clear" w:color="auto" w:fill="E1DFDD"/>
    </w:rPr>
  </w:style>
  <w:style w:type="character" w:customStyle="1" w:styleId="UnresolvedMention3">
    <w:name w:val="Unresolved Mention3"/>
    <w:basedOn w:val="DefaultParagraphFont"/>
    <w:uiPriority w:val="99"/>
    <w:rsid w:val="00366E4D"/>
    <w:rPr>
      <w:color w:val="605E5C"/>
      <w:shd w:val="clear" w:color="auto" w:fill="E1DFDD"/>
    </w:rPr>
  </w:style>
  <w:style w:type="paragraph" w:customStyle="1" w:styleId="Body">
    <w:name w:val="Body"/>
    <w:link w:val="BodyChar"/>
    <w:autoRedefine/>
    <w:qFormat/>
    <w:rsid w:val="00366E4D"/>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66E4D"/>
    <w:rPr>
      <w:rFonts w:ascii="Calibri" w:eastAsiaTheme="majorEastAsia" w:hAnsi="Calibri" w:cstheme="majorBidi"/>
      <w:iCs/>
      <w:color w:val="000000" w:themeColor="text1"/>
      <w:sz w:val="8"/>
      <w:szCs w:val="22"/>
    </w:rPr>
  </w:style>
  <w:style w:type="character" w:customStyle="1" w:styleId="url">
    <w:name w:val="url"/>
    <w:basedOn w:val="DefaultParagraphFont"/>
    <w:rsid w:val="00366E4D"/>
  </w:style>
  <w:style w:type="character" w:customStyle="1" w:styleId="ellip">
    <w:name w:val="ellip"/>
    <w:basedOn w:val="DefaultParagraphFont"/>
    <w:rsid w:val="00366E4D"/>
  </w:style>
  <w:style w:type="character" w:customStyle="1" w:styleId="nowrap">
    <w:name w:val="nowrap"/>
    <w:basedOn w:val="DefaultParagraphFont"/>
    <w:rsid w:val="00366E4D"/>
  </w:style>
  <w:style w:type="paragraph" w:customStyle="1" w:styleId="Tag2">
    <w:name w:val="Tag2"/>
    <w:basedOn w:val="Normal"/>
    <w:qFormat/>
    <w:rsid w:val="00366E4D"/>
    <w:pPr>
      <w:spacing w:line="256" w:lineRule="auto"/>
    </w:pPr>
    <w:rPr>
      <w:b/>
      <w:sz w:val="24"/>
    </w:rPr>
  </w:style>
  <w:style w:type="character" w:customStyle="1" w:styleId="underlinedChar">
    <w:name w:val="underlined Char"/>
    <w:link w:val="underlined"/>
    <w:locked/>
    <w:rsid w:val="00366E4D"/>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66E4D"/>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66E4D"/>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66E4D"/>
    <w:rPr>
      <w:vertAlign w:val="superscript"/>
    </w:rPr>
  </w:style>
  <w:style w:type="character" w:customStyle="1" w:styleId="Emph">
    <w:name w:val="Emph"/>
    <w:basedOn w:val="DefaultParagraphFont"/>
    <w:uiPriority w:val="1"/>
    <w:qFormat/>
    <w:rsid w:val="00366E4D"/>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66E4D"/>
    <w:rPr>
      <w:u w:val="single"/>
    </w:rPr>
  </w:style>
  <w:style w:type="character" w:customStyle="1" w:styleId="BoldUnderlineChar">
    <w:name w:val="Bold Underline Char"/>
    <w:basedOn w:val="DefaultParagraphFont"/>
    <w:rsid w:val="00366E4D"/>
    <w:rPr>
      <w:rFonts w:ascii="Arial" w:hAnsi="Arial" w:cs="Arial" w:hint="default"/>
      <w:b/>
      <w:bCs w:val="0"/>
      <w:u w:val="single"/>
    </w:rPr>
  </w:style>
  <w:style w:type="character" w:customStyle="1" w:styleId="ReadCard">
    <w:name w:val="ReadCard"/>
    <w:uiPriority w:val="1"/>
    <w:qFormat/>
    <w:rsid w:val="00366E4D"/>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66E4D"/>
    <w:pPr>
      <w:spacing w:before="60" w:after="60"/>
    </w:pPr>
  </w:style>
  <w:style w:type="paragraph" w:customStyle="1" w:styleId="Cards">
    <w:name w:val="Cards"/>
    <w:next w:val="Normal"/>
    <w:link w:val="CardsChar"/>
    <w:qFormat/>
    <w:rsid w:val="00366E4D"/>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366E4D"/>
    <w:rPr>
      <w:rFonts w:ascii="Times New Roman" w:eastAsia="Times New Roman" w:hAnsi="Times New Roman" w:cs="Times New Roman"/>
      <w:sz w:val="20"/>
    </w:rPr>
  </w:style>
  <w:style w:type="character" w:customStyle="1" w:styleId="DebateUnderline">
    <w:name w:val="Debate Underline"/>
    <w:qFormat/>
    <w:rsid w:val="00366E4D"/>
    <w:rPr>
      <w:rFonts w:ascii="Times New Roman" w:hAnsi="Times New Roman"/>
      <w:sz w:val="20"/>
      <w:u w:val="thick"/>
    </w:rPr>
  </w:style>
  <w:style w:type="paragraph" w:customStyle="1" w:styleId="Nothing">
    <w:name w:val="Nothing"/>
    <w:link w:val="NothingChar"/>
    <w:qFormat/>
    <w:rsid w:val="00366E4D"/>
    <w:rPr>
      <w:rFonts w:ascii="Times New Roman" w:eastAsia="Times New Roman" w:hAnsi="Times New Roman" w:cs="Times New Roman"/>
      <w:sz w:val="20"/>
    </w:rPr>
  </w:style>
  <w:style w:type="character" w:customStyle="1" w:styleId="NothingChar">
    <w:name w:val="Nothing Char"/>
    <w:link w:val="Nothing"/>
    <w:rsid w:val="00366E4D"/>
    <w:rPr>
      <w:rFonts w:ascii="Times New Roman" w:eastAsia="Times New Roman" w:hAnsi="Times New Roman" w:cs="Times New Roman"/>
      <w:sz w:val="20"/>
    </w:rPr>
  </w:style>
  <w:style w:type="paragraph" w:customStyle="1" w:styleId="cardtext">
    <w:name w:val="card text"/>
    <w:basedOn w:val="Normal"/>
    <w:link w:val="cardtextChar"/>
    <w:qFormat/>
    <w:rsid w:val="00366E4D"/>
    <w:pPr>
      <w:ind w:left="288" w:right="288"/>
    </w:pPr>
    <w:rPr>
      <w:rFonts w:ascii="Book Antiqua" w:hAnsi="Book Antiqua" w:cs="Lucida Grande"/>
    </w:rPr>
  </w:style>
  <w:style w:type="character" w:customStyle="1" w:styleId="cardtextChar">
    <w:name w:val="card text Char"/>
    <w:basedOn w:val="DefaultParagraphFont"/>
    <w:link w:val="cardtext"/>
    <w:rsid w:val="00366E4D"/>
    <w:rPr>
      <w:rFonts w:ascii="Book Antiqua" w:hAnsi="Book Antiqua" w:cs="Lucida Grande"/>
      <w:sz w:val="26"/>
    </w:rPr>
  </w:style>
  <w:style w:type="paragraph" w:customStyle="1" w:styleId="TagText">
    <w:name w:val="TagText"/>
    <w:basedOn w:val="Normal"/>
    <w:qFormat/>
    <w:rsid w:val="00366E4D"/>
    <w:rPr>
      <w:rFonts w:eastAsia="Calibri"/>
      <w:b/>
      <w:sz w:val="24"/>
    </w:rPr>
  </w:style>
  <w:style w:type="paragraph" w:customStyle="1" w:styleId="UnderlineEmphasis">
    <w:name w:val="Underline + Emphasis"/>
    <w:basedOn w:val="Normal"/>
    <w:next w:val="Normal"/>
    <w:link w:val="UnderlineEmphasisChar"/>
    <w:autoRedefine/>
    <w:qFormat/>
    <w:rsid w:val="00366E4D"/>
    <w:rPr>
      <w:rFonts w:eastAsia="Calibri"/>
      <w:b/>
      <w:color w:val="000000"/>
      <w:sz w:val="24"/>
      <w:u w:val="single"/>
    </w:rPr>
  </w:style>
  <w:style w:type="character" w:customStyle="1" w:styleId="UnderlineEmphasisChar">
    <w:name w:val="Underline + Emphasis Char"/>
    <w:basedOn w:val="DefaultParagraphFont"/>
    <w:link w:val="UnderlineEmphasis"/>
    <w:rsid w:val="00366E4D"/>
    <w:rPr>
      <w:rFonts w:ascii="Calibri" w:eastAsia="Calibri" w:hAnsi="Calibri" w:cs="Calibri"/>
      <w:b/>
      <w:color w:val="000000"/>
      <w:u w:val="single"/>
    </w:rPr>
  </w:style>
  <w:style w:type="character" w:customStyle="1" w:styleId="BoldUnderlineUNDO">
    <w:name w:val="Bold.Underline.UNDO"/>
    <w:uiPriority w:val="1"/>
    <w:qFormat/>
    <w:rsid w:val="00366E4D"/>
    <w:rPr>
      <w:b w:val="0"/>
    </w:rPr>
  </w:style>
  <w:style w:type="paragraph" w:styleId="FootnoteText">
    <w:name w:val="footnote text"/>
    <w:basedOn w:val="Normal"/>
    <w:link w:val="FootnoteTextChar"/>
    <w:uiPriority w:val="99"/>
    <w:unhideWhenUsed/>
    <w:qFormat/>
    <w:rsid w:val="00366E4D"/>
    <w:pPr>
      <w:spacing w:line="256" w:lineRule="auto"/>
    </w:pPr>
    <w:rPr>
      <w:sz w:val="20"/>
      <w:szCs w:val="20"/>
    </w:rPr>
  </w:style>
  <w:style w:type="character" w:customStyle="1" w:styleId="FootnoteTextChar">
    <w:name w:val="Footnote Text Char"/>
    <w:basedOn w:val="DefaultParagraphFont"/>
    <w:link w:val="FootnoteText"/>
    <w:uiPriority w:val="99"/>
    <w:rsid w:val="00366E4D"/>
    <w:rPr>
      <w:rFonts w:ascii="Calibri" w:hAnsi="Calibri" w:cs="Calibri"/>
      <w:sz w:val="20"/>
      <w:szCs w:val="20"/>
    </w:rPr>
  </w:style>
  <w:style w:type="character" w:customStyle="1" w:styleId="LinedDown">
    <w:name w:val="Lined Down"/>
    <w:qFormat/>
    <w:rsid w:val="00366E4D"/>
    <w:rPr>
      <w:rFonts w:ascii="Times New Roman" w:hAnsi="Times New Roman" w:cs="Times New Roman"/>
      <w:b w:val="0"/>
      <w:bCs w:val="0"/>
      <w:i w:val="0"/>
      <w:iCs w:val="0"/>
      <w:color w:val="000000"/>
      <w:sz w:val="12"/>
      <w:szCs w:val="12"/>
      <w:u w:val="none"/>
    </w:rPr>
  </w:style>
  <w:style w:type="character" w:customStyle="1" w:styleId="Carded">
    <w:name w:val="Carded"/>
    <w:qFormat/>
    <w:rsid w:val="00366E4D"/>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66E4D"/>
    <w:rPr>
      <w:bCs/>
      <w:sz w:val="20"/>
      <w:u w:val="single"/>
    </w:rPr>
  </w:style>
  <w:style w:type="character" w:customStyle="1" w:styleId="LDAnalytics">
    <w:name w:val="LD Analytics"/>
    <w:basedOn w:val="DefaultParagraphFont"/>
    <w:autoRedefine/>
    <w:uiPriority w:val="1"/>
    <w:qFormat/>
    <w:rsid w:val="00366E4D"/>
  </w:style>
  <w:style w:type="paragraph" w:styleId="Subtitle">
    <w:name w:val="Subtitle"/>
    <w:basedOn w:val="Normal"/>
    <w:next w:val="Normal"/>
    <w:link w:val="SubtitleChar"/>
    <w:uiPriority w:val="11"/>
    <w:unhideWhenUsed/>
    <w:qFormat/>
    <w:rsid w:val="00366E4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66E4D"/>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366E4D"/>
    <w:rPr>
      <w:rFonts w:eastAsia="Times New Roman" w:cs="Garamond"/>
      <w:bCs/>
      <w:u w:val="single"/>
    </w:rPr>
  </w:style>
  <w:style w:type="character" w:customStyle="1" w:styleId="BodyTextChar">
    <w:name w:val="Body Text Char"/>
    <w:basedOn w:val="DefaultParagraphFont"/>
    <w:link w:val="BodyText"/>
    <w:uiPriority w:val="99"/>
    <w:semiHidden/>
    <w:rsid w:val="00366E4D"/>
    <w:rPr>
      <w:rFonts w:ascii="Calibri" w:hAnsi="Calibri" w:cs="Calibri"/>
      <w:sz w:val="26"/>
    </w:rPr>
  </w:style>
  <w:style w:type="paragraph" w:styleId="BodyText">
    <w:name w:val="Body Text"/>
    <w:basedOn w:val="Normal"/>
    <w:link w:val="BodyTextChar"/>
    <w:uiPriority w:val="99"/>
    <w:semiHidden/>
    <w:unhideWhenUsed/>
    <w:rsid w:val="00366E4D"/>
    <w:pPr>
      <w:spacing w:after="120"/>
    </w:pPr>
  </w:style>
  <w:style w:type="character" w:customStyle="1" w:styleId="BodyTextChar1">
    <w:name w:val="Body Text Char1"/>
    <w:basedOn w:val="DefaultParagraphFont"/>
    <w:uiPriority w:val="99"/>
    <w:semiHidden/>
    <w:rsid w:val="00366E4D"/>
    <w:rPr>
      <w:rFonts w:ascii="Calibri" w:hAnsi="Calibri" w:cs="Calibri"/>
      <w:sz w:val="26"/>
    </w:rPr>
  </w:style>
  <w:style w:type="paragraph" w:customStyle="1" w:styleId="tiny">
    <w:name w:val="tiny"/>
    <w:next w:val="Normal"/>
    <w:link w:val="tinyChar"/>
    <w:autoRedefine/>
    <w:rsid w:val="00366E4D"/>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366E4D"/>
    <w:rPr>
      <w:rFonts w:ascii="Times New Roman" w:eastAsia="Malgun Gothic" w:hAnsi="Times New Roman" w:cs="Times New Roman"/>
      <w:sz w:val="12"/>
    </w:rPr>
  </w:style>
  <w:style w:type="character" w:customStyle="1" w:styleId="LDCut">
    <w:name w:val="LD Cut"/>
    <w:basedOn w:val="DefaultParagraphFont"/>
    <w:uiPriority w:val="1"/>
    <w:qFormat/>
    <w:rsid w:val="00366E4D"/>
    <w:rPr>
      <w:rFonts w:ascii="Times New Roman" w:hAnsi="Times New Roman"/>
      <w:b w:val="0"/>
      <w:color w:val="auto"/>
      <w:sz w:val="12"/>
    </w:rPr>
  </w:style>
  <w:style w:type="character" w:customStyle="1" w:styleId="LDUnderline">
    <w:name w:val="LD Underline"/>
    <w:basedOn w:val="DefaultParagraphFont"/>
    <w:uiPriority w:val="1"/>
    <w:qFormat/>
    <w:rsid w:val="00366E4D"/>
    <w:rPr>
      <w:rFonts w:ascii="Times New Roman" w:hAnsi="Times New Roman" w:cs="Times New Roman"/>
      <w:b/>
      <w:color w:val="auto"/>
      <w:sz w:val="24"/>
      <w:u w:val="single"/>
    </w:rPr>
  </w:style>
  <w:style w:type="character" w:customStyle="1" w:styleId="Style4Char">
    <w:name w:val="Style4 Char"/>
    <w:rsid w:val="00366E4D"/>
    <w:rPr>
      <w:rFonts w:ascii="Arial Narrow" w:hAnsi="Arial Narrow"/>
      <w:szCs w:val="24"/>
      <w:u w:val="single"/>
      <w:lang w:val="en-US" w:eastAsia="en-US" w:bidi="ar-SA"/>
    </w:rPr>
  </w:style>
  <w:style w:type="character" w:customStyle="1" w:styleId="Style1Char">
    <w:name w:val="Style1 Char"/>
    <w:locked/>
    <w:rsid w:val="00366E4D"/>
    <w:rPr>
      <w:rFonts w:ascii="Times New Roman" w:eastAsia="SimSun" w:hAnsi="Times New Roman"/>
      <w:szCs w:val="24"/>
      <w:u w:val="single"/>
      <w:lang w:eastAsia="zh-CN"/>
    </w:rPr>
  </w:style>
  <w:style w:type="character" w:customStyle="1" w:styleId="Style11pt">
    <w:name w:val="Style 11 pt"/>
    <w:basedOn w:val="DefaultParagraphFont"/>
    <w:rsid w:val="00366E4D"/>
    <w:rPr>
      <w:sz w:val="20"/>
    </w:rPr>
  </w:style>
  <w:style w:type="character" w:customStyle="1" w:styleId="DebateHighlighted">
    <w:name w:val="Debate Highlighted"/>
    <w:rsid w:val="00366E4D"/>
    <w:rPr>
      <w:rFonts w:ascii="Times New Roman" w:hAnsi="Times New Roman"/>
      <w:sz w:val="20"/>
      <w:u w:val="thick"/>
      <w:bdr w:val="none" w:sz="0" w:space="0" w:color="auto"/>
      <w:shd w:val="clear" w:color="auto" w:fill="00FFFF"/>
    </w:rPr>
  </w:style>
  <w:style w:type="paragraph" w:customStyle="1" w:styleId="Cites">
    <w:name w:val="Cites"/>
    <w:next w:val="Cards"/>
    <w:rsid w:val="00366E4D"/>
    <w:pPr>
      <w:widowControl w:val="0"/>
    </w:pPr>
    <w:rPr>
      <w:rFonts w:ascii="Times New Roman" w:eastAsia="Times New Roman" w:hAnsi="Times New Roman" w:cs="Times New Roman"/>
      <w:sz w:val="20"/>
    </w:rPr>
  </w:style>
  <w:style w:type="character" w:customStyle="1" w:styleId="Author-Date">
    <w:name w:val="Author-Date"/>
    <w:rsid w:val="00366E4D"/>
    <w:rPr>
      <w:b/>
      <w:sz w:val="24"/>
    </w:rPr>
  </w:style>
  <w:style w:type="character" w:customStyle="1" w:styleId="regtext">
    <w:name w:val="regtext"/>
    <w:uiPriority w:val="99"/>
    <w:rsid w:val="00366E4D"/>
  </w:style>
  <w:style w:type="character" w:customStyle="1" w:styleId="Dottedunderline">
    <w:name w:val="Dotted underline"/>
    <w:rsid w:val="00366E4D"/>
    <w:rPr>
      <w:u w:val="dotted"/>
    </w:rPr>
  </w:style>
  <w:style w:type="character" w:customStyle="1" w:styleId="slug-pub-date">
    <w:name w:val="slug-pub-date"/>
    <w:rsid w:val="00366E4D"/>
  </w:style>
  <w:style w:type="character" w:customStyle="1" w:styleId="slug-vol">
    <w:name w:val="slug-vol"/>
    <w:rsid w:val="00366E4D"/>
  </w:style>
  <w:style w:type="character" w:customStyle="1" w:styleId="slug-issue">
    <w:name w:val="slug-issue"/>
    <w:rsid w:val="00366E4D"/>
  </w:style>
  <w:style w:type="character" w:customStyle="1" w:styleId="slug-pages">
    <w:name w:val="slug-pages"/>
    <w:rsid w:val="00366E4D"/>
  </w:style>
  <w:style w:type="character" w:customStyle="1" w:styleId="DDIUnderline">
    <w:name w:val="DDI Underline"/>
    <w:uiPriority w:val="99"/>
    <w:rsid w:val="00366E4D"/>
    <w:rPr>
      <w:sz w:val="20"/>
      <w:u w:val="thick"/>
    </w:rPr>
  </w:style>
  <w:style w:type="character" w:customStyle="1" w:styleId="CardsChar1">
    <w:name w:val="Cards Char1"/>
    <w:locked/>
    <w:rsid w:val="00366E4D"/>
    <w:rPr>
      <w:rFonts w:ascii="Times New Roman" w:eastAsia="Times New Roman" w:hAnsi="Times New Roman" w:cs="Times New Roman"/>
    </w:rPr>
  </w:style>
  <w:style w:type="character" w:customStyle="1" w:styleId="apple-converted-space">
    <w:name w:val="apple-converted-space"/>
    <w:basedOn w:val="DefaultParagraphFont"/>
    <w:rsid w:val="00366E4D"/>
  </w:style>
  <w:style w:type="character" w:customStyle="1" w:styleId="CardTextChar0">
    <w:name w:val="Card Text Char"/>
    <w:locked/>
    <w:rsid w:val="00366E4D"/>
    <w:rPr>
      <w:rFonts w:ascii="Georgia" w:hAnsi="Georgia"/>
      <w:sz w:val="18"/>
      <w:u w:val="single"/>
    </w:rPr>
  </w:style>
  <w:style w:type="character" w:customStyle="1" w:styleId="normaltextrun">
    <w:name w:val="normaltextrun"/>
    <w:basedOn w:val="DefaultParagraphFont"/>
    <w:rsid w:val="00366E4D"/>
  </w:style>
  <w:style w:type="character" w:customStyle="1" w:styleId="eop">
    <w:name w:val="eop"/>
    <w:basedOn w:val="DefaultParagraphFont"/>
    <w:rsid w:val="00366E4D"/>
  </w:style>
  <w:style w:type="character" w:customStyle="1" w:styleId="spellingerror">
    <w:name w:val="spellingerror"/>
    <w:basedOn w:val="DefaultParagraphFont"/>
    <w:rsid w:val="00366E4D"/>
  </w:style>
  <w:style w:type="paragraph" w:customStyle="1" w:styleId="m-2839544472620372085msonospacing">
    <w:name w:val="m_-2839544472620372085msonospacing"/>
    <w:basedOn w:val="Normal"/>
    <w:rsid w:val="00366E4D"/>
    <w:pPr>
      <w:spacing w:before="100" w:beforeAutospacing="1" w:after="100" w:afterAutospacing="1"/>
    </w:pPr>
    <w:rPr>
      <w:sz w:val="24"/>
    </w:rPr>
  </w:style>
  <w:style w:type="paragraph" w:customStyle="1" w:styleId="franklin-light1">
    <w:name w:val="franklin-light1"/>
    <w:basedOn w:val="Normal"/>
    <w:rsid w:val="00366E4D"/>
    <w:pPr>
      <w:spacing w:before="100" w:beforeAutospacing="1" w:after="100" w:afterAutospacing="1"/>
    </w:pPr>
    <w:rPr>
      <w:sz w:val="24"/>
    </w:rPr>
  </w:style>
  <w:style w:type="character" w:customStyle="1" w:styleId="powa-tease">
    <w:name w:val="powa-tease"/>
    <w:basedOn w:val="DefaultParagraphFont"/>
    <w:rsid w:val="00366E4D"/>
  </w:style>
  <w:style w:type="character" w:customStyle="1" w:styleId="powa-byline">
    <w:name w:val="powa-byline"/>
    <w:basedOn w:val="DefaultParagraphFont"/>
    <w:rsid w:val="00366E4D"/>
  </w:style>
  <w:style w:type="character" w:customStyle="1" w:styleId="apple-style-span">
    <w:name w:val="apple-style-span"/>
    <w:basedOn w:val="DefaultParagraphFont"/>
    <w:rsid w:val="00366E4D"/>
    <w:rPr>
      <w:rFonts w:cs="Times New Roman"/>
    </w:rPr>
  </w:style>
  <w:style w:type="paragraph" w:customStyle="1" w:styleId="noindent">
    <w:name w:val="noindent"/>
    <w:basedOn w:val="Normal"/>
    <w:rsid w:val="00366E4D"/>
    <w:pPr>
      <w:spacing w:before="100" w:beforeAutospacing="1" w:after="100" w:afterAutospacing="1"/>
    </w:pPr>
    <w:rPr>
      <w:rFonts w:eastAsia="Times New Roman"/>
    </w:rPr>
  </w:style>
  <w:style w:type="character" w:customStyle="1" w:styleId="st">
    <w:name w:val="st"/>
    <w:rsid w:val="00366E4D"/>
  </w:style>
  <w:style w:type="character" w:customStyle="1" w:styleId="highlight2">
    <w:name w:val="highlight2"/>
    <w:basedOn w:val="DefaultParagraphFont"/>
    <w:rsid w:val="00366E4D"/>
    <w:rPr>
      <w:rFonts w:ascii="Arial" w:hAnsi="Arial"/>
      <w:b/>
      <w:sz w:val="19"/>
      <w:u w:val="thick"/>
      <w:bdr w:val="none" w:sz="0" w:space="0" w:color="auto"/>
      <w:shd w:val="clear" w:color="auto" w:fill="auto"/>
    </w:rPr>
  </w:style>
  <w:style w:type="character" w:customStyle="1" w:styleId="Emphasis2">
    <w:name w:val="Emphasis2"/>
    <w:basedOn w:val="DefaultParagraphFont"/>
    <w:rsid w:val="00366E4D"/>
    <w:rPr>
      <w:rFonts w:ascii="Franklin Gothic Heavy" w:hAnsi="Franklin Gothic Heavy" w:hint="default"/>
      <w:iCs/>
      <w:u w:val="single"/>
    </w:rPr>
  </w:style>
  <w:style w:type="character" w:customStyle="1" w:styleId="EmphasizeThis">
    <w:name w:val="EmphasizeThis"/>
    <w:rsid w:val="00366E4D"/>
    <w:rPr>
      <w:rFonts w:ascii="Georgia" w:hAnsi="Georgia" w:hint="default"/>
      <w:b/>
      <w:bCs w:val="0"/>
      <w:iCs/>
      <w:sz w:val="24"/>
      <w:u w:val="thick"/>
    </w:rPr>
  </w:style>
  <w:style w:type="character" w:customStyle="1" w:styleId="Style3Char">
    <w:name w:val="Style3 Char"/>
    <w:rsid w:val="00366E4D"/>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66E4D"/>
    <w:rPr>
      <w:rFonts w:ascii="Calibri" w:hAnsi="Calibri" w:cs="Calibri"/>
      <w:sz w:val="20"/>
      <w:szCs w:val="20"/>
    </w:rPr>
  </w:style>
  <w:style w:type="paragraph" w:styleId="CommentText">
    <w:name w:val="annotation text"/>
    <w:basedOn w:val="Normal"/>
    <w:link w:val="CommentTextChar"/>
    <w:uiPriority w:val="99"/>
    <w:semiHidden/>
    <w:unhideWhenUsed/>
    <w:rsid w:val="00366E4D"/>
    <w:rPr>
      <w:sz w:val="20"/>
      <w:szCs w:val="20"/>
    </w:rPr>
  </w:style>
  <w:style w:type="character" w:customStyle="1" w:styleId="CommentTextChar1">
    <w:name w:val="Comment Text Char1"/>
    <w:basedOn w:val="DefaultParagraphFont"/>
    <w:uiPriority w:val="99"/>
    <w:semiHidden/>
    <w:rsid w:val="00366E4D"/>
    <w:rPr>
      <w:rFonts w:ascii="Calibri" w:hAnsi="Calibri" w:cs="Calibri"/>
      <w:sz w:val="20"/>
      <w:szCs w:val="20"/>
    </w:rPr>
  </w:style>
  <w:style w:type="character" w:customStyle="1" w:styleId="balancedheadline">
    <w:name w:val="balancedheadline"/>
    <w:basedOn w:val="DefaultParagraphFont"/>
    <w:rsid w:val="00366E4D"/>
  </w:style>
  <w:style w:type="paragraph" w:customStyle="1" w:styleId="analytic0">
    <w:name w:val="analytic"/>
    <w:basedOn w:val="Analytic"/>
    <w:link w:val="analyticChar0"/>
    <w:autoRedefine/>
    <w:uiPriority w:val="4"/>
    <w:qFormat/>
    <w:rsid w:val="00366E4D"/>
    <w:rPr>
      <w:i/>
      <w:color w:val="2D72B1"/>
    </w:rPr>
  </w:style>
  <w:style w:type="character" w:customStyle="1" w:styleId="analyticChar0">
    <w:name w:val="analytic Char"/>
    <w:basedOn w:val="DefaultParagraphFont"/>
    <w:link w:val="analytic0"/>
    <w:uiPriority w:val="4"/>
    <w:rsid w:val="00366E4D"/>
    <w:rPr>
      <w:rFonts w:ascii="Calibri" w:hAnsi="Calibri" w:cs="Calibri"/>
      <w:i/>
      <w:color w:val="2D72B1"/>
      <w:sz w:val="26"/>
    </w:rPr>
  </w:style>
  <w:style w:type="paragraph" w:customStyle="1" w:styleId="ColorfulList-Accent11">
    <w:name w:val="Colorful List - Accent 11"/>
    <w:basedOn w:val="Normal"/>
    <w:uiPriority w:val="34"/>
    <w:qFormat/>
    <w:rsid w:val="00366E4D"/>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66E4D"/>
  </w:style>
  <w:style w:type="character" w:customStyle="1" w:styleId="m-4339160018974791352styleunderline">
    <w:name w:val="m_-4339160018974791352styleunderline"/>
    <w:basedOn w:val="DefaultParagraphFont"/>
    <w:rsid w:val="00366E4D"/>
  </w:style>
  <w:style w:type="character" w:customStyle="1" w:styleId="m8622195508348221850gmail-msohyperlink">
    <w:name w:val="m_8622195508348221850gmail-msohyperlink"/>
    <w:basedOn w:val="DefaultParagraphFont"/>
    <w:rsid w:val="00366E4D"/>
  </w:style>
  <w:style w:type="character" w:customStyle="1" w:styleId="longbio">
    <w:name w:val="long_bio"/>
    <w:basedOn w:val="DefaultParagraphFont"/>
    <w:rsid w:val="00366E4D"/>
  </w:style>
  <w:style w:type="paragraph" w:customStyle="1" w:styleId="css-1ygdjhk">
    <w:name w:val="css-1ygdjhk"/>
    <w:basedOn w:val="Normal"/>
    <w:rsid w:val="00366E4D"/>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66E4D"/>
    <w:rPr>
      <w:rFonts w:eastAsia="Calibri"/>
      <w:b/>
      <w:color w:val="000000"/>
      <w:u w:val="single"/>
      <w:lang w:val="x-none" w:eastAsia="x-none"/>
    </w:rPr>
  </w:style>
  <w:style w:type="character" w:customStyle="1" w:styleId="CardText2Char">
    <w:name w:val="Card Text 2 Char"/>
    <w:link w:val="CardText2"/>
    <w:rsid w:val="00366E4D"/>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366E4D"/>
  </w:style>
  <w:style w:type="paragraph" w:customStyle="1" w:styleId="m8953919872937919259gmail-msolistparagraphcxspmiddle">
    <w:name w:val="m_8953919872937919259gmail-msolistparagraphcxspmiddle"/>
    <w:basedOn w:val="Normal"/>
    <w:rsid w:val="00366E4D"/>
    <w:pPr>
      <w:spacing w:beforeLines="1" w:afterLines="1"/>
    </w:pPr>
    <w:rPr>
      <w:rFonts w:ascii="Times" w:hAnsi="Times"/>
      <w:sz w:val="20"/>
      <w:szCs w:val="20"/>
    </w:rPr>
  </w:style>
  <w:style w:type="paragraph" w:customStyle="1" w:styleId="flashline">
    <w:name w:val="flashline"/>
    <w:basedOn w:val="Normal"/>
    <w:rsid w:val="00366E4D"/>
    <w:pPr>
      <w:spacing w:before="100" w:beforeAutospacing="1" w:after="100" w:afterAutospacing="1"/>
    </w:pPr>
    <w:rPr>
      <w:rFonts w:eastAsia="Times New Roman"/>
      <w:sz w:val="24"/>
    </w:rPr>
  </w:style>
  <w:style w:type="paragraph" w:customStyle="1" w:styleId="lbexhangwithmargin">
    <w:name w:val="lbexhangwithmargin"/>
    <w:basedOn w:val="Normal"/>
    <w:rsid w:val="00366E4D"/>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66E4D"/>
  </w:style>
  <w:style w:type="character" w:customStyle="1" w:styleId="lbexallcap">
    <w:name w:val="lbexallcap"/>
    <w:basedOn w:val="DefaultParagraphFont"/>
    <w:rsid w:val="00366E4D"/>
  </w:style>
  <w:style w:type="paragraph" w:customStyle="1" w:styleId="lbexindent">
    <w:name w:val="lbexindent"/>
    <w:basedOn w:val="Normal"/>
    <w:rsid w:val="00366E4D"/>
    <w:pPr>
      <w:spacing w:before="100" w:beforeAutospacing="1" w:after="100" w:afterAutospacing="1"/>
    </w:pPr>
    <w:rPr>
      <w:rFonts w:eastAsia="Times New Roman"/>
      <w:sz w:val="24"/>
    </w:rPr>
  </w:style>
  <w:style w:type="paragraph" w:customStyle="1" w:styleId="lbexindentparagraph">
    <w:name w:val="lbexindentparagraph"/>
    <w:basedOn w:val="Normal"/>
    <w:rsid w:val="00366E4D"/>
    <w:pPr>
      <w:spacing w:before="100" w:beforeAutospacing="1" w:after="100" w:afterAutospacing="1"/>
    </w:pPr>
    <w:rPr>
      <w:rFonts w:eastAsia="Times New Roman"/>
      <w:sz w:val="24"/>
    </w:rPr>
  </w:style>
  <w:style w:type="paragraph" w:customStyle="1" w:styleId="zn-bodyparagraph">
    <w:name w:val="zn-body__paragraph"/>
    <w:basedOn w:val="Normal"/>
    <w:rsid w:val="00366E4D"/>
    <w:pPr>
      <w:spacing w:before="100" w:beforeAutospacing="1" w:after="100" w:afterAutospacing="1"/>
    </w:pPr>
    <w:rPr>
      <w:rFonts w:eastAsia="Times New Roman"/>
      <w:sz w:val="24"/>
    </w:rPr>
  </w:style>
  <w:style w:type="character" w:customStyle="1" w:styleId="c-messagebody">
    <w:name w:val="c-message__body"/>
    <w:basedOn w:val="DefaultParagraphFont"/>
    <w:rsid w:val="00366E4D"/>
  </w:style>
  <w:style w:type="character" w:customStyle="1" w:styleId="m7735155540857680774gmail-style13ptbold">
    <w:name w:val="m_7735155540857680774gmail-style13ptbold"/>
    <w:basedOn w:val="DefaultParagraphFont"/>
    <w:rsid w:val="00366E4D"/>
  </w:style>
  <w:style w:type="character" w:customStyle="1" w:styleId="style65">
    <w:name w:val="style65"/>
    <w:basedOn w:val="DefaultParagraphFont"/>
    <w:rsid w:val="00366E4D"/>
  </w:style>
  <w:style w:type="character" w:customStyle="1" w:styleId="bodytext0">
    <w:name w:val="body_text"/>
    <w:basedOn w:val="DefaultParagraphFont"/>
    <w:rsid w:val="00366E4D"/>
  </w:style>
  <w:style w:type="character" w:customStyle="1" w:styleId="bio">
    <w:name w:val="bio"/>
    <w:basedOn w:val="DefaultParagraphFont"/>
    <w:rsid w:val="00366E4D"/>
  </w:style>
  <w:style w:type="character" w:customStyle="1" w:styleId="citesChar">
    <w:name w:val="cites Char"/>
    <w:link w:val="cites0"/>
    <w:rsid w:val="00366E4D"/>
    <w:rPr>
      <w:rFonts w:eastAsia="SimSun"/>
      <w:b/>
      <w:lang w:eastAsia="zh-CN"/>
    </w:rPr>
  </w:style>
  <w:style w:type="paragraph" w:customStyle="1" w:styleId="cites0">
    <w:name w:val="cites"/>
    <w:next w:val="Normal"/>
    <w:link w:val="citesChar"/>
    <w:autoRedefine/>
    <w:rsid w:val="00366E4D"/>
    <w:pPr>
      <w:contextualSpacing/>
    </w:pPr>
    <w:rPr>
      <w:rFonts w:eastAsia="SimSun"/>
      <w:b/>
      <w:lang w:eastAsia="zh-CN"/>
    </w:rPr>
  </w:style>
  <w:style w:type="character" w:customStyle="1" w:styleId="5yl5">
    <w:name w:val="_5yl5"/>
    <w:basedOn w:val="DefaultParagraphFont"/>
    <w:rsid w:val="00366E4D"/>
  </w:style>
  <w:style w:type="character" w:customStyle="1" w:styleId="text">
    <w:name w:val="text"/>
    <w:basedOn w:val="DefaultParagraphFont"/>
    <w:rsid w:val="00366E4D"/>
  </w:style>
  <w:style w:type="paragraph" w:customStyle="1" w:styleId="generic-articlebody">
    <w:name w:val="generic-article__body"/>
    <w:basedOn w:val="Normal"/>
    <w:rsid w:val="00366E4D"/>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66E4D"/>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66E4D"/>
    <w:rPr>
      <w:b/>
      <w:bCs/>
    </w:rPr>
  </w:style>
  <w:style w:type="character" w:customStyle="1" w:styleId="CommentSubjectChar1">
    <w:name w:val="Comment Subject Char1"/>
    <w:basedOn w:val="CommentTextChar1"/>
    <w:uiPriority w:val="99"/>
    <w:semiHidden/>
    <w:rsid w:val="00366E4D"/>
    <w:rPr>
      <w:rFonts w:ascii="Calibri" w:hAnsi="Calibri" w:cs="Calibri"/>
      <w:b/>
      <w:bCs/>
      <w:sz w:val="20"/>
      <w:szCs w:val="20"/>
    </w:rPr>
  </w:style>
  <w:style w:type="character" w:customStyle="1" w:styleId="UnresolvedMention12">
    <w:name w:val="Unresolved Mention12"/>
    <w:basedOn w:val="DefaultParagraphFont"/>
    <w:uiPriority w:val="99"/>
    <w:rsid w:val="00366E4D"/>
    <w:rPr>
      <w:color w:val="605E5C"/>
      <w:shd w:val="clear" w:color="auto" w:fill="E1DFDD"/>
    </w:rPr>
  </w:style>
  <w:style w:type="paragraph" w:customStyle="1" w:styleId="CardNotUnderlined">
    <w:name w:val="Card Not Underlined"/>
    <w:basedOn w:val="Normal"/>
    <w:autoRedefine/>
    <w:rsid w:val="00366E4D"/>
    <w:rPr>
      <w:rFonts w:eastAsia="Times New Roman"/>
      <w:sz w:val="12"/>
      <w:szCs w:val="20"/>
    </w:rPr>
  </w:style>
  <w:style w:type="paragraph" w:customStyle="1" w:styleId="msonormal0">
    <w:name w:val="msonormal"/>
    <w:basedOn w:val="Normal"/>
    <w:rsid w:val="00366E4D"/>
    <w:pPr>
      <w:spacing w:before="100" w:beforeAutospacing="1" w:after="100" w:afterAutospacing="1" w:line="256" w:lineRule="auto"/>
    </w:pPr>
    <w:rPr>
      <w:sz w:val="24"/>
    </w:rPr>
  </w:style>
  <w:style w:type="table" w:styleId="TableGrid">
    <w:name w:val="Table Grid"/>
    <w:basedOn w:val="TableNormal"/>
    <w:uiPriority w:val="59"/>
    <w:rsid w:val="00366E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366E4D"/>
    <w:pPr>
      <w:spacing w:before="100" w:beforeAutospacing="1" w:after="100" w:afterAutospacing="1"/>
    </w:pPr>
    <w:rPr>
      <w:rFonts w:eastAsia="Times New Roman"/>
      <w:sz w:val="24"/>
    </w:rPr>
  </w:style>
  <w:style w:type="paragraph" w:customStyle="1" w:styleId="p6">
    <w:name w:val="p6"/>
    <w:basedOn w:val="Normal"/>
    <w:rsid w:val="00366E4D"/>
    <w:pPr>
      <w:spacing w:before="100" w:beforeAutospacing="1" w:after="100" w:afterAutospacing="1"/>
    </w:pPr>
    <w:rPr>
      <w:rFonts w:eastAsia="Times New Roman"/>
      <w:sz w:val="24"/>
    </w:rPr>
  </w:style>
  <w:style w:type="paragraph" w:customStyle="1" w:styleId="paragraph-sc-1tqpf5s-0">
    <w:name w:val="paragraph-sc-1tqpf5s-0"/>
    <w:basedOn w:val="Normal"/>
    <w:rsid w:val="00366E4D"/>
    <w:pPr>
      <w:spacing w:before="100" w:beforeAutospacing="1" w:after="100" w:afterAutospacing="1"/>
    </w:pPr>
    <w:rPr>
      <w:rFonts w:eastAsia="Times New Roman"/>
      <w:sz w:val="24"/>
    </w:rPr>
  </w:style>
  <w:style w:type="character" w:customStyle="1" w:styleId="edited-3sfazf">
    <w:name w:val="edited-3sfazf"/>
    <w:basedOn w:val="DefaultParagraphFont"/>
    <w:rsid w:val="00366E4D"/>
  </w:style>
  <w:style w:type="character" w:customStyle="1" w:styleId="content-1o0f9g">
    <w:name w:val="content-1o0f9g"/>
    <w:basedOn w:val="DefaultParagraphFont"/>
    <w:rsid w:val="00366E4D"/>
  </w:style>
  <w:style w:type="paragraph" w:customStyle="1" w:styleId="mol-para-with-font">
    <w:name w:val="mol-para-with-font"/>
    <w:basedOn w:val="Normal"/>
    <w:rsid w:val="00366E4D"/>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66E4D"/>
  </w:style>
  <w:style w:type="character" w:customStyle="1" w:styleId="comma-separator">
    <w:name w:val="comma-separator"/>
    <w:basedOn w:val="DefaultParagraphFont"/>
    <w:rsid w:val="00366E4D"/>
  </w:style>
  <w:style w:type="paragraph" w:customStyle="1" w:styleId="imagecaption">
    <w:name w:val="imagecaption"/>
    <w:basedOn w:val="Normal"/>
    <w:rsid w:val="00366E4D"/>
    <w:pPr>
      <w:spacing w:before="100" w:beforeAutospacing="1" w:after="100" w:afterAutospacing="1"/>
    </w:pPr>
    <w:rPr>
      <w:rFonts w:eastAsia="Times New Roman"/>
      <w:sz w:val="24"/>
    </w:rPr>
  </w:style>
  <w:style w:type="character" w:customStyle="1" w:styleId="wikiexternallink">
    <w:name w:val="wikiexternallink"/>
    <w:basedOn w:val="DefaultParagraphFont"/>
    <w:rsid w:val="00366E4D"/>
  </w:style>
  <w:style w:type="character" w:customStyle="1" w:styleId="wikigeneratedlinkcontent">
    <w:name w:val="wikigeneratedlinkcontent"/>
    <w:basedOn w:val="DefaultParagraphFont"/>
    <w:rsid w:val="00366E4D"/>
  </w:style>
  <w:style w:type="paragraph" w:customStyle="1" w:styleId="ssrcss-1q0x1qg-paragraph">
    <w:name w:val="ssrcss-1q0x1qg-paragraph"/>
    <w:basedOn w:val="Normal"/>
    <w:rsid w:val="00366E4D"/>
    <w:pPr>
      <w:spacing w:before="100" w:beforeAutospacing="1" w:after="100" w:afterAutospacing="1"/>
    </w:pPr>
    <w:rPr>
      <w:rFonts w:eastAsia="Times New Roman"/>
      <w:sz w:val="24"/>
    </w:rPr>
  </w:style>
  <w:style w:type="paragraph" w:customStyle="1" w:styleId="css-axufdj">
    <w:name w:val="css-axufdj"/>
    <w:basedOn w:val="Normal"/>
    <w:rsid w:val="00366E4D"/>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366E4D"/>
  </w:style>
  <w:style w:type="paragraph" w:customStyle="1" w:styleId="insinstorydvcaption">
    <w:name w:val="ins_instory_dv_caption"/>
    <w:basedOn w:val="Normal"/>
    <w:rsid w:val="00366E4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66E4D"/>
    <w:rPr>
      <w:rFonts w:ascii="Calibri" w:eastAsia="Times New Roman" w:hAnsi="Calibri" w:cs="Calibri"/>
      <w:lang w:eastAsia="ko-KR"/>
    </w:rPr>
  </w:style>
  <w:style w:type="character" w:customStyle="1" w:styleId="sr-only">
    <w:name w:val="sr-only"/>
    <w:basedOn w:val="DefaultParagraphFont"/>
    <w:rsid w:val="00366E4D"/>
  </w:style>
  <w:style w:type="character" w:customStyle="1" w:styleId="UnresolvedMention1">
    <w:name w:val="Unresolved Mention1"/>
    <w:basedOn w:val="DefaultParagraphFont"/>
    <w:uiPriority w:val="99"/>
    <w:semiHidden/>
    <w:unhideWhenUsed/>
    <w:rsid w:val="00366E4D"/>
    <w:rPr>
      <w:color w:val="605E5C"/>
      <w:shd w:val="clear" w:color="auto" w:fill="E1DFDD"/>
    </w:rPr>
  </w:style>
  <w:style w:type="character" w:styleId="PageNumber">
    <w:name w:val="page number"/>
    <w:basedOn w:val="DefaultParagraphFont"/>
    <w:uiPriority w:val="99"/>
    <w:semiHidden/>
    <w:unhideWhenUsed/>
    <w:rsid w:val="00366E4D"/>
  </w:style>
  <w:style w:type="character" w:customStyle="1" w:styleId="UnresolvedMention10">
    <w:name w:val="Unresolved Mention10"/>
    <w:basedOn w:val="DefaultParagraphFont"/>
    <w:uiPriority w:val="99"/>
    <w:semiHidden/>
    <w:unhideWhenUsed/>
    <w:rsid w:val="00366E4D"/>
    <w:rPr>
      <w:color w:val="605E5C"/>
      <w:shd w:val="clear" w:color="auto" w:fill="E1DFDD"/>
    </w:rPr>
  </w:style>
  <w:style w:type="paragraph" w:styleId="Revision">
    <w:name w:val="Revision"/>
    <w:uiPriority w:val="99"/>
    <w:semiHidden/>
    <w:rsid w:val="00366E4D"/>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66E4D"/>
    <w:pPr>
      <w:spacing w:before="100" w:beforeAutospacing="1" w:after="100" w:afterAutospacing="1" w:line="256" w:lineRule="auto"/>
    </w:pPr>
    <w:rPr>
      <w:sz w:val="24"/>
    </w:rPr>
  </w:style>
  <w:style w:type="paragraph" w:customStyle="1" w:styleId="p1">
    <w:name w:val="p1"/>
    <w:basedOn w:val="Normal"/>
    <w:uiPriority w:val="99"/>
    <w:semiHidden/>
    <w:rsid w:val="00366E4D"/>
    <w:pPr>
      <w:spacing w:line="256" w:lineRule="auto"/>
    </w:pPr>
    <w:rPr>
      <w:sz w:val="20"/>
      <w:szCs w:val="20"/>
    </w:rPr>
  </w:style>
  <w:style w:type="paragraph" w:customStyle="1" w:styleId="Shrink6">
    <w:name w:val="Shrink 6"/>
    <w:basedOn w:val="Normal"/>
    <w:uiPriority w:val="99"/>
    <w:semiHidden/>
    <w:qFormat/>
    <w:rsid w:val="00366E4D"/>
    <w:pPr>
      <w:spacing w:line="256" w:lineRule="auto"/>
    </w:pPr>
    <w:rPr>
      <w:rFonts w:ascii="Georgia" w:hAnsi="Georgia"/>
      <w:sz w:val="12"/>
    </w:rPr>
  </w:style>
  <w:style w:type="character" w:styleId="EndnoteReference">
    <w:name w:val="endnote reference"/>
    <w:basedOn w:val="DefaultParagraphFont"/>
    <w:uiPriority w:val="99"/>
    <w:semiHidden/>
    <w:unhideWhenUsed/>
    <w:rsid w:val="00366E4D"/>
    <w:rPr>
      <w:vertAlign w:val="superscript"/>
    </w:rPr>
  </w:style>
  <w:style w:type="character" w:customStyle="1" w:styleId="FooterChar1">
    <w:name w:val="Footer Char1"/>
    <w:basedOn w:val="DefaultParagraphFont"/>
    <w:uiPriority w:val="99"/>
    <w:semiHidden/>
    <w:rsid w:val="00366E4D"/>
    <w:rPr>
      <w:rFonts w:ascii="Calibri" w:eastAsiaTheme="minorHAnsi" w:hAnsi="Calibri" w:cs="Calibri"/>
      <w:sz w:val="16"/>
      <w:szCs w:val="22"/>
    </w:rPr>
  </w:style>
  <w:style w:type="character" w:customStyle="1" w:styleId="HeaderChar1">
    <w:name w:val="Header Char1"/>
    <w:basedOn w:val="DefaultParagraphFont"/>
    <w:uiPriority w:val="99"/>
    <w:semiHidden/>
    <w:rsid w:val="00366E4D"/>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66E4D"/>
    <w:rPr>
      <w:rFonts w:ascii="Segoe UI" w:hAnsi="Segoe UI" w:cs="Segoe UI"/>
      <w:sz w:val="16"/>
      <w:szCs w:val="16"/>
    </w:rPr>
  </w:style>
  <w:style w:type="character" w:styleId="CommentReference">
    <w:name w:val="annotation reference"/>
    <w:basedOn w:val="DefaultParagraphFont"/>
    <w:uiPriority w:val="99"/>
    <w:semiHidden/>
    <w:unhideWhenUsed/>
    <w:rsid w:val="00366E4D"/>
    <w:rPr>
      <w:sz w:val="16"/>
      <w:szCs w:val="16"/>
    </w:rPr>
  </w:style>
  <w:style w:type="character" w:customStyle="1" w:styleId="UnresolvedMention30">
    <w:name w:val="Unresolved Mention30"/>
    <w:basedOn w:val="DefaultParagraphFont"/>
    <w:uiPriority w:val="99"/>
    <w:semiHidden/>
    <w:unhideWhenUsed/>
    <w:rsid w:val="00366E4D"/>
    <w:rPr>
      <w:color w:val="605E5C"/>
      <w:shd w:val="clear" w:color="auto" w:fill="E1DFDD"/>
    </w:rPr>
  </w:style>
  <w:style w:type="character" w:customStyle="1" w:styleId="UnresolvedMention4">
    <w:name w:val="Unresolved Mention4"/>
    <w:basedOn w:val="DefaultParagraphFont"/>
    <w:uiPriority w:val="99"/>
    <w:semiHidden/>
    <w:unhideWhenUsed/>
    <w:rsid w:val="00366E4D"/>
    <w:rPr>
      <w:color w:val="605E5C"/>
      <w:shd w:val="clear" w:color="auto" w:fill="E1DFDD"/>
    </w:rPr>
  </w:style>
  <w:style w:type="character" w:customStyle="1" w:styleId="UnresolvedMention5">
    <w:name w:val="Unresolved Mention5"/>
    <w:basedOn w:val="DefaultParagraphFont"/>
    <w:uiPriority w:val="99"/>
    <w:semiHidden/>
    <w:unhideWhenUsed/>
    <w:rsid w:val="00366E4D"/>
    <w:rPr>
      <w:color w:val="605E5C"/>
      <w:shd w:val="clear" w:color="auto" w:fill="E1DFDD"/>
    </w:rPr>
  </w:style>
  <w:style w:type="character" w:customStyle="1" w:styleId="UnresolvedMention6">
    <w:name w:val="Unresolved Mention6"/>
    <w:basedOn w:val="DefaultParagraphFont"/>
    <w:uiPriority w:val="99"/>
    <w:semiHidden/>
    <w:unhideWhenUsed/>
    <w:rsid w:val="00366E4D"/>
    <w:rPr>
      <w:color w:val="605E5C"/>
      <w:shd w:val="clear" w:color="auto" w:fill="E1DFDD"/>
    </w:rPr>
  </w:style>
  <w:style w:type="character" w:customStyle="1" w:styleId="UnresolvedMention7">
    <w:name w:val="Unresolved Mention7"/>
    <w:basedOn w:val="DefaultParagraphFont"/>
    <w:uiPriority w:val="99"/>
    <w:semiHidden/>
    <w:unhideWhenUsed/>
    <w:rsid w:val="00366E4D"/>
    <w:rPr>
      <w:color w:val="605E5C"/>
      <w:shd w:val="clear" w:color="auto" w:fill="E1DFDD"/>
    </w:rPr>
  </w:style>
  <w:style w:type="character" w:customStyle="1" w:styleId="UnresolvedMention8">
    <w:name w:val="Unresolved Mention8"/>
    <w:basedOn w:val="DefaultParagraphFont"/>
    <w:uiPriority w:val="99"/>
    <w:semiHidden/>
    <w:unhideWhenUsed/>
    <w:rsid w:val="00366E4D"/>
    <w:rPr>
      <w:color w:val="605E5C"/>
      <w:shd w:val="clear" w:color="auto" w:fill="E1DFDD"/>
    </w:rPr>
  </w:style>
  <w:style w:type="character" w:customStyle="1" w:styleId="UnresolvedMention9">
    <w:name w:val="Unresolved Mention9"/>
    <w:basedOn w:val="DefaultParagraphFont"/>
    <w:uiPriority w:val="99"/>
    <w:semiHidden/>
    <w:unhideWhenUsed/>
    <w:rsid w:val="00366E4D"/>
    <w:rPr>
      <w:color w:val="605E5C"/>
      <w:shd w:val="clear" w:color="auto" w:fill="E1DFDD"/>
    </w:rPr>
  </w:style>
  <w:style w:type="character" w:customStyle="1" w:styleId="UnresolvedMention100">
    <w:name w:val="Unresolved Mention100"/>
    <w:basedOn w:val="DefaultParagraphFont"/>
    <w:uiPriority w:val="99"/>
    <w:semiHidden/>
    <w:unhideWhenUsed/>
    <w:rsid w:val="00366E4D"/>
    <w:rPr>
      <w:color w:val="605E5C"/>
      <w:shd w:val="clear" w:color="auto" w:fill="E1DFDD"/>
    </w:rPr>
  </w:style>
  <w:style w:type="character" w:customStyle="1" w:styleId="UnresolvedMention11">
    <w:name w:val="Unresolved Mention11"/>
    <w:basedOn w:val="DefaultParagraphFont"/>
    <w:uiPriority w:val="99"/>
    <w:semiHidden/>
    <w:unhideWhenUsed/>
    <w:rsid w:val="00366E4D"/>
    <w:rPr>
      <w:color w:val="605E5C"/>
      <w:shd w:val="clear" w:color="auto" w:fill="E1DFDD"/>
    </w:rPr>
  </w:style>
  <w:style w:type="character" w:styleId="PlaceholderText">
    <w:name w:val="Placeholder Text"/>
    <w:basedOn w:val="DefaultParagraphFont"/>
    <w:uiPriority w:val="99"/>
    <w:semiHidden/>
    <w:rsid w:val="00366E4D"/>
    <w:rPr>
      <w:color w:val="808080"/>
    </w:rPr>
  </w:style>
  <w:style w:type="paragraph" w:customStyle="1" w:styleId="paragraph">
    <w:name w:val="paragraph"/>
    <w:basedOn w:val="Normal"/>
    <w:rsid w:val="00366E4D"/>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tificamerican.com/podcast/episode/the-sneaky-danger-of-space-dust/" TargetMode="External"/><Relationship Id="rId26" Type="http://schemas.openxmlformats.org/officeDocument/2006/relationships/hyperlink" Target="https://newrepublic.com/article/117815/space-mining-will-not-solve-earths-conflict-over-natural-resources" TargetMode="External"/><Relationship Id="rId3" Type="http://schemas.openxmlformats.org/officeDocument/2006/relationships/customXml" Target="../customXml/item3.xml"/><Relationship Id="rId21" Type="http://schemas.openxmlformats.org/officeDocument/2006/relationships/hyperlink" Target="http://aip.scitation.org/doi/full/10.1063/1.4980833"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ce.org/doi/full/10.1126/science.abd3402" TargetMode="External"/><Relationship Id="rId25" Type="http://schemas.openxmlformats.org/officeDocument/2006/relationships/hyperlink" Target="https://itsgoingdown.org/new-technologies-extraterrestrial-exploitation-future-capitalism/" TargetMode="Externa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20" Type="http://schemas.openxmlformats.org/officeDocument/2006/relationships/hyperlink" Target="https://www.orbitaldebris.jsc.nasa.gov/faq.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23" Type="http://schemas.openxmlformats.org/officeDocument/2006/relationships/hyperlink" Target="https://gizmodo.com/what-would-happen-if-all-our-satellites-were-suddenly-d-1709006681"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newscientist.com/article/mg22630235-100-dust-from-asteroid-mining-spells-danger-for-satellites/" TargetMode="External"/><Relationship Id="rId27" Type="http://schemas.openxmlformats.org/officeDocument/2006/relationships/hyperlink" Target="https://www.theguardian.com/science/2012/mar/26/science-writing-cosmos-carl-sag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18434</Words>
  <Characters>105077</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25</cp:revision>
  <dcterms:created xsi:type="dcterms:W3CDTF">2022-01-22T17:49:00Z</dcterms:created>
  <dcterms:modified xsi:type="dcterms:W3CDTF">2022-01-22T20:51:00Z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