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71AB0" w14:textId="5AC79872" w:rsidR="009E00FF" w:rsidRDefault="009E00FF" w:rsidP="009E00FF"/>
    <w:p w14:paraId="7999B95F" w14:textId="77777777" w:rsidR="00317413" w:rsidRPr="00317413" w:rsidRDefault="00317413" w:rsidP="00317413"/>
    <w:p w14:paraId="65C52B6A" w14:textId="4A2181A5" w:rsidR="00F34F1E" w:rsidRDefault="00F34F1E" w:rsidP="00F34F1E">
      <w:pPr>
        <w:pStyle w:val="Heading1"/>
        <w:rPr>
          <w:rFonts w:cs="Calibri"/>
          <w:color w:val="000000" w:themeColor="text1"/>
        </w:rPr>
      </w:pPr>
      <w:r w:rsidRPr="00355308">
        <w:rPr>
          <w:rFonts w:cs="Calibri"/>
          <w:color w:val="000000" w:themeColor="text1"/>
        </w:rPr>
        <w:lastRenderedPageBreak/>
        <w:t xml:space="preserve">1AC </w:t>
      </w:r>
    </w:p>
    <w:p w14:paraId="581F5C52" w14:textId="77777777" w:rsidR="00F34F1E" w:rsidRPr="00DC6328" w:rsidRDefault="00F34F1E" w:rsidP="00F34F1E"/>
    <w:p w14:paraId="46259553" w14:textId="77777777" w:rsidR="00F34F1E" w:rsidRPr="00355308" w:rsidRDefault="00F34F1E" w:rsidP="00F34F1E">
      <w:pPr>
        <w:pStyle w:val="Heading2"/>
        <w:rPr>
          <w:rFonts w:cs="Calibri"/>
          <w:color w:val="000000" w:themeColor="text1"/>
          <w:sz w:val="32"/>
          <w:szCs w:val="32"/>
          <w:u w:val="single"/>
        </w:rPr>
      </w:pPr>
      <w:r w:rsidRPr="00355308">
        <w:rPr>
          <w:rFonts w:cs="Calibri"/>
          <w:color w:val="000000" w:themeColor="text1"/>
        </w:rPr>
        <w:lastRenderedPageBreak/>
        <w:t>1AC—Plan</w:t>
      </w:r>
    </w:p>
    <w:p w14:paraId="2ADE5B55" w14:textId="77777777" w:rsidR="00F34F1E" w:rsidRPr="00355308" w:rsidRDefault="00F34F1E" w:rsidP="00F34F1E"/>
    <w:p w14:paraId="2F629EFA" w14:textId="77777777" w:rsidR="00F34F1E" w:rsidRPr="00355308" w:rsidRDefault="00F34F1E" w:rsidP="00F34F1E">
      <w:pPr>
        <w:pStyle w:val="Heading4"/>
        <w:rPr>
          <w:rFonts w:cs="Calibri"/>
        </w:rPr>
      </w:pPr>
      <w:r w:rsidRPr="00355308">
        <w:rPr>
          <w:rFonts w:cs="Calibri"/>
        </w:rPr>
        <w:t>Plan: The appropriation of outer space through asteroid mining by private entities should be banned.</w:t>
      </w:r>
    </w:p>
    <w:p w14:paraId="7579A127" w14:textId="77777777" w:rsidR="00F34F1E" w:rsidRPr="00355308" w:rsidRDefault="00F34F1E" w:rsidP="00F34F1E"/>
    <w:p w14:paraId="5628482F" w14:textId="77777777" w:rsidR="00F34F1E" w:rsidRPr="00355308" w:rsidRDefault="00F34F1E" w:rsidP="00F34F1E">
      <w:pPr>
        <w:pStyle w:val="Heading4"/>
        <w:rPr>
          <w:rFonts w:cs="Calibri"/>
        </w:rPr>
      </w:pPr>
      <w:r w:rsidRPr="00355308">
        <w:rPr>
          <w:rFonts w:cs="Calibri"/>
        </w:rPr>
        <w:t>We’ll defend normal means as the signatories of the OST adding an optional protocol under Article II.</w:t>
      </w:r>
    </w:p>
    <w:p w14:paraId="62660605" w14:textId="77777777" w:rsidR="00F34F1E" w:rsidRPr="00355308" w:rsidRDefault="00F34F1E" w:rsidP="00F34F1E">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F01CA93" w14:textId="77777777" w:rsidR="00F34F1E" w:rsidRPr="00355308" w:rsidRDefault="00F34F1E" w:rsidP="00F34F1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xml:space="preserve">. Indeed, several interpretations have been put forward to explain the meaning of its provisions. Article II states that: “Outer space, including the Moon and other celestial bodies, is not subject to </w:t>
      </w:r>
      <w:r w:rsidRPr="00355308">
        <w:rPr>
          <w:color w:val="000000" w:themeColor="text1"/>
          <w:sz w:val="14"/>
        </w:rPr>
        <w:lastRenderedPageBreak/>
        <w:t>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w:t>
      </w:r>
      <w:r w:rsidRPr="00355308">
        <w:rPr>
          <w:color w:val="000000" w:themeColor="text1"/>
          <w:sz w:val="14"/>
        </w:rPr>
        <w:lastRenderedPageBreak/>
        <w:t>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2C564AA" w14:textId="77777777" w:rsidR="00F34F1E" w:rsidRPr="00355308" w:rsidRDefault="00F34F1E" w:rsidP="00F34F1E">
      <w:pPr>
        <w:rPr>
          <w:color w:val="000000" w:themeColor="text1"/>
          <w:sz w:val="14"/>
        </w:rPr>
      </w:pPr>
    </w:p>
    <w:p w14:paraId="69B37997" w14:textId="4F1A7D5E" w:rsidR="00F34F1E" w:rsidRDefault="00F34F1E" w:rsidP="00F34F1E">
      <w:pPr>
        <w:pStyle w:val="Heading2"/>
        <w:rPr>
          <w:rFonts w:cs="Calibri"/>
        </w:rPr>
      </w:pPr>
      <w:r w:rsidRPr="00355308">
        <w:rPr>
          <w:rFonts w:cs="Calibri"/>
        </w:rPr>
        <w:lastRenderedPageBreak/>
        <w:t>1AC—Advantages</w:t>
      </w:r>
    </w:p>
    <w:p w14:paraId="46486C18" w14:textId="77777777" w:rsidR="00EB7E98" w:rsidRPr="00EB7E98" w:rsidRDefault="00EB7E98" w:rsidP="00EB7E98"/>
    <w:p w14:paraId="11D7AD72" w14:textId="77777777" w:rsidR="00A70D89" w:rsidRDefault="00A70D89" w:rsidP="00A70D89">
      <w:pPr>
        <w:pStyle w:val="Heading3"/>
        <w:rPr>
          <w:rFonts w:cs="Calibri"/>
        </w:rPr>
      </w:pPr>
      <w:r>
        <w:rPr>
          <w:rFonts w:cs="Calibri"/>
        </w:rPr>
        <w:lastRenderedPageBreak/>
        <w:t>Advantage – Space War</w:t>
      </w:r>
    </w:p>
    <w:p w14:paraId="254C79AA" w14:textId="6682C85E" w:rsidR="00F34F1E" w:rsidRDefault="00F34F1E" w:rsidP="00A70D89"/>
    <w:p w14:paraId="424DB057" w14:textId="77777777" w:rsidR="00A70D89" w:rsidRPr="00355308" w:rsidRDefault="00A70D89" w:rsidP="00A70D89"/>
    <w:p w14:paraId="3A004659" w14:textId="77777777" w:rsidR="00F34F1E" w:rsidRPr="00355308" w:rsidRDefault="00F34F1E" w:rsidP="00F34F1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79795EE" w14:textId="77777777" w:rsidR="00F34F1E" w:rsidRPr="00355308" w:rsidRDefault="00F34F1E" w:rsidP="00F34F1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4D5F9DE2" w14:textId="77777777" w:rsidR="00F34F1E" w:rsidRDefault="00F34F1E" w:rsidP="00F34F1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w:t>
      </w:r>
      <w:r w:rsidRPr="00355308">
        <w:rPr>
          <w:color w:val="000000" w:themeColor="text1"/>
          <w:sz w:val="14"/>
        </w:rPr>
        <w:lastRenderedPageBreak/>
        <w:t>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w:t>
      </w:r>
      <w:r w:rsidRPr="00355308">
        <w:rPr>
          <w:color w:val="000000" w:themeColor="text1"/>
          <w:sz w:val="14"/>
        </w:rPr>
        <w:lastRenderedPageBreak/>
        <w:t xml:space="preserve">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6838B972" w14:textId="77777777" w:rsidR="00F34F1E" w:rsidRPr="00355308" w:rsidRDefault="00F34F1E" w:rsidP="00F34F1E">
      <w:pPr>
        <w:rPr>
          <w:color w:val="000000" w:themeColor="text1"/>
          <w:sz w:val="14"/>
        </w:rPr>
      </w:pPr>
    </w:p>
    <w:p w14:paraId="632F3C27" w14:textId="77777777" w:rsidR="00F34F1E" w:rsidRPr="00355308" w:rsidRDefault="00F34F1E" w:rsidP="00F34F1E">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6239A08" w14:textId="77777777" w:rsidR="00F34F1E" w:rsidRPr="00355308" w:rsidRDefault="00F34F1E" w:rsidP="00F34F1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ED8F408" w14:textId="77777777" w:rsidR="00F34F1E" w:rsidRPr="00F055D4" w:rsidRDefault="00F34F1E" w:rsidP="00F34F1E">
      <w:pPr>
        <w:rPr>
          <w:rStyle w:val="Emphasis"/>
        </w:rPr>
      </w:pPr>
      <w:r w:rsidRPr="004E2FA4">
        <w:rPr>
          <w:sz w:val="16"/>
          <w:szCs w:val="16"/>
        </w:rPr>
        <w:t>The first concern is establishing clear regulations regarding asteroid mining. With an intent to establish clear regulations with respect to asteroid mining</w:t>
      </w:r>
      <w:r w:rsidRPr="004E2FA4">
        <w:rPr>
          <w:sz w:val="16"/>
          <w:szCs w:val="16"/>
        </w:rPr>
        <w:lastRenderedPageBreak/>
        <w:t xml:space="preserve">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w:t>
      </w:r>
      <w:r w:rsidRPr="004E2FA4">
        <w:rPr>
          <w:sz w:val="16"/>
          <w:szCs w:val="16"/>
        </w:rPr>
        <w:lastRenderedPageBreak/>
        <w:t>ankind”</w:t>
      </w:r>
      <w:r w:rsidRPr="00355308">
        <w:rPr>
          <w:color w:val="000000" w:themeColor="text1"/>
          <w:sz w:val="16"/>
        </w:rPr>
        <w:t>—</w:t>
      </w:r>
      <w:r w:rsidRPr="00355308">
        <w:rPr>
          <w:rStyle w:val="StyleUnderline"/>
          <w:highlight w:val="green"/>
        </w:rPr>
        <w:t xml:space="preserve">the </w:t>
      </w:r>
      <w:r w:rsidRPr="00355308">
        <w:rPr>
          <w:rStyle w:val="StyleUnderline"/>
          <w:highlight w:val="green"/>
        </w:rPr>
        <w:lastRenderedPageBreak/>
        <w:t>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xml:space="preserve">. Based on the premise of ‘res communis’, the magna carta of space law, the OST, illustrates outer space as “the province of all mankind”.[l] Under Article I, States are free to explore </w:t>
      </w:r>
      <w:r w:rsidRPr="00355308">
        <w:rPr>
          <w:color w:val="000000" w:themeColor="text1"/>
          <w:sz w:val="16"/>
        </w:rPr>
        <w:lastRenderedPageBreak/>
        <w:t>and u</w:t>
      </w:r>
      <w:r w:rsidRPr="00355308">
        <w:rPr>
          <w:color w:val="000000" w:themeColor="text1"/>
          <w:sz w:val="16"/>
        </w:rPr>
        <w:lastRenderedPageBreak/>
        <w:t>se outer space and to access all celestial bodies “on the basis of equali</w:t>
      </w:r>
      <w:r w:rsidRPr="00355308">
        <w:rPr>
          <w:color w:val="000000" w:themeColor="text1"/>
          <w:sz w:val="16"/>
        </w:rPr>
        <w:lastRenderedPageBreak/>
        <w:t>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w:t>
      </w:r>
      <w:r w:rsidRPr="00355308">
        <w:rPr>
          <w:color w:val="000000" w:themeColor="text1"/>
          <w:sz w:val="16"/>
        </w:rPr>
        <w:lastRenderedPageBreak/>
        <w:t xml:space="preserve">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w:t>
      </w:r>
      <w:r w:rsidRPr="00F055D4">
        <w:rPr>
          <w:rStyle w:val="Emphasis"/>
        </w:rPr>
        <w:lastRenderedPageBreak/>
        <w:t>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 xml:space="preserve">[lx] Evidently, even the UNCLOS upholds State ownership and fair distribution over individual ownership and self-centred gains.[lxi] By allowing private ownership, the US and Luxembourg are once again in contravention of the very same law they are relying on. The </w:t>
      </w:r>
      <w:r w:rsidRPr="00355308">
        <w:rPr>
          <w:color w:val="000000" w:themeColor="text1"/>
          <w:sz w:val="16"/>
        </w:rPr>
        <w:lastRenderedPageBreak/>
        <w:t>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w:t>
      </w:r>
      <w:r w:rsidRPr="00355308">
        <w:rPr>
          <w:color w:val="000000" w:themeColor="text1"/>
          <w:sz w:val="16"/>
        </w:rPr>
        <w:lastRenderedPageBreak/>
        <w:t xml:space="preserve">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2416A98E" w14:textId="77777777" w:rsidR="00F34F1E" w:rsidRPr="00355308" w:rsidRDefault="00F34F1E" w:rsidP="00F34F1E">
      <w:pPr>
        <w:rPr>
          <w:color w:val="000000" w:themeColor="text1"/>
          <w:sz w:val="8"/>
          <w:u w:val="single"/>
        </w:rPr>
      </w:pPr>
    </w:p>
    <w:p w14:paraId="14736D7A" w14:textId="77777777" w:rsidR="00F34F1E" w:rsidRPr="00AD4C5F" w:rsidRDefault="00F34F1E" w:rsidP="00F34F1E">
      <w:pPr>
        <w:rPr>
          <w:rFonts w:asciiTheme="majorHAnsi" w:hAnsiTheme="majorHAnsi" w:cstheme="majorHAnsi"/>
          <w:color w:val="000000" w:themeColor="text1"/>
          <w:sz w:val="16"/>
        </w:rPr>
      </w:pPr>
    </w:p>
    <w:p w14:paraId="2B3BA056" w14:textId="77777777" w:rsidR="00F34F1E" w:rsidRDefault="00F34F1E" w:rsidP="00F34F1E"/>
    <w:p w14:paraId="6AA2C2CF" w14:textId="77777777" w:rsidR="00F34F1E" w:rsidRDefault="00F34F1E" w:rsidP="00F34F1E"/>
    <w:p w14:paraId="01186C13" w14:textId="77777777" w:rsidR="00F34F1E" w:rsidRPr="00AD4C5F" w:rsidRDefault="00F34F1E" w:rsidP="00F34F1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20F6C575" w14:textId="77777777" w:rsidR="00F34F1E" w:rsidRPr="00AD4C5F" w:rsidRDefault="00F34F1E" w:rsidP="00F34F1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601E7F5" w14:textId="77777777" w:rsidR="00F34F1E" w:rsidRPr="00AD4C5F" w:rsidRDefault="00F34F1E" w:rsidP="00F34F1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022C67CE" w14:textId="77777777" w:rsidR="00F34F1E" w:rsidRPr="00AD4C5F" w:rsidRDefault="00F34F1E" w:rsidP="00F34F1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7C96F1B2" w14:textId="77777777" w:rsidR="00F34F1E" w:rsidRPr="00AD4C5F" w:rsidRDefault="00F34F1E" w:rsidP="00F34F1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5C32BC8" w14:textId="1CC081FF" w:rsidR="00F34F1E" w:rsidRDefault="00F34F1E" w:rsidP="00F34F1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047D859" w14:textId="7F439775" w:rsidR="009B00F9" w:rsidRDefault="009B00F9" w:rsidP="00F34F1E">
      <w:pPr>
        <w:rPr>
          <w:rStyle w:val="StyleUnderline"/>
          <w:rFonts w:asciiTheme="majorHAnsi" w:hAnsiTheme="majorHAnsi" w:cstheme="majorHAnsi"/>
        </w:rPr>
      </w:pPr>
    </w:p>
    <w:p w14:paraId="7A99D5E0" w14:textId="77777777" w:rsidR="009B00F9" w:rsidRPr="00355308" w:rsidRDefault="009B00F9" w:rsidP="009B00F9">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7AAEE71C" w14:textId="77777777" w:rsidR="009B00F9" w:rsidRPr="00355308" w:rsidRDefault="009B00F9" w:rsidP="009B00F9">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w:t>
      </w:r>
      <w:r w:rsidRPr="00355308">
        <w:rPr>
          <w:color w:val="000000" w:themeColor="text1"/>
        </w:rPr>
        <w:lastRenderedPageBreak/>
        <w:t>2019,ORF,https://www.orfonline.org/research/if-space-is-the-province-of-mankind-who-owns-its-resources-47561/, 12-16-2021 amrita]</w:t>
      </w:r>
    </w:p>
    <w:p w14:paraId="22E51D60" w14:textId="77777777" w:rsidR="009B00F9" w:rsidRPr="00355308" w:rsidRDefault="009B00F9" w:rsidP="009B00F9">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4AA4BD9F" w14:textId="77777777" w:rsidR="009B00F9" w:rsidRPr="00355308" w:rsidRDefault="009B00F9" w:rsidP="009B00F9">
      <w:pPr>
        <w:rPr>
          <w:color w:val="000000" w:themeColor="text1"/>
        </w:rPr>
      </w:pPr>
    </w:p>
    <w:p w14:paraId="5F166E7F" w14:textId="2D0B5D1F" w:rsidR="009B00F9" w:rsidRDefault="009B00F9" w:rsidP="00F34F1E">
      <w:pPr>
        <w:rPr>
          <w:rStyle w:val="StyleUnderline"/>
          <w:rFonts w:asciiTheme="majorHAnsi" w:hAnsiTheme="majorHAnsi" w:cstheme="majorHAnsi"/>
        </w:rPr>
      </w:pPr>
    </w:p>
    <w:p w14:paraId="2800385E" w14:textId="77777777" w:rsidR="009B00F9" w:rsidRPr="00AD4C5F" w:rsidRDefault="009B00F9" w:rsidP="00F34F1E">
      <w:pPr>
        <w:rPr>
          <w:rStyle w:val="StyleUnderline"/>
          <w:rFonts w:asciiTheme="majorHAnsi" w:hAnsiTheme="majorHAnsi" w:cstheme="majorHAnsi"/>
        </w:rPr>
      </w:pPr>
    </w:p>
    <w:p w14:paraId="6B737AA2" w14:textId="77777777" w:rsidR="00F34F1E" w:rsidRPr="00AD4C5F" w:rsidRDefault="00F34F1E" w:rsidP="00F34F1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Space wars go nuclear</w:t>
      </w:r>
    </w:p>
    <w:p w14:paraId="48349708" w14:textId="77777777" w:rsidR="00F34F1E" w:rsidRPr="00AD4C5F" w:rsidRDefault="00F34F1E" w:rsidP="00F34F1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2492E340" w14:textId="77777777" w:rsidR="00F34F1E" w:rsidRPr="00AD4C5F" w:rsidRDefault="00F34F1E" w:rsidP="00F34F1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w:t>
      </w:r>
      <w:r w:rsidRPr="00AD4C5F">
        <w:rPr>
          <w:rFonts w:asciiTheme="majorHAnsi" w:hAnsiTheme="majorHAnsi" w:cstheme="majorHAnsi"/>
          <w:color w:val="000000" w:themeColor="text1"/>
          <w:sz w:val="16"/>
        </w:rPr>
        <w:lastRenderedPageBreak/>
        <w:t xml:space="preserve">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w:t>
      </w:r>
      <w:r w:rsidRPr="00AD4C5F">
        <w:rPr>
          <w:rFonts w:asciiTheme="majorHAnsi" w:hAnsiTheme="majorHAnsi" w:cstheme="majorHAnsi"/>
          <w:color w:val="000000" w:themeColor="text1"/>
          <w:sz w:val="16"/>
        </w:rPr>
        <w:lastRenderedPageBreak/>
        <w:t xml:space="preserve">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224E3D2" w14:textId="77777777" w:rsidR="00F34F1E" w:rsidRPr="00AD4C5F" w:rsidRDefault="00F34F1E" w:rsidP="00F34F1E">
      <w:pPr>
        <w:rPr>
          <w:rFonts w:asciiTheme="majorHAnsi" w:hAnsiTheme="majorHAnsi" w:cstheme="majorHAnsi"/>
          <w:color w:val="000000" w:themeColor="text1"/>
          <w:sz w:val="16"/>
        </w:rPr>
      </w:pPr>
    </w:p>
    <w:p w14:paraId="4C44B366" w14:textId="77777777" w:rsidR="00F34F1E" w:rsidRPr="00AD4C5F" w:rsidRDefault="00F34F1E" w:rsidP="00F34F1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2A32E2B" w14:textId="77777777" w:rsidR="00F34F1E" w:rsidRPr="00AD4C5F" w:rsidRDefault="00F34F1E" w:rsidP="00F34F1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92EE07E" w14:textId="77777777" w:rsidR="00F34F1E" w:rsidRPr="0098474F" w:rsidRDefault="00F34F1E" w:rsidP="00F34F1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w:t>
      </w:r>
      <w:r w:rsidRPr="0098474F">
        <w:rPr>
          <w:rFonts w:asciiTheme="majorHAnsi" w:eastAsia="Calibri" w:hAnsiTheme="majorHAnsi" w:cstheme="majorHAnsi"/>
          <w:sz w:val="14"/>
        </w:rPr>
        <w:lastRenderedPageBreak/>
        <w:t xml:space="preserve">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6671672" w14:textId="77777777" w:rsidR="00F34F1E" w:rsidRPr="00AD4C5F" w:rsidRDefault="00F34F1E" w:rsidP="00F34F1E">
      <w:pPr>
        <w:rPr>
          <w:rFonts w:asciiTheme="majorHAnsi" w:hAnsiTheme="majorHAnsi" w:cstheme="majorHAnsi"/>
          <w:color w:val="000000" w:themeColor="text1"/>
          <w:sz w:val="16"/>
        </w:rPr>
      </w:pPr>
    </w:p>
    <w:p w14:paraId="54207F3B" w14:textId="77777777" w:rsidR="00643511" w:rsidRDefault="00643511" w:rsidP="00643511"/>
    <w:p w14:paraId="7DBDE008" w14:textId="77777777" w:rsidR="00643511" w:rsidRPr="00355308" w:rsidRDefault="00643511" w:rsidP="00643511">
      <w:pPr>
        <w:pStyle w:val="Heading4"/>
        <w:rPr>
          <w:rFonts w:cs="Calibri"/>
          <w:color w:val="000000" w:themeColor="text1"/>
        </w:rPr>
      </w:pPr>
      <w:r w:rsidRPr="00355308">
        <w:rPr>
          <w:rFonts w:cs="Calibri"/>
          <w:color w:val="000000" w:themeColor="text1"/>
        </w:rPr>
        <w:lastRenderedPageBreak/>
        <w:t xml:space="preserve">Resource extraction in space is not a sustainable market – profitability metrics ensure total collapse into monopolization </w:t>
      </w:r>
    </w:p>
    <w:p w14:paraId="78489ECB" w14:textId="77777777" w:rsidR="00643511" w:rsidRPr="00355308" w:rsidRDefault="00643511" w:rsidP="00643511">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1500D6BF" w14:textId="77777777" w:rsidR="00643511" w:rsidRPr="00355308" w:rsidRDefault="00643511" w:rsidP="00643511">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w:t>
      </w:r>
      <w:r w:rsidRPr="00355308">
        <w:rPr>
          <w:rStyle w:val="StyleUnderline"/>
          <w:color w:val="000000" w:themeColor="text1"/>
        </w:rPr>
        <w:lastRenderedPageBreak/>
        <w:t xml:space="preserve">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5BD4E7A2" w14:textId="77777777" w:rsidR="00F34F1E" w:rsidRPr="00AD4C5F" w:rsidRDefault="00F34F1E" w:rsidP="00F34F1E">
      <w:pPr>
        <w:rPr>
          <w:rFonts w:asciiTheme="majorHAnsi" w:hAnsiTheme="majorHAnsi" w:cstheme="majorHAnsi"/>
          <w:color w:val="000000" w:themeColor="text1"/>
          <w:sz w:val="16"/>
        </w:rPr>
      </w:pPr>
    </w:p>
    <w:p w14:paraId="062845A9" w14:textId="69BE38B7" w:rsidR="00F34F1E" w:rsidRDefault="00F34F1E" w:rsidP="00F34F1E">
      <w:pPr>
        <w:pStyle w:val="Heading3"/>
        <w:rPr>
          <w:rFonts w:cs="Calibri"/>
        </w:rPr>
      </w:pPr>
      <w:r w:rsidRPr="00355308">
        <w:rPr>
          <w:rFonts w:cs="Calibri"/>
        </w:rPr>
        <w:lastRenderedPageBreak/>
        <w:t xml:space="preserve">Advantage – </w:t>
      </w:r>
      <w:r w:rsidR="00BE6B54">
        <w:rPr>
          <w:rFonts w:cs="Calibri"/>
        </w:rPr>
        <w:t>Debris</w:t>
      </w:r>
    </w:p>
    <w:p w14:paraId="4192B77F" w14:textId="73F135EF" w:rsidR="00A2116E" w:rsidRPr="00A2116E" w:rsidRDefault="00A2116E" w:rsidP="00A2116E"/>
    <w:p w14:paraId="50BD11DC" w14:textId="77777777" w:rsidR="00F34F1E" w:rsidRDefault="00F34F1E" w:rsidP="00F34F1E">
      <w:pPr>
        <w:pStyle w:val="Heading4"/>
      </w:pPr>
      <w:r>
        <w:t>Mining creates space debris</w:t>
      </w:r>
    </w:p>
    <w:p w14:paraId="0063122C" w14:textId="77777777" w:rsidR="00F34F1E" w:rsidRDefault="00F34F1E" w:rsidP="00F34F1E">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73BCCF03" w14:textId="77777777" w:rsidR="00F34F1E" w:rsidRPr="00AD3BF1" w:rsidRDefault="00F34F1E" w:rsidP="00F34F1E">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2D5EACAA" w14:textId="77777777" w:rsidR="00F34F1E" w:rsidRDefault="00F34F1E" w:rsidP="00F34F1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412C050" w14:textId="77777777" w:rsidR="00F34F1E" w:rsidRDefault="00F34F1E" w:rsidP="00F34F1E">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E688CA2" w14:textId="77777777" w:rsidR="00F34F1E" w:rsidRDefault="00F34F1E" w:rsidP="00F34F1E"/>
    <w:p w14:paraId="0BE81F50" w14:textId="77777777" w:rsidR="00F34F1E" w:rsidRPr="00100A2B" w:rsidRDefault="00F34F1E" w:rsidP="00F34F1E">
      <w:pPr>
        <w:pStyle w:val="Heading4"/>
        <w:rPr>
          <w:rFonts w:cs="Calibri"/>
        </w:rPr>
      </w:pPr>
      <w:r w:rsidRPr="00100A2B">
        <w:rPr>
          <w:rFonts w:cs="Calibri"/>
        </w:rPr>
        <w:lastRenderedPageBreak/>
        <w:t xml:space="preserve">Space dust </w:t>
      </w:r>
      <w:r>
        <w:rPr>
          <w:rFonts w:cs="Calibri"/>
        </w:rPr>
        <w:t>destroys spirals and exponentially accumulates through time, increasing the likelihood of collisions.</w:t>
      </w:r>
    </w:p>
    <w:p w14:paraId="6305E84C" w14:textId="77777777" w:rsidR="00F34F1E" w:rsidRPr="00100A2B" w:rsidRDefault="00F34F1E" w:rsidP="00F34F1E">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7" w:history="1">
        <w:r w:rsidRPr="00EA3CBA">
          <w:rPr>
            <w:rStyle w:val="Hyperlink"/>
          </w:rPr>
          <w:t>https://www.scientificamerican.com/podcast/episode/the-sneaky-danger-of-space-dust/</w:t>
        </w:r>
      </w:hyperlink>
      <w:r>
        <w:t>]//DDPT</w:t>
      </w:r>
    </w:p>
    <w:p w14:paraId="74AD9A33" w14:textId="77777777" w:rsidR="00F34F1E" w:rsidRPr="00100A2B" w:rsidRDefault="00F34F1E" w:rsidP="00F34F1E">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43019AA0" w14:textId="77777777" w:rsidR="00F34F1E" w:rsidRPr="00100A2B" w:rsidRDefault="00F34F1E" w:rsidP="00F34F1E">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8" w:history="1">
        <w:r w:rsidRPr="00100A2B">
          <w:rPr>
            <w:rStyle w:val="Hyperlink"/>
          </w:rPr>
          <w:t>baseball-sized chunks</w:t>
        </w:r>
      </w:hyperlink>
      <w:r w:rsidRPr="00100A2B">
        <w:t> of debris, </w:t>
      </w:r>
      <w:hyperlink r:id="rId19"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F95CEF5" w14:textId="77777777" w:rsidR="00F34F1E" w:rsidRPr="00100A2B" w:rsidRDefault="00F34F1E" w:rsidP="00F34F1E">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213156E3" w14:textId="77777777" w:rsidR="00F34F1E" w:rsidRPr="00100A2B" w:rsidRDefault="00F34F1E" w:rsidP="00F34F1E">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7CDEF9AF" w14:textId="77777777" w:rsidR="00F34F1E" w:rsidRPr="00100A2B" w:rsidRDefault="00F34F1E" w:rsidP="00F34F1E">
      <w:r w:rsidRPr="00100A2B">
        <w:t>"We also think this phenomenon can be attributed to some of the failures and anomalies we see on orbit, that right now are basically tagged as 'unknown cause.'"</w:t>
      </w:r>
    </w:p>
    <w:p w14:paraId="111DA9C2" w14:textId="77777777" w:rsidR="00F34F1E" w:rsidRPr="00100A2B" w:rsidRDefault="00F34F1E" w:rsidP="00F34F1E">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3A0642A1" w14:textId="77777777" w:rsidR="00F34F1E" w:rsidRDefault="00F34F1E" w:rsidP="00F34F1E">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0" w:history="1">
        <w:r w:rsidRPr="00100A2B">
          <w:rPr>
            <w:rStyle w:val="Hyperlink"/>
          </w:rPr>
          <w:t>Particle-in-cell simulations of an RF emission mechanism associated with hypervelocity impact plasmas</w:t>
        </w:r>
      </w:hyperlink>
      <w:r w:rsidRPr="00100A2B">
        <w:t>]</w:t>
      </w:r>
    </w:p>
    <w:p w14:paraId="1D36FB73" w14:textId="77777777" w:rsidR="00F34F1E" w:rsidRPr="00355308" w:rsidRDefault="00F34F1E" w:rsidP="00F34F1E"/>
    <w:p w14:paraId="61591FE6" w14:textId="77777777" w:rsidR="00F34F1E" w:rsidRPr="00355308" w:rsidRDefault="00F34F1E" w:rsidP="00F34F1E">
      <w:pPr>
        <w:pStyle w:val="Heading4"/>
        <w:rPr>
          <w:rFonts w:cs="Calibri"/>
        </w:rPr>
      </w:pPr>
      <w:r w:rsidRPr="00355308">
        <w:rPr>
          <w:rFonts w:cs="Calibri"/>
        </w:rPr>
        <w:t xml:space="preserve">An increase in space debris and dust from mining collides with key defense satellites </w:t>
      </w:r>
    </w:p>
    <w:p w14:paraId="3329B271" w14:textId="77777777" w:rsidR="00F34F1E" w:rsidRPr="00355308" w:rsidRDefault="00F34F1E" w:rsidP="00F34F1E">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1" w:history="1">
        <w:r w:rsidRPr="00355308">
          <w:rPr>
            <w:rStyle w:val="Hyperlink"/>
            <w:sz w:val="16"/>
          </w:rPr>
          <w:t>https://www.newscientist.com/article/mg22630235-100-dust-from-asteroid-mining-spells-danger-for-satellites/</w:t>
        </w:r>
      </w:hyperlink>
      <w:r w:rsidRPr="00355308">
        <w:rPr>
          <w:sz w:val="16"/>
        </w:rPr>
        <w:t xml:space="preserve"> DD AG</w:t>
      </w:r>
    </w:p>
    <w:p w14:paraId="61AF6480" w14:textId="77777777" w:rsidR="00F34F1E" w:rsidRPr="00355308" w:rsidRDefault="00F34F1E" w:rsidP="00F34F1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0AF7F55" w14:textId="77777777" w:rsidR="00F34F1E" w:rsidRPr="00355308" w:rsidRDefault="00F34F1E" w:rsidP="00F34F1E">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7B4AAE3" w14:textId="77777777" w:rsidR="00F34F1E" w:rsidRPr="00355308" w:rsidRDefault="00F34F1E" w:rsidP="00F34F1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90C731F" w14:textId="77777777" w:rsidR="00F34F1E" w:rsidRPr="00355308" w:rsidRDefault="00F34F1E" w:rsidP="00F34F1E">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2DA94FFE" w14:textId="77777777" w:rsidR="00F34F1E" w:rsidRPr="00355308" w:rsidRDefault="00F34F1E" w:rsidP="00F34F1E">
      <w:r w:rsidRPr="00355308">
        <w:lastRenderedPageBreak/>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36E940C" w14:textId="77777777" w:rsidR="00F34F1E" w:rsidRDefault="00F34F1E" w:rsidP="00F34F1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43262DB" w14:textId="77777777" w:rsidR="00F34F1E" w:rsidRDefault="00F34F1E" w:rsidP="00F34F1E"/>
    <w:p w14:paraId="2C0744E0" w14:textId="77777777" w:rsidR="00F34F1E" w:rsidRPr="00355308" w:rsidRDefault="00F34F1E" w:rsidP="00F34F1E">
      <w:pPr>
        <w:pStyle w:val="Heading4"/>
        <w:rPr>
          <w:rFonts w:cs="Calibri"/>
        </w:rPr>
      </w:pPr>
      <w:r w:rsidRPr="00355308">
        <w:rPr>
          <w:rFonts w:cs="Calibri"/>
        </w:rPr>
        <w:t>Laundry list of impacts – compromised communication, loss of military capability and more</w:t>
      </w:r>
    </w:p>
    <w:p w14:paraId="2DEA0CA2" w14:textId="77777777" w:rsidR="00F34F1E" w:rsidRPr="00355308" w:rsidRDefault="00F34F1E" w:rsidP="00F34F1E">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2" w:history="1">
        <w:r w:rsidRPr="00355308">
          <w:rPr>
            <w:rStyle w:val="Hyperlink"/>
            <w:sz w:val="16"/>
          </w:rPr>
          <w:t>https://gizmodo.com/what-would-happen-if-all-our-satellites-were-suddenly-d-1709006681</w:t>
        </w:r>
      </w:hyperlink>
      <w:r w:rsidRPr="00355308">
        <w:rPr>
          <w:sz w:val="16"/>
        </w:rPr>
        <w:t xml:space="preserve"> DD AG</w:t>
      </w:r>
    </w:p>
    <w:p w14:paraId="06F372BB" w14:textId="77777777" w:rsidR="00F34F1E" w:rsidRPr="00355308" w:rsidRDefault="00F34F1E" w:rsidP="00F34F1E">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485152C" w14:textId="77777777" w:rsidR="00F34F1E" w:rsidRPr="00355308" w:rsidRDefault="00F34F1E" w:rsidP="00F34F1E">
      <w:pPr>
        <w:rPr>
          <w:sz w:val="16"/>
        </w:rPr>
      </w:pPr>
      <w:r w:rsidRPr="00355308">
        <w:rPr>
          <w:sz w:val="16"/>
        </w:rPr>
        <w:t>Compromised Communications</w:t>
      </w:r>
    </w:p>
    <w:p w14:paraId="408A1D63" w14:textId="77777777" w:rsidR="00F34F1E" w:rsidRPr="00355308" w:rsidRDefault="00F34F1E" w:rsidP="00F34F1E">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D964818" w14:textId="77777777" w:rsidR="00F34F1E" w:rsidRPr="00355308" w:rsidRDefault="00F34F1E" w:rsidP="00F34F1E">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59586E20" w14:textId="77777777" w:rsidR="00F34F1E" w:rsidRPr="00355308" w:rsidRDefault="00F34F1E" w:rsidP="00F34F1E">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30859E50" w14:textId="77777777" w:rsidR="00F34F1E" w:rsidRPr="00355308" w:rsidRDefault="00F34F1E" w:rsidP="00F34F1E">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111730FE" w14:textId="77777777" w:rsidR="00F34F1E" w:rsidRPr="00355308" w:rsidRDefault="00F34F1E" w:rsidP="00F34F1E">
      <w:pPr>
        <w:rPr>
          <w:sz w:val="16"/>
        </w:rPr>
      </w:pPr>
      <w:r w:rsidRPr="00355308">
        <w:rPr>
          <w:sz w:val="16"/>
        </w:rPr>
        <w:t>“Indeed, a lot of television would suddenly disappear,” says McDowell. “A sizable portion of TV comes from cable whose companies relay programming from satellites to their hubs.”</w:t>
      </w:r>
    </w:p>
    <w:p w14:paraId="41BF3027" w14:textId="77777777" w:rsidR="00F34F1E" w:rsidRPr="00355308" w:rsidRDefault="00F34F1E" w:rsidP="00F34F1E">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5EA724A1" w14:textId="77777777" w:rsidR="00F34F1E" w:rsidRPr="00355308" w:rsidRDefault="00F34F1E" w:rsidP="00F34F1E">
      <w:pPr>
        <w:rPr>
          <w:sz w:val="16"/>
        </w:rPr>
      </w:pPr>
      <w:r w:rsidRPr="00355308">
        <w:rPr>
          <w:sz w:val="16"/>
        </w:rPr>
        <w:t>The sudden loss of satellite capability would have a profound effect on the military.</w:t>
      </w:r>
    </w:p>
    <w:p w14:paraId="4D3513DF" w14:textId="77777777" w:rsidR="00F34F1E" w:rsidRPr="00355308" w:rsidRDefault="00F34F1E" w:rsidP="00F34F1E">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0848349F" w14:textId="77777777" w:rsidR="00F34F1E" w:rsidRPr="00355308" w:rsidRDefault="00F34F1E" w:rsidP="00F34F1E">
      <w:pPr>
        <w:rPr>
          <w:sz w:val="16"/>
        </w:rPr>
      </w:pPr>
      <w:r w:rsidRPr="00355308">
        <w:rPr>
          <w:sz w:val="16"/>
        </w:rPr>
        <w:lastRenderedPageBreak/>
        <w:t>And as 21st century warfare expert Peter W. Singer from New America Foundation tells io9, “He who controls the heavens will control what happens in the battles of Earth.” Singer summarized the military consequences of losing satellites in an email to us:</w:t>
      </w:r>
    </w:p>
    <w:p w14:paraId="55176CBC" w14:textId="77777777" w:rsidR="00F34F1E" w:rsidRPr="00355308" w:rsidRDefault="00F34F1E" w:rsidP="00F34F1E">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EB3523E" w14:textId="77777777" w:rsidR="00F34F1E" w:rsidRPr="00355308" w:rsidRDefault="00F34F1E" w:rsidP="00F34F1E">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0670E95" w14:textId="77777777" w:rsidR="00F34F1E" w:rsidRPr="00355308" w:rsidRDefault="00F34F1E" w:rsidP="00F34F1E">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CA73FEC" w14:textId="77777777" w:rsidR="00F34F1E" w:rsidRPr="00355308" w:rsidRDefault="00F34F1E" w:rsidP="00F34F1E">
      <w:pPr>
        <w:rPr>
          <w:sz w:val="16"/>
        </w:rPr>
      </w:pPr>
      <w:r w:rsidRPr="00355308">
        <w:rPr>
          <w:sz w:val="16"/>
        </w:rPr>
        <w:t>There’s also the effect on science to consider. Much of what we know about climate change comes from satellites.</w:t>
      </w:r>
    </w:p>
    <w:p w14:paraId="474C19C0" w14:textId="77777777" w:rsidR="00F34F1E" w:rsidRDefault="00F34F1E" w:rsidP="00F34F1E">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D84AC7F" w14:textId="77777777" w:rsidR="00F34F1E" w:rsidRPr="00355308" w:rsidRDefault="00F34F1E" w:rsidP="00F34F1E">
      <w:pPr>
        <w:rPr>
          <w:sz w:val="16"/>
        </w:rPr>
      </w:pPr>
    </w:p>
    <w:p w14:paraId="75DA647E" w14:textId="77777777" w:rsidR="00F34F1E" w:rsidRPr="00355308" w:rsidRDefault="00F34F1E" w:rsidP="00F34F1E">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64E263D" w14:textId="77777777" w:rsidR="00F34F1E" w:rsidRPr="00355308" w:rsidRDefault="00F34F1E" w:rsidP="00F34F1E">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3" w:history="1">
        <w:r w:rsidRPr="00355308">
          <w:rPr>
            <w:rStyle w:val="Hyperlink"/>
            <w:szCs w:val="26"/>
          </w:rPr>
          <w:t>https://www.tandfonline.com/doi/full/10.1080/25751654.2021.1942681</w:t>
        </w:r>
      </w:hyperlink>
      <w:r w:rsidRPr="00355308">
        <w:rPr>
          <w:szCs w:val="26"/>
        </w:rPr>
        <w:t>, VM</w:t>
      </w:r>
    </w:p>
    <w:p w14:paraId="0F1DE4BB" w14:textId="77777777" w:rsidR="00F34F1E" w:rsidRPr="00355308" w:rsidRDefault="00F34F1E" w:rsidP="00F34F1E">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w:t>
      </w:r>
      <w:r w:rsidRPr="00355308">
        <w:rPr>
          <w:sz w:val="16"/>
          <w:szCs w:val="16"/>
        </w:rPr>
        <w:lastRenderedPageBreak/>
        <w:t>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2460D29" w14:textId="77777777" w:rsidR="00F34F1E" w:rsidRDefault="00F34F1E" w:rsidP="00F34F1E"/>
    <w:p w14:paraId="0473CA52" w14:textId="77777777" w:rsidR="00F34F1E" w:rsidRPr="001E51E3" w:rsidRDefault="00F34F1E" w:rsidP="00F34F1E">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692558F8" w14:textId="77777777" w:rsidR="00F34F1E" w:rsidRPr="001E51E3" w:rsidRDefault="00F34F1E" w:rsidP="00F34F1E">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4"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58D3103D" w14:textId="77777777" w:rsidR="00F34F1E" w:rsidRPr="001E51E3" w:rsidRDefault="00F34F1E" w:rsidP="00F34F1E">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lastRenderedPageBreak/>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3422CE73" w14:textId="77777777" w:rsidR="00F34F1E" w:rsidRPr="001E51E3" w:rsidRDefault="00F34F1E" w:rsidP="00F34F1E">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5"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3656E6E6" w14:textId="77777777" w:rsidR="00F34F1E" w:rsidRPr="001E51E3" w:rsidRDefault="00F34F1E" w:rsidP="00F34F1E">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3EE4C638" w14:textId="77777777" w:rsidR="00F34F1E" w:rsidRPr="00607F45" w:rsidRDefault="00F34F1E" w:rsidP="00F34F1E">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699522D1" w14:textId="77777777" w:rsidR="00F34F1E" w:rsidRPr="00607F45" w:rsidRDefault="00F34F1E" w:rsidP="00F34F1E">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196588EA" w14:textId="77777777" w:rsidR="00F34F1E" w:rsidRPr="00607F45" w:rsidRDefault="00F34F1E" w:rsidP="00F34F1E">
      <w:pPr>
        <w:rPr>
          <w:rFonts w:asciiTheme="majorHAnsi" w:hAnsiTheme="majorHAnsi" w:cstheme="majorHAnsi"/>
          <w:sz w:val="16"/>
          <w:szCs w:val="16"/>
        </w:rPr>
      </w:pPr>
      <w:r w:rsidRPr="00607F45">
        <w:rPr>
          <w:rFonts w:asciiTheme="majorHAnsi" w:hAnsiTheme="majorHAnsi" w:cstheme="majorHAnsi"/>
          <w:sz w:val="16"/>
          <w:szCs w:val="16"/>
        </w:rPr>
        <w:lastRenderedPageBreak/>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6"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2680BA2B" w14:textId="77777777" w:rsidR="00FB5935" w:rsidRPr="00355308" w:rsidRDefault="00FB5935" w:rsidP="00FB5935">
      <w:pPr>
        <w:rPr>
          <w:color w:val="000000" w:themeColor="text1"/>
        </w:rPr>
      </w:pPr>
    </w:p>
    <w:p w14:paraId="3372D2F9" w14:textId="77777777" w:rsidR="00FB5935" w:rsidRDefault="00FB5935" w:rsidP="00FB5935">
      <w:pPr>
        <w:rPr>
          <w:rFonts w:asciiTheme="majorHAnsi" w:hAnsiTheme="majorHAnsi" w:cstheme="majorHAnsi"/>
          <w:color w:val="000000" w:themeColor="text1"/>
          <w:sz w:val="16"/>
        </w:rPr>
      </w:pPr>
    </w:p>
    <w:p w14:paraId="57145BA5" w14:textId="77777777" w:rsidR="00FB5935" w:rsidRPr="00355308" w:rsidRDefault="00FB5935" w:rsidP="00FB5935">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r>
        <w:rPr>
          <w:rFonts w:cs="Calibri"/>
          <w:color w:val="000000" w:themeColor="text1"/>
        </w:rPr>
        <w:t>and no resources</w:t>
      </w:r>
    </w:p>
    <w:p w14:paraId="430CA3D4" w14:textId="77777777" w:rsidR="00FB5935" w:rsidRPr="00355308" w:rsidRDefault="00FB5935" w:rsidP="00FB5935">
      <w:pPr>
        <w:rPr>
          <w:rStyle w:val="Style13ptBold"/>
          <w:b w:val="0"/>
          <w:bCs/>
          <w:color w:val="000000" w:themeColor="text1"/>
        </w:rPr>
      </w:pPr>
      <w:r w:rsidRPr="00355308">
        <w:rPr>
          <w:rStyle w:val="Style13ptBold"/>
          <w:color w:val="000000" w:themeColor="text1"/>
        </w:rPr>
        <w:t>Riederer 14 - editor-in-chief of Guernica magazine and writer at The New Yorker</w:t>
      </w:r>
    </w:p>
    <w:p w14:paraId="56F5E284" w14:textId="77777777" w:rsidR="00FB5935" w:rsidRPr="00355308" w:rsidRDefault="00FB5935" w:rsidP="00FB5935">
      <w:pPr>
        <w:rPr>
          <w:rStyle w:val="Style13ptBold"/>
          <w:b w:val="0"/>
          <w:bCs/>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27" w:history="1">
        <w:r w:rsidRPr="00355308">
          <w:rPr>
            <w:rStyle w:val="Hyperlink"/>
            <w:bCs/>
            <w:color w:val="000000" w:themeColor="text1"/>
          </w:rPr>
          <w:t>https://newrepublic.com/article/117815/space-mining-will-not-solve-earths-conflict-over-natural-resources</w:t>
        </w:r>
      </w:hyperlink>
    </w:p>
    <w:p w14:paraId="31FFCE60" w14:textId="77777777" w:rsidR="00FB5935" w:rsidRPr="00355308" w:rsidRDefault="00FB5935" w:rsidP="00FB5935">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w:t>
      </w:r>
      <w:r w:rsidRPr="00355308">
        <w:rPr>
          <w:color w:val="000000" w:themeColor="text1"/>
          <w:sz w:val="16"/>
        </w:rPr>
        <w:lastRenderedPageBreak/>
        <w:t xml:space="preserve">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w:t>
      </w:r>
      <w:r w:rsidRPr="00355308">
        <w:rPr>
          <w:color w:val="000000" w:themeColor="text1"/>
          <w:sz w:val="16"/>
        </w:rPr>
        <w:lastRenderedPageBreak/>
        <w:t xml:space="preserve">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lastRenderedPageBreak/>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3D9D0C58" w14:textId="77777777" w:rsidR="00FB5935" w:rsidRDefault="00FB5935" w:rsidP="00FB5935"/>
    <w:p w14:paraId="4CEF7325" w14:textId="4BC81783" w:rsidR="00FB5935" w:rsidRDefault="00DA45DA" w:rsidP="00FB5935">
      <w:pPr>
        <w:pStyle w:val="Heading4"/>
      </w:pPr>
      <w:r>
        <w:t>Space c</w:t>
      </w:r>
      <w:r w:rsidR="00FB5935">
        <w:t>olonization is impossible</w:t>
      </w:r>
    </w:p>
    <w:p w14:paraId="192130DB" w14:textId="77777777" w:rsidR="00FB5935" w:rsidRPr="0030161F" w:rsidRDefault="00FB5935" w:rsidP="00FB5935">
      <w:r w:rsidRPr="0030161F">
        <w:rPr>
          <w:b/>
        </w:rPr>
        <w:t>Levchenko et al. 19</w:t>
      </w:r>
      <w:r>
        <w:t>. Professors in the Plasma Sources and Applications Centre/Space Propulsion Centre, NIE, Nanyang Technological University. 2019. “Mars Colonization: Beyond Getting There.” Global Challenges, vol. 3, no. 1.</w:t>
      </w:r>
    </w:p>
    <w:p w14:paraId="295BEFF1" w14:textId="77777777" w:rsidR="00FB5935" w:rsidRDefault="00FB5935" w:rsidP="00FB5935">
      <w:pPr>
        <w:rPr>
          <w:sz w:val="16"/>
        </w:rPr>
      </w:pPr>
      <w:r w:rsidRPr="00AF68C3">
        <w:rPr>
          <w:sz w:val="16"/>
        </w:rPr>
        <w:t xml:space="preserve">Settlement of Mars—is it a dream or a necessity? </w:t>
      </w:r>
      <w:r w:rsidRPr="00AF68C3">
        <w:rPr>
          <w:rStyle w:val="StyleUnderline"/>
        </w:rPr>
        <w:t xml:space="preserve">From scientific publications to public forms, </w:t>
      </w:r>
      <w:r w:rsidRPr="00ED0FDE">
        <w:rPr>
          <w:rStyle w:val="StyleUnderline"/>
          <w:highlight w:val="cyan"/>
        </w:rPr>
        <w:t>there is</w:t>
      </w:r>
      <w:r w:rsidRPr="00AF68C3">
        <w:rPr>
          <w:rStyle w:val="StyleUnderline"/>
        </w:rPr>
        <w:t xml:space="preserve"> certainly </w:t>
      </w:r>
      <w:r w:rsidRPr="00ED0FDE">
        <w:rPr>
          <w:rStyle w:val="StyleUnderline"/>
          <w:highlight w:val="cyan"/>
        </w:rPr>
        <w:t>little</w:t>
      </w:r>
      <w:r w:rsidRPr="00AF68C3">
        <w:rPr>
          <w:rStyle w:val="StyleUnderline"/>
        </w:rPr>
        <w:t xml:space="preserve"> </w:t>
      </w:r>
      <w:r w:rsidRPr="00ED0FDE">
        <w:rPr>
          <w:rStyle w:val="StyleUnderline"/>
          <w:highlight w:val="cyan"/>
        </w:rPr>
        <w:t>consensus on whether colonization</w:t>
      </w:r>
      <w:r w:rsidRPr="00AF68C3">
        <w:rPr>
          <w:rStyle w:val="StyleUnderline"/>
        </w:rPr>
        <w:t xml:space="preserve"> of Mars </w:t>
      </w:r>
      <w:r w:rsidRPr="00ED0FDE">
        <w:rPr>
          <w:rStyle w:val="StyleUnderline"/>
          <w:highlight w:val="cyan"/>
        </w:rPr>
        <w:t xml:space="preserve">is </w:t>
      </w:r>
      <w:r w:rsidRPr="00ED0FDE">
        <w:rPr>
          <w:rStyle w:val="Emphasis"/>
          <w:highlight w:val="cyan"/>
        </w:rPr>
        <w:t>necessary</w:t>
      </w:r>
      <w:r w:rsidRPr="00ED0FDE">
        <w:rPr>
          <w:rStyle w:val="StyleUnderline"/>
          <w:highlight w:val="cyan"/>
        </w:rPr>
        <w:t xml:space="preserve"> or even </w:t>
      </w:r>
      <w:r w:rsidRPr="00ED0FDE">
        <w:rPr>
          <w:rStyle w:val="Emphasis"/>
          <w:highlight w:val="cyan"/>
        </w:rPr>
        <w:t>possible</w:t>
      </w:r>
      <w:r w:rsidRPr="00AF68C3">
        <w:rPr>
          <w:sz w:val="16"/>
        </w:rPr>
        <w:t xml:space="preserve">, with a rich diversity of opinions that range from categorical It is a necessity!20 to equally categorical Should Humans Colonize Other Planets? No.21 A strong proponent of the idea, </w:t>
      </w:r>
      <w:r w:rsidRPr="00AF68C3">
        <w:rPr>
          <w:rStyle w:val="StyleUnderline"/>
        </w:rPr>
        <w:t>Orwig puts forward five reasons for Mars colonization, implicitly stating that establishing a permanent colony of humans on Mars is no longer an option but a real necessity</w:t>
      </w:r>
      <w:r w:rsidRPr="00AF68C3">
        <w:rPr>
          <w:sz w:val="16"/>
        </w:rPr>
        <w:t xml:space="preserve">.20 Specifically, </w:t>
      </w:r>
      <w:r w:rsidRPr="00AF68C3">
        <w:rPr>
          <w:rStyle w:val="StyleUnderline"/>
        </w:rPr>
        <w:t>these arguments are</w:t>
      </w:r>
      <w:r w:rsidRPr="00AF68C3">
        <w:rPr>
          <w:sz w:val="16"/>
        </w:rPr>
        <w:t xml:space="preserve">: </w:t>
      </w:r>
      <w:r w:rsidRPr="00AF68C3">
        <w:rPr>
          <w:rStyle w:val="Emphasis"/>
        </w:rPr>
        <w:t>Survival of humans as a species</w:t>
      </w:r>
      <w:r w:rsidRPr="00AF68C3">
        <w:rPr>
          <w:sz w:val="16"/>
        </w:rPr>
        <w:t xml:space="preserve">; Exploring the potential of life on Mars to sustain humans; Using space technology to positively contribute to our quality of life, from health to minimizing and reversing negative aspects of anthropogenic activity of humans on Earth; Developing as a species; Gaining political and economic leadership. </w:t>
      </w:r>
      <w:r w:rsidRPr="00AF68C3">
        <w:rPr>
          <w:rStyle w:val="StyleUnderline"/>
        </w:rPr>
        <w:t>The first argument captures the essence of what most space colonization proponents feel—our ever growing environmental footprint threatens the survival of human race on</w:t>
      </w:r>
      <w:r w:rsidRPr="00AF68C3">
        <w:rPr>
          <w:sz w:val="16"/>
        </w:rPr>
        <w:t xml:space="preserve"> </w:t>
      </w:r>
      <w:r w:rsidRPr="00AF68C3">
        <w:rPr>
          <w:rStyle w:val="StyleUnderline"/>
        </w:rPr>
        <w:t>Earth</w:t>
      </w:r>
      <w:r w:rsidRPr="00AF68C3">
        <w:rPr>
          <w:sz w:val="16"/>
        </w:rPr>
        <w:t xml:space="preserve">. Indeed, a large body of evidence points to human activity as the main cause of extinction of many species, with shrinking biodiversity and depleting resources threatening the very survival of humans on this planet. </w:t>
      </w:r>
      <w:r w:rsidRPr="00AF68C3">
        <w:rPr>
          <w:rStyle w:val="StyleUnderline"/>
        </w:rPr>
        <w:t>Colonization of other planets could potentially increase the probability of our survival.</w:t>
      </w:r>
      <w:r>
        <w:rPr>
          <w:rStyle w:val="StyleUnderline"/>
        </w:rPr>
        <w:t xml:space="preserve"> </w:t>
      </w:r>
      <w:r w:rsidRPr="00AF68C3">
        <w:rPr>
          <w:sz w:val="16"/>
        </w:rPr>
        <w:t xml:space="preserve">While being at the core of such ambitious projects as Mars One, </w:t>
      </w:r>
      <w:r w:rsidRPr="00ED0FDE">
        <w:rPr>
          <w:rStyle w:val="StyleUnderline"/>
          <w:highlight w:val="cyan"/>
        </w:rPr>
        <w:t xml:space="preserve">a </w:t>
      </w:r>
      <w:r w:rsidRPr="00ED0FDE">
        <w:rPr>
          <w:rStyle w:val="Emphasis"/>
          <w:highlight w:val="cyan"/>
        </w:rPr>
        <w:t>self</w:t>
      </w:r>
      <w:r w:rsidRPr="00ED0FDE">
        <w:rPr>
          <w:rStyle w:val="Emphasis"/>
          <w:rFonts w:ascii="Cambria Math" w:hAnsi="Cambria Math" w:cs="Cambria Math"/>
          <w:highlight w:val="cyan"/>
        </w:rPr>
        <w:t>‐</w:t>
      </w:r>
      <w:r w:rsidRPr="00ED0FDE">
        <w:rPr>
          <w:rStyle w:val="Emphasis"/>
          <w:highlight w:val="cyan"/>
        </w:rPr>
        <w:t>sustained colony</w:t>
      </w:r>
      <w:r w:rsidRPr="00AF68C3">
        <w:rPr>
          <w:rStyle w:val="Emphasis"/>
        </w:rPr>
        <w:t xml:space="preserve"> of any size</w:t>
      </w:r>
      <w:r w:rsidRPr="00AF68C3">
        <w:rPr>
          <w:sz w:val="16"/>
        </w:rPr>
        <w:t xml:space="preserve"> on Mars </w:t>
      </w:r>
      <w:r w:rsidRPr="00ED0FDE">
        <w:rPr>
          <w:rStyle w:val="Emphasis"/>
          <w:highlight w:val="cyan"/>
        </w:rPr>
        <w:t>is hardly feasible</w:t>
      </w:r>
      <w:r w:rsidRPr="00AF68C3">
        <w:rPr>
          <w:rStyle w:val="Emphasis"/>
        </w:rPr>
        <w:t xml:space="preserve"> in the foreseeable future</w:t>
      </w:r>
      <w:r w:rsidRPr="00AF68C3">
        <w:rPr>
          <w:sz w:val="16"/>
        </w:rPr>
        <w:t xml:space="preserve">. Indeed, </w:t>
      </w:r>
      <w:r w:rsidRPr="00ED0FDE">
        <w:rPr>
          <w:rStyle w:val="StyleUnderline"/>
          <w:highlight w:val="cyan"/>
        </w:rPr>
        <w:t xml:space="preserve">sustaining even a </w:t>
      </w:r>
      <w:r w:rsidRPr="00ED0FDE">
        <w:rPr>
          <w:rStyle w:val="Emphasis"/>
          <w:highlight w:val="cyan"/>
        </w:rPr>
        <w:t>small number</w:t>
      </w:r>
      <w:r w:rsidRPr="00ED0FDE">
        <w:rPr>
          <w:sz w:val="16"/>
          <w:highlight w:val="cyan"/>
        </w:rPr>
        <w:t xml:space="preserve"> </w:t>
      </w:r>
      <w:r w:rsidRPr="00ED0FDE">
        <w:rPr>
          <w:rStyle w:val="StyleUnderline"/>
          <w:highlight w:val="cyan"/>
        </w:rPr>
        <w:t xml:space="preserve">of colonists would require a </w:t>
      </w:r>
      <w:r w:rsidRPr="00ED0FDE">
        <w:rPr>
          <w:rStyle w:val="Emphasis"/>
          <w:highlight w:val="cyan"/>
        </w:rPr>
        <w:t xml:space="preserve">continuous supply of </w:t>
      </w:r>
      <w:r w:rsidRPr="00ED0FDE">
        <w:rPr>
          <w:rStyle w:val="Emphasis"/>
        </w:rPr>
        <w:t xml:space="preserve">food, oxygen, water and </w:t>
      </w:r>
      <w:r w:rsidRPr="00ED0FDE">
        <w:rPr>
          <w:rStyle w:val="Emphasis"/>
          <w:highlight w:val="cyan"/>
        </w:rPr>
        <w:t>basic materials</w:t>
      </w:r>
      <w:r w:rsidRPr="00AF68C3">
        <w:rPr>
          <w:rStyle w:val="StyleUnderline"/>
        </w:rPr>
        <w:t xml:space="preserve">. At this stage, </w:t>
      </w:r>
      <w:r w:rsidRPr="00ED0FDE">
        <w:rPr>
          <w:rStyle w:val="StyleUnderline"/>
          <w:highlight w:val="cyan"/>
        </w:rPr>
        <w:t>it is not clear</w:t>
      </w:r>
      <w:r w:rsidRPr="00AF68C3">
        <w:rPr>
          <w:rStyle w:val="StyleUnderline"/>
        </w:rPr>
        <w:t xml:space="preserve"> whether </w:t>
      </w:r>
      <w:r w:rsidRPr="00ED0FDE">
        <w:rPr>
          <w:rStyle w:val="StyleUnderline"/>
          <w:highlight w:val="cyan"/>
        </w:rPr>
        <w:t>it would be possible to establish</w:t>
      </w:r>
      <w:r w:rsidRPr="00AF68C3">
        <w:rPr>
          <w:rStyle w:val="StyleUnderline"/>
        </w:rPr>
        <w:t xml:space="preserve"> a system that would generate </w:t>
      </w:r>
      <w:r w:rsidRPr="0040524E">
        <w:rPr>
          <w:rStyle w:val="StyleUnderline"/>
          <w:highlight w:val="cyan"/>
        </w:rPr>
        <w:t xml:space="preserve">these resources </w:t>
      </w:r>
      <w:r w:rsidRPr="0040524E">
        <w:rPr>
          <w:rStyle w:val="Emphasis"/>
          <w:highlight w:val="cyan"/>
        </w:rPr>
        <w:t>locally</w:t>
      </w:r>
      <w:r w:rsidRPr="00AF68C3">
        <w:rPr>
          <w:rStyle w:val="StyleUnderline"/>
        </w:rPr>
        <w:t xml:space="preserve">, </w:t>
      </w:r>
      <w:r w:rsidRPr="0040524E">
        <w:rPr>
          <w:rStyle w:val="StyleUnderline"/>
          <w:highlight w:val="cyan"/>
        </w:rPr>
        <w:t>or</w:t>
      </w:r>
      <w:r w:rsidRPr="00AF68C3">
        <w:rPr>
          <w:rStyle w:val="StyleUnderline"/>
        </w:rPr>
        <w:t xml:space="preserve"> whether it would at least in part </w:t>
      </w:r>
      <w:r w:rsidRPr="0040524E">
        <w:rPr>
          <w:rStyle w:val="StyleUnderline"/>
          <w:highlight w:val="cyan"/>
        </w:rPr>
        <w:t>rely on</w:t>
      </w:r>
      <w:r w:rsidRPr="00AF68C3">
        <w:rPr>
          <w:rStyle w:val="StyleUnderline"/>
        </w:rPr>
        <w:t xml:space="preserve"> the </w:t>
      </w:r>
      <w:r w:rsidRPr="0040524E">
        <w:rPr>
          <w:rStyle w:val="Emphasis"/>
          <w:highlight w:val="cyan"/>
        </w:rPr>
        <w:t>delivery</w:t>
      </w:r>
      <w:r w:rsidRPr="00AF68C3">
        <w:rPr>
          <w:rStyle w:val="StyleUnderline"/>
        </w:rPr>
        <w:t xml:space="preserve"> of these resources</w:t>
      </w:r>
      <w:r w:rsidRPr="00AF68C3">
        <w:rPr>
          <w:sz w:val="16"/>
        </w:rPr>
        <w:t xml:space="preserve"> (</w:t>
      </w:r>
      <w:r w:rsidRPr="00AF68C3">
        <w:rPr>
          <w:rStyle w:val="StyleUnderline"/>
        </w:rPr>
        <w:t>or</w:t>
      </w:r>
      <w:r w:rsidRPr="00AF68C3">
        <w:rPr>
          <w:sz w:val="16"/>
        </w:rPr>
        <w:t xml:space="preserve"> </w:t>
      </w:r>
      <w:r w:rsidRPr="00AF68C3">
        <w:rPr>
          <w:rStyle w:val="Emphasis"/>
        </w:rPr>
        <w:lastRenderedPageBreak/>
        <w:t>essential components</w:t>
      </w:r>
      <w:r w:rsidRPr="00AF68C3">
        <w:rPr>
          <w:sz w:val="16"/>
        </w:rPr>
        <w:t xml:space="preserve"> </w:t>
      </w:r>
      <w:r w:rsidRPr="00AF68C3">
        <w:rPr>
          <w:rStyle w:val="StyleUnderline"/>
        </w:rPr>
        <w:t xml:space="preserve">necessary for their local production) </w:t>
      </w:r>
      <w:r w:rsidRPr="0040524E">
        <w:rPr>
          <w:rStyle w:val="StyleUnderline"/>
          <w:highlight w:val="cyan"/>
        </w:rPr>
        <w:t xml:space="preserve">from </w:t>
      </w:r>
      <w:r w:rsidRPr="0040524E">
        <w:rPr>
          <w:rStyle w:val="Emphasis"/>
          <w:highlight w:val="cyan"/>
        </w:rPr>
        <w:t>Earth</w:t>
      </w:r>
      <w:r w:rsidRPr="00AF68C3">
        <w:rPr>
          <w:sz w:val="16"/>
        </w:rPr>
        <w:t xml:space="preserve">. </w:t>
      </w:r>
      <w:r w:rsidRPr="00AF68C3">
        <w:rPr>
          <w:rStyle w:val="StyleUnderline"/>
        </w:rPr>
        <w:t xml:space="preserve">Beyond the supply of these very basic resources, </w:t>
      </w:r>
      <w:r w:rsidRPr="0040524E">
        <w:rPr>
          <w:rStyle w:val="StyleUnderline"/>
          <w:highlight w:val="cyan"/>
        </w:rPr>
        <w:t xml:space="preserve">it would be </w:t>
      </w:r>
      <w:r w:rsidRPr="00657C80">
        <w:rPr>
          <w:rStyle w:val="StyleUnderline"/>
        </w:rPr>
        <w:t xml:space="preserve">quite challenging if not </w:t>
      </w:r>
      <w:r w:rsidRPr="0040524E">
        <w:rPr>
          <w:rStyle w:val="StyleUnderline"/>
          <w:highlight w:val="cyan"/>
        </w:rPr>
        <w:t>impossible</w:t>
      </w:r>
      <w:r w:rsidRPr="00AF68C3">
        <w:rPr>
          <w:rStyle w:val="StyleUnderline"/>
        </w:rPr>
        <w:t xml:space="preserve"> for the colonists </w:t>
      </w:r>
      <w:r w:rsidRPr="0040524E">
        <w:rPr>
          <w:rStyle w:val="StyleUnderline"/>
          <w:highlight w:val="cyan"/>
        </w:rPr>
        <w:t xml:space="preserve">to independently produce </w:t>
      </w:r>
      <w:r w:rsidRPr="0040524E">
        <w:rPr>
          <w:rStyle w:val="Emphasis"/>
          <w:highlight w:val="cyan"/>
        </w:rPr>
        <w:t>hi</w:t>
      </w:r>
      <w:r w:rsidRPr="0040524E">
        <w:rPr>
          <w:rStyle w:val="Emphasis"/>
          <w:rFonts w:ascii="Cambria Math" w:hAnsi="Cambria Math" w:cs="Cambria Math"/>
          <w:highlight w:val="cyan"/>
        </w:rPr>
        <w:t>‐</w:t>
      </w:r>
      <w:r w:rsidRPr="0040524E">
        <w:rPr>
          <w:rStyle w:val="Emphasis"/>
          <w:highlight w:val="cyan"/>
        </w:rPr>
        <w:t>tech but vitally important assets</w:t>
      </w:r>
      <w:r w:rsidRPr="0040524E">
        <w:rPr>
          <w:sz w:val="16"/>
          <w:highlight w:val="cyan"/>
        </w:rPr>
        <w:t xml:space="preserve"> </w:t>
      </w:r>
      <w:r w:rsidRPr="0040524E">
        <w:rPr>
          <w:rStyle w:val="StyleUnderline"/>
          <w:highlight w:val="cyan"/>
        </w:rPr>
        <w:t>such as medicines, electronics and robotics</w:t>
      </w:r>
      <w:r w:rsidRPr="00AF68C3">
        <w:rPr>
          <w:rStyle w:val="StyleUnderline"/>
        </w:rPr>
        <w:t xml:space="preserve"> systems, or advanced materials that provide us with a decent </w:t>
      </w:r>
      <w:r w:rsidRPr="00AF68C3">
        <w:rPr>
          <w:rStyle w:val="Emphasis"/>
        </w:rPr>
        <w:t>quality of life</w:t>
      </w:r>
      <w:r w:rsidRPr="00AF68C3">
        <w:rPr>
          <w:rStyle w:val="StyleUnderline"/>
        </w:rPr>
        <w:t xml:space="preserve">. In this case, would their existence become little more than the </w:t>
      </w:r>
      <w:r w:rsidRPr="00AF68C3">
        <w:rPr>
          <w:rStyle w:val="Emphasis"/>
        </w:rPr>
        <w:t>jogtrot of life</w:t>
      </w:r>
      <w:r w:rsidRPr="00AF68C3">
        <w:rPr>
          <w:rStyle w:val="StyleUnderline"/>
        </w:rPr>
        <w:t>, as compared with the standards expected at the Earth</w:t>
      </w:r>
      <w:r w:rsidRPr="00AF68C3">
        <w:rPr>
          <w:sz w:val="16"/>
        </w:rPr>
        <w:t>?22</w:t>
      </w:r>
    </w:p>
    <w:p w14:paraId="4710B4BC" w14:textId="77777777" w:rsidR="00FB5935" w:rsidRDefault="00FB5935" w:rsidP="00FB5935"/>
    <w:p w14:paraId="66F27560" w14:textId="77777777" w:rsidR="00FB5935" w:rsidRPr="00CF2323" w:rsidRDefault="00FB5935" w:rsidP="00FB5935"/>
    <w:p w14:paraId="30EC66FC" w14:textId="7837A34A" w:rsidR="00FB5935" w:rsidRDefault="00FB5935" w:rsidP="00F34F1E"/>
    <w:p w14:paraId="0980549C" w14:textId="77777777" w:rsidR="00FB5935" w:rsidRDefault="00FB5935" w:rsidP="00F34F1E"/>
    <w:p w14:paraId="61A98D13" w14:textId="29E5F86A" w:rsidR="00757925" w:rsidRDefault="00757925" w:rsidP="00757925">
      <w:pPr>
        <w:pStyle w:val="Heading2"/>
      </w:pPr>
      <w:r>
        <w:lastRenderedPageBreak/>
        <w:t>1AC—FW</w:t>
      </w:r>
    </w:p>
    <w:p w14:paraId="05E6D458" w14:textId="77777777" w:rsidR="0037065E" w:rsidRPr="0084387D" w:rsidRDefault="0037065E" w:rsidP="0037065E"/>
    <w:p w14:paraId="036CE44D" w14:textId="77777777" w:rsidR="0037065E" w:rsidRPr="00355308" w:rsidRDefault="0037065E" w:rsidP="0037065E">
      <w:pPr>
        <w:pStyle w:val="Heading4"/>
        <w:rPr>
          <w:rFonts w:cs="Calibri"/>
        </w:rPr>
      </w:pPr>
      <w:r w:rsidRPr="00355308">
        <w:rPr>
          <w:rFonts w:cs="Calibri"/>
        </w:rPr>
        <w:t xml:space="preserve">The standard is maximizing expected wellbeing. </w:t>
      </w:r>
    </w:p>
    <w:p w14:paraId="037F1786" w14:textId="77777777" w:rsidR="0037065E" w:rsidRPr="00355308" w:rsidRDefault="0037065E" w:rsidP="0037065E">
      <w:pPr>
        <w:pStyle w:val="Heading4"/>
        <w:rPr>
          <w:rFonts w:cs="Calibri"/>
        </w:rPr>
      </w:pPr>
      <w:r w:rsidRPr="00355308">
        <w:rPr>
          <w:rFonts w:cs="Calibri"/>
        </w:rPr>
        <w:t>Prefer it:</w:t>
      </w:r>
    </w:p>
    <w:p w14:paraId="3DB60FF9" w14:textId="77777777" w:rsidR="0037065E" w:rsidRPr="00355308" w:rsidRDefault="0037065E" w:rsidP="0037065E">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0C8FA850" w14:textId="77777777" w:rsidR="0037065E" w:rsidRPr="00A0610A" w:rsidRDefault="0037065E" w:rsidP="0037065E">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7E38CB44" w14:textId="77777777" w:rsidR="0037065E" w:rsidRPr="00A0610A" w:rsidRDefault="0037065E" w:rsidP="0037065E">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3DAF779" w14:textId="77777777" w:rsidR="0037065E" w:rsidRPr="00355308" w:rsidRDefault="0037065E" w:rsidP="0037065E">
      <w:pPr>
        <w:pStyle w:val="Heading4"/>
        <w:spacing w:line="276" w:lineRule="auto"/>
        <w:rPr>
          <w:rFonts w:cs="Calibri"/>
        </w:rPr>
      </w:pPr>
      <w:r>
        <w:t xml:space="preserve">4] </w:t>
      </w:r>
      <w:r w:rsidRPr="00355308">
        <w:rPr>
          <w:rFonts w:cs="Calibri"/>
        </w:rPr>
        <w:t xml:space="preserve">Existential threats </w:t>
      </w:r>
      <w:r w:rsidRPr="00355308">
        <w:rPr>
          <w:rFonts w:cs="Calibri"/>
          <w:u w:val="single"/>
        </w:rPr>
        <w:t>outweigh</w:t>
      </w:r>
      <w:r w:rsidRPr="00355308">
        <w:rPr>
          <w:rFonts w:cs="Calibri"/>
        </w:rPr>
        <w:t xml:space="preserve"> – all life has </w:t>
      </w:r>
      <w:r w:rsidRPr="00355308">
        <w:rPr>
          <w:rFonts w:cs="Calibri"/>
          <w:u w:val="single"/>
        </w:rPr>
        <w:t>infinite value</w:t>
      </w:r>
      <w:r w:rsidRPr="00355308">
        <w:rPr>
          <w:rFonts w:cs="Calibri"/>
        </w:rPr>
        <w:t xml:space="preserve"> and extinction </w:t>
      </w:r>
      <w:r w:rsidRPr="00355308">
        <w:rPr>
          <w:rFonts w:cs="Calibri"/>
          <w:u w:val="single"/>
        </w:rPr>
        <w:t>eliminates the possibility</w:t>
      </w:r>
      <w:r w:rsidRPr="00355308">
        <w:rPr>
          <w:rFonts w:cs="Calibri"/>
        </w:rPr>
        <w:t xml:space="preserve"> for future generations </w:t>
      </w:r>
    </w:p>
    <w:p w14:paraId="6254BBE4" w14:textId="77777777" w:rsidR="0037065E" w:rsidRPr="00355308" w:rsidRDefault="0037065E" w:rsidP="0037065E">
      <w:pPr>
        <w:spacing w:line="276" w:lineRule="auto"/>
      </w:pPr>
      <w:r w:rsidRPr="00355308">
        <w:rPr>
          <w:b/>
        </w:rPr>
        <w:t>GPP 17</w:t>
      </w:r>
      <w:r w:rsidRPr="00355308">
        <w:t xml:space="preserve"> (Global Priorities Project, Future of Humanity Institute at the University of Oxford, Ministry for Foreign Affairs of Finland, “Existential Risk: Diplomacy and Governance,” Global Priorities Project, 2017, </w:t>
      </w:r>
      <w:hyperlink r:id="rId28">
        <w:r w:rsidRPr="00355308">
          <w:rPr>
            <w:color w:val="000000"/>
          </w:rPr>
          <w:t>https://www.fhi.ox.ac.uk/wp-content/uploads/Existential-Risks-2017-01-23.pdf</w:t>
        </w:r>
      </w:hyperlink>
      <w:r w:rsidRPr="00355308">
        <w:t xml:space="preserve">, </w:t>
      </w:r>
    </w:p>
    <w:p w14:paraId="67B8F8FC" w14:textId="77777777" w:rsidR="0037065E" w:rsidRPr="00355308" w:rsidRDefault="0037065E" w:rsidP="0037065E">
      <w:pPr>
        <w:spacing w:line="276" w:lineRule="auto"/>
      </w:pPr>
      <w:r w:rsidRPr="00355308">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55308">
        <w:rPr>
          <w:b/>
          <w:highlight w:val="green"/>
          <w:u w:val="single"/>
        </w:rPr>
        <w:t>Compare</w:t>
      </w:r>
      <w:r w:rsidRPr="00355308">
        <w:rPr>
          <w:b/>
          <w:u w:val="single"/>
        </w:rPr>
        <w:t xml:space="preserve"> three outcomes: (1) </w:t>
      </w:r>
      <w:r w:rsidRPr="00355308">
        <w:rPr>
          <w:b/>
          <w:highlight w:val="green"/>
          <w:u w:val="single"/>
        </w:rPr>
        <w:t>Peace</w:t>
      </w:r>
      <w:r w:rsidRPr="00355308">
        <w:rPr>
          <w:b/>
          <w:u w:val="single"/>
        </w:rPr>
        <w:t xml:space="preserve">. (2) A nuclear </w:t>
      </w:r>
      <w:r w:rsidRPr="00355308">
        <w:rPr>
          <w:b/>
          <w:highlight w:val="green"/>
          <w:u w:val="single"/>
        </w:rPr>
        <w:t>war that kills 99%</w:t>
      </w:r>
      <w:r w:rsidRPr="00355308">
        <w:rPr>
          <w:b/>
          <w:u w:val="single"/>
        </w:rPr>
        <w:t xml:space="preserve"> of the world’s existing population. (3) A nuclear </w:t>
      </w:r>
      <w:r w:rsidRPr="00355308">
        <w:rPr>
          <w:b/>
          <w:highlight w:val="green"/>
          <w:u w:val="single"/>
        </w:rPr>
        <w:t>war that kills 100%</w:t>
      </w:r>
      <w:r w:rsidRPr="00355308">
        <w:rPr>
          <w:b/>
          <w:u w:val="single"/>
        </w:rPr>
        <w:t xml:space="preserve">. </w:t>
      </w:r>
      <w:r w:rsidRPr="00355308">
        <w:t xml:space="preserve">(2) would be worse than (1), and (3) would be worse than (2). Which is the greater of these two differences? </w:t>
      </w:r>
      <w:r w:rsidRPr="00355308">
        <w:rPr>
          <w:b/>
          <w:u w:val="single"/>
        </w:rPr>
        <w:t>Most people believe that the greater difference is between (1) and (2).</w:t>
      </w:r>
      <w:r w:rsidRPr="00355308">
        <w:t xml:space="preserve"> </w:t>
      </w:r>
      <w:r w:rsidRPr="00355308">
        <w:rPr>
          <w:b/>
          <w:u w:val="single"/>
        </w:rPr>
        <w:t xml:space="preserve">I believe that </w:t>
      </w:r>
      <w:r w:rsidRPr="00355308">
        <w:rPr>
          <w:b/>
          <w:highlight w:val="green"/>
          <w:u w:val="single"/>
        </w:rPr>
        <w:t>the difference between (2) and (3) is</w:t>
      </w:r>
      <w:r w:rsidRPr="00355308">
        <w:rPr>
          <w:b/>
          <w:u w:val="single"/>
        </w:rPr>
        <w:t xml:space="preserve"> very </w:t>
      </w:r>
      <w:r w:rsidRPr="00355308">
        <w:rPr>
          <w:b/>
          <w:highlight w:val="green"/>
          <w:u w:val="single"/>
        </w:rPr>
        <w:t>much greater</w:t>
      </w:r>
      <w:r w:rsidRPr="00355308">
        <w:t xml:space="preserve">. ... </w:t>
      </w:r>
      <w:r w:rsidRPr="00355308">
        <w:rPr>
          <w:b/>
          <w:u w:val="single"/>
        </w:rPr>
        <w:t>The Earth will remain habitable for at least another billion years.</w:t>
      </w:r>
      <w:r w:rsidRPr="00355308">
        <w:t xml:space="preserve"> </w:t>
      </w:r>
      <w:r w:rsidRPr="00355308">
        <w:rPr>
          <w:b/>
          <w:u w:val="single"/>
        </w:rPr>
        <w:t>Civilization began only a few thousand years ago.</w:t>
      </w:r>
      <w:r w:rsidRPr="00355308">
        <w:t xml:space="preserve"> </w:t>
      </w:r>
      <w:r w:rsidRPr="00355308">
        <w:rPr>
          <w:b/>
          <w:highlight w:val="green"/>
          <w:u w:val="single"/>
        </w:rPr>
        <w:t>If we do not destroy mankind</w:t>
      </w:r>
      <w:r w:rsidRPr="00355308">
        <w:rPr>
          <w:b/>
          <w:u w:val="single"/>
        </w:rPr>
        <w:t xml:space="preserve">, </w:t>
      </w:r>
      <w:r w:rsidRPr="00355308">
        <w:rPr>
          <w:b/>
          <w:highlight w:val="green"/>
          <w:u w:val="single"/>
        </w:rPr>
        <w:t>these</w:t>
      </w:r>
      <w:r w:rsidRPr="00355308">
        <w:rPr>
          <w:b/>
          <w:u w:val="single"/>
        </w:rPr>
        <w:t xml:space="preserve"> few thousand </w:t>
      </w:r>
      <w:r w:rsidRPr="00355308">
        <w:rPr>
          <w:b/>
          <w:highlight w:val="green"/>
          <w:u w:val="single"/>
        </w:rPr>
        <w:t>years may be</w:t>
      </w:r>
      <w:r w:rsidRPr="00355308">
        <w:rPr>
          <w:b/>
          <w:u w:val="single"/>
        </w:rPr>
        <w:t xml:space="preserve"> only </w:t>
      </w:r>
      <w:r w:rsidRPr="00355308">
        <w:rPr>
          <w:b/>
          <w:highlight w:val="green"/>
          <w:u w:val="single"/>
        </w:rPr>
        <w:t>a tiny fraction of the whole of civilized</w:t>
      </w:r>
      <w:r w:rsidRPr="00355308">
        <w:rPr>
          <w:b/>
          <w:u w:val="single"/>
        </w:rPr>
        <w:t xml:space="preserve"> human </w:t>
      </w:r>
      <w:r w:rsidRPr="00355308">
        <w:rPr>
          <w:b/>
          <w:highlight w:val="green"/>
          <w:u w:val="single"/>
        </w:rPr>
        <w:t>history</w:t>
      </w:r>
      <w:r w:rsidRPr="00355308">
        <w:rPr>
          <w:b/>
          <w:u w:val="single"/>
        </w:rPr>
        <w:t>.</w:t>
      </w:r>
      <w:r w:rsidRPr="00355308">
        <w:t xml:space="preserve"> </w:t>
      </w:r>
      <w:r w:rsidRPr="00355308">
        <w:rPr>
          <w:b/>
          <w:u w:val="single"/>
        </w:rPr>
        <w:t>The difference between (2) and (3) may thus be the difference between this tiny fraction and all of the rest of this history.</w:t>
      </w:r>
      <w:r w:rsidRPr="00355308">
        <w:t xml:space="preserve"> </w:t>
      </w:r>
      <w:r w:rsidRPr="00355308">
        <w:rPr>
          <w:b/>
          <w:u w:val="single"/>
        </w:rPr>
        <w:t>If we compare this possible history to a day, what has occurred so far is only a fraction of a second.65</w:t>
      </w:r>
      <w:r w:rsidRPr="00355308">
        <w:t xml:space="preserve"> In this argument, it seems that Parfit is assuming that the survivors of a nuclear war that kills 99% of the population would eventually be able to recover civilisation </w:t>
      </w:r>
      <w:r w:rsidRPr="00355308">
        <w:lastRenderedPageBreak/>
        <w:t xml:space="preserve">without long-term effect. As we have seen, this may not be a safe assumption – but for the purposes of this thought experiment, the point stands. </w:t>
      </w:r>
      <w:r w:rsidRPr="00355308">
        <w:rPr>
          <w:b/>
          <w:u w:val="single"/>
        </w:rPr>
        <w:t xml:space="preserve">What makes </w:t>
      </w:r>
      <w:r w:rsidRPr="00355308">
        <w:rPr>
          <w:b/>
          <w:highlight w:val="green"/>
          <w:u w:val="single"/>
        </w:rPr>
        <w:t>existential catastrophes</w:t>
      </w:r>
      <w:r w:rsidRPr="00355308">
        <w:rPr>
          <w:b/>
          <w:u w:val="single"/>
        </w:rPr>
        <w:t xml:space="preserve"> especially bad is that they </w:t>
      </w:r>
      <w:r w:rsidRPr="00355308">
        <w:rPr>
          <w:b/>
          <w:highlight w:val="green"/>
          <w:u w:val="single"/>
        </w:rPr>
        <w:t>would</w:t>
      </w:r>
      <w:r w:rsidRPr="00355308">
        <w:rPr>
          <w:b/>
          <w:u w:val="single"/>
        </w:rPr>
        <w:t xml:space="preserve"> “</w:t>
      </w:r>
      <w:r w:rsidRPr="00355308">
        <w:rPr>
          <w:b/>
          <w:highlight w:val="green"/>
          <w:u w:val="single"/>
        </w:rPr>
        <w:t>destroy the future</w:t>
      </w:r>
      <w:r w:rsidRPr="00355308">
        <w:rPr>
          <w:b/>
          <w:u w:val="single"/>
        </w:rPr>
        <w:t>,” as</w:t>
      </w:r>
      <w:r w:rsidRPr="00355308">
        <w:t xml:space="preserve"> another Oxford philosopher, Nick </w:t>
      </w:r>
      <w:r w:rsidRPr="00355308">
        <w:rPr>
          <w:b/>
          <w:u w:val="single"/>
        </w:rPr>
        <w:t>Bostrom, puts it.</w:t>
      </w:r>
      <w:r w:rsidRPr="00355308">
        <w:t xml:space="preserve">66 </w:t>
      </w:r>
      <w:r w:rsidRPr="00355308">
        <w:rPr>
          <w:b/>
          <w:highlight w:val="green"/>
          <w:u w:val="single"/>
        </w:rPr>
        <w:t>This future could</w:t>
      </w:r>
      <w:r w:rsidRPr="00355308">
        <w:rPr>
          <w:b/>
          <w:u w:val="single"/>
        </w:rPr>
        <w:t xml:space="preserve"> potentially </w:t>
      </w:r>
      <w:r w:rsidRPr="00355308">
        <w:rPr>
          <w:b/>
          <w:highlight w:val="green"/>
          <w:u w:val="single"/>
        </w:rPr>
        <w:t>be</w:t>
      </w:r>
      <w:r w:rsidRPr="00355308">
        <w:rPr>
          <w:b/>
          <w:u w:val="single"/>
        </w:rPr>
        <w:t xml:space="preserve"> extremely </w:t>
      </w:r>
      <w:r w:rsidRPr="00355308">
        <w:rPr>
          <w:b/>
          <w:highlight w:val="green"/>
          <w:u w:val="single"/>
        </w:rPr>
        <w:t>long</w:t>
      </w:r>
      <w:r w:rsidRPr="00355308">
        <w:rPr>
          <w:b/>
          <w:u w:val="single"/>
        </w:rPr>
        <w:t xml:space="preserve"> and full of </w:t>
      </w:r>
      <w:r w:rsidRPr="00355308">
        <w:rPr>
          <w:b/>
          <w:highlight w:val="green"/>
          <w:u w:val="single"/>
        </w:rPr>
        <w:t>flourishing</w:t>
      </w:r>
      <w:r w:rsidRPr="00355308">
        <w:rPr>
          <w:b/>
          <w:u w:val="single"/>
        </w:rPr>
        <w:t xml:space="preserve">, </w:t>
      </w:r>
      <w:r w:rsidRPr="00355308">
        <w:rPr>
          <w:b/>
          <w:highlight w:val="green"/>
          <w:u w:val="single"/>
        </w:rPr>
        <w:t>and</w:t>
      </w:r>
      <w:r w:rsidRPr="00355308">
        <w:rPr>
          <w:b/>
          <w:u w:val="single"/>
        </w:rPr>
        <w:t xml:space="preserve"> would therefore </w:t>
      </w:r>
      <w:r w:rsidRPr="00355308">
        <w:rPr>
          <w:b/>
          <w:highlight w:val="green"/>
          <w:u w:val="single"/>
        </w:rPr>
        <w:t>have</w:t>
      </w:r>
      <w:r w:rsidRPr="00355308">
        <w:rPr>
          <w:b/>
          <w:u w:val="single"/>
        </w:rPr>
        <w:t xml:space="preserve"> extremely </w:t>
      </w:r>
      <w:r w:rsidRPr="00355308">
        <w:rPr>
          <w:b/>
          <w:highlight w:val="green"/>
          <w:u w:val="single"/>
        </w:rPr>
        <w:t>large value</w:t>
      </w:r>
      <w:r w:rsidRPr="00355308">
        <w:rPr>
          <w:b/>
          <w:u w:val="single"/>
        </w:rPr>
        <w:t>.</w:t>
      </w:r>
      <w:r w:rsidRPr="00355308">
        <w:t xml:space="preserve"> In standard risk analysis, when working out how to respond to risk, we work out the expected value of risk reduction, by weighing the probability that an action will prevent an adverse event against the severity of the event. </w:t>
      </w:r>
      <w:r w:rsidRPr="00355308">
        <w:rPr>
          <w:b/>
          <w:u w:val="single"/>
        </w:rPr>
        <w:t>Because the value of preventing existential catastrophe is so vast, even a tiny probability of prevention has huge expected value.</w:t>
      </w:r>
      <w:r w:rsidRPr="00355308">
        <w:t xml:space="preserve">67 Of course, there is persisting reasonable disagreement about ethics and there are a number of ways one might resist this conclusion.68 Therefore, it would be unjustified to be overconfident in Parfit and Bostrom’s argument. </w:t>
      </w:r>
      <w:r w:rsidRPr="00355308">
        <w:rPr>
          <w:b/>
          <w:u w:val="single"/>
        </w:rPr>
        <w:t>In some areas, government policy does give significant weight to future generations.</w:t>
      </w:r>
      <w:r w:rsidRPr="00355308">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355308">
        <w:rPr>
          <w:b/>
          <w:u w:val="single"/>
        </w:rPr>
        <w:t>However, when it comes to existential risk, it would seem that we fail to live up to principles of intergenerational equity.</w:t>
      </w:r>
      <w:r w:rsidRPr="00355308">
        <w:t xml:space="preserve"> </w:t>
      </w:r>
      <w:r w:rsidRPr="00355308">
        <w:rPr>
          <w:b/>
          <w:highlight w:val="green"/>
          <w:u w:val="single"/>
        </w:rPr>
        <w:t>Existential catastrophe would</w:t>
      </w:r>
      <w:r w:rsidRPr="00355308">
        <w:rPr>
          <w:b/>
          <w:u w:val="single"/>
        </w:rPr>
        <w:t xml:space="preserve"> not only </w:t>
      </w:r>
      <w:r w:rsidRPr="00355308">
        <w:rPr>
          <w:b/>
          <w:highlight w:val="green"/>
          <w:u w:val="single"/>
        </w:rPr>
        <w:t>give future generations</w:t>
      </w:r>
      <w:r w:rsidRPr="00355308">
        <w:rPr>
          <w:b/>
          <w:u w:val="single"/>
        </w:rPr>
        <w:t xml:space="preserve"> less than the current generations; it would give them </w:t>
      </w:r>
      <w:r w:rsidRPr="00355308">
        <w:rPr>
          <w:b/>
          <w:highlight w:val="green"/>
          <w:u w:val="single"/>
        </w:rPr>
        <w:t>nothing</w:t>
      </w:r>
      <w:r w:rsidRPr="00355308">
        <w:rPr>
          <w:b/>
          <w:u w:val="single"/>
        </w:rPr>
        <w:t>.</w:t>
      </w:r>
      <w:r w:rsidRPr="00355308">
        <w:t xml:space="preserve"> Indeed, </w:t>
      </w:r>
      <w:r w:rsidRPr="00355308">
        <w:rPr>
          <w:b/>
          <w:u w:val="single"/>
        </w:rPr>
        <w:t>reducing existential risk plausibly has a quite low cost for us in comparison with the huge expected value it has for future generations.</w:t>
      </w:r>
      <w:r w:rsidRPr="00355308">
        <w:t xml:space="preserve"> In spite of this, relatively little is done to reduce existential risk. </w:t>
      </w:r>
      <w:r w:rsidRPr="00355308">
        <w:rPr>
          <w:b/>
          <w:u w:val="single"/>
        </w:rPr>
        <w:t xml:space="preserve">Unless we give up on norms of intergenerational equity, they give us a strong case for significantly increasing our efforts to reduce existential risks. </w:t>
      </w:r>
      <w:r w:rsidRPr="00355308">
        <w:t xml:space="preserve">1.3. WHY EXISTENTIAL RISKS MAY BE SYSTEMATICALLY UNDERINVESTED IN, AND THE ROLE OF THE INTERNATIONAL COMMUNITY </w:t>
      </w:r>
      <w:r w:rsidRPr="00355308">
        <w:rPr>
          <w:b/>
          <w:u w:val="single"/>
        </w:rPr>
        <w:t xml:space="preserve">In spite of the importance of </w:t>
      </w:r>
      <w:r w:rsidRPr="00355308">
        <w:rPr>
          <w:b/>
          <w:highlight w:val="green"/>
          <w:u w:val="single"/>
        </w:rPr>
        <w:t>existential risk</w:t>
      </w:r>
      <w:r w:rsidRPr="00355308">
        <w:rPr>
          <w:b/>
          <w:u w:val="single"/>
        </w:rPr>
        <w:t xml:space="preserve"> reduction, it probably </w:t>
      </w:r>
      <w:r w:rsidRPr="00355308">
        <w:rPr>
          <w:b/>
          <w:highlight w:val="green"/>
          <w:u w:val="single"/>
        </w:rPr>
        <w:t>receives less attention than</w:t>
      </w:r>
      <w:r w:rsidRPr="00355308">
        <w:rPr>
          <w:b/>
          <w:u w:val="single"/>
        </w:rPr>
        <w:t xml:space="preserve"> is </w:t>
      </w:r>
      <w:r w:rsidRPr="00355308">
        <w:rPr>
          <w:b/>
          <w:highlight w:val="green"/>
          <w:u w:val="single"/>
        </w:rPr>
        <w:t>warranted</w:t>
      </w:r>
      <w:r w:rsidRPr="00355308">
        <w:rPr>
          <w:b/>
          <w:u w:val="single"/>
        </w:rPr>
        <w:t>.</w:t>
      </w:r>
      <w:r w:rsidRPr="00355308">
        <w:t xml:space="preserve"> As a result, concerted international cooperation is required if we are to receive adequate protection from existential risks. 1.3.1. Why existential risks are likely to be underinvested in </w:t>
      </w:r>
      <w:r w:rsidRPr="00355308">
        <w:rPr>
          <w:b/>
          <w:u w:val="single"/>
        </w:rPr>
        <w:t xml:space="preserve">There are several reasons </w:t>
      </w:r>
      <w:r w:rsidRPr="00355308">
        <w:rPr>
          <w:b/>
          <w:u w:val="single"/>
        </w:rPr>
        <w:lastRenderedPageBreak/>
        <w:t>why existential risk reduction is likely to be underinvested in.</w:t>
      </w:r>
      <w:r w:rsidRPr="00355308">
        <w:t xml:space="preserve"> </w:t>
      </w:r>
      <w:r w:rsidRPr="00355308">
        <w:rPr>
          <w:b/>
          <w:u w:val="single"/>
        </w:rPr>
        <w:t>Firstly, it is a global public good.</w:t>
      </w:r>
      <w:r w:rsidRPr="00355308">
        <w:t xml:space="preserve"> </w:t>
      </w:r>
      <w:r w:rsidRPr="00355308">
        <w:rPr>
          <w:b/>
          <w:u w:val="single"/>
        </w:rPr>
        <w:t>Economic theory predicts that such goods tend to be underprovided.</w:t>
      </w:r>
      <w:r w:rsidRPr="00355308">
        <w:t xml:space="preserve"> </w:t>
      </w:r>
      <w:r w:rsidRPr="00355308">
        <w:rPr>
          <w:b/>
          <w:u w:val="single"/>
        </w:rPr>
        <w:t>The benefits of existential risk reduction are widely and indivisibly dispersed around the globe from the countries responsible for taking action.</w:t>
      </w:r>
      <w:r w:rsidRPr="00355308">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355308">
        <w:rPr>
          <w:b/>
          <w:u w:val="single"/>
        </w:rPr>
        <w:t>Secondly</w:t>
      </w:r>
      <w:r w:rsidRPr="00355308">
        <w:t xml:space="preserve">, as already suggested above, </w:t>
      </w:r>
      <w:r w:rsidRPr="00355308">
        <w:rPr>
          <w:b/>
          <w:u w:val="single"/>
        </w:rPr>
        <w:t>existential risk reduction is an intergenerational public good: most of the benefits are enjoyed by future generations who have no say in the political process.</w:t>
      </w:r>
      <w:r w:rsidRPr="00355308">
        <w:t xml:space="preserve"> </w:t>
      </w:r>
      <w:r w:rsidRPr="00355308">
        <w:rPr>
          <w:b/>
          <w:u w:val="single"/>
        </w:rPr>
        <w:t>For these goods, the problem is temporal free riding: the current generation enjoys the benefits of inaction while future generations bear the costs. Thirdly</w:t>
      </w:r>
      <w:r w:rsidRPr="00355308">
        <w:t xml:space="preserve">, many </w:t>
      </w:r>
      <w:r w:rsidRPr="00355308">
        <w:rPr>
          <w:b/>
          <w:u w:val="single"/>
        </w:rPr>
        <w:t>existential risks</w:t>
      </w:r>
      <w:r w:rsidRPr="00355308">
        <w:t xml:space="preserve">, such as machine superintelligence, engineered pandemics, and solar geoengineering, </w:t>
      </w:r>
      <w:r w:rsidRPr="00355308">
        <w:rPr>
          <w:b/>
          <w:highlight w:val="green"/>
          <w:u w:val="single"/>
        </w:rPr>
        <w:t>pose</w:t>
      </w:r>
      <w:r w:rsidRPr="00355308">
        <w:rPr>
          <w:b/>
          <w:u w:val="single"/>
        </w:rPr>
        <w:t xml:space="preserve"> an </w:t>
      </w:r>
      <w:r w:rsidRPr="00355308">
        <w:rPr>
          <w:b/>
          <w:highlight w:val="green"/>
          <w:u w:val="single"/>
        </w:rPr>
        <w:t>unprecedented</w:t>
      </w:r>
      <w:r w:rsidRPr="00355308">
        <w:rPr>
          <w:b/>
          <w:u w:val="single"/>
        </w:rPr>
        <w:t xml:space="preserve"> and uncertain future threat.</w:t>
      </w:r>
      <w:r w:rsidRPr="00355308">
        <w:t xml:space="preserve"> Consequently, it is hard to develop a sati sfactory governance regime for them: there are few existing governance instruments </w:t>
      </w:r>
      <w:r w:rsidRPr="001743B5">
        <w:t xml:space="preserve">which can be applied to these risks, and it is unclear what shape new instruments should take. In this way, our position with regard to these emerging risks is comparable to the one we faced when nuclear weapons first became available. </w:t>
      </w:r>
      <w:r w:rsidRPr="001743B5">
        <w:rPr>
          <w:b/>
          <w:u w:val="single"/>
        </w:rPr>
        <w:t>Cognitive biases also lead people to underestimate existential risks.</w:t>
      </w:r>
      <w:r w:rsidRPr="001743B5">
        <w:t xml:space="preserve"> </w:t>
      </w:r>
      <w:r w:rsidRPr="001743B5">
        <w:rPr>
          <w:b/>
          <w:u w:val="single"/>
        </w:rPr>
        <w:t>Since there have not been any catastrophes of this magnitude, these risks are not salient to politicians and the public.</w:t>
      </w:r>
      <w:r w:rsidRPr="001743B5">
        <w:t xml:space="preserve">72 This is an example of the misapplication of the availability heuristic, a mental shortcut which assumes that something is important only if it can be readily recalled. </w:t>
      </w:r>
      <w:r w:rsidRPr="001743B5">
        <w:rPr>
          <w:b/>
          <w:u w:val="single"/>
        </w:rPr>
        <w:t>Another cognitive bias affecting perceptions of existential risk is scope neglect.</w:t>
      </w:r>
      <w:r w:rsidRPr="001743B5">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1743B5">
        <w:rPr>
          <w:b/>
          <w:u w:val="single"/>
        </w:rPr>
        <w:t>People become numbed to the effect of saving lives when the numbers get too large.</w:t>
      </w:r>
      <w:r w:rsidRPr="001743B5">
        <w:t xml:space="preserve"> 74 </w:t>
      </w:r>
      <w:r w:rsidRPr="001743B5">
        <w:rPr>
          <w:b/>
          <w:u w:val="single"/>
        </w:rPr>
        <w:t>Scope neglect is a particularly acute problem for existential risk because the numbers at stake are so large.</w:t>
      </w:r>
      <w:r w:rsidRPr="001743B5">
        <w:t xml:space="preserve"> </w:t>
      </w:r>
      <w:r w:rsidRPr="001743B5">
        <w:rPr>
          <w:b/>
          <w:u w:val="single"/>
        </w:rPr>
        <w:t>Due to scope neglect, decision-makers are prone to treat existential risks in a similar way to problems which are less severe by many orders of magnitude.</w:t>
      </w:r>
      <w:r w:rsidRPr="001743B5">
        <w:t xml:space="preserve"> A wide range of other cognitive biases are likely to affect the evaluation of existential risks</w:t>
      </w:r>
      <w:r w:rsidRPr="00355308">
        <w:t>.75</w:t>
      </w:r>
    </w:p>
    <w:p w14:paraId="3E34CF9C" w14:textId="77777777" w:rsidR="0037065E" w:rsidRDefault="0037065E" w:rsidP="00082949"/>
    <w:p w14:paraId="0B0D7B60" w14:textId="77777777" w:rsidR="0037065E" w:rsidRDefault="0037065E" w:rsidP="0037065E"/>
    <w:p w14:paraId="1F42D457" w14:textId="77777777" w:rsidR="0037065E" w:rsidRDefault="0037065E" w:rsidP="0037065E"/>
    <w:p w14:paraId="2B1AD875" w14:textId="77777777" w:rsidR="00143250" w:rsidRDefault="00143250" w:rsidP="00F34F1E"/>
    <w:p w14:paraId="36302455" w14:textId="6FEE9F54" w:rsidR="009E00FF" w:rsidRDefault="009E00FF" w:rsidP="009E00FF"/>
    <w:p w14:paraId="30633A2D" w14:textId="5E499249" w:rsidR="009E00FF" w:rsidRDefault="00494A09" w:rsidP="00494A09">
      <w:pPr>
        <w:pStyle w:val="Heading2"/>
      </w:pPr>
      <w:r>
        <w:lastRenderedPageBreak/>
        <w:t>1AC—UV</w:t>
      </w:r>
    </w:p>
    <w:p w14:paraId="477DDE19" w14:textId="42BE4E48" w:rsidR="00494A09" w:rsidRDefault="00494A09" w:rsidP="00494A09"/>
    <w:p w14:paraId="76C315EE" w14:textId="6F112BCE" w:rsidR="00560001" w:rsidRDefault="00560001" w:rsidP="00560001">
      <w:pPr>
        <w:pStyle w:val="Heading4"/>
      </w:pPr>
      <w:r>
        <w:t xml:space="preserve">Interpretation: Debaters must, on the page with their name and the school they attend, disclose the documents they read at least </w:t>
      </w:r>
      <w:r w:rsidR="0071488B">
        <w:t>1</w:t>
      </w:r>
      <w:r>
        <w:t xml:space="preserve"> week after the round through open source.</w:t>
      </w:r>
      <w:r w:rsidR="0071488B">
        <w:t xml:space="preserve"> Tech difficulties should be cited on the wiki.</w:t>
      </w:r>
    </w:p>
    <w:p w14:paraId="40B22B10" w14:textId="0E2AE972" w:rsidR="0071488B" w:rsidRDefault="0071488B" w:rsidP="0071488B"/>
    <w:p w14:paraId="1F4A6BB8" w14:textId="4DD6033A" w:rsidR="0071488B" w:rsidRDefault="002E0F29" w:rsidP="0062095A">
      <w:pPr>
        <w:pStyle w:val="Heading4"/>
      </w:pPr>
      <w:r>
        <w:t>Violation: Open source for aff + cites said to check open source</w:t>
      </w:r>
      <w:r w:rsidR="00421B75">
        <w:t xml:space="preserve"> + we asked them before round to do it but they didn’t</w:t>
      </w:r>
    </w:p>
    <w:p w14:paraId="75DBCE22" w14:textId="5054461E" w:rsidR="0062095A" w:rsidRDefault="0062095A" w:rsidP="0071488B"/>
    <w:p w14:paraId="4C12C384" w14:textId="6F2CE27F" w:rsidR="009152A0" w:rsidRDefault="00F80AD6" w:rsidP="0071488B">
      <w:r>
        <w:rPr>
          <w:noProof/>
        </w:rPr>
        <w:drawing>
          <wp:inline distT="0" distB="0" distL="0" distR="0" wp14:anchorId="27FA154E" wp14:editId="1B00C5E9">
            <wp:extent cx="5486400" cy="29756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9"/>
                    <a:stretch>
                      <a:fillRect/>
                    </a:stretch>
                  </pic:blipFill>
                  <pic:spPr>
                    <a:xfrm>
                      <a:off x="0" y="0"/>
                      <a:ext cx="5486400" cy="2975610"/>
                    </a:xfrm>
                    <a:prstGeom prst="rect">
                      <a:avLst/>
                    </a:prstGeom>
                  </pic:spPr>
                </pic:pic>
              </a:graphicData>
            </a:graphic>
          </wp:inline>
        </w:drawing>
      </w:r>
    </w:p>
    <w:p w14:paraId="5F7B56F8" w14:textId="3B43DDC2" w:rsidR="009152A0" w:rsidRDefault="002B70D2" w:rsidP="0071488B">
      <w:r>
        <w:rPr>
          <w:noProof/>
        </w:rPr>
        <w:lastRenderedPageBreak/>
        <w:drawing>
          <wp:inline distT="0" distB="0" distL="0" distR="0" wp14:anchorId="359F3790" wp14:editId="273BA9E6">
            <wp:extent cx="5486400" cy="1866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0"/>
                    <a:stretch>
                      <a:fillRect/>
                    </a:stretch>
                  </pic:blipFill>
                  <pic:spPr>
                    <a:xfrm>
                      <a:off x="0" y="0"/>
                      <a:ext cx="5486400" cy="186690"/>
                    </a:xfrm>
                    <a:prstGeom prst="rect">
                      <a:avLst/>
                    </a:prstGeom>
                  </pic:spPr>
                </pic:pic>
              </a:graphicData>
            </a:graphic>
          </wp:inline>
        </w:drawing>
      </w:r>
      <w:r>
        <w:rPr>
          <w:noProof/>
        </w:rPr>
        <w:drawing>
          <wp:inline distT="0" distB="0" distL="0" distR="0" wp14:anchorId="5718FC77" wp14:editId="2813717C">
            <wp:extent cx="5486400" cy="37255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1"/>
                    <a:stretch>
                      <a:fillRect/>
                    </a:stretch>
                  </pic:blipFill>
                  <pic:spPr>
                    <a:xfrm>
                      <a:off x="0" y="0"/>
                      <a:ext cx="5486400" cy="3725545"/>
                    </a:xfrm>
                    <a:prstGeom prst="rect">
                      <a:avLst/>
                    </a:prstGeom>
                  </pic:spPr>
                </pic:pic>
              </a:graphicData>
            </a:graphic>
          </wp:inline>
        </w:drawing>
      </w:r>
    </w:p>
    <w:p w14:paraId="3A00DAC7" w14:textId="77777777" w:rsidR="0062095A" w:rsidRDefault="0062095A" w:rsidP="0062095A">
      <w:pPr>
        <w:pStyle w:val="Heading4"/>
      </w:pPr>
      <w:r>
        <w:t>Standards:</w:t>
      </w:r>
    </w:p>
    <w:p w14:paraId="4DD5D896" w14:textId="77777777" w:rsidR="0062095A" w:rsidRDefault="0062095A" w:rsidP="0062095A">
      <w:pPr>
        <w:pStyle w:val="Heading4"/>
      </w:pPr>
      <w:r>
        <w:t xml:space="preserve">1] First is </w:t>
      </w:r>
      <w:r w:rsidRPr="002252D2">
        <w:rPr>
          <w:u w:val="single"/>
        </w:rPr>
        <w:t>research</w:t>
      </w:r>
      <w:r>
        <w:t>, disclosures increase research and forces debaters to prepare cases knowing that people will have answers to it. That’s</w:t>
      </w:r>
    </w:p>
    <w:p w14:paraId="1FE2D999" w14:textId="77777777" w:rsidR="0062095A" w:rsidRDefault="0062095A" w:rsidP="0062095A">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5CC273A9" w14:textId="77777777" w:rsidR="0062095A" w:rsidRDefault="0062095A" w:rsidP="0062095A">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that everyone can contribute to and build off of.</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all of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frontlining it.</w:t>
      </w:r>
      <w:r>
        <w:rPr>
          <w:sz w:val="16"/>
          <w:szCs w:val="16"/>
        </w:rPr>
        <w:t xml:space="preserve"> Likewise, </w:t>
      </w:r>
      <w:r>
        <w:rPr>
          <w:b/>
          <w:highlight w:val="green"/>
          <w:u w:val="single"/>
        </w:rPr>
        <w:t xml:space="preserve">debaters with access to </w:t>
      </w:r>
      <w:r w:rsidRPr="00204942">
        <w:rPr>
          <w:b/>
          <w:u w:val="single"/>
        </w:rPr>
        <w:t xml:space="preserve">their </w:t>
      </w:r>
      <w:r w:rsidRPr="00204942">
        <w:rPr>
          <w:b/>
          <w:u w:val="single"/>
        </w:rPr>
        <w:lastRenderedPageBreak/>
        <w:t xml:space="preserve">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adovcacies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disclosure weeds out anti-educational 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themselves. If [theory spikes] these arguments were made on a level playing field where each side had equal time to craft answers, they would seldom win rounds, which is a testimony to the real world applicability (or lack thereof) of such strategies.</w:t>
      </w:r>
      <w:r>
        <w:rPr>
          <w:b/>
          <w:u w:val="single"/>
        </w:rPr>
        <w:t xml:space="preserve"> </w:t>
      </w:r>
      <w:r>
        <w:rPr>
          <w:sz w:val="16"/>
          <w:szCs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2ADBF343" w14:textId="77777777" w:rsidR="0062095A" w:rsidRDefault="0062095A" w:rsidP="0062095A">
      <w:pPr>
        <w:rPr>
          <w:sz w:val="16"/>
          <w:szCs w:val="16"/>
        </w:rPr>
      </w:pPr>
    </w:p>
    <w:p w14:paraId="53101526" w14:textId="77777777" w:rsidR="0062095A" w:rsidRDefault="0062095A" w:rsidP="0062095A">
      <w:pPr>
        <w:pStyle w:val="Heading4"/>
      </w:pPr>
      <w:r>
        <w:rPr>
          <w:u w:val="single"/>
        </w:rPr>
        <w:t xml:space="preserve">2] </w:t>
      </w:r>
      <w:r w:rsidRPr="00107A9E">
        <w:t>Second is</w:t>
      </w:r>
      <w:r>
        <w:rPr>
          <w:u w:val="single"/>
        </w:rPr>
        <w:t xml:space="preserve"> </w:t>
      </w:r>
      <w:r w:rsidRPr="00E9309D">
        <w:rPr>
          <w:u w:val="single"/>
        </w:rPr>
        <w:t>Evidence ethics</w:t>
      </w:r>
      <w:r w:rsidRPr="00BB4AA7">
        <w:t xml:space="preserve"> – open source is the only way to verify before round that cards aren’t miscut – </w:t>
      </w:r>
      <w:r>
        <w:t>otherwise</w:t>
      </w:r>
      <w:r w:rsidRPr="00BB4AA7">
        <w:t xml:space="preserve"> you could have highlighted unethically.</w:t>
      </w:r>
      <w:r>
        <w:t xml:space="preserve"> </w:t>
      </w:r>
      <w:r w:rsidRPr="00BB4AA7">
        <w:t>That’s a voter – maintaining ethical ev practices is key to being good academics and we should be able to verify you didn’t cheat</w:t>
      </w:r>
    </w:p>
    <w:p w14:paraId="547EF446" w14:textId="77777777" w:rsidR="002E0F29" w:rsidRPr="0071488B" w:rsidRDefault="002E0F29" w:rsidP="0071488B"/>
    <w:p w14:paraId="19CDFAE6" w14:textId="77777777" w:rsidR="00494A09" w:rsidRPr="00494A09" w:rsidRDefault="00494A09" w:rsidP="00494A09"/>
    <w:p w14:paraId="69425B54" w14:textId="77777777" w:rsidR="00E2051A" w:rsidRPr="000D1C08" w:rsidRDefault="00E2051A" w:rsidP="00E2051A">
      <w:pPr>
        <w:pStyle w:val="Heading4"/>
      </w:pPr>
      <w:r>
        <w:lastRenderedPageBreak/>
        <w:t>Voters:</w:t>
      </w:r>
    </w:p>
    <w:p w14:paraId="31B68F64" w14:textId="77777777" w:rsidR="00E2051A" w:rsidRPr="004A4A9B" w:rsidRDefault="00E2051A" w:rsidP="00E2051A">
      <w:pPr>
        <w:pStyle w:val="Heading4"/>
        <w:rPr>
          <w:rFonts w:cs="Calibri"/>
        </w:rPr>
      </w:pPr>
      <w:r>
        <w:rPr>
          <w:rFonts w:cs="Calibri"/>
        </w:rPr>
        <w:t xml:space="preserve">1] </w:t>
      </w:r>
      <w:r w:rsidRPr="00772C2C">
        <w:rPr>
          <w:rFonts w:cs="Calibri"/>
        </w:rPr>
        <w:t xml:space="preserve">Fairness and education– debate’s a game that needs rules to evaluate it and education gives us portable skills </w:t>
      </w:r>
    </w:p>
    <w:p w14:paraId="43A7BC0E" w14:textId="77777777" w:rsidR="00E2051A" w:rsidRPr="004A4A9B" w:rsidRDefault="00E2051A" w:rsidP="00E2051A">
      <w:pPr>
        <w:pStyle w:val="Heading4"/>
        <w:rPr>
          <w:rFonts w:cs="Calibri"/>
        </w:rPr>
      </w:pPr>
      <w:r>
        <w:rPr>
          <w:rFonts w:cs="Calibri"/>
        </w:rPr>
        <w:t xml:space="preserve">2] </w:t>
      </w: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14E63EEE" w14:textId="77777777" w:rsidR="00E2051A" w:rsidRDefault="00E2051A" w:rsidP="00E2051A">
      <w:pPr>
        <w:pStyle w:val="Heading4"/>
        <w:rPr>
          <w:rFonts w:cs="Calibri"/>
        </w:rPr>
      </w:pPr>
      <w:r>
        <w:rPr>
          <w:rFonts w:cs="Calibri"/>
        </w:rPr>
        <w:t xml:space="preserve">3] </w:t>
      </w:r>
      <w:r w:rsidRPr="00772C2C">
        <w:rPr>
          <w:rFonts w:cs="Calibri"/>
        </w:rPr>
        <w:t>No RVIs –</w:t>
      </w:r>
      <w:r>
        <w:rPr>
          <w:rFonts w:cs="Calibri"/>
        </w:rPr>
        <w:t xml:space="preserve"> you shouldn’t win for meeting an obvious burden</w:t>
      </w:r>
    </w:p>
    <w:p w14:paraId="5B94721D" w14:textId="68EAAA9C" w:rsidR="009E00FF" w:rsidRDefault="009E00FF" w:rsidP="009E00FF"/>
    <w:p w14:paraId="0DA007FA" w14:textId="4F5ECB79" w:rsidR="009E00FF" w:rsidRDefault="009E00FF" w:rsidP="009E00FF"/>
    <w:p w14:paraId="02B0D001" w14:textId="5428712E" w:rsidR="009E00FF" w:rsidRDefault="009E00FF" w:rsidP="009E00FF"/>
    <w:p w14:paraId="2E8AE21B" w14:textId="211101F9" w:rsidR="009E00FF" w:rsidRDefault="009E00FF" w:rsidP="009E00FF"/>
    <w:p w14:paraId="248570F8" w14:textId="77777777" w:rsidR="009E00FF" w:rsidRPr="009E00FF" w:rsidRDefault="009E00FF" w:rsidP="009E00FF"/>
    <w:sectPr w:rsidR="009E00FF" w:rsidRPr="009E00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4862E9"/>
    <w:multiLevelType w:val="hybridMultilevel"/>
    <w:tmpl w:val="3E1C2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4B12"/>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665"/>
    <w:rsid w:val="00052FB1"/>
    <w:rsid w:val="00054276"/>
    <w:rsid w:val="000547B1"/>
    <w:rsid w:val="0006091E"/>
    <w:rsid w:val="000638C1"/>
    <w:rsid w:val="00065FEE"/>
    <w:rsid w:val="00066E3C"/>
    <w:rsid w:val="00067289"/>
    <w:rsid w:val="00072718"/>
    <w:rsid w:val="0007381E"/>
    <w:rsid w:val="00076094"/>
    <w:rsid w:val="00082949"/>
    <w:rsid w:val="0008785F"/>
    <w:rsid w:val="00090CBE"/>
    <w:rsid w:val="00094DEC"/>
    <w:rsid w:val="00097235"/>
    <w:rsid w:val="000A2D8A"/>
    <w:rsid w:val="000D26A6"/>
    <w:rsid w:val="000D2B90"/>
    <w:rsid w:val="000D6ED8"/>
    <w:rsid w:val="000D717B"/>
    <w:rsid w:val="00100B28"/>
    <w:rsid w:val="00117316"/>
    <w:rsid w:val="001209B4"/>
    <w:rsid w:val="001432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4E0"/>
    <w:rsid w:val="002843B2"/>
    <w:rsid w:val="00284ED6"/>
    <w:rsid w:val="00290C5A"/>
    <w:rsid w:val="00290C92"/>
    <w:rsid w:val="0029647A"/>
    <w:rsid w:val="00296504"/>
    <w:rsid w:val="002B5511"/>
    <w:rsid w:val="002B70D2"/>
    <w:rsid w:val="002B7ACF"/>
    <w:rsid w:val="002C5FBE"/>
    <w:rsid w:val="002E0643"/>
    <w:rsid w:val="002E0F29"/>
    <w:rsid w:val="002E392E"/>
    <w:rsid w:val="002E6BBC"/>
    <w:rsid w:val="002E7418"/>
    <w:rsid w:val="002F1BA9"/>
    <w:rsid w:val="002F6E74"/>
    <w:rsid w:val="003106B3"/>
    <w:rsid w:val="0031385D"/>
    <w:rsid w:val="003171AB"/>
    <w:rsid w:val="00317413"/>
    <w:rsid w:val="003223B2"/>
    <w:rsid w:val="00322A67"/>
    <w:rsid w:val="00330E13"/>
    <w:rsid w:val="00335A23"/>
    <w:rsid w:val="00340707"/>
    <w:rsid w:val="00341C61"/>
    <w:rsid w:val="00344B12"/>
    <w:rsid w:val="00351841"/>
    <w:rsid w:val="003624A6"/>
    <w:rsid w:val="00364ADF"/>
    <w:rsid w:val="00365C8D"/>
    <w:rsid w:val="003670D9"/>
    <w:rsid w:val="0037065E"/>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7FD"/>
    <w:rsid w:val="00421B7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35F"/>
    <w:rsid w:val="00494A0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E52"/>
    <w:rsid w:val="00533F1C"/>
    <w:rsid w:val="00536D8B"/>
    <w:rsid w:val="005379C3"/>
    <w:rsid w:val="005519C2"/>
    <w:rsid w:val="005523E0"/>
    <w:rsid w:val="0055320F"/>
    <w:rsid w:val="0055699B"/>
    <w:rsid w:val="00560001"/>
    <w:rsid w:val="0056020A"/>
    <w:rsid w:val="00563D3D"/>
    <w:rsid w:val="005659AA"/>
    <w:rsid w:val="005675E0"/>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5A"/>
    <w:rsid w:val="00621301"/>
    <w:rsid w:val="0062173F"/>
    <w:rsid w:val="006235FB"/>
    <w:rsid w:val="00626A15"/>
    <w:rsid w:val="006379E9"/>
    <w:rsid w:val="00643511"/>
    <w:rsid w:val="006438CB"/>
    <w:rsid w:val="006529B9"/>
    <w:rsid w:val="00654695"/>
    <w:rsid w:val="0065500A"/>
    <w:rsid w:val="00655217"/>
    <w:rsid w:val="0065727C"/>
    <w:rsid w:val="00670F7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88B"/>
    <w:rsid w:val="00717B01"/>
    <w:rsid w:val="007227D9"/>
    <w:rsid w:val="0072491F"/>
    <w:rsid w:val="00725598"/>
    <w:rsid w:val="007374A1"/>
    <w:rsid w:val="00752712"/>
    <w:rsid w:val="00753A84"/>
    <w:rsid w:val="00757925"/>
    <w:rsid w:val="007611F5"/>
    <w:rsid w:val="007619E4"/>
    <w:rsid w:val="00761E75"/>
    <w:rsid w:val="0076495E"/>
    <w:rsid w:val="00765FC8"/>
    <w:rsid w:val="00775694"/>
    <w:rsid w:val="00787CD9"/>
    <w:rsid w:val="00793F46"/>
    <w:rsid w:val="007A1325"/>
    <w:rsid w:val="007A1A18"/>
    <w:rsid w:val="007A3BAF"/>
    <w:rsid w:val="007B53D8"/>
    <w:rsid w:val="007C22C5"/>
    <w:rsid w:val="007C57E1"/>
    <w:rsid w:val="007C5811"/>
    <w:rsid w:val="007D2DF5"/>
    <w:rsid w:val="007D451A"/>
    <w:rsid w:val="007D5E3E"/>
    <w:rsid w:val="007D7596"/>
    <w:rsid w:val="007E0C8F"/>
    <w:rsid w:val="007E242C"/>
    <w:rsid w:val="007E6631"/>
    <w:rsid w:val="00803A12"/>
    <w:rsid w:val="00805417"/>
    <w:rsid w:val="00822413"/>
    <w:rsid w:val="008266F9"/>
    <w:rsid w:val="008267E2"/>
    <w:rsid w:val="00826A9B"/>
    <w:rsid w:val="00834842"/>
    <w:rsid w:val="00840E7B"/>
    <w:rsid w:val="008536AF"/>
    <w:rsid w:val="00853D40"/>
    <w:rsid w:val="008564FC"/>
    <w:rsid w:val="00864E76"/>
    <w:rsid w:val="00872581"/>
    <w:rsid w:val="0087459D"/>
    <w:rsid w:val="0087680F"/>
    <w:rsid w:val="00876D81"/>
    <w:rsid w:val="008807FA"/>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767"/>
    <w:rsid w:val="008D724A"/>
    <w:rsid w:val="008E7A3E"/>
    <w:rsid w:val="008F41FD"/>
    <w:rsid w:val="008F4479"/>
    <w:rsid w:val="008F4BA0"/>
    <w:rsid w:val="00901726"/>
    <w:rsid w:val="009152A0"/>
    <w:rsid w:val="00920E6A"/>
    <w:rsid w:val="00931816"/>
    <w:rsid w:val="00932C71"/>
    <w:rsid w:val="009509D5"/>
    <w:rsid w:val="009538F5"/>
    <w:rsid w:val="00957187"/>
    <w:rsid w:val="00960255"/>
    <w:rsid w:val="009603E1"/>
    <w:rsid w:val="00961392"/>
    <w:rsid w:val="00961C9D"/>
    <w:rsid w:val="00963065"/>
    <w:rsid w:val="0097151F"/>
    <w:rsid w:val="00973777"/>
    <w:rsid w:val="00976E78"/>
    <w:rsid w:val="009775C0"/>
    <w:rsid w:val="00981F23"/>
    <w:rsid w:val="00990634"/>
    <w:rsid w:val="00991733"/>
    <w:rsid w:val="00992078"/>
    <w:rsid w:val="00992BE3"/>
    <w:rsid w:val="009A1467"/>
    <w:rsid w:val="009A6464"/>
    <w:rsid w:val="009B00F9"/>
    <w:rsid w:val="009B69F5"/>
    <w:rsid w:val="009C5FF7"/>
    <w:rsid w:val="009C6292"/>
    <w:rsid w:val="009D15DB"/>
    <w:rsid w:val="009D3133"/>
    <w:rsid w:val="009E00FF"/>
    <w:rsid w:val="009E160D"/>
    <w:rsid w:val="009F1CBB"/>
    <w:rsid w:val="009F3305"/>
    <w:rsid w:val="009F6FB2"/>
    <w:rsid w:val="00A071C0"/>
    <w:rsid w:val="00A2116E"/>
    <w:rsid w:val="00A22670"/>
    <w:rsid w:val="00A24B35"/>
    <w:rsid w:val="00A271BA"/>
    <w:rsid w:val="00A27F86"/>
    <w:rsid w:val="00A431C6"/>
    <w:rsid w:val="00A54315"/>
    <w:rsid w:val="00A60FBC"/>
    <w:rsid w:val="00A65C0B"/>
    <w:rsid w:val="00A70D89"/>
    <w:rsid w:val="00A776BA"/>
    <w:rsid w:val="00A81FD2"/>
    <w:rsid w:val="00A8441A"/>
    <w:rsid w:val="00A8674A"/>
    <w:rsid w:val="00A96E24"/>
    <w:rsid w:val="00AA0EEA"/>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B54"/>
    <w:rsid w:val="00BF29B8"/>
    <w:rsid w:val="00BF46EA"/>
    <w:rsid w:val="00C07769"/>
    <w:rsid w:val="00C07D05"/>
    <w:rsid w:val="00C10856"/>
    <w:rsid w:val="00C138F3"/>
    <w:rsid w:val="00C203FA"/>
    <w:rsid w:val="00C244F5"/>
    <w:rsid w:val="00C3164F"/>
    <w:rsid w:val="00C31B5E"/>
    <w:rsid w:val="00C33910"/>
    <w:rsid w:val="00C34D3E"/>
    <w:rsid w:val="00C35B37"/>
    <w:rsid w:val="00C3747A"/>
    <w:rsid w:val="00C37F29"/>
    <w:rsid w:val="00C56DCC"/>
    <w:rsid w:val="00C57075"/>
    <w:rsid w:val="00C72AFE"/>
    <w:rsid w:val="00C81619"/>
    <w:rsid w:val="00C92F3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5DA"/>
    <w:rsid w:val="00DB2337"/>
    <w:rsid w:val="00DB5F87"/>
    <w:rsid w:val="00DB699B"/>
    <w:rsid w:val="00DB7D61"/>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51A"/>
    <w:rsid w:val="00E20D65"/>
    <w:rsid w:val="00E353A2"/>
    <w:rsid w:val="00E36881"/>
    <w:rsid w:val="00E42E4C"/>
    <w:rsid w:val="00E47013"/>
    <w:rsid w:val="00E541F9"/>
    <w:rsid w:val="00E57B79"/>
    <w:rsid w:val="00E63419"/>
    <w:rsid w:val="00E64496"/>
    <w:rsid w:val="00E72115"/>
    <w:rsid w:val="00E8322E"/>
    <w:rsid w:val="00E86FF6"/>
    <w:rsid w:val="00E903E0"/>
    <w:rsid w:val="00E92B8E"/>
    <w:rsid w:val="00EA1115"/>
    <w:rsid w:val="00EA39EB"/>
    <w:rsid w:val="00EA58CE"/>
    <w:rsid w:val="00EB33FF"/>
    <w:rsid w:val="00EB3D1A"/>
    <w:rsid w:val="00EB7E9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4F1E"/>
    <w:rsid w:val="00F43EA3"/>
    <w:rsid w:val="00F50C55"/>
    <w:rsid w:val="00F57FFB"/>
    <w:rsid w:val="00F601E6"/>
    <w:rsid w:val="00F73954"/>
    <w:rsid w:val="00F80AD6"/>
    <w:rsid w:val="00F94060"/>
    <w:rsid w:val="00FA56F6"/>
    <w:rsid w:val="00FB329D"/>
    <w:rsid w:val="00FB5935"/>
    <w:rsid w:val="00FC27E3"/>
    <w:rsid w:val="00FC6752"/>
    <w:rsid w:val="00FC74C7"/>
    <w:rsid w:val="00FD451D"/>
    <w:rsid w:val="00FD5B22"/>
    <w:rsid w:val="00FE1B01"/>
    <w:rsid w:val="00FE1F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FFBA6"/>
  <w14:defaultImageDpi w14:val="300"/>
  <w15:docId w15:val="{398642AD-079C-5B4A-A633-885FA3900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4B1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44B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44B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44B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344B1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34F1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34F1E"/>
    <w:pPr>
      <w:keepNext/>
      <w:keepLines/>
      <w:spacing w:before="200" w:after="40"/>
      <w:outlineLvl w:val="5"/>
    </w:pPr>
    <w:rPr>
      <w:b/>
      <w:sz w:val="20"/>
      <w:szCs w:val="20"/>
    </w:rPr>
  </w:style>
  <w:style w:type="character" w:default="1" w:styleId="DefaultParagraphFont">
    <w:name w:val="Default Paragraph Font"/>
    <w:uiPriority w:val="1"/>
    <w:semiHidden/>
    <w:unhideWhenUsed/>
    <w:rsid w:val="00344B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B12"/>
  </w:style>
  <w:style w:type="character" w:customStyle="1" w:styleId="Heading1Char">
    <w:name w:val="Heading 1 Char"/>
    <w:aliases w:val="Pocket Char"/>
    <w:basedOn w:val="DefaultParagraphFont"/>
    <w:link w:val="Heading1"/>
    <w:uiPriority w:val="9"/>
    <w:rsid w:val="00344B1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44B1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44B1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344B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44B1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44B1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344B1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44B1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344B12"/>
    <w:rPr>
      <w:color w:val="auto"/>
      <w:u w:val="none"/>
    </w:rPr>
  </w:style>
  <w:style w:type="paragraph" w:styleId="DocumentMap">
    <w:name w:val="Document Map"/>
    <w:basedOn w:val="Normal"/>
    <w:link w:val="DocumentMapChar"/>
    <w:uiPriority w:val="99"/>
    <w:semiHidden/>
    <w:unhideWhenUsed/>
    <w:rsid w:val="00344B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4B12"/>
    <w:rPr>
      <w:rFonts w:ascii="Lucida Grande" w:hAnsi="Lucida Grande" w:cs="Lucida Grande"/>
    </w:rPr>
  </w:style>
  <w:style w:type="character" w:customStyle="1" w:styleId="Heading5Char">
    <w:name w:val="Heading 5 Char"/>
    <w:basedOn w:val="DefaultParagraphFont"/>
    <w:link w:val="Heading5"/>
    <w:uiPriority w:val="9"/>
    <w:rsid w:val="00F34F1E"/>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F34F1E"/>
    <w:rPr>
      <w:rFonts w:ascii="Calibri" w:hAnsi="Calibri" w:cs="Calibri"/>
      <w:b/>
      <w:sz w:val="20"/>
      <w:szCs w:val="20"/>
    </w:rPr>
  </w:style>
  <w:style w:type="paragraph" w:customStyle="1" w:styleId="textbold">
    <w:name w:val="text bold"/>
    <w:basedOn w:val="Normal"/>
    <w:link w:val="Emphasis"/>
    <w:uiPriority w:val="20"/>
    <w:qFormat/>
    <w:rsid w:val="00F34F1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34F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F34F1E"/>
    <w:rPr>
      <w:color w:val="605E5C"/>
      <w:shd w:val="clear" w:color="auto" w:fill="E1DFDD"/>
    </w:rPr>
  </w:style>
  <w:style w:type="paragraph" w:customStyle="1" w:styleId="UnderlinePara">
    <w:name w:val="Underline Para"/>
    <w:basedOn w:val="Normal"/>
    <w:uiPriority w:val="1"/>
    <w:qFormat/>
    <w:rsid w:val="00F34F1E"/>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F34F1E"/>
    <w:rPr>
      <w:b/>
      <w:bCs/>
    </w:rPr>
  </w:style>
  <w:style w:type="paragraph" w:styleId="ListParagraph">
    <w:name w:val="List Paragraph"/>
    <w:aliases w:val="6 font"/>
    <w:basedOn w:val="Normal"/>
    <w:uiPriority w:val="34"/>
    <w:qFormat/>
    <w:rsid w:val="00F34F1E"/>
    <w:pPr>
      <w:ind w:left="720"/>
      <w:contextualSpacing/>
    </w:pPr>
  </w:style>
  <w:style w:type="paragraph" w:customStyle="1" w:styleId="Emphasis1">
    <w:name w:val="Emphasis1"/>
    <w:basedOn w:val="Normal"/>
    <w:autoRedefine/>
    <w:uiPriority w:val="20"/>
    <w:qFormat/>
    <w:rsid w:val="00F34F1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F34F1E"/>
    <w:pPr>
      <w:ind w:left="432" w:right="432"/>
    </w:pPr>
    <w:rPr>
      <w:color w:val="000000"/>
    </w:rPr>
  </w:style>
  <w:style w:type="character" w:customStyle="1" w:styleId="evidencetextChar1">
    <w:name w:val="evidence text Char1"/>
    <w:link w:val="evidencetext"/>
    <w:rsid w:val="00F34F1E"/>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F34F1E"/>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F34F1E"/>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34F1E"/>
    <w:pPr>
      <w:spacing w:before="100" w:beforeAutospacing="1" w:after="100" w:afterAutospacing="1"/>
    </w:pPr>
    <w:rPr>
      <w:rFonts w:eastAsia="Times New Roman"/>
      <w:sz w:val="24"/>
      <w:lang w:eastAsia="ko-KR"/>
    </w:rPr>
  </w:style>
  <w:style w:type="paragraph" w:customStyle="1" w:styleId="css-182kmce">
    <w:name w:val="css-182kmce"/>
    <w:basedOn w:val="Normal"/>
    <w:rsid w:val="00F34F1E"/>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34F1E"/>
  </w:style>
  <w:style w:type="paragraph" w:customStyle="1" w:styleId="pullquote-paragraph">
    <w:name w:val="pullquote-paragraph"/>
    <w:basedOn w:val="Normal"/>
    <w:rsid w:val="00F34F1E"/>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F34F1E"/>
    <w:rPr>
      <w:i/>
      <w:iCs/>
    </w:rPr>
  </w:style>
  <w:style w:type="paragraph" w:customStyle="1" w:styleId="font--body">
    <w:name w:val="font--body"/>
    <w:basedOn w:val="Normal"/>
    <w:rsid w:val="00F34F1E"/>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F34F1E"/>
    <w:rPr>
      <w:b/>
      <w:u w:val="single"/>
    </w:rPr>
  </w:style>
  <w:style w:type="character" w:customStyle="1" w:styleId="Minimize">
    <w:name w:val="Minimize"/>
    <w:uiPriority w:val="1"/>
    <w:qFormat/>
    <w:rsid w:val="00F34F1E"/>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F34F1E"/>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F34F1E"/>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F34F1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F34F1E"/>
    <w:rPr>
      <w:b/>
      <w:u w:val="single"/>
    </w:rPr>
  </w:style>
  <w:style w:type="character" w:customStyle="1" w:styleId="Underline2Char">
    <w:name w:val="Underline2 Char"/>
    <w:basedOn w:val="DefaultParagraphFont"/>
    <w:link w:val="Underline2"/>
    <w:uiPriority w:val="4"/>
    <w:rsid w:val="00F34F1E"/>
    <w:rPr>
      <w:rFonts w:ascii="Calibri" w:hAnsi="Calibri" w:cs="Calibri"/>
      <w:b/>
      <w:sz w:val="26"/>
      <w:u w:val="single"/>
    </w:rPr>
  </w:style>
  <w:style w:type="character" w:customStyle="1" w:styleId="BoldUnderline0">
    <w:name w:val="BoldUnderline"/>
    <w:basedOn w:val="DefaultParagraphFont"/>
    <w:uiPriority w:val="1"/>
    <w:qFormat/>
    <w:rsid w:val="00F34F1E"/>
    <w:rPr>
      <w:rFonts w:ascii="Arial" w:hAnsi="Arial"/>
      <w:b/>
      <w:sz w:val="20"/>
      <w:u w:val="single"/>
    </w:rPr>
  </w:style>
  <w:style w:type="paragraph" w:customStyle="1" w:styleId="gntarbp">
    <w:name w:val="gnt_ar_b_p"/>
    <w:basedOn w:val="Normal"/>
    <w:rsid w:val="00F34F1E"/>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34F1E"/>
    <w:pPr>
      <w:spacing w:before="100" w:beforeAutospacing="1" w:after="100" w:afterAutospacing="1"/>
    </w:pPr>
    <w:rPr>
      <w:rFonts w:eastAsia="Times New Roman"/>
      <w:sz w:val="24"/>
      <w:lang w:eastAsia="ko-KR"/>
    </w:rPr>
  </w:style>
  <w:style w:type="character" w:customStyle="1" w:styleId="numbers">
    <w:name w:val="numbers"/>
    <w:basedOn w:val="DefaultParagraphFont"/>
    <w:rsid w:val="00F34F1E"/>
  </w:style>
  <w:style w:type="paragraph" w:customStyle="1" w:styleId="endmarkenabled">
    <w:name w:val="endmarkenabled"/>
    <w:basedOn w:val="Normal"/>
    <w:rsid w:val="00F34F1E"/>
    <w:pPr>
      <w:spacing w:before="100" w:beforeAutospacing="1" w:after="100" w:afterAutospacing="1"/>
    </w:pPr>
    <w:rPr>
      <w:rFonts w:eastAsia="Times New Roman"/>
      <w:sz w:val="24"/>
      <w:lang w:eastAsia="ko-KR"/>
    </w:rPr>
  </w:style>
  <w:style w:type="character" w:customStyle="1" w:styleId="link">
    <w:name w:val="link"/>
    <w:basedOn w:val="DefaultParagraphFont"/>
    <w:rsid w:val="00F34F1E"/>
  </w:style>
  <w:style w:type="paragraph" w:customStyle="1" w:styleId="css-exrw3m">
    <w:name w:val="css-exrw3m"/>
    <w:basedOn w:val="Normal"/>
    <w:rsid w:val="00F34F1E"/>
    <w:pPr>
      <w:spacing w:before="100" w:beforeAutospacing="1" w:after="100" w:afterAutospacing="1"/>
    </w:pPr>
    <w:rPr>
      <w:rFonts w:eastAsia="Times New Roman"/>
      <w:sz w:val="24"/>
    </w:rPr>
  </w:style>
  <w:style w:type="character" w:customStyle="1" w:styleId="css-8l6xbc">
    <w:name w:val="css-8l6xbc"/>
    <w:basedOn w:val="DefaultParagraphFont"/>
    <w:rsid w:val="00F34F1E"/>
  </w:style>
  <w:style w:type="paragraph" w:customStyle="1" w:styleId="t-body-text">
    <w:name w:val="t-body-text"/>
    <w:basedOn w:val="Normal"/>
    <w:rsid w:val="00F34F1E"/>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F34F1E"/>
    <w:rPr>
      <w:rFonts w:ascii="Segoe UI" w:hAnsi="Segoe UI" w:cs="Segoe UI"/>
      <w:sz w:val="18"/>
      <w:szCs w:val="18"/>
    </w:rPr>
  </w:style>
  <w:style w:type="paragraph" w:styleId="BalloonText">
    <w:name w:val="Balloon Text"/>
    <w:basedOn w:val="Normal"/>
    <w:link w:val="BalloonTextChar"/>
    <w:uiPriority w:val="99"/>
    <w:semiHidden/>
    <w:unhideWhenUsed/>
    <w:rsid w:val="00F34F1E"/>
    <w:rPr>
      <w:rFonts w:ascii="Segoe UI" w:hAnsi="Segoe UI" w:cs="Segoe UI"/>
      <w:sz w:val="18"/>
      <w:szCs w:val="18"/>
    </w:rPr>
  </w:style>
  <w:style w:type="character" w:customStyle="1" w:styleId="BalloonTextChar1">
    <w:name w:val="Balloon Text Char1"/>
    <w:basedOn w:val="DefaultParagraphFont"/>
    <w:uiPriority w:val="99"/>
    <w:semiHidden/>
    <w:rsid w:val="00F34F1E"/>
    <w:rPr>
      <w:rFonts w:ascii="Times New Roman" w:hAnsi="Times New Roman" w:cs="Times New Roman"/>
      <w:sz w:val="18"/>
      <w:szCs w:val="18"/>
    </w:rPr>
  </w:style>
  <w:style w:type="character" w:customStyle="1" w:styleId="caps">
    <w:name w:val="caps"/>
    <w:basedOn w:val="DefaultParagraphFont"/>
    <w:rsid w:val="00F34F1E"/>
  </w:style>
  <w:style w:type="paragraph" w:customStyle="1" w:styleId="c-user-cardbio">
    <w:name w:val="c-user-card__bio"/>
    <w:basedOn w:val="Normal"/>
    <w:rsid w:val="00F34F1E"/>
    <w:pPr>
      <w:spacing w:before="100" w:beforeAutospacing="1" w:after="100" w:afterAutospacing="1"/>
    </w:pPr>
    <w:rPr>
      <w:rFonts w:eastAsia="Times New Roman"/>
      <w:sz w:val="24"/>
    </w:rPr>
  </w:style>
  <w:style w:type="paragraph" w:customStyle="1" w:styleId="selectionshareable">
    <w:name w:val="selectionshareable"/>
    <w:basedOn w:val="Normal"/>
    <w:rsid w:val="00F34F1E"/>
    <w:pPr>
      <w:spacing w:before="100" w:beforeAutospacing="1" w:after="100" w:afterAutospacing="1"/>
    </w:pPr>
    <w:rPr>
      <w:rFonts w:eastAsia="Times New Roman"/>
      <w:sz w:val="24"/>
    </w:rPr>
  </w:style>
  <w:style w:type="character" w:customStyle="1" w:styleId="3oh-">
    <w:name w:val="_3oh-"/>
    <w:basedOn w:val="DefaultParagraphFont"/>
    <w:rsid w:val="00F34F1E"/>
  </w:style>
  <w:style w:type="paragraph" w:customStyle="1" w:styleId="normal1">
    <w:name w:val="normal1"/>
    <w:basedOn w:val="Normal"/>
    <w:rsid w:val="00F34F1E"/>
    <w:pPr>
      <w:spacing w:before="100" w:beforeAutospacing="1" w:after="100" w:afterAutospacing="1"/>
    </w:pPr>
    <w:rPr>
      <w:rFonts w:eastAsia="Times New Roman"/>
      <w:sz w:val="24"/>
    </w:rPr>
  </w:style>
  <w:style w:type="character" w:customStyle="1" w:styleId="c-timestamplabel">
    <w:name w:val="c-timestamp__label"/>
    <w:basedOn w:val="DefaultParagraphFont"/>
    <w:rsid w:val="00F34F1E"/>
  </w:style>
  <w:style w:type="character" w:customStyle="1" w:styleId="c-messagelistunreaddividerlabel">
    <w:name w:val="c-message_list__unread_divider__label"/>
    <w:basedOn w:val="DefaultParagraphFont"/>
    <w:rsid w:val="00F34F1E"/>
  </w:style>
  <w:style w:type="character" w:customStyle="1" w:styleId="c-messagesender">
    <w:name w:val="c-message__sender"/>
    <w:basedOn w:val="DefaultParagraphFont"/>
    <w:rsid w:val="00F34F1E"/>
  </w:style>
  <w:style w:type="character" w:customStyle="1" w:styleId="c-reactioncount">
    <w:name w:val="c-reaction__count"/>
    <w:basedOn w:val="DefaultParagraphFont"/>
    <w:rsid w:val="00F34F1E"/>
  </w:style>
  <w:style w:type="paragraph" w:customStyle="1" w:styleId="Analytic">
    <w:name w:val="Analytic"/>
    <w:basedOn w:val="Normal"/>
    <w:link w:val="AnalyticChar"/>
    <w:autoRedefine/>
    <w:qFormat/>
    <w:rsid w:val="00F34F1E"/>
    <w:rPr>
      <w:color w:val="1F497D" w:themeColor="text2"/>
    </w:rPr>
  </w:style>
  <w:style w:type="character" w:customStyle="1" w:styleId="AnalyticChar">
    <w:name w:val="Analytic Char"/>
    <w:basedOn w:val="DefaultParagraphFont"/>
    <w:link w:val="Analytic"/>
    <w:rsid w:val="00F34F1E"/>
    <w:rPr>
      <w:rFonts w:ascii="Calibri" w:hAnsi="Calibri" w:cs="Calibri"/>
      <w:color w:val="1F497D" w:themeColor="text2"/>
      <w:sz w:val="26"/>
    </w:rPr>
  </w:style>
  <w:style w:type="paragraph" w:styleId="Header">
    <w:name w:val="header"/>
    <w:basedOn w:val="Normal"/>
    <w:link w:val="HeaderChar"/>
    <w:uiPriority w:val="99"/>
    <w:unhideWhenUsed/>
    <w:rsid w:val="00F34F1E"/>
    <w:pPr>
      <w:tabs>
        <w:tab w:val="center" w:pos="4680"/>
        <w:tab w:val="right" w:pos="9360"/>
      </w:tabs>
    </w:pPr>
  </w:style>
  <w:style w:type="character" w:customStyle="1" w:styleId="HeaderChar">
    <w:name w:val="Header Char"/>
    <w:basedOn w:val="DefaultParagraphFont"/>
    <w:link w:val="Header"/>
    <w:uiPriority w:val="99"/>
    <w:rsid w:val="00F34F1E"/>
    <w:rPr>
      <w:rFonts w:ascii="Calibri" w:hAnsi="Calibri" w:cs="Calibri"/>
      <w:sz w:val="26"/>
    </w:rPr>
  </w:style>
  <w:style w:type="paragraph" w:styleId="Footer">
    <w:name w:val="footer"/>
    <w:basedOn w:val="Normal"/>
    <w:link w:val="FooterChar"/>
    <w:uiPriority w:val="99"/>
    <w:unhideWhenUsed/>
    <w:rsid w:val="00F34F1E"/>
    <w:pPr>
      <w:tabs>
        <w:tab w:val="center" w:pos="4680"/>
        <w:tab w:val="right" w:pos="9360"/>
      </w:tabs>
    </w:pPr>
  </w:style>
  <w:style w:type="character" w:customStyle="1" w:styleId="FooterChar">
    <w:name w:val="Footer Char"/>
    <w:basedOn w:val="DefaultParagraphFont"/>
    <w:link w:val="Footer"/>
    <w:uiPriority w:val="99"/>
    <w:rsid w:val="00F34F1E"/>
    <w:rPr>
      <w:rFonts w:ascii="Calibri" w:hAnsi="Calibri" w:cs="Calibri"/>
      <w:sz w:val="26"/>
    </w:rPr>
  </w:style>
  <w:style w:type="character" w:customStyle="1" w:styleId="z-TopofFormChar">
    <w:name w:val="z-Top of Form Char"/>
    <w:basedOn w:val="DefaultParagraphFont"/>
    <w:link w:val="z-TopofForm"/>
    <w:uiPriority w:val="99"/>
    <w:semiHidden/>
    <w:rsid w:val="00F34F1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34F1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34F1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34F1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34F1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34F1E"/>
    <w:rPr>
      <w:rFonts w:ascii="Arial" w:hAnsi="Arial" w:cs="Arial"/>
      <w:vanish/>
      <w:sz w:val="16"/>
      <w:szCs w:val="16"/>
    </w:rPr>
  </w:style>
  <w:style w:type="paragraph" w:customStyle="1" w:styleId="Emphasize">
    <w:name w:val="Emphasize"/>
    <w:basedOn w:val="Normal"/>
    <w:uiPriority w:val="7"/>
    <w:qFormat/>
    <w:rsid w:val="00F34F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F34F1E"/>
    <w:rPr>
      <w:b/>
      <w:sz w:val="20"/>
      <w:u w:val="single"/>
    </w:rPr>
  </w:style>
  <w:style w:type="paragraph" w:customStyle="1" w:styleId="8MIn">
    <w:name w:val="8 MIn"/>
    <w:basedOn w:val="Normal"/>
    <w:link w:val="8MInChar"/>
    <w:uiPriority w:val="4"/>
    <w:qFormat/>
    <w:rsid w:val="00F34F1E"/>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34F1E"/>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F34F1E"/>
  </w:style>
  <w:style w:type="character" w:customStyle="1" w:styleId="c-messagekittext">
    <w:name w:val="c-message_kit__text"/>
    <w:basedOn w:val="DefaultParagraphFont"/>
    <w:rsid w:val="00F34F1E"/>
  </w:style>
  <w:style w:type="character" w:customStyle="1" w:styleId="cardChar">
    <w:name w:val="card Char"/>
    <w:aliases w:val="Bold Cite Char Char,Speed Cite Char"/>
    <w:basedOn w:val="DefaultParagraphFont"/>
    <w:rsid w:val="00F34F1E"/>
    <w:rPr>
      <w:rFonts w:ascii="Georgia" w:eastAsia="Calibri" w:hAnsi="Georgia" w:cs="Times New Roman"/>
      <w:sz w:val="24"/>
    </w:rPr>
  </w:style>
  <w:style w:type="character" w:customStyle="1" w:styleId="expertise">
    <w:name w:val="expertise"/>
    <w:basedOn w:val="DefaultParagraphFont"/>
    <w:rsid w:val="00F34F1E"/>
  </w:style>
  <w:style w:type="character" w:customStyle="1" w:styleId="education">
    <w:name w:val="education"/>
    <w:basedOn w:val="DefaultParagraphFont"/>
    <w:rsid w:val="00F34F1E"/>
  </w:style>
  <w:style w:type="character" w:customStyle="1" w:styleId="rollover-people">
    <w:name w:val="rollover-people"/>
    <w:basedOn w:val="DefaultParagraphFont"/>
    <w:rsid w:val="00F34F1E"/>
  </w:style>
  <w:style w:type="character" w:customStyle="1" w:styleId="UnresolvedMention2">
    <w:name w:val="Unresolved Mention2"/>
    <w:basedOn w:val="DefaultParagraphFont"/>
    <w:uiPriority w:val="99"/>
    <w:unhideWhenUsed/>
    <w:rsid w:val="00F34F1E"/>
    <w:rPr>
      <w:color w:val="605E5C"/>
      <w:shd w:val="clear" w:color="auto" w:fill="E1DFDD"/>
    </w:rPr>
  </w:style>
  <w:style w:type="character" w:customStyle="1" w:styleId="UnresolvedMention3">
    <w:name w:val="Unresolved Mention3"/>
    <w:basedOn w:val="DefaultParagraphFont"/>
    <w:uiPriority w:val="99"/>
    <w:rsid w:val="00F34F1E"/>
    <w:rPr>
      <w:color w:val="605E5C"/>
      <w:shd w:val="clear" w:color="auto" w:fill="E1DFDD"/>
    </w:rPr>
  </w:style>
  <w:style w:type="paragraph" w:customStyle="1" w:styleId="Body">
    <w:name w:val="Body"/>
    <w:link w:val="BodyChar"/>
    <w:autoRedefine/>
    <w:qFormat/>
    <w:rsid w:val="00F34F1E"/>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34F1E"/>
    <w:rPr>
      <w:rFonts w:ascii="Calibri" w:eastAsiaTheme="majorEastAsia" w:hAnsi="Calibri" w:cstheme="majorBidi"/>
      <w:iCs/>
      <w:color w:val="000000" w:themeColor="text1"/>
      <w:sz w:val="8"/>
      <w:szCs w:val="22"/>
    </w:rPr>
  </w:style>
  <w:style w:type="character" w:customStyle="1" w:styleId="url">
    <w:name w:val="url"/>
    <w:basedOn w:val="DefaultParagraphFont"/>
    <w:rsid w:val="00F34F1E"/>
  </w:style>
  <w:style w:type="character" w:customStyle="1" w:styleId="ellip">
    <w:name w:val="ellip"/>
    <w:basedOn w:val="DefaultParagraphFont"/>
    <w:rsid w:val="00F34F1E"/>
  </w:style>
  <w:style w:type="character" w:customStyle="1" w:styleId="nowrap">
    <w:name w:val="nowrap"/>
    <w:basedOn w:val="DefaultParagraphFont"/>
    <w:rsid w:val="00F34F1E"/>
  </w:style>
  <w:style w:type="paragraph" w:customStyle="1" w:styleId="Tag2">
    <w:name w:val="Tag2"/>
    <w:basedOn w:val="Normal"/>
    <w:qFormat/>
    <w:rsid w:val="00F34F1E"/>
    <w:pPr>
      <w:spacing w:line="256" w:lineRule="auto"/>
    </w:pPr>
    <w:rPr>
      <w:b/>
      <w:sz w:val="24"/>
    </w:rPr>
  </w:style>
  <w:style w:type="character" w:customStyle="1" w:styleId="underlinedChar">
    <w:name w:val="underlined Char"/>
    <w:link w:val="underlined"/>
    <w:locked/>
    <w:rsid w:val="00F34F1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34F1E"/>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F34F1E"/>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F34F1E"/>
    <w:rPr>
      <w:vertAlign w:val="superscript"/>
    </w:rPr>
  </w:style>
  <w:style w:type="character" w:customStyle="1" w:styleId="Emph">
    <w:name w:val="Emph"/>
    <w:basedOn w:val="DefaultParagraphFont"/>
    <w:uiPriority w:val="1"/>
    <w:qFormat/>
    <w:rsid w:val="00F34F1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34F1E"/>
    <w:rPr>
      <w:u w:val="single"/>
    </w:rPr>
  </w:style>
  <w:style w:type="character" w:customStyle="1" w:styleId="BoldUnderlineChar">
    <w:name w:val="Bold Underline Char"/>
    <w:basedOn w:val="DefaultParagraphFont"/>
    <w:rsid w:val="00F34F1E"/>
    <w:rPr>
      <w:rFonts w:ascii="Arial" w:hAnsi="Arial" w:cs="Arial" w:hint="default"/>
      <w:b/>
      <w:bCs w:val="0"/>
      <w:u w:val="single"/>
    </w:rPr>
  </w:style>
  <w:style w:type="character" w:customStyle="1" w:styleId="ReadCard">
    <w:name w:val="ReadCard"/>
    <w:uiPriority w:val="1"/>
    <w:qFormat/>
    <w:rsid w:val="00F34F1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F34F1E"/>
    <w:pPr>
      <w:spacing w:before="60" w:after="60"/>
    </w:pPr>
  </w:style>
  <w:style w:type="paragraph" w:customStyle="1" w:styleId="Cards">
    <w:name w:val="Cards"/>
    <w:next w:val="Normal"/>
    <w:link w:val="CardsChar"/>
    <w:qFormat/>
    <w:rsid w:val="00F34F1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F34F1E"/>
    <w:rPr>
      <w:rFonts w:ascii="Times New Roman" w:eastAsia="Times New Roman" w:hAnsi="Times New Roman" w:cs="Times New Roman"/>
      <w:sz w:val="20"/>
    </w:rPr>
  </w:style>
  <w:style w:type="character" w:customStyle="1" w:styleId="DebateUnderline">
    <w:name w:val="Debate Underline"/>
    <w:qFormat/>
    <w:rsid w:val="00F34F1E"/>
    <w:rPr>
      <w:rFonts w:ascii="Times New Roman" w:hAnsi="Times New Roman"/>
      <w:sz w:val="20"/>
      <w:u w:val="thick"/>
    </w:rPr>
  </w:style>
  <w:style w:type="paragraph" w:customStyle="1" w:styleId="Nothing">
    <w:name w:val="Nothing"/>
    <w:link w:val="NothingChar"/>
    <w:qFormat/>
    <w:rsid w:val="00F34F1E"/>
    <w:rPr>
      <w:rFonts w:ascii="Times New Roman" w:eastAsia="Times New Roman" w:hAnsi="Times New Roman" w:cs="Times New Roman"/>
      <w:sz w:val="20"/>
    </w:rPr>
  </w:style>
  <w:style w:type="character" w:customStyle="1" w:styleId="NothingChar">
    <w:name w:val="Nothing Char"/>
    <w:link w:val="Nothing"/>
    <w:rsid w:val="00F34F1E"/>
    <w:rPr>
      <w:rFonts w:ascii="Times New Roman" w:eastAsia="Times New Roman" w:hAnsi="Times New Roman" w:cs="Times New Roman"/>
      <w:sz w:val="20"/>
    </w:rPr>
  </w:style>
  <w:style w:type="paragraph" w:customStyle="1" w:styleId="cardtext">
    <w:name w:val="card text"/>
    <w:basedOn w:val="Normal"/>
    <w:link w:val="cardtextChar"/>
    <w:qFormat/>
    <w:rsid w:val="00F34F1E"/>
    <w:pPr>
      <w:ind w:left="288" w:right="288"/>
    </w:pPr>
    <w:rPr>
      <w:rFonts w:ascii="Book Antiqua" w:hAnsi="Book Antiqua" w:cs="Lucida Grande"/>
    </w:rPr>
  </w:style>
  <w:style w:type="character" w:customStyle="1" w:styleId="cardtextChar">
    <w:name w:val="card text Char"/>
    <w:basedOn w:val="DefaultParagraphFont"/>
    <w:link w:val="cardtext"/>
    <w:rsid w:val="00F34F1E"/>
    <w:rPr>
      <w:rFonts w:ascii="Book Antiqua" w:hAnsi="Book Antiqua" w:cs="Lucida Grande"/>
      <w:sz w:val="26"/>
    </w:rPr>
  </w:style>
  <w:style w:type="paragraph" w:customStyle="1" w:styleId="TagText">
    <w:name w:val="TagText"/>
    <w:basedOn w:val="Normal"/>
    <w:qFormat/>
    <w:rsid w:val="00F34F1E"/>
    <w:rPr>
      <w:rFonts w:eastAsia="Calibri"/>
      <w:b/>
      <w:sz w:val="24"/>
    </w:rPr>
  </w:style>
  <w:style w:type="paragraph" w:customStyle="1" w:styleId="UnderlineEmphasis">
    <w:name w:val="Underline + Emphasis"/>
    <w:basedOn w:val="Normal"/>
    <w:next w:val="Normal"/>
    <w:link w:val="UnderlineEmphasisChar"/>
    <w:autoRedefine/>
    <w:qFormat/>
    <w:rsid w:val="00F34F1E"/>
    <w:rPr>
      <w:rFonts w:eastAsia="Calibri"/>
      <w:b/>
      <w:color w:val="000000"/>
      <w:sz w:val="24"/>
      <w:u w:val="single"/>
    </w:rPr>
  </w:style>
  <w:style w:type="character" w:customStyle="1" w:styleId="UnderlineEmphasisChar">
    <w:name w:val="Underline + Emphasis Char"/>
    <w:basedOn w:val="DefaultParagraphFont"/>
    <w:link w:val="UnderlineEmphasis"/>
    <w:rsid w:val="00F34F1E"/>
    <w:rPr>
      <w:rFonts w:ascii="Calibri" w:eastAsia="Calibri" w:hAnsi="Calibri" w:cs="Calibri"/>
      <w:b/>
      <w:color w:val="000000"/>
      <w:u w:val="single"/>
    </w:rPr>
  </w:style>
  <w:style w:type="character" w:customStyle="1" w:styleId="BoldUnderlineUNDO">
    <w:name w:val="Bold.Underline.UNDO"/>
    <w:uiPriority w:val="1"/>
    <w:qFormat/>
    <w:rsid w:val="00F34F1E"/>
    <w:rPr>
      <w:b w:val="0"/>
    </w:rPr>
  </w:style>
  <w:style w:type="paragraph" w:styleId="FootnoteText">
    <w:name w:val="footnote text"/>
    <w:basedOn w:val="Normal"/>
    <w:link w:val="FootnoteTextChar"/>
    <w:uiPriority w:val="99"/>
    <w:unhideWhenUsed/>
    <w:qFormat/>
    <w:rsid w:val="00F34F1E"/>
    <w:pPr>
      <w:spacing w:line="256" w:lineRule="auto"/>
    </w:pPr>
    <w:rPr>
      <w:sz w:val="20"/>
      <w:szCs w:val="20"/>
    </w:rPr>
  </w:style>
  <w:style w:type="character" w:customStyle="1" w:styleId="FootnoteTextChar">
    <w:name w:val="Footnote Text Char"/>
    <w:basedOn w:val="DefaultParagraphFont"/>
    <w:link w:val="FootnoteText"/>
    <w:uiPriority w:val="99"/>
    <w:rsid w:val="00F34F1E"/>
    <w:rPr>
      <w:rFonts w:ascii="Calibri" w:hAnsi="Calibri" w:cs="Calibri"/>
      <w:sz w:val="20"/>
      <w:szCs w:val="20"/>
    </w:rPr>
  </w:style>
  <w:style w:type="character" w:customStyle="1" w:styleId="LinedDown">
    <w:name w:val="Lined Down"/>
    <w:qFormat/>
    <w:rsid w:val="00F34F1E"/>
    <w:rPr>
      <w:rFonts w:ascii="Times New Roman" w:hAnsi="Times New Roman" w:cs="Times New Roman"/>
      <w:b w:val="0"/>
      <w:bCs w:val="0"/>
      <w:i w:val="0"/>
      <w:iCs w:val="0"/>
      <w:color w:val="000000"/>
      <w:sz w:val="12"/>
      <w:szCs w:val="12"/>
      <w:u w:val="none"/>
    </w:rPr>
  </w:style>
  <w:style w:type="character" w:customStyle="1" w:styleId="Carded">
    <w:name w:val="Carded"/>
    <w:qFormat/>
    <w:rsid w:val="00F34F1E"/>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F34F1E"/>
    <w:rPr>
      <w:bCs/>
      <w:sz w:val="20"/>
      <w:u w:val="single"/>
    </w:rPr>
  </w:style>
  <w:style w:type="character" w:customStyle="1" w:styleId="LDAnalytics">
    <w:name w:val="LD Analytics"/>
    <w:basedOn w:val="DefaultParagraphFont"/>
    <w:autoRedefine/>
    <w:uiPriority w:val="1"/>
    <w:qFormat/>
    <w:rsid w:val="00F34F1E"/>
  </w:style>
  <w:style w:type="paragraph" w:styleId="Subtitle">
    <w:name w:val="Subtitle"/>
    <w:basedOn w:val="Normal"/>
    <w:next w:val="Normal"/>
    <w:link w:val="SubtitleChar"/>
    <w:uiPriority w:val="11"/>
    <w:unhideWhenUsed/>
    <w:qFormat/>
    <w:rsid w:val="00F34F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34F1E"/>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F34F1E"/>
    <w:rPr>
      <w:rFonts w:eastAsia="Times New Roman" w:cs="Garamond"/>
      <w:bCs/>
      <w:u w:val="single"/>
    </w:rPr>
  </w:style>
  <w:style w:type="character" w:customStyle="1" w:styleId="BodyTextChar">
    <w:name w:val="Body Text Char"/>
    <w:basedOn w:val="DefaultParagraphFont"/>
    <w:link w:val="BodyText"/>
    <w:uiPriority w:val="99"/>
    <w:semiHidden/>
    <w:rsid w:val="00F34F1E"/>
    <w:rPr>
      <w:rFonts w:ascii="Calibri" w:hAnsi="Calibri" w:cs="Calibri"/>
      <w:sz w:val="26"/>
    </w:rPr>
  </w:style>
  <w:style w:type="paragraph" w:styleId="BodyText">
    <w:name w:val="Body Text"/>
    <w:basedOn w:val="Normal"/>
    <w:link w:val="BodyTextChar"/>
    <w:uiPriority w:val="99"/>
    <w:semiHidden/>
    <w:unhideWhenUsed/>
    <w:rsid w:val="00F34F1E"/>
    <w:pPr>
      <w:spacing w:after="120"/>
    </w:pPr>
  </w:style>
  <w:style w:type="character" w:customStyle="1" w:styleId="BodyTextChar1">
    <w:name w:val="Body Text Char1"/>
    <w:basedOn w:val="DefaultParagraphFont"/>
    <w:uiPriority w:val="99"/>
    <w:semiHidden/>
    <w:rsid w:val="00F34F1E"/>
    <w:rPr>
      <w:rFonts w:ascii="Calibri" w:hAnsi="Calibri" w:cs="Calibri"/>
      <w:sz w:val="26"/>
    </w:rPr>
  </w:style>
  <w:style w:type="paragraph" w:customStyle="1" w:styleId="tiny">
    <w:name w:val="tiny"/>
    <w:next w:val="Normal"/>
    <w:link w:val="tinyChar"/>
    <w:autoRedefine/>
    <w:rsid w:val="00F34F1E"/>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F34F1E"/>
    <w:rPr>
      <w:rFonts w:ascii="Times New Roman" w:eastAsia="Malgun Gothic" w:hAnsi="Times New Roman" w:cs="Times New Roman"/>
      <w:sz w:val="12"/>
    </w:rPr>
  </w:style>
  <w:style w:type="character" w:customStyle="1" w:styleId="LDCut">
    <w:name w:val="LD Cut"/>
    <w:basedOn w:val="DefaultParagraphFont"/>
    <w:uiPriority w:val="1"/>
    <w:qFormat/>
    <w:rsid w:val="00F34F1E"/>
    <w:rPr>
      <w:rFonts w:ascii="Times New Roman" w:hAnsi="Times New Roman"/>
      <w:b w:val="0"/>
      <w:color w:val="auto"/>
      <w:sz w:val="12"/>
    </w:rPr>
  </w:style>
  <w:style w:type="character" w:customStyle="1" w:styleId="LDUnderline">
    <w:name w:val="LD Underline"/>
    <w:basedOn w:val="DefaultParagraphFont"/>
    <w:uiPriority w:val="1"/>
    <w:qFormat/>
    <w:rsid w:val="00F34F1E"/>
    <w:rPr>
      <w:rFonts w:ascii="Times New Roman" w:hAnsi="Times New Roman" w:cs="Times New Roman"/>
      <w:b/>
      <w:color w:val="auto"/>
      <w:sz w:val="24"/>
      <w:u w:val="single"/>
    </w:rPr>
  </w:style>
  <w:style w:type="character" w:customStyle="1" w:styleId="Style4Char">
    <w:name w:val="Style4 Char"/>
    <w:rsid w:val="00F34F1E"/>
    <w:rPr>
      <w:rFonts w:ascii="Arial Narrow" w:hAnsi="Arial Narrow"/>
      <w:szCs w:val="24"/>
      <w:u w:val="single"/>
      <w:lang w:val="en-US" w:eastAsia="en-US" w:bidi="ar-SA"/>
    </w:rPr>
  </w:style>
  <w:style w:type="character" w:customStyle="1" w:styleId="Style1Char">
    <w:name w:val="Style1 Char"/>
    <w:locked/>
    <w:rsid w:val="00F34F1E"/>
    <w:rPr>
      <w:rFonts w:ascii="Times New Roman" w:eastAsia="SimSun" w:hAnsi="Times New Roman"/>
      <w:szCs w:val="24"/>
      <w:u w:val="single"/>
      <w:lang w:eastAsia="zh-CN"/>
    </w:rPr>
  </w:style>
  <w:style w:type="character" w:customStyle="1" w:styleId="Style11pt">
    <w:name w:val="Style 11 pt"/>
    <w:basedOn w:val="DefaultParagraphFont"/>
    <w:rsid w:val="00F34F1E"/>
    <w:rPr>
      <w:sz w:val="20"/>
    </w:rPr>
  </w:style>
  <w:style w:type="character" w:customStyle="1" w:styleId="DebateHighlighted">
    <w:name w:val="Debate Highlighted"/>
    <w:rsid w:val="00F34F1E"/>
    <w:rPr>
      <w:rFonts w:ascii="Times New Roman" w:hAnsi="Times New Roman"/>
      <w:sz w:val="20"/>
      <w:u w:val="thick"/>
      <w:bdr w:val="none" w:sz="0" w:space="0" w:color="auto"/>
      <w:shd w:val="clear" w:color="auto" w:fill="00FFFF"/>
    </w:rPr>
  </w:style>
  <w:style w:type="paragraph" w:customStyle="1" w:styleId="Cites">
    <w:name w:val="Cites"/>
    <w:next w:val="Cards"/>
    <w:rsid w:val="00F34F1E"/>
    <w:pPr>
      <w:widowControl w:val="0"/>
    </w:pPr>
    <w:rPr>
      <w:rFonts w:ascii="Times New Roman" w:eastAsia="Times New Roman" w:hAnsi="Times New Roman" w:cs="Times New Roman"/>
      <w:sz w:val="20"/>
    </w:rPr>
  </w:style>
  <w:style w:type="character" w:customStyle="1" w:styleId="Author-Date">
    <w:name w:val="Author-Date"/>
    <w:rsid w:val="00F34F1E"/>
    <w:rPr>
      <w:b/>
      <w:sz w:val="24"/>
    </w:rPr>
  </w:style>
  <w:style w:type="character" w:customStyle="1" w:styleId="regtext">
    <w:name w:val="regtext"/>
    <w:uiPriority w:val="99"/>
    <w:rsid w:val="00F34F1E"/>
  </w:style>
  <w:style w:type="character" w:customStyle="1" w:styleId="Dottedunderline">
    <w:name w:val="Dotted underline"/>
    <w:rsid w:val="00F34F1E"/>
    <w:rPr>
      <w:u w:val="dotted"/>
    </w:rPr>
  </w:style>
  <w:style w:type="character" w:customStyle="1" w:styleId="slug-pub-date">
    <w:name w:val="slug-pub-date"/>
    <w:rsid w:val="00F34F1E"/>
  </w:style>
  <w:style w:type="character" w:customStyle="1" w:styleId="slug-vol">
    <w:name w:val="slug-vol"/>
    <w:rsid w:val="00F34F1E"/>
  </w:style>
  <w:style w:type="character" w:customStyle="1" w:styleId="slug-issue">
    <w:name w:val="slug-issue"/>
    <w:rsid w:val="00F34F1E"/>
  </w:style>
  <w:style w:type="character" w:customStyle="1" w:styleId="slug-pages">
    <w:name w:val="slug-pages"/>
    <w:rsid w:val="00F34F1E"/>
  </w:style>
  <w:style w:type="character" w:customStyle="1" w:styleId="DDIUnderline">
    <w:name w:val="DDI Underline"/>
    <w:uiPriority w:val="99"/>
    <w:rsid w:val="00F34F1E"/>
    <w:rPr>
      <w:sz w:val="20"/>
      <w:u w:val="thick"/>
    </w:rPr>
  </w:style>
  <w:style w:type="character" w:customStyle="1" w:styleId="CardsChar1">
    <w:name w:val="Cards Char1"/>
    <w:locked/>
    <w:rsid w:val="00F34F1E"/>
    <w:rPr>
      <w:rFonts w:ascii="Times New Roman" w:eastAsia="Times New Roman" w:hAnsi="Times New Roman" w:cs="Times New Roman"/>
    </w:rPr>
  </w:style>
  <w:style w:type="character" w:customStyle="1" w:styleId="apple-converted-space">
    <w:name w:val="apple-converted-space"/>
    <w:basedOn w:val="DefaultParagraphFont"/>
    <w:rsid w:val="00F34F1E"/>
  </w:style>
  <w:style w:type="character" w:customStyle="1" w:styleId="CardTextChar0">
    <w:name w:val="Card Text Char"/>
    <w:locked/>
    <w:rsid w:val="00F34F1E"/>
    <w:rPr>
      <w:rFonts w:ascii="Georgia" w:hAnsi="Georgia"/>
      <w:sz w:val="18"/>
      <w:u w:val="single"/>
    </w:rPr>
  </w:style>
  <w:style w:type="character" w:customStyle="1" w:styleId="normaltextrun">
    <w:name w:val="normaltextrun"/>
    <w:basedOn w:val="DefaultParagraphFont"/>
    <w:rsid w:val="00F34F1E"/>
  </w:style>
  <w:style w:type="character" w:customStyle="1" w:styleId="eop">
    <w:name w:val="eop"/>
    <w:basedOn w:val="DefaultParagraphFont"/>
    <w:rsid w:val="00F34F1E"/>
  </w:style>
  <w:style w:type="character" w:customStyle="1" w:styleId="spellingerror">
    <w:name w:val="spellingerror"/>
    <w:basedOn w:val="DefaultParagraphFont"/>
    <w:rsid w:val="00F34F1E"/>
  </w:style>
  <w:style w:type="paragraph" w:customStyle="1" w:styleId="m-2839544472620372085msonospacing">
    <w:name w:val="m_-2839544472620372085msonospacing"/>
    <w:basedOn w:val="Normal"/>
    <w:rsid w:val="00F34F1E"/>
    <w:pPr>
      <w:spacing w:before="100" w:beforeAutospacing="1" w:after="100" w:afterAutospacing="1"/>
    </w:pPr>
    <w:rPr>
      <w:sz w:val="24"/>
    </w:rPr>
  </w:style>
  <w:style w:type="paragraph" w:customStyle="1" w:styleId="franklin-light1">
    <w:name w:val="franklin-light1"/>
    <w:basedOn w:val="Normal"/>
    <w:rsid w:val="00F34F1E"/>
    <w:pPr>
      <w:spacing w:before="100" w:beforeAutospacing="1" w:after="100" w:afterAutospacing="1"/>
    </w:pPr>
    <w:rPr>
      <w:sz w:val="24"/>
    </w:rPr>
  </w:style>
  <w:style w:type="character" w:customStyle="1" w:styleId="powa-tease">
    <w:name w:val="powa-tease"/>
    <w:basedOn w:val="DefaultParagraphFont"/>
    <w:rsid w:val="00F34F1E"/>
  </w:style>
  <w:style w:type="character" w:customStyle="1" w:styleId="powa-byline">
    <w:name w:val="powa-byline"/>
    <w:basedOn w:val="DefaultParagraphFont"/>
    <w:rsid w:val="00F34F1E"/>
  </w:style>
  <w:style w:type="character" w:customStyle="1" w:styleId="apple-style-span">
    <w:name w:val="apple-style-span"/>
    <w:basedOn w:val="DefaultParagraphFont"/>
    <w:rsid w:val="00F34F1E"/>
    <w:rPr>
      <w:rFonts w:cs="Times New Roman"/>
    </w:rPr>
  </w:style>
  <w:style w:type="paragraph" w:customStyle="1" w:styleId="noindent">
    <w:name w:val="noindent"/>
    <w:basedOn w:val="Normal"/>
    <w:rsid w:val="00F34F1E"/>
    <w:pPr>
      <w:spacing w:before="100" w:beforeAutospacing="1" w:after="100" w:afterAutospacing="1"/>
    </w:pPr>
    <w:rPr>
      <w:rFonts w:eastAsia="Times New Roman"/>
    </w:rPr>
  </w:style>
  <w:style w:type="character" w:customStyle="1" w:styleId="st">
    <w:name w:val="st"/>
    <w:rsid w:val="00F34F1E"/>
  </w:style>
  <w:style w:type="character" w:customStyle="1" w:styleId="highlight2">
    <w:name w:val="highlight2"/>
    <w:basedOn w:val="DefaultParagraphFont"/>
    <w:rsid w:val="00F34F1E"/>
    <w:rPr>
      <w:rFonts w:ascii="Arial" w:hAnsi="Arial"/>
      <w:b/>
      <w:sz w:val="19"/>
      <w:u w:val="thick"/>
      <w:bdr w:val="none" w:sz="0" w:space="0" w:color="auto"/>
      <w:shd w:val="clear" w:color="auto" w:fill="auto"/>
    </w:rPr>
  </w:style>
  <w:style w:type="character" w:customStyle="1" w:styleId="Emphasis2">
    <w:name w:val="Emphasis2"/>
    <w:basedOn w:val="DefaultParagraphFont"/>
    <w:rsid w:val="00F34F1E"/>
    <w:rPr>
      <w:rFonts w:ascii="Franklin Gothic Heavy" w:hAnsi="Franklin Gothic Heavy" w:hint="default"/>
      <w:iCs/>
      <w:u w:val="single"/>
    </w:rPr>
  </w:style>
  <w:style w:type="character" w:customStyle="1" w:styleId="EmphasizeThis">
    <w:name w:val="EmphasizeThis"/>
    <w:rsid w:val="00F34F1E"/>
    <w:rPr>
      <w:rFonts w:ascii="Georgia" w:hAnsi="Georgia" w:hint="default"/>
      <w:b/>
      <w:bCs w:val="0"/>
      <w:iCs/>
      <w:sz w:val="24"/>
      <w:u w:val="thick"/>
    </w:rPr>
  </w:style>
  <w:style w:type="character" w:customStyle="1" w:styleId="Style3Char">
    <w:name w:val="Style3 Char"/>
    <w:rsid w:val="00F34F1E"/>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F34F1E"/>
    <w:rPr>
      <w:rFonts w:ascii="Calibri" w:hAnsi="Calibri" w:cs="Calibri"/>
      <w:sz w:val="20"/>
      <w:szCs w:val="20"/>
    </w:rPr>
  </w:style>
  <w:style w:type="paragraph" w:styleId="CommentText">
    <w:name w:val="annotation text"/>
    <w:basedOn w:val="Normal"/>
    <w:link w:val="CommentTextChar"/>
    <w:uiPriority w:val="99"/>
    <w:semiHidden/>
    <w:unhideWhenUsed/>
    <w:rsid w:val="00F34F1E"/>
    <w:rPr>
      <w:sz w:val="20"/>
      <w:szCs w:val="20"/>
    </w:rPr>
  </w:style>
  <w:style w:type="character" w:customStyle="1" w:styleId="CommentTextChar1">
    <w:name w:val="Comment Text Char1"/>
    <w:basedOn w:val="DefaultParagraphFont"/>
    <w:uiPriority w:val="99"/>
    <w:semiHidden/>
    <w:rsid w:val="00F34F1E"/>
    <w:rPr>
      <w:rFonts w:ascii="Calibri" w:hAnsi="Calibri" w:cs="Calibri"/>
      <w:sz w:val="20"/>
      <w:szCs w:val="20"/>
    </w:rPr>
  </w:style>
  <w:style w:type="character" w:customStyle="1" w:styleId="balancedheadline">
    <w:name w:val="balancedheadline"/>
    <w:basedOn w:val="DefaultParagraphFont"/>
    <w:rsid w:val="00F34F1E"/>
  </w:style>
  <w:style w:type="paragraph" w:customStyle="1" w:styleId="analytic0">
    <w:name w:val="analytic"/>
    <w:basedOn w:val="Analytic"/>
    <w:link w:val="analyticChar0"/>
    <w:autoRedefine/>
    <w:uiPriority w:val="4"/>
    <w:qFormat/>
    <w:rsid w:val="00F34F1E"/>
    <w:rPr>
      <w:i/>
      <w:color w:val="2D72B1"/>
    </w:rPr>
  </w:style>
  <w:style w:type="character" w:customStyle="1" w:styleId="analyticChar0">
    <w:name w:val="analytic Char"/>
    <w:basedOn w:val="DefaultParagraphFont"/>
    <w:link w:val="analytic0"/>
    <w:uiPriority w:val="4"/>
    <w:rsid w:val="00F34F1E"/>
    <w:rPr>
      <w:rFonts w:ascii="Calibri" w:hAnsi="Calibri" w:cs="Calibri"/>
      <w:i/>
      <w:color w:val="2D72B1"/>
      <w:sz w:val="26"/>
    </w:rPr>
  </w:style>
  <w:style w:type="paragraph" w:customStyle="1" w:styleId="ColorfulList-Accent11">
    <w:name w:val="Colorful List - Accent 11"/>
    <w:basedOn w:val="Normal"/>
    <w:uiPriority w:val="34"/>
    <w:qFormat/>
    <w:rsid w:val="00F34F1E"/>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34F1E"/>
  </w:style>
  <w:style w:type="character" w:customStyle="1" w:styleId="m-4339160018974791352styleunderline">
    <w:name w:val="m_-4339160018974791352styleunderline"/>
    <w:basedOn w:val="DefaultParagraphFont"/>
    <w:rsid w:val="00F34F1E"/>
  </w:style>
  <w:style w:type="character" w:customStyle="1" w:styleId="m8622195508348221850gmail-msohyperlink">
    <w:name w:val="m_8622195508348221850gmail-msohyperlink"/>
    <w:basedOn w:val="DefaultParagraphFont"/>
    <w:rsid w:val="00F34F1E"/>
  </w:style>
  <w:style w:type="character" w:customStyle="1" w:styleId="longbio">
    <w:name w:val="long_bio"/>
    <w:basedOn w:val="DefaultParagraphFont"/>
    <w:rsid w:val="00F34F1E"/>
  </w:style>
  <w:style w:type="paragraph" w:customStyle="1" w:styleId="css-1ygdjhk">
    <w:name w:val="css-1ygdjhk"/>
    <w:basedOn w:val="Normal"/>
    <w:rsid w:val="00F34F1E"/>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F34F1E"/>
    <w:rPr>
      <w:rFonts w:eastAsia="Calibri"/>
      <w:b/>
      <w:color w:val="000000"/>
      <w:u w:val="single"/>
      <w:lang w:val="x-none" w:eastAsia="x-none"/>
    </w:rPr>
  </w:style>
  <w:style w:type="character" w:customStyle="1" w:styleId="CardText2Char">
    <w:name w:val="Card Text 2 Char"/>
    <w:link w:val="CardText2"/>
    <w:rsid w:val="00F34F1E"/>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F34F1E"/>
  </w:style>
  <w:style w:type="paragraph" w:customStyle="1" w:styleId="m8953919872937919259gmail-msolistparagraphcxspmiddle">
    <w:name w:val="m_8953919872937919259gmail-msolistparagraphcxspmiddle"/>
    <w:basedOn w:val="Normal"/>
    <w:rsid w:val="00F34F1E"/>
    <w:pPr>
      <w:spacing w:beforeLines="1" w:afterLines="1"/>
    </w:pPr>
    <w:rPr>
      <w:rFonts w:ascii="Times" w:hAnsi="Times"/>
      <w:sz w:val="20"/>
      <w:szCs w:val="20"/>
    </w:rPr>
  </w:style>
  <w:style w:type="paragraph" w:customStyle="1" w:styleId="flashline">
    <w:name w:val="flashline"/>
    <w:basedOn w:val="Normal"/>
    <w:rsid w:val="00F34F1E"/>
    <w:pPr>
      <w:spacing w:before="100" w:beforeAutospacing="1" w:after="100" w:afterAutospacing="1"/>
    </w:pPr>
    <w:rPr>
      <w:rFonts w:eastAsia="Times New Roman"/>
      <w:sz w:val="24"/>
    </w:rPr>
  </w:style>
  <w:style w:type="paragraph" w:customStyle="1" w:styleId="lbexhangwithmargin">
    <w:name w:val="lbexhangwithmargin"/>
    <w:basedOn w:val="Normal"/>
    <w:rsid w:val="00F34F1E"/>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34F1E"/>
  </w:style>
  <w:style w:type="character" w:customStyle="1" w:styleId="lbexallcap">
    <w:name w:val="lbexallcap"/>
    <w:basedOn w:val="DefaultParagraphFont"/>
    <w:rsid w:val="00F34F1E"/>
  </w:style>
  <w:style w:type="paragraph" w:customStyle="1" w:styleId="lbexindent">
    <w:name w:val="lbexindent"/>
    <w:basedOn w:val="Normal"/>
    <w:rsid w:val="00F34F1E"/>
    <w:pPr>
      <w:spacing w:before="100" w:beforeAutospacing="1" w:after="100" w:afterAutospacing="1"/>
    </w:pPr>
    <w:rPr>
      <w:rFonts w:eastAsia="Times New Roman"/>
      <w:sz w:val="24"/>
    </w:rPr>
  </w:style>
  <w:style w:type="paragraph" w:customStyle="1" w:styleId="lbexindentparagraph">
    <w:name w:val="lbexindentparagraph"/>
    <w:basedOn w:val="Normal"/>
    <w:rsid w:val="00F34F1E"/>
    <w:pPr>
      <w:spacing w:before="100" w:beforeAutospacing="1" w:after="100" w:afterAutospacing="1"/>
    </w:pPr>
    <w:rPr>
      <w:rFonts w:eastAsia="Times New Roman"/>
      <w:sz w:val="24"/>
    </w:rPr>
  </w:style>
  <w:style w:type="paragraph" w:customStyle="1" w:styleId="zn-bodyparagraph">
    <w:name w:val="zn-body__paragraph"/>
    <w:basedOn w:val="Normal"/>
    <w:rsid w:val="00F34F1E"/>
    <w:pPr>
      <w:spacing w:before="100" w:beforeAutospacing="1" w:after="100" w:afterAutospacing="1"/>
    </w:pPr>
    <w:rPr>
      <w:rFonts w:eastAsia="Times New Roman"/>
      <w:sz w:val="24"/>
    </w:rPr>
  </w:style>
  <w:style w:type="character" w:customStyle="1" w:styleId="c-messagebody">
    <w:name w:val="c-message__body"/>
    <w:basedOn w:val="DefaultParagraphFont"/>
    <w:rsid w:val="00F34F1E"/>
  </w:style>
  <w:style w:type="character" w:customStyle="1" w:styleId="m7735155540857680774gmail-style13ptbold">
    <w:name w:val="m_7735155540857680774gmail-style13ptbold"/>
    <w:basedOn w:val="DefaultParagraphFont"/>
    <w:rsid w:val="00F34F1E"/>
  </w:style>
  <w:style w:type="character" w:customStyle="1" w:styleId="style65">
    <w:name w:val="style65"/>
    <w:basedOn w:val="DefaultParagraphFont"/>
    <w:rsid w:val="00F34F1E"/>
  </w:style>
  <w:style w:type="character" w:customStyle="1" w:styleId="bodytext0">
    <w:name w:val="body_text"/>
    <w:basedOn w:val="DefaultParagraphFont"/>
    <w:rsid w:val="00F34F1E"/>
  </w:style>
  <w:style w:type="character" w:customStyle="1" w:styleId="bio">
    <w:name w:val="bio"/>
    <w:basedOn w:val="DefaultParagraphFont"/>
    <w:rsid w:val="00F34F1E"/>
  </w:style>
  <w:style w:type="character" w:customStyle="1" w:styleId="citesChar">
    <w:name w:val="cites Char"/>
    <w:link w:val="cites0"/>
    <w:rsid w:val="00F34F1E"/>
    <w:rPr>
      <w:rFonts w:eastAsia="SimSun"/>
      <w:b/>
      <w:lang w:eastAsia="zh-CN"/>
    </w:rPr>
  </w:style>
  <w:style w:type="paragraph" w:customStyle="1" w:styleId="cites0">
    <w:name w:val="cites"/>
    <w:next w:val="Normal"/>
    <w:link w:val="citesChar"/>
    <w:autoRedefine/>
    <w:rsid w:val="00F34F1E"/>
    <w:pPr>
      <w:contextualSpacing/>
    </w:pPr>
    <w:rPr>
      <w:rFonts w:eastAsia="SimSun"/>
      <w:b/>
      <w:lang w:eastAsia="zh-CN"/>
    </w:rPr>
  </w:style>
  <w:style w:type="character" w:customStyle="1" w:styleId="5yl5">
    <w:name w:val="_5yl5"/>
    <w:basedOn w:val="DefaultParagraphFont"/>
    <w:rsid w:val="00F34F1E"/>
  </w:style>
  <w:style w:type="character" w:customStyle="1" w:styleId="text">
    <w:name w:val="text"/>
    <w:basedOn w:val="DefaultParagraphFont"/>
    <w:rsid w:val="00F34F1E"/>
  </w:style>
  <w:style w:type="paragraph" w:customStyle="1" w:styleId="generic-articlebody">
    <w:name w:val="generic-article__body"/>
    <w:basedOn w:val="Normal"/>
    <w:rsid w:val="00F34F1E"/>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F34F1E"/>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F34F1E"/>
    <w:rPr>
      <w:b/>
      <w:bCs/>
    </w:rPr>
  </w:style>
  <w:style w:type="character" w:customStyle="1" w:styleId="CommentSubjectChar1">
    <w:name w:val="Comment Subject Char1"/>
    <w:basedOn w:val="CommentTextChar1"/>
    <w:uiPriority w:val="99"/>
    <w:semiHidden/>
    <w:rsid w:val="00F34F1E"/>
    <w:rPr>
      <w:rFonts w:ascii="Calibri" w:hAnsi="Calibri" w:cs="Calibri"/>
      <w:b/>
      <w:bCs/>
      <w:sz w:val="20"/>
      <w:szCs w:val="20"/>
    </w:rPr>
  </w:style>
  <w:style w:type="character" w:customStyle="1" w:styleId="UnresolvedMention12">
    <w:name w:val="Unresolved Mention12"/>
    <w:basedOn w:val="DefaultParagraphFont"/>
    <w:uiPriority w:val="99"/>
    <w:rsid w:val="00F34F1E"/>
    <w:rPr>
      <w:color w:val="605E5C"/>
      <w:shd w:val="clear" w:color="auto" w:fill="E1DFDD"/>
    </w:rPr>
  </w:style>
  <w:style w:type="paragraph" w:customStyle="1" w:styleId="CardNotUnderlined">
    <w:name w:val="Card Not Underlined"/>
    <w:basedOn w:val="Normal"/>
    <w:autoRedefine/>
    <w:rsid w:val="00F34F1E"/>
    <w:rPr>
      <w:rFonts w:eastAsia="Times New Roman"/>
      <w:sz w:val="12"/>
      <w:szCs w:val="20"/>
    </w:rPr>
  </w:style>
  <w:style w:type="paragraph" w:customStyle="1" w:styleId="msonormal0">
    <w:name w:val="msonormal"/>
    <w:basedOn w:val="Normal"/>
    <w:rsid w:val="00F34F1E"/>
    <w:pPr>
      <w:spacing w:before="100" w:beforeAutospacing="1" w:after="100" w:afterAutospacing="1" w:line="256" w:lineRule="auto"/>
    </w:pPr>
    <w:rPr>
      <w:sz w:val="24"/>
    </w:rPr>
  </w:style>
  <w:style w:type="table" w:styleId="TableGrid">
    <w:name w:val="Table Grid"/>
    <w:basedOn w:val="TableNormal"/>
    <w:uiPriority w:val="59"/>
    <w:rsid w:val="00F34F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F34F1E"/>
    <w:pPr>
      <w:spacing w:before="100" w:beforeAutospacing="1" w:after="100" w:afterAutospacing="1"/>
    </w:pPr>
    <w:rPr>
      <w:rFonts w:eastAsia="Times New Roman"/>
      <w:sz w:val="24"/>
    </w:rPr>
  </w:style>
  <w:style w:type="paragraph" w:customStyle="1" w:styleId="p6">
    <w:name w:val="p6"/>
    <w:basedOn w:val="Normal"/>
    <w:rsid w:val="00F34F1E"/>
    <w:pPr>
      <w:spacing w:before="100" w:beforeAutospacing="1" w:after="100" w:afterAutospacing="1"/>
    </w:pPr>
    <w:rPr>
      <w:rFonts w:eastAsia="Times New Roman"/>
      <w:sz w:val="24"/>
    </w:rPr>
  </w:style>
  <w:style w:type="paragraph" w:customStyle="1" w:styleId="paragraph-sc-1tqpf5s-0">
    <w:name w:val="paragraph-sc-1tqpf5s-0"/>
    <w:basedOn w:val="Normal"/>
    <w:rsid w:val="00F34F1E"/>
    <w:pPr>
      <w:spacing w:before="100" w:beforeAutospacing="1" w:after="100" w:afterAutospacing="1"/>
    </w:pPr>
    <w:rPr>
      <w:rFonts w:eastAsia="Times New Roman"/>
      <w:sz w:val="24"/>
    </w:rPr>
  </w:style>
  <w:style w:type="character" w:customStyle="1" w:styleId="edited-3sfazf">
    <w:name w:val="edited-3sfazf"/>
    <w:basedOn w:val="DefaultParagraphFont"/>
    <w:rsid w:val="00F34F1E"/>
  </w:style>
  <w:style w:type="character" w:customStyle="1" w:styleId="content-1o0f9g">
    <w:name w:val="content-1o0f9g"/>
    <w:basedOn w:val="DefaultParagraphFont"/>
    <w:rsid w:val="00F34F1E"/>
  </w:style>
  <w:style w:type="paragraph" w:customStyle="1" w:styleId="mol-para-with-font">
    <w:name w:val="mol-para-with-font"/>
    <w:basedOn w:val="Normal"/>
    <w:rsid w:val="00F34F1E"/>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34F1E"/>
  </w:style>
  <w:style w:type="character" w:customStyle="1" w:styleId="comma-separator">
    <w:name w:val="comma-separator"/>
    <w:basedOn w:val="DefaultParagraphFont"/>
    <w:rsid w:val="00F34F1E"/>
  </w:style>
  <w:style w:type="paragraph" w:customStyle="1" w:styleId="imagecaption">
    <w:name w:val="imagecaption"/>
    <w:basedOn w:val="Normal"/>
    <w:rsid w:val="00F34F1E"/>
    <w:pPr>
      <w:spacing w:before="100" w:beforeAutospacing="1" w:after="100" w:afterAutospacing="1"/>
    </w:pPr>
    <w:rPr>
      <w:rFonts w:eastAsia="Times New Roman"/>
      <w:sz w:val="24"/>
    </w:rPr>
  </w:style>
  <w:style w:type="character" w:customStyle="1" w:styleId="wikiexternallink">
    <w:name w:val="wikiexternallink"/>
    <w:basedOn w:val="DefaultParagraphFont"/>
    <w:rsid w:val="00F34F1E"/>
  </w:style>
  <w:style w:type="character" w:customStyle="1" w:styleId="wikigeneratedlinkcontent">
    <w:name w:val="wikigeneratedlinkcontent"/>
    <w:basedOn w:val="DefaultParagraphFont"/>
    <w:rsid w:val="00F34F1E"/>
  </w:style>
  <w:style w:type="paragraph" w:customStyle="1" w:styleId="ssrcss-1q0x1qg-paragraph">
    <w:name w:val="ssrcss-1q0x1qg-paragraph"/>
    <w:basedOn w:val="Normal"/>
    <w:rsid w:val="00F34F1E"/>
    <w:pPr>
      <w:spacing w:before="100" w:beforeAutospacing="1" w:after="100" w:afterAutospacing="1"/>
    </w:pPr>
    <w:rPr>
      <w:rFonts w:eastAsia="Times New Roman"/>
      <w:sz w:val="24"/>
    </w:rPr>
  </w:style>
  <w:style w:type="paragraph" w:customStyle="1" w:styleId="css-axufdj">
    <w:name w:val="css-axufdj"/>
    <w:basedOn w:val="Normal"/>
    <w:rsid w:val="00F34F1E"/>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F34F1E"/>
  </w:style>
  <w:style w:type="paragraph" w:customStyle="1" w:styleId="insinstorydvcaption">
    <w:name w:val="ins_instory_dv_caption"/>
    <w:basedOn w:val="Normal"/>
    <w:rsid w:val="00F34F1E"/>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F34F1E"/>
    <w:rPr>
      <w:rFonts w:ascii="Calibri" w:eastAsia="Times New Roman" w:hAnsi="Calibri" w:cs="Calibri"/>
      <w:lang w:eastAsia="ko-KR"/>
    </w:rPr>
  </w:style>
  <w:style w:type="character" w:customStyle="1" w:styleId="sr-only">
    <w:name w:val="sr-only"/>
    <w:basedOn w:val="DefaultParagraphFont"/>
    <w:rsid w:val="00F34F1E"/>
  </w:style>
  <w:style w:type="character" w:customStyle="1" w:styleId="UnresolvedMention1">
    <w:name w:val="Unresolved Mention1"/>
    <w:basedOn w:val="DefaultParagraphFont"/>
    <w:uiPriority w:val="99"/>
    <w:semiHidden/>
    <w:unhideWhenUsed/>
    <w:rsid w:val="00F34F1E"/>
    <w:rPr>
      <w:color w:val="605E5C"/>
      <w:shd w:val="clear" w:color="auto" w:fill="E1DFDD"/>
    </w:rPr>
  </w:style>
  <w:style w:type="character" w:styleId="PageNumber">
    <w:name w:val="page number"/>
    <w:basedOn w:val="DefaultParagraphFont"/>
    <w:uiPriority w:val="99"/>
    <w:semiHidden/>
    <w:unhideWhenUsed/>
    <w:rsid w:val="00F34F1E"/>
  </w:style>
  <w:style w:type="character" w:customStyle="1" w:styleId="UnresolvedMention10">
    <w:name w:val="Unresolved Mention10"/>
    <w:basedOn w:val="DefaultParagraphFont"/>
    <w:uiPriority w:val="99"/>
    <w:semiHidden/>
    <w:unhideWhenUsed/>
    <w:rsid w:val="00F34F1E"/>
    <w:rPr>
      <w:color w:val="605E5C"/>
      <w:shd w:val="clear" w:color="auto" w:fill="E1DFDD"/>
    </w:rPr>
  </w:style>
  <w:style w:type="paragraph" w:styleId="Revision">
    <w:name w:val="Revision"/>
    <w:uiPriority w:val="99"/>
    <w:semiHidden/>
    <w:rsid w:val="00F34F1E"/>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F34F1E"/>
    <w:pPr>
      <w:spacing w:before="100" w:beforeAutospacing="1" w:after="100" w:afterAutospacing="1" w:line="256" w:lineRule="auto"/>
    </w:pPr>
    <w:rPr>
      <w:sz w:val="24"/>
    </w:rPr>
  </w:style>
  <w:style w:type="paragraph" w:customStyle="1" w:styleId="p1">
    <w:name w:val="p1"/>
    <w:basedOn w:val="Normal"/>
    <w:uiPriority w:val="99"/>
    <w:semiHidden/>
    <w:rsid w:val="00F34F1E"/>
    <w:pPr>
      <w:spacing w:line="256" w:lineRule="auto"/>
    </w:pPr>
    <w:rPr>
      <w:sz w:val="20"/>
      <w:szCs w:val="20"/>
    </w:rPr>
  </w:style>
  <w:style w:type="paragraph" w:customStyle="1" w:styleId="Shrink6">
    <w:name w:val="Shrink 6"/>
    <w:basedOn w:val="Normal"/>
    <w:uiPriority w:val="99"/>
    <w:semiHidden/>
    <w:qFormat/>
    <w:rsid w:val="00F34F1E"/>
    <w:pPr>
      <w:spacing w:line="256" w:lineRule="auto"/>
    </w:pPr>
    <w:rPr>
      <w:rFonts w:ascii="Georgia" w:hAnsi="Georgia"/>
      <w:sz w:val="12"/>
    </w:rPr>
  </w:style>
  <w:style w:type="character" w:styleId="EndnoteReference">
    <w:name w:val="endnote reference"/>
    <w:basedOn w:val="DefaultParagraphFont"/>
    <w:uiPriority w:val="99"/>
    <w:semiHidden/>
    <w:unhideWhenUsed/>
    <w:rsid w:val="00F34F1E"/>
    <w:rPr>
      <w:vertAlign w:val="superscript"/>
    </w:rPr>
  </w:style>
  <w:style w:type="character" w:customStyle="1" w:styleId="FooterChar1">
    <w:name w:val="Footer Char1"/>
    <w:basedOn w:val="DefaultParagraphFont"/>
    <w:uiPriority w:val="99"/>
    <w:semiHidden/>
    <w:rsid w:val="00F34F1E"/>
    <w:rPr>
      <w:rFonts w:ascii="Calibri" w:eastAsiaTheme="minorHAnsi" w:hAnsi="Calibri" w:cs="Calibri"/>
      <w:sz w:val="16"/>
      <w:szCs w:val="22"/>
    </w:rPr>
  </w:style>
  <w:style w:type="character" w:customStyle="1" w:styleId="HeaderChar1">
    <w:name w:val="Header Char1"/>
    <w:basedOn w:val="DefaultParagraphFont"/>
    <w:uiPriority w:val="99"/>
    <w:semiHidden/>
    <w:rsid w:val="00F34F1E"/>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F34F1E"/>
    <w:rPr>
      <w:rFonts w:ascii="Segoe UI" w:hAnsi="Segoe UI" w:cs="Segoe UI"/>
      <w:sz w:val="16"/>
      <w:szCs w:val="16"/>
    </w:rPr>
  </w:style>
  <w:style w:type="character" w:styleId="CommentReference">
    <w:name w:val="annotation reference"/>
    <w:basedOn w:val="DefaultParagraphFont"/>
    <w:uiPriority w:val="99"/>
    <w:semiHidden/>
    <w:unhideWhenUsed/>
    <w:rsid w:val="00F34F1E"/>
    <w:rPr>
      <w:sz w:val="16"/>
      <w:szCs w:val="16"/>
    </w:rPr>
  </w:style>
  <w:style w:type="character" w:customStyle="1" w:styleId="UnresolvedMention30">
    <w:name w:val="Unresolved Mention30"/>
    <w:basedOn w:val="DefaultParagraphFont"/>
    <w:uiPriority w:val="99"/>
    <w:semiHidden/>
    <w:unhideWhenUsed/>
    <w:rsid w:val="00F34F1E"/>
    <w:rPr>
      <w:color w:val="605E5C"/>
      <w:shd w:val="clear" w:color="auto" w:fill="E1DFDD"/>
    </w:rPr>
  </w:style>
  <w:style w:type="character" w:customStyle="1" w:styleId="UnresolvedMention4">
    <w:name w:val="Unresolved Mention4"/>
    <w:basedOn w:val="DefaultParagraphFont"/>
    <w:uiPriority w:val="99"/>
    <w:semiHidden/>
    <w:unhideWhenUsed/>
    <w:rsid w:val="00F34F1E"/>
    <w:rPr>
      <w:color w:val="605E5C"/>
      <w:shd w:val="clear" w:color="auto" w:fill="E1DFDD"/>
    </w:rPr>
  </w:style>
  <w:style w:type="character" w:customStyle="1" w:styleId="UnresolvedMention5">
    <w:name w:val="Unresolved Mention5"/>
    <w:basedOn w:val="DefaultParagraphFont"/>
    <w:uiPriority w:val="99"/>
    <w:semiHidden/>
    <w:unhideWhenUsed/>
    <w:rsid w:val="00F34F1E"/>
    <w:rPr>
      <w:color w:val="605E5C"/>
      <w:shd w:val="clear" w:color="auto" w:fill="E1DFDD"/>
    </w:rPr>
  </w:style>
  <w:style w:type="character" w:customStyle="1" w:styleId="UnresolvedMention6">
    <w:name w:val="Unresolved Mention6"/>
    <w:basedOn w:val="DefaultParagraphFont"/>
    <w:uiPriority w:val="99"/>
    <w:semiHidden/>
    <w:unhideWhenUsed/>
    <w:rsid w:val="00F34F1E"/>
    <w:rPr>
      <w:color w:val="605E5C"/>
      <w:shd w:val="clear" w:color="auto" w:fill="E1DFDD"/>
    </w:rPr>
  </w:style>
  <w:style w:type="character" w:customStyle="1" w:styleId="UnresolvedMention7">
    <w:name w:val="Unresolved Mention7"/>
    <w:basedOn w:val="DefaultParagraphFont"/>
    <w:uiPriority w:val="99"/>
    <w:semiHidden/>
    <w:unhideWhenUsed/>
    <w:rsid w:val="00F34F1E"/>
    <w:rPr>
      <w:color w:val="605E5C"/>
      <w:shd w:val="clear" w:color="auto" w:fill="E1DFDD"/>
    </w:rPr>
  </w:style>
  <w:style w:type="character" w:customStyle="1" w:styleId="UnresolvedMention8">
    <w:name w:val="Unresolved Mention8"/>
    <w:basedOn w:val="DefaultParagraphFont"/>
    <w:uiPriority w:val="99"/>
    <w:semiHidden/>
    <w:unhideWhenUsed/>
    <w:rsid w:val="00F34F1E"/>
    <w:rPr>
      <w:color w:val="605E5C"/>
      <w:shd w:val="clear" w:color="auto" w:fill="E1DFDD"/>
    </w:rPr>
  </w:style>
  <w:style w:type="character" w:customStyle="1" w:styleId="UnresolvedMention9">
    <w:name w:val="Unresolved Mention9"/>
    <w:basedOn w:val="DefaultParagraphFont"/>
    <w:uiPriority w:val="99"/>
    <w:semiHidden/>
    <w:unhideWhenUsed/>
    <w:rsid w:val="00F34F1E"/>
    <w:rPr>
      <w:color w:val="605E5C"/>
      <w:shd w:val="clear" w:color="auto" w:fill="E1DFDD"/>
    </w:rPr>
  </w:style>
  <w:style w:type="character" w:customStyle="1" w:styleId="UnresolvedMention100">
    <w:name w:val="Unresolved Mention100"/>
    <w:basedOn w:val="DefaultParagraphFont"/>
    <w:uiPriority w:val="99"/>
    <w:semiHidden/>
    <w:unhideWhenUsed/>
    <w:rsid w:val="00F34F1E"/>
    <w:rPr>
      <w:color w:val="605E5C"/>
      <w:shd w:val="clear" w:color="auto" w:fill="E1DFDD"/>
    </w:rPr>
  </w:style>
  <w:style w:type="character" w:customStyle="1" w:styleId="UnresolvedMention11">
    <w:name w:val="Unresolved Mention11"/>
    <w:basedOn w:val="DefaultParagraphFont"/>
    <w:uiPriority w:val="99"/>
    <w:semiHidden/>
    <w:unhideWhenUsed/>
    <w:rsid w:val="00F34F1E"/>
    <w:rPr>
      <w:color w:val="605E5C"/>
      <w:shd w:val="clear" w:color="auto" w:fill="E1DFDD"/>
    </w:rPr>
  </w:style>
  <w:style w:type="character" w:styleId="PlaceholderText">
    <w:name w:val="Placeholder Text"/>
    <w:basedOn w:val="DefaultParagraphFont"/>
    <w:uiPriority w:val="99"/>
    <w:semiHidden/>
    <w:rsid w:val="00F34F1E"/>
    <w:rPr>
      <w:color w:val="808080"/>
    </w:rPr>
  </w:style>
  <w:style w:type="paragraph" w:customStyle="1" w:styleId="paragraph">
    <w:name w:val="paragraph"/>
    <w:basedOn w:val="Normal"/>
    <w:rsid w:val="00F34F1E"/>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tificamerican.com/article/orbital-debris-space-fence/" TargetMode="External"/><Relationship Id="rId26" Type="http://schemas.openxmlformats.org/officeDocument/2006/relationships/hyperlink" Target="https://www.sciencedirect.com/topics/social-sciences/retaliation" TargetMode="Externa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tificamerican.com/podcast/episode/the-sneaky-danger-of-space-dust/" TargetMode="External"/><Relationship Id="rId25" Type="http://schemas.openxmlformats.org/officeDocument/2006/relationships/hyperlink" Target="https://www.sciencedirect.com/topics/social-sciences/nuclear-weapon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hyperlink" Target="http://aip.scitation.org/doi/full/10.1063/1.4980833"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doi.org/10.1016/j.spacepol.2021.10144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tandfonline.com/doi/full/10.1080/25751654.2021.1942681" TargetMode="External"/><Relationship Id="rId28" Type="http://schemas.openxmlformats.org/officeDocument/2006/relationships/hyperlink" Target="https://www.fhi.ox.ac.uk/wp-content/uploads/Existential-Risks-2017-01-23.pdf"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orbitaldebris.jsc.nasa.gov/faq.html"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gizmodo.com/what-would-happen-if-all-our-satellites-were-suddenly-d-1709006681" TargetMode="External"/><Relationship Id="rId27" Type="http://schemas.openxmlformats.org/officeDocument/2006/relationships/hyperlink" Target="https://newrepublic.com/article/117815/space-mining-will-not-solve-earths-conflict-over-natural-resources" TargetMode="External"/><Relationship Id="rId30" Type="http://schemas.openxmlformats.org/officeDocument/2006/relationships/image" Target="media/image2.png"/><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51</Pages>
  <Words>18027</Words>
  <Characters>102756</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51</cp:revision>
  <dcterms:created xsi:type="dcterms:W3CDTF">2022-01-23T20:05:00Z</dcterms:created>
  <dcterms:modified xsi:type="dcterms:W3CDTF">2022-01-23T22:54:00Z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