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1B234" w14:textId="5C8F9E64" w:rsidR="00AC4D3F" w:rsidRDefault="00AC4D3F" w:rsidP="00E845AD">
      <w:pPr>
        <w:pStyle w:val="Heading1"/>
      </w:pPr>
      <w:r>
        <w:t>1AR</w:t>
      </w:r>
    </w:p>
    <w:p w14:paraId="0CBC5B1E" w14:textId="310039E2" w:rsidR="00AC4D3F" w:rsidRDefault="00AC4D3F" w:rsidP="00AC4D3F"/>
    <w:p w14:paraId="70B95E7A" w14:textId="126A6430" w:rsidR="00AC4D3F" w:rsidRDefault="00AC4D3F" w:rsidP="00AC4D3F"/>
    <w:p w14:paraId="16922E47" w14:textId="01060D0C" w:rsidR="00AC4D3F" w:rsidRDefault="00AC4D3F" w:rsidP="00AC4D3F"/>
    <w:p w14:paraId="602F4220" w14:textId="1008AB62" w:rsidR="00AC4D3F" w:rsidRDefault="00AC4D3F" w:rsidP="00AC4D3F"/>
    <w:p w14:paraId="37A380CE" w14:textId="16912D24" w:rsidR="00AC4D3F" w:rsidRDefault="00AC4D3F" w:rsidP="00AC4D3F"/>
    <w:p w14:paraId="5A7D6A6F" w14:textId="1869128C" w:rsidR="00AC4D3F" w:rsidRDefault="00AC4D3F" w:rsidP="00AC4D3F"/>
    <w:p w14:paraId="11F93FC2" w14:textId="220FA01D" w:rsidR="00AC4D3F" w:rsidRDefault="00AC4D3F" w:rsidP="00AC4D3F"/>
    <w:p w14:paraId="4C7E3993" w14:textId="2173895B" w:rsidR="00AC4D3F" w:rsidRDefault="00AC4D3F" w:rsidP="00AC4D3F"/>
    <w:p w14:paraId="68693070" w14:textId="2674245D" w:rsidR="00AC4D3F" w:rsidRDefault="00AC4D3F" w:rsidP="00AC4D3F"/>
    <w:p w14:paraId="50A3B7EF" w14:textId="33D435D9" w:rsidR="00AC4D3F" w:rsidRDefault="00AC4D3F" w:rsidP="00AC4D3F"/>
    <w:p w14:paraId="6F22A07E" w14:textId="77777777" w:rsidR="00AC4D3F" w:rsidRPr="00AC4D3F" w:rsidRDefault="00AC4D3F" w:rsidP="00AC4D3F"/>
    <w:p w14:paraId="577BAAE3" w14:textId="3924FE6F" w:rsidR="00E845AD" w:rsidRDefault="00E845AD" w:rsidP="00E845AD">
      <w:pPr>
        <w:pStyle w:val="Heading1"/>
      </w:pPr>
      <w:r>
        <w:lastRenderedPageBreak/>
        <w:t>1AC</w:t>
      </w:r>
    </w:p>
    <w:p w14:paraId="3E579E22" w14:textId="77777777" w:rsidR="00E845AD" w:rsidRDefault="00E845AD" w:rsidP="00E845AD"/>
    <w:p w14:paraId="425A45C2" w14:textId="77777777" w:rsidR="00E845AD" w:rsidRDefault="00E845AD" w:rsidP="00E845AD"/>
    <w:p w14:paraId="1C33014A" w14:textId="77777777" w:rsidR="00E845AD" w:rsidRDefault="00E845AD" w:rsidP="00E845AD"/>
    <w:p w14:paraId="6BC5373E" w14:textId="77777777" w:rsidR="00E845AD" w:rsidRPr="00355308" w:rsidRDefault="00E845AD" w:rsidP="00E845AD">
      <w:pPr>
        <w:pStyle w:val="Heading2"/>
        <w:rPr>
          <w:rFonts w:cs="Calibri"/>
          <w:color w:val="000000" w:themeColor="text1"/>
          <w:sz w:val="32"/>
          <w:szCs w:val="32"/>
          <w:u w:val="single"/>
        </w:rPr>
      </w:pPr>
      <w:r w:rsidRPr="00355308">
        <w:rPr>
          <w:rFonts w:cs="Calibri"/>
          <w:color w:val="000000" w:themeColor="text1"/>
        </w:rPr>
        <w:lastRenderedPageBreak/>
        <w:t>1AC—Plan</w:t>
      </w:r>
    </w:p>
    <w:p w14:paraId="07E52AAE" w14:textId="77777777" w:rsidR="00E845AD" w:rsidRPr="00355308" w:rsidRDefault="00E845AD" w:rsidP="00E845AD"/>
    <w:p w14:paraId="7DA31113" w14:textId="77777777" w:rsidR="00E845AD" w:rsidRPr="00355308" w:rsidRDefault="00E845AD" w:rsidP="00E845AD">
      <w:pPr>
        <w:pStyle w:val="Heading4"/>
        <w:rPr>
          <w:rFonts w:cs="Calibri"/>
        </w:rPr>
      </w:pPr>
      <w:r w:rsidRPr="00355308">
        <w:rPr>
          <w:rFonts w:cs="Calibri"/>
        </w:rPr>
        <w:t>Plan: The appropriation of outer space through asteroid mining by private entities should be banned.</w:t>
      </w:r>
    </w:p>
    <w:p w14:paraId="73D30B1F" w14:textId="77777777" w:rsidR="00E845AD" w:rsidRPr="00355308" w:rsidRDefault="00E845AD" w:rsidP="00E845AD"/>
    <w:p w14:paraId="025EA2F8" w14:textId="77777777" w:rsidR="00E845AD" w:rsidRPr="00355308" w:rsidRDefault="00E845AD" w:rsidP="00E845AD">
      <w:pPr>
        <w:pStyle w:val="Heading4"/>
        <w:rPr>
          <w:rFonts w:cs="Calibri"/>
        </w:rPr>
      </w:pPr>
      <w:r w:rsidRPr="00355308">
        <w:rPr>
          <w:rFonts w:cs="Calibri"/>
        </w:rPr>
        <w:t>We’ll defend normal means as the signatories of the OST adding an optional protocol under Article II.</w:t>
      </w:r>
    </w:p>
    <w:p w14:paraId="039EBD91" w14:textId="77777777" w:rsidR="00E845AD" w:rsidRPr="00355308" w:rsidRDefault="00E845AD" w:rsidP="00E845AD">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BDB235D" w14:textId="77777777" w:rsidR="00E845AD" w:rsidRPr="00355308" w:rsidRDefault="00E845AD" w:rsidP="00E845AD">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0E8A6C1" w14:textId="77777777" w:rsidR="00E845AD" w:rsidRPr="00355308" w:rsidRDefault="00E845AD" w:rsidP="00E845AD">
      <w:pPr>
        <w:rPr>
          <w:color w:val="000000" w:themeColor="text1"/>
          <w:sz w:val="14"/>
        </w:rPr>
      </w:pPr>
    </w:p>
    <w:p w14:paraId="18520E1C" w14:textId="77777777" w:rsidR="00E845AD" w:rsidRDefault="00E845AD" w:rsidP="00E845AD">
      <w:pPr>
        <w:pStyle w:val="Heading2"/>
        <w:rPr>
          <w:rFonts w:cs="Calibri"/>
        </w:rPr>
      </w:pPr>
      <w:r w:rsidRPr="00355308">
        <w:rPr>
          <w:rFonts w:cs="Calibri"/>
        </w:rPr>
        <w:lastRenderedPageBreak/>
        <w:t>1AC—Advantages</w:t>
      </w:r>
    </w:p>
    <w:p w14:paraId="1EF41367" w14:textId="77777777" w:rsidR="00E845AD" w:rsidRDefault="00E845AD" w:rsidP="00E845AD"/>
    <w:p w14:paraId="149917FC" w14:textId="77777777" w:rsidR="00E845AD" w:rsidRDefault="00E845AD" w:rsidP="00E845AD">
      <w:pPr>
        <w:pStyle w:val="Heading3"/>
        <w:rPr>
          <w:rFonts w:cs="Calibri"/>
        </w:rPr>
      </w:pPr>
      <w:r>
        <w:rPr>
          <w:rFonts w:cs="Calibri"/>
        </w:rPr>
        <w:lastRenderedPageBreak/>
        <w:t>Advantage – Space War</w:t>
      </w:r>
    </w:p>
    <w:p w14:paraId="5039CF8D" w14:textId="77777777" w:rsidR="00E845AD" w:rsidRPr="00C51E0C" w:rsidRDefault="00E845AD" w:rsidP="00E845AD"/>
    <w:p w14:paraId="54DC261E" w14:textId="77777777" w:rsidR="00E845AD" w:rsidRPr="00355308" w:rsidRDefault="00E845AD" w:rsidP="00E845AD">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CAF3B32" w14:textId="77777777" w:rsidR="00E845AD" w:rsidRPr="00355308" w:rsidRDefault="00E845AD" w:rsidP="00E845AD">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97EAF08" w14:textId="77777777" w:rsidR="00E845AD" w:rsidRPr="00355308" w:rsidRDefault="00E845AD" w:rsidP="00E845AD">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C0D6C6B" w14:textId="77777777" w:rsidR="00E845AD" w:rsidRPr="00355308" w:rsidRDefault="00E845AD" w:rsidP="00E845AD">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A052CA7" w14:textId="77777777" w:rsidR="00E845AD" w:rsidRPr="00355308" w:rsidRDefault="00E845AD" w:rsidP="00E845AD">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38EA5BD" w14:textId="77777777" w:rsidR="00E845AD" w:rsidRPr="00355308" w:rsidRDefault="00E845AD" w:rsidP="00E845AD">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278F770" w14:textId="77777777" w:rsidR="00E845AD" w:rsidRPr="00355308" w:rsidRDefault="00E845AD" w:rsidP="00E845AD">
      <w:pPr>
        <w:rPr>
          <w:color w:val="000000" w:themeColor="text1"/>
          <w:sz w:val="8"/>
          <w:u w:val="single"/>
        </w:rPr>
      </w:pPr>
    </w:p>
    <w:p w14:paraId="45B94ADF" w14:textId="77777777" w:rsidR="00E845AD" w:rsidRPr="00355308" w:rsidRDefault="00E845AD" w:rsidP="00E845AD"/>
    <w:p w14:paraId="707A15EA" w14:textId="77777777" w:rsidR="00E845AD" w:rsidRDefault="00E845AD" w:rsidP="00E845AD"/>
    <w:p w14:paraId="16A7A819" w14:textId="77777777" w:rsidR="00E845AD" w:rsidRPr="00AD4C5F" w:rsidRDefault="00E845AD" w:rsidP="00E84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8E884C0" w14:textId="77777777" w:rsidR="00E845AD" w:rsidRPr="00AD4C5F" w:rsidRDefault="00E845AD" w:rsidP="00E845AD">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B398008" w14:textId="77777777" w:rsidR="00E845AD" w:rsidRPr="00AD4C5F" w:rsidRDefault="00E845AD" w:rsidP="00E845AD">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7F19B47" w14:textId="77777777" w:rsidR="00E845AD" w:rsidRPr="00AD4C5F" w:rsidRDefault="00E845AD" w:rsidP="00E84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ADEF3F9" w14:textId="77777777" w:rsidR="00E845AD" w:rsidRPr="00AD4C5F" w:rsidRDefault="00E845AD" w:rsidP="00E845AD">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64250A1" w14:textId="28B19385" w:rsidR="00E845AD" w:rsidRDefault="00E845AD" w:rsidP="00E845AD">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F752664" w14:textId="77777777" w:rsidR="00426A87" w:rsidRPr="00AD4C5F" w:rsidRDefault="00426A87" w:rsidP="00E845AD">
      <w:pPr>
        <w:rPr>
          <w:rStyle w:val="StyleUnderline"/>
          <w:rFonts w:asciiTheme="majorHAnsi" w:hAnsiTheme="majorHAnsi" w:cstheme="majorHAnsi"/>
        </w:rPr>
      </w:pPr>
    </w:p>
    <w:p w14:paraId="591BFAAB" w14:textId="77777777" w:rsidR="00E845AD" w:rsidRPr="00AD4C5F" w:rsidRDefault="00E845AD" w:rsidP="00E84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16C4538" w14:textId="77777777" w:rsidR="00E845AD" w:rsidRPr="00AD4C5F" w:rsidRDefault="00E845AD" w:rsidP="00E845AD">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w:t>
      </w:r>
      <w:r w:rsidRPr="00AD4C5F">
        <w:rPr>
          <w:rFonts w:asciiTheme="majorHAnsi" w:hAnsiTheme="majorHAnsi" w:cstheme="majorHAnsi"/>
          <w:color w:val="000000" w:themeColor="text1"/>
        </w:rPr>
        <w:lastRenderedPageBreak/>
        <w:t xml:space="preserve">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51A839AD" w14:textId="77777777" w:rsidR="00E845AD" w:rsidRPr="00AD4C5F" w:rsidRDefault="00E845AD" w:rsidP="00E845A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w:t>
      </w:r>
      <w:r w:rsidRPr="00AD4C5F">
        <w:rPr>
          <w:rFonts w:asciiTheme="majorHAnsi" w:hAnsiTheme="majorHAnsi" w:cstheme="majorHAnsi"/>
          <w:color w:val="000000" w:themeColor="text1"/>
          <w:sz w:val="16"/>
        </w:rPr>
        <w:lastRenderedPageBreak/>
        <w:t xml:space="preserve">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w:t>
      </w:r>
      <w:r w:rsidRPr="00AD4C5F">
        <w:rPr>
          <w:rFonts w:asciiTheme="majorHAnsi" w:hAnsiTheme="majorHAnsi" w:cstheme="majorHAnsi"/>
          <w:color w:val="000000" w:themeColor="text1"/>
          <w:sz w:val="16"/>
        </w:rPr>
        <w:lastRenderedPageBreak/>
        <w:t xml:space="preserve">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DB994DD" w14:textId="77777777" w:rsidR="00E845AD" w:rsidRPr="00AD4C5F" w:rsidRDefault="00E845AD" w:rsidP="00E845AD">
      <w:pPr>
        <w:rPr>
          <w:rFonts w:asciiTheme="majorHAnsi" w:hAnsiTheme="majorHAnsi" w:cstheme="majorHAnsi"/>
          <w:color w:val="000000" w:themeColor="text1"/>
          <w:sz w:val="16"/>
        </w:rPr>
      </w:pPr>
    </w:p>
    <w:p w14:paraId="1390B529" w14:textId="77777777" w:rsidR="00E845AD" w:rsidRPr="00AD4C5F" w:rsidRDefault="00E845AD" w:rsidP="00E845A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1829553" w14:textId="77777777" w:rsidR="00E845AD" w:rsidRPr="00AD4C5F" w:rsidRDefault="00E845AD" w:rsidP="00E845A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9A76A2A" w14:textId="77777777" w:rsidR="00E845AD" w:rsidRPr="0098474F" w:rsidRDefault="00E845AD" w:rsidP="00E845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 xml:space="preserve">two </w:t>
      </w:r>
      <w:r w:rsidRPr="0098474F">
        <w:rPr>
          <w:rFonts w:asciiTheme="majorHAnsi" w:eastAsia="Calibri" w:hAnsiTheme="majorHAnsi" w:cstheme="majorHAnsi"/>
          <w:b/>
          <w:u w:val="single"/>
        </w:rPr>
        <w:lastRenderedPageBreak/>
        <w:t>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6A0C55F" w14:textId="77777777" w:rsidR="00E845AD" w:rsidRPr="00AD4C5F" w:rsidRDefault="00E845AD" w:rsidP="00E845AD">
      <w:pPr>
        <w:rPr>
          <w:rFonts w:asciiTheme="majorHAnsi" w:hAnsiTheme="majorHAnsi" w:cstheme="majorHAnsi"/>
          <w:color w:val="000000" w:themeColor="text1"/>
          <w:sz w:val="16"/>
        </w:rPr>
      </w:pPr>
    </w:p>
    <w:p w14:paraId="00C08796" w14:textId="77777777" w:rsidR="00E845AD" w:rsidRPr="00AD4C5F" w:rsidRDefault="00E845AD" w:rsidP="00E845AD">
      <w:pPr>
        <w:rPr>
          <w:rFonts w:asciiTheme="majorHAnsi" w:hAnsiTheme="majorHAnsi" w:cstheme="majorHAnsi"/>
          <w:color w:val="000000" w:themeColor="text1"/>
          <w:sz w:val="16"/>
        </w:rPr>
      </w:pPr>
    </w:p>
    <w:p w14:paraId="751E3033" w14:textId="77777777" w:rsidR="00E845AD" w:rsidRPr="00355308" w:rsidRDefault="00E845AD" w:rsidP="00E845AD">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222C02E6" w14:textId="77777777" w:rsidR="00E845AD" w:rsidRPr="00355308" w:rsidRDefault="00E845AD" w:rsidP="00E845AD">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0D780601" w14:textId="77777777" w:rsidR="00E845AD" w:rsidRPr="00355308" w:rsidRDefault="00E845AD" w:rsidP="00E845AD">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08AFCAD" w14:textId="77777777" w:rsidR="00E845AD" w:rsidRPr="00355308" w:rsidRDefault="00E845AD" w:rsidP="00E845AD">
      <w:pPr>
        <w:rPr>
          <w:color w:val="000000" w:themeColor="text1"/>
        </w:rPr>
      </w:pPr>
    </w:p>
    <w:p w14:paraId="7F0C480B" w14:textId="77777777" w:rsidR="00E845AD" w:rsidRDefault="00E845AD" w:rsidP="00E845AD">
      <w:pPr>
        <w:rPr>
          <w:rFonts w:asciiTheme="majorHAnsi" w:hAnsiTheme="majorHAnsi" w:cstheme="majorHAnsi"/>
          <w:color w:val="000000" w:themeColor="text1"/>
          <w:sz w:val="16"/>
        </w:rPr>
      </w:pPr>
    </w:p>
    <w:p w14:paraId="370D8C0C" w14:textId="77777777" w:rsidR="00E845AD" w:rsidRPr="00355308" w:rsidRDefault="00E845AD" w:rsidP="00E845AD">
      <w:pPr>
        <w:pStyle w:val="Heading3"/>
        <w:rPr>
          <w:rFonts w:cs="Calibri"/>
        </w:rPr>
      </w:pPr>
      <w:r w:rsidRPr="00355308">
        <w:rPr>
          <w:rFonts w:cs="Calibri"/>
        </w:rPr>
        <w:lastRenderedPageBreak/>
        <w:t>Advantage – Collisions</w:t>
      </w:r>
    </w:p>
    <w:p w14:paraId="1DC272FE" w14:textId="77777777" w:rsidR="00E845AD" w:rsidRPr="00355308" w:rsidRDefault="00E845AD" w:rsidP="00E845AD">
      <w:pPr>
        <w:pStyle w:val="Heading4"/>
        <w:rPr>
          <w:rFonts w:cs="Calibri"/>
          <w:color w:val="000000" w:themeColor="text1"/>
        </w:rPr>
      </w:pPr>
      <w:r w:rsidRPr="00355308">
        <w:rPr>
          <w:rFonts w:cs="Calibri"/>
          <w:color w:val="000000" w:themeColor="text1"/>
        </w:rPr>
        <w:t>Unregulated mining is existential and causes collisions – multiple scenarios</w:t>
      </w:r>
    </w:p>
    <w:p w14:paraId="2C932559" w14:textId="16DE781C" w:rsidR="00E845AD" w:rsidRPr="00355308" w:rsidRDefault="00E845AD" w:rsidP="00E845AD">
      <w:pPr>
        <w:pStyle w:val="Heading4"/>
        <w:rPr>
          <w:rFonts w:cs="Calibri"/>
        </w:rPr>
      </w:pPr>
      <w:r w:rsidRPr="00355308">
        <w:rPr>
          <w:rFonts w:cs="Calibri"/>
        </w:rPr>
        <w:t xml:space="preserve">Scenario </w:t>
      </w:r>
      <w:r w:rsidR="008A5446">
        <w:rPr>
          <w:rFonts w:cs="Calibri"/>
        </w:rPr>
        <w:t>1</w:t>
      </w:r>
      <w:r w:rsidRPr="00355308">
        <w:rPr>
          <w:rFonts w:cs="Calibri"/>
        </w:rPr>
        <w:t xml:space="preserve"> is satellite collisions</w:t>
      </w:r>
    </w:p>
    <w:p w14:paraId="240CA093" w14:textId="77777777" w:rsidR="00E845AD" w:rsidRDefault="00E845AD" w:rsidP="00E845AD">
      <w:pPr>
        <w:pStyle w:val="Heading4"/>
      </w:pPr>
      <w:r>
        <w:t>Mining creates space debris</w:t>
      </w:r>
    </w:p>
    <w:p w14:paraId="1378E7B2" w14:textId="77777777" w:rsidR="00E845AD" w:rsidRDefault="00E845AD" w:rsidP="00E845AD">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205D454C" w14:textId="77777777" w:rsidR="00E845AD" w:rsidRPr="00AD3BF1" w:rsidRDefault="00E845AD" w:rsidP="00E845A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5383FD7" w14:textId="77777777" w:rsidR="00E845AD" w:rsidRDefault="00E845AD" w:rsidP="00E845A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9F5DCAB" w14:textId="77777777" w:rsidR="00E845AD" w:rsidRDefault="00E845AD" w:rsidP="00E845A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81F637C" w14:textId="77777777" w:rsidR="00E845AD" w:rsidRDefault="00E845AD" w:rsidP="00E845AD"/>
    <w:p w14:paraId="6738844E" w14:textId="77777777" w:rsidR="00E845AD" w:rsidRPr="00100A2B" w:rsidRDefault="00E845AD" w:rsidP="00E845AD">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7E3892B4" w14:textId="77777777" w:rsidR="00E845AD" w:rsidRPr="00100A2B" w:rsidRDefault="00E845AD" w:rsidP="00E845AD">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7" w:history="1">
        <w:r w:rsidRPr="00EA3CBA">
          <w:rPr>
            <w:rStyle w:val="Hyperlink"/>
          </w:rPr>
          <w:t>https://www.scientificamerican.com/podcast/episode/the-sneaky-danger-of-space-dust/</w:t>
        </w:r>
      </w:hyperlink>
      <w:r>
        <w:t>]//DDPT</w:t>
      </w:r>
    </w:p>
    <w:p w14:paraId="5B60F295" w14:textId="77777777" w:rsidR="00E845AD" w:rsidRPr="00100A2B" w:rsidRDefault="00E845AD" w:rsidP="00E845AD">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31472D40" w14:textId="77777777" w:rsidR="00E845AD" w:rsidRPr="00100A2B" w:rsidRDefault="00E845AD" w:rsidP="00E845AD">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8" w:history="1">
        <w:r w:rsidRPr="00100A2B">
          <w:rPr>
            <w:rStyle w:val="Hyperlink"/>
          </w:rPr>
          <w:t>baseball-sized chunks</w:t>
        </w:r>
      </w:hyperlink>
      <w:r w:rsidRPr="00100A2B">
        <w:t> of debris, </w:t>
      </w:r>
      <w:hyperlink r:id="rId19"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29FB20A" w14:textId="77777777" w:rsidR="00E845AD" w:rsidRPr="00100A2B" w:rsidRDefault="00E845AD" w:rsidP="00E845AD">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37DEF8B" w14:textId="77777777" w:rsidR="00E845AD" w:rsidRPr="00100A2B" w:rsidRDefault="00E845AD" w:rsidP="00E845AD">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615B6D07" w14:textId="77777777" w:rsidR="00E845AD" w:rsidRPr="00100A2B" w:rsidRDefault="00E845AD" w:rsidP="00E845AD">
      <w:r w:rsidRPr="00100A2B">
        <w:t>"We also think this phenomenon can be attributed to some of the failures and anomalies we see on orbit, that right now are basically tagged as 'unknown cause.'"</w:t>
      </w:r>
    </w:p>
    <w:p w14:paraId="0B7294F7" w14:textId="77777777" w:rsidR="00E845AD" w:rsidRPr="00100A2B" w:rsidRDefault="00E845AD" w:rsidP="00E845AD">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5C97F07" w14:textId="77777777" w:rsidR="00E845AD" w:rsidRDefault="00E845AD" w:rsidP="00E845AD">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0" w:history="1">
        <w:r w:rsidRPr="00100A2B">
          <w:rPr>
            <w:rStyle w:val="Hyperlink"/>
          </w:rPr>
          <w:t>Particle-in-cell simulations of an RF emission mechanism associated with hypervelocity impact plasmas</w:t>
        </w:r>
      </w:hyperlink>
      <w:r w:rsidRPr="00100A2B">
        <w:t>]</w:t>
      </w:r>
    </w:p>
    <w:p w14:paraId="5E1B0B54" w14:textId="77777777" w:rsidR="00E845AD" w:rsidRPr="00355308" w:rsidRDefault="00E845AD" w:rsidP="00E845AD"/>
    <w:p w14:paraId="4E8E82E9" w14:textId="77777777" w:rsidR="00E845AD" w:rsidRPr="00355308" w:rsidRDefault="00E845AD" w:rsidP="00E845AD">
      <w:pPr>
        <w:pStyle w:val="Heading4"/>
        <w:rPr>
          <w:rFonts w:cs="Calibri"/>
        </w:rPr>
      </w:pPr>
      <w:r w:rsidRPr="00355308">
        <w:rPr>
          <w:rFonts w:cs="Calibri"/>
        </w:rPr>
        <w:t xml:space="preserve">An increase in space debris and dust from mining collides with key defense satellites </w:t>
      </w:r>
    </w:p>
    <w:p w14:paraId="4C4105FA" w14:textId="77777777" w:rsidR="00E845AD" w:rsidRPr="00355308" w:rsidRDefault="00E845AD" w:rsidP="00E845AD">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1" w:history="1">
        <w:r w:rsidRPr="00355308">
          <w:rPr>
            <w:rStyle w:val="Hyperlink"/>
            <w:sz w:val="16"/>
          </w:rPr>
          <w:t>https://www.newscientist.com/article/mg22630235-100-dust-from-asteroid-mining-spells-danger-for-satellites/</w:t>
        </w:r>
      </w:hyperlink>
      <w:r w:rsidRPr="00355308">
        <w:rPr>
          <w:sz w:val="16"/>
        </w:rPr>
        <w:t xml:space="preserve"> DD AG</w:t>
      </w:r>
    </w:p>
    <w:p w14:paraId="758F1FC8" w14:textId="77777777" w:rsidR="00E845AD" w:rsidRPr="00355308" w:rsidRDefault="00E845AD" w:rsidP="00E845A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EC3454E" w14:textId="77777777" w:rsidR="00E845AD" w:rsidRPr="00355308" w:rsidRDefault="00E845AD" w:rsidP="00E845AD">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446685F" w14:textId="77777777" w:rsidR="00E845AD" w:rsidRPr="00355308" w:rsidRDefault="00E845AD" w:rsidP="00E845A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C1EF6B4" w14:textId="77777777" w:rsidR="00E845AD" w:rsidRPr="00355308" w:rsidRDefault="00E845AD" w:rsidP="00E845AD">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AEB2A56" w14:textId="77777777" w:rsidR="00E845AD" w:rsidRPr="00355308" w:rsidRDefault="00E845AD" w:rsidP="00E845AD">
      <w:r w:rsidRPr="00355308">
        <w:lastRenderedPageBreak/>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AC40202" w14:textId="77777777" w:rsidR="00E845AD" w:rsidRDefault="00E845AD" w:rsidP="00E845AD">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C8DB542" w14:textId="77777777" w:rsidR="00E845AD" w:rsidRDefault="00E845AD" w:rsidP="00E845AD"/>
    <w:p w14:paraId="036F771A" w14:textId="77777777" w:rsidR="00E845AD" w:rsidRPr="00355308" w:rsidRDefault="00E845AD" w:rsidP="00E845AD">
      <w:pPr>
        <w:pStyle w:val="Heading4"/>
        <w:rPr>
          <w:rFonts w:cs="Calibri"/>
        </w:rPr>
      </w:pPr>
      <w:r w:rsidRPr="00355308">
        <w:rPr>
          <w:rFonts w:cs="Calibri"/>
        </w:rPr>
        <w:t>Laundry list of impacts – compromised communication, loss of military capability and more</w:t>
      </w:r>
    </w:p>
    <w:p w14:paraId="6638D6EB" w14:textId="77777777" w:rsidR="00E845AD" w:rsidRPr="00355308" w:rsidRDefault="00E845AD" w:rsidP="00E845AD">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2" w:history="1">
        <w:r w:rsidRPr="00355308">
          <w:rPr>
            <w:rStyle w:val="Hyperlink"/>
            <w:sz w:val="16"/>
          </w:rPr>
          <w:t>https://gizmodo.com/what-would-happen-if-all-our-satellites-were-suddenly-d-1709006681</w:t>
        </w:r>
      </w:hyperlink>
      <w:r w:rsidRPr="00355308">
        <w:rPr>
          <w:sz w:val="16"/>
        </w:rPr>
        <w:t xml:space="preserve"> DD AG</w:t>
      </w:r>
    </w:p>
    <w:p w14:paraId="2D99D13C" w14:textId="77777777" w:rsidR="00E845AD" w:rsidRPr="00355308" w:rsidRDefault="00E845AD" w:rsidP="00E845AD">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0FCB8CD" w14:textId="77777777" w:rsidR="00E845AD" w:rsidRPr="00355308" w:rsidRDefault="00E845AD" w:rsidP="00E845AD">
      <w:pPr>
        <w:rPr>
          <w:sz w:val="16"/>
        </w:rPr>
      </w:pPr>
      <w:r w:rsidRPr="00355308">
        <w:rPr>
          <w:sz w:val="16"/>
        </w:rPr>
        <w:t>Compromised Communications</w:t>
      </w:r>
    </w:p>
    <w:p w14:paraId="7A4A4751" w14:textId="77777777" w:rsidR="00E845AD" w:rsidRPr="00355308" w:rsidRDefault="00E845AD" w:rsidP="00E845AD">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E9EED22" w14:textId="77777777" w:rsidR="00E845AD" w:rsidRPr="00355308" w:rsidRDefault="00E845AD" w:rsidP="00E845AD">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01FBF65D" w14:textId="77777777" w:rsidR="00E845AD" w:rsidRPr="00355308" w:rsidRDefault="00E845AD" w:rsidP="00E845AD">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3A270C6D" w14:textId="77777777" w:rsidR="00E845AD" w:rsidRPr="00355308" w:rsidRDefault="00E845AD" w:rsidP="00E845AD">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71485C0" w14:textId="77777777" w:rsidR="00E845AD" w:rsidRPr="00355308" w:rsidRDefault="00E845AD" w:rsidP="00E845AD">
      <w:pPr>
        <w:rPr>
          <w:sz w:val="16"/>
        </w:rPr>
      </w:pPr>
      <w:r w:rsidRPr="00355308">
        <w:rPr>
          <w:sz w:val="16"/>
        </w:rPr>
        <w:t>“Indeed, a lot of television would suddenly disappear,” says McDowell. “A sizable portion of TV comes from cable whose companies relay programming from satellites to their hubs.”</w:t>
      </w:r>
    </w:p>
    <w:p w14:paraId="395BBA31" w14:textId="77777777" w:rsidR="00E845AD" w:rsidRPr="00355308" w:rsidRDefault="00E845AD" w:rsidP="00E845AD">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0F02C06C" w14:textId="77777777" w:rsidR="00E845AD" w:rsidRPr="00355308" w:rsidRDefault="00E845AD" w:rsidP="00E845AD">
      <w:pPr>
        <w:rPr>
          <w:sz w:val="16"/>
        </w:rPr>
      </w:pPr>
      <w:r w:rsidRPr="00355308">
        <w:rPr>
          <w:sz w:val="16"/>
        </w:rPr>
        <w:t>The sudden loss of satellite capability would have a profound effect on the military.</w:t>
      </w:r>
    </w:p>
    <w:p w14:paraId="779CA1CF" w14:textId="77777777" w:rsidR="00E845AD" w:rsidRPr="00355308" w:rsidRDefault="00E845AD" w:rsidP="00E845AD">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4EF87357" w14:textId="77777777" w:rsidR="00E845AD" w:rsidRPr="00355308" w:rsidRDefault="00E845AD" w:rsidP="00E845AD">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2C6DB53C" w14:textId="77777777" w:rsidR="00E845AD" w:rsidRPr="00355308" w:rsidRDefault="00E845AD" w:rsidP="00E845AD">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7CE9677" w14:textId="77777777" w:rsidR="00E845AD" w:rsidRPr="00355308" w:rsidRDefault="00E845AD" w:rsidP="00E845AD">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B6F1AA4" w14:textId="77777777" w:rsidR="00E845AD" w:rsidRPr="00355308" w:rsidRDefault="00E845AD" w:rsidP="00E845AD">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105DBD07" w14:textId="77777777" w:rsidR="00E845AD" w:rsidRPr="00355308" w:rsidRDefault="00E845AD" w:rsidP="00E845AD">
      <w:pPr>
        <w:rPr>
          <w:sz w:val="16"/>
        </w:rPr>
      </w:pPr>
      <w:r w:rsidRPr="00355308">
        <w:rPr>
          <w:sz w:val="16"/>
        </w:rPr>
        <w:t>There’s also the effect on science to consider. Much of what we know about climate change comes from satellites.</w:t>
      </w:r>
    </w:p>
    <w:p w14:paraId="772978E7" w14:textId="77777777" w:rsidR="00E845AD" w:rsidRDefault="00E845AD" w:rsidP="00E845AD">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D101B13" w14:textId="77777777" w:rsidR="00E845AD" w:rsidRPr="00355308" w:rsidRDefault="00E845AD" w:rsidP="00E845AD">
      <w:pPr>
        <w:rPr>
          <w:sz w:val="16"/>
        </w:rPr>
      </w:pPr>
    </w:p>
    <w:p w14:paraId="3DEB63C5" w14:textId="77777777" w:rsidR="00E845AD" w:rsidRPr="00355308" w:rsidRDefault="00E845AD" w:rsidP="00E845A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A5F5B6E" w14:textId="77777777" w:rsidR="00E845AD" w:rsidRPr="00355308" w:rsidRDefault="00E845AD" w:rsidP="00E845AD">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3" w:history="1">
        <w:r w:rsidRPr="00355308">
          <w:rPr>
            <w:rStyle w:val="Hyperlink"/>
            <w:szCs w:val="26"/>
          </w:rPr>
          <w:t>https://www.tandfonline.com/doi/full/10.1080/25751654.2021.1942681</w:t>
        </w:r>
      </w:hyperlink>
      <w:r w:rsidRPr="00355308">
        <w:rPr>
          <w:szCs w:val="26"/>
        </w:rPr>
        <w:t>, VM</w:t>
      </w:r>
    </w:p>
    <w:p w14:paraId="07433CCB" w14:textId="77777777" w:rsidR="00E845AD" w:rsidRPr="00355308" w:rsidRDefault="00E845AD" w:rsidP="00E845A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397FE335" w14:textId="77777777" w:rsidR="00E845AD" w:rsidRDefault="00E845AD" w:rsidP="00E845AD"/>
    <w:p w14:paraId="5E470AA6" w14:textId="7BF74D28" w:rsidR="009C6B15" w:rsidRPr="00355308" w:rsidRDefault="009C6B15" w:rsidP="009C6B15">
      <w:pPr>
        <w:pStyle w:val="Heading4"/>
        <w:rPr>
          <w:rFonts w:cs="Calibri"/>
        </w:rPr>
      </w:pPr>
      <w:r w:rsidRPr="00355308">
        <w:rPr>
          <w:rFonts w:cs="Calibri"/>
        </w:rPr>
        <w:t xml:space="preserve">Scenario </w:t>
      </w:r>
      <w:r>
        <w:rPr>
          <w:rFonts w:cs="Calibri"/>
        </w:rPr>
        <w:t>2</w:t>
      </w:r>
      <w:r w:rsidRPr="00355308">
        <w:rPr>
          <w:rFonts w:cs="Calibri"/>
        </w:rPr>
        <w:t xml:space="preserve"> is deflection</w:t>
      </w:r>
    </w:p>
    <w:p w14:paraId="6670776A" w14:textId="77777777" w:rsidR="009C6B15" w:rsidRPr="00355308" w:rsidRDefault="009C6B15" w:rsidP="009C6B15">
      <w:pPr>
        <w:pStyle w:val="Heading4"/>
        <w:rPr>
          <w:rFonts w:cs="Calibri"/>
          <w:color w:val="000000" w:themeColor="text1"/>
        </w:rPr>
      </w:pPr>
      <w:r w:rsidRPr="00355308">
        <w:rPr>
          <w:rFonts w:cs="Calibri"/>
          <w:color w:val="000000" w:themeColor="text1"/>
        </w:rPr>
        <w:t>Unregulated mining causes asteroid deflection and astroterror</w:t>
      </w:r>
    </w:p>
    <w:p w14:paraId="03A21A0B" w14:textId="77777777" w:rsidR="009C6B15" w:rsidRPr="00355308" w:rsidRDefault="009C6B15" w:rsidP="009C6B15">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24" w:history="1">
        <w:r w:rsidRPr="00355308">
          <w:rPr>
            <w:color w:val="000000" w:themeColor="text1"/>
          </w:rPr>
          <w:t>https://academic.oup.com/astrogeo/article/56/5/5.15/235650</w:t>
        </w:r>
      </w:hyperlink>
    </w:p>
    <w:p w14:paraId="7CCDC71F" w14:textId="77777777" w:rsidR="009C6B15" w:rsidRPr="00355308" w:rsidRDefault="009C6B15" w:rsidP="009C6B15">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w:t>
      </w:r>
      <w:r w:rsidRPr="00355308">
        <w:rPr>
          <w:rStyle w:val="StyleUnderline"/>
        </w:rPr>
        <w:lastRenderedPageBreak/>
        <w:t xml:space="preserve">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w:t>
      </w:r>
      <w:r w:rsidRPr="00355308">
        <w:rPr>
          <w:color w:val="000000" w:themeColor="text1"/>
          <w:sz w:val="16"/>
        </w:rPr>
        <w:lastRenderedPageBreak/>
        <w:t xml:space="preserve">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7D5CFA20" w14:textId="77777777" w:rsidR="009C6B15" w:rsidRPr="00355308" w:rsidRDefault="009C6B15" w:rsidP="009C6B15">
      <w:pPr>
        <w:pStyle w:val="Heading4"/>
        <w:rPr>
          <w:rFonts w:cs="Calibri"/>
          <w:color w:val="000000" w:themeColor="text1"/>
        </w:rPr>
      </w:pPr>
      <w:r w:rsidRPr="00355308">
        <w:rPr>
          <w:rFonts w:cs="Calibri"/>
          <w:color w:val="000000" w:themeColor="text1"/>
        </w:rPr>
        <w:t>Major collisions cause extinction</w:t>
      </w:r>
    </w:p>
    <w:p w14:paraId="72F4A637" w14:textId="77777777" w:rsidR="009C6B15" w:rsidRPr="00355308" w:rsidRDefault="009C6B15" w:rsidP="009C6B15">
      <w:r w:rsidRPr="00355308">
        <w:rPr>
          <w:rStyle w:val="Style13ptBold"/>
        </w:rPr>
        <w:t xml:space="preserve">Baum ’19 </w:t>
      </w:r>
      <w:r w:rsidRPr="00355308">
        <w:t>- executive director of the Global Catastrophic Risk Institute, Ph.D in Geography</w:t>
      </w:r>
    </w:p>
    <w:p w14:paraId="2E999147" w14:textId="77777777" w:rsidR="009C6B15" w:rsidRPr="00355308" w:rsidRDefault="009C6B15" w:rsidP="009C6B15">
      <w:r w:rsidRPr="00355308">
        <w:t xml:space="preserve">Seth Baum, “Risk-Risk Tradeoff Analysis of Nuclear Explosives for Asteroid Deflection,” SSRN Scholarly Paper (Rochester, NY: Social Science Research Network, May 31, 2019), </w:t>
      </w:r>
      <w:hyperlink r:id="rId25" w:history="1">
        <w:r w:rsidRPr="00355308">
          <w:rPr>
            <w:rStyle w:val="Hyperlink"/>
          </w:rPr>
          <w:t>https://papers.ssrn.com/abstract=3397559</w:t>
        </w:r>
      </w:hyperlink>
      <w:r w:rsidRPr="00355308">
        <w:t>.</w:t>
      </w:r>
    </w:p>
    <w:p w14:paraId="54673007" w14:textId="77777777" w:rsidR="009C6B15" w:rsidRPr="00355308" w:rsidRDefault="009C6B15" w:rsidP="009C6B15">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 xml:space="preserve">causing skin </w:t>
      </w:r>
      <w:r w:rsidRPr="00355308">
        <w:rPr>
          <w:rStyle w:val="StyleUnderline"/>
        </w:rPr>
        <w:lastRenderedPageBreak/>
        <w:t>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w:t>
      </w:r>
      <w:r w:rsidRPr="00355308">
        <w:rPr>
          <w:rStyle w:val="StyleUnderline"/>
        </w:rPr>
        <w:lastRenderedPageBreak/>
        <w:t>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7A3C2937" w14:textId="77777777" w:rsidR="00E845AD" w:rsidRDefault="00E845AD" w:rsidP="00E845AD"/>
    <w:p w14:paraId="2D09C2D8" w14:textId="77777777" w:rsidR="00E845AD" w:rsidRDefault="00E845AD" w:rsidP="00E845AD"/>
    <w:p w14:paraId="6A849083" w14:textId="77777777" w:rsidR="00E845AD" w:rsidRDefault="00E845AD" w:rsidP="00E845AD"/>
    <w:p w14:paraId="7AA8ECB2" w14:textId="77777777" w:rsidR="00E845AD" w:rsidRDefault="00E845AD" w:rsidP="00E845AD"/>
    <w:p w14:paraId="3D8D5336" w14:textId="77777777" w:rsidR="00E845AD" w:rsidRDefault="00E845AD" w:rsidP="00E845AD">
      <w:pPr>
        <w:pStyle w:val="Heading2"/>
      </w:pPr>
      <w:r>
        <w:lastRenderedPageBreak/>
        <w:t>1AC—FW</w:t>
      </w:r>
    </w:p>
    <w:p w14:paraId="71BE23D8" w14:textId="77777777" w:rsidR="00E845AD" w:rsidRPr="0084387D" w:rsidRDefault="00E845AD" w:rsidP="00E845AD"/>
    <w:p w14:paraId="2671FE85" w14:textId="77777777" w:rsidR="00E845AD" w:rsidRPr="00355308" w:rsidRDefault="00E845AD" w:rsidP="00E845AD">
      <w:pPr>
        <w:pStyle w:val="Heading4"/>
        <w:rPr>
          <w:rFonts w:cs="Calibri"/>
        </w:rPr>
      </w:pPr>
      <w:r w:rsidRPr="00355308">
        <w:rPr>
          <w:rFonts w:cs="Calibri"/>
        </w:rPr>
        <w:t xml:space="preserve">The standard is maximizing expected wellbeing. </w:t>
      </w:r>
    </w:p>
    <w:p w14:paraId="7E3E0144" w14:textId="77777777" w:rsidR="00E845AD" w:rsidRPr="00355308" w:rsidRDefault="00E845AD" w:rsidP="00E845AD">
      <w:pPr>
        <w:pStyle w:val="Heading4"/>
        <w:rPr>
          <w:rFonts w:cs="Calibri"/>
        </w:rPr>
      </w:pPr>
      <w:r w:rsidRPr="00355308">
        <w:rPr>
          <w:rFonts w:cs="Calibri"/>
        </w:rPr>
        <w:t>Prefer it:</w:t>
      </w:r>
    </w:p>
    <w:p w14:paraId="2BC37C73" w14:textId="77777777" w:rsidR="00E845AD" w:rsidRPr="00355308" w:rsidRDefault="00E845AD" w:rsidP="00E845AD">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058A0D3D" w14:textId="77777777" w:rsidR="00E845AD" w:rsidRPr="00A0610A" w:rsidRDefault="00E845AD" w:rsidP="00E845AD">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C2A9F40" w14:textId="77777777" w:rsidR="00E845AD" w:rsidRPr="00A0610A" w:rsidRDefault="00E845AD" w:rsidP="00E845AD">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2A2C15AB" w14:textId="77777777" w:rsidR="00E845AD" w:rsidRPr="00586B80" w:rsidRDefault="00E845AD" w:rsidP="00E845AD">
      <w:pPr>
        <w:pStyle w:val="Heading4"/>
      </w:pPr>
      <w:r>
        <w:t>4] Extinction outweighs -  moral uncertainty</w:t>
      </w:r>
    </w:p>
    <w:p w14:paraId="78481C88" w14:textId="77777777" w:rsidR="00E845AD" w:rsidRPr="00611230" w:rsidRDefault="00E845AD" w:rsidP="00E845AD">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017B7E54" w14:textId="77777777" w:rsidR="00E845AD" w:rsidRDefault="00E845AD" w:rsidP="00E845A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w:t>
      </w:r>
      <w:r w:rsidRPr="00611230">
        <w:lastRenderedPageBreak/>
        <w:t xml:space="preserve">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w:t>
      </w:r>
      <w:r w:rsidRPr="00F8078B">
        <w:lastRenderedPageBreak/>
        <w:t xml:space="preserve">(and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ED84ABC" w14:textId="1BC74AEB" w:rsidR="00E42E4C" w:rsidRDefault="00E42E4C" w:rsidP="00F601E6"/>
    <w:p w14:paraId="4791D324" w14:textId="405DE7A4" w:rsidR="000F251E" w:rsidRDefault="000F251E" w:rsidP="00F601E6"/>
    <w:p w14:paraId="6D8C5711" w14:textId="5B0C6669" w:rsidR="000F251E" w:rsidRDefault="000F251E" w:rsidP="000F251E">
      <w:pPr>
        <w:pStyle w:val="Heading2"/>
      </w:pPr>
      <w:r>
        <w:lastRenderedPageBreak/>
        <w:t>ADV</w:t>
      </w:r>
    </w:p>
    <w:p w14:paraId="05C1AFC0" w14:textId="728017E9" w:rsidR="000F251E" w:rsidRDefault="000F251E" w:rsidP="000F251E"/>
    <w:p w14:paraId="39937F82" w14:textId="77777777" w:rsidR="000F251E" w:rsidRDefault="000F251E" w:rsidP="000F251E">
      <w:pPr>
        <w:pStyle w:val="Heading4"/>
      </w:pPr>
      <w:r>
        <w:t>Asteroid mining won’t solve resource shortages or conflict. Too many technical hurdles and pro mining ev is a prisoner to mining companies PR machines.</w:t>
      </w:r>
    </w:p>
    <w:p w14:paraId="6A8F681B" w14:textId="77777777" w:rsidR="000F251E" w:rsidRDefault="000F251E" w:rsidP="000F251E">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1A99B166" w14:textId="77777777" w:rsidR="000F251E" w:rsidRPr="00B25AC6" w:rsidRDefault="000F251E" w:rsidP="000F251E">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w:t>
      </w:r>
      <w:r w:rsidRPr="0043435E">
        <w:rPr>
          <w:b/>
          <w:bCs/>
          <w:u w:val="single"/>
        </w:rPr>
        <w:lastRenderedPageBreak/>
        <w:t xml:space="preserve">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15374483" w14:textId="77777777" w:rsidR="000F251E" w:rsidRDefault="000F251E" w:rsidP="000F251E"/>
    <w:p w14:paraId="29F4B115" w14:textId="77777777" w:rsidR="000F251E" w:rsidRDefault="000F251E" w:rsidP="000F251E"/>
    <w:p w14:paraId="2B3A450D" w14:textId="77777777" w:rsidR="000F251E" w:rsidRPr="00580FEA" w:rsidRDefault="000F251E" w:rsidP="000F251E">
      <w:pPr>
        <w:pStyle w:val="Heading4"/>
        <w:rPr>
          <w:lang w:bidi="en-US"/>
        </w:rPr>
      </w:pPr>
      <w:r w:rsidRPr="00580FEA">
        <w:rPr>
          <w:lang w:bidi="en-US"/>
        </w:rPr>
        <w:lastRenderedPageBreak/>
        <w:t>Resource scarcity leads to cooperation, not war – empirically proven</w:t>
      </w:r>
    </w:p>
    <w:p w14:paraId="7577D611" w14:textId="77777777" w:rsidR="000F251E" w:rsidRPr="00580FEA" w:rsidRDefault="000F251E" w:rsidP="000F251E">
      <w:pPr>
        <w:rPr>
          <w:lang w:bidi="en-US"/>
        </w:rPr>
      </w:pPr>
      <w:r w:rsidRPr="00281C87">
        <w:rPr>
          <w:rStyle w:val="Heading4Char"/>
        </w:rPr>
        <w:t>Dalby 6</w:t>
      </w:r>
      <w:r w:rsidRPr="00580FEA">
        <w:rPr>
          <w:lang w:bidi="en-US"/>
        </w:rPr>
        <w:t xml:space="preserve"> (Simon, Dept. Of Geography, Carleton University, "Security and environment linkages revisited" in Globalisation and Environmental Challenges: Reconceptualising Security in the 21st Century, www.ntu.edu.sg/idss/publications/SSIS/SSIS001.pdf) </w:t>
      </w:r>
    </w:p>
    <w:p w14:paraId="115C3BEC" w14:textId="77777777" w:rsidR="000F251E" w:rsidRPr="00580FEA" w:rsidRDefault="000F251E" w:rsidP="000F251E">
      <w:pPr>
        <w:rPr>
          <w:lang w:bidi="en-US"/>
        </w:rPr>
      </w:pPr>
      <w:r w:rsidRPr="00580FEA">
        <w:rPr>
          <w:lang w:bidi="en-US"/>
        </w:rPr>
        <w:t xml:space="preserve"> </w:t>
      </w:r>
    </w:p>
    <w:p w14:paraId="1A737606" w14:textId="77777777" w:rsidR="000F251E" w:rsidRDefault="000F251E" w:rsidP="000F251E">
      <w:pPr>
        <w:rPr>
          <w:rStyle w:val="StyleUnderline"/>
        </w:rPr>
      </w:pPr>
      <w:r w:rsidRPr="00580FEA">
        <w:rPr>
          <w:lang w:bidi="en-US"/>
        </w:rPr>
        <w:t>In parallel with the focus on human security as a necessity in the face of both natural and artificial forms of vulnerability, recent literature has emphasised the opportunities that environmental management presents for political cooperation between states and other political actors, on both largescale infrastructure projects as well as more traditional matters of wildlife and new concerns with biodiversity preservation (Matthew/Halle/Switzer 2002). Simultaneously</w:t>
      </w:r>
      <w:r w:rsidRPr="00580FEA">
        <w:rPr>
          <w:rStyle w:val="StyleUnderline"/>
        </w:rPr>
        <w:t xml:space="preserve">, the discussion on water wars, and in particular the key finding the shared </w:t>
      </w:r>
      <w:r w:rsidRPr="00F26603">
        <w:rPr>
          <w:rStyle w:val="StyleUnderline"/>
          <w:highlight w:val="cyan"/>
        </w:rPr>
        <w:t>resources frequently stimulate cooperation rather than conflict</w:t>
      </w:r>
      <w:r w:rsidRPr="00580FEA">
        <w:rPr>
          <w:rStyle w:val="StyleUnderline"/>
        </w:rPr>
        <w:t>, shifted focus from conflict to the possibilities of environmental action as a mode of peacemaking</w:t>
      </w:r>
      <w:r w:rsidRPr="00F26603">
        <w:rPr>
          <w:rStyle w:val="StyleUnderline"/>
          <w:highlight w:val="cyan"/>
        </w:rPr>
        <w:t>. Both at the international level in terms of environmental diplomacy and institution building, there is considerable evidence of cooperative action</w:t>
      </w:r>
      <w:r w:rsidRPr="00580FEA">
        <w:rPr>
          <w:rStyle w:val="StyleUnderline"/>
        </w:rPr>
        <w:t xml:space="preserve"> on the part of many states</w:t>
      </w:r>
      <w:r w:rsidRPr="00580FEA">
        <w:rPr>
          <w:lang w:bidi="en-US"/>
        </w:rPr>
        <w:t xml:space="preserve"> (Conca/Dabelko 2002). </w:t>
      </w:r>
      <w:r w:rsidRPr="00F26603">
        <w:rPr>
          <w:rStyle w:val="StyleUnderline"/>
          <w:highlight w:val="cyan"/>
        </w:rPr>
        <w:t>Case studies</w:t>
      </w:r>
      <w:r w:rsidRPr="00580FEA">
        <w:rPr>
          <w:rStyle w:val="StyleUnderline"/>
        </w:rPr>
        <w:t xml:space="preserve"> from many parts of the world </w:t>
      </w:r>
      <w:r w:rsidRPr="00F26603">
        <w:rPr>
          <w:rStyle w:val="StyleUnderline"/>
          <w:highlight w:val="cyan"/>
        </w:rPr>
        <w:t>suggest that cooperation</w:t>
      </w:r>
      <w:r w:rsidRPr="00580FEA">
        <w:rPr>
          <w:rStyle w:val="StyleUnderline"/>
        </w:rPr>
        <w:t xml:space="preserve"> and diplomatic arrangements </w:t>
      </w:r>
      <w:r w:rsidRPr="00F26603">
        <w:rPr>
          <w:rStyle w:val="StyleUnderline"/>
          <w:highlight w:val="cyan"/>
        </w:rPr>
        <w:t>can facilitate peaceful responses to</w:t>
      </w:r>
      <w:r w:rsidRPr="00580FEA">
        <w:rPr>
          <w:rStyle w:val="StyleUnderline"/>
        </w:rPr>
        <w:t xml:space="preserve"> the </w:t>
      </w:r>
      <w:r w:rsidRPr="00F26603">
        <w:rPr>
          <w:rStyle w:val="StyleUnderline"/>
          <w:highlight w:val="cyan"/>
        </w:rPr>
        <w:t>environmental difficulties</w:t>
      </w:r>
      <w:r w:rsidRPr="00580FEA">
        <w:rPr>
          <w:rStyle w:val="StyleUnderline"/>
        </w:rPr>
        <w:t xml:space="preserve"> in contrast to the pessimism of the 1990’s where the focus was on the potential for conflicts.</w:t>
      </w:r>
      <w:r w:rsidRPr="00580FEA">
        <w:rPr>
          <w:lang w:bidi="en-US"/>
        </w:rPr>
        <w:t xml:space="preserve"> </w:t>
      </w:r>
      <w:r w:rsidRPr="00580FEA">
        <w:rPr>
          <w:rStyle w:val="StyleUnderline"/>
        </w:rPr>
        <w:t>One recent example of the attempts to resolve difficulties in the case of Lake Victoria suggests a dramatic alternative to the resource war scenarios</w:t>
      </w:r>
      <w:r w:rsidRPr="00580FEA">
        <w:rPr>
          <w:lang w:bidi="en-US"/>
        </w:rPr>
        <w:t xml:space="preserve">. The need to curtail over-fishing in the lake and the importance of remediation has encouraged cooperation; scarcities leading to conflict arguments have not been common in the region, and they have not influenced policy prescriptions (Canter/Ndegwa 2002). </w:t>
      </w:r>
      <w:r w:rsidRPr="00580FEA">
        <w:rPr>
          <w:rStyle w:val="StyleUnderline"/>
        </w:rPr>
        <w:t xml:space="preserve">Many conflicts over the allocations of water use rights continue around the world but most of them are within states and international disputes simply do not have a history of leading to wars.  </w:t>
      </w:r>
    </w:p>
    <w:p w14:paraId="5A837AE0" w14:textId="77777777" w:rsidR="000F251E" w:rsidRDefault="000F251E" w:rsidP="000F251E">
      <w:pPr>
        <w:rPr>
          <w:rStyle w:val="StyleUnderline"/>
        </w:rPr>
      </w:pPr>
    </w:p>
    <w:p w14:paraId="010DD425" w14:textId="77777777" w:rsidR="000F251E" w:rsidRPr="002C5BB0" w:rsidRDefault="000F251E" w:rsidP="000F251E">
      <w:pPr>
        <w:pStyle w:val="Heading4"/>
      </w:pPr>
      <w:r>
        <w:t xml:space="preserve">Sat collapse destroys environmental satellites for climate tech which turns warming, war and prolif. </w:t>
      </w:r>
    </w:p>
    <w:p w14:paraId="0A905115" w14:textId="77777777" w:rsidR="000F251E" w:rsidRPr="003A29F1" w:rsidRDefault="000F251E" w:rsidP="000F251E">
      <w:r w:rsidRPr="003A29F1">
        <w:rPr>
          <w:rStyle w:val="Style13ptBold"/>
        </w:rPr>
        <w:t>Harary 8/13</w:t>
      </w:r>
      <w:r>
        <w:t>/19</w:t>
      </w:r>
      <w:r w:rsidRPr="003A29F1">
        <w:t xml:space="preserve"> [David Harary is the board chair of the Center for Development and Strategy in D.C. "Space Wars Threaten Earthly Intelligence."</w:t>
      </w:r>
      <w:r>
        <w:t xml:space="preserve"> https://slate.com/technology/2019/08/space-militarization-earth-observation-satellites.html]</w:t>
      </w:r>
    </w:p>
    <w:p w14:paraId="5D834A9A" w14:textId="77777777" w:rsidR="000F251E" w:rsidRDefault="000F251E" w:rsidP="000F251E">
      <w:pPr>
        <w:rPr>
          <w:rStyle w:val="Emphasis"/>
        </w:rPr>
      </w:pPr>
      <w:r w:rsidRPr="002C5BB0">
        <w:rPr>
          <w:rStyle w:val="StyleUnderline"/>
        </w:rPr>
        <w:lastRenderedPageBreak/>
        <w:t xml:space="preserve">Earth </w:t>
      </w:r>
      <w:r w:rsidRPr="00103EFD">
        <w:rPr>
          <w:rStyle w:val="StyleUnderline"/>
          <w:highlight w:val="cyan"/>
        </w:rPr>
        <w:t>observation is becoming</w:t>
      </w:r>
      <w:r w:rsidRPr="002C5BB0">
        <w:rPr>
          <w:rStyle w:val="StyleUnderline"/>
        </w:rPr>
        <w:t xml:space="preserve"> </w:t>
      </w:r>
      <w:r w:rsidRPr="002C5BB0">
        <w:rPr>
          <w:rStyle w:val="Emphasis"/>
        </w:rPr>
        <w:t xml:space="preserve">increasingly </w:t>
      </w:r>
      <w:r w:rsidRPr="00103EFD">
        <w:rPr>
          <w:rStyle w:val="Emphasis"/>
          <w:highlight w:val="cyan"/>
        </w:rPr>
        <w:t>important</w:t>
      </w:r>
      <w:r w:rsidRPr="00103EFD">
        <w:rPr>
          <w:highlight w:val="cyan"/>
        </w:rPr>
        <w:t xml:space="preserve"> </w:t>
      </w:r>
      <w:r w:rsidRPr="00103EFD">
        <w:rPr>
          <w:rStyle w:val="StyleUnderline"/>
          <w:highlight w:val="cyan"/>
        </w:rPr>
        <w:t xml:space="preserve">as </w:t>
      </w:r>
      <w:r w:rsidRPr="00103EFD">
        <w:rPr>
          <w:rStyle w:val="Emphasis"/>
          <w:highlight w:val="cyan"/>
        </w:rPr>
        <w:t>global</w:t>
      </w:r>
      <w:r w:rsidRPr="002C5BB0">
        <w:rPr>
          <w:rStyle w:val="StyleUnderline"/>
        </w:rPr>
        <w:t xml:space="preserve"> security </w:t>
      </w:r>
      <w:r w:rsidRPr="00103EFD">
        <w:rPr>
          <w:rStyle w:val="Emphasis"/>
          <w:highlight w:val="cyan"/>
        </w:rPr>
        <w:t>threats</w:t>
      </w:r>
      <w:r w:rsidRPr="00103EFD">
        <w:rPr>
          <w:rStyle w:val="StyleUnderline"/>
          <w:highlight w:val="cyan"/>
        </w:rPr>
        <w:t xml:space="preserve"> are</w:t>
      </w:r>
      <w:r w:rsidRPr="002C5BB0">
        <w:rPr>
          <w:rStyle w:val="StyleUnderline"/>
        </w:rPr>
        <w:t xml:space="preserve"> more </w:t>
      </w:r>
      <w:r w:rsidRPr="00103EFD">
        <w:rPr>
          <w:rStyle w:val="StyleUnderline"/>
          <w:highlight w:val="cyan"/>
        </w:rPr>
        <w:t>intertwined with</w:t>
      </w:r>
      <w:r w:rsidRPr="002C5BB0">
        <w:rPr>
          <w:rStyle w:val="StyleUnderline"/>
        </w:rPr>
        <w:t xml:space="preserve"> </w:t>
      </w:r>
      <w:r w:rsidRPr="002C5BB0">
        <w:rPr>
          <w:rStyle w:val="Emphasis"/>
        </w:rPr>
        <w:t xml:space="preserve">deteriorating </w:t>
      </w:r>
      <w:r w:rsidRPr="00103EFD">
        <w:rPr>
          <w:rStyle w:val="Emphasis"/>
          <w:highlight w:val="cyan"/>
        </w:rPr>
        <w:t>environmental conditions</w:t>
      </w:r>
      <w:r w:rsidRPr="002C5BB0">
        <w:t xml:space="preserve">. Opportunities for </w:t>
      </w:r>
      <w:r w:rsidRPr="002C5BB0">
        <w:rPr>
          <w:rStyle w:val="StyleUnderline"/>
        </w:rPr>
        <w:t xml:space="preserve">mass </w:t>
      </w:r>
      <w:r w:rsidRPr="00103EFD">
        <w:rPr>
          <w:rStyle w:val="StyleUnderline"/>
          <w:highlight w:val="cyan"/>
        </w:rPr>
        <w:t>displacement, civil war, and</w:t>
      </w:r>
      <w:r w:rsidRPr="002C5BB0">
        <w:rPr>
          <w:rStyle w:val="StyleUnderline"/>
        </w:rPr>
        <w:t xml:space="preserve"> even greater </w:t>
      </w:r>
      <w:r w:rsidRPr="00103EFD">
        <w:rPr>
          <w:rStyle w:val="Emphasis"/>
          <w:highlight w:val="cyan"/>
        </w:rPr>
        <w:t>nuclear prolif</w:t>
      </w:r>
      <w:r w:rsidRPr="00EF3311">
        <w:t>e</w:t>
      </w:r>
      <w:r w:rsidRPr="002C5BB0">
        <w:t xml:space="preserve">ration </w:t>
      </w:r>
      <w:r w:rsidRPr="00103EFD">
        <w:rPr>
          <w:rStyle w:val="StyleUnderline"/>
          <w:highlight w:val="cyan"/>
        </w:rPr>
        <w:t>increase as</w:t>
      </w:r>
      <w:r w:rsidRPr="002C5BB0">
        <w:rPr>
          <w:rStyle w:val="StyleUnderline"/>
        </w:rPr>
        <w:t xml:space="preserve"> a changing </w:t>
      </w:r>
      <w:r w:rsidRPr="00103EFD">
        <w:rPr>
          <w:rStyle w:val="StyleUnderline"/>
          <w:highlight w:val="cyan"/>
        </w:rPr>
        <w:t>climate</w:t>
      </w:r>
      <w:r w:rsidRPr="002C5BB0">
        <w:rPr>
          <w:rStyle w:val="StyleUnderline"/>
        </w:rPr>
        <w:t xml:space="preserve"> fundamentally </w:t>
      </w:r>
      <w:r w:rsidRPr="00103EFD">
        <w:rPr>
          <w:rStyle w:val="StyleUnderline"/>
          <w:highlight w:val="cyan"/>
        </w:rPr>
        <w:t>shifts</w:t>
      </w:r>
      <w:r w:rsidRPr="002C5BB0">
        <w:rPr>
          <w:rStyle w:val="StyleUnderline"/>
        </w:rPr>
        <w:t xml:space="preserve"> the </w:t>
      </w:r>
      <w:r w:rsidRPr="00103EFD">
        <w:rPr>
          <w:rStyle w:val="StyleUnderline"/>
          <w:highlight w:val="cyan"/>
        </w:rPr>
        <w:t>geopolitical dynamics that govern</w:t>
      </w:r>
      <w:r w:rsidRPr="002C5BB0">
        <w:rPr>
          <w:rStyle w:val="StyleUnderline"/>
        </w:rPr>
        <w:t xml:space="preserve"> countries and their </w:t>
      </w:r>
      <w:r w:rsidRPr="00103EFD">
        <w:rPr>
          <w:rStyle w:val="StyleUnderline"/>
          <w:highlight w:val="cyan"/>
        </w:rPr>
        <w:t>resources</w:t>
      </w:r>
      <w:r w:rsidRPr="002C5BB0">
        <w:t xml:space="preserve">. </w:t>
      </w:r>
      <w:r w:rsidRPr="002C5BB0">
        <w:rPr>
          <w:rStyle w:val="StyleUnderline"/>
        </w:rPr>
        <w:t xml:space="preserve">Environmental </w:t>
      </w:r>
      <w:r w:rsidRPr="00103EFD">
        <w:rPr>
          <w:rStyle w:val="StyleUnderline"/>
          <w:highlight w:val="cyan"/>
        </w:rPr>
        <w:t>satellites provide</w:t>
      </w:r>
      <w:r w:rsidRPr="002C5BB0">
        <w:rPr>
          <w:rStyle w:val="StyleUnderline"/>
        </w:rPr>
        <w:t xml:space="preserve"> the intelligence and acute </w:t>
      </w:r>
      <w:r w:rsidRPr="00103EFD">
        <w:rPr>
          <w:rStyle w:val="StyleUnderline"/>
          <w:highlight w:val="cyan"/>
        </w:rPr>
        <w:t>warnings needed to mitigate</w:t>
      </w:r>
      <w:r w:rsidRPr="002C5BB0">
        <w:rPr>
          <w:rStyle w:val="StyleUnderline"/>
        </w:rPr>
        <w:t xml:space="preserve"> these </w:t>
      </w:r>
      <w:r w:rsidRPr="00103EFD">
        <w:rPr>
          <w:rStyle w:val="StyleUnderline"/>
          <w:highlight w:val="cyan"/>
        </w:rPr>
        <w:t>risks</w:t>
      </w:r>
      <w:r w:rsidRPr="002C5BB0">
        <w:rPr>
          <w:rStyle w:val="StyleUnderline"/>
        </w:rPr>
        <w:t xml:space="preserve"> before they occur. </w:t>
      </w:r>
      <w:r w:rsidRPr="00103EFD">
        <w:rPr>
          <w:rStyle w:val="StyleUnderline"/>
          <w:highlight w:val="cyan"/>
        </w:rPr>
        <w:t>Securing these</w:t>
      </w:r>
      <w:r w:rsidRPr="002C5BB0">
        <w:rPr>
          <w:rStyle w:val="StyleUnderline"/>
        </w:rPr>
        <w:t xml:space="preserve"> </w:t>
      </w:r>
      <w:r w:rsidRPr="002C5BB0">
        <w:rPr>
          <w:rStyle w:val="Emphasis"/>
        </w:rPr>
        <w:t>signals</w:t>
      </w:r>
      <w:r w:rsidRPr="002C5BB0">
        <w:rPr>
          <w:rStyle w:val="StyleUnderline"/>
        </w:rPr>
        <w:t xml:space="preserve"> in the sky </w:t>
      </w:r>
      <w:r w:rsidRPr="00103EFD">
        <w:rPr>
          <w:rStyle w:val="StyleUnderline"/>
          <w:highlight w:val="cyan"/>
        </w:rPr>
        <w:t>is</w:t>
      </w:r>
      <w:r w:rsidRPr="002C5BB0">
        <w:rPr>
          <w:rStyle w:val="StyleUnderline"/>
        </w:rPr>
        <w:t xml:space="preserve"> now </w:t>
      </w:r>
      <w:r w:rsidRPr="00103EFD">
        <w:rPr>
          <w:rStyle w:val="Emphasis"/>
          <w:highlight w:val="cyan"/>
        </w:rPr>
        <w:t>more imperative</w:t>
      </w:r>
      <w:r w:rsidRPr="002C5BB0">
        <w:rPr>
          <w:rStyle w:val="Emphasis"/>
        </w:rPr>
        <w:t xml:space="preserve"> than ever.</w:t>
      </w:r>
    </w:p>
    <w:p w14:paraId="10D1CF3A" w14:textId="77777777" w:rsidR="000F251E" w:rsidRDefault="000F251E" w:rsidP="000F251E">
      <w:pPr>
        <w:rPr>
          <w:u w:val="thick"/>
        </w:rPr>
      </w:pPr>
    </w:p>
    <w:p w14:paraId="5C07949F" w14:textId="77777777" w:rsidR="000F251E" w:rsidRDefault="000F251E" w:rsidP="000F251E">
      <w:pPr>
        <w:pStyle w:val="Heading4"/>
        <w:rPr>
          <w:u w:val="single"/>
        </w:rPr>
      </w:pPr>
      <w:r>
        <w:t>Shifts conflict to space</w:t>
      </w:r>
    </w:p>
    <w:p w14:paraId="29DD8C94" w14:textId="77777777" w:rsidR="000F251E" w:rsidRPr="009F0BBF" w:rsidRDefault="000F251E" w:rsidP="000F251E">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3366C410" w14:textId="77777777" w:rsidR="000F251E" w:rsidRPr="00B63AB5" w:rsidRDefault="000F251E" w:rsidP="000F251E">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01564D80" w14:textId="77777777" w:rsidR="004400F0" w:rsidRDefault="000F251E" w:rsidP="000F251E">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w:t>
      </w:r>
    </w:p>
    <w:p w14:paraId="66AA775C" w14:textId="77777777" w:rsidR="004400F0" w:rsidRDefault="004400F0" w:rsidP="000F251E"/>
    <w:p w14:paraId="087C596E" w14:textId="66E7D385" w:rsidR="000F251E" w:rsidRDefault="000F251E" w:rsidP="000F251E">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37224A91" w14:textId="77777777" w:rsidR="000F251E" w:rsidRPr="000F251E" w:rsidRDefault="000F251E" w:rsidP="000F251E"/>
    <w:sectPr w:rsidR="000F251E" w:rsidRPr="000F25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AC9"/>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889"/>
    <w:rsid w:val="000D26A6"/>
    <w:rsid w:val="000D2B90"/>
    <w:rsid w:val="000D6ED8"/>
    <w:rsid w:val="000D717B"/>
    <w:rsid w:val="000F251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87"/>
    <w:rsid w:val="004270E3"/>
    <w:rsid w:val="004348DC"/>
    <w:rsid w:val="00434921"/>
    <w:rsid w:val="004400F0"/>
    <w:rsid w:val="00442018"/>
    <w:rsid w:val="00446567"/>
    <w:rsid w:val="00447B10"/>
    <w:rsid w:val="00452EE4"/>
    <w:rsid w:val="00452F0B"/>
    <w:rsid w:val="004536D6"/>
    <w:rsid w:val="00457224"/>
    <w:rsid w:val="0047482C"/>
    <w:rsid w:val="00475436"/>
    <w:rsid w:val="0048047E"/>
    <w:rsid w:val="00482AF9"/>
    <w:rsid w:val="004877AB"/>
    <w:rsid w:val="00496BB2"/>
    <w:rsid w:val="004B37B4"/>
    <w:rsid w:val="004B72B4"/>
    <w:rsid w:val="004C0314"/>
    <w:rsid w:val="004C0D3D"/>
    <w:rsid w:val="004C213E"/>
    <w:rsid w:val="004C376C"/>
    <w:rsid w:val="004C657F"/>
    <w:rsid w:val="004D17D8"/>
    <w:rsid w:val="004D52D8"/>
    <w:rsid w:val="004E355B"/>
    <w:rsid w:val="004E7AC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446"/>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B15"/>
    <w:rsid w:val="009D15DB"/>
    <w:rsid w:val="009D3133"/>
    <w:rsid w:val="009E160D"/>
    <w:rsid w:val="009E2E6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D3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CC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ED1"/>
    <w:rsid w:val="00D92077"/>
    <w:rsid w:val="00D951E2"/>
    <w:rsid w:val="00D9565A"/>
    <w:rsid w:val="00DA650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5A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73D6D5"/>
  <w14:defaultImageDpi w14:val="300"/>
  <w15:docId w15:val="{3EE54BC7-11A1-EB4A-8C75-EF377E162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5A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E7A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E7A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7A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E7AC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E845A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845AD"/>
    <w:pPr>
      <w:keepNext/>
      <w:keepLines/>
      <w:spacing w:before="200" w:after="40"/>
      <w:outlineLvl w:val="5"/>
    </w:pPr>
    <w:rPr>
      <w:b/>
      <w:sz w:val="20"/>
      <w:szCs w:val="20"/>
    </w:rPr>
  </w:style>
  <w:style w:type="character" w:default="1" w:styleId="DefaultParagraphFont">
    <w:name w:val="Default Paragraph Font"/>
    <w:uiPriority w:val="1"/>
    <w:semiHidden/>
    <w:unhideWhenUsed/>
    <w:rsid w:val="004E7A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AC9"/>
  </w:style>
  <w:style w:type="character" w:customStyle="1" w:styleId="Heading1Char">
    <w:name w:val="Heading 1 Char"/>
    <w:aliases w:val="Pocket Char"/>
    <w:basedOn w:val="DefaultParagraphFont"/>
    <w:link w:val="Heading1"/>
    <w:uiPriority w:val="9"/>
    <w:rsid w:val="004E7AC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E7AC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7AC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E7A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E7AC9"/>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E7AC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4E7AC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E7AC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E7AC9"/>
    <w:rPr>
      <w:color w:val="auto"/>
      <w:u w:val="none"/>
    </w:rPr>
  </w:style>
  <w:style w:type="paragraph" w:styleId="DocumentMap">
    <w:name w:val="Document Map"/>
    <w:basedOn w:val="Normal"/>
    <w:link w:val="DocumentMapChar"/>
    <w:uiPriority w:val="99"/>
    <w:semiHidden/>
    <w:unhideWhenUsed/>
    <w:rsid w:val="004E7A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7AC9"/>
    <w:rPr>
      <w:rFonts w:ascii="Lucida Grande" w:hAnsi="Lucida Grande" w:cs="Lucida Grande"/>
    </w:rPr>
  </w:style>
  <w:style w:type="character" w:customStyle="1" w:styleId="Heading5Char">
    <w:name w:val="Heading 5 Char"/>
    <w:basedOn w:val="DefaultParagraphFont"/>
    <w:link w:val="Heading5"/>
    <w:uiPriority w:val="9"/>
    <w:rsid w:val="00E845AD"/>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E845AD"/>
    <w:rPr>
      <w:rFonts w:ascii="Calibri" w:hAnsi="Calibri" w:cs="Calibri"/>
      <w:b/>
      <w:sz w:val="20"/>
      <w:szCs w:val="20"/>
    </w:rPr>
  </w:style>
  <w:style w:type="paragraph" w:customStyle="1" w:styleId="textbold">
    <w:name w:val="text bold"/>
    <w:basedOn w:val="Normal"/>
    <w:link w:val="Emphasis"/>
    <w:uiPriority w:val="20"/>
    <w:qFormat/>
    <w:rsid w:val="00E845A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45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E845AD"/>
    <w:rPr>
      <w:color w:val="605E5C"/>
      <w:shd w:val="clear" w:color="auto" w:fill="E1DFDD"/>
    </w:rPr>
  </w:style>
  <w:style w:type="paragraph" w:customStyle="1" w:styleId="UnderlinePara">
    <w:name w:val="Underline Para"/>
    <w:basedOn w:val="Normal"/>
    <w:uiPriority w:val="1"/>
    <w:qFormat/>
    <w:rsid w:val="00E845AD"/>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E845AD"/>
    <w:rPr>
      <w:b/>
      <w:bCs/>
    </w:rPr>
  </w:style>
  <w:style w:type="paragraph" w:styleId="ListParagraph">
    <w:name w:val="List Paragraph"/>
    <w:aliases w:val="6 font"/>
    <w:basedOn w:val="Normal"/>
    <w:uiPriority w:val="34"/>
    <w:qFormat/>
    <w:rsid w:val="00E845AD"/>
    <w:pPr>
      <w:ind w:left="720"/>
      <w:contextualSpacing/>
    </w:pPr>
  </w:style>
  <w:style w:type="paragraph" w:customStyle="1" w:styleId="Emphasis1">
    <w:name w:val="Emphasis1"/>
    <w:basedOn w:val="Normal"/>
    <w:autoRedefine/>
    <w:uiPriority w:val="7"/>
    <w:qFormat/>
    <w:rsid w:val="00E845A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E845AD"/>
    <w:pPr>
      <w:ind w:left="432" w:right="432"/>
    </w:pPr>
    <w:rPr>
      <w:color w:val="000000"/>
    </w:rPr>
  </w:style>
  <w:style w:type="character" w:customStyle="1" w:styleId="evidencetextChar1">
    <w:name w:val="evidence text Char1"/>
    <w:link w:val="evidencetext"/>
    <w:rsid w:val="00E845AD"/>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845AD"/>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E845AD"/>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845AD"/>
    <w:pPr>
      <w:spacing w:before="100" w:beforeAutospacing="1" w:after="100" w:afterAutospacing="1"/>
    </w:pPr>
    <w:rPr>
      <w:rFonts w:eastAsia="Times New Roman"/>
      <w:sz w:val="24"/>
      <w:lang w:eastAsia="ko-KR"/>
    </w:rPr>
  </w:style>
  <w:style w:type="paragraph" w:customStyle="1" w:styleId="css-182kmce">
    <w:name w:val="css-182kmce"/>
    <w:basedOn w:val="Normal"/>
    <w:rsid w:val="00E845A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E845AD"/>
  </w:style>
  <w:style w:type="paragraph" w:customStyle="1" w:styleId="pullquote-paragraph">
    <w:name w:val="pullquote-paragraph"/>
    <w:basedOn w:val="Normal"/>
    <w:rsid w:val="00E845A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E845AD"/>
    <w:rPr>
      <w:i/>
      <w:iCs/>
    </w:rPr>
  </w:style>
  <w:style w:type="paragraph" w:customStyle="1" w:styleId="font--body">
    <w:name w:val="font--body"/>
    <w:basedOn w:val="Normal"/>
    <w:rsid w:val="00E845AD"/>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E845AD"/>
    <w:rPr>
      <w:b/>
      <w:u w:val="single"/>
    </w:rPr>
  </w:style>
  <w:style w:type="character" w:customStyle="1" w:styleId="Minimize">
    <w:name w:val="Minimize"/>
    <w:uiPriority w:val="1"/>
    <w:qFormat/>
    <w:rsid w:val="00E845AD"/>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E845AD"/>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E845AD"/>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E845A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845AD"/>
    <w:rPr>
      <w:b/>
      <w:u w:val="single"/>
    </w:rPr>
  </w:style>
  <w:style w:type="character" w:customStyle="1" w:styleId="Underline2Char">
    <w:name w:val="Underline2 Char"/>
    <w:basedOn w:val="DefaultParagraphFont"/>
    <w:link w:val="Underline2"/>
    <w:uiPriority w:val="4"/>
    <w:rsid w:val="00E845AD"/>
    <w:rPr>
      <w:rFonts w:ascii="Calibri" w:hAnsi="Calibri" w:cs="Calibri"/>
      <w:b/>
      <w:sz w:val="26"/>
      <w:u w:val="single"/>
    </w:rPr>
  </w:style>
  <w:style w:type="character" w:customStyle="1" w:styleId="BoldUnderline0">
    <w:name w:val="BoldUnderline"/>
    <w:basedOn w:val="DefaultParagraphFont"/>
    <w:uiPriority w:val="1"/>
    <w:qFormat/>
    <w:rsid w:val="00E845AD"/>
    <w:rPr>
      <w:rFonts w:ascii="Arial" w:hAnsi="Arial"/>
      <w:b/>
      <w:sz w:val="20"/>
      <w:u w:val="single"/>
    </w:rPr>
  </w:style>
  <w:style w:type="paragraph" w:customStyle="1" w:styleId="gntarbp">
    <w:name w:val="gnt_ar_b_p"/>
    <w:basedOn w:val="Normal"/>
    <w:rsid w:val="00E845A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E845AD"/>
    <w:pPr>
      <w:spacing w:before="100" w:beforeAutospacing="1" w:after="100" w:afterAutospacing="1"/>
    </w:pPr>
    <w:rPr>
      <w:rFonts w:eastAsia="Times New Roman"/>
      <w:sz w:val="24"/>
      <w:lang w:eastAsia="ko-KR"/>
    </w:rPr>
  </w:style>
  <w:style w:type="character" w:customStyle="1" w:styleId="numbers">
    <w:name w:val="numbers"/>
    <w:basedOn w:val="DefaultParagraphFont"/>
    <w:rsid w:val="00E845AD"/>
  </w:style>
  <w:style w:type="paragraph" w:customStyle="1" w:styleId="endmarkenabled">
    <w:name w:val="endmarkenabled"/>
    <w:basedOn w:val="Normal"/>
    <w:rsid w:val="00E845AD"/>
    <w:pPr>
      <w:spacing w:before="100" w:beforeAutospacing="1" w:after="100" w:afterAutospacing="1"/>
    </w:pPr>
    <w:rPr>
      <w:rFonts w:eastAsia="Times New Roman"/>
      <w:sz w:val="24"/>
      <w:lang w:eastAsia="ko-KR"/>
    </w:rPr>
  </w:style>
  <w:style w:type="character" w:customStyle="1" w:styleId="link">
    <w:name w:val="link"/>
    <w:basedOn w:val="DefaultParagraphFont"/>
    <w:rsid w:val="00E845AD"/>
  </w:style>
  <w:style w:type="paragraph" w:customStyle="1" w:styleId="css-exrw3m">
    <w:name w:val="css-exrw3m"/>
    <w:basedOn w:val="Normal"/>
    <w:rsid w:val="00E845AD"/>
    <w:pPr>
      <w:spacing w:before="100" w:beforeAutospacing="1" w:after="100" w:afterAutospacing="1"/>
    </w:pPr>
    <w:rPr>
      <w:rFonts w:eastAsia="Times New Roman"/>
      <w:sz w:val="24"/>
    </w:rPr>
  </w:style>
  <w:style w:type="character" w:customStyle="1" w:styleId="css-8l6xbc">
    <w:name w:val="css-8l6xbc"/>
    <w:basedOn w:val="DefaultParagraphFont"/>
    <w:rsid w:val="00E845AD"/>
  </w:style>
  <w:style w:type="paragraph" w:customStyle="1" w:styleId="t-body-text">
    <w:name w:val="t-body-text"/>
    <w:basedOn w:val="Normal"/>
    <w:rsid w:val="00E845A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E845AD"/>
    <w:rPr>
      <w:rFonts w:ascii="Segoe UI" w:hAnsi="Segoe UI" w:cs="Segoe UI"/>
      <w:sz w:val="18"/>
      <w:szCs w:val="18"/>
    </w:rPr>
  </w:style>
  <w:style w:type="paragraph" w:styleId="BalloonText">
    <w:name w:val="Balloon Text"/>
    <w:basedOn w:val="Normal"/>
    <w:link w:val="BalloonTextChar"/>
    <w:uiPriority w:val="99"/>
    <w:semiHidden/>
    <w:unhideWhenUsed/>
    <w:rsid w:val="00E845AD"/>
    <w:rPr>
      <w:rFonts w:ascii="Segoe UI" w:hAnsi="Segoe UI" w:cs="Segoe UI"/>
      <w:sz w:val="18"/>
      <w:szCs w:val="18"/>
    </w:rPr>
  </w:style>
  <w:style w:type="character" w:customStyle="1" w:styleId="BalloonTextChar1">
    <w:name w:val="Balloon Text Char1"/>
    <w:basedOn w:val="DefaultParagraphFont"/>
    <w:uiPriority w:val="99"/>
    <w:semiHidden/>
    <w:rsid w:val="00E845AD"/>
    <w:rPr>
      <w:rFonts w:ascii="Times New Roman" w:hAnsi="Times New Roman" w:cs="Times New Roman"/>
      <w:sz w:val="18"/>
      <w:szCs w:val="18"/>
    </w:rPr>
  </w:style>
  <w:style w:type="character" w:customStyle="1" w:styleId="caps">
    <w:name w:val="caps"/>
    <w:basedOn w:val="DefaultParagraphFont"/>
    <w:rsid w:val="00E845AD"/>
  </w:style>
  <w:style w:type="paragraph" w:customStyle="1" w:styleId="c-user-cardbio">
    <w:name w:val="c-user-card__bio"/>
    <w:basedOn w:val="Normal"/>
    <w:rsid w:val="00E845AD"/>
    <w:pPr>
      <w:spacing w:before="100" w:beforeAutospacing="1" w:after="100" w:afterAutospacing="1"/>
    </w:pPr>
    <w:rPr>
      <w:rFonts w:eastAsia="Times New Roman"/>
      <w:sz w:val="24"/>
    </w:rPr>
  </w:style>
  <w:style w:type="paragraph" w:customStyle="1" w:styleId="selectionshareable">
    <w:name w:val="selectionshareable"/>
    <w:basedOn w:val="Normal"/>
    <w:rsid w:val="00E845AD"/>
    <w:pPr>
      <w:spacing w:before="100" w:beforeAutospacing="1" w:after="100" w:afterAutospacing="1"/>
    </w:pPr>
    <w:rPr>
      <w:rFonts w:eastAsia="Times New Roman"/>
      <w:sz w:val="24"/>
    </w:rPr>
  </w:style>
  <w:style w:type="character" w:customStyle="1" w:styleId="3oh-">
    <w:name w:val="_3oh-"/>
    <w:basedOn w:val="DefaultParagraphFont"/>
    <w:rsid w:val="00E845AD"/>
  </w:style>
  <w:style w:type="paragraph" w:customStyle="1" w:styleId="normal1">
    <w:name w:val="normal1"/>
    <w:basedOn w:val="Normal"/>
    <w:rsid w:val="00E845AD"/>
    <w:pPr>
      <w:spacing w:before="100" w:beforeAutospacing="1" w:after="100" w:afterAutospacing="1"/>
    </w:pPr>
    <w:rPr>
      <w:rFonts w:eastAsia="Times New Roman"/>
      <w:sz w:val="24"/>
    </w:rPr>
  </w:style>
  <w:style w:type="character" w:customStyle="1" w:styleId="c-timestamplabel">
    <w:name w:val="c-timestamp__label"/>
    <w:basedOn w:val="DefaultParagraphFont"/>
    <w:rsid w:val="00E845AD"/>
  </w:style>
  <w:style w:type="character" w:customStyle="1" w:styleId="c-messagelistunreaddividerlabel">
    <w:name w:val="c-message_list__unread_divider__label"/>
    <w:basedOn w:val="DefaultParagraphFont"/>
    <w:rsid w:val="00E845AD"/>
  </w:style>
  <w:style w:type="character" w:customStyle="1" w:styleId="c-messagesender">
    <w:name w:val="c-message__sender"/>
    <w:basedOn w:val="DefaultParagraphFont"/>
    <w:rsid w:val="00E845AD"/>
  </w:style>
  <w:style w:type="character" w:customStyle="1" w:styleId="c-reactioncount">
    <w:name w:val="c-reaction__count"/>
    <w:basedOn w:val="DefaultParagraphFont"/>
    <w:rsid w:val="00E845AD"/>
  </w:style>
  <w:style w:type="paragraph" w:customStyle="1" w:styleId="Analytic">
    <w:name w:val="Analytic"/>
    <w:basedOn w:val="Normal"/>
    <w:link w:val="AnalyticChar"/>
    <w:autoRedefine/>
    <w:qFormat/>
    <w:rsid w:val="00E845AD"/>
    <w:rPr>
      <w:color w:val="1F497D" w:themeColor="text2"/>
    </w:rPr>
  </w:style>
  <w:style w:type="character" w:customStyle="1" w:styleId="AnalyticChar">
    <w:name w:val="Analytic Char"/>
    <w:basedOn w:val="DefaultParagraphFont"/>
    <w:link w:val="Analytic"/>
    <w:rsid w:val="00E845AD"/>
    <w:rPr>
      <w:rFonts w:ascii="Calibri" w:hAnsi="Calibri" w:cs="Calibri"/>
      <w:color w:val="1F497D" w:themeColor="text2"/>
      <w:sz w:val="26"/>
    </w:rPr>
  </w:style>
  <w:style w:type="paragraph" w:styleId="Header">
    <w:name w:val="header"/>
    <w:basedOn w:val="Normal"/>
    <w:link w:val="HeaderChar"/>
    <w:uiPriority w:val="99"/>
    <w:unhideWhenUsed/>
    <w:rsid w:val="00E845AD"/>
    <w:pPr>
      <w:tabs>
        <w:tab w:val="center" w:pos="4680"/>
        <w:tab w:val="right" w:pos="9360"/>
      </w:tabs>
    </w:pPr>
  </w:style>
  <w:style w:type="character" w:customStyle="1" w:styleId="HeaderChar">
    <w:name w:val="Header Char"/>
    <w:basedOn w:val="DefaultParagraphFont"/>
    <w:link w:val="Header"/>
    <w:uiPriority w:val="99"/>
    <w:rsid w:val="00E845AD"/>
    <w:rPr>
      <w:rFonts w:ascii="Calibri" w:hAnsi="Calibri" w:cs="Calibri"/>
      <w:sz w:val="26"/>
    </w:rPr>
  </w:style>
  <w:style w:type="paragraph" w:styleId="Footer">
    <w:name w:val="footer"/>
    <w:basedOn w:val="Normal"/>
    <w:link w:val="FooterChar"/>
    <w:uiPriority w:val="99"/>
    <w:unhideWhenUsed/>
    <w:rsid w:val="00E845AD"/>
    <w:pPr>
      <w:tabs>
        <w:tab w:val="center" w:pos="4680"/>
        <w:tab w:val="right" w:pos="9360"/>
      </w:tabs>
    </w:pPr>
  </w:style>
  <w:style w:type="character" w:customStyle="1" w:styleId="FooterChar">
    <w:name w:val="Footer Char"/>
    <w:basedOn w:val="DefaultParagraphFont"/>
    <w:link w:val="Footer"/>
    <w:uiPriority w:val="99"/>
    <w:rsid w:val="00E845AD"/>
    <w:rPr>
      <w:rFonts w:ascii="Calibri" w:hAnsi="Calibri" w:cs="Calibri"/>
      <w:sz w:val="26"/>
    </w:rPr>
  </w:style>
  <w:style w:type="character" w:customStyle="1" w:styleId="z-TopofFormChar">
    <w:name w:val="z-Top of Form Char"/>
    <w:basedOn w:val="DefaultParagraphFont"/>
    <w:link w:val="z-TopofForm"/>
    <w:uiPriority w:val="99"/>
    <w:semiHidden/>
    <w:rsid w:val="00E845A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845A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845A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845A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845A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845AD"/>
    <w:rPr>
      <w:rFonts w:ascii="Arial" w:hAnsi="Arial" w:cs="Arial"/>
      <w:vanish/>
      <w:sz w:val="16"/>
      <w:szCs w:val="16"/>
    </w:rPr>
  </w:style>
  <w:style w:type="paragraph" w:customStyle="1" w:styleId="Emphasize">
    <w:name w:val="Emphasize"/>
    <w:basedOn w:val="Normal"/>
    <w:uiPriority w:val="7"/>
    <w:qFormat/>
    <w:rsid w:val="00E845A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E845AD"/>
    <w:rPr>
      <w:b/>
      <w:sz w:val="20"/>
      <w:u w:val="single"/>
    </w:rPr>
  </w:style>
  <w:style w:type="paragraph" w:customStyle="1" w:styleId="8MIn">
    <w:name w:val="8 MIn"/>
    <w:basedOn w:val="Normal"/>
    <w:link w:val="8MInChar"/>
    <w:uiPriority w:val="4"/>
    <w:qFormat/>
    <w:rsid w:val="00E845A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E845AD"/>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E845AD"/>
  </w:style>
  <w:style w:type="character" w:customStyle="1" w:styleId="c-messagekittext">
    <w:name w:val="c-message_kit__text"/>
    <w:basedOn w:val="DefaultParagraphFont"/>
    <w:rsid w:val="00E845AD"/>
  </w:style>
  <w:style w:type="character" w:customStyle="1" w:styleId="cardChar">
    <w:name w:val="card Char"/>
    <w:aliases w:val="Bold Cite Char Char,Speed Cite Char"/>
    <w:basedOn w:val="DefaultParagraphFont"/>
    <w:rsid w:val="00E845AD"/>
    <w:rPr>
      <w:rFonts w:ascii="Georgia" w:eastAsia="Calibri" w:hAnsi="Georgia" w:cs="Times New Roman"/>
      <w:sz w:val="24"/>
    </w:rPr>
  </w:style>
  <w:style w:type="character" w:customStyle="1" w:styleId="expertise">
    <w:name w:val="expertise"/>
    <w:basedOn w:val="DefaultParagraphFont"/>
    <w:rsid w:val="00E845AD"/>
  </w:style>
  <w:style w:type="character" w:customStyle="1" w:styleId="education">
    <w:name w:val="education"/>
    <w:basedOn w:val="DefaultParagraphFont"/>
    <w:rsid w:val="00E845AD"/>
  </w:style>
  <w:style w:type="character" w:customStyle="1" w:styleId="rollover-people">
    <w:name w:val="rollover-people"/>
    <w:basedOn w:val="DefaultParagraphFont"/>
    <w:rsid w:val="00E845AD"/>
  </w:style>
  <w:style w:type="character" w:customStyle="1" w:styleId="UnresolvedMention2">
    <w:name w:val="Unresolved Mention2"/>
    <w:basedOn w:val="DefaultParagraphFont"/>
    <w:uiPriority w:val="99"/>
    <w:unhideWhenUsed/>
    <w:rsid w:val="00E845AD"/>
    <w:rPr>
      <w:color w:val="605E5C"/>
      <w:shd w:val="clear" w:color="auto" w:fill="E1DFDD"/>
    </w:rPr>
  </w:style>
  <w:style w:type="character" w:customStyle="1" w:styleId="UnresolvedMention3">
    <w:name w:val="Unresolved Mention3"/>
    <w:basedOn w:val="DefaultParagraphFont"/>
    <w:uiPriority w:val="99"/>
    <w:rsid w:val="00E845AD"/>
    <w:rPr>
      <w:color w:val="605E5C"/>
      <w:shd w:val="clear" w:color="auto" w:fill="E1DFDD"/>
    </w:rPr>
  </w:style>
  <w:style w:type="paragraph" w:customStyle="1" w:styleId="Body">
    <w:name w:val="Body"/>
    <w:link w:val="BodyChar"/>
    <w:autoRedefine/>
    <w:qFormat/>
    <w:rsid w:val="00E845AD"/>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845AD"/>
    <w:rPr>
      <w:rFonts w:ascii="Calibri" w:eastAsiaTheme="majorEastAsia" w:hAnsi="Calibri" w:cstheme="majorBidi"/>
      <w:iCs/>
      <w:color w:val="000000" w:themeColor="text1"/>
      <w:sz w:val="8"/>
      <w:szCs w:val="22"/>
    </w:rPr>
  </w:style>
  <w:style w:type="character" w:customStyle="1" w:styleId="url">
    <w:name w:val="url"/>
    <w:basedOn w:val="DefaultParagraphFont"/>
    <w:rsid w:val="00E845AD"/>
  </w:style>
  <w:style w:type="character" w:customStyle="1" w:styleId="ellip">
    <w:name w:val="ellip"/>
    <w:basedOn w:val="DefaultParagraphFont"/>
    <w:rsid w:val="00E845AD"/>
  </w:style>
  <w:style w:type="character" w:customStyle="1" w:styleId="nowrap">
    <w:name w:val="nowrap"/>
    <w:basedOn w:val="DefaultParagraphFont"/>
    <w:rsid w:val="00E845AD"/>
  </w:style>
  <w:style w:type="paragraph" w:customStyle="1" w:styleId="Tag2">
    <w:name w:val="Tag2"/>
    <w:basedOn w:val="Normal"/>
    <w:qFormat/>
    <w:rsid w:val="00E845AD"/>
    <w:pPr>
      <w:spacing w:line="256" w:lineRule="auto"/>
    </w:pPr>
    <w:rPr>
      <w:b/>
      <w:sz w:val="24"/>
    </w:rPr>
  </w:style>
  <w:style w:type="character" w:customStyle="1" w:styleId="underlinedChar">
    <w:name w:val="underlined Char"/>
    <w:link w:val="underlined"/>
    <w:locked/>
    <w:rsid w:val="00E845A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845AD"/>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845A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E845AD"/>
    <w:rPr>
      <w:vertAlign w:val="superscript"/>
    </w:rPr>
  </w:style>
  <w:style w:type="character" w:customStyle="1" w:styleId="Emph">
    <w:name w:val="Emph"/>
    <w:basedOn w:val="DefaultParagraphFont"/>
    <w:uiPriority w:val="1"/>
    <w:qFormat/>
    <w:rsid w:val="00E845A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845AD"/>
    <w:rPr>
      <w:u w:val="single"/>
    </w:rPr>
  </w:style>
  <w:style w:type="character" w:customStyle="1" w:styleId="BoldUnderlineChar">
    <w:name w:val="Bold Underline Char"/>
    <w:basedOn w:val="DefaultParagraphFont"/>
    <w:rsid w:val="00E845AD"/>
    <w:rPr>
      <w:rFonts w:ascii="Arial" w:hAnsi="Arial" w:cs="Arial" w:hint="default"/>
      <w:b/>
      <w:bCs w:val="0"/>
      <w:u w:val="single"/>
    </w:rPr>
  </w:style>
  <w:style w:type="character" w:customStyle="1" w:styleId="ReadCard">
    <w:name w:val="ReadCard"/>
    <w:uiPriority w:val="1"/>
    <w:qFormat/>
    <w:rsid w:val="00E845A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845AD"/>
    <w:pPr>
      <w:spacing w:before="60" w:after="60"/>
    </w:pPr>
  </w:style>
  <w:style w:type="paragraph" w:customStyle="1" w:styleId="Cards">
    <w:name w:val="Cards"/>
    <w:next w:val="Normal"/>
    <w:link w:val="CardsChar"/>
    <w:qFormat/>
    <w:rsid w:val="00E845AD"/>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845AD"/>
    <w:rPr>
      <w:rFonts w:ascii="Times New Roman" w:eastAsia="Times New Roman" w:hAnsi="Times New Roman" w:cs="Times New Roman"/>
      <w:sz w:val="20"/>
    </w:rPr>
  </w:style>
  <w:style w:type="character" w:customStyle="1" w:styleId="DebateUnderline">
    <w:name w:val="Debate Underline"/>
    <w:qFormat/>
    <w:rsid w:val="00E845AD"/>
    <w:rPr>
      <w:rFonts w:ascii="Times New Roman" w:hAnsi="Times New Roman"/>
      <w:sz w:val="20"/>
      <w:u w:val="thick"/>
    </w:rPr>
  </w:style>
  <w:style w:type="paragraph" w:customStyle="1" w:styleId="Nothing">
    <w:name w:val="Nothing"/>
    <w:link w:val="NothingChar"/>
    <w:qFormat/>
    <w:rsid w:val="00E845AD"/>
    <w:rPr>
      <w:rFonts w:ascii="Times New Roman" w:eastAsia="Times New Roman" w:hAnsi="Times New Roman" w:cs="Times New Roman"/>
      <w:sz w:val="20"/>
    </w:rPr>
  </w:style>
  <w:style w:type="character" w:customStyle="1" w:styleId="NothingChar">
    <w:name w:val="Nothing Char"/>
    <w:link w:val="Nothing"/>
    <w:rsid w:val="00E845AD"/>
    <w:rPr>
      <w:rFonts w:ascii="Times New Roman" w:eastAsia="Times New Roman" w:hAnsi="Times New Roman" w:cs="Times New Roman"/>
      <w:sz w:val="20"/>
    </w:rPr>
  </w:style>
  <w:style w:type="paragraph" w:customStyle="1" w:styleId="cardtext">
    <w:name w:val="card text"/>
    <w:basedOn w:val="Normal"/>
    <w:link w:val="cardtextChar"/>
    <w:qFormat/>
    <w:rsid w:val="00E845AD"/>
    <w:pPr>
      <w:ind w:left="288" w:right="288"/>
    </w:pPr>
    <w:rPr>
      <w:rFonts w:ascii="Book Antiqua" w:hAnsi="Book Antiqua" w:cs="Lucida Grande"/>
    </w:rPr>
  </w:style>
  <w:style w:type="character" w:customStyle="1" w:styleId="cardtextChar">
    <w:name w:val="card text Char"/>
    <w:basedOn w:val="DefaultParagraphFont"/>
    <w:link w:val="cardtext"/>
    <w:rsid w:val="00E845AD"/>
    <w:rPr>
      <w:rFonts w:ascii="Book Antiqua" w:hAnsi="Book Antiqua" w:cs="Lucida Grande"/>
      <w:sz w:val="26"/>
    </w:rPr>
  </w:style>
  <w:style w:type="paragraph" w:customStyle="1" w:styleId="TagText">
    <w:name w:val="TagText"/>
    <w:basedOn w:val="Normal"/>
    <w:qFormat/>
    <w:rsid w:val="00E845AD"/>
    <w:rPr>
      <w:rFonts w:eastAsia="Calibri"/>
      <w:b/>
      <w:sz w:val="24"/>
    </w:rPr>
  </w:style>
  <w:style w:type="paragraph" w:customStyle="1" w:styleId="UnderlineEmphasis">
    <w:name w:val="Underline + Emphasis"/>
    <w:basedOn w:val="Normal"/>
    <w:next w:val="Normal"/>
    <w:link w:val="UnderlineEmphasisChar"/>
    <w:autoRedefine/>
    <w:qFormat/>
    <w:rsid w:val="00E845AD"/>
    <w:rPr>
      <w:rFonts w:eastAsia="Calibri"/>
      <w:b/>
      <w:color w:val="000000"/>
      <w:sz w:val="24"/>
      <w:u w:val="single"/>
    </w:rPr>
  </w:style>
  <w:style w:type="character" w:customStyle="1" w:styleId="UnderlineEmphasisChar">
    <w:name w:val="Underline + Emphasis Char"/>
    <w:basedOn w:val="DefaultParagraphFont"/>
    <w:link w:val="UnderlineEmphasis"/>
    <w:rsid w:val="00E845AD"/>
    <w:rPr>
      <w:rFonts w:ascii="Calibri" w:eastAsia="Calibri" w:hAnsi="Calibri" w:cs="Calibri"/>
      <w:b/>
      <w:color w:val="000000"/>
      <w:u w:val="single"/>
    </w:rPr>
  </w:style>
  <w:style w:type="character" w:customStyle="1" w:styleId="BoldUnderlineUNDO">
    <w:name w:val="Bold.Underline.UNDO"/>
    <w:uiPriority w:val="1"/>
    <w:qFormat/>
    <w:rsid w:val="00E845AD"/>
    <w:rPr>
      <w:b w:val="0"/>
    </w:rPr>
  </w:style>
  <w:style w:type="paragraph" w:styleId="FootnoteText">
    <w:name w:val="footnote text"/>
    <w:basedOn w:val="Normal"/>
    <w:link w:val="FootnoteTextChar"/>
    <w:uiPriority w:val="99"/>
    <w:unhideWhenUsed/>
    <w:qFormat/>
    <w:rsid w:val="00E845AD"/>
    <w:pPr>
      <w:spacing w:line="256" w:lineRule="auto"/>
    </w:pPr>
    <w:rPr>
      <w:sz w:val="20"/>
      <w:szCs w:val="20"/>
    </w:rPr>
  </w:style>
  <w:style w:type="character" w:customStyle="1" w:styleId="FootnoteTextChar">
    <w:name w:val="Footnote Text Char"/>
    <w:basedOn w:val="DefaultParagraphFont"/>
    <w:link w:val="FootnoteText"/>
    <w:uiPriority w:val="99"/>
    <w:rsid w:val="00E845AD"/>
    <w:rPr>
      <w:rFonts w:ascii="Calibri" w:hAnsi="Calibri" w:cs="Calibri"/>
      <w:sz w:val="20"/>
      <w:szCs w:val="20"/>
    </w:rPr>
  </w:style>
  <w:style w:type="character" w:customStyle="1" w:styleId="LinedDown">
    <w:name w:val="Lined Down"/>
    <w:qFormat/>
    <w:rsid w:val="00E845AD"/>
    <w:rPr>
      <w:rFonts w:ascii="Times New Roman" w:hAnsi="Times New Roman" w:cs="Times New Roman"/>
      <w:b w:val="0"/>
      <w:bCs w:val="0"/>
      <w:i w:val="0"/>
      <w:iCs w:val="0"/>
      <w:color w:val="000000"/>
      <w:sz w:val="12"/>
      <w:szCs w:val="12"/>
      <w:u w:val="none"/>
    </w:rPr>
  </w:style>
  <w:style w:type="character" w:customStyle="1" w:styleId="Carded">
    <w:name w:val="Carded"/>
    <w:qFormat/>
    <w:rsid w:val="00E845A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845AD"/>
    <w:rPr>
      <w:bCs/>
      <w:sz w:val="20"/>
      <w:u w:val="single"/>
    </w:rPr>
  </w:style>
  <w:style w:type="character" w:customStyle="1" w:styleId="LDAnalytics">
    <w:name w:val="LD Analytics"/>
    <w:basedOn w:val="DefaultParagraphFont"/>
    <w:autoRedefine/>
    <w:uiPriority w:val="1"/>
    <w:qFormat/>
    <w:rsid w:val="00E845AD"/>
  </w:style>
  <w:style w:type="paragraph" w:styleId="Subtitle">
    <w:name w:val="Subtitle"/>
    <w:basedOn w:val="Normal"/>
    <w:next w:val="Normal"/>
    <w:link w:val="SubtitleChar"/>
    <w:uiPriority w:val="11"/>
    <w:unhideWhenUsed/>
    <w:qFormat/>
    <w:rsid w:val="00E845A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845AD"/>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E845AD"/>
    <w:rPr>
      <w:rFonts w:eastAsia="Times New Roman" w:cs="Garamond"/>
      <w:bCs/>
      <w:u w:val="single"/>
    </w:rPr>
  </w:style>
  <w:style w:type="character" w:customStyle="1" w:styleId="BodyTextChar">
    <w:name w:val="Body Text Char"/>
    <w:basedOn w:val="DefaultParagraphFont"/>
    <w:link w:val="BodyText"/>
    <w:uiPriority w:val="99"/>
    <w:semiHidden/>
    <w:rsid w:val="00E845AD"/>
    <w:rPr>
      <w:rFonts w:ascii="Calibri" w:hAnsi="Calibri" w:cs="Calibri"/>
      <w:sz w:val="26"/>
    </w:rPr>
  </w:style>
  <w:style w:type="paragraph" w:styleId="BodyText">
    <w:name w:val="Body Text"/>
    <w:basedOn w:val="Normal"/>
    <w:link w:val="BodyTextChar"/>
    <w:uiPriority w:val="99"/>
    <w:semiHidden/>
    <w:unhideWhenUsed/>
    <w:rsid w:val="00E845AD"/>
    <w:pPr>
      <w:spacing w:after="120"/>
    </w:pPr>
  </w:style>
  <w:style w:type="character" w:customStyle="1" w:styleId="BodyTextChar1">
    <w:name w:val="Body Text Char1"/>
    <w:basedOn w:val="DefaultParagraphFont"/>
    <w:uiPriority w:val="99"/>
    <w:semiHidden/>
    <w:rsid w:val="00E845AD"/>
    <w:rPr>
      <w:rFonts w:ascii="Calibri" w:hAnsi="Calibri" w:cs="Calibri"/>
      <w:sz w:val="26"/>
    </w:rPr>
  </w:style>
  <w:style w:type="paragraph" w:customStyle="1" w:styleId="tiny">
    <w:name w:val="tiny"/>
    <w:next w:val="Normal"/>
    <w:link w:val="tinyChar"/>
    <w:autoRedefine/>
    <w:rsid w:val="00E845AD"/>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E845AD"/>
    <w:rPr>
      <w:rFonts w:ascii="Times New Roman" w:eastAsia="Malgun Gothic" w:hAnsi="Times New Roman" w:cs="Times New Roman"/>
      <w:sz w:val="12"/>
    </w:rPr>
  </w:style>
  <w:style w:type="character" w:customStyle="1" w:styleId="LDCut">
    <w:name w:val="LD Cut"/>
    <w:basedOn w:val="DefaultParagraphFont"/>
    <w:uiPriority w:val="1"/>
    <w:qFormat/>
    <w:rsid w:val="00E845AD"/>
    <w:rPr>
      <w:rFonts w:ascii="Times New Roman" w:hAnsi="Times New Roman"/>
      <w:b w:val="0"/>
      <w:color w:val="auto"/>
      <w:sz w:val="12"/>
    </w:rPr>
  </w:style>
  <w:style w:type="character" w:customStyle="1" w:styleId="LDUnderline">
    <w:name w:val="LD Underline"/>
    <w:basedOn w:val="DefaultParagraphFont"/>
    <w:uiPriority w:val="1"/>
    <w:qFormat/>
    <w:rsid w:val="00E845AD"/>
    <w:rPr>
      <w:rFonts w:ascii="Times New Roman" w:hAnsi="Times New Roman" w:cs="Times New Roman"/>
      <w:b/>
      <w:color w:val="auto"/>
      <w:sz w:val="24"/>
      <w:u w:val="single"/>
    </w:rPr>
  </w:style>
  <w:style w:type="character" w:customStyle="1" w:styleId="Style4Char">
    <w:name w:val="Style4 Char"/>
    <w:rsid w:val="00E845AD"/>
    <w:rPr>
      <w:rFonts w:ascii="Arial Narrow" w:hAnsi="Arial Narrow"/>
      <w:szCs w:val="24"/>
      <w:u w:val="single"/>
      <w:lang w:val="en-US" w:eastAsia="en-US" w:bidi="ar-SA"/>
    </w:rPr>
  </w:style>
  <w:style w:type="character" w:customStyle="1" w:styleId="Style1Char">
    <w:name w:val="Style1 Char"/>
    <w:locked/>
    <w:rsid w:val="00E845AD"/>
    <w:rPr>
      <w:rFonts w:ascii="Times New Roman" w:eastAsia="SimSun" w:hAnsi="Times New Roman"/>
      <w:szCs w:val="24"/>
      <w:u w:val="single"/>
      <w:lang w:eastAsia="zh-CN"/>
    </w:rPr>
  </w:style>
  <w:style w:type="character" w:customStyle="1" w:styleId="Style11pt">
    <w:name w:val="Style 11 pt"/>
    <w:basedOn w:val="DefaultParagraphFont"/>
    <w:rsid w:val="00E845AD"/>
    <w:rPr>
      <w:sz w:val="20"/>
    </w:rPr>
  </w:style>
  <w:style w:type="character" w:customStyle="1" w:styleId="DebateHighlighted">
    <w:name w:val="Debate Highlighted"/>
    <w:rsid w:val="00E845AD"/>
    <w:rPr>
      <w:rFonts w:ascii="Times New Roman" w:hAnsi="Times New Roman"/>
      <w:sz w:val="20"/>
      <w:u w:val="thick"/>
      <w:bdr w:val="none" w:sz="0" w:space="0" w:color="auto"/>
      <w:shd w:val="clear" w:color="auto" w:fill="00FFFF"/>
    </w:rPr>
  </w:style>
  <w:style w:type="paragraph" w:customStyle="1" w:styleId="Cites">
    <w:name w:val="Cites"/>
    <w:next w:val="Cards"/>
    <w:rsid w:val="00E845AD"/>
    <w:pPr>
      <w:widowControl w:val="0"/>
    </w:pPr>
    <w:rPr>
      <w:rFonts w:ascii="Times New Roman" w:eastAsia="Times New Roman" w:hAnsi="Times New Roman" w:cs="Times New Roman"/>
      <w:sz w:val="20"/>
    </w:rPr>
  </w:style>
  <w:style w:type="character" w:customStyle="1" w:styleId="Author-Date">
    <w:name w:val="Author-Date"/>
    <w:rsid w:val="00E845AD"/>
    <w:rPr>
      <w:b/>
      <w:sz w:val="24"/>
    </w:rPr>
  </w:style>
  <w:style w:type="character" w:customStyle="1" w:styleId="regtext">
    <w:name w:val="regtext"/>
    <w:uiPriority w:val="99"/>
    <w:rsid w:val="00E845AD"/>
  </w:style>
  <w:style w:type="character" w:customStyle="1" w:styleId="Dottedunderline">
    <w:name w:val="Dotted underline"/>
    <w:rsid w:val="00E845AD"/>
    <w:rPr>
      <w:u w:val="dotted"/>
    </w:rPr>
  </w:style>
  <w:style w:type="character" w:customStyle="1" w:styleId="slug-pub-date">
    <w:name w:val="slug-pub-date"/>
    <w:rsid w:val="00E845AD"/>
  </w:style>
  <w:style w:type="character" w:customStyle="1" w:styleId="slug-vol">
    <w:name w:val="slug-vol"/>
    <w:rsid w:val="00E845AD"/>
  </w:style>
  <w:style w:type="character" w:customStyle="1" w:styleId="slug-issue">
    <w:name w:val="slug-issue"/>
    <w:rsid w:val="00E845AD"/>
  </w:style>
  <w:style w:type="character" w:customStyle="1" w:styleId="slug-pages">
    <w:name w:val="slug-pages"/>
    <w:rsid w:val="00E845AD"/>
  </w:style>
  <w:style w:type="character" w:customStyle="1" w:styleId="DDIUnderline">
    <w:name w:val="DDI Underline"/>
    <w:uiPriority w:val="99"/>
    <w:rsid w:val="00E845AD"/>
    <w:rPr>
      <w:sz w:val="20"/>
      <w:u w:val="thick"/>
    </w:rPr>
  </w:style>
  <w:style w:type="character" w:customStyle="1" w:styleId="CardsChar1">
    <w:name w:val="Cards Char1"/>
    <w:locked/>
    <w:rsid w:val="00E845AD"/>
    <w:rPr>
      <w:rFonts w:ascii="Times New Roman" w:eastAsia="Times New Roman" w:hAnsi="Times New Roman" w:cs="Times New Roman"/>
    </w:rPr>
  </w:style>
  <w:style w:type="character" w:customStyle="1" w:styleId="apple-converted-space">
    <w:name w:val="apple-converted-space"/>
    <w:basedOn w:val="DefaultParagraphFont"/>
    <w:rsid w:val="00E845AD"/>
  </w:style>
  <w:style w:type="character" w:customStyle="1" w:styleId="CardTextChar0">
    <w:name w:val="Card Text Char"/>
    <w:locked/>
    <w:rsid w:val="00E845AD"/>
    <w:rPr>
      <w:rFonts w:ascii="Georgia" w:hAnsi="Georgia"/>
      <w:sz w:val="18"/>
      <w:u w:val="single"/>
    </w:rPr>
  </w:style>
  <w:style w:type="character" w:customStyle="1" w:styleId="normaltextrun">
    <w:name w:val="normaltextrun"/>
    <w:basedOn w:val="DefaultParagraphFont"/>
    <w:rsid w:val="00E845AD"/>
  </w:style>
  <w:style w:type="character" w:customStyle="1" w:styleId="eop">
    <w:name w:val="eop"/>
    <w:basedOn w:val="DefaultParagraphFont"/>
    <w:rsid w:val="00E845AD"/>
  </w:style>
  <w:style w:type="character" w:customStyle="1" w:styleId="spellingerror">
    <w:name w:val="spellingerror"/>
    <w:basedOn w:val="DefaultParagraphFont"/>
    <w:rsid w:val="00E845AD"/>
  </w:style>
  <w:style w:type="paragraph" w:customStyle="1" w:styleId="m-2839544472620372085msonospacing">
    <w:name w:val="m_-2839544472620372085msonospacing"/>
    <w:basedOn w:val="Normal"/>
    <w:rsid w:val="00E845AD"/>
    <w:pPr>
      <w:spacing w:before="100" w:beforeAutospacing="1" w:after="100" w:afterAutospacing="1"/>
    </w:pPr>
    <w:rPr>
      <w:sz w:val="24"/>
    </w:rPr>
  </w:style>
  <w:style w:type="paragraph" w:customStyle="1" w:styleId="franklin-light1">
    <w:name w:val="franklin-light1"/>
    <w:basedOn w:val="Normal"/>
    <w:rsid w:val="00E845AD"/>
    <w:pPr>
      <w:spacing w:before="100" w:beforeAutospacing="1" w:after="100" w:afterAutospacing="1"/>
    </w:pPr>
    <w:rPr>
      <w:sz w:val="24"/>
    </w:rPr>
  </w:style>
  <w:style w:type="character" w:customStyle="1" w:styleId="powa-tease">
    <w:name w:val="powa-tease"/>
    <w:basedOn w:val="DefaultParagraphFont"/>
    <w:rsid w:val="00E845AD"/>
  </w:style>
  <w:style w:type="character" w:customStyle="1" w:styleId="powa-byline">
    <w:name w:val="powa-byline"/>
    <w:basedOn w:val="DefaultParagraphFont"/>
    <w:rsid w:val="00E845AD"/>
  </w:style>
  <w:style w:type="character" w:customStyle="1" w:styleId="apple-style-span">
    <w:name w:val="apple-style-span"/>
    <w:basedOn w:val="DefaultParagraphFont"/>
    <w:rsid w:val="00E845AD"/>
    <w:rPr>
      <w:rFonts w:cs="Times New Roman"/>
    </w:rPr>
  </w:style>
  <w:style w:type="paragraph" w:customStyle="1" w:styleId="noindent">
    <w:name w:val="noindent"/>
    <w:basedOn w:val="Normal"/>
    <w:rsid w:val="00E845AD"/>
    <w:pPr>
      <w:spacing w:before="100" w:beforeAutospacing="1" w:after="100" w:afterAutospacing="1"/>
    </w:pPr>
    <w:rPr>
      <w:rFonts w:eastAsia="Times New Roman"/>
    </w:rPr>
  </w:style>
  <w:style w:type="character" w:customStyle="1" w:styleId="st">
    <w:name w:val="st"/>
    <w:rsid w:val="00E845AD"/>
  </w:style>
  <w:style w:type="character" w:customStyle="1" w:styleId="highlight2">
    <w:name w:val="highlight2"/>
    <w:basedOn w:val="DefaultParagraphFont"/>
    <w:rsid w:val="00E845AD"/>
    <w:rPr>
      <w:rFonts w:ascii="Arial" w:hAnsi="Arial"/>
      <w:b/>
      <w:sz w:val="19"/>
      <w:u w:val="thick"/>
      <w:bdr w:val="none" w:sz="0" w:space="0" w:color="auto"/>
      <w:shd w:val="clear" w:color="auto" w:fill="auto"/>
    </w:rPr>
  </w:style>
  <w:style w:type="character" w:customStyle="1" w:styleId="Emphasis2">
    <w:name w:val="Emphasis2"/>
    <w:basedOn w:val="DefaultParagraphFont"/>
    <w:rsid w:val="00E845AD"/>
    <w:rPr>
      <w:rFonts w:ascii="Franklin Gothic Heavy" w:hAnsi="Franklin Gothic Heavy" w:hint="default"/>
      <w:iCs/>
      <w:u w:val="single"/>
    </w:rPr>
  </w:style>
  <w:style w:type="character" w:customStyle="1" w:styleId="EmphasizeThis">
    <w:name w:val="EmphasizeThis"/>
    <w:rsid w:val="00E845AD"/>
    <w:rPr>
      <w:rFonts w:ascii="Georgia" w:hAnsi="Georgia" w:hint="default"/>
      <w:b/>
      <w:bCs w:val="0"/>
      <w:iCs/>
      <w:sz w:val="24"/>
      <w:u w:val="thick"/>
    </w:rPr>
  </w:style>
  <w:style w:type="character" w:customStyle="1" w:styleId="Style3Char">
    <w:name w:val="Style3 Char"/>
    <w:rsid w:val="00E845A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E845AD"/>
    <w:rPr>
      <w:rFonts w:ascii="Calibri" w:hAnsi="Calibri" w:cs="Calibri"/>
      <w:sz w:val="20"/>
      <w:szCs w:val="20"/>
    </w:rPr>
  </w:style>
  <w:style w:type="paragraph" w:styleId="CommentText">
    <w:name w:val="annotation text"/>
    <w:basedOn w:val="Normal"/>
    <w:link w:val="CommentTextChar"/>
    <w:uiPriority w:val="99"/>
    <w:semiHidden/>
    <w:unhideWhenUsed/>
    <w:rsid w:val="00E845AD"/>
    <w:rPr>
      <w:sz w:val="20"/>
      <w:szCs w:val="20"/>
    </w:rPr>
  </w:style>
  <w:style w:type="character" w:customStyle="1" w:styleId="CommentTextChar1">
    <w:name w:val="Comment Text Char1"/>
    <w:basedOn w:val="DefaultParagraphFont"/>
    <w:uiPriority w:val="99"/>
    <w:semiHidden/>
    <w:rsid w:val="00E845AD"/>
    <w:rPr>
      <w:rFonts w:ascii="Calibri" w:hAnsi="Calibri" w:cs="Calibri"/>
      <w:sz w:val="20"/>
      <w:szCs w:val="20"/>
    </w:rPr>
  </w:style>
  <w:style w:type="character" w:customStyle="1" w:styleId="balancedheadline">
    <w:name w:val="balancedheadline"/>
    <w:basedOn w:val="DefaultParagraphFont"/>
    <w:rsid w:val="00E845AD"/>
  </w:style>
  <w:style w:type="paragraph" w:customStyle="1" w:styleId="analytic0">
    <w:name w:val="analytic"/>
    <w:basedOn w:val="Analytic"/>
    <w:link w:val="analyticChar0"/>
    <w:autoRedefine/>
    <w:uiPriority w:val="4"/>
    <w:qFormat/>
    <w:rsid w:val="00E845AD"/>
    <w:rPr>
      <w:i/>
      <w:color w:val="2D72B1"/>
    </w:rPr>
  </w:style>
  <w:style w:type="character" w:customStyle="1" w:styleId="analyticChar0">
    <w:name w:val="analytic Char"/>
    <w:basedOn w:val="DefaultParagraphFont"/>
    <w:link w:val="analytic0"/>
    <w:uiPriority w:val="4"/>
    <w:rsid w:val="00E845AD"/>
    <w:rPr>
      <w:rFonts w:ascii="Calibri" w:hAnsi="Calibri" w:cs="Calibri"/>
      <w:i/>
      <w:color w:val="2D72B1"/>
      <w:sz w:val="26"/>
    </w:rPr>
  </w:style>
  <w:style w:type="paragraph" w:customStyle="1" w:styleId="ColorfulList-Accent11">
    <w:name w:val="Colorful List - Accent 11"/>
    <w:basedOn w:val="Normal"/>
    <w:uiPriority w:val="34"/>
    <w:qFormat/>
    <w:rsid w:val="00E845A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E845AD"/>
  </w:style>
  <w:style w:type="character" w:customStyle="1" w:styleId="m-4339160018974791352styleunderline">
    <w:name w:val="m_-4339160018974791352styleunderline"/>
    <w:basedOn w:val="DefaultParagraphFont"/>
    <w:rsid w:val="00E845AD"/>
  </w:style>
  <w:style w:type="character" w:customStyle="1" w:styleId="m8622195508348221850gmail-msohyperlink">
    <w:name w:val="m_8622195508348221850gmail-msohyperlink"/>
    <w:basedOn w:val="DefaultParagraphFont"/>
    <w:rsid w:val="00E845AD"/>
  </w:style>
  <w:style w:type="character" w:customStyle="1" w:styleId="longbio">
    <w:name w:val="long_bio"/>
    <w:basedOn w:val="DefaultParagraphFont"/>
    <w:rsid w:val="00E845AD"/>
  </w:style>
  <w:style w:type="paragraph" w:customStyle="1" w:styleId="css-1ygdjhk">
    <w:name w:val="css-1ygdjhk"/>
    <w:basedOn w:val="Normal"/>
    <w:rsid w:val="00E845A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E845AD"/>
    <w:rPr>
      <w:rFonts w:eastAsia="Calibri"/>
      <w:b/>
      <w:color w:val="000000"/>
      <w:u w:val="single"/>
      <w:lang w:val="x-none" w:eastAsia="x-none"/>
    </w:rPr>
  </w:style>
  <w:style w:type="character" w:customStyle="1" w:styleId="CardText2Char">
    <w:name w:val="Card Text 2 Char"/>
    <w:link w:val="CardText2"/>
    <w:rsid w:val="00E845AD"/>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E845AD"/>
  </w:style>
  <w:style w:type="paragraph" w:customStyle="1" w:styleId="m8953919872937919259gmail-msolistparagraphcxspmiddle">
    <w:name w:val="m_8953919872937919259gmail-msolistparagraphcxspmiddle"/>
    <w:basedOn w:val="Normal"/>
    <w:rsid w:val="00E845AD"/>
    <w:pPr>
      <w:spacing w:beforeLines="1" w:afterLines="1"/>
    </w:pPr>
    <w:rPr>
      <w:rFonts w:ascii="Times" w:hAnsi="Times"/>
      <w:sz w:val="20"/>
      <w:szCs w:val="20"/>
    </w:rPr>
  </w:style>
  <w:style w:type="paragraph" w:customStyle="1" w:styleId="flashline">
    <w:name w:val="flashline"/>
    <w:basedOn w:val="Normal"/>
    <w:rsid w:val="00E845AD"/>
    <w:pPr>
      <w:spacing w:before="100" w:beforeAutospacing="1" w:after="100" w:afterAutospacing="1"/>
    </w:pPr>
    <w:rPr>
      <w:rFonts w:eastAsia="Times New Roman"/>
      <w:sz w:val="24"/>
    </w:rPr>
  </w:style>
  <w:style w:type="paragraph" w:customStyle="1" w:styleId="lbexhangwithmargin">
    <w:name w:val="lbexhangwithmargin"/>
    <w:basedOn w:val="Normal"/>
    <w:rsid w:val="00E845A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E845AD"/>
  </w:style>
  <w:style w:type="character" w:customStyle="1" w:styleId="lbexallcap">
    <w:name w:val="lbexallcap"/>
    <w:basedOn w:val="DefaultParagraphFont"/>
    <w:rsid w:val="00E845AD"/>
  </w:style>
  <w:style w:type="paragraph" w:customStyle="1" w:styleId="lbexindent">
    <w:name w:val="lbexindent"/>
    <w:basedOn w:val="Normal"/>
    <w:rsid w:val="00E845AD"/>
    <w:pPr>
      <w:spacing w:before="100" w:beforeAutospacing="1" w:after="100" w:afterAutospacing="1"/>
    </w:pPr>
    <w:rPr>
      <w:rFonts w:eastAsia="Times New Roman"/>
      <w:sz w:val="24"/>
    </w:rPr>
  </w:style>
  <w:style w:type="paragraph" w:customStyle="1" w:styleId="lbexindentparagraph">
    <w:name w:val="lbexindentparagraph"/>
    <w:basedOn w:val="Normal"/>
    <w:rsid w:val="00E845AD"/>
    <w:pPr>
      <w:spacing w:before="100" w:beforeAutospacing="1" w:after="100" w:afterAutospacing="1"/>
    </w:pPr>
    <w:rPr>
      <w:rFonts w:eastAsia="Times New Roman"/>
      <w:sz w:val="24"/>
    </w:rPr>
  </w:style>
  <w:style w:type="paragraph" w:customStyle="1" w:styleId="zn-bodyparagraph">
    <w:name w:val="zn-body__paragraph"/>
    <w:basedOn w:val="Normal"/>
    <w:rsid w:val="00E845AD"/>
    <w:pPr>
      <w:spacing w:before="100" w:beforeAutospacing="1" w:after="100" w:afterAutospacing="1"/>
    </w:pPr>
    <w:rPr>
      <w:rFonts w:eastAsia="Times New Roman"/>
      <w:sz w:val="24"/>
    </w:rPr>
  </w:style>
  <w:style w:type="character" w:customStyle="1" w:styleId="c-messagebody">
    <w:name w:val="c-message__body"/>
    <w:basedOn w:val="DefaultParagraphFont"/>
    <w:rsid w:val="00E845AD"/>
  </w:style>
  <w:style w:type="character" w:customStyle="1" w:styleId="m7735155540857680774gmail-style13ptbold">
    <w:name w:val="m_7735155540857680774gmail-style13ptbold"/>
    <w:basedOn w:val="DefaultParagraphFont"/>
    <w:rsid w:val="00E845AD"/>
  </w:style>
  <w:style w:type="character" w:customStyle="1" w:styleId="style65">
    <w:name w:val="style65"/>
    <w:basedOn w:val="DefaultParagraphFont"/>
    <w:rsid w:val="00E845AD"/>
  </w:style>
  <w:style w:type="character" w:customStyle="1" w:styleId="bodytext0">
    <w:name w:val="body_text"/>
    <w:basedOn w:val="DefaultParagraphFont"/>
    <w:rsid w:val="00E845AD"/>
  </w:style>
  <w:style w:type="character" w:customStyle="1" w:styleId="bio">
    <w:name w:val="bio"/>
    <w:basedOn w:val="DefaultParagraphFont"/>
    <w:rsid w:val="00E845AD"/>
  </w:style>
  <w:style w:type="character" w:customStyle="1" w:styleId="citesChar">
    <w:name w:val="cites Char"/>
    <w:link w:val="cites0"/>
    <w:rsid w:val="00E845AD"/>
    <w:rPr>
      <w:rFonts w:eastAsia="SimSun"/>
      <w:b/>
      <w:lang w:eastAsia="zh-CN"/>
    </w:rPr>
  </w:style>
  <w:style w:type="paragraph" w:customStyle="1" w:styleId="cites0">
    <w:name w:val="cites"/>
    <w:next w:val="Normal"/>
    <w:link w:val="citesChar"/>
    <w:autoRedefine/>
    <w:rsid w:val="00E845AD"/>
    <w:pPr>
      <w:contextualSpacing/>
    </w:pPr>
    <w:rPr>
      <w:rFonts w:eastAsia="SimSun"/>
      <w:b/>
      <w:lang w:eastAsia="zh-CN"/>
    </w:rPr>
  </w:style>
  <w:style w:type="character" w:customStyle="1" w:styleId="5yl5">
    <w:name w:val="_5yl5"/>
    <w:basedOn w:val="DefaultParagraphFont"/>
    <w:rsid w:val="00E845AD"/>
  </w:style>
  <w:style w:type="character" w:customStyle="1" w:styleId="text">
    <w:name w:val="text"/>
    <w:basedOn w:val="DefaultParagraphFont"/>
    <w:rsid w:val="00E845AD"/>
  </w:style>
  <w:style w:type="paragraph" w:customStyle="1" w:styleId="generic-articlebody">
    <w:name w:val="generic-article__body"/>
    <w:basedOn w:val="Normal"/>
    <w:rsid w:val="00E845A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E845A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E845AD"/>
    <w:rPr>
      <w:b/>
      <w:bCs/>
    </w:rPr>
  </w:style>
  <w:style w:type="character" w:customStyle="1" w:styleId="CommentSubjectChar1">
    <w:name w:val="Comment Subject Char1"/>
    <w:basedOn w:val="CommentTextChar1"/>
    <w:uiPriority w:val="99"/>
    <w:semiHidden/>
    <w:rsid w:val="00E845AD"/>
    <w:rPr>
      <w:rFonts w:ascii="Calibri" w:hAnsi="Calibri" w:cs="Calibri"/>
      <w:b/>
      <w:bCs/>
      <w:sz w:val="20"/>
      <w:szCs w:val="20"/>
    </w:rPr>
  </w:style>
  <w:style w:type="character" w:customStyle="1" w:styleId="UnresolvedMention12">
    <w:name w:val="Unresolved Mention12"/>
    <w:basedOn w:val="DefaultParagraphFont"/>
    <w:uiPriority w:val="99"/>
    <w:rsid w:val="00E845AD"/>
    <w:rPr>
      <w:color w:val="605E5C"/>
      <w:shd w:val="clear" w:color="auto" w:fill="E1DFDD"/>
    </w:rPr>
  </w:style>
  <w:style w:type="paragraph" w:customStyle="1" w:styleId="CardNotUnderlined">
    <w:name w:val="Card Not Underlined"/>
    <w:basedOn w:val="Normal"/>
    <w:autoRedefine/>
    <w:rsid w:val="00E845AD"/>
    <w:rPr>
      <w:rFonts w:eastAsia="Times New Roman"/>
      <w:sz w:val="12"/>
      <w:szCs w:val="20"/>
    </w:rPr>
  </w:style>
  <w:style w:type="paragraph" w:customStyle="1" w:styleId="msonormal0">
    <w:name w:val="msonormal"/>
    <w:basedOn w:val="Normal"/>
    <w:rsid w:val="00E845AD"/>
    <w:pPr>
      <w:spacing w:before="100" w:beforeAutospacing="1" w:after="100" w:afterAutospacing="1" w:line="256" w:lineRule="auto"/>
    </w:pPr>
    <w:rPr>
      <w:sz w:val="24"/>
    </w:rPr>
  </w:style>
  <w:style w:type="table" w:styleId="TableGrid">
    <w:name w:val="Table Grid"/>
    <w:basedOn w:val="TableNormal"/>
    <w:uiPriority w:val="59"/>
    <w:rsid w:val="00E845A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E845AD"/>
    <w:pPr>
      <w:spacing w:before="100" w:beforeAutospacing="1" w:after="100" w:afterAutospacing="1"/>
    </w:pPr>
    <w:rPr>
      <w:rFonts w:eastAsia="Times New Roman"/>
      <w:sz w:val="24"/>
    </w:rPr>
  </w:style>
  <w:style w:type="paragraph" w:customStyle="1" w:styleId="p6">
    <w:name w:val="p6"/>
    <w:basedOn w:val="Normal"/>
    <w:rsid w:val="00E845AD"/>
    <w:pPr>
      <w:spacing w:before="100" w:beforeAutospacing="1" w:after="100" w:afterAutospacing="1"/>
    </w:pPr>
    <w:rPr>
      <w:rFonts w:eastAsia="Times New Roman"/>
      <w:sz w:val="24"/>
    </w:rPr>
  </w:style>
  <w:style w:type="paragraph" w:customStyle="1" w:styleId="paragraph-sc-1tqpf5s-0">
    <w:name w:val="paragraph-sc-1tqpf5s-0"/>
    <w:basedOn w:val="Normal"/>
    <w:rsid w:val="00E845AD"/>
    <w:pPr>
      <w:spacing w:before="100" w:beforeAutospacing="1" w:after="100" w:afterAutospacing="1"/>
    </w:pPr>
    <w:rPr>
      <w:rFonts w:eastAsia="Times New Roman"/>
      <w:sz w:val="24"/>
    </w:rPr>
  </w:style>
  <w:style w:type="character" w:customStyle="1" w:styleId="edited-3sfazf">
    <w:name w:val="edited-3sfazf"/>
    <w:basedOn w:val="DefaultParagraphFont"/>
    <w:rsid w:val="00E845AD"/>
  </w:style>
  <w:style w:type="character" w:customStyle="1" w:styleId="content-1o0f9g">
    <w:name w:val="content-1o0f9g"/>
    <w:basedOn w:val="DefaultParagraphFont"/>
    <w:rsid w:val="00E845AD"/>
  </w:style>
  <w:style w:type="paragraph" w:customStyle="1" w:styleId="mol-para-with-font">
    <w:name w:val="mol-para-with-font"/>
    <w:basedOn w:val="Normal"/>
    <w:rsid w:val="00E845A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E845AD"/>
  </w:style>
  <w:style w:type="character" w:customStyle="1" w:styleId="comma-separator">
    <w:name w:val="comma-separator"/>
    <w:basedOn w:val="DefaultParagraphFont"/>
    <w:rsid w:val="00E845AD"/>
  </w:style>
  <w:style w:type="paragraph" w:customStyle="1" w:styleId="imagecaption">
    <w:name w:val="imagecaption"/>
    <w:basedOn w:val="Normal"/>
    <w:rsid w:val="00E845AD"/>
    <w:pPr>
      <w:spacing w:before="100" w:beforeAutospacing="1" w:after="100" w:afterAutospacing="1"/>
    </w:pPr>
    <w:rPr>
      <w:rFonts w:eastAsia="Times New Roman"/>
      <w:sz w:val="24"/>
    </w:rPr>
  </w:style>
  <w:style w:type="character" w:customStyle="1" w:styleId="wikiexternallink">
    <w:name w:val="wikiexternallink"/>
    <w:basedOn w:val="DefaultParagraphFont"/>
    <w:rsid w:val="00E845AD"/>
  </w:style>
  <w:style w:type="character" w:customStyle="1" w:styleId="wikigeneratedlinkcontent">
    <w:name w:val="wikigeneratedlinkcontent"/>
    <w:basedOn w:val="DefaultParagraphFont"/>
    <w:rsid w:val="00E845AD"/>
  </w:style>
  <w:style w:type="paragraph" w:customStyle="1" w:styleId="ssrcss-1q0x1qg-paragraph">
    <w:name w:val="ssrcss-1q0x1qg-paragraph"/>
    <w:basedOn w:val="Normal"/>
    <w:rsid w:val="00E845AD"/>
    <w:pPr>
      <w:spacing w:before="100" w:beforeAutospacing="1" w:after="100" w:afterAutospacing="1"/>
    </w:pPr>
    <w:rPr>
      <w:rFonts w:eastAsia="Times New Roman"/>
      <w:sz w:val="24"/>
    </w:rPr>
  </w:style>
  <w:style w:type="paragraph" w:customStyle="1" w:styleId="css-axufdj">
    <w:name w:val="css-axufdj"/>
    <w:basedOn w:val="Normal"/>
    <w:rsid w:val="00E845AD"/>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E845AD"/>
  </w:style>
  <w:style w:type="paragraph" w:customStyle="1" w:styleId="insinstorydvcaption">
    <w:name w:val="ins_instory_dv_caption"/>
    <w:basedOn w:val="Normal"/>
    <w:rsid w:val="00E845A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845AD"/>
    <w:rPr>
      <w:rFonts w:ascii="Calibri" w:eastAsia="Times New Roman" w:hAnsi="Calibri" w:cs="Calibri"/>
      <w:lang w:eastAsia="ko-KR"/>
    </w:rPr>
  </w:style>
  <w:style w:type="character" w:customStyle="1" w:styleId="sr-only">
    <w:name w:val="sr-only"/>
    <w:basedOn w:val="DefaultParagraphFont"/>
    <w:rsid w:val="00E845AD"/>
  </w:style>
  <w:style w:type="character" w:customStyle="1" w:styleId="UnresolvedMention1">
    <w:name w:val="Unresolved Mention1"/>
    <w:basedOn w:val="DefaultParagraphFont"/>
    <w:uiPriority w:val="99"/>
    <w:semiHidden/>
    <w:unhideWhenUsed/>
    <w:rsid w:val="00E845AD"/>
    <w:rPr>
      <w:color w:val="605E5C"/>
      <w:shd w:val="clear" w:color="auto" w:fill="E1DFDD"/>
    </w:rPr>
  </w:style>
  <w:style w:type="character" w:styleId="PageNumber">
    <w:name w:val="page number"/>
    <w:basedOn w:val="DefaultParagraphFont"/>
    <w:uiPriority w:val="99"/>
    <w:semiHidden/>
    <w:unhideWhenUsed/>
    <w:rsid w:val="00E845AD"/>
  </w:style>
  <w:style w:type="character" w:customStyle="1" w:styleId="UnresolvedMention10">
    <w:name w:val="Unresolved Mention10"/>
    <w:basedOn w:val="DefaultParagraphFont"/>
    <w:uiPriority w:val="99"/>
    <w:semiHidden/>
    <w:unhideWhenUsed/>
    <w:rsid w:val="00E845AD"/>
    <w:rPr>
      <w:color w:val="605E5C"/>
      <w:shd w:val="clear" w:color="auto" w:fill="E1DFDD"/>
    </w:rPr>
  </w:style>
  <w:style w:type="paragraph" w:styleId="Revision">
    <w:name w:val="Revision"/>
    <w:uiPriority w:val="99"/>
    <w:semiHidden/>
    <w:rsid w:val="00E845A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E845AD"/>
    <w:pPr>
      <w:spacing w:before="100" w:beforeAutospacing="1" w:after="100" w:afterAutospacing="1" w:line="256" w:lineRule="auto"/>
    </w:pPr>
    <w:rPr>
      <w:sz w:val="24"/>
    </w:rPr>
  </w:style>
  <w:style w:type="paragraph" w:customStyle="1" w:styleId="p1">
    <w:name w:val="p1"/>
    <w:basedOn w:val="Normal"/>
    <w:uiPriority w:val="99"/>
    <w:semiHidden/>
    <w:rsid w:val="00E845AD"/>
    <w:pPr>
      <w:spacing w:line="256" w:lineRule="auto"/>
    </w:pPr>
    <w:rPr>
      <w:sz w:val="20"/>
      <w:szCs w:val="20"/>
    </w:rPr>
  </w:style>
  <w:style w:type="paragraph" w:customStyle="1" w:styleId="Shrink6">
    <w:name w:val="Shrink 6"/>
    <w:basedOn w:val="Normal"/>
    <w:uiPriority w:val="99"/>
    <w:semiHidden/>
    <w:qFormat/>
    <w:rsid w:val="00E845AD"/>
    <w:pPr>
      <w:spacing w:line="256" w:lineRule="auto"/>
    </w:pPr>
    <w:rPr>
      <w:rFonts w:ascii="Georgia" w:hAnsi="Georgia"/>
      <w:sz w:val="12"/>
    </w:rPr>
  </w:style>
  <w:style w:type="character" w:styleId="EndnoteReference">
    <w:name w:val="endnote reference"/>
    <w:basedOn w:val="DefaultParagraphFont"/>
    <w:uiPriority w:val="99"/>
    <w:semiHidden/>
    <w:unhideWhenUsed/>
    <w:rsid w:val="00E845AD"/>
    <w:rPr>
      <w:vertAlign w:val="superscript"/>
    </w:rPr>
  </w:style>
  <w:style w:type="character" w:customStyle="1" w:styleId="FooterChar1">
    <w:name w:val="Footer Char1"/>
    <w:basedOn w:val="DefaultParagraphFont"/>
    <w:uiPriority w:val="99"/>
    <w:semiHidden/>
    <w:rsid w:val="00E845AD"/>
    <w:rPr>
      <w:rFonts w:ascii="Calibri" w:eastAsiaTheme="minorHAnsi" w:hAnsi="Calibri" w:cs="Calibri"/>
      <w:sz w:val="16"/>
      <w:szCs w:val="22"/>
    </w:rPr>
  </w:style>
  <w:style w:type="character" w:customStyle="1" w:styleId="HeaderChar1">
    <w:name w:val="Header Char1"/>
    <w:basedOn w:val="DefaultParagraphFont"/>
    <w:uiPriority w:val="99"/>
    <w:semiHidden/>
    <w:rsid w:val="00E845A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845AD"/>
    <w:rPr>
      <w:rFonts w:ascii="Segoe UI" w:hAnsi="Segoe UI" w:cs="Segoe UI"/>
      <w:sz w:val="16"/>
      <w:szCs w:val="16"/>
    </w:rPr>
  </w:style>
  <w:style w:type="character" w:styleId="CommentReference">
    <w:name w:val="annotation reference"/>
    <w:basedOn w:val="DefaultParagraphFont"/>
    <w:uiPriority w:val="99"/>
    <w:semiHidden/>
    <w:unhideWhenUsed/>
    <w:rsid w:val="00E845AD"/>
    <w:rPr>
      <w:sz w:val="16"/>
      <w:szCs w:val="16"/>
    </w:rPr>
  </w:style>
  <w:style w:type="character" w:customStyle="1" w:styleId="UnresolvedMention30">
    <w:name w:val="Unresolved Mention30"/>
    <w:basedOn w:val="DefaultParagraphFont"/>
    <w:uiPriority w:val="99"/>
    <w:semiHidden/>
    <w:unhideWhenUsed/>
    <w:rsid w:val="00E845AD"/>
    <w:rPr>
      <w:color w:val="605E5C"/>
      <w:shd w:val="clear" w:color="auto" w:fill="E1DFDD"/>
    </w:rPr>
  </w:style>
  <w:style w:type="character" w:customStyle="1" w:styleId="UnresolvedMention4">
    <w:name w:val="Unresolved Mention4"/>
    <w:basedOn w:val="DefaultParagraphFont"/>
    <w:uiPriority w:val="99"/>
    <w:semiHidden/>
    <w:unhideWhenUsed/>
    <w:rsid w:val="00E845AD"/>
    <w:rPr>
      <w:color w:val="605E5C"/>
      <w:shd w:val="clear" w:color="auto" w:fill="E1DFDD"/>
    </w:rPr>
  </w:style>
  <w:style w:type="character" w:customStyle="1" w:styleId="UnresolvedMention5">
    <w:name w:val="Unresolved Mention5"/>
    <w:basedOn w:val="DefaultParagraphFont"/>
    <w:uiPriority w:val="99"/>
    <w:semiHidden/>
    <w:unhideWhenUsed/>
    <w:rsid w:val="00E845AD"/>
    <w:rPr>
      <w:color w:val="605E5C"/>
      <w:shd w:val="clear" w:color="auto" w:fill="E1DFDD"/>
    </w:rPr>
  </w:style>
  <w:style w:type="character" w:customStyle="1" w:styleId="UnresolvedMention6">
    <w:name w:val="Unresolved Mention6"/>
    <w:basedOn w:val="DefaultParagraphFont"/>
    <w:uiPriority w:val="99"/>
    <w:semiHidden/>
    <w:unhideWhenUsed/>
    <w:rsid w:val="00E845AD"/>
    <w:rPr>
      <w:color w:val="605E5C"/>
      <w:shd w:val="clear" w:color="auto" w:fill="E1DFDD"/>
    </w:rPr>
  </w:style>
  <w:style w:type="character" w:customStyle="1" w:styleId="UnresolvedMention7">
    <w:name w:val="Unresolved Mention7"/>
    <w:basedOn w:val="DefaultParagraphFont"/>
    <w:uiPriority w:val="99"/>
    <w:semiHidden/>
    <w:unhideWhenUsed/>
    <w:rsid w:val="00E845AD"/>
    <w:rPr>
      <w:color w:val="605E5C"/>
      <w:shd w:val="clear" w:color="auto" w:fill="E1DFDD"/>
    </w:rPr>
  </w:style>
  <w:style w:type="character" w:customStyle="1" w:styleId="UnresolvedMention8">
    <w:name w:val="Unresolved Mention8"/>
    <w:basedOn w:val="DefaultParagraphFont"/>
    <w:uiPriority w:val="99"/>
    <w:semiHidden/>
    <w:unhideWhenUsed/>
    <w:rsid w:val="00E845AD"/>
    <w:rPr>
      <w:color w:val="605E5C"/>
      <w:shd w:val="clear" w:color="auto" w:fill="E1DFDD"/>
    </w:rPr>
  </w:style>
  <w:style w:type="character" w:customStyle="1" w:styleId="UnresolvedMention9">
    <w:name w:val="Unresolved Mention9"/>
    <w:basedOn w:val="DefaultParagraphFont"/>
    <w:uiPriority w:val="99"/>
    <w:semiHidden/>
    <w:unhideWhenUsed/>
    <w:rsid w:val="00E845AD"/>
    <w:rPr>
      <w:color w:val="605E5C"/>
      <w:shd w:val="clear" w:color="auto" w:fill="E1DFDD"/>
    </w:rPr>
  </w:style>
  <w:style w:type="character" w:customStyle="1" w:styleId="UnresolvedMention100">
    <w:name w:val="Unresolved Mention100"/>
    <w:basedOn w:val="DefaultParagraphFont"/>
    <w:uiPriority w:val="99"/>
    <w:semiHidden/>
    <w:unhideWhenUsed/>
    <w:rsid w:val="00E845AD"/>
    <w:rPr>
      <w:color w:val="605E5C"/>
      <w:shd w:val="clear" w:color="auto" w:fill="E1DFDD"/>
    </w:rPr>
  </w:style>
  <w:style w:type="character" w:customStyle="1" w:styleId="UnresolvedMention11">
    <w:name w:val="Unresolved Mention11"/>
    <w:basedOn w:val="DefaultParagraphFont"/>
    <w:uiPriority w:val="99"/>
    <w:semiHidden/>
    <w:unhideWhenUsed/>
    <w:rsid w:val="00E845AD"/>
    <w:rPr>
      <w:color w:val="605E5C"/>
      <w:shd w:val="clear" w:color="auto" w:fill="E1DFDD"/>
    </w:rPr>
  </w:style>
  <w:style w:type="character" w:styleId="PlaceholderText">
    <w:name w:val="Placeholder Text"/>
    <w:basedOn w:val="DefaultParagraphFont"/>
    <w:uiPriority w:val="99"/>
    <w:semiHidden/>
    <w:rsid w:val="00E845AD"/>
    <w:rPr>
      <w:color w:val="808080"/>
    </w:rPr>
  </w:style>
  <w:style w:type="paragraph" w:customStyle="1" w:styleId="paragraph">
    <w:name w:val="paragraph"/>
    <w:basedOn w:val="Normal"/>
    <w:rsid w:val="00E845AD"/>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article/orbital-debris-space-fenc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hyperlink" Target="https://papers.ssrn.com/abstract=3397559"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academic.oup.com/astrogeo/article/56/5/5.15/235650"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tandfonline.com/doi/full/10.1080/25751654.2021.1942681"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gizmodo.com/what-would-happen-if-all-our-satellites-were-suddenly-d-170900668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36</Pages>
  <Words>17972</Words>
  <Characters>102444</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14</cp:revision>
  <dcterms:created xsi:type="dcterms:W3CDTF">2022-02-12T18:40:00Z</dcterms:created>
  <dcterms:modified xsi:type="dcterms:W3CDTF">2022-02-12T19:27:00Z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