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9A115" w14:textId="21EAC26A" w:rsidR="007D0063" w:rsidRDefault="007D0063" w:rsidP="002873A8">
      <w:pPr>
        <w:pStyle w:val="Heading1"/>
      </w:pPr>
      <w:r>
        <w:t>1AR</w:t>
      </w:r>
    </w:p>
    <w:p w14:paraId="46312DE1" w14:textId="67B9F49E" w:rsidR="007D0063" w:rsidRDefault="007D0063" w:rsidP="007D0063"/>
    <w:p w14:paraId="2733F388" w14:textId="77777777" w:rsidR="007D0063" w:rsidRPr="007D0063" w:rsidRDefault="007D0063" w:rsidP="007D0063"/>
    <w:p w14:paraId="03A07143" w14:textId="0DBCA1D8" w:rsidR="00E42E4C" w:rsidRDefault="002873A8" w:rsidP="002873A8">
      <w:pPr>
        <w:pStyle w:val="Heading1"/>
      </w:pPr>
      <w:r>
        <w:lastRenderedPageBreak/>
        <w:t>1A</w:t>
      </w:r>
      <w:r>
        <w:lastRenderedPageBreak/>
        <w:t>C</w:t>
      </w:r>
    </w:p>
    <w:p w14:paraId="5F26A81E" w14:textId="690C642F" w:rsidR="002873A8" w:rsidRDefault="002873A8" w:rsidP="002873A8"/>
    <w:p w14:paraId="162BCB8F" w14:textId="77777777" w:rsidR="00564CFC" w:rsidRDefault="00564CFC" w:rsidP="00564CFC"/>
    <w:p w14:paraId="292CD8EF" w14:textId="77777777" w:rsidR="00564CFC" w:rsidRDefault="00564CFC" w:rsidP="00564CFC"/>
    <w:p w14:paraId="388B1434" w14:textId="77777777" w:rsidR="00564CFC" w:rsidRPr="00355308" w:rsidRDefault="00564CFC" w:rsidP="00564CFC">
      <w:pPr>
        <w:pStyle w:val="Heading2"/>
        <w:rPr>
          <w:rFonts w:cs="Calibri"/>
          <w:color w:val="000000" w:themeColor="text1"/>
          <w:sz w:val="32"/>
          <w:szCs w:val="32"/>
          <w:u w:val="single"/>
        </w:rPr>
      </w:pPr>
      <w:r w:rsidRPr="00355308">
        <w:rPr>
          <w:rFonts w:cs="Calibri"/>
          <w:color w:val="000000" w:themeColor="text1"/>
        </w:rPr>
        <w:lastRenderedPageBreak/>
        <w:t>1AC—Plan</w:t>
      </w:r>
    </w:p>
    <w:p w14:paraId="4A92DE64" w14:textId="77777777" w:rsidR="00564CFC" w:rsidRPr="00355308" w:rsidRDefault="00564CFC" w:rsidP="00564CFC"/>
    <w:p w14:paraId="7F6A7173" w14:textId="77777777" w:rsidR="00564CFC" w:rsidRPr="00355308" w:rsidRDefault="00564CFC" w:rsidP="00564CFC">
      <w:pPr>
        <w:pStyle w:val="Heading4"/>
        <w:rPr>
          <w:rFonts w:cs="Calibri"/>
        </w:rPr>
      </w:pPr>
      <w:r w:rsidRPr="00355308">
        <w:rPr>
          <w:rFonts w:cs="Calibri"/>
        </w:rPr>
        <w:t>Plan: The appropriation of outer space through asteroid mining by private entities should be banned.</w:t>
      </w:r>
    </w:p>
    <w:p w14:paraId="318F41CA" w14:textId="77777777" w:rsidR="00564CFC" w:rsidRPr="00355308" w:rsidRDefault="00564CFC" w:rsidP="00564CFC"/>
    <w:p w14:paraId="5FDBA358" w14:textId="77777777" w:rsidR="00564CFC" w:rsidRPr="00355308" w:rsidRDefault="00564CFC" w:rsidP="00564CFC">
      <w:pPr>
        <w:pStyle w:val="Heading4"/>
        <w:rPr>
          <w:rFonts w:cs="Calibri"/>
        </w:rPr>
      </w:pPr>
      <w:r w:rsidRPr="00355308">
        <w:rPr>
          <w:rFonts w:cs="Calibri"/>
        </w:rPr>
        <w:t>We’ll defend normal means as the signatories of the OST adding an optional protocol under Article II.</w:t>
      </w:r>
    </w:p>
    <w:p w14:paraId="08165352" w14:textId="77777777" w:rsidR="00564CFC" w:rsidRPr="00355308" w:rsidRDefault="00564CFC" w:rsidP="00564CFC">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5B8716ED" w14:textId="77777777" w:rsidR="00564CFC" w:rsidRPr="00355308" w:rsidRDefault="00564CFC" w:rsidP="00564CFC">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w:t>
      </w:r>
      <w:r w:rsidRPr="00355308">
        <w:rPr>
          <w:color w:val="000000" w:themeColor="text1"/>
          <w:sz w:val="14"/>
        </w:rPr>
        <w:lastRenderedPageBreak/>
        <w:t xml:space="preserve">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w:t>
      </w:r>
      <w:r w:rsidRPr="00355308">
        <w:rPr>
          <w:color w:val="000000" w:themeColor="text1"/>
          <w:sz w:val="14"/>
        </w:rPr>
        <w:lastRenderedPageBreak/>
        <w:t>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8876D65" w14:textId="77777777" w:rsidR="00564CFC" w:rsidRPr="00355308" w:rsidRDefault="00564CFC" w:rsidP="00564CFC">
      <w:pPr>
        <w:rPr>
          <w:color w:val="000000" w:themeColor="text1"/>
          <w:sz w:val="14"/>
        </w:rPr>
      </w:pPr>
    </w:p>
    <w:p w14:paraId="2E7C99BA" w14:textId="77777777" w:rsidR="00564CFC" w:rsidRDefault="00564CFC" w:rsidP="00564CFC">
      <w:pPr>
        <w:pStyle w:val="Heading2"/>
        <w:rPr>
          <w:rFonts w:cs="Calibri"/>
        </w:rPr>
      </w:pPr>
      <w:r w:rsidRPr="00355308">
        <w:rPr>
          <w:rFonts w:cs="Calibri"/>
        </w:rPr>
        <w:lastRenderedPageBreak/>
        <w:t>1AC—Advantages</w:t>
      </w:r>
    </w:p>
    <w:p w14:paraId="7D224CD5" w14:textId="77777777" w:rsidR="00564CFC" w:rsidRDefault="00564CFC" w:rsidP="00564CFC"/>
    <w:p w14:paraId="27EA8689" w14:textId="77777777" w:rsidR="00564CFC" w:rsidRDefault="00564CFC" w:rsidP="00564CFC">
      <w:pPr>
        <w:pStyle w:val="Heading3"/>
        <w:rPr>
          <w:rFonts w:cs="Calibri"/>
        </w:rPr>
      </w:pPr>
      <w:r>
        <w:rPr>
          <w:rFonts w:cs="Calibri"/>
        </w:rPr>
        <w:lastRenderedPageBreak/>
        <w:t>Advantage – Space War</w:t>
      </w:r>
    </w:p>
    <w:p w14:paraId="6B37F2AF" w14:textId="77777777" w:rsidR="00564CFC" w:rsidRPr="00C51E0C" w:rsidRDefault="00564CFC" w:rsidP="00564CFC"/>
    <w:p w14:paraId="5C661743" w14:textId="77777777" w:rsidR="00564CFC" w:rsidRPr="00355308" w:rsidRDefault="00564CFC" w:rsidP="00564CFC">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3975090" w14:textId="77777777" w:rsidR="00564CFC" w:rsidRPr="00355308" w:rsidRDefault="00564CFC" w:rsidP="00564CFC">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6EFA7B60" w14:textId="77777777" w:rsidR="00564CFC" w:rsidRPr="00355308" w:rsidRDefault="00564CFC" w:rsidP="00564CFC">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w:t>
      </w:r>
      <w:r w:rsidRPr="00355308">
        <w:rPr>
          <w:rStyle w:val="StyleUnderline"/>
        </w:rPr>
        <w:lastRenderedPageBreak/>
        <w:t xml:space="preserve">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w:t>
      </w:r>
      <w:r w:rsidRPr="00355308">
        <w:rPr>
          <w:rStyle w:val="Style13ptBold"/>
          <w:color w:val="000000" w:themeColor="text1"/>
          <w:sz w:val="22"/>
        </w:rPr>
        <w:lastRenderedPageBreak/>
        <w:t>derta</w:t>
      </w:r>
      <w:r w:rsidRPr="00355308">
        <w:rPr>
          <w:rStyle w:val="Style13ptBold"/>
          <w:color w:val="000000" w:themeColor="text1"/>
          <w:sz w:val="22"/>
        </w:rPr>
        <w:lastRenderedPageBreak/>
        <w:t>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1A5C14A1" w14:textId="77777777" w:rsidR="00564CFC" w:rsidRPr="00355308" w:rsidRDefault="00564CFC" w:rsidP="00564CFC">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5990169D" w14:textId="77777777" w:rsidR="00564CFC" w:rsidRPr="00355308" w:rsidRDefault="00564CFC" w:rsidP="00564CFC">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07C072BC" w14:textId="77777777" w:rsidR="00564CFC" w:rsidRPr="00355308" w:rsidRDefault="00564CFC" w:rsidP="00564CFC">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w:t>
      </w:r>
      <w:r w:rsidRPr="00355308">
        <w:rPr>
          <w:color w:val="000000" w:themeColor="text1"/>
          <w:sz w:val="16"/>
        </w:rPr>
        <w:lastRenderedPageBreak/>
        <w:t>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w:t>
      </w:r>
      <w:r w:rsidRPr="00355308">
        <w:rPr>
          <w:color w:val="000000" w:themeColor="text1"/>
          <w:sz w:val="16"/>
        </w:rPr>
        <w:lastRenderedPageBreak/>
        <w:t>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7CFE46C6" w14:textId="77777777" w:rsidR="00564CFC" w:rsidRPr="00355308" w:rsidRDefault="00564CFC" w:rsidP="00564CFC">
      <w:pPr>
        <w:rPr>
          <w:color w:val="000000" w:themeColor="text1"/>
          <w:sz w:val="8"/>
          <w:u w:val="single"/>
        </w:rPr>
      </w:pPr>
    </w:p>
    <w:p w14:paraId="41EE07C6" w14:textId="77777777" w:rsidR="00564CFC" w:rsidRPr="00355308" w:rsidRDefault="00564CFC" w:rsidP="00564CFC"/>
    <w:p w14:paraId="63AD1BDB" w14:textId="77777777" w:rsidR="00564CFC" w:rsidRDefault="00564CFC" w:rsidP="00564CFC"/>
    <w:p w14:paraId="0312941A" w14:textId="77777777" w:rsidR="00564CFC" w:rsidRPr="00AD4C5F" w:rsidRDefault="00564CFC" w:rsidP="00564CF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AC8605D" w14:textId="77777777" w:rsidR="00564CFC" w:rsidRPr="00AD4C5F" w:rsidRDefault="00564CFC" w:rsidP="00564CFC">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425D575" w14:textId="77777777" w:rsidR="00564CFC" w:rsidRPr="00AD4C5F" w:rsidRDefault="00564CFC" w:rsidP="00564CFC">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A7ADC38" w14:textId="77777777" w:rsidR="00564CFC" w:rsidRPr="00AD4C5F" w:rsidRDefault="00564CFC" w:rsidP="00564CF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65F2DC8" w14:textId="77777777" w:rsidR="00564CFC" w:rsidRPr="00AD4C5F" w:rsidRDefault="00564CFC" w:rsidP="00564CFC">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C6C188B" w14:textId="77777777" w:rsidR="00564CFC" w:rsidRPr="00AD4C5F" w:rsidRDefault="00564CFC" w:rsidP="00564CFC">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9F63988" w14:textId="77777777" w:rsidR="00564CFC" w:rsidRPr="00AD4C5F" w:rsidRDefault="00564CFC" w:rsidP="00564CF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6609D040" w14:textId="77777777" w:rsidR="00564CFC" w:rsidRPr="00AD4C5F" w:rsidRDefault="00564CFC" w:rsidP="00564CFC">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218709C8" w14:textId="77777777" w:rsidR="00564CFC" w:rsidRPr="00AD4C5F" w:rsidRDefault="00564CFC" w:rsidP="00564CFC">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48F1206" w14:textId="77777777" w:rsidR="00564CFC" w:rsidRPr="00AD4C5F" w:rsidRDefault="00564CFC" w:rsidP="00564CFC">
      <w:pPr>
        <w:rPr>
          <w:rFonts w:asciiTheme="majorHAnsi" w:hAnsiTheme="majorHAnsi" w:cstheme="majorHAnsi"/>
          <w:color w:val="000000" w:themeColor="text1"/>
          <w:sz w:val="16"/>
        </w:rPr>
      </w:pPr>
    </w:p>
    <w:p w14:paraId="0FB35E41" w14:textId="77777777" w:rsidR="00564CFC" w:rsidRPr="00AD4C5F" w:rsidRDefault="00564CFC" w:rsidP="00564CFC">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F339091" w14:textId="77777777" w:rsidR="00564CFC" w:rsidRPr="00AD4C5F" w:rsidRDefault="00564CFC" w:rsidP="00564CFC">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283E0A48" w14:textId="77777777" w:rsidR="00564CFC" w:rsidRPr="0098474F" w:rsidRDefault="00564CFC" w:rsidP="00564CFC">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F1D2C84" w14:textId="77777777" w:rsidR="00564CFC" w:rsidRPr="00AD4C5F" w:rsidRDefault="00564CFC" w:rsidP="00564CFC">
      <w:pPr>
        <w:rPr>
          <w:rFonts w:asciiTheme="majorHAnsi" w:hAnsiTheme="majorHAnsi" w:cstheme="majorHAnsi"/>
          <w:color w:val="000000" w:themeColor="text1"/>
          <w:sz w:val="16"/>
        </w:rPr>
      </w:pPr>
    </w:p>
    <w:p w14:paraId="4D41C547" w14:textId="77777777" w:rsidR="00564CFC" w:rsidRPr="00AD4C5F" w:rsidRDefault="00564CFC" w:rsidP="00564CFC">
      <w:pPr>
        <w:rPr>
          <w:rFonts w:asciiTheme="majorHAnsi" w:hAnsiTheme="majorHAnsi" w:cstheme="majorHAnsi"/>
          <w:color w:val="000000" w:themeColor="text1"/>
          <w:sz w:val="16"/>
        </w:rPr>
      </w:pPr>
    </w:p>
    <w:p w14:paraId="6F3A2269" w14:textId="77777777" w:rsidR="00564CFC" w:rsidRPr="00355308" w:rsidRDefault="00564CFC" w:rsidP="00564CFC">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24470C62" w14:textId="77777777" w:rsidR="00564CFC" w:rsidRPr="00355308" w:rsidRDefault="00564CFC" w:rsidP="00564CFC">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54B2D75A" w14:textId="77777777" w:rsidR="00564CFC" w:rsidRPr="00355308" w:rsidRDefault="00564CFC" w:rsidP="00564CFC">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6BFC8A09" w14:textId="77777777" w:rsidR="00564CFC" w:rsidRPr="00355308" w:rsidRDefault="00564CFC" w:rsidP="00564CFC">
      <w:pPr>
        <w:rPr>
          <w:color w:val="000000" w:themeColor="text1"/>
        </w:rPr>
      </w:pPr>
    </w:p>
    <w:p w14:paraId="52485C27" w14:textId="77777777" w:rsidR="00564CFC" w:rsidRDefault="00564CFC" w:rsidP="00564CFC">
      <w:pPr>
        <w:rPr>
          <w:rFonts w:asciiTheme="majorHAnsi" w:hAnsiTheme="majorHAnsi" w:cstheme="majorHAnsi"/>
          <w:color w:val="000000" w:themeColor="text1"/>
          <w:sz w:val="16"/>
        </w:rPr>
      </w:pPr>
    </w:p>
    <w:p w14:paraId="3D0418C3" w14:textId="77777777" w:rsidR="00564CFC" w:rsidRPr="00355308" w:rsidRDefault="00564CFC" w:rsidP="00564CFC">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6136CD73" w14:textId="77777777" w:rsidR="00564CFC" w:rsidRPr="00355308" w:rsidRDefault="00564CFC" w:rsidP="00564CFC">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0E74A21A" w14:textId="77777777" w:rsidR="00564CFC" w:rsidRPr="00355308" w:rsidRDefault="00564CFC" w:rsidP="00564CFC">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6" w:history="1">
        <w:r w:rsidRPr="00355308">
          <w:rPr>
            <w:rStyle w:val="Hyperlink"/>
            <w:bCs/>
            <w:color w:val="000000" w:themeColor="text1"/>
          </w:rPr>
          <w:t>https://newrepublic.com/article/117815/space-mining-will-not-solve-earths-conflict-over-natural-resources</w:t>
        </w:r>
      </w:hyperlink>
    </w:p>
    <w:p w14:paraId="2B7B7372" w14:textId="77777777" w:rsidR="00564CFC" w:rsidRPr="00355308" w:rsidRDefault="00564CFC" w:rsidP="00564CFC">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 xml:space="preserve">If you haul an </w:t>
      </w:r>
      <w:r w:rsidRPr="00355308">
        <w:rPr>
          <w:rStyle w:val="StyleUnderline"/>
          <w:color w:val="000000" w:themeColor="text1"/>
          <w:highlight w:val="green"/>
        </w:rPr>
        <w:lastRenderedPageBreak/>
        <w:t>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xml:space="preserve">. Planetary </w:t>
      </w:r>
      <w:r w:rsidRPr="00355308">
        <w:rPr>
          <w:rStyle w:val="StyleUnderline"/>
          <w:color w:val="000000" w:themeColor="text1"/>
        </w:rPr>
        <w:lastRenderedPageBreak/>
        <w:t>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t>
      </w:r>
      <w:r w:rsidRPr="00355308">
        <w:rPr>
          <w:rStyle w:val="StyleUnderline"/>
          <w:color w:val="000000" w:themeColor="text1"/>
        </w:rPr>
        <w:lastRenderedPageBreak/>
        <w:t>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3A08B880" w14:textId="5057DAE3" w:rsidR="00564CFC" w:rsidRDefault="00564CFC" w:rsidP="00564CFC"/>
    <w:p w14:paraId="55751493" w14:textId="77777777" w:rsidR="00653613" w:rsidRDefault="00653613" w:rsidP="00564CFC"/>
    <w:p w14:paraId="52A1F464" w14:textId="5D6D9772" w:rsidR="00FE61D2" w:rsidRPr="00F6703A" w:rsidRDefault="00653613" w:rsidP="00FE61D2">
      <w:pPr>
        <w:pStyle w:val="Heading4"/>
        <w:rPr>
          <w:rStyle w:val="Style13ptBold"/>
          <w:b/>
          <w:bCs w:val="0"/>
        </w:rPr>
      </w:pPr>
      <w:r>
        <w:rPr>
          <w:rStyle w:val="Style13ptBold"/>
          <w:b/>
        </w:rPr>
        <w:t>S</w:t>
      </w:r>
      <w:r w:rsidR="00FE61D2">
        <w:rPr>
          <w:rStyle w:val="Style13ptBold"/>
          <w:b/>
        </w:rPr>
        <w:t>pace based solar power</w:t>
      </w:r>
      <w:r w:rsidR="00FE61D2" w:rsidRPr="00F6703A">
        <w:rPr>
          <w:rStyle w:val="Style13ptBold"/>
          <w:b/>
        </w:rPr>
        <w:t xml:space="preserve"> fails – astronomical cost and long timeframe for development  </w:t>
      </w:r>
    </w:p>
    <w:p w14:paraId="2A2977EC" w14:textId="77777777" w:rsidR="00FE61D2" w:rsidRPr="00F6703A" w:rsidRDefault="00FE61D2" w:rsidP="00FE61D2">
      <w:r w:rsidRPr="00F6703A">
        <w:rPr>
          <w:rStyle w:val="Style13ptBold"/>
        </w:rPr>
        <w:t>Chessen 17</w:t>
      </w:r>
      <w:r w:rsidRPr="00F6703A">
        <w:t xml:space="preserve"> - Matt Chessen is a career U.S. diplomat, technologist and author who is currently serving as the Senior Science and Technology Advisor to the Secretary of State. He currently leads the Office of the Science and Technology Adviser to the Secretary. Matt holds a J.D. from Georgetown University, and an M.B.A. and B.A. from the University of Arizona. May 26</w:t>
      </w:r>
      <w:r w:rsidRPr="00F6703A">
        <w:rPr>
          <w:vertAlign w:val="superscript"/>
        </w:rPr>
        <w:t>th</w:t>
      </w:r>
      <w:r w:rsidRPr="00F6703A">
        <w:t xml:space="preserve"> (“Space-Based Solar Power: Fool’s Gold”, available online at </w:t>
      </w:r>
      <w:hyperlink r:id="rId17" w:history="1">
        <w:r w:rsidRPr="00F6703A">
          <w:rPr>
            <w:rStyle w:val="Hyperlink"/>
          </w:rPr>
          <w:t>https://medium.com/short-bytes/space-based-solar-power-fools-gold-9531053d2507</w:t>
        </w:r>
      </w:hyperlink>
      <w:r w:rsidRPr="00F6703A">
        <w:t xml:space="preserve">, Medium) </w:t>
      </w:r>
    </w:p>
    <w:p w14:paraId="13EA592D" w14:textId="77777777" w:rsidR="00FE61D2" w:rsidRPr="00200534" w:rsidRDefault="00FE61D2" w:rsidP="00FE61D2">
      <w:pPr>
        <w:rPr>
          <w:sz w:val="16"/>
        </w:rPr>
      </w:pPr>
      <w:r w:rsidRPr="00200534">
        <w:rPr>
          <w:sz w:val="16"/>
        </w:rPr>
        <w:t xml:space="preserve">The United States would be foolish to pursue development of space-based solar power (SBSP). Peter Garretson argues for a significant investment in SBSP in his article “Solar Power in Space?” However, his arguments are ill-considered. </w:t>
      </w:r>
      <w:r w:rsidRPr="00F6703A">
        <w:rPr>
          <w:rStyle w:val="StyleUnderline"/>
        </w:rPr>
        <w:t xml:space="preserve">The </w:t>
      </w:r>
      <w:r w:rsidRPr="00F6703A">
        <w:rPr>
          <w:rStyle w:val="StyleUnderline"/>
          <w:highlight w:val="cyan"/>
        </w:rPr>
        <w:t>costs of SBSP are enormous</w:t>
      </w:r>
      <w:r w:rsidRPr="00F6703A">
        <w:rPr>
          <w:rStyle w:val="StyleUnderline"/>
        </w:rPr>
        <w:t xml:space="preserve">, </w:t>
      </w:r>
      <w:r w:rsidRPr="00F6703A">
        <w:rPr>
          <w:rStyle w:val="StyleUnderline"/>
          <w:highlight w:val="cyan"/>
        </w:rPr>
        <w:t>requiring tens of thousands of</w:t>
      </w:r>
      <w:r w:rsidRPr="00F6703A">
        <w:rPr>
          <w:rStyle w:val="StyleUnderline"/>
        </w:rPr>
        <w:t xml:space="preserve"> space </w:t>
      </w:r>
      <w:r w:rsidRPr="00F6703A">
        <w:rPr>
          <w:rStyle w:val="StyleUnderline"/>
          <w:highlight w:val="cyan"/>
        </w:rPr>
        <w:t>launches</w:t>
      </w:r>
      <w:r w:rsidRPr="00F6703A">
        <w:rPr>
          <w:rStyle w:val="StyleUnderline"/>
        </w:rPr>
        <w:t xml:space="preserve"> to establish reasonable capacity</w:t>
      </w:r>
      <w:r w:rsidRPr="00200534">
        <w:rPr>
          <w:sz w:val="16"/>
        </w:rPr>
        <w:t xml:space="preserve">. </w:t>
      </w:r>
      <w:r w:rsidRPr="00F6703A">
        <w:rPr>
          <w:rStyle w:val="StyleUnderline"/>
        </w:rPr>
        <w:t xml:space="preserve">The </w:t>
      </w:r>
      <w:r w:rsidRPr="00F6703A">
        <w:rPr>
          <w:rStyle w:val="StyleUnderline"/>
          <w:highlight w:val="cyan"/>
        </w:rPr>
        <w:t>SBSP</w:t>
      </w:r>
      <w:r w:rsidRPr="00F6703A">
        <w:rPr>
          <w:rStyle w:val="StyleUnderline"/>
        </w:rPr>
        <w:t xml:space="preserve"> concept </w:t>
      </w:r>
      <w:r w:rsidRPr="00F6703A">
        <w:rPr>
          <w:rStyle w:val="StyleUnderline"/>
          <w:highlight w:val="cyan"/>
        </w:rPr>
        <w:t>entails a</w:t>
      </w:r>
      <w:r w:rsidRPr="00F6703A">
        <w:rPr>
          <w:rStyle w:val="StyleUnderline"/>
        </w:rPr>
        <w:t xml:space="preserve"> large, risky, </w:t>
      </w:r>
      <w:r w:rsidRPr="00F6703A">
        <w:rPr>
          <w:rStyle w:val="StyleUnderline"/>
          <w:highlight w:val="cyan"/>
        </w:rPr>
        <w:t xml:space="preserve">long-term </w:t>
      </w:r>
      <w:r w:rsidRPr="00F6703A">
        <w:rPr>
          <w:rStyle w:val="StyleUnderline"/>
          <w:highlight w:val="cyan"/>
        </w:rPr>
        <w:lastRenderedPageBreak/>
        <w:t>investment</w:t>
      </w:r>
      <w:r w:rsidRPr="00F6703A">
        <w:rPr>
          <w:rStyle w:val="StyleUnderline"/>
        </w:rPr>
        <w:t xml:space="preserve"> in a power source that could be obsolete when deployed</w:t>
      </w:r>
      <w:r w:rsidRPr="00200534">
        <w:rPr>
          <w:sz w:val="16"/>
        </w:rPr>
        <w:t xml:space="preserve">. </w:t>
      </w:r>
      <w:r w:rsidRPr="00F6703A">
        <w:rPr>
          <w:rStyle w:val="StyleUnderline"/>
        </w:rPr>
        <w:t>The sequencing is illogical, as development of space-based manufacturing is a necessary precursor to any economically viable, large-scale industrial deployment in space. And the policy justification is insufficient as there is no overriding national security context requiring a national investment on the scale of the Apollo Mission or Manhattan Project.</w:t>
      </w:r>
      <w:r w:rsidRPr="00200534">
        <w:rPr>
          <w:sz w:val="16"/>
        </w:rPr>
        <w:t xml:space="preserve"> SBSP would place a constellation of very large satellites into geosynchronous orbit where they would convert solar energy into microwaves that would be beamed back to airport-sized collecting stations on Earth. The potential benefits are appealing. Earth-based solar power must contend with night and weather while space based solar systems would receive sunlight 99% of the time. Once fully deployed, SPSB could provide nearly-unlimited, environmentally-friendly energy to any receiving point on Earth. That’s the optimist’s shiny vision. Beneath the glitter, </w:t>
      </w:r>
      <w:r w:rsidRPr="00F6703A">
        <w:rPr>
          <w:rStyle w:val="Emphasis"/>
          <w:highlight w:val="cyan"/>
        </w:rPr>
        <w:t>SBSP has major issues</w:t>
      </w:r>
      <w:r w:rsidRPr="00200534">
        <w:rPr>
          <w:sz w:val="16"/>
        </w:rPr>
        <w:t xml:space="preserve">. </w:t>
      </w:r>
      <w:r w:rsidRPr="00F6703A">
        <w:rPr>
          <w:rStyle w:val="StyleUnderline"/>
        </w:rPr>
        <w:t>The costs of such a system are enormous</w:t>
      </w:r>
      <w:r w:rsidRPr="00200534">
        <w:rPr>
          <w:sz w:val="16"/>
        </w:rPr>
        <w:t xml:space="preserve">. </w:t>
      </w:r>
      <w:r w:rsidRPr="00F6703A">
        <w:rPr>
          <w:rStyle w:val="StyleUnderline"/>
        </w:rPr>
        <w:t xml:space="preserve">Each </w:t>
      </w:r>
      <w:r w:rsidRPr="00F6703A">
        <w:rPr>
          <w:rStyle w:val="StyleUnderline"/>
          <w:highlight w:val="cyan"/>
        </w:rPr>
        <w:t>satellite</w:t>
      </w:r>
      <w:r w:rsidRPr="00F6703A">
        <w:rPr>
          <w:rStyle w:val="StyleUnderline"/>
        </w:rPr>
        <w:t xml:space="preserve"> would be kilometers long, weigh thousands of metric tons and require hundreds of </w:t>
      </w:r>
      <w:r w:rsidRPr="00F6703A">
        <w:rPr>
          <w:rStyle w:val="StyleUnderline"/>
          <w:highlight w:val="cyan"/>
        </w:rPr>
        <w:t>launches</w:t>
      </w:r>
      <w:r w:rsidRPr="00F6703A">
        <w:rPr>
          <w:rStyle w:val="StyleUnderline"/>
        </w:rPr>
        <w:t xml:space="preserve"> to deploy its parts.</w:t>
      </w:r>
      <w:r w:rsidRPr="00200534">
        <w:rPr>
          <w:sz w:val="16"/>
        </w:rPr>
        <w:t xml:space="preserve"> Launch prices — currently ~$1200/kg at the low end </w:t>
      </w:r>
      <w:r w:rsidRPr="00200534">
        <w:rPr>
          <w:sz w:val="16"/>
          <w:highlight w:val="cyan"/>
        </w:rPr>
        <w:t xml:space="preserve">— </w:t>
      </w:r>
      <w:r w:rsidRPr="00F6703A">
        <w:rPr>
          <w:rStyle w:val="StyleUnderline"/>
          <w:highlight w:val="cyan"/>
        </w:rPr>
        <w:t>would need to decline to under $350/kg</w:t>
      </w:r>
      <w:r w:rsidRPr="00F6703A">
        <w:rPr>
          <w:rStyle w:val="StyleUnderline"/>
        </w:rPr>
        <w:t xml:space="preserve"> for even a reasonable R&amp;D program</w:t>
      </w:r>
      <w:r w:rsidRPr="00200534">
        <w:rPr>
          <w:sz w:val="16"/>
        </w:rPr>
        <w:t xml:space="preserve">. </w:t>
      </w:r>
      <w:r w:rsidRPr="00F6703A">
        <w:rPr>
          <w:rStyle w:val="StyleUnderline"/>
        </w:rPr>
        <w:t xml:space="preserve">Even the most </w:t>
      </w:r>
      <w:r w:rsidRPr="00F6703A">
        <w:rPr>
          <w:rStyle w:val="StyleUnderline"/>
          <w:highlight w:val="cyan"/>
        </w:rPr>
        <w:t>optimistic economic viability models require SBSP to service nearly 100% of Earth’s power needs</w:t>
      </w:r>
      <w:r w:rsidRPr="00200534">
        <w:rPr>
          <w:sz w:val="16"/>
        </w:rPr>
        <w:t xml:space="preserve">. Garretson also ignores the fact that </w:t>
      </w:r>
      <w:r w:rsidRPr="00F6703A">
        <w:rPr>
          <w:rStyle w:val="StyleUnderline"/>
          <w:highlight w:val="cyan"/>
        </w:rPr>
        <w:t>the technologies</w:t>
      </w:r>
      <w:r w:rsidRPr="00F6703A">
        <w:rPr>
          <w:rStyle w:val="StyleUnderline"/>
        </w:rPr>
        <w:t xml:space="preserve"> for assembling and maintaining a SBSP system — likely autonomous robots </w:t>
      </w:r>
      <w:r w:rsidRPr="00F6703A">
        <w:rPr>
          <w:rStyle w:val="Emphasis"/>
        </w:rPr>
        <w:t xml:space="preserve">— </w:t>
      </w:r>
      <w:r w:rsidRPr="00F6703A">
        <w:rPr>
          <w:rStyle w:val="Emphasis"/>
          <w:highlight w:val="cyan"/>
        </w:rPr>
        <w:t>do not yet exist</w:t>
      </w:r>
      <w:r w:rsidRPr="00F6703A">
        <w:rPr>
          <w:rStyle w:val="StyleUnderline"/>
        </w:rPr>
        <w:t>. The financial</w:t>
      </w:r>
      <w:r w:rsidRPr="00F6703A">
        <w:rPr>
          <w:rStyle w:val="Emphasis"/>
        </w:rPr>
        <w:t xml:space="preserve"> </w:t>
      </w:r>
      <w:r w:rsidRPr="00F6703A">
        <w:rPr>
          <w:rStyle w:val="Emphasis"/>
          <w:highlight w:val="cyan"/>
        </w:rPr>
        <w:t>costs</w:t>
      </w:r>
      <w:r w:rsidRPr="00F6703A">
        <w:rPr>
          <w:rStyle w:val="StyleUnderline"/>
          <w:highlight w:val="cyan"/>
        </w:rPr>
        <w:t xml:space="preserve"> are in the</w:t>
      </w:r>
      <w:r w:rsidRPr="00F6703A">
        <w:rPr>
          <w:rStyle w:val="StyleUnderline"/>
        </w:rPr>
        <w:t xml:space="preserve"> hundreds of billions of dollars, if not </w:t>
      </w:r>
      <w:r w:rsidRPr="00F6703A">
        <w:rPr>
          <w:rStyle w:val="Emphasis"/>
          <w:highlight w:val="cyan"/>
        </w:rPr>
        <w:t>trillions</w:t>
      </w:r>
      <w:r w:rsidRPr="00F6703A">
        <w:rPr>
          <w:rStyle w:val="Emphasis"/>
        </w:rPr>
        <w:t>, for a full system.</w:t>
      </w:r>
      <w:r>
        <w:rPr>
          <w:rStyle w:val="Emphasis"/>
        </w:rPr>
        <w:t xml:space="preserve"> </w:t>
      </w:r>
      <w:r w:rsidRPr="00200534">
        <w:rPr>
          <w:sz w:val="16"/>
        </w:rPr>
        <w:t xml:space="preserve">I believe </w:t>
      </w:r>
      <w:r w:rsidRPr="00F6703A">
        <w:rPr>
          <w:rStyle w:val="StyleUnderline"/>
        </w:rPr>
        <w:t>the risk-reward balance is not favorable to make such an investment in SBSP</w:t>
      </w:r>
      <w:r w:rsidRPr="00200534">
        <w:rPr>
          <w:sz w:val="16"/>
        </w:rPr>
        <w:t xml:space="preserve">. As I noted in my article “Peak Stuff” </w:t>
      </w:r>
      <w:r w:rsidRPr="00F6703A">
        <w:rPr>
          <w:rStyle w:val="StyleUnderline"/>
        </w:rPr>
        <w:t>the combination of cheaper renewable energy and new sources of non-renewables means that we’ve probably hit peak oil demand</w:t>
      </w:r>
      <w:r w:rsidRPr="00200534">
        <w:rPr>
          <w:sz w:val="16"/>
        </w:rPr>
        <w:t xml:space="preserve">. Clean energy investments already outnumber non-renewables 2:1. The costs for renewables will only fall further. Additionally, </w:t>
      </w:r>
      <w:r w:rsidRPr="00F6703A">
        <w:rPr>
          <w:rStyle w:val="Emphasis"/>
          <w:highlight w:val="cyan"/>
        </w:rPr>
        <w:t>even SBSP optimists claim a deployable system is decades away</w:t>
      </w:r>
      <w:r w:rsidRPr="00200534">
        <w:rPr>
          <w:sz w:val="16"/>
        </w:rPr>
        <w:t xml:space="preserve">. Why bet on a high-risk, high-cost potential energy source when we have emerging cheap, clean energy now? And better energy sources, like fusion or hydrogen power, might emerge in the near future,. </w:t>
      </w:r>
      <w:r w:rsidRPr="00F6703A">
        <w:rPr>
          <w:rStyle w:val="Emphasis"/>
        </w:rPr>
        <w:t>SBSP is a very risky bet.</w:t>
      </w:r>
      <w:r>
        <w:rPr>
          <w:rStyle w:val="Emphasis"/>
        </w:rPr>
        <w:t xml:space="preserve"> </w:t>
      </w:r>
      <w:r w:rsidRPr="00200534">
        <w:rPr>
          <w:sz w:val="16"/>
        </w:rPr>
        <w:t xml:space="preserve">Garretson also ignores a key element in the SBSP logic chain: </w:t>
      </w:r>
      <w:r w:rsidRPr="00F6703A">
        <w:rPr>
          <w:rStyle w:val="StyleUnderline"/>
        </w:rPr>
        <w:t>large space systems should not be launched from Earth, but should be manufactured in space. The cost to escape Earth’s gravity is large.</w:t>
      </w:r>
      <w:r w:rsidRPr="00200534">
        <w:rPr>
          <w:sz w:val="16"/>
        </w:rPr>
        <w:t xml:space="preserve"> You can launch six times as much mass from the Moon as from the Earth using the same amount of fuel. The cost to deploy manufactured goods from captured asteroids would be even lower. As Justin Lewis-Webster argues in his article “Lunar Based Self-Replicating Solar Factory,” there are significant cost benefits to manufacturing SBSP systems on the Moon. Granted, the technology for space resource extraction and space-based manufacturing do not exist yet either. But since they are enabling technologies for multiple technologies and programs, including any sustained human presence in space, we should focus the expenditure of national treasure on space-based manufacturing. That investment will enable permanent human settlements in space and will allow a far cheaper deployment of SBSP in the future, if we so choose. Garretson also trots out the tired argument that we need to commit to an Apollo or Manhattan-like program to spur a massive expansion in space capabilities, maintain competitiveness internationally and (for lack of a better description) make America great again. As I noted in my article “Presidential Space Leadership Depends on the Enabling Context,” the Apollo program arose because of overriding U.S. national security interests in beating the Soviet Union to the Moon. Similarly, the huge investment in the Manhattan Project was driven by the need for a weapon to end World War II. </w:t>
      </w:r>
      <w:r w:rsidRPr="00F6703A">
        <w:rPr>
          <w:rStyle w:val="Emphasis"/>
          <w:highlight w:val="cyan"/>
        </w:rPr>
        <w:t>There is no</w:t>
      </w:r>
      <w:r w:rsidRPr="00F6703A">
        <w:rPr>
          <w:rStyle w:val="Emphasis"/>
        </w:rPr>
        <w:t xml:space="preserve"> such overriding </w:t>
      </w:r>
      <w:r w:rsidRPr="00F6703A">
        <w:rPr>
          <w:rStyle w:val="Emphasis"/>
          <w:highlight w:val="cyan"/>
        </w:rPr>
        <w:t>national security need driving</w:t>
      </w:r>
      <w:r w:rsidRPr="00F6703A">
        <w:rPr>
          <w:rStyle w:val="Emphasis"/>
        </w:rPr>
        <w:t xml:space="preserve"> the U.S. to develop </w:t>
      </w:r>
      <w:r w:rsidRPr="00F6703A">
        <w:rPr>
          <w:rStyle w:val="Emphasis"/>
          <w:highlight w:val="cyan"/>
        </w:rPr>
        <w:t>SBSP</w:t>
      </w:r>
      <w:r w:rsidRPr="00200534">
        <w:rPr>
          <w:sz w:val="16"/>
          <w:highlight w:val="cyan"/>
        </w:rPr>
        <w:t>.</w:t>
      </w:r>
      <w:r w:rsidRPr="00200534">
        <w:rPr>
          <w:sz w:val="16"/>
        </w:rPr>
        <w:t xml:space="preserve"> Conversely, C</w:t>
      </w:r>
      <w:r w:rsidRPr="00F6703A">
        <w:rPr>
          <w:rStyle w:val="StyleUnderline"/>
        </w:rPr>
        <w:t xml:space="preserve">hina and Japan are investing in SBSP because of their vulnerabilities, not their strengths. Both countries have poor </w:t>
      </w:r>
      <w:r w:rsidRPr="00F6703A">
        <w:rPr>
          <w:rStyle w:val="StyleUnderline"/>
        </w:rPr>
        <w:lastRenderedPageBreak/>
        <w:t>domestic energy supplies and must seek alternative energy sources, even expensive and risky options like SBSP.</w:t>
      </w:r>
      <w:r>
        <w:rPr>
          <w:rStyle w:val="StyleUnderline"/>
        </w:rPr>
        <w:t xml:space="preserve"> </w:t>
      </w:r>
    </w:p>
    <w:p w14:paraId="507C7BB0" w14:textId="77777777" w:rsidR="00FE61D2" w:rsidRPr="00CF2323" w:rsidRDefault="00FE61D2" w:rsidP="00564CFC"/>
    <w:p w14:paraId="7B9AE967" w14:textId="77777777" w:rsidR="00564CFC" w:rsidRPr="00355308" w:rsidRDefault="00564CFC" w:rsidP="00564CFC">
      <w:pPr>
        <w:pStyle w:val="Heading3"/>
        <w:rPr>
          <w:rFonts w:cs="Calibri"/>
        </w:rPr>
      </w:pPr>
      <w:r w:rsidRPr="00355308">
        <w:rPr>
          <w:rFonts w:cs="Calibri"/>
        </w:rPr>
        <w:lastRenderedPageBreak/>
        <w:t>Advantage – Collisions</w:t>
      </w:r>
    </w:p>
    <w:p w14:paraId="00F90BA2" w14:textId="77777777" w:rsidR="00564CFC" w:rsidRPr="00355308" w:rsidRDefault="00564CFC" w:rsidP="00564CFC">
      <w:pPr>
        <w:pStyle w:val="Heading4"/>
        <w:rPr>
          <w:rFonts w:cs="Calibri"/>
          <w:color w:val="000000" w:themeColor="text1"/>
        </w:rPr>
      </w:pPr>
      <w:r w:rsidRPr="00355308">
        <w:rPr>
          <w:rFonts w:cs="Calibri"/>
          <w:color w:val="000000" w:themeColor="text1"/>
        </w:rPr>
        <w:t>Unregulated mining is existential and causes collisions – multiple scenarios</w:t>
      </w:r>
    </w:p>
    <w:p w14:paraId="6D3FF906" w14:textId="77777777" w:rsidR="00564CFC" w:rsidRPr="00355308" w:rsidRDefault="00564CFC" w:rsidP="00564CFC">
      <w:pPr>
        <w:pStyle w:val="Heading4"/>
        <w:rPr>
          <w:rFonts w:cs="Calibri"/>
        </w:rPr>
      </w:pPr>
      <w:r>
        <w:rPr>
          <w:rFonts w:cs="Calibri"/>
        </w:rPr>
        <w:t>‘</w:t>
      </w:r>
      <w:r w:rsidRPr="00355308">
        <w:rPr>
          <w:rFonts w:cs="Calibri"/>
        </w:rPr>
        <w:t>Scenario 1 is deflection</w:t>
      </w:r>
    </w:p>
    <w:p w14:paraId="4A415DB5" w14:textId="77777777" w:rsidR="00564CFC" w:rsidRPr="00355308" w:rsidRDefault="00564CFC" w:rsidP="00564CFC">
      <w:pPr>
        <w:pStyle w:val="Heading4"/>
        <w:rPr>
          <w:rFonts w:cs="Calibri"/>
          <w:color w:val="000000" w:themeColor="text1"/>
        </w:rPr>
      </w:pPr>
      <w:r w:rsidRPr="00355308">
        <w:rPr>
          <w:rFonts w:cs="Calibri"/>
          <w:color w:val="000000" w:themeColor="text1"/>
        </w:rPr>
        <w:t>Unregulated mining causes asteroid deflection and astroterror</w:t>
      </w:r>
    </w:p>
    <w:p w14:paraId="48B4B7CE" w14:textId="77777777" w:rsidR="00564CFC" w:rsidRPr="00355308" w:rsidRDefault="00564CFC" w:rsidP="00564CFC">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8" w:history="1">
        <w:r w:rsidRPr="00355308">
          <w:rPr>
            <w:color w:val="000000" w:themeColor="text1"/>
          </w:rPr>
          <w:t>https://academic.oup.com/astrogeo/article/56/5/5.15/235650</w:t>
        </w:r>
      </w:hyperlink>
    </w:p>
    <w:p w14:paraId="57FC2583" w14:textId="77777777" w:rsidR="00564CFC" w:rsidRPr="00355308" w:rsidRDefault="00564CFC" w:rsidP="00564CFC">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7F37FDF5" w14:textId="77777777" w:rsidR="00564CFC" w:rsidRPr="00355308" w:rsidRDefault="00564CFC" w:rsidP="00564CFC">
      <w:pPr>
        <w:pStyle w:val="Heading4"/>
        <w:rPr>
          <w:rFonts w:cs="Calibri"/>
          <w:color w:val="000000" w:themeColor="text1"/>
        </w:rPr>
      </w:pPr>
      <w:r w:rsidRPr="00355308">
        <w:rPr>
          <w:rFonts w:cs="Calibri"/>
          <w:color w:val="000000" w:themeColor="text1"/>
        </w:rPr>
        <w:t>Major collisions cause extinction</w:t>
      </w:r>
    </w:p>
    <w:p w14:paraId="2216AB5F" w14:textId="77777777" w:rsidR="00564CFC" w:rsidRPr="00355308" w:rsidRDefault="00564CFC" w:rsidP="00564CFC">
      <w:r w:rsidRPr="00355308">
        <w:rPr>
          <w:rStyle w:val="Style13ptBold"/>
        </w:rPr>
        <w:t xml:space="preserve">Baum ’19 </w:t>
      </w:r>
      <w:r w:rsidRPr="00355308">
        <w:t>- executive director of the Global Catastrophic Risk Institute, Ph.D in Geography</w:t>
      </w:r>
    </w:p>
    <w:p w14:paraId="5AB92FA8" w14:textId="77777777" w:rsidR="00564CFC" w:rsidRPr="00355308" w:rsidRDefault="00564CFC" w:rsidP="00564CFC">
      <w:r w:rsidRPr="00355308">
        <w:t xml:space="preserve">Seth Baum, “Risk-Risk Tradeoff Analysis of Nuclear Explosives for Asteroid Deflection,” SSRN Scholarly Paper (Rochester, NY: Social Science Research Network, May 31, 2019), </w:t>
      </w:r>
      <w:hyperlink r:id="rId19" w:history="1">
        <w:r w:rsidRPr="00355308">
          <w:rPr>
            <w:rStyle w:val="Hyperlink"/>
          </w:rPr>
          <w:t>https://papers.ssrn.com/abstract=3397559</w:t>
        </w:r>
      </w:hyperlink>
      <w:r w:rsidRPr="00355308">
        <w:t>.</w:t>
      </w:r>
    </w:p>
    <w:p w14:paraId="0D661933" w14:textId="77777777" w:rsidR="00564CFC" w:rsidRPr="00355308" w:rsidRDefault="00564CFC" w:rsidP="00564CFC">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0E172DA" w14:textId="77777777" w:rsidR="00564CFC" w:rsidRPr="00355308" w:rsidRDefault="00564CFC" w:rsidP="00564CFC">
      <w:pPr>
        <w:pStyle w:val="Heading4"/>
        <w:rPr>
          <w:rFonts w:cs="Calibri"/>
        </w:rPr>
      </w:pPr>
      <w:r w:rsidRPr="00355308">
        <w:rPr>
          <w:rFonts w:cs="Calibri"/>
        </w:rPr>
        <w:t>Scenario 2 is satellite collisions</w:t>
      </w:r>
    </w:p>
    <w:p w14:paraId="03FFC6F4" w14:textId="77777777" w:rsidR="00564CFC" w:rsidRDefault="00564CFC" w:rsidP="00564CFC">
      <w:pPr>
        <w:pStyle w:val="Heading4"/>
      </w:pPr>
      <w:r>
        <w:t>Mining creates space debris</w:t>
      </w:r>
    </w:p>
    <w:p w14:paraId="06802322" w14:textId="77777777" w:rsidR="00564CFC" w:rsidRDefault="00564CFC" w:rsidP="00564CFC">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20" w:history="1">
        <w:r w:rsidRPr="002D7371">
          <w:rPr>
            <w:rStyle w:val="Hyperlink"/>
          </w:rPr>
          <w:t>https://www.science.org/doi/full/10.1126/science.abd3402</w:t>
        </w:r>
      </w:hyperlink>
      <w:r>
        <w:t xml:space="preserve"> EE</w:t>
      </w:r>
    </w:p>
    <w:p w14:paraId="7CD0946F" w14:textId="77777777" w:rsidR="00564CFC" w:rsidRPr="00AD3BF1" w:rsidRDefault="00564CFC" w:rsidP="00564CFC">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8DB524B" w14:textId="77777777" w:rsidR="00564CFC" w:rsidRDefault="00564CFC" w:rsidP="00564CFC">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AD3BF1">
        <w:rPr>
          <w:rStyle w:val="StyleUnderline"/>
        </w:rPr>
        <w:lastRenderedPageBreak/>
        <w:t xml:space="preserve">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0F0FDB5" w14:textId="77777777" w:rsidR="00564CFC" w:rsidRDefault="00564CFC" w:rsidP="00564CFC">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841E942" w14:textId="77777777" w:rsidR="00564CFC" w:rsidRDefault="00564CFC" w:rsidP="00564CFC"/>
    <w:p w14:paraId="139E8762" w14:textId="77777777" w:rsidR="00564CFC" w:rsidRPr="00100A2B" w:rsidRDefault="00564CFC" w:rsidP="00564CFC">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3BC7E90" w14:textId="77777777" w:rsidR="00564CFC" w:rsidRPr="00100A2B" w:rsidRDefault="00564CFC" w:rsidP="00564CFC">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21" w:history="1">
        <w:r w:rsidRPr="00EA3CBA">
          <w:rPr>
            <w:rStyle w:val="Hyperlink"/>
          </w:rPr>
          <w:t>https://www.scientificamerican.com/podcast/episode/the-sneaky-danger-of-space-dust/</w:t>
        </w:r>
      </w:hyperlink>
      <w:r>
        <w:t>]//DDPT</w:t>
      </w:r>
    </w:p>
    <w:p w14:paraId="31502A7D" w14:textId="77777777" w:rsidR="00564CFC" w:rsidRPr="00100A2B" w:rsidRDefault="00564CFC" w:rsidP="00564CFC">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B7ABE85" w14:textId="77777777" w:rsidR="00564CFC" w:rsidRPr="00100A2B" w:rsidRDefault="00564CFC" w:rsidP="00564CFC">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2" w:history="1">
        <w:r w:rsidRPr="00100A2B">
          <w:rPr>
            <w:rStyle w:val="Hyperlink"/>
          </w:rPr>
          <w:t>baseball-sized chunks</w:t>
        </w:r>
      </w:hyperlink>
      <w:r w:rsidRPr="00100A2B">
        <w:t> of debris, </w:t>
      </w:r>
      <w:hyperlink r:id="rId23"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5EEBEE99" w14:textId="77777777" w:rsidR="00564CFC" w:rsidRPr="00100A2B" w:rsidRDefault="00564CFC" w:rsidP="00564CFC">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C2D4E35" w14:textId="77777777" w:rsidR="00564CFC" w:rsidRPr="00100A2B" w:rsidRDefault="00564CFC" w:rsidP="00564CFC">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11E0CF1" w14:textId="77777777" w:rsidR="00564CFC" w:rsidRPr="00100A2B" w:rsidRDefault="00564CFC" w:rsidP="00564CFC">
      <w:r w:rsidRPr="00100A2B">
        <w:t>"We also think this phenomenon can be attributed to some of the failures and anomalies we see on orbit, that right now are basically tagged as 'unknown cause.'"</w:t>
      </w:r>
    </w:p>
    <w:p w14:paraId="48E32A2E" w14:textId="77777777" w:rsidR="00564CFC" w:rsidRPr="00100A2B" w:rsidRDefault="00564CFC" w:rsidP="00564CFC">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4DD5FC21" w14:textId="77777777" w:rsidR="00564CFC" w:rsidRDefault="00564CFC" w:rsidP="00564CFC">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4" w:history="1">
        <w:r w:rsidRPr="00100A2B">
          <w:rPr>
            <w:rStyle w:val="Hyperlink"/>
          </w:rPr>
          <w:t>Particle-in-cell simulations of an RF emission mechanism associated with hypervelocity impact plasmas</w:t>
        </w:r>
      </w:hyperlink>
      <w:r w:rsidRPr="00100A2B">
        <w:t>]</w:t>
      </w:r>
    </w:p>
    <w:p w14:paraId="25365A87" w14:textId="77777777" w:rsidR="00564CFC" w:rsidRPr="00355308" w:rsidRDefault="00564CFC" w:rsidP="00564CFC"/>
    <w:p w14:paraId="313BAD08" w14:textId="77777777" w:rsidR="00564CFC" w:rsidRPr="00355308" w:rsidRDefault="00564CFC" w:rsidP="00564CFC">
      <w:pPr>
        <w:pStyle w:val="Heading4"/>
        <w:rPr>
          <w:rFonts w:cs="Calibri"/>
        </w:rPr>
      </w:pPr>
      <w:r w:rsidRPr="00355308">
        <w:rPr>
          <w:rFonts w:cs="Calibri"/>
        </w:rPr>
        <w:t xml:space="preserve">An increase in space debris and dust from mining collides with key defense satellites </w:t>
      </w:r>
    </w:p>
    <w:p w14:paraId="5969EA64" w14:textId="77777777" w:rsidR="00564CFC" w:rsidRPr="00355308" w:rsidRDefault="00564CFC" w:rsidP="00564CFC">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5" w:history="1">
        <w:r w:rsidRPr="00355308">
          <w:rPr>
            <w:rStyle w:val="Hyperlink"/>
            <w:sz w:val="16"/>
          </w:rPr>
          <w:t>https://www.newscientist.com/article/mg22630235-100-dust-from-asteroid-mining-spells-danger-for-satellites/</w:t>
        </w:r>
      </w:hyperlink>
      <w:r w:rsidRPr="00355308">
        <w:rPr>
          <w:sz w:val="16"/>
        </w:rPr>
        <w:t xml:space="preserve"> DD AG</w:t>
      </w:r>
    </w:p>
    <w:p w14:paraId="4F51DA0A" w14:textId="77777777" w:rsidR="00564CFC" w:rsidRPr="00355308" w:rsidRDefault="00564CFC" w:rsidP="00564CFC">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2269810" w14:textId="77777777" w:rsidR="00564CFC" w:rsidRPr="00355308" w:rsidRDefault="00564CFC" w:rsidP="00564CFC">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6DA45CE6" w14:textId="77777777" w:rsidR="00564CFC" w:rsidRPr="00355308" w:rsidRDefault="00564CFC" w:rsidP="00564CFC">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58CE182" w14:textId="77777777" w:rsidR="00564CFC" w:rsidRPr="00355308" w:rsidRDefault="00564CFC" w:rsidP="00564CFC">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8B41F1B" w14:textId="77777777" w:rsidR="00564CFC" w:rsidRPr="00355308" w:rsidRDefault="00564CFC" w:rsidP="00564CFC">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11A1158" w14:textId="77777777" w:rsidR="00564CFC" w:rsidRDefault="00564CFC" w:rsidP="00564CFC">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0184232" w14:textId="77777777" w:rsidR="00564CFC" w:rsidRDefault="00564CFC" w:rsidP="00564CFC"/>
    <w:p w14:paraId="6DB06136" w14:textId="77777777" w:rsidR="00564CFC" w:rsidRPr="00355308" w:rsidRDefault="00564CFC" w:rsidP="00564CFC">
      <w:pPr>
        <w:pStyle w:val="Heading4"/>
        <w:rPr>
          <w:rFonts w:cs="Calibri"/>
        </w:rPr>
      </w:pPr>
      <w:r w:rsidRPr="00355308">
        <w:rPr>
          <w:rFonts w:cs="Calibri"/>
        </w:rPr>
        <w:t>Laundry list of impacts – compromised communication, loss of military capability and more</w:t>
      </w:r>
    </w:p>
    <w:p w14:paraId="228E47EF" w14:textId="77777777" w:rsidR="00564CFC" w:rsidRPr="00355308" w:rsidRDefault="00564CFC" w:rsidP="00564CFC">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6" w:history="1">
        <w:r w:rsidRPr="00355308">
          <w:rPr>
            <w:rStyle w:val="Hyperlink"/>
            <w:sz w:val="16"/>
          </w:rPr>
          <w:t>https://gizmodo.com/what-would-happen-if-all-our-satellites-were-suddenly-d-1709006681</w:t>
        </w:r>
      </w:hyperlink>
      <w:r w:rsidRPr="00355308">
        <w:rPr>
          <w:sz w:val="16"/>
        </w:rPr>
        <w:t xml:space="preserve"> DD AG</w:t>
      </w:r>
    </w:p>
    <w:p w14:paraId="476A6448" w14:textId="77777777" w:rsidR="00564CFC" w:rsidRPr="00355308" w:rsidRDefault="00564CFC" w:rsidP="00564CFC">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795EA6F" w14:textId="77777777" w:rsidR="00564CFC" w:rsidRPr="00355308" w:rsidRDefault="00564CFC" w:rsidP="00564CFC">
      <w:pPr>
        <w:rPr>
          <w:sz w:val="16"/>
        </w:rPr>
      </w:pPr>
      <w:r w:rsidRPr="00355308">
        <w:rPr>
          <w:sz w:val="16"/>
        </w:rPr>
        <w:t>Compromised Communications</w:t>
      </w:r>
    </w:p>
    <w:p w14:paraId="2D4F7AB8" w14:textId="77777777" w:rsidR="00564CFC" w:rsidRPr="00355308" w:rsidRDefault="00564CFC" w:rsidP="00564CFC">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5D23A8E1" w14:textId="77777777" w:rsidR="00564CFC" w:rsidRPr="00355308" w:rsidRDefault="00564CFC" w:rsidP="00564CFC">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3C1296E1" w14:textId="77777777" w:rsidR="00564CFC" w:rsidRPr="00355308" w:rsidRDefault="00564CFC" w:rsidP="00564CFC">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30331918" w14:textId="77777777" w:rsidR="00564CFC" w:rsidRPr="00355308" w:rsidRDefault="00564CFC" w:rsidP="00564CFC">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33568204" w14:textId="77777777" w:rsidR="00564CFC" w:rsidRPr="00355308" w:rsidRDefault="00564CFC" w:rsidP="00564CFC">
      <w:pPr>
        <w:rPr>
          <w:sz w:val="16"/>
        </w:rPr>
      </w:pPr>
      <w:r w:rsidRPr="00355308">
        <w:rPr>
          <w:sz w:val="16"/>
        </w:rPr>
        <w:t>“Indeed, a lot of television would suddenly disappear,” says McDowell. “A sizable portion of TV comes from cable whose companies relay programming from satellites to their hubs.”</w:t>
      </w:r>
    </w:p>
    <w:p w14:paraId="18C69432" w14:textId="77777777" w:rsidR="00564CFC" w:rsidRPr="00355308" w:rsidRDefault="00564CFC" w:rsidP="00564CFC">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152FF33F" w14:textId="77777777" w:rsidR="00564CFC" w:rsidRPr="00355308" w:rsidRDefault="00564CFC" w:rsidP="00564CFC">
      <w:pPr>
        <w:rPr>
          <w:sz w:val="16"/>
        </w:rPr>
      </w:pPr>
      <w:r w:rsidRPr="00355308">
        <w:rPr>
          <w:sz w:val="16"/>
        </w:rPr>
        <w:t>The sudden loss of satellite capability would have a profound effect on the military.</w:t>
      </w:r>
    </w:p>
    <w:p w14:paraId="6B936A63" w14:textId="77777777" w:rsidR="00564CFC" w:rsidRPr="00355308" w:rsidRDefault="00564CFC" w:rsidP="00564CFC">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11654224" w14:textId="77777777" w:rsidR="00564CFC" w:rsidRPr="00355308" w:rsidRDefault="00564CFC" w:rsidP="00564CFC">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4A72163" w14:textId="77777777" w:rsidR="00564CFC" w:rsidRPr="00355308" w:rsidRDefault="00564CFC" w:rsidP="00564CFC">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AB8C9A7" w14:textId="77777777" w:rsidR="00564CFC" w:rsidRPr="00355308" w:rsidRDefault="00564CFC" w:rsidP="00564CFC">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E1CDAB8" w14:textId="77777777" w:rsidR="00564CFC" w:rsidRPr="00355308" w:rsidRDefault="00564CFC" w:rsidP="00564CFC">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23FF9086" w14:textId="77777777" w:rsidR="00564CFC" w:rsidRPr="00355308" w:rsidRDefault="00564CFC" w:rsidP="00564CFC">
      <w:pPr>
        <w:rPr>
          <w:sz w:val="16"/>
        </w:rPr>
      </w:pPr>
      <w:r w:rsidRPr="00355308">
        <w:rPr>
          <w:sz w:val="16"/>
        </w:rPr>
        <w:t>There’s also the effect on science to consider. Much of what we know about climate change comes from satellites.</w:t>
      </w:r>
    </w:p>
    <w:p w14:paraId="1E5829B1" w14:textId="77777777" w:rsidR="00564CFC" w:rsidRDefault="00564CFC" w:rsidP="00564CFC">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74429F1" w14:textId="77777777" w:rsidR="00564CFC" w:rsidRPr="00355308" w:rsidRDefault="00564CFC" w:rsidP="00564CFC">
      <w:pPr>
        <w:rPr>
          <w:sz w:val="16"/>
        </w:rPr>
      </w:pPr>
    </w:p>
    <w:p w14:paraId="4D09D6B2" w14:textId="77777777" w:rsidR="00564CFC" w:rsidRPr="00355308" w:rsidRDefault="00564CFC" w:rsidP="00564CFC">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D7E43D5" w14:textId="77777777" w:rsidR="00564CFC" w:rsidRPr="00355308" w:rsidRDefault="00564CFC" w:rsidP="00564CFC">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7" w:history="1">
        <w:r w:rsidRPr="00355308">
          <w:rPr>
            <w:rStyle w:val="Hyperlink"/>
            <w:szCs w:val="26"/>
          </w:rPr>
          <w:t>https://www.tandfonline.com/doi/full/10.1080/25751654.2021.1942681</w:t>
        </w:r>
      </w:hyperlink>
      <w:r w:rsidRPr="00355308">
        <w:rPr>
          <w:szCs w:val="26"/>
        </w:rPr>
        <w:t>, VM</w:t>
      </w:r>
    </w:p>
    <w:p w14:paraId="3FFCFBB3" w14:textId="77777777" w:rsidR="00564CFC" w:rsidRPr="00355308" w:rsidRDefault="00564CFC" w:rsidP="00564CFC">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6750DA24" w14:textId="77777777" w:rsidR="00564CFC" w:rsidRDefault="00564CFC" w:rsidP="00564CFC"/>
    <w:p w14:paraId="23CD884C" w14:textId="77777777" w:rsidR="00564CFC" w:rsidRDefault="00564CFC" w:rsidP="00564CFC"/>
    <w:p w14:paraId="1EF290B2" w14:textId="77777777" w:rsidR="00564CFC" w:rsidRDefault="00564CFC" w:rsidP="00564CFC">
      <w:pPr>
        <w:pStyle w:val="Heading2"/>
      </w:pPr>
      <w:r>
        <w:lastRenderedPageBreak/>
        <w:t>1AC—FW</w:t>
      </w:r>
    </w:p>
    <w:p w14:paraId="5AA5C245" w14:textId="77777777" w:rsidR="00564CFC" w:rsidRPr="0084387D" w:rsidRDefault="00564CFC" w:rsidP="00564CFC"/>
    <w:p w14:paraId="241AC775" w14:textId="77777777" w:rsidR="00564CFC" w:rsidRPr="00355308" w:rsidRDefault="00564CFC" w:rsidP="00564CFC">
      <w:pPr>
        <w:pStyle w:val="Heading4"/>
        <w:rPr>
          <w:rFonts w:cs="Calibri"/>
        </w:rPr>
      </w:pPr>
      <w:r w:rsidRPr="00355308">
        <w:rPr>
          <w:rFonts w:cs="Calibri"/>
        </w:rPr>
        <w:t xml:space="preserve">The standard is maximizing expected wellbeing. </w:t>
      </w:r>
    </w:p>
    <w:p w14:paraId="326286AE" w14:textId="77777777" w:rsidR="00564CFC" w:rsidRPr="00355308" w:rsidRDefault="00564CFC" w:rsidP="00564CFC">
      <w:pPr>
        <w:pStyle w:val="Heading4"/>
        <w:rPr>
          <w:rFonts w:cs="Calibri"/>
        </w:rPr>
      </w:pPr>
      <w:r w:rsidRPr="00355308">
        <w:rPr>
          <w:rFonts w:cs="Calibri"/>
        </w:rPr>
        <w:t>Prefer it:</w:t>
      </w:r>
    </w:p>
    <w:p w14:paraId="08D59D60" w14:textId="77777777" w:rsidR="00564CFC" w:rsidRPr="00355308" w:rsidRDefault="00564CFC" w:rsidP="00564CFC">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06032F64" w14:textId="77777777" w:rsidR="00564CFC" w:rsidRPr="00A0610A" w:rsidRDefault="00564CFC" w:rsidP="00564CFC">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33DB5B1" w14:textId="77777777" w:rsidR="00564CFC" w:rsidRPr="00A0610A" w:rsidRDefault="00564CFC" w:rsidP="00564CFC">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1702124" w14:textId="77777777" w:rsidR="00564CFC" w:rsidRPr="00586B80" w:rsidRDefault="00564CFC" w:rsidP="00564CFC">
      <w:pPr>
        <w:pStyle w:val="Heading4"/>
      </w:pPr>
      <w:r>
        <w:t>4] Extinction outweighs -  moral uncertainty</w:t>
      </w:r>
    </w:p>
    <w:p w14:paraId="35B433C0" w14:textId="77777777" w:rsidR="00564CFC" w:rsidRPr="00611230" w:rsidRDefault="00564CFC" w:rsidP="00564CFC">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5D322623" w14:textId="77777777" w:rsidR="00564CFC" w:rsidRDefault="00564CFC" w:rsidP="00564CFC">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w:t>
      </w:r>
      <w:r w:rsidRPr="00611230">
        <w:lastRenderedPageBreak/>
        <w:t xml:space="preserve">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w:t>
      </w:r>
      <w:r w:rsidRPr="00F8078B">
        <w:lastRenderedPageBreak/>
        <w:t xml:space="preserve">(and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7EE014D" w14:textId="77777777" w:rsidR="00564CFC" w:rsidRPr="00355308" w:rsidRDefault="00564CFC" w:rsidP="00564CFC"/>
    <w:p w14:paraId="5C2DFA6C" w14:textId="77777777" w:rsidR="00564CFC" w:rsidRDefault="00564CFC" w:rsidP="00564CFC"/>
    <w:p w14:paraId="3E7C309F" w14:textId="6E3F3CC0" w:rsidR="002873A8" w:rsidRDefault="007A7905" w:rsidP="002873A8">
      <w:r>
        <w:t xml:space="preserve">P&amp;p affirm – probability its right </w:t>
      </w:r>
    </w:p>
    <w:p w14:paraId="74B255AC" w14:textId="788D91CE" w:rsidR="002873A8" w:rsidRDefault="002873A8" w:rsidP="002873A8"/>
    <w:p w14:paraId="6A1F8272" w14:textId="55DC3DEF" w:rsidR="002873A8" w:rsidRDefault="002873A8" w:rsidP="002873A8"/>
    <w:p w14:paraId="7D40D096" w14:textId="3A8F17BC" w:rsidR="002873A8" w:rsidRDefault="002873A8" w:rsidP="002873A8"/>
    <w:p w14:paraId="1E8E49E9" w14:textId="53B6357A" w:rsidR="002873A8" w:rsidRDefault="002873A8" w:rsidP="002873A8"/>
    <w:p w14:paraId="102E6E41" w14:textId="60485A6D" w:rsidR="002873A8" w:rsidRDefault="002873A8" w:rsidP="002873A8"/>
    <w:p w14:paraId="52C1E4E2" w14:textId="73769168" w:rsidR="002873A8" w:rsidRDefault="002873A8" w:rsidP="002873A8"/>
    <w:p w14:paraId="26B544C9" w14:textId="131C8C31" w:rsidR="002873A8" w:rsidRDefault="002873A8" w:rsidP="002873A8"/>
    <w:p w14:paraId="493AFDFB" w14:textId="772E5947" w:rsidR="002873A8" w:rsidRDefault="002873A8" w:rsidP="002873A8"/>
    <w:p w14:paraId="4823E37E" w14:textId="23DB256D" w:rsidR="002873A8" w:rsidRDefault="002873A8" w:rsidP="002873A8"/>
    <w:p w14:paraId="29379978" w14:textId="55076663" w:rsidR="002873A8" w:rsidRDefault="002873A8" w:rsidP="002873A8"/>
    <w:p w14:paraId="17EFBCFC" w14:textId="6331BAEE" w:rsidR="002873A8" w:rsidRDefault="002873A8" w:rsidP="002873A8"/>
    <w:p w14:paraId="05DD1CD3" w14:textId="0EA76E65" w:rsidR="002873A8" w:rsidRDefault="002873A8" w:rsidP="002873A8"/>
    <w:p w14:paraId="4842E4D2" w14:textId="495114BF" w:rsidR="002873A8" w:rsidRDefault="002873A8" w:rsidP="002873A8"/>
    <w:p w14:paraId="4695AFAA" w14:textId="7780E326" w:rsidR="002873A8" w:rsidRDefault="002873A8" w:rsidP="002873A8"/>
    <w:p w14:paraId="26971334" w14:textId="0CC88909" w:rsidR="002873A8" w:rsidRDefault="002873A8" w:rsidP="002873A8"/>
    <w:p w14:paraId="043DDB44" w14:textId="54116DA2" w:rsidR="002873A8" w:rsidRDefault="002873A8">
      <w:pPr>
        <w:spacing w:after="0" w:line="240" w:lineRule="auto"/>
      </w:pPr>
      <w:r>
        <w:br w:type="page"/>
      </w:r>
    </w:p>
    <w:p w14:paraId="3BA7C6F4" w14:textId="77777777" w:rsidR="002873A8" w:rsidRPr="002873A8" w:rsidRDefault="002873A8" w:rsidP="002873A8"/>
    <w:sectPr w:rsidR="002873A8" w:rsidRPr="002873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0C2"/>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0C2"/>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3A8"/>
    <w:rsid w:val="00290C5A"/>
    <w:rsid w:val="00290C92"/>
    <w:rsid w:val="0029647A"/>
    <w:rsid w:val="00296504"/>
    <w:rsid w:val="002B5511"/>
    <w:rsid w:val="002B7ACF"/>
    <w:rsid w:val="002C0BCD"/>
    <w:rsid w:val="002E0643"/>
    <w:rsid w:val="002E392E"/>
    <w:rsid w:val="002E6BBC"/>
    <w:rsid w:val="002F1BA9"/>
    <w:rsid w:val="002F6E74"/>
    <w:rsid w:val="003106B3"/>
    <w:rsid w:val="0031385D"/>
    <w:rsid w:val="003171AB"/>
    <w:rsid w:val="003223B2"/>
    <w:rsid w:val="00322A67"/>
    <w:rsid w:val="00330E13"/>
    <w:rsid w:val="00335A23"/>
    <w:rsid w:val="003362E1"/>
    <w:rsid w:val="00340707"/>
    <w:rsid w:val="00341C61"/>
    <w:rsid w:val="00351841"/>
    <w:rsid w:val="003624A6"/>
    <w:rsid w:val="00362DF1"/>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836"/>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CFC"/>
    <w:rsid w:val="005659AA"/>
    <w:rsid w:val="005676E8"/>
    <w:rsid w:val="00577C12"/>
    <w:rsid w:val="00580BFC"/>
    <w:rsid w:val="00581048"/>
    <w:rsid w:val="00581203"/>
    <w:rsid w:val="0058349C"/>
    <w:rsid w:val="00585FBE"/>
    <w:rsid w:val="00586A05"/>
    <w:rsid w:val="005870E8"/>
    <w:rsid w:val="0058789C"/>
    <w:rsid w:val="005948FA"/>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75F"/>
    <w:rsid w:val="006379E9"/>
    <w:rsid w:val="006438CB"/>
    <w:rsid w:val="006529B9"/>
    <w:rsid w:val="00653613"/>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6EF"/>
    <w:rsid w:val="00775694"/>
    <w:rsid w:val="007831B8"/>
    <w:rsid w:val="00793F46"/>
    <w:rsid w:val="007A1325"/>
    <w:rsid w:val="007A1A18"/>
    <w:rsid w:val="007A3BAF"/>
    <w:rsid w:val="007A7905"/>
    <w:rsid w:val="007B53D8"/>
    <w:rsid w:val="007C22C5"/>
    <w:rsid w:val="007C57E1"/>
    <w:rsid w:val="007C5811"/>
    <w:rsid w:val="007D006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2A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61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B41"/>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 w:val="00FE6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FC8FF1"/>
  <w14:defaultImageDpi w14:val="300"/>
  <w15:docId w15:val="{80BCD10B-9AC7-F149-8D84-EE900EF6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40C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740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740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740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9"/>
    <w:unhideWhenUsed/>
    <w:qFormat/>
    <w:rsid w:val="000740C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564CF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64CFC"/>
    <w:pPr>
      <w:keepNext/>
      <w:keepLines/>
      <w:spacing w:before="200" w:after="40"/>
      <w:outlineLvl w:val="5"/>
    </w:pPr>
    <w:rPr>
      <w:b/>
      <w:sz w:val="20"/>
      <w:szCs w:val="20"/>
    </w:rPr>
  </w:style>
  <w:style w:type="character" w:default="1" w:styleId="DefaultParagraphFont">
    <w:name w:val="Default Paragraph Font"/>
    <w:uiPriority w:val="1"/>
    <w:semiHidden/>
    <w:unhideWhenUsed/>
    <w:rsid w:val="000740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0C2"/>
  </w:style>
  <w:style w:type="character" w:customStyle="1" w:styleId="Heading1Char">
    <w:name w:val="Heading 1 Char"/>
    <w:aliases w:val="Pocket Char"/>
    <w:basedOn w:val="DefaultParagraphFont"/>
    <w:link w:val="Heading1"/>
    <w:uiPriority w:val="9"/>
    <w:rsid w:val="000740C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740C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740C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740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740C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0740C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0740C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740C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740C2"/>
    <w:rPr>
      <w:color w:val="auto"/>
      <w:u w:val="none"/>
    </w:rPr>
  </w:style>
  <w:style w:type="paragraph" w:styleId="DocumentMap">
    <w:name w:val="Document Map"/>
    <w:basedOn w:val="Normal"/>
    <w:link w:val="DocumentMapChar"/>
    <w:uiPriority w:val="99"/>
    <w:semiHidden/>
    <w:unhideWhenUsed/>
    <w:rsid w:val="000740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40C2"/>
    <w:rPr>
      <w:rFonts w:ascii="Lucida Grande" w:hAnsi="Lucida Grande" w:cs="Lucida Grande"/>
    </w:rPr>
  </w:style>
  <w:style w:type="character" w:customStyle="1" w:styleId="Heading5Char">
    <w:name w:val="Heading 5 Char"/>
    <w:basedOn w:val="DefaultParagraphFont"/>
    <w:link w:val="Heading5"/>
    <w:uiPriority w:val="9"/>
    <w:rsid w:val="00564CFC"/>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564CFC"/>
    <w:rPr>
      <w:rFonts w:ascii="Calibri" w:hAnsi="Calibri" w:cs="Calibri"/>
      <w:b/>
      <w:sz w:val="20"/>
      <w:szCs w:val="20"/>
    </w:rPr>
  </w:style>
  <w:style w:type="paragraph" w:customStyle="1" w:styleId="textbold">
    <w:name w:val="text bold"/>
    <w:basedOn w:val="Normal"/>
    <w:link w:val="Emphasis"/>
    <w:uiPriority w:val="20"/>
    <w:qFormat/>
    <w:rsid w:val="00564CF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64C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564CFC"/>
    <w:rPr>
      <w:color w:val="605E5C"/>
      <w:shd w:val="clear" w:color="auto" w:fill="E1DFDD"/>
    </w:rPr>
  </w:style>
  <w:style w:type="paragraph" w:customStyle="1" w:styleId="UnderlinePara">
    <w:name w:val="Underline Para"/>
    <w:basedOn w:val="Normal"/>
    <w:uiPriority w:val="1"/>
    <w:qFormat/>
    <w:rsid w:val="00564CFC"/>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564CFC"/>
    <w:rPr>
      <w:b/>
      <w:bCs/>
    </w:rPr>
  </w:style>
  <w:style w:type="paragraph" w:styleId="ListParagraph">
    <w:name w:val="List Paragraph"/>
    <w:aliases w:val="6 font"/>
    <w:basedOn w:val="Normal"/>
    <w:uiPriority w:val="34"/>
    <w:qFormat/>
    <w:rsid w:val="00564CFC"/>
    <w:pPr>
      <w:ind w:left="720"/>
      <w:contextualSpacing/>
    </w:pPr>
  </w:style>
  <w:style w:type="paragraph" w:customStyle="1" w:styleId="Emphasis1">
    <w:name w:val="Emphasis1"/>
    <w:basedOn w:val="Normal"/>
    <w:autoRedefine/>
    <w:uiPriority w:val="7"/>
    <w:qFormat/>
    <w:rsid w:val="00564CFC"/>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564CFC"/>
    <w:pPr>
      <w:ind w:left="432" w:right="432"/>
    </w:pPr>
    <w:rPr>
      <w:color w:val="000000"/>
    </w:rPr>
  </w:style>
  <w:style w:type="character" w:customStyle="1" w:styleId="evidencetextChar1">
    <w:name w:val="evidence text Char1"/>
    <w:link w:val="evidencetext"/>
    <w:rsid w:val="00564CFC"/>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64CFC"/>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564CFC"/>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64CFC"/>
    <w:pPr>
      <w:spacing w:before="100" w:beforeAutospacing="1" w:after="100" w:afterAutospacing="1"/>
    </w:pPr>
    <w:rPr>
      <w:rFonts w:eastAsia="Times New Roman"/>
      <w:sz w:val="24"/>
      <w:lang w:eastAsia="ko-KR"/>
    </w:rPr>
  </w:style>
  <w:style w:type="paragraph" w:customStyle="1" w:styleId="css-182kmce">
    <w:name w:val="css-182kmce"/>
    <w:basedOn w:val="Normal"/>
    <w:rsid w:val="00564CFC"/>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564CFC"/>
  </w:style>
  <w:style w:type="paragraph" w:customStyle="1" w:styleId="pullquote-paragraph">
    <w:name w:val="pullquote-paragraph"/>
    <w:basedOn w:val="Normal"/>
    <w:rsid w:val="00564CFC"/>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564CFC"/>
    <w:rPr>
      <w:i/>
      <w:iCs/>
    </w:rPr>
  </w:style>
  <w:style w:type="paragraph" w:customStyle="1" w:styleId="font--body">
    <w:name w:val="font--body"/>
    <w:basedOn w:val="Normal"/>
    <w:rsid w:val="00564CFC"/>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564CFC"/>
    <w:rPr>
      <w:b/>
      <w:u w:val="single"/>
    </w:rPr>
  </w:style>
  <w:style w:type="character" w:customStyle="1" w:styleId="Minimize">
    <w:name w:val="Minimize"/>
    <w:uiPriority w:val="1"/>
    <w:qFormat/>
    <w:rsid w:val="00564CFC"/>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564CFC"/>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564CFC"/>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564CFC"/>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64CFC"/>
    <w:rPr>
      <w:b/>
      <w:u w:val="single"/>
    </w:rPr>
  </w:style>
  <w:style w:type="character" w:customStyle="1" w:styleId="Underline2Char">
    <w:name w:val="Underline2 Char"/>
    <w:basedOn w:val="DefaultParagraphFont"/>
    <w:link w:val="Underline2"/>
    <w:uiPriority w:val="4"/>
    <w:rsid w:val="00564CFC"/>
    <w:rPr>
      <w:rFonts w:ascii="Calibri" w:hAnsi="Calibri" w:cs="Calibri"/>
      <w:b/>
      <w:sz w:val="26"/>
      <w:u w:val="single"/>
    </w:rPr>
  </w:style>
  <w:style w:type="character" w:customStyle="1" w:styleId="BoldUnderline0">
    <w:name w:val="BoldUnderline"/>
    <w:basedOn w:val="DefaultParagraphFont"/>
    <w:uiPriority w:val="1"/>
    <w:qFormat/>
    <w:rsid w:val="00564CFC"/>
    <w:rPr>
      <w:rFonts w:ascii="Arial" w:hAnsi="Arial"/>
      <w:b/>
      <w:sz w:val="20"/>
      <w:u w:val="single"/>
    </w:rPr>
  </w:style>
  <w:style w:type="paragraph" w:customStyle="1" w:styleId="gntarbp">
    <w:name w:val="gnt_ar_b_p"/>
    <w:basedOn w:val="Normal"/>
    <w:rsid w:val="00564CFC"/>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564CFC"/>
    <w:pPr>
      <w:spacing w:before="100" w:beforeAutospacing="1" w:after="100" w:afterAutospacing="1"/>
    </w:pPr>
    <w:rPr>
      <w:rFonts w:eastAsia="Times New Roman"/>
      <w:sz w:val="24"/>
      <w:lang w:eastAsia="ko-KR"/>
    </w:rPr>
  </w:style>
  <w:style w:type="character" w:customStyle="1" w:styleId="numbers">
    <w:name w:val="numbers"/>
    <w:basedOn w:val="DefaultParagraphFont"/>
    <w:rsid w:val="00564CFC"/>
  </w:style>
  <w:style w:type="paragraph" w:customStyle="1" w:styleId="endmarkenabled">
    <w:name w:val="endmarkenabled"/>
    <w:basedOn w:val="Normal"/>
    <w:rsid w:val="00564CFC"/>
    <w:pPr>
      <w:spacing w:before="100" w:beforeAutospacing="1" w:after="100" w:afterAutospacing="1"/>
    </w:pPr>
    <w:rPr>
      <w:rFonts w:eastAsia="Times New Roman"/>
      <w:sz w:val="24"/>
      <w:lang w:eastAsia="ko-KR"/>
    </w:rPr>
  </w:style>
  <w:style w:type="character" w:customStyle="1" w:styleId="link">
    <w:name w:val="link"/>
    <w:basedOn w:val="DefaultParagraphFont"/>
    <w:rsid w:val="00564CFC"/>
  </w:style>
  <w:style w:type="paragraph" w:customStyle="1" w:styleId="css-exrw3m">
    <w:name w:val="css-exrw3m"/>
    <w:basedOn w:val="Normal"/>
    <w:rsid w:val="00564CFC"/>
    <w:pPr>
      <w:spacing w:before="100" w:beforeAutospacing="1" w:after="100" w:afterAutospacing="1"/>
    </w:pPr>
    <w:rPr>
      <w:rFonts w:eastAsia="Times New Roman"/>
      <w:sz w:val="24"/>
    </w:rPr>
  </w:style>
  <w:style w:type="character" w:customStyle="1" w:styleId="css-8l6xbc">
    <w:name w:val="css-8l6xbc"/>
    <w:basedOn w:val="DefaultParagraphFont"/>
    <w:rsid w:val="00564CFC"/>
  </w:style>
  <w:style w:type="paragraph" w:customStyle="1" w:styleId="t-body-text">
    <w:name w:val="t-body-text"/>
    <w:basedOn w:val="Normal"/>
    <w:rsid w:val="00564CFC"/>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564CFC"/>
    <w:rPr>
      <w:rFonts w:ascii="Segoe UI" w:hAnsi="Segoe UI" w:cs="Segoe UI"/>
      <w:sz w:val="18"/>
      <w:szCs w:val="18"/>
    </w:rPr>
  </w:style>
  <w:style w:type="paragraph" w:styleId="BalloonText">
    <w:name w:val="Balloon Text"/>
    <w:basedOn w:val="Normal"/>
    <w:link w:val="BalloonTextChar"/>
    <w:uiPriority w:val="99"/>
    <w:semiHidden/>
    <w:unhideWhenUsed/>
    <w:rsid w:val="00564CFC"/>
    <w:rPr>
      <w:rFonts w:ascii="Segoe UI" w:hAnsi="Segoe UI" w:cs="Segoe UI"/>
      <w:sz w:val="18"/>
      <w:szCs w:val="18"/>
    </w:rPr>
  </w:style>
  <w:style w:type="character" w:customStyle="1" w:styleId="BalloonTextChar1">
    <w:name w:val="Balloon Text Char1"/>
    <w:basedOn w:val="DefaultParagraphFont"/>
    <w:uiPriority w:val="99"/>
    <w:semiHidden/>
    <w:rsid w:val="00564CFC"/>
    <w:rPr>
      <w:rFonts w:ascii="Times New Roman" w:hAnsi="Times New Roman" w:cs="Times New Roman"/>
      <w:sz w:val="18"/>
      <w:szCs w:val="18"/>
    </w:rPr>
  </w:style>
  <w:style w:type="character" w:customStyle="1" w:styleId="caps">
    <w:name w:val="caps"/>
    <w:basedOn w:val="DefaultParagraphFont"/>
    <w:rsid w:val="00564CFC"/>
  </w:style>
  <w:style w:type="paragraph" w:customStyle="1" w:styleId="c-user-cardbio">
    <w:name w:val="c-user-card__bio"/>
    <w:basedOn w:val="Normal"/>
    <w:rsid w:val="00564CFC"/>
    <w:pPr>
      <w:spacing w:before="100" w:beforeAutospacing="1" w:after="100" w:afterAutospacing="1"/>
    </w:pPr>
    <w:rPr>
      <w:rFonts w:eastAsia="Times New Roman"/>
      <w:sz w:val="24"/>
    </w:rPr>
  </w:style>
  <w:style w:type="paragraph" w:customStyle="1" w:styleId="selectionshareable">
    <w:name w:val="selectionshareable"/>
    <w:basedOn w:val="Normal"/>
    <w:rsid w:val="00564CFC"/>
    <w:pPr>
      <w:spacing w:before="100" w:beforeAutospacing="1" w:after="100" w:afterAutospacing="1"/>
    </w:pPr>
    <w:rPr>
      <w:rFonts w:eastAsia="Times New Roman"/>
      <w:sz w:val="24"/>
    </w:rPr>
  </w:style>
  <w:style w:type="character" w:customStyle="1" w:styleId="3oh-">
    <w:name w:val="_3oh-"/>
    <w:basedOn w:val="DefaultParagraphFont"/>
    <w:rsid w:val="00564CFC"/>
  </w:style>
  <w:style w:type="paragraph" w:customStyle="1" w:styleId="normal1">
    <w:name w:val="normal1"/>
    <w:basedOn w:val="Normal"/>
    <w:rsid w:val="00564CFC"/>
    <w:pPr>
      <w:spacing w:before="100" w:beforeAutospacing="1" w:after="100" w:afterAutospacing="1"/>
    </w:pPr>
    <w:rPr>
      <w:rFonts w:eastAsia="Times New Roman"/>
      <w:sz w:val="24"/>
    </w:rPr>
  </w:style>
  <w:style w:type="character" w:customStyle="1" w:styleId="c-timestamplabel">
    <w:name w:val="c-timestamp__label"/>
    <w:basedOn w:val="DefaultParagraphFont"/>
    <w:rsid w:val="00564CFC"/>
  </w:style>
  <w:style w:type="character" w:customStyle="1" w:styleId="c-messagelistunreaddividerlabel">
    <w:name w:val="c-message_list__unread_divider__label"/>
    <w:basedOn w:val="DefaultParagraphFont"/>
    <w:rsid w:val="00564CFC"/>
  </w:style>
  <w:style w:type="character" w:customStyle="1" w:styleId="c-messagesender">
    <w:name w:val="c-message__sender"/>
    <w:basedOn w:val="DefaultParagraphFont"/>
    <w:rsid w:val="00564CFC"/>
  </w:style>
  <w:style w:type="character" w:customStyle="1" w:styleId="c-reactioncount">
    <w:name w:val="c-reaction__count"/>
    <w:basedOn w:val="DefaultParagraphFont"/>
    <w:rsid w:val="00564CFC"/>
  </w:style>
  <w:style w:type="paragraph" w:customStyle="1" w:styleId="Analytic">
    <w:name w:val="Analytic"/>
    <w:basedOn w:val="Normal"/>
    <w:link w:val="AnalyticChar"/>
    <w:autoRedefine/>
    <w:qFormat/>
    <w:rsid w:val="00564CFC"/>
    <w:rPr>
      <w:color w:val="1F497D" w:themeColor="text2"/>
    </w:rPr>
  </w:style>
  <w:style w:type="character" w:customStyle="1" w:styleId="AnalyticChar">
    <w:name w:val="Analytic Char"/>
    <w:basedOn w:val="DefaultParagraphFont"/>
    <w:link w:val="Analytic"/>
    <w:rsid w:val="00564CFC"/>
    <w:rPr>
      <w:rFonts w:ascii="Calibri" w:hAnsi="Calibri" w:cs="Calibri"/>
      <w:color w:val="1F497D" w:themeColor="text2"/>
      <w:sz w:val="26"/>
    </w:rPr>
  </w:style>
  <w:style w:type="paragraph" w:styleId="Header">
    <w:name w:val="header"/>
    <w:basedOn w:val="Normal"/>
    <w:link w:val="HeaderChar"/>
    <w:uiPriority w:val="99"/>
    <w:unhideWhenUsed/>
    <w:rsid w:val="00564CFC"/>
    <w:pPr>
      <w:tabs>
        <w:tab w:val="center" w:pos="4680"/>
        <w:tab w:val="right" w:pos="9360"/>
      </w:tabs>
    </w:pPr>
  </w:style>
  <w:style w:type="character" w:customStyle="1" w:styleId="HeaderChar">
    <w:name w:val="Header Char"/>
    <w:basedOn w:val="DefaultParagraphFont"/>
    <w:link w:val="Header"/>
    <w:uiPriority w:val="99"/>
    <w:rsid w:val="00564CFC"/>
    <w:rPr>
      <w:rFonts w:ascii="Calibri" w:hAnsi="Calibri" w:cs="Calibri"/>
      <w:sz w:val="26"/>
    </w:rPr>
  </w:style>
  <w:style w:type="paragraph" w:styleId="Footer">
    <w:name w:val="footer"/>
    <w:basedOn w:val="Normal"/>
    <w:link w:val="FooterChar"/>
    <w:uiPriority w:val="99"/>
    <w:unhideWhenUsed/>
    <w:rsid w:val="00564CFC"/>
    <w:pPr>
      <w:tabs>
        <w:tab w:val="center" w:pos="4680"/>
        <w:tab w:val="right" w:pos="9360"/>
      </w:tabs>
    </w:pPr>
  </w:style>
  <w:style w:type="character" w:customStyle="1" w:styleId="FooterChar">
    <w:name w:val="Footer Char"/>
    <w:basedOn w:val="DefaultParagraphFont"/>
    <w:link w:val="Footer"/>
    <w:uiPriority w:val="99"/>
    <w:rsid w:val="00564CFC"/>
    <w:rPr>
      <w:rFonts w:ascii="Calibri" w:hAnsi="Calibri" w:cs="Calibri"/>
      <w:sz w:val="26"/>
    </w:rPr>
  </w:style>
  <w:style w:type="character" w:customStyle="1" w:styleId="z-TopofFormChar">
    <w:name w:val="z-Top of Form Char"/>
    <w:basedOn w:val="DefaultParagraphFont"/>
    <w:link w:val="z-TopofForm"/>
    <w:uiPriority w:val="99"/>
    <w:semiHidden/>
    <w:rsid w:val="00564CFC"/>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64CFC"/>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64CFC"/>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64CF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64CFC"/>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64CFC"/>
    <w:rPr>
      <w:rFonts w:ascii="Arial" w:hAnsi="Arial" w:cs="Arial"/>
      <w:vanish/>
      <w:sz w:val="16"/>
      <w:szCs w:val="16"/>
    </w:rPr>
  </w:style>
  <w:style w:type="paragraph" w:customStyle="1" w:styleId="Emphasize">
    <w:name w:val="Emphasize"/>
    <w:basedOn w:val="Normal"/>
    <w:uiPriority w:val="7"/>
    <w:qFormat/>
    <w:rsid w:val="00564C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564CFC"/>
    <w:rPr>
      <w:b/>
      <w:sz w:val="20"/>
      <w:u w:val="single"/>
    </w:rPr>
  </w:style>
  <w:style w:type="paragraph" w:customStyle="1" w:styleId="8MIn">
    <w:name w:val="8 MIn"/>
    <w:basedOn w:val="Normal"/>
    <w:link w:val="8MInChar"/>
    <w:uiPriority w:val="4"/>
    <w:qFormat/>
    <w:rsid w:val="00564CFC"/>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64CFC"/>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564CFC"/>
  </w:style>
  <w:style w:type="character" w:customStyle="1" w:styleId="c-messagekittext">
    <w:name w:val="c-message_kit__text"/>
    <w:basedOn w:val="DefaultParagraphFont"/>
    <w:rsid w:val="00564CFC"/>
  </w:style>
  <w:style w:type="character" w:customStyle="1" w:styleId="cardChar">
    <w:name w:val="card Char"/>
    <w:aliases w:val="Bold Cite Char Char,Speed Cite Char"/>
    <w:basedOn w:val="DefaultParagraphFont"/>
    <w:rsid w:val="00564CFC"/>
    <w:rPr>
      <w:rFonts w:ascii="Georgia" w:eastAsia="Calibri" w:hAnsi="Georgia" w:cs="Times New Roman"/>
      <w:sz w:val="24"/>
    </w:rPr>
  </w:style>
  <w:style w:type="character" w:customStyle="1" w:styleId="expertise">
    <w:name w:val="expertise"/>
    <w:basedOn w:val="DefaultParagraphFont"/>
    <w:rsid w:val="00564CFC"/>
  </w:style>
  <w:style w:type="character" w:customStyle="1" w:styleId="education">
    <w:name w:val="education"/>
    <w:basedOn w:val="DefaultParagraphFont"/>
    <w:rsid w:val="00564CFC"/>
  </w:style>
  <w:style w:type="character" w:customStyle="1" w:styleId="rollover-people">
    <w:name w:val="rollover-people"/>
    <w:basedOn w:val="DefaultParagraphFont"/>
    <w:rsid w:val="00564CFC"/>
  </w:style>
  <w:style w:type="character" w:customStyle="1" w:styleId="UnresolvedMention2">
    <w:name w:val="Unresolved Mention2"/>
    <w:basedOn w:val="DefaultParagraphFont"/>
    <w:uiPriority w:val="99"/>
    <w:unhideWhenUsed/>
    <w:rsid w:val="00564CFC"/>
    <w:rPr>
      <w:color w:val="605E5C"/>
      <w:shd w:val="clear" w:color="auto" w:fill="E1DFDD"/>
    </w:rPr>
  </w:style>
  <w:style w:type="character" w:customStyle="1" w:styleId="UnresolvedMention3">
    <w:name w:val="Unresolved Mention3"/>
    <w:basedOn w:val="DefaultParagraphFont"/>
    <w:uiPriority w:val="99"/>
    <w:rsid w:val="00564CFC"/>
    <w:rPr>
      <w:color w:val="605E5C"/>
      <w:shd w:val="clear" w:color="auto" w:fill="E1DFDD"/>
    </w:rPr>
  </w:style>
  <w:style w:type="paragraph" w:customStyle="1" w:styleId="Body">
    <w:name w:val="Body"/>
    <w:link w:val="BodyChar"/>
    <w:autoRedefine/>
    <w:qFormat/>
    <w:rsid w:val="00564CFC"/>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64CFC"/>
    <w:rPr>
      <w:rFonts w:ascii="Calibri" w:eastAsiaTheme="majorEastAsia" w:hAnsi="Calibri" w:cstheme="majorBidi"/>
      <w:iCs/>
      <w:color w:val="000000" w:themeColor="text1"/>
      <w:sz w:val="8"/>
      <w:szCs w:val="22"/>
    </w:rPr>
  </w:style>
  <w:style w:type="character" w:customStyle="1" w:styleId="url">
    <w:name w:val="url"/>
    <w:basedOn w:val="DefaultParagraphFont"/>
    <w:rsid w:val="00564CFC"/>
  </w:style>
  <w:style w:type="character" w:customStyle="1" w:styleId="ellip">
    <w:name w:val="ellip"/>
    <w:basedOn w:val="DefaultParagraphFont"/>
    <w:rsid w:val="00564CFC"/>
  </w:style>
  <w:style w:type="character" w:customStyle="1" w:styleId="nowrap">
    <w:name w:val="nowrap"/>
    <w:basedOn w:val="DefaultParagraphFont"/>
    <w:rsid w:val="00564CFC"/>
  </w:style>
  <w:style w:type="paragraph" w:customStyle="1" w:styleId="Tag2">
    <w:name w:val="Tag2"/>
    <w:basedOn w:val="Normal"/>
    <w:qFormat/>
    <w:rsid w:val="00564CFC"/>
    <w:pPr>
      <w:spacing w:line="256" w:lineRule="auto"/>
    </w:pPr>
    <w:rPr>
      <w:b/>
      <w:sz w:val="24"/>
    </w:rPr>
  </w:style>
  <w:style w:type="character" w:customStyle="1" w:styleId="underlinedChar">
    <w:name w:val="underlined Char"/>
    <w:link w:val="underlined"/>
    <w:locked/>
    <w:rsid w:val="00564CF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64CFC"/>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564CFC"/>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564CFC"/>
    <w:rPr>
      <w:vertAlign w:val="superscript"/>
    </w:rPr>
  </w:style>
  <w:style w:type="character" w:customStyle="1" w:styleId="Emph">
    <w:name w:val="Emph"/>
    <w:basedOn w:val="DefaultParagraphFont"/>
    <w:uiPriority w:val="1"/>
    <w:qFormat/>
    <w:rsid w:val="00564CF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64CFC"/>
    <w:rPr>
      <w:u w:val="single"/>
    </w:rPr>
  </w:style>
  <w:style w:type="character" w:customStyle="1" w:styleId="BoldUnderlineChar">
    <w:name w:val="Bold Underline Char"/>
    <w:basedOn w:val="DefaultParagraphFont"/>
    <w:rsid w:val="00564CFC"/>
    <w:rPr>
      <w:rFonts w:ascii="Arial" w:hAnsi="Arial" w:cs="Arial" w:hint="default"/>
      <w:b/>
      <w:bCs w:val="0"/>
      <w:u w:val="single"/>
    </w:rPr>
  </w:style>
  <w:style w:type="character" w:customStyle="1" w:styleId="ReadCard">
    <w:name w:val="ReadCard"/>
    <w:uiPriority w:val="1"/>
    <w:qFormat/>
    <w:rsid w:val="00564CF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64CFC"/>
    <w:pPr>
      <w:spacing w:before="60" w:after="60"/>
    </w:pPr>
  </w:style>
  <w:style w:type="paragraph" w:customStyle="1" w:styleId="Cards">
    <w:name w:val="Cards"/>
    <w:next w:val="Normal"/>
    <w:link w:val="CardsChar"/>
    <w:qFormat/>
    <w:rsid w:val="00564CFC"/>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64CFC"/>
    <w:rPr>
      <w:rFonts w:ascii="Times New Roman" w:eastAsia="Times New Roman" w:hAnsi="Times New Roman" w:cs="Times New Roman"/>
      <w:sz w:val="20"/>
    </w:rPr>
  </w:style>
  <w:style w:type="character" w:customStyle="1" w:styleId="DebateUnderline">
    <w:name w:val="Debate Underline"/>
    <w:qFormat/>
    <w:rsid w:val="00564CFC"/>
    <w:rPr>
      <w:rFonts w:ascii="Times New Roman" w:hAnsi="Times New Roman"/>
      <w:sz w:val="20"/>
      <w:u w:val="thick"/>
    </w:rPr>
  </w:style>
  <w:style w:type="paragraph" w:customStyle="1" w:styleId="Nothing">
    <w:name w:val="Nothing"/>
    <w:link w:val="NothingChar"/>
    <w:qFormat/>
    <w:rsid w:val="00564CFC"/>
    <w:rPr>
      <w:rFonts w:ascii="Times New Roman" w:eastAsia="Times New Roman" w:hAnsi="Times New Roman" w:cs="Times New Roman"/>
      <w:sz w:val="20"/>
    </w:rPr>
  </w:style>
  <w:style w:type="character" w:customStyle="1" w:styleId="NothingChar">
    <w:name w:val="Nothing Char"/>
    <w:link w:val="Nothing"/>
    <w:rsid w:val="00564CFC"/>
    <w:rPr>
      <w:rFonts w:ascii="Times New Roman" w:eastAsia="Times New Roman" w:hAnsi="Times New Roman" w:cs="Times New Roman"/>
      <w:sz w:val="20"/>
    </w:rPr>
  </w:style>
  <w:style w:type="paragraph" w:customStyle="1" w:styleId="cardtext">
    <w:name w:val="card text"/>
    <w:basedOn w:val="Normal"/>
    <w:link w:val="cardtextChar"/>
    <w:qFormat/>
    <w:rsid w:val="00564CFC"/>
    <w:pPr>
      <w:ind w:left="288" w:right="288"/>
    </w:pPr>
    <w:rPr>
      <w:rFonts w:ascii="Book Antiqua" w:hAnsi="Book Antiqua" w:cs="Lucida Grande"/>
    </w:rPr>
  </w:style>
  <w:style w:type="character" w:customStyle="1" w:styleId="cardtextChar">
    <w:name w:val="card text Char"/>
    <w:basedOn w:val="DefaultParagraphFont"/>
    <w:link w:val="cardtext"/>
    <w:rsid w:val="00564CFC"/>
    <w:rPr>
      <w:rFonts w:ascii="Book Antiqua" w:hAnsi="Book Antiqua" w:cs="Lucida Grande"/>
      <w:sz w:val="26"/>
    </w:rPr>
  </w:style>
  <w:style w:type="paragraph" w:customStyle="1" w:styleId="TagText">
    <w:name w:val="TagText"/>
    <w:basedOn w:val="Normal"/>
    <w:qFormat/>
    <w:rsid w:val="00564CFC"/>
    <w:rPr>
      <w:rFonts w:eastAsia="Calibri"/>
      <w:b/>
      <w:sz w:val="24"/>
    </w:rPr>
  </w:style>
  <w:style w:type="paragraph" w:customStyle="1" w:styleId="UnderlineEmphasis">
    <w:name w:val="Underline + Emphasis"/>
    <w:basedOn w:val="Normal"/>
    <w:next w:val="Normal"/>
    <w:link w:val="UnderlineEmphasisChar"/>
    <w:autoRedefine/>
    <w:qFormat/>
    <w:rsid w:val="00564CFC"/>
    <w:rPr>
      <w:rFonts w:eastAsia="Calibri"/>
      <w:b/>
      <w:color w:val="000000"/>
      <w:sz w:val="24"/>
      <w:u w:val="single"/>
    </w:rPr>
  </w:style>
  <w:style w:type="character" w:customStyle="1" w:styleId="UnderlineEmphasisChar">
    <w:name w:val="Underline + Emphasis Char"/>
    <w:basedOn w:val="DefaultParagraphFont"/>
    <w:link w:val="UnderlineEmphasis"/>
    <w:rsid w:val="00564CFC"/>
    <w:rPr>
      <w:rFonts w:ascii="Calibri" w:eastAsia="Calibri" w:hAnsi="Calibri" w:cs="Calibri"/>
      <w:b/>
      <w:color w:val="000000"/>
      <w:u w:val="single"/>
    </w:rPr>
  </w:style>
  <w:style w:type="character" w:customStyle="1" w:styleId="BoldUnderlineUNDO">
    <w:name w:val="Bold.Underline.UNDO"/>
    <w:uiPriority w:val="1"/>
    <w:qFormat/>
    <w:rsid w:val="00564CFC"/>
    <w:rPr>
      <w:b w:val="0"/>
    </w:rPr>
  </w:style>
  <w:style w:type="paragraph" w:styleId="FootnoteText">
    <w:name w:val="footnote text"/>
    <w:basedOn w:val="Normal"/>
    <w:link w:val="FootnoteTextChar"/>
    <w:uiPriority w:val="99"/>
    <w:unhideWhenUsed/>
    <w:qFormat/>
    <w:rsid w:val="00564CFC"/>
    <w:pPr>
      <w:spacing w:line="256" w:lineRule="auto"/>
    </w:pPr>
    <w:rPr>
      <w:sz w:val="20"/>
      <w:szCs w:val="20"/>
    </w:rPr>
  </w:style>
  <w:style w:type="character" w:customStyle="1" w:styleId="FootnoteTextChar">
    <w:name w:val="Footnote Text Char"/>
    <w:basedOn w:val="DefaultParagraphFont"/>
    <w:link w:val="FootnoteText"/>
    <w:uiPriority w:val="99"/>
    <w:rsid w:val="00564CFC"/>
    <w:rPr>
      <w:rFonts w:ascii="Calibri" w:hAnsi="Calibri" w:cs="Calibri"/>
      <w:sz w:val="20"/>
      <w:szCs w:val="20"/>
    </w:rPr>
  </w:style>
  <w:style w:type="character" w:customStyle="1" w:styleId="LinedDown">
    <w:name w:val="Lined Down"/>
    <w:qFormat/>
    <w:rsid w:val="00564CFC"/>
    <w:rPr>
      <w:rFonts w:ascii="Times New Roman" w:hAnsi="Times New Roman" w:cs="Times New Roman"/>
      <w:b w:val="0"/>
      <w:bCs w:val="0"/>
      <w:i w:val="0"/>
      <w:iCs w:val="0"/>
      <w:color w:val="000000"/>
      <w:sz w:val="12"/>
      <w:szCs w:val="12"/>
      <w:u w:val="none"/>
    </w:rPr>
  </w:style>
  <w:style w:type="character" w:customStyle="1" w:styleId="Carded">
    <w:name w:val="Carded"/>
    <w:qFormat/>
    <w:rsid w:val="00564CFC"/>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564CFC"/>
    <w:rPr>
      <w:bCs/>
      <w:sz w:val="20"/>
      <w:u w:val="single"/>
    </w:rPr>
  </w:style>
  <w:style w:type="character" w:customStyle="1" w:styleId="LDAnalytics">
    <w:name w:val="LD Analytics"/>
    <w:basedOn w:val="DefaultParagraphFont"/>
    <w:autoRedefine/>
    <w:uiPriority w:val="1"/>
    <w:qFormat/>
    <w:rsid w:val="00564CFC"/>
  </w:style>
  <w:style w:type="paragraph" w:styleId="Subtitle">
    <w:name w:val="Subtitle"/>
    <w:basedOn w:val="Normal"/>
    <w:next w:val="Normal"/>
    <w:link w:val="SubtitleChar"/>
    <w:uiPriority w:val="11"/>
    <w:unhideWhenUsed/>
    <w:qFormat/>
    <w:rsid w:val="00564CF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64CFC"/>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564CFC"/>
    <w:rPr>
      <w:rFonts w:eastAsia="Times New Roman" w:cs="Garamond"/>
      <w:bCs/>
      <w:u w:val="single"/>
    </w:rPr>
  </w:style>
  <w:style w:type="character" w:customStyle="1" w:styleId="BodyTextChar">
    <w:name w:val="Body Text Char"/>
    <w:basedOn w:val="DefaultParagraphFont"/>
    <w:link w:val="BodyText"/>
    <w:uiPriority w:val="99"/>
    <w:semiHidden/>
    <w:rsid w:val="00564CFC"/>
    <w:rPr>
      <w:rFonts w:ascii="Calibri" w:hAnsi="Calibri" w:cs="Calibri"/>
      <w:sz w:val="26"/>
    </w:rPr>
  </w:style>
  <w:style w:type="paragraph" w:styleId="BodyText">
    <w:name w:val="Body Text"/>
    <w:basedOn w:val="Normal"/>
    <w:link w:val="BodyTextChar"/>
    <w:uiPriority w:val="99"/>
    <w:semiHidden/>
    <w:unhideWhenUsed/>
    <w:rsid w:val="00564CFC"/>
    <w:pPr>
      <w:spacing w:after="120"/>
    </w:pPr>
  </w:style>
  <w:style w:type="character" w:customStyle="1" w:styleId="BodyTextChar1">
    <w:name w:val="Body Text Char1"/>
    <w:basedOn w:val="DefaultParagraphFont"/>
    <w:uiPriority w:val="99"/>
    <w:semiHidden/>
    <w:rsid w:val="00564CFC"/>
    <w:rPr>
      <w:rFonts w:ascii="Calibri" w:hAnsi="Calibri" w:cs="Calibri"/>
      <w:sz w:val="26"/>
    </w:rPr>
  </w:style>
  <w:style w:type="paragraph" w:customStyle="1" w:styleId="tiny">
    <w:name w:val="tiny"/>
    <w:next w:val="Normal"/>
    <w:link w:val="tinyChar"/>
    <w:autoRedefine/>
    <w:rsid w:val="00564CFC"/>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564CFC"/>
    <w:rPr>
      <w:rFonts w:ascii="Times New Roman" w:eastAsia="Malgun Gothic" w:hAnsi="Times New Roman" w:cs="Times New Roman"/>
      <w:sz w:val="12"/>
    </w:rPr>
  </w:style>
  <w:style w:type="character" w:customStyle="1" w:styleId="LDCut">
    <w:name w:val="LD Cut"/>
    <w:basedOn w:val="DefaultParagraphFont"/>
    <w:uiPriority w:val="1"/>
    <w:qFormat/>
    <w:rsid w:val="00564CFC"/>
    <w:rPr>
      <w:rFonts w:ascii="Times New Roman" w:hAnsi="Times New Roman"/>
      <w:b w:val="0"/>
      <w:color w:val="auto"/>
      <w:sz w:val="12"/>
    </w:rPr>
  </w:style>
  <w:style w:type="character" w:customStyle="1" w:styleId="LDUnderline">
    <w:name w:val="LD Underline"/>
    <w:basedOn w:val="DefaultParagraphFont"/>
    <w:uiPriority w:val="1"/>
    <w:qFormat/>
    <w:rsid w:val="00564CFC"/>
    <w:rPr>
      <w:rFonts w:ascii="Times New Roman" w:hAnsi="Times New Roman" w:cs="Times New Roman"/>
      <w:b/>
      <w:color w:val="auto"/>
      <w:sz w:val="24"/>
      <w:u w:val="single"/>
    </w:rPr>
  </w:style>
  <w:style w:type="character" w:customStyle="1" w:styleId="Style4Char">
    <w:name w:val="Style4 Char"/>
    <w:rsid w:val="00564CFC"/>
    <w:rPr>
      <w:rFonts w:ascii="Arial Narrow" w:hAnsi="Arial Narrow"/>
      <w:szCs w:val="24"/>
      <w:u w:val="single"/>
      <w:lang w:val="en-US" w:eastAsia="en-US" w:bidi="ar-SA"/>
    </w:rPr>
  </w:style>
  <w:style w:type="character" w:customStyle="1" w:styleId="Style1Char">
    <w:name w:val="Style1 Char"/>
    <w:locked/>
    <w:rsid w:val="00564CFC"/>
    <w:rPr>
      <w:rFonts w:ascii="Times New Roman" w:eastAsia="SimSun" w:hAnsi="Times New Roman"/>
      <w:szCs w:val="24"/>
      <w:u w:val="single"/>
      <w:lang w:eastAsia="zh-CN"/>
    </w:rPr>
  </w:style>
  <w:style w:type="character" w:customStyle="1" w:styleId="Style11pt">
    <w:name w:val="Style 11 pt"/>
    <w:basedOn w:val="DefaultParagraphFont"/>
    <w:rsid w:val="00564CFC"/>
    <w:rPr>
      <w:sz w:val="20"/>
    </w:rPr>
  </w:style>
  <w:style w:type="character" w:customStyle="1" w:styleId="DebateHighlighted">
    <w:name w:val="Debate Highlighted"/>
    <w:rsid w:val="00564CFC"/>
    <w:rPr>
      <w:rFonts w:ascii="Times New Roman" w:hAnsi="Times New Roman"/>
      <w:sz w:val="20"/>
      <w:u w:val="thick"/>
      <w:bdr w:val="none" w:sz="0" w:space="0" w:color="auto"/>
      <w:shd w:val="clear" w:color="auto" w:fill="00FFFF"/>
    </w:rPr>
  </w:style>
  <w:style w:type="paragraph" w:customStyle="1" w:styleId="Cites">
    <w:name w:val="Cites"/>
    <w:next w:val="Cards"/>
    <w:rsid w:val="00564CFC"/>
    <w:pPr>
      <w:widowControl w:val="0"/>
    </w:pPr>
    <w:rPr>
      <w:rFonts w:ascii="Times New Roman" w:eastAsia="Times New Roman" w:hAnsi="Times New Roman" w:cs="Times New Roman"/>
      <w:sz w:val="20"/>
    </w:rPr>
  </w:style>
  <w:style w:type="character" w:customStyle="1" w:styleId="Author-Date">
    <w:name w:val="Author-Date"/>
    <w:rsid w:val="00564CFC"/>
    <w:rPr>
      <w:b/>
      <w:sz w:val="24"/>
    </w:rPr>
  </w:style>
  <w:style w:type="character" w:customStyle="1" w:styleId="regtext">
    <w:name w:val="regtext"/>
    <w:uiPriority w:val="99"/>
    <w:rsid w:val="00564CFC"/>
  </w:style>
  <w:style w:type="character" w:customStyle="1" w:styleId="Dottedunderline">
    <w:name w:val="Dotted underline"/>
    <w:rsid w:val="00564CFC"/>
    <w:rPr>
      <w:u w:val="dotted"/>
    </w:rPr>
  </w:style>
  <w:style w:type="character" w:customStyle="1" w:styleId="slug-pub-date">
    <w:name w:val="slug-pub-date"/>
    <w:rsid w:val="00564CFC"/>
  </w:style>
  <w:style w:type="character" w:customStyle="1" w:styleId="slug-vol">
    <w:name w:val="slug-vol"/>
    <w:rsid w:val="00564CFC"/>
  </w:style>
  <w:style w:type="character" w:customStyle="1" w:styleId="slug-issue">
    <w:name w:val="slug-issue"/>
    <w:rsid w:val="00564CFC"/>
  </w:style>
  <w:style w:type="character" w:customStyle="1" w:styleId="slug-pages">
    <w:name w:val="slug-pages"/>
    <w:rsid w:val="00564CFC"/>
  </w:style>
  <w:style w:type="character" w:customStyle="1" w:styleId="DDIUnderline">
    <w:name w:val="DDI Underline"/>
    <w:uiPriority w:val="99"/>
    <w:rsid w:val="00564CFC"/>
    <w:rPr>
      <w:sz w:val="20"/>
      <w:u w:val="thick"/>
    </w:rPr>
  </w:style>
  <w:style w:type="character" w:customStyle="1" w:styleId="CardsChar1">
    <w:name w:val="Cards Char1"/>
    <w:locked/>
    <w:rsid w:val="00564CFC"/>
    <w:rPr>
      <w:rFonts w:ascii="Times New Roman" w:eastAsia="Times New Roman" w:hAnsi="Times New Roman" w:cs="Times New Roman"/>
    </w:rPr>
  </w:style>
  <w:style w:type="character" w:customStyle="1" w:styleId="apple-converted-space">
    <w:name w:val="apple-converted-space"/>
    <w:basedOn w:val="DefaultParagraphFont"/>
    <w:rsid w:val="00564CFC"/>
  </w:style>
  <w:style w:type="character" w:customStyle="1" w:styleId="CardTextChar0">
    <w:name w:val="Card Text Char"/>
    <w:locked/>
    <w:rsid w:val="00564CFC"/>
    <w:rPr>
      <w:rFonts w:ascii="Georgia" w:hAnsi="Georgia"/>
      <w:sz w:val="18"/>
      <w:u w:val="single"/>
    </w:rPr>
  </w:style>
  <w:style w:type="character" w:customStyle="1" w:styleId="normaltextrun">
    <w:name w:val="normaltextrun"/>
    <w:basedOn w:val="DefaultParagraphFont"/>
    <w:rsid w:val="00564CFC"/>
  </w:style>
  <w:style w:type="character" w:customStyle="1" w:styleId="eop">
    <w:name w:val="eop"/>
    <w:basedOn w:val="DefaultParagraphFont"/>
    <w:rsid w:val="00564CFC"/>
  </w:style>
  <w:style w:type="character" w:customStyle="1" w:styleId="spellingerror">
    <w:name w:val="spellingerror"/>
    <w:basedOn w:val="DefaultParagraphFont"/>
    <w:rsid w:val="00564CFC"/>
  </w:style>
  <w:style w:type="paragraph" w:customStyle="1" w:styleId="m-2839544472620372085msonospacing">
    <w:name w:val="m_-2839544472620372085msonospacing"/>
    <w:basedOn w:val="Normal"/>
    <w:rsid w:val="00564CFC"/>
    <w:pPr>
      <w:spacing w:before="100" w:beforeAutospacing="1" w:after="100" w:afterAutospacing="1"/>
    </w:pPr>
    <w:rPr>
      <w:sz w:val="24"/>
    </w:rPr>
  </w:style>
  <w:style w:type="paragraph" w:customStyle="1" w:styleId="franklin-light1">
    <w:name w:val="franklin-light1"/>
    <w:basedOn w:val="Normal"/>
    <w:rsid w:val="00564CFC"/>
    <w:pPr>
      <w:spacing w:before="100" w:beforeAutospacing="1" w:after="100" w:afterAutospacing="1"/>
    </w:pPr>
    <w:rPr>
      <w:sz w:val="24"/>
    </w:rPr>
  </w:style>
  <w:style w:type="character" w:customStyle="1" w:styleId="powa-tease">
    <w:name w:val="powa-tease"/>
    <w:basedOn w:val="DefaultParagraphFont"/>
    <w:rsid w:val="00564CFC"/>
  </w:style>
  <w:style w:type="character" w:customStyle="1" w:styleId="powa-byline">
    <w:name w:val="powa-byline"/>
    <w:basedOn w:val="DefaultParagraphFont"/>
    <w:rsid w:val="00564CFC"/>
  </w:style>
  <w:style w:type="character" w:customStyle="1" w:styleId="apple-style-span">
    <w:name w:val="apple-style-span"/>
    <w:basedOn w:val="DefaultParagraphFont"/>
    <w:rsid w:val="00564CFC"/>
    <w:rPr>
      <w:rFonts w:cs="Times New Roman"/>
    </w:rPr>
  </w:style>
  <w:style w:type="paragraph" w:customStyle="1" w:styleId="noindent">
    <w:name w:val="noindent"/>
    <w:basedOn w:val="Normal"/>
    <w:rsid w:val="00564CFC"/>
    <w:pPr>
      <w:spacing w:before="100" w:beforeAutospacing="1" w:after="100" w:afterAutospacing="1"/>
    </w:pPr>
    <w:rPr>
      <w:rFonts w:eastAsia="Times New Roman"/>
    </w:rPr>
  </w:style>
  <w:style w:type="character" w:customStyle="1" w:styleId="st">
    <w:name w:val="st"/>
    <w:rsid w:val="00564CFC"/>
  </w:style>
  <w:style w:type="character" w:customStyle="1" w:styleId="highlight2">
    <w:name w:val="highlight2"/>
    <w:basedOn w:val="DefaultParagraphFont"/>
    <w:rsid w:val="00564CFC"/>
    <w:rPr>
      <w:rFonts w:ascii="Arial" w:hAnsi="Arial"/>
      <w:b/>
      <w:sz w:val="19"/>
      <w:u w:val="thick"/>
      <w:bdr w:val="none" w:sz="0" w:space="0" w:color="auto"/>
      <w:shd w:val="clear" w:color="auto" w:fill="auto"/>
    </w:rPr>
  </w:style>
  <w:style w:type="character" w:customStyle="1" w:styleId="Emphasis2">
    <w:name w:val="Emphasis2"/>
    <w:basedOn w:val="DefaultParagraphFont"/>
    <w:rsid w:val="00564CFC"/>
    <w:rPr>
      <w:rFonts w:ascii="Franklin Gothic Heavy" w:hAnsi="Franklin Gothic Heavy" w:hint="default"/>
      <w:iCs/>
      <w:u w:val="single"/>
    </w:rPr>
  </w:style>
  <w:style w:type="character" w:customStyle="1" w:styleId="EmphasizeThis">
    <w:name w:val="EmphasizeThis"/>
    <w:rsid w:val="00564CFC"/>
    <w:rPr>
      <w:rFonts w:ascii="Georgia" w:hAnsi="Georgia" w:hint="default"/>
      <w:b/>
      <w:bCs w:val="0"/>
      <w:iCs/>
      <w:sz w:val="24"/>
      <w:u w:val="thick"/>
    </w:rPr>
  </w:style>
  <w:style w:type="character" w:customStyle="1" w:styleId="Style3Char">
    <w:name w:val="Style3 Char"/>
    <w:rsid w:val="00564CFC"/>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564CFC"/>
    <w:rPr>
      <w:rFonts w:ascii="Calibri" w:hAnsi="Calibri" w:cs="Calibri"/>
      <w:sz w:val="20"/>
      <w:szCs w:val="20"/>
    </w:rPr>
  </w:style>
  <w:style w:type="paragraph" w:styleId="CommentText">
    <w:name w:val="annotation text"/>
    <w:basedOn w:val="Normal"/>
    <w:link w:val="CommentTextChar"/>
    <w:uiPriority w:val="99"/>
    <w:semiHidden/>
    <w:unhideWhenUsed/>
    <w:rsid w:val="00564CFC"/>
    <w:rPr>
      <w:sz w:val="20"/>
      <w:szCs w:val="20"/>
    </w:rPr>
  </w:style>
  <w:style w:type="character" w:customStyle="1" w:styleId="CommentTextChar1">
    <w:name w:val="Comment Text Char1"/>
    <w:basedOn w:val="DefaultParagraphFont"/>
    <w:uiPriority w:val="99"/>
    <w:semiHidden/>
    <w:rsid w:val="00564CFC"/>
    <w:rPr>
      <w:rFonts w:ascii="Calibri" w:hAnsi="Calibri" w:cs="Calibri"/>
      <w:sz w:val="20"/>
      <w:szCs w:val="20"/>
    </w:rPr>
  </w:style>
  <w:style w:type="character" w:customStyle="1" w:styleId="balancedheadline">
    <w:name w:val="balancedheadline"/>
    <w:basedOn w:val="DefaultParagraphFont"/>
    <w:rsid w:val="00564CFC"/>
  </w:style>
  <w:style w:type="paragraph" w:customStyle="1" w:styleId="analytic0">
    <w:name w:val="analytic"/>
    <w:basedOn w:val="Analytic"/>
    <w:link w:val="analyticChar0"/>
    <w:autoRedefine/>
    <w:uiPriority w:val="4"/>
    <w:qFormat/>
    <w:rsid w:val="00564CFC"/>
    <w:rPr>
      <w:i/>
      <w:color w:val="2D72B1"/>
    </w:rPr>
  </w:style>
  <w:style w:type="character" w:customStyle="1" w:styleId="analyticChar0">
    <w:name w:val="analytic Char"/>
    <w:basedOn w:val="DefaultParagraphFont"/>
    <w:link w:val="analytic0"/>
    <w:uiPriority w:val="4"/>
    <w:rsid w:val="00564CFC"/>
    <w:rPr>
      <w:rFonts w:ascii="Calibri" w:hAnsi="Calibri" w:cs="Calibri"/>
      <w:i/>
      <w:color w:val="2D72B1"/>
      <w:sz w:val="26"/>
    </w:rPr>
  </w:style>
  <w:style w:type="paragraph" w:customStyle="1" w:styleId="ColorfulList-Accent11">
    <w:name w:val="Colorful List - Accent 11"/>
    <w:basedOn w:val="Normal"/>
    <w:uiPriority w:val="34"/>
    <w:qFormat/>
    <w:rsid w:val="00564CFC"/>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564CFC"/>
  </w:style>
  <w:style w:type="character" w:customStyle="1" w:styleId="m-4339160018974791352styleunderline">
    <w:name w:val="m_-4339160018974791352styleunderline"/>
    <w:basedOn w:val="DefaultParagraphFont"/>
    <w:rsid w:val="00564CFC"/>
  </w:style>
  <w:style w:type="character" w:customStyle="1" w:styleId="m8622195508348221850gmail-msohyperlink">
    <w:name w:val="m_8622195508348221850gmail-msohyperlink"/>
    <w:basedOn w:val="DefaultParagraphFont"/>
    <w:rsid w:val="00564CFC"/>
  </w:style>
  <w:style w:type="character" w:customStyle="1" w:styleId="longbio">
    <w:name w:val="long_bio"/>
    <w:basedOn w:val="DefaultParagraphFont"/>
    <w:rsid w:val="00564CFC"/>
  </w:style>
  <w:style w:type="paragraph" w:customStyle="1" w:styleId="css-1ygdjhk">
    <w:name w:val="css-1ygdjhk"/>
    <w:basedOn w:val="Normal"/>
    <w:rsid w:val="00564CFC"/>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564CFC"/>
    <w:rPr>
      <w:rFonts w:eastAsia="Calibri"/>
      <w:b/>
      <w:color w:val="000000"/>
      <w:u w:val="single"/>
      <w:lang w:val="x-none" w:eastAsia="x-none"/>
    </w:rPr>
  </w:style>
  <w:style w:type="character" w:customStyle="1" w:styleId="CardText2Char">
    <w:name w:val="Card Text 2 Char"/>
    <w:link w:val="CardText2"/>
    <w:rsid w:val="00564CFC"/>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564CFC"/>
  </w:style>
  <w:style w:type="paragraph" w:customStyle="1" w:styleId="m8953919872937919259gmail-msolistparagraphcxspmiddle">
    <w:name w:val="m_8953919872937919259gmail-msolistparagraphcxspmiddle"/>
    <w:basedOn w:val="Normal"/>
    <w:rsid w:val="00564CFC"/>
    <w:pPr>
      <w:spacing w:beforeLines="1" w:afterLines="1"/>
    </w:pPr>
    <w:rPr>
      <w:rFonts w:ascii="Times" w:hAnsi="Times"/>
      <w:sz w:val="20"/>
      <w:szCs w:val="20"/>
    </w:rPr>
  </w:style>
  <w:style w:type="paragraph" w:customStyle="1" w:styleId="flashline">
    <w:name w:val="flashline"/>
    <w:basedOn w:val="Normal"/>
    <w:rsid w:val="00564CFC"/>
    <w:pPr>
      <w:spacing w:before="100" w:beforeAutospacing="1" w:after="100" w:afterAutospacing="1"/>
    </w:pPr>
    <w:rPr>
      <w:rFonts w:eastAsia="Times New Roman"/>
      <w:sz w:val="24"/>
    </w:rPr>
  </w:style>
  <w:style w:type="paragraph" w:customStyle="1" w:styleId="lbexhangwithmargin">
    <w:name w:val="lbexhangwithmargin"/>
    <w:basedOn w:val="Normal"/>
    <w:rsid w:val="00564CFC"/>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564CFC"/>
  </w:style>
  <w:style w:type="character" w:customStyle="1" w:styleId="lbexallcap">
    <w:name w:val="lbexallcap"/>
    <w:basedOn w:val="DefaultParagraphFont"/>
    <w:rsid w:val="00564CFC"/>
  </w:style>
  <w:style w:type="paragraph" w:customStyle="1" w:styleId="lbexindent">
    <w:name w:val="lbexindent"/>
    <w:basedOn w:val="Normal"/>
    <w:rsid w:val="00564CFC"/>
    <w:pPr>
      <w:spacing w:before="100" w:beforeAutospacing="1" w:after="100" w:afterAutospacing="1"/>
    </w:pPr>
    <w:rPr>
      <w:rFonts w:eastAsia="Times New Roman"/>
      <w:sz w:val="24"/>
    </w:rPr>
  </w:style>
  <w:style w:type="paragraph" w:customStyle="1" w:styleId="lbexindentparagraph">
    <w:name w:val="lbexindentparagraph"/>
    <w:basedOn w:val="Normal"/>
    <w:rsid w:val="00564CFC"/>
    <w:pPr>
      <w:spacing w:before="100" w:beforeAutospacing="1" w:after="100" w:afterAutospacing="1"/>
    </w:pPr>
    <w:rPr>
      <w:rFonts w:eastAsia="Times New Roman"/>
      <w:sz w:val="24"/>
    </w:rPr>
  </w:style>
  <w:style w:type="paragraph" w:customStyle="1" w:styleId="zn-bodyparagraph">
    <w:name w:val="zn-body__paragraph"/>
    <w:basedOn w:val="Normal"/>
    <w:rsid w:val="00564CFC"/>
    <w:pPr>
      <w:spacing w:before="100" w:beforeAutospacing="1" w:after="100" w:afterAutospacing="1"/>
    </w:pPr>
    <w:rPr>
      <w:rFonts w:eastAsia="Times New Roman"/>
      <w:sz w:val="24"/>
    </w:rPr>
  </w:style>
  <w:style w:type="character" w:customStyle="1" w:styleId="c-messagebody">
    <w:name w:val="c-message__body"/>
    <w:basedOn w:val="DefaultParagraphFont"/>
    <w:rsid w:val="00564CFC"/>
  </w:style>
  <w:style w:type="character" w:customStyle="1" w:styleId="m7735155540857680774gmail-style13ptbold">
    <w:name w:val="m_7735155540857680774gmail-style13ptbold"/>
    <w:basedOn w:val="DefaultParagraphFont"/>
    <w:rsid w:val="00564CFC"/>
  </w:style>
  <w:style w:type="character" w:customStyle="1" w:styleId="style65">
    <w:name w:val="style65"/>
    <w:basedOn w:val="DefaultParagraphFont"/>
    <w:rsid w:val="00564CFC"/>
  </w:style>
  <w:style w:type="character" w:customStyle="1" w:styleId="bodytext0">
    <w:name w:val="body_text"/>
    <w:basedOn w:val="DefaultParagraphFont"/>
    <w:rsid w:val="00564CFC"/>
  </w:style>
  <w:style w:type="character" w:customStyle="1" w:styleId="bio">
    <w:name w:val="bio"/>
    <w:basedOn w:val="DefaultParagraphFont"/>
    <w:rsid w:val="00564CFC"/>
  </w:style>
  <w:style w:type="character" w:customStyle="1" w:styleId="citesChar">
    <w:name w:val="cites Char"/>
    <w:link w:val="cites0"/>
    <w:rsid w:val="00564CFC"/>
    <w:rPr>
      <w:rFonts w:eastAsia="SimSun"/>
      <w:b/>
      <w:lang w:eastAsia="zh-CN"/>
    </w:rPr>
  </w:style>
  <w:style w:type="paragraph" w:customStyle="1" w:styleId="cites0">
    <w:name w:val="cites"/>
    <w:next w:val="Normal"/>
    <w:link w:val="citesChar"/>
    <w:autoRedefine/>
    <w:rsid w:val="00564CFC"/>
    <w:pPr>
      <w:contextualSpacing/>
    </w:pPr>
    <w:rPr>
      <w:rFonts w:eastAsia="SimSun"/>
      <w:b/>
      <w:lang w:eastAsia="zh-CN"/>
    </w:rPr>
  </w:style>
  <w:style w:type="character" w:customStyle="1" w:styleId="5yl5">
    <w:name w:val="_5yl5"/>
    <w:basedOn w:val="DefaultParagraphFont"/>
    <w:rsid w:val="00564CFC"/>
  </w:style>
  <w:style w:type="character" w:customStyle="1" w:styleId="text">
    <w:name w:val="text"/>
    <w:basedOn w:val="DefaultParagraphFont"/>
    <w:rsid w:val="00564CFC"/>
  </w:style>
  <w:style w:type="paragraph" w:customStyle="1" w:styleId="generic-articlebody">
    <w:name w:val="generic-article__body"/>
    <w:basedOn w:val="Normal"/>
    <w:rsid w:val="00564CFC"/>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564CFC"/>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564CFC"/>
    <w:rPr>
      <w:b/>
      <w:bCs/>
    </w:rPr>
  </w:style>
  <w:style w:type="character" w:customStyle="1" w:styleId="CommentSubjectChar1">
    <w:name w:val="Comment Subject Char1"/>
    <w:basedOn w:val="CommentTextChar1"/>
    <w:uiPriority w:val="99"/>
    <w:semiHidden/>
    <w:rsid w:val="00564CFC"/>
    <w:rPr>
      <w:rFonts w:ascii="Calibri" w:hAnsi="Calibri" w:cs="Calibri"/>
      <w:b/>
      <w:bCs/>
      <w:sz w:val="20"/>
      <w:szCs w:val="20"/>
    </w:rPr>
  </w:style>
  <w:style w:type="character" w:customStyle="1" w:styleId="UnresolvedMention12">
    <w:name w:val="Unresolved Mention12"/>
    <w:basedOn w:val="DefaultParagraphFont"/>
    <w:uiPriority w:val="99"/>
    <w:rsid w:val="00564CFC"/>
    <w:rPr>
      <w:color w:val="605E5C"/>
      <w:shd w:val="clear" w:color="auto" w:fill="E1DFDD"/>
    </w:rPr>
  </w:style>
  <w:style w:type="paragraph" w:customStyle="1" w:styleId="CardNotUnderlined">
    <w:name w:val="Card Not Underlined"/>
    <w:basedOn w:val="Normal"/>
    <w:autoRedefine/>
    <w:rsid w:val="00564CFC"/>
    <w:rPr>
      <w:rFonts w:eastAsia="Times New Roman"/>
      <w:sz w:val="12"/>
      <w:szCs w:val="20"/>
    </w:rPr>
  </w:style>
  <w:style w:type="paragraph" w:customStyle="1" w:styleId="msonormal0">
    <w:name w:val="msonormal"/>
    <w:basedOn w:val="Normal"/>
    <w:rsid w:val="00564CFC"/>
    <w:pPr>
      <w:spacing w:before="100" w:beforeAutospacing="1" w:after="100" w:afterAutospacing="1" w:line="256" w:lineRule="auto"/>
    </w:pPr>
    <w:rPr>
      <w:sz w:val="24"/>
    </w:rPr>
  </w:style>
  <w:style w:type="table" w:styleId="TableGrid">
    <w:name w:val="Table Grid"/>
    <w:basedOn w:val="TableNormal"/>
    <w:uiPriority w:val="59"/>
    <w:rsid w:val="00564CF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564CFC"/>
    <w:pPr>
      <w:spacing w:before="100" w:beforeAutospacing="1" w:after="100" w:afterAutospacing="1"/>
    </w:pPr>
    <w:rPr>
      <w:rFonts w:eastAsia="Times New Roman"/>
      <w:sz w:val="24"/>
    </w:rPr>
  </w:style>
  <w:style w:type="paragraph" w:customStyle="1" w:styleId="p6">
    <w:name w:val="p6"/>
    <w:basedOn w:val="Normal"/>
    <w:rsid w:val="00564CFC"/>
    <w:pPr>
      <w:spacing w:before="100" w:beforeAutospacing="1" w:after="100" w:afterAutospacing="1"/>
    </w:pPr>
    <w:rPr>
      <w:rFonts w:eastAsia="Times New Roman"/>
      <w:sz w:val="24"/>
    </w:rPr>
  </w:style>
  <w:style w:type="paragraph" w:customStyle="1" w:styleId="paragraph-sc-1tqpf5s-0">
    <w:name w:val="paragraph-sc-1tqpf5s-0"/>
    <w:basedOn w:val="Normal"/>
    <w:rsid w:val="00564CFC"/>
    <w:pPr>
      <w:spacing w:before="100" w:beforeAutospacing="1" w:after="100" w:afterAutospacing="1"/>
    </w:pPr>
    <w:rPr>
      <w:rFonts w:eastAsia="Times New Roman"/>
      <w:sz w:val="24"/>
    </w:rPr>
  </w:style>
  <w:style w:type="character" w:customStyle="1" w:styleId="edited-3sfazf">
    <w:name w:val="edited-3sfazf"/>
    <w:basedOn w:val="DefaultParagraphFont"/>
    <w:rsid w:val="00564CFC"/>
  </w:style>
  <w:style w:type="character" w:customStyle="1" w:styleId="content-1o0f9g">
    <w:name w:val="content-1o0f9g"/>
    <w:basedOn w:val="DefaultParagraphFont"/>
    <w:rsid w:val="00564CFC"/>
  </w:style>
  <w:style w:type="paragraph" w:customStyle="1" w:styleId="mol-para-with-font">
    <w:name w:val="mol-para-with-font"/>
    <w:basedOn w:val="Normal"/>
    <w:rsid w:val="00564CFC"/>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564CFC"/>
  </w:style>
  <w:style w:type="character" w:customStyle="1" w:styleId="comma-separator">
    <w:name w:val="comma-separator"/>
    <w:basedOn w:val="DefaultParagraphFont"/>
    <w:rsid w:val="00564CFC"/>
  </w:style>
  <w:style w:type="paragraph" w:customStyle="1" w:styleId="imagecaption">
    <w:name w:val="imagecaption"/>
    <w:basedOn w:val="Normal"/>
    <w:rsid w:val="00564CFC"/>
    <w:pPr>
      <w:spacing w:before="100" w:beforeAutospacing="1" w:after="100" w:afterAutospacing="1"/>
    </w:pPr>
    <w:rPr>
      <w:rFonts w:eastAsia="Times New Roman"/>
      <w:sz w:val="24"/>
    </w:rPr>
  </w:style>
  <w:style w:type="character" w:customStyle="1" w:styleId="wikiexternallink">
    <w:name w:val="wikiexternallink"/>
    <w:basedOn w:val="DefaultParagraphFont"/>
    <w:rsid w:val="00564CFC"/>
  </w:style>
  <w:style w:type="character" w:customStyle="1" w:styleId="wikigeneratedlinkcontent">
    <w:name w:val="wikigeneratedlinkcontent"/>
    <w:basedOn w:val="DefaultParagraphFont"/>
    <w:rsid w:val="00564CFC"/>
  </w:style>
  <w:style w:type="paragraph" w:customStyle="1" w:styleId="ssrcss-1q0x1qg-paragraph">
    <w:name w:val="ssrcss-1q0x1qg-paragraph"/>
    <w:basedOn w:val="Normal"/>
    <w:rsid w:val="00564CFC"/>
    <w:pPr>
      <w:spacing w:before="100" w:beforeAutospacing="1" w:after="100" w:afterAutospacing="1"/>
    </w:pPr>
    <w:rPr>
      <w:rFonts w:eastAsia="Times New Roman"/>
      <w:sz w:val="24"/>
    </w:rPr>
  </w:style>
  <w:style w:type="paragraph" w:customStyle="1" w:styleId="css-axufdj">
    <w:name w:val="css-axufdj"/>
    <w:basedOn w:val="Normal"/>
    <w:rsid w:val="00564CFC"/>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564CFC"/>
  </w:style>
  <w:style w:type="paragraph" w:customStyle="1" w:styleId="insinstorydvcaption">
    <w:name w:val="ins_instory_dv_caption"/>
    <w:basedOn w:val="Normal"/>
    <w:rsid w:val="00564CFC"/>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64CFC"/>
    <w:rPr>
      <w:rFonts w:ascii="Calibri" w:eastAsia="Times New Roman" w:hAnsi="Calibri" w:cs="Calibri"/>
      <w:lang w:eastAsia="ko-KR"/>
    </w:rPr>
  </w:style>
  <w:style w:type="character" w:customStyle="1" w:styleId="sr-only">
    <w:name w:val="sr-only"/>
    <w:basedOn w:val="DefaultParagraphFont"/>
    <w:rsid w:val="00564CFC"/>
  </w:style>
  <w:style w:type="character" w:customStyle="1" w:styleId="UnresolvedMention1">
    <w:name w:val="Unresolved Mention1"/>
    <w:basedOn w:val="DefaultParagraphFont"/>
    <w:uiPriority w:val="99"/>
    <w:semiHidden/>
    <w:unhideWhenUsed/>
    <w:rsid w:val="00564CFC"/>
    <w:rPr>
      <w:color w:val="605E5C"/>
      <w:shd w:val="clear" w:color="auto" w:fill="E1DFDD"/>
    </w:rPr>
  </w:style>
  <w:style w:type="character" w:styleId="PageNumber">
    <w:name w:val="page number"/>
    <w:basedOn w:val="DefaultParagraphFont"/>
    <w:uiPriority w:val="99"/>
    <w:semiHidden/>
    <w:unhideWhenUsed/>
    <w:rsid w:val="00564CFC"/>
  </w:style>
  <w:style w:type="character" w:customStyle="1" w:styleId="UnresolvedMention10">
    <w:name w:val="Unresolved Mention10"/>
    <w:basedOn w:val="DefaultParagraphFont"/>
    <w:uiPriority w:val="99"/>
    <w:semiHidden/>
    <w:unhideWhenUsed/>
    <w:rsid w:val="00564CFC"/>
    <w:rPr>
      <w:color w:val="605E5C"/>
      <w:shd w:val="clear" w:color="auto" w:fill="E1DFDD"/>
    </w:rPr>
  </w:style>
  <w:style w:type="paragraph" w:styleId="Revision">
    <w:name w:val="Revision"/>
    <w:uiPriority w:val="99"/>
    <w:semiHidden/>
    <w:rsid w:val="00564CFC"/>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564CFC"/>
    <w:pPr>
      <w:spacing w:before="100" w:beforeAutospacing="1" w:after="100" w:afterAutospacing="1" w:line="256" w:lineRule="auto"/>
    </w:pPr>
    <w:rPr>
      <w:sz w:val="24"/>
    </w:rPr>
  </w:style>
  <w:style w:type="paragraph" w:customStyle="1" w:styleId="p1">
    <w:name w:val="p1"/>
    <w:basedOn w:val="Normal"/>
    <w:uiPriority w:val="99"/>
    <w:semiHidden/>
    <w:rsid w:val="00564CFC"/>
    <w:pPr>
      <w:spacing w:line="256" w:lineRule="auto"/>
    </w:pPr>
    <w:rPr>
      <w:sz w:val="20"/>
      <w:szCs w:val="20"/>
    </w:rPr>
  </w:style>
  <w:style w:type="paragraph" w:customStyle="1" w:styleId="Shrink6">
    <w:name w:val="Shrink 6"/>
    <w:basedOn w:val="Normal"/>
    <w:uiPriority w:val="99"/>
    <w:semiHidden/>
    <w:qFormat/>
    <w:rsid w:val="00564CFC"/>
    <w:pPr>
      <w:spacing w:line="256" w:lineRule="auto"/>
    </w:pPr>
    <w:rPr>
      <w:rFonts w:ascii="Georgia" w:hAnsi="Georgia"/>
      <w:sz w:val="12"/>
    </w:rPr>
  </w:style>
  <w:style w:type="character" w:styleId="EndnoteReference">
    <w:name w:val="endnote reference"/>
    <w:basedOn w:val="DefaultParagraphFont"/>
    <w:uiPriority w:val="99"/>
    <w:semiHidden/>
    <w:unhideWhenUsed/>
    <w:rsid w:val="00564CFC"/>
    <w:rPr>
      <w:vertAlign w:val="superscript"/>
    </w:rPr>
  </w:style>
  <w:style w:type="character" w:customStyle="1" w:styleId="FooterChar1">
    <w:name w:val="Footer Char1"/>
    <w:basedOn w:val="DefaultParagraphFont"/>
    <w:uiPriority w:val="99"/>
    <w:semiHidden/>
    <w:rsid w:val="00564CFC"/>
    <w:rPr>
      <w:rFonts w:ascii="Calibri" w:eastAsiaTheme="minorHAnsi" w:hAnsi="Calibri" w:cs="Calibri"/>
      <w:sz w:val="16"/>
      <w:szCs w:val="22"/>
    </w:rPr>
  </w:style>
  <w:style w:type="character" w:customStyle="1" w:styleId="HeaderChar1">
    <w:name w:val="Header Char1"/>
    <w:basedOn w:val="DefaultParagraphFont"/>
    <w:uiPriority w:val="99"/>
    <w:semiHidden/>
    <w:rsid w:val="00564CFC"/>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564CFC"/>
    <w:rPr>
      <w:rFonts w:ascii="Segoe UI" w:hAnsi="Segoe UI" w:cs="Segoe UI"/>
      <w:sz w:val="16"/>
      <w:szCs w:val="16"/>
    </w:rPr>
  </w:style>
  <w:style w:type="character" w:styleId="CommentReference">
    <w:name w:val="annotation reference"/>
    <w:basedOn w:val="DefaultParagraphFont"/>
    <w:uiPriority w:val="99"/>
    <w:semiHidden/>
    <w:unhideWhenUsed/>
    <w:rsid w:val="00564CFC"/>
    <w:rPr>
      <w:sz w:val="16"/>
      <w:szCs w:val="16"/>
    </w:rPr>
  </w:style>
  <w:style w:type="character" w:customStyle="1" w:styleId="UnresolvedMention30">
    <w:name w:val="Unresolved Mention30"/>
    <w:basedOn w:val="DefaultParagraphFont"/>
    <w:uiPriority w:val="99"/>
    <w:semiHidden/>
    <w:unhideWhenUsed/>
    <w:rsid w:val="00564CFC"/>
    <w:rPr>
      <w:color w:val="605E5C"/>
      <w:shd w:val="clear" w:color="auto" w:fill="E1DFDD"/>
    </w:rPr>
  </w:style>
  <w:style w:type="character" w:customStyle="1" w:styleId="UnresolvedMention4">
    <w:name w:val="Unresolved Mention4"/>
    <w:basedOn w:val="DefaultParagraphFont"/>
    <w:uiPriority w:val="99"/>
    <w:semiHidden/>
    <w:unhideWhenUsed/>
    <w:rsid w:val="00564CFC"/>
    <w:rPr>
      <w:color w:val="605E5C"/>
      <w:shd w:val="clear" w:color="auto" w:fill="E1DFDD"/>
    </w:rPr>
  </w:style>
  <w:style w:type="character" w:customStyle="1" w:styleId="UnresolvedMention5">
    <w:name w:val="Unresolved Mention5"/>
    <w:basedOn w:val="DefaultParagraphFont"/>
    <w:uiPriority w:val="99"/>
    <w:semiHidden/>
    <w:unhideWhenUsed/>
    <w:rsid w:val="00564CFC"/>
    <w:rPr>
      <w:color w:val="605E5C"/>
      <w:shd w:val="clear" w:color="auto" w:fill="E1DFDD"/>
    </w:rPr>
  </w:style>
  <w:style w:type="character" w:customStyle="1" w:styleId="UnresolvedMention6">
    <w:name w:val="Unresolved Mention6"/>
    <w:basedOn w:val="DefaultParagraphFont"/>
    <w:uiPriority w:val="99"/>
    <w:semiHidden/>
    <w:unhideWhenUsed/>
    <w:rsid w:val="00564CFC"/>
    <w:rPr>
      <w:color w:val="605E5C"/>
      <w:shd w:val="clear" w:color="auto" w:fill="E1DFDD"/>
    </w:rPr>
  </w:style>
  <w:style w:type="character" w:customStyle="1" w:styleId="UnresolvedMention7">
    <w:name w:val="Unresolved Mention7"/>
    <w:basedOn w:val="DefaultParagraphFont"/>
    <w:uiPriority w:val="99"/>
    <w:semiHidden/>
    <w:unhideWhenUsed/>
    <w:rsid w:val="00564CFC"/>
    <w:rPr>
      <w:color w:val="605E5C"/>
      <w:shd w:val="clear" w:color="auto" w:fill="E1DFDD"/>
    </w:rPr>
  </w:style>
  <w:style w:type="character" w:customStyle="1" w:styleId="UnresolvedMention8">
    <w:name w:val="Unresolved Mention8"/>
    <w:basedOn w:val="DefaultParagraphFont"/>
    <w:uiPriority w:val="99"/>
    <w:semiHidden/>
    <w:unhideWhenUsed/>
    <w:rsid w:val="00564CFC"/>
    <w:rPr>
      <w:color w:val="605E5C"/>
      <w:shd w:val="clear" w:color="auto" w:fill="E1DFDD"/>
    </w:rPr>
  </w:style>
  <w:style w:type="character" w:customStyle="1" w:styleId="UnresolvedMention9">
    <w:name w:val="Unresolved Mention9"/>
    <w:basedOn w:val="DefaultParagraphFont"/>
    <w:uiPriority w:val="99"/>
    <w:semiHidden/>
    <w:unhideWhenUsed/>
    <w:rsid w:val="00564CFC"/>
    <w:rPr>
      <w:color w:val="605E5C"/>
      <w:shd w:val="clear" w:color="auto" w:fill="E1DFDD"/>
    </w:rPr>
  </w:style>
  <w:style w:type="character" w:customStyle="1" w:styleId="UnresolvedMention100">
    <w:name w:val="Unresolved Mention100"/>
    <w:basedOn w:val="DefaultParagraphFont"/>
    <w:uiPriority w:val="99"/>
    <w:semiHidden/>
    <w:unhideWhenUsed/>
    <w:rsid w:val="00564CFC"/>
    <w:rPr>
      <w:color w:val="605E5C"/>
      <w:shd w:val="clear" w:color="auto" w:fill="E1DFDD"/>
    </w:rPr>
  </w:style>
  <w:style w:type="character" w:customStyle="1" w:styleId="UnresolvedMention11">
    <w:name w:val="Unresolved Mention11"/>
    <w:basedOn w:val="DefaultParagraphFont"/>
    <w:uiPriority w:val="99"/>
    <w:semiHidden/>
    <w:unhideWhenUsed/>
    <w:rsid w:val="00564CFC"/>
    <w:rPr>
      <w:color w:val="605E5C"/>
      <w:shd w:val="clear" w:color="auto" w:fill="E1DFDD"/>
    </w:rPr>
  </w:style>
  <w:style w:type="character" w:styleId="PlaceholderText">
    <w:name w:val="Placeholder Text"/>
    <w:basedOn w:val="DefaultParagraphFont"/>
    <w:uiPriority w:val="99"/>
    <w:semiHidden/>
    <w:rsid w:val="00564CFC"/>
    <w:rPr>
      <w:color w:val="808080"/>
    </w:rPr>
  </w:style>
  <w:style w:type="paragraph" w:customStyle="1" w:styleId="paragraph">
    <w:name w:val="paragraph"/>
    <w:basedOn w:val="Normal"/>
    <w:rsid w:val="00564CFC"/>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academic.oup.com/astrogeo/article/56/5/5.15/235650" TargetMode="External"/><Relationship Id="rId26"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s://www.scientificamerican.com/podcast/episode/the-sneaky-danger-of-space-dust/"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medium.com/short-bytes/space-based-solar-power-fools-gold-9531053d2507" TargetMode="External"/><Relationship Id="rId25"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s://newrepublic.com/article/117815/space-mining-will-not-solve-earths-conflict-over-natural-resources" TargetMode="External"/><Relationship Id="rId20" Type="http://schemas.openxmlformats.org/officeDocument/2006/relationships/hyperlink" Target="https://www.science.org/doi/full/10.1126/science.abd340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aip.scitation.org/doi/full/10.1063/1.4980833"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orbitaldebris.jsc.nasa.gov/faq.html"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papers.ssrn.com/abstract=3397559"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scientificamerican.com/article/orbital-debris-space-fence/" TargetMode="External"/><Relationship Id="rId27" Type="http://schemas.openxmlformats.org/officeDocument/2006/relationships/hyperlink" Target="https://www.tandfonline.com/doi/full/10.1080/25751654.2021.19426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46</Pages>
  <Words>19723</Words>
  <Characters>107889</Characters>
  <Application>Microsoft Office Word</Application>
  <DocSecurity>0</DocSecurity>
  <Lines>1586</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18</cp:revision>
  <dcterms:created xsi:type="dcterms:W3CDTF">2022-01-15T21:56:00Z</dcterms:created>
  <dcterms:modified xsi:type="dcterms:W3CDTF">2022-01-16T00:20:00Z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