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5905C" w14:textId="0EB00326" w:rsidR="00767077" w:rsidRDefault="00767077" w:rsidP="00767077"/>
    <w:p w14:paraId="11758799" w14:textId="64DFB44C" w:rsidR="00767077" w:rsidRDefault="00767077" w:rsidP="00767077"/>
    <w:p w14:paraId="7514BEE4" w14:textId="77777777" w:rsidR="00767077" w:rsidRPr="00767077" w:rsidRDefault="00767077" w:rsidP="00767077"/>
    <w:p w14:paraId="32FCEDD4" w14:textId="356F6738" w:rsidR="00E42E4C" w:rsidRDefault="00914A72" w:rsidP="00914A72">
      <w:pPr>
        <w:pStyle w:val="Heading1"/>
      </w:pPr>
      <w:r>
        <w:lastRenderedPageBreak/>
        <w:t>1A</w:t>
      </w:r>
      <w:r>
        <w:lastRenderedPageBreak/>
        <w:t>C</w:t>
      </w:r>
    </w:p>
    <w:p w14:paraId="1F492B07" w14:textId="55047BF1" w:rsidR="00914A72" w:rsidRDefault="00914A72" w:rsidP="00914A72"/>
    <w:p w14:paraId="2813A292" w14:textId="14508299" w:rsidR="00914A72" w:rsidRDefault="00914A72" w:rsidP="00914A72"/>
    <w:p w14:paraId="6FAEECF7" w14:textId="24C5A137" w:rsidR="00914A72" w:rsidRDefault="00914A72" w:rsidP="00914A72"/>
    <w:p w14:paraId="12643EF3" w14:textId="77777777" w:rsidR="008D305A" w:rsidRPr="00355308" w:rsidRDefault="008D305A" w:rsidP="008D305A">
      <w:pPr>
        <w:pStyle w:val="Heading2"/>
        <w:rPr>
          <w:rFonts w:cs="Calibri"/>
          <w:color w:val="000000" w:themeColor="text1"/>
          <w:sz w:val="32"/>
          <w:szCs w:val="32"/>
          <w:u w:val="single"/>
        </w:rPr>
      </w:pPr>
      <w:r w:rsidRPr="00355308">
        <w:rPr>
          <w:rFonts w:cs="Calibri"/>
          <w:color w:val="000000" w:themeColor="text1"/>
        </w:rPr>
        <w:lastRenderedPageBreak/>
        <w:t>1AC—Plan</w:t>
      </w:r>
    </w:p>
    <w:p w14:paraId="2ACFACBF" w14:textId="77777777" w:rsidR="008D305A" w:rsidRPr="00355308" w:rsidRDefault="008D305A" w:rsidP="008D305A"/>
    <w:p w14:paraId="7C22E543" w14:textId="77777777" w:rsidR="008D305A" w:rsidRPr="00355308" w:rsidRDefault="008D305A" w:rsidP="008D305A">
      <w:pPr>
        <w:pStyle w:val="Heading4"/>
        <w:rPr>
          <w:rFonts w:cs="Calibri"/>
        </w:rPr>
      </w:pPr>
      <w:r w:rsidRPr="00355308">
        <w:rPr>
          <w:rFonts w:cs="Calibri"/>
        </w:rPr>
        <w:t>Plan: The appropriation of outer space through asteroid mining by private entities should be banned.</w:t>
      </w:r>
    </w:p>
    <w:p w14:paraId="61C23F49" w14:textId="77777777" w:rsidR="008D305A" w:rsidRPr="00355308" w:rsidRDefault="008D305A" w:rsidP="008D305A"/>
    <w:p w14:paraId="7402CEC6" w14:textId="77777777" w:rsidR="008D305A" w:rsidRPr="00355308" w:rsidRDefault="008D305A" w:rsidP="008D305A">
      <w:pPr>
        <w:pStyle w:val="Heading4"/>
        <w:rPr>
          <w:rFonts w:cs="Calibri"/>
        </w:rPr>
      </w:pPr>
      <w:r w:rsidRPr="00355308">
        <w:rPr>
          <w:rFonts w:cs="Calibri"/>
        </w:rPr>
        <w:t>We’ll defend normal means as the signatories of the OST adding an optional protocol under Article II.</w:t>
      </w:r>
    </w:p>
    <w:p w14:paraId="2AC37A6A" w14:textId="77777777" w:rsidR="008D305A" w:rsidRPr="00355308" w:rsidRDefault="008D305A" w:rsidP="008D305A">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283C1159" w14:textId="77777777" w:rsidR="008D305A" w:rsidRPr="00355308" w:rsidRDefault="008D305A" w:rsidP="008D305A">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xml:space="preserve">. Indeed, several interpretations have been put forward to explain the meaning of its provisions. Article II states that: “Outer space, including the Moon and other celestial bodies, is not subject to national appropriation by claim of sovereignty, </w:t>
      </w:r>
      <w:r w:rsidRPr="00355308">
        <w:rPr>
          <w:color w:val="000000" w:themeColor="text1"/>
          <w:sz w:val="14"/>
        </w:rPr>
        <w:lastRenderedPageBreak/>
        <w:t xml:space="preserve">by means of </w:t>
      </w:r>
      <w:r w:rsidRPr="00355308">
        <w:rPr>
          <w:color w:val="000000" w:themeColor="text1"/>
          <w:sz w:val="14"/>
        </w:rPr>
        <w:lastRenderedPageBreak/>
        <w:t>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w:t>
      </w:r>
      <w:r w:rsidRPr="00355308">
        <w:rPr>
          <w:color w:val="000000" w:themeColor="text1"/>
          <w:sz w:val="14"/>
        </w:rPr>
        <w:lastRenderedPageBreak/>
        <w:t xml:space="preserve">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w:t>
      </w:r>
      <w:r w:rsidRPr="00355308">
        <w:rPr>
          <w:color w:val="000000" w:themeColor="text1"/>
          <w:u w:val="single"/>
        </w:rPr>
        <w:lastRenderedPageBreak/>
        <w:t>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w:t>
      </w:r>
      <w:r w:rsidRPr="00355308">
        <w:rPr>
          <w:color w:val="000000" w:themeColor="text1"/>
          <w:sz w:val="14"/>
        </w:rPr>
        <w:lastRenderedPageBreak/>
        <w:t xml:space="preserve">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37238D5" w14:textId="77777777" w:rsidR="008D305A" w:rsidRPr="00355308" w:rsidRDefault="008D305A" w:rsidP="008D305A">
      <w:pPr>
        <w:rPr>
          <w:color w:val="000000" w:themeColor="text1"/>
          <w:sz w:val="14"/>
        </w:rPr>
      </w:pPr>
    </w:p>
    <w:p w14:paraId="6FFB1160" w14:textId="68998F6F" w:rsidR="008D305A" w:rsidRDefault="008D305A" w:rsidP="008D305A">
      <w:pPr>
        <w:pStyle w:val="Heading2"/>
        <w:rPr>
          <w:rFonts w:cs="Calibri"/>
        </w:rPr>
      </w:pPr>
      <w:r w:rsidRPr="00355308">
        <w:rPr>
          <w:rFonts w:cs="Calibri"/>
        </w:rPr>
        <w:lastRenderedPageBreak/>
        <w:t>1AC—Advantages</w:t>
      </w:r>
    </w:p>
    <w:p w14:paraId="662077EE" w14:textId="789DD57E" w:rsidR="00C51E0C" w:rsidRDefault="00C51E0C" w:rsidP="00C51E0C"/>
    <w:p w14:paraId="52918E39" w14:textId="77777777" w:rsidR="00267F4A" w:rsidRDefault="00267F4A" w:rsidP="00267F4A">
      <w:pPr>
        <w:pStyle w:val="Heading3"/>
        <w:rPr>
          <w:rFonts w:cs="Calibri"/>
        </w:rPr>
      </w:pPr>
      <w:r>
        <w:rPr>
          <w:rFonts w:cs="Calibri"/>
        </w:rPr>
        <w:lastRenderedPageBreak/>
        <w:t>Advantage – Space War</w:t>
      </w:r>
    </w:p>
    <w:p w14:paraId="5A1429B9" w14:textId="77777777" w:rsidR="00267F4A" w:rsidRPr="00C51E0C" w:rsidRDefault="00267F4A" w:rsidP="00C51E0C"/>
    <w:p w14:paraId="5743965F" w14:textId="77777777" w:rsidR="008D305A" w:rsidRPr="00355308" w:rsidRDefault="008D305A" w:rsidP="008D305A">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56EC9E17" w14:textId="77777777" w:rsidR="008D305A" w:rsidRPr="00355308" w:rsidRDefault="008D305A" w:rsidP="008D305A">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4E79CD05" w14:textId="77777777" w:rsidR="008D305A" w:rsidRPr="00355308" w:rsidRDefault="008D305A" w:rsidP="008D305A">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w:t>
      </w:r>
      <w:r w:rsidRPr="00355308">
        <w:rPr>
          <w:color w:val="000000" w:themeColor="text1"/>
          <w:sz w:val="14"/>
        </w:rPr>
        <w:lastRenderedPageBreak/>
        <w:t xml:space="preserve">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31BB0B8A" w14:textId="77777777" w:rsidR="008D305A" w:rsidRPr="00355308" w:rsidRDefault="008D305A" w:rsidP="008D305A">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6FB674FD" w14:textId="77777777" w:rsidR="008D305A" w:rsidRPr="00355308" w:rsidRDefault="008D305A" w:rsidP="008D305A">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w:t>
      </w:r>
      <w:r w:rsidRPr="00355308">
        <w:rPr>
          <w:color w:val="000000" w:themeColor="text1"/>
          <w:sz w:val="16"/>
          <w:szCs w:val="16"/>
        </w:rPr>
        <w:lastRenderedPageBreak/>
        <w:t xml:space="preserve">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5B2EF2B" w14:textId="77777777" w:rsidR="008D305A" w:rsidRPr="00355308" w:rsidRDefault="008D305A" w:rsidP="008D305A">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w:t>
      </w:r>
      <w:r w:rsidRPr="00355308">
        <w:rPr>
          <w:color w:val="000000" w:themeColor="text1"/>
          <w:sz w:val="16"/>
        </w:rPr>
        <w:lastRenderedPageBreak/>
        <w:t xml:space="preserve">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w:t>
      </w:r>
      <w:r w:rsidRPr="00355308">
        <w:rPr>
          <w:color w:val="000000" w:themeColor="text1"/>
          <w:sz w:val="16"/>
        </w:rPr>
        <w:lastRenderedPageBreak/>
        <w:t>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w:t>
      </w:r>
      <w:r w:rsidRPr="00355308">
        <w:rPr>
          <w:color w:val="000000" w:themeColor="text1"/>
          <w:sz w:val="16"/>
        </w:rPr>
        <w:lastRenderedPageBreak/>
        <w:t>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w:t>
      </w:r>
      <w:r w:rsidRPr="00355308">
        <w:rPr>
          <w:color w:val="000000" w:themeColor="text1"/>
          <w:sz w:val="16"/>
        </w:rPr>
        <w:lastRenderedPageBreak/>
        <w:t xml:space="preserve">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w:t>
      </w:r>
      <w:r w:rsidRPr="00355308">
        <w:rPr>
          <w:color w:val="000000" w:themeColor="text1"/>
          <w:sz w:val="16"/>
        </w:rPr>
        <w:lastRenderedPageBreak/>
        <w:t>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w:t>
      </w:r>
      <w:r w:rsidRPr="00355308">
        <w:rPr>
          <w:color w:val="000000" w:themeColor="text1"/>
          <w:sz w:val="16"/>
        </w:rPr>
        <w:lastRenderedPageBreak/>
        <w:t xml:space="preserve">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7C8E15C4" w14:textId="77777777" w:rsidR="008D305A" w:rsidRPr="00355308" w:rsidRDefault="008D305A" w:rsidP="008D305A">
      <w:pPr>
        <w:rPr>
          <w:color w:val="000000" w:themeColor="text1"/>
          <w:sz w:val="8"/>
          <w:u w:val="single"/>
        </w:rPr>
      </w:pPr>
    </w:p>
    <w:p w14:paraId="71E5F58A" w14:textId="77777777" w:rsidR="008D305A" w:rsidRPr="00355308" w:rsidRDefault="008D305A" w:rsidP="008D305A"/>
    <w:p w14:paraId="71736C33" w14:textId="77777777" w:rsidR="008D305A" w:rsidRDefault="008D305A" w:rsidP="008D305A"/>
    <w:p w14:paraId="740AC3E1" w14:textId="77777777" w:rsidR="008D305A" w:rsidRPr="00AD4C5F" w:rsidRDefault="008D305A" w:rsidP="008D305A">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5C09898B" w14:textId="77777777" w:rsidR="008D305A" w:rsidRPr="00AD4C5F" w:rsidRDefault="008D305A" w:rsidP="008D305A">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4EE8E9B" w14:textId="77777777" w:rsidR="008D305A" w:rsidRPr="00AD4C5F" w:rsidRDefault="008D305A" w:rsidP="008D305A">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7EE1CCD6" w14:textId="77777777" w:rsidR="008D305A" w:rsidRPr="00AD4C5F" w:rsidRDefault="008D305A" w:rsidP="008D305A">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377C29C0" w14:textId="77777777" w:rsidR="008D305A" w:rsidRPr="00AD4C5F" w:rsidRDefault="008D305A" w:rsidP="008D305A">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w:t>
      </w:r>
      <w:r w:rsidRPr="00AD4C5F">
        <w:rPr>
          <w:rFonts w:asciiTheme="majorHAnsi" w:hAnsiTheme="majorHAnsi" w:cstheme="majorHAnsi"/>
          <w:color w:val="000000" w:themeColor="text1"/>
          <w:sz w:val="16"/>
        </w:rPr>
        <w:lastRenderedPageBreak/>
        <w:t xml:space="preserve">"Experts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15A75E8" w14:textId="77777777" w:rsidR="008D305A" w:rsidRPr="00AD4C5F" w:rsidRDefault="008D305A" w:rsidP="008D305A">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7669FFDF" w14:textId="77777777" w:rsidR="008D305A" w:rsidRPr="00AD4C5F" w:rsidRDefault="008D305A" w:rsidP="008D305A">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5B8A0FDC" w14:textId="77777777" w:rsidR="008D305A" w:rsidRPr="00AD4C5F" w:rsidRDefault="008D305A" w:rsidP="008D305A">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5A8F62E1" w14:textId="77777777" w:rsidR="008D305A" w:rsidRPr="00AD4C5F" w:rsidRDefault="008D305A" w:rsidP="008D305A">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lastRenderedPageBreak/>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w:t>
      </w:r>
      <w:r w:rsidRPr="00AD4C5F">
        <w:rPr>
          <w:rStyle w:val="StyleUnderline"/>
          <w:rFonts w:asciiTheme="majorHAnsi" w:hAnsiTheme="majorHAnsi" w:cstheme="majorHAnsi"/>
        </w:rPr>
        <w:lastRenderedPageBreak/>
        <w:t xml:space="preserve">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w:t>
      </w:r>
      <w:r w:rsidRPr="00AD4C5F">
        <w:rPr>
          <w:rFonts w:asciiTheme="majorHAnsi" w:hAnsiTheme="majorHAnsi" w:cstheme="majorHAnsi"/>
          <w:color w:val="000000" w:themeColor="text1"/>
          <w:sz w:val="16"/>
        </w:rPr>
        <w:lastRenderedPageBreak/>
        <w:t xml:space="preserve">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49D14A86" w14:textId="77777777" w:rsidR="008D305A" w:rsidRPr="00AD4C5F" w:rsidRDefault="008D305A" w:rsidP="008D305A">
      <w:pPr>
        <w:rPr>
          <w:rFonts w:asciiTheme="majorHAnsi" w:hAnsiTheme="majorHAnsi" w:cstheme="majorHAnsi"/>
          <w:color w:val="000000" w:themeColor="text1"/>
          <w:sz w:val="16"/>
        </w:rPr>
      </w:pPr>
    </w:p>
    <w:p w14:paraId="7D24C906" w14:textId="77777777" w:rsidR="008D305A" w:rsidRPr="00AD4C5F" w:rsidRDefault="008D305A" w:rsidP="008D305A">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740DCED" w14:textId="77777777" w:rsidR="008D305A" w:rsidRPr="00AD4C5F" w:rsidRDefault="008D305A" w:rsidP="008D305A">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E681962" w14:textId="77777777" w:rsidR="008D305A" w:rsidRPr="0098474F" w:rsidRDefault="008D305A" w:rsidP="008D305A">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w:t>
      </w:r>
      <w:r w:rsidRPr="0098474F">
        <w:rPr>
          <w:rFonts w:asciiTheme="majorHAnsi" w:eastAsia="Calibri" w:hAnsiTheme="majorHAnsi" w:cstheme="majorHAnsi"/>
          <w:u w:val="single"/>
        </w:rPr>
        <w:lastRenderedPageBreak/>
        <w:t>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AA2A1A9" w14:textId="77777777" w:rsidR="008D305A" w:rsidRPr="00AD4C5F" w:rsidRDefault="008D305A" w:rsidP="008D305A">
      <w:pPr>
        <w:rPr>
          <w:rFonts w:asciiTheme="majorHAnsi" w:hAnsiTheme="majorHAnsi" w:cstheme="majorHAnsi"/>
          <w:color w:val="000000" w:themeColor="text1"/>
          <w:sz w:val="16"/>
        </w:rPr>
      </w:pPr>
    </w:p>
    <w:p w14:paraId="2C20C12A" w14:textId="77777777" w:rsidR="008D305A" w:rsidRPr="00AD4C5F" w:rsidRDefault="008D305A" w:rsidP="008D305A">
      <w:pPr>
        <w:rPr>
          <w:rFonts w:asciiTheme="majorHAnsi" w:hAnsiTheme="majorHAnsi" w:cstheme="majorHAnsi"/>
          <w:color w:val="000000" w:themeColor="text1"/>
          <w:sz w:val="16"/>
        </w:rPr>
      </w:pPr>
    </w:p>
    <w:p w14:paraId="448EC61C" w14:textId="77777777" w:rsidR="005077B8" w:rsidRPr="00355308" w:rsidRDefault="005077B8" w:rsidP="005077B8">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3452FFDB" w14:textId="77777777" w:rsidR="005077B8" w:rsidRPr="00355308" w:rsidRDefault="005077B8" w:rsidP="005077B8">
      <w:pPr>
        <w:rPr>
          <w:color w:val="000000" w:themeColor="text1"/>
        </w:rPr>
      </w:pPr>
      <w:r w:rsidRPr="00355308">
        <w:rPr>
          <w:rStyle w:val="Style13ptBold"/>
          <w:color w:val="000000" w:themeColor="text1"/>
        </w:rPr>
        <w:t>Gardenyes 2017</w:t>
      </w:r>
      <w:r w:rsidRPr="00355308">
        <w:rPr>
          <w:color w:val="000000" w:themeColor="text1"/>
        </w:rPr>
        <w:t xml:space="preserve"> (Distri Josep Gardenyes, Marxist and anarchist writer, "New Technologies, Extraterrestrial Exploitation, And The Future Of Capitalism", It's Going Down, January 28 2017, </w:t>
      </w:r>
      <w:hyperlink r:id="rId15"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6F2E4CAC" w14:textId="77777777" w:rsidR="005077B8" w:rsidRPr="00355308" w:rsidRDefault="005077B8" w:rsidP="005077B8">
      <w:pPr>
        <w:rPr>
          <w:color w:val="000000" w:themeColor="text1"/>
          <w:sz w:val="16"/>
        </w:rPr>
      </w:pPr>
      <w:r w:rsidRPr="00355308">
        <w:rPr>
          <w:rStyle w:val="StyleUnderline"/>
          <w:color w:val="000000" w:themeColor="text1"/>
        </w:rPr>
        <w:lastRenderedPageBreak/>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Another company, Planetary Resources, claims that the mining of metals and water on asteroids could be a trillion dollar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but the private companies working there with their 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lastRenderedPageBreak/>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5E4053B3" w14:textId="77777777" w:rsidR="005077B8" w:rsidRPr="00355308" w:rsidRDefault="005077B8" w:rsidP="005077B8">
      <w:pPr>
        <w:rPr>
          <w:color w:val="000000" w:themeColor="text1"/>
        </w:rPr>
      </w:pPr>
    </w:p>
    <w:p w14:paraId="7F9F29E4" w14:textId="6DEE9F93" w:rsidR="008D305A" w:rsidRDefault="008D305A" w:rsidP="008D305A">
      <w:pPr>
        <w:rPr>
          <w:rFonts w:asciiTheme="majorHAnsi" w:hAnsiTheme="majorHAnsi" w:cstheme="majorHAnsi"/>
          <w:color w:val="000000" w:themeColor="text1"/>
          <w:sz w:val="16"/>
        </w:rPr>
      </w:pPr>
    </w:p>
    <w:p w14:paraId="1597EFA5" w14:textId="77777777" w:rsidR="003F7E3C" w:rsidRPr="00355308" w:rsidRDefault="003F7E3C" w:rsidP="003F7E3C">
      <w:pPr>
        <w:pStyle w:val="Heading4"/>
        <w:rPr>
          <w:rFonts w:cs="Calibri"/>
          <w:color w:val="000000" w:themeColor="text1"/>
        </w:rPr>
      </w:pPr>
      <w:r w:rsidRPr="00355308">
        <w:rPr>
          <w:rFonts w:cs="Calibri"/>
          <w:color w:val="000000" w:themeColor="text1"/>
        </w:rPr>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00D13B54" w14:textId="77777777" w:rsidR="003F7E3C" w:rsidRPr="00355308" w:rsidRDefault="003F7E3C" w:rsidP="003F7E3C">
      <w:pPr>
        <w:rPr>
          <w:rStyle w:val="Style13ptBold"/>
          <w:b w:val="0"/>
          <w:bCs/>
          <w:color w:val="000000" w:themeColor="text1"/>
        </w:rPr>
      </w:pPr>
      <w:r w:rsidRPr="00355308">
        <w:rPr>
          <w:rStyle w:val="Style13ptBold"/>
          <w:color w:val="000000" w:themeColor="text1"/>
        </w:rPr>
        <w:t>Riederer 14 - editor-in-chief of Guernica magazine and writer at The New Yorker</w:t>
      </w:r>
    </w:p>
    <w:p w14:paraId="75DDA356" w14:textId="77777777" w:rsidR="003F7E3C" w:rsidRPr="00355308" w:rsidRDefault="003F7E3C" w:rsidP="003F7E3C">
      <w:pPr>
        <w:rPr>
          <w:rStyle w:val="Style13ptBold"/>
          <w:b w:val="0"/>
          <w:bCs/>
          <w:color w:val="000000" w:themeColor="text1"/>
        </w:rPr>
      </w:pPr>
      <w:r w:rsidRPr="00355308">
        <w:rPr>
          <w:rStyle w:val="Style13ptBold"/>
          <w:color w:val="000000" w:themeColor="text1"/>
        </w:rPr>
        <w:t xml:space="preserve">Rachel Riederer, “Silicon Valley Says Space Mining Is Awesome and Will Change Life on Earth. That’s Only Half Right”, New Republic,  4/19/14 , </w:t>
      </w:r>
      <w:hyperlink r:id="rId16" w:history="1">
        <w:r w:rsidRPr="00355308">
          <w:rPr>
            <w:rStyle w:val="Hyperlink"/>
            <w:bCs/>
            <w:color w:val="000000" w:themeColor="text1"/>
          </w:rPr>
          <w:t>https://newrepublic.com/article/117815/space-mining-will-not-solve-earths-conflict-over-natural-resources</w:t>
        </w:r>
      </w:hyperlink>
    </w:p>
    <w:p w14:paraId="52CFFF52" w14:textId="77777777" w:rsidR="003F7E3C" w:rsidRPr="00355308" w:rsidRDefault="003F7E3C" w:rsidP="003F7E3C">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 xml:space="preserve">If you haul an </w:t>
      </w:r>
      <w:r w:rsidRPr="00355308">
        <w:rPr>
          <w:rStyle w:val="StyleUnderline"/>
          <w:color w:val="000000" w:themeColor="text1"/>
          <w:highlight w:val="green"/>
        </w:rPr>
        <w:lastRenderedPageBreak/>
        <w:t>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xml:space="preserve">. Planetary </w:t>
      </w:r>
      <w:r w:rsidRPr="00355308">
        <w:rPr>
          <w:rStyle w:val="StyleUnderline"/>
          <w:color w:val="000000" w:themeColor="text1"/>
        </w:rPr>
        <w:lastRenderedPageBreak/>
        <w:t>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 xml:space="preserve">The problem </w:t>
      </w:r>
      <w:r w:rsidRPr="00355308">
        <w:rPr>
          <w:rStyle w:val="StyleUnderline"/>
          <w:color w:val="000000" w:themeColor="text1"/>
        </w:rPr>
        <w:lastRenderedPageBreak/>
        <w:t>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18171487" w14:textId="77777777" w:rsidR="008D305A" w:rsidRPr="00CF2323" w:rsidRDefault="008D305A" w:rsidP="008D305A"/>
    <w:p w14:paraId="487B4CE5" w14:textId="77777777" w:rsidR="008D305A" w:rsidRPr="00355308" w:rsidRDefault="008D305A" w:rsidP="008D305A">
      <w:pPr>
        <w:pStyle w:val="Heading3"/>
        <w:rPr>
          <w:rFonts w:cs="Calibri"/>
        </w:rPr>
      </w:pPr>
      <w:r w:rsidRPr="00355308">
        <w:rPr>
          <w:rFonts w:cs="Calibri"/>
        </w:rPr>
        <w:lastRenderedPageBreak/>
        <w:t>Advantage – Collisions</w:t>
      </w:r>
    </w:p>
    <w:p w14:paraId="3D41BC77" w14:textId="77777777" w:rsidR="008D305A" w:rsidRPr="00355308" w:rsidRDefault="008D305A" w:rsidP="008D305A">
      <w:pPr>
        <w:pStyle w:val="Heading4"/>
        <w:rPr>
          <w:rFonts w:cs="Calibri"/>
          <w:color w:val="000000" w:themeColor="text1"/>
        </w:rPr>
      </w:pPr>
      <w:r w:rsidRPr="00355308">
        <w:rPr>
          <w:rFonts w:cs="Calibri"/>
          <w:color w:val="000000" w:themeColor="text1"/>
        </w:rPr>
        <w:t>Unregulated mining is existential and causes collisions – multiple scenarios</w:t>
      </w:r>
    </w:p>
    <w:p w14:paraId="1DE801D1" w14:textId="77777777" w:rsidR="008D305A" w:rsidRPr="00355308" w:rsidRDefault="008D305A" w:rsidP="008D305A">
      <w:pPr>
        <w:pStyle w:val="Heading4"/>
        <w:rPr>
          <w:rFonts w:cs="Calibri"/>
        </w:rPr>
      </w:pPr>
      <w:r>
        <w:rPr>
          <w:rFonts w:cs="Calibri"/>
        </w:rPr>
        <w:t>‘</w:t>
      </w:r>
      <w:r w:rsidRPr="00355308">
        <w:rPr>
          <w:rFonts w:cs="Calibri"/>
        </w:rPr>
        <w:t>Scenario 1 is deflection</w:t>
      </w:r>
    </w:p>
    <w:p w14:paraId="689A6792" w14:textId="77777777" w:rsidR="008D305A" w:rsidRPr="00355308" w:rsidRDefault="008D305A" w:rsidP="008D305A">
      <w:pPr>
        <w:pStyle w:val="Heading4"/>
        <w:rPr>
          <w:rFonts w:cs="Calibri"/>
          <w:color w:val="000000" w:themeColor="text1"/>
        </w:rPr>
      </w:pPr>
      <w:r w:rsidRPr="00355308">
        <w:rPr>
          <w:rFonts w:cs="Calibri"/>
          <w:color w:val="000000" w:themeColor="text1"/>
        </w:rPr>
        <w:t>Unregulated mining causes asteroid deflection and astroterror</w:t>
      </w:r>
    </w:p>
    <w:p w14:paraId="0684322C" w14:textId="77777777" w:rsidR="008D305A" w:rsidRPr="00355308" w:rsidRDefault="008D305A" w:rsidP="008D305A">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7" w:history="1">
        <w:r w:rsidRPr="00355308">
          <w:rPr>
            <w:color w:val="000000" w:themeColor="text1"/>
          </w:rPr>
          <w:t>https://academic.oup.com/astrogeo/article/56/5/5.15/235650</w:t>
        </w:r>
      </w:hyperlink>
    </w:p>
    <w:p w14:paraId="18856534" w14:textId="77777777" w:rsidR="008D305A" w:rsidRPr="00355308" w:rsidRDefault="008D305A" w:rsidP="008D305A">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50883D9A" w14:textId="77777777" w:rsidR="008D305A" w:rsidRPr="00355308" w:rsidRDefault="008D305A" w:rsidP="008D305A">
      <w:pPr>
        <w:pStyle w:val="Heading4"/>
        <w:rPr>
          <w:rFonts w:cs="Calibri"/>
          <w:color w:val="000000" w:themeColor="text1"/>
        </w:rPr>
      </w:pPr>
      <w:r w:rsidRPr="00355308">
        <w:rPr>
          <w:rFonts w:cs="Calibri"/>
          <w:color w:val="000000" w:themeColor="text1"/>
        </w:rPr>
        <w:t>Major collisions cause extinction</w:t>
      </w:r>
    </w:p>
    <w:p w14:paraId="15B02240" w14:textId="77777777" w:rsidR="008D305A" w:rsidRPr="00355308" w:rsidRDefault="008D305A" w:rsidP="008D305A">
      <w:r w:rsidRPr="00355308">
        <w:rPr>
          <w:rStyle w:val="Style13ptBold"/>
        </w:rPr>
        <w:t xml:space="preserve">Baum ’19 </w:t>
      </w:r>
      <w:r w:rsidRPr="00355308">
        <w:t>- executive director of the Global Catastrophic Risk Institute, Ph.D in Geography</w:t>
      </w:r>
    </w:p>
    <w:p w14:paraId="211EBAE8" w14:textId="77777777" w:rsidR="008D305A" w:rsidRPr="00355308" w:rsidRDefault="008D305A" w:rsidP="008D305A">
      <w:r w:rsidRPr="00355308">
        <w:t xml:space="preserve">Seth Baum, “Risk-Risk Tradeoff Analysis of Nuclear Explosives for Asteroid Deflection,” SSRN Scholarly Paper (Rochester, NY: Social Science Research Network, May 31, 2019), </w:t>
      </w:r>
      <w:hyperlink r:id="rId18" w:history="1">
        <w:r w:rsidRPr="00355308">
          <w:rPr>
            <w:rStyle w:val="Hyperlink"/>
          </w:rPr>
          <w:t>https://papers.ssrn.com/abstract=3397559</w:t>
        </w:r>
      </w:hyperlink>
      <w:r w:rsidRPr="00355308">
        <w:t>.</w:t>
      </w:r>
    </w:p>
    <w:p w14:paraId="32F51EF6" w14:textId="77777777" w:rsidR="008D305A" w:rsidRPr="00355308" w:rsidRDefault="008D305A" w:rsidP="008D305A">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00B1A48E" w14:textId="77777777" w:rsidR="008D305A" w:rsidRPr="00355308" w:rsidRDefault="008D305A" w:rsidP="008D305A">
      <w:pPr>
        <w:pStyle w:val="Heading4"/>
        <w:rPr>
          <w:rFonts w:cs="Calibri"/>
        </w:rPr>
      </w:pPr>
      <w:r w:rsidRPr="00355308">
        <w:rPr>
          <w:rFonts w:cs="Calibri"/>
        </w:rPr>
        <w:t>Scenario 2 is satellite collisions</w:t>
      </w:r>
    </w:p>
    <w:p w14:paraId="3A027F41" w14:textId="77777777" w:rsidR="008D305A" w:rsidRDefault="008D305A" w:rsidP="008D305A">
      <w:pPr>
        <w:pStyle w:val="Heading4"/>
      </w:pPr>
      <w:r>
        <w:t>Mining creates space debris</w:t>
      </w:r>
    </w:p>
    <w:p w14:paraId="0CD8A5C7" w14:textId="77777777" w:rsidR="008D305A" w:rsidRDefault="008D305A" w:rsidP="008D305A">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9" w:history="1">
        <w:r w:rsidRPr="002D7371">
          <w:rPr>
            <w:rStyle w:val="Hyperlink"/>
          </w:rPr>
          <w:t>https://www.science.org/doi/full/10.1126/science.abd3402</w:t>
        </w:r>
      </w:hyperlink>
      <w:r>
        <w:t xml:space="preserve"> EE</w:t>
      </w:r>
    </w:p>
    <w:p w14:paraId="6E5C74F8" w14:textId="77777777" w:rsidR="008D305A" w:rsidRPr="00AD3BF1" w:rsidRDefault="008D305A" w:rsidP="008D305A">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C003857" w14:textId="77777777" w:rsidR="008D305A" w:rsidRDefault="008D305A" w:rsidP="008D305A">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AD3BF1">
        <w:rPr>
          <w:rStyle w:val="StyleUnderline"/>
        </w:rPr>
        <w:lastRenderedPageBreak/>
        <w:t xml:space="preserve">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F7E5152" w14:textId="77777777" w:rsidR="008D305A" w:rsidRDefault="008D305A" w:rsidP="008D305A">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0C02B067" w14:textId="77777777" w:rsidR="008D305A" w:rsidRDefault="008D305A" w:rsidP="008D305A"/>
    <w:p w14:paraId="5E360B53" w14:textId="77777777" w:rsidR="008D305A" w:rsidRPr="00100A2B" w:rsidRDefault="008D305A" w:rsidP="008D305A">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5A5D59ED" w14:textId="77777777" w:rsidR="008D305A" w:rsidRPr="00100A2B" w:rsidRDefault="008D305A" w:rsidP="008D305A">
      <w:r w:rsidRPr="00163857">
        <w:rPr>
          <w:rStyle w:val="StyleUnderline"/>
          <w:bCs/>
          <w:szCs w:val="26"/>
          <w:u w:val="none"/>
        </w:rPr>
        <w:t>Intagliata 17</w:t>
      </w:r>
      <w:r w:rsidRPr="00100A2B">
        <w:t xml:space="preserve"> </w:t>
      </w:r>
      <w:r>
        <w:t>[</w:t>
      </w:r>
      <w:r w:rsidRPr="00163857">
        <w:t xml:space="preserve">Christopher Intagliata, 5-11-2017, "The Sneaky Danger of Space Dust," Scientific American, </w:t>
      </w:r>
      <w:hyperlink r:id="rId20" w:history="1">
        <w:r w:rsidRPr="00EA3CBA">
          <w:rPr>
            <w:rStyle w:val="Hyperlink"/>
          </w:rPr>
          <w:t>https://www.scientificamerican.com/podcast/episode/the-sneaky-danger-of-space-dust/</w:t>
        </w:r>
      </w:hyperlink>
      <w:r>
        <w:t>]//DDPT</w:t>
      </w:r>
    </w:p>
    <w:p w14:paraId="4A4FACB8" w14:textId="77777777" w:rsidR="008D305A" w:rsidRPr="00100A2B" w:rsidRDefault="008D305A" w:rsidP="008D305A">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DA1DD97" w14:textId="77777777" w:rsidR="008D305A" w:rsidRPr="00100A2B" w:rsidRDefault="008D305A" w:rsidP="008D305A">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1" w:history="1">
        <w:r w:rsidRPr="00100A2B">
          <w:rPr>
            <w:rStyle w:val="Hyperlink"/>
          </w:rPr>
          <w:t>baseball-sized chunks</w:t>
        </w:r>
      </w:hyperlink>
      <w:r w:rsidRPr="00100A2B">
        <w:t> of debris, </w:t>
      </w:r>
      <w:hyperlink r:id="rId22"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75BEE662" w14:textId="77777777" w:rsidR="008D305A" w:rsidRPr="00100A2B" w:rsidRDefault="008D305A" w:rsidP="008D305A">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3799399C" w14:textId="77777777" w:rsidR="008D305A" w:rsidRPr="00100A2B" w:rsidRDefault="008D305A" w:rsidP="008D305A">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 xml:space="preserve">is </w:t>
      </w:r>
      <w:r w:rsidRPr="00094FDE">
        <w:rPr>
          <w:rStyle w:val="Emphasis"/>
          <w:highlight w:val="green"/>
        </w:rPr>
        <w:lastRenderedPageBreak/>
        <w:t>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0C43E0D4" w14:textId="77777777" w:rsidR="008D305A" w:rsidRPr="00100A2B" w:rsidRDefault="008D305A" w:rsidP="008D305A">
      <w:r w:rsidRPr="00100A2B">
        <w:t>"We also think this phenomenon can be attributed to some of the failures and anomalies we see on orbit, that right now are basically tagged as 'unknown cause.'"</w:t>
      </w:r>
    </w:p>
    <w:p w14:paraId="2314DF9D" w14:textId="77777777" w:rsidR="008D305A" w:rsidRPr="00100A2B" w:rsidRDefault="008D305A" w:rsidP="008D305A">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72D33F28" w14:textId="77777777" w:rsidR="008D305A" w:rsidRDefault="008D305A" w:rsidP="008D305A">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3" w:history="1">
        <w:r w:rsidRPr="00100A2B">
          <w:rPr>
            <w:rStyle w:val="Hyperlink"/>
          </w:rPr>
          <w:t>Particle-in-cell simulations of an RF emission mechanism associated with hypervelocity impact plasmas</w:t>
        </w:r>
      </w:hyperlink>
      <w:r w:rsidRPr="00100A2B">
        <w:t>]</w:t>
      </w:r>
    </w:p>
    <w:p w14:paraId="2D2AD96B" w14:textId="77777777" w:rsidR="008D305A" w:rsidRPr="00355308" w:rsidRDefault="008D305A" w:rsidP="008D305A"/>
    <w:p w14:paraId="5FE3A952" w14:textId="77777777" w:rsidR="008D305A" w:rsidRPr="00355308" w:rsidRDefault="008D305A" w:rsidP="008D305A">
      <w:pPr>
        <w:pStyle w:val="Heading4"/>
        <w:rPr>
          <w:rFonts w:cs="Calibri"/>
        </w:rPr>
      </w:pPr>
      <w:r w:rsidRPr="00355308">
        <w:rPr>
          <w:rFonts w:cs="Calibri"/>
        </w:rPr>
        <w:t xml:space="preserve">An increase in space debris and dust from mining collides with key defense satellites </w:t>
      </w:r>
    </w:p>
    <w:p w14:paraId="3BE3AB9F" w14:textId="77777777" w:rsidR="008D305A" w:rsidRPr="00355308" w:rsidRDefault="008D305A" w:rsidP="008D305A">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4" w:history="1">
        <w:r w:rsidRPr="00355308">
          <w:rPr>
            <w:rStyle w:val="Hyperlink"/>
            <w:sz w:val="16"/>
          </w:rPr>
          <w:t>https://www.newscientist.com/article/mg22630235-100-dust-from-asteroid-mining-spells-danger-for-satellites/</w:t>
        </w:r>
      </w:hyperlink>
      <w:r w:rsidRPr="00355308">
        <w:rPr>
          <w:sz w:val="16"/>
        </w:rPr>
        <w:t xml:space="preserve"> DD AG</w:t>
      </w:r>
    </w:p>
    <w:p w14:paraId="283BBDC4" w14:textId="77777777" w:rsidR="008D305A" w:rsidRPr="00355308" w:rsidRDefault="008D305A" w:rsidP="008D305A">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6EBDB3A" w14:textId="77777777" w:rsidR="008D305A" w:rsidRPr="00355308" w:rsidRDefault="008D305A" w:rsidP="008D305A">
      <w:pPr>
        <w:rPr>
          <w:rStyle w:val="Emphasis"/>
        </w:rPr>
      </w:pPr>
      <w:r w:rsidRPr="00355308">
        <w:t xml:space="preserve">Asteroids are not only stepping stones for cosmic colonisation, but may contain metals like gold, platinum, iron and titanium, plus life-sustaining hydrogen and </w:t>
      </w:r>
      <w:r w:rsidRPr="00355308">
        <w:lastRenderedPageBreak/>
        <w:t xml:space="preserve">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7145FD6F" w14:textId="77777777" w:rsidR="008D305A" w:rsidRPr="00355308" w:rsidRDefault="008D305A" w:rsidP="008D305A">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25188276" w14:textId="77777777" w:rsidR="008D305A" w:rsidRPr="00355308" w:rsidRDefault="008D305A" w:rsidP="008D305A">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851BB84" w14:textId="77777777" w:rsidR="008D305A" w:rsidRPr="00355308" w:rsidRDefault="008D305A" w:rsidP="008D305A">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29377D8" w14:textId="77777777" w:rsidR="008D305A" w:rsidRDefault="008D305A" w:rsidP="008D305A">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E69587B" w14:textId="77777777" w:rsidR="008D305A" w:rsidRDefault="008D305A" w:rsidP="008D305A"/>
    <w:p w14:paraId="0A745DAC" w14:textId="77777777" w:rsidR="008D305A" w:rsidRPr="00355308" w:rsidRDefault="008D305A" w:rsidP="008D305A">
      <w:pPr>
        <w:pStyle w:val="Heading4"/>
        <w:rPr>
          <w:rFonts w:cs="Calibri"/>
        </w:rPr>
      </w:pPr>
      <w:r w:rsidRPr="00355308">
        <w:rPr>
          <w:rFonts w:cs="Calibri"/>
        </w:rPr>
        <w:t>Laundry list of impacts – compromised communication, loss of military capability and more</w:t>
      </w:r>
    </w:p>
    <w:p w14:paraId="2D3A540C" w14:textId="77777777" w:rsidR="008D305A" w:rsidRPr="00355308" w:rsidRDefault="008D305A" w:rsidP="008D305A">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25" w:history="1">
        <w:r w:rsidRPr="00355308">
          <w:rPr>
            <w:rStyle w:val="Hyperlink"/>
            <w:sz w:val="16"/>
          </w:rPr>
          <w:t>https://gizmodo.com/what-would-happen-if-all-our-satellites-were-suddenly-d-1709006681</w:t>
        </w:r>
      </w:hyperlink>
      <w:r w:rsidRPr="00355308">
        <w:rPr>
          <w:sz w:val="16"/>
        </w:rPr>
        <w:t xml:space="preserve"> DD AG</w:t>
      </w:r>
    </w:p>
    <w:p w14:paraId="31B70B8E" w14:textId="77777777" w:rsidR="008D305A" w:rsidRPr="00355308" w:rsidRDefault="008D305A" w:rsidP="008D305A">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56430D18" w14:textId="77777777" w:rsidR="008D305A" w:rsidRPr="00355308" w:rsidRDefault="008D305A" w:rsidP="008D305A">
      <w:pPr>
        <w:rPr>
          <w:sz w:val="16"/>
        </w:rPr>
      </w:pPr>
      <w:r w:rsidRPr="00355308">
        <w:rPr>
          <w:sz w:val="16"/>
        </w:rPr>
        <w:t>Compromised Communications</w:t>
      </w:r>
    </w:p>
    <w:p w14:paraId="655A28A2" w14:textId="77777777" w:rsidR="008D305A" w:rsidRPr="00355308" w:rsidRDefault="008D305A" w:rsidP="008D305A">
      <w:pPr>
        <w:rPr>
          <w:sz w:val="16"/>
        </w:rPr>
      </w:pPr>
      <w:r w:rsidRPr="00355308">
        <w:rPr>
          <w:sz w:val="16"/>
        </w:rPr>
        <w:lastRenderedPageBreak/>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4ED5C3AA" w14:textId="77777777" w:rsidR="008D305A" w:rsidRPr="00355308" w:rsidRDefault="008D305A" w:rsidP="008D305A">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79C03169" w14:textId="77777777" w:rsidR="008D305A" w:rsidRPr="00355308" w:rsidRDefault="008D305A" w:rsidP="008D305A">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D34957C" w14:textId="77777777" w:rsidR="008D305A" w:rsidRPr="00355308" w:rsidRDefault="008D305A" w:rsidP="008D305A">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45579821" w14:textId="77777777" w:rsidR="008D305A" w:rsidRPr="00355308" w:rsidRDefault="008D305A" w:rsidP="008D305A">
      <w:pPr>
        <w:rPr>
          <w:sz w:val="16"/>
        </w:rPr>
      </w:pPr>
      <w:r w:rsidRPr="00355308">
        <w:rPr>
          <w:sz w:val="16"/>
        </w:rPr>
        <w:t>“Indeed, a lot of television would suddenly disappear,” says McDowell. “A sizable portion of TV comes from cable whose companies relay programming from satellites to their hubs.”</w:t>
      </w:r>
    </w:p>
    <w:p w14:paraId="4C73FAE9" w14:textId="77777777" w:rsidR="008D305A" w:rsidRPr="00355308" w:rsidRDefault="008D305A" w:rsidP="008D305A">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186D9D14" w14:textId="77777777" w:rsidR="008D305A" w:rsidRPr="00355308" w:rsidRDefault="008D305A" w:rsidP="008D305A">
      <w:pPr>
        <w:rPr>
          <w:sz w:val="16"/>
        </w:rPr>
      </w:pPr>
      <w:r w:rsidRPr="00355308">
        <w:rPr>
          <w:sz w:val="16"/>
        </w:rPr>
        <w:t>The sudden loss of satellite capability would have a profound effect on the military.</w:t>
      </w:r>
    </w:p>
    <w:p w14:paraId="402FD957" w14:textId="77777777" w:rsidR="008D305A" w:rsidRPr="00355308" w:rsidRDefault="008D305A" w:rsidP="008D305A">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06B1A69E" w14:textId="77777777" w:rsidR="008D305A" w:rsidRPr="00355308" w:rsidRDefault="008D305A" w:rsidP="008D305A">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68519DDD" w14:textId="77777777" w:rsidR="008D305A" w:rsidRPr="00355308" w:rsidRDefault="008D305A" w:rsidP="008D305A">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E221668" w14:textId="77777777" w:rsidR="008D305A" w:rsidRPr="00355308" w:rsidRDefault="008D305A" w:rsidP="008D305A">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1CC25592" w14:textId="77777777" w:rsidR="008D305A" w:rsidRPr="00355308" w:rsidRDefault="008D305A" w:rsidP="008D305A">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665987F2" w14:textId="77777777" w:rsidR="008D305A" w:rsidRPr="00355308" w:rsidRDefault="008D305A" w:rsidP="008D305A">
      <w:pPr>
        <w:rPr>
          <w:sz w:val="16"/>
        </w:rPr>
      </w:pPr>
      <w:r w:rsidRPr="00355308">
        <w:rPr>
          <w:sz w:val="16"/>
        </w:rPr>
        <w:t>There’s also the effect on science to consider. Much of what we know about climate change comes from satellites.</w:t>
      </w:r>
    </w:p>
    <w:p w14:paraId="13C13AD0" w14:textId="77777777" w:rsidR="008D305A" w:rsidRDefault="008D305A" w:rsidP="008D305A">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76FA069D" w14:textId="77777777" w:rsidR="008D305A" w:rsidRPr="00355308" w:rsidRDefault="008D305A" w:rsidP="008D305A">
      <w:pPr>
        <w:rPr>
          <w:sz w:val="16"/>
        </w:rPr>
      </w:pPr>
    </w:p>
    <w:p w14:paraId="70DCB90E" w14:textId="77777777" w:rsidR="008D305A" w:rsidRPr="00355308" w:rsidRDefault="008D305A" w:rsidP="008D305A">
      <w:pPr>
        <w:pStyle w:val="Heading4"/>
        <w:rPr>
          <w:rFonts w:cs="Calibri"/>
        </w:rPr>
      </w:pPr>
      <w:r w:rsidRPr="00355308">
        <w:rPr>
          <w:rFonts w:cs="Calibri"/>
        </w:rPr>
        <w:lastRenderedPageBreak/>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EB45062" w14:textId="77777777" w:rsidR="008D305A" w:rsidRPr="00355308" w:rsidRDefault="008D305A" w:rsidP="008D305A">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6" w:history="1">
        <w:r w:rsidRPr="00355308">
          <w:rPr>
            <w:rStyle w:val="Hyperlink"/>
            <w:szCs w:val="26"/>
          </w:rPr>
          <w:t>https://www.tandfonline.com/doi/full/10.1080/25751654.2021.1942681</w:t>
        </w:r>
      </w:hyperlink>
      <w:r w:rsidRPr="00355308">
        <w:rPr>
          <w:szCs w:val="26"/>
        </w:rPr>
        <w:t>, VM</w:t>
      </w:r>
    </w:p>
    <w:p w14:paraId="467CBB02" w14:textId="77777777" w:rsidR="008D305A" w:rsidRPr="00355308" w:rsidRDefault="008D305A" w:rsidP="008D305A">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CC67A98" w14:textId="7559FB39" w:rsidR="00914A72" w:rsidRDefault="00914A72" w:rsidP="00914A72"/>
    <w:p w14:paraId="1807AA07" w14:textId="17E9E11B" w:rsidR="00914A72" w:rsidRDefault="00914A72" w:rsidP="00914A72"/>
    <w:p w14:paraId="026D8B33" w14:textId="35BF7F93" w:rsidR="0084387D" w:rsidRDefault="0084387D" w:rsidP="0084387D">
      <w:pPr>
        <w:pStyle w:val="Heading2"/>
      </w:pPr>
      <w:r>
        <w:lastRenderedPageBreak/>
        <w:t>1AC—FW</w:t>
      </w:r>
    </w:p>
    <w:p w14:paraId="323F131E" w14:textId="77777777" w:rsidR="0084387D" w:rsidRPr="0084387D" w:rsidRDefault="0084387D" w:rsidP="0084387D"/>
    <w:p w14:paraId="54921E0F" w14:textId="77777777" w:rsidR="0084387D" w:rsidRPr="00355308" w:rsidRDefault="0084387D" w:rsidP="0084387D">
      <w:pPr>
        <w:pStyle w:val="Heading4"/>
        <w:rPr>
          <w:rFonts w:cs="Calibri"/>
        </w:rPr>
      </w:pPr>
      <w:r w:rsidRPr="00355308">
        <w:rPr>
          <w:rFonts w:cs="Calibri"/>
        </w:rPr>
        <w:t xml:space="preserve">The standard is maximizing expected wellbeing. </w:t>
      </w:r>
    </w:p>
    <w:p w14:paraId="04980F1A" w14:textId="77777777" w:rsidR="0084387D" w:rsidRPr="00355308" w:rsidRDefault="0084387D" w:rsidP="0084387D">
      <w:pPr>
        <w:pStyle w:val="Heading4"/>
        <w:rPr>
          <w:rFonts w:cs="Calibri"/>
        </w:rPr>
      </w:pPr>
      <w:r w:rsidRPr="00355308">
        <w:rPr>
          <w:rFonts w:cs="Calibri"/>
        </w:rPr>
        <w:t>Prefer it:</w:t>
      </w:r>
    </w:p>
    <w:p w14:paraId="76E4E6E7" w14:textId="2B482236" w:rsidR="0084387D" w:rsidRPr="00355308" w:rsidRDefault="0084387D" w:rsidP="001E0406">
      <w:pPr>
        <w:pStyle w:val="Heading4"/>
        <w:rPr>
          <w:rFonts w:cs="Calibri"/>
        </w:rPr>
      </w:pPr>
      <w:r w:rsidRPr="00355308">
        <w:rPr>
          <w:rFonts w:cs="Calibri"/>
        </w:rPr>
        <w:t>1] Actor specificity:</w:t>
      </w:r>
      <w:r w:rsidR="001E0406">
        <w:rPr>
          <w:rFonts w:cs="Calibri"/>
        </w:rPr>
        <w:t xml:space="preserve"> aggregation </w:t>
      </w:r>
      <w:r w:rsidRPr="00355308">
        <w:rPr>
          <w:rFonts w:cs="Calibri"/>
        </w:rPr>
        <w:t>– every policy benefits some and harms others, which also means side constraints freeze action.</w:t>
      </w:r>
    </w:p>
    <w:p w14:paraId="7164EAC1" w14:textId="48BCB3E5" w:rsidR="007B122E" w:rsidRPr="00A0610A" w:rsidRDefault="007B122E" w:rsidP="007B122E">
      <w:pPr>
        <w:pStyle w:val="Heading4"/>
        <w:rPr>
          <w:rFonts w:cs="Calibri"/>
          <w:color w:val="000000" w:themeColor="text1"/>
        </w:rPr>
      </w:pPr>
      <w:r>
        <w:rPr>
          <w:rFonts w:cs="Calibri"/>
        </w:rPr>
        <w:t xml:space="preserve">2] </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478EE061" w14:textId="06919247" w:rsidR="007B122E" w:rsidRPr="00A0610A" w:rsidRDefault="007B122E" w:rsidP="007B122E">
      <w:pPr>
        <w:pStyle w:val="Heading4"/>
        <w:rPr>
          <w:rFonts w:cs="Calibri"/>
        </w:rPr>
      </w:pPr>
      <w:r>
        <w:rPr>
          <w:rFonts w:cs="Calibri"/>
        </w:rPr>
        <w:t>3]</w:t>
      </w:r>
      <w:r>
        <w:rPr>
          <w:rFonts w:cs="Calibri"/>
        </w:rPr>
        <w:t xml:space="preserve">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4F42C33A" w14:textId="1BD1D2EF" w:rsidR="007B122E" w:rsidRPr="00586B80" w:rsidRDefault="007B122E" w:rsidP="007B122E">
      <w:pPr>
        <w:pStyle w:val="Heading4"/>
      </w:pPr>
      <w:r>
        <w:t>4]</w:t>
      </w:r>
      <w:r>
        <w:t xml:space="preserve"> Extinction outweighs -  </w:t>
      </w:r>
      <w:r>
        <w:t>moral uncertainty</w:t>
      </w:r>
    </w:p>
    <w:p w14:paraId="4F4867AE" w14:textId="77777777" w:rsidR="007B122E" w:rsidRPr="00611230" w:rsidRDefault="007B122E" w:rsidP="007B122E">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27BE4F5C" w14:textId="77777777" w:rsidR="007B122E" w:rsidRDefault="007B122E" w:rsidP="007B122E">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w:t>
      </w:r>
      <w:r w:rsidRPr="00611230">
        <w:lastRenderedPageBreak/>
        <w:t xml:space="preserve">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lastRenderedPageBreak/>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w:t>
      </w:r>
      <w:r w:rsidRPr="00F8078B">
        <w:lastRenderedPageBreak/>
        <w:t xml:space="preserve">(and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3825A9A5" w14:textId="19B43E1B" w:rsidR="0084387D" w:rsidRPr="00355308" w:rsidRDefault="0084387D" w:rsidP="0084387D"/>
    <w:p w14:paraId="57B0B8DD" w14:textId="217DEE56" w:rsidR="00914A72" w:rsidRDefault="00914A72" w:rsidP="00914A72"/>
    <w:p w14:paraId="19477E3F" w14:textId="77777777" w:rsidR="0072536F" w:rsidRPr="00355308" w:rsidRDefault="0072536F" w:rsidP="0072536F">
      <w:pPr>
        <w:pStyle w:val="Heading4"/>
        <w:rPr>
          <w:rFonts w:cs="Calibri"/>
          <w:color w:val="000000" w:themeColor="text1"/>
        </w:rPr>
      </w:pPr>
      <w:r w:rsidRPr="00355308">
        <w:rPr>
          <w:rFonts w:cs="Calibri"/>
          <w:color w:val="000000" w:themeColor="text1"/>
        </w:rPr>
        <w:t xml:space="preserve">Resources get used just getting us back to earth---there’s zero surplus. </w:t>
      </w:r>
    </w:p>
    <w:p w14:paraId="66C2FE71" w14:textId="77777777" w:rsidR="0072536F" w:rsidRPr="00355308" w:rsidRDefault="0072536F" w:rsidP="0072536F">
      <w:pPr>
        <w:rPr>
          <w:rStyle w:val="Style13ptBold"/>
          <w:b w:val="0"/>
          <w:bCs/>
          <w:color w:val="000000" w:themeColor="text1"/>
          <w:sz w:val="22"/>
        </w:rPr>
      </w:pPr>
      <w:r w:rsidRPr="00355308">
        <w:rPr>
          <w:rStyle w:val="Style13ptBold"/>
          <w:color w:val="000000" w:themeColor="text1"/>
        </w:rPr>
        <w:t xml:space="preserve">Riederer 14 - </w:t>
      </w:r>
      <w:r w:rsidRPr="00355308">
        <w:rPr>
          <w:rStyle w:val="Style13ptBold"/>
          <w:b w:val="0"/>
          <w:color w:val="000000" w:themeColor="text1"/>
          <w:sz w:val="22"/>
        </w:rPr>
        <w:t>editor-in-chief of Guernica magazine and writer at The New Yorker</w:t>
      </w:r>
    </w:p>
    <w:p w14:paraId="61A820CC" w14:textId="77777777" w:rsidR="0072536F" w:rsidRPr="00355308" w:rsidRDefault="0072536F" w:rsidP="0072536F">
      <w:pPr>
        <w:rPr>
          <w:rStyle w:val="Style13ptBold"/>
          <w:b w:val="0"/>
          <w:bCs/>
          <w:color w:val="000000" w:themeColor="text1"/>
        </w:rPr>
      </w:pPr>
      <w:r w:rsidRPr="00355308">
        <w:rPr>
          <w:rStyle w:val="Style13ptBold"/>
          <w:b w:val="0"/>
          <w:color w:val="000000" w:themeColor="text1"/>
          <w:sz w:val="22"/>
        </w:rPr>
        <w:t xml:space="preserve">Rachel Riederer, “Silicon Valley Says Space Mining Is Awesome and Will Change Life on Earth. That’s Only Half Right”, New Republic,  4/19/14 , </w:t>
      </w:r>
      <w:hyperlink r:id="rId27" w:history="1">
        <w:r w:rsidRPr="00355308">
          <w:rPr>
            <w:rStyle w:val="Hyperlink"/>
            <w:bCs/>
            <w:color w:val="000000" w:themeColor="text1"/>
          </w:rPr>
          <w:t>https://newrepublic.com/article/117815/space-mining-will-not-solve-earths-conflict-over-natural-resources</w:t>
        </w:r>
      </w:hyperlink>
    </w:p>
    <w:p w14:paraId="09FF1398" w14:textId="77777777" w:rsidR="0072536F" w:rsidRPr="00355308" w:rsidRDefault="0072536F" w:rsidP="0072536F">
      <w:pPr>
        <w:rPr>
          <w:color w:val="000000" w:themeColor="text1"/>
          <w:sz w:val="16"/>
        </w:rPr>
      </w:pPr>
      <w:r w:rsidRPr="00355308">
        <w:rPr>
          <w:color w:val="000000" w:themeColor="text1"/>
          <w:sz w:val="16"/>
        </w:rPr>
        <w:t>It's become clear that there’s just not enough stuff on Earth to go around. We’re constantly fighting over land and water, jockeying for access to our home planet’s diamonds or oil or sugarcane or schools of fish. In the last few years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With His Murder Texas Is Bracing for a Blue Wave in 2020. Yes, Texas. America’s Most Powerful Gun Supporter What Indigenous Rights Have to Do With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w:t>
      </w:r>
      <w:r w:rsidRPr="00355308">
        <w:rPr>
          <w:rStyle w:val="StyleUnderline"/>
          <w:color w:val="000000" w:themeColor="text1"/>
        </w:rPr>
        <w:lastRenderedPageBreak/>
        <w:t xml:space="preserve">mined in the history of the world. When that happens”—and here his voice takes on the dreamy tone familiar to fans of "COSMOS: A Spacetime Odyssey," the Fox series he hosts—“the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Oremus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sidRPr="00355308">
        <w:rPr>
          <w:rStyle w:val="StyleUnderline"/>
          <w:color w:val="000000" w:themeColor="text1"/>
        </w:rPr>
        <w:t xml:space="preserve"> and deliver us to a future of plenty and peace. It’s a pattern that has become familiar in Silicon Valley: develop a plan for a business that will do something cool and make a lot of money, but describe it instead as something 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xml:space="preserve">. Planetary Resources has developed what is essentially an outer-space drone: a small telescope-equipped spacecraft, around the size of a desktop computer, that will </w:t>
      </w:r>
      <w:r w:rsidRPr="00355308">
        <w:rPr>
          <w:rStyle w:val="StyleUnderline"/>
          <w:color w:val="000000" w:themeColor="text1"/>
        </w:rPr>
        <w:lastRenderedPageBreak/>
        <w:t>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OSIRIS-REx shows how complex these operations will be, even for the swiftest companies. Rick Sternbach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InfoSpace; Elon Musk founded PayPal and now has 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telling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 xml:space="preserve">The problem with comparing space-mining to the Wild West isn’t just that it won’t revolutionize our economy like Manifest Destiny did. It isn’t even that there’s </w:t>
      </w:r>
      <w:r w:rsidRPr="00355308">
        <w:rPr>
          <w:rStyle w:val="StyleUnderline"/>
          <w:color w:val="000000" w:themeColor="text1"/>
        </w:rPr>
        <w:lastRenderedPageBreak/>
        <w:t>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Resources’s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199F6DC3" w14:textId="77777777" w:rsidR="0072536F" w:rsidRPr="00355308" w:rsidRDefault="0072536F" w:rsidP="0072536F">
      <w:pPr>
        <w:rPr>
          <w:color w:val="000000" w:themeColor="text1"/>
          <w:sz w:val="16"/>
        </w:rPr>
      </w:pPr>
    </w:p>
    <w:p w14:paraId="14428684" w14:textId="77777777" w:rsidR="0072536F" w:rsidRPr="00355308" w:rsidRDefault="0072536F" w:rsidP="0072536F"/>
    <w:p w14:paraId="572F4407" w14:textId="77777777" w:rsidR="0072536F" w:rsidRPr="00355308" w:rsidRDefault="0072536F" w:rsidP="0072536F"/>
    <w:p w14:paraId="4B51A4B9" w14:textId="77777777" w:rsidR="0072536F" w:rsidRPr="00355308" w:rsidRDefault="0072536F" w:rsidP="0072536F"/>
    <w:p w14:paraId="1629216E" w14:textId="77777777" w:rsidR="0072536F" w:rsidRPr="00355308" w:rsidRDefault="0072536F" w:rsidP="0072536F"/>
    <w:p w14:paraId="772D2092" w14:textId="42F432BB" w:rsidR="0072536F" w:rsidRDefault="0072536F" w:rsidP="00914A72"/>
    <w:p w14:paraId="2D4B0B7F" w14:textId="77777777" w:rsidR="0072536F" w:rsidRDefault="0072536F" w:rsidP="00914A72"/>
    <w:p w14:paraId="50180266" w14:textId="7E67A85F" w:rsidR="004020B0" w:rsidRPr="00355308" w:rsidRDefault="004020B0" w:rsidP="004020B0">
      <w:pPr>
        <w:pStyle w:val="Heading4"/>
        <w:rPr>
          <w:rFonts w:cs="Calibri"/>
          <w:color w:val="000000" w:themeColor="text1"/>
        </w:rPr>
      </w:pPr>
      <w:r w:rsidRPr="00355308">
        <w:rPr>
          <w:rFonts w:cs="Calibri"/>
          <w:color w:val="000000" w:themeColor="text1"/>
        </w:rPr>
        <w:t xml:space="preserve">Substitutes solve </w:t>
      </w:r>
      <w:r w:rsidR="00C0101E">
        <w:rPr>
          <w:rFonts w:cs="Calibri"/>
          <w:color w:val="000000" w:themeColor="text1"/>
        </w:rPr>
        <w:t xml:space="preserve">Rem </w:t>
      </w:r>
      <w:r w:rsidRPr="00355308">
        <w:rPr>
          <w:rFonts w:cs="Calibri"/>
          <w:color w:val="000000" w:themeColor="text1"/>
        </w:rPr>
        <w:t>– multiple breakthroughs being made</w:t>
      </w:r>
    </w:p>
    <w:p w14:paraId="4420E00A" w14:textId="77777777" w:rsidR="004020B0" w:rsidRPr="00355308" w:rsidRDefault="004020B0" w:rsidP="004020B0">
      <w:pPr>
        <w:rPr>
          <w:color w:val="000000" w:themeColor="text1"/>
        </w:rPr>
      </w:pPr>
      <w:r w:rsidRPr="00355308">
        <w:rPr>
          <w:color w:val="000000" w:themeColor="text1"/>
        </w:rPr>
        <w:t xml:space="preserve">Adam </w:t>
      </w:r>
      <w:r w:rsidRPr="00355308">
        <w:rPr>
          <w:rStyle w:val="Style13ptBold"/>
          <w:color w:val="000000" w:themeColor="text1"/>
        </w:rPr>
        <w:t>Currie</w:t>
      </w:r>
      <w:r w:rsidRPr="00355308">
        <w:rPr>
          <w:color w:val="000000" w:themeColor="text1"/>
        </w:rPr>
        <w:t>, market writer, 3/18</w:t>
      </w:r>
      <w:r w:rsidRPr="00355308">
        <w:rPr>
          <w:rStyle w:val="Style13ptBold"/>
          <w:color w:val="000000" w:themeColor="text1"/>
        </w:rPr>
        <w:t>/13</w:t>
      </w:r>
      <w:r w:rsidRPr="00355308">
        <w:rPr>
          <w:color w:val="000000" w:themeColor="text1"/>
        </w:rPr>
        <w:t xml:space="preserve"> [“Rare Earth Recycling: Risk to Sector or Investment Opportunity?” Rare Earth Investing News, 2013, http://rareearthinvestingnews.com/9255-rare-earth-recycling-risk-to-sector-or-investment-opportunity.html]</w:t>
      </w:r>
    </w:p>
    <w:p w14:paraId="3C3FC96F" w14:textId="77777777" w:rsidR="004020B0" w:rsidRPr="00355308" w:rsidRDefault="004020B0" w:rsidP="004020B0">
      <w:pPr>
        <w:rPr>
          <w:color w:val="000000" w:themeColor="text1"/>
        </w:rPr>
      </w:pPr>
    </w:p>
    <w:p w14:paraId="7AD8DFDF" w14:textId="77777777" w:rsidR="00530FB9" w:rsidRDefault="004020B0" w:rsidP="004020B0">
      <w:pPr>
        <w:rPr>
          <w:rStyle w:val="StyleUnderline"/>
          <w:color w:val="000000" w:themeColor="text1"/>
          <w:highlight w:val="green"/>
        </w:rPr>
      </w:pPr>
      <w:r w:rsidRPr="00355308">
        <w:rPr>
          <w:rStyle w:val="StyleUnderline"/>
          <w:color w:val="000000" w:themeColor="text1"/>
        </w:rPr>
        <w:lastRenderedPageBreak/>
        <w:t>While Honda has impressed investors</w:t>
      </w:r>
      <w:r w:rsidRPr="00355308">
        <w:rPr>
          <w:color w:val="000000" w:themeColor="text1"/>
        </w:rPr>
        <w:t xml:space="preserve"> by succeeding in its recycling goals and its plans to commercialize this recycling process, </w:t>
      </w:r>
      <w:r w:rsidRPr="00355308">
        <w:rPr>
          <w:rStyle w:val="StyleUnderline"/>
          <w:color w:val="000000" w:themeColor="text1"/>
        </w:rPr>
        <w:t>it is not the only company focused on innovation</w:t>
      </w:r>
      <w:r w:rsidRPr="00355308">
        <w:rPr>
          <w:color w:val="000000" w:themeColor="text1"/>
        </w:rPr>
        <w:t xml:space="preserve">. Since the industry underwent a severe shake up in 2008, </w:t>
      </w:r>
      <w:r w:rsidRPr="00355308">
        <w:rPr>
          <w:rStyle w:val="StyleUnderline"/>
          <w:color w:val="000000" w:themeColor="text1"/>
        </w:rPr>
        <w:t xml:space="preserve">more and more </w:t>
      </w:r>
      <w:r w:rsidRPr="00355308">
        <w:rPr>
          <w:rStyle w:val="StyleUnderline"/>
          <w:color w:val="000000" w:themeColor="text1"/>
          <w:highlight w:val="green"/>
        </w:rPr>
        <w:t xml:space="preserve">manufacturers have </w:t>
      </w:r>
      <w:r w:rsidRPr="00355308">
        <w:rPr>
          <w:rStyle w:val="StyleUnderline"/>
          <w:color w:val="000000" w:themeColor="text1"/>
        </w:rPr>
        <w:t xml:space="preserve">begun seeking </w:t>
      </w:r>
      <w:r w:rsidRPr="00355308">
        <w:rPr>
          <w:rStyle w:val="StyleUnderline"/>
          <w:color w:val="000000" w:themeColor="text1"/>
          <w:highlight w:val="green"/>
        </w:rPr>
        <w:t>alternative solutions aimed</w:t>
      </w:r>
      <w:r w:rsidRPr="00355308">
        <w:rPr>
          <w:rStyle w:val="StyleUnderline"/>
          <w:color w:val="000000" w:themeColor="text1"/>
        </w:rPr>
        <w:t xml:space="preserve"> at either </w:t>
      </w:r>
      <w:r w:rsidRPr="00355308">
        <w:rPr>
          <w:rStyle w:val="StyleUnderline"/>
          <w:color w:val="000000" w:themeColor="text1"/>
          <w:highlight w:val="green"/>
        </w:rPr>
        <w:t>decreasing</w:t>
      </w:r>
      <w:r w:rsidRPr="00355308">
        <w:rPr>
          <w:rStyle w:val="StyleUnderline"/>
          <w:color w:val="000000" w:themeColor="text1"/>
        </w:rPr>
        <w:t xml:space="preserve"> their </w:t>
      </w:r>
      <w:r w:rsidRPr="00355308">
        <w:rPr>
          <w:rStyle w:val="StyleUnderline"/>
          <w:color w:val="000000" w:themeColor="text1"/>
          <w:highlight w:val="green"/>
        </w:rPr>
        <w:t>dependence on rare earths</w:t>
      </w:r>
      <w:r w:rsidRPr="00355308">
        <w:rPr>
          <w:color w:val="000000" w:themeColor="text1"/>
        </w:rPr>
        <w:t>, or securing their own REE supply.</w:t>
      </w:r>
      <w:r w:rsidRPr="00355308">
        <w:rPr>
          <w:color w:val="000000" w:themeColor="text1"/>
          <w:sz w:val="12"/>
        </w:rPr>
        <w:t xml:space="preserve">¶ </w:t>
      </w:r>
      <w:r w:rsidRPr="00355308">
        <w:rPr>
          <w:rStyle w:val="StyleUnderline"/>
          <w:color w:val="000000" w:themeColor="text1"/>
        </w:rPr>
        <w:t>In 2012</w:t>
      </w:r>
      <w:r w:rsidRPr="00355308">
        <w:rPr>
          <w:color w:val="000000" w:themeColor="text1"/>
        </w:rPr>
        <w:t xml:space="preserve">, </w:t>
      </w:r>
      <w:r w:rsidRPr="00355308">
        <w:rPr>
          <w:rStyle w:val="StyleUnderline"/>
          <w:color w:val="000000" w:themeColor="text1"/>
          <w:highlight w:val="green"/>
        </w:rPr>
        <w:t>Toyota</w:t>
      </w:r>
      <w:r w:rsidRPr="00355308">
        <w:rPr>
          <w:color w:val="000000" w:themeColor="text1"/>
        </w:rPr>
        <w:t xml:space="preserve"> (TSE:7203) </w:t>
      </w:r>
      <w:r w:rsidRPr="00355308">
        <w:rPr>
          <w:rStyle w:val="StyleUnderline"/>
          <w:color w:val="000000" w:themeColor="text1"/>
        </w:rPr>
        <w:t xml:space="preserve">announced that it had </w:t>
      </w:r>
      <w:r w:rsidRPr="00355308">
        <w:rPr>
          <w:rStyle w:val="StyleUnderline"/>
          <w:color w:val="000000" w:themeColor="text1"/>
          <w:highlight w:val="green"/>
        </w:rPr>
        <w:t>developed a method to manufacture</w:t>
      </w:r>
      <w:r w:rsidRPr="00355308">
        <w:rPr>
          <w:rStyle w:val="StyleUnderline"/>
          <w:color w:val="000000" w:themeColor="text1"/>
        </w:rPr>
        <w:t xml:space="preserve"> hybrid and electric vehicles</w:t>
      </w:r>
      <w:r w:rsidRPr="00355308">
        <w:rPr>
          <w:color w:val="000000" w:themeColor="text1"/>
        </w:rPr>
        <w:t xml:space="preserve"> (EVs) </w:t>
      </w:r>
      <w:r w:rsidRPr="00355308">
        <w:rPr>
          <w:rStyle w:val="StyleUnderline"/>
          <w:color w:val="000000" w:themeColor="text1"/>
          <w:highlight w:val="green"/>
        </w:rPr>
        <w:t>without</w:t>
      </w:r>
      <w:r w:rsidRPr="00355308">
        <w:rPr>
          <w:rStyle w:val="StyleUnderline"/>
          <w:color w:val="000000" w:themeColor="text1"/>
        </w:rPr>
        <w:t xml:space="preserve"> the use of </w:t>
      </w:r>
      <w:r w:rsidRPr="00355308">
        <w:rPr>
          <w:rStyle w:val="StyleUnderline"/>
          <w:color w:val="000000" w:themeColor="text1"/>
          <w:highlight w:val="green"/>
        </w:rPr>
        <w:t>r</w:t>
      </w:r>
      <w:r w:rsidRPr="00355308">
        <w:rPr>
          <w:rStyle w:val="StyleUnderline"/>
          <w:color w:val="000000" w:themeColor="text1"/>
        </w:rPr>
        <w:t xml:space="preserve">are </w:t>
      </w:r>
      <w:r w:rsidRPr="00355308">
        <w:rPr>
          <w:rStyle w:val="StyleUnderline"/>
          <w:color w:val="000000" w:themeColor="text1"/>
          <w:highlight w:val="green"/>
        </w:rPr>
        <w:t>e</w:t>
      </w:r>
      <w:r w:rsidRPr="00355308">
        <w:rPr>
          <w:rStyle w:val="StyleUnderline"/>
          <w:color w:val="000000" w:themeColor="text1"/>
        </w:rPr>
        <w:t xml:space="preserve">arth </w:t>
      </w:r>
      <w:r w:rsidRPr="00355308">
        <w:rPr>
          <w:rStyle w:val="StyleUnderline"/>
          <w:color w:val="000000" w:themeColor="text1"/>
          <w:highlight w:val="green"/>
        </w:rPr>
        <w:t>m</w:t>
      </w:r>
      <w:r w:rsidRPr="00355308">
        <w:rPr>
          <w:rStyle w:val="StyleUnderline"/>
          <w:color w:val="000000" w:themeColor="text1"/>
        </w:rPr>
        <w:t>etal</w:t>
      </w:r>
      <w:r w:rsidRPr="00355308">
        <w:rPr>
          <w:rStyle w:val="StyleUnderline"/>
          <w:color w:val="000000" w:themeColor="text1"/>
          <w:highlight w:val="green"/>
        </w:rPr>
        <w:t>s</w:t>
      </w:r>
      <w:r w:rsidRPr="00355308">
        <w:rPr>
          <w:color w:val="000000" w:themeColor="text1"/>
        </w:rPr>
        <w:t xml:space="preserve">, while </w:t>
      </w:r>
      <w:r w:rsidRPr="00355308">
        <w:rPr>
          <w:rStyle w:val="StyleUnderline"/>
          <w:color w:val="000000" w:themeColor="text1"/>
          <w:highlight w:val="green"/>
        </w:rPr>
        <w:t>G</w:t>
      </w:r>
      <w:r w:rsidRPr="00355308">
        <w:rPr>
          <w:rStyle w:val="StyleUnderline"/>
          <w:color w:val="000000" w:themeColor="text1"/>
        </w:rPr>
        <w:t xml:space="preserve">eneral </w:t>
      </w:r>
      <w:r w:rsidRPr="00355308">
        <w:rPr>
          <w:rStyle w:val="StyleUnderline"/>
          <w:color w:val="000000" w:themeColor="text1"/>
          <w:highlight w:val="green"/>
        </w:rPr>
        <w:t>M</w:t>
      </w:r>
      <w:r w:rsidRPr="00355308">
        <w:rPr>
          <w:rStyle w:val="StyleUnderline"/>
          <w:color w:val="000000" w:themeColor="text1"/>
        </w:rPr>
        <w:t>otors</w:t>
      </w:r>
      <w:r w:rsidRPr="00355308">
        <w:rPr>
          <w:color w:val="000000" w:themeColor="text1"/>
        </w:rPr>
        <w:t xml:space="preserve"> Company (NYSE:GM) </w:t>
      </w:r>
      <w:r w:rsidRPr="00355308">
        <w:rPr>
          <w:rStyle w:val="StyleUnderline"/>
          <w:color w:val="000000" w:themeColor="text1"/>
        </w:rPr>
        <w:t xml:space="preserve">confirmed it </w:t>
      </w:r>
      <w:r w:rsidRPr="00355308">
        <w:rPr>
          <w:rStyle w:val="StyleUnderline"/>
          <w:color w:val="000000" w:themeColor="text1"/>
          <w:highlight w:val="green"/>
        </w:rPr>
        <w:t>was “</w:t>
      </w:r>
      <w:r w:rsidRPr="00355308">
        <w:rPr>
          <w:rStyle w:val="Emphasis"/>
          <w:color w:val="000000" w:themeColor="text1"/>
          <w:highlight w:val="green"/>
        </w:rPr>
        <w:t>close to a breakthrough</w:t>
      </w:r>
      <w:r w:rsidRPr="00355308">
        <w:rPr>
          <w:rStyle w:val="StyleUnderline"/>
          <w:color w:val="000000" w:themeColor="text1"/>
          <w:highlight w:val="green"/>
        </w:rPr>
        <w:t>”</w:t>
      </w:r>
    </w:p>
    <w:p w14:paraId="51423FC7" w14:textId="77777777" w:rsidR="00530FB9" w:rsidRDefault="00530FB9" w:rsidP="004020B0">
      <w:pPr>
        <w:rPr>
          <w:rStyle w:val="StyleUnderline"/>
          <w:color w:val="000000" w:themeColor="text1"/>
          <w:highlight w:val="green"/>
        </w:rPr>
      </w:pPr>
    </w:p>
    <w:p w14:paraId="761F6D14" w14:textId="6D1171A9" w:rsidR="004020B0" w:rsidRPr="00355308" w:rsidRDefault="004020B0" w:rsidP="004020B0">
      <w:pPr>
        <w:rPr>
          <w:color w:val="000000" w:themeColor="text1"/>
        </w:rPr>
      </w:pPr>
      <w:r w:rsidRPr="00355308">
        <w:rPr>
          <w:rStyle w:val="StyleUnderline"/>
          <w:color w:val="000000" w:themeColor="text1"/>
          <w:highlight w:val="green"/>
        </w:rPr>
        <w:t xml:space="preserve"> that </w:t>
      </w:r>
      <w:r w:rsidRPr="00355308">
        <w:rPr>
          <w:rStyle w:val="StyleUnderline"/>
          <w:color w:val="000000" w:themeColor="text1"/>
        </w:rPr>
        <w:t xml:space="preserve">would </w:t>
      </w:r>
      <w:r w:rsidRPr="00355308">
        <w:rPr>
          <w:rStyle w:val="StyleUnderline"/>
          <w:color w:val="000000" w:themeColor="text1"/>
          <w:highlight w:val="green"/>
        </w:rPr>
        <w:t xml:space="preserve">reduce </w:t>
      </w:r>
      <w:r w:rsidRPr="00355308">
        <w:rPr>
          <w:rStyle w:val="StyleUnderline"/>
          <w:color w:val="000000" w:themeColor="text1"/>
        </w:rPr>
        <w:t xml:space="preserve">its </w:t>
      </w:r>
      <w:r w:rsidRPr="00355308">
        <w:rPr>
          <w:rStyle w:val="StyleUnderline"/>
          <w:color w:val="000000" w:themeColor="text1"/>
          <w:highlight w:val="green"/>
        </w:rPr>
        <w:t xml:space="preserve">need </w:t>
      </w:r>
      <w:r w:rsidRPr="00355308">
        <w:rPr>
          <w:rStyle w:val="StyleUnderline"/>
          <w:color w:val="000000" w:themeColor="text1"/>
        </w:rPr>
        <w:t>for dysprosium, a rare earth in especially high demand</w:t>
      </w:r>
      <w:r w:rsidRPr="00355308">
        <w:rPr>
          <w:color w:val="000000" w:themeColor="text1"/>
        </w:rPr>
        <w:t xml:space="preserve">. Japan’s </w:t>
      </w:r>
      <w:r w:rsidRPr="00355308">
        <w:rPr>
          <w:rStyle w:val="StyleUnderline"/>
          <w:color w:val="000000" w:themeColor="text1"/>
        </w:rPr>
        <w:t>Hitachi</w:t>
      </w:r>
      <w:r w:rsidRPr="00355308">
        <w:rPr>
          <w:color w:val="000000" w:themeColor="text1"/>
        </w:rPr>
        <w:t xml:space="preserve"> (TSE:6501) </w:t>
      </w:r>
      <w:r w:rsidRPr="00355308">
        <w:rPr>
          <w:rStyle w:val="StyleUnderline"/>
          <w:color w:val="000000" w:themeColor="text1"/>
        </w:rPr>
        <w:t>has been clear of its intentions to move away from the use of REEs,</w:t>
      </w:r>
      <w:r w:rsidRPr="00355308">
        <w:rPr>
          <w:color w:val="000000" w:themeColor="text1"/>
        </w:rPr>
        <w:t xml:space="preserve"> announcing in April last year a highly-efficient permanent magnet synchronous motor that employs an iron-based amorphous metal in the core – and, crucially, no REEs.</w:t>
      </w:r>
      <w:r w:rsidRPr="00355308">
        <w:rPr>
          <w:color w:val="000000" w:themeColor="text1"/>
          <w:sz w:val="12"/>
        </w:rPr>
        <w:t xml:space="preserve">¶ </w:t>
      </w:r>
      <w:r w:rsidRPr="00355308">
        <w:rPr>
          <w:color w:val="000000" w:themeColor="text1"/>
        </w:rPr>
        <w:t xml:space="preserve">Also, Ford (NYSE:F) announced that </w:t>
      </w:r>
      <w:r w:rsidRPr="00355308">
        <w:rPr>
          <w:rStyle w:val="StyleUnderline"/>
          <w:color w:val="000000" w:themeColor="text1"/>
        </w:rPr>
        <w:t xml:space="preserve">its nickel-metal-hydride </w:t>
      </w:r>
      <w:r w:rsidRPr="00355308">
        <w:rPr>
          <w:rStyle w:val="StyleUnderline"/>
          <w:color w:val="000000" w:themeColor="text1"/>
          <w:highlight w:val="green"/>
        </w:rPr>
        <w:t>batteries will be replaced with lithium-ion</w:t>
      </w:r>
      <w:r w:rsidRPr="00355308">
        <w:rPr>
          <w:rStyle w:val="StyleUnderline"/>
          <w:color w:val="000000" w:themeColor="text1"/>
        </w:rPr>
        <w:t xml:space="preserve"> alternatives in a move </w:t>
      </w:r>
      <w:r w:rsidRPr="00355308">
        <w:rPr>
          <w:rStyle w:val="StyleUnderline"/>
          <w:color w:val="000000" w:themeColor="text1"/>
          <w:highlight w:val="green"/>
        </w:rPr>
        <w:t>that could</w:t>
      </w:r>
      <w:r w:rsidRPr="00355308">
        <w:rPr>
          <w:rStyle w:val="StyleUnderline"/>
          <w:color w:val="000000" w:themeColor="text1"/>
        </w:rPr>
        <w:t xml:space="preserve"> see the company </w:t>
      </w:r>
      <w:r w:rsidRPr="00355308">
        <w:rPr>
          <w:rStyle w:val="StyleUnderline"/>
          <w:color w:val="000000" w:themeColor="text1"/>
          <w:highlight w:val="green"/>
        </w:rPr>
        <w:t>cut 500,000 pounds of REEs</w:t>
      </w:r>
      <w:r w:rsidRPr="00355308">
        <w:rPr>
          <w:rStyle w:val="StyleUnderline"/>
          <w:color w:val="000000" w:themeColor="text1"/>
        </w:rPr>
        <w:t xml:space="preserve"> from its manufacturing process annually, while the US Department of Energy’s (</w:t>
      </w:r>
      <w:r w:rsidRPr="00355308">
        <w:rPr>
          <w:rStyle w:val="StyleUnderline"/>
          <w:color w:val="000000" w:themeColor="text1"/>
          <w:highlight w:val="green"/>
        </w:rPr>
        <w:t>DOE</w:t>
      </w:r>
      <w:r w:rsidRPr="00355308">
        <w:rPr>
          <w:rStyle w:val="StyleUnderline"/>
          <w:color w:val="000000" w:themeColor="text1"/>
        </w:rPr>
        <w:t xml:space="preserve">) Ames Laboratory confirmed that it too </w:t>
      </w:r>
      <w:r w:rsidRPr="00355308">
        <w:rPr>
          <w:rStyle w:val="StyleUnderline"/>
          <w:color w:val="000000" w:themeColor="text1"/>
          <w:highlight w:val="green"/>
        </w:rPr>
        <w:t xml:space="preserve">is </w:t>
      </w:r>
      <w:r w:rsidRPr="00355308">
        <w:rPr>
          <w:rStyle w:val="StyleUnderline"/>
          <w:color w:val="000000" w:themeColor="text1"/>
        </w:rPr>
        <w:t xml:space="preserve">working towards </w:t>
      </w:r>
      <w:r w:rsidRPr="00355308">
        <w:rPr>
          <w:rStyle w:val="StyleUnderline"/>
          <w:color w:val="000000" w:themeColor="text1"/>
          <w:highlight w:val="green"/>
        </w:rPr>
        <w:t xml:space="preserve">creating a method to remove </w:t>
      </w:r>
      <w:r w:rsidRPr="00355308">
        <w:rPr>
          <w:rStyle w:val="StyleUnderline"/>
          <w:color w:val="000000" w:themeColor="text1"/>
        </w:rPr>
        <w:t xml:space="preserve">neodymium </w:t>
      </w:r>
      <w:r w:rsidRPr="00355308">
        <w:rPr>
          <w:rStyle w:val="StyleUnderline"/>
          <w:color w:val="000000" w:themeColor="text1"/>
          <w:highlight w:val="green"/>
        </w:rPr>
        <w:t>from</w:t>
      </w:r>
      <w:r w:rsidRPr="00355308">
        <w:rPr>
          <w:rStyle w:val="StyleUnderline"/>
          <w:color w:val="000000" w:themeColor="text1"/>
        </w:rPr>
        <w:t xml:space="preserve"> the mix of </w:t>
      </w:r>
      <w:r w:rsidRPr="00355308">
        <w:rPr>
          <w:rStyle w:val="StyleUnderline"/>
          <w:color w:val="000000" w:themeColor="text1"/>
          <w:highlight w:val="green"/>
        </w:rPr>
        <w:t>other materials</w:t>
      </w:r>
      <w:r w:rsidRPr="00355308">
        <w:rPr>
          <w:rStyle w:val="StyleUnderline"/>
          <w:color w:val="000000" w:themeColor="text1"/>
        </w:rPr>
        <w:t xml:space="preserve"> in magnets</w:t>
      </w:r>
      <w:r w:rsidRPr="00355308">
        <w:rPr>
          <w:color w:val="000000" w:themeColor="text1"/>
        </w:rPr>
        <w:t>.</w:t>
      </w:r>
    </w:p>
    <w:p w14:paraId="04EDC275" w14:textId="3049A6EC" w:rsidR="00DB62D4" w:rsidRDefault="00DB62D4" w:rsidP="00F601E6"/>
    <w:p w14:paraId="149569DA" w14:textId="430A99ED" w:rsidR="00DB62D4" w:rsidRDefault="00DB62D4" w:rsidP="00F601E6"/>
    <w:p w14:paraId="08BFE8C0" w14:textId="4550C473" w:rsidR="00DB62D4" w:rsidRDefault="00DB62D4" w:rsidP="00F601E6"/>
    <w:p w14:paraId="468D3A2E" w14:textId="32FDDEB6" w:rsidR="00DB62D4" w:rsidRDefault="00DB62D4" w:rsidP="00F601E6"/>
    <w:p w14:paraId="5055CA74" w14:textId="064491EC" w:rsidR="00DB62D4" w:rsidRDefault="00DB62D4" w:rsidP="00F601E6"/>
    <w:p w14:paraId="0F9EACAE" w14:textId="55534D8D" w:rsidR="00DB62D4" w:rsidRDefault="00DB62D4" w:rsidP="00F601E6"/>
    <w:p w14:paraId="77D2F8DB" w14:textId="73A1D334" w:rsidR="00DB62D4" w:rsidRDefault="00DB62D4" w:rsidP="00F601E6"/>
    <w:p w14:paraId="22307697" w14:textId="38424CB5" w:rsidR="00DB62D4" w:rsidRDefault="00DB62D4" w:rsidP="00F601E6"/>
    <w:p w14:paraId="62858B07" w14:textId="38336C20" w:rsidR="00DB62D4" w:rsidRDefault="00DB62D4" w:rsidP="00F601E6"/>
    <w:p w14:paraId="27C7E6A3" w14:textId="3AE7BAFB" w:rsidR="00DB62D4" w:rsidRDefault="00DB62D4" w:rsidP="00F601E6"/>
    <w:p w14:paraId="66FCF8C3" w14:textId="11E038EB" w:rsidR="00DB62D4" w:rsidRDefault="00DB62D4" w:rsidP="00F601E6"/>
    <w:p w14:paraId="61F44E4F" w14:textId="746D1CB7" w:rsidR="00DB62D4" w:rsidRDefault="00DB62D4" w:rsidP="00F601E6"/>
    <w:p w14:paraId="18F38787" w14:textId="51A30103" w:rsidR="00DB62D4" w:rsidRDefault="00DB62D4" w:rsidP="00F601E6"/>
    <w:p w14:paraId="756AA80D" w14:textId="17BE045E" w:rsidR="00DB62D4" w:rsidRDefault="00DB62D4" w:rsidP="00F601E6"/>
    <w:p w14:paraId="6FBA578C" w14:textId="5ABD880C" w:rsidR="00DB62D4" w:rsidRDefault="00DB62D4" w:rsidP="00F601E6"/>
    <w:p w14:paraId="34192DAB" w14:textId="44F9D5E2" w:rsidR="00DB62D4" w:rsidRDefault="00DB62D4" w:rsidP="00F601E6"/>
    <w:p w14:paraId="3F8F13FF" w14:textId="6EFEEFC1" w:rsidR="00DB62D4" w:rsidRDefault="00DB62D4" w:rsidP="00F601E6"/>
    <w:p w14:paraId="4540C250" w14:textId="606B52FF" w:rsidR="00DB62D4" w:rsidRDefault="00DB62D4" w:rsidP="00F601E6"/>
    <w:p w14:paraId="105BFBF9" w14:textId="33DE322F" w:rsidR="00DB62D4" w:rsidRDefault="00DB62D4" w:rsidP="00F601E6"/>
    <w:p w14:paraId="6E380DC9" w14:textId="7775DA9E" w:rsidR="00DB62D4" w:rsidRDefault="00DB62D4" w:rsidP="00F601E6"/>
    <w:p w14:paraId="7F50D050" w14:textId="5A548313" w:rsidR="00DB62D4" w:rsidRDefault="00DB62D4" w:rsidP="00F601E6"/>
    <w:p w14:paraId="77354D09" w14:textId="77777777" w:rsidR="00DB62D4" w:rsidRPr="00F601E6" w:rsidRDefault="00DB62D4" w:rsidP="00F601E6"/>
    <w:sectPr w:rsidR="00DB62D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FD19CD"/>
    <w:multiLevelType w:val="hybridMultilevel"/>
    <w:tmpl w:val="83108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AD33A3"/>
    <w:multiLevelType w:val="hybridMultilevel"/>
    <w:tmpl w:val="B3FA2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5"/>
  </w:num>
  <w:num w:numId="14">
    <w:abstractNumId w:val="22"/>
  </w:num>
  <w:num w:numId="15">
    <w:abstractNumId w:val="24"/>
  </w:num>
  <w:num w:numId="16">
    <w:abstractNumId w:val="33"/>
  </w:num>
  <w:num w:numId="17">
    <w:abstractNumId w:val="11"/>
  </w:num>
  <w:num w:numId="18">
    <w:abstractNumId w:val="20"/>
  </w:num>
  <w:num w:numId="19">
    <w:abstractNumId w:val="34"/>
  </w:num>
  <w:num w:numId="20">
    <w:abstractNumId w:val="31"/>
  </w:num>
  <w:num w:numId="21">
    <w:abstractNumId w:val="37"/>
  </w:num>
  <w:num w:numId="22">
    <w:abstractNumId w:val="26"/>
  </w:num>
  <w:num w:numId="23">
    <w:abstractNumId w:val="27"/>
  </w:num>
  <w:num w:numId="24">
    <w:abstractNumId w:val="14"/>
  </w:num>
  <w:num w:numId="25">
    <w:abstractNumId w:val="23"/>
  </w:num>
  <w:num w:numId="26">
    <w:abstractNumId w:val="30"/>
  </w:num>
  <w:num w:numId="27">
    <w:abstractNumId w:val="18"/>
  </w:num>
  <w:num w:numId="28">
    <w:abstractNumId w:val="36"/>
  </w:num>
  <w:num w:numId="29">
    <w:abstractNumId w:val="15"/>
  </w:num>
  <w:num w:numId="30">
    <w:abstractNumId w:val="16"/>
  </w:num>
  <w:num w:numId="31">
    <w:abstractNumId w:val="28"/>
  </w:num>
  <w:num w:numId="32">
    <w:abstractNumId w:val="29"/>
  </w:num>
  <w:num w:numId="33">
    <w:abstractNumId w:val="13"/>
  </w:num>
  <w:num w:numId="34">
    <w:abstractNumId w:val="17"/>
  </w:num>
  <w:num w:numId="35">
    <w:abstractNumId w:val="39"/>
  </w:num>
  <w:num w:numId="36">
    <w:abstractNumId w:val="19"/>
  </w:num>
  <w:num w:numId="37">
    <w:abstractNumId w:val="32"/>
  </w:num>
  <w:num w:numId="38">
    <w:abstractNumId w:val="38"/>
  </w:num>
  <w:num w:numId="39">
    <w:abstractNumId w:val="2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62D4"/>
    <w:rsid w:val="000007EE"/>
    <w:rsid w:val="000029E3"/>
    <w:rsid w:val="000029E8"/>
    <w:rsid w:val="00004225"/>
    <w:rsid w:val="000066CA"/>
    <w:rsid w:val="00007264"/>
    <w:rsid w:val="000076A9"/>
    <w:rsid w:val="00014FAD"/>
    <w:rsid w:val="00015D2A"/>
    <w:rsid w:val="0002105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B12"/>
    <w:rsid w:val="00090CBE"/>
    <w:rsid w:val="00094DEC"/>
    <w:rsid w:val="000A2D8A"/>
    <w:rsid w:val="000D26A6"/>
    <w:rsid w:val="000D2B90"/>
    <w:rsid w:val="000D6ED8"/>
    <w:rsid w:val="000D717B"/>
    <w:rsid w:val="00100B28"/>
    <w:rsid w:val="00117316"/>
    <w:rsid w:val="001209B4"/>
    <w:rsid w:val="00162BC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406"/>
    <w:rsid w:val="001E0B1F"/>
    <w:rsid w:val="001E0C0F"/>
    <w:rsid w:val="001E1E0B"/>
    <w:rsid w:val="001F1173"/>
    <w:rsid w:val="001F3C6C"/>
    <w:rsid w:val="002005A8"/>
    <w:rsid w:val="00203DD8"/>
    <w:rsid w:val="00204E1D"/>
    <w:rsid w:val="002059BD"/>
    <w:rsid w:val="00207FD8"/>
    <w:rsid w:val="00210FAF"/>
    <w:rsid w:val="00213B1E"/>
    <w:rsid w:val="00215284"/>
    <w:rsid w:val="002168F2"/>
    <w:rsid w:val="00217ABB"/>
    <w:rsid w:val="0022589F"/>
    <w:rsid w:val="002343FE"/>
    <w:rsid w:val="00235F7B"/>
    <w:rsid w:val="002502CF"/>
    <w:rsid w:val="00267EBB"/>
    <w:rsid w:val="00267F4A"/>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D5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4C4"/>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3F7E3C"/>
    <w:rsid w:val="00400DB1"/>
    <w:rsid w:val="004020B0"/>
    <w:rsid w:val="004039AF"/>
    <w:rsid w:val="00407AFF"/>
    <w:rsid w:val="0041155D"/>
    <w:rsid w:val="004170BF"/>
    <w:rsid w:val="00417A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7B8"/>
    <w:rsid w:val="00516A88"/>
    <w:rsid w:val="00522065"/>
    <w:rsid w:val="005224F2"/>
    <w:rsid w:val="00530FB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C759B"/>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C14"/>
    <w:rsid w:val="00696A16"/>
    <w:rsid w:val="006A4840"/>
    <w:rsid w:val="006A52A0"/>
    <w:rsid w:val="006A7E1D"/>
    <w:rsid w:val="006C3A56"/>
    <w:rsid w:val="006D13F4"/>
    <w:rsid w:val="006D6AED"/>
    <w:rsid w:val="006E6D0B"/>
    <w:rsid w:val="006F126E"/>
    <w:rsid w:val="006F32C9"/>
    <w:rsid w:val="006F3834"/>
    <w:rsid w:val="006F5693"/>
    <w:rsid w:val="006F5D4C"/>
    <w:rsid w:val="0071693E"/>
    <w:rsid w:val="00717B01"/>
    <w:rsid w:val="007227D9"/>
    <w:rsid w:val="0072491F"/>
    <w:rsid w:val="0072536F"/>
    <w:rsid w:val="00725598"/>
    <w:rsid w:val="007374A1"/>
    <w:rsid w:val="00752712"/>
    <w:rsid w:val="00753A84"/>
    <w:rsid w:val="007611F5"/>
    <w:rsid w:val="007619E4"/>
    <w:rsid w:val="00761E75"/>
    <w:rsid w:val="0076495E"/>
    <w:rsid w:val="00765FC8"/>
    <w:rsid w:val="00767077"/>
    <w:rsid w:val="00775694"/>
    <w:rsid w:val="00793F46"/>
    <w:rsid w:val="007A1325"/>
    <w:rsid w:val="007A1A18"/>
    <w:rsid w:val="007A3BAF"/>
    <w:rsid w:val="007B122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009"/>
    <w:rsid w:val="00834842"/>
    <w:rsid w:val="00840E7B"/>
    <w:rsid w:val="0084387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05A"/>
    <w:rsid w:val="008D724A"/>
    <w:rsid w:val="008E7A3E"/>
    <w:rsid w:val="008F41FD"/>
    <w:rsid w:val="008F4479"/>
    <w:rsid w:val="008F4BA0"/>
    <w:rsid w:val="00901726"/>
    <w:rsid w:val="00914A72"/>
    <w:rsid w:val="009178B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AAC"/>
    <w:rsid w:val="00A22670"/>
    <w:rsid w:val="00A24B35"/>
    <w:rsid w:val="00A271BA"/>
    <w:rsid w:val="00A27F86"/>
    <w:rsid w:val="00A431C6"/>
    <w:rsid w:val="00A4702F"/>
    <w:rsid w:val="00A54315"/>
    <w:rsid w:val="00A60FBC"/>
    <w:rsid w:val="00A65C0B"/>
    <w:rsid w:val="00A776BA"/>
    <w:rsid w:val="00A81FD2"/>
    <w:rsid w:val="00A8441A"/>
    <w:rsid w:val="00A84E31"/>
    <w:rsid w:val="00A8674A"/>
    <w:rsid w:val="00A92DC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69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3E5"/>
    <w:rsid w:val="00BF29B8"/>
    <w:rsid w:val="00BF46EA"/>
    <w:rsid w:val="00C0101E"/>
    <w:rsid w:val="00C0471E"/>
    <w:rsid w:val="00C07769"/>
    <w:rsid w:val="00C07D05"/>
    <w:rsid w:val="00C10856"/>
    <w:rsid w:val="00C203FA"/>
    <w:rsid w:val="00C244F5"/>
    <w:rsid w:val="00C3164F"/>
    <w:rsid w:val="00C31B5E"/>
    <w:rsid w:val="00C34D3E"/>
    <w:rsid w:val="00C35B37"/>
    <w:rsid w:val="00C3747A"/>
    <w:rsid w:val="00C37F29"/>
    <w:rsid w:val="00C51E0C"/>
    <w:rsid w:val="00C56DCC"/>
    <w:rsid w:val="00C57075"/>
    <w:rsid w:val="00C72AFE"/>
    <w:rsid w:val="00C81619"/>
    <w:rsid w:val="00CA013C"/>
    <w:rsid w:val="00CA6D6D"/>
    <w:rsid w:val="00CC7A4E"/>
    <w:rsid w:val="00CD1359"/>
    <w:rsid w:val="00CD4C83"/>
    <w:rsid w:val="00D0133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060"/>
    <w:rsid w:val="00DB2337"/>
    <w:rsid w:val="00DB5F87"/>
    <w:rsid w:val="00DB62D4"/>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F2C"/>
    <w:rsid w:val="00E15598"/>
    <w:rsid w:val="00E20D65"/>
    <w:rsid w:val="00E353A2"/>
    <w:rsid w:val="00E36881"/>
    <w:rsid w:val="00E42E4C"/>
    <w:rsid w:val="00E47013"/>
    <w:rsid w:val="00E541F9"/>
    <w:rsid w:val="00E57B79"/>
    <w:rsid w:val="00E63419"/>
    <w:rsid w:val="00E64496"/>
    <w:rsid w:val="00E72115"/>
    <w:rsid w:val="00E8322E"/>
    <w:rsid w:val="00E8410B"/>
    <w:rsid w:val="00E903E0"/>
    <w:rsid w:val="00EA1115"/>
    <w:rsid w:val="00EA39EB"/>
    <w:rsid w:val="00EA58CE"/>
    <w:rsid w:val="00EB33FF"/>
    <w:rsid w:val="00EB3D1A"/>
    <w:rsid w:val="00EC2759"/>
    <w:rsid w:val="00EC7106"/>
    <w:rsid w:val="00ED0120"/>
    <w:rsid w:val="00ED3BBA"/>
    <w:rsid w:val="00ED4E12"/>
    <w:rsid w:val="00ED61DC"/>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AEE"/>
    <w:rsid w:val="00FB329D"/>
    <w:rsid w:val="00FC27E3"/>
    <w:rsid w:val="00FC3B28"/>
    <w:rsid w:val="00FC6752"/>
    <w:rsid w:val="00FC74C7"/>
    <w:rsid w:val="00FD451D"/>
    <w:rsid w:val="00FD5B22"/>
    <w:rsid w:val="00FE1B01"/>
    <w:rsid w:val="00FE676C"/>
    <w:rsid w:val="00FF1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0A7964"/>
  <w14:defaultImageDpi w14:val="300"/>
  <w15:docId w15:val="{B9F7E68F-81A9-044F-9D05-75495C290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62D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B62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B62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B62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DB62D4"/>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8D305A"/>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D305A"/>
    <w:pPr>
      <w:keepNext/>
      <w:keepLines/>
      <w:spacing w:before="200" w:after="40"/>
      <w:outlineLvl w:val="5"/>
    </w:pPr>
    <w:rPr>
      <w:b/>
      <w:sz w:val="20"/>
      <w:szCs w:val="20"/>
    </w:rPr>
  </w:style>
  <w:style w:type="character" w:default="1" w:styleId="DefaultParagraphFont">
    <w:name w:val="Default Paragraph Font"/>
    <w:uiPriority w:val="1"/>
    <w:semiHidden/>
    <w:unhideWhenUsed/>
    <w:rsid w:val="00DB62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62D4"/>
  </w:style>
  <w:style w:type="character" w:customStyle="1" w:styleId="Heading1Char">
    <w:name w:val="Heading 1 Char"/>
    <w:aliases w:val="Pocket Char"/>
    <w:basedOn w:val="DefaultParagraphFont"/>
    <w:link w:val="Heading1"/>
    <w:uiPriority w:val="9"/>
    <w:rsid w:val="00DB62D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B62D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B62D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DB62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B62D4"/>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S"/>
    <w:basedOn w:val="DefaultParagraphFont"/>
    <w:uiPriority w:val="1"/>
    <w:qFormat/>
    <w:rsid w:val="00DB62D4"/>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DB62D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B62D4"/>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B62D4"/>
    <w:rPr>
      <w:color w:val="auto"/>
      <w:u w:val="none"/>
    </w:rPr>
  </w:style>
  <w:style w:type="paragraph" w:styleId="DocumentMap">
    <w:name w:val="Document Map"/>
    <w:basedOn w:val="Normal"/>
    <w:link w:val="DocumentMapChar"/>
    <w:uiPriority w:val="99"/>
    <w:semiHidden/>
    <w:unhideWhenUsed/>
    <w:rsid w:val="00DB62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62D4"/>
    <w:rPr>
      <w:rFonts w:ascii="Lucida Grande" w:hAnsi="Lucida Grande" w:cs="Lucida Grande"/>
    </w:rPr>
  </w:style>
  <w:style w:type="character" w:customStyle="1" w:styleId="Heading5Char">
    <w:name w:val="Heading 5 Char"/>
    <w:basedOn w:val="DefaultParagraphFont"/>
    <w:link w:val="Heading5"/>
    <w:uiPriority w:val="9"/>
    <w:rsid w:val="008D305A"/>
    <w:rPr>
      <w:rFonts w:asciiTheme="majorHAnsi" w:eastAsiaTheme="majorEastAsia" w:hAnsiTheme="majorHAnsi" w:cstheme="majorBidi"/>
      <w:color w:val="365F91" w:themeColor="accent1" w:themeShade="BF"/>
      <w:sz w:val="26"/>
    </w:rPr>
  </w:style>
  <w:style w:type="character" w:customStyle="1" w:styleId="Heading6Char">
    <w:name w:val="Heading 6 Char"/>
    <w:basedOn w:val="DefaultParagraphFont"/>
    <w:link w:val="Heading6"/>
    <w:uiPriority w:val="9"/>
    <w:semiHidden/>
    <w:rsid w:val="008D305A"/>
    <w:rPr>
      <w:rFonts w:ascii="Calibri" w:hAnsi="Calibri" w:cs="Calibri"/>
      <w:b/>
      <w:sz w:val="20"/>
      <w:szCs w:val="20"/>
    </w:rPr>
  </w:style>
  <w:style w:type="paragraph" w:customStyle="1" w:styleId="textbold">
    <w:name w:val="text bold"/>
    <w:basedOn w:val="Normal"/>
    <w:link w:val="Emphasis"/>
    <w:uiPriority w:val="20"/>
    <w:qFormat/>
    <w:rsid w:val="008D305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D305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unhideWhenUsed/>
    <w:rsid w:val="008D305A"/>
    <w:rPr>
      <w:color w:val="605E5C"/>
      <w:shd w:val="clear" w:color="auto" w:fill="E1DFDD"/>
    </w:rPr>
  </w:style>
  <w:style w:type="paragraph" w:customStyle="1" w:styleId="UnderlinePara">
    <w:name w:val="Underline Para"/>
    <w:basedOn w:val="Normal"/>
    <w:uiPriority w:val="1"/>
    <w:qFormat/>
    <w:rsid w:val="008D305A"/>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8D305A"/>
    <w:rPr>
      <w:b/>
      <w:bCs/>
    </w:rPr>
  </w:style>
  <w:style w:type="paragraph" w:styleId="ListParagraph">
    <w:name w:val="List Paragraph"/>
    <w:aliases w:val="6 font"/>
    <w:basedOn w:val="Normal"/>
    <w:uiPriority w:val="34"/>
    <w:qFormat/>
    <w:rsid w:val="008D305A"/>
    <w:pPr>
      <w:ind w:left="720"/>
      <w:contextualSpacing/>
    </w:pPr>
  </w:style>
  <w:style w:type="paragraph" w:customStyle="1" w:styleId="Emphasis1">
    <w:name w:val="Emphasis1"/>
    <w:basedOn w:val="Normal"/>
    <w:autoRedefine/>
    <w:uiPriority w:val="7"/>
    <w:qFormat/>
    <w:rsid w:val="008D305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8D305A"/>
    <w:pPr>
      <w:ind w:left="432" w:right="432"/>
    </w:pPr>
    <w:rPr>
      <w:color w:val="000000"/>
    </w:rPr>
  </w:style>
  <w:style w:type="character" w:customStyle="1" w:styleId="evidencetextChar1">
    <w:name w:val="evidence text Char1"/>
    <w:link w:val="evidencetext"/>
    <w:rsid w:val="008D305A"/>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8D305A"/>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1"/>
    <w:qFormat/>
    <w:rsid w:val="008D305A"/>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D305A"/>
    <w:pPr>
      <w:spacing w:before="100" w:beforeAutospacing="1" w:after="100" w:afterAutospacing="1"/>
    </w:pPr>
    <w:rPr>
      <w:rFonts w:eastAsia="Times New Roman"/>
      <w:sz w:val="24"/>
      <w:lang w:eastAsia="ko-KR"/>
    </w:rPr>
  </w:style>
  <w:style w:type="paragraph" w:customStyle="1" w:styleId="css-182kmce">
    <w:name w:val="css-182kmce"/>
    <w:basedOn w:val="Normal"/>
    <w:rsid w:val="008D305A"/>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8D305A"/>
  </w:style>
  <w:style w:type="paragraph" w:customStyle="1" w:styleId="pullquote-paragraph">
    <w:name w:val="pullquote-paragraph"/>
    <w:basedOn w:val="Normal"/>
    <w:rsid w:val="008D305A"/>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8D305A"/>
    <w:rPr>
      <w:i/>
      <w:iCs/>
    </w:rPr>
  </w:style>
  <w:style w:type="paragraph" w:customStyle="1" w:styleId="font--body">
    <w:name w:val="font--body"/>
    <w:basedOn w:val="Normal"/>
    <w:rsid w:val="008D305A"/>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8D305A"/>
    <w:rPr>
      <w:b/>
      <w:u w:val="single"/>
    </w:rPr>
  </w:style>
  <w:style w:type="character" w:customStyle="1" w:styleId="Minimize">
    <w:name w:val="Minimize"/>
    <w:uiPriority w:val="1"/>
    <w:qFormat/>
    <w:rsid w:val="008D305A"/>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10"/>
    <w:qFormat/>
    <w:rsid w:val="008D305A"/>
    <w:rPr>
      <w:rFonts w:ascii="Arial" w:hAnsi="Arial"/>
      <w:bCs/>
      <w:u w:val="single"/>
    </w:rPr>
  </w:style>
  <w:style w:type="paragraph" w:styleId="Title">
    <w:name w:val="Title"/>
    <w:aliases w:val="Cites and Cards,UNDERLINE,Bold Underlined,title,Block Heading,Read This"/>
    <w:basedOn w:val="Normal"/>
    <w:next w:val="Normal"/>
    <w:link w:val="TitleChar"/>
    <w:uiPriority w:val="10"/>
    <w:qFormat/>
    <w:rsid w:val="008D305A"/>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8D305A"/>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8D305A"/>
    <w:rPr>
      <w:b/>
      <w:u w:val="single"/>
    </w:rPr>
  </w:style>
  <w:style w:type="character" w:customStyle="1" w:styleId="Underline2Char">
    <w:name w:val="Underline2 Char"/>
    <w:basedOn w:val="DefaultParagraphFont"/>
    <w:link w:val="Underline2"/>
    <w:uiPriority w:val="4"/>
    <w:rsid w:val="008D305A"/>
    <w:rPr>
      <w:rFonts w:ascii="Calibri" w:hAnsi="Calibri" w:cs="Calibri"/>
      <w:b/>
      <w:sz w:val="26"/>
      <w:u w:val="single"/>
    </w:rPr>
  </w:style>
  <w:style w:type="character" w:customStyle="1" w:styleId="BoldUnderline0">
    <w:name w:val="BoldUnderline"/>
    <w:basedOn w:val="DefaultParagraphFont"/>
    <w:uiPriority w:val="1"/>
    <w:qFormat/>
    <w:rsid w:val="008D305A"/>
    <w:rPr>
      <w:rFonts w:ascii="Arial" w:hAnsi="Arial"/>
      <w:b/>
      <w:sz w:val="20"/>
      <w:u w:val="single"/>
    </w:rPr>
  </w:style>
  <w:style w:type="paragraph" w:customStyle="1" w:styleId="gntarbp">
    <w:name w:val="gnt_ar_b_p"/>
    <w:basedOn w:val="Normal"/>
    <w:rsid w:val="008D305A"/>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8D305A"/>
    <w:pPr>
      <w:spacing w:before="100" w:beforeAutospacing="1" w:after="100" w:afterAutospacing="1"/>
    </w:pPr>
    <w:rPr>
      <w:rFonts w:eastAsia="Times New Roman"/>
      <w:sz w:val="24"/>
      <w:lang w:eastAsia="ko-KR"/>
    </w:rPr>
  </w:style>
  <w:style w:type="character" w:customStyle="1" w:styleId="numbers">
    <w:name w:val="numbers"/>
    <w:basedOn w:val="DefaultParagraphFont"/>
    <w:rsid w:val="008D305A"/>
  </w:style>
  <w:style w:type="paragraph" w:customStyle="1" w:styleId="endmarkenabled">
    <w:name w:val="endmarkenabled"/>
    <w:basedOn w:val="Normal"/>
    <w:rsid w:val="008D305A"/>
    <w:pPr>
      <w:spacing w:before="100" w:beforeAutospacing="1" w:after="100" w:afterAutospacing="1"/>
    </w:pPr>
    <w:rPr>
      <w:rFonts w:eastAsia="Times New Roman"/>
      <w:sz w:val="24"/>
      <w:lang w:eastAsia="ko-KR"/>
    </w:rPr>
  </w:style>
  <w:style w:type="character" w:customStyle="1" w:styleId="link">
    <w:name w:val="link"/>
    <w:basedOn w:val="DefaultParagraphFont"/>
    <w:rsid w:val="008D305A"/>
  </w:style>
  <w:style w:type="paragraph" w:customStyle="1" w:styleId="css-exrw3m">
    <w:name w:val="css-exrw3m"/>
    <w:basedOn w:val="Normal"/>
    <w:rsid w:val="008D305A"/>
    <w:pPr>
      <w:spacing w:before="100" w:beforeAutospacing="1" w:after="100" w:afterAutospacing="1"/>
    </w:pPr>
    <w:rPr>
      <w:rFonts w:eastAsia="Times New Roman"/>
      <w:sz w:val="24"/>
    </w:rPr>
  </w:style>
  <w:style w:type="character" w:customStyle="1" w:styleId="css-8l6xbc">
    <w:name w:val="css-8l6xbc"/>
    <w:basedOn w:val="DefaultParagraphFont"/>
    <w:rsid w:val="008D305A"/>
  </w:style>
  <w:style w:type="paragraph" w:customStyle="1" w:styleId="t-body-text">
    <w:name w:val="t-body-text"/>
    <w:basedOn w:val="Normal"/>
    <w:rsid w:val="008D305A"/>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8D305A"/>
    <w:rPr>
      <w:rFonts w:ascii="Segoe UI" w:hAnsi="Segoe UI" w:cs="Segoe UI"/>
      <w:sz w:val="18"/>
      <w:szCs w:val="18"/>
    </w:rPr>
  </w:style>
  <w:style w:type="paragraph" w:styleId="BalloonText">
    <w:name w:val="Balloon Text"/>
    <w:basedOn w:val="Normal"/>
    <w:link w:val="BalloonTextChar"/>
    <w:uiPriority w:val="99"/>
    <w:semiHidden/>
    <w:unhideWhenUsed/>
    <w:rsid w:val="008D305A"/>
    <w:rPr>
      <w:rFonts w:ascii="Segoe UI" w:hAnsi="Segoe UI" w:cs="Segoe UI"/>
      <w:sz w:val="18"/>
      <w:szCs w:val="18"/>
    </w:rPr>
  </w:style>
  <w:style w:type="character" w:customStyle="1" w:styleId="BalloonTextChar1">
    <w:name w:val="Balloon Text Char1"/>
    <w:basedOn w:val="DefaultParagraphFont"/>
    <w:uiPriority w:val="99"/>
    <w:semiHidden/>
    <w:rsid w:val="008D305A"/>
    <w:rPr>
      <w:rFonts w:ascii="Times New Roman" w:hAnsi="Times New Roman" w:cs="Times New Roman"/>
      <w:sz w:val="18"/>
      <w:szCs w:val="18"/>
    </w:rPr>
  </w:style>
  <w:style w:type="character" w:customStyle="1" w:styleId="caps">
    <w:name w:val="caps"/>
    <w:basedOn w:val="DefaultParagraphFont"/>
    <w:rsid w:val="008D305A"/>
  </w:style>
  <w:style w:type="paragraph" w:customStyle="1" w:styleId="c-user-cardbio">
    <w:name w:val="c-user-card__bio"/>
    <w:basedOn w:val="Normal"/>
    <w:rsid w:val="008D305A"/>
    <w:pPr>
      <w:spacing w:before="100" w:beforeAutospacing="1" w:after="100" w:afterAutospacing="1"/>
    </w:pPr>
    <w:rPr>
      <w:rFonts w:eastAsia="Times New Roman"/>
      <w:sz w:val="24"/>
    </w:rPr>
  </w:style>
  <w:style w:type="paragraph" w:customStyle="1" w:styleId="selectionshareable">
    <w:name w:val="selectionshareable"/>
    <w:basedOn w:val="Normal"/>
    <w:rsid w:val="008D305A"/>
    <w:pPr>
      <w:spacing w:before="100" w:beforeAutospacing="1" w:after="100" w:afterAutospacing="1"/>
    </w:pPr>
    <w:rPr>
      <w:rFonts w:eastAsia="Times New Roman"/>
      <w:sz w:val="24"/>
    </w:rPr>
  </w:style>
  <w:style w:type="character" w:customStyle="1" w:styleId="3oh-">
    <w:name w:val="_3oh-"/>
    <w:basedOn w:val="DefaultParagraphFont"/>
    <w:rsid w:val="008D305A"/>
  </w:style>
  <w:style w:type="paragraph" w:customStyle="1" w:styleId="normal1">
    <w:name w:val="normal1"/>
    <w:basedOn w:val="Normal"/>
    <w:rsid w:val="008D305A"/>
    <w:pPr>
      <w:spacing w:before="100" w:beforeAutospacing="1" w:after="100" w:afterAutospacing="1"/>
    </w:pPr>
    <w:rPr>
      <w:rFonts w:eastAsia="Times New Roman"/>
      <w:sz w:val="24"/>
    </w:rPr>
  </w:style>
  <w:style w:type="character" w:customStyle="1" w:styleId="c-timestamplabel">
    <w:name w:val="c-timestamp__label"/>
    <w:basedOn w:val="DefaultParagraphFont"/>
    <w:rsid w:val="008D305A"/>
  </w:style>
  <w:style w:type="character" w:customStyle="1" w:styleId="c-messagelistunreaddividerlabel">
    <w:name w:val="c-message_list__unread_divider__label"/>
    <w:basedOn w:val="DefaultParagraphFont"/>
    <w:rsid w:val="008D305A"/>
  </w:style>
  <w:style w:type="character" w:customStyle="1" w:styleId="c-messagesender">
    <w:name w:val="c-message__sender"/>
    <w:basedOn w:val="DefaultParagraphFont"/>
    <w:rsid w:val="008D305A"/>
  </w:style>
  <w:style w:type="character" w:customStyle="1" w:styleId="c-reactioncount">
    <w:name w:val="c-reaction__count"/>
    <w:basedOn w:val="DefaultParagraphFont"/>
    <w:rsid w:val="008D305A"/>
  </w:style>
  <w:style w:type="paragraph" w:customStyle="1" w:styleId="Analytic">
    <w:name w:val="Analytic"/>
    <w:basedOn w:val="Normal"/>
    <w:link w:val="AnalyticChar"/>
    <w:autoRedefine/>
    <w:qFormat/>
    <w:rsid w:val="008D305A"/>
    <w:rPr>
      <w:color w:val="1F497D" w:themeColor="text2"/>
    </w:rPr>
  </w:style>
  <w:style w:type="character" w:customStyle="1" w:styleId="AnalyticChar">
    <w:name w:val="Analytic Char"/>
    <w:basedOn w:val="DefaultParagraphFont"/>
    <w:link w:val="Analytic"/>
    <w:rsid w:val="008D305A"/>
    <w:rPr>
      <w:rFonts w:ascii="Calibri" w:hAnsi="Calibri" w:cs="Calibri"/>
      <w:color w:val="1F497D" w:themeColor="text2"/>
      <w:sz w:val="26"/>
    </w:rPr>
  </w:style>
  <w:style w:type="paragraph" w:styleId="Header">
    <w:name w:val="header"/>
    <w:basedOn w:val="Normal"/>
    <w:link w:val="HeaderChar"/>
    <w:uiPriority w:val="99"/>
    <w:unhideWhenUsed/>
    <w:rsid w:val="008D305A"/>
    <w:pPr>
      <w:tabs>
        <w:tab w:val="center" w:pos="4680"/>
        <w:tab w:val="right" w:pos="9360"/>
      </w:tabs>
    </w:pPr>
  </w:style>
  <w:style w:type="character" w:customStyle="1" w:styleId="HeaderChar">
    <w:name w:val="Header Char"/>
    <w:basedOn w:val="DefaultParagraphFont"/>
    <w:link w:val="Header"/>
    <w:uiPriority w:val="99"/>
    <w:rsid w:val="008D305A"/>
    <w:rPr>
      <w:rFonts w:ascii="Calibri" w:hAnsi="Calibri" w:cs="Calibri"/>
      <w:sz w:val="26"/>
    </w:rPr>
  </w:style>
  <w:style w:type="paragraph" w:styleId="Footer">
    <w:name w:val="footer"/>
    <w:basedOn w:val="Normal"/>
    <w:link w:val="FooterChar"/>
    <w:uiPriority w:val="99"/>
    <w:unhideWhenUsed/>
    <w:rsid w:val="008D305A"/>
    <w:pPr>
      <w:tabs>
        <w:tab w:val="center" w:pos="4680"/>
        <w:tab w:val="right" w:pos="9360"/>
      </w:tabs>
    </w:pPr>
  </w:style>
  <w:style w:type="character" w:customStyle="1" w:styleId="FooterChar">
    <w:name w:val="Footer Char"/>
    <w:basedOn w:val="DefaultParagraphFont"/>
    <w:link w:val="Footer"/>
    <w:uiPriority w:val="99"/>
    <w:rsid w:val="008D305A"/>
    <w:rPr>
      <w:rFonts w:ascii="Calibri" w:hAnsi="Calibri" w:cs="Calibri"/>
      <w:sz w:val="26"/>
    </w:rPr>
  </w:style>
  <w:style w:type="character" w:customStyle="1" w:styleId="z-TopofFormChar">
    <w:name w:val="z-Top of Form Char"/>
    <w:basedOn w:val="DefaultParagraphFont"/>
    <w:link w:val="z-TopofForm"/>
    <w:uiPriority w:val="99"/>
    <w:semiHidden/>
    <w:rsid w:val="008D305A"/>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D305A"/>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8D305A"/>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D305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D305A"/>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8D305A"/>
    <w:rPr>
      <w:rFonts w:ascii="Arial" w:hAnsi="Arial" w:cs="Arial"/>
      <w:vanish/>
      <w:sz w:val="16"/>
      <w:szCs w:val="16"/>
    </w:rPr>
  </w:style>
  <w:style w:type="paragraph" w:customStyle="1" w:styleId="Emphasize">
    <w:name w:val="Emphasize"/>
    <w:basedOn w:val="Normal"/>
    <w:uiPriority w:val="7"/>
    <w:qFormat/>
    <w:rsid w:val="008D305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8D305A"/>
    <w:rPr>
      <w:b/>
      <w:sz w:val="20"/>
      <w:u w:val="single"/>
    </w:rPr>
  </w:style>
  <w:style w:type="paragraph" w:customStyle="1" w:styleId="8MIn">
    <w:name w:val="8 MIn"/>
    <w:basedOn w:val="Normal"/>
    <w:link w:val="8MInChar"/>
    <w:uiPriority w:val="4"/>
    <w:qFormat/>
    <w:rsid w:val="008D305A"/>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8D305A"/>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8D305A"/>
  </w:style>
  <w:style w:type="character" w:customStyle="1" w:styleId="c-messagekittext">
    <w:name w:val="c-message_kit__text"/>
    <w:basedOn w:val="DefaultParagraphFont"/>
    <w:rsid w:val="008D305A"/>
  </w:style>
  <w:style w:type="character" w:customStyle="1" w:styleId="cardChar">
    <w:name w:val="card Char"/>
    <w:aliases w:val="Bold Cite Char Char,Speed Cite Char"/>
    <w:basedOn w:val="DefaultParagraphFont"/>
    <w:rsid w:val="008D305A"/>
    <w:rPr>
      <w:rFonts w:ascii="Georgia" w:eastAsia="Calibri" w:hAnsi="Georgia" w:cs="Times New Roman"/>
      <w:sz w:val="24"/>
    </w:rPr>
  </w:style>
  <w:style w:type="character" w:customStyle="1" w:styleId="expertise">
    <w:name w:val="expertise"/>
    <w:basedOn w:val="DefaultParagraphFont"/>
    <w:rsid w:val="008D305A"/>
  </w:style>
  <w:style w:type="character" w:customStyle="1" w:styleId="education">
    <w:name w:val="education"/>
    <w:basedOn w:val="DefaultParagraphFont"/>
    <w:rsid w:val="008D305A"/>
  </w:style>
  <w:style w:type="character" w:customStyle="1" w:styleId="rollover-people">
    <w:name w:val="rollover-people"/>
    <w:basedOn w:val="DefaultParagraphFont"/>
    <w:rsid w:val="008D305A"/>
  </w:style>
  <w:style w:type="character" w:customStyle="1" w:styleId="UnresolvedMention2">
    <w:name w:val="Unresolved Mention2"/>
    <w:basedOn w:val="DefaultParagraphFont"/>
    <w:uiPriority w:val="99"/>
    <w:unhideWhenUsed/>
    <w:rsid w:val="008D305A"/>
    <w:rPr>
      <w:color w:val="605E5C"/>
      <w:shd w:val="clear" w:color="auto" w:fill="E1DFDD"/>
    </w:rPr>
  </w:style>
  <w:style w:type="character" w:customStyle="1" w:styleId="UnresolvedMention3">
    <w:name w:val="Unresolved Mention3"/>
    <w:basedOn w:val="DefaultParagraphFont"/>
    <w:uiPriority w:val="99"/>
    <w:rsid w:val="008D305A"/>
    <w:rPr>
      <w:color w:val="605E5C"/>
      <w:shd w:val="clear" w:color="auto" w:fill="E1DFDD"/>
    </w:rPr>
  </w:style>
  <w:style w:type="paragraph" w:customStyle="1" w:styleId="Body">
    <w:name w:val="Body"/>
    <w:link w:val="BodyChar"/>
    <w:autoRedefine/>
    <w:qFormat/>
    <w:rsid w:val="008D305A"/>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8D305A"/>
    <w:rPr>
      <w:rFonts w:ascii="Calibri" w:eastAsiaTheme="majorEastAsia" w:hAnsi="Calibri" w:cstheme="majorBidi"/>
      <w:iCs/>
      <w:color w:val="000000" w:themeColor="text1"/>
      <w:sz w:val="8"/>
      <w:szCs w:val="22"/>
    </w:rPr>
  </w:style>
  <w:style w:type="character" w:customStyle="1" w:styleId="url">
    <w:name w:val="url"/>
    <w:basedOn w:val="DefaultParagraphFont"/>
    <w:rsid w:val="008D305A"/>
  </w:style>
  <w:style w:type="character" w:customStyle="1" w:styleId="ellip">
    <w:name w:val="ellip"/>
    <w:basedOn w:val="DefaultParagraphFont"/>
    <w:rsid w:val="008D305A"/>
  </w:style>
  <w:style w:type="character" w:customStyle="1" w:styleId="nowrap">
    <w:name w:val="nowrap"/>
    <w:basedOn w:val="DefaultParagraphFont"/>
    <w:rsid w:val="008D305A"/>
  </w:style>
  <w:style w:type="paragraph" w:customStyle="1" w:styleId="Tag2">
    <w:name w:val="Tag2"/>
    <w:basedOn w:val="Normal"/>
    <w:qFormat/>
    <w:rsid w:val="008D305A"/>
    <w:pPr>
      <w:spacing w:line="256" w:lineRule="auto"/>
    </w:pPr>
    <w:rPr>
      <w:b/>
      <w:sz w:val="24"/>
    </w:rPr>
  </w:style>
  <w:style w:type="character" w:customStyle="1" w:styleId="underlinedChar">
    <w:name w:val="underlined Char"/>
    <w:link w:val="underlined"/>
    <w:locked/>
    <w:rsid w:val="008D305A"/>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D305A"/>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8D305A"/>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8D305A"/>
    <w:rPr>
      <w:vertAlign w:val="superscript"/>
    </w:rPr>
  </w:style>
  <w:style w:type="character" w:customStyle="1" w:styleId="Emph">
    <w:name w:val="Emph"/>
    <w:basedOn w:val="DefaultParagraphFont"/>
    <w:uiPriority w:val="1"/>
    <w:qFormat/>
    <w:rsid w:val="008D305A"/>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D305A"/>
    <w:rPr>
      <w:u w:val="single"/>
    </w:rPr>
  </w:style>
  <w:style w:type="character" w:customStyle="1" w:styleId="BoldUnderlineChar">
    <w:name w:val="Bold Underline Char"/>
    <w:basedOn w:val="DefaultParagraphFont"/>
    <w:rsid w:val="008D305A"/>
    <w:rPr>
      <w:rFonts w:ascii="Arial" w:hAnsi="Arial" w:cs="Arial" w:hint="default"/>
      <w:b/>
      <w:bCs w:val="0"/>
      <w:u w:val="single"/>
    </w:rPr>
  </w:style>
  <w:style w:type="character" w:customStyle="1" w:styleId="ReadCard">
    <w:name w:val="ReadCard"/>
    <w:uiPriority w:val="1"/>
    <w:qFormat/>
    <w:rsid w:val="008D305A"/>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D305A"/>
    <w:pPr>
      <w:spacing w:before="60" w:after="60"/>
    </w:pPr>
  </w:style>
  <w:style w:type="paragraph" w:customStyle="1" w:styleId="Cards">
    <w:name w:val="Cards"/>
    <w:next w:val="Normal"/>
    <w:link w:val="CardsChar"/>
    <w:qFormat/>
    <w:rsid w:val="008D305A"/>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D305A"/>
    <w:rPr>
      <w:rFonts w:ascii="Times New Roman" w:eastAsia="Times New Roman" w:hAnsi="Times New Roman" w:cs="Times New Roman"/>
      <w:sz w:val="20"/>
    </w:rPr>
  </w:style>
  <w:style w:type="character" w:customStyle="1" w:styleId="DebateUnderline">
    <w:name w:val="Debate Underline"/>
    <w:qFormat/>
    <w:rsid w:val="008D305A"/>
    <w:rPr>
      <w:rFonts w:ascii="Times New Roman" w:hAnsi="Times New Roman"/>
      <w:sz w:val="20"/>
      <w:u w:val="thick"/>
    </w:rPr>
  </w:style>
  <w:style w:type="paragraph" w:customStyle="1" w:styleId="Nothing">
    <w:name w:val="Nothing"/>
    <w:link w:val="NothingChar"/>
    <w:qFormat/>
    <w:rsid w:val="008D305A"/>
    <w:rPr>
      <w:rFonts w:ascii="Times New Roman" w:eastAsia="Times New Roman" w:hAnsi="Times New Roman" w:cs="Times New Roman"/>
      <w:sz w:val="20"/>
    </w:rPr>
  </w:style>
  <w:style w:type="character" w:customStyle="1" w:styleId="NothingChar">
    <w:name w:val="Nothing Char"/>
    <w:link w:val="Nothing"/>
    <w:rsid w:val="008D305A"/>
    <w:rPr>
      <w:rFonts w:ascii="Times New Roman" w:eastAsia="Times New Roman" w:hAnsi="Times New Roman" w:cs="Times New Roman"/>
      <w:sz w:val="20"/>
    </w:rPr>
  </w:style>
  <w:style w:type="paragraph" w:customStyle="1" w:styleId="cardtext">
    <w:name w:val="card text"/>
    <w:basedOn w:val="Normal"/>
    <w:link w:val="cardtextChar"/>
    <w:qFormat/>
    <w:rsid w:val="008D305A"/>
    <w:pPr>
      <w:ind w:left="288" w:right="288"/>
    </w:pPr>
    <w:rPr>
      <w:rFonts w:ascii="Book Antiqua" w:hAnsi="Book Antiqua" w:cs="Lucida Grande"/>
    </w:rPr>
  </w:style>
  <w:style w:type="character" w:customStyle="1" w:styleId="cardtextChar">
    <w:name w:val="card text Char"/>
    <w:basedOn w:val="DefaultParagraphFont"/>
    <w:link w:val="cardtext"/>
    <w:rsid w:val="008D305A"/>
    <w:rPr>
      <w:rFonts w:ascii="Book Antiqua" w:hAnsi="Book Antiqua" w:cs="Lucida Grande"/>
      <w:sz w:val="26"/>
    </w:rPr>
  </w:style>
  <w:style w:type="paragraph" w:customStyle="1" w:styleId="TagText">
    <w:name w:val="TagText"/>
    <w:basedOn w:val="Normal"/>
    <w:qFormat/>
    <w:rsid w:val="008D305A"/>
    <w:rPr>
      <w:rFonts w:eastAsia="Calibri"/>
      <w:b/>
      <w:sz w:val="24"/>
    </w:rPr>
  </w:style>
  <w:style w:type="paragraph" w:customStyle="1" w:styleId="UnderlineEmphasis">
    <w:name w:val="Underline + Emphasis"/>
    <w:basedOn w:val="Normal"/>
    <w:next w:val="Normal"/>
    <w:link w:val="UnderlineEmphasisChar"/>
    <w:autoRedefine/>
    <w:qFormat/>
    <w:rsid w:val="008D305A"/>
    <w:rPr>
      <w:rFonts w:eastAsia="Calibri"/>
      <w:b/>
      <w:color w:val="000000"/>
      <w:sz w:val="24"/>
      <w:u w:val="single"/>
    </w:rPr>
  </w:style>
  <w:style w:type="character" w:customStyle="1" w:styleId="UnderlineEmphasisChar">
    <w:name w:val="Underline + Emphasis Char"/>
    <w:basedOn w:val="DefaultParagraphFont"/>
    <w:link w:val="UnderlineEmphasis"/>
    <w:rsid w:val="008D305A"/>
    <w:rPr>
      <w:rFonts w:ascii="Calibri" w:eastAsia="Calibri" w:hAnsi="Calibri" w:cs="Calibri"/>
      <w:b/>
      <w:color w:val="000000"/>
      <w:u w:val="single"/>
    </w:rPr>
  </w:style>
  <w:style w:type="character" w:customStyle="1" w:styleId="BoldUnderlineUNDO">
    <w:name w:val="Bold.Underline.UNDO"/>
    <w:uiPriority w:val="1"/>
    <w:qFormat/>
    <w:rsid w:val="008D305A"/>
    <w:rPr>
      <w:b w:val="0"/>
    </w:rPr>
  </w:style>
  <w:style w:type="paragraph" w:styleId="FootnoteText">
    <w:name w:val="footnote text"/>
    <w:basedOn w:val="Normal"/>
    <w:link w:val="FootnoteTextChar"/>
    <w:uiPriority w:val="99"/>
    <w:unhideWhenUsed/>
    <w:qFormat/>
    <w:rsid w:val="008D305A"/>
    <w:pPr>
      <w:spacing w:line="256" w:lineRule="auto"/>
    </w:pPr>
    <w:rPr>
      <w:sz w:val="20"/>
      <w:szCs w:val="20"/>
    </w:rPr>
  </w:style>
  <w:style w:type="character" w:customStyle="1" w:styleId="FootnoteTextChar">
    <w:name w:val="Footnote Text Char"/>
    <w:basedOn w:val="DefaultParagraphFont"/>
    <w:link w:val="FootnoteText"/>
    <w:uiPriority w:val="99"/>
    <w:rsid w:val="008D305A"/>
    <w:rPr>
      <w:rFonts w:ascii="Calibri" w:hAnsi="Calibri" w:cs="Calibri"/>
      <w:sz w:val="20"/>
      <w:szCs w:val="20"/>
    </w:rPr>
  </w:style>
  <w:style w:type="character" w:customStyle="1" w:styleId="LinedDown">
    <w:name w:val="Lined Down"/>
    <w:qFormat/>
    <w:rsid w:val="008D305A"/>
    <w:rPr>
      <w:rFonts w:ascii="Times New Roman" w:hAnsi="Times New Roman" w:cs="Times New Roman"/>
      <w:b w:val="0"/>
      <w:bCs w:val="0"/>
      <w:i w:val="0"/>
      <w:iCs w:val="0"/>
      <w:color w:val="000000"/>
      <w:sz w:val="12"/>
      <w:szCs w:val="12"/>
      <w:u w:val="none"/>
    </w:rPr>
  </w:style>
  <w:style w:type="character" w:customStyle="1" w:styleId="Carded">
    <w:name w:val="Carded"/>
    <w:qFormat/>
    <w:rsid w:val="008D305A"/>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8D305A"/>
    <w:rPr>
      <w:bCs/>
      <w:sz w:val="20"/>
      <w:u w:val="single"/>
    </w:rPr>
  </w:style>
  <w:style w:type="character" w:customStyle="1" w:styleId="LDAnalytics">
    <w:name w:val="LD Analytics"/>
    <w:basedOn w:val="DefaultParagraphFont"/>
    <w:autoRedefine/>
    <w:uiPriority w:val="1"/>
    <w:qFormat/>
    <w:rsid w:val="008D305A"/>
  </w:style>
  <w:style w:type="paragraph" w:styleId="Subtitle">
    <w:name w:val="Subtitle"/>
    <w:basedOn w:val="Normal"/>
    <w:next w:val="Normal"/>
    <w:link w:val="SubtitleChar"/>
    <w:uiPriority w:val="11"/>
    <w:unhideWhenUsed/>
    <w:qFormat/>
    <w:rsid w:val="008D305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D305A"/>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8D305A"/>
    <w:rPr>
      <w:rFonts w:eastAsia="Times New Roman" w:cs="Garamond"/>
      <w:bCs/>
      <w:u w:val="single"/>
    </w:rPr>
  </w:style>
  <w:style w:type="character" w:customStyle="1" w:styleId="BodyTextChar">
    <w:name w:val="Body Text Char"/>
    <w:basedOn w:val="DefaultParagraphFont"/>
    <w:link w:val="BodyText"/>
    <w:uiPriority w:val="99"/>
    <w:semiHidden/>
    <w:rsid w:val="008D305A"/>
    <w:rPr>
      <w:rFonts w:ascii="Calibri" w:hAnsi="Calibri" w:cs="Calibri"/>
      <w:sz w:val="26"/>
    </w:rPr>
  </w:style>
  <w:style w:type="paragraph" w:styleId="BodyText">
    <w:name w:val="Body Text"/>
    <w:basedOn w:val="Normal"/>
    <w:link w:val="BodyTextChar"/>
    <w:uiPriority w:val="99"/>
    <w:semiHidden/>
    <w:unhideWhenUsed/>
    <w:rsid w:val="008D305A"/>
    <w:pPr>
      <w:spacing w:after="120"/>
    </w:pPr>
  </w:style>
  <w:style w:type="character" w:customStyle="1" w:styleId="BodyTextChar1">
    <w:name w:val="Body Text Char1"/>
    <w:basedOn w:val="DefaultParagraphFont"/>
    <w:uiPriority w:val="99"/>
    <w:semiHidden/>
    <w:rsid w:val="008D305A"/>
    <w:rPr>
      <w:rFonts w:ascii="Calibri" w:hAnsi="Calibri" w:cs="Calibri"/>
      <w:sz w:val="26"/>
    </w:rPr>
  </w:style>
  <w:style w:type="paragraph" w:customStyle="1" w:styleId="tiny">
    <w:name w:val="tiny"/>
    <w:next w:val="Normal"/>
    <w:link w:val="tinyChar"/>
    <w:autoRedefine/>
    <w:rsid w:val="008D305A"/>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8D305A"/>
    <w:rPr>
      <w:rFonts w:ascii="Times New Roman" w:eastAsia="Malgun Gothic" w:hAnsi="Times New Roman" w:cs="Times New Roman"/>
      <w:sz w:val="12"/>
    </w:rPr>
  </w:style>
  <w:style w:type="character" w:customStyle="1" w:styleId="LDCut">
    <w:name w:val="LD Cut"/>
    <w:basedOn w:val="DefaultParagraphFont"/>
    <w:uiPriority w:val="1"/>
    <w:qFormat/>
    <w:rsid w:val="008D305A"/>
    <w:rPr>
      <w:rFonts w:ascii="Times New Roman" w:hAnsi="Times New Roman"/>
      <w:b w:val="0"/>
      <w:color w:val="auto"/>
      <w:sz w:val="12"/>
    </w:rPr>
  </w:style>
  <w:style w:type="character" w:customStyle="1" w:styleId="LDUnderline">
    <w:name w:val="LD Underline"/>
    <w:basedOn w:val="DefaultParagraphFont"/>
    <w:uiPriority w:val="1"/>
    <w:qFormat/>
    <w:rsid w:val="008D305A"/>
    <w:rPr>
      <w:rFonts w:ascii="Times New Roman" w:hAnsi="Times New Roman" w:cs="Times New Roman"/>
      <w:b/>
      <w:color w:val="auto"/>
      <w:sz w:val="24"/>
      <w:u w:val="single"/>
    </w:rPr>
  </w:style>
  <w:style w:type="character" w:customStyle="1" w:styleId="Style4Char">
    <w:name w:val="Style4 Char"/>
    <w:rsid w:val="008D305A"/>
    <w:rPr>
      <w:rFonts w:ascii="Arial Narrow" w:hAnsi="Arial Narrow"/>
      <w:szCs w:val="24"/>
      <w:u w:val="single"/>
      <w:lang w:val="en-US" w:eastAsia="en-US" w:bidi="ar-SA"/>
    </w:rPr>
  </w:style>
  <w:style w:type="character" w:customStyle="1" w:styleId="Style1Char">
    <w:name w:val="Style1 Char"/>
    <w:locked/>
    <w:rsid w:val="008D305A"/>
    <w:rPr>
      <w:rFonts w:ascii="Times New Roman" w:eastAsia="SimSun" w:hAnsi="Times New Roman"/>
      <w:szCs w:val="24"/>
      <w:u w:val="single"/>
      <w:lang w:eastAsia="zh-CN"/>
    </w:rPr>
  </w:style>
  <w:style w:type="character" w:customStyle="1" w:styleId="Style11pt">
    <w:name w:val="Style 11 pt"/>
    <w:basedOn w:val="DefaultParagraphFont"/>
    <w:rsid w:val="008D305A"/>
    <w:rPr>
      <w:sz w:val="20"/>
    </w:rPr>
  </w:style>
  <w:style w:type="character" w:customStyle="1" w:styleId="DebateHighlighted">
    <w:name w:val="Debate Highlighted"/>
    <w:rsid w:val="008D305A"/>
    <w:rPr>
      <w:rFonts w:ascii="Times New Roman" w:hAnsi="Times New Roman"/>
      <w:sz w:val="20"/>
      <w:u w:val="thick"/>
      <w:bdr w:val="none" w:sz="0" w:space="0" w:color="auto"/>
      <w:shd w:val="clear" w:color="auto" w:fill="00FFFF"/>
    </w:rPr>
  </w:style>
  <w:style w:type="paragraph" w:customStyle="1" w:styleId="Cites">
    <w:name w:val="Cites"/>
    <w:next w:val="Cards"/>
    <w:rsid w:val="008D305A"/>
    <w:pPr>
      <w:widowControl w:val="0"/>
    </w:pPr>
    <w:rPr>
      <w:rFonts w:ascii="Times New Roman" w:eastAsia="Times New Roman" w:hAnsi="Times New Roman" w:cs="Times New Roman"/>
      <w:sz w:val="20"/>
    </w:rPr>
  </w:style>
  <w:style w:type="character" w:customStyle="1" w:styleId="Author-Date">
    <w:name w:val="Author-Date"/>
    <w:rsid w:val="008D305A"/>
    <w:rPr>
      <w:b/>
      <w:sz w:val="24"/>
    </w:rPr>
  </w:style>
  <w:style w:type="character" w:customStyle="1" w:styleId="regtext">
    <w:name w:val="regtext"/>
    <w:uiPriority w:val="99"/>
    <w:rsid w:val="008D305A"/>
  </w:style>
  <w:style w:type="character" w:customStyle="1" w:styleId="Dottedunderline">
    <w:name w:val="Dotted underline"/>
    <w:rsid w:val="008D305A"/>
    <w:rPr>
      <w:u w:val="dotted"/>
    </w:rPr>
  </w:style>
  <w:style w:type="character" w:customStyle="1" w:styleId="slug-pub-date">
    <w:name w:val="slug-pub-date"/>
    <w:rsid w:val="008D305A"/>
  </w:style>
  <w:style w:type="character" w:customStyle="1" w:styleId="slug-vol">
    <w:name w:val="slug-vol"/>
    <w:rsid w:val="008D305A"/>
  </w:style>
  <w:style w:type="character" w:customStyle="1" w:styleId="slug-issue">
    <w:name w:val="slug-issue"/>
    <w:rsid w:val="008D305A"/>
  </w:style>
  <w:style w:type="character" w:customStyle="1" w:styleId="slug-pages">
    <w:name w:val="slug-pages"/>
    <w:rsid w:val="008D305A"/>
  </w:style>
  <w:style w:type="character" w:customStyle="1" w:styleId="DDIUnderline">
    <w:name w:val="DDI Underline"/>
    <w:uiPriority w:val="99"/>
    <w:rsid w:val="008D305A"/>
    <w:rPr>
      <w:sz w:val="20"/>
      <w:u w:val="thick"/>
    </w:rPr>
  </w:style>
  <w:style w:type="character" w:customStyle="1" w:styleId="CardsChar1">
    <w:name w:val="Cards Char1"/>
    <w:locked/>
    <w:rsid w:val="008D305A"/>
    <w:rPr>
      <w:rFonts w:ascii="Times New Roman" w:eastAsia="Times New Roman" w:hAnsi="Times New Roman" w:cs="Times New Roman"/>
    </w:rPr>
  </w:style>
  <w:style w:type="character" w:customStyle="1" w:styleId="apple-converted-space">
    <w:name w:val="apple-converted-space"/>
    <w:basedOn w:val="DefaultParagraphFont"/>
    <w:rsid w:val="008D305A"/>
  </w:style>
  <w:style w:type="character" w:customStyle="1" w:styleId="CardTextChar0">
    <w:name w:val="Card Text Char"/>
    <w:locked/>
    <w:rsid w:val="008D305A"/>
    <w:rPr>
      <w:rFonts w:ascii="Georgia" w:hAnsi="Georgia"/>
      <w:sz w:val="18"/>
      <w:u w:val="single"/>
    </w:rPr>
  </w:style>
  <w:style w:type="character" w:customStyle="1" w:styleId="normaltextrun">
    <w:name w:val="normaltextrun"/>
    <w:basedOn w:val="DefaultParagraphFont"/>
    <w:rsid w:val="008D305A"/>
  </w:style>
  <w:style w:type="character" w:customStyle="1" w:styleId="eop">
    <w:name w:val="eop"/>
    <w:basedOn w:val="DefaultParagraphFont"/>
    <w:rsid w:val="008D305A"/>
  </w:style>
  <w:style w:type="character" w:customStyle="1" w:styleId="spellingerror">
    <w:name w:val="spellingerror"/>
    <w:basedOn w:val="DefaultParagraphFont"/>
    <w:rsid w:val="008D305A"/>
  </w:style>
  <w:style w:type="paragraph" w:customStyle="1" w:styleId="m-2839544472620372085msonospacing">
    <w:name w:val="m_-2839544472620372085msonospacing"/>
    <w:basedOn w:val="Normal"/>
    <w:rsid w:val="008D305A"/>
    <w:pPr>
      <w:spacing w:before="100" w:beforeAutospacing="1" w:after="100" w:afterAutospacing="1"/>
    </w:pPr>
    <w:rPr>
      <w:sz w:val="24"/>
    </w:rPr>
  </w:style>
  <w:style w:type="paragraph" w:customStyle="1" w:styleId="franklin-light1">
    <w:name w:val="franklin-light1"/>
    <w:basedOn w:val="Normal"/>
    <w:rsid w:val="008D305A"/>
    <w:pPr>
      <w:spacing w:before="100" w:beforeAutospacing="1" w:after="100" w:afterAutospacing="1"/>
    </w:pPr>
    <w:rPr>
      <w:sz w:val="24"/>
    </w:rPr>
  </w:style>
  <w:style w:type="character" w:customStyle="1" w:styleId="powa-tease">
    <w:name w:val="powa-tease"/>
    <w:basedOn w:val="DefaultParagraphFont"/>
    <w:rsid w:val="008D305A"/>
  </w:style>
  <w:style w:type="character" w:customStyle="1" w:styleId="powa-byline">
    <w:name w:val="powa-byline"/>
    <w:basedOn w:val="DefaultParagraphFont"/>
    <w:rsid w:val="008D305A"/>
  </w:style>
  <w:style w:type="character" w:customStyle="1" w:styleId="apple-style-span">
    <w:name w:val="apple-style-span"/>
    <w:basedOn w:val="DefaultParagraphFont"/>
    <w:rsid w:val="008D305A"/>
    <w:rPr>
      <w:rFonts w:cs="Times New Roman"/>
    </w:rPr>
  </w:style>
  <w:style w:type="paragraph" w:customStyle="1" w:styleId="noindent">
    <w:name w:val="noindent"/>
    <w:basedOn w:val="Normal"/>
    <w:rsid w:val="008D305A"/>
    <w:pPr>
      <w:spacing w:before="100" w:beforeAutospacing="1" w:after="100" w:afterAutospacing="1"/>
    </w:pPr>
    <w:rPr>
      <w:rFonts w:eastAsia="Times New Roman"/>
    </w:rPr>
  </w:style>
  <w:style w:type="character" w:customStyle="1" w:styleId="st">
    <w:name w:val="st"/>
    <w:rsid w:val="008D305A"/>
  </w:style>
  <w:style w:type="character" w:customStyle="1" w:styleId="highlight2">
    <w:name w:val="highlight2"/>
    <w:basedOn w:val="DefaultParagraphFont"/>
    <w:rsid w:val="008D305A"/>
    <w:rPr>
      <w:rFonts w:ascii="Arial" w:hAnsi="Arial"/>
      <w:b/>
      <w:sz w:val="19"/>
      <w:u w:val="thick"/>
      <w:bdr w:val="none" w:sz="0" w:space="0" w:color="auto"/>
      <w:shd w:val="clear" w:color="auto" w:fill="auto"/>
    </w:rPr>
  </w:style>
  <w:style w:type="character" w:customStyle="1" w:styleId="Emphasis2">
    <w:name w:val="Emphasis2"/>
    <w:basedOn w:val="DefaultParagraphFont"/>
    <w:rsid w:val="008D305A"/>
    <w:rPr>
      <w:rFonts w:ascii="Franklin Gothic Heavy" w:hAnsi="Franklin Gothic Heavy" w:hint="default"/>
      <w:iCs/>
      <w:u w:val="single"/>
    </w:rPr>
  </w:style>
  <w:style w:type="character" w:customStyle="1" w:styleId="EmphasizeThis">
    <w:name w:val="EmphasizeThis"/>
    <w:rsid w:val="008D305A"/>
    <w:rPr>
      <w:rFonts w:ascii="Georgia" w:hAnsi="Georgia" w:hint="default"/>
      <w:b/>
      <w:bCs w:val="0"/>
      <w:iCs/>
      <w:sz w:val="24"/>
      <w:u w:val="thick"/>
    </w:rPr>
  </w:style>
  <w:style w:type="character" w:customStyle="1" w:styleId="Style3Char">
    <w:name w:val="Style3 Char"/>
    <w:rsid w:val="008D305A"/>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8D305A"/>
    <w:rPr>
      <w:rFonts w:ascii="Calibri" w:hAnsi="Calibri" w:cs="Calibri"/>
      <w:sz w:val="20"/>
      <w:szCs w:val="20"/>
    </w:rPr>
  </w:style>
  <w:style w:type="paragraph" w:styleId="CommentText">
    <w:name w:val="annotation text"/>
    <w:basedOn w:val="Normal"/>
    <w:link w:val="CommentTextChar"/>
    <w:uiPriority w:val="99"/>
    <w:semiHidden/>
    <w:unhideWhenUsed/>
    <w:rsid w:val="008D305A"/>
    <w:rPr>
      <w:sz w:val="20"/>
      <w:szCs w:val="20"/>
    </w:rPr>
  </w:style>
  <w:style w:type="character" w:customStyle="1" w:styleId="CommentTextChar1">
    <w:name w:val="Comment Text Char1"/>
    <w:basedOn w:val="DefaultParagraphFont"/>
    <w:uiPriority w:val="99"/>
    <w:semiHidden/>
    <w:rsid w:val="008D305A"/>
    <w:rPr>
      <w:rFonts w:ascii="Calibri" w:hAnsi="Calibri" w:cs="Calibri"/>
      <w:sz w:val="20"/>
      <w:szCs w:val="20"/>
    </w:rPr>
  </w:style>
  <w:style w:type="character" w:customStyle="1" w:styleId="balancedheadline">
    <w:name w:val="balancedheadline"/>
    <w:basedOn w:val="DefaultParagraphFont"/>
    <w:rsid w:val="008D305A"/>
  </w:style>
  <w:style w:type="paragraph" w:customStyle="1" w:styleId="analytic0">
    <w:name w:val="analytic"/>
    <w:basedOn w:val="Analytic"/>
    <w:link w:val="analyticChar0"/>
    <w:autoRedefine/>
    <w:uiPriority w:val="4"/>
    <w:qFormat/>
    <w:rsid w:val="008D305A"/>
    <w:rPr>
      <w:i/>
      <w:color w:val="2D72B1"/>
    </w:rPr>
  </w:style>
  <w:style w:type="character" w:customStyle="1" w:styleId="analyticChar0">
    <w:name w:val="analytic Char"/>
    <w:basedOn w:val="DefaultParagraphFont"/>
    <w:link w:val="analytic0"/>
    <w:uiPriority w:val="4"/>
    <w:rsid w:val="008D305A"/>
    <w:rPr>
      <w:rFonts w:ascii="Calibri" w:hAnsi="Calibri" w:cs="Calibri"/>
      <w:i/>
      <w:color w:val="2D72B1"/>
      <w:sz w:val="26"/>
    </w:rPr>
  </w:style>
  <w:style w:type="paragraph" w:customStyle="1" w:styleId="ColorfulList-Accent11">
    <w:name w:val="Colorful List - Accent 11"/>
    <w:basedOn w:val="Normal"/>
    <w:uiPriority w:val="34"/>
    <w:qFormat/>
    <w:rsid w:val="008D305A"/>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8D305A"/>
  </w:style>
  <w:style w:type="character" w:customStyle="1" w:styleId="m-4339160018974791352styleunderline">
    <w:name w:val="m_-4339160018974791352styleunderline"/>
    <w:basedOn w:val="DefaultParagraphFont"/>
    <w:rsid w:val="008D305A"/>
  </w:style>
  <w:style w:type="character" w:customStyle="1" w:styleId="m8622195508348221850gmail-msohyperlink">
    <w:name w:val="m_8622195508348221850gmail-msohyperlink"/>
    <w:basedOn w:val="DefaultParagraphFont"/>
    <w:rsid w:val="008D305A"/>
  </w:style>
  <w:style w:type="character" w:customStyle="1" w:styleId="longbio">
    <w:name w:val="long_bio"/>
    <w:basedOn w:val="DefaultParagraphFont"/>
    <w:rsid w:val="008D305A"/>
  </w:style>
  <w:style w:type="paragraph" w:customStyle="1" w:styleId="css-1ygdjhk">
    <w:name w:val="css-1ygdjhk"/>
    <w:basedOn w:val="Normal"/>
    <w:rsid w:val="008D305A"/>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8D305A"/>
    <w:rPr>
      <w:rFonts w:eastAsia="Calibri"/>
      <w:b/>
      <w:color w:val="000000"/>
      <w:u w:val="single"/>
      <w:lang w:val="x-none" w:eastAsia="x-none"/>
    </w:rPr>
  </w:style>
  <w:style w:type="character" w:customStyle="1" w:styleId="CardText2Char">
    <w:name w:val="Card Text 2 Char"/>
    <w:link w:val="CardText2"/>
    <w:rsid w:val="008D305A"/>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8D305A"/>
  </w:style>
  <w:style w:type="paragraph" w:customStyle="1" w:styleId="m8953919872937919259gmail-msolistparagraphcxspmiddle">
    <w:name w:val="m_8953919872937919259gmail-msolistparagraphcxspmiddle"/>
    <w:basedOn w:val="Normal"/>
    <w:rsid w:val="008D305A"/>
    <w:pPr>
      <w:spacing w:beforeLines="1" w:afterLines="1"/>
    </w:pPr>
    <w:rPr>
      <w:rFonts w:ascii="Times" w:hAnsi="Times"/>
      <w:sz w:val="20"/>
      <w:szCs w:val="20"/>
    </w:rPr>
  </w:style>
  <w:style w:type="paragraph" w:customStyle="1" w:styleId="flashline">
    <w:name w:val="flashline"/>
    <w:basedOn w:val="Normal"/>
    <w:rsid w:val="008D305A"/>
    <w:pPr>
      <w:spacing w:before="100" w:beforeAutospacing="1" w:after="100" w:afterAutospacing="1"/>
    </w:pPr>
    <w:rPr>
      <w:rFonts w:eastAsia="Times New Roman"/>
      <w:sz w:val="24"/>
    </w:rPr>
  </w:style>
  <w:style w:type="paragraph" w:customStyle="1" w:styleId="lbexhangwithmargin">
    <w:name w:val="lbexhangwithmargin"/>
    <w:basedOn w:val="Normal"/>
    <w:rsid w:val="008D305A"/>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8D305A"/>
  </w:style>
  <w:style w:type="character" w:customStyle="1" w:styleId="lbexallcap">
    <w:name w:val="lbexallcap"/>
    <w:basedOn w:val="DefaultParagraphFont"/>
    <w:rsid w:val="008D305A"/>
  </w:style>
  <w:style w:type="paragraph" w:customStyle="1" w:styleId="lbexindent">
    <w:name w:val="lbexindent"/>
    <w:basedOn w:val="Normal"/>
    <w:rsid w:val="008D305A"/>
    <w:pPr>
      <w:spacing w:before="100" w:beforeAutospacing="1" w:after="100" w:afterAutospacing="1"/>
    </w:pPr>
    <w:rPr>
      <w:rFonts w:eastAsia="Times New Roman"/>
      <w:sz w:val="24"/>
    </w:rPr>
  </w:style>
  <w:style w:type="paragraph" w:customStyle="1" w:styleId="lbexindentparagraph">
    <w:name w:val="lbexindentparagraph"/>
    <w:basedOn w:val="Normal"/>
    <w:rsid w:val="008D305A"/>
    <w:pPr>
      <w:spacing w:before="100" w:beforeAutospacing="1" w:after="100" w:afterAutospacing="1"/>
    </w:pPr>
    <w:rPr>
      <w:rFonts w:eastAsia="Times New Roman"/>
      <w:sz w:val="24"/>
    </w:rPr>
  </w:style>
  <w:style w:type="paragraph" w:customStyle="1" w:styleId="zn-bodyparagraph">
    <w:name w:val="zn-body__paragraph"/>
    <w:basedOn w:val="Normal"/>
    <w:rsid w:val="008D305A"/>
    <w:pPr>
      <w:spacing w:before="100" w:beforeAutospacing="1" w:after="100" w:afterAutospacing="1"/>
    </w:pPr>
    <w:rPr>
      <w:rFonts w:eastAsia="Times New Roman"/>
      <w:sz w:val="24"/>
    </w:rPr>
  </w:style>
  <w:style w:type="character" w:customStyle="1" w:styleId="c-messagebody">
    <w:name w:val="c-message__body"/>
    <w:basedOn w:val="DefaultParagraphFont"/>
    <w:rsid w:val="008D305A"/>
  </w:style>
  <w:style w:type="character" w:customStyle="1" w:styleId="m7735155540857680774gmail-style13ptbold">
    <w:name w:val="m_7735155540857680774gmail-style13ptbold"/>
    <w:basedOn w:val="DefaultParagraphFont"/>
    <w:rsid w:val="008D305A"/>
  </w:style>
  <w:style w:type="character" w:customStyle="1" w:styleId="style65">
    <w:name w:val="style65"/>
    <w:basedOn w:val="DefaultParagraphFont"/>
    <w:rsid w:val="008D305A"/>
  </w:style>
  <w:style w:type="character" w:customStyle="1" w:styleId="bodytext0">
    <w:name w:val="body_text"/>
    <w:basedOn w:val="DefaultParagraphFont"/>
    <w:rsid w:val="008D305A"/>
  </w:style>
  <w:style w:type="character" w:customStyle="1" w:styleId="bio">
    <w:name w:val="bio"/>
    <w:basedOn w:val="DefaultParagraphFont"/>
    <w:rsid w:val="008D305A"/>
  </w:style>
  <w:style w:type="character" w:customStyle="1" w:styleId="citesChar">
    <w:name w:val="cites Char"/>
    <w:link w:val="cites0"/>
    <w:rsid w:val="008D305A"/>
    <w:rPr>
      <w:rFonts w:eastAsia="SimSun"/>
      <w:b/>
      <w:lang w:eastAsia="zh-CN"/>
    </w:rPr>
  </w:style>
  <w:style w:type="paragraph" w:customStyle="1" w:styleId="cites0">
    <w:name w:val="cites"/>
    <w:next w:val="Normal"/>
    <w:link w:val="citesChar"/>
    <w:autoRedefine/>
    <w:rsid w:val="008D305A"/>
    <w:pPr>
      <w:contextualSpacing/>
    </w:pPr>
    <w:rPr>
      <w:rFonts w:eastAsia="SimSun"/>
      <w:b/>
      <w:lang w:eastAsia="zh-CN"/>
    </w:rPr>
  </w:style>
  <w:style w:type="character" w:customStyle="1" w:styleId="5yl5">
    <w:name w:val="_5yl5"/>
    <w:basedOn w:val="DefaultParagraphFont"/>
    <w:rsid w:val="008D305A"/>
  </w:style>
  <w:style w:type="character" w:customStyle="1" w:styleId="text">
    <w:name w:val="text"/>
    <w:basedOn w:val="DefaultParagraphFont"/>
    <w:rsid w:val="008D305A"/>
  </w:style>
  <w:style w:type="paragraph" w:customStyle="1" w:styleId="generic-articlebody">
    <w:name w:val="generic-article__body"/>
    <w:basedOn w:val="Normal"/>
    <w:rsid w:val="008D305A"/>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8D305A"/>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8D305A"/>
    <w:rPr>
      <w:b/>
      <w:bCs/>
    </w:rPr>
  </w:style>
  <w:style w:type="character" w:customStyle="1" w:styleId="CommentSubjectChar1">
    <w:name w:val="Comment Subject Char1"/>
    <w:basedOn w:val="CommentTextChar1"/>
    <w:uiPriority w:val="99"/>
    <w:semiHidden/>
    <w:rsid w:val="008D305A"/>
    <w:rPr>
      <w:rFonts w:ascii="Calibri" w:hAnsi="Calibri" w:cs="Calibri"/>
      <w:b/>
      <w:bCs/>
      <w:sz w:val="20"/>
      <w:szCs w:val="20"/>
    </w:rPr>
  </w:style>
  <w:style w:type="character" w:customStyle="1" w:styleId="UnresolvedMention12">
    <w:name w:val="Unresolved Mention12"/>
    <w:basedOn w:val="DefaultParagraphFont"/>
    <w:uiPriority w:val="99"/>
    <w:rsid w:val="008D305A"/>
    <w:rPr>
      <w:color w:val="605E5C"/>
      <w:shd w:val="clear" w:color="auto" w:fill="E1DFDD"/>
    </w:rPr>
  </w:style>
  <w:style w:type="paragraph" w:customStyle="1" w:styleId="CardNotUnderlined">
    <w:name w:val="Card Not Underlined"/>
    <w:basedOn w:val="Normal"/>
    <w:autoRedefine/>
    <w:rsid w:val="008D305A"/>
    <w:rPr>
      <w:rFonts w:eastAsia="Times New Roman"/>
      <w:sz w:val="12"/>
      <w:szCs w:val="20"/>
    </w:rPr>
  </w:style>
  <w:style w:type="paragraph" w:customStyle="1" w:styleId="msonormal0">
    <w:name w:val="msonormal"/>
    <w:basedOn w:val="Normal"/>
    <w:rsid w:val="008D305A"/>
    <w:pPr>
      <w:spacing w:before="100" w:beforeAutospacing="1" w:after="100" w:afterAutospacing="1" w:line="256" w:lineRule="auto"/>
    </w:pPr>
    <w:rPr>
      <w:sz w:val="24"/>
    </w:rPr>
  </w:style>
  <w:style w:type="table" w:styleId="TableGrid">
    <w:name w:val="Table Grid"/>
    <w:basedOn w:val="TableNormal"/>
    <w:uiPriority w:val="59"/>
    <w:rsid w:val="008D305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8D305A"/>
    <w:pPr>
      <w:spacing w:before="100" w:beforeAutospacing="1" w:after="100" w:afterAutospacing="1"/>
    </w:pPr>
    <w:rPr>
      <w:rFonts w:eastAsia="Times New Roman"/>
      <w:sz w:val="24"/>
    </w:rPr>
  </w:style>
  <w:style w:type="paragraph" w:customStyle="1" w:styleId="p6">
    <w:name w:val="p6"/>
    <w:basedOn w:val="Normal"/>
    <w:rsid w:val="008D305A"/>
    <w:pPr>
      <w:spacing w:before="100" w:beforeAutospacing="1" w:after="100" w:afterAutospacing="1"/>
    </w:pPr>
    <w:rPr>
      <w:rFonts w:eastAsia="Times New Roman"/>
      <w:sz w:val="24"/>
    </w:rPr>
  </w:style>
  <w:style w:type="paragraph" w:customStyle="1" w:styleId="paragraph-sc-1tqpf5s-0">
    <w:name w:val="paragraph-sc-1tqpf5s-0"/>
    <w:basedOn w:val="Normal"/>
    <w:rsid w:val="008D305A"/>
    <w:pPr>
      <w:spacing w:before="100" w:beforeAutospacing="1" w:after="100" w:afterAutospacing="1"/>
    </w:pPr>
    <w:rPr>
      <w:rFonts w:eastAsia="Times New Roman"/>
      <w:sz w:val="24"/>
    </w:rPr>
  </w:style>
  <w:style w:type="character" w:customStyle="1" w:styleId="edited-3sfazf">
    <w:name w:val="edited-3sfazf"/>
    <w:basedOn w:val="DefaultParagraphFont"/>
    <w:rsid w:val="008D305A"/>
  </w:style>
  <w:style w:type="character" w:customStyle="1" w:styleId="content-1o0f9g">
    <w:name w:val="content-1o0f9g"/>
    <w:basedOn w:val="DefaultParagraphFont"/>
    <w:rsid w:val="008D305A"/>
  </w:style>
  <w:style w:type="paragraph" w:customStyle="1" w:styleId="mol-para-with-font">
    <w:name w:val="mol-para-with-font"/>
    <w:basedOn w:val="Normal"/>
    <w:rsid w:val="008D305A"/>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8D305A"/>
  </w:style>
  <w:style w:type="character" w:customStyle="1" w:styleId="comma-separator">
    <w:name w:val="comma-separator"/>
    <w:basedOn w:val="DefaultParagraphFont"/>
    <w:rsid w:val="008D305A"/>
  </w:style>
  <w:style w:type="paragraph" w:customStyle="1" w:styleId="imagecaption">
    <w:name w:val="imagecaption"/>
    <w:basedOn w:val="Normal"/>
    <w:rsid w:val="008D305A"/>
    <w:pPr>
      <w:spacing w:before="100" w:beforeAutospacing="1" w:after="100" w:afterAutospacing="1"/>
    </w:pPr>
    <w:rPr>
      <w:rFonts w:eastAsia="Times New Roman"/>
      <w:sz w:val="24"/>
    </w:rPr>
  </w:style>
  <w:style w:type="character" w:customStyle="1" w:styleId="wikiexternallink">
    <w:name w:val="wikiexternallink"/>
    <w:basedOn w:val="DefaultParagraphFont"/>
    <w:rsid w:val="008D305A"/>
  </w:style>
  <w:style w:type="character" w:customStyle="1" w:styleId="wikigeneratedlinkcontent">
    <w:name w:val="wikigeneratedlinkcontent"/>
    <w:basedOn w:val="DefaultParagraphFont"/>
    <w:rsid w:val="008D305A"/>
  </w:style>
  <w:style w:type="paragraph" w:customStyle="1" w:styleId="ssrcss-1q0x1qg-paragraph">
    <w:name w:val="ssrcss-1q0x1qg-paragraph"/>
    <w:basedOn w:val="Normal"/>
    <w:rsid w:val="008D305A"/>
    <w:pPr>
      <w:spacing w:before="100" w:beforeAutospacing="1" w:after="100" w:afterAutospacing="1"/>
    </w:pPr>
    <w:rPr>
      <w:rFonts w:eastAsia="Times New Roman"/>
      <w:sz w:val="24"/>
    </w:rPr>
  </w:style>
  <w:style w:type="paragraph" w:customStyle="1" w:styleId="css-axufdj">
    <w:name w:val="css-axufdj"/>
    <w:basedOn w:val="Normal"/>
    <w:rsid w:val="008D305A"/>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8D305A"/>
  </w:style>
  <w:style w:type="paragraph" w:customStyle="1" w:styleId="insinstorydvcaption">
    <w:name w:val="ins_instory_dv_caption"/>
    <w:basedOn w:val="Normal"/>
    <w:rsid w:val="008D305A"/>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D305A"/>
    <w:rPr>
      <w:rFonts w:ascii="Calibri" w:eastAsia="Times New Roman" w:hAnsi="Calibri" w:cs="Calibri"/>
      <w:lang w:eastAsia="ko-KR"/>
    </w:rPr>
  </w:style>
  <w:style w:type="character" w:customStyle="1" w:styleId="sr-only">
    <w:name w:val="sr-only"/>
    <w:basedOn w:val="DefaultParagraphFont"/>
    <w:rsid w:val="008D305A"/>
  </w:style>
  <w:style w:type="character" w:customStyle="1" w:styleId="UnresolvedMention1">
    <w:name w:val="Unresolved Mention1"/>
    <w:basedOn w:val="DefaultParagraphFont"/>
    <w:uiPriority w:val="99"/>
    <w:semiHidden/>
    <w:unhideWhenUsed/>
    <w:rsid w:val="008D305A"/>
    <w:rPr>
      <w:color w:val="605E5C"/>
      <w:shd w:val="clear" w:color="auto" w:fill="E1DFDD"/>
    </w:rPr>
  </w:style>
  <w:style w:type="character" w:styleId="PageNumber">
    <w:name w:val="page number"/>
    <w:basedOn w:val="DefaultParagraphFont"/>
    <w:uiPriority w:val="99"/>
    <w:semiHidden/>
    <w:unhideWhenUsed/>
    <w:rsid w:val="008D305A"/>
  </w:style>
  <w:style w:type="character" w:customStyle="1" w:styleId="UnresolvedMention10">
    <w:name w:val="Unresolved Mention10"/>
    <w:basedOn w:val="DefaultParagraphFont"/>
    <w:uiPriority w:val="99"/>
    <w:semiHidden/>
    <w:unhideWhenUsed/>
    <w:rsid w:val="008D305A"/>
    <w:rPr>
      <w:color w:val="605E5C"/>
      <w:shd w:val="clear" w:color="auto" w:fill="E1DFDD"/>
    </w:rPr>
  </w:style>
  <w:style w:type="paragraph" w:styleId="Revision">
    <w:name w:val="Revision"/>
    <w:uiPriority w:val="99"/>
    <w:semiHidden/>
    <w:rsid w:val="008D305A"/>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8D305A"/>
    <w:pPr>
      <w:spacing w:before="100" w:beforeAutospacing="1" w:after="100" w:afterAutospacing="1" w:line="256" w:lineRule="auto"/>
    </w:pPr>
    <w:rPr>
      <w:sz w:val="24"/>
    </w:rPr>
  </w:style>
  <w:style w:type="paragraph" w:customStyle="1" w:styleId="p1">
    <w:name w:val="p1"/>
    <w:basedOn w:val="Normal"/>
    <w:uiPriority w:val="99"/>
    <w:semiHidden/>
    <w:rsid w:val="008D305A"/>
    <w:pPr>
      <w:spacing w:line="256" w:lineRule="auto"/>
    </w:pPr>
    <w:rPr>
      <w:sz w:val="20"/>
      <w:szCs w:val="20"/>
    </w:rPr>
  </w:style>
  <w:style w:type="paragraph" w:customStyle="1" w:styleId="Shrink6">
    <w:name w:val="Shrink 6"/>
    <w:basedOn w:val="Normal"/>
    <w:uiPriority w:val="99"/>
    <w:semiHidden/>
    <w:qFormat/>
    <w:rsid w:val="008D305A"/>
    <w:pPr>
      <w:spacing w:line="256" w:lineRule="auto"/>
    </w:pPr>
    <w:rPr>
      <w:rFonts w:ascii="Georgia" w:hAnsi="Georgia"/>
      <w:sz w:val="12"/>
    </w:rPr>
  </w:style>
  <w:style w:type="character" w:styleId="EndnoteReference">
    <w:name w:val="endnote reference"/>
    <w:basedOn w:val="DefaultParagraphFont"/>
    <w:uiPriority w:val="99"/>
    <w:semiHidden/>
    <w:unhideWhenUsed/>
    <w:rsid w:val="008D305A"/>
    <w:rPr>
      <w:vertAlign w:val="superscript"/>
    </w:rPr>
  </w:style>
  <w:style w:type="character" w:customStyle="1" w:styleId="FooterChar1">
    <w:name w:val="Footer Char1"/>
    <w:basedOn w:val="DefaultParagraphFont"/>
    <w:uiPriority w:val="99"/>
    <w:semiHidden/>
    <w:rsid w:val="008D305A"/>
    <w:rPr>
      <w:rFonts w:ascii="Calibri" w:eastAsiaTheme="minorHAnsi" w:hAnsi="Calibri" w:cs="Calibri"/>
      <w:sz w:val="16"/>
      <w:szCs w:val="22"/>
    </w:rPr>
  </w:style>
  <w:style w:type="character" w:customStyle="1" w:styleId="HeaderChar1">
    <w:name w:val="Header Char1"/>
    <w:basedOn w:val="DefaultParagraphFont"/>
    <w:uiPriority w:val="99"/>
    <w:semiHidden/>
    <w:rsid w:val="008D305A"/>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8D305A"/>
    <w:rPr>
      <w:rFonts w:ascii="Segoe UI" w:hAnsi="Segoe UI" w:cs="Segoe UI"/>
      <w:sz w:val="16"/>
      <w:szCs w:val="16"/>
    </w:rPr>
  </w:style>
  <w:style w:type="character" w:styleId="CommentReference">
    <w:name w:val="annotation reference"/>
    <w:basedOn w:val="DefaultParagraphFont"/>
    <w:uiPriority w:val="99"/>
    <w:semiHidden/>
    <w:unhideWhenUsed/>
    <w:rsid w:val="008D305A"/>
    <w:rPr>
      <w:sz w:val="16"/>
      <w:szCs w:val="16"/>
    </w:rPr>
  </w:style>
  <w:style w:type="character" w:customStyle="1" w:styleId="UnresolvedMention30">
    <w:name w:val="Unresolved Mention30"/>
    <w:basedOn w:val="DefaultParagraphFont"/>
    <w:uiPriority w:val="99"/>
    <w:semiHidden/>
    <w:unhideWhenUsed/>
    <w:rsid w:val="008D305A"/>
    <w:rPr>
      <w:color w:val="605E5C"/>
      <w:shd w:val="clear" w:color="auto" w:fill="E1DFDD"/>
    </w:rPr>
  </w:style>
  <w:style w:type="character" w:customStyle="1" w:styleId="UnresolvedMention4">
    <w:name w:val="Unresolved Mention4"/>
    <w:basedOn w:val="DefaultParagraphFont"/>
    <w:uiPriority w:val="99"/>
    <w:semiHidden/>
    <w:unhideWhenUsed/>
    <w:rsid w:val="008D305A"/>
    <w:rPr>
      <w:color w:val="605E5C"/>
      <w:shd w:val="clear" w:color="auto" w:fill="E1DFDD"/>
    </w:rPr>
  </w:style>
  <w:style w:type="character" w:customStyle="1" w:styleId="UnresolvedMention5">
    <w:name w:val="Unresolved Mention5"/>
    <w:basedOn w:val="DefaultParagraphFont"/>
    <w:uiPriority w:val="99"/>
    <w:semiHidden/>
    <w:unhideWhenUsed/>
    <w:rsid w:val="008D305A"/>
    <w:rPr>
      <w:color w:val="605E5C"/>
      <w:shd w:val="clear" w:color="auto" w:fill="E1DFDD"/>
    </w:rPr>
  </w:style>
  <w:style w:type="character" w:customStyle="1" w:styleId="UnresolvedMention6">
    <w:name w:val="Unresolved Mention6"/>
    <w:basedOn w:val="DefaultParagraphFont"/>
    <w:uiPriority w:val="99"/>
    <w:semiHidden/>
    <w:unhideWhenUsed/>
    <w:rsid w:val="008D305A"/>
    <w:rPr>
      <w:color w:val="605E5C"/>
      <w:shd w:val="clear" w:color="auto" w:fill="E1DFDD"/>
    </w:rPr>
  </w:style>
  <w:style w:type="character" w:customStyle="1" w:styleId="UnresolvedMention7">
    <w:name w:val="Unresolved Mention7"/>
    <w:basedOn w:val="DefaultParagraphFont"/>
    <w:uiPriority w:val="99"/>
    <w:semiHidden/>
    <w:unhideWhenUsed/>
    <w:rsid w:val="008D305A"/>
    <w:rPr>
      <w:color w:val="605E5C"/>
      <w:shd w:val="clear" w:color="auto" w:fill="E1DFDD"/>
    </w:rPr>
  </w:style>
  <w:style w:type="character" w:customStyle="1" w:styleId="UnresolvedMention8">
    <w:name w:val="Unresolved Mention8"/>
    <w:basedOn w:val="DefaultParagraphFont"/>
    <w:uiPriority w:val="99"/>
    <w:semiHidden/>
    <w:unhideWhenUsed/>
    <w:rsid w:val="008D305A"/>
    <w:rPr>
      <w:color w:val="605E5C"/>
      <w:shd w:val="clear" w:color="auto" w:fill="E1DFDD"/>
    </w:rPr>
  </w:style>
  <w:style w:type="character" w:customStyle="1" w:styleId="UnresolvedMention9">
    <w:name w:val="Unresolved Mention9"/>
    <w:basedOn w:val="DefaultParagraphFont"/>
    <w:uiPriority w:val="99"/>
    <w:semiHidden/>
    <w:unhideWhenUsed/>
    <w:rsid w:val="008D305A"/>
    <w:rPr>
      <w:color w:val="605E5C"/>
      <w:shd w:val="clear" w:color="auto" w:fill="E1DFDD"/>
    </w:rPr>
  </w:style>
  <w:style w:type="character" w:customStyle="1" w:styleId="UnresolvedMention100">
    <w:name w:val="Unresolved Mention100"/>
    <w:basedOn w:val="DefaultParagraphFont"/>
    <w:uiPriority w:val="99"/>
    <w:semiHidden/>
    <w:unhideWhenUsed/>
    <w:rsid w:val="008D305A"/>
    <w:rPr>
      <w:color w:val="605E5C"/>
      <w:shd w:val="clear" w:color="auto" w:fill="E1DFDD"/>
    </w:rPr>
  </w:style>
  <w:style w:type="character" w:customStyle="1" w:styleId="UnresolvedMention11">
    <w:name w:val="Unresolved Mention11"/>
    <w:basedOn w:val="DefaultParagraphFont"/>
    <w:uiPriority w:val="99"/>
    <w:semiHidden/>
    <w:unhideWhenUsed/>
    <w:rsid w:val="008D305A"/>
    <w:rPr>
      <w:color w:val="605E5C"/>
      <w:shd w:val="clear" w:color="auto" w:fill="E1DFDD"/>
    </w:rPr>
  </w:style>
  <w:style w:type="character" w:styleId="PlaceholderText">
    <w:name w:val="Placeholder Text"/>
    <w:basedOn w:val="DefaultParagraphFont"/>
    <w:uiPriority w:val="99"/>
    <w:semiHidden/>
    <w:rsid w:val="008D305A"/>
    <w:rPr>
      <w:color w:val="808080"/>
    </w:rPr>
  </w:style>
  <w:style w:type="paragraph" w:customStyle="1" w:styleId="paragraph">
    <w:name w:val="paragraph"/>
    <w:basedOn w:val="Normal"/>
    <w:rsid w:val="008D305A"/>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papers.ssrn.com/abstract=3397559" TargetMode="External"/><Relationship Id="rId26"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hyperlink" Target="https://www.scientificamerican.com/article/orbital-debris-space-fence/"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academic.oup.com/astrogeo/article/56/5/5.15/235650" TargetMode="External"/><Relationship Id="rId25" Type="http://schemas.openxmlformats.org/officeDocument/2006/relationships/hyperlink" Target="https://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s://newrepublic.com/article/117815/space-mining-will-not-solve-earths-conflict-over-natural-resources" TargetMode="External"/><Relationship Id="rId20" Type="http://schemas.openxmlformats.org/officeDocument/2006/relationships/hyperlink" Target="https://www.scientificamerican.com/podcast/episode/the-sneaky-danger-of-space-dus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newscientist.com/article/mg22630235-100-dust-from-asteroid-mining-spells-danger-for-satellites/" TargetMode="External"/><Relationship Id="rId5" Type="http://schemas.openxmlformats.org/officeDocument/2006/relationships/numbering" Target="numbering.xml"/><Relationship Id="rId15" Type="http://schemas.openxmlformats.org/officeDocument/2006/relationships/hyperlink" Target="https://itsgoingdown.org/new-technologies-extraterrestrial-exploitation-future-capitalism/" TargetMode="External"/><Relationship Id="rId23" Type="http://schemas.openxmlformats.org/officeDocument/2006/relationships/hyperlink" Target="http://aip.scitation.org/doi/full/10.1063/1.4980833" TargetMode="External"/><Relationship Id="rId28" Type="http://schemas.openxmlformats.org/officeDocument/2006/relationships/fontTable" Target="fontTable.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ce.org/doi/full/10.1126/science.abd3402"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orbitaldebris.jsc.nasa.gov/faq.html" TargetMode="External"/><Relationship Id="rId27" Type="http://schemas.openxmlformats.org/officeDocument/2006/relationships/hyperlink" Target="https://newrepublic.com/article/117815/space-mining-will-not-solve-earths-conflict-over-natural-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49</Pages>
  <Words>21691</Words>
  <Characters>118650</Characters>
  <Application>Microsoft Office Word</Application>
  <DocSecurity>0</DocSecurity>
  <Lines>1744</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45</cp:revision>
  <dcterms:created xsi:type="dcterms:W3CDTF">2022-01-15T18:42:00Z</dcterms:created>
  <dcterms:modified xsi:type="dcterms:W3CDTF">2022-01-15T21:07:00Z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