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331BF" w14:textId="6189D11F" w:rsidR="00E42E4C" w:rsidRDefault="00460E3B" w:rsidP="00460E3B">
      <w:pPr>
        <w:pStyle w:val="Heading1"/>
      </w:pPr>
      <w:r>
        <w:t>1AC</w:t>
      </w:r>
    </w:p>
    <w:p w14:paraId="440B44CA" w14:textId="7F5AC043" w:rsidR="00460E3B" w:rsidRDefault="00460E3B" w:rsidP="00460E3B"/>
    <w:p w14:paraId="578EC419" w14:textId="1B05D35E" w:rsidR="00460E3B" w:rsidRDefault="00460E3B" w:rsidP="00460E3B"/>
    <w:p w14:paraId="777ABD6A" w14:textId="77777777" w:rsidR="00B72833" w:rsidRDefault="00B72833" w:rsidP="00B72833">
      <w:pPr>
        <w:pStyle w:val="Heading2"/>
        <w:rPr>
          <w:rFonts w:cs="Calibri"/>
          <w:color w:val="000000" w:themeColor="text1"/>
        </w:rPr>
      </w:pPr>
      <w:r w:rsidRPr="00355308">
        <w:rPr>
          <w:rFonts w:cs="Calibri"/>
          <w:color w:val="000000" w:themeColor="text1"/>
        </w:rPr>
        <w:t>1AC—</w:t>
      </w:r>
      <w:r>
        <w:rPr>
          <w:rFonts w:cs="Calibri"/>
          <w:color w:val="000000" w:themeColor="text1"/>
        </w:rPr>
        <w:t>Plan</w:t>
      </w:r>
    </w:p>
    <w:p w14:paraId="3AC176BB" w14:textId="77777777" w:rsidR="00B72833" w:rsidRPr="00F033C4" w:rsidRDefault="00B72833" w:rsidP="00B72833">
      <w:pPr>
        <w:pStyle w:val="Heading3"/>
      </w:pPr>
      <w:r>
        <w:t>Article II</w:t>
      </w:r>
    </w:p>
    <w:p w14:paraId="2AF4BB14" w14:textId="77777777" w:rsidR="00B72833" w:rsidRDefault="00B72833" w:rsidP="00B72833">
      <w:pPr>
        <w:pStyle w:val="Heading4"/>
        <w:rPr>
          <w:rFonts w:cs="Calibri"/>
        </w:rPr>
      </w:pPr>
      <w:r w:rsidRPr="00355308">
        <w:rPr>
          <w:rFonts w:cs="Calibri"/>
        </w:rPr>
        <w:t xml:space="preserve">Plan: The appropriation of outer space through </w:t>
      </w:r>
      <w:r>
        <w:rPr>
          <w:rFonts w:cs="Calibri"/>
        </w:rPr>
        <w:t xml:space="preserve">lunar mining </w:t>
      </w:r>
      <w:r w:rsidRPr="00355308">
        <w:rPr>
          <w:rFonts w:cs="Calibri"/>
        </w:rPr>
        <w:t>by private entities should be banned.</w:t>
      </w:r>
    </w:p>
    <w:p w14:paraId="09B9AB43" w14:textId="77777777" w:rsidR="00B72833" w:rsidRPr="005002F1" w:rsidRDefault="00B72833" w:rsidP="00B72833"/>
    <w:p w14:paraId="32EBD746" w14:textId="77777777" w:rsidR="00B72833" w:rsidRPr="00355308" w:rsidRDefault="00B72833" w:rsidP="00B72833">
      <w:pPr>
        <w:pStyle w:val="Heading4"/>
        <w:rPr>
          <w:rFonts w:cs="Calibri"/>
        </w:rPr>
      </w:pPr>
      <w:r w:rsidRPr="00355308">
        <w:rPr>
          <w:rFonts w:cs="Calibri"/>
        </w:rPr>
        <w:t xml:space="preserve">We’ll defend normal means as the signatories of the OST adding an </w:t>
      </w:r>
      <w:r w:rsidRPr="00142F55">
        <w:rPr>
          <w:rFonts w:cs="Calibri"/>
          <w:u w:val="single"/>
        </w:rPr>
        <w:t>optional protocol</w:t>
      </w:r>
      <w:r w:rsidRPr="00355308">
        <w:rPr>
          <w:rFonts w:cs="Calibri"/>
        </w:rPr>
        <w:t xml:space="preserve"> under Article II.</w:t>
      </w:r>
    </w:p>
    <w:p w14:paraId="1CAE592C" w14:textId="77777777" w:rsidR="00B72833" w:rsidRPr="00355308" w:rsidRDefault="00B72833" w:rsidP="00B72833">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679F9E0F" w14:textId="77777777" w:rsidR="00B72833" w:rsidRDefault="00B72833" w:rsidP="00B72833">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717FA4AD" w14:textId="77777777" w:rsidR="00B72833" w:rsidRPr="00355308" w:rsidRDefault="00B72833" w:rsidP="00B72833">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r>
        <w:rPr>
          <w:rFonts w:cs="Calibri"/>
          <w:color w:val="000000" w:themeColor="text1"/>
        </w:rPr>
        <w:t>.</w:t>
      </w:r>
    </w:p>
    <w:p w14:paraId="48DD6B05" w14:textId="77777777" w:rsidR="00B72833" w:rsidRPr="006B78BD" w:rsidRDefault="00B72833" w:rsidP="00B72833">
      <w:r w:rsidRPr="003078E2">
        <w:rPr>
          <w:b/>
          <w:bCs/>
          <w:szCs w:val="26"/>
        </w:rPr>
        <w:t>Whittington 21</w:t>
      </w:r>
      <w:r>
        <w:t xml:space="preserve"> [</w:t>
      </w:r>
      <w:r w:rsidRPr="003078E2">
        <w:t xml:space="preserve">Mark Whittington, 3-28-2021, "The new race to the moon: the Artemis Alliance vs. the Sino-Russian Axis," TheHill, </w:t>
      </w:r>
      <w:hyperlink r:id="rId10" w:history="1">
        <w:r w:rsidRPr="007D494E">
          <w:rPr>
            <w:rStyle w:val="Hyperlink"/>
          </w:rPr>
          <w:t>https://thehill.com/opinion/technology/545280-the-new-race-to-the-moon-the-artemis-alliance-vs-the-sino-russian-axis</w:t>
        </w:r>
      </w:hyperlink>
      <w:r>
        <w:t>] [pT]</w:t>
      </w:r>
    </w:p>
    <w:p w14:paraId="715F877D" w14:textId="77777777" w:rsidR="00B72833" w:rsidRPr="004779F0" w:rsidRDefault="00B72833" w:rsidP="00B72833">
      <w:pPr>
        <w:rPr>
          <w:sz w:val="16"/>
        </w:rPr>
      </w:pPr>
      <w:r w:rsidRPr="004779F0">
        <w:rPr>
          <w:sz w:val="16"/>
        </w:rPr>
        <w:t xml:space="preserve">Space News recently </w:t>
      </w:r>
      <w:hyperlink r:id="rId11" w:history="1">
        <w:r w:rsidRPr="004779F0">
          <w:rPr>
            <w:rStyle w:val="Hyperlink"/>
            <w:sz w:val="16"/>
          </w:rPr>
          <w:t>reported</w:t>
        </w:r>
      </w:hyperlink>
      <w:r w:rsidRPr="004779F0">
        <w:rPr>
          <w:sz w:val="16"/>
        </w:rPr>
        <w:t xml:space="preserve"> that </w:t>
      </w:r>
      <w:r w:rsidRPr="00A427D6">
        <w:rPr>
          <w:rStyle w:val="Emphasis"/>
          <w:highlight w:val="green"/>
        </w:rPr>
        <w:t>China and Russia</w:t>
      </w:r>
      <w:r w:rsidRPr="00AF55F0">
        <w:rPr>
          <w:rStyle w:val="StyleUnderline"/>
        </w:rPr>
        <w:t xml:space="preserve"> have </w:t>
      </w:r>
      <w:r w:rsidRPr="005C0558">
        <w:rPr>
          <w:rStyle w:val="Emphasis"/>
        </w:rPr>
        <w:t>signed a memorandum</w:t>
      </w:r>
      <w:r w:rsidRPr="00AF55F0">
        <w:rPr>
          <w:rStyle w:val="StyleUnderline"/>
        </w:rPr>
        <w:t xml:space="preserve"> of understanding </w:t>
      </w:r>
      <w:r w:rsidRPr="005C0558">
        <w:rPr>
          <w:rStyle w:val="Emphasis"/>
        </w:rPr>
        <w:t xml:space="preserve">to </w:t>
      </w:r>
      <w:r w:rsidRPr="00A427D6">
        <w:rPr>
          <w:rStyle w:val="Emphasis"/>
          <w:highlight w:val="green"/>
        </w:rPr>
        <w:t>build</w:t>
      </w:r>
      <w:r w:rsidRPr="004779F0">
        <w:rPr>
          <w:sz w:val="16"/>
        </w:rPr>
        <w:t xml:space="preserve"> what the two countries call </w:t>
      </w:r>
      <w:r w:rsidRPr="00A427D6">
        <w:rPr>
          <w:rStyle w:val="Emphasis"/>
          <w:highlight w:val="green"/>
        </w:rPr>
        <w:t>an</w:t>
      </w:r>
      <w:r w:rsidRPr="004779F0">
        <w:rPr>
          <w:sz w:val="16"/>
        </w:rPr>
        <w:t xml:space="preserve"> “</w:t>
      </w:r>
      <w:r w:rsidRPr="00A427D6">
        <w:rPr>
          <w:rStyle w:val="StyleUnderline"/>
          <w:highlight w:val="green"/>
        </w:rPr>
        <w:t>International Lunar Research Station</w:t>
      </w:r>
      <w:r w:rsidRPr="004779F0">
        <w:rPr>
          <w:sz w:val="16"/>
        </w:rPr>
        <w:t>” (</w:t>
      </w:r>
      <w:r w:rsidRPr="005C0558">
        <w:rPr>
          <w:rStyle w:val="Emphasis"/>
        </w:rPr>
        <w:t>ILRS</w:t>
      </w:r>
      <w:r w:rsidRPr="004779F0">
        <w:rPr>
          <w:sz w:val="16"/>
        </w:rPr>
        <w:t xml:space="preserve">). The facility would conduct a number of activities either on the lunar surface or lunar orbit and would be “open to all interested countries and international partners.” Whether deliberate or not, </w:t>
      </w:r>
      <w:r w:rsidRPr="00A427D6">
        <w:rPr>
          <w:rStyle w:val="Emphasis"/>
          <w:highlight w:val="green"/>
        </w:rPr>
        <w:t>the</w:t>
      </w:r>
      <w:r w:rsidRPr="005C0558">
        <w:rPr>
          <w:rStyle w:val="Emphasis"/>
        </w:rPr>
        <w:t xml:space="preserve"> two </w:t>
      </w:r>
      <w:r w:rsidRPr="00A427D6">
        <w:rPr>
          <w:rStyle w:val="Emphasis"/>
          <w:highlight w:val="green"/>
        </w:rPr>
        <w:t>countries</w:t>
      </w:r>
      <w:r w:rsidRPr="00A427D6">
        <w:rPr>
          <w:rStyle w:val="StyleUnderline"/>
        </w:rPr>
        <w:t xml:space="preserve"> have </w:t>
      </w:r>
      <w:r w:rsidRPr="00A427D6">
        <w:rPr>
          <w:rStyle w:val="Emphasis"/>
          <w:highlight w:val="green"/>
        </w:rPr>
        <w:t>formed an axis against</w:t>
      </w:r>
      <w:r w:rsidRPr="004779F0">
        <w:rPr>
          <w:sz w:val="16"/>
        </w:rPr>
        <w:t xml:space="preserve"> what has come to be known as </w:t>
      </w:r>
      <w:r w:rsidRPr="00A427D6">
        <w:rPr>
          <w:rStyle w:val="Emphasis"/>
          <w:highlight w:val="green"/>
        </w:rPr>
        <w:t>the Artemis Alliance</w:t>
      </w:r>
      <w:r w:rsidRPr="00A427D6">
        <w:rPr>
          <w:rStyle w:val="StyleUnderline"/>
        </w:rPr>
        <w:t xml:space="preserve"> being </w:t>
      </w:r>
      <w:r w:rsidRPr="00A427D6">
        <w:rPr>
          <w:rStyle w:val="StyleUnderline"/>
          <w:highlight w:val="green"/>
        </w:rPr>
        <w:t>formed by NASA</w:t>
      </w:r>
      <w:r w:rsidRPr="004779F0">
        <w:rPr>
          <w:sz w:val="16"/>
        </w:rPr>
        <w:t xml:space="preserve"> with a number of countries and commercial partners. In effect, </w:t>
      </w:r>
      <w:r w:rsidRPr="005C0558">
        <w:rPr>
          <w:rStyle w:val="Emphasis"/>
        </w:rPr>
        <w:t xml:space="preserve">China and Russia have </w:t>
      </w:r>
      <w:r w:rsidRPr="00A427D6">
        <w:rPr>
          <w:rStyle w:val="Emphasis"/>
          <w:highlight w:val="green"/>
        </w:rPr>
        <w:t>challenged the</w:t>
      </w:r>
      <w:r w:rsidRPr="005C0558">
        <w:rPr>
          <w:rStyle w:val="Emphasis"/>
        </w:rPr>
        <w:t xml:space="preserve"> </w:t>
      </w:r>
      <w:r w:rsidRPr="00A427D6">
        <w:rPr>
          <w:rStyle w:val="Emphasis"/>
          <w:highlight w:val="green"/>
        </w:rPr>
        <w:t>U</w:t>
      </w:r>
      <w:r w:rsidRPr="005C0558">
        <w:rPr>
          <w:rStyle w:val="Emphasis"/>
        </w:rPr>
        <w:t xml:space="preserve">nited </w:t>
      </w:r>
      <w:r w:rsidRPr="00A427D6">
        <w:rPr>
          <w:rStyle w:val="Emphasis"/>
          <w:highlight w:val="green"/>
        </w:rPr>
        <w:t>S</w:t>
      </w:r>
      <w:r w:rsidRPr="005C0558">
        <w:rPr>
          <w:rStyle w:val="Emphasis"/>
        </w:rPr>
        <w:t>tates</w:t>
      </w:r>
      <w:r w:rsidRPr="00AF55F0">
        <w:rPr>
          <w:rStyle w:val="StyleUnderline"/>
        </w:rPr>
        <w:t xml:space="preserve"> and the rest of the world </w:t>
      </w:r>
      <w:r w:rsidRPr="00A427D6">
        <w:rPr>
          <w:rStyle w:val="Emphasis"/>
          <w:highlight w:val="green"/>
        </w:rPr>
        <w:t>to a</w:t>
      </w:r>
      <w:r w:rsidRPr="005C0558">
        <w:rPr>
          <w:rStyle w:val="Emphasis"/>
        </w:rPr>
        <w:t xml:space="preserve"> new </w:t>
      </w:r>
      <w:r w:rsidRPr="00A427D6">
        <w:rPr>
          <w:rStyle w:val="Emphasis"/>
          <w:highlight w:val="green"/>
        </w:rPr>
        <w:t>race</w:t>
      </w:r>
      <w:r w:rsidRPr="00A427D6">
        <w:rPr>
          <w:rStyle w:val="StyleUnderline"/>
          <w:highlight w:val="green"/>
        </w:rPr>
        <w:t xml:space="preserve"> to the moon</w:t>
      </w:r>
      <w:r w:rsidRPr="00AF55F0">
        <w:rPr>
          <w:rStyle w:val="StyleUnderline"/>
        </w:rPr>
        <w:t>.</w:t>
      </w:r>
      <w:r>
        <w:rPr>
          <w:rStyle w:val="StyleUnderline"/>
        </w:rPr>
        <w:t xml:space="preserve"> </w:t>
      </w:r>
      <w:r w:rsidRPr="004779F0">
        <w:rPr>
          <w:sz w:val="16"/>
        </w:rPr>
        <w:t xml:space="preserve">With the Biden administration having </w:t>
      </w:r>
      <w:hyperlink r:id="rId12" w:history="1">
        <w:r w:rsidRPr="004779F0">
          <w:rPr>
            <w:rStyle w:val="Hyperlink"/>
            <w:sz w:val="16"/>
          </w:rPr>
          <w:t>endorsed</w:t>
        </w:r>
      </w:hyperlink>
      <w:r w:rsidRPr="004779F0">
        <w:rPr>
          <w:sz w:val="16"/>
        </w:rPr>
        <w:t xml:space="preserve"> the Trump-era Artemis program, it looks like two credible, </w:t>
      </w:r>
      <w:r w:rsidRPr="005C0558">
        <w:rPr>
          <w:rStyle w:val="Emphasis"/>
        </w:rPr>
        <w:t>rival return-to-the-moon programs</w:t>
      </w:r>
      <w:r w:rsidRPr="00AF55F0">
        <w:rPr>
          <w:rStyle w:val="StyleUnderline"/>
        </w:rPr>
        <w:t xml:space="preserve"> </w:t>
      </w:r>
      <w:r w:rsidRPr="005C0558">
        <w:rPr>
          <w:rStyle w:val="Emphasis"/>
        </w:rPr>
        <w:t>are</w:t>
      </w:r>
      <w:r w:rsidRPr="00AF55F0">
        <w:rPr>
          <w:rStyle w:val="StyleUnderline"/>
        </w:rPr>
        <w:t xml:space="preserve"> now </w:t>
      </w:r>
      <w:r w:rsidRPr="005C0558">
        <w:rPr>
          <w:rStyle w:val="Emphasis"/>
        </w:rPr>
        <w:t>ongoing</w:t>
      </w:r>
      <w:r w:rsidRPr="004779F0">
        <w:rPr>
          <w:sz w:val="16"/>
        </w:rPr>
        <w:t xml:space="preserve">. Since </w:t>
      </w:r>
      <w:r w:rsidRPr="005C0558">
        <w:rPr>
          <w:rStyle w:val="Emphasis"/>
        </w:rPr>
        <w:t xml:space="preserve">one of those </w:t>
      </w:r>
      <w:r w:rsidRPr="00A427D6">
        <w:rPr>
          <w:rStyle w:val="Emphasis"/>
          <w:highlight w:val="green"/>
        </w:rPr>
        <w:t>programs</w:t>
      </w:r>
      <w:r w:rsidRPr="00AF55F0">
        <w:rPr>
          <w:rStyle w:val="StyleUnderline"/>
        </w:rPr>
        <w:t xml:space="preserve"> is </w:t>
      </w:r>
      <w:r w:rsidRPr="00A427D6">
        <w:rPr>
          <w:rStyle w:val="Emphasis"/>
          <w:highlight w:val="green"/>
        </w:rPr>
        <w:t>run by two</w:t>
      </w:r>
      <w:r w:rsidRPr="00A427D6">
        <w:rPr>
          <w:rStyle w:val="StyleUnderline"/>
          <w:highlight w:val="green"/>
        </w:rPr>
        <w:t xml:space="preserve"> </w:t>
      </w:r>
      <w:r w:rsidRPr="00A427D6">
        <w:rPr>
          <w:rStyle w:val="Emphasis"/>
          <w:highlight w:val="green"/>
        </w:rPr>
        <w:t>authoritarian nations</w:t>
      </w:r>
      <w:r w:rsidRPr="00AF55F0">
        <w:rPr>
          <w:rStyle w:val="StyleUnderline"/>
        </w:rPr>
        <w:t xml:space="preserve"> and </w:t>
      </w:r>
      <w:r w:rsidRPr="005C0558">
        <w:rPr>
          <w:rStyle w:val="Emphasis"/>
        </w:rPr>
        <w:t>the</w:t>
      </w:r>
      <w:r w:rsidRPr="00AF55F0">
        <w:rPr>
          <w:rStyle w:val="StyleUnderline"/>
        </w:rPr>
        <w:t xml:space="preserve"> </w:t>
      </w:r>
      <w:r w:rsidRPr="00A427D6">
        <w:rPr>
          <w:rStyle w:val="Emphasis"/>
          <w:highlight w:val="green"/>
        </w:rPr>
        <w:t>other</w:t>
      </w:r>
      <w:r w:rsidRPr="00AF55F0">
        <w:rPr>
          <w:rStyle w:val="StyleUnderline"/>
        </w:rPr>
        <w:t xml:space="preserve"> is </w:t>
      </w:r>
      <w:r w:rsidRPr="00A427D6">
        <w:rPr>
          <w:rStyle w:val="StyleUnderline"/>
          <w:highlight w:val="green"/>
        </w:rPr>
        <w:t xml:space="preserve">led </w:t>
      </w:r>
      <w:r w:rsidRPr="00A427D6">
        <w:rPr>
          <w:rStyle w:val="Emphasis"/>
          <w:highlight w:val="green"/>
        </w:rPr>
        <w:t>by NASA</w:t>
      </w:r>
      <w:r w:rsidRPr="004779F0">
        <w:rPr>
          <w:sz w:val="16"/>
        </w:rPr>
        <w:t xml:space="preserve"> and consists of what many would consider the civilized world, </w:t>
      </w:r>
      <w:r w:rsidRPr="00AF55F0">
        <w:rPr>
          <w:rStyle w:val="StyleUnderline"/>
        </w:rPr>
        <w:t>the very definition of a race to the moon has developed</w:t>
      </w:r>
      <w:r w:rsidRPr="004779F0">
        <w:rPr>
          <w:sz w:val="16"/>
        </w:rPr>
        <w:t xml:space="preserve">, without fanfare, without brave speeches throwing down gauntlets. Is this a good thing or a bad thing? 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 On the negative side, </w:t>
      </w:r>
      <w:r w:rsidRPr="00AF55F0">
        <w:rPr>
          <w:rStyle w:val="StyleUnderline"/>
        </w:rPr>
        <w:t xml:space="preserve">what happens to determine </w:t>
      </w:r>
      <w:r w:rsidRPr="005C0558">
        <w:rPr>
          <w:rStyle w:val="Emphasis"/>
        </w:rPr>
        <w:t>which side “wins” the</w:t>
      </w:r>
      <w:r w:rsidRPr="004779F0">
        <w:rPr>
          <w:sz w:val="16"/>
        </w:rPr>
        <w:t xml:space="preserve"> modern space </w:t>
      </w:r>
      <w:r w:rsidRPr="005C0558">
        <w:rPr>
          <w:rStyle w:val="Emphasis"/>
        </w:rPr>
        <w:t>race?</w:t>
      </w:r>
      <w:r w:rsidRPr="004779F0">
        <w:rPr>
          <w:sz w:val="16"/>
        </w:rPr>
        <w:t xml:space="preserve"> During the Apollo-era, the answer was easy. President John F. Kennedy </w:t>
      </w:r>
      <w:hyperlink r:id="rId13" w:history="1">
        <w:r w:rsidRPr="004779F0">
          <w:rPr>
            <w:rStyle w:val="Hyperlink"/>
            <w:sz w:val="16"/>
          </w:rPr>
          <w:t>declared</w:t>
        </w:r>
      </w:hyperlink>
      <w:r w:rsidRPr="004779F0">
        <w:rPr>
          <w:sz w:val="16"/>
        </w:rPr>
        <w:t xml:space="preserve">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 What must happen for the winner to be declared in the new moon race? </w:t>
      </w:r>
      <w:r w:rsidRPr="00C42E72">
        <w:rPr>
          <w:rStyle w:val="StyleUnderline"/>
          <w:highlight w:val="green"/>
        </w:rPr>
        <w:t>Who is first to return</w:t>
      </w:r>
      <w:r w:rsidRPr="00AF55F0">
        <w:rPr>
          <w:rStyle w:val="StyleUnderline"/>
        </w:rPr>
        <w:t xml:space="preserve"> to the moon </w:t>
      </w:r>
      <w:r w:rsidRPr="00C42E72">
        <w:rPr>
          <w:rStyle w:val="StyleUnderline"/>
          <w:highlight w:val="green"/>
        </w:rPr>
        <w:t>is not as important as what happens</w:t>
      </w:r>
      <w:r w:rsidRPr="00AF55F0">
        <w:rPr>
          <w:rStyle w:val="StyleUnderline"/>
        </w:rPr>
        <w:t xml:space="preserve"> next</w:t>
      </w:r>
      <w:r w:rsidRPr="004779F0">
        <w:rPr>
          <w:sz w:val="16"/>
        </w:rPr>
        <w:t xml:space="preserve">. The </w:t>
      </w:r>
      <w:r w:rsidRPr="00C42E72">
        <w:rPr>
          <w:rStyle w:val="Emphasis"/>
          <w:highlight w:val="green"/>
        </w:rPr>
        <w:t>south pole</w:t>
      </w:r>
      <w:r w:rsidRPr="00AF55F0">
        <w:rPr>
          <w:rStyle w:val="StyleUnderline"/>
        </w:rPr>
        <w:t xml:space="preserve"> of the moon </w:t>
      </w:r>
      <w:r w:rsidRPr="00C42E72">
        <w:rPr>
          <w:rStyle w:val="StyleUnderline"/>
          <w:highlight w:val="green"/>
        </w:rPr>
        <w:t xml:space="preserve">is </w:t>
      </w:r>
      <w:r w:rsidRPr="00C42E72">
        <w:rPr>
          <w:rStyle w:val="Emphasis"/>
          <w:highlight w:val="green"/>
        </w:rPr>
        <w:t>replete with</w:t>
      </w:r>
      <w:r w:rsidRPr="005C0558">
        <w:rPr>
          <w:rStyle w:val="Emphasis"/>
        </w:rPr>
        <w:t xml:space="preserve"> water </w:t>
      </w:r>
      <w:r w:rsidRPr="00C42E72">
        <w:rPr>
          <w:rStyle w:val="Emphasis"/>
          <w:highlight w:val="green"/>
        </w:rPr>
        <w:t>ice</w:t>
      </w:r>
      <w:r w:rsidRPr="00AF55F0">
        <w:rPr>
          <w:rStyle w:val="StyleUnderline"/>
        </w:rPr>
        <w:t xml:space="preserve"> in shadowed craters</w:t>
      </w:r>
      <w:r w:rsidRPr="004779F0">
        <w:rPr>
          <w:sz w:val="16"/>
        </w:rPr>
        <w:t xml:space="preserve">, Water can be used to help sustain a lunar base. Water can be </w:t>
      </w:r>
      <w:r w:rsidRPr="00C42E72">
        <w:rPr>
          <w:rStyle w:val="Emphasis"/>
          <w:highlight w:val="green"/>
        </w:rPr>
        <w:t>refined into</w:t>
      </w:r>
      <w:r>
        <w:rPr>
          <w:rStyle w:val="Emphasis"/>
          <w:highlight w:val="green"/>
        </w:rPr>
        <w:t xml:space="preserve"> </w:t>
      </w:r>
      <w:hyperlink r:id="rId14" w:history="1">
        <w:r w:rsidRPr="00C42E72">
          <w:rPr>
            <w:rStyle w:val="Emphasis"/>
            <w:highlight w:val="green"/>
          </w:rPr>
          <w:t>rocket propellent</w:t>
        </w:r>
      </w:hyperlink>
      <w:r w:rsidRPr="004779F0">
        <w:rPr>
          <w:sz w:val="16"/>
        </w:rPr>
        <w:t xml:space="preserve">, </w:t>
      </w:r>
      <w:r w:rsidRPr="00AF55F0">
        <w:rPr>
          <w:rStyle w:val="StyleUnderline"/>
        </w:rPr>
        <w:t>making the moon a refueling stop for spacecraft headed to other destinations in the solar system</w:t>
      </w:r>
      <w:r w:rsidRPr="004779F0">
        <w:rPr>
          <w:sz w:val="16"/>
        </w:rPr>
        <w:t xml:space="preserve">, such as Mars. The </w:t>
      </w:r>
      <w:r w:rsidRPr="00DB7BB4">
        <w:rPr>
          <w:rStyle w:val="Emphasis"/>
        </w:rPr>
        <w:t>moon</w:t>
      </w:r>
      <w:r w:rsidRPr="00AF55F0">
        <w:rPr>
          <w:rStyle w:val="StyleUnderline"/>
        </w:rPr>
        <w:t xml:space="preserve"> also </w:t>
      </w:r>
      <w:r w:rsidRPr="00DB7BB4">
        <w:rPr>
          <w:rStyle w:val="Emphasis"/>
        </w:rPr>
        <w:t xml:space="preserve">has a </w:t>
      </w:r>
      <w:r w:rsidRPr="00C42E72">
        <w:rPr>
          <w:rStyle w:val="Emphasis"/>
          <w:highlight w:val="green"/>
        </w:rPr>
        <w:t>number of</w:t>
      </w:r>
      <w:r w:rsidRPr="00DB7BB4">
        <w:rPr>
          <w:rStyle w:val="Emphasis"/>
        </w:rPr>
        <w:t xml:space="preserve"> other </w:t>
      </w:r>
      <w:r w:rsidRPr="00C42E72">
        <w:rPr>
          <w:rStyle w:val="Emphasis"/>
          <w:highlight w:val="green"/>
        </w:rPr>
        <w:t>resources</w:t>
      </w:r>
      <w:r w:rsidRPr="00C42E72">
        <w:rPr>
          <w:rStyle w:val="StyleUnderline"/>
          <w:highlight w:val="green"/>
        </w:rPr>
        <w:t xml:space="preserve"> ranging from </w:t>
      </w:r>
      <w:r w:rsidRPr="00C42E72">
        <w:rPr>
          <w:rStyle w:val="Emphasis"/>
          <w:highlight w:val="green"/>
        </w:rPr>
        <w:t>rare earths</w:t>
      </w:r>
      <w:r w:rsidRPr="00AF55F0">
        <w:rPr>
          <w:rStyle w:val="StyleUnderline"/>
        </w:rPr>
        <w:t>,</w:t>
      </w:r>
      <w:r w:rsidRPr="004779F0">
        <w:rPr>
          <w:sz w:val="16"/>
        </w:rPr>
        <w:t xml:space="preserve"> to </w:t>
      </w:r>
      <w:r w:rsidRPr="00C42E72">
        <w:rPr>
          <w:rStyle w:val="Emphasis"/>
          <w:highlight w:val="green"/>
        </w:rPr>
        <w:t>platinum</w:t>
      </w:r>
      <w:r w:rsidRPr="00DB7BB4">
        <w:rPr>
          <w:rStyle w:val="Emphasis"/>
        </w:rPr>
        <w:t xml:space="preserve">-group </w:t>
      </w:r>
      <w:r w:rsidRPr="00C42E72">
        <w:rPr>
          <w:rStyle w:val="Emphasis"/>
          <w:highlight w:val="green"/>
        </w:rPr>
        <w:t>metals</w:t>
      </w:r>
      <w:r w:rsidRPr="004779F0">
        <w:rPr>
          <w:sz w:val="16"/>
        </w:rPr>
        <w:t xml:space="preserve">, to </w:t>
      </w:r>
      <w:r w:rsidRPr="00C42E72">
        <w:rPr>
          <w:rStyle w:val="StyleUnderline"/>
          <w:highlight w:val="green"/>
        </w:rPr>
        <w:t>industrial metals</w:t>
      </w:r>
      <w:r w:rsidRPr="00AF55F0">
        <w:rPr>
          <w:rStyle w:val="StyleUnderline"/>
        </w:rPr>
        <w:t xml:space="preserve"> such as </w:t>
      </w:r>
      <w:r w:rsidRPr="00DB7BB4">
        <w:rPr>
          <w:rStyle w:val="Emphasis"/>
        </w:rPr>
        <w:t>titanium, iron and aluminum</w:t>
      </w:r>
      <w:r w:rsidRPr="004779F0">
        <w:rPr>
          <w:sz w:val="16"/>
        </w:rPr>
        <w:t xml:space="preserve">. </w:t>
      </w:r>
      <w:hyperlink r:id="rId15" w:history="1">
        <w:r w:rsidRPr="00DB7BB4">
          <w:rPr>
            <w:rStyle w:val="Emphasis"/>
          </w:rPr>
          <w:t>Helium-3</w:t>
        </w:r>
      </w:hyperlink>
      <w:r w:rsidRPr="004779F0">
        <w:rPr>
          <w:sz w:val="16"/>
        </w:rPr>
        <w:t xml:space="preserve">, an isotope embedded in lunar soil, could </w:t>
      </w:r>
      <w:r w:rsidRPr="00131BDE">
        <w:rPr>
          <w:rStyle w:val="StyleUnderline"/>
        </w:rPr>
        <w:t xml:space="preserve">serve as </w:t>
      </w:r>
      <w:r w:rsidRPr="00C42E72">
        <w:rPr>
          <w:rStyle w:val="StyleUnderline"/>
          <w:highlight w:val="green"/>
        </w:rPr>
        <w:t>fuel for future</w:t>
      </w:r>
      <w:r w:rsidRPr="00131BDE">
        <w:rPr>
          <w:rStyle w:val="StyleUnderline"/>
        </w:rPr>
        <w:t xml:space="preserve"> fusion </w:t>
      </w:r>
      <w:r w:rsidRPr="00C42E72">
        <w:rPr>
          <w:rStyle w:val="StyleUnderline"/>
          <w:highlight w:val="green"/>
        </w:rPr>
        <w:t>power plants</w:t>
      </w:r>
      <w:r w:rsidRPr="004779F0">
        <w:rPr>
          <w:sz w:val="16"/>
        </w:rPr>
        <w:t xml:space="preserve">. In short, the side that first exploits lunar resources effectively will be the side that creates a space-based industrial revolution enabled by lunar resources. </w:t>
      </w:r>
      <w:r w:rsidRPr="00DB7BB4">
        <w:rPr>
          <w:rStyle w:val="Emphasis"/>
        </w:rPr>
        <w:t>Either the Sino-Russian Axis or the Artemis Alliance will own the</w:t>
      </w:r>
      <w:r w:rsidRPr="00131BDE">
        <w:rPr>
          <w:rStyle w:val="StyleUnderline"/>
        </w:rPr>
        <w:t xml:space="preserve"> </w:t>
      </w:r>
      <w:r w:rsidRPr="00DB7BB4">
        <w:rPr>
          <w:rStyle w:val="Emphasis"/>
        </w:rPr>
        <w:t>future</w:t>
      </w:r>
      <w:r w:rsidRPr="004779F0">
        <w:rPr>
          <w:sz w:val="16"/>
        </w:rPr>
        <w:t xml:space="preserve">. A few years ago, </w:t>
      </w:r>
      <w:hyperlink r:id="rId16" w:history="1">
        <w:r w:rsidRPr="004779F0">
          <w:rPr>
            <w:rStyle w:val="Hyperlink"/>
            <w:sz w:val="16"/>
          </w:rPr>
          <w:t>according to Space.com</w:t>
        </w:r>
      </w:hyperlink>
      <w:r w:rsidRPr="004779F0">
        <w:rPr>
          <w:sz w:val="16"/>
        </w:rPr>
        <w:t>, Ian</w:t>
      </w:r>
      <w:r w:rsidRPr="00131BDE">
        <w:rPr>
          <w:rStyle w:val="StyleUnderline"/>
        </w:rPr>
        <w:t xml:space="preserve"> </w:t>
      </w:r>
      <w:r w:rsidRPr="004779F0">
        <w:rPr>
          <w:sz w:val="16"/>
        </w:rPr>
        <w:t xml:space="preserve">Crawford, a professor of planetary science and astrobiology at Birkbeck College in the UK, suggested that an economic case could be made for prospecting and mining lunar resources as a way to enable a near-Earth industrial infrastructure. He was skeptical about helium-3, which he regarded as a kind of “fossil fuel.” However, he concluded that in aggregate, </w:t>
      </w:r>
      <w:r w:rsidRPr="00131BDE">
        <w:rPr>
          <w:rStyle w:val="StyleUnderline"/>
        </w:rPr>
        <w:t xml:space="preserve">the </w:t>
      </w:r>
      <w:r w:rsidRPr="00C42E72">
        <w:rPr>
          <w:rStyle w:val="StyleUnderline"/>
          <w:highlight w:val="green"/>
        </w:rPr>
        <w:t xml:space="preserve">variety of </w:t>
      </w:r>
      <w:r w:rsidRPr="00C42E72">
        <w:rPr>
          <w:rStyle w:val="Emphasis"/>
          <w:highlight w:val="green"/>
        </w:rPr>
        <w:t>resources</w:t>
      </w:r>
      <w:r w:rsidRPr="00DB7BB4">
        <w:rPr>
          <w:rStyle w:val="Emphasis"/>
        </w:rPr>
        <w:t xml:space="preserve"> on the moon</w:t>
      </w:r>
      <w:r w:rsidRPr="00131BDE">
        <w:rPr>
          <w:rStyle w:val="StyleUnderline"/>
        </w:rPr>
        <w:t xml:space="preserve"> </w:t>
      </w:r>
      <w:r w:rsidRPr="00C42E72">
        <w:rPr>
          <w:rStyle w:val="StyleUnderline"/>
          <w:highlight w:val="green"/>
        </w:rPr>
        <w:t xml:space="preserve">could be </w:t>
      </w:r>
      <w:r w:rsidRPr="00C42E72">
        <w:rPr>
          <w:rStyle w:val="Emphasis"/>
          <w:highlight w:val="green"/>
        </w:rPr>
        <w:t>exploited</w:t>
      </w:r>
      <w:r w:rsidRPr="004779F0">
        <w:rPr>
          <w:sz w:val="16"/>
        </w:rPr>
        <w:t xml:space="preserve"> in an economical manner. The other question is, </w:t>
      </w:r>
      <w:r w:rsidRPr="00131BDE">
        <w:rPr>
          <w:rStyle w:val="StyleUnderline"/>
        </w:rPr>
        <w:t>who can own space resources?</w:t>
      </w:r>
      <w:r w:rsidRPr="004779F0">
        <w:rPr>
          <w:sz w:val="16"/>
        </w:rPr>
        <w:t xml:space="preserve"> The </w:t>
      </w:r>
      <w:hyperlink r:id="rId17" w:history="1">
        <w:r w:rsidRPr="00C42E72">
          <w:rPr>
            <w:rStyle w:val="Emphasis"/>
            <w:highlight w:val="green"/>
          </w:rPr>
          <w:t>O</w:t>
        </w:r>
        <w:r w:rsidRPr="00DB7BB4">
          <w:rPr>
            <w:rStyle w:val="Emphasis"/>
          </w:rPr>
          <w:t xml:space="preserve">uter </w:t>
        </w:r>
        <w:r w:rsidRPr="00C42E72">
          <w:rPr>
            <w:rStyle w:val="Emphasis"/>
            <w:highlight w:val="green"/>
          </w:rPr>
          <w:t>S</w:t>
        </w:r>
        <w:r w:rsidRPr="00DB7BB4">
          <w:rPr>
            <w:rStyle w:val="Emphasis"/>
          </w:rPr>
          <w:t xml:space="preserve">pace </w:t>
        </w:r>
        <w:r w:rsidRPr="00C42E72">
          <w:rPr>
            <w:rStyle w:val="Emphasis"/>
            <w:highlight w:val="green"/>
          </w:rPr>
          <w:t>T</w:t>
        </w:r>
        <w:r w:rsidRPr="00DB7BB4">
          <w:rPr>
            <w:rStyle w:val="Emphasis"/>
          </w:rPr>
          <w:t>reaty</w:t>
        </w:r>
      </w:hyperlink>
      <w:r>
        <w:rPr>
          <w:rStyle w:val="Emphasis"/>
        </w:rPr>
        <w:t xml:space="preserve"> </w:t>
      </w:r>
      <w:r w:rsidRPr="00C42E72">
        <w:rPr>
          <w:rStyle w:val="Emphasis"/>
          <w:highlight w:val="green"/>
        </w:rPr>
        <w:t>prohibits</w:t>
      </w:r>
      <w:r w:rsidRPr="00131BDE">
        <w:rPr>
          <w:rStyle w:val="StyleUnderline"/>
        </w:rPr>
        <w:t xml:space="preserve"> any </w:t>
      </w:r>
      <w:r w:rsidRPr="00C42E72">
        <w:rPr>
          <w:rStyle w:val="StyleUnderline"/>
          <w:highlight w:val="green"/>
        </w:rPr>
        <w:t xml:space="preserve">assertion of </w:t>
      </w:r>
      <w:r w:rsidRPr="00C42E72">
        <w:rPr>
          <w:rStyle w:val="Emphasis"/>
          <w:highlight w:val="green"/>
        </w:rPr>
        <w:t>sovereignty</w:t>
      </w:r>
      <w:r w:rsidRPr="004779F0">
        <w:rPr>
          <w:sz w:val="16"/>
        </w:rPr>
        <w:t xml:space="preserve"> on the moon or any other celestial body. However, </w:t>
      </w:r>
      <w:r w:rsidRPr="00C42E72">
        <w:rPr>
          <w:rStyle w:val="Emphasis"/>
          <w:highlight w:val="green"/>
        </w:rPr>
        <w:t>Congress passed</w:t>
      </w:r>
      <w:r w:rsidRPr="00131BDE">
        <w:rPr>
          <w:rStyle w:val="StyleUnderline"/>
        </w:rPr>
        <w:t xml:space="preserve"> a law a few years ago called </w:t>
      </w:r>
      <w:r w:rsidRPr="00C42E72">
        <w:rPr>
          <w:rStyle w:val="Emphasis"/>
          <w:highlight w:val="green"/>
        </w:rPr>
        <w:t>the</w:t>
      </w:r>
      <w:r>
        <w:rPr>
          <w:rStyle w:val="Emphasis"/>
        </w:rPr>
        <w:t xml:space="preserve"> </w:t>
      </w:r>
      <w:hyperlink r:id="rId18" w:history="1">
        <w:r w:rsidRPr="00C42E72">
          <w:rPr>
            <w:rStyle w:val="Emphasis"/>
            <w:highlight w:val="green"/>
          </w:rPr>
          <w:t>U.S.</w:t>
        </w:r>
        <w:r w:rsidRPr="00DB7BB4">
          <w:rPr>
            <w:rStyle w:val="Emphasis"/>
          </w:rPr>
          <w:t xml:space="preserve"> </w:t>
        </w:r>
        <w:r w:rsidRPr="00C42E72">
          <w:rPr>
            <w:rStyle w:val="Emphasis"/>
            <w:highlight w:val="green"/>
          </w:rPr>
          <w:t>S</w:t>
        </w:r>
        <w:r w:rsidRPr="00DB7BB4">
          <w:rPr>
            <w:rStyle w:val="Emphasis"/>
          </w:rPr>
          <w:t xml:space="preserve">pace </w:t>
        </w:r>
        <w:r w:rsidRPr="00C42E72">
          <w:rPr>
            <w:rStyle w:val="Emphasis"/>
            <w:highlight w:val="green"/>
          </w:rPr>
          <w:t>L</w:t>
        </w:r>
        <w:r w:rsidRPr="00DB7BB4">
          <w:rPr>
            <w:rStyle w:val="Emphasis"/>
          </w:rPr>
          <w:t xml:space="preserve">aunch </w:t>
        </w:r>
        <w:r w:rsidRPr="00C42E72">
          <w:rPr>
            <w:rStyle w:val="Emphasis"/>
            <w:highlight w:val="green"/>
          </w:rPr>
          <w:t>C</w:t>
        </w:r>
        <w:r w:rsidRPr="00DB7BB4">
          <w:rPr>
            <w:rStyle w:val="Emphasis"/>
          </w:rPr>
          <w:t xml:space="preserve">ompetitiveness </w:t>
        </w:r>
        <w:r w:rsidRPr="00C42E72">
          <w:rPr>
            <w:rStyle w:val="Emphasis"/>
            <w:highlight w:val="green"/>
          </w:rPr>
          <w:t>A</w:t>
        </w:r>
        <w:r w:rsidRPr="00DB7BB4">
          <w:rPr>
            <w:rStyle w:val="Emphasis"/>
          </w:rPr>
          <w:t>ct</w:t>
        </w:r>
      </w:hyperlink>
      <w:r>
        <w:rPr>
          <w:rStyle w:val="StyleUnderline"/>
        </w:rPr>
        <w:t xml:space="preserve"> </w:t>
      </w:r>
      <w:r w:rsidRPr="00131BDE">
        <w:rPr>
          <w:rStyle w:val="StyleUnderline"/>
        </w:rPr>
        <w:t xml:space="preserve">that </w:t>
      </w:r>
      <w:r w:rsidRPr="00C42E72">
        <w:rPr>
          <w:rStyle w:val="StyleUnderline"/>
          <w:highlight w:val="green"/>
        </w:rPr>
        <w:t>asserts</w:t>
      </w:r>
      <w:r w:rsidRPr="00C42E72">
        <w:rPr>
          <w:rStyle w:val="Emphasis"/>
          <w:highlight w:val="green"/>
        </w:rPr>
        <w:t xml:space="preserve"> </w:t>
      </w:r>
      <w:r w:rsidRPr="00C42E72">
        <w:rPr>
          <w:rStyle w:val="StyleUnderline"/>
          <w:highlight w:val="green"/>
        </w:rPr>
        <w:t>that</w:t>
      </w:r>
      <w:r w:rsidRPr="00DB7BB4">
        <w:rPr>
          <w:rStyle w:val="Emphasis"/>
        </w:rPr>
        <w:t xml:space="preserve"> American </w:t>
      </w:r>
      <w:r w:rsidRPr="00C42E72">
        <w:rPr>
          <w:rStyle w:val="Emphasis"/>
          <w:highlight w:val="green"/>
        </w:rPr>
        <w:t>citizens who mine</w:t>
      </w:r>
      <w:r w:rsidRPr="00DB7BB4">
        <w:rPr>
          <w:rStyle w:val="Emphasis"/>
        </w:rPr>
        <w:t xml:space="preserve"> space resources</w:t>
      </w:r>
      <w:r w:rsidRPr="004779F0">
        <w:rPr>
          <w:sz w:val="16"/>
        </w:rPr>
        <w:t>,</w:t>
      </w:r>
      <w:r w:rsidRPr="00C42E72">
        <w:rPr>
          <w:rStyle w:val="StyleUnderline"/>
        </w:rPr>
        <w:t xml:space="preserve"> including </w:t>
      </w:r>
      <w:r w:rsidRPr="00C42E72">
        <w:rPr>
          <w:rStyle w:val="StyleUnderline"/>
          <w:highlight w:val="green"/>
        </w:rPr>
        <w:t>on the moon</w:t>
      </w:r>
      <w:r w:rsidRPr="004779F0">
        <w:rPr>
          <w:sz w:val="16"/>
        </w:rPr>
        <w:t xml:space="preserve">, </w:t>
      </w:r>
      <w:r w:rsidRPr="00C42E72">
        <w:rPr>
          <w:rStyle w:val="Emphasis"/>
          <w:highlight w:val="green"/>
        </w:rPr>
        <w:t>own those</w:t>
      </w:r>
      <w:r w:rsidRPr="00DB7BB4">
        <w:rPr>
          <w:rStyle w:val="Emphasis"/>
        </w:rPr>
        <w:t xml:space="preserve"> resources</w:t>
      </w:r>
      <w:r w:rsidRPr="004779F0">
        <w:rPr>
          <w:sz w:val="16"/>
        </w:rPr>
        <w:t xml:space="preserve">. </w:t>
      </w:r>
      <w:r w:rsidRPr="00131BDE">
        <w:rPr>
          <w:rStyle w:val="StyleUnderline"/>
        </w:rPr>
        <w:t xml:space="preserve">The fact that </w:t>
      </w:r>
      <w:r w:rsidRPr="00C42E72">
        <w:rPr>
          <w:rStyle w:val="Emphasis"/>
          <w:highlight w:val="green"/>
        </w:rPr>
        <w:t>the United States owns</w:t>
      </w:r>
      <w:r w:rsidRPr="00131BDE">
        <w:rPr>
          <w:rStyle w:val="StyleUnderline"/>
        </w:rPr>
        <w:t xml:space="preserve"> the </w:t>
      </w:r>
      <w:r w:rsidRPr="00DB7BB4">
        <w:rPr>
          <w:rStyle w:val="Emphasis"/>
        </w:rPr>
        <w:t xml:space="preserve">moon </w:t>
      </w:r>
      <w:r w:rsidRPr="00C42E72">
        <w:rPr>
          <w:rStyle w:val="Emphasis"/>
          <w:highlight w:val="green"/>
        </w:rPr>
        <w:t>rocks</w:t>
      </w:r>
      <w:r w:rsidRPr="00131BDE">
        <w:rPr>
          <w:rStyle w:val="StyleUnderline"/>
        </w:rPr>
        <w:t xml:space="preserve"> that </w:t>
      </w:r>
      <w:r w:rsidRPr="00C42E72">
        <w:rPr>
          <w:rStyle w:val="StyleUnderline"/>
          <w:highlight w:val="green"/>
        </w:rPr>
        <w:t>the Apollo astronauts gathered</w:t>
      </w:r>
      <w:r w:rsidRPr="00131BDE">
        <w:rPr>
          <w:rStyle w:val="StyleUnderline"/>
        </w:rPr>
        <w:t xml:space="preserve"> is </w:t>
      </w:r>
      <w:r w:rsidRPr="00C42E72">
        <w:rPr>
          <w:rStyle w:val="Emphasis"/>
          <w:highlight w:val="green"/>
        </w:rPr>
        <w:t>seen as</w:t>
      </w:r>
      <w:r w:rsidRPr="00C42E72">
        <w:rPr>
          <w:rStyle w:val="StyleUnderline"/>
          <w:highlight w:val="green"/>
        </w:rPr>
        <w:t xml:space="preserve"> a </w:t>
      </w:r>
      <w:r w:rsidRPr="00C42E72">
        <w:rPr>
          <w:rStyle w:val="Emphasis"/>
          <w:highlight w:val="green"/>
        </w:rPr>
        <w:t>precedent</w:t>
      </w:r>
      <w:r w:rsidRPr="004779F0">
        <w:rPr>
          <w:sz w:val="16"/>
        </w:rPr>
        <w:t xml:space="preserve">. On the other hand, some suggest that since the act can be seen as an </w:t>
      </w:r>
      <w:r w:rsidRPr="00131BDE">
        <w:rPr>
          <w:rStyle w:val="StyleUnderline"/>
        </w:rPr>
        <w:t>assertion of sovereignty</w:t>
      </w:r>
      <w:r w:rsidRPr="004779F0">
        <w:rPr>
          <w:sz w:val="16"/>
        </w:rPr>
        <w:t xml:space="preserve">, it </w:t>
      </w:r>
      <w:r w:rsidRPr="00131BDE">
        <w:rPr>
          <w:rStyle w:val="StyleUnderline"/>
        </w:rPr>
        <w:t>violates the spirit of the Outer Space Treaty</w:t>
      </w:r>
      <w:r w:rsidRPr="004779F0">
        <w:rPr>
          <w:sz w:val="16"/>
        </w:rPr>
        <w:t xml:space="preserve">. The governments of China and Russia might be expected to support the latter view. </w:t>
      </w:r>
      <w:r w:rsidRPr="00131BDE">
        <w:rPr>
          <w:rStyle w:val="StyleUnderline"/>
        </w:rPr>
        <w:t xml:space="preserve">In order </w:t>
      </w:r>
      <w:r w:rsidRPr="00C42E72">
        <w:rPr>
          <w:rStyle w:val="Emphasis"/>
          <w:highlight w:val="green"/>
        </w:rPr>
        <w:t>to avoid conflict</w:t>
      </w:r>
      <w:r w:rsidRPr="00C42E72">
        <w:rPr>
          <w:rStyle w:val="StyleUnderline"/>
          <w:highlight w:val="green"/>
        </w:rPr>
        <w:t xml:space="preserve"> over resources</w:t>
      </w:r>
      <w:r w:rsidRPr="004779F0">
        <w:rPr>
          <w:sz w:val="16"/>
        </w:rPr>
        <w:t xml:space="preserve"> on the moon or anywhere else in space, </w:t>
      </w:r>
      <w:r w:rsidRPr="00DB7BB4">
        <w:rPr>
          <w:rStyle w:val="Emphasis"/>
        </w:rPr>
        <w:t xml:space="preserve">some kind of </w:t>
      </w:r>
      <w:r w:rsidRPr="00C42E72">
        <w:rPr>
          <w:rStyle w:val="Emphasis"/>
          <w:highlight w:val="green"/>
        </w:rPr>
        <w:t>agreement</w:t>
      </w:r>
      <w:r w:rsidRPr="004779F0">
        <w:rPr>
          <w:sz w:val="16"/>
        </w:rPr>
        <w:t xml:space="preserve">, </w:t>
      </w:r>
      <w:r w:rsidRPr="00131BDE">
        <w:rPr>
          <w:rStyle w:val="StyleUnderline"/>
        </w:rPr>
        <w:t>perhaps based on the</w:t>
      </w:r>
      <w:r>
        <w:rPr>
          <w:rStyle w:val="StyleUnderline"/>
        </w:rPr>
        <w:t xml:space="preserve"> </w:t>
      </w:r>
      <w:hyperlink r:id="rId19" w:history="1">
        <w:r w:rsidRPr="00131BDE">
          <w:rPr>
            <w:rStyle w:val="StyleUnderline"/>
          </w:rPr>
          <w:t>Artemis Accords,</w:t>
        </w:r>
      </w:hyperlink>
      <w:r w:rsidRPr="004779F0">
        <w:rPr>
          <w:sz w:val="16"/>
        </w:rPr>
        <w:t xml:space="preserve"> </w:t>
      </w:r>
      <w:r w:rsidRPr="00C42E72">
        <w:rPr>
          <w:rStyle w:val="Emphasis"/>
          <w:highlight w:val="green"/>
        </w:rPr>
        <w:t>needs to be struck</w:t>
      </w:r>
      <w:r w:rsidRPr="00131BDE">
        <w:rPr>
          <w:rStyle w:val="StyleUnderline"/>
        </w:rPr>
        <w:t xml:space="preserve"> between the Artemis Alliance and the Sino-Russian Axis</w:t>
      </w:r>
      <w:r w:rsidRPr="004779F0">
        <w:rPr>
          <w:sz w:val="16"/>
        </w:rPr>
        <w:t xml:space="preserve">. The first side to exploit a deposit of minerals should own it. </w:t>
      </w:r>
      <w:r w:rsidRPr="00C42E72">
        <w:rPr>
          <w:rStyle w:val="Emphasis"/>
          <w:highlight w:val="green"/>
        </w:rPr>
        <w:t>Otherwise</w:t>
      </w:r>
      <w:r w:rsidRPr="004779F0">
        <w:rPr>
          <w:sz w:val="16"/>
        </w:rPr>
        <w:t xml:space="preserve">, </w:t>
      </w:r>
      <w:r w:rsidRPr="00DB7BB4">
        <w:rPr>
          <w:rStyle w:val="Emphasis"/>
        </w:rPr>
        <w:t xml:space="preserve">we might </w:t>
      </w:r>
      <w:r w:rsidRPr="00C42E72">
        <w:rPr>
          <w:rStyle w:val="Emphasis"/>
          <w:highlight w:val="green"/>
        </w:rPr>
        <w:t>expect</w:t>
      </w:r>
      <w:r w:rsidRPr="00131BDE">
        <w:rPr>
          <w:rStyle w:val="StyleUnderline"/>
        </w:rPr>
        <w:t xml:space="preserve"> the possibility that </w:t>
      </w:r>
      <w:r w:rsidRPr="00C42E72">
        <w:rPr>
          <w:rStyle w:val="Emphasis"/>
          <w:highlight w:val="green"/>
        </w:rPr>
        <w:t>the Third World War</w:t>
      </w:r>
      <w:r w:rsidRPr="00131BDE">
        <w:rPr>
          <w:rStyle w:val="StyleUnderline"/>
        </w:rPr>
        <w:t xml:space="preserve"> might start on the moon </w:t>
      </w:r>
      <w:r w:rsidRPr="00DB7BB4">
        <w:rPr>
          <w:rStyle w:val="Emphasis"/>
        </w:rPr>
        <w:t>with catastrophic consequences</w:t>
      </w:r>
      <w:r w:rsidRPr="004779F0">
        <w:rPr>
          <w:sz w:val="16"/>
        </w:rPr>
        <w:t>.</w:t>
      </w:r>
    </w:p>
    <w:p w14:paraId="46462290" w14:textId="77777777" w:rsidR="00B72833" w:rsidRPr="003B0EFC" w:rsidRDefault="00B72833" w:rsidP="00B72833"/>
    <w:p w14:paraId="0BA8B5A6" w14:textId="77777777" w:rsidR="00B72833" w:rsidRDefault="00B72833" w:rsidP="00B72833">
      <w:pPr>
        <w:pStyle w:val="Heading2"/>
      </w:pPr>
      <w:r>
        <w:t xml:space="preserve"> Advantages</w:t>
      </w:r>
    </w:p>
    <w:p w14:paraId="624D51C8" w14:textId="77777777" w:rsidR="00B72833" w:rsidRDefault="00B72833" w:rsidP="00B72833">
      <w:pPr>
        <w:pStyle w:val="Heading3"/>
      </w:pPr>
      <w:r>
        <w:t>Advantage – Lunar Competition</w:t>
      </w:r>
    </w:p>
    <w:p w14:paraId="4B475380" w14:textId="77777777" w:rsidR="00B72833" w:rsidRDefault="00B72833" w:rsidP="00B72833">
      <w:pPr>
        <w:pStyle w:val="Heading4"/>
      </w:pPr>
      <w:r>
        <w:t xml:space="preserve">Private companies are set to mine on the moon – </w:t>
      </w:r>
      <w:r w:rsidRPr="002D759C">
        <w:rPr>
          <w:u w:val="single"/>
        </w:rPr>
        <w:t>financial incentives</w:t>
      </w:r>
      <w:r>
        <w:t xml:space="preserve"> and </w:t>
      </w:r>
      <w:r w:rsidRPr="002D759C">
        <w:rPr>
          <w:u w:val="single"/>
        </w:rPr>
        <w:t>state funding</w:t>
      </w:r>
      <w:r>
        <w:t xml:space="preserve"> set a legal precedent for private activity on the moon.</w:t>
      </w:r>
    </w:p>
    <w:p w14:paraId="0A5B3A48" w14:textId="77777777" w:rsidR="00B72833" w:rsidRPr="00214EEF" w:rsidRDefault="00B72833" w:rsidP="00B72833">
      <w:r w:rsidRPr="00C03324">
        <w:rPr>
          <w:b/>
          <w:bCs/>
          <w:szCs w:val="26"/>
        </w:rPr>
        <w:t>Helmore 20</w:t>
      </w:r>
      <w:r>
        <w:t xml:space="preserve"> [Edward Helmore</w:t>
      </w:r>
      <w:r w:rsidRPr="00214EEF">
        <w:t xml:space="preserve">, 9-11-2020, "Nasa is looking for private companies to help mine the moon," </w:t>
      </w:r>
      <w:hyperlink r:id="rId20" w:history="1">
        <w:r w:rsidRPr="00116717">
          <w:rPr>
            <w:rStyle w:val="Hyperlink"/>
          </w:rPr>
          <w:t>https://www.theguardian.com/science/2020/sep/11/nasa-moon-mining-private-companies</w:t>
        </w:r>
      </w:hyperlink>
      <w:r>
        <w:t>] [pT]</w:t>
      </w:r>
    </w:p>
    <w:p w14:paraId="68D79B65" w14:textId="77777777" w:rsidR="00B72833" w:rsidRDefault="00B72833" w:rsidP="00B72833">
      <w:pPr>
        <w:rPr>
          <w:sz w:val="16"/>
        </w:rPr>
      </w:pPr>
      <w:r w:rsidRPr="009E39B1">
        <w:rPr>
          <w:rStyle w:val="Emphasis"/>
          <w:highlight w:val="green"/>
        </w:rPr>
        <w:t>Nasa</w:t>
      </w:r>
      <w:r w:rsidRPr="004779F0">
        <w:rPr>
          <w:sz w:val="16"/>
        </w:rPr>
        <w:t xml:space="preserve"> has announced it is </w:t>
      </w:r>
      <w:r w:rsidRPr="009E39B1">
        <w:rPr>
          <w:rStyle w:val="Emphasis"/>
          <w:highlight w:val="green"/>
        </w:rPr>
        <w:t>looking for</w:t>
      </w:r>
      <w:r w:rsidRPr="009E39B1">
        <w:rPr>
          <w:rStyle w:val="Emphasis"/>
        </w:rPr>
        <w:t xml:space="preserve"> private </w:t>
      </w:r>
      <w:r w:rsidRPr="009E39B1">
        <w:rPr>
          <w:rStyle w:val="Emphasis"/>
          <w:highlight w:val="green"/>
        </w:rPr>
        <w:t>companies</w:t>
      </w:r>
      <w:r w:rsidRPr="009E39B1">
        <w:rPr>
          <w:rStyle w:val="Emphasis"/>
        </w:rPr>
        <w:t xml:space="preserve"> to go </w:t>
      </w:r>
      <w:r w:rsidRPr="009E39B1">
        <w:rPr>
          <w:rStyle w:val="Emphasis"/>
          <w:highlight w:val="green"/>
        </w:rPr>
        <w:t>to</w:t>
      </w:r>
      <w:r w:rsidRPr="009E39B1">
        <w:rPr>
          <w:rStyle w:val="Emphasis"/>
        </w:rPr>
        <w:t xml:space="preserve"> the moon</w:t>
      </w:r>
      <w:r w:rsidRPr="000E73CF">
        <w:rPr>
          <w:rStyle w:val="StyleUnderline"/>
        </w:rPr>
        <w:t xml:space="preserve"> and </w:t>
      </w:r>
      <w:r w:rsidRPr="009E39B1">
        <w:rPr>
          <w:rStyle w:val="StyleUnderline"/>
          <w:highlight w:val="green"/>
        </w:rPr>
        <w:t>collect</w:t>
      </w:r>
      <w:r w:rsidRPr="000E73CF">
        <w:rPr>
          <w:rStyle w:val="StyleUnderline"/>
        </w:rPr>
        <w:t xml:space="preserve"> dust and </w:t>
      </w:r>
      <w:r w:rsidRPr="009E39B1">
        <w:rPr>
          <w:rStyle w:val="StyleUnderline"/>
          <w:highlight w:val="green"/>
        </w:rPr>
        <w:t>rocks</w:t>
      </w:r>
      <w:r w:rsidRPr="000E73CF">
        <w:rPr>
          <w:rStyle w:val="StyleUnderline"/>
        </w:rPr>
        <w:t xml:space="preserve"> from the surface and </w:t>
      </w:r>
      <w:r w:rsidRPr="009E39B1">
        <w:rPr>
          <w:rStyle w:val="StyleUnderline"/>
          <w:highlight w:val="green"/>
        </w:rPr>
        <w:t>bring them</w:t>
      </w:r>
      <w:r w:rsidRPr="000E73CF">
        <w:rPr>
          <w:rStyle w:val="StyleUnderline"/>
        </w:rPr>
        <w:t xml:space="preserve"> back </w:t>
      </w:r>
      <w:r w:rsidRPr="009E39B1">
        <w:rPr>
          <w:rStyle w:val="StyleUnderline"/>
          <w:highlight w:val="green"/>
        </w:rPr>
        <w:t>to Earth</w:t>
      </w:r>
      <w:r w:rsidRPr="000E73CF">
        <w:rPr>
          <w:rStyle w:val="StyleUnderline"/>
        </w:rPr>
        <w:t>.</w:t>
      </w:r>
      <w:r>
        <w:rPr>
          <w:rStyle w:val="StyleUnderline"/>
        </w:rPr>
        <w:t xml:space="preserve"> </w:t>
      </w:r>
      <w:r w:rsidRPr="000E73CF">
        <w:rPr>
          <w:rStyle w:val="StyleUnderline"/>
        </w:rPr>
        <w:t xml:space="preserve">The </w:t>
      </w:r>
      <w:r w:rsidRPr="009E39B1">
        <w:rPr>
          <w:rStyle w:val="StyleUnderline"/>
          <w:highlight w:val="green"/>
        </w:rPr>
        <w:t>American space agency would</w:t>
      </w:r>
      <w:r w:rsidRPr="000E73CF">
        <w:rPr>
          <w:rStyle w:val="StyleUnderline"/>
        </w:rPr>
        <w:t xml:space="preserve"> then </w:t>
      </w:r>
      <w:r w:rsidRPr="009E39B1">
        <w:rPr>
          <w:rStyle w:val="StyleUnderline"/>
          <w:highlight w:val="green"/>
        </w:rPr>
        <w:t>buy the</w:t>
      </w:r>
      <w:r w:rsidRPr="000E73CF">
        <w:rPr>
          <w:rStyle w:val="StyleUnderline"/>
        </w:rPr>
        <w:t xml:space="preserve"> moon </w:t>
      </w:r>
      <w:r w:rsidRPr="009E39B1">
        <w:rPr>
          <w:rStyle w:val="StyleUnderline"/>
          <w:highlight w:val="green"/>
        </w:rPr>
        <w:t>samples</w:t>
      </w:r>
      <w:r w:rsidRPr="004779F0">
        <w:rPr>
          <w:sz w:val="16"/>
        </w:rPr>
        <w:t xml:space="preserve"> in amounts between 50 to 500 grams for between $15,000 to $25,000. The Nasa administrator, Jim </w:t>
      </w:r>
      <w:r w:rsidRPr="000E73CF">
        <w:rPr>
          <w:rStyle w:val="StyleUnderline"/>
        </w:rPr>
        <w:t>Bridenstine</w:t>
      </w:r>
      <w:r w:rsidRPr="004779F0">
        <w:rPr>
          <w:sz w:val="16"/>
        </w:rPr>
        <w:t xml:space="preserve">, </w:t>
      </w:r>
      <w:r w:rsidRPr="000E73CF">
        <w:rPr>
          <w:rStyle w:val="StyleUnderline"/>
        </w:rPr>
        <w:t>announced</w:t>
      </w:r>
      <w:r w:rsidRPr="004779F0">
        <w:rPr>
          <w:sz w:val="16"/>
        </w:rPr>
        <w:t xml:space="preserve"> on Thursday that </w:t>
      </w:r>
      <w:r w:rsidRPr="000E73CF">
        <w:rPr>
          <w:rStyle w:val="StyleUnderline"/>
        </w:rPr>
        <w:t xml:space="preserve">the </w:t>
      </w:r>
      <w:r w:rsidRPr="009E39B1">
        <w:rPr>
          <w:rStyle w:val="Emphasis"/>
        </w:rPr>
        <w:t>moon material collection would become part of a technology development</w:t>
      </w:r>
      <w:r w:rsidRPr="000E73CF">
        <w:rPr>
          <w:rStyle w:val="StyleUnderline"/>
        </w:rPr>
        <w:t xml:space="preserve"> program that would help astronauts</w:t>
      </w:r>
      <w:r w:rsidRPr="004779F0">
        <w:rPr>
          <w:sz w:val="16"/>
        </w:rPr>
        <w:t xml:space="preserve"> “</w:t>
      </w:r>
      <w:r w:rsidRPr="009E39B1">
        <w:rPr>
          <w:rStyle w:val="Emphasis"/>
        </w:rPr>
        <w:t>live off the land</w:t>
      </w:r>
      <w:r w:rsidRPr="004779F0">
        <w:rPr>
          <w:sz w:val="16"/>
        </w:rPr>
        <w:t xml:space="preserve">” for crewed missions in the future to the moon or elsewhere. Bridenstine </w:t>
      </w:r>
      <w:hyperlink r:id="rId21" w:history="1">
        <w:r w:rsidRPr="004779F0">
          <w:rPr>
            <w:rStyle w:val="Hyperlink"/>
            <w:sz w:val="16"/>
          </w:rPr>
          <w:t>wrote that the agency</w:t>
        </w:r>
      </w:hyperlink>
      <w:r w:rsidRPr="004779F0">
        <w:rPr>
          <w:sz w:val="16"/>
        </w:rPr>
        <w:t xml:space="preserve"> “is buying lunar soil from a commercial provider. It’s time to establish the regulatory certainty to extract and trade space resources.” </w:t>
      </w:r>
      <w:r w:rsidRPr="000E73CF">
        <w:rPr>
          <w:rStyle w:val="StyleUnderline"/>
        </w:rPr>
        <w:t xml:space="preserve">The </w:t>
      </w:r>
      <w:r w:rsidRPr="009E39B1">
        <w:rPr>
          <w:rStyle w:val="Emphasis"/>
          <w:highlight w:val="green"/>
        </w:rPr>
        <w:t>collection</w:t>
      </w:r>
      <w:r w:rsidRPr="009E39B1">
        <w:rPr>
          <w:rStyle w:val="StyleUnderline"/>
          <w:highlight w:val="green"/>
        </w:rPr>
        <w:t xml:space="preserve"> is </w:t>
      </w:r>
      <w:r w:rsidRPr="009E39B1">
        <w:rPr>
          <w:rStyle w:val="Emphasis"/>
          <w:highlight w:val="green"/>
        </w:rPr>
        <w:t>part of</w:t>
      </w:r>
      <w:r w:rsidRPr="009E39B1">
        <w:rPr>
          <w:rStyle w:val="Emphasis"/>
        </w:rPr>
        <w:t xml:space="preserve"> Nasa’s</w:t>
      </w:r>
      <w:r>
        <w:rPr>
          <w:rStyle w:val="Emphasis"/>
        </w:rPr>
        <w:t xml:space="preserve"> </w:t>
      </w:r>
      <w:hyperlink r:id="rId22" w:history="1">
        <w:r w:rsidRPr="009E39B1">
          <w:rPr>
            <w:rStyle w:val="Emphasis"/>
            <w:highlight w:val="green"/>
          </w:rPr>
          <w:t>Artemis</w:t>
        </w:r>
      </w:hyperlink>
      <w:r>
        <w:rPr>
          <w:rStyle w:val="Emphasis"/>
        </w:rPr>
        <w:t xml:space="preserve"> </w:t>
      </w:r>
      <w:r w:rsidRPr="009E39B1">
        <w:rPr>
          <w:rStyle w:val="Emphasis"/>
        </w:rPr>
        <w:t xml:space="preserve">lunar exploration </w:t>
      </w:r>
      <w:r w:rsidRPr="009E39B1">
        <w:rPr>
          <w:rStyle w:val="Emphasis"/>
          <w:highlight w:val="green"/>
        </w:rPr>
        <w:t>program</w:t>
      </w:r>
      <w:r w:rsidRPr="004779F0">
        <w:rPr>
          <w:sz w:val="16"/>
        </w:rPr>
        <w:t xml:space="preserve"> established last year to land US astronauts, including the first woman and the next man, on the moon by 2024. The agency has indicated that </w:t>
      </w:r>
      <w:r w:rsidRPr="009E39B1">
        <w:rPr>
          <w:rStyle w:val="Emphasis"/>
        </w:rPr>
        <w:t>missions</w:t>
      </w:r>
      <w:r w:rsidRPr="000E73CF">
        <w:rPr>
          <w:rStyle w:val="StyleUnderline"/>
        </w:rPr>
        <w:t xml:space="preserve"> further afield</w:t>
      </w:r>
      <w:r w:rsidRPr="004779F0">
        <w:rPr>
          <w:sz w:val="16"/>
        </w:rPr>
        <w:t xml:space="preserve">, to Mars for instance, </w:t>
      </w:r>
      <w:r w:rsidRPr="000E73CF">
        <w:rPr>
          <w:rStyle w:val="StyleUnderline"/>
        </w:rPr>
        <w:t xml:space="preserve">will </w:t>
      </w:r>
      <w:r w:rsidRPr="009E39B1">
        <w:rPr>
          <w:rStyle w:val="Emphasis"/>
        </w:rPr>
        <w:t>require</w:t>
      </w:r>
      <w:r w:rsidRPr="000E73CF">
        <w:rPr>
          <w:rStyle w:val="StyleUnderline"/>
        </w:rPr>
        <w:t xml:space="preserve"> the use of </w:t>
      </w:r>
      <w:r w:rsidRPr="009E39B1">
        <w:rPr>
          <w:rStyle w:val="Emphasis"/>
        </w:rPr>
        <w:t>locally mined resources</w:t>
      </w:r>
      <w:r w:rsidRPr="004779F0">
        <w:rPr>
          <w:sz w:val="16"/>
        </w:rPr>
        <w:t xml:space="preserve">. “We will use what we learn on and around the moon to take </w:t>
      </w:r>
      <w:hyperlink r:id="rId23" w:history="1">
        <w:r w:rsidRPr="004779F0">
          <w:rPr>
            <w:rStyle w:val="Hyperlink"/>
            <w:sz w:val="16"/>
          </w:rPr>
          <w:t>the next giant leap</w:t>
        </w:r>
      </w:hyperlink>
      <w:r w:rsidRPr="004779F0">
        <w:rPr>
          <w:sz w:val="16"/>
        </w:rPr>
        <w:t xml:space="preserve"> – sending astronauts to Mars,” Bridenstine wrote. </w:t>
      </w:r>
      <w:hyperlink r:id="rId24" w:history="1">
        <w:r w:rsidRPr="004779F0">
          <w:rPr>
            <w:rStyle w:val="Hyperlink"/>
            <w:sz w:val="16"/>
          </w:rPr>
          <w:t>In a blogpost,</w:t>
        </w:r>
      </w:hyperlink>
      <w:r w:rsidRPr="004779F0">
        <w:rPr>
          <w:sz w:val="16"/>
        </w:rPr>
        <w:t xml:space="preserve"> </w:t>
      </w:r>
      <w:r w:rsidRPr="009E39B1">
        <w:rPr>
          <w:rStyle w:val="StyleUnderline"/>
        </w:rPr>
        <w:t>Bridenstine said the</w:t>
      </w:r>
      <w:r w:rsidRPr="000E73CF">
        <w:rPr>
          <w:rStyle w:val="StyleUnderline"/>
        </w:rPr>
        <w:t xml:space="preserve"> effort would comply with the</w:t>
      </w:r>
      <w:r>
        <w:rPr>
          <w:rStyle w:val="StyleUnderline"/>
        </w:rPr>
        <w:t xml:space="preserve"> </w:t>
      </w:r>
      <w:hyperlink r:id="rId25" w:history="1">
        <w:r w:rsidRPr="000E73CF">
          <w:rPr>
            <w:rStyle w:val="StyleUnderline"/>
          </w:rPr>
          <w:t>Outer Space Treaty of 1967</w:t>
        </w:r>
      </w:hyperlink>
      <w:r w:rsidRPr="004779F0">
        <w:rPr>
          <w:sz w:val="16"/>
        </w:rPr>
        <w:t xml:space="preserve">, which says that </w:t>
      </w:r>
      <w:r w:rsidRPr="009E39B1">
        <w:rPr>
          <w:rStyle w:val="StyleUnderline"/>
          <w:highlight w:val="green"/>
        </w:rPr>
        <w:t>no country may lay sovereign claim</w:t>
      </w:r>
      <w:r w:rsidRPr="000E73CF">
        <w:rPr>
          <w:rStyle w:val="StyleUnderline"/>
        </w:rPr>
        <w:t xml:space="preserve"> to the moon</w:t>
      </w:r>
      <w:r w:rsidRPr="004779F0">
        <w:rPr>
          <w:sz w:val="16"/>
        </w:rPr>
        <w:t xml:space="preserve"> or other celestial bodies in much the same way that the Antarctic continent is off-limits for territorial conquest. In May, Nasa</w:t>
      </w:r>
      <w:hyperlink r:id="rId26" w:history="1">
        <w:r w:rsidRPr="004779F0">
          <w:rPr>
            <w:rStyle w:val="Hyperlink"/>
            <w:sz w:val="16"/>
          </w:rPr>
          <w:t xml:space="preserve"> unveiled a legal framework</w:t>
        </w:r>
      </w:hyperlink>
      <w:r w:rsidRPr="004779F0">
        <w:rPr>
          <w:sz w:val="16"/>
        </w:rPr>
        <w:t xml:space="preserve"> that would govern the behavior of countries and companies in space and on the moon. The legal framework, known as the Artemis Accords, include the creation of “safety zones” around sites where mining and exploration would take place on the lunar surface. Nasa’s top administrator also told a </w:t>
      </w:r>
      <w:hyperlink r:id="rId27" w:history="1">
        <w:r w:rsidRPr="004779F0">
          <w:rPr>
            <w:rStyle w:val="Hyperlink"/>
            <w:sz w:val="16"/>
          </w:rPr>
          <w:t xml:space="preserve">forum </w:t>
        </w:r>
      </w:hyperlink>
      <w:r w:rsidRPr="004779F0">
        <w:rPr>
          <w:sz w:val="16"/>
        </w:rPr>
        <w:t xml:space="preserve">held by the Secure World Foundation that the policies that will govern mining from celestial bodies would be much the same as those that currently exist for the world’s oceans. “We do believe </w:t>
      </w:r>
      <w:r w:rsidRPr="00BB0A75">
        <w:rPr>
          <w:rStyle w:val="StyleUnderline"/>
        </w:rPr>
        <w:t xml:space="preserve">we can </w:t>
      </w:r>
      <w:r w:rsidRPr="009E39B1">
        <w:rPr>
          <w:rStyle w:val="Emphasis"/>
          <w:highlight w:val="green"/>
        </w:rPr>
        <w:t>extract</w:t>
      </w:r>
      <w:r w:rsidRPr="009E39B1">
        <w:rPr>
          <w:rStyle w:val="StyleUnderline"/>
          <w:highlight w:val="green"/>
        </w:rPr>
        <w:t xml:space="preserve"> and utilize the </w:t>
      </w:r>
      <w:r w:rsidRPr="009E39B1">
        <w:rPr>
          <w:rStyle w:val="Emphasis"/>
          <w:highlight w:val="green"/>
        </w:rPr>
        <w:t>resources of the moon</w:t>
      </w:r>
      <w:r w:rsidRPr="004779F0">
        <w:rPr>
          <w:sz w:val="16"/>
        </w:rPr>
        <w:t xml:space="preserve">, </w:t>
      </w:r>
      <w:r w:rsidRPr="009E39B1">
        <w:rPr>
          <w:rStyle w:val="Emphasis"/>
        </w:rPr>
        <w:t xml:space="preserve">just as </w:t>
      </w:r>
      <w:r w:rsidRPr="00BB0A75">
        <w:rPr>
          <w:rStyle w:val="StyleUnderline"/>
        </w:rPr>
        <w:t xml:space="preserve">we can extract and utilize tuna from </w:t>
      </w:r>
      <w:r w:rsidRPr="009E39B1">
        <w:rPr>
          <w:rStyle w:val="Emphasis"/>
        </w:rPr>
        <w:t>the ocean</w:t>
      </w:r>
      <w:r w:rsidRPr="004779F0">
        <w:rPr>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5C0558">
        <w:rPr>
          <w:rStyle w:val="Emphasis"/>
          <w:highlight w:val="green"/>
        </w:rPr>
        <w:t>Nasa</w:t>
      </w:r>
      <w:r w:rsidRPr="00BB0A75">
        <w:rPr>
          <w:rStyle w:val="StyleUnderline"/>
        </w:rPr>
        <w:t xml:space="preserve"> already </w:t>
      </w:r>
      <w:r w:rsidRPr="005C0558">
        <w:rPr>
          <w:rStyle w:val="Emphasis"/>
          <w:highlight w:val="green"/>
        </w:rPr>
        <w:t>has a</w:t>
      </w:r>
      <w:r w:rsidRPr="009E39B1">
        <w:rPr>
          <w:rStyle w:val="StyleUnderline"/>
          <w:highlight w:val="green"/>
        </w:rPr>
        <w:t xml:space="preserve"> separate </w:t>
      </w:r>
      <w:r w:rsidRPr="005C0558">
        <w:rPr>
          <w:rStyle w:val="Emphasis"/>
          <w:highlight w:val="green"/>
        </w:rPr>
        <w:t>program to contract companies</w:t>
      </w:r>
      <w:r w:rsidRPr="009E39B1">
        <w:rPr>
          <w:rStyle w:val="StyleUnderline"/>
          <w:highlight w:val="green"/>
        </w:rPr>
        <w:t xml:space="preserve"> to fly science experiments and cargo to the moon</w:t>
      </w:r>
      <w:r w:rsidRPr="00BB0A75">
        <w:rPr>
          <w:rStyle w:val="StyleUnderline"/>
        </w:rPr>
        <w:t xml:space="preserve"> ahead of a human landing</w:t>
      </w:r>
      <w:r w:rsidRPr="004779F0">
        <w:rPr>
          <w:sz w:val="16"/>
        </w:rPr>
        <w:t xml:space="preserve">. Those include Astrobotic, SpaceX, Blue Origin, Sierra Nevada Corp and Lockheed Martin. Bridenstine said he anticipated some of those might also be interested in lunar mining. </w:t>
      </w:r>
      <w:r w:rsidRPr="00317731">
        <w:rPr>
          <w:rStyle w:val="StyleUnderline"/>
        </w:rPr>
        <w:t>Casey Dreier</w:t>
      </w:r>
      <w:r w:rsidRPr="004779F0">
        <w:rPr>
          <w:sz w:val="16"/>
        </w:rPr>
        <w:t xml:space="preserve">, chief advocate &amp; senior space policy adviser at the Planetary Society, </w:t>
      </w:r>
      <w:hyperlink r:id="rId28" w:history="1">
        <w:r w:rsidRPr="004779F0">
          <w:rPr>
            <w:rStyle w:val="StyleUnderline"/>
            <w:sz w:val="16"/>
          </w:rPr>
          <w:t>wrote</w:t>
        </w:r>
        <w:r w:rsidRPr="004779F0">
          <w:rPr>
            <w:rStyle w:val="Hyperlink"/>
            <w:sz w:val="16"/>
          </w:rPr>
          <w:t xml:space="preserve"> on Twitter</w:t>
        </w:r>
      </w:hyperlink>
      <w:r w:rsidRPr="004779F0">
        <w:rPr>
          <w:sz w:val="16"/>
        </w:rPr>
        <w:t xml:space="preserve"> </w:t>
      </w:r>
      <w:r w:rsidRPr="00317731">
        <w:rPr>
          <w:rStyle w:val="StyleUnderline"/>
        </w:rPr>
        <w:t xml:space="preserve">that the </w:t>
      </w:r>
      <w:r w:rsidRPr="009E39B1">
        <w:rPr>
          <w:rStyle w:val="StyleUnderline"/>
          <w:highlight w:val="green"/>
        </w:rPr>
        <w:t>importance of Nasa’s announcement is</w:t>
      </w:r>
      <w:r w:rsidRPr="004779F0">
        <w:rPr>
          <w:sz w:val="16"/>
        </w:rPr>
        <w:t xml:space="preserve"> “</w:t>
      </w:r>
      <w:r w:rsidRPr="009E39B1">
        <w:rPr>
          <w:rStyle w:val="Emphasis"/>
        </w:rPr>
        <w:t>not</w:t>
      </w:r>
      <w:r w:rsidRPr="00317731">
        <w:rPr>
          <w:rStyle w:val="StyleUnderline"/>
        </w:rPr>
        <w:t xml:space="preserve"> so much </w:t>
      </w:r>
      <w:r w:rsidRPr="009E39B1">
        <w:rPr>
          <w:rStyle w:val="Emphasis"/>
        </w:rPr>
        <w:t>the financial incentive</w:t>
      </w:r>
      <w:r w:rsidRPr="00317731">
        <w:rPr>
          <w:rStyle w:val="StyleUnderline"/>
        </w:rPr>
        <w:t xml:space="preserve"> </w:t>
      </w:r>
      <w:r w:rsidRPr="004779F0">
        <w:rPr>
          <w:sz w:val="16"/>
        </w:rPr>
        <w:t xml:space="preserve">(which is tiny) </w:t>
      </w:r>
      <w:r w:rsidRPr="009E39B1">
        <w:rPr>
          <w:rStyle w:val="Emphasis"/>
        </w:rPr>
        <w:t xml:space="preserve">but in </w:t>
      </w:r>
      <w:r w:rsidRPr="009E39B1">
        <w:rPr>
          <w:rStyle w:val="Emphasis"/>
          <w:highlight w:val="green"/>
        </w:rPr>
        <w:t>establishing</w:t>
      </w:r>
      <w:r w:rsidRPr="009E39B1">
        <w:rPr>
          <w:rStyle w:val="Emphasis"/>
        </w:rPr>
        <w:t xml:space="preserve"> the </w:t>
      </w:r>
      <w:r w:rsidRPr="009E39B1">
        <w:rPr>
          <w:rStyle w:val="Emphasis"/>
          <w:highlight w:val="green"/>
        </w:rPr>
        <w:t>legal precedent</w:t>
      </w:r>
      <w:r w:rsidRPr="009E39B1">
        <w:rPr>
          <w:rStyle w:val="Emphasis"/>
        </w:rPr>
        <w:t xml:space="preserve"> that private companies can collect</w:t>
      </w:r>
      <w:r w:rsidRPr="00317731">
        <w:rPr>
          <w:rStyle w:val="StyleUnderline"/>
        </w:rPr>
        <w:t xml:space="preserve"> and sell </w:t>
      </w:r>
      <w:r w:rsidRPr="009E39B1">
        <w:rPr>
          <w:rStyle w:val="Emphasis"/>
        </w:rPr>
        <w:t>celestial materials</w:t>
      </w:r>
      <w:r w:rsidRPr="004779F0">
        <w:rPr>
          <w:sz w:val="16"/>
        </w:rPr>
        <w:t xml:space="preserve"> (with the explicit blessing of NASA/U.S. gov)”.</w:t>
      </w:r>
    </w:p>
    <w:p w14:paraId="32715738" w14:textId="77777777" w:rsidR="00B72833" w:rsidRPr="00A72D4C" w:rsidRDefault="00B72833" w:rsidP="00B72833">
      <w:pPr>
        <w:rPr>
          <w:sz w:val="16"/>
        </w:rPr>
      </w:pPr>
    </w:p>
    <w:p w14:paraId="6339EE4A" w14:textId="77777777" w:rsidR="00B72833" w:rsidRPr="00FF3F97" w:rsidRDefault="00B72833" w:rsidP="00B72833">
      <w:pPr>
        <w:rPr>
          <w:sz w:val="16"/>
        </w:rPr>
      </w:pPr>
    </w:p>
    <w:p w14:paraId="40778764" w14:textId="77777777" w:rsidR="00B72833" w:rsidRPr="00142F55" w:rsidRDefault="00B72833" w:rsidP="00B72833">
      <w:pPr>
        <w:pStyle w:val="Heading4"/>
      </w:pPr>
      <w:r>
        <w:t xml:space="preserve">The race to the lunar reservoir </w:t>
      </w:r>
      <w:r w:rsidRPr="00142F55">
        <w:rPr>
          <w:u w:val="single"/>
        </w:rPr>
        <w:t>ensures escalation</w:t>
      </w:r>
      <w:r>
        <w:t xml:space="preserve"> – only a prohibition on private entities checks. </w:t>
      </w:r>
    </w:p>
    <w:p w14:paraId="21B2679E" w14:textId="77777777" w:rsidR="00B72833" w:rsidRDefault="00B72833" w:rsidP="00B72833">
      <w:pPr>
        <w:rPr>
          <w:sz w:val="16"/>
          <w:szCs w:val="16"/>
        </w:rPr>
      </w:pPr>
    </w:p>
    <w:p w14:paraId="543DDD7B" w14:textId="1059F950" w:rsidR="00B72833" w:rsidRDefault="001F3139" w:rsidP="00B72833">
      <w:pPr>
        <w:pStyle w:val="Heading4"/>
        <w:rPr>
          <w:u w:val="single"/>
        </w:rPr>
      </w:pPr>
      <w:r>
        <w:t>1</w:t>
      </w:r>
      <w:r w:rsidR="00B72833">
        <w:t xml:space="preserve"> -- </w:t>
      </w:r>
      <w:r w:rsidR="00B72833" w:rsidRPr="00825DFC">
        <w:rPr>
          <w:u w:val="single"/>
        </w:rPr>
        <w:t>International Dominance</w:t>
      </w:r>
      <w:r w:rsidR="00B72833">
        <w:t xml:space="preserve"> – great powers want to appear </w:t>
      </w:r>
      <w:r w:rsidR="00B72833" w:rsidRPr="00C3587D">
        <w:rPr>
          <w:u w:val="single"/>
        </w:rPr>
        <w:t>hegemonically superior</w:t>
      </w:r>
      <w:r w:rsidR="00B72833">
        <w:t xml:space="preserve">. </w:t>
      </w:r>
    </w:p>
    <w:p w14:paraId="6466A3A7" w14:textId="77777777" w:rsidR="00B72833" w:rsidRPr="00F57707" w:rsidRDefault="00B72833" w:rsidP="00B72833">
      <w:pPr>
        <w:rPr>
          <w:rStyle w:val="Style13ptBold"/>
          <w:b w:val="0"/>
          <w:bCs/>
        </w:rPr>
      </w:pPr>
      <w:r>
        <w:rPr>
          <w:rStyle w:val="Style13ptBold"/>
        </w:rPr>
        <w:t xml:space="preserve">Cunningham </w:t>
      </w:r>
      <w:r w:rsidRPr="000C3466">
        <w:rPr>
          <w:rStyle w:val="Style13ptBold"/>
        </w:rPr>
        <w:t>22</w:t>
      </w:r>
      <w:r w:rsidRPr="000C3466">
        <w:rPr>
          <w:rStyle w:val="Style13ptBold"/>
          <w:b w:val="0"/>
        </w:rPr>
        <w:t xml:space="preserve"> [Philip J. Cunningham has been a regular visitor to China since 1983, working variously as a tour guide, TV producer, freelance writer, independent scholar and teacher. He has conducted media research in China as a Knight Fellow and Fulbright Scholar and was the recipient of a Nieman Fellowship at Harvard. He is the author of Tiananmen Moon, a first-hand account of the 1989 protests in Beijing.] “US extends rivalry with China to the moon as it resists cooperation and seeks control over mining,” January 23</w:t>
      </w:r>
      <w:r w:rsidRPr="000C3466">
        <w:rPr>
          <w:rStyle w:val="Style13ptBold"/>
          <w:b w:val="0"/>
          <w:vertAlign w:val="superscript"/>
        </w:rPr>
        <w:t>rd</w:t>
      </w:r>
      <w:r w:rsidRPr="000C3466">
        <w:rPr>
          <w:rStyle w:val="Style13ptBold"/>
          <w:b w:val="0"/>
        </w:rPr>
        <w:t xml:space="preserve">, 2022, South China Morning Post, </w:t>
      </w:r>
      <w:hyperlink r:id="rId29" w:history="1">
        <w:r w:rsidRPr="000C3466">
          <w:rPr>
            <w:rStyle w:val="Hyperlink"/>
            <w:bCs/>
          </w:rPr>
          <w:t>https://www.scmp.com/comment/opinion/article/3164195/us-extends-rivalry-china-moon-it-resists-cooperation-and-seeks</w:t>
        </w:r>
      </w:hyperlink>
      <w:r w:rsidRPr="000C3466">
        <w:rPr>
          <w:rStyle w:val="Style13ptBold"/>
          <w:b w:val="0"/>
        </w:rPr>
        <w:t>, VM</w:t>
      </w:r>
    </w:p>
    <w:p w14:paraId="50A1340E" w14:textId="77777777" w:rsidR="00B72833" w:rsidRDefault="00B72833" w:rsidP="00B72833">
      <w:pPr>
        <w:rPr>
          <w:rStyle w:val="Style13ptBold"/>
          <w:b w:val="0"/>
        </w:rPr>
      </w:pPr>
      <w:r w:rsidRPr="00B10642">
        <w:rPr>
          <w:rStyle w:val="Style13ptBold"/>
          <w:b w:val="0"/>
          <w:highlight w:val="green"/>
        </w:rPr>
        <w:t xml:space="preserve">US extends rivalry with China </w:t>
      </w:r>
      <w:r w:rsidRPr="00B10642">
        <w:rPr>
          <w:rStyle w:val="Style13ptBold"/>
          <w:highlight w:val="green"/>
        </w:rPr>
        <w:t>to the moon</w:t>
      </w:r>
      <w:r w:rsidRPr="00B10642">
        <w:rPr>
          <w:rStyle w:val="Style13ptBold"/>
          <w:b w:val="0"/>
          <w:highlight w:val="green"/>
        </w:rPr>
        <w:t xml:space="preserve"> as it</w:t>
      </w:r>
      <w:r w:rsidRPr="00B10642">
        <w:rPr>
          <w:rStyle w:val="Style13ptBold"/>
          <w:b w:val="0"/>
        </w:rPr>
        <w:t xml:space="preserve"> resists cooperation and </w:t>
      </w:r>
      <w:r w:rsidRPr="00B10642">
        <w:rPr>
          <w:rStyle w:val="Style13ptBold"/>
          <w:b w:val="0"/>
          <w:highlight w:val="green"/>
        </w:rPr>
        <w:t>seeks control over mining</w:t>
      </w:r>
      <w:r w:rsidRPr="00B10642">
        <w:rPr>
          <w:rStyle w:val="Style13ptBold"/>
          <w:b w:val="0"/>
          <w:sz w:val="16"/>
          <w:szCs w:val="16"/>
        </w:rPr>
        <w:t>;</w:t>
      </w:r>
      <w:r w:rsidRPr="000C3466">
        <w:rPr>
          <w:rStyle w:val="Style13ptBold"/>
          <w:b w:val="0"/>
          <w:sz w:val="16"/>
          <w:szCs w:val="16"/>
        </w:rPr>
        <w:t xml:space="preserve"> Nasa claims its Artemis lunar programme will promote diversity and cooperation, but fellow space powers China and Russia have been left out in the cold. With the US attempting to lay down rules for mineral extraction, the new space race looks set to divide the world – and the moon – along Cold War fault lines There’s enough strife on land, sea and in the air to keep US Cold Warriors and their Wolf Warrior counterparts in China sparring for a long time to come,</w:t>
      </w:r>
      <w:r w:rsidRPr="000C3466">
        <w:rPr>
          <w:rStyle w:val="Style13ptBold"/>
          <w:b w:val="0"/>
        </w:rPr>
        <w:t xml:space="preserve"> </w:t>
      </w:r>
      <w:r w:rsidRPr="00B10642">
        <w:rPr>
          <w:rStyle w:val="Style13ptBold"/>
          <w:b w:val="0"/>
        </w:rPr>
        <w:t xml:space="preserve">but </w:t>
      </w:r>
      <w:r w:rsidRPr="00B10642">
        <w:rPr>
          <w:rStyle w:val="Style13ptBold"/>
          <w:b w:val="0"/>
          <w:highlight w:val="green"/>
        </w:rPr>
        <w:t>the race to create zones of influence and secure resources</w:t>
      </w:r>
      <w:r w:rsidRPr="00B10642">
        <w:rPr>
          <w:rStyle w:val="Style13ptBold"/>
          <w:b w:val="0"/>
        </w:rPr>
        <w:t xml:space="preserve"> doesn’t begin and end with planet Earth. </w:t>
      </w:r>
      <w:r w:rsidRPr="000C3466">
        <w:rPr>
          <w:rStyle w:val="Style13ptBold"/>
          <w:b w:val="0"/>
          <w:sz w:val="16"/>
          <w:szCs w:val="16"/>
        </w:rPr>
        <w:t xml:space="preserve">With the roll-out of Nasa’s Space Launch System rocket and Orion spacecraft last March in support of the US Artemis Programme, the moon has been added to the mix. “Through Artemis, Nasa aims to land the first woman and first person of colour on the moon,” the mission statement reads. The US will “collaborate with commercial and international partners and establish the first long-term presence on the moon”. At first glance, both China and Russia would be logical international partners, but the statement has a distinctly American accent. It’s not the first time the US has tried to set the terms by which other nations can explore Earth’s only natural satellite. A US-scripted “Moon Treaty” was drawn up in 1979 but eventually withered away because the tiny handful of nations capable of competing with the US in space were not interested in signing away their rights. Even the flag-waving president Donald Trump came to disdain the treaty because it suggested that the moon should be treated as part of a “global commons” rather than </w:t>
      </w:r>
      <w:r w:rsidRPr="00B10642">
        <w:rPr>
          <w:rStyle w:val="Style13ptBold"/>
          <w:b w:val="0"/>
          <w:sz w:val="16"/>
          <w:szCs w:val="16"/>
        </w:rPr>
        <w:t>as</w:t>
      </w:r>
      <w:r w:rsidRPr="00B10642">
        <w:rPr>
          <w:rStyle w:val="Style13ptBold"/>
          <w:b w:val="0"/>
        </w:rPr>
        <w:t xml:space="preserve"> </w:t>
      </w:r>
      <w:r w:rsidRPr="00B10642">
        <w:rPr>
          <w:rStyle w:val="Style13ptBold"/>
          <w:b w:val="0"/>
          <w:highlight w:val="green"/>
        </w:rPr>
        <w:t>a private resource base that</w:t>
      </w:r>
      <w:r w:rsidRPr="00B10642">
        <w:rPr>
          <w:rStyle w:val="Style13ptBold"/>
          <w:b w:val="0"/>
        </w:rPr>
        <w:t xml:space="preserve"> individual nations and </w:t>
      </w:r>
      <w:r w:rsidRPr="00B10642">
        <w:rPr>
          <w:rStyle w:val="Style13ptBold"/>
          <w:highlight w:val="green"/>
        </w:rPr>
        <w:t>corporations could exploit</w:t>
      </w:r>
      <w:r w:rsidRPr="00B10642">
        <w:rPr>
          <w:rStyle w:val="Style13ptBold"/>
          <w:b w:val="0"/>
        </w:rPr>
        <w:t>.</w:t>
      </w:r>
      <w:r w:rsidRPr="000C3466">
        <w:rPr>
          <w:rStyle w:val="Style13ptBold"/>
          <w:b w:val="0"/>
        </w:rPr>
        <w:t xml:space="preserve"> </w:t>
      </w:r>
      <w:r w:rsidRPr="000C3466">
        <w:rPr>
          <w:rStyle w:val="Style13ptBold"/>
          <w:b w:val="0"/>
          <w:sz w:val="16"/>
          <w:szCs w:val="16"/>
        </w:rPr>
        <w:t>Eager to approve American mining on the moon, Trump issued an executive order on April 6, 2020, “Encouraging International Support for the Recovery and Use of Space Resources”. The moribund 1979 Moon Treaty was thus scrapped. In Trumpian terms, it was “a failed attempt at constraining free enterprise”. The executive order issued by Trump is still in effect and the language has been altered only slightly. The goal of sending the “first woman and next man” to the moon was amended by the Biden administration to read “first woman and first person of colour”. There are several ironies inherent in the way US leaders talk about the space programme. One is the partisan political flavour; the Democrats emphasise its links with identity politics, while Republicans emphasise the capitalist free market element. But neither party wants to be stuck with the budget shortfalls and delays that have dogged the programme from day one. And no one is talking about including China. Given the way Nasa promotes astronaut identity, there’s a further irony in the fact that China happens to have a woman in space at this very moment, and has been sending, by the arcane terms of the US mission statement, “persons of colour” into space since the inception of their programme. If human diversity was really a serious goal of the Artemis programme, there would be scant reason not to cooperate with China. Or Russia for that matter. But why should China and Russia sign on to a day-late, dollar-short programme jump-started by Trump that defines the rules of exploitation on US terms?</w:t>
      </w:r>
      <w:r w:rsidRPr="000C3466">
        <w:rPr>
          <w:rStyle w:val="Style13ptBold"/>
          <w:b w:val="0"/>
        </w:rPr>
        <w:t xml:space="preserve"> </w:t>
      </w:r>
      <w:r w:rsidRPr="00B10642">
        <w:rPr>
          <w:rStyle w:val="Style13ptBold"/>
          <w:b w:val="0"/>
          <w:highlight w:val="green"/>
        </w:rPr>
        <w:t>The US has solicited a number of allies to sign</w:t>
      </w:r>
      <w:r w:rsidRPr="00B10642">
        <w:rPr>
          <w:rStyle w:val="Style13ptBold"/>
          <w:b w:val="0"/>
        </w:rPr>
        <w:t xml:space="preserve"> on </w:t>
      </w:r>
      <w:r w:rsidRPr="00B10642">
        <w:rPr>
          <w:rStyle w:val="Style13ptBold"/>
          <w:b w:val="0"/>
          <w:highlight w:val="green"/>
        </w:rPr>
        <w:t>the Artemis Accords</w:t>
      </w:r>
      <w:r w:rsidRPr="00B10642">
        <w:rPr>
          <w:rStyle w:val="Style13ptBold"/>
          <w:b w:val="0"/>
        </w:rPr>
        <w:t xml:space="preserve">, including members of the Five Eyes intelligence sharing bloc, as well as Japan and South Korea. But it is the recent inclusion of Ukraine that speaks volumes about the political cast of the programme. </w:t>
      </w:r>
      <w:r w:rsidRPr="00B10642">
        <w:rPr>
          <w:rStyle w:val="Style13ptBold"/>
          <w:b w:val="0"/>
          <w:highlight w:val="green"/>
        </w:rPr>
        <w:t>What the mission statement is</w:t>
      </w:r>
      <w:r w:rsidRPr="00B10642">
        <w:rPr>
          <w:rStyle w:val="Style13ptBold"/>
          <w:b w:val="0"/>
        </w:rPr>
        <w:t xml:space="preserve"> really </w:t>
      </w:r>
      <w:r w:rsidRPr="00B10642">
        <w:rPr>
          <w:rStyle w:val="Style13ptBold"/>
          <w:b w:val="0"/>
          <w:highlight w:val="green"/>
        </w:rPr>
        <w:t>saying is that the US reserves the right to exploit the</w:t>
      </w:r>
      <w:r w:rsidRPr="00B10642">
        <w:rPr>
          <w:rStyle w:val="Style13ptBold"/>
          <w:b w:val="0"/>
        </w:rPr>
        <w:t xml:space="preserve"> mineral </w:t>
      </w:r>
      <w:r w:rsidRPr="00B10642">
        <w:rPr>
          <w:rStyle w:val="Style13ptBold"/>
          <w:b w:val="0"/>
          <w:highlight w:val="green"/>
        </w:rPr>
        <w:t xml:space="preserve">resources of the moon, and will do so with allies </w:t>
      </w:r>
      <w:r w:rsidRPr="00B10642">
        <w:rPr>
          <w:rStyle w:val="Style13ptBold"/>
          <w:highlight w:val="green"/>
        </w:rPr>
        <w:t>of its choosing</w:t>
      </w:r>
      <w:r w:rsidRPr="00B10642">
        <w:rPr>
          <w:rStyle w:val="Style13ptBold"/>
          <w:b w:val="0"/>
        </w:rPr>
        <w:t xml:space="preserve"> and within guidelines of its own creation. As for </w:t>
      </w:r>
      <w:r w:rsidRPr="00B10642">
        <w:rPr>
          <w:rStyle w:val="Style13ptBold"/>
          <w:b w:val="0"/>
          <w:highlight w:val="green"/>
        </w:rPr>
        <w:t>China and Russia</w:t>
      </w:r>
      <w:r w:rsidRPr="00B10642">
        <w:rPr>
          <w:rStyle w:val="Style13ptBold"/>
          <w:b w:val="0"/>
        </w:rPr>
        <w:t xml:space="preserve">, the only two serious rivals to the US in space, they </w:t>
      </w:r>
      <w:r w:rsidRPr="00B10642">
        <w:rPr>
          <w:rStyle w:val="Style13ptBold"/>
          <w:b w:val="0"/>
          <w:highlight w:val="green"/>
        </w:rPr>
        <w:t>have been left</w:t>
      </w:r>
      <w:r w:rsidRPr="00B10642">
        <w:rPr>
          <w:rStyle w:val="Style13ptBold"/>
          <w:b w:val="0"/>
        </w:rPr>
        <w:t xml:space="preserve"> out </w:t>
      </w:r>
      <w:r w:rsidRPr="00B10642">
        <w:rPr>
          <w:rStyle w:val="Style13ptBold"/>
          <w:b w:val="0"/>
          <w:highlight w:val="green"/>
        </w:rPr>
        <w:t>in the cold</w:t>
      </w:r>
      <w:r w:rsidRPr="00B10642">
        <w:rPr>
          <w:rStyle w:val="Style13ptBold"/>
          <w:b w:val="0"/>
        </w:rPr>
        <w:t xml:space="preserve">. </w:t>
      </w:r>
      <w:r w:rsidRPr="000C3466">
        <w:rPr>
          <w:rStyle w:val="Style13ptBold"/>
          <w:b w:val="0"/>
          <w:sz w:val="16"/>
          <w:szCs w:val="16"/>
        </w:rPr>
        <w:t>The Artemis Accords add another brick to the regulatory firewall the US has built regarding cooperation with China in space. The 2011 Wolf Amendment prohibited such cooperation, with the unsurprising result that China has taken a go-it-alone approach ever since. Furthermore</w:t>
      </w:r>
      <w:r w:rsidRPr="000C3466">
        <w:rPr>
          <w:rStyle w:val="Style13ptBold"/>
          <w:b w:val="0"/>
        </w:rPr>
        <w:t xml:space="preserve">, </w:t>
      </w:r>
      <w:r w:rsidRPr="00B10642">
        <w:rPr>
          <w:rStyle w:val="Style13ptBold"/>
          <w:b w:val="0"/>
          <w:highlight w:val="green"/>
        </w:rPr>
        <w:t>the inclusion in the US space bloc of Ukraine, a bitter adversary of Russia</w:t>
      </w:r>
      <w:r w:rsidRPr="00B10642">
        <w:rPr>
          <w:rStyle w:val="Style13ptBold"/>
          <w:b w:val="0"/>
        </w:rPr>
        <w:t xml:space="preserve">, only serves to </w:t>
      </w:r>
      <w:r w:rsidRPr="00B10642">
        <w:rPr>
          <w:rStyle w:val="Style13ptBold"/>
          <w:b w:val="0"/>
          <w:highlight w:val="green"/>
        </w:rPr>
        <w:t>increase the likelihood</w:t>
      </w:r>
      <w:r w:rsidRPr="00B10642">
        <w:rPr>
          <w:rStyle w:val="Style13ptBold"/>
          <w:b w:val="0"/>
        </w:rPr>
        <w:t xml:space="preserve"> </w:t>
      </w:r>
      <w:r w:rsidRPr="000C3466">
        <w:rPr>
          <w:rStyle w:val="Style13ptBold"/>
          <w:b w:val="0"/>
          <w:sz w:val="16"/>
          <w:szCs w:val="16"/>
        </w:rPr>
        <w:t>that China and Russia will look to one another as partners in space. Already, plans for a Sino-Russian moon base are being touted.</w:t>
      </w:r>
      <w:r w:rsidRPr="000C3466">
        <w:rPr>
          <w:rStyle w:val="Style13ptBold"/>
          <w:b w:val="0"/>
        </w:rPr>
        <w:t xml:space="preserve"> </w:t>
      </w:r>
      <w:r w:rsidRPr="00B10642">
        <w:rPr>
          <w:rStyle w:val="Style13ptBold"/>
          <w:b w:val="0"/>
        </w:rPr>
        <w:t xml:space="preserve">The </w:t>
      </w:r>
      <w:r w:rsidRPr="00B10642">
        <w:rPr>
          <w:rStyle w:val="Style13ptBold"/>
          <w:b w:val="0"/>
          <w:highlight w:val="green"/>
        </w:rPr>
        <w:t xml:space="preserve">implicit </w:t>
      </w:r>
      <w:r w:rsidRPr="00B10642">
        <w:rPr>
          <w:rStyle w:val="Style13ptBold"/>
          <w:highlight w:val="green"/>
        </w:rPr>
        <w:t xml:space="preserve">anti-China gist </w:t>
      </w:r>
      <w:r w:rsidRPr="00B10642">
        <w:rPr>
          <w:rStyle w:val="Style13ptBold"/>
          <w:b w:val="0"/>
          <w:highlight w:val="green"/>
        </w:rPr>
        <w:t>of the Artemis programme</w:t>
      </w:r>
      <w:r w:rsidRPr="00B10642">
        <w:rPr>
          <w:rStyle w:val="Style13ptBold"/>
          <w:b w:val="0"/>
        </w:rPr>
        <w:t xml:space="preserve"> </w:t>
      </w:r>
      <w:r w:rsidRPr="000C3466">
        <w:rPr>
          <w:rStyle w:val="Style13ptBold"/>
          <w:b w:val="0"/>
          <w:sz w:val="16"/>
          <w:szCs w:val="16"/>
        </w:rPr>
        <w:t>is symptomatic of US party-driven politics in general. On the one hand, there’s a seemingly unbridgeable political divide at home; on the other, one administration looks the same as the other when viewed from afar. The ostensible aim of the Artemis programme is to promote cooperation, diversity and set down rules for lunar exploration.</w:t>
      </w:r>
      <w:r w:rsidRPr="000C3466">
        <w:rPr>
          <w:rStyle w:val="Style13ptBold"/>
          <w:b w:val="0"/>
        </w:rPr>
        <w:t xml:space="preserve"> In reality, </w:t>
      </w:r>
      <w:r w:rsidRPr="000C3466">
        <w:rPr>
          <w:rStyle w:val="Style13ptBold"/>
          <w:b w:val="0"/>
          <w:highlight w:val="green"/>
        </w:rPr>
        <w:t xml:space="preserve">it is </w:t>
      </w:r>
      <w:r w:rsidRPr="000C3466">
        <w:rPr>
          <w:rStyle w:val="Emphasis"/>
          <w:highlight w:val="green"/>
        </w:rPr>
        <w:t>dividing the world into two camp</w:t>
      </w:r>
      <w:r w:rsidRPr="00B10642">
        <w:rPr>
          <w:rStyle w:val="Emphasis"/>
          <w:highlight w:val="green"/>
        </w:rPr>
        <w:t>s</w:t>
      </w:r>
      <w:r w:rsidRPr="00B10642">
        <w:rPr>
          <w:rStyle w:val="Style13ptBold"/>
          <w:b w:val="0"/>
          <w:highlight w:val="green"/>
        </w:rPr>
        <w:t>, following the</w:t>
      </w:r>
      <w:r w:rsidRPr="00B10642">
        <w:rPr>
          <w:rStyle w:val="Style13ptBold"/>
          <w:b w:val="0"/>
        </w:rPr>
        <w:t xml:space="preserve"> </w:t>
      </w:r>
      <w:r w:rsidRPr="000C3466">
        <w:rPr>
          <w:rStyle w:val="Style13ptBold"/>
          <w:b w:val="0"/>
        </w:rPr>
        <w:t xml:space="preserve">familiar East-West fault lines established in the last </w:t>
      </w:r>
      <w:r w:rsidRPr="00B10642">
        <w:rPr>
          <w:rStyle w:val="Style13ptBold"/>
          <w:b w:val="0"/>
          <w:highlight w:val="green"/>
        </w:rPr>
        <w:t>Cold War</w:t>
      </w:r>
      <w:r w:rsidRPr="00B10642">
        <w:rPr>
          <w:rStyle w:val="Style13ptBold"/>
          <w:b w:val="0"/>
        </w:rPr>
        <w:t>.</w:t>
      </w:r>
    </w:p>
    <w:p w14:paraId="5356D6A0" w14:textId="77777777" w:rsidR="00B72833" w:rsidRPr="000C3466" w:rsidRDefault="00B72833" w:rsidP="00B72833">
      <w:pPr>
        <w:rPr>
          <w:rStyle w:val="Style13ptBold"/>
          <w:b w:val="0"/>
          <w:bCs/>
        </w:rPr>
      </w:pPr>
    </w:p>
    <w:p w14:paraId="0C4FC3B7" w14:textId="77777777" w:rsidR="00B72833" w:rsidRDefault="00B72833" w:rsidP="00B72833"/>
    <w:p w14:paraId="6B13EECA" w14:textId="69B2F056" w:rsidR="00B72833" w:rsidRPr="000C3466" w:rsidRDefault="00ED01E5" w:rsidP="00B72833">
      <w:pPr>
        <w:pStyle w:val="Heading4"/>
        <w:rPr>
          <w:rStyle w:val="Style13ptBold"/>
          <w:b/>
          <w:bCs w:val="0"/>
        </w:rPr>
      </w:pPr>
      <w:r>
        <w:rPr>
          <w:rStyle w:val="Style13ptBold"/>
          <w:b/>
          <w:bCs w:val="0"/>
        </w:rPr>
        <w:t>2</w:t>
      </w:r>
      <w:r w:rsidR="00B72833" w:rsidRPr="000C3466">
        <w:rPr>
          <w:rStyle w:val="Style13ptBold"/>
          <w:b/>
          <w:bCs w:val="0"/>
        </w:rPr>
        <w:t xml:space="preserve"> </w:t>
      </w:r>
      <w:r w:rsidR="00B72833" w:rsidRPr="000C3466">
        <w:t xml:space="preserve">-- </w:t>
      </w:r>
      <w:r w:rsidR="00B72833" w:rsidRPr="000C3466">
        <w:rPr>
          <w:rStyle w:val="Style13ptBold"/>
          <w:b/>
          <w:bCs w:val="0"/>
        </w:rPr>
        <w:t>Miscalculation compounded by harsh space conditions and Sino-US competition</w:t>
      </w:r>
    </w:p>
    <w:p w14:paraId="76BCABC3" w14:textId="77777777" w:rsidR="00B72833" w:rsidRDefault="00B72833" w:rsidP="00B72833">
      <w:r>
        <w:rPr>
          <w:rStyle w:val="Style13ptBold"/>
        </w:rPr>
        <w:t>LSE 21</w:t>
      </w:r>
      <w:r w:rsidRPr="0087709F">
        <w:t xml:space="preserve"> </w:t>
      </w:r>
      <w:r w:rsidRPr="000C3466">
        <w:t>[</w:t>
      </w:r>
      <w:r w:rsidRPr="000C3466">
        <w:rPr>
          <w:rStyle w:val="Style13ptBold"/>
          <w:b w:val="0"/>
        </w:rPr>
        <w:t>LSE IDEAS is LSE’s foreign policy think tank [London School of Economics and Political Science]. They connect academic knowledge of diplomacy and strategy with the people who use it.] April 29</w:t>
      </w:r>
      <w:r w:rsidRPr="000C3466">
        <w:rPr>
          <w:rStyle w:val="Style13ptBold"/>
          <w:b w:val="0"/>
          <w:vertAlign w:val="superscript"/>
        </w:rPr>
        <w:t>th</w:t>
      </w:r>
      <w:r w:rsidRPr="000C3466">
        <w:rPr>
          <w:rStyle w:val="Style13ptBold"/>
          <w:b w:val="0"/>
        </w:rPr>
        <w:t xml:space="preserve">, 2021, “Coordination Failure: Risks of US-China competition in space,” </w:t>
      </w:r>
      <w:hyperlink r:id="rId30" w:history="1">
        <w:r w:rsidRPr="000C3466">
          <w:rPr>
            <w:rStyle w:val="Hyperlink"/>
            <w:bCs/>
          </w:rPr>
          <w:t>https://lseideas.medium.com/coordination-failure-risks-of-us-china-competition-in-space-7112ca4f4da1</w:t>
        </w:r>
      </w:hyperlink>
      <w:r w:rsidRPr="000C3466">
        <w:rPr>
          <w:rStyle w:val="Style13ptBold"/>
          <w:b w:val="0"/>
        </w:rPr>
        <w:t>, VM</w:t>
      </w:r>
      <w:r w:rsidRPr="00C3587D">
        <w:rPr>
          <w:rStyle w:val="Style13ptBold"/>
        </w:rPr>
        <w:t xml:space="preserve">                                                  </w:t>
      </w:r>
      <w:r w:rsidRPr="005B161A">
        <w:rPr>
          <w:rStyle w:val="StyleUnderline"/>
          <w:bCs/>
        </w:rPr>
        <w:t>Geographically Concentrated Sites of Interes</w:t>
      </w:r>
      <w:r w:rsidRPr="0087709F">
        <w:rPr>
          <w:rStyle w:val="StyleUnderline"/>
          <w:bCs/>
        </w:rPr>
        <w:t>t</w:t>
      </w:r>
      <w:r>
        <w:t xml:space="preserve"> </w:t>
      </w:r>
      <w:r w:rsidRPr="0087709F">
        <w:rPr>
          <w:sz w:val="16"/>
          <w:szCs w:val="16"/>
        </w:rPr>
        <w:t>Given the vast expanse of space beyond Earth orbit, it may seem odd to raise the US and China “stepping on each other’s toes” as a potential concern. However, shoul</w:t>
      </w:r>
      <w:r>
        <w:t xml:space="preserve">d </w:t>
      </w:r>
      <w:r w:rsidRPr="0087709F">
        <w:rPr>
          <w:highlight w:val="green"/>
          <w:u w:val="single"/>
        </w:rPr>
        <w:t>sites of</w:t>
      </w:r>
      <w:r w:rsidRPr="0087709F">
        <w:rPr>
          <w:u w:val="single"/>
        </w:rPr>
        <w:t xml:space="preserve"> scientific, </w:t>
      </w:r>
      <w:r w:rsidRPr="0087709F">
        <w:rPr>
          <w:highlight w:val="green"/>
          <w:u w:val="single"/>
        </w:rPr>
        <w:t>commercial</w:t>
      </w:r>
      <w:r w:rsidRPr="0087709F">
        <w:rPr>
          <w:u w:val="single"/>
        </w:rPr>
        <w:t xml:space="preserve"> and exploration </w:t>
      </w:r>
      <w:r w:rsidRPr="0087709F">
        <w:rPr>
          <w:highlight w:val="green"/>
          <w:u w:val="single"/>
        </w:rPr>
        <w:t>interest</w:t>
      </w:r>
      <w:r w:rsidRPr="0087709F">
        <w:rPr>
          <w:u w:val="single"/>
        </w:rPr>
        <w:t xml:space="preserve"> be geographically concentrated, </w:t>
      </w:r>
      <w:r w:rsidRPr="0087709F">
        <w:rPr>
          <w:highlight w:val="green"/>
          <w:u w:val="single"/>
        </w:rPr>
        <w:t xml:space="preserve">the risks of a national incident </w:t>
      </w:r>
      <w:r w:rsidRPr="0087709F">
        <w:rPr>
          <w:b/>
          <w:bCs/>
          <w:highlight w:val="green"/>
          <w:u w:val="single"/>
        </w:rPr>
        <w:t>stemming from miscalculation</w:t>
      </w:r>
      <w:r w:rsidRPr="0087709F">
        <w:rPr>
          <w:u w:val="single"/>
        </w:rPr>
        <w:t xml:space="preserve"> or obstinacy </w:t>
      </w:r>
      <w:r w:rsidRPr="0087709F">
        <w:rPr>
          <w:highlight w:val="green"/>
          <w:u w:val="single"/>
        </w:rPr>
        <w:t>by</w:t>
      </w:r>
      <w:r w:rsidRPr="0087709F">
        <w:rPr>
          <w:u w:val="single"/>
        </w:rPr>
        <w:t xml:space="preserve"> either </w:t>
      </w:r>
      <w:r w:rsidRPr="0087709F">
        <w:rPr>
          <w:highlight w:val="green"/>
          <w:u w:val="single"/>
        </w:rPr>
        <w:t xml:space="preserve">the US, China, or both, are </w:t>
      </w:r>
      <w:r w:rsidRPr="0087709F">
        <w:rPr>
          <w:b/>
          <w:bCs/>
          <w:highlight w:val="green"/>
          <w:u w:val="single"/>
        </w:rPr>
        <w:t>not to be dismissed</w:t>
      </w:r>
      <w:r w:rsidRPr="0087709F">
        <w:rPr>
          <w:highlight w:val="green"/>
          <w:u w:val="single"/>
        </w:rPr>
        <w:t>. This will</w:t>
      </w:r>
      <w:r w:rsidRPr="0087709F">
        <w:rPr>
          <w:u w:val="single"/>
        </w:rPr>
        <w:t xml:space="preserve"> likely </w:t>
      </w:r>
      <w:r w:rsidRPr="0087709F">
        <w:rPr>
          <w:highlight w:val="green"/>
          <w:u w:val="single"/>
        </w:rPr>
        <w:t>be</w:t>
      </w:r>
      <w:r>
        <w:t xml:space="preserve"> less due to direct competition over resources or scientific data, but </w:t>
      </w:r>
      <w:r w:rsidRPr="0087709F">
        <w:rPr>
          <w:highlight w:val="green"/>
          <w:u w:val="single"/>
        </w:rPr>
        <w:t>because</w:t>
      </w:r>
      <w:r w:rsidRPr="0087709F">
        <w:rPr>
          <w:u w:val="single"/>
        </w:rPr>
        <w:t xml:space="preserve"> of the fact that </w:t>
      </w:r>
      <w:r w:rsidRPr="0087709F">
        <w:rPr>
          <w:b/>
          <w:bCs/>
          <w:highlight w:val="green"/>
          <w:u w:val="single"/>
        </w:rPr>
        <w:t>harsh space environments</w:t>
      </w:r>
      <w:r w:rsidRPr="0087709F">
        <w:rPr>
          <w:highlight w:val="green"/>
          <w:u w:val="single"/>
        </w:rPr>
        <w:t xml:space="preserve"> </w:t>
      </w:r>
      <w:r w:rsidRPr="0087709F">
        <w:rPr>
          <w:rStyle w:val="Emphasis"/>
          <w:highlight w:val="green"/>
        </w:rPr>
        <w:t>increase the risk of harmful interference</w:t>
      </w:r>
      <w:r w:rsidRPr="0087709F">
        <w:rPr>
          <w:highlight w:val="green"/>
          <w:u w:val="single"/>
        </w:rPr>
        <w:t xml:space="preserve"> from other parties</w:t>
      </w:r>
      <w:r w:rsidRPr="0087709F">
        <w:rPr>
          <w:u w:val="single"/>
        </w:rPr>
        <w:t>.</w:t>
      </w:r>
      <w:r>
        <w:t xml:space="preserve"> </w:t>
      </w:r>
      <w:r w:rsidRPr="0087709F">
        <w:rPr>
          <w:sz w:val="16"/>
          <w:szCs w:val="16"/>
        </w:rPr>
        <w:t>At present, no comprehensive, agreed framework of norms exists to coordinate the activities of state and commercial actors beyond Earth orbit. Whilst international treaties exist that provide general provisions, most infamously the preclusion of the appropriation of celestial bodies by the Outer Space Treaty, a need exists for more detailed mechanisms of coordination of various interests seeking to expand their operations beyond the Earth’s well-populated orbital spheres</w:t>
      </w:r>
      <w:r>
        <w:t xml:space="preserve">. </w:t>
      </w:r>
      <w:r w:rsidRPr="0087709F">
        <w:rPr>
          <w:highlight w:val="green"/>
          <w:u w:val="single"/>
        </w:rPr>
        <w:t>The US has initiated the Artemis Accords</w:t>
      </w:r>
      <w:r>
        <w:t xml:space="preserve">, </w:t>
      </w:r>
      <w:r w:rsidRPr="0087709F">
        <w:rPr>
          <w:sz w:val="16"/>
          <w:szCs w:val="16"/>
        </w:rPr>
        <w:t>which have been signed by 9 nations to date, and establish provisions such as the creation of safety zones to de-risk simultaneous operations. However, being bilateral and US led, these have been</w:t>
      </w:r>
      <w:r>
        <w:t xml:space="preserve"> </w:t>
      </w:r>
      <w:r w:rsidRPr="0087709F">
        <w:rPr>
          <w:highlight w:val="green"/>
          <w:u w:val="single"/>
        </w:rPr>
        <w:t xml:space="preserve">met by </w:t>
      </w:r>
      <w:r w:rsidRPr="0087709F">
        <w:rPr>
          <w:b/>
          <w:bCs/>
          <w:highlight w:val="green"/>
          <w:u w:val="single"/>
        </w:rPr>
        <w:t>effective silence</w:t>
      </w:r>
      <w:r w:rsidRPr="0087709F">
        <w:rPr>
          <w:highlight w:val="green"/>
          <w:u w:val="single"/>
        </w:rPr>
        <w:t xml:space="preserve"> from China</w:t>
      </w:r>
      <w:r w:rsidRPr="0087709F">
        <w:rPr>
          <w:u w:val="single"/>
        </w:rPr>
        <w:t xml:space="preserve"> (</w:t>
      </w:r>
      <w:r w:rsidRPr="0087709F">
        <w:rPr>
          <w:highlight w:val="green"/>
          <w:u w:val="single"/>
        </w:rPr>
        <w:t xml:space="preserve">and </w:t>
      </w:r>
      <w:r w:rsidRPr="0087709F">
        <w:rPr>
          <w:b/>
          <w:bCs/>
          <w:highlight w:val="green"/>
          <w:u w:val="single"/>
        </w:rPr>
        <w:t>outright condemnation</w:t>
      </w:r>
      <w:r w:rsidRPr="0087709F">
        <w:rPr>
          <w:highlight w:val="green"/>
          <w:u w:val="single"/>
        </w:rPr>
        <w:t xml:space="preserve"> by Russia)</w:t>
      </w:r>
      <w:r w:rsidRPr="0087709F">
        <w:rPr>
          <w:u w:val="single"/>
        </w:rPr>
        <w:t xml:space="preserve">. This fact </w:t>
      </w:r>
      <w:r w:rsidRPr="0087709F">
        <w:rPr>
          <w:highlight w:val="green"/>
          <w:u w:val="single"/>
        </w:rPr>
        <w:t xml:space="preserve">elevates the risk of </w:t>
      </w:r>
      <w:r w:rsidRPr="0087709F">
        <w:rPr>
          <w:rStyle w:val="Emphasis"/>
          <w:highlight w:val="green"/>
        </w:rPr>
        <w:t>harmful miscalculations</w:t>
      </w:r>
      <w:r w:rsidRPr="0087709F">
        <w:rPr>
          <w:u w:val="single"/>
        </w:rPr>
        <w:t xml:space="preserve"> by respective actors.</w:t>
      </w:r>
      <w:r>
        <w:t xml:space="preserve"> </w:t>
      </w:r>
      <w:r w:rsidRPr="0087709F">
        <w:rPr>
          <w:sz w:val="16"/>
          <w:szCs w:val="16"/>
        </w:rPr>
        <w:t>Both nations’ lunar exploration programmes are exemplary of these issues and present the most</w:t>
      </w:r>
      <w:r>
        <w:t xml:space="preserve"> </w:t>
      </w:r>
      <w:r w:rsidRPr="0087709F">
        <w:rPr>
          <w:highlight w:val="green"/>
          <w:u w:val="single"/>
        </w:rPr>
        <w:t>urgent imminent risks</w:t>
      </w:r>
      <w:r>
        <w:t xml:space="preserve">. </w:t>
      </w:r>
      <w:r w:rsidRPr="0087709F">
        <w:rPr>
          <w:sz w:val="16"/>
          <w:szCs w:val="16"/>
        </w:rPr>
        <w:t>Both Artemis Basecamp and the ILRS will be situated on the Lunar South Pole. Most likely, any crewed CNSA mission hoping to establish a sustainable presence on the moon will also situate itself at the South Pole. Reflecting this, the majority of the US and China’s robotic surface missions, under the Commercial Lunar Payload Services (CLPS) and Chang’e programme respectively, are bound for the region. This trend is primarily driven by the fact that the South Pole presents an optimal environment for the establishment of semi-permanent and permanent crewed bases on the moon, and, in the longer term, for the enablement of future missions beyond the Earth-Moon system. Reasons for this include the high-duration exposure to sunlight of certain terrain within the region, alongside an apparently elevated concentration of useful and accessible resources, most immediately water.[13]</w:t>
      </w:r>
      <w:r>
        <w:t xml:space="preserve"> </w:t>
      </w:r>
      <w:r w:rsidRPr="0087709F">
        <w:rPr>
          <w:highlight w:val="green"/>
          <w:u w:val="single"/>
        </w:rPr>
        <w:t xml:space="preserve">A lack of coordination in such a concentrated geography could </w:t>
      </w:r>
      <w:r w:rsidRPr="0087709F">
        <w:rPr>
          <w:rStyle w:val="Emphasis"/>
          <w:highlight w:val="green"/>
        </w:rPr>
        <w:t>pose considerable risk</w:t>
      </w:r>
      <w:r w:rsidRPr="0087709F">
        <w:rPr>
          <w:u w:val="single"/>
        </w:rPr>
        <w:t>, primarily because of the harsh and unforgiving environment of space</w:t>
      </w:r>
      <w:r>
        <w:t>.</w:t>
      </w:r>
    </w:p>
    <w:p w14:paraId="3F165A97" w14:textId="77777777" w:rsidR="00B72833" w:rsidRPr="0087709F" w:rsidRDefault="00B72833" w:rsidP="00B72833">
      <w:pPr>
        <w:rPr>
          <w:b/>
          <w:u w:val="single"/>
        </w:rPr>
      </w:pPr>
    </w:p>
    <w:p w14:paraId="579E2B58" w14:textId="74308AB8" w:rsidR="00B72833" w:rsidRDefault="00ED01E5" w:rsidP="00B72833">
      <w:pPr>
        <w:pStyle w:val="Heading4"/>
      </w:pPr>
      <w:r>
        <w:t>3</w:t>
      </w:r>
      <w:r w:rsidR="00B72833">
        <w:t xml:space="preserve"> -- F</w:t>
      </w:r>
      <w:r w:rsidR="00B72833">
        <w:rPr>
          <w:u w:val="single"/>
        </w:rPr>
        <w:t>lashpoints</w:t>
      </w:r>
      <w:r w:rsidR="00B72833">
        <w:t xml:space="preserve"> – water, eternal light peaks, iron, and cold traps.</w:t>
      </w:r>
    </w:p>
    <w:p w14:paraId="69F1BCA9" w14:textId="77777777" w:rsidR="00B72833" w:rsidRPr="005D3958" w:rsidRDefault="00B72833" w:rsidP="00B72833">
      <w:r w:rsidRPr="005D3958">
        <w:rPr>
          <w:b/>
          <w:bCs/>
          <w:szCs w:val="26"/>
        </w:rPr>
        <w:t>Dorminey 20</w:t>
      </w:r>
      <w:r>
        <w:t xml:space="preserve"> [</w:t>
      </w:r>
      <w:r w:rsidRPr="00C1455D">
        <w:t xml:space="preserve">Bruce Dorminey, 11-26-2020, "Moon Rush Could Spark Conflict, Claims Study," Forbes, </w:t>
      </w:r>
      <w:hyperlink r:id="rId31" w:history="1">
        <w:r w:rsidRPr="007F0CF1">
          <w:rPr>
            <w:rStyle w:val="Hyperlink"/>
          </w:rPr>
          <w:t>https://www.forbes.com/sites/brucedorminey/2020/11/26/moon-rush-could-spark-conflict-claims-study/</w:t>
        </w:r>
      </w:hyperlink>
      <w:r>
        <w:t>] [pT]</w:t>
      </w:r>
    </w:p>
    <w:p w14:paraId="79DF9C99" w14:textId="77777777" w:rsidR="00B72833" w:rsidRDefault="00B72833" w:rsidP="00B72833">
      <w:pPr>
        <w:rPr>
          <w:sz w:val="16"/>
        </w:rPr>
      </w:pPr>
      <w:r w:rsidRPr="00B8134C">
        <w:rPr>
          <w:rStyle w:val="Emphasis"/>
          <w:highlight w:val="green"/>
        </w:rPr>
        <w:t>The</w:t>
      </w:r>
      <w:r w:rsidRPr="00B8134C">
        <w:rPr>
          <w:rStyle w:val="StyleUnderline"/>
          <w:highlight w:val="green"/>
        </w:rPr>
        <w:t xml:space="preserve"> coming</w:t>
      </w:r>
      <w:r w:rsidRPr="002733B2">
        <w:rPr>
          <w:rStyle w:val="StyleUnderline"/>
        </w:rPr>
        <w:t xml:space="preserve"> near-term </w:t>
      </w:r>
      <w:r w:rsidRPr="00B8134C">
        <w:rPr>
          <w:rStyle w:val="Emphasis"/>
          <w:highlight w:val="green"/>
        </w:rPr>
        <w:t>Moon rush</w:t>
      </w:r>
      <w:r w:rsidRPr="00B8134C">
        <w:rPr>
          <w:rStyle w:val="Emphasis"/>
        </w:rPr>
        <w:t xml:space="preserve"> may end up </w:t>
      </w:r>
      <w:r w:rsidRPr="00B8134C">
        <w:rPr>
          <w:rStyle w:val="Emphasis"/>
          <w:highlight w:val="green"/>
        </w:rPr>
        <w:t>creating new</w:t>
      </w:r>
      <w:r w:rsidRPr="00B8134C">
        <w:rPr>
          <w:rStyle w:val="StyleUnderline"/>
          <w:highlight w:val="green"/>
        </w:rPr>
        <w:t xml:space="preserve"> political</w:t>
      </w:r>
      <w:r w:rsidRPr="002733B2">
        <w:rPr>
          <w:rStyle w:val="StyleUnderline"/>
        </w:rPr>
        <w:t xml:space="preserve"> and </w:t>
      </w:r>
      <w:r w:rsidRPr="00B8134C">
        <w:rPr>
          <w:rStyle w:val="StyleUnderline"/>
        </w:rPr>
        <w:t xml:space="preserve">economic </w:t>
      </w:r>
      <w:r w:rsidRPr="00B8134C">
        <w:rPr>
          <w:rStyle w:val="Emphasis"/>
        </w:rPr>
        <w:t>tensions</w:t>
      </w:r>
      <w:r w:rsidRPr="00B8134C">
        <w:rPr>
          <w:rStyle w:val="StyleUnderline"/>
        </w:rPr>
        <w:t xml:space="preserve">, or even </w:t>
      </w:r>
      <w:r w:rsidRPr="00B8134C">
        <w:rPr>
          <w:rStyle w:val="Emphasis"/>
          <w:highlight w:val="green"/>
        </w:rPr>
        <w:t>conflicts</w:t>
      </w:r>
      <w:r w:rsidRPr="0099287F">
        <w:rPr>
          <w:sz w:val="16"/>
        </w:rPr>
        <w:t xml:space="preserve">, as both commercial and national space agency players compete for a limited number of easily accessible lunar resources. Or so says a new study by an international team of researchers led by the Harvard Smithsonian Center for Astrophysics. In their paper just published in The Philosophical Transactions of the Royal Society A., the authors argue that </w:t>
      </w:r>
      <w:r w:rsidRPr="00B8134C">
        <w:rPr>
          <w:rStyle w:val="Emphasis"/>
        </w:rPr>
        <w:t>many</w:t>
      </w:r>
      <w:r w:rsidRPr="002733B2">
        <w:rPr>
          <w:rStyle w:val="StyleUnderline"/>
        </w:rPr>
        <w:t xml:space="preserve"> of the useful and </w:t>
      </w:r>
      <w:r w:rsidRPr="00B8134C">
        <w:rPr>
          <w:rStyle w:val="Emphasis"/>
        </w:rPr>
        <w:t xml:space="preserve">valuable resources on the Moon are </w:t>
      </w:r>
      <w:r w:rsidRPr="008A140A">
        <w:rPr>
          <w:rStyle w:val="Emphasis"/>
          <w:highlight w:val="green"/>
        </w:rPr>
        <w:t>concentrated into</w:t>
      </w:r>
      <w:r w:rsidRPr="002733B2">
        <w:rPr>
          <w:rStyle w:val="StyleUnderline"/>
        </w:rPr>
        <w:t xml:space="preserve"> a modest number </w:t>
      </w:r>
      <w:r w:rsidRPr="0099287F">
        <w:rPr>
          <w:sz w:val="16"/>
        </w:rPr>
        <w:t xml:space="preserve">(tens) </w:t>
      </w:r>
      <w:r w:rsidRPr="002733B2">
        <w:rPr>
          <w:rStyle w:val="StyleUnderline"/>
        </w:rPr>
        <w:t xml:space="preserve">of </w:t>
      </w:r>
      <w:r w:rsidRPr="008A140A">
        <w:rPr>
          <w:rStyle w:val="StyleUnderline"/>
          <w:highlight w:val="green"/>
        </w:rPr>
        <w:t xml:space="preserve">quite </w:t>
      </w:r>
      <w:r w:rsidRPr="008A140A">
        <w:rPr>
          <w:rStyle w:val="Emphasis"/>
          <w:highlight w:val="green"/>
        </w:rPr>
        <w:t>small regions</w:t>
      </w:r>
      <w:r w:rsidRPr="0099287F">
        <w:rPr>
          <w:sz w:val="16"/>
        </w:rPr>
        <w:t xml:space="preserve"> (in the order of a few kilometers). “</w:t>
      </w:r>
      <w:r w:rsidRPr="008A140A">
        <w:rPr>
          <w:rStyle w:val="Emphasis"/>
          <w:highlight w:val="green"/>
        </w:rPr>
        <w:t>Once a resource is</w:t>
      </w:r>
      <w:r w:rsidRPr="002733B2">
        <w:rPr>
          <w:rStyle w:val="StyleUnderline"/>
        </w:rPr>
        <w:t xml:space="preserve"> sufficiently valuable and </w:t>
      </w:r>
      <w:r w:rsidRPr="008A140A">
        <w:rPr>
          <w:rStyle w:val="Emphasis"/>
          <w:highlight w:val="green"/>
        </w:rPr>
        <w:t>scarce</w:t>
      </w:r>
      <w:r w:rsidRPr="0099287F">
        <w:rPr>
          <w:sz w:val="16"/>
        </w:rPr>
        <w:t xml:space="preserve">, </w:t>
      </w:r>
      <w:r w:rsidRPr="008A140A">
        <w:rPr>
          <w:rStyle w:val="Emphasis"/>
          <w:highlight w:val="green"/>
        </w:rPr>
        <w:t>disputes are inevitable</w:t>
      </w:r>
      <w:r w:rsidRPr="0099287F">
        <w:rPr>
          <w:sz w:val="16"/>
        </w:rPr>
        <w:t>.” Martin Elvis, a senior astrophysicist at the Harvard Smithsonian Center for Astrophysics and the paper’s lead author, told me. “</w:t>
      </w:r>
      <w:r w:rsidRPr="002733B2">
        <w:rPr>
          <w:rStyle w:val="StyleUnderline"/>
        </w:rPr>
        <w:t xml:space="preserve">Whether </w:t>
      </w:r>
      <w:r w:rsidRPr="00B8134C">
        <w:rPr>
          <w:rStyle w:val="Emphasis"/>
        </w:rPr>
        <w:t>they become conflicts</w:t>
      </w:r>
      <w:r w:rsidRPr="0099287F">
        <w:rPr>
          <w:sz w:val="16"/>
        </w:rPr>
        <w:t xml:space="preserve"> in the sense of being violent is </w:t>
      </w:r>
      <w:r w:rsidRPr="002733B2">
        <w:rPr>
          <w:rStyle w:val="StyleUnderline"/>
        </w:rPr>
        <w:t>up to how we choose to govern the Moon</w:t>
      </w:r>
      <w:r w:rsidRPr="0099287F">
        <w:rPr>
          <w:sz w:val="16"/>
        </w:rPr>
        <w:t xml:space="preserve">.” The authors note that </w:t>
      </w:r>
      <w:r w:rsidRPr="006F2EFD">
        <w:rPr>
          <w:rStyle w:val="StyleUnderline"/>
        </w:rPr>
        <w:t xml:space="preserve">conflicts over access to </w:t>
      </w:r>
      <w:r w:rsidRPr="008A140A">
        <w:rPr>
          <w:rStyle w:val="Emphasis"/>
          <w:highlight w:val="green"/>
        </w:rPr>
        <w:t>five</w:t>
      </w:r>
      <w:r w:rsidRPr="006F2EFD">
        <w:rPr>
          <w:rStyle w:val="StyleUnderline"/>
        </w:rPr>
        <w:t xml:space="preserve"> prime lunar resources are </w:t>
      </w:r>
      <w:r w:rsidRPr="008A140A">
        <w:rPr>
          <w:rStyle w:val="StyleUnderline"/>
          <w:highlight w:val="green"/>
        </w:rPr>
        <w:t xml:space="preserve">potential </w:t>
      </w:r>
      <w:r w:rsidRPr="008A140A">
        <w:rPr>
          <w:rStyle w:val="Emphasis"/>
          <w:highlight w:val="green"/>
        </w:rPr>
        <w:t>flashpoints</w:t>
      </w:r>
      <w:r w:rsidRPr="0099287F">
        <w:rPr>
          <w:sz w:val="16"/>
        </w:rPr>
        <w:t xml:space="preserve">: —- </w:t>
      </w:r>
      <w:r w:rsidRPr="008A140A">
        <w:rPr>
          <w:rStyle w:val="Emphasis"/>
          <w:highlight w:val="green"/>
        </w:rPr>
        <w:t>Water</w:t>
      </w:r>
      <w:r w:rsidRPr="0099287F">
        <w:rPr>
          <w:sz w:val="16"/>
        </w:rPr>
        <w:t xml:space="preserve">. Both for life support. And to split into its constituent components of </w:t>
      </w:r>
      <w:r w:rsidRPr="008A140A">
        <w:rPr>
          <w:rStyle w:val="StyleUnderline"/>
          <w:highlight w:val="green"/>
        </w:rPr>
        <w:t>hydrogen and oxygen</w:t>
      </w:r>
      <w:r w:rsidRPr="0099287F">
        <w:rPr>
          <w:sz w:val="16"/>
        </w:rPr>
        <w:t xml:space="preserve"> which can then be liquefied </w:t>
      </w:r>
      <w:r w:rsidRPr="006F2EFD">
        <w:rPr>
          <w:rStyle w:val="StyleUnderline"/>
        </w:rPr>
        <w:t xml:space="preserve">and </w:t>
      </w:r>
      <w:r w:rsidRPr="008A140A">
        <w:rPr>
          <w:rStyle w:val="Emphasis"/>
          <w:highlight w:val="green"/>
        </w:rPr>
        <w:t>used as rocket fuel</w:t>
      </w:r>
      <w:r w:rsidRPr="0099287F">
        <w:rPr>
          <w:sz w:val="16"/>
        </w:rPr>
        <w:t xml:space="preserve">. —- </w:t>
      </w:r>
      <w:r w:rsidRPr="008A140A">
        <w:rPr>
          <w:rStyle w:val="Emphasis"/>
          <w:highlight w:val="green"/>
        </w:rPr>
        <w:t>Peaks of Eternal Light</w:t>
      </w:r>
      <w:r w:rsidRPr="0099287F">
        <w:rPr>
          <w:sz w:val="16"/>
        </w:rPr>
        <w:t xml:space="preserve">. These Peaks are valuable for both the </w:t>
      </w:r>
      <w:r w:rsidRPr="008A140A">
        <w:rPr>
          <w:rStyle w:val="StyleUnderline"/>
          <w:highlight w:val="green"/>
        </w:rPr>
        <w:t>collection of</w:t>
      </w:r>
      <w:r w:rsidRPr="006F2EFD">
        <w:rPr>
          <w:rStyle w:val="StyleUnderline"/>
        </w:rPr>
        <w:t xml:space="preserve"> almost </w:t>
      </w:r>
      <w:r w:rsidRPr="008A140A">
        <w:rPr>
          <w:rStyle w:val="StyleUnderline"/>
          <w:highlight w:val="green"/>
        </w:rPr>
        <w:t>continuous solar power</w:t>
      </w:r>
      <w:r w:rsidRPr="0099287F">
        <w:rPr>
          <w:sz w:val="16"/>
        </w:rPr>
        <w:t xml:space="preserve">, say the authors. And as locations where the approximately 300-degrees-Celsius day-to-night temperature swings of the typical equatorial lunar surface location are mostly avoided, they note. —- </w:t>
      </w:r>
      <w:r w:rsidRPr="008A140A">
        <w:rPr>
          <w:rStyle w:val="Emphasis"/>
          <w:highlight w:val="green"/>
        </w:rPr>
        <w:t>Iron</w:t>
      </w:r>
      <w:r w:rsidRPr="0099287F">
        <w:rPr>
          <w:sz w:val="16"/>
        </w:rPr>
        <w:t xml:space="preserve">. Lunar Iron-rich regions </w:t>
      </w:r>
      <w:r w:rsidRPr="006F2EFD">
        <w:rPr>
          <w:rStyle w:val="StyleUnderline"/>
        </w:rPr>
        <w:t xml:space="preserve">derived </w:t>
      </w:r>
      <w:r w:rsidRPr="008A140A">
        <w:rPr>
          <w:rStyle w:val="StyleUnderline"/>
          <w:highlight w:val="green"/>
        </w:rPr>
        <w:t>from asteroid impacts</w:t>
      </w:r>
      <w:r w:rsidRPr="006F2EFD">
        <w:rPr>
          <w:rStyle w:val="StyleUnderline"/>
        </w:rPr>
        <w:t xml:space="preserve"> </w:t>
      </w:r>
      <w:r w:rsidRPr="0099287F">
        <w:rPr>
          <w:sz w:val="16"/>
        </w:rPr>
        <w:t xml:space="preserve">are some 30–300km across and limited to 20 or so sites, write the authors. However, </w:t>
      </w:r>
      <w:r w:rsidRPr="006F2EFD">
        <w:rPr>
          <w:rStyle w:val="StyleUnderline"/>
        </w:rPr>
        <w:t>asteroid iron also has the advantage that it may also be rich in precious metals</w:t>
      </w:r>
      <w:r w:rsidRPr="0099287F">
        <w:rPr>
          <w:sz w:val="16"/>
        </w:rPr>
        <w:t xml:space="preserve">, including platinum and palladium, they note. And Iron becomes important when building heavy industrial equipment. —- </w:t>
      </w:r>
      <w:r w:rsidRPr="008A140A">
        <w:rPr>
          <w:rStyle w:val="Emphasis"/>
          <w:highlight w:val="green"/>
        </w:rPr>
        <w:t>Cold Traps</w:t>
      </w:r>
      <w:r w:rsidRPr="0099287F">
        <w:rPr>
          <w:sz w:val="16"/>
        </w:rPr>
        <w:t xml:space="preserve">. So-called Cold Traps in the </w:t>
      </w:r>
      <w:r w:rsidRPr="008A140A">
        <w:rPr>
          <w:rStyle w:val="StyleUnderline"/>
          <w:highlight w:val="green"/>
        </w:rPr>
        <w:t xml:space="preserve">permanently </w:t>
      </w:r>
      <w:r w:rsidRPr="008A140A">
        <w:rPr>
          <w:rStyle w:val="Emphasis"/>
          <w:highlight w:val="green"/>
        </w:rPr>
        <w:t>dark craters at the poles</w:t>
      </w:r>
      <w:r w:rsidRPr="006F2EFD">
        <w:rPr>
          <w:rStyle w:val="StyleUnderline"/>
        </w:rPr>
        <w:t xml:space="preserve"> are thought to </w:t>
      </w:r>
      <w:r w:rsidRPr="008A140A">
        <w:rPr>
          <w:rStyle w:val="Emphasis"/>
          <w:highlight w:val="green"/>
        </w:rPr>
        <w:t>contain</w:t>
      </w:r>
      <w:r w:rsidRPr="008A140A">
        <w:rPr>
          <w:rStyle w:val="StyleUnderline"/>
          <w:highlight w:val="green"/>
        </w:rPr>
        <w:t xml:space="preserve"> volatile </w:t>
      </w:r>
      <w:r w:rsidRPr="008A140A">
        <w:rPr>
          <w:rStyle w:val="Emphasis"/>
          <w:highlight w:val="green"/>
        </w:rPr>
        <w:t>materials</w:t>
      </w:r>
      <w:r w:rsidRPr="00B8134C">
        <w:rPr>
          <w:rStyle w:val="Emphasis"/>
        </w:rPr>
        <w:t xml:space="preserve"> from the early solar system</w:t>
      </w:r>
      <w:r w:rsidRPr="0099287F">
        <w:rPr>
          <w:sz w:val="16"/>
        </w:rPr>
        <w:t xml:space="preserve">, including water, write the authors. The </w:t>
      </w:r>
      <w:r w:rsidRPr="006F2EFD">
        <w:rPr>
          <w:rStyle w:val="StyleUnderline"/>
        </w:rPr>
        <w:t>floors of such craters have been in almost total darkness for up to 3.5 billion years</w:t>
      </w:r>
      <w:r w:rsidRPr="0099287F">
        <w:rPr>
          <w:sz w:val="16"/>
        </w:rPr>
        <w:t xml:space="preserve">, they note, illuminated only by starlight and reflections off the nearby rims. Extremely cold (below </w:t>
      </w:r>
      <w:r w:rsidRPr="008A140A">
        <w:rPr>
          <w:rStyle w:val="Emphasis"/>
          <w:highlight w:val="green"/>
        </w:rPr>
        <w:t>−180 Celsius</w:t>
      </w:r>
      <w:r w:rsidRPr="0099287F">
        <w:rPr>
          <w:sz w:val="16"/>
        </w:rPr>
        <w:t xml:space="preserve">), they may be uniquely well-suited sites for far-infrared telescopes, or as a spot to build ultra-cold atom facilities on a far larger scale than on Earth or in laboratories in free space, the authors write. —- And </w:t>
      </w:r>
      <w:r w:rsidRPr="008A140A">
        <w:rPr>
          <w:rStyle w:val="Emphasis"/>
          <w:highlight w:val="green"/>
        </w:rPr>
        <w:t>Helium-3</w:t>
      </w:r>
      <w:r w:rsidRPr="0099287F">
        <w:rPr>
          <w:sz w:val="16"/>
        </w:rPr>
        <w:t xml:space="preserve">. Such lunar sources of Helium-3 will be </w:t>
      </w:r>
      <w:r w:rsidRPr="006F2EFD">
        <w:rPr>
          <w:rStyle w:val="StyleUnderline"/>
        </w:rPr>
        <w:t xml:space="preserve">needed </w:t>
      </w:r>
      <w:r w:rsidRPr="00B8134C">
        <w:rPr>
          <w:rStyle w:val="Emphasis"/>
        </w:rPr>
        <w:t xml:space="preserve">to </w:t>
      </w:r>
      <w:r w:rsidRPr="008A140A">
        <w:rPr>
          <w:rStyle w:val="Emphasis"/>
          <w:highlight w:val="green"/>
        </w:rPr>
        <w:t>power</w:t>
      </w:r>
      <w:r w:rsidRPr="00B8134C">
        <w:rPr>
          <w:rStyle w:val="Emphasis"/>
        </w:rPr>
        <w:t xml:space="preserve"> fusion</w:t>
      </w:r>
      <w:r w:rsidRPr="006F2EFD">
        <w:rPr>
          <w:rStyle w:val="StyleUnderline"/>
        </w:rPr>
        <w:t xml:space="preserve"> </w:t>
      </w:r>
      <w:r w:rsidRPr="008A140A">
        <w:rPr>
          <w:rStyle w:val="StyleUnderline"/>
          <w:highlight w:val="green"/>
        </w:rPr>
        <w:t xml:space="preserve">nuclear </w:t>
      </w:r>
      <w:r w:rsidRPr="008A140A">
        <w:rPr>
          <w:rStyle w:val="Emphasis"/>
          <w:highlight w:val="green"/>
        </w:rPr>
        <w:t>reactors</w:t>
      </w:r>
      <w:r w:rsidRPr="0099287F">
        <w:rPr>
          <w:sz w:val="16"/>
        </w:rPr>
        <w:t xml:space="preserve"> back here on Earth. But such fusion reactors remain a technology whose fruition is still decades in the future. Lunar cold traps located at the South Pole of the moon, are critical to all moon-based operations ... [+] DAVID PAIGE, REPRODUCED WITH PERMISSION. Who might be at loggerheads within the next few years about lunar resources? We are </w:t>
      </w:r>
      <w:r w:rsidRPr="008A140A">
        <w:rPr>
          <w:rStyle w:val="Emphasis"/>
          <w:highlight w:val="green"/>
        </w:rPr>
        <w:t>already seeing</w:t>
      </w:r>
      <w:r w:rsidRPr="008A140A">
        <w:rPr>
          <w:rStyle w:val="StyleUnderline"/>
          <w:highlight w:val="green"/>
        </w:rPr>
        <w:t xml:space="preserve"> increasing </w:t>
      </w:r>
      <w:r w:rsidRPr="008A140A">
        <w:rPr>
          <w:rStyle w:val="Emphasis"/>
          <w:highlight w:val="green"/>
        </w:rPr>
        <w:t>Chinese and Russian</w:t>
      </w:r>
      <w:r w:rsidRPr="00B8134C">
        <w:rPr>
          <w:rStyle w:val="Emphasis"/>
        </w:rPr>
        <w:t xml:space="preserve"> state-led </w:t>
      </w:r>
      <w:r w:rsidRPr="008A140A">
        <w:rPr>
          <w:rStyle w:val="Emphasis"/>
          <w:highlight w:val="green"/>
        </w:rPr>
        <w:t>activity</w:t>
      </w:r>
      <w:r w:rsidRPr="0099287F">
        <w:rPr>
          <w:sz w:val="16"/>
        </w:rPr>
        <w:t xml:space="preserve">, albeit </w:t>
      </w:r>
      <w:r w:rsidRPr="008A140A">
        <w:rPr>
          <w:rStyle w:val="Emphasis"/>
          <w:highlight w:val="green"/>
        </w:rPr>
        <w:t>with private sector plug-ins</w:t>
      </w:r>
      <w:r w:rsidRPr="0099287F">
        <w:rPr>
          <w:sz w:val="16"/>
        </w:rPr>
        <w:t xml:space="preserve">, and a rescheduled </w:t>
      </w:r>
      <w:r w:rsidRPr="008A140A">
        <w:rPr>
          <w:rStyle w:val="Emphasis"/>
          <w:highlight w:val="green"/>
        </w:rPr>
        <w:t>NASA</w:t>
      </w:r>
      <w:r w:rsidRPr="006F2EFD">
        <w:rPr>
          <w:rStyle w:val="StyleUnderline"/>
        </w:rPr>
        <w:t xml:space="preserve"> program will see a </w:t>
      </w:r>
      <w:r w:rsidRPr="008A140A">
        <w:rPr>
          <w:rStyle w:val="Emphasis"/>
          <w:highlight w:val="green"/>
        </w:rPr>
        <w:t>return</w:t>
      </w:r>
      <w:r w:rsidRPr="00B8134C">
        <w:rPr>
          <w:rStyle w:val="Emphasis"/>
        </w:rPr>
        <w:t xml:space="preserve"> to</w:t>
      </w:r>
      <w:r w:rsidRPr="006F2EFD">
        <w:rPr>
          <w:rStyle w:val="StyleUnderline"/>
        </w:rPr>
        <w:t xml:space="preserve"> the Moon</w:t>
      </w:r>
      <w:r w:rsidRPr="0099287F">
        <w:rPr>
          <w:sz w:val="16"/>
        </w:rPr>
        <w:t xml:space="preserve">, and </w:t>
      </w:r>
      <w:r w:rsidRPr="008A140A">
        <w:rPr>
          <w:rStyle w:val="StyleUnderline"/>
          <w:highlight w:val="green"/>
        </w:rPr>
        <w:t>to</w:t>
      </w:r>
      <w:r w:rsidRPr="0099287F">
        <w:rPr>
          <w:sz w:val="16"/>
        </w:rPr>
        <w:t xml:space="preserve"> much </w:t>
      </w:r>
      <w:r w:rsidRPr="008A140A">
        <w:rPr>
          <w:rStyle w:val="Emphasis"/>
          <w:highlight w:val="green"/>
        </w:rPr>
        <w:t>the same sites</w:t>
      </w:r>
      <w:r w:rsidRPr="006F2EFD">
        <w:rPr>
          <w:rStyle w:val="StyleUnderline"/>
        </w:rPr>
        <w:t xml:space="preserve"> that </w:t>
      </w:r>
      <w:r w:rsidRPr="008A140A">
        <w:rPr>
          <w:rStyle w:val="Emphasis"/>
          <w:highlight w:val="green"/>
        </w:rPr>
        <w:t>China and Russia are</w:t>
      </w:r>
      <w:r w:rsidRPr="006F2EFD">
        <w:rPr>
          <w:rStyle w:val="StyleUnderline"/>
        </w:rPr>
        <w:t xml:space="preserve"> also </w:t>
      </w:r>
      <w:r w:rsidRPr="008A140A">
        <w:rPr>
          <w:rStyle w:val="Emphasis"/>
          <w:highlight w:val="green"/>
        </w:rPr>
        <w:t>targeting</w:t>
      </w:r>
      <w:r w:rsidRPr="0099287F">
        <w:rPr>
          <w:sz w:val="16"/>
        </w:rPr>
        <w:t xml:space="preserve">, Tony Milligan, Senior Researcher at the Cosmological Visionaries project at King’s College London and one of the paper’s co-authors, told me. So, the initial stages of tension development over the coming decade may look like a continuation of the old cold war, albeit with China as a bigger player, he says. And also over the next five years, at least </w:t>
      </w:r>
      <w:r w:rsidRPr="008A140A">
        <w:rPr>
          <w:rStyle w:val="StyleUnderline"/>
          <w:highlight w:val="green"/>
        </w:rPr>
        <w:t>five sovereign nations have</w:t>
      </w:r>
      <w:r w:rsidRPr="006F2EFD">
        <w:rPr>
          <w:rStyle w:val="StyleUnderline"/>
        </w:rPr>
        <w:t xml:space="preserve"> credible </w:t>
      </w:r>
      <w:r w:rsidRPr="008A140A">
        <w:rPr>
          <w:rStyle w:val="StyleUnderline"/>
          <w:highlight w:val="green"/>
        </w:rPr>
        <w:t>plans</w:t>
      </w:r>
      <w:r w:rsidRPr="006F2EFD">
        <w:rPr>
          <w:rStyle w:val="StyleUnderline"/>
        </w:rPr>
        <w:t xml:space="preserve"> to land on the Moon</w:t>
      </w:r>
      <w:r w:rsidRPr="0099287F">
        <w:rPr>
          <w:sz w:val="16"/>
        </w:rPr>
        <w:t xml:space="preserve"> (China, India-Japan, Russia, USA), write the authors. In addition, several commercial companies (including PTScientists, Moon Express, Astrobotic, Masten, ispace), and the non-profit SpaceIL, have stated intentions to do so, they note. However, Elvis thinks that an initial point of contention could come with the construction of solar power towers. Elvis says that </w:t>
      </w:r>
      <w:r w:rsidRPr="006F2EFD">
        <w:rPr>
          <w:rStyle w:val="StyleUnderline"/>
        </w:rPr>
        <w:t>the first lunar human base will need a 100 kW</w:t>
      </w:r>
      <w:r w:rsidRPr="0099287F">
        <w:rPr>
          <w:sz w:val="16"/>
        </w:rPr>
        <w:t xml:space="preserve"> or so. A few 20-meter-high solar panels could supply that power, he says. But because the Sun circles very close to the horizon at the lunar South Pole, at some time during the lunar day one tower will inevitably cast its long shadow on any other towers in the vicinity, says Elvis. To avoid daily lunar blackouts, there will need to be some sort of coordination on where they place their solar power towers, he says. Does the current 1967 Outer Space Treaty (OST) offer guidance in avoiding such conflicts? As Elvis points out, </w:t>
      </w:r>
      <w:r w:rsidRPr="006F2EFD">
        <w:rPr>
          <w:rStyle w:val="StyleUnderline"/>
        </w:rPr>
        <w:t xml:space="preserve">the </w:t>
      </w:r>
      <w:r w:rsidRPr="00B8134C">
        <w:rPr>
          <w:rStyle w:val="Emphasis"/>
        </w:rPr>
        <w:t>OST</w:t>
      </w:r>
      <w:r w:rsidRPr="006F2EFD">
        <w:rPr>
          <w:rStyle w:val="StyleUnderline"/>
        </w:rPr>
        <w:t xml:space="preserve"> is heavily </w:t>
      </w:r>
      <w:r w:rsidRPr="00B8134C">
        <w:rPr>
          <w:rStyle w:val="Emphasis"/>
        </w:rPr>
        <w:t>based on the Antarctic Treaty</w:t>
      </w:r>
      <w:r w:rsidRPr="0099287F">
        <w:rPr>
          <w:sz w:val="16"/>
        </w:rPr>
        <w:t xml:space="preserve">, with many equivalent points: territorial claims ”on hold”; no military use; no nukes; inspections of facilities consultative meetings of signatories; disputes resolved by negotiation, mediation, and conciliation. “The big difference is that </w:t>
      </w:r>
      <w:r w:rsidRPr="006F2EFD">
        <w:rPr>
          <w:rStyle w:val="StyleUnderline"/>
        </w:rPr>
        <w:t>for Antarctica disputes can be sent to the</w:t>
      </w:r>
      <w:r>
        <w:rPr>
          <w:rStyle w:val="StyleUnderline"/>
        </w:rPr>
        <w:t xml:space="preserve"> </w:t>
      </w:r>
      <w:r w:rsidRPr="006F2EFD">
        <w:rPr>
          <w:rStyle w:val="StyleUnderline"/>
        </w:rPr>
        <w:t>International Court of Justice</w:t>
      </w:r>
      <w:r w:rsidRPr="0099287F">
        <w:rPr>
          <w:sz w:val="16"/>
        </w:rPr>
        <w:t>,” said Elvis. “</w:t>
      </w:r>
      <w:r w:rsidRPr="006F2EFD">
        <w:rPr>
          <w:rStyle w:val="StyleUnderline"/>
        </w:rPr>
        <w:t xml:space="preserve">The OST has </w:t>
      </w:r>
      <w:r w:rsidRPr="00B8134C">
        <w:rPr>
          <w:rStyle w:val="Emphasis"/>
        </w:rPr>
        <w:t>no enforcement mechanism</w:t>
      </w:r>
      <w:r w:rsidRPr="0099287F">
        <w:rPr>
          <w:sz w:val="16"/>
        </w:rPr>
        <w:t>.” Can the current outer space treaty be updated? “</w:t>
      </w:r>
      <w:r w:rsidRPr="006F2EFD">
        <w:rPr>
          <w:rStyle w:val="StyleUnderline"/>
        </w:rPr>
        <w:t xml:space="preserve">On the Moon, </w:t>
      </w:r>
      <w:r w:rsidRPr="00B8134C">
        <w:rPr>
          <w:rStyle w:val="Emphasis"/>
        </w:rPr>
        <w:t xml:space="preserve">you </w:t>
      </w:r>
      <w:r w:rsidRPr="008A140A">
        <w:rPr>
          <w:rStyle w:val="Emphasis"/>
          <w:highlight w:val="green"/>
        </w:rPr>
        <w:t>don’t need all out war</w:t>
      </w:r>
      <w:r w:rsidRPr="006F2EFD">
        <w:rPr>
          <w:rStyle w:val="StyleUnderline"/>
        </w:rPr>
        <w:t xml:space="preserve"> in order for people </w:t>
      </w:r>
      <w:r w:rsidRPr="008A140A">
        <w:rPr>
          <w:rStyle w:val="Emphasis"/>
          <w:highlight w:val="green"/>
        </w:rPr>
        <w:t>to be harmed</w:t>
      </w:r>
      <w:r w:rsidRPr="008A140A">
        <w:rPr>
          <w:rStyle w:val="StyleUnderline"/>
          <w:highlight w:val="green"/>
        </w:rPr>
        <w:t xml:space="preserve"> in avoidable ways</w:t>
      </w:r>
      <w:r w:rsidRPr="006F2EFD">
        <w:rPr>
          <w:rStyle w:val="StyleUnderline"/>
        </w:rPr>
        <w:t>, you just need pressures</w:t>
      </w:r>
      <w:r w:rsidRPr="0099287F">
        <w:rPr>
          <w:sz w:val="16"/>
        </w:rPr>
        <w:t xml:space="preserve"> to overextend supply lines, and failures to assist in a timely manner,” said Milligan. Thus, some level of </w:t>
      </w:r>
      <w:r w:rsidRPr="006F2EFD">
        <w:rPr>
          <w:rStyle w:val="StyleUnderline"/>
        </w:rPr>
        <w:t xml:space="preserve">tacit </w:t>
      </w:r>
      <w:r w:rsidRPr="00B8134C">
        <w:rPr>
          <w:rStyle w:val="Emphasis"/>
        </w:rPr>
        <w:t>coordination will be necessary</w:t>
      </w:r>
      <w:r w:rsidRPr="006F2EFD">
        <w:rPr>
          <w:rStyle w:val="StyleUnderline"/>
        </w:rPr>
        <w:t xml:space="preserve"> to avoid problems</w:t>
      </w:r>
      <w:r w:rsidRPr="0099287F">
        <w:rPr>
          <w:sz w:val="16"/>
        </w:rPr>
        <w:t xml:space="preserve"> once the Moon rush begins. Yet coordination will be most effective if it is pursued before actors make difficult-to-reverse commitments to mission designs or substantial investments, Alanna Krolikowski, a political scientist at the Missouri University of Science and Technology (Missouri S&amp;T) and one of the paper’s co-authors, told me. Even so, Elvis is not overly optimistic about any sort of new negotiated outer space treaty. It's </w:t>
      </w:r>
      <w:r w:rsidRPr="008A140A">
        <w:rPr>
          <w:rStyle w:val="Emphasis"/>
          <w:highlight w:val="green"/>
        </w:rPr>
        <w:t>hard to see any new treaty</w:t>
      </w:r>
      <w:r w:rsidRPr="00B8134C">
        <w:rPr>
          <w:rStyle w:val="Emphasis"/>
        </w:rPr>
        <w:t xml:space="preserve"> being negotiated</w:t>
      </w:r>
      <w:r w:rsidRPr="006F2EFD">
        <w:rPr>
          <w:rStyle w:val="StyleUnderline"/>
        </w:rPr>
        <w:t xml:space="preserve"> </w:t>
      </w:r>
      <w:r w:rsidRPr="008A140A">
        <w:rPr>
          <w:rStyle w:val="StyleUnderline"/>
          <w:highlight w:val="green"/>
        </w:rPr>
        <w:t>in today's situation</w:t>
      </w:r>
      <w:r w:rsidRPr="0099287F">
        <w:rPr>
          <w:sz w:val="16"/>
        </w:rPr>
        <w:t xml:space="preserve">, says Elvis. Not only </w:t>
      </w:r>
      <w:r w:rsidRPr="008A140A">
        <w:rPr>
          <w:rStyle w:val="Emphasis"/>
          <w:highlight w:val="green"/>
        </w:rPr>
        <w:t>because of increased nationalism</w:t>
      </w:r>
      <w:r w:rsidRPr="0099287F">
        <w:rPr>
          <w:sz w:val="16"/>
        </w:rPr>
        <w:t xml:space="preserve">, he says, but also because in 1967 there were really only two players: the U.S.A. and the U.S.S.R. Now there are </w:t>
      </w:r>
      <w:r w:rsidRPr="006F2EFD">
        <w:rPr>
          <w:rStyle w:val="StyleUnderline"/>
        </w:rPr>
        <w:t>many</w:t>
      </w:r>
      <w:r w:rsidRPr="0099287F">
        <w:rPr>
          <w:sz w:val="16"/>
        </w:rPr>
        <w:t xml:space="preserve">, and an increasing number, including </w:t>
      </w:r>
      <w:r w:rsidRPr="008A140A">
        <w:rPr>
          <w:rStyle w:val="Emphasis"/>
          <w:highlight w:val="green"/>
        </w:rPr>
        <w:t>commercial companies</w:t>
      </w:r>
      <w:r w:rsidRPr="0099287F">
        <w:rPr>
          <w:sz w:val="16"/>
        </w:rPr>
        <w:t xml:space="preserve">, says Elvis. Conflict on the Moon itself may begin as a kind of arms race, where </w:t>
      </w:r>
      <w:r w:rsidRPr="006F2EFD">
        <w:rPr>
          <w:rStyle w:val="StyleUnderline"/>
        </w:rPr>
        <w:t xml:space="preserve">one party tries to </w:t>
      </w:r>
      <w:r w:rsidRPr="008A140A">
        <w:rPr>
          <w:rStyle w:val="Emphasis"/>
          <w:highlight w:val="green"/>
        </w:rPr>
        <w:t>exclude another from a</w:t>
      </w:r>
      <w:r w:rsidRPr="00B8134C">
        <w:rPr>
          <w:rStyle w:val="Emphasis"/>
        </w:rPr>
        <w:t xml:space="preserve"> valuable </w:t>
      </w:r>
      <w:r w:rsidRPr="008A140A">
        <w:rPr>
          <w:rStyle w:val="Emphasis"/>
          <w:highlight w:val="green"/>
        </w:rPr>
        <w:t>location</w:t>
      </w:r>
      <w:r w:rsidRPr="0099287F">
        <w:rPr>
          <w:sz w:val="16"/>
        </w:rPr>
        <w:t xml:space="preserve">, and </w:t>
      </w:r>
      <w:r w:rsidRPr="008A140A">
        <w:rPr>
          <w:rStyle w:val="StyleUnderline"/>
          <w:highlight w:val="green"/>
        </w:rPr>
        <w:t>the response is</w:t>
      </w:r>
      <w:r w:rsidRPr="006F2EFD">
        <w:rPr>
          <w:rStyle w:val="StyleUnderline"/>
        </w:rPr>
        <w:t xml:space="preserve"> to find a way </w:t>
      </w:r>
      <w:r w:rsidRPr="008A140A">
        <w:rPr>
          <w:rStyle w:val="StyleUnderline"/>
          <w:highlight w:val="green"/>
        </w:rPr>
        <w:t>to by-pass</w:t>
      </w:r>
      <w:r w:rsidRPr="006F2EFD">
        <w:rPr>
          <w:rStyle w:val="StyleUnderline"/>
        </w:rPr>
        <w:t xml:space="preserve"> these ploys</w:t>
      </w:r>
      <w:r w:rsidRPr="0099287F">
        <w:rPr>
          <w:sz w:val="16"/>
        </w:rPr>
        <w:t xml:space="preserve">, he says. “After a certain point </w:t>
      </w:r>
      <w:r w:rsidRPr="006F2EFD">
        <w:rPr>
          <w:rStyle w:val="StyleUnderline"/>
        </w:rPr>
        <w:t>some mechanism to resolve these disputes will be necessary</w:t>
      </w:r>
      <w:r w:rsidRPr="0099287F">
        <w:rPr>
          <w:sz w:val="16"/>
        </w:rPr>
        <w:t xml:space="preserve">; </w:t>
      </w:r>
      <w:r w:rsidRPr="00B8134C">
        <w:rPr>
          <w:rStyle w:val="Emphasis"/>
        </w:rPr>
        <w:t>the alternative is not good</w:t>
      </w:r>
      <w:r w:rsidRPr="0099287F">
        <w:rPr>
          <w:sz w:val="16"/>
        </w:rPr>
        <w:t>,” says Elvis.</w:t>
      </w:r>
    </w:p>
    <w:p w14:paraId="1287876E" w14:textId="77777777" w:rsidR="00B72833" w:rsidRDefault="00B72833" w:rsidP="00B72833">
      <w:pPr>
        <w:rPr>
          <w:sz w:val="16"/>
        </w:rPr>
      </w:pPr>
    </w:p>
    <w:p w14:paraId="7438FD89" w14:textId="77777777" w:rsidR="00B72833" w:rsidRDefault="00B72833" w:rsidP="00B72833">
      <w:pPr>
        <w:rPr>
          <w:sz w:val="16"/>
        </w:rPr>
      </w:pPr>
    </w:p>
    <w:p w14:paraId="49636A87" w14:textId="05BBD22D" w:rsidR="00B72833" w:rsidRDefault="00ED01E5" w:rsidP="00B72833">
      <w:pPr>
        <w:pStyle w:val="Heading4"/>
      </w:pPr>
      <w:r>
        <w:t>4</w:t>
      </w:r>
      <w:r w:rsidR="00B72833">
        <w:t xml:space="preserve"> -- </w:t>
      </w:r>
      <w:r w:rsidR="00B72833" w:rsidRPr="001769C1">
        <w:rPr>
          <w:u w:val="single"/>
        </w:rPr>
        <w:t>Government</w:t>
      </w:r>
      <w:r w:rsidR="00B72833">
        <w:rPr>
          <w:u w:val="single"/>
        </w:rPr>
        <w:t>al</w:t>
      </w:r>
      <w:r w:rsidR="00B72833" w:rsidRPr="001769C1">
        <w:rPr>
          <w:u w:val="single"/>
        </w:rPr>
        <w:t xml:space="preserve"> tensions</w:t>
      </w:r>
      <w:r w:rsidR="00B72833">
        <w:t xml:space="preserve"> - Private exploration of the moon causes conflict with the government over resources – escalates</w:t>
      </w:r>
    </w:p>
    <w:p w14:paraId="05FA9D54" w14:textId="77777777" w:rsidR="00B72833" w:rsidRPr="0006673E" w:rsidRDefault="00B72833" w:rsidP="00B72833">
      <w:pPr>
        <w:rPr>
          <w:sz w:val="16"/>
        </w:rPr>
      </w:pPr>
      <w:r w:rsidRPr="0006673E">
        <w:rPr>
          <w:rStyle w:val="Style13ptBold"/>
        </w:rPr>
        <w:t>Smith 20</w:t>
      </w:r>
      <w:r w:rsidRPr="0006673E">
        <w:rPr>
          <w:sz w:val="16"/>
        </w:rPr>
        <w:t xml:space="preserve"> Adam Smith [Science and Technology reporter for The Independent.], 11-24-2020, "Scientists fear conflicts over the Moon’s resources between governments and companies," Independent, </w:t>
      </w:r>
      <w:hyperlink r:id="rId32" w:history="1">
        <w:r w:rsidRPr="0006673E">
          <w:rPr>
            <w:rStyle w:val="Hyperlink"/>
            <w:sz w:val="16"/>
          </w:rPr>
          <w:t>https://www.independent.co.uk/life-style/gadgets-and-tech/moon-government-companies-resources-conflicts-b1761170.html</w:t>
        </w:r>
      </w:hyperlink>
      <w:r w:rsidRPr="0006673E">
        <w:rPr>
          <w:sz w:val="16"/>
        </w:rPr>
        <w:t xml:space="preserve"> DD AG</w:t>
      </w:r>
    </w:p>
    <w:p w14:paraId="7A7262A6" w14:textId="77777777" w:rsidR="00B72833" w:rsidRPr="0006673E" w:rsidRDefault="00B72833" w:rsidP="00B72833">
      <w:pPr>
        <w:rPr>
          <w:sz w:val="16"/>
        </w:rPr>
      </w:pPr>
      <w:r w:rsidRPr="0006673E">
        <w:rPr>
          <w:sz w:val="16"/>
        </w:rPr>
        <w:t xml:space="preserve">Scientists fear that </w:t>
      </w:r>
      <w:r w:rsidRPr="0006673E">
        <w:rPr>
          <w:rStyle w:val="Style13ptBold"/>
          <w:highlight w:val="green"/>
        </w:rPr>
        <w:t>the Moon might be plundered</w:t>
      </w:r>
      <w:r w:rsidRPr="0006673E">
        <w:rPr>
          <w:rStyle w:val="Style13ptBold"/>
        </w:rPr>
        <w:t xml:space="preserve"> too </w:t>
      </w:r>
      <w:r w:rsidRPr="0006673E">
        <w:rPr>
          <w:rStyle w:val="Style13ptBold"/>
          <w:highlight w:val="green"/>
        </w:rPr>
        <w:t>quickly by</w:t>
      </w:r>
      <w:r w:rsidRPr="0006673E">
        <w:rPr>
          <w:rStyle w:val="Style13ptBold"/>
        </w:rPr>
        <w:t xml:space="preserve"> private </w:t>
      </w:r>
      <w:r w:rsidRPr="0006673E">
        <w:rPr>
          <w:rStyle w:val="Style13ptBold"/>
          <w:highlight w:val="green"/>
        </w:rPr>
        <w:t>companies</w:t>
      </w:r>
      <w:r w:rsidRPr="0006673E">
        <w:rPr>
          <w:rStyle w:val="Style13ptBold"/>
        </w:rPr>
        <w:t xml:space="preserve"> hoping </w:t>
      </w:r>
      <w:r w:rsidRPr="0006673E">
        <w:rPr>
          <w:rStyle w:val="Style13ptBold"/>
          <w:highlight w:val="green"/>
        </w:rPr>
        <w:t>to extract its</w:t>
      </w:r>
      <w:r w:rsidRPr="0006673E">
        <w:rPr>
          <w:rStyle w:val="Style13ptBold"/>
        </w:rPr>
        <w:t xml:space="preserve"> valuable </w:t>
      </w:r>
      <w:r w:rsidRPr="0006673E">
        <w:rPr>
          <w:rStyle w:val="Style13ptBold"/>
          <w:highlight w:val="green"/>
        </w:rPr>
        <w:t>resources</w:t>
      </w:r>
      <w:r w:rsidRPr="0006673E">
        <w:rPr>
          <w:sz w:val="16"/>
        </w:rPr>
        <w:t>, new research has hypothesized.</w:t>
      </w:r>
    </w:p>
    <w:p w14:paraId="113F70EB" w14:textId="77777777" w:rsidR="00B72833" w:rsidRPr="0006673E" w:rsidRDefault="00B72833" w:rsidP="00B72833">
      <w:pPr>
        <w:rPr>
          <w:sz w:val="16"/>
        </w:rPr>
      </w:pPr>
      <w:r w:rsidRPr="0006673E">
        <w:rPr>
          <w:sz w:val="16"/>
        </w:rPr>
        <w:t xml:space="preserve">A </w:t>
      </w:r>
      <w:r w:rsidRPr="0006673E">
        <w:rPr>
          <w:rStyle w:val="Style13ptBold"/>
          <w:highlight w:val="green"/>
        </w:rPr>
        <w:t>lack of international</w:t>
      </w:r>
      <w:r w:rsidRPr="0006673E">
        <w:rPr>
          <w:rStyle w:val="Style13ptBold"/>
        </w:rPr>
        <w:t xml:space="preserve"> policies and </w:t>
      </w:r>
      <w:r w:rsidRPr="0006673E">
        <w:rPr>
          <w:rStyle w:val="Style13ptBold"/>
          <w:highlight w:val="green"/>
        </w:rPr>
        <w:t>agreements</w:t>
      </w:r>
      <w:r w:rsidRPr="0006673E">
        <w:rPr>
          <w:rStyle w:val="Style13ptBold"/>
        </w:rPr>
        <w:t xml:space="preserve"> could </w:t>
      </w:r>
      <w:r w:rsidRPr="0006673E">
        <w:rPr>
          <w:rStyle w:val="Style13ptBold"/>
          <w:highlight w:val="green"/>
        </w:rPr>
        <w:t>result in tensions</w:t>
      </w:r>
      <w:r w:rsidRPr="0006673E">
        <w:rPr>
          <w:rStyle w:val="Style13ptBold"/>
        </w:rPr>
        <w:t>, overcrowding, and a rapid expansion of moon mining projects</w:t>
      </w:r>
      <w:r w:rsidRPr="0006673E">
        <w:rPr>
          <w:sz w:val="16"/>
        </w:rPr>
        <w:t>, the Center for Astrophysics | Harvard &amp; Smithsonian says in a  new paper.</w:t>
      </w:r>
    </w:p>
    <w:p w14:paraId="49DBAF87" w14:textId="77777777" w:rsidR="00B72833" w:rsidRPr="0006673E" w:rsidRDefault="00B72833" w:rsidP="00B72833">
      <w:pPr>
        <w:rPr>
          <w:sz w:val="16"/>
        </w:rPr>
      </w:pPr>
      <w:r w:rsidRPr="0006673E">
        <w:rPr>
          <w:sz w:val="16"/>
        </w:rPr>
        <w:t xml:space="preserve">Water and iron are </w:t>
      </w:r>
      <w:r w:rsidRPr="0006673E">
        <w:rPr>
          <w:rStyle w:val="Style13ptBold"/>
        </w:rPr>
        <w:t xml:space="preserve">particularly valuable </w:t>
      </w:r>
      <w:r w:rsidRPr="007D52E1">
        <w:rPr>
          <w:rStyle w:val="Style13ptBold"/>
          <w:highlight w:val="green"/>
        </w:rPr>
        <w:t>resources</w:t>
      </w:r>
      <w:r w:rsidRPr="0006673E">
        <w:rPr>
          <w:rStyle w:val="Style13ptBold"/>
        </w:rPr>
        <w:t xml:space="preserve"> that could be collected </w:t>
      </w:r>
      <w:r w:rsidRPr="007D52E1">
        <w:rPr>
          <w:rStyle w:val="Style13ptBold"/>
          <w:highlight w:val="green"/>
        </w:rPr>
        <w:t>from the Moon,</w:t>
      </w:r>
      <w:r w:rsidRPr="0006673E">
        <w:rPr>
          <w:rStyle w:val="Style13ptBold"/>
        </w:rPr>
        <w:t xml:space="preserve"> which would </w:t>
      </w:r>
      <w:r w:rsidRPr="007D52E1">
        <w:rPr>
          <w:rStyle w:val="Style13ptBold"/>
          <w:highlight w:val="green"/>
        </w:rPr>
        <w:t>help companies construct infrastructure</w:t>
      </w:r>
      <w:r w:rsidRPr="0006673E">
        <w:rPr>
          <w:rStyle w:val="Style13ptBold"/>
        </w:rPr>
        <w:t xml:space="preserve"> and develop agriculture</w:t>
      </w:r>
      <w:r w:rsidRPr="0006673E">
        <w:rPr>
          <w:sz w:val="16"/>
        </w:rPr>
        <w:t xml:space="preserve"> as well as letting them avoid the vast expense of transporting such materials from the Earth.</w:t>
      </w:r>
    </w:p>
    <w:p w14:paraId="0BE9A4D0" w14:textId="77777777" w:rsidR="00B72833" w:rsidRPr="0006673E" w:rsidRDefault="00B72833" w:rsidP="00B72833">
      <w:pPr>
        <w:rPr>
          <w:sz w:val="16"/>
        </w:rPr>
      </w:pPr>
      <w:r w:rsidRPr="0006673E">
        <w:rPr>
          <w:sz w:val="16"/>
        </w:rPr>
        <w:t xml:space="preserve">"A lot of </w:t>
      </w:r>
      <w:r w:rsidRPr="0006673E">
        <w:rPr>
          <w:rStyle w:val="Style13ptBold"/>
        </w:rPr>
        <w:t xml:space="preserve">people think of space as a place of peace and harmony between nations. The problem is </w:t>
      </w:r>
      <w:r w:rsidRPr="007D52E1">
        <w:rPr>
          <w:rStyle w:val="Style13ptBold"/>
          <w:highlight w:val="green"/>
        </w:rPr>
        <w:t>there's no law to regulate who gets to use the resources</w:t>
      </w:r>
      <w:r w:rsidRPr="0006673E">
        <w:rPr>
          <w:rStyle w:val="Style13ptBold"/>
        </w:rPr>
        <w:t>, and there are a significant number of space agencies and others in the private sector that aim to land on the moon</w:t>
      </w:r>
      <w:r w:rsidRPr="0006673E">
        <w:rPr>
          <w:sz w:val="16"/>
        </w:rPr>
        <w:t xml:space="preserve"> within the next five years," said Martin Elvis, astronomer at the Center for Astrophysics | Harvard &amp; Smithsonian and the lead author on the paper, which has been published in Philosophical Transactions of the Royal Society A.</w:t>
      </w:r>
    </w:p>
    <w:p w14:paraId="1D648014" w14:textId="77777777" w:rsidR="00B72833" w:rsidRPr="0006673E" w:rsidRDefault="00B72833" w:rsidP="00B72833">
      <w:pPr>
        <w:rPr>
          <w:rStyle w:val="Style13ptBold"/>
        </w:rPr>
      </w:pPr>
      <w:r w:rsidRPr="0006673E">
        <w:rPr>
          <w:sz w:val="16"/>
        </w:rPr>
        <w:t xml:space="preserve">"We looked at all the maps of the Moon we could find and found that </w:t>
      </w:r>
      <w:r w:rsidRPr="007D52E1">
        <w:rPr>
          <w:rStyle w:val="Style13ptBold"/>
          <w:highlight w:val="green"/>
        </w:rPr>
        <w:t>not very many places had resources</w:t>
      </w:r>
      <w:r w:rsidRPr="0006673E">
        <w:rPr>
          <w:rStyle w:val="Style13ptBold"/>
        </w:rPr>
        <w:t xml:space="preserve"> of interest, and </w:t>
      </w:r>
      <w:r w:rsidRPr="007D52E1">
        <w:rPr>
          <w:rStyle w:val="Style13ptBold"/>
          <w:highlight w:val="green"/>
        </w:rPr>
        <w:t>those that did were</w:t>
      </w:r>
      <w:r w:rsidRPr="0006673E">
        <w:rPr>
          <w:rStyle w:val="Style13ptBold"/>
        </w:rPr>
        <w:t xml:space="preserve"> very </w:t>
      </w:r>
      <w:r w:rsidRPr="007D52E1">
        <w:rPr>
          <w:rStyle w:val="Style13ptBold"/>
          <w:highlight w:val="green"/>
        </w:rPr>
        <w:t>small</w:t>
      </w:r>
      <w:r w:rsidRPr="0006673E">
        <w:rPr>
          <w:rStyle w:val="Style13ptBold"/>
        </w:rPr>
        <w:t xml:space="preserve">. That creates </w:t>
      </w:r>
      <w:r w:rsidRPr="007D52E1">
        <w:rPr>
          <w:rStyle w:val="Style13ptBold"/>
          <w:highlight w:val="green"/>
        </w:rPr>
        <w:t>a lot of room for conflict</w:t>
      </w:r>
      <w:r w:rsidRPr="0006673E">
        <w:rPr>
          <w:rStyle w:val="Style13ptBold"/>
        </w:rPr>
        <w:t xml:space="preserve"> over certain resources."</w:t>
      </w:r>
    </w:p>
    <w:p w14:paraId="339241CE" w14:textId="77777777" w:rsidR="00B72833" w:rsidRPr="0006673E" w:rsidRDefault="00B72833" w:rsidP="00B72833">
      <w:pPr>
        <w:rPr>
          <w:sz w:val="16"/>
        </w:rPr>
      </w:pPr>
      <w:r w:rsidRPr="0006673E">
        <w:rPr>
          <w:sz w:val="16"/>
        </w:rPr>
        <w:t xml:space="preserve">The treaties that do exist, such as the 1967 </w:t>
      </w:r>
      <w:r w:rsidRPr="0006673E">
        <w:rPr>
          <w:rStyle w:val="Style13ptBold"/>
        </w:rPr>
        <w:t>Outer Space Treaty, do not offer staunch protection of celestial bodies from companies</w:t>
      </w:r>
      <w:r w:rsidRPr="0006673E">
        <w:rPr>
          <w:sz w:val="16"/>
        </w:rPr>
        <w:t>. The Outer Space Treaty declares that “the moon and other celestial bodies shall be used by all states parties to the treaty exclusively for peaceful purposes”, but is not exclusive to governments.</w:t>
      </w:r>
    </w:p>
    <w:p w14:paraId="0CF33AB4" w14:textId="77777777" w:rsidR="00B72833" w:rsidRPr="0006673E" w:rsidRDefault="00B72833" w:rsidP="00B72833">
      <w:pPr>
        <w:rPr>
          <w:sz w:val="16"/>
        </w:rPr>
      </w:pPr>
      <w:r w:rsidRPr="0006673E">
        <w:rPr>
          <w:sz w:val="16"/>
        </w:rPr>
        <w:t>The United States insisted on a clause that allowed commercial companies to explore space as long as they “require authorisation and continuing supervision” of the government, as opposed to the Russian view that space exploration should be limited to governments.</w:t>
      </w:r>
    </w:p>
    <w:p w14:paraId="6A1FCE13" w14:textId="77777777" w:rsidR="00B72833" w:rsidRPr="0006673E" w:rsidRDefault="00B72833" w:rsidP="00B72833">
      <w:pPr>
        <w:rPr>
          <w:sz w:val="16"/>
        </w:rPr>
      </w:pPr>
      <w:r w:rsidRPr="0006673E">
        <w:rPr>
          <w:sz w:val="16"/>
        </w:rPr>
        <w:t>A following treaty, the 1979 Moon Treaty, has not been ratified by any state that engages in self-launched spaceflight such as the US, Russia, China, Japan, or members of the European Space Agency.</w:t>
      </w:r>
    </w:p>
    <w:p w14:paraId="6131A211" w14:textId="77777777" w:rsidR="00B72833" w:rsidRPr="0006673E" w:rsidRDefault="00B72833" w:rsidP="00B72833">
      <w:pPr>
        <w:rPr>
          <w:sz w:val="16"/>
        </w:rPr>
      </w:pPr>
      <w:r w:rsidRPr="0006673E">
        <w:rPr>
          <w:sz w:val="16"/>
        </w:rPr>
        <w:t>"It tries to address the ownership of resources obtained from outer space, and really it was pretty much rejected by the international community”, Dr Jill Stuart, head of space policy at the London School of Economics, previously told The Independent.</w:t>
      </w:r>
    </w:p>
    <w:p w14:paraId="482346FC" w14:textId="77777777" w:rsidR="00B72833" w:rsidRPr="0006673E" w:rsidRDefault="00B72833" w:rsidP="00B72833">
      <w:pPr>
        <w:rPr>
          <w:rStyle w:val="Style13ptBold"/>
        </w:rPr>
      </w:pPr>
      <w:r w:rsidRPr="0006673E">
        <w:rPr>
          <w:sz w:val="16"/>
        </w:rPr>
        <w:t xml:space="preserve">In 2020 </w:t>
      </w:r>
      <w:r w:rsidRPr="0006673E">
        <w:rPr>
          <w:rStyle w:val="Style13ptBold"/>
        </w:rPr>
        <w:t xml:space="preserve">the </w:t>
      </w:r>
      <w:r w:rsidRPr="007D52E1">
        <w:rPr>
          <w:rStyle w:val="Style13ptBold"/>
          <w:highlight w:val="green"/>
        </w:rPr>
        <w:t>Artemis Accords</w:t>
      </w:r>
      <w:r w:rsidRPr="0006673E">
        <w:rPr>
          <w:rStyle w:val="Style13ptBold"/>
        </w:rPr>
        <w:t xml:space="preserve"> were announced, which are a set of agreements that requires countries working with the US to return to the moon to commit to transparency about their work,</w:t>
      </w:r>
      <w:r w:rsidRPr="0006673E">
        <w:rPr>
          <w:sz w:val="16"/>
        </w:rPr>
        <w:t xml:space="preserve"> to only explore space for “peaceful purposes”, and to guarantee they would work together to save any astronauts that came into danger during a mission. However, </w:t>
      </w:r>
      <w:r w:rsidRPr="0006673E">
        <w:rPr>
          <w:rStyle w:val="Style13ptBold"/>
        </w:rPr>
        <w:t xml:space="preserve">this still </w:t>
      </w:r>
      <w:r w:rsidRPr="007D52E1">
        <w:rPr>
          <w:rStyle w:val="Style13ptBold"/>
          <w:highlight w:val="green"/>
        </w:rPr>
        <w:t>do</w:t>
      </w:r>
      <w:r w:rsidRPr="0006673E">
        <w:rPr>
          <w:rStyle w:val="Style13ptBold"/>
        </w:rPr>
        <w:t>es n</w:t>
      </w:r>
      <w:r w:rsidRPr="007D52E1">
        <w:rPr>
          <w:rStyle w:val="Style13ptBold"/>
          <w:highlight w:val="green"/>
        </w:rPr>
        <w:t>ot protect celestial bodies from being</w:t>
      </w:r>
      <w:r w:rsidRPr="0006673E">
        <w:rPr>
          <w:rStyle w:val="Style13ptBold"/>
        </w:rPr>
        <w:t xml:space="preserve"> overly </w:t>
      </w:r>
      <w:r w:rsidRPr="007D52E1">
        <w:rPr>
          <w:rStyle w:val="Style13ptBold"/>
          <w:highlight w:val="green"/>
        </w:rPr>
        <w:t>exploited</w:t>
      </w:r>
      <w:r w:rsidRPr="0006673E">
        <w:rPr>
          <w:rStyle w:val="Style13ptBold"/>
        </w:rPr>
        <w:t xml:space="preserve"> for resources.</w:t>
      </w:r>
    </w:p>
    <w:p w14:paraId="0C66FF1A" w14:textId="77777777" w:rsidR="00B72833" w:rsidRPr="0006673E" w:rsidRDefault="00B72833" w:rsidP="00B72833">
      <w:pPr>
        <w:rPr>
          <w:sz w:val="16"/>
        </w:rPr>
      </w:pPr>
      <w:r w:rsidRPr="0006673E">
        <w:rPr>
          <w:sz w:val="16"/>
        </w:rPr>
        <w:t xml:space="preserve">"The biggest problem is that </w:t>
      </w:r>
      <w:r w:rsidRPr="0006673E">
        <w:rPr>
          <w:rStyle w:val="Style13ptBold"/>
        </w:rPr>
        <w:t>everyone is targeting the same sites and resources: states, private companies, everyone. But they are limited sites and resources</w:t>
      </w:r>
      <w:r w:rsidRPr="0006673E">
        <w:rPr>
          <w:sz w:val="16"/>
        </w:rPr>
        <w:t>. We don't have a second moon to move on to. This is all we have to work with." Alanna Krolikowski, assistant professor of science and technology policy at Missouri University of Science and Technology, and a co-author on the paper, said in a statement.</w:t>
      </w:r>
    </w:p>
    <w:p w14:paraId="66553BD8" w14:textId="77777777" w:rsidR="00B72833" w:rsidRPr="0006673E" w:rsidRDefault="00B72833" w:rsidP="00B72833">
      <w:pPr>
        <w:rPr>
          <w:sz w:val="16"/>
        </w:rPr>
      </w:pPr>
      <w:r w:rsidRPr="0006673E">
        <w:rPr>
          <w:sz w:val="16"/>
        </w:rPr>
        <w:t>"While a comprehensive international legal regime to manage space resources remains a distant prospect, important conceptual foundations already exist and we can start implementing, or at least deliberating, concrete, local measures to address anticipated problems at specific sites today."</w:t>
      </w:r>
    </w:p>
    <w:p w14:paraId="6EE5BE88" w14:textId="77777777" w:rsidR="00B72833" w:rsidRPr="0006673E" w:rsidRDefault="00B72833" w:rsidP="00B72833">
      <w:pPr>
        <w:rPr>
          <w:sz w:val="16"/>
        </w:rPr>
      </w:pPr>
      <w:r w:rsidRPr="0006673E">
        <w:rPr>
          <w:sz w:val="16"/>
        </w:rPr>
        <w:t>Governments should also identify worse-case outcomes, such as overcrowding and interference at each site, and use those as a basis for legislation, Krolikowski added.</w:t>
      </w:r>
    </w:p>
    <w:p w14:paraId="7ECB6B47" w14:textId="77777777" w:rsidR="00B72833" w:rsidRPr="0006673E" w:rsidRDefault="00B72833" w:rsidP="00B72833">
      <w:pPr>
        <w:rPr>
          <w:sz w:val="16"/>
        </w:rPr>
      </w:pPr>
      <w:r w:rsidRPr="0006673E">
        <w:rPr>
          <w:sz w:val="16"/>
        </w:rPr>
        <w:t>Existing laws which protect common-pool resources, such as the oceans or local lakes on Earth, could be used as a baseline for these regulations, but policymakers need to decide how these resources will be classified.</w:t>
      </w:r>
    </w:p>
    <w:p w14:paraId="5CDF7701" w14:textId="77777777" w:rsidR="00B72833" w:rsidRPr="0006673E" w:rsidRDefault="00B72833" w:rsidP="00B72833">
      <w:pPr>
        <w:rPr>
          <w:sz w:val="16"/>
        </w:rPr>
      </w:pPr>
      <w:r w:rsidRPr="0006673E">
        <w:rPr>
          <w:sz w:val="16"/>
        </w:rPr>
        <w:t>"Are these resources, say, areas of real estate at the high-value Peaks of Eternal Light, where the sun shines almost continuously, or are they units of energy to be generated from solar panels installed there? At what level can they can realistically be exploited? How should the benefits from those activities be distributed? Developing agreement on those questions is a likely precondition to the successful coordination of activities at these uniquely attractive lunar sites", Krolikowski said.</w:t>
      </w:r>
    </w:p>
    <w:p w14:paraId="03E55714" w14:textId="77777777" w:rsidR="00B72833" w:rsidRPr="0006673E" w:rsidRDefault="00B72833" w:rsidP="00B72833">
      <w:pPr>
        <w:rPr>
          <w:sz w:val="16"/>
        </w:rPr>
      </w:pPr>
      <w:r w:rsidRPr="0006673E">
        <w:rPr>
          <w:sz w:val="16"/>
        </w:rPr>
        <w:t xml:space="preserve">Russian president </w:t>
      </w:r>
      <w:r w:rsidRPr="0006673E">
        <w:rPr>
          <w:rStyle w:val="Style13ptBold"/>
        </w:rPr>
        <w:t xml:space="preserve">Vladimir </w:t>
      </w:r>
      <w:r w:rsidRPr="007D52E1">
        <w:rPr>
          <w:rStyle w:val="Style13ptBold"/>
          <w:highlight w:val="green"/>
        </w:rPr>
        <w:t>Putin warned</w:t>
      </w:r>
      <w:r w:rsidRPr="0006673E">
        <w:rPr>
          <w:rStyle w:val="Style13ptBold"/>
        </w:rPr>
        <w:t xml:space="preserve"> last year that a new </w:t>
      </w:r>
      <w:r w:rsidRPr="007D52E1">
        <w:rPr>
          <w:rStyle w:val="Style13ptBold"/>
          <w:highlight w:val="green"/>
        </w:rPr>
        <w:t>space race may develop</w:t>
      </w:r>
      <w:r w:rsidRPr="0006673E">
        <w:rPr>
          <w:rStyle w:val="Style13ptBold"/>
        </w:rPr>
        <w:t xml:space="preserve"> between his country and the US, </w:t>
      </w:r>
      <w:r w:rsidRPr="007D52E1">
        <w:rPr>
          <w:rStyle w:val="Style13ptBold"/>
          <w:highlight w:val="green"/>
        </w:rPr>
        <w:t>pushing</w:t>
      </w:r>
      <w:r w:rsidRPr="0006673E">
        <w:rPr>
          <w:rStyle w:val="Style13ptBold"/>
        </w:rPr>
        <w:t xml:space="preserve"> the expansion of anti-satellite technologies and "</w:t>
      </w:r>
      <w:r w:rsidRPr="007D52E1">
        <w:rPr>
          <w:rStyle w:val="Style13ptBold"/>
          <w:highlight w:val="green"/>
        </w:rPr>
        <w:t>space-based weapons</w:t>
      </w:r>
      <w:r w:rsidRPr="0006673E">
        <w:rPr>
          <w:sz w:val="16"/>
        </w:rPr>
        <w:t>" capable of targeting Earth and other objects in orbit.</w:t>
      </w:r>
    </w:p>
    <w:p w14:paraId="104A5B75" w14:textId="77777777" w:rsidR="00B72833" w:rsidRDefault="00B72833" w:rsidP="00B72833">
      <w:pPr>
        <w:rPr>
          <w:sz w:val="16"/>
        </w:rPr>
      </w:pPr>
    </w:p>
    <w:p w14:paraId="0FA34C08" w14:textId="77777777" w:rsidR="00B72833" w:rsidRDefault="00B72833" w:rsidP="00B72833">
      <w:pPr>
        <w:pStyle w:val="Heading4"/>
      </w:pPr>
      <w:r>
        <w:t>Aff is try or die – a lunar gold rush is coming in this decade and triggers conflict</w:t>
      </w:r>
    </w:p>
    <w:p w14:paraId="06A88F0C" w14:textId="77777777" w:rsidR="00B72833" w:rsidRPr="00D60896" w:rsidRDefault="00B72833" w:rsidP="00B72833">
      <w:pPr>
        <w:rPr>
          <w:sz w:val="16"/>
        </w:rPr>
      </w:pPr>
      <w:r w:rsidRPr="00B61AF9">
        <w:rPr>
          <w:rStyle w:val="Style13ptBold"/>
        </w:rPr>
        <w:t>Milligan 20</w:t>
      </w:r>
      <w:r w:rsidRPr="00D60896">
        <w:rPr>
          <w:sz w:val="16"/>
        </w:rPr>
        <w:t xml:space="preserve"> Tony Milligan [Tony Milligan is a Scottish philosopher who is currently a teaching fellow in ethics and the philosophy of religion in the Department of Theology and Religious Studies at King's College London. Much of his research concerns Iris Murdoch, the philosophy of love, animal ethics, space policy and civil disobedience.], 12-9-2020, "Lunar gold rush could create conflict on the ground if we don't act now – new research," Conversation, </w:t>
      </w:r>
      <w:hyperlink r:id="rId33" w:history="1">
        <w:r w:rsidRPr="00D60896">
          <w:rPr>
            <w:rStyle w:val="Hyperlink"/>
            <w:sz w:val="16"/>
          </w:rPr>
          <w:t>https://theconversation.com/lunar-gold-rush-could-create-conflict-on-the-ground-if-we-dont-act-now-new-research-151645</w:t>
        </w:r>
      </w:hyperlink>
      <w:r w:rsidRPr="00D60896">
        <w:rPr>
          <w:sz w:val="16"/>
        </w:rPr>
        <w:t xml:space="preserve"> DD AG</w:t>
      </w:r>
    </w:p>
    <w:p w14:paraId="0B84856C" w14:textId="77777777" w:rsidR="00B72833" w:rsidRPr="00D60896" w:rsidRDefault="00B72833" w:rsidP="00B72833">
      <w:pPr>
        <w:rPr>
          <w:sz w:val="16"/>
        </w:rPr>
      </w:pPr>
      <w:r w:rsidRPr="00D60896">
        <w:rPr>
          <w:rStyle w:val="StyleUnderline"/>
          <w:highlight w:val="green"/>
        </w:rPr>
        <w:t>When it comes to the Moon</w:t>
      </w:r>
      <w:r w:rsidRPr="00B61AF9">
        <w:rPr>
          <w:rStyle w:val="StyleUnderline"/>
        </w:rPr>
        <w:t>, everyone wants the same things</w:t>
      </w:r>
      <w:r w:rsidRPr="00D60896">
        <w:rPr>
          <w:sz w:val="16"/>
        </w:rPr>
        <w:t xml:space="preserve">. Not in the sense of having shared goals, but in the sense that all players target the same strategic sites – </w:t>
      </w:r>
      <w:r w:rsidRPr="00B61AF9">
        <w:rPr>
          <w:rStyle w:val="StyleUnderline"/>
        </w:rPr>
        <w:t>state agencies and the private sector alike</w:t>
      </w:r>
      <w:r w:rsidRPr="00D60896">
        <w:rPr>
          <w:sz w:val="16"/>
        </w:rPr>
        <w:t>. That’s because, whether you want to do science or make money, you will need things such as water and light.</w:t>
      </w:r>
    </w:p>
    <w:p w14:paraId="75FF2D57" w14:textId="77777777" w:rsidR="00B72833" w:rsidRPr="00D60896" w:rsidRDefault="00B72833" w:rsidP="00B72833">
      <w:pPr>
        <w:rPr>
          <w:sz w:val="16"/>
        </w:rPr>
      </w:pPr>
      <w:r w:rsidRPr="00D60896">
        <w:rPr>
          <w:sz w:val="16"/>
        </w:rPr>
        <w:t xml:space="preserve">Many countries and </w:t>
      </w:r>
      <w:r w:rsidRPr="00D60896">
        <w:rPr>
          <w:rStyle w:val="Style13ptBold"/>
          <w:highlight w:val="green"/>
        </w:rPr>
        <w:t xml:space="preserve">private companies have </w:t>
      </w:r>
      <w:r w:rsidRPr="00D60896">
        <w:rPr>
          <w:rStyle w:val="Style13ptBold"/>
        </w:rPr>
        <w:t xml:space="preserve">ambitious </w:t>
      </w:r>
      <w:r w:rsidRPr="00D60896">
        <w:rPr>
          <w:rStyle w:val="Style13ptBold"/>
          <w:highlight w:val="green"/>
        </w:rPr>
        <w:t>plans to</w:t>
      </w:r>
      <w:r w:rsidRPr="00B61AF9">
        <w:rPr>
          <w:rStyle w:val="Style13ptBold"/>
        </w:rPr>
        <w:t xml:space="preserve"> explore or </w:t>
      </w:r>
      <w:r w:rsidRPr="00D60896">
        <w:rPr>
          <w:rStyle w:val="Style13ptBold"/>
          <w:highlight w:val="green"/>
        </w:rPr>
        <w:t>mine</w:t>
      </w:r>
      <w:r w:rsidRPr="00B61AF9">
        <w:rPr>
          <w:rStyle w:val="Style13ptBold"/>
        </w:rPr>
        <w:t xml:space="preserve"> the Moon. This won’t be at some remote point in time but soon – even </w:t>
      </w:r>
      <w:r w:rsidRPr="00D60896">
        <w:rPr>
          <w:rStyle w:val="Style13ptBold"/>
          <w:highlight w:val="green"/>
        </w:rPr>
        <w:t>in this decade</w:t>
      </w:r>
      <w:r w:rsidRPr="00D60896">
        <w:rPr>
          <w:sz w:val="16"/>
        </w:rPr>
        <w:t xml:space="preserve">. As Martin Elvis, Alanna Krolikowski and I set out in a recent paper, published in the Transactions of the Royal Society, </w:t>
      </w:r>
      <w:r w:rsidRPr="00D60896">
        <w:rPr>
          <w:rStyle w:val="Style13ptBold"/>
          <w:highlight w:val="green"/>
        </w:rPr>
        <w:t>this will spark tension on the ground unless we</w:t>
      </w:r>
      <w:r w:rsidRPr="00B61AF9">
        <w:rPr>
          <w:rStyle w:val="Style13ptBold"/>
        </w:rPr>
        <w:t xml:space="preserve"> find ways to </w:t>
      </w:r>
      <w:r w:rsidRPr="00D60896">
        <w:rPr>
          <w:rStyle w:val="Style13ptBold"/>
          <w:highlight w:val="green"/>
        </w:rPr>
        <w:t>manage the situation imminently</w:t>
      </w:r>
      <w:r w:rsidRPr="00B61AF9">
        <w:rPr>
          <w:rStyle w:val="Style13ptBold"/>
        </w:rPr>
        <w:t>.</w:t>
      </w:r>
    </w:p>
    <w:p w14:paraId="597B49C8" w14:textId="77777777" w:rsidR="00B72833" w:rsidRPr="00D60896" w:rsidRDefault="00B72833" w:rsidP="00B72833">
      <w:pPr>
        <w:rPr>
          <w:sz w:val="16"/>
        </w:rPr>
      </w:pPr>
      <w:r w:rsidRPr="00D60896">
        <w:rPr>
          <w:sz w:val="16"/>
        </w:rPr>
        <w:t xml:space="preserve">So far, </w:t>
      </w:r>
      <w:r w:rsidRPr="00B61AF9">
        <w:rPr>
          <w:rStyle w:val="Style13ptBold"/>
        </w:rPr>
        <w:t>much of the debate around exploring and mining the Moon has focused on tensions in space between state agencies and the private sector.</w:t>
      </w:r>
      <w:r w:rsidRPr="00D60896">
        <w:rPr>
          <w:sz w:val="16"/>
        </w:rPr>
        <w:t xml:space="preserve"> But as we see it, </w:t>
      </w:r>
      <w:r w:rsidRPr="00D60896">
        <w:rPr>
          <w:rStyle w:val="Style13ptBold"/>
          <w:highlight w:val="green"/>
        </w:rPr>
        <w:t>the</w:t>
      </w:r>
      <w:r w:rsidRPr="00B61AF9">
        <w:rPr>
          <w:rStyle w:val="Style13ptBold"/>
        </w:rPr>
        <w:t xml:space="preserve"> pressing </w:t>
      </w:r>
      <w:r w:rsidRPr="00D60896">
        <w:rPr>
          <w:rStyle w:val="Style13ptBold"/>
          <w:highlight w:val="green"/>
        </w:rPr>
        <w:t>challenge arises from limited</w:t>
      </w:r>
      <w:r w:rsidRPr="00B61AF9">
        <w:rPr>
          <w:rStyle w:val="Style13ptBold"/>
        </w:rPr>
        <w:t xml:space="preserve"> strategic </w:t>
      </w:r>
      <w:r w:rsidRPr="00D60896">
        <w:rPr>
          <w:rStyle w:val="Style13ptBold"/>
          <w:highlight w:val="green"/>
        </w:rPr>
        <w:t>resources</w:t>
      </w:r>
      <w:r w:rsidRPr="00D60896">
        <w:rPr>
          <w:sz w:val="16"/>
        </w:rPr>
        <w:t>.</w:t>
      </w:r>
    </w:p>
    <w:p w14:paraId="69CA5C23" w14:textId="77777777" w:rsidR="00B72833" w:rsidRPr="00D60896" w:rsidRDefault="00B72833" w:rsidP="00B72833">
      <w:pPr>
        <w:rPr>
          <w:sz w:val="16"/>
        </w:rPr>
      </w:pPr>
      <w:r w:rsidRPr="00D60896">
        <w:rPr>
          <w:sz w:val="16"/>
        </w:rPr>
        <w:t xml:space="preserve">Important </w:t>
      </w:r>
      <w:r w:rsidRPr="00D60896">
        <w:rPr>
          <w:rStyle w:val="Style13ptBold"/>
          <w:highlight w:val="green"/>
        </w:rPr>
        <w:t>sites for science are</w:t>
      </w:r>
      <w:r w:rsidRPr="00B61AF9">
        <w:rPr>
          <w:rStyle w:val="Style13ptBold"/>
        </w:rPr>
        <w:t xml:space="preserve"> also </w:t>
      </w:r>
      <w:r w:rsidRPr="00D60896">
        <w:rPr>
          <w:rStyle w:val="Style13ptBold"/>
          <w:highlight w:val="green"/>
        </w:rPr>
        <w:t>important for infrastructure</w:t>
      </w:r>
      <w:r w:rsidRPr="00B61AF9">
        <w:rPr>
          <w:rStyle w:val="Style13ptBold"/>
        </w:rPr>
        <w:t xml:space="preserve"> construction </w:t>
      </w:r>
      <w:r w:rsidRPr="00D60896">
        <w:rPr>
          <w:rStyle w:val="Style13ptBold"/>
          <w:highlight w:val="green"/>
        </w:rPr>
        <w:t>by</w:t>
      </w:r>
      <w:r w:rsidRPr="00B61AF9">
        <w:rPr>
          <w:rStyle w:val="Style13ptBold"/>
        </w:rPr>
        <w:t xml:space="preserve"> state agencies or </w:t>
      </w:r>
      <w:r w:rsidRPr="00D60896">
        <w:rPr>
          <w:rStyle w:val="Style13ptBold"/>
          <w:highlight w:val="green"/>
        </w:rPr>
        <w:t>commercial users</w:t>
      </w:r>
      <w:r w:rsidRPr="00D60896">
        <w:rPr>
          <w:sz w:val="16"/>
        </w:rPr>
        <w:t>. Such sites include “peaks of eternal light” (where there is almost constant sunlight, and hence access to power), and continually shaded craters at the polar regions, where there’s water ice</w:t>
      </w:r>
      <w:r w:rsidRPr="00B61AF9">
        <w:rPr>
          <w:rStyle w:val="Style13ptBold"/>
        </w:rPr>
        <w:t>. Each is rare, and the combination of the two – ice on the crater floor and a narrow peak of eternal light on the crater rim – is a prized target for different players</w:t>
      </w:r>
      <w:r w:rsidRPr="00D60896">
        <w:rPr>
          <w:sz w:val="16"/>
        </w:rPr>
        <w:t>. But they occur only in polar regions, rather than at the equatorial sites targeted by the Apollo programme in the 1960s and 1970s.</w:t>
      </w:r>
    </w:p>
    <w:p w14:paraId="133DACCB" w14:textId="77777777" w:rsidR="00B72833" w:rsidRPr="00D60896" w:rsidRDefault="00B72833" w:rsidP="00B72833">
      <w:pPr>
        <w:rPr>
          <w:sz w:val="16"/>
        </w:rPr>
      </w:pPr>
      <w:r w:rsidRPr="00D60896">
        <w:rPr>
          <w:sz w:val="16"/>
        </w:rPr>
        <w:t>The recent successful landing of Chang’e 5 by China targeted a relatively smooth landing site on the lunar nearside, but it is part of a larger, phased programme due to take China’s space agency down to the lunar south pole by 2024.</w:t>
      </w:r>
    </w:p>
    <w:p w14:paraId="401AA7CF" w14:textId="77777777" w:rsidR="00B72833" w:rsidRPr="00D60896" w:rsidRDefault="00B72833" w:rsidP="00B72833">
      <w:pPr>
        <w:rPr>
          <w:sz w:val="16"/>
        </w:rPr>
      </w:pPr>
      <w:r w:rsidRPr="00D60896">
        <w:rPr>
          <w:sz w:val="16"/>
        </w:rPr>
        <w:t>India tried a more direct polar route, with its failed Chandrayaan-2 lander crashing in the same region in 2019. The Russian Roscosmos, collaborating with the European Space Agency, is also targeting the south polar region for landings late in 2021 and, in 2023, at Boguslavsky crater, as a test mission. Next, Roscosmos will aim for the Aitken Basin in the same region in 2022 on the to prospect for water in permanently shadowed areas. A number of private companies also have ambitious plans for mining the Moon for resources.</w:t>
      </w:r>
    </w:p>
    <w:p w14:paraId="59A495A7" w14:textId="77777777" w:rsidR="00B72833" w:rsidRPr="00D60896" w:rsidRDefault="00B72833" w:rsidP="00B72833">
      <w:pPr>
        <w:rPr>
          <w:sz w:val="16"/>
        </w:rPr>
      </w:pPr>
      <w:r w:rsidRPr="00D60896">
        <w:rPr>
          <w:rStyle w:val="Style13ptBold"/>
        </w:rPr>
        <w:t xml:space="preserve">Strategic </w:t>
      </w:r>
      <w:r w:rsidRPr="00D60896">
        <w:rPr>
          <w:rStyle w:val="Style13ptBold"/>
          <w:highlight w:val="green"/>
        </w:rPr>
        <w:t>resources</w:t>
      </w:r>
      <w:r w:rsidRPr="00D60896">
        <w:rPr>
          <w:rStyle w:val="Style13ptBold"/>
        </w:rPr>
        <w:t xml:space="preserve"> that aren’t in the polar regions </w:t>
      </w:r>
      <w:r w:rsidRPr="00D60896">
        <w:rPr>
          <w:rStyle w:val="Style13ptBold"/>
          <w:highlight w:val="green"/>
        </w:rPr>
        <w:t>tend to be concentrated</w:t>
      </w:r>
      <w:r w:rsidRPr="00D60896">
        <w:rPr>
          <w:sz w:val="16"/>
        </w:rPr>
        <w:t xml:space="preserve"> rather than evenly distributed. Thorium and uranium, which could be used for radioactive fuel, are found together in 34 regions that are areas of less than 80km wide. Iron resulting from asteroid impacts can be found within broader territories, ranging from 30-300km across, but there are only around 20 such areas.</w:t>
      </w:r>
    </w:p>
    <w:p w14:paraId="1A0DFF43" w14:textId="77777777" w:rsidR="00B72833" w:rsidRPr="00D60896" w:rsidRDefault="00B72833" w:rsidP="00B72833">
      <w:pPr>
        <w:rPr>
          <w:sz w:val="16"/>
        </w:rPr>
      </w:pPr>
      <w:r w:rsidRPr="00D60896">
        <w:rPr>
          <w:sz w:val="16"/>
        </w:rPr>
        <w:t>And then there is the poster boy of lunar resources, mined in dozens of science fiction films: Helium-3, for nuclear fusion. Seeded by the Sun in the powdery crushed rock of the lunar surface, it is present in wide areas across the Moon, but the highest concentrations are found in only about eight regions, all relatively small (less than 50km across).</w:t>
      </w:r>
    </w:p>
    <w:p w14:paraId="26066DC8" w14:textId="77777777" w:rsidR="00B72833" w:rsidRPr="00D60896" w:rsidRDefault="00B72833" w:rsidP="00B72833">
      <w:pPr>
        <w:rPr>
          <w:sz w:val="16"/>
        </w:rPr>
      </w:pPr>
      <w:r w:rsidRPr="00D60896">
        <w:rPr>
          <w:rStyle w:val="Style13ptBold"/>
        </w:rPr>
        <w:t xml:space="preserve">These </w:t>
      </w:r>
      <w:r w:rsidRPr="00D60896">
        <w:rPr>
          <w:rStyle w:val="Style13ptBold"/>
          <w:highlight w:val="green"/>
        </w:rPr>
        <w:t>materials will be of interest</w:t>
      </w:r>
      <w:r w:rsidRPr="00D60896">
        <w:rPr>
          <w:rStyle w:val="Style13ptBold"/>
        </w:rPr>
        <w:t xml:space="preserve"> both </w:t>
      </w:r>
      <w:r w:rsidRPr="00D60896">
        <w:rPr>
          <w:rStyle w:val="Style13ptBold"/>
          <w:highlight w:val="green"/>
        </w:rPr>
        <w:t>to those trying to establish infrastructure</w:t>
      </w:r>
      <w:r w:rsidRPr="00D60896">
        <w:rPr>
          <w:rStyle w:val="Style13ptBold"/>
        </w:rPr>
        <w:t xml:space="preserve"> on the Moon </w:t>
      </w:r>
      <w:r w:rsidRPr="00D60896">
        <w:rPr>
          <w:rStyle w:val="Style13ptBold"/>
          <w:highlight w:val="green"/>
        </w:rPr>
        <w:t>and</w:t>
      </w:r>
      <w:r w:rsidRPr="00D60896">
        <w:rPr>
          <w:rStyle w:val="Style13ptBold"/>
        </w:rPr>
        <w:t xml:space="preserve"> are </w:t>
      </w:r>
      <w:r w:rsidRPr="00D60896">
        <w:rPr>
          <w:rStyle w:val="Style13ptBold"/>
          <w:highlight w:val="green"/>
        </w:rPr>
        <w:t>later targeting Mars</w:t>
      </w:r>
      <w:r w:rsidRPr="00D60896">
        <w:rPr>
          <w:rStyle w:val="Style13ptBold"/>
        </w:rPr>
        <w:t xml:space="preserve"> as well as commercial exploitation (mining), </w:t>
      </w:r>
      <w:r w:rsidRPr="00D60896">
        <w:rPr>
          <w:rStyle w:val="Style13ptBold"/>
          <w:highlight w:val="green"/>
        </w:rPr>
        <w:t>or science</w:t>
      </w:r>
      <w:r w:rsidRPr="00D60896">
        <w:rPr>
          <w:rStyle w:val="Style13ptBold"/>
        </w:rPr>
        <w:t xml:space="preserve"> </w:t>
      </w:r>
      <w:r w:rsidRPr="00D60896">
        <w:rPr>
          <w:sz w:val="16"/>
        </w:rPr>
        <w:t>– for example creating telescopic arrays on the lunar far side, away from the growing noise of human communications.</w:t>
      </w:r>
    </w:p>
    <w:p w14:paraId="5FAE4D39" w14:textId="77777777" w:rsidR="00B72833" w:rsidRPr="00D60896" w:rsidRDefault="00B72833" w:rsidP="00B72833">
      <w:pPr>
        <w:rPr>
          <w:sz w:val="16"/>
        </w:rPr>
      </w:pPr>
      <w:r w:rsidRPr="00D60896">
        <w:rPr>
          <w:sz w:val="16"/>
        </w:rPr>
        <w:t xml:space="preserve">How then do we deal with the problem? </w:t>
      </w:r>
      <w:r w:rsidRPr="00D60896">
        <w:rPr>
          <w:rStyle w:val="Style13ptBold"/>
        </w:rPr>
        <w:t xml:space="preserve">The </w:t>
      </w:r>
      <w:r w:rsidRPr="00D60896">
        <w:rPr>
          <w:rStyle w:val="Style13ptBold"/>
          <w:highlight w:val="green"/>
        </w:rPr>
        <w:t>O</w:t>
      </w:r>
      <w:r w:rsidRPr="00D60896">
        <w:rPr>
          <w:rStyle w:val="Style13ptBold"/>
        </w:rPr>
        <w:t xml:space="preserve">uter </w:t>
      </w:r>
      <w:r w:rsidRPr="00D60896">
        <w:rPr>
          <w:rStyle w:val="Style13ptBold"/>
          <w:highlight w:val="green"/>
        </w:rPr>
        <w:t>S</w:t>
      </w:r>
      <w:r w:rsidRPr="00D60896">
        <w:rPr>
          <w:rStyle w:val="Style13ptBold"/>
        </w:rPr>
        <w:t xml:space="preserve">pace </w:t>
      </w:r>
      <w:r w:rsidRPr="00D60896">
        <w:rPr>
          <w:rStyle w:val="Style13ptBold"/>
          <w:highlight w:val="green"/>
        </w:rPr>
        <w:t>T</w:t>
      </w:r>
      <w:r w:rsidRPr="00D60896">
        <w:rPr>
          <w:rStyle w:val="Style13ptBold"/>
        </w:rPr>
        <w:t xml:space="preserve">reaty (1967) </w:t>
      </w:r>
      <w:r w:rsidRPr="00D60896">
        <w:rPr>
          <w:rStyle w:val="Style13ptBold"/>
          <w:highlight w:val="green"/>
        </w:rPr>
        <w:t>holds</w:t>
      </w:r>
      <w:r w:rsidRPr="00D60896">
        <w:rPr>
          <w:rStyle w:val="Style13ptBold"/>
        </w:rPr>
        <w:t xml:space="preserve"> that “the </w:t>
      </w:r>
      <w:r w:rsidRPr="00D60896">
        <w:rPr>
          <w:rStyle w:val="Style13ptBold"/>
          <w:highlight w:val="green"/>
        </w:rPr>
        <w:t>exploration</w:t>
      </w:r>
      <w:r w:rsidRPr="00D60896">
        <w:rPr>
          <w:rStyle w:val="Style13ptBold"/>
        </w:rPr>
        <w:t xml:space="preserve"> and use </w:t>
      </w:r>
      <w:r w:rsidRPr="00D60896">
        <w:rPr>
          <w:rStyle w:val="Style13ptBold"/>
          <w:highlight w:val="green"/>
        </w:rPr>
        <w:t>of outer space shall be carried out for</w:t>
      </w:r>
      <w:r w:rsidRPr="00D60896">
        <w:rPr>
          <w:rStyle w:val="Style13ptBold"/>
        </w:rPr>
        <w:t xml:space="preserve"> the </w:t>
      </w:r>
      <w:r w:rsidRPr="00D60896">
        <w:rPr>
          <w:rStyle w:val="Style13ptBold"/>
          <w:highlight w:val="green"/>
        </w:rPr>
        <w:t>benefit</w:t>
      </w:r>
      <w:r w:rsidRPr="00D60896">
        <w:rPr>
          <w:rStyle w:val="Style13ptBold"/>
        </w:rPr>
        <w:t xml:space="preserve"> and in the interests </w:t>
      </w:r>
      <w:r w:rsidRPr="00D60896">
        <w:rPr>
          <w:rStyle w:val="Style13ptBold"/>
          <w:highlight w:val="green"/>
        </w:rPr>
        <w:t>of</w:t>
      </w:r>
      <w:r w:rsidRPr="00D60896">
        <w:rPr>
          <w:rStyle w:val="Style13ptBold"/>
        </w:rPr>
        <w:t xml:space="preserve"> all </w:t>
      </w:r>
      <w:r w:rsidRPr="00D60896">
        <w:rPr>
          <w:rStyle w:val="Style13ptBold"/>
          <w:highlight w:val="green"/>
        </w:rPr>
        <w:t>countries</w:t>
      </w:r>
      <w:r w:rsidRPr="00D60896">
        <w:rPr>
          <w:rStyle w:val="Style13ptBold"/>
        </w:rPr>
        <w:t xml:space="preserve"> and shall be the province of all mankind</w:t>
      </w:r>
      <w:r w:rsidRPr="00D60896">
        <w:rPr>
          <w:sz w:val="16"/>
        </w:rPr>
        <w:t xml:space="preserve">.” States do not get to claim parts of the Moon as property, but they can still use them. </w:t>
      </w:r>
      <w:r w:rsidRPr="00D60896">
        <w:rPr>
          <w:rStyle w:val="Style13ptBold"/>
          <w:highlight w:val="green"/>
        </w:rPr>
        <w:t>Where this leaves</w:t>
      </w:r>
      <w:r w:rsidRPr="00D60896">
        <w:rPr>
          <w:rStyle w:val="Style13ptBold"/>
        </w:rPr>
        <w:t xml:space="preserve"> disputes and extraction by </w:t>
      </w:r>
      <w:r w:rsidRPr="00D60896">
        <w:rPr>
          <w:rStyle w:val="Style13ptBold"/>
          <w:highlight w:val="green"/>
        </w:rPr>
        <w:t>private companies is unclear</w:t>
      </w:r>
      <w:r w:rsidRPr="00D60896">
        <w:rPr>
          <w:sz w:val="16"/>
        </w:rPr>
        <w:t>.</w:t>
      </w:r>
    </w:p>
    <w:p w14:paraId="3CD56D0F" w14:textId="77777777" w:rsidR="00B72833" w:rsidRPr="00D60896" w:rsidRDefault="00B72833" w:rsidP="00B72833">
      <w:pPr>
        <w:rPr>
          <w:sz w:val="16"/>
        </w:rPr>
      </w:pPr>
      <w:r w:rsidRPr="00D60896">
        <w:rPr>
          <w:rStyle w:val="Style13ptBold"/>
        </w:rPr>
        <w:t xml:space="preserve">Proposed </w:t>
      </w:r>
      <w:r w:rsidRPr="00764E5E">
        <w:rPr>
          <w:rStyle w:val="Style13ptBold"/>
          <w:highlight w:val="green"/>
        </w:rPr>
        <w:t>successors to the treatment</w:t>
      </w:r>
      <w:r w:rsidRPr="00D60896">
        <w:rPr>
          <w:rStyle w:val="Style13ptBold"/>
        </w:rPr>
        <w:t xml:space="preserve">, such as the Moon Agreement (1979), </w:t>
      </w:r>
      <w:r w:rsidRPr="00764E5E">
        <w:rPr>
          <w:rStyle w:val="Style13ptBold"/>
          <w:highlight w:val="green"/>
        </w:rPr>
        <w:t>are seen as too restrictive</w:t>
      </w:r>
      <w:r w:rsidRPr="00D60896">
        <w:rPr>
          <w:rStyle w:val="Style13ptBold"/>
        </w:rPr>
        <w:t>, requiring a formal framework of laws and an ambitious international regulatory regime</w:t>
      </w:r>
      <w:r w:rsidRPr="00D60896">
        <w:rPr>
          <w:sz w:val="16"/>
        </w:rPr>
        <w:t>. The agreement has failed to gain support among key players, including the US, Russia and China. More recent steps, such as the Artemis Accords – a set of guidelines surrounding the Artemis Program for crewed exploration of the Moon – are perceived as heavily tied to the US programme.</w:t>
      </w:r>
    </w:p>
    <w:p w14:paraId="62C59AC2" w14:textId="77777777" w:rsidR="00B72833" w:rsidRDefault="00B72833" w:rsidP="00B72833">
      <w:pPr>
        <w:rPr>
          <w:sz w:val="16"/>
        </w:rPr>
      </w:pPr>
      <w:r w:rsidRPr="00D60896">
        <w:rPr>
          <w:sz w:val="16"/>
        </w:rPr>
        <w:t xml:space="preserve">In the worst case, </w:t>
      </w:r>
      <w:r w:rsidRPr="00D60896">
        <w:rPr>
          <w:rStyle w:val="Style13ptBold"/>
        </w:rPr>
        <w:t xml:space="preserve">this </w:t>
      </w:r>
      <w:r w:rsidRPr="00764E5E">
        <w:rPr>
          <w:rStyle w:val="Style13ptBold"/>
          <w:highlight w:val="green"/>
        </w:rPr>
        <w:t>lack of framework could lead to</w:t>
      </w:r>
      <w:r w:rsidRPr="00D60896">
        <w:rPr>
          <w:rStyle w:val="Style13ptBold"/>
        </w:rPr>
        <w:t xml:space="preserve"> heightened </w:t>
      </w:r>
      <w:r w:rsidRPr="00764E5E">
        <w:rPr>
          <w:rStyle w:val="Style13ptBold"/>
          <w:highlight w:val="green"/>
        </w:rPr>
        <w:t>tensions on Earth</w:t>
      </w:r>
      <w:r w:rsidRPr="00D60896">
        <w:rPr>
          <w:rStyle w:val="Style13ptBold"/>
        </w:rPr>
        <w:t xml:space="preserve">. But </w:t>
      </w:r>
      <w:r w:rsidRPr="00764E5E">
        <w:rPr>
          <w:rStyle w:val="Style13ptBold"/>
          <w:highlight w:val="green"/>
        </w:rPr>
        <w:t>it could also create</w:t>
      </w:r>
      <w:r w:rsidRPr="00D60896">
        <w:rPr>
          <w:rStyle w:val="Style13ptBold"/>
        </w:rPr>
        <w:t xml:space="preserve"> unnecessary </w:t>
      </w:r>
      <w:r w:rsidRPr="00764E5E">
        <w:rPr>
          <w:rStyle w:val="Style13ptBold"/>
          <w:highlight w:val="green"/>
        </w:rPr>
        <w:t>duplication of infrastructure,</w:t>
      </w:r>
      <w:r w:rsidRPr="00D60896">
        <w:rPr>
          <w:rStyle w:val="Style13ptBold"/>
        </w:rPr>
        <w:t xml:space="preserve"> with everyone building their own stuff. That would </w:t>
      </w:r>
      <w:r w:rsidRPr="00764E5E">
        <w:rPr>
          <w:rStyle w:val="Style13ptBold"/>
          <w:highlight w:val="green"/>
        </w:rPr>
        <w:t>drive up costs for</w:t>
      </w:r>
      <w:r w:rsidRPr="00D60896">
        <w:rPr>
          <w:rStyle w:val="Style13ptBold"/>
        </w:rPr>
        <w:t xml:space="preserve"> individual </w:t>
      </w:r>
      <w:r w:rsidRPr="00764E5E">
        <w:rPr>
          <w:rStyle w:val="Style13ptBold"/>
          <w:highlight w:val="green"/>
        </w:rPr>
        <w:t>organisations</w:t>
      </w:r>
      <w:r w:rsidRPr="00D60896">
        <w:rPr>
          <w:sz w:val="16"/>
        </w:rPr>
        <w:t xml:space="preserve">, which they would then have reasons to try to recoup in ways </w:t>
      </w:r>
      <w:r w:rsidRPr="00764E5E">
        <w:rPr>
          <w:rStyle w:val="StyleUnderline"/>
          <w:highlight w:val="green"/>
        </w:rPr>
        <w:t>that</w:t>
      </w:r>
      <w:r w:rsidRPr="00D60896">
        <w:rPr>
          <w:rStyle w:val="StyleUnderline"/>
        </w:rPr>
        <w:t xml:space="preserve"> could </w:t>
      </w:r>
      <w:r w:rsidRPr="00764E5E">
        <w:rPr>
          <w:rStyle w:val="StyleUnderline"/>
          <w:highlight w:val="green"/>
        </w:rPr>
        <w:t>compromise opportunities</w:t>
      </w:r>
      <w:r w:rsidRPr="00D60896">
        <w:rPr>
          <w:rStyle w:val="StyleUnderline"/>
        </w:rPr>
        <w:t xml:space="preserve"> for science and the legacy we leave for future generations</w:t>
      </w:r>
      <w:r w:rsidRPr="00D60896">
        <w:rPr>
          <w:sz w:val="16"/>
        </w:rPr>
        <w:t>.</w:t>
      </w:r>
    </w:p>
    <w:p w14:paraId="51CEFB2A" w14:textId="77777777" w:rsidR="00B72833" w:rsidRPr="00371A66" w:rsidRDefault="00B72833" w:rsidP="00B72833">
      <w:pPr>
        <w:rPr>
          <w:sz w:val="16"/>
        </w:rPr>
      </w:pPr>
    </w:p>
    <w:p w14:paraId="0C864950" w14:textId="77777777" w:rsidR="00B72833" w:rsidRPr="00142F55" w:rsidRDefault="00B72833" w:rsidP="00B72833">
      <w:pPr>
        <w:pStyle w:val="Heading4"/>
        <w:rPr>
          <w:b w:val="0"/>
        </w:rPr>
      </w:pPr>
      <w:r>
        <w:t xml:space="preserve">No generic thumpers -- commercial mining on the moon comes </w:t>
      </w:r>
      <w:r w:rsidRPr="00142F55">
        <w:rPr>
          <w:u w:val="single"/>
        </w:rPr>
        <w:t>lexically prior</w:t>
      </w:r>
      <w:r>
        <w:t xml:space="preserve"> to other </w:t>
      </w:r>
      <w:r w:rsidRPr="00142F55">
        <w:rPr>
          <w:u w:val="single"/>
        </w:rPr>
        <w:t>forms of mining</w:t>
      </w:r>
      <w:r>
        <w:t xml:space="preserve"> in space</w:t>
      </w:r>
      <w:r>
        <w:br/>
      </w:r>
      <w:r w:rsidRPr="00142F55">
        <w:rPr>
          <w:rStyle w:val="Style13ptBold"/>
          <w:b/>
          <w:bCs w:val="0"/>
        </w:rPr>
        <w:t>Gilbert 21</w:t>
      </w:r>
      <w:r w:rsidRPr="00142F55">
        <w:rPr>
          <w:rStyle w:val="Style13ptBold"/>
        </w:rPr>
        <w:t xml:space="preserve"> </w:t>
      </w:r>
      <w:r w:rsidRPr="000C3466">
        <w:rPr>
          <w:rStyle w:val="Style13ptBold"/>
        </w:rPr>
        <w:t>[Alex Gilbert is a complex systems researcher and a PhD student in space resources at the Colorado School of Mines. He is a fellow at the Payne Institute at the Colorado School of Mines and is the cofounder of SparkLibrary.] April 26</w:t>
      </w:r>
      <w:r w:rsidRPr="000C3466">
        <w:rPr>
          <w:rStyle w:val="Style13ptBold"/>
          <w:vertAlign w:val="superscript"/>
        </w:rPr>
        <w:t>th</w:t>
      </w:r>
      <w:r w:rsidRPr="000C3466">
        <w:rPr>
          <w:rStyle w:val="Style13ptBold"/>
        </w:rPr>
        <w:t>, 2021, “Mining in Space is Coming,” https://www.milkenreview.org/articles/mining-in-space-is-coming, VM</w:t>
      </w:r>
    </w:p>
    <w:p w14:paraId="16B72761" w14:textId="77777777" w:rsidR="00B72833" w:rsidRDefault="00B72833" w:rsidP="00B72833">
      <w:r>
        <w:rPr>
          <w:bCs/>
        </w:rPr>
        <w:t>“</w:t>
      </w:r>
      <w:r w:rsidRPr="00142F55">
        <w:rPr>
          <w:highlight w:val="green"/>
          <w:u w:val="single"/>
        </w:rPr>
        <w:t xml:space="preserve">The Moon is </w:t>
      </w:r>
      <w:r w:rsidRPr="00142F55">
        <w:rPr>
          <w:b/>
          <w:bCs/>
          <w:highlight w:val="green"/>
          <w:u w:val="single"/>
        </w:rPr>
        <w:t>a prime space mining target</w:t>
      </w:r>
      <w:r w:rsidRPr="00142F55">
        <w:rPr>
          <w:u w:val="single"/>
        </w:rPr>
        <w:t>.</w:t>
      </w:r>
      <w:r w:rsidRPr="00142F55">
        <w:t xml:space="preserve"> </w:t>
      </w:r>
      <w:r w:rsidRPr="00142F55">
        <w:rPr>
          <w:sz w:val="16"/>
          <w:szCs w:val="16"/>
        </w:rPr>
        <w:t>Boosted by NASA’s mining solicitation,</w:t>
      </w:r>
      <w:r w:rsidRPr="00142F55">
        <w:t xml:space="preserve"> </w:t>
      </w:r>
      <w:r w:rsidRPr="00142F55">
        <w:rPr>
          <w:highlight w:val="green"/>
          <w:u w:val="single"/>
        </w:rPr>
        <w:t>it is</w:t>
      </w:r>
      <w:r w:rsidRPr="00142F55">
        <w:rPr>
          <w:u w:val="single"/>
        </w:rPr>
        <w:t xml:space="preserve"> likely </w:t>
      </w:r>
      <w:r w:rsidRPr="00142F55">
        <w:rPr>
          <w:highlight w:val="green"/>
          <w:u w:val="single"/>
        </w:rPr>
        <w:t xml:space="preserve">the </w:t>
      </w:r>
      <w:r w:rsidRPr="00142F55">
        <w:rPr>
          <w:rStyle w:val="Emphasis"/>
          <w:highlight w:val="green"/>
        </w:rPr>
        <w:t>first location for commercial mining.</w:t>
      </w:r>
      <w:r w:rsidRPr="00142F55">
        <w:rPr>
          <w:highlight w:val="green"/>
          <w:u w:val="single"/>
        </w:rPr>
        <w:t xml:space="preserve"> The Moon has </w:t>
      </w:r>
      <w:r w:rsidRPr="00142F55">
        <w:rPr>
          <w:b/>
          <w:bCs/>
          <w:highlight w:val="green"/>
          <w:u w:val="single"/>
        </w:rPr>
        <w:t>several advantages</w:t>
      </w:r>
      <w:r w:rsidRPr="00142F55">
        <w:rPr>
          <w:highlight w:val="green"/>
          <w:u w:val="single"/>
        </w:rPr>
        <w:t>. It is</w:t>
      </w:r>
      <w:r w:rsidRPr="00142F55">
        <w:rPr>
          <w:u w:val="single"/>
        </w:rPr>
        <w:t xml:space="preserve"> relatively </w:t>
      </w:r>
      <w:r w:rsidRPr="00142F55">
        <w:rPr>
          <w:highlight w:val="green"/>
          <w:u w:val="single"/>
        </w:rPr>
        <w:t xml:space="preserve">close, requiring a journey of </w:t>
      </w:r>
      <w:r w:rsidRPr="00142F55">
        <w:rPr>
          <w:b/>
          <w:bCs/>
          <w:highlight w:val="green"/>
          <w:u w:val="single"/>
        </w:rPr>
        <w:t>only several days</w:t>
      </w:r>
      <w:r w:rsidRPr="00142F55">
        <w:t xml:space="preserve"> </w:t>
      </w:r>
      <w:r w:rsidRPr="00142F55">
        <w:rPr>
          <w:sz w:val="16"/>
          <w:szCs w:val="16"/>
        </w:rPr>
        <w:t>by rocket and creating communication lags of only a couple seconds — a delay small enough to allow remote operation of robots from Earth</w:t>
      </w:r>
      <w:r w:rsidRPr="00142F55">
        <w:t xml:space="preserve">. </w:t>
      </w:r>
      <w:r w:rsidRPr="00142F55">
        <w:rPr>
          <w:highlight w:val="green"/>
          <w:u w:val="single"/>
        </w:rPr>
        <w:t>Its low gravity</w:t>
      </w:r>
      <w:r w:rsidRPr="00142F55">
        <w:rPr>
          <w:u w:val="single"/>
        </w:rPr>
        <w:t xml:space="preserve"> </w:t>
      </w:r>
      <w:r w:rsidRPr="00142F55">
        <w:rPr>
          <w:highlight w:val="green"/>
          <w:u w:val="single"/>
        </w:rPr>
        <w:t>implies</w:t>
      </w:r>
      <w:r w:rsidRPr="00142F55">
        <w:rPr>
          <w:u w:val="single"/>
        </w:rPr>
        <w:t xml:space="preserve"> that relatively </w:t>
      </w:r>
      <w:r w:rsidRPr="00142F55">
        <w:rPr>
          <w:b/>
          <w:bCs/>
          <w:highlight w:val="green"/>
          <w:u w:val="single"/>
        </w:rPr>
        <w:t>little energy expenditure</w:t>
      </w:r>
      <w:r w:rsidRPr="00142F55">
        <w:rPr>
          <w:highlight w:val="green"/>
          <w:u w:val="single"/>
        </w:rPr>
        <w:t xml:space="preserve"> will be needed to deliver</w:t>
      </w:r>
      <w:r w:rsidRPr="00142F55">
        <w:rPr>
          <w:u w:val="single"/>
        </w:rPr>
        <w:t xml:space="preserve"> mined </w:t>
      </w:r>
      <w:r w:rsidRPr="00142F55">
        <w:rPr>
          <w:highlight w:val="green"/>
          <w:u w:val="single"/>
        </w:rPr>
        <w:t>resources</w:t>
      </w:r>
      <w:r w:rsidRPr="00142F55">
        <w:rPr>
          <w:u w:val="single"/>
        </w:rPr>
        <w:t xml:space="preserve"> to Earth orbit</w:t>
      </w:r>
      <w:r w:rsidRPr="00142F55">
        <w:t>.”</w:t>
      </w:r>
    </w:p>
    <w:p w14:paraId="0B6E7940" w14:textId="77777777" w:rsidR="00B72833" w:rsidRDefault="00B72833" w:rsidP="00B72833"/>
    <w:p w14:paraId="6A967871" w14:textId="77777777" w:rsidR="00B72833" w:rsidRPr="006422D4" w:rsidRDefault="00B72833" w:rsidP="00B72833">
      <w:pPr>
        <w:rPr>
          <w:sz w:val="16"/>
          <w:szCs w:val="16"/>
        </w:rPr>
      </w:pPr>
    </w:p>
    <w:p w14:paraId="29978588" w14:textId="77777777" w:rsidR="00B72833" w:rsidRPr="005054F1" w:rsidRDefault="00B72833" w:rsidP="00B72833">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Space wars </w:t>
      </w:r>
      <w:r w:rsidRPr="005054F1">
        <w:rPr>
          <w:rFonts w:asciiTheme="majorHAnsi" w:hAnsiTheme="majorHAnsi" w:cstheme="majorHAnsi"/>
          <w:color w:val="000000" w:themeColor="text1"/>
          <w:u w:val="single"/>
        </w:rPr>
        <w:t>go nuclear</w:t>
      </w:r>
      <w:r>
        <w:rPr>
          <w:rFonts w:asciiTheme="majorHAnsi" w:hAnsiTheme="majorHAnsi" w:cstheme="majorHAnsi"/>
          <w:color w:val="000000" w:themeColor="text1"/>
        </w:rPr>
        <w:t xml:space="preserve"> and tensions uniquely </w:t>
      </w:r>
      <w:r w:rsidRPr="005054F1">
        <w:rPr>
          <w:rFonts w:asciiTheme="majorHAnsi" w:hAnsiTheme="majorHAnsi" w:cstheme="majorHAnsi"/>
          <w:color w:val="000000" w:themeColor="text1"/>
          <w:u w:val="single"/>
        </w:rPr>
        <w:t>spill down to Earth</w:t>
      </w:r>
    </w:p>
    <w:p w14:paraId="34EA7D43" w14:textId="77777777" w:rsidR="00B72833" w:rsidRPr="00AD4C5F" w:rsidRDefault="00B72833" w:rsidP="00B72833">
      <w:pPr>
        <w:rPr>
          <w:rFonts w:asciiTheme="majorHAnsi" w:hAnsiTheme="majorHAnsi" w:cstheme="majorHAnsi"/>
          <w:color w:val="000000" w:themeColor="text1"/>
        </w:rPr>
      </w:pPr>
      <w:r w:rsidRPr="00142F55">
        <w:rPr>
          <w:rStyle w:val="Heading4Char"/>
          <w:rFonts w:asciiTheme="majorHAnsi" w:hAnsiTheme="majorHAnsi" w:cstheme="majorHAnsi"/>
          <w:u w:val="single"/>
        </w:rPr>
        <w:t>Grego 18</w:t>
      </w:r>
      <w:r w:rsidRPr="00AD4C5F">
        <w:rPr>
          <w:rFonts w:asciiTheme="majorHAnsi" w:hAnsiTheme="majorHAnsi" w:cstheme="majorHAnsi"/>
          <w:color w:val="000000" w:themeColor="text1"/>
        </w:rPr>
        <w:t xml:space="preserve"> </w:t>
      </w:r>
      <w:r>
        <w:rPr>
          <w:rFonts w:asciiTheme="majorHAnsi" w:hAnsiTheme="majorHAnsi" w:cstheme="majorHAnsi"/>
          <w:color w:val="000000" w:themeColor="text1"/>
        </w:rPr>
        <w:t>[</w:t>
      </w:r>
      <w:r w:rsidRPr="00AD4C5F">
        <w:rPr>
          <w:rFonts w:asciiTheme="majorHAnsi" w:hAnsiTheme="majorHAnsi" w:cstheme="majorHAnsi"/>
          <w:color w:val="000000" w:themeColor="text1"/>
        </w:rPr>
        <w:t xml:space="preserve">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34" w:history="1">
        <w:r w:rsidRPr="00AD4C5F">
          <w:rPr>
            <w:rFonts w:asciiTheme="majorHAnsi" w:hAnsiTheme="majorHAnsi" w:cstheme="majorHAnsi"/>
            <w:color w:val="000000" w:themeColor="text1"/>
          </w:rPr>
          <w:t>https://www.law.upenn.edu/live/files/7804-grego-space-and-crisis-stabilitypdf</w:t>
        </w:r>
      </w:hyperlink>
      <w:r>
        <w:rPr>
          <w:rFonts w:asciiTheme="majorHAnsi" w:hAnsiTheme="majorHAnsi" w:cstheme="majorHAnsi"/>
          <w:color w:val="000000" w:themeColor="text1"/>
        </w:rPr>
        <w:t>]</w:t>
      </w:r>
    </w:p>
    <w:p w14:paraId="22D4386D" w14:textId="77777777" w:rsidR="00B72833" w:rsidRPr="00AD4C5F" w:rsidRDefault="00B72833" w:rsidP="00B72833">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B10642">
        <w:rPr>
          <w:rStyle w:val="Style13ptBold"/>
          <w:rFonts w:asciiTheme="majorHAnsi" w:hAnsiTheme="majorHAnsi" w:cstheme="majorHAnsi"/>
          <w:color w:val="000000" w:themeColor="text1"/>
          <w:sz w:val="22"/>
          <w:highlight w:val="green"/>
        </w:rPr>
        <w:t xml:space="preserve">any actor </w:t>
      </w:r>
      <w:r w:rsidRPr="00B10642">
        <w:rPr>
          <w:rStyle w:val="Style13ptBold"/>
          <w:rFonts w:asciiTheme="majorHAnsi" w:hAnsiTheme="majorHAnsi" w:cstheme="majorHAnsi"/>
          <w:color w:val="000000" w:themeColor="text1"/>
          <w:sz w:val="22"/>
        </w:rPr>
        <w:t>for which</w:t>
      </w:r>
      <w:r w:rsidRPr="00B10642">
        <w:rPr>
          <w:rFonts w:asciiTheme="majorHAnsi" w:hAnsiTheme="majorHAnsi" w:cstheme="majorHAnsi"/>
          <w:color w:val="000000" w:themeColor="text1"/>
          <w:u w:val="single"/>
        </w:rPr>
        <w:t xml:space="preserve"> satellites or </w:t>
      </w:r>
      <w:r w:rsidRPr="00B10642">
        <w:rPr>
          <w:rStyle w:val="Style13ptBold"/>
          <w:rFonts w:asciiTheme="majorHAnsi" w:hAnsiTheme="majorHAnsi" w:cstheme="majorHAnsi"/>
          <w:color w:val="000000" w:themeColor="text1"/>
          <w:sz w:val="22"/>
        </w:rPr>
        <w:t>space-based weapons are an important part of its military posture</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whether for support missions or on-orbit weapons</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highlight w:val="green"/>
        </w:rPr>
        <w:t xml:space="preserve">will feel </w:t>
      </w:r>
      <w:r w:rsidRPr="00B10642">
        <w:rPr>
          <w:rStyle w:val="StyleUnderline"/>
          <w:rFonts w:asciiTheme="majorHAnsi" w:hAnsiTheme="majorHAnsi" w:cstheme="majorHAnsi"/>
          <w:color w:val="000000" w:themeColor="text1"/>
          <w:highlight w:val="green"/>
        </w:rPr>
        <w:t>“use it or lose it”</w:t>
      </w:r>
      <w:r w:rsidRPr="00B10642">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B10642">
        <w:rPr>
          <w:rStyle w:val="Style13ptBold"/>
          <w:rFonts w:asciiTheme="majorHAnsi" w:hAnsiTheme="majorHAnsi" w:cstheme="majorHAnsi"/>
          <w:color w:val="000000" w:themeColor="text1"/>
          <w:sz w:val="22"/>
        </w:rPr>
        <w:t>of crises</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combine with these</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“use it or lose it” pressures to shrink timelines</w:t>
      </w:r>
      <w:r w:rsidRPr="00B10642">
        <w:rPr>
          <w:rFonts w:asciiTheme="majorHAnsi" w:hAnsiTheme="majorHAnsi" w:cstheme="majorHAnsi"/>
          <w:color w:val="000000" w:themeColor="text1"/>
          <w:u w:val="single"/>
        </w:rPr>
        <w:t xml:space="preserve">. This dynamic </w:t>
      </w:r>
      <w:r w:rsidRPr="00B10642">
        <w:rPr>
          <w:rStyle w:val="Style13ptBold"/>
          <w:rFonts w:asciiTheme="majorHAnsi" w:hAnsiTheme="majorHAnsi" w:cstheme="majorHAnsi"/>
          <w:color w:val="000000" w:themeColor="text1"/>
          <w:sz w:val="22"/>
        </w:rPr>
        <w:t>couples dangerously with</w:t>
      </w:r>
      <w:r w:rsidRPr="00B10642">
        <w:rPr>
          <w:rFonts w:asciiTheme="majorHAnsi" w:hAnsiTheme="majorHAnsi" w:cstheme="majorHAnsi"/>
          <w:color w:val="000000" w:themeColor="text1"/>
          <w:u w:val="single"/>
        </w:rPr>
        <w:t xml:space="preserve"> the </w:t>
      </w:r>
      <w:r w:rsidRPr="00B10642">
        <w:rPr>
          <w:rStyle w:val="Style13ptBold"/>
          <w:rFonts w:asciiTheme="majorHAnsi" w:hAnsiTheme="majorHAnsi" w:cstheme="majorHAnsi"/>
          <w:color w:val="000000" w:themeColor="text1"/>
          <w:sz w:val="22"/>
        </w:rPr>
        <w:t>inherent difficulty of determining the causes of satellite degradation</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whether malicious or from natural causes, in a timely way</w:t>
      </w:r>
      <w:r w:rsidRPr="00B10642">
        <w:rPr>
          <w:rFonts w:asciiTheme="majorHAnsi" w:hAnsiTheme="majorHAnsi" w:cstheme="majorHAnsi"/>
          <w:color w:val="000000" w:themeColor="text1"/>
          <w:u w:val="single"/>
        </w:rPr>
        <w:t>.</w:t>
      </w:r>
      <w:r w:rsidRPr="00B10642">
        <w:rPr>
          <w:rFonts w:asciiTheme="majorHAnsi" w:hAnsiTheme="majorHAnsi" w:cstheme="majorHAnsi"/>
          <w:color w:val="000000" w:themeColor="text1"/>
          <w:sz w:val="16"/>
          <w:u w:val="single"/>
        </w:rPr>
        <w:t xml:space="preserve"> </w:t>
      </w:r>
      <w:r w:rsidRPr="00AD4C5F">
        <w:rPr>
          <w:rFonts w:asciiTheme="majorHAnsi" w:hAnsiTheme="majorHAnsi" w:cstheme="majorHAnsi"/>
          <w:color w:val="000000" w:themeColor="text1"/>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42857335" w14:textId="77777777" w:rsidR="00B72833" w:rsidRPr="00AD4C5F" w:rsidRDefault="00B72833" w:rsidP="00B72833">
      <w:pPr>
        <w:rPr>
          <w:rFonts w:asciiTheme="majorHAnsi" w:hAnsiTheme="majorHAnsi" w:cstheme="majorHAnsi"/>
          <w:color w:val="000000" w:themeColor="text1"/>
          <w:sz w:val="16"/>
        </w:rPr>
      </w:pPr>
    </w:p>
    <w:p w14:paraId="14A18848" w14:textId="77777777" w:rsidR="00B72833" w:rsidRPr="00AD4C5F" w:rsidRDefault="00B72833" w:rsidP="00B72833">
      <w:pPr>
        <w:pStyle w:val="Heading4"/>
        <w:rPr>
          <w:rFonts w:asciiTheme="majorHAnsi" w:hAnsiTheme="majorHAnsi" w:cstheme="majorHAnsi"/>
        </w:rPr>
      </w:pPr>
      <w:r w:rsidRPr="00AD4C5F">
        <w:rPr>
          <w:rFonts w:asciiTheme="majorHAnsi" w:hAnsiTheme="majorHAnsi" w:cstheme="majorHAnsi"/>
        </w:rPr>
        <w:t>Nuclear war causes extinction</w:t>
      </w:r>
      <w:r>
        <w:rPr>
          <w:rFonts w:asciiTheme="majorHAnsi" w:hAnsiTheme="majorHAnsi" w:cstheme="majorHAnsi"/>
        </w:rPr>
        <w:t>.</w:t>
      </w:r>
    </w:p>
    <w:p w14:paraId="13F5E556" w14:textId="77777777" w:rsidR="00B72833" w:rsidRPr="00AD4C5F" w:rsidRDefault="00B72833" w:rsidP="00B72833">
      <w:pPr>
        <w:rPr>
          <w:rFonts w:asciiTheme="majorHAnsi" w:hAnsiTheme="majorHAnsi" w:cstheme="majorHAnsi"/>
          <w:sz w:val="16"/>
          <w:szCs w:val="16"/>
        </w:rPr>
      </w:pPr>
      <w:r w:rsidRPr="00C63582">
        <w:rPr>
          <w:rStyle w:val="Heading4Char"/>
          <w:rFonts w:asciiTheme="majorHAnsi" w:hAnsiTheme="majorHAnsi" w:cstheme="majorHAnsi"/>
          <w:u w:val="single"/>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3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5B6BCA0A" w14:textId="77777777" w:rsidR="00B72833" w:rsidRDefault="00B72833" w:rsidP="00B72833">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132CB81" w14:textId="77777777" w:rsidR="00B72833" w:rsidRDefault="00B72833" w:rsidP="00B72833">
      <w:pPr>
        <w:rPr>
          <w:rFonts w:asciiTheme="majorHAnsi" w:eastAsia="Calibri" w:hAnsiTheme="majorHAnsi" w:cstheme="majorHAnsi"/>
          <w:sz w:val="14"/>
        </w:rPr>
      </w:pPr>
    </w:p>
    <w:p w14:paraId="24B606F5" w14:textId="77777777" w:rsidR="00B72833" w:rsidRPr="00FF0CF7" w:rsidRDefault="00B72833" w:rsidP="00B72833">
      <w:pPr>
        <w:pStyle w:val="Heading4"/>
        <w:rPr>
          <w:rFonts w:cs="Calibri"/>
        </w:rPr>
      </w:pPr>
      <w:r w:rsidRPr="00FF0CF7">
        <w:rPr>
          <w:rFonts w:cs="Calibri"/>
        </w:rPr>
        <w:t>Even limited nuclear war immediately kills hundreds of millions in one week</w:t>
      </w:r>
    </w:p>
    <w:p w14:paraId="7635987A" w14:textId="77777777" w:rsidR="00B72833" w:rsidRPr="00FF0CF7" w:rsidRDefault="00B72833" w:rsidP="00B72833">
      <w:r w:rsidRPr="00591526">
        <w:rPr>
          <w:rStyle w:val="Style13ptBold"/>
        </w:rPr>
        <w:t>Toon et al 19</w:t>
      </w:r>
      <w:r w:rsidRPr="00FF0CF7">
        <w:t xml:space="preserve"> [Owen B. Toon, PhD, Physics at Cornell; Charles G. Bardeen, Atmospheric Chemistry Observations and Modeling Laboratory, National Center for Atmospheric Research; Alan Robock, Department of Environmental Sciences, Rutgers University, New Brunswick; Lili Xia, Federation of American Scientists; Hans Kristensen, Natural Resources Defense Council; Matthew McKinzie, Department of Physics, University of Colorado, Boulder; R. J. Peterson, School of Earth, Environmental, and Marine Sciences, University of Texas Rio Grande Valley; Cheryl S. Harrison, Institute of Arctic and Alpine Research, University of Colorado, Boulder; Nicole S. Lovenduski , Department of Atmospheric and Oceanic Sciences, Institute of Arctic and Alpine Research; and Richard P. Turco, Department of Atmospheric and Oceanic Sciences, University of California, Los Angeles] "Rapidly expanding nuclear arsenals in Pakistan and India portend regional and global catastrophe," Science Advances, https://advances.sciencemag.org/content/5/10/eaay5478 Science Advances 02 Oct 2019: Vol. 5, no. 10 RE</w:t>
      </w:r>
    </w:p>
    <w:p w14:paraId="0127785C" w14:textId="77777777" w:rsidR="00B72833" w:rsidRPr="00591526" w:rsidRDefault="00B72833" w:rsidP="00B72833">
      <w:pPr>
        <w:rPr>
          <w:sz w:val="14"/>
        </w:rPr>
      </w:pPr>
      <w:r w:rsidRPr="00FF0CF7">
        <w:rPr>
          <w:rStyle w:val="StyleUnderline"/>
        </w:rPr>
        <w:t xml:space="preserve">Regional nuclear war casualty estimates. </w:t>
      </w:r>
      <w:r w:rsidRPr="00C07B92">
        <w:rPr>
          <w:rStyle w:val="StyleUnderline"/>
          <w:highlight w:val="green"/>
        </w:rPr>
        <w:t>Even one nuclear weapon explosion</w:t>
      </w:r>
      <w:r w:rsidRPr="00FF0CF7">
        <w:rPr>
          <w:rStyle w:val="StyleUnderline"/>
        </w:rPr>
        <w:t xml:space="preserve"> in a city </w:t>
      </w:r>
      <w:r w:rsidRPr="00C07B92">
        <w:rPr>
          <w:rStyle w:val="StyleUnderline"/>
          <w:highlight w:val="green"/>
        </w:rPr>
        <w:t>can do a great deal of damage.</w:t>
      </w:r>
      <w:r w:rsidRPr="00FF0CF7">
        <w:rPr>
          <w:rStyle w:val="StyleUnderline"/>
        </w:rPr>
        <w:t xml:space="preserve"> For example, in the most densely populated urban area in Pakistan, </w:t>
      </w:r>
      <w:r w:rsidRPr="00C07B92">
        <w:rPr>
          <w:rStyle w:val="StyleUnderline"/>
          <w:highlight w:val="green"/>
        </w:rPr>
        <w:t>a 15-kt airburst</w:t>
      </w:r>
      <w:r w:rsidRPr="00FF0CF7">
        <w:rPr>
          <w:rStyle w:val="StyleUnderline"/>
        </w:rPr>
        <w:t xml:space="preserve"> at the optimum height to maximize blast damage </w:t>
      </w:r>
      <w:r w:rsidRPr="00C07B92">
        <w:rPr>
          <w:rStyle w:val="StyleUnderline"/>
          <w:highlight w:val="green"/>
        </w:rPr>
        <w:t>could kill</w:t>
      </w:r>
      <w:r w:rsidRPr="00FF0CF7">
        <w:rPr>
          <w:rStyle w:val="StyleUnderline"/>
        </w:rPr>
        <w:t xml:space="preserve"> about </w:t>
      </w:r>
      <w:r w:rsidRPr="00C07B92">
        <w:rPr>
          <w:rStyle w:val="StyleUnderline"/>
          <w:highlight w:val="green"/>
        </w:rPr>
        <w:t>700,000</w:t>
      </w:r>
      <w:r w:rsidRPr="00FF0CF7">
        <w:rPr>
          <w:rStyle w:val="StyleUnderline"/>
        </w:rPr>
        <w:t xml:space="preserve"> people (fig. S2B) and injure another 300,000. With </w:t>
      </w:r>
      <w:r w:rsidRPr="00C07B92">
        <w:rPr>
          <w:rStyle w:val="StyleUnderline"/>
          <w:highlight w:val="green"/>
        </w:rPr>
        <w:t>a 100-kt airburst</w:t>
      </w:r>
      <w:r w:rsidRPr="00FF0CF7">
        <w:rPr>
          <w:rStyle w:val="StyleUnderline"/>
        </w:rPr>
        <w:t xml:space="preserve"> over the same region, roughly </w:t>
      </w:r>
      <w:r w:rsidRPr="00C07B92">
        <w:rPr>
          <w:rStyle w:val="StyleUnderline"/>
          <w:highlight w:val="green"/>
        </w:rPr>
        <w:t>2 million fatalities</w:t>
      </w:r>
      <w:r w:rsidRPr="00FF0CF7">
        <w:rPr>
          <w:rStyle w:val="StyleUnderline"/>
        </w:rPr>
        <w:t xml:space="preserve"> and an additional 1.5 million nonfatal casualties could occur. Similar numbers would result for nuclear explosions over large Indian cities</w:t>
      </w:r>
      <w:r w:rsidRPr="00591526">
        <w:rPr>
          <w:sz w:val="14"/>
        </w:rPr>
        <w:t xml:space="preserve"> (fig. S2A). Toon et al. (16) estimated that a war between India and Pakistan involving 50 nuclear weapons with 15-kt yield detonated as airbursts over the most densely populated cities of each nation would lead to about 22 million immediate fatalities and 44 million total casualties. Casualties include fatalities, severe injuries, and lesser injuries that can develop into more serious conditions, especially in the aftermath of a nuclear attack. At that time, it was assumed (16) that India had 85 (65 to 110) nuclear weapons and Pakistan had 52 (44 to 62), all with 15-kt yields. These casualty and fatality estimates were made using the LandScan2003 (18) population database together with the Gaussian probability distribution for fatalities and total casualties versus distance from ground zero shown in fig. S3 (16). </w:t>
      </w:r>
      <w:r w:rsidRPr="00FF0CF7">
        <w:rPr>
          <w:rStyle w:val="StyleUnderline"/>
        </w:rPr>
        <w:t>However, the urban populations of India and Pakistan are growing rapidly. The total urban populations of India and Pakistan are projected to increase by about 90% between 2000 and 202</w:t>
      </w:r>
      <w:r w:rsidRPr="00591526">
        <w:rPr>
          <w:sz w:val="14"/>
        </w:rPr>
        <w:t xml:space="preserve">5, as shown in fig. S4 (19). </w:t>
      </w:r>
      <w:r w:rsidRPr="00FF0CF7">
        <w:rPr>
          <w:rStyle w:val="StyleUnderline"/>
        </w:rPr>
        <w:t>The number of weapons possessed by the two countries is also thought to be increasing rapidly.</w:t>
      </w:r>
      <w:r w:rsidRPr="00591526">
        <w:rPr>
          <w:sz w:val="14"/>
        </w:rPr>
        <w:t xml:space="preserve"> By 2025, India and Pakistan could have three and five times, respectively, the number of weapons estimated by Toon et al. (16), and these would likely have higher yields than previously estimated (16). We have recomputed the fatalities and casualties for the most recent Indian and Pakistani urban population counts using the approach discussed in Methods (see below) and in Toon et al. (16). Figure 2 illustrates the cumulative fatalities and cumulative total casualties as a function of the number of explosions and their yield derived using the LandScan2016 (20) population database. The corresponding fatalities calculated for individual targets are given in the Supplementary Materials (fig. S2). Cumulative fatalities (as well as overall casualties) are higher in India because it has a greater urban population. Fatalities are not linear with respect to the number, or yield, of the weapons used, because smaller cities (of which there are greater numbers) have lower populations, whereas higher-yield weapons on these targets would encounter low-density suburban or rural areas away from the city centers where lower-yield weapons concentrate most of their damage. Compared with India, Pakistani fatalities (fig. S2B) vary less with weapon yield above 15 kt, especially after the most densely populated 100 targets have been attacked, due to the relatively low populations of the remaining targets. India has many more moderate-sized cities than Pakistan, and fatalities continue to grow rapidly with yield above 15 kt, even for the 250th target (fig. S2A). For 50 weapons of 15-kt yield exploding on both India and Pakistan, we find that the casualty estimates have risen relative to Toon et al. (16) from 22 to 27 million fatalities and from 44 to 45 million total casualties (Fig. 2) due to the expanded urban populations in LandScan2016 (20) compared to LandScan2003 (18). These increases in fatalities and casualties are much less than the ~50% increase in urban population between 2000 and 2015 (fig. S4), suggesting that the size of the area that is urban increases more than the population density within the urban region. An even more marked increase in fatalities and casualties shown in Fig. 2 is due to increasing numbers of weapons and increasing yields. In Fig. 2, the targets are graphed in decreasing order of the population density within the target area [refer to Methods and (16)]. In the scenario outlined in table S1, Pakistan is assumed to use 150 strategic weapons on Indian urban targets and India is assumed to use 100 weapons on Pakistani urban targets. The calculations use the current population of India and Pakistan, not those for 2025, because it is not possible to forecast changing populations in individual target areas. Targets that are not in urban areas are not considered, but they would lead to additional fatalities and casualties. Table S2 lists the fatalities and casualties from the scenario given in table S1. About 50 million people would die if 15-kt weapons are used, almost 100 million if 50-kt weapons are used, and about 125 million if 100-kt weapons are used. The population density in the target area affects the casualties, as well as the estimated fuel load. Table S3 lists the population and population densities for the densest urban areas attacked and the least dense. The population density in the target area usually declines as the yield increases because more suburban areas are included in the larger areas that are damaged by higher-yield weapons. In some cases, especially for low-population regions in Pakistan, the population may decrease with yield because different urban areas are chosen as the last target for differing yields. The highest population densities in table S3 are in the range of 37,000 to 80,000 people/km2. The population density in the area of the mass fire in Hamburg during WWII is estimated to have been about 20,000 people/km2 (21). Similarly, the population density for the 150th weapon used on India is between 17,000 and 4900 people/km2 and that for the 100th weapon used on Pakistan is between 8500 and 1600 people/km2. For reference, the population density of 1980s San Jose, California, a suburban city, was estimated to be about 1300 people/km2 (16). During WWII, it is estimated that about 50 million people were killed, not considering those who died from disease and starvation over 6 years [e.g., (22)]. </w:t>
      </w:r>
      <w:r w:rsidRPr="00C07B92">
        <w:rPr>
          <w:rStyle w:val="StyleUnderline"/>
          <w:highlight w:val="green"/>
        </w:rPr>
        <w:t>Because of</w:t>
      </w:r>
      <w:r w:rsidRPr="00FF0CF7">
        <w:rPr>
          <w:rStyle w:val="StyleUnderline"/>
        </w:rPr>
        <w:t xml:space="preserve"> the </w:t>
      </w:r>
      <w:r w:rsidRPr="00C07B92">
        <w:rPr>
          <w:rStyle w:val="StyleUnderline"/>
          <w:highlight w:val="green"/>
        </w:rPr>
        <w:t>dense populations</w:t>
      </w:r>
      <w:r w:rsidRPr="00FF0CF7">
        <w:rPr>
          <w:rStyle w:val="StyleUnderline"/>
        </w:rPr>
        <w:t xml:space="preserve"> of cities in Pakistan and India, table S2 shows that </w:t>
      </w:r>
      <w:r w:rsidRPr="00C07B92">
        <w:rPr>
          <w:rStyle w:val="StyleUnderline"/>
          <w:highlight w:val="green"/>
        </w:rPr>
        <w:t>even a war with 15-kt weapons could lead to fatalities</w:t>
      </w:r>
      <w:r w:rsidRPr="00FF0CF7">
        <w:rPr>
          <w:rStyle w:val="StyleUnderline"/>
        </w:rPr>
        <w:t xml:space="preserve"> approximately </w:t>
      </w:r>
      <w:r w:rsidRPr="00C07B92">
        <w:rPr>
          <w:rStyle w:val="StyleUnderline"/>
          <w:highlight w:val="green"/>
        </w:rPr>
        <w:t xml:space="preserve">equal to </w:t>
      </w:r>
      <w:r w:rsidRPr="00FF0CF7">
        <w:rPr>
          <w:rStyle w:val="StyleUnderline"/>
        </w:rPr>
        <w:t xml:space="preserve">those worldwide in </w:t>
      </w:r>
      <w:r w:rsidRPr="00C07B92">
        <w:rPr>
          <w:rStyle w:val="StyleUnderline"/>
          <w:highlight w:val="green"/>
        </w:rPr>
        <w:t>WWII and a war with 100-kt weapons could directly kill</w:t>
      </w:r>
      <w:r w:rsidRPr="00FF0CF7">
        <w:rPr>
          <w:rStyle w:val="StyleUnderline"/>
        </w:rPr>
        <w:t xml:space="preserve"> about </w:t>
      </w:r>
      <w:r w:rsidRPr="00C07B92">
        <w:rPr>
          <w:rStyle w:val="StyleUnderline"/>
          <w:highlight w:val="green"/>
        </w:rPr>
        <w:t>2.5 times as many</w:t>
      </w:r>
      <w:r w:rsidRPr="00FF0CF7">
        <w:rPr>
          <w:rStyle w:val="StyleUnderline"/>
        </w:rPr>
        <w:t xml:space="preserve"> as died worldwide in WWII, and in this nuclear war, </w:t>
      </w:r>
      <w:r w:rsidRPr="00C07B92">
        <w:rPr>
          <w:rStyle w:val="StyleUnderline"/>
          <w:highlight w:val="green"/>
        </w:rPr>
        <w:t>the fatalities could occur in a single week.</w:t>
      </w:r>
      <w:r w:rsidRPr="00FF0CF7">
        <w:rPr>
          <w:rStyle w:val="StyleUnderline"/>
        </w:rPr>
        <w:t xml:space="preserve"> </w:t>
      </w:r>
      <w:r w:rsidRPr="00591526">
        <w:rPr>
          <w:sz w:val="14"/>
        </w:rPr>
        <w:t xml:space="preserve">The world’s annual death rate from all causes is about 56 million people per year (23). </w:t>
      </w:r>
      <w:r w:rsidRPr="00FF0CF7">
        <w:rPr>
          <w:rStyle w:val="StyleUnderline"/>
        </w:rPr>
        <w:t>Therefore, a war between India and Pakistan in our scenario with 15-kt weapons could kill the same number of people in a week as would die naturally worldwide in a year, effectively increasing the immediate global death rate by a factor of 50.</w:t>
      </w:r>
      <w:r w:rsidRPr="00591526">
        <w:rPr>
          <w:sz w:val="14"/>
        </w:rPr>
        <w:t xml:space="preserve"> A regional catastrophe would occur if India and Pakistan were to engage in a full-scale nuclear war with their expanding arsenals. India would suffer two to three times more fatalities and casualties than Pakistan (table S2) because, in our scenario, Pakistan uses more weapons than India and because India has a much larger population and more densely populated cities. However, as a percentage of the urban population, Pakistan’s losses would be about twice those of India. In general, as shown in Fig. 2, the fatalities and casualties increase rapidly even up to the 250th explosion due to the high population in India, whereas the rate of increase for Pakistan is much lower even for the 50th explosion. The fatalities and casualties outlined in table S2, Fig. 2, and fig. S2 are computed, assuming airbursts used against urban targets, and that mass fires were started in each city, as occurred in Hiroshima. It is likely that some of the 45 strategic weapons assumed to be used against isolated military targets, and some of the 40 tactical weapons, will be exploded as ground bursts. The direct casualties and fatalities from ground bursts may be relatively small. However, ground bursts carry soil into the fireball, where very small radioactive particles can attach themselves to the dust particles. The relatively large dust particles are likely to fall out of the atmosphere within a few days, when the radioactive particles are still very dangerous. Large numbers of fatalities and casualties, potentially larger than the values given in table S2 and Fig. 2, can be caused by exposure to this radioactive material within a few days of the explosions.</w:t>
      </w:r>
    </w:p>
    <w:p w14:paraId="62411499" w14:textId="77777777" w:rsidR="00B72833" w:rsidRPr="00F601E6" w:rsidRDefault="00B72833" w:rsidP="00B72833"/>
    <w:p w14:paraId="498A8049" w14:textId="616840C4" w:rsidR="00460E3B" w:rsidRDefault="00460E3B" w:rsidP="00460E3B"/>
    <w:p w14:paraId="77898DA5" w14:textId="0F11401E" w:rsidR="00460E3B" w:rsidRDefault="002068F4" w:rsidP="002068F4">
      <w:pPr>
        <w:pStyle w:val="Heading2"/>
      </w:pPr>
      <w:r>
        <w:t>FW</w:t>
      </w:r>
    </w:p>
    <w:p w14:paraId="23D587E1" w14:textId="51CA996E" w:rsidR="002068F4" w:rsidRDefault="002068F4" w:rsidP="002068F4"/>
    <w:p w14:paraId="646CF0DE" w14:textId="426161AB" w:rsidR="002068F4" w:rsidRDefault="002068F4" w:rsidP="002068F4"/>
    <w:p w14:paraId="11DA5A08" w14:textId="77777777" w:rsidR="002068F4" w:rsidRDefault="002068F4" w:rsidP="002068F4">
      <w:pPr>
        <w:pStyle w:val="Heading4"/>
      </w:pPr>
      <w:r>
        <w:t>The standard is maximizing expected wellbeing.</w:t>
      </w:r>
    </w:p>
    <w:p w14:paraId="00BC9FF4" w14:textId="77777777" w:rsidR="002068F4" w:rsidRDefault="002068F4" w:rsidP="002068F4"/>
    <w:p w14:paraId="5F510C36" w14:textId="77777777" w:rsidR="002068F4" w:rsidRPr="00CA2AD6" w:rsidRDefault="002068F4" w:rsidP="002068F4">
      <w:pPr>
        <w:pStyle w:val="Heading4"/>
        <w:rPr>
          <w:rFonts w:cs="Calibri"/>
        </w:rPr>
      </w:pPr>
      <w:r w:rsidRPr="002E566B">
        <w:rPr>
          <w:rFonts w:cs="Calibri"/>
        </w:rPr>
        <w:t>Prefer:</w:t>
      </w:r>
    </w:p>
    <w:p w14:paraId="434E52C7" w14:textId="77777777" w:rsidR="002068F4" w:rsidRDefault="002068F4" w:rsidP="002068F4">
      <w:pPr>
        <w:pStyle w:val="Heading4"/>
        <w:spacing w:line="276" w:lineRule="auto"/>
        <w:rPr>
          <w:rFonts w:cs="Calibri"/>
        </w:rPr>
      </w:pPr>
      <w:r>
        <w:rPr>
          <w:rFonts w:cs="Calibri"/>
        </w:rPr>
        <w:t>1] Actor spec – we chose to specify an actor which is the most logical since they are the only ones who could – that oweighs their fw warrants and proves governments need to aggregate using body count and wellbeing ONLY</w:t>
      </w:r>
    </w:p>
    <w:p w14:paraId="2ECA7576" w14:textId="77777777" w:rsidR="002068F4" w:rsidRDefault="002068F4" w:rsidP="002068F4">
      <w:r>
        <w:t xml:space="preserve"> </w:t>
      </w:r>
    </w:p>
    <w:p w14:paraId="2808E930" w14:textId="77777777" w:rsidR="002068F4" w:rsidRPr="00623846" w:rsidRDefault="002068F4" w:rsidP="002068F4">
      <w:pPr>
        <w:pStyle w:val="Heading4"/>
        <w:spacing w:line="276" w:lineRule="auto"/>
        <w:rPr>
          <w:rFonts w:cs="Calibri"/>
        </w:rPr>
      </w:pPr>
      <w:r>
        <w:rPr>
          <w:rFonts w:cs="Calibri"/>
        </w:rPr>
        <w:t>2] Intuitions – why do we know that some things are harmful and somethings are good for us – the answer is because we’ve observed it in the real world -- Robust neuroscience proves</w:t>
      </w:r>
      <w:r w:rsidRPr="00623846">
        <w:rPr>
          <w:rFonts w:cs="Calibri"/>
        </w:rPr>
        <w:t xml:space="preserve"> </w:t>
      </w:r>
      <w:r>
        <w:rPr>
          <w:rFonts w:cs="Calibri"/>
        </w:rPr>
        <w:t xml:space="preserve">ONLY </w:t>
      </w:r>
      <w:r w:rsidRPr="00623846">
        <w:rPr>
          <w:rFonts w:cs="Calibri"/>
        </w:rPr>
        <w:t>pain and pleasure</w:t>
      </w:r>
      <w:r>
        <w:rPr>
          <w:rFonts w:cs="Calibri"/>
        </w:rPr>
        <w:t xml:space="preserve"> matter – everything else regresses </w:t>
      </w:r>
    </w:p>
    <w:p w14:paraId="78E6AE8D" w14:textId="77777777" w:rsidR="002068F4" w:rsidRPr="00691B66" w:rsidRDefault="002068F4" w:rsidP="002068F4">
      <w:pPr>
        <w:spacing w:line="276" w:lineRule="auto"/>
        <w:rPr>
          <w:b/>
          <w:bCs/>
          <w:sz w:val="16"/>
          <w:szCs w:val="16"/>
        </w:rPr>
      </w:pPr>
      <w:r w:rsidRPr="00623846">
        <w:rPr>
          <w:rStyle w:val="Style13ptBold"/>
        </w:rPr>
        <w:t xml:space="preserve">Blum et al. 18 </w:t>
      </w:r>
      <w:r w:rsidRPr="00691B66">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691B66">
          <w:rPr>
            <w:rStyle w:val="Hyperlink"/>
            <w:color w:val="000000"/>
            <w:sz w:val="16"/>
            <w:szCs w:val="16"/>
          </w:rPr>
          <w:t>https://www.ncbi.nlm.nih.gov/pmc/articles/PMC6446569/</w:t>
        </w:r>
      </w:hyperlink>
      <w:r w:rsidRPr="00691B66">
        <w:rPr>
          <w:sz w:val="16"/>
          <w:szCs w:val="16"/>
        </w:rPr>
        <w:t>, R.S.</w:t>
      </w:r>
    </w:p>
    <w:p w14:paraId="44C34870" w14:textId="77777777" w:rsidR="002068F4" w:rsidRPr="0098408A" w:rsidRDefault="002068F4" w:rsidP="002068F4">
      <w:pPr>
        <w:spacing w:line="276" w:lineRule="auto"/>
        <w:rPr>
          <w:sz w:val="16"/>
          <w:szCs w:val="16"/>
        </w:rPr>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w:t>
      </w:r>
      <w:r w:rsidRPr="0098408A">
        <w:rPr>
          <w:sz w:val="16"/>
          <w:szCs w:val="16"/>
        </w:rPr>
        <w:t xml:space="preserve">This applies first of all to sex and to the primary homeostatic rewards of food and liquid and extends to money, taste, beauty, social encounters and nonmaterial, internally set, and intrinsic rewards. </w:t>
      </w:r>
      <w:r w:rsidRPr="0098408A">
        <w:rPr>
          <w:sz w:val="16"/>
          <w:szCs w:val="16"/>
          <w:u w:val="single"/>
        </w:rPr>
        <w:t>Pleasure, as the primary effect of rewards</w:t>
      </w:r>
      <w:r w:rsidRPr="0098408A">
        <w:rPr>
          <w:sz w:val="16"/>
          <w:szCs w:val="16"/>
        </w:rPr>
        <w:t>, drives the prime reward functions of learning, approach behavior, and decision making and</w:t>
      </w:r>
      <w:r w:rsidRPr="00623846">
        <w:t xml:space="preserve">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w:t>
      </w:r>
      <w:r w:rsidRPr="0098408A">
        <w:rPr>
          <w:sz w:val="16"/>
          <w:szCs w:val="16"/>
          <w:u w:val="single"/>
        </w:rPr>
        <w:t>function. We are attracted by</w:t>
      </w:r>
      <w:r w:rsidRPr="0098408A">
        <w:rPr>
          <w:sz w:val="16"/>
          <w:szCs w:val="16"/>
        </w:rPr>
        <w:t xml:space="preserve"> most </w:t>
      </w:r>
      <w:r w:rsidRPr="0098408A">
        <w:rPr>
          <w:sz w:val="16"/>
          <w:szCs w:val="16"/>
          <w:u w:val="single"/>
        </w:rPr>
        <w:t>rewards and exert intense efforts to obtain them</w:t>
      </w:r>
      <w:r w:rsidRPr="0098408A">
        <w:rPr>
          <w:sz w:val="16"/>
          <w:szCs w:val="16"/>
        </w:rPr>
        <w:t xml:space="preserve">, just </w:t>
      </w:r>
      <w:r w:rsidRPr="0098408A">
        <w:rPr>
          <w:sz w:val="16"/>
          <w:szCs w:val="16"/>
          <w:u w:val="single"/>
        </w:rPr>
        <w:t>because they are enjoyable</w:t>
      </w:r>
      <w:r w:rsidRPr="0098408A">
        <w:rPr>
          <w:sz w:val="16"/>
          <w:szCs w:val="16"/>
        </w:rPr>
        <w:t xml:space="preserve"> [10].</w:t>
      </w:r>
    </w:p>
    <w:p w14:paraId="12BEDC36" w14:textId="77777777" w:rsidR="002068F4" w:rsidRPr="0098408A" w:rsidRDefault="002068F4" w:rsidP="002068F4">
      <w:pPr>
        <w:spacing w:line="276" w:lineRule="auto"/>
        <w:rPr>
          <w:sz w:val="16"/>
          <w:szCs w:val="16"/>
        </w:rPr>
      </w:pPr>
      <w:r w:rsidRPr="0098408A">
        <w:rPr>
          <w:sz w:val="16"/>
          <w:szCs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8408A">
        <w:rPr>
          <w:sz w:val="16"/>
          <w:szCs w:val="16"/>
          <w:u w:val="single"/>
        </w:rPr>
        <w:t>using both humans and detailed invasive brain analysis of animals has discovered some critical ways that the brain processes pleasure</w:t>
      </w:r>
      <w:r w:rsidRPr="0098408A">
        <w:rPr>
          <w:sz w:val="16"/>
          <w:szCs w:val="16"/>
        </w:rPr>
        <w:t xml:space="preserve"> [14].</w:t>
      </w:r>
    </w:p>
    <w:p w14:paraId="3F12D032" w14:textId="77777777" w:rsidR="002068F4" w:rsidRPr="0098408A" w:rsidRDefault="002068F4" w:rsidP="002068F4">
      <w:pPr>
        <w:spacing w:line="276" w:lineRule="auto"/>
        <w:rPr>
          <w:sz w:val="16"/>
          <w:szCs w:val="16"/>
        </w:rPr>
      </w:pPr>
      <w:r w:rsidRPr="0098408A">
        <w:rPr>
          <w:sz w:val="16"/>
          <w:szCs w:val="16"/>
          <w:u w:val="single"/>
        </w:rPr>
        <w:t>Pleasure as a hallmark of reward is sufficient for defining a reward</w:t>
      </w:r>
      <w:r w:rsidRPr="0098408A">
        <w:rPr>
          <w:sz w:val="16"/>
          <w:szCs w:val="16"/>
        </w:rPr>
        <w:t xml:space="preserve">, but it may not be necessary. </w:t>
      </w:r>
      <w:r w:rsidRPr="0098408A">
        <w:rPr>
          <w:sz w:val="16"/>
          <w:szCs w:val="16"/>
          <w:u w:val="single"/>
        </w:rPr>
        <w:t>A reward may generate positive</w:t>
      </w:r>
      <w:r w:rsidRPr="0098408A">
        <w:rPr>
          <w:sz w:val="16"/>
          <w:szCs w:val="16"/>
        </w:rPr>
        <w:t xml:space="preserve"> learning and approach </w:t>
      </w:r>
      <w:r w:rsidRPr="0098408A">
        <w:rPr>
          <w:sz w:val="16"/>
          <w:szCs w:val="16"/>
          <w:u w:val="single"/>
        </w:rPr>
        <w:t>behavior</w:t>
      </w:r>
      <w:r w:rsidRPr="0098408A">
        <w:rPr>
          <w:sz w:val="16"/>
          <w:szCs w:val="16"/>
        </w:rPr>
        <w:t xml:space="preserve"> simply </w:t>
      </w:r>
      <w:r w:rsidRPr="0098408A">
        <w:rPr>
          <w:sz w:val="16"/>
          <w:szCs w:val="16"/>
          <w:u w:val="single"/>
        </w:rPr>
        <w:t>because it contains substances that are essential for body function.</w:t>
      </w:r>
      <w:r w:rsidRPr="0098408A">
        <w:rPr>
          <w:sz w:val="16"/>
          <w:szCs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FC9DA11" w14:textId="77777777" w:rsidR="002068F4" w:rsidRPr="0098408A" w:rsidRDefault="002068F4" w:rsidP="002068F4">
      <w:pPr>
        <w:spacing w:line="276" w:lineRule="auto"/>
        <w:rPr>
          <w:sz w:val="16"/>
          <w:szCs w:val="16"/>
        </w:rPr>
      </w:pPr>
      <w:r w:rsidRPr="0098408A">
        <w:rPr>
          <w:sz w:val="16"/>
          <w:szCs w:val="16"/>
        </w:rPr>
        <w:t>Evolutionary theories of pleasure: The love connection BO:D</w:t>
      </w:r>
    </w:p>
    <w:p w14:paraId="0DBF9818" w14:textId="77777777" w:rsidR="002068F4" w:rsidRPr="0098408A" w:rsidRDefault="002068F4" w:rsidP="002068F4">
      <w:pPr>
        <w:spacing w:line="276" w:lineRule="auto"/>
        <w:rPr>
          <w:sz w:val="16"/>
          <w:szCs w:val="16"/>
        </w:rPr>
      </w:pPr>
      <w:r w:rsidRPr="0098408A">
        <w:rPr>
          <w:sz w:val="16"/>
          <w:szCs w:val="16"/>
        </w:rPr>
        <w:t xml:space="preserve">Charles Darwin and other biological scientists that have examined the biological </w:t>
      </w:r>
      <w:r w:rsidRPr="0098408A">
        <w:rPr>
          <w:sz w:val="16"/>
          <w:szCs w:val="16"/>
          <w:u w:val="single"/>
        </w:rPr>
        <w:t>evolution and its basic principles found</w:t>
      </w:r>
      <w:r w:rsidRPr="0098408A">
        <w:rPr>
          <w:sz w:val="16"/>
          <w:szCs w:val="16"/>
        </w:rPr>
        <w:t xml:space="preserve"> various </w:t>
      </w:r>
      <w:r w:rsidRPr="0098408A">
        <w:rPr>
          <w:sz w:val="16"/>
          <w:szCs w:val="16"/>
          <w:u w:val="single"/>
        </w:rPr>
        <w:t>mechanisms that steer behavior and biological development.</w:t>
      </w:r>
      <w:r w:rsidRPr="0098408A">
        <w:rPr>
          <w:sz w:val="16"/>
          <w:szCs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0A3A8300" w14:textId="77777777" w:rsidR="002068F4" w:rsidRPr="0098408A" w:rsidRDefault="002068F4" w:rsidP="002068F4">
      <w:pPr>
        <w:spacing w:line="276" w:lineRule="auto"/>
        <w:rPr>
          <w:sz w:val="16"/>
          <w:szCs w:val="16"/>
        </w:rPr>
      </w:pPr>
      <w:r w:rsidRPr="0098408A">
        <w:rPr>
          <w:sz w:val="16"/>
          <w:szCs w:val="16"/>
        </w:rPr>
        <w:t>It is well established that modern biological theory conjectures that</w:t>
      </w:r>
      <w:r w:rsidRPr="00623846">
        <w:t xml:space="preserve">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w:t>
      </w:r>
      <w:r w:rsidRPr="0098408A">
        <w:rPr>
          <w:sz w:val="16"/>
          <w:szCs w:val="16"/>
        </w:rPr>
        <w:t xml:space="preserve">In fact, Richard </w:t>
      </w:r>
      <w:r w:rsidRPr="0098408A">
        <w:rPr>
          <w:sz w:val="16"/>
          <w:szCs w:val="16"/>
          <w:u w:val="single"/>
        </w:rPr>
        <w:t>Dawkins stresses gene survival and propagation as the basic mechanism of life</w:t>
      </w:r>
      <w:r w:rsidRPr="0098408A">
        <w:rPr>
          <w:sz w:val="16"/>
          <w:szCs w:val="16"/>
        </w:rPr>
        <w:t xml:space="preserve"> [20]. Only genes that lead to </w:t>
      </w:r>
      <w:r w:rsidRPr="0098408A">
        <w:rPr>
          <w:sz w:val="16"/>
          <w:szCs w:val="16"/>
          <w:u w:val="single"/>
        </w:rPr>
        <w:t>the fittest phenotype will make it.</w:t>
      </w:r>
      <w:r w:rsidRPr="0098408A">
        <w:rPr>
          <w:sz w:val="16"/>
          <w:szCs w:val="16"/>
        </w:rPr>
        <w:t xml:space="preserve"> It is noteworthy that the phenotype is selected based on behavior that maximizes gene propagation. To do so, the phenotype must survive and generate offspring, and be better at it than its competitors. Thus, </w:t>
      </w:r>
      <w:r w:rsidRPr="0098408A">
        <w:rPr>
          <w:sz w:val="16"/>
          <w:szCs w:val="16"/>
          <w:u w:val="single"/>
        </w:rPr>
        <w:t>the ultimate, distal function of</w:t>
      </w:r>
      <w:r w:rsidRPr="00623846">
        <w:rPr>
          <w:u w:val="single"/>
        </w:rPr>
        <w:t xml:space="preserve">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w:t>
      </w:r>
      <w:r w:rsidRPr="0098408A">
        <w:rPr>
          <w:sz w:val="16"/>
          <w:szCs w:val="16"/>
        </w:rPr>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1C045E9" w14:textId="77777777" w:rsidR="002068F4" w:rsidRPr="0098408A" w:rsidRDefault="002068F4" w:rsidP="002068F4">
      <w:pPr>
        <w:spacing w:line="276" w:lineRule="auto"/>
        <w:rPr>
          <w:sz w:val="16"/>
          <w:szCs w:val="16"/>
          <w:u w:val="single"/>
        </w:rPr>
      </w:pPr>
      <w:r w:rsidRPr="0098408A">
        <w:rPr>
          <w:sz w:val="16"/>
          <w:szCs w:val="16"/>
          <w:u w:val="single"/>
        </w:rPr>
        <w:t>Behavioral reward functions have evolved to help individuals to survive and propagate their genes</w:t>
      </w:r>
      <w:r w:rsidRPr="0098408A">
        <w:rPr>
          <w:sz w:val="16"/>
          <w:szCs w:val="16"/>
        </w:rPr>
        <w:t xml:space="preserve">. Apparently, </w:t>
      </w:r>
      <w:r w:rsidRPr="0098408A">
        <w:rPr>
          <w:sz w:val="16"/>
          <w:szCs w:val="16"/>
          <w:u w:val="single"/>
        </w:rPr>
        <w:t>people need to live well and long enough to reproduce.</w:t>
      </w:r>
      <w:r w:rsidRPr="0098408A">
        <w:rPr>
          <w:sz w:val="16"/>
          <w:szCs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8408A">
        <w:rPr>
          <w:sz w:val="16"/>
          <w:szCs w:val="16"/>
          <w:u w:val="single"/>
        </w:rPr>
        <w:t>any small edge will ultimately result in evolutionary advantage</w:t>
      </w:r>
      <w:r w:rsidRPr="0098408A">
        <w:rPr>
          <w:sz w:val="16"/>
          <w:szCs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8408A">
        <w:rPr>
          <w:sz w:val="16"/>
          <w:szCs w:val="16"/>
          <w:u w:val="single"/>
        </w:rPr>
        <w:t>Thus the distal reward function in gene propagation and evolutionary fitness defines the proximal reward functions that we see</w:t>
      </w:r>
      <w:r w:rsidRPr="0098408A">
        <w:rPr>
          <w:sz w:val="16"/>
          <w:szCs w:val="16"/>
        </w:rPr>
        <w:t xml:space="preserve"> in everyday behavior. </w:t>
      </w:r>
      <w:r w:rsidRPr="0098408A">
        <w:rPr>
          <w:sz w:val="16"/>
          <w:szCs w:val="16"/>
          <w:u w:val="single"/>
        </w:rPr>
        <w:t>That is why</w:t>
      </w:r>
      <w:r w:rsidRPr="00623846">
        <w:rPr>
          <w:u w:val="single"/>
        </w:rPr>
        <w:t xml:space="preserve"> </w:t>
      </w:r>
      <w:r w:rsidRPr="00343EA9">
        <w:rPr>
          <w:highlight w:val="green"/>
          <w:u w:val="single"/>
        </w:rPr>
        <w:t>foods, drinks, mates, and offspring are rewarding.</w:t>
      </w:r>
    </w:p>
    <w:p w14:paraId="4846A3E1" w14:textId="77777777" w:rsidR="002068F4" w:rsidRPr="0098408A" w:rsidRDefault="002068F4" w:rsidP="002068F4">
      <w:pPr>
        <w:spacing w:line="276" w:lineRule="auto"/>
        <w:rPr>
          <w:sz w:val="16"/>
          <w:szCs w:val="16"/>
        </w:rPr>
      </w:pPr>
      <w:r w:rsidRPr="0098408A">
        <w:rPr>
          <w:sz w:val="16"/>
          <w:szCs w:val="16"/>
        </w:rPr>
        <w:t xml:space="preserve">There have been theories linking pleasure as a required component of health benefits salutogenesis, (salugenesis). In essence, under these terms, </w:t>
      </w:r>
      <w:r w:rsidRPr="0098408A">
        <w:rPr>
          <w:sz w:val="16"/>
          <w:szCs w:val="16"/>
          <w:u w:val="single"/>
        </w:rPr>
        <w:t>pleasure is described as a state or feeling of happiness and satisfaction resulting from an experience that one enjoys.</w:t>
      </w:r>
      <w:r w:rsidRPr="0098408A">
        <w:rPr>
          <w:sz w:val="16"/>
          <w:szCs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909DD55" w14:textId="77777777" w:rsidR="002068F4" w:rsidRPr="0098408A" w:rsidRDefault="002068F4" w:rsidP="002068F4">
      <w:pPr>
        <w:spacing w:line="276" w:lineRule="auto"/>
        <w:rPr>
          <w:sz w:val="16"/>
          <w:szCs w:val="16"/>
        </w:rPr>
      </w:pPr>
      <w:r w:rsidRPr="0098408A">
        <w:rPr>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A7CFA9D" w14:textId="77777777" w:rsidR="002068F4" w:rsidRPr="0098408A" w:rsidRDefault="002068F4" w:rsidP="002068F4">
      <w:pPr>
        <w:spacing w:line="276" w:lineRule="auto"/>
        <w:rPr>
          <w:sz w:val="16"/>
          <w:szCs w:val="16"/>
        </w:rPr>
      </w:pPr>
      <w:r w:rsidRPr="0098408A">
        <w:rPr>
          <w:sz w:val="16"/>
          <w:szCs w:val="16"/>
        </w:rPr>
        <w:t>Finding happiness is different between apes and humans</w:t>
      </w:r>
    </w:p>
    <w:p w14:paraId="57A75916" w14:textId="77777777" w:rsidR="002068F4" w:rsidRPr="0098408A" w:rsidRDefault="002068F4" w:rsidP="002068F4">
      <w:pPr>
        <w:spacing w:line="276" w:lineRule="auto"/>
        <w:rPr>
          <w:sz w:val="16"/>
          <w:szCs w:val="16"/>
        </w:rPr>
      </w:pPr>
      <w:r w:rsidRPr="0098408A">
        <w:rPr>
          <w:sz w:val="16"/>
          <w:szCs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A118B17" w14:textId="77777777" w:rsidR="002068F4" w:rsidRPr="0098408A" w:rsidRDefault="002068F4" w:rsidP="002068F4">
      <w:pPr>
        <w:spacing w:line="276" w:lineRule="auto"/>
        <w:rPr>
          <w:sz w:val="16"/>
          <w:szCs w:val="16"/>
        </w:rPr>
      </w:pPr>
      <w:r w:rsidRPr="0098408A">
        <w:rPr>
          <w:sz w:val="16"/>
          <w:szCs w:val="16"/>
        </w:rPr>
        <w:t xml:space="preserve">Remarkably, there are </w:t>
      </w:r>
      <w:r w:rsidRPr="0098408A">
        <w:rPr>
          <w:sz w:val="16"/>
          <w:szCs w:val="16"/>
          <w:u w:val="single"/>
        </w:rPr>
        <w:t>pathways for ordinary liking and pleasure</w:t>
      </w:r>
      <w:r w:rsidRPr="0098408A">
        <w:rPr>
          <w:sz w:val="16"/>
          <w:szCs w:val="16"/>
        </w:rPr>
        <w:t xml:space="preserve">, which </w:t>
      </w:r>
      <w:r w:rsidRPr="0098408A">
        <w:rPr>
          <w:sz w:val="16"/>
          <w:szCs w:val="16"/>
          <w:u w:val="single"/>
        </w:rPr>
        <w:t>are limited in scope</w:t>
      </w:r>
      <w:r w:rsidRPr="0098408A">
        <w:rPr>
          <w:sz w:val="16"/>
          <w:szCs w:val="16"/>
        </w:rPr>
        <w:t xml:space="preserve"> as described above in this commentary. However, </w:t>
      </w:r>
      <w:r w:rsidRPr="0098408A">
        <w:rPr>
          <w:sz w:val="16"/>
          <w:szCs w:val="16"/>
          <w:u w:val="single"/>
        </w:rPr>
        <w:t>there are</w:t>
      </w:r>
      <w:r w:rsidRPr="00623846">
        <w:rPr>
          <w:u w:val="single"/>
        </w:rPr>
        <w:t xml:space="preserv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w:t>
      </w:r>
      <w:r w:rsidRPr="0098408A">
        <w:rPr>
          <w:sz w:val="16"/>
          <w:szCs w:val="16"/>
        </w:rPr>
        <w:t xml:space="preserve">of pleasure— that is </w:t>
      </w:r>
      <w:r w:rsidRPr="0098408A">
        <w:rPr>
          <w:sz w:val="16"/>
          <w:szCs w:val="16"/>
          <w:u w:val="single"/>
        </w:rPr>
        <w:t>disgust and fear</w:t>
      </w:r>
      <w:r w:rsidRPr="0098408A">
        <w:rPr>
          <w:sz w:val="16"/>
          <w:szCs w:val="16"/>
        </w:rPr>
        <w:t xml:space="preserve"> [39]. </w:t>
      </w:r>
      <w:r w:rsidRPr="0098408A">
        <w:rPr>
          <w:sz w:val="16"/>
          <w:szCs w:val="16"/>
          <w:u w:val="single"/>
        </w:rPr>
        <w:t>One</w:t>
      </w:r>
      <w:r w:rsidRPr="0098408A">
        <w:rPr>
          <w:sz w:val="16"/>
          <w:szCs w:val="16"/>
        </w:rPr>
        <w:t xml:space="preserve"> specific </w:t>
      </w:r>
      <w:r w:rsidRPr="0098408A">
        <w:rPr>
          <w:sz w:val="16"/>
          <w:szCs w:val="16"/>
          <w:u w:val="single"/>
        </w:rPr>
        <w:t>region</w:t>
      </w:r>
      <w:r w:rsidRPr="0098408A">
        <w:rPr>
          <w:sz w:val="16"/>
          <w:szCs w:val="16"/>
        </w:rPr>
        <w:t xml:space="preserve"> of the nucleus accumbens </w:t>
      </w:r>
      <w:r w:rsidRPr="0098408A">
        <w:rPr>
          <w:sz w:val="16"/>
          <w:szCs w:val="16"/>
          <w:u w:val="single"/>
        </w:rPr>
        <w:t>is organized like a computer keyboard, with particular stimulus triggers in rows</w:t>
      </w:r>
      <w:r w:rsidRPr="0098408A">
        <w:rPr>
          <w:sz w:val="16"/>
          <w:szCs w:val="16"/>
        </w:rPr>
        <w:t xml:space="preserve">— producing an increase and decrease of pleasure and disgust. Moreover, </w:t>
      </w:r>
      <w:r w:rsidRPr="0098408A">
        <w:rPr>
          <w:sz w:val="16"/>
          <w:szCs w:val="16"/>
          <w:u w:val="single"/>
        </w:rPr>
        <w:t>the cortex has unique roles in the cognitive evaluation of our feelings of pleasure</w:t>
      </w:r>
      <w:r w:rsidRPr="0098408A">
        <w:rPr>
          <w:sz w:val="16"/>
          <w:szCs w:val="16"/>
        </w:rPr>
        <w:t xml:space="preserve"> [40]. Importantly, the interplay of these multiple triggers and the higher brain centers in the prefrontal cortex are very intricate and are just being uncovered.</w:t>
      </w:r>
    </w:p>
    <w:p w14:paraId="1E11D2FD" w14:textId="77777777" w:rsidR="002068F4" w:rsidRPr="0098408A" w:rsidRDefault="002068F4" w:rsidP="002068F4">
      <w:pPr>
        <w:spacing w:line="276" w:lineRule="auto"/>
        <w:rPr>
          <w:sz w:val="16"/>
          <w:szCs w:val="16"/>
        </w:rPr>
      </w:pPr>
      <w:r w:rsidRPr="0098408A">
        <w:rPr>
          <w:sz w:val="16"/>
          <w:szCs w:val="16"/>
        </w:rPr>
        <w:t>Desire and reward centers</w:t>
      </w:r>
    </w:p>
    <w:p w14:paraId="2CD80163" w14:textId="77777777" w:rsidR="002068F4" w:rsidRPr="0098408A" w:rsidRDefault="002068F4" w:rsidP="002068F4">
      <w:pPr>
        <w:spacing w:line="276" w:lineRule="auto"/>
        <w:rPr>
          <w:sz w:val="16"/>
          <w:szCs w:val="16"/>
        </w:rPr>
      </w:pPr>
      <w:r w:rsidRPr="0098408A">
        <w:rPr>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5BA05C2" w14:textId="77777777" w:rsidR="002068F4" w:rsidRPr="0098408A" w:rsidRDefault="002068F4" w:rsidP="002068F4">
      <w:pPr>
        <w:spacing w:line="276" w:lineRule="auto"/>
        <w:rPr>
          <w:sz w:val="16"/>
          <w:szCs w:val="16"/>
        </w:rPr>
      </w:pPr>
      <w:r w:rsidRPr="0098408A">
        <w:rPr>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C7BD8A9" w14:textId="77777777" w:rsidR="002068F4" w:rsidRPr="0098408A" w:rsidRDefault="002068F4" w:rsidP="002068F4">
      <w:pPr>
        <w:spacing w:line="276" w:lineRule="auto"/>
        <w:rPr>
          <w:sz w:val="16"/>
          <w:szCs w:val="16"/>
        </w:rPr>
      </w:pPr>
      <w:r w:rsidRPr="0098408A">
        <w:rPr>
          <w:sz w:val="16"/>
          <w:szCs w:val="16"/>
        </w:rPr>
        <w:t>Furthermore, ordinary</w:t>
      </w:r>
      <w:r w:rsidRPr="00623846">
        <w:t xml:space="preserve">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sidRPr="00623846">
        <w:t xml:space="preserve"> (</w:t>
      </w:r>
      <w:r w:rsidRPr="0098408A">
        <w:rPr>
          <w:sz w:val="16"/>
          <w:szCs w:val="16"/>
        </w:rPr>
        <w:t xml:space="preserve">old reptilian part of the brain). These may be </w:t>
      </w:r>
      <w:r w:rsidRPr="0098408A">
        <w:rPr>
          <w:sz w:val="16"/>
          <w:szCs w:val="16"/>
          <w:u w:val="single"/>
        </w:rPr>
        <w:t>part of larger neural circuits.</w:t>
      </w:r>
      <w:r w:rsidRPr="0098408A">
        <w:rPr>
          <w:sz w:val="16"/>
          <w:szCs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633CEE5" w14:textId="77777777" w:rsidR="002068F4" w:rsidRPr="0098408A" w:rsidRDefault="002068F4" w:rsidP="002068F4">
      <w:pPr>
        <w:spacing w:line="276" w:lineRule="auto"/>
        <w:rPr>
          <w:sz w:val="16"/>
          <w:szCs w:val="16"/>
        </w:rPr>
      </w:pPr>
      <w:r w:rsidRPr="0098408A">
        <w:rPr>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C94F8A3" w14:textId="77777777" w:rsidR="002068F4" w:rsidRPr="0098408A" w:rsidRDefault="002068F4" w:rsidP="002068F4">
      <w:pPr>
        <w:spacing w:line="276" w:lineRule="auto"/>
        <w:rPr>
          <w:sz w:val="16"/>
          <w:szCs w:val="16"/>
        </w:rPr>
      </w:pPr>
      <w:r w:rsidRPr="0098408A">
        <w:rPr>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7A13700F" w14:textId="77777777" w:rsidR="002068F4" w:rsidRPr="0098408A" w:rsidRDefault="002068F4" w:rsidP="002068F4">
      <w:pPr>
        <w:spacing w:line="276" w:lineRule="auto"/>
        <w:rPr>
          <w:sz w:val="16"/>
          <w:szCs w:val="16"/>
        </w:rPr>
      </w:pPr>
      <w:r w:rsidRPr="0098408A">
        <w:rPr>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6BEF08D" w14:textId="77777777" w:rsidR="002068F4" w:rsidRPr="0098408A" w:rsidRDefault="002068F4" w:rsidP="002068F4">
      <w:pPr>
        <w:spacing w:line="276" w:lineRule="auto"/>
        <w:rPr>
          <w:sz w:val="16"/>
          <w:szCs w:val="16"/>
        </w:rPr>
      </w:pPr>
      <w:r w:rsidRPr="0098408A">
        <w:rPr>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61F29DC" w14:textId="77777777" w:rsidR="002068F4" w:rsidRPr="0098408A" w:rsidRDefault="002068F4" w:rsidP="002068F4">
      <w:pPr>
        <w:spacing w:line="276" w:lineRule="auto"/>
        <w:rPr>
          <w:sz w:val="16"/>
          <w:szCs w:val="16"/>
        </w:rPr>
      </w:pPr>
      <w:r w:rsidRPr="0098408A">
        <w:rPr>
          <w:sz w:val="16"/>
          <w:szCs w:val="16"/>
        </w:rPr>
        <w:t xml:space="preserve">In essence, although nonhuman primate brains are similar to our own, the disparity between other primates and those of human cognitive abilities tells us that surface similarity is not the whole story. </w:t>
      </w:r>
      <w:r w:rsidRPr="0098408A">
        <w:rPr>
          <w:sz w:val="16"/>
          <w:szCs w:val="16"/>
          <w:u w:val="single"/>
        </w:rPr>
        <w:t>Sousa et al.</w:t>
      </w:r>
      <w:r w:rsidRPr="0098408A">
        <w:rPr>
          <w:sz w:val="16"/>
          <w:szCs w:val="16"/>
        </w:rPr>
        <w:t xml:space="preserve"> [50] small case </w:t>
      </w:r>
      <w:r w:rsidRPr="0098408A">
        <w:rPr>
          <w:sz w:val="16"/>
          <w:szCs w:val="16"/>
          <w:u w:val="single"/>
        </w:rPr>
        <w:t>found various differentially expressed genes, to associate with pleasure related systems.</w:t>
      </w:r>
      <w:r w:rsidRPr="0098408A">
        <w:rPr>
          <w:sz w:val="16"/>
          <w:szCs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495D88E" w14:textId="77777777" w:rsidR="002068F4" w:rsidRPr="0098408A" w:rsidRDefault="002068F4" w:rsidP="002068F4">
      <w:pPr>
        <w:spacing w:line="276" w:lineRule="auto"/>
        <w:rPr>
          <w:sz w:val="16"/>
          <w:szCs w:val="16"/>
        </w:rPr>
      </w:pPr>
      <w:r w:rsidRPr="0098408A">
        <w:rPr>
          <w:sz w:val="16"/>
          <w:szCs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w:t>
      </w:r>
      <w:r w:rsidRPr="0098408A">
        <w:rPr>
          <w:sz w:val="16"/>
          <w:szCs w:val="16"/>
          <w:u w:val="single"/>
        </w:rPr>
        <w:t>from six humans, five chimpanzees, and five macaque monkeys.</w:t>
      </w:r>
      <w:r w:rsidRPr="0098408A">
        <w:rPr>
          <w:sz w:val="16"/>
          <w:szCs w:val="16"/>
        </w:rPr>
        <w:t xml:space="preserve"> Moreover, these </w:t>
      </w:r>
      <w:r w:rsidRPr="0098408A">
        <w:rPr>
          <w:sz w:val="16"/>
          <w:szCs w:val="16"/>
          <w:u w:val="single"/>
        </w:rPr>
        <w:t>investigators analyzed which genes were turned on or off in 16 regions of the brain.</w:t>
      </w:r>
      <w:r w:rsidRPr="0098408A">
        <w:rPr>
          <w:sz w:val="16"/>
          <w:szCs w:val="16"/>
        </w:rPr>
        <w:t xml:space="preserve"> While </w:t>
      </w:r>
      <w:r w:rsidRPr="0098408A">
        <w:rPr>
          <w:sz w:val="16"/>
          <w:szCs w:val="16"/>
          <w:u w:val="single"/>
        </w:rPr>
        <w:t>the differences among species were subtle</w:t>
      </w:r>
      <w:r w:rsidRPr="00623846">
        <w:rPr>
          <w:u w:val="single"/>
        </w:rPr>
        <w:t xml:space="preserv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w:t>
      </w:r>
      <w:r w:rsidRPr="0098408A">
        <w:rPr>
          <w:sz w:val="16"/>
          <w:szCs w:val="16"/>
          <w:u w:val="single"/>
        </w:rPr>
        <w:t>than in chimpanzees.</w:t>
      </w:r>
      <w:r w:rsidRPr="0098408A">
        <w:rPr>
          <w:sz w:val="16"/>
          <w:szCs w:val="16"/>
        </w:rPr>
        <w:t xml:space="preserve"> In fact, these researchers found that a gene called </w:t>
      </w:r>
      <w:r w:rsidRPr="0098408A">
        <w:rPr>
          <w:sz w:val="16"/>
          <w:szCs w:val="16"/>
          <w:u w:val="single"/>
        </w:rPr>
        <w:t>tyrosine hydroxylase (TH) for the enzyme, responsible for the production of dopamine</w:t>
      </w:r>
      <w:r w:rsidRPr="0098408A">
        <w:rPr>
          <w:sz w:val="16"/>
          <w:szCs w:val="16"/>
        </w:rPr>
        <w:t xml:space="preserve">, was </w:t>
      </w:r>
      <w:r w:rsidRPr="0098408A">
        <w:rPr>
          <w:sz w:val="16"/>
          <w:szCs w:val="16"/>
          <w:u w:val="single"/>
        </w:rPr>
        <w:t>expressed in the neocortex of humans, but not chimpanzees.</w:t>
      </w:r>
      <w:r w:rsidRPr="0098408A">
        <w:rPr>
          <w:sz w:val="16"/>
          <w:szCs w:val="16"/>
        </w:rPr>
        <w:t xml:space="preserve"> As discussed earlier, </w:t>
      </w:r>
      <w:r w:rsidRPr="0098408A">
        <w:rPr>
          <w:sz w:val="16"/>
          <w:szCs w:val="16"/>
          <w:u w:val="single"/>
        </w:rPr>
        <w:t>dopamine is</w:t>
      </w:r>
      <w:r w:rsidRPr="0098408A">
        <w:rPr>
          <w:sz w:val="16"/>
          <w:szCs w:val="16"/>
        </w:rPr>
        <w:t xml:space="preserve"> best </w:t>
      </w:r>
      <w:r w:rsidRPr="0098408A">
        <w:rPr>
          <w:sz w:val="16"/>
          <w:szCs w:val="16"/>
          <w:u w:val="single"/>
        </w:rPr>
        <w:t>known for its</w:t>
      </w:r>
      <w:r w:rsidRPr="0098408A">
        <w:rPr>
          <w:sz w:val="16"/>
          <w:szCs w:val="16"/>
        </w:rPr>
        <w:t xml:space="preserve"> essential </w:t>
      </w:r>
      <w:r w:rsidRPr="0098408A">
        <w:rPr>
          <w:sz w:val="16"/>
          <w:szCs w:val="16"/>
          <w:u w:val="single"/>
        </w:rPr>
        <w:t>role within the brain’s reward system; the</w:t>
      </w:r>
      <w:r w:rsidRPr="0098408A">
        <w:rPr>
          <w:sz w:val="16"/>
          <w:szCs w:val="16"/>
        </w:rPr>
        <w:t xml:space="preserve"> very </w:t>
      </w:r>
      <w:r w:rsidRPr="0098408A">
        <w:rPr>
          <w:sz w:val="16"/>
          <w:szCs w:val="16"/>
          <w:u w:val="single"/>
        </w:rPr>
        <w:t>system that responds to everything from sex, to gambling, to food, and to addictive drugs.</w:t>
      </w:r>
      <w:r w:rsidRPr="0098408A">
        <w:rPr>
          <w:sz w:val="16"/>
          <w:szCs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23A18E56" w14:textId="77777777" w:rsidR="002068F4" w:rsidRPr="0098408A" w:rsidRDefault="002068F4" w:rsidP="002068F4">
      <w:pPr>
        <w:spacing w:line="276" w:lineRule="auto"/>
        <w:rPr>
          <w:sz w:val="16"/>
          <w:szCs w:val="16"/>
        </w:rPr>
      </w:pPr>
      <w:r w:rsidRPr="0098408A">
        <w:rPr>
          <w:sz w:val="16"/>
          <w:szCs w:val="16"/>
        </w:rPr>
        <w:t>Nora Volkow, the director of NIDA, pointed out that one alluring possibility is that the neurotransmitter</w:t>
      </w:r>
      <w:r w:rsidRPr="00623846">
        <w:t xml:space="preserve">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w:t>
      </w:r>
      <w:r w:rsidRPr="0098408A">
        <w:rPr>
          <w:sz w:val="16"/>
          <w:szCs w:val="16"/>
        </w:rPr>
        <w:t xml:space="preserve">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8408A">
        <w:rPr>
          <w:sz w:val="16"/>
          <w:szCs w:val="16"/>
          <w:u w:val="single"/>
        </w:rPr>
        <w:t>This may explain what often motivates people to work for things that have no apparent short-term benefit</w:t>
      </w:r>
      <w:r w:rsidRPr="0098408A">
        <w:rPr>
          <w:sz w:val="16"/>
          <w:szCs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7DE4F6A" w14:textId="77777777" w:rsidR="002068F4" w:rsidRPr="001835AD" w:rsidRDefault="002068F4" w:rsidP="002068F4"/>
    <w:p w14:paraId="769944A2" w14:textId="77777777" w:rsidR="002068F4" w:rsidRDefault="002068F4" w:rsidP="002068F4">
      <w:pPr>
        <w:pStyle w:val="Heading4"/>
      </w:pPr>
      <w:r>
        <w:t xml:space="preserve">3] Strength of obligation – they can’t explain differences in obligations and IF they do it devolves to consequences – that matters since </w:t>
      </w:r>
    </w:p>
    <w:p w14:paraId="70EB04B8" w14:textId="77777777" w:rsidR="002068F4" w:rsidRPr="001936B8" w:rsidRDefault="002068F4" w:rsidP="002068F4">
      <w:pPr>
        <w:rPr>
          <w:sz w:val="16"/>
          <w:szCs w:val="16"/>
        </w:rPr>
      </w:pPr>
      <w:r w:rsidRPr="001936B8">
        <w:rPr>
          <w:rFonts w:eastAsiaTheme="majorEastAsia" w:cstheme="majorBidi"/>
          <w:b/>
          <w:bCs/>
          <w:szCs w:val="26"/>
        </w:rPr>
        <w:t>Sinnott-Armstrong, 09</w:t>
      </w:r>
      <w:r w:rsidRPr="001936B8">
        <w:rPr>
          <w:sz w:val="16"/>
          <w:szCs w:val="16"/>
        </w:rPr>
        <w:t xml:space="preserve">, “How strong is this obligation? An argument for consequentialism from concomitant variation”, Oxford University Press, Walter Sinnott-Armstrong is Chauncey Stillman Professor of Practical Ethics in the Department of Philosophy and the Kenan Institute for Ethics at Duke University He has received fellowships from the Harvard Program in Ethics and the Professions, the Princeton Center for Human Values, the Oxford Uehiro Centre for Practical Ethics, the Center for Applied Philosophy and Public Ethics at the Australian National University, and the Sage Center for the Study of the Mind at the University of California, Santa Barbar. He earned his bachelor’s degree from Amherst College and his doctorate from Yale University. He has published widely on ethics (theoretical and applied as well as meta-ethics), empirical moral psychology and neuroscience, philosophy of law, epistemology, philosophy of religion, and informal logic, URL: </w:t>
      </w:r>
      <w:hyperlink r:id="rId37" w:history="1">
        <w:r w:rsidRPr="001936B8">
          <w:rPr>
            <w:rStyle w:val="Hyperlink"/>
            <w:sz w:val="16"/>
            <w:szCs w:val="16"/>
          </w:rPr>
          <w:t>https://www.jstor.org/stable/40607654</w:t>
        </w:r>
      </w:hyperlink>
      <w:r w:rsidRPr="001936B8">
        <w:rPr>
          <w:sz w:val="16"/>
          <w:szCs w:val="16"/>
        </w:rPr>
        <w:t>, KR</w:t>
      </w:r>
    </w:p>
    <w:p w14:paraId="0320E914" w14:textId="77777777" w:rsidR="002068F4" w:rsidRDefault="002068F4" w:rsidP="002068F4">
      <w:r>
        <w:t>Now simply apply John Stuart Mill’s method of concomitant variation</w:t>
      </w:r>
      <w:r w:rsidRPr="00177B1A">
        <w:rPr>
          <w:rStyle w:val="StyleUnderline"/>
        </w:rPr>
        <w:t>. If lung cancer rates go up and down when smoking rates go up and down, but lung cancer rates do not change when atmospheric humidity goes up or down, then these data support the hypothesis that smoking rather than humidity causes lung cancer, at least if we can rule out the alternatives that cancer causes smoking, that some third factor causes both smoking and cancer, and that the correlation is accidental</w:t>
      </w:r>
      <w:r>
        <w:t>. Analogously</w:t>
      </w:r>
      <w:r w:rsidRPr="00E73C8E">
        <w:rPr>
          <w:rStyle w:val="StyleUnderline"/>
          <w:highlight w:val="green"/>
        </w:rPr>
        <w:t xml:space="preserve">, </w:t>
      </w:r>
      <w:r w:rsidRPr="0035787D">
        <w:rPr>
          <w:rStyle w:val="StyleUnderline"/>
        </w:rPr>
        <w:t>since</w:t>
      </w:r>
      <w:r w:rsidRPr="00E73C8E">
        <w:rPr>
          <w:rStyle w:val="StyleUnderline"/>
        </w:rPr>
        <w:t xml:space="preserve"> </w:t>
      </w:r>
      <w:r w:rsidRPr="00E73C8E">
        <w:rPr>
          <w:rStyle w:val="StyleUnderline"/>
          <w:highlight w:val="green"/>
        </w:rPr>
        <w:t xml:space="preserve">the strength of a moral obligation goes up </w:t>
      </w:r>
      <w:r w:rsidRPr="00E73C8E">
        <w:rPr>
          <w:rStyle w:val="StyleUnderline"/>
        </w:rPr>
        <w:t xml:space="preserve">and down </w:t>
      </w:r>
      <w:r w:rsidRPr="00E73C8E">
        <w:rPr>
          <w:rStyle w:val="StyleUnderline"/>
          <w:highlight w:val="green"/>
        </w:rPr>
        <w:t xml:space="preserve">as the harms in violating it go up </w:t>
      </w:r>
      <w:r w:rsidRPr="00E73C8E">
        <w:rPr>
          <w:rStyle w:val="StyleUnderline"/>
        </w:rPr>
        <w:t>and down</w:t>
      </w:r>
      <w:r>
        <w:t xml:space="preserve">, this correlation supports the hypothesis that </w:t>
      </w:r>
      <w:r w:rsidRPr="00E73C8E">
        <w:rPr>
          <w:rStyle w:val="StyleUnderline"/>
          <w:highlight w:val="green"/>
        </w:rPr>
        <w:t xml:space="preserve">the harms of violating it are what make the moral obligation </w:t>
      </w:r>
      <w:r w:rsidRPr="00E73C8E">
        <w:rPr>
          <w:rStyle w:val="StyleUnderline"/>
        </w:rPr>
        <w:t xml:space="preserve">as </w:t>
      </w:r>
      <w:r w:rsidRPr="00E73C8E">
        <w:rPr>
          <w:rStyle w:val="StyleUnderline"/>
          <w:highlight w:val="green"/>
        </w:rPr>
        <w:t xml:space="preserve">strong </w:t>
      </w:r>
      <w:r w:rsidRPr="00E73C8E">
        <w:rPr>
          <w:rStyle w:val="StyleUnderline"/>
        </w:rPr>
        <w:t>as it is</w:t>
      </w:r>
      <w:r w:rsidRPr="00E73C8E">
        <w:rPr>
          <w:rStyle w:val="StyleUnderline"/>
          <w:highlight w:val="green"/>
        </w:rPr>
        <w:t>.</w:t>
      </w:r>
      <w:r>
        <w:t xml:space="preserve"> This argu- ment assumes </w:t>
      </w:r>
      <w:r w:rsidRPr="006B407C">
        <w:t xml:space="preserve">that (i) </w:t>
      </w:r>
      <w:r w:rsidRPr="006B407C">
        <w:rPr>
          <w:rStyle w:val="StyleUnderline"/>
        </w:rPr>
        <w:t>the strength of</w:t>
      </w:r>
      <w:r w:rsidRPr="006B407C">
        <w:t xml:space="preserve"> the moral </w:t>
      </w:r>
      <w:r w:rsidRPr="006B407C">
        <w:rPr>
          <w:rStyle w:val="StyleUnderline"/>
        </w:rPr>
        <w:t>obligation does not explain the degree of harm</w:t>
      </w:r>
      <w:r>
        <w:t xml:space="preserve"> (it cannot explain, for example, why it is so bad to miss this flight), (ii) no third factor explains the strength, the harm, and their correlation (what would that third factor be?), and </w:t>
      </w:r>
      <w:r w:rsidRPr="006B407C">
        <w:t xml:space="preserve">(iii) the </w:t>
      </w:r>
      <w:r w:rsidRPr="006B407C">
        <w:rPr>
          <w:rStyle w:val="StyleUnderline"/>
        </w:rPr>
        <w:t>correlation is not accidental</w:t>
      </w:r>
      <w:r w:rsidRPr="006B407C">
        <w:t xml:space="preserve"> (because</w:t>
      </w:r>
      <w:r>
        <w:t xml:space="preserve"> consequences are at least part of what matters in morality). Thus, Mill’s method of concomitant variation supports a conse- quentialist account of the strength of moral obligations to keep promises.</w:t>
      </w:r>
    </w:p>
    <w:p w14:paraId="209A5CD7" w14:textId="77777777" w:rsidR="002068F4" w:rsidRDefault="002068F4" w:rsidP="002068F4">
      <w:r w:rsidRPr="006B407C">
        <w:rPr>
          <w:rStyle w:val="StyleUnderline"/>
        </w:rPr>
        <w:t>This conclusion extends as well to the existence of such moral obligations. There</w:t>
      </w:r>
      <w:r w:rsidRPr="00FD41A5">
        <w:rPr>
          <w:rStyle w:val="StyleUnderline"/>
        </w:rPr>
        <w:t xml:space="preserve"> are two main options: we can say either (i) consequences determine both the existence and the strength of the moral obligation not  the strength of the moral obligation is, instead, the consequences of breaking (or keeping) the promise. </w:t>
      </w:r>
      <w:r w:rsidRPr="00830329">
        <w:rPr>
          <w:sz w:val="16"/>
          <w:szCs w:val="16"/>
        </w:rPr>
        <w:t xml:space="preserve">Option (i) is clearly simpler and more coherent. Why would one factor determine whether any moral obligation at all exists, while a completely separate factor (in the future rather than the past) deter- mines how strong that moral obligation is? That would be like postulating that the force of a golf club hitting a golf ball is what causes the ball to move but a different factor determines how fast or far the ball moves. Of course, dense air or a tree might explain why the ball did not go as fast or far as otherwise </w:t>
      </w:r>
      <w:r w:rsidRPr="008D6310">
        <w:rPr>
          <w:sz w:val="16"/>
          <w:szCs w:val="16"/>
        </w:rPr>
        <w:t>expected. However</w:t>
      </w:r>
      <w:r w:rsidRPr="008D6310">
        <w:rPr>
          <w:rStyle w:val="StyleUnderline"/>
        </w:rPr>
        <w:t>, in the absence of any such additional force, it would be implausible to postulate separate causes for the existence and degree of the ball’s motion. Analogously, we should reject the moral theory that one factor determines the existence of a moral obligation and a separate factor determines its strength.</w:t>
      </w:r>
      <w:r w:rsidRPr="008D6310">
        <w:t xml:space="preserve"> </w:t>
      </w:r>
      <w:r w:rsidRPr="008D6310">
        <w:rPr>
          <w:rStyle w:val="StyleUnderline"/>
        </w:rPr>
        <w:t>There might be conflicting moral reasons of all sorts (analogous to the dense air and tree), but they do not explain the existence or the strength of the original moral obligation itself.</w:t>
      </w:r>
      <w:r>
        <w:t xml:space="preserve"> </w:t>
      </w:r>
      <w:r w:rsidRPr="00FD41A5">
        <w:rPr>
          <w:rStyle w:val="StyleUnderline"/>
        </w:rPr>
        <w:t xml:space="preserve">Thus, </w:t>
      </w:r>
      <w:r w:rsidRPr="00830329">
        <w:rPr>
          <w:rStyle w:val="StyleUnderline"/>
          <w:highlight w:val="green"/>
        </w:rPr>
        <w:t>the better alternative is</w:t>
      </w:r>
      <w:r w:rsidRPr="00FD41A5">
        <w:rPr>
          <w:rStyle w:val="StyleUnderline"/>
        </w:rPr>
        <w:t xml:space="preserve"> the </w:t>
      </w:r>
      <w:r w:rsidRPr="00830329">
        <w:rPr>
          <w:rStyle w:val="StyleUnderline"/>
          <w:highlight w:val="green"/>
        </w:rPr>
        <w:t>consequentialist</w:t>
      </w:r>
      <w:r w:rsidRPr="00FD41A5">
        <w:rPr>
          <w:rStyle w:val="StyleUnderline"/>
        </w:rPr>
        <w:t xml:space="preserve"> theory that one factor – the harm caused by violating the obligation – explains both the existence and the strength of the moral obligation not to break promises.</w:t>
      </w:r>
    </w:p>
    <w:p w14:paraId="5CE85CE7" w14:textId="77777777" w:rsidR="002068F4" w:rsidRDefault="002068F4" w:rsidP="002068F4">
      <w:r w:rsidRPr="00830329">
        <w:rPr>
          <w:sz w:val="16"/>
          <w:szCs w:val="16"/>
        </w:rPr>
        <w:t>Critics might object that I have a moral obligation not to break my promise even if breaking it will not cause any harm at all. Imagine that you will have a better time at lunch with your other friends without me rather than with me. Still, I seem to have some (weak) moral obligation to keep my promise to meet you and them for lunch. However,</w:t>
      </w:r>
      <w:r>
        <w:t xml:space="preserve"> </w:t>
      </w:r>
      <w:r w:rsidRPr="00177B1A">
        <w:rPr>
          <w:rStyle w:val="StyleUnderline"/>
          <w:highlight w:val="green"/>
        </w:rPr>
        <w:t>consequentialists can explain</w:t>
      </w:r>
      <w:r w:rsidRPr="0071121A">
        <w:rPr>
          <w:rStyle w:val="StyleUnderline"/>
        </w:rPr>
        <w:t xml:space="preserve"> that weak moral obligation by weak side-consequences. If I break my pro- mise, you will lose trust in me, which will complicate or even prevent later mutual arrangements and will create a risk of undermining our friendship. The risk of such side effects also explains why I need to apologize if I break my promise, since apologies reduce some harmful side effects</w:t>
      </w:r>
      <w:r>
        <w:t>.</w:t>
      </w:r>
      <w:r w:rsidRPr="00830329">
        <w:rPr>
          <w:sz w:val="16"/>
          <w:szCs w:val="16"/>
        </w:rPr>
        <w:t xml:space="preserve"> Even in the case of a proverbial deathbed promise, breaking it will not harm the promis- see (who is dead), but will create risks of harm to my character and of more harmful promise breaking in the future. In the very odd cases where even these effects are ruled out (such as when I will die right after breaking my promise to a dying person), then I doubt that I really do have any moral obligation to keep my promise. Why not? Because nobody at all is harmed if I break this promise in these circumstances. Besides, I am about to die, so give me a break! In any case, we should not trust our moral intuitions in such odd cases, because they did not evolve to fit such weird circumstances.</w:t>
      </w:r>
    </w:p>
    <w:p w14:paraId="5940EE9F" w14:textId="77777777" w:rsidR="002068F4" w:rsidRDefault="002068F4" w:rsidP="002068F4">
      <w:r>
        <w:t xml:space="preserve">For these reasons, </w:t>
      </w:r>
      <w:r w:rsidRPr="0071121A">
        <w:rPr>
          <w:rStyle w:val="StyleUnderline"/>
        </w:rPr>
        <w:t>the best explanation of both the existence and the strength of the moral obligation to keep promises is consequentialist</w:t>
      </w:r>
      <w:r>
        <w:t>. Moreover, this argument applies as well to other apparently non-consequen- tialist obligations.</w:t>
      </w:r>
    </w:p>
    <w:p w14:paraId="2B0F2866" w14:textId="77777777" w:rsidR="002068F4" w:rsidRDefault="002068F4" w:rsidP="002068F4">
      <w:r>
        <w:t xml:space="preserve">Consider the obligation not to lie. </w:t>
      </w:r>
      <w:r w:rsidRPr="00177B1A">
        <w:rPr>
          <w:rStyle w:val="StyleUnderline"/>
          <w:highlight w:val="green"/>
        </w:rPr>
        <w:t>Some lies</w:t>
      </w:r>
      <w:r w:rsidRPr="00517DB4">
        <w:rPr>
          <w:rStyle w:val="StyleUnderline"/>
        </w:rPr>
        <w:t xml:space="preserve"> (such as telling a friend that you like his or her new haircut) </w:t>
      </w:r>
      <w:r w:rsidRPr="00177B1A">
        <w:rPr>
          <w:rStyle w:val="StyleUnderline"/>
          <w:highlight w:val="green"/>
        </w:rPr>
        <w:t xml:space="preserve">are white lies, </w:t>
      </w:r>
      <w:r w:rsidRPr="00177B1A">
        <w:rPr>
          <w:rStyle w:val="StyleUnderline"/>
        </w:rPr>
        <w:t>be</w:t>
      </w:r>
      <w:r w:rsidRPr="00177B1A">
        <w:rPr>
          <w:rStyle w:val="StyleUnderline"/>
          <w:highlight w:val="green"/>
        </w:rPr>
        <w:t>cause they harm nobody</w:t>
      </w:r>
      <w:r w:rsidRPr="00517DB4">
        <w:rPr>
          <w:rStyle w:val="StyleUnderline"/>
        </w:rPr>
        <w:t>, at least directly</w:t>
      </w:r>
      <w:r>
        <w:t xml:space="preserve">. As a result, they violate little or no moral obligation. </w:t>
      </w:r>
      <w:r w:rsidRPr="00177B1A">
        <w:rPr>
          <w:rStyle w:val="StyleUnderline"/>
          <w:highlight w:val="green"/>
        </w:rPr>
        <w:t>Other lies</w:t>
      </w:r>
      <w:r w:rsidRPr="00517DB4">
        <w:rPr>
          <w:rStyle w:val="StyleUnderline"/>
        </w:rPr>
        <w:t xml:space="preserve"> (such as Bill Clinton’s lie about Monika Lewinsky) </w:t>
      </w:r>
      <w:r w:rsidRPr="00177B1A">
        <w:rPr>
          <w:rStyle w:val="Emphasis"/>
          <w:highlight w:val="green"/>
        </w:rPr>
        <w:t xml:space="preserve">have very bad conse- </w:t>
      </w:r>
      <w:r w:rsidRPr="00F97FDA">
        <w:rPr>
          <w:rStyle w:val="Emphasis"/>
          <w:highlight w:val="green"/>
        </w:rPr>
        <w:t xml:space="preserve">quences, so they violate </w:t>
      </w:r>
      <w:r w:rsidRPr="00177B1A">
        <w:rPr>
          <w:rStyle w:val="Emphasis"/>
          <w:highlight w:val="green"/>
        </w:rPr>
        <w:t>a very strong moral obligation</w:t>
      </w:r>
      <w:r w:rsidRPr="00517DB4">
        <w:rPr>
          <w:rStyle w:val="StyleUnderline"/>
        </w:rPr>
        <w:t>.</w:t>
      </w:r>
      <w:r>
        <w:t xml:space="preserve"> The strength of the obligation not to lie varies with the harms caused by lyin</w:t>
      </w:r>
      <w:r w:rsidRPr="00830329">
        <w:rPr>
          <w:sz w:val="16"/>
          <w:szCs w:val="16"/>
        </w:rPr>
        <w:t>g. Thus, again, Mill’s method of concomitant variation suggests that the ground of the moral obligation not to lie is harmful consequences of lying.</w:t>
      </w:r>
    </w:p>
    <w:p w14:paraId="7F8D9456" w14:textId="77777777" w:rsidR="002068F4" w:rsidRPr="00415955" w:rsidRDefault="002068F4" w:rsidP="002068F4">
      <w:pPr>
        <w:rPr>
          <w:rStyle w:val="StyleUnderline"/>
        </w:rPr>
      </w:pPr>
      <w:r w:rsidRPr="00830329">
        <w:rPr>
          <w:sz w:val="16"/>
          <w:szCs w:val="16"/>
        </w:rPr>
        <w:t>Next consider the moral obligation to obey the law.</w:t>
      </w:r>
      <w:r>
        <w:t xml:space="preserve"> There is a strong moral obligation not to drive on the left side of a crowded two-way road in the USA, even if the violated law happened to be passed by a very slim majority, and even if I never benefited in the past from the law requiring right-side driving rather than left-side driving. In contrast, even if I have some moral obligation not to pass a stop sign without coming to a complete stop in the middle of the night on a clearly deserted road</w:t>
      </w:r>
      <w:r w:rsidRPr="00415955">
        <w:rPr>
          <w:rStyle w:val="StyleUnderline"/>
        </w:rPr>
        <w:t>, that moral obligation is very weak, because violating it causes no harm or risk of harm to others</w:t>
      </w:r>
      <w:r>
        <w:t xml:space="preserve">, </w:t>
      </w:r>
      <w:r w:rsidRPr="00830329">
        <w:rPr>
          <w:sz w:val="16"/>
          <w:szCs w:val="16"/>
        </w:rPr>
        <w:t>even if the law that I violated was passed unanimously and even if I benefited in the past from other people stopping at that stop sign (at least during the day). Thus, as with promises and lies</w:t>
      </w:r>
      <w:r>
        <w:t xml:space="preserve">, </w:t>
      </w:r>
      <w:r w:rsidRPr="006135B6">
        <w:rPr>
          <w:rStyle w:val="StyleUnderline"/>
          <w:highlight w:val="green"/>
        </w:rPr>
        <w:t>the strength of the moral obligation</w:t>
      </w:r>
      <w:r w:rsidRPr="00415955">
        <w:rPr>
          <w:rStyle w:val="StyleUnderline"/>
        </w:rPr>
        <w:t xml:space="preserve"> not to break the </w:t>
      </w:r>
      <w:r w:rsidRPr="0021047B">
        <w:rPr>
          <w:rStyle w:val="Emphasis"/>
        </w:rPr>
        <w:t xml:space="preserve">law </w:t>
      </w:r>
      <w:r w:rsidRPr="006135B6">
        <w:rPr>
          <w:rStyle w:val="Emphasis"/>
          <w:highlight w:val="green"/>
        </w:rPr>
        <w:t>varies with the harm</w:t>
      </w:r>
      <w:r w:rsidRPr="00415955">
        <w:rPr>
          <w:rStyle w:val="StyleUnderline"/>
        </w:rPr>
        <w:t>s caused by breaking that law, so Mill’s method of concomitant variation again suggests that the ground of the moral obligation to obey the law is harmful consequences of breaking the law.</w:t>
      </w:r>
    </w:p>
    <w:p w14:paraId="7580ABCA" w14:textId="77777777" w:rsidR="002068F4" w:rsidRPr="006D6B38" w:rsidRDefault="002068F4" w:rsidP="002068F4">
      <w:pPr>
        <w:rPr>
          <w:szCs w:val="26"/>
        </w:rPr>
      </w:pPr>
      <w:r w:rsidRPr="006D6B38">
        <w:rPr>
          <w:sz w:val="16"/>
          <w:szCs w:val="16"/>
        </w:rPr>
        <w:t xml:space="preserve">All of this suggests a new question and a new method in moral philosophy. Most moral philosophers and common folk have focused on the dichoto- mous questions of whether or not an act is right or wrong and whether or not someone has a moral obligation to act or not to act in a certain way. Those are important questions, but </w:t>
      </w:r>
      <w:r w:rsidRPr="006B407C">
        <w:rPr>
          <w:sz w:val="16"/>
          <w:szCs w:val="16"/>
        </w:rPr>
        <w:t xml:space="preserve">they are not the only ones worth asking. </w:t>
      </w:r>
      <w:r w:rsidRPr="006B407C">
        <w:rPr>
          <w:rStyle w:val="StyleUnderline"/>
          <w:szCs w:val="26"/>
        </w:rPr>
        <w:t>A moral theory also needs to answer the question of how strong a moral obligation is.</w:t>
      </w:r>
      <w:r w:rsidRPr="006B407C">
        <w:rPr>
          <w:szCs w:val="26"/>
        </w:rPr>
        <w:t xml:space="preserve"> </w:t>
      </w:r>
      <w:r w:rsidRPr="006B407C">
        <w:rPr>
          <w:rStyle w:val="StyleUnderline"/>
        </w:rPr>
        <w:t>When we ask this question, we find correlations</w:t>
      </w:r>
      <w:r w:rsidRPr="006D6B38">
        <w:rPr>
          <w:rStyle w:val="StyleUnderline"/>
        </w:rPr>
        <w:t xml:space="preserve"> between the strength of moral obligations and various factors that, together with Mill’s method of concomitant variation, reveal the ground of those moral obliga- tions</w:t>
      </w:r>
      <w:r w:rsidRPr="006D6B38">
        <w:rPr>
          <w:szCs w:val="26"/>
        </w:rPr>
        <w:t xml:space="preserve">. </w:t>
      </w:r>
      <w:r w:rsidRPr="006D6B38">
        <w:rPr>
          <w:sz w:val="16"/>
          <w:szCs w:val="16"/>
        </w:rPr>
        <w:t>This brief note has tried to suggest both that this method is fruitful and also that, when we apply it, consequentialism comes out on top.</w:t>
      </w:r>
    </w:p>
    <w:p w14:paraId="644B4AA8" w14:textId="77777777" w:rsidR="002068F4" w:rsidRPr="00045E44" w:rsidRDefault="002068F4" w:rsidP="002068F4">
      <w:pPr>
        <w:rPr>
          <w:rStyle w:val="StyleUnderline"/>
        </w:rPr>
      </w:pPr>
      <w:r>
        <w:t>To respond</w:t>
      </w:r>
      <w:r w:rsidRPr="00045E44">
        <w:rPr>
          <w:rStyle w:val="StyleUnderline"/>
        </w:rPr>
        <w:t xml:space="preserve">, deontologists need to explain why some moral obligations are stronger than others </w:t>
      </w:r>
      <w:r>
        <w:t xml:space="preserve">without invoking the harmful consequences of violating those </w:t>
      </w:r>
      <w:r w:rsidRPr="006D6B38">
        <w:t>moral obligations</w:t>
      </w:r>
      <w:r w:rsidRPr="006D6B38">
        <w:rPr>
          <w:rStyle w:val="Emphasis"/>
        </w:rPr>
        <w:t>. I would like to see them try</w:t>
      </w:r>
      <w:r w:rsidRPr="006D6B38">
        <w:rPr>
          <w:rStyle w:val="StyleUnderline"/>
        </w:rPr>
        <w:t>.</w:t>
      </w:r>
    </w:p>
    <w:p w14:paraId="377C0CFD" w14:textId="77777777" w:rsidR="002068F4" w:rsidRDefault="002068F4" w:rsidP="002068F4"/>
    <w:p w14:paraId="2D0B065A" w14:textId="77777777" w:rsidR="002068F4" w:rsidRDefault="002068F4" w:rsidP="002068F4">
      <w:pPr>
        <w:pStyle w:val="Heading4"/>
      </w:pPr>
      <w:r>
        <w:t>4] Use epistemic modesty :</w:t>
      </w:r>
    </w:p>
    <w:p w14:paraId="1AFF6644" w14:textId="77777777" w:rsidR="002068F4" w:rsidRDefault="002068F4" w:rsidP="002068F4">
      <w:pPr>
        <w:pStyle w:val="Heading4"/>
      </w:pPr>
      <w:r>
        <w:t>a) clash – encourages phil and topic education which forces more realistic comparisons since the strength of obligations also matter</w:t>
      </w:r>
    </w:p>
    <w:p w14:paraId="530301B0" w14:textId="77777777" w:rsidR="002068F4" w:rsidRPr="00512C98" w:rsidRDefault="002068F4" w:rsidP="002068F4">
      <w:pPr>
        <w:pStyle w:val="Heading4"/>
      </w:pPr>
      <w:r>
        <w:t>b) frameworks can be disproved through strength of obligation</w:t>
      </w:r>
    </w:p>
    <w:p w14:paraId="3564A59D" w14:textId="77777777" w:rsidR="002068F4" w:rsidRPr="001936B8" w:rsidRDefault="002068F4" w:rsidP="002068F4">
      <w:pPr>
        <w:rPr>
          <w:sz w:val="16"/>
          <w:szCs w:val="16"/>
        </w:rPr>
      </w:pPr>
      <w:r w:rsidRPr="001936B8">
        <w:rPr>
          <w:rFonts w:eastAsiaTheme="majorEastAsia" w:cstheme="majorBidi"/>
          <w:b/>
          <w:bCs/>
          <w:szCs w:val="26"/>
        </w:rPr>
        <w:t>Sinnott-Armstrong, 09</w:t>
      </w:r>
      <w:r w:rsidRPr="001936B8">
        <w:rPr>
          <w:sz w:val="16"/>
          <w:szCs w:val="16"/>
        </w:rPr>
        <w:t xml:space="preserve">, “How strong is this obligation? An argument for consequentialism from concomitant variation”, Oxford University Press, Walter Sinnott-Armstrong is Chauncey Stillman Professor of Practical Ethics in the Department of Philosophy and the Kenan Institute for Ethics at Duke University He has received fellowships from the Harvard Program in Ethics and the Professions, the Princeton Center for Human Values, the Oxford Uehiro Centre for Practical Ethics, the Center for Applied Philosophy and Public Ethics at the Australian National University, and the Sage Center for the Study of the Mind at the University of California, Santa Barbar. He earned his bachelor’s degree from Amherst College and his doctorate from Yale University. He has published widely on ethics (theoretical and applied as well as meta-ethics), empirical moral psychology and neuroscience, philosophy of law, epistemology, philosophy of religion, and informal logic, URL: </w:t>
      </w:r>
      <w:hyperlink r:id="rId38" w:history="1">
        <w:r w:rsidRPr="001936B8">
          <w:rPr>
            <w:rStyle w:val="Hyperlink"/>
            <w:sz w:val="16"/>
            <w:szCs w:val="16"/>
          </w:rPr>
          <w:t>https://www.jstor.org/stable/40607654</w:t>
        </w:r>
      </w:hyperlink>
      <w:r w:rsidRPr="001936B8">
        <w:rPr>
          <w:sz w:val="16"/>
          <w:szCs w:val="16"/>
        </w:rPr>
        <w:t>, KR</w:t>
      </w:r>
    </w:p>
    <w:p w14:paraId="7132485B" w14:textId="77777777" w:rsidR="002068F4" w:rsidRDefault="002068F4" w:rsidP="002068F4">
      <w:r w:rsidRPr="00FA6C2A">
        <w:rPr>
          <w:rStyle w:val="StyleUnderline"/>
          <w:highlight w:val="green"/>
        </w:rPr>
        <w:t xml:space="preserve">If </w:t>
      </w:r>
      <w:r w:rsidRPr="00512C98">
        <w:rPr>
          <w:rStyle w:val="StyleUnderline"/>
        </w:rPr>
        <w:t>I promise to meet you and some other mutual friends for a casual lunch, then my moral obligation to meet you is not as strong as when I promise to drive you to the airport to catch an important flight.</w:t>
      </w:r>
      <w:r w:rsidRPr="00512C98">
        <w:t xml:space="preserve"> Why not? The natural answer is that, if I break the lunch promise, not much bad will happen. You will still have a pleasant lunch with our other friends, and you and I can still have lunch some other time. </w:t>
      </w:r>
      <w:r w:rsidRPr="00512C98">
        <w:rPr>
          <w:rStyle w:val="StyleUnderline"/>
        </w:rPr>
        <w:t>I have some moral obligation to meet you, but not a very strong one. In contrast, if I break my driving promise, then my failure will cause much more harm, assuming that you will not find another way to get to the airport in time for your</w:t>
      </w:r>
      <w:r w:rsidRPr="007E1524">
        <w:rPr>
          <w:rStyle w:val="StyleUnderline"/>
        </w:rPr>
        <w:t xml:space="preserve"> flight. These </w:t>
      </w:r>
      <w:r w:rsidRPr="00FA6C2A">
        <w:rPr>
          <w:rStyle w:val="StyleUnderline"/>
          <w:highlight w:val="green"/>
        </w:rPr>
        <w:t>harmful consequences</w:t>
      </w:r>
      <w:r w:rsidRPr="007E1524">
        <w:rPr>
          <w:rStyle w:val="StyleUnderline"/>
        </w:rPr>
        <w:t xml:space="preserve"> to you seem to be what </w:t>
      </w:r>
      <w:r w:rsidRPr="00FA6C2A">
        <w:rPr>
          <w:rStyle w:val="StyleUnderline"/>
          <w:highlight w:val="green"/>
        </w:rPr>
        <w:t xml:space="preserve">give strength to my moral </w:t>
      </w:r>
      <w:r w:rsidRPr="00374452">
        <w:rPr>
          <w:rStyle w:val="StyleUnderline"/>
          <w:highlight w:val="green"/>
        </w:rPr>
        <w:t>obligation to keep</w:t>
      </w:r>
      <w:r w:rsidRPr="007E1524">
        <w:rPr>
          <w:rStyle w:val="StyleUnderline"/>
        </w:rPr>
        <w:t xml:space="preserve"> this </w:t>
      </w:r>
      <w:r w:rsidRPr="00374452">
        <w:rPr>
          <w:rStyle w:val="StyleUnderline"/>
          <w:highlight w:val="green"/>
        </w:rPr>
        <w:t>promise</w:t>
      </w:r>
      <w:r w:rsidRPr="007E1524">
        <w:rPr>
          <w:rStyle w:val="StyleUnderline"/>
        </w:rPr>
        <w:t>.</w:t>
      </w:r>
    </w:p>
    <w:p w14:paraId="310EC079" w14:textId="77777777" w:rsidR="002068F4" w:rsidRDefault="002068F4" w:rsidP="002068F4">
      <w:r w:rsidRPr="007E1524">
        <w:rPr>
          <w:rStyle w:val="StyleUnderline"/>
        </w:rPr>
        <w:t xml:space="preserve">The relevant kind </w:t>
      </w:r>
      <w:r w:rsidRPr="00830329">
        <w:rPr>
          <w:rStyle w:val="StyleUnderline"/>
        </w:rPr>
        <w:t xml:space="preserve">of </w:t>
      </w:r>
      <w:r w:rsidRPr="006D6B38">
        <w:rPr>
          <w:rStyle w:val="Emphasis"/>
          <w:highlight w:val="green"/>
        </w:rPr>
        <w:t>strength is measured by how much is needed to over- ride the obligation. I would need</w:t>
      </w:r>
      <w:r w:rsidRPr="006D6B38">
        <w:rPr>
          <w:rStyle w:val="Emphasis"/>
        </w:rPr>
        <w:t xml:space="preserve"> much </w:t>
      </w:r>
      <w:r w:rsidRPr="006D6B38">
        <w:rPr>
          <w:rStyle w:val="Emphasis"/>
          <w:highlight w:val="green"/>
        </w:rPr>
        <w:t>stronger reasons to justify breaking my promise</w:t>
      </w:r>
      <w:r w:rsidRPr="006D6B38">
        <w:rPr>
          <w:rStyle w:val="Emphasis"/>
        </w:rPr>
        <w:t xml:space="preserve"> </w:t>
      </w:r>
      <w:r w:rsidRPr="007E1524">
        <w:rPr>
          <w:rStyle w:val="StyleUnderline"/>
        </w:rPr>
        <w:t>to drive you to the airport than to justify breaking my promise to meet you for lunch. T</w:t>
      </w:r>
      <w:r w:rsidRPr="00830329">
        <w:rPr>
          <w:sz w:val="16"/>
          <w:szCs w:val="16"/>
        </w:rPr>
        <w:t>he fact that my teenage child is sick at home might be enough to justify missing the lunch, even if the teenager would be safe at home for an hour without me. In contrast, I should leave my sick teenager at home while I drive you to the airport if I promise to drive you (again assuming that you will miss your flight if I do not drive you).</w:t>
      </w:r>
      <w:r>
        <w:t xml:space="preserve"> </w:t>
      </w:r>
      <w:r w:rsidRPr="00830329">
        <w:rPr>
          <w:rStyle w:val="StyleUnderline"/>
        </w:rPr>
        <w:t>The fact that some such reasons justify violating the lunch obligation but do not justify violating the driving obligation is what makes the driving obligation stronger.</w:t>
      </w:r>
    </w:p>
    <w:p w14:paraId="1DFAADB6" w14:textId="77777777" w:rsidR="002068F4" w:rsidRPr="00512C98" w:rsidRDefault="002068F4" w:rsidP="002068F4">
      <w:r w:rsidRPr="00512C98">
        <w:rPr>
          <w:rStyle w:val="StyleUnderline"/>
        </w:rPr>
        <w:t>The source of strength is not the solemn tone in which I made the promise. Even if I explicitly and solemnly promise to meet you for lunch, if nothing much bad will happen if I fail to show up, then I still do not have a very strong obligation to meet.</w:t>
      </w:r>
      <w:r w:rsidRPr="00512C98">
        <w:t xml:space="preserve"> In contrast, if I casually promise to drive you to your important flight, then, as long as I know that you are counting on me and will suffer significant harm if I fail, my obligation to drive you is strong. </w:t>
      </w:r>
      <w:r w:rsidRPr="00512C98">
        <w:rPr>
          <w:rStyle w:val="StyleUnderline"/>
        </w:rPr>
        <w:t>The strength of the moral obligation to keep a promise, thus, does not depend on solemnity while promising.</w:t>
      </w:r>
    </w:p>
    <w:p w14:paraId="34E6EB18" w14:textId="77777777" w:rsidR="002068F4" w:rsidRPr="00CA757C" w:rsidRDefault="002068F4" w:rsidP="002068F4">
      <w:pPr>
        <w:rPr>
          <w:b/>
          <w:u w:val="single"/>
        </w:rPr>
      </w:pPr>
      <w:r w:rsidRPr="00512C98">
        <w:rPr>
          <w:rStyle w:val="StyleUnderline"/>
        </w:rPr>
        <w:t>The source of strength is also not detrimental reliance, at least in one sense that is common in law</w:t>
      </w:r>
      <w:r w:rsidRPr="00512C98">
        <w:t xml:space="preserve">. </w:t>
      </w:r>
      <w:r w:rsidRPr="00512C98">
        <w:rPr>
          <w:sz w:val="16"/>
          <w:szCs w:val="16"/>
        </w:rPr>
        <w:t xml:space="preserve">Suppose you spent a long time putting together the lunch with friends, and this effort had direct costs (phone bills) as well as opportunity costs (of not doing what you would have done if you had not put the lunch together). In contrast, you spent no time at all in response to my promise to drive you to the airport (other than getting ready for your trip, which you would have done anyway). </w:t>
      </w:r>
      <w:r w:rsidRPr="00512C98">
        <w:rPr>
          <w:rStyle w:val="StyleUnderline"/>
        </w:rPr>
        <w:t>Nonetheless,</w:t>
      </w:r>
      <w:r w:rsidRPr="007E1524">
        <w:rPr>
          <w:rStyle w:val="StyleUnderline"/>
        </w:rPr>
        <w:t xml:space="preserve"> </w:t>
      </w:r>
      <w:r w:rsidRPr="005368A2">
        <w:rPr>
          <w:rStyle w:val="StyleUnderline"/>
          <w:highlight w:val="green"/>
        </w:rPr>
        <w:t>my</w:t>
      </w:r>
      <w:r w:rsidRPr="007E1524">
        <w:rPr>
          <w:rStyle w:val="StyleUnderline"/>
        </w:rPr>
        <w:t xml:space="preserve"> </w:t>
      </w:r>
      <w:r w:rsidRPr="005368A2">
        <w:rPr>
          <w:rStyle w:val="StyleUnderline"/>
        </w:rPr>
        <w:t>driving</w:t>
      </w:r>
      <w:r w:rsidRPr="007E1524">
        <w:rPr>
          <w:rStyle w:val="StyleUnderline"/>
        </w:rPr>
        <w:t xml:space="preserve"> </w:t>
      </w:r>
      <w:r w:rsidRPr="005368A2">
        <w:rPr>
          <w:rStyle w:val="StyleUnderline"/>
          <w:highlight w:val="green"/>
        </w:rPr>
        <w:t>promise</w:t>
      </w:r>
      <w:r w:rsidRPr="007E1524">
        <w:rPr>
          <w:rStyle w:val="StyleUnderline"/>
        </w:rPr>
        <w:t xml:space="preserve"> still </w:t>
      </w:r>
      <w:r w:rsidRPr="005368A2">
        <w:rPr>
          <w:rStyle w:val="StyleUnderline"/>
          <w:highlight w:val="green"/>
        </w:rPr>
        <w:t>generates a stronger</w:t>
      </w:r>
      <w:r w:rsidRPr="007E1524">
        <w:rPr>
          <w:rStyle w:val="StyleUnderline"/>
        </w:rPr>
        <w:t xml:space="preserve"> moral </w:t>
      </w:r>
      <w:r w:rsidRPr="005368A2">
        <w:rPr>
          <w:rStyle w:val="StyleUnderline"/>
          <w:highlight w:val="green"/>
        </w:rPr>
        <w:t xml:space="preserve">obligation </w:t>
      </w:r>
      <w:r w:rsidRPr="005368A2">
        <w:rPr>
          <w:rStyle w:val="StyleUnderline"/>
        </w:rPr>
        <w:t xml:space="preserve">to keep it </w:t>
      </w:r>
      <w:r w:rsidRPr="005368A2">
        <w:rPr>
          <w:rStyle w:val="StyleUnderline"/>
          <w:highlight w:val="green"/>
        </w:rPr>
        <w:t>if breaking it has worse consequences</w:t>
      </w:r>
      <w:r w:rsidRPr="007E1524">
        <w:rPr>
          <w:rStyle w:val="StyleUnderline"/>
        </w:rPr>
        <w:t xml:space="preserve">, as above. (I might have a secondary obligation to compensate you for direct and opportunity costs, but these can be seen as consequences of my joint act of making and then breaking a promise, and the strength of this compensatory obligation depends on consequences of that act.) </w:t>
      </w:r>
      <w:r w:rsidRPr="00830329">
        <w:rPr>
          <w:sz w:val="16"/>
          <w:szCs w:val="16"/>
        </w:rPr>
        <w:t>Admittedly, by not seeking another ride to the airport, you did rely on my driving promise to your detriment, if I break it. Thus, regardless of effort and time lost, the driving promise creates more detrimental reliance of a separate kind: losses that occur only if I break the promise. However, this new kind of detrimental reliance clearly depends on the bad consequences of breaking the promise, so the strength of an obligation varies with the consequences if it varies with detrimental reliance of this new kind.</w:t>
      </w:r>
    </w:p>
    <w:p w14:paraId="19D5D89B" w14:textId="77777777" w:rsidR="002068F4" w:rsidRPr="00CA757C" w:rsidRDefault="002068F4" w:rsidP="002068F4">
      <w:pPr>
        <w:pStyle w:val="Heading4"/>
        <w:rPr>
          <w:rFonts w:cs="Calibri"/>
        </w:rPr>
      </w:pPr>
      <w:r>
        <w:rPr>
          <w:rFonts w:cs="Calibri"/>
        </w:rPr>
        <w:t>5</w:t>
      </w:r>
      <w:r w:rsidRPr="002E566B">
        <w:rPr>
          <w:rFonts w:cs="Calibri"/>
        </w:rPr>
        <w:t xml:space="preserve">] Bindingness- only pursuing pleasure and avoiding pain can motivate action consistently- no external system of ethics has anything intrinsic that dictate it be followed. </w:t>
      </w:r>
    </w:p>
    <w:p w14:paraId="1CF88AE0" w14:textId="77777777" w:rsidR="002068F4" w:rsidRPr="000429E5" w:rsidRDefault="002068F4" w:rsidP="002068F4"/>
    <w:p w14:paraId="05F47E75" w14:textId="77777777" w:rsidR="002068F4" w:rsidRDefault="002068F4" w:rsidP="002068F4">
      <w:pPr>
        <w:pStyle w:val="Heading4"/>
        <w:rPr>
          <w:rFonts w:cs="Calibri"/>
        </w:rPr>
      </w:pPr>
    </w:p>
    <w:p w14:paraId="0FA40222" w14:textId="77777777" w:rsidR="002068F4" w:rsidRPr="002E566B" w:rsidRDefault="002068F4" w:rsidP="002068F4">
      <w:pPr>
        <w:pStyle w:val="Heading4"/>
        <w:rPr>
          <w:rFonts w:cs="Calibri"/>
        </w:rPr>
      </w:pPr>
      <w:r w:rsidRPr="002E566B">
        <w:rPr>
          <w:rFonts w:cs="Calibri"/>
        </w:rPr>
        <w:t>Extinction first:</w:t>
      </w:r>
    </w:p>
    <w:p w14:paraId="21F28B99" w14:textId="77777777" w:rsidR="002068F4" w:rsidRPr="002E566B" w:rsidRDefault="002068F4" w:rsidP="002068F4">
      <w:pPr>
        <w:keepNext/>
        <w:keepLines/>
        <w:spacing w:before="40"/>
        <w:outlineLvl w:val="3"/>
        <w:rPr>
          <w:rFonts w:eastAsia="Yu Gothic Light"/>
          <w:b/>
          <w:bCs/>
        </w:rPr>
      </w:pPr>
      <w:r w:rsidRPr="002E566B">
        <w:rPr>
          <w:rFonts w:eastAsia="Yu Gothic Light"/>
          <w:b/>
          <w:bCs/>
          <w:szCs w:val="26"/>
        </w:rPr>
        <w:t>1] Moral uncertainty means preventing extinction should be our highest priority.</w:t>
      </w:r>
      <w:r w:rsidRPr="002E566B">
        <w:rPr>
          <w:rFonts w:eastAsia="Yu Gothic Light"/>
          <w:b/>
          <w:bCs/>
          <w:szCs w:val="26"/>
        </w:rPr>
        <w:br/>
      </w:r>
      <w:r w:rsidRPr="002E566B">
        <w:rPr>
          <w:rFonts w:eastAsia="Yu Mincho"/>
          <w:b/>
        </w:rPr>
        <w:t>Bostrom 12</w:t>
      </w:r>
      <w:r w:rsidRPr="002E566B">
        <w:rPr>
          <w:rFonts w:eastAsia="Yu Mincho"/>
        </w:rPr>
        <w:t xml:space="preserve"> [Nick Bostrom. Faculty of Philosophy &amp; Oxford Martin School University of Oxford. “Existential Risk Prevention as Global Priority.” Global Policy (2012)]</w:t>
      </w:r>
      <w:r w:rsidRPr="002E566B">
        <w:rPr>
          <w:rFonts w:eastAsia="Yu Mincho"/>
        </w:rPr>
        <w:br/>
        <w:t>These reflections on</w:t>
      </w:r>
      <w:r w:rsidRPr="002E566B">
        <w:rPr>
          <w:rFonts w:eastAsia="Yu Mincho"/>
          <w:b/>
          <w:u w:val="single"/>
        </w:rPr>
        <w:t xml:space="preserve"> </w:t>
      </w:r>
      <w:r w:rsidRPr="002E566B">
        <w:rPr>
          <w:rFonts w:eastAsia="Yu Mincho"/>
          <w:b/>
          <w:highlight w:val="green"/>
          <w:u w:val="single"/>
        </w:rPr>
        <w:t xml:space="preserve">moral uncertainty suggest </w:t>
      </w:r>
      <w:r w:rsidRPr="002E566B">
        <w:rPr>
          <w:rFonts w:eastAsia="Yu Mincho"/>
        </w:rPr>
        <w:t>an alternative, complementary way of looking at existential risk; they also suggest a new way of thinking about the ideal of sustainability. Let me elaborate.¶</w:t>
      </w:r>
      <w:r w:rsidRPr="002E566B">
        <w:rPr>
          <w:rFonts w:eastAsia="Yu Mincho"/>
          <w:b/>
          <w:u w:val="single"/>
        </w:rPr>
        <w:t xml:space="preserve"> </w:t>
      </w:r>
      <w:r w:rsidRPr="002E566B">
        <w:rPr>
          <w:rFonts w:eastAsia="Yu Mincho"/>
          <w:b/>
          <w:highlight w:val="green"/>
          <w:u w:val="single"/>
        </w:rPr>
        <w:t>Our present</w:t>
      </w:r>
      <w:r w:rsidRPr="002E566B">
        <w:rPr>
          <w:rFonts w:eastAsia="Yu Mincho"/>
          <w:b/>
          <w:u w:val="single"/>
        </w:rPr>
        <w:t xml:space="preserve"> understanding of </w:t>
      </w:r>
      <w:r w:rsidRPr="002E566B">
        <w:rPr>
          <w:rFonts w:eastAsia="Yu Mincho"/>
          <w:b/>
          <w:highlight w:val="green"/>
          <w:u w:val="single"/>
        </w:rPr>
        <w:t xml:space="preserve">axiology might </w:t>
      </w:r>
      <w:r w:rsidRPr="002E566B">
        <w:rPr>
          <w:rFonts w:eastAsia="Yu Mincho"/>
        </w:rPr>
        <w:t>well</w:t>
      </w:r>
      <w:r w:rsidRPr="002E566B">
        <w:rPr>
          <w:rFonts w:eastAsia="Yu Mincho"/>
          <w:b/>
          <w:highlight w:val="green"/>
          <w:u w:val="single"/>
        </w:rPr>
        <w:t xml:space="preserve"> be confused. </w:t>
      </w:r>
      <w:r w:rsidRPr="002E566B">
        <w:rPr>
          <w:rFonts w:eastAsia="Yu Mincho"/>
          <w:b/>
          <w:u w:val="single"/>
        </w:rPr>
        <w:t xml:space="preserve">We may not </w:t>
      </w:r>
      <w:r w:rsidRPr="002E566B">
        <w:rPr>
          <w:rFonts w:eastAsia="Yu Mincho"/>
        </w:rPr>
        <w:t>now</w:t>
      </w:r>
      <w:r w:rsidRPr="002E566B">
        <w:rPr>
          <w:rFonts w:eastAsia="Yu Mincho"/>
          <w:b/>
          <w:u w:val="single"/>
        </w:rPr>
        <w:t xml:space="preserve"> </w:t>
      </w:r>
      <w:r w:rsidRPr="002E566B">
        <w:rPr>
          <w:rFonts w:eastAsia="Yu Mincho"/>
        </w:rPr>
        <w:t>know — at least not in concrete detail — what outcomes would count as a big win for humanity; we might not even yet</w:t>
      </w:r>
      <w:r w:rsidRPr="002E566B">
        <w:rPr>
          <w:rFonts w:eastAsia="Yu Mincho"/>
          <w:b/>
          <w:u w:val="single"/>
        </w:rPr>
        <w:t xml:space="preserve"> be able to imagine the best ends </w:t>
      </w:r>
      <w:r w:rsidRPr="002E566B">
        <w:rPr>
          <w:rFonts w:eastAsia="Yu Mincho"/>
        </w:rPr>
        <w:t>of our journey.</w:t>
      </w:r>
      <w:r w:rsidRPr="002E566B">
        <w:rPr>
          <w:rFonts w:eastAsia="Yu Mincho"/>
          <w:b/>
          <w:u w:val="single"/>
        </w:rPr>
        <w:t xml:space="preserve"> </w:t>
      </w:r>
      <w:r w:rsidRPr="002E566B">
        <w:rPr>
          <w:rFonts w:eastAsia="Yu Mincho"/>
          <w:b/>
          <w:highlight w:val="green"/>
          <w:u w:val="single"/>
        </w:rPr>
        <w:t xml:space="preserve">If we are </w:t>
      </w:r>
      <w:r w:rsidRPr="002E566B">
        <w:rPr>
          <w:rFonts w:eastAsia="Yu Mincho"/>
        </w:rPr>
        <w:t>indeed</w:t>
      </w:r>
      <w:r w:rsidRPr="002E566B">
        <w:rPr>
          <w:rFonts w:eastAsia="Yu Mincho"/>
          <w:b/>
          <w:u w:val="single"/>
        </w:rPr>
        <w:t xml:space="preserve"> </w:t>
      </w:r>
      <w:r w:rsidRPr="002E566B">
        <w:rPr>
          <w:rFonts w:eastAsia="Yu Mincho"/>
        </w:rPr>
        <w:t>profoundly</w:t>
      </w:r>
      <w:r w:rsidRPr="002E566B">
        <w:rPr>
          <w:rFonts w:eastAsia="Yu Mincho"/>
          <w:b/>
          <w:u w:val="single"/>
        </w:rPr>
        <w:t xml:space="preserve"> </w:t>
      </w:r>
      <w:r w:rsidRPr="002E566B">
        <w:rPr>
          <w:rFonts w:eastAsia="Yu Mincho"/>
          <w:b/>
          <w:highlight w:val="green"/>
          <w:u w:val="single"/>
        </w:rPr>
        <w:t xml:space="preserve">uncertain </w:t>
      </w:r>
      <w:r w:rsidRPr="002E566B">
        <w:rPr>
          <w:rFonts w:eastAsia="Yu Mincho"/>
        </w:rPr>
        <w:t>about our ultimate aims,</w:t>
      </w:r>
      <w:r w:rsidRPr="002E566B">
        <w:rPr>
          <w:rFonts w:eastAsia="Yu Mincho"/>
          <w:b/>
          <w:u w:val="single"/>
        </w:rPr>
        <w:t xml:space="preserve"> </w:t>
      </w:r>
      <w:r w:rsidRPr="002E566B">
        <w:rPr>
          <w:rFonts w:eastAsia="Yu Mincho"/>
        </w:rPr>
        <w:t>then we should recognize that</w:t>
      </w:r>
      <w:r w:rsidRPr="002E566B">
        <w:rPr>
          <w:rFonts w:eastAsia="Yu Mincho"/>
          <w:b/>
          <w:u w:val="single"/>
        </w:rPr>
        <w:t xml:space="preserve"> </w:t>
      </w:r>
      <w:r w:rsidRPr="002E566B">
        <w:rPr>
          <w:rFonts w:eastAsia="Yu Mincho"/>
          <w:b/>
          <w:highlight w:val="green"/>
          <w:u w:val="single"/>
        </w:rPr>
        <w:t>there is a great</w:t>
      </w:r>
      <w:r w:rsidRPr="002E566B">
        <w:rPr>
          <w:rFonts w:eastAsia="Yu Mincho"/>
          <w:b/>
          <w:u w:val="single"/>
        </w:rPr>
        <w:t xml:space="preserve"> </w:t>
      </w:r>
      <w:r w:rsidRPr="002E566B">
        <w:rPr>
          <w:rFonts w:eastAsia="Yu Mincho"/>
        </w:rPr>
        <w:t>option</w:t>
      </w:r>
      <w:r w:rsidRPr="002E566B">
        <w:rPr>
          <w:rFonts w:eastAsia="Yu Mincho"/>
          <w:b/>
          <w:u w:val="single"/>
        </w:rPr>
        <w:t xml:space="preserve"> </w:t>
      </w:r>
      <w:r w:rsidRPr="002E566B">
        <w:rPr>
          <w:rFonts w:eastAsia="Yu Mincho"/>
          <w:b/>
          <w:highlight w:val="green"/>
          <w:u w:val="single"/>
        </w:rPr>
        <w:t xml:space="preserve">value in preserving </w:t>
      </w:r>
      <w:r w:rsidRPr="002E566B">
        <w:rPr>
          <w:rFonts w:eastAsia="Yu Mincho"/>
        </w:rPr>
        <w:t>— and ideally improving —</w:t>
      </w:r>
      <w:r w:rsidRPr="002E566B">
        <w:rPr>
          <w:rFonts w:eastAsia="Yu Mincho"/>
          <w:b/>
          <w:u w:val="single"/>
        </w:rPr>
        <w:t xml:space="preserve"> </w:t>
      </w:r>
      <w:r w:rsidRPr="002E566B">
        <w:rPr>
          <w:rFonts w:eastAsia="Yu Mincho"/>
          <w:b/>
          <w:highlight w:val="green"/>
          <w:u w:val="single"/>
        </w:rPr>
        <w:t>our ability to recognize value and</w:t>
      </w:r>
      <w:r w:rsidRPr="002E566B">
        <w:rPr>
          <w:rFonts w:eastAsia="Yu Mincho"/>
          <w:highlight w:val="green"/>
        </w:rPr>
        <w:t xml:space="preserve"> </w:t>
      </w:r>
      <w:r w:rsidRPr="002E566B">
        <w:rPr>
          <w:rFonts w:eastAsia="Yu Mincho"/>
        </w:rPr>
        <w:t xml:space="preserve">to </w:t>
      </w:r>
      <w:r w:rsidRPr="002E566B">
        <w:rPr>
          <w:rFonts w:eastAsia="Yu Mincho"/>
          <w:b/>
          <w:highlight w:val="green"/>
          <w:u w:val="single"/>
        </w:rPr>
        <w:t xml:space="preserve">steer the future accordingly. Ensuring </w:t>
      </w:r>
      <w:r w:rsidRPr="002E566B">
        <w:rPr>
          <w:rFonts w:eastAsia="Yu Mincho"/>
        </w:rPr>
        <w:t>that</w:t>
      </w:r>
      <w:r w:rsidRPr="002E566B">
        <w:rPr>
          <w:rFonts w:eastAsia="Yu Mincho"/>
          <w:b/>
          <w:u w:val="single"/>
        </w:rPr>
        <w:t xml:space="preserve"> </w:t>
      </w:r>
      <w:r w:rsidRPr="002E566B">
        <w:rPr>
          <w:rFonts w:eastAsia="Yu Mincho"/>
          <w:b/>
          <w:highlight w:val="green"/>
          <w:u w:val="single"/>
        </w:rPr>
        <w:t xml:space="preserve">there will be a future </w:t>
      </w:r>
      <w:r w:rsidRPr="002E566B">
        <w:rPr>
          <w:rFonts w:eastAsia="Yu Mincho"/>
        </w:rPr>
        <w:t>version of</w:t>
      </w:r>
      <w:r w:rsidRPr="002E566B">
        <w:rPr>
          <w:rFonts w:eastAsia="Yu Mincho"/>
          <w:b/>
          <w:u w:val="single"/>
        </w:rPr>
        <w:t xml:space="preserve"> </w:t>
      </w:r>
      <w:r w:rsidRPr="002E566B">
        <w:rPr>
          <w:rFonts w:eastAsia="Yu Mincho"/>
          <w:b/>
          <w:highlight w:val="green"/>
          <w:u w:val="single"/>
        </w:rPr>
        <w:t xml:space="preserve">humanity </w:t>
      </w:r>
      <w:r w:rsidRPr="002E566B">
        <w:rPr>
          <w:rFonts w:eastAsia="Yu Mincho"/>
        </w:rPr>
        <w:t>with great powers and a propensity to use them wisely</w:t>
      </w:r>
      <w:r w:rsidRPr="002E566B">
        <w:rPr>
          <w:rFonts w:eastAsia="Yu Mincho"/>
          <w:b/>
          <w:u w:val="single"/>
        </w:rPr>
        <w:t xml:space="preserve"> </w:t>
      </w:r>
      <w:r w:rsidRPr="002E566B">
        <w:rPr>
          <w:rFonts w:eastAsia="Yu Mincho"/>
          <w:b/>
          <w:highlight w:val="green"/>
          <w:u w:val="single"/>
        </w:rPr>
        <w:t xml:space="preserve">is </w:t>
      </w:r>
      <w:r w:rsidRPr="002E566B">
        <w:rPr>
          <w:rFonts w:eastAsia="Yu Mincho"/>
        </w:rPr>
        <w:t>plausibly</w:t>
      </w:r>
      <w:r w:rsidRPr="002E566B">
        <w:rPr>
          <w:rFonts w:eastAsia="Yu Mincho"/>
          <w:b/>
          <w:u w:val="single"/>
        </w:rPr>
        <w:t xml:space="preserve"> </w:t>
      </w:r>
      <w:r w:rsidRPr="002E566B">
        <w:rPr>
          <w:rFonts w:eastAsia="Yu Mincho"/>
          <w:b/>
          <w:highlight w:val="green"/>
          <w:u w:val="single"/>
        </w:rPr>
        <w:t xml:space="preserve">the best way </w:t>
      </w:r>
      <w:r w:rsidRPr="002E566B">
        <w:rPr>
          <w:rFonts w:eastAsia="Yu Mincho"/>
        </w:rPr>
        <w:t>available to us</w:t>
      </w:r>
      <w:r w:rsidRPr="002E566B">
        <w:rPr>
          <w:rFonts w:eastAsia="Yu Mincho"/>
          <w:b/>
          <w:u w:val="single"/>
        </w:rPr>
        <w:t xml:space="preserve"> </w:t>
      </w:r>
      <w:r w:rsidRPr="002E566B">
        <w:rPr>
          <w:rFonts w:eastAsia="Yu Mincho"/>
          <w:b/>
          <w:highlight w:val="green"/>
          <w:u w:val="single"/>
        </w:rPr>
        <w:t xml:space="preserve">to increase </w:t>
      </w:r>
      <w:r w:rsidRPr="002E566B">
        <w:rPr>
          <w:rFonts w:eastAsia="Yu Mincho"/>
          <w:b/>
          <w:u w:val="single"/>
        </w:rPr>
        <w:t xml:space="preserve">the probability that the </w:t>
      </w:r>
      <w:r w:rsidRPr="002E566B">
        <w:rPr>
          <w:rFonts w:eastAsia="Yu Mincho"/>
          <w:b/>
          <w:highlight w:val="green"/>
          <w:u w:val="single"/>
        </w:rPr>
        <w:t xml:space="preserve">future </w:t>
      </w:r>
      <w:r w:rsidRPr="002E566B">
        <w:rPr>
          <w:rFonts w:eastAsia="Yu Mincho"/>
          <w:b/>
          <w:u w:val="single"/>
        </w:rPr>
        <w:t xml:space="preserve">will contain </w:t>
      </w:r>
      <w:r w:rsidRPr="002E566B">
        <w:rPr>
          <w:rFonts w:eastAsia="Yu Mincho"/>
        </w:rPr>
        <w:t>a lot of</w:t>
      </w:r>
      <w:r w:rsidRPr="002E566B">
        <w:rPr>
          <w:rFonts w:eastAsia="Yu Mincho"/>
          <w:b/>
          <w:u w:val="single"/>
        </w:rPr>
        <w:t xml:space="preserve"> </w:t>
      </w:r>
      <w:r w:rsidRPr="002E566B">
        <w:rPr>
          <w:rFonts w:eastAsia="Yu Mincho"/>
          <w:b/>
          <w:highlight w:val="green"/>
          <w:u w:val="single"/>
        </w:rPr>
        <w:t xml:space="preserve">value. </w:t>
      </w:r>
      <w:r w:rsidRPr="002E566B">
        <w:rPr>
          <w:rFonts w:eastAsia="Yu Mincho"/>
        </w:rPr>
        <w:t>To do this, we must prevent any existential catastrophe.</w:t>
      </w:r>
    </w:p>
    <w:p w14:paraId="70E23DBA" w14:textId="77777777" w:rsidR="002068F4" w:rsidRPr="002E566B" w:rsidRDefault="002068F4" w:rsidP="002068F4">
      <w:pPr>
        <w:pStyle w:val="Heading4"/>
        <w:rPr>
          <w:rFonts w:cs="Calibri"/>
        </w:rPr>
      </w:pPr>
      <w:r w:rsidRPr="002E566B">
        <w:rPr>
          <w:rFonts w:cs="Calibri"/>
        </w:rPr>
        <w:t>2] Extinction isn’t tied to util – it’s a distinct phenomena which is offense under ANY fw</w:t>
      </w:r>
    </w:p>
    <w:p w14:paraId="3266FDE9" w14:textId="77777777" w:rsidR="002068F4" w:rsidRPr="002E566B" w:rsidRDefault="002068F4" w:rsidP="002068F4">
      <w:r w:rsidRPr="002E566B">
        <w:rPr>
          <w:rStyle w:val="Style13ptBold"/>
        </w:rPr>
        <w:t>Burke et al 16</w:t>
      </w:r>
      <w:r w:rsidRPr="002E566B">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34279881" w14:textId="77777777" w:rsidR="002068F4" w:rsidRPr="002E566B" w:rsidRDefault="002068F4" w:rsidP="002068F4">
      <w:pPr>
        <w:rPr>
          <w:szCs w:val="26"/>
          <w:u w:val="single"/>
        </w:rPr>
      </w:pPr>
      <w:r w:rsidRPr="002E566B">
        <w:rPr>
          <w:szCs w:val="26"/>
        </w:rPr>
        <w:t xml:space="preserve">8. </w:t>
      </w:r>
      <w:r w:rsidRPr="002E566B">
        <w:rPr>
          <w:szCs w:val="26"/>
          <w:u w:val="single"/>
        </w:rPr>
        <w:t>Global ethics must respond to mass extinction</w:t>
      </w:r>
      <w:r w:rsidRPr="002E566B">
        <w:rPr>
          <w:szCs w:val="26"/>
        </w:rPr>
        <w:t xml:space="preserve">. In late 2014, the Worldwide Fund for Nature reported a startling statistic: according to their global study, 52% of species had gone extinct between 1970 and 2010.60 This is not news: </w:t>
      </w:r>
      <w:r w:rsidRPr="002E566B">
        <w:rPr>
          <w:szCs w:val="26"/>
          <w:u w:val="single"/>
        </w:rPr>
        <w:t>for three decades, conservation biologists have been warning of a ‘sixth mass extinction’, which, by definition, could eliminate more than three quarters of currently existing life forms in just a few centuries</w:t>
      </w:r>
      <w:r w:rsidRPr="002E566B">
        <w:rPr>
          <w:szCs w:val="26"/>
        </w:rPr>
        <w:t xml:space="preserve">.61 In other words, </w:t>
      </w:r>
      <w:r w:rsidRPr="002E566B">
        <w:rPr>
          <w:szCs w:val="26"/>
          <w:u w:val="single"/>
        </w:rPr>
        <w:t xml:space="preserve">it could threaten the practical possibility of the survival of earthly life. </w:t>
      </w:r>
      <w:r w:rsidRPr="002E566B">
        <w:rPr>
          <w:szCs w:val="26"/>
          <w:highlight w:val="green"/>
          <w:u w:val="single"/>
        </w:rPr>
        <w:t>Mass extinction</w:t>
      </w:r>
      <w:r w:rsidRPr="002E566B">
        <w:rPr>
          <w:szCs w:val="26"/>
          <w:u w:val="single"/>
        </w:rPr>
        <w:t xml:space="preserve"> is not simply extinction (or death) writ large</w:t>
      </w:r>
      <w:r w:rsidRPr="002E566B">
        <w:rPr>
          <w:szCs w:val="26"/>
        </w:rPr>
        <w:t xml:space="preserve">: </w:t>
      </w:r>
      <w:r w:rsidRPr="002E566B">
        <w:rPr>
          <w:b/>
          <w:iCs/>
          <w:szCs w:val="26"/>
          <w:u w:val="single"/>
          <w:bdr w:val="single" w:sz="8" w:space="0" w:color="auto"/>
        </w:rPr>
        <w:t xml:space="preserve">it </w:t>
      </w:r>
      <w:r w:rsidRPr="002E566B">
        <w:rPr>
          <w:b/>
          <w:iCs/>
          <w:szCs w:val="26"/>
          <w:highlight w:val="green"/>
          <w:u w:val="single"/>
          <w:bdr w:val="single" w:sz="8" w:space="0" w:color="auto"/>
        </w:rPr>
        <w:t>is a qualitatively different</w:t>
      </w:r>
      <w:r w:rsidRPr="002E566B">
        <w:rPr>
          <w:b/>
          <w:iCs/>
          <w:szCs w:val="26"/>
          <w:u w:val="single"/>
          <w:bdr w:val="single" w:sz="8" w:space="0" w:color="auto"/>
        </w:rPr>
        <w:t xml:space="preserve"> </w:t>
      </w:r>
      <w:r w:rsidRPr="002E566B">
        <w:rPr>
          <w:b/>
          <w:iCs/>
          <w:szCs w:val="26"/>
          <w:highlight w:val="green"/>
          <w:u w:val="single"/>
          <w:bdr w:val="single" w:sz="8" w:space="0" w:color="auto"/>
        </w:rPr>
        <w:t>phenomena that demands its own ethical categories</w:t>
      </w:r>
      <w:r w:rsidRPr="002E566B">
        <w:rPr>
          <w:b/>
          <w:iCs/>
          <w:szCs w:val="26"/>
          <w:u w:val="single"/>
          <w:bdr w:val="single" w:sz="8" w:space="0" w:color="auto"/>
        </w:rPr>
        <w:t>.</w:t>
      </w:r>
      <w:r w:rsidRPr="002E566B">
        <w:rPr>
          <w:szCs w:val="26"/>
        </w:rPr>
        <w:t xml:space="preserve"> </w:t>
      </w:r>
      <w:r w:rsidRPr="002E566B">
        <w:rPr>
          <w:szCs w:val="26"/>
          <w:u w:val="single"/>
        </w:rPr>
        <w:t>It cannot be grasped by aggregating species extinctions,</w:t>
      </w:r>
      <w:r w:rsidRPr="002E566B">
        <w:rPr>
          <w:szCs w:val="26"/>
        </w:rPr>
        <w:t xml:space="preserve"> let alone the deaths of individual organisms. </w:t>
      </w:r>
      <w:r w:rsidRPr="002E566B">
        <w:rPr>
          <w:szCs w:val="26"/>
          <w:highlight w:val="green"/>
          <w:u w:val="single"/>
        </w:rPr>
        <w:t>Not only does it erase</w:t>
      </w:r>
      <w:r w:rsidRPr="002E566B">
        <w:rPr>
          <w:szCs w:val="26"/>
          <w:u w:val="single"/>
        </w:rPr>
        <w:t xml:space="preserve"> diverse, irreplaceable </w:t>
      </w:r>
      <w:r w:rsidRPr="002E566B">
        <w:rPr>
          <w:szCs w:val="26"/>
          <w:highlight w:val="green"/>
          <w:u w:val="single"/>
        </w:rPr>
        <w:t>life</w:t>
      </w:r>
      <w:r w:rsidRPr="002E566B">
        <w:rPr>
          <w:szCs w:val="26"/>
          <w:u w:val="single"/>
        </w:rPr>
        <w:t xml:space="preserve"> forms</w:t>
      </w:r>
      <w:r w:rsidRPr="002E566B">
        <w:rPr>
          <w:szCs w:val="26"/>
        </w:rPr>
        <w:t xml:space="preserve">, </w:t>
      </w:r>
      <w:r w:rsidRPr="002E566B">
        <w:rPr>
          <w:szCs w:val="26"/>
          <w:highlight w:val="green"/>
          <w:u w:val="single"/>
        </w:rPr>
        <w:t>their</w:t>
      </w:r>
      <w:r w:rsidRPr="002E566B">
        <w:rPr>
          <w:szCs w:val="26"/>
          <w:u w:val="single"/>
        </w:rPr>
        <w:t xml:space="preserve"> </w:t>
      </w:r>
      <w:r w:rsidRPr="002E566B">
        <w:rPr>
          <w:b/>
          <w:iCs/>
          <w:szCs w:val="26"/>
          <w:u w:val="single"/>
          <w:bdr w:val="single" w:sz="8" w:space="0" w:color="auto"/>
        </w:rPr>
        <w:t xml:space="preserve">unique </w:t>
      </w:r>
      <w:r w:rsidRPr="002E566B">
        <w:rPr>
          <w:b/>
          <w:iCs/>
          <w:szCs w:val="26"/>
          <w:highlight w:val="green"/>
          <w:u w:val="single"/>
          <w:bdr w:val="single" w:sz="8" w:space="0" w:color="auto"/>
        </w:rPr>
        <w:t>histories</w:t>
      </w:r>
      <w:r w:rsidRPr="002E566B">
        <w:rPr>
          <w:szCs w:val="26"/>
          <w:highlight w:val="green"/>
          <w:u w:val="single"/>
        </w:rPr>
        <w:t xml:space="preserve"> and</w:t>
      </w:r>
      <w:r w:rsidRPr="002E566B">
        <w:rPr>
          <w:szCs w:val="26"/>
          <w:u w:val="single"/>
        </w:rPr>
        <w:t xml:space="preserve"> </w:t>
      </w:r>
      <w:r w:rsidRPr="002E566B">
        <w:rPr>
          <w:b/>
          <w:iCs/>
          <w:szCs w:val="26"/>
          <w:u w:val="single"/>
          <w:bdr w:val="single" w:sz="8" w:space="0" w:color="auto"/>
        </w:rPr>
        <w:t xml:space="preserve">open-ended </w:t>
      </w:r>
      <w:r w:rsidRPr="002E566B">
        <w:rPr>
          <w:b/>
          <w:iCs/>
          <w:szCs w:val="26"/>
          <w:highlight w:val="green"/>
          <w:u w:val="single"/>
          <w:bdr w:val="single" w:sz="8" w:space="0" w:color="auto"/>
        </w:rPr>
        <w:t>possibilities</w:t>
      </w:r>
      <w:r w:rsidRPr="002E566B">
        <w:rPr>
          <w:szCs w:val="26"/>
          <w:highlight w:val="green"/>
          <w:u w:val="single"/>
        </w:rPr>
        <w:t xml:space="preserve">, but it </w:t>
      </w:r>
      <w:r w:rsidRPr="002E566B">
        <w:rPr>
          <w:b/>
          <w:iCs/>
          <w:szCs w:val="26"/>
          <w:highlight w:val="green"/>
          <w:u w:val="single"/>
          <w:bdr w:val="single" w:sz="8" w:space="0" w:color="auto"/>
        </w:rPr>
        <w:t>threatens the ontological conditions of</w:t>
      </w:r>
      <w:r w:rsidRPr="002E566B">
        <w:rPr>
          <w:b/>
          <w:iCs/>
          <w:szCs w:val="26"/>
          <w:u w:val="single"/>
          <w:bdr w:val="single" w:sz="8" w:space="0" w:color="auto"/>
        </w:rPr>
        <w:t xml:space="preserve"> Earthly </w:t>
      </w:r>
      <w:r w:rsidRPr="002E566B">
        <w:rPr>
          <w:b/>
          <w:iCs/>
          <w:szCs w:val="26"/>
          <w:highlight w:val="green"/>
          <w:u w:val="single"/>
          <w:bdr w:val="single" w:sz="8" w:space="0" w:color="auto"/>
        </w:rPr>
        <w:t>life</w:t>
      </w:r>
      <w:r w:rsidRPr="002E566B">
        <w:rPr>
          <w:szCs w:val="26"/>
          <w:u w:val="single"/>
        </w:rPr>
        <w:t>.</w:t>
      </w:r>
    </w:p>
    <w:p w14:paraId="106CD21D" w14:textId="77777777" w:rsidR="00386D90" w:rsidRDefault="002068F4" w:rsidP="002068F4">
      <w:pPr>
        <w:rPr>
          <w:szCs w:val="26"/>
          <w:u w:val="single"/>
        </w:rPr>
      </w:pPr>
      <w:r w:rsidRPr="002E566B">
        <w:rPr>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2E566B">
        <w:rPr>
          <w:szCs w:val="26"/>
          <w:u w:val="single"/>
        </w:rPr>
        <w:t>Cold-War era concepts such as ‘nuclear winter’ and ‘omnicide’ gesture towards harms massive in their scale and moral horror</w:t>
      </w:r>
      <w:r w:rsidRPr="002E566B">
        <w:rPr>
          <w:szCs w:val="26"/>
        </w:rPr>
        <w:t xml:space="preserve">. However, </w:t>
      </w:r>
      <w:r w:rsidRPr="002E566B">
        <w:rPr>
          <w:szCs w:val="26"/>
          <w:u w:val="single"/>
        </w:rPr>
        <w:t xml:space="preserve">they are asymptotic: </w:t>
      </w:r>
      <w:r w:rsidRPr="002E566B">
        <w:rPr>
          <w:szCs w:val="26"/>
          <w:highlight w:val="green"/>
          <w:u w:val="single"/>
        </w:rPr>
        <w:t>they imagine</w:t>
      </w:r>
      <w:r w:rsidRPr="002E566B">
        <w:rPr>
          <w:szCs w:val="26"/>
          <w:u w:val="single"/>
        </w:rPr>
        <w:t xml:space="preserve"> nightmares of </w:t>
      </w:r>
      <w:r w:rsidRPr="002E566B">
        <w:rPr>
          <w:szCs w:val="26"/>
          <w:highlight w:val="green"/>
          <w:u w:val="single"/>
        </w:rPr>
        <w:t>a</w:t>
      </w:r>
      <w:r w:rsidRPr="002E566B">
        <w:rPr>
          <w:szCs w:val="26"/>
          <w:u w:val="single"/>
        </w:rPr>
        <w:t xml:space="preserve"> severely </w:t>
      </w:r>
      <w:r w:rsidRPr="002E566B">
        <w:rPr>
          <w:szCs w:val="26"/>
          <w:highlight w:val="green"/>
          <w:u w:val="single"/>
        </w:rPr>
        <w:t>denuded planet</w:t>
      </w:r>
      <w:r w:rsidRPr="002E566B">
        <w:rPr>
          <w:szCs w:val="26"/>
          <w:u w:val="single"/>
        </w:rPr>
        <w:t xml:space="preserve">, yet they do </w:t>
      </w:r>
      <w:r w:rsidRPr="002E566B">
        <w:rPr>
          <w:szCs w:val="26"/>
          <w:highlight w:val="green"/>
          <w:u w:val="single"/>
        </w:rPr>
        <w:t>not</w:t>
      </w:r>
      <w:r w:rsidRPr="002E566B">
        <w:rPr>
          <w:szCs w:val="26"/>
          <w:u w:val="single"/>
        </w:rPr>
        <w:t xml:space="preserve"> contemplate </w:t>
      </w:r>
      <w:r w:rsidRPr="002E566B">
        <w:rPr>
          <w:szCs w:val="26"/>
          <w:highlight w:val="green"/>
          <w:u w:val="single"/>
        </w:rPr>
        <w:t xml:space="preserve">the </w:t>
      </w:r>
      <w:r w:rsidRPr="002E566B">
        <w:rPr>
          <w:b/>
          <w:iCs/>
          <w:szCs w:val="26"/>
          <w:highlight w:val="green"/>
          <w:u w:val="single"/>
          <w:bdr w:val="single" w:sz="8" w:space="0" w:color="auto"/>
        </w:rPr>
        <w:t>comprehensive negation</w:t>
      </w:r>
      <w:r w:rsidRPr="002E566B">
        <w:rPr>
          <w:szCs w:val="26"/>
          <w:u w:val="single"/>
        </w:rPr>
        <w:t xml:space="preserve"> that a </w:t>
      </w:r>
      <w:r w:rsidRPr="002E566B">
        <w:rPr>
          <w:szCs w:val="26"/>
          <w:highlight w:val="green"/>
          <w:u w:val="single"/>
        </w:rPr>
        <w:t>mass extinction</w:t>
      </w:r>
      <w:r w:rsidRPr="002E566B">
        <w:rPr>
          <w:szCs w:val="26"/>
          <w:u w:val="single"/>
        </w:rPr>
        <w:t xml:space="preserve"> event </w:t>
      </w:r>
      <w:r w:rsidRPr="002E566B">
        <w:rPr>
          <w:szCs w:val="26"/>
          <w:highlight w:val="green"/>
          <w:u w:val="single"/>
        </w:rPr>
        <w:t>entails</w:t>
      </w:r>
      <w:r w:rsidRPr="002E566B">
        <w:rPr>
          <w:szCs w:val="26"/>
          <w:u w:val="single"/>
        </w:rPr>
        <w:t>.</w:t>
      </w:r>
      <w:r w:rsidRPr="002E566B">
        <w:rPr>
          <w:szCs w:val="26"/>
        </w:rPr>
        <w:t xml:space="preserve"> In contemporary IR discourses, where it appears at all, extinction is treated as a problem of scientific management and biopolitical control aimed at securing existing human lifestyles.63 Once again, </w:t>
      </w:r>
      <w:r w:rsidRPr="002E566B">
        <w:rPr>
          <w:szCs w:val="26"/>
          <w:highlight w:val="green"/>
          <w:u w:val="single"/>
        </w:rPr>
        <w:t>this</w:t>
      </w:r>
      <w:r w:rsidRPr="002E566B">
        <w:rPr>
          <w:szCs w:val="26"/>
          <w:u w:val="single"/>
        </w:rPr>
        <w:t xml:space="preserve"> approach </w:t>
      </w:r>
      <w:r w:rsidRPr="002E566B">
        <w:rPr>
          <w:szCs w:val="26"/>
          <w:highlight w:val="green"/>
          <w:u w:val="single"/>
        </w:rPr>
        <w:t>fails to recognise the reality</w:t>
      </w:r>
      <w:r w:rsidRPr="002E566B">
        <w:rPr>
          <w:szCs w:val="26"/>
          <w:u w:val="single"/>
        </w:rPr>
        <w:t xml:space="preserve"> of extinction, </w:t>
      </w:r>
      <w:r w:rsidRPr="002E566B">
        <w:rPr>
          <w:szCs w:val="26"/>
          <w:highlight w:val="green"/>
          <w:u w:val="single"/>
        </w:rPr>
        <w:t xml:space="preserve">which is a </w:t>
      </w:r>
      <w:r w:rsidRPr="002E566B">
        <w:rPr>
          <w:b/>
          <w:iCs/>
          <w:szCs w:val="26"/>
          <w:highlight w:val="green"/>
          <w:u w:val="single"/>
          <w:bdr w:val="single" w:sz="8" w:space="0" w:color="auto"/>
        </w:rPr>
        <w:t>matter of being and nonbeing</w:t>
      </w:r>
      <w:r w:rsidRPr="002E566B">
        <w:rPr>
          <w:szCs w:val="26"/>
          <w:highlight w:val="green"/>
          <w:u w:val="single"/>
        </w:rPr>
        <w:t>, not one of life and death</w:t>
      </w:r>
    </w:p>
    <w:p w14:paraId="62FD1D33" w14:textId="77777777" w:rsidR="00386D90" w:rsidRDefault="00386D90" w:rsidP="002068F4">
      <w:pPr>
        <w:rPr>
          <w:szCs w:val="26"/>
          <w:u w:val="single"/>
        </w:rPr>
      </w:pPr>
    </w:p>
    <w:p w14:paraId="6E1263ED" w14:textId="39C5593C" w:rsidR="002068F4" w:rsidRPr="002E566B" w:rsidRDefault="002068F4" w:rsidP="002068F4">
      <w:pPr>
        <w:rPr>
          <w:szCs w:val="26"/>
          <w:u w:val="single"/>
        </w:rPr>
      </w:pPr>
      <w:r w:rsidRPr="002E566B">
        <w:rPr>
          <w:szCs w:val="26"/>
          <w:u w:val="single"/>
        </w:rPr>
        <w:t xml:space="preserve"> processes.</w:t>
      </w:r>
    </w:p>
    <w:p w14:paraId="52907DD9" w14:textId="77777777" w:rsidR="002068F4" w:rsidRPr="002E566B" w:rsidRDefault="002068F4" w:rsidP="002068F4">
      <w:r w:rsidRPr="002E566B">
        <w:rPr>
          <w:u w:val="single"/>
        </w:rPr>
        <w:t>Confronting the enormity of a possible mass extinction event requires a total overhaul of human perceptions of what is at stake in the disruption of the conditions of Earthly life. The question of what is ‘lost’ in extinction has</w:t>
      </w:r>
      <w:r w:rsidRPr="002E566B">
        <w:t xml:space="preserve">, since the inception of the concept of ‘conservation’, </w:t>
      </w:r>
      <w:r w:rsidRPr="002E566B">
        <w:rPr>
          <w:u w:val="single"/>
        </w:rPr>
        <w:t>been addressed in terms of financial cost</w:t>
      </w:r>
      <w:r w:rsidRPr="002E566B">
        <w:t xml:space="preserve"> and economic liabilities.64 Beyond reducing life to forms to capital, currencies and financial instruments, the dominant neoliberal political economy of conservation imposes a homogenising, Western secular worldview on a planetary phenomenon. </w:t>
      </w:r>
      <w:r w:rsidRPr="002E566B">
        <w:rPr>
          <w:u w:val="single"/>
        </w:rPr>
        <w:t xml:space="preserve">Yet the </w:t>
      </w:r>
      <w:r w:rsidRPr="002E566B">
        <w:rPr>
          <w:b/>
          <w:iCs/>
          <w:u w:val="single"/>
          <w:bdr w:val="single" w:sz="8" w:space="0" w:color="auto"/>
        </w:rPr>
        <w:t>enormity, complexity, and scale</w:t>
      </w:r>
      <w:r w:rsidRPr="002E566B">
        <w:rPr>
          <w:u w:val="single"/>
        </w:rPr>
        <w:t xml:space="preserve"> of mass extinction is so huge that humans need to </w:t>
      </w:r>
      <w:r w:rsidRPr="002E566B">
        <w:rPr>
          <w:b/>
          <w:iCs/>
          <w:u w:val="single"/>
          <w:bdr w:val="single" w:sz="8" w:space="0" w:color="auto"/>
        </w:rPr>
        <w:t>draw on every possible resource in order to find ways of responding</w:t>
      </w:r>
      <w:r w:rsidRPr="002E566B">
        <w:rPr>
          <w:u w:val="single"/>
        </w:rPr>
        <w:t>.</w:t>
      </w:r>
      <w:r w:rsidRPr="002E566B">
        <w:t xml:space="preserve"> This means that they need to mobilise multiple worldviews and lifeways – including those emerging from indigenous and marginalised cosmologies. Above all, </w:t>
      </w:r>
      <w:r w:rsidRPr="002E566B">
        <w:rPr>
          <w:u w:val="single"/>
        </w:rPr>
        <w:t xml:space="preserve">it is crucial and urgent to realise that extinction is a </w:t>
      </w:r>
      <w:r w:rsidRPr="002E566B">
        <w:rPr>
          <w:b/>
          <w:iCs/>
          <w:u w:val="single"/>
          <w:bdr w:val="single" w:sz="8" w:space="0" w:color="auto"/>
        </w:rPr>
        <w:t>matter of global ethics</w:t>
      </w:r>
      <w:r w:rsidRPr="002E566B">
        <w:t xml:space="preserve">. </w:t>
      </w:r>
      <w:r w:rsidRPr="002E566B">
        <w:rPr>
          <w:u w:val="single"/>
        </w:rPr>
        <w:t>It is not simply an issue of management or security, or even of particular visions of the good life</w:t>
      </w:r>
      <w:r w:rsidRPr="002E566B">
        <w:t xml:space="preserve">. </w:t>
      </w:r>
      <w:r w:rsidRPr="002E566B">
        <w:rPr>
          <w:u w:val="single"/>
        </w:rPr>
        <w:t>Instead, it is about staking a claim as to the goodness of life itself. If it does not fit within the existing parameters of global ethics, then it is these boundaries that need to change</w:t>
      </w:r>
      <w:r w:rsidRPr="002E566B">
        <w:t>.</w:t>
      </w:r>
    </w:p>
    <w:p w14:paraId="0C38C653" w14:textId="77777777" w:rsidR="002068F4" w:rsidRPr="002E566B" w:rsidRDefault="002068F4" w:rsidP="002068F4">
      <w:pPr>
        <w:rPr>
          <w:szCs w:val="16"/>
        </w:rPr>
      </w:pPr>
      <w:r w:rsidRPr="002E566B">
        <w:rPr>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791D257B" w14:textId="77777777" w:rsidR="002068F4" w:rsidRPr="002E566B" w:rsidRDefault="002068F4" w:rsidP="002068F4">
      <w:pPr>
        <w:rPr>
          <w:u w:val="single"/>
        </w:rPr>
      </w:pPr>
      <w:r w:rsidRPr="002E566B">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2E566B">
        <w:rPr>
          <w:u w:val="single"/>
        </w:rPr>
        <w:t>we can and should reframe it as authors like Karen Barad</w:t>
      </w:r>
      <w:r w:rsidRPr="002E566B">
        <w:t xml:space="preserve">67 and Donna Haraway68 have done. To them and many others, </w:t>
      </w:r>
      <w:r w:rsidRPr="002E566B">
        <w:rPr>
          <w:u w:val="single"/>
        </w:rPr>
        <w:t>‘entanglement’ is a radical, indeed fundamental condition of being-with,</w:t>
      </w:r>
      <w:r w:rsidRPr="002E566B">
        <w:t xml:space="preserve"> or, as Jean-Luc Nancy puts it, ‘being singular plural’.69 </w:t>
      </w:r>
      <w:r w:rsidRPr="002E566B">
        <w:rPr>
          <w:u w:val="single"/>
        </w:rPr>
        <w:t xml:space="preserve">This means that no being is truly autonomous or separate, whether at the scale of international politics or of quantum physics. </w:t>
      </w:r>
      <w:r w:rsidRPr="002E566B">
        <w:t xml:space="preserve">World itself is singular plural: what humans tend to refer to as ‘the’ world is actually a multiplicity of worlds at various scales that intersect, overlap, conflict, emerge as they surge across the Earth. </w:t>
      </w:r>
      <w:r w:rsidRPr="002E566B">
        <w:rPr>
          <w:u w:val="single"/>
        </w:rPr>
        <w:t>World emerges from the poetics of existence, the collision of energy and matter, the tumult of agencies, the fusion and diffusion of bonds.</w:t>
      </w:r>
    </w:p>
    <w:p w14:paraId="6E33DCE3" w14:textId="77777777" w:rsidR="002068F4" w:rsidRPr="002E566B" w:rsidRDefault="002068F4" w:rsidP="002068F4">
      <w:pPr>
        <w:rPr>
          <w:b/>
          <w:iCs/>
          <w:szCs w:val="26"/>
          <w:u w:val="single"/>
          <w:bdr w:val="single" w:sz="8" w:space="0" w:color="auto"/>
        </w:rPr>
      </w:pPr>
      <w:r w:rsidRPr="002E566B">
        <w:rPr>
          <w:szCs w:val="26"/>
          <w:highlight w:val="green"/>
          <w:u w:val="single"/>
        </w:rPr>
        <w:t>Worlds erupt from</w:t>
      </w:r>
      <w:r w:rsidRPr="002E566B">
        <w:rPr>
          <w:szCs w:val="26"/>
          <w:u w:val="single"/>
        </w:rPr>
        <w:t xml:space="preserve">, and consist in, </w:t>
      </w:r>
      <w:r w:rsidRPr="002E566B">
        <w:rPr>
          <w:szCs w:val="26"/>
          <w:highlight w:val="green"/>
          <w:u w:val="single"/>
        </w:rPr>
        <w:t xml:space="preserve">the intersection of </w:t>
      </w:r>
      <w:r w:rsidRPr="002E566B">
        <w:rPr>
          <w:b/>
          <w:iCs/>
          <w:szCs w:val="26"/>
          <w:highlight w:val="green"/>
          <w:u w:val="single"/>
          <w:bdr w:val="single" w:sz="8" w:space="0" w:color="auto"/>
        </w:rPr>
        <w:t>diverse forms of being</w:t>
      </w:r>
      <w:r w:rsidRPr="002E566B">
        <w:rPr>
          <w:szCs w:val="26"/>
        </w:rPr>
        <w:t xml:space="preserve"> – material and intangible, organic and inorganic, ‘living’ and ‘nonliving’. </w:t>
      </w:r>
      <w:r w:rsidRPr="002E566B">
        <w:rPr>
          <w:szCs w:val="26"/>
          <w:u w:val="single"/>
        </w:rPr>
        <w:t>Because of the tumultuousness of the Earth with which they are entangled,</w:t>
      </w:r>
      <w:r w:rsidRPr="002E566B">
        <w:rPr>
          <w:szCs w:val="26"/>
        </w:rPr>
        <w:t xml:space="preserve"> ‘</w:t>
      </w:r>
      <w:r w:rsidRPr="002E566B">
        <w:rPr>
          <w:b/>
          <w:iCs/>
          <w:szCs w:val="26"/>
          <w:u w:val="single"/>
          <w:bdr w:val="single" w:sz="8" w:space="0" w:color="auto"/>
        </w:rPr>
        <w:t>worlds’ are not static, rigid or permanent. They are permeable and fluid</w:t>
      </w:r>
      <w:r w:rsidRPr="002E566B">
        <w:rPr>
          <w:szCs w:val="26"/>
        </w:rPr>
        <w:t xml:space="preserve">. </w:t>
      </w:r>
      <w:r w:rsidRPr="002E566B">
        <w:rPr>
          <w:szCs w:val="26"/>
          <w:u w:val="single"/>
        </w:rPr>
        <w:t xml:space="preserve">They can be </w:t>
      </w:r>
      <w:r w:rsidRPr="002E566B">
        <w:rPr>
          <w:b/>
          <w:iCs/>
          <w:szCs w:val="26"/>
          <w:u w:val="single"/>
          <w:bdr w:val="single" w:sz="8" w:space="0" w:color="auto"/>
        </w:rPr>
        <w:t>created</w:t>
      </w:r>
      <w:r w:rsidRPr="002E566B">
        <w:rPr>
          <w:szCs w:val="26"/>
          <w:u w:val="single"/>
        </w:rPr>
        <w:t xml:space="preserve">, </w:t>
      </w:r>
      <w:r w:rsidRPr="002E566B">
        <w:rPr>
          <w:b/>
          <w:iCs/>
          <w:szCs w:val="26"/>
          <w:u w:val="single"/>
          <w:bdr w:val="single" w:sz="8" w:space="0" w:color="auto"/>
        </w:rPr>
        <w:t>modified</w:t>
      </w:r>
      <w:r w:rsidRPr="002E566B">
        <w:rPr>
          <w:szCs w:val="26"/>
        </w:rPr>
        <w:t xml:space="preserve"> </w:t>
      </w:r>
      <w:r w:rsidRPr="002E566B">
        <w:rPr>
          <w:szCs w:val="26"/>
          <w:u w:val="single"/>
        </w:rPr>
        <w:t xml:space="preserve">– and, of course, destroyed. </w:t>
      </w:r>
      <w:r w:rsidRPr="002E566B">
        <w:rPr>
          <w:szCs w:val="26"/>
          <w:highlight w:val="green"/>
          <w:u w:val="single"/>
        </w:rPr>
        <w:t>Concepts of violence</w:t>
      </w:r>
      <w:r w:rsidRPr="002E566B">
        <w:rPr>
          <w:szCs w:val="26"/>
          <w:u w:val="single"/>
        </w:rPr>
        <w:t xml:space="preserve">, harm and (in)security </w:t>
      </w:r>
      <w:r w:rsidRPr="002E566B">
        <w:rPr>
          <w:szCs w:val="26"/>
          <w:highlight w:val="green"/>
          <w:u w:val="single"/>
        </w:rPr>
        <w:t>that focus only on humans ignore</w:t>
      </w:r>
      <w:r w:rsidRPr="002E566B">
        <w:rPr>
          <w:szCs w:val="26"/>
          <w:u w:val="single"/>
        </w:rPr>
        <w:t xml:space="preserve"> at their peril </w:t>
      </w:r>
      <w:r w:rsidRPr="002E566B">
        <w:rPr>
          <w:szCs w:val="26"/>
          <w:highlight w:val="green"/>
          <w:u w:val="single"/>
        </w:rPr>
        <w:t>the destruction</w:t>
      </w:r>
      <w:r w:rsidRPr="002E566B">
        <w:rPr>
          <w:szCs w:val="26"/>
          <w:u w:val="single"/>
        </w:rPr>
        <w:t xml:space="preserve"> and severance of worlds,</w:t>
      </w:r>
      <w:r w:rsidRPr="002E566B">
        <w:rPr>
          <w:szCs w:val="26"/>
        </w:rPr>
        <w:t xml:space="preserve">70 </w:t>
      </w:r>
      <w:r w:rsidRPr="002E566B">
        <w:rPr>
          <w:b/>
          <w:iCs/>
          <w:szCs w:val="26"/>
          <w:highlight w:val="green"/>
          <w:u w:val="single"/>
          <w:bdr w:val="single" w:sz="8" w:space="0" w:color="auto"/>
        </w:rPr>
        <w:t>which undermines the conditions of plurality that enables life</w:t>
      </w:r>
      <w:r w:rsidRPr="002E566B">
        <w:rPr>
          <w:b/>
          <w:iCs/>
          <w:szCs w:val="26"/>
          <w:u w:val="single"/>
          <w:bdr w:val="single" w:sz="8" w:space="0" w:color="auto"/>
        </w:rPr>
        <w:t xml:space="preserve"> on Earth </w:t>
      </w:r>
      <w:r w:rsidRPr="002E566B">
        <w:rPr>
          <w:b/>
          <w:iCs/>
          <w:szCs w:val="26"/>
          <w:highlight w:val="green"/>
          <w:u w:val="single"/>
          <w:bdr w:val="single" w:sz="8" w:space="0" w:color="auto"/>
        </w:rPr>
        <w:t>to thrive</w:t>
      </w:r>
      <w:r w:rsidRPr="002E566B">
        <w:rPr>
          <w:b/>
          <w:iCs/>
          <w:szCs w:val="26"/>
          <w:u w:val="single"/>
          <w:bdr w:val="single" w:sz="8" w:space="0" w:color="auto"/>
        </w:rPr>
        <w:t>.</w:t>
      </w:r>
    </w:p>
    <w:p w14:paraId="56ADDE62" w14:textId="77777777" w:rsidR="002068F4" w:rsidRDefault="002068F4" w:rsidP="002068F4"/>
    <w:p w14:paraId="2CECC1FA" w14:textId="069EAB82" w:rsidR="002068F4" w:rsidRDefault="003A513E" w:rsidP="003A513E">
      <w:pPr>
        <w:pStyle w:val="Heading2"/>
      </w:pPr>
      <w:r>
        <w:t>UV</w:t>
      </w:r>
    </w:p>
    <w:p w14:paraId="10264F51" w14:textId="28BD9149" w:rsidR="003A513E" w:rsidRDefault="003A513E" w:rsidP="003A513E"/>
    <w:p w14:paraId="15E61C7A" w14:textId="77777777" w:rsidR="003A513E" w:rsidRPr="00211E1C" w:rsidRDefault="003A513E" w:rsidP="003A513E">
      <w:pPr>
        <w:pStyle w:val="Heading4"/>
        <w:rPr>
          <w:rFonts w:asciiTheme="majorHAnsi" w:hAnsiTheme="majorHAnsi" w:cstheme="majorHAnsi"/>
        </w:rPr>
      </w:pPr>
      <w:r w:rsidRPr="00211E1C">
        <w:rPr>
          <w:rFonts w:asciiTheme="majorHAnsi" w:hAnsiTheme="majorHAnsi" w:cstheme="majorHAnsi"/>
        </w:rPr>
        <w:t>Capitalism is self-correcting and sustainable – war and environmental destruction are not profitable and innovation solves their impacts</w:t>
      </w:r>
    </w:p>
    <w:p w14:paraId="37DF4116" w14:textId="77777777" w:rsidR="003A513E" w:rsidRPr="00211E1C" w:rsidRDefault="003A513E" w:rsidP="003A513E">
      <w:pPr>
        <w:rPr>
          <w:rFonts w:asciiTheme="majorHAnsi" w:eastAsia="Calibri" w:hAnsiTheme="majorHAnsi" w:cstheme="majorHAnsi"/>
          <w:sz w:val="16"/>
        </w:rPr>
      </w:pPr>
      <w:r w:rsidRPr="00211E1C">
        <w:rPr>
          <w:rStyle w:val="Style13ptBold"/>
          <w:rFonts w:asciiTheme="majorHAnsi" w:hAnsiTheme="majorHAnsi" w:cstheme="majorHAnsi"/>
        </w:rPr>
        <w:t>Kaletsky ’11</w:t>
      </w:r>
      <w:r w:rsidRPr="00211E1C">
        <w:rPr>
          <w:rFonts w:asciiTheme="majorHAnsi" w:eastAsia="Calibri" w:hAnsiTheme="majorHAnsi" w:cstheme="majorHAnsi"/>
          <w:sz w:val="16"/>
        </w:rPr>
        <w:t xml:space="preserve"> (Anatole, editor-at-large of </w:t>
      </w:r>
      <w:r w:rsidRPr="00211E1C">
        <w:rPr>
          <w:rFonts w:asciiTheme="majorHAnsi" w:eastAsia="Calibri" w:hAnsiTheme="majorHAnsi" w:cstheme="majorHAnsi"/>
          <w:i/>
          <w:sz w:val="16"/>
        </w:rPr>
        <w:t>The Times</w:t>
      </w:r>
      <w:r w:rsidRPr="00211E1C">
        <w:rPr>
          <w:rFonts w:asciiTheme="majorHAnsi" w:eastAsia="Calibri" w:hAnsiTheme="majorHAnsi" w:cstheme="majorHAnsi"/>
          <w:sz w:val="16"/>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w:t>
      </w:r>
      <w:r w:rsidRPr="00211E1C">
        <w:rPr>
          <w:rFonts w:asciiTheme="majorHAnsi" w:hAnsiTheme="majorHAnsi" w:cstheme="majorHAnsi"/>
          <w:sz w:val="16"/>
        </w:rPr>
        <w:t>ch in economics, Capitalism 4.0: The Birth of a New Economy in the Aftermath of Crisis, p. 19-21)</w:t>
      </w:r>
    </w:p>
    <w:p w14:paraId="0AD0B323" w14:textId="77777777" w:rsidR="003A513E" w:rsidRPr="00211E1C" w:rsidRDefault="003A513E" w:rsidP="003A513E">
      <w:pPr>
        <w:rPr>
          <w:rFonts w:asciiTheme="majorHAnsi" w:hAnsiTheme="majorHAnsi" w:cstheme="majorHAnsi"/>
          <w:sz w:val="16"/>
        </w:rPr>
      </w:pPr>
      <w:r w:rsidRPr="00211E1C">
        <w:rPr>
          <w:rFonts w:asciiTheme="majorHAnsi" w:hAnsiTheme="majorHAnsi" w:cstheme="majorHAnsi"/>
          <w:sz w:val="16"/>
        </w:rPr>
        <w:t xml:space="preserve">Democratic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Style w:val="Emphasis"/>
          <w:rFonts w:asciiTheme="majorHAnsi" w:hAnsiTheme="majorHAnsi" w:cstheme="majorHAnsi"/>
          <w:highlight w:val="green"/>
        </w:rPr>
        <w:t>is</w:t>
      </w:r>
      <w:r w:rsidRPr="00211E1C">
        <w:rPr>
          <w:rStyle w:val="Emphasis"/>
          <w:rFonts w:asciiTheme="majorHAnsi" w:hAnsiTheme="majorHAnsi" w:cstheme="majorHAnsi"/>
        </w:rPr>
        <w:t xml:space="preserve"> a system </w:t>
      </w:r>
      <w:r w:rsidRPr="00211E1C">
        <w:rPr>
          <w:rStyle w:val="Emphasis"/>
          <w:rFonts w:asciiTheme="majorHAnsi" w:hAnsiTheme="majorHAnsi" w:cstheme="majorHAnsi"/>
          <w:highlight w:val="green"/>
        </w:rPr>
        <w:t>built for survival.</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It</w:t>
      </w:r>
      <w:r w:rsidRPr="00211E1C">
        <w:rPr>
          <w:rStyle w:val="Emphasis"/>
          <w:rFonts w:asciiTheme="majorHAnsi" w:hAnsiTheme="majorHAnsi" w:cstheme="majorHAnsi"/>
        </w:rPr>
        <w:t xml:space="preserve"> has </w:t>
      </w:r>
      <w:r w:rsidRPr="00211E1C">
        <w:rPr>
          <w:rStyle w:val="Emphasis"/>
          <w:rFonts w:asciiTheme="majorHAnsi" w:hAnsiTheme="majorHAnsi" w:cstheme="majorHAnsi"/>
          <w:highlight w:val="green"/>
        </w:rPr>
        <w:t>adapted successfully to shocks</w:t>
      </w:r>
      <w:r w:rsidRPr="00211E1C">
        <w:rPr>
          <w:rStyle w:val="Emphasis"/>
          <w:rFonts w:asciiTheme="majorHAnsi" w:hAnsiTheme="majorHAnsi" w:cstheme="majorHAnsi"/>
        </w:rPr>
        <w:t xml:space="preserve"> of every kind, to </w:t>
      </w:r>
      <w:r w:rsidRPr="00211E1C">
        <w:rPr>
          <w:rStyle w:val="Emphasis"/>
          <w:rFonts w:asciiTheme="majorHAnsi" w:hAnsiTheme="majorHAnsi" w:cstheme="majorHAnsi"/>
          <w:highlight w:val="green"/>
        </w:rPr>
        <w:t>upheavals in tec</w:t>
      </w:r>
      <w:r w:rsidRPr="00211E1C">
        <w:rPr>
          <w:rStyle w:val="Emphasis"/>
          <w:rFonts w:asciiTheme="majorHAnsi" w:hAnsiTheme="majorHAnsi" w:cstheme="majorHAnsi"/>
        </w:rPr>
        <w:t xml:space="preserve">hnology </w:t>
      </w:r>
      <w:r w:rsidRPr="00211E1C">
        <w:rPr>
          <w:rStyle w:val="Emphasis"/>
          <w:rFonts w:asciiTheme="majorHAnsi" w:hAnsiTheme="majorHAnsi" w:cstheme="majorHAnsi"/>
          <w:highlight w:val="green"/>
        </w:rPr>
        <w:t>and economics</w:t>
      </w:r>
      <w:r w:rsidRPr="00211E1C">
        <w:rPr>
          <w:rStyle w:val="Emphasis"/>
          <w:rFonts w:asciiTheme="majorHAnsi" w:hAnsiTheme="majorHAnsi" w:cstheme="majorHAnsi"/>
        </w:rPr>
        <w:t xml:space="preserve">, to political revolutions and world wars.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Fonts w:asciiTheme="majorHAnsi" w:hAnsiTheme="majorHAnsi" w:cstheme="majorHAnsi"/>
          <w:sz w:val="16"/>
        </w:rPr>
        <w:t xml:space="preserve">has been able to do this because, unlike communism or socialism or feudalism, it </w:t>
      </w:r>
      <w:r w:rsidRPr="00211E1C">
        <w:rPr>
          <w:rStyle w:val="Emphasis"/>
          <w:rFonts w:asciiTheme="majorHAnsi" w:hAnsiTheme="majorHAnsi" w:cstheme="majorHAnsi"/>
        </w:rPr>
        <w:t>h</w:t>
      </w:r>
      <w:r w:rsidRPr="00211E1C">
        <w:rPr>
          <w:rStyle w:val="Emphasis"/>
          <w:rFonts w:asciiTheme="majorHAnsi" w:hAnsiTheme="majorHAnsi" w:cstheme="majorHAnsi"/>
          <w:highlight w:val="green"/>
        </w:rPr>
        <w:t>as an inner dynamic akin to a living thing</w:t>
      </w:r>
      <w:r w:rsidRPr="00211E1C">
        <w:rPr>
          <w:rStyle w:val="Emphasis"/>
          <w:rFonts w:asciiTheme="majorHAnsi" w:hAnsiTheme="majorHAnsi" w:cstheme="majorHAnsi"/>
        </w:rPr>
        <w:t>. It can adapt and refine itself in response to the changing environment.</w:t>
      </w:r>
      <w:r w:rsidRPr="00211E1C">
        <w:rPr>
          <w:rFonts w:asciiTheme="majorHAnsi" w:hAnsiTheme="majorHAnsi" w:cstheme="maj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Style w:val="Emphasis"/>
          <w:rFonts w:asciiTheme="majorHAnsi" w:hAnsiTheme="majorHAnsi" w:cstheme="majorHAnsi"/>
          <w:highlight w:val="green"/>
        </w:rPr>
        <w:t>The self-correcting mechanisms</w:t>
      </w:r>
      <w:r w:rsidRPr="00211E1C">
        <w:rPr>
          <w:rStyle w:val="Emphasis"/>
          <w:rFonts w:asciiTheme="majorHAnsi" w:hAnsiTheme="majorHAnsi" w:cstheme="majorHAnsi"/>
        </w:rPr>
        <w:t xml:space="preserve"> that market economies and democratic societies </w:t>
      </w:r>
      <w:r w:rsidRPr="00211E1C">
        <w:rPr>
          <w:rStyle w:val="Emphasis"/>
          <w:rFonts w:asciiTheme="majorHAnsi" w:hAnsiTheme="majorHAnsi" w:cstheme="majorHAnsi"/>
          <w:highlight w:val="green"/>
        </w:rPr>
        <w:t>have evolved over several centuries</w:t>
      </w:r>
      <w:r w:rsidRPr="00211E1C">
        <w:rPr>
          <w:rStyle w:val="Emphasis"/>
          <w:rFonts w:asciiTheme="majorHAnsi" w:hAnsiTheme="majorHAnsi" w:cstheme="majorHAnsi"/>
        </w:rPr>
        <w:t xml:space="preserve"> were either forgotten or assumed defunct.</w:t>
      </w:r>
      <w:r w:rsidRPr="00211E1C">
        <w:rPr>
          <w:rFonts w:asciiTheme="majorHAnsi" w:hAnsiTheme="majorHAnsi" w:cstheme="majorHAnsi"/>
          <w:sz w:val="16"/>
        </w:rPr>
        <w:t xml:space="preserve"> The language of biology has been applied to politics and economics, but rarely to the way they interact.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capitalism’s</w:t>
      </w:r>
      <w:r w:rsidRPr="00211E1C">
        <w:rPr>
          <w:rStyle w:val="Emphasis"/>
          <w:rFonts w:asciiTheme="majorHAnsi" w:hAnsiTheme="majorHAnsi" w:cstheme="majorHAnsi"/>
        </w:rPr>
        <w:t xml:space="preserve"> equivalent of the biological survival instinct is a </w:t>
      </w:r>
      <w:r w:rsidRPr="00211E1C">
        <w:rPr>
          <w:rStyle w:val="Emphasis"/>
          <w:rFonts w:asciiTheme="majorHAnsi" w:hAnsiTheme="majorHAnsi" w:cstheme="majorHAnsi"/>
          <w:highlight w:val="green"/>
        </w:rPr>
        <w:t>built-in capacity for solving</w:t>
      </w:r>
      <w:r w:rsidRPr="00211E1C">
        <w:rPr>
          <w:rStyle w:val="Emphasis"/>
          <w:rFonts w:asciiTheme="majorHAnsi" w:hAnsiTheme="majorHAnsi" w:cstheme="majorHAnsi"/>
        </w:rPr>
        <w:t xml:space="preserve"> social </w:t>
      </w:r>
      <w:r w:rsidRPr="00211E1C">
        <w:rPr>
          <w:rStyle w:val="Emphasis"/>
          <w:rFonts w:asciiTheme="majorHAnsi" w:hAnsiTheme="majorHAnsi" w:cstheme="majorHAnsi"/>
          <w:highlight w:val="green"/>
        </w:rPr>
        <w:t>problem</w:t>
      </w:r>
      <w:r w:rsidRPr="00211E1C">
        <w:rPr>
          <w:rStyle w:val="Emphasis"/>
          <w:rFonts w:asciiTheme="majorHAnsi" w:hAnsiTheme="majorHAnsi" w:cstheme="majorHAnsi"/>
        </w:rPr>
        <w:t xml:space="preserve">s and meeting material needs. This capacity </w:t>
      </w:r>
      <w:r w:rsidRPr="00211E1C">
        <w:rPr>
          <w:rStyle w:val="Emphasis"/>
          <w:rFonts w:asciiTheme="majorHAnsi" w:hAnsiTheme="majorHAnsi" w:cstheme="majorHAnsi"/>
          <w:highlight w:val="green"/>
        </w:rPr>
        <w:t>stems from the principle of competition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which drives</w:t>
      </w:r>
      <w:r w:rsidRPr="00211E1C">
        <w:rPr>
          <w:rStyle w:val="Emphasis"/>
          <w:rFonts w:asciiTheme="majorHAnsi" w:hAnsiTheme="majorHAnsi" w:cstheme="majorHAnsi"/>
        </w:rPr>
        <w:t xml:space="preserve"> both democratic </w:t>
      </w:r>
      <w:r w:rsidRPr="00211E1C">
        <w:rPr>
          <w:rStyle w:val="Emphasis"/>
          <w:rFonts w:asciiTheme="majorHAnsi" w:hAnsiTheme="majorHAnsi" w:cstheme="majorHAnsi"/>
          <w:highlight w:val="green"/>
        </w:rPr>
        <w:t>politics and</w:t>
      </w:r>
      <w:r w:rsidRPr="00211E1C">
        <w:rPr>
          <w:rStyle w:val="Emphasis"/>
          <w:rFonts w:asciiTheme="majorHAnsi" w:hAnsiTheme="majorHAnsi" w:cstheme="majorHAnsi"/>
        </w:rPr>
        <w:t xml:space="preserve"> capitalist </w:t>
      </w:r>
      <w:r w:rsidRPr="00211E1C">
        <w:rPr>
          <w:rStyle w:val="Emphasis"/>
          <w:rFonts w:asciiTheme="majorHAnsi" w:hAnsiTheme="majorHAnsi" w:cstheme="majorHAnsi"/>
          <w:highlight w:val="green"/>
        </w:rPr>
        <w:t>markets.</w:t>
      </w:r>
      <w:r w:rsidRPr="00211E1C">
        <w:rPr>
          <w:rStyle w:val="Emphasis"/>
          <w:rFonts w:asciiTheme="majorHAnsi" w:hAnsiTheme="majorHAnsi" w:cstheme="majorHAnsi"/>
        </w:rPr>
        <w:t xml:space="preserve"> Because </w:t>
      </w:r>
      <w:r w:rsidRPr="00211E1C">
        <w:rPr>
          <w:rStyle w:val="Emphasis"/>
          <w:rFonts w:asciiTheme="majorHAnsi" w:hAnsiTheme="majorHAnsi" w:cstheme="majorHAnsi"/>
          <w:highlight w:val="green"/>
        </w:rPr>
        <w:t>market forces generally reward</w:t>
      </w:r>
      <w:r w:rsidRPr="00211E1C">
        <w:rPr>
          <w:rStyle w:val="Emphasis"/>
          <w:rFonts w:asciiTheme="majorHAnsi" w:hAnsiTheme="majorHAnsi" w:cstheme="majorHAnsi"/>
        </w:rPr>
        <w:t xml:space="preserve"> the creation of </w:t>
      </w:r>
      <w:r w:rsidRPr="00211E1C">
        <w:rPr>
          <w:rStyle w:val="Emphasis"/>
          <w:rFonts w:asciiTheme="majorHAnsi" w:hAnsiTheme="majorHAnsi" w:cstheme="majorHAnsi"/>
          <w:highlight w:val="green"/>
        </w:rPr>
        <w:t>wealth</w:t>
      </w:r>
      <w:r w:rsidRPr="00211E1C">
        <w:rPr>
          <w:rStyle w:val="Emphasis"/>
          <w:rFonts w:asciiTheme="majorHAnsi" w:hAnsiTheme="majorHAnsi" w:cstheme="majorHAnsi"/>
        </w:rPr>
        <w:t xml:space="preserve"> rather than its destruction, </w:t>
      </w:r>
      <w:r w:rsidRPr="00211E1C">
        <w:rPr>
          <w:rStyle w:val="Emphasis"/>
          <w:rFonts w:asciiTheme="majorHAnsi" w:hAnsiTheme="majorHAnsi" w:cstheme="majorHAnsi"/>
          <w:highlight w:val="green"/>
        </w:rPr>
        <w:t>they direct the</w:t>
      </w:r>
      <w:r w:rsidRPr="00211E1C">
        <w:rPr>
          <w:rStyle w:val="Emphasis"/>
          <w:rFonts w:asciiTheme="majorHAnsi" w:hAnsiTheme="majorHAnsi" w:cstheme="majorHAnsi"/>
        </w:rPr>
        <w:t xml:space="preserve"> independent </w:t>
      </w:r>
      <w:r w:rsidRPr="00211E1C">
        <w:rPr>
          <w:rStyle w:val="Emphasis"/>
          <w:rFonts w:asciiTheme="majorHAnsi" w:hAnsiTheme="majorHAnsi" w:cstheme="majorHAnsi"/>
          <w:highlight w:val="green"/>
        </w:rPr>
        <w:t>efforts and ambitions of millions</w:t>
      </w:r>
      <w:r w:rsidRPr="00211E1C">
        <w:rPr>
          <w:rStyle w:val="Emphasis"/>
          <w:rFonts w:asciiTheme="majorHAnsi" w:hAnsiTheme="majorHAnsi" w:cstheme="majorHAnsi"/>
        </w:rPr>
        <w:t xml:space="preserve"> of individuals </w:t>
      </w:r>
      <w:r w:rsidRPr="00211E1C">
        <w:rPr>
          <w:rStyle w:val="Emphasis"/>
          <w:rFonts w:asciiTheme="majorHAnsi" w:hAnsiTheme="majorHAnsi" w:cstheme="majorHAnsi"/>
          <w:highlight w:val="green"/>
        </w:rPr>
        <w:t>toward</w:t>
      </w:r>
      <w:r w:rsidRPr="00211E1C">
        <w:rPr>
          <w:rStyle w:val="Emphasis"/>
          <w:rFonts w:asciiTheme="majorHAnsi" w:hAnsiTheme="majorHAnsi" w:cstheme="majorHAnsi"/>
        </w:rPr>
        <w:t xml:space="preserve"> satisfying </w:t>
      </w:r>
      <w:r w:rsidRPr="00211E1C">
        <w:rPr>
          <w:rStyle w:val="Emphasis"/>
          <w:rFonts w:asciiTheme="majorHAnsi" w:hAnsiTheme="majorHAnsi" w:cstheme="majorHAnsi"/>
          <w:highlight w:val="green"/>
        </w:rPr>
        <w:t>material demands</w:t>
      </w:r>
      <w:r w:rsidRPr="00211E1C">
        <w:rPr>
          <w:rStyle w:val="Emphasis"/>
          <w:rFonts w:asciiTheme="majorHAnsi" w:hAnsiTheme="majorHAnsi" w:cstheme="majorHAnsi"/>
        </w:rPr>
        <w:t>, even if these demands sometimes create unwelcome by-products.</w:t>
      </w:r>
      <w:r w:rsidRPr="00211E1C">
        <w:rPr>
          <w:rFonts w:asciiTheme="majorHAnsi" w:hAnsiTheme="majorHAnsi" w:cstheme="majorHAnsi"/>
          <w:sz w:val="16"/>
        </w:rPr>
        <w:t xml:space="preserve"> Because voters generally reward politicians for making their lives better and safer, rather than worse and more dangerous,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competition directs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political institutions toward solving</w:t>
      </w:r>
      <w:r w:rsidRPr="00211E1C">
        <w:rPr>
          <w:rStyle w:val="Emphasis"/>
          <w:rFonts w:asciiTheme="majorHAnsi" w:hAnsiTheme="majorHAnsi" w:cstheme="majorHAnsi"/>
        </w:rPr>
        <w:t xml:space="preserve"> rather than aggravating society’s </w:t>
      </w:r>
      <w:r w:rsidRPr="00211E1C">
        <w:rPr>
          <w:rStyle w:val="Emphasis"/>
          <w:rFonts w:asciiTheme="majorHAnsi" w:hAnsiTheme="majorHAnsi" w:cstheme="majorHAnsi"/>
          <w:highlight w:val="green"/>
        </w:rPr>
        <w:t>problems</w:t>
      </w:r>
      <w:r w:rsidRPr="00211E1C">
        <w:rPr>
          <w:rFonts w:asciiTheme="majorHAnsi" w:hAnsiTheme="majorHAnsi" w:cstheme="majorHAnsi"/>
          <w:sz w:val="16"/>
        </w:rPr>
        <w:t>, even if these solutions sometimes create new problems of their own</w:t>
      </w:r>
      <w:r w:rsidRPr="00211E1C">
        <w:rPr>
          <w:rStyle w:val="Emphasis"/>
          <w:rFonts w:asciiTheme="majorHAnsi" w:hAnsiTheme="majorHAnsi" w:cstheme="majorHAnsi"/>
        </w:rPr>
        <w:t xml:space="preserve">. Political competition is slower and less decisive than market competition, so its self-stabilizing qualities play out over decades or even generations, not months or years. </w:t>
      </w:r>
      <w:r w:rsidRPr="00211E1C">
        <w:rPr>
          <w:rFonts w:asciiTheme="majorHAnsi" w:hAnsiTheme="majorHAnsi" w:cstheme="majorHAnsi"/>
          <w:sz w:val="16"/>
        </w:rPr>
        <w:t xml:space="preserve">But regardless of the difference in timescale,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italism</w:t>
      </w:r>
      <w:r w:rsidRPr="00211E1C">
        <w:rPr>
          <w:rFonts w:asciiTheme="majorHAnsi" w:hAnsiTheme="majorHAnsi" w:cstheme="majorHAnsi"/>
          <w:sz w:val="16"/>
        </w:rPr>
        <w:t xml:space="preserve"> and democracy have one crucial feature in common: Both are mechanisms that </w:t>
      </w:r>
      <w:r w:rsidRPr="00211E1C">
        <w:rPr>
          <w:rStyle w:val="Emphasis"/>
          <w:rFonts w:asciiTheme="majorHAnsi" w:hAnsiTheme="majorHAnsi" w:cstheme="majorHAnsi"/>
          <w:highlight w:val="green"/>
        </w:rPr>
        <w:t>encourage individuals to channel</w:t>
      </w:r>
      <w:r w:rsidRPr="00211E1C">
        <w:rPr>
          <w:rStyle w:val="Emphasis"/>
          <w:rFonts w:asciiTheme="majorHAnsi" w:hAnsiTheme="majorHAnsi" w:cstheme="majorHAnsi"/>
        </w:rPr>
        <w:t xml:space="preserve"> their </w:t>
      </w:r>
      <w:r w:rsidRPr="00211E1C">
        <w:rPr>
          <w:rStyle w:val="Emphasis"/>
          <w:rFonts w:asciiTheme="majorHAnsi" w:hAnsiTheme="majorHAnsi" w:cstheme="majorHAnsi"/>
          <w:highlight w:val="green"/>
        </w:rPr>
        <w:t>creativity, efforts, and</w:t>
      </w:r>
      <w:r w:rsidRPr="00211E1C">
        <w:rPr>
          <w:rStyle w:val="Emphasis"/>
          <w:rFonts w:asciiTheme="majorHAnsi" w:hAnsiTheme="majorHAnsi" w:cstheme="majorHAnsi"/>
        </w:rPr>
        <w:t xml:space="preserve"> competitive </w:t>
      </w:r>
      <w:r w:rsidRPr="00211E1C">
        <w:rPr>
          <w:rStyle w:val="Emphasis"/>
          <w:rFonts w:asciiTheme="majorHAnsi" w:hAnsiTheme="majorHAnsi" w:cstheme="majorHAnsi"/>
          <w:highlight w:val="green"/>
        </w:rPr>
        <w:t>spirit into finding solutions</w:t>
      </w:r>
      <w:r w:rsidRPr="00211E1C">
        <w:rPr>
          <w:rStyle w:val="Emphasis"/>
          <w:rFonts w:asciiTheme="majorHAnsi" w:hAnsiTheme="majorHAnsi" w:cstheme="majorHAnsi"/>
        </w:rPr>
        <w:t xml:space="preserve"> for material and social problems.</w:t>
      </w:r>
      <w:r w:rsidRPr="00211E1C">
        <w:rPr>
          <w:rFonts w:asciiTheme="majorHAnsi" w:hAnsiTheme="majorHAnsi" w:cstheme="maj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211E1C">
        <w:rPr>
          <w:rStyle w:val="Emphasis"/>
          <w:rFonts w:asciiTheme="majorHAnsi" w:hAnsiTheme="majorHAnsi" w:cstheme="majorHAnsi"/>
        </w:rPr>
        <w:t>Once the self-healing nature of the capitalist system is recognized,</w:t>
      </w:r>
      <w:r w:rsidRPr="00211E1C">
        <w:rPr>
          <w:rFonts w:asciiTheme="majorHAnsi" w:hAnsiTheme="majorHAnsi" w:cstheme="majorHAnsi"/>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0B7B57DB" w14:textId="77777777" w:rsidR="003A513E" w:rsidRPr="003A513E" w:rsidRDefault="003A513E" w:rsidP="003A513E"/>
    <w:p w14:paraId="433431EA" w14:textId="446BB18E" w:rsidR="00460E3B" w:rsidRDefault="00460E3B" w:rsidP="00460E3B"/>
    <w:p w14:paraId="72875C5D" w14:textId="4DEF5C70" w:rsidR="00460E3B" w:rsidRDefault="00460E3B" w:rsidP="00460E3B"/>
    <w:p w14:paraId="72BA09E1" w14:textId="6619EABB" w:rsidR="00460E3B" w:rsidRDefault="00460E3B" w:rsidP="00460E3B"/>
    <w:p w14:paraId="0B4EFAA7" w14:textId="6FF28FAA" w:rsidR="00460E3B" w:rsidRDefault="00460E3B" w:rsidP="00460E3B"/>
    <w:p w14:paraId="477E5309" w14:textId="544457DC" w:rsidR="00460E3B" w:rsidRDefault="00460E3B" w:rsidP="00460E3B"/>
    <w:p w14:paraId="5CEB79B9" w14:textId="77777777" w:rsidR="00460E3B" w:rsidRPr="00460E3B" w:rsidRDefault="00460E3B" w:rsidP="00460E3B"/>
    <w:sectPr w:rsidR="00460E3B" w:rsidRPr="00460E3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F6368"/>
    <w:multiLevelType w:val="hybridMultilevel"/>
    <w:tmpl w:val="445E3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79349799">
    <w:abstractNumId w:val="10"/>
  </w:num>
  <w:num w:numId="2" w16cid:durableId="1329560550">
    <w:abstractNumId w:val="8"/>
  </w:num>
  <w:num w:numId="3" w16cid:durableId="816193316">
    <w:abstractNumId w:val="7"/>
  </w:num>
  <w:num w:numId="4" w16cid:durableId="1106541340">
    <w:abstractNumId w:val="6"/>
  </w:num>
  <w:num w:numId="5" w16cid:durableId="1523861194">
    <w:abstractNumId w:val="5"/>
  </w:num>
  <w:num w:numId="6" w16cid:durableId="775906988">
    <w:abstractNumId w:val="9"/>
  </w:num>
  <w:num w:numId="7" w16cid:durableId="1735352841">
    <w:abstractNumId w:val="4"/>
  </w:num>
  <w:num w:numId="8" w16cid:durableId="1526362082">
    <w:abstractNumId w:val="3"/>
  </w:num>
  <w:num w:numId="9" w16cid:durableId="1204051519">
    <w:abstractNumId w:val="2"/>
  </w:num>
  <w:num w:numId="10" w16cid:durableId="1608733865">
    <w:abstractNumId w:val="1"/>
  </w:num>
  <w:num w:numId="11" w16cid:durableId="2016150144">
    <w:abstractNumId w:val="0"/>
  </w:num>
  <w:num w:numId="12" w16cid:durableId="2038192165">
    <w:abstractNumId w:val="24"/>
  </w:num>
  <w:num w:numId="13" w16cid:durableId="987055306">
    <w:abstractNumId w:val="21"/>
  </w:num>
  <w:num w:numId="14" w16cid:durableId="1321618278">
    <w:abstractNumId w:val="40"/>
  </w:num>
  <w:num w:numId="15" w16cid:durableId="1576357469">
    <w:abstractNumId w:val="22"/>
  </w:num>
  <w:num w:numId="16" w16cid:durableId="94323959">
    <w:abstractNumId w:val="25"/>
  </w:num>
  <w:num w:numId="17" w16cid:durableId="1989282704">
    <w:abstractNumId w:val="38"/>
  </w:num>
  <w:num w:numId="18" w16cid:durableId="1304193637">
    <w:abstractNumId w:val="11"/>
  </w:num>
  <w:num w:numId="19" w16cid:durableId="49883475">
    <w:abstractNumId w:val="20"/>
  </w:num>
  <w:num w:numId="20" w16cid:durableId="111941228">
    <w:abstractNumId w:val="39"/>
  </w:num>
  <w:num w:numId="21" w16cid:durableId="1513761102">
    <w:abstractNumId w:val="37"/>
  </w:num>
  <w:num w:numId="22" w16cid:durableId="1486506620">
    <w:abstractNumId w:val="27"/>
  </w:num>
  <w:num w:numId="23" w16cid:durableId="1281377049">
    <w:abstractNumId w:val="30"/>
  </w:num>
  <w:num w:numId="24" w16cid:durableId="1475102874">
    <w:abstractNumId w:val="14"/>
  </w:num>
  <w:num w:numId="25" w16cid:durableId="102384642">
    <w:abstractNumId w:val="34"/>
  </w:num>
  <w:num w:numId="26" w16cid:durableId="943808917">
    <w:abstractNumId w:val="17"/>
  </w:num>
  <w:num w:numId="27" w16cid:durableId="1726486223">
    <w:abstractNumId w:val="41"/>
  </w:num>
  <w:num w:numId="28" w16cid:durableId="834566339">
    <w:abstractNumId w:val="15"/>
  </w:num>
  <w:num w:numId="29" w16cid:durableId="277493514">
    <w:abstractNumId w:val="16"/>
  </w:num>
  <w:num w:numId="30" w16cid:durableId="914977971">
    <w:abstractNumId w:val="44"/>
  </w:num>
  <w:num w:numId="31" w16cid:durableId="1129012610">
    <w:abstractNumId w:val="42"/>
  </w:num>
  <w:num w:numId="32" w16cid:durableId="154882652">
    <w:abstractNumId w:val="32"/>
  </w:num>
  <w:num w:numId="33" w16cid:durableId="1641307762">
    <w:abstractNumId w:val="33"/>
  </w:num>
  <w:num w:numId="34" w16cid:durableId="2020766380">
    <w:abstractNumId w:val="13"/>
  </w:num>
  <w:num w:numId="35" w16cid:durableId="1850023583">
    <w:abstractNumId w:val="26"/>
  </w:num>
  <w:num w:numId="36" w16cid:durableId="1976712500">
    <w:abstractNumId w:val="23"/>
  </w:num>
  <w:num w:numId="37" w16cid:durableId="1128360215">
    <w:abstractNumId w:val="36"/>
  </w:num>
  <w:num w:numId="38" w16cid:durableId="1810829217">
    <w:abstractNumId w:val="43"/>
  </w:num>
  <w:num w:numId="39" w16cid:durableId="1126043736">
    <w:abstractNumId w:val="28"/>
  </w:num>
  <w:num w:numId="40" w16cid:durableId="554391216">
    <w:abstractNumId w:val="12"/>
  </w:num>
  <w:num w:numId="41" w16cid:durableId="1772973779">
    <w:abstractNumId w:val="18"/>
  </w:num>
  <w:num w:numId="42" w16cid:durableId="1985116668">
    <w:abstractNumId w:val="35"/>
  </w:num>
  <w:num w:numId="43" w16cid:durableId="116608330">
    <w:abstractNumId w:val="31"/>
  </w:num>
  <w:num w:numId="44" w16cid:durableId="1531600036">
    <w:abstractNumId w:val="29"/>
  </w:num>
  <w:num w:numId="45" w16cid:durableId="118374318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7E32"/>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69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4B"/>
    <w:rsid w:val="001D36BF"/>
    <w:rsid w:val="001D4C28"/>
    <w:rsid w:val="001E0B1F"/>
    <w:rsid w:val="001E0C0F"/>
    <w:rsid w:val="001E1E0B"/>
    <w:rsid w:val="001F1173"/>
    <w:rsid w:val="001F3139"/>
    <w:rsid w:val="002005A8"/>
    <w:rsid w:val="00203DD8"/>
    <w:rsid w:val="00204E1D"/>
    <w:rsid w:val="002059BD"/>
    <w:rsid w:val="002068F4"/>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D90"/>
    <w:rsid w:val="003933F9"/>
    <w:rsid w:val="00395864"/>
    <w:rsid w:val="00396557"/>
    <w:rsid w:val="00397316"/>
    <w:rsid w:val="003A248F"/>
    <w:rsid w:val="003A4D9C"/>
    <w:rsid w:val="003A513E"/>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7B5"/>
    <w:rsid w:val="00460E3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94DA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324"/>
    <w:rsid w:val="006379E9"/>
    <w:rsid w:val="006438CB"/>
    <w:rsid w:val="006529B9"/>
    <w:rsid w:val="00654695"/>
    <w:rsid w:val="0065500A"/>
    <w:rsid w:val="00655217"/>
    <w:rsid w:val="0065727C"/>
    <w:rsid w:val="00674A78"/>
    <w:rsid w:val="00696A16"/>
    <w:rsid w:val="006A4840"/>
    <w:rsid w:val="006A52A0"/>
    <w:rsid w:val="006A7E1D"/>
    <w:rsid w:val="006B5E0E"/>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EB6"/>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98C"/>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75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A6F"/>
    <w:rsid w:val="00B43676"/>
    <w:rsid w:val="00B5602D"/>
    <w:rsid w:val="00B60125"/>
    <w:rsid w:val="00B6656B"/>
    <w:rsid w:val="00B71625"/>
    <w:rsid w:val="00B72833"/>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3168"/>
    <w:rsid w:val="00C203FA"/>
    <w:rsid w:val="00C244F5"/>
    <w:rsid w:val="00C3164F"/>
    <w:rsid w:val="00C31B5E"/>
    <w:rsid w:val="00C34D3E"/>
    <w:rsid w:val="00C35B37"/>
    <w:rsid w:val="00C3747A"/>
    <w:rsid w:val="00C37F29"/>
    <w:rsid w:val="00C56DCC"/>
    <w:rsid w:val="00C57075"/>
    <w:rsid w:val="00C72AFE"/>
    <w:rsid w:val="00C77665"/>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0C1"/>
    <w:rsid w:val="00D33908"/>
    <w:rsid w:val="00D354F2"/>
    <w:rsid w:val="00D36C30"/>
    <w:rsid w:val="00D37C90"/>
    <w:rsid w:val="00D37E32"/>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1E5"/>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C7C"/>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ECE242"/>
  <w14:defaultImageDpi w14:val="300"/>
  <w15:docId w15:val="{445A922C-C7D7-2F4D-B6DE-86BF7CCC5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332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333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6333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333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633324"/>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B72833"/>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B72833"/>
    <w:pPr>
      <w:keepNext/>
      <w:keepLines/>
      <w:spacing w:before="200" w:after="40"/>
      <w:outlineLvl w:val="5"/>
    </w:pPr>
    <w:rPr>
      <w:b/>
      <w:sz w:val="20"/>
      <w:szCs w:val="20"/>
    </w:rPr>
  </w:style>
  <w:style w:type="character" w:default="1" w:styleId="DefaultParagraphFont">
    <w:name w:val="Default Paragraph Font"/>
    <w:uiPriority w:val="1"/>
    <w:semiHidden/>
    <w:unhideWhenUsed/>
    <w:rsid w:val="006333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3324"/>
  </w:style>
  <w:style w:type="character" w:customStyle="1" w:styleId="Heading1Char">
    <w:name w:val="Heading 1 Char"/>
    <w:aliases w:val="Pocket Char"/>
    <w:basedOn w:val="DefaultParagraphFont"/>
    <w:link w:val="Heading1"/>
    <w:uiPriority w:val="9"/>
    <w:rsid w:val="0063332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63332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3332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63332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633324"/>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633324"/>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63332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3332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33324"/>
    <w:rPr>
      <w:color w:val="auto"/>
      <w:u w:val="none"/>
    </w:rPr>
  </w:style>
  <w:style w:type="paragraph" w:styleId="DocumentMap">
    <w:name w:val="Document Map"/>
    <w:basedOn w:val="Normal"/>
    <w:link w:val="DocumentMapChar"/>
    <w:uiPriority w:val="99"/>
    <w:semiHidden/>
    <w:unhideWhenUsed/>
    <w:rsid w:val="006333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3324"/>
    <w:rPr>
      <w:rFonts w:ascii="Lucida Grande" w:hAnsi="Lucida Grande" w:cs="Lucida Grande"/>
    </w:rPr>
  </w:style>
  <w:style w:type="character" w:customStyle="1" w:styleId="Heading5Char">
    <w:name w:val="Heading 5 Char"/>
    <w:basedOn w:val="DefaultParagraphFont"/>
    <w:link w:val="Heading5"/>
    <w:uiPriority w:val="9"/>
    <w:rsid w:val="00B72833"/>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B72833"/>
    <w:rPr>
      <w:rFonts w:ascii="Calibri" w:hAnsi="Calibri" w:cs="Calibri"/>
      <w:b/>
      <w:sz w:val="20"/>
      <w:szCs w:val="20"/>
    </w:rPr>
  </w:style>
  <w:style w:type="character" w:styleId="UnresolvedMention">
    <w:name w:val="Unresolved Mention"/>
    <w:basedOn w:val="DefaultParagraphFont"/>
    <w:uiPriority w:val="99"/>
    <w:unhideWhenUsed/>
    <w:rsid w:val="00B72833"/>
    <w:rPr>
      <w:color w:val="605E5C"/>
      <w:shd w:val="clear" w:color="auto" w:fill="E1DFDD"/>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B7283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7283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Body">
    <w:name w:val="Body"/>
    <w:link w:val="BodyChar"/>
    <w:autoRedefine/>
    <w:qFormat/>
    <w:rsid w:val="00B72833"/>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B72833"/>
    <w:rPr>
      <w:rFonts w:ascii="Calibri" w:eastAsiaTheme="majorEastAsia" w:hAnsi="Calibri" w:cstheme="majorBidi"/>
      <w:iCs/>
      <w:color w:val="000000" w:themeColor="text1"/>
      <w:sz w:val="8"/>
      <w:szCs w:val="22"/>
    </w:rPr>
  </w:style>
  <w:style w:type="paragraph" w:customStyle="1" w:styleId="Citation">
    <w:name w:val="Citation"/>
    <w:basedOn w:val="Normal"/>
    <w:autoRedefine/>
    <w:uiPriority w:val="1"/>
    <w:qFormat/>
    <w:rsid w:val="00B72833"/>
    <w:rPr>
      <w:rFonts w:cs="Garamond"/>
      <w:bCs/>
      <w:u w:val="single"/>
    </w:rPr>
  </w:style>
  <w:style w:type="paragraph" w:styleId="ListParagraph">
    <w:name w:val="List Paragraph"/>
    <w:aliases w:val="6 font"/>
    <w:basedOn w:val="Normal"/>
    <w:uiPriority w:val="99"/>
    <w:qFormat/>
    <w:rsid w:val="00B72833"/>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72833"/>
    <w:pPr>
      <w:spacing w:before="100" w:beforeAutospacing="1" w:after="100" w:afterAutospacing="1"/>
    </w:pPr>
  </w:style>
  <w:style w:type="character" w:customStyle="1" w:styleId="ref-lnk">
    <w:name w:val="ref-lnk"/>
    <w:basedOn w:val="DefaultParagraphFont"/>
    <w:rsid w:val="00B72833"/>
  </w:style>
  <w:style w:type="character" w:customStyle="1" w:styleId="ref-overlay">
    <w:name w:val="ref-overlay"/>
    <w:basedOn w:val="DefaultParagraphFont"/>
    <w:rsid w:val="00B72833"/>
  </w:style>
  <w:style w:type="paragraph" w:customStyle="1" w:styleId="UnderlinePara">
    <w:name w:val="Underline Para"/>
    <w:basedOn w:val="Normal"/>
    <w:uiPriority w:val="1"/>
    <w:qFormat/>
    <w:rsid w:val="00B72833"/>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B72833"/>
    <w:rPr>
      <w:b/>
      <w:bCs/>
    </w:rPr>
  </w:style>
  <w:style w:type="paragraph" w:customStyle="1" w:styleId="Emphasis1">
    <w:name w:val="Emphasis1"/>
    <w:basedOn w:val="Normal"/>
    <w:autoRedefine/>
    <w:uiPriority w:val="7"/>
    <w:qFormat/>
    <w:rsid w:val="00B7283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B72833"/>
    <w:pPr>
      <w:ind w:left="432" w:right="432"/>
    </w:pPr>
    <w:rPr>
      <w:color w:val="000000"/>
    </w:rPr>
  </w:style>
  <w:style w:type="character" w:customStyle="1" w:styleId="evidencetextChar1">
    <w:name w:val="evidence text Char1"/>
    <w:link w:val="evidencetext"/>
    <w:rsid w:val="00B72833"/>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B72833"/>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B72833"/>
    <w:rPr>
      <w:rFonts w:eastAsiaTheme="minorHAnsi" w:cs="Times New Roman"/>
      <w:sz w:val="22"/>
      <w:szCs w:val="22"/>
      <w:u w:val="single"/>
    </w:rPr>
  </w:style>
  <w:style w:type="paragraph" w:customStyle="1" w:styleId="css-182kmce">
    <w:name w:val="css-182kmce"/>
    <w:basedOn w:val="Normal"/>
    <w:rsid w:val="00B72833"/>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B72833"/>
  </w:style>
  <w:style w:type="paragraph" w:customStyle="1" w:styleId="pullquote-paragraph">
    <w:name w:val="pullquote-paragraph"/>
    <w:basedOn w:val="Normal"/>
    <w:rsid w:val="00B72833"/>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B72833"/>
    <w:rPr>
      <w:i/>
      <w:iCs/>
    </w:rPr>
  </w:style>
  <w:style w:type="paragraph" w:customStyle="1" w:styleId="font--body">
    <w:name w:val="font--body"/>
    <w:basedOn w:val="Normal"/>
    <w:rsid w:val="00B72833"/>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B72833"/>
    <w:rPr>
      <w:b/>
      <w:u w:val="single"/>
    </w:rPr>
  </w:style>
  <w:style w:type="character" w:customStyle="1" w:styleId="Minimize">
    <w:name w:val="Minimize"/>
    <w:uiPriority w:val="1"/>
    <w:qFormat/>
    <w:rsid w:val="00B72833"/>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B72833"/>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B72833"/>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B72833"/>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B72833"/>
    <w:rPr>
      <w:b/>
      <w:u w:val="single"/>
    </w:rPr>
  </w:style>
  <w:style w:type="character" w:customStyle="1" w:styleId="Underline2Char">
    <w:name w:val="Underline2 Char"/>
    <w:basedOn w:val="DefaultParagraphFont"/>
    <w:link w:val="Underline2"/>
    <w:uiPriority w:val="4"/>
    <w:rsid w:val="00B72833"/>
    <w:rPr>
      <w:rFonts w:ascii="Calibri" w:hAnsi="Calibri" w:cs="Calibri"/>
      <w:b/>
      <w:sz w:val="26"/>
      <w:u w:val="single"/>
    </w:rPr>
  </w:style>
  <w:style w:type="character" w:customStyle="1" w:styleId="BoldUnderline0">
    <w:name w:val="BoldUnderline"/>
    <w:basedOn w:val="DefaultParagraphFont"/>
    <w:uiPriority w:val="1"/>
    <w:qFormat/>
    <w:rsid w:val="00B72833"/>
    <w:rPr>
      <w:rFonts w:ascii="Arial" w:hAnsi="Arial"/>
      <w:b/>
      <w:sz w:val="20"/>
      <w:u w:val="single"/>
    </w:rPr>
  </w:style>
  <w:style w:type="paragraph" w:customStyle="1" w:styleId="gntarbp">
    <w:name w:val="gnt_ar_b_p"/>
    <w:basedOn w:val="Normal"/>
    <w:rsid w:val="00B72833"/>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B72833"/>
    <w:pPr>
      <w:spacing w:before="100" w:beforeAutospacing="1" w:after="100" w:afterAutospacing="1"/>
    </w:pPr>
    <w:rPr>
      <w:rFonts w:eastAsia="Times New Roman"/>
      <w:sz w:val="24"/>
      <w:lang w:eastAsia="ko-KR"/>
    </w:rPr>
  </w:style>
  <w:style w:type="character" w:customStyle="1" w:styleId="numbers">
    <w:name w:val="numbers"/>
    <w:basedOn w:val="DefaultParagraphFont"/>
    <w:rsid w:val="00B72833"/>
  </w:style>
  <w:style w:type="paragraph" w:customStyle="1" w:styleId="endmarkenabled">
    <w:name w:val="endmarkenabled"/>
    <w:basedOn w:val="Normal"/>
    <w:rsid w:val="00B72833"/>
    <w:pPr>
      <w:spacing w:before="100" w:beforeAutospacing="1" w:after="100" w:afterAutospacing="1"/>
    </w:pPr>
    <w:rPr>
      <w:rFonts w:eastAsia="Times New Roman"/>
      <w:sz w:val="24"/>
      <w:lang w:eastAsia="ko-KR"/>
    </w:rPr>
  </w:style>
  <w:style w:type="character" w:customStyle="1" w:styleId="link">
    <w:name w:val="link"/>
    <w:basedOn w:val="DefaultParagraphFont"/>
    <w:rsid w:val="00B72833"/>
  </w:style>
  <w:style w:type="paragraph" w:customStyle="1" w:styleId="css-exrw3m">
    <w:name w:val="css-exrw3m"/>
    <w:basedOn w:val="Normal"/>
    <w:rsid w:val="00B72833"/>
    <w:pPr>
      <w:spacing w:before="100" w:beforeAutospacing="1" w:after="100" w:afterAutospacing="1"/>
    </w:pPr>
    <w:rPr>
      <w:rFonts w:eastAsia="Times New Roman"/>
      <w:sz w:val="24"/>
    </w:rPr>
  </w:style>
  <w:style w:type="character" w:customStyle="1" w:styleId="css-8l6xbc">
    <w:name w:val="css-8l6xbc"/>
    <w:basedOn w:val="DefaultParagraphFont"/>
    <w:rsid w:val="00B72833"/>
  </w:style>
  <w:style w:type="paragraph" w:customStyle="1" w:styleId="t-body-text">
    <w:name w:val="t-body-text"/>
    <w:basedOn w:val="Normal"/>
    <w:rsid w:val="00B72833"/>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B72833"/>
    <w:rPr>
      <w:rFonts w:ascii="Segoe UI" w:hAnsi="Segoe UI" w:cs="Segoe UI"/>
      <w:sz w:val="18"/>
      <w:szCs w:val="18"/>
    </w:rPr>
  </w:style>
  <w:style w:type="paragraph" w:styleId="BalloonText">
    <w:name w:val="Balloon Text"/>
    <w:basedOn w:val="Normal"/>
    <w:link w:val="BalloonTextChar"/>
    <w:uiPriority w:val="99"/>
    <w:semiHidden/>
    <w:unhideWhenUsed/>
    <w:rsid w:val="00B72833"/>
    <w:rPr>
      <w:rFonts w:ascii="Segoe UI" w:hAnsi="Segoe UI" w:cs="Segoe UI"/>
      <w:sz w:val="18"/>
      <w:szCs w:val="18"/>
    </w:rPr>
  </w:style>
  <w:style w:type="character" w:customStyle="1" w:styleId="BalloonTextChar1">
    <w:name w:val="Balloon Text Char1"/>
    <w:basedOn w:val="DefaultParagraphFont"/>
    <w:uiPriority w:val="99"/>
    <w:semiHidden/>
    <w:rsid w:val="00B72833"/>
    <w:rPr>
      <w:rFonts w:ascii="Times New Roman" w:hAnsi="Times New Roman" w:cs="Times New Roman"/>
      <w:sz w:val="18"/>
      <w:szCs w:val="18"/>
    </w:rPr>
  </w:style>
  <w:style w:type="character" w:customStyle="1" w:styleId="caps">
    <w:name w:val="caps"/>
    <w:basedOn w:val="DefaultParagraphFont"/>
    <w:rsid w:val="00B72833"/>
  </w:style>
  <w:style w:type="paragraph" w:customStyle="1" w:styleId="c-user-cardbio">
    <w:name w:val="c-user-card__bio"/>
    <w:basedOn w:val="Normal"/>
    <w:rsid w:val="00B72833"/>
    <w:pPr>
      <w:spacing w:before="100" w:beforeAutospacing="1" w:after="100" w:afterAutospacing="1"/>
    </w:pPr>
    <w:rPr>
      <w:rFonts w:eastAsia="Times New Roman"/>
      <w:sz w:val="24"/>
    </w:rPr>
  </w:style>
  <w:style w:type="paragraph" w:customStyle="1" w:styleId="selectionshareable">
    <w:name w:val="selectionshareable"/>
    <w:basedOn w:val="Normal"/>
    <w:rsid w:val="00B72833"/>
    <w:pPr>
      <w:spacing w:before="100" w:beforeAutospacing="1" w:after="100" w:afterAutospacing="1"/>
    </w:pPr>
    <w:rPr>
      <w:rFonts w:eastAsia="Times New Roman"/>
      <w:sz w:val="24"/>
    </w:rPr>
  </w:style>
  <w:style w:type="character" w:customStyle="1" w:styleId="3oh-">
    <w:name w:val="_3oh-"/>
    <w:basedOn w:val="DefaultParagraphFont"/>
    <w:rsid w:val="00B72833"/>
  </w:style>
  <w:style w:type="paragraph" w:customStyle="1" w:styleId="normal1">
    <w:name w:val="normal1"/>
    <w:basedOn w:val="Normal"/>
    <w:rsid w:val="00B72833"/>
    <w:pPr>
      <w:spacing w:before="100" w:beforeAutospacing="1" w:after="100" w:afterAutospacing="1"/>
    </w:pPr>
    <w:rPr>
      <w:rFonts w:eastAsia="Times New Roman"/>
      <w:sz w:val="24"/>
    </w:rPr>
  </w:style>
  <w:style w:type="character" w:customStyle="1" w:styleId="c-timestamplabel">
    <w:name w:val="c-timestamp__label"/>
    <w:basedOn w:val="DefaultParagraphFont"/>
    <w:rsid w:val="00B72833"/>
  </w:style>
  <w:style w:type="character" w:customStyle="1" w:styleId="c-messagelistunreaddividerlabel">
    <w:name w:val="c-message_list__unread_divider__label"/>
    <w:basedOn w:val="DefaultParagraphFont"/>
    <w:rsid w:val="00B72833"/>
  </w:style>
  <w:style w:type="character" w:customStyle="1" w:styleId="c-messagesender">
    <w:name w:val="c-message__sender"/>
    <w:basedOn w:val="DefaultParagraphFont"/>
    <w:rsid w:val="00B72833"/>
  </w:style>
  <w:style w:type="character" w:customStyle="1" w:styleId="c-reactioncount">
    <w:name w:val="c-reaction__count"/>
    <w:basedOn w:val="DefaultParagraphFont"/>
    <w:rsid w:val="00B72833"/>
  </w:style>
  <w:style w:type="paragraph" w:customStyle="1" w:styleId="Analytic">
    <w:name w:val="Analytic"/>
    <w:basedOn w:val="Normal"/>
    <w:link w:val="AnalyticChar"/>
    <w:autoRedefine/>
    <w:uiPriority w:val="4"/>
    <w:qFormat/>
    <w:rsid w:val="00B72833"/>
    <w:rPr>
      <w:color w:val="1F497D" w:themeColor="text2"/>
    </w:rPr>
  </w:style>
  <w:style w:type="character" w:customStyle="1" w:styleId="AnalyticChar">
    <w:name w:val="Analytic Char"/>
    <w:basedOn w:val="DefaultParagraphFont"/>
    <w:link w:val="Analytic"/>
    <w:uiPriority w:val="4"/>
    <w:rsid w:val="00B72833"/>
    <w:rPr>
      <w:rFonts w:ascii="Calibri" w:hAnsi="Calibri" w:cs="Calibri"/>
      <w:color w:val="1F497D" w:themeColor="text2"/>
      <w:sz w:val="26"/>
    </w:rPr>
  </w:style>
  <w:style w:type="paragraph" w:styleId="Header">
    <w:name w:val="header"/>
    <w:basedOn w:val="Normal"/>
    <w:link w:val="HeaderChar"/>
    <w:uiPriority w:val="99"/>
    <w:unhideWhenUsed/>
    <w:rsid w:val="00B72833"/>
    <w:pPr>
      <w:tabs>
        <w:tab w:val="center" w:pos="4680"/>
        <w:tab w:val="right" w:pos="9360"/>
      </w:tabs>
    </w:pPr>
  </w:style>
  <w:style w:type="character" w:customStyle="1" w:styleId="HeaderChar">
    <w:name w:val="Header Char"/>
    <w:basedOn w:val="DefaultParagraphFont"/>
    <w:link w:val="Header"/>
    <w:uiPriority w:val="99"/>
    <w:rsid w:val="00B72833"/>
    <w:rPr>
      <w:rFonts w:ascii="Calibri" w:hAnsi="Calibri" w:cs="Calibri"/>
      <w:sz w:val="26"/>
    </w:rPr>
  </w:style>
  <w:style w:type="paragraph" w:styleId="Footer">
    <w:name w:val="footer"/>
    <w:basedOn w:val="Normal"/>
    <w:link w:val="FooterChar"/>
    <w:uiPriority w:val="99"/>
    <w:unhideWhenUsed/>
    <w:rsid w:val="00B72833"/>
    <w:pPr>
      <w:tabs>
        <w:tab w:val="center" w:pos="4680"/>
        <w:tab w:val="right" w:pos="9360"/>
      </w:tabs>
    </w:pPr>
  </w:style>
  <w:style w:type="character" w:customStyle="1" w:styleId="FooterChar">
    <w:name w:val="Footer Char"/>
    <w:basedOn w:val="DefaultParagraphFont"/>
    <w:link w:val="Footer"/>
    <w:uiPriority w:val="99"/>
    <w:rsid w:val="00B72833"/>
    <w:rPr>
      <w:rFonts w:ascii="Calibri" w:hAnsi="Calibri" w:cs="Calibri"/>
      <w:sz w:val="26"/>
    </w:rPr>
  </w:style>
  <w:style w:type="character" w:customStyle="1" w:styleId="z-TopofFormChar">
    <w:name w:val="z-Top of Form Char"/>
    <w:basedOn w:val="DefaultParagraphFont"/>
    <w:link w:val="z-TopofForm"/>
    <w:uiPriority w:val="99"/>
    <w:semiHidden/>
    <w:rsid w:val="00B72833"/>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B72833"/>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B72833"/>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B7283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72833"/>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B72833"/>
    <w:rPr>
      <w:rFonts w:ascii="Arial" w:hAnsi="Arial" w:cs="Arial"/>
      <w:vanish/>
      <w:sz w:val="16"/>
      <w:szCs w:val="16"/>
    </w:rPr>
  </w:style>
  <w:style w:type="paragraph" w:customStyle="1" w:styleId="Emphasize">
    <w:name w:val="Emphasize"/>
    <w:basedOn w:val="Normal"/>
    <w:uiPriority w:val="7"/>
    <w:qFormat/>
    <w:rsid w:val="00B7283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B72833"/>
    <w:rPr>
      <w:b/>
      <w:sz w:val="20"/>
      <w:u w:val="single"/>
    </w:rPr>
  </w:style>
  <w:style w:type="paragraph" w:customStyle="1" w:styleId="8MIn">
    <w:name w:val="8 MIn"/>
    <w:basedOn w:val="Normal"/>
    <w:link w:val="8MInChar"/>
    <w:uiPriority w:val="4"/>
    <w:qFormat/>
    <w:rsid w:val="00B72833"/>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B72833"/>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B72833"/>
  </w:style>
  <w:style w:type="character" w:customStyle="1" w:styleId="c-messagekittext">
    <w:name w:val="c-message_kit__text"/>
    <w:basedOn w:val="DefaultParagraphFont"/>
    <w:rsid w:val="00B72833"/>
  </w:style>
  <w:style w:type="character" w:customStyle="1" w:styleId="cardChar">
    <w:name w:val="card Char"/>
    <w:aliases w:val="Bold Cite Char Char,Speed Cite Char"/>
    <w:basedOn w:val="DefaultParagraphFont"/>
    <w:rsid w:val="00B72833"/>
    <w:rPr>
      <w:rFonts w:ascii="Georgia" w:eastAsia="Calibri" w:hAnsi="Georgia" w:cs="Times New Roman"/>
      <w:sz w:val="24"/>
    </w:rPr>
  </w:style>
  <w:style w:type="character" w:customStyle="1" w:styleId="expertise">
    <w:name w:val="expertise"/>
    <w:basedOn w:val="DefaultParagraphFont"/>
    <w:rsid w:val="00B72833"/>
  </w:style>
  <w:style w:type="character" w:customStyle="1" w:styleId="education">
    <w:name w:val="education"/>
    <w:basedOn w:val="DefaultParagraphFont"/>
    <w:rsid w:val="00B72833"/>
  </w:style>
  <w:style w:type="character" w:customStyle="1" w:styleId="rollover-people">
    <w:name w:val="rollover-people"/>
    <w:basedOn w:val="DefaultParagraphFont"/>
    <w:rsid w:val="00B72833"/>
  </w:style>
  <w:style w:type="character" w:customStyle="1" w:styleId="UnresolvedMention2">
    <w:name w:val="Unresolved Mention2"/>
    <w:basedOn w:val="DefaultParagraphFont"/>
    <w:uiPriority w:val="99"/>
    <w:unhideWhenUsed/>
    <w:rsid w:val="00B72833"/>
    <w:rPr>
      <w:color w:val="605E5C"/>
      <w:shd w:val="clear" w:color="auto" w:fill="E1DFDD"/>
    </w:rPr>
  </w:style>
  <w:style w:type="character" w:customStyle="1" w:styleId="UnresolvedMention3">
    <w:name w:val="Unresolved Mention3"/>
    <w:basedOn w:val="DefaultParagraphFont"/>
    <w:uiPriority w:val="99"/>
    <w:rsid w:val="00B72833"/>
    <w:rPr>
      <w:color w:val="605E5C"/>
      <w:shd w:val="clear" w:color="auto" w:fill="E1DFDD"/>
    </w:rPr>
  </w:style>
  <w:style w:type="character" w:customStyle="1" w:styleId="url">
    <w:name w:val="url"/>
    <w:basedOn w:val="DefaultParagraphFont"/>
    <w:rsid w:val="00B72833"/>
  </w:style>
  <w:style w:type="character" w:customStyle="1" w:styleId="ellip">
    <w:name w:val="ellip"/>
    <w:basedOn w:val="DefaultParagraphFont"/>
    <w:rsid w:val="00B72833"/>
  </w:style>
  <w:style w:type="character" w:customStyle="1" w:styleId="nowrap">
    <w:name w:val="nowrap"/>
    <w:basedOn w:val="DefaultParagraphFont"/>
    <w:rsid w:val="00B72833"/>
  </w:style>
  <w:style w:type="paragraph" w:customStyle="1" w:styleId="Tag2">
    <w:name w:val="Tag2"/>
    <w:basedOn w:val="Normal"/>
    <w:qFormat/>
    <w:rsid w:val="00B72833"/>
    <w:pPr>
      <w:spacing w:line="256" w:lineRule="auto"/>
    </w:pPr>
    <w:rPr>
      <w:b/>
      <w:sz w:val="24"/>
    </w:rPr>
  </w:style>
  <w:style w:type="character" w:customStyle="1" w:styleId="underlinedChar">
    <w:name w:val="underlined Char"/>
    <w:link w:val="underlined"/>
    <w:locked/>
    <w:rsid w:val="00B72833"/>
    <w:rPr>
      <w:rFonts w:ascii="Times New Roman" w:eastAsia="Malgun Gothic" w:hAnsi="Times New Roman" w:cs="Times New Roman"/>
      <w:u w:val="single"/>
    </w:rPr>
  </w:style>
  <w:style w:type="paragraph" w:customStyle="1" w:styleId="underlined">
    <w:name w:val="underlined"/>
    <w:next w:val="Normal"/>
    <w:link w:val="underlinedChar"/>
    <w:autoRedefine/>
    <w:qFormat/>
    <w:rsid w:val="00B72833"/>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B72833"/>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B72833"/>
    <w:rPr>
      <w:vertAlign w:val="superscript"/>
    </w:rPr>
  </w:style>
  <w:style w:type="character" w:customStyle="1" w:styleId="Emph">
    <w:name w:val="Emph"/>
    <w:basedOn w:val="DefaultParagraphFont"/>
    <w:uiPriority w:val="1"/>
    <w:qFormat/>
    <w:rsid w:val="00B72833"/>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B72833"/>
    <w:rPr>
      <w:u w:val="single"/>
    </w:rPr>
  </w:style>
  <w:style w:type="character" w:customStyle="1" w:styleId="BoldUnderlineChar">
    <w:name w:val="Bold Underline Char"/>
    <w:basedOn w:val="DefaultParagraphFont"/>
    <w:rsid w:val="00B72833"/>
    <w:rPr>
      <w:rFonts w:ascii="Arial" w:hAnsi="Arial" w:cs="Arial" w:hint="default"/>
      <w:b/>
      <w:bCs w:val="0"/>
      <w:u w:val="single"/>
    </w:rPr>
  </w:style>
  <w:style w:type="character" w:customStyle="1" w:styleId="ReadCard">
    <w:name w:val="ReadCard"/>
    <w:uiPriority w:val="1"/>
    <w:qFormat/>
    <w:rsid w:val="00B72833"/>
    <w:rPr>
      <w:rFonts w:ascii="Times New Roman" w:hAnsi="Times New Roman" w:cs="Times New Roman" w:hint="default"/>
      <w:b/>
      <w:bCs w:val="0"/>
      <w:sz w:val="24"/>
      <w:u w:val="single"/>
    </w:rPr>
  </w:style>
  <w:style w:type="paragraph" w:customStyle="1" w:styleId="CiteSpacing">
    <w:name w:val="Cite Spacing"/>
    <w:basedOn w:val="Normal"/>
    <w:uiPriority w:val="4"/>
    <w:qFormat/>
    <w:rsid w:val="00B72833"/>
    <w:pPr>
      <w:spacing w:before="60" w:after="60"/>
    </w:pPr>
  </w:style>
  <w:style w:type="paragraph" w:customStyle="1" w:styleId="Cards">
    <w:name w:val="Cards"/>
    <w:next w:val="Normal"/>
    <w:link w:val="CardsChar"/>
    <w:qFormat/>
    <w:rsid w:val="00B72833"/>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B72833"/>
    <w:rPr>
      <w:rFonts w:ascii="Times New Roman" w:eastAsia="Times New Roman" w:hAnsi="Times New Roman" w:cs="Times New Roman"/>
      <w:sz w:val="20"/>
    </w:rPr>
  </w:style>
  <w:style w:type="character" w:customStyle="1" w:styleId="DebateUnderline">
    <w:name w:val="Debate Underline"/>
    <w:qFormat/>
    <w:rsid w:val="00B72833"/>
    <w:rPr>
      <w:rFonts w:ascii="Times New Roman" w:hAnsi="Times New Roman"/>
      <w:sz w:val="20"/>
      <w:u w:val="thick"/>
    </w:rPr>
  </w:style>
  <w:style w:type="paragraph" w:customStyle="1" w:styleId="Nothing">
    <w:name w:val="Nothing"/>
    <w:link w:val="NothingChar"/>
    <w:qFormat/>
    <w:rsid w:val="00B72833"/>
    <w:rPr>
      <w:rFonts w:ascii="Times New Roman" w:eastAsia="Times New Roman" w:hAnsi="Times New Roman" w:cs="Times New Roman"/>
      <w:sz w:val="20"/>
    </w:rPr>
  </w:style>
  <w:style w:type="character" w:customStyle="1" w:styleId="NothingChar">
    <w:name w:val="Nothing Char"/>
    <w:link w:val="Nothing"/>
    <w:rsid w:val="00B72833"/>
    <w:rPr>
      <w:rFonts w:ascii="Times New Roman" w:eastAsia="Times New Roman" w:hAnsi="Times New Roman" w:cs="Times New Roman"/>
      <w:sz w:val="20"/>
    </w:rPr>
  </w:style>
  <w:style w:type="paragraph" w:customStyle="1" w:styleId="cardtext">
    <w:name w:val="card text"/>
    <w:basedOn w:val="Normal"/>
    <w:link w:val="cardtextChar"/>
    <w:qFormat/>
    <w:rsid w:val="00B72833"/>
    <w:pPr>
      <w:ind w:left="288" w:right="288"/>
    </w:pPr>
    <w:rPr>
      <w:rFonts w:ascii="Book Antiqua" w:hAnsi="Book Antiqua" w:cs="Lucida Grande"/>
    </w:rPr>
  </w:style>
  <w:style w:type="character" w:customStyle="1" w:styleId="cardtextChar">
    <w:name w:val="card text Char"/>
    <w:basedOn w:val="DefaultParagraphFont"/>
    <w:link w:val="cardtext"/>
    <w:rsid w:val="00B72833"/>
    <w:rPr>
      <w:rFonts w:ascii="Book Antiqua" w:hAnsi="Book Antiqua" w:cs="Lucida Grande"/>
      <w:sz w:val="26"/>
    </w:rPr>
  </w:style>
  <w:style w:type="paragraph" w:customStyle="1" w:styleId="TagText">
    <w:name w:val="TagText"/>
    <w:basedOn w:val="Normal"/>
    <w:qFormat/>
    <w:rsid w:val="00B72833"/>
    <w:rPr>
      <w:rFonts w:eastAsia="Calibri"/>
      <w:b/>
      <w:sz w:val="24"/>
    </w:rPr>
  </w:style>
  <w:style w:type="paragraph" w:customStyle="1" w:styleId="UnderlineEmphasis">
    <w:name w:val="Underline + Emphasis"/>
    <w:basedOn w:val="Normal"/>
    <w:next w:val="Normal"/>
    <w:link w:val="UnderlineEmphasisChar"/>
    <w:autoRedefine/>
    <w:qFormat/>
    <w:rsid w:val="00B72833"/>
    <w:rPr>
      <w:rFonts w:eastAsia="Calibri"/>
      <w:b/>
      <w:color w:val="000000"/>
      <w:sz w:val="24"/>
      <w:u w:val="single"/>
    </w:rPr>
  </w:style>
  <w:style w:type="character" w:customStyle="1" w:styleId="UnderlineEmphasisChar">
    <w:name w:val="Underline + Emphasis Char"/>
    <w:basedOn w:val="DefaultParagraphFont"/>
    <w:link w:val="UnderlineEmphasis"/>
    <w:rsid w:val="00B72833"/>
    <w:rPr>
      <w:rFonts w:ascii="Calibri" w:eastAsia="Calibri" w:hAnsi="Calibri" w:cs="Calibri"/>
      <w:b/>
      <w:color w:val="000000"/>
      <w:u w:val="single"/>
    </w:rPr>
  </w:style>
  <w:style w:type="character" w:customStyle="1" w:styleId="BoldUnderlineUNDO">
    <w:name w:val="Bold.Underline.UNDO"/>
    <w:uiPriority w:val="1"/>
    <w:qFormat/>
    <w:rsid w:val="00B72833"/>
    <w:rPr>
      <w:b w:val="0"/>
    </w:rPr>
  </w:style>
  <w:style w:type="paragraph" w:styleId="FootnoteText">
    <w:name w:val="footnote text"/>
    <w:basedOn w:val="Normal"/>
    <w:link w:val="FootnoteTextChar"/>
    <w:uiPriority w:val="99"/>
    <w:unhideWhenUsed/>
    <w:qFormat/>
    <w:rsid w:val="00B72833"/>
    <w:pPr>
      <w:spacing w:line="256" w:lineRule="auto"/>
    </w:pPr>
    <w:rPr>
      <w:sz w:val="20"/>
      <w:szCs w:val="20"/>
    </w:rPr>
  </w:style>
  <w:style w:type="character" w:customStyle="1" w:styleId="FootnoteTextChar">
    <w:name w:val="Footnote Text Char"/>
    <w:basedOn w:val="DefaultParagraphFont"/>
    <w:link w:val="FootnoteText"/>
    <w:uiPriority w:val="99"/>
    <w:rsid w:val="00B72833"/>
    <w:rPr>
      <w:rFonts w:ascii="Calibri" w:hAnsi="Calibri" w:cs="Calibri"/>
      <w:sz w:val="20"/>
      <w:szCs w:val="20"/>
    </w:rPr>
  </w:style>
  <w:style w:type="character" w:customStyle="1" w:styleId="LinedDown">
    <w:name w:val="Lined Down"/>
    <w:qFormat/>
    <w:rsid w:val="00B72833"/>
    <w:rPr>
      <w:rFonts w:ascii="Times New Roman" w:hAnsi="Times New Roman" w:cs="Times New Roman"/>
      <w:b w:val="0"/>
      <w:bCs w:val="0"/>
      <w:i w:val="0"/>
      <w:iCs w:val="0"/>
      <w:color w:val="000000"/>
      <w:sz w:val="12"/>
      <w:szCs w:val="12"/>
      <w:u w:val="none"/>
    </w:rPr>
  </w:style>
  <w:style w:type="character" w:customStyle="1" w:styleId="Carded">
    <w:name w:val="Carded"/>
    <w:qFormat/>
    <w:rsid w:val="00B72833"/>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B72833"/>
    <w:rPr>
      <w:bCs/>
      <w:sz w:val="20"/>
      <w:u w:val="single"/>
    </w:rPr>
  </w:style>
  <w:style w:type="character" w:customStyle="1" w:styleId="LDAnalytics">
    <w:name w:val="LD Analytics"/>
    <w:basedOn w:val="DefaultParagraphFont"/>
    <w:autoRedefine/>
    <w:uiPriority w:val="1"/>
    <w:qFormat/>
    <w:rsid w:val="00B72833"/>
  </w:style>
  <w:style w:type="paragraph" w:styleId="Subtitle">
    <w:name w:val="Subtitle"/>
    <w:basedOn w:val="Normal"/>
    <w:next w:val="Normal"/>
    <w:link w:val="SubtitleChar"/>
    <w:uiPriority w:val="99"/>
    <w:unhideWhenUsed/>
    <w:qFormat/>
    <w:rsid w:val="00B72833"/>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B72833"/>
    <w:rPr>
      <w:rFonts w:ascii="Calibri" w:hAnsi="Calibri" w:cs="Calibri"/>
      <w:color w:val="5A5A5A" w:themeColor="text1" w:themeTint="A5"/>
      <w:spacing w:val="15"/>
      <w:sz w:val="26"/>
    </w:rPr>
  </w:style>
  <w:style w:type="character" w:customStyle="1" w:styleId="BodyTextChar">
    <w:name w:val="Body Text Char"/>
    <w:basedOn w:val="DefaultParagraphFont"/>
    <w:link w:val="BodyText"/>
    <w:uiPriority w:val="99"/>
    <w:semiHidden/>
    <w:rsid w:val="00B72833"/>
    <w:rPr>
      <w:rFonts w:ascii="Calibri" w:hAnsi="Calibri" w:cs="Calibri"/>
      <w:sz w:val="26"/>
    </w:rPr>
  </w:style>
  <w:style w:type="paragraph" w:styleId="BodyText">
    <w:name w:val="Body Text"/>
    <w:basedOn w:val="Normal"/>
    <w:link w:val="BodyTextChar"/>
    <w:uiPriority w:val="99"/>
    <w:semiHidden/>
    <w:unhideWhenUsed/>
    <w:rsid w:val="00B72833"/>
    <w:pPr>
      <w:spacing w:after="120"/>
    </w:pPr>
  </w:style>
  <w:style w:type="character" w:customStyle="1" w:styleId="BodyTextChar1">
    <w:name w:val="Body Text Char1"/>
    <w:basedOn w:val="DefaultParagraphFont"/>
    <w:uiPriority w:val="99"/>
    <w:semiHidden/>
    <w:rsid w:val="00B72833"/>
    <w:rPr>
      <w:rFonts w:ascii="Calibri" w:hAnsi="Calibri" w:cs="Calibri"/>
      <w:sz w:val="26"/>
    </w:rPr>
  </w:style>
  <w:style w:type="paragraph" w:customStyle="1" w:styleId="tiny">
    <w:name w:val="tiny"/>
    <w:next w:val="Normal"/>
    <w:link w:val="tinyChar"/>
    <w:autoRedefine/>
    <w:rsid w:val="00B72833"/>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B72833"/>
    <w:rPr>
      <w:rFonts w:ascii="Times New Roman" w:eastAsia="Malgun Gothic" w:hAnsi="Times New Roman" w:cs="Times New Roman"/>
      <w:sz w:val="12"/>
    </w:rPr>
  </w:style>
  <w:style w:type="character" w:customStyle="1" w:styleId="LDCut">
    <w:name w:val="LD Cut"/>
    <w:basedOn w:val="DefaultParagraphFont"/>
    <w:uiPriority w:val="1"/>
    <w:qFormat/>
    <w:rsid w:val="00B72833"/>
    <w:rPr>
      <w:rFonts w:ascii="Times New Roman" w:hAnsi="Times New Roman"/>
      <w:b w:val="0"/>
      <w:color w:val="auto"/>
      <w:sz w:val="12"/>
    </w:rPr>
  </w:style>
  <w:style w:type="character" w:customStyle="1" w:styleId="LDUnderline">
    <w:name w:val="LD Underline"/>
    <w:basedOn w:val="DefaultParagraphFont"/>
    <w:uiPriority w:val="1"/>
    <w:qFormat/>
    <w:rsid w:val="00B72833"/>
    <w:rPr>
      <w:rFonts w:ascii="Times New Roman" w:hAnsi="Times New Roman" w:cs="Times New Roman"/>
      <w:b/>
      <w:color w:val="auto"/>
      <w:sz w:val="24"/>
      <w:u w:val="single"/>
    </w:rPr>
  </w:style>
  <w:style w:type="character" w:customStyle="1" w:styleId="Style4Char">
    <w:name w:val="Style4 Char"/>
    <w:rsid w:val="00B72833"/>
    <w:rPr>
      <w:rFonts w:ascii="Arial Narrow" w:hAnsi="Arial Narrow"/>
      <w:szCs w:val="24"/>
      <w:u w:val="single"/>
      <w:lang w:val="en-US" w:eastAsia="en-US" w:bidi="ar-SA"/>
    </w:rPr>
  </w:style>
  <w:style w:type="character" w:customStyle="1" w:styleId="Style1Char">
    <w:name w:val="Style1 Char"/>
    <w:locked/>
    <w:rsid w:val="00B72833"/>
    <w:rPr>
      <w:rFonts w:ascii="Times New Roman" w:eastAsia="SimSun" w:hAnsi="Times New Roman"/>
      <w:szCs w:val="24"/>
      <w:u w:val="single"/>
      <w:lang w:eastAsia="zh-CN"/>
    </w:rPr>
  </w:style>
  <w:style w:type="character" w:customStyle="1" w:styleId="Style11pt">
    <w:name w:val="Style 11 pt"/>
    <w:basedOn w:val="DefaultParagraphFont"/>
    <w:rsid w:val="00B72833"/>
    <w:rPr>
      <w:sz w:val="20"/>
    </w:rPr>
  </w:style>
  <w:style w:type="character" w:customStyle="1" w:styleId="DebateHighlighted">
    <w:name w:val="Debate Highlighted"/>
    <w:rsid w:val="00B72833"/>
    <w:rPr>
      <w:rFonts w:ascii="Times New Roman" w:hAnsi="Times New Roman"/>
      <w:sz w:val="20"/>
      <w:u w:val="thick"/>
      <w:bdr w:val="none" w:sz="0" w:space="0" w:color="auto"/>
      <w:shd w:val="clear" w:color="auto" w:fill="00FFFF"/>
    </w:rPr>
  </w:style>
  <w:style w:type="paragraph" w:customStyle="1" w:styleId="Cites">
    <w:name w:val="Cites"/>
    <w:next w:val="Cards"/>
    <w:rsid w:val="00B72833"/>
    <w:pPr>
      <w:widowControl w:val="0"/>
    </w:pPr>
    <w:rPr>
      <w:rFonts w:ascii="Times New Roman" w:eastAsia="Times New Roman" w:hAnsi="Times New Roman" w:cs="Times New Roman"/>
      <w:sz w:val="20"/>
    </w:rPr>
  </w:style>
  <w:style w:type="character" w:customStyle="1" w:styleId="Author-Date">
    <w:name w:val="Author-Date"/>
    <w:rsid w:val="00B72833"/>
    <w:rPr>
      <w:b/>
      <w:sz w:val="24"/>
    </w:rPr>
  </w:style>
  <w:style w:type="character" w:customStyle="1" w:styleId="regtext">
    <w:name w:val="regtext"/>
    <w:uiPriority w:val="99"/>
    <w:rsid w:val="00B72833"/>
  </w:style>
  <w:style w:type="character" w:customStyle="1" w:styleId="Dottedunderline">
    <w:name w:val="Dotted underline"/>
    <w:rsid w:val="00B72833"/>
    <w:rPr>
      <w:u w:val="dotted"/>
    </w:rPr>
  </w:style>
  <w:style w:type="character" w:customStyle="1" w:styleId="slug-pub-date">
    <w:name w:val="slug-pub-date"/>
    <w:rsid w:val="00B72833"/>
  </w:style>
  <w:style w:type="character" w:customStyle="1" w:styleId="slug-vol">
    <w:name w:val="slug-vol"/>
    <w:rsid w:val="00B72833"/>
  </w:style>
  <w:style w:type="character" w:customStyle="1" w:styleId="slug-issue">
    <w:name w:val="slug-issue"/>
    <w:rsid w:val="00B72833"/>
  </w:style>
  <w:style w:type="character" w:customStyle="1" w:styleId="slug-pages">
    <w:name w:val="slug-pages"/>
    <w:rsid w:val="00B72833"/>
  </w:style>
  <w:style w:type="character" w:customStyle="1" w:styleId="DDIUnderline">
    <w:name w:val="DDI Underline"/>
    <w:uiPriority w:val="99"/>
    <w:rsid w:val="00B72833"/>
    <w:rPr>
      <w:sz w:val="20"/>
      <w:u w:val="thick"/>
    </w:rPr>
  </w:style>
  <w:style w:type="character" w:customStyle="1" w:styleId="CardsChar1">
    <w:name w:val="Cards Char1"/>
    <w:locked/>
    <w:rsid w:val="00B72833"/>
    <w:rPr>
      <w:rFonts w:ascii="Times New Roman" w:eastAsia="Times New Roman" w:hAnsi="Times New Roman" w:cs="Times New Roman"/>
    </w:rPr>
  </w:style>
  <w:style w:type="character" w:customStyle="1" w:styleId="apple-converted-space">
    <w:name w:val="apple-converted-space"/>
    <w:basedOn w:val="DefaultParagraphFont"/>
    <w:rsid w:val="00B72833"/>
  </w:style>
  <w:style w:type="character" w:customStyle="1" w:styleId="CardTextChar0">
    <w:name w:val="Card Text Char"/>
    <w:locked/>
    <w:rsid w:val="00B72833"/>
    <w:rPr>
      <w:rFonts w:ascii="Georgia" w:hAnsi="Georgia"/>
      <w:sz w:val="18"/>
      <w:u w:val="single"/>
    </w:rPr>
  </w:style>
  <w:style w:type="character" w:customStyle="1" w:styleId="normaltextrun">
    <w:name w:val="normaltextrun"/>
    <w:basedOn w:val="DefaultParagraphFont"/>
    <w:rsid w:val="00B72833"/>
  </w:style>
  <w:style w:type="character" w:customStyle="1" w:styleId="eop">
    <w:name w:val="eop"/>
    <w:basedOn w:val="DefaultParagraphFont"/>
    <w:rsid w:val="00B72833"/>
  </w:style>
  <w:style w:type="character" w:customStyle="1" w:styleId="spellingerror">
    <w:name w:val="spellingerror"/>
    <w:basedOn w:val="DefaultParagraphFont"/>
    <w:rsid w:val="00B72833"/>
  </w:style>
  <w:style w:type="paragraph" w:customStyle="1" w:styleId="m-2839544472620372085msonospacing">
    <w:name w:val="m_-2839544472620372085msonospacing"/>
    <w:basedOn w:val="Normal"/>
    <w:rsid w:val="00B72833"/>
    <w:pPr>
      <w:spacing w:before="100" w:beforeAutospacing="1" w:after="100" w:afterAutospacing="1"/>
    </w:pPr>
    <w:rPr>
      <w:sz w:val="24"/>
    </w:rPr>
  </w:style>
  <w:style w:type="paragraph" w:customStyle="1" w:styleId="franklin-light1">
    <w:name w:val="franklin-light1"/>
    <w:basedOn w:val="Normal"/>
    <w:rsid w:val="00B72833"/>
    <w:pPr>
      <w:spacing w:before="100" w:beforeAutospacing="1" w:after="100" w:afterAutospacing="1"/>
    </w:pPr>
    <w:rPr>
      <w:sz w:val="24"/>
    </w:rPr>
  </w:style>
  <w:style w:type="character" w:customStyle="1" w:styleId="powa-tease">
    <w:name w:val="powa-tease"/>
    <w:basedOn w:val="DefaultParagraphFont"/>
    <w:rsid w:val="00B72833"/>
  </w:style>
  <w:style w:type="character" w:customStyle="1" w:styleId="powa-byline">
    <w:name w:val="powa-byline"/>
    <w:basedOn w:val="DefaultParagraphFont"/>
    <w:rsid w:val="00B72833"/>
  </w:style>
  <w:style w:type="character" w:customStyle="1" w:styleId="apple-style-span">
    <w:name w:val="apple-style-span"/>
    <w:basedOn w:val="DefaultParagraphFont"/>
    <w:rsid w:val="00B72833"/>
    <w:rPr>
      <w:rFonts w:cs="Times New Roman"/>
    </w:rPr>
  </w:style>
  <w:style w:type="paragraph" w:customStyle="1" w:styleId="noindent">
    <w:name w:val="noindent"/>
    <w:basedOn w:val="Normal"/>
    <w:rsid w:val="00B72833"/>
    <w:pPr>
      <w:spacing w:before="100" w:beforeAutospacing="1" w:after="100" w:afterAutospacing="1"/>
    </w:pPr>
    <w:rPr>
      <w:rFonts w:eastAsia="Times New Roman"/>
    </w:rPr>
  </w:style>
  <w:style w:type="character" w:customStyle="1" w:styleId="st">
    <w:name w:val="st"/>
    <w:rsid w:val="00B72833"/>
  </w:style>
  <w:style w:type="character" w:customStyle="1" w:styleId="highlight2">
    <w:name w:val="highlight2"/>
    <w:basedOn w:val="DefaultParagraphFont"/>
    <w:rsid w:val="00B72833"/>
    <w:rPr>
      <w:rFonts w:ascii="Arial" w:hAnsi="Arial"/>
      <w:b/>
      <w:sz w:val="19"/>
      <w:u w:val="thick"/>
      <w:bdr w:val="none" w:sz="0" w:space="0" w:color="auto"/>
      <w:shd w:val="clear" w:color="auto" w:fill="auto"/>
    </w:rPr>
  </w:style>
  <w:style w:type="character" w:customStyle="1" w:styleId="Emphasis2">
    <w:name w:val="Emphasis2"/>
    <w:basedOn w:val="DefaultParagraphFont"/>
    <w:rsid w:val="00B72833"/>
    <w:rPr>
      <w:rFonts w:ascii="Franklin Gothic Heavy" w:hAnsi="Franklin Gothic Heavy" w:hint="default"/>
      <w:iCs/>
      <w:u w:val="single"/>
    </w:rPr>
  </w:style>
  <w:style w:type="character" w:customStyle="1" w:styleId="EmphasizeThis">
    <w:name w:val="EmphasizeThis"/>
    <w:rsid w:val="00B72833"/>
    <w:rPr>
      <w:rFonts w:ascii="Georgia" w:hAnsi="Georgia" w:hint="default"/>
      <w:b/>
      <w:bCs w:val="0"/>
      <w:iCs/>
      <w:sz w:val="24"/>
      <w:u w:val="thick"/>
    </w:rPr>
  </w:style>
  <w:style w:type="character" w:customStyle="1" w:styleId="Style3Char">
    <w:name w:val="Style3 Char"/>
    <w:rsid w:val="00B72833"/>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B72833"/>
    <w:rPr>
      <w:rFonts w:ascii="Calibri" w:hAnsi="Calibri" w:cs="Calibri"/>
      <w:sz w:val="20"/>
      <w:szCs w:val="20"/>
    </w:rPr>
  </w:style>
  <w:style w:type="paragraph" w:styleId="CommentText">
    <w:name w:val="annotation text"/>
    <w:basedOn w:val="Normal"/>
    <w:link w:val="CommentTextChar"/>
    <w:uiPriority w:val="99"/>
    <w:semiHidden/>
    <w:unhideWhenUsed/>
    <w:rsid w:val="00B72833"/>
    <w:rPr>
      <w:sz w:val="20"/>
      <w:szCs w:val="20"/>
    </w:rPr>
  </w:style>
  <w:style w:type="character" w:customStyle="1" w:styleId="CommentTextChar1">
    <w:name w:val="Comment Text Char1"/>
    <w:basedOn w:val="DefaultParagraphFont"/>
    <w:uiPriority w:val="99"/>
    <w:semiHidden/>
    <w:rsid w:val="00B72833"/>
    <w:rPr>
      <w:rFonts w:ascii="Calibri" w:hAnsi="Calibri" w:cs="Calibri"/>
      <w:sz w:val="20"/>
      <w:szCs w:val="20"/>
    </w:rPr>
  </w:style>
  <w:style w:type="character" w:customStyle="1" w:styleId="balancedheadline">
    <w:name w:val="balancedheadline"/>
    <w:basedOn w:val="DefaultParagraphFont"/>
    <w:rsid w:val="00B72833"/>
  </w:style>
  <w:style w:type="paragraph" w:customStyle="1" w:styleId="analytic0">
    <w:name w:val="analytic"/>
    <w:basedOn w:val="Analytic"/>
    <w:link w:val="analyticChar0"/>
    <w:autoRedefine/>
    <w:uiPriority w:val="4"/>
    <w:qFormat/>
    <w:rsid w:val="00B72833"/>
    <w:rPr>
      <w:i/>
      <w:color w:val="2D72B1"/>
    </w:rPr>
  </w:style>
  <w:style w:type="character" w:customStyle="1" w:styleId="analyticChar0">
    <w:name w:val="analytic Char"/>
    <w:basedOn w:val="DefaultParagraphFont"/>
    <w:link w:val="analytic0"/>
    <w:uiPriority w:val="4"/>
    <w:rsid w:val="00B72833"/>
    <w:rPr>
      <w:rFonts w:ascii="Calibri" w:hAnsi="Calibri" w:cs="Calibri"/>
      <w:i/>
      <w:color w:val="2D72B1"/>
      <w:sz w:val="26"/>
    </w:rPr>
  </w:style>
  <w:style w:type="paragraph" w:customStyle="1" w:styleId="ColorfulList-Accent11">
    <w:name w:val="Colorful List - Accent 11"/>
    <w:basedOn w:val="Normal"/>
    <w:uiPriority w:val="34"/>
    <w:qFormat/>
    <w:rsid w:val="00B72833"/>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B72833"/>
  </w:style>
  <w:style w:type="character" w:customStyle="1" w:styleId="m-4339160018974791352styleunderline">
    <w:name w:val="m_-4339160018974791352styleunderline"/>
    <w:basedOn w:val="DefaultParagraphFont"/>
    <w:rsid w:val="00B72833"/>
  </w:style>
  <w:style w:type="character" w:customStyle="1" w:styleId="m8622195508348221850gmail-msohyperlink">
    <w:name w:val="m_8622195508348221850gmail-msohyperlink"/>
    <w:basedOn w:val="DefaultParagraphFont"/>
    <w:rsid w:val="00B72833"/>
  </w:style>
  <w:style w:type="character" w:customStyle="1" w:styleId="longbio">
    <w:name w:val="long_bio"/>
    <w:basedOn w:val="DefaultParagraphFont"/>
    <w:rsid w:val="00B72833"/>
  </w:style>
  <w:style w:type="paragraph" w:customStyle="1" w:styleId="css-1ygdjhk">
    <w:name w:val="css-1ygdjhk"/>
    <w:basedOn w:val="Normal"/>
    <w:rsid w:val="00B72833"/>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B72833"/>
    <w:rPr>
      <w:rFonts w:eastAsia="Calibri"/>
      <w:b/>
      <w:color w:val="000000"/>
      <w:u w:val="single"/>
      <w:lang w:val="x-none" w:eastAsia="x-none"/>
    </w:rPr>
  </w:style>
  <w:style w:type="character" w:customStyle="1" w:styleId="CardText2Char">
    <w:name w:val="Card Text 2 Char"/>
    <w:link w:val="CardText2"/>
    <w:rsid w:val="00B72833"/>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B72833"/>
  </w:style>
  <w:style w:type="paragraph" w:customStyle="1" w:styleId="m8953919872937919259gmail-msolistparagraphcxspmiddle">
    <w:name w:val="m_8953919872937919259gmail-msolistparagraphcxspmiddle"/>
    <w:basedOn w:val="Normal"/>
    <w:rsid w:val="00B72833"/>
    <w:pPr>
      <w:spacing w:beforeLines="1" w:afterLines="1"/>
    </w:pPr>
    <w:rPr>
      <w:rFonts w:ascii="Times" w:hAnsi="Times"/>
      <w:sz w:val="20"/>
      <w:szCs w:val="20"/>
    </w:rPr>
  </w:style>
  <w:style w:type="paragraph" w:customStyle="1" w:styleId="flashline">
    <w:name w:val="flashline"/>
    <w:basedOn w:val="Normal"/>
    <w:rsid w:val="00B72833"/>
    <w:pPr>
      <w:spacing w:before="100" w:beforeAutospacing="1" w:after="100" w:afterAutospacing="1"/>
    </w:pPr>
    <w:rPr>
      <w:rFonts w:eastAsia="Times New Roman"/>
      <w:sz w:val="24"/>
    </w:rPr>
  </w:style>
  <w:style w:type="paragraph" w:customStyle="1" w:styleId="lbexhangwithmargin">
    <w:name w:val="lbexhangwithmargin"/>
    <w:basedOn w:val="Normal"/>
    <w:rsid w:val="00B72833"/>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B72833"/>
  </w:style>
  <w:style w:type="character" w:customStyle="1" w:styleId="lbexallcap">
    <w:name w:val="lbexallcap"/>
    <w:basedOn w:val="DefaultParagraphFont"/>
    <w:rsid w:val="00B72833"/>
  </w:style>
  <w:style w:type="paragraph" w:customStyle="1" w:styleId="lbexindent">
    <w:name w:val="lbexindent"/>
    <w:basedOn w:val="Normal"/>
    <w:rsid w:val="00B72833"/>
    <w:pPr>
      <w:spacing w:before="100" w:beforeAutospacing="1" w:after="100" w:afterAutospacing="1"/>
    </w:pPr>
    <w:rPr>
      <w:rFonts w:eastAsia="Times New Roman"/>
      <w:sz w:val="24"/>
    </w:rPr>
  </w:style>
  <w:style w:type="paragraph" w:customStyle="1" w:styleId="lbexindentparagraph">
    <w:name w:val="lbexindentparagraph"/>
    <w:basedOn w:val="Normal"/>
    <w:rsid w:val="00B72833"/>
    <w:pPr>
      <w:spacing w:before="100" w:beforeAutospacing="1" w:after="100" w:afterAutospacing="1"/>
    </w:pPr>
    <w:rPr>
      <w:rFonts w:eastAsia="Times New Roman"/>
      <w:sz w:val="24"/>
    </w:rPr>
  </w:style>
  <w:style w:type="paragraph" w:customStyle="1" w:styleId="zn-bodyparagraph">
    <w:name w:val="zn-body__paragraph"/>
    <w:basedOn w:val="Normal"/>
    <w:rsid w:val="00B72833"/>
    <w:pPr>
      <w:spacing w:before="100" w:beforeAutospacing="1" w:after="100" w:afterAutospacing="1"/>
    </w:pPr>
    <w:rPr>
      <w:rFonts w:eastAsia="Times New Roman"/>
      <w:sz w:val="24"/>
    </w:rPr>
  </w:style>
  <w:style w:type="character" w:customStyle="1" w:styleId="c-messagebody">
    <w:name w:val="c-message__body"/>
    <w:basedOn w:val="DefaultParagraphFont"/>
    <w:rsid w:val="00B72833"/>
  </w:style>
  <w:style w:type="character" w:customStyle="1" w:styleId="m7735155540857680774gmail-style13ptbold">
    <w:name w:val="m_7735155540857680774gmail-style13ptbold"/>
    <w:basedOn w:val="DefaultParagraphFont"/>
    <w:rsid w:val="00B72833"/>
  </w:style>
  <w:style w:type="character" w:customStyle="1" w:styleId="style65">
    <w:name w:val="style65"/>
    <w:basedOn w:val="DefaultParagraphFont"/>
    <w:rsid w:val="00B72833"/>
  </w:style>
  <w:style w:type="character" w:customStyle="1" w:styleId="bodytext0">
    <w:name w:val="body_text"/>
    <w:basedOn w:val="DefaultParagraphFont"/>
    <w:rsid w:val="00B72833"/>
  </w:style>
  <w:style w:type="character" w:customStyle="1" w:styleId="bio">
    <w:name w:val="bio"/>
    <w:basedOn w:val="DefaultParagraphFont"/>
    <w:rsid w:val="00B72833"/>
  </w:style>
  <w:style w:type="character" w:customStyle="1" w:styleId="citesChar">
    <w:name w:val="cites Char"/>
    <w:link w:val="cites0"/>
    <w:rsid w:val="00B72833"/>
    <w:rPr>
      <w:rFonts w:eastAsia="SimSun"/>
      <w:b/>
      <w:lang w:eastAsia="zh-CN"/>
    </w:rPr>
  </w:style>
  <w:style w:type="paragraph" w:customStyle="1" w:styleId="cites0">
    <w:name w:val="cites"/>
    <w:next w:val="Normal"/>
    <w:link w:val="citesChar"/>
    <w:autoRedefine/>
    <w:rsid w:val="00B72833"/>
    <w:pPr>
      <w:contextualSpacing/>
    </w:pPr>
    <w:rPr>
      <w:rFonts w:eastAsia="SimSun"/>
      <w:b/>
      <w:lang w:eastAsia="zh-CN"/>
    </w:rPr>
  </w:style>
  <w:style w:type="character" w:customStyle="1" w:styleId="5yl5">
    <w:name w:val="_5yl5"/>
    <w:basedOn w:val="DefaultParagraphFont"/>
    <w:rsid w:val="00B72833"/>
  </w:style>
  <w:style w:type="character" w:customStyle="1" w:styleId="text">
    <w:name w:val="text"/>
    <w:basedOn w:val="DefaultParagraphFont"/>
    <w:rsid w:val="00B72833"/>
  </w:style>
  <w:style w:type="paragraph" w:customStyle="1" w:styleId="generic-articlebody">
    <w:name w:val="generic-article__body"/>
    <w:basedOn w:val="Normal"/>
    <w:rsid w:val="00B72833"/>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B72833"/>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B72833"/>
    <w:rPr>
      <w:b/>
      <w:bCs/>
    </w:rPr>
  </w:style>
  <w:style w:type="character" w:customStyle="1" w:styleId="CommentSubjectChar1">
    <w:name w:val="Comment Subject Char1"/>
    <w:basedOn w:val="CommentTextChar1"/>
    <w:uiPriority w:val="99"/>
    <w:semiHidden/>
    <w:rsid w:val="00B72833"/>
    <w:rPr>
      <w:rFonts w:ascii="Calibri" w:hAnsi="Calibri" w:cs="Calibri"/>
      <w:b/>
      <w:bCs/>
      <w:sz w:val="20"/>
      <w:szCs w:val="20"/>
    </w:rPr>
  </w:style>
  <w:style w:type="character" w:customStyle="1" w:styleId="UnresolvedMention12">
    <w:name w:val="Unresolved Mention12"/>
    <w:basedOn w:val="DefaultParagraphFont"/>
    <w:uiPriority w:val="99"/>
    <w:rsid w:val="00B72833"/>
    <w:rPr>
      <w:color w:val="605E5C"/>
      <w:shd w:val="clear" w:color="auto" w:fill="E1DFDD"/>
    </w:rPr>
  </w:style>
  <w:style w:type="paragraph" w:customStyle="1" w:styleId="CardNotUnderlined">
    <w:name w:val="Card Not Underlined"/>
    <w:basedOn w:val="Normal"/>
    <w:autoRedefine/>
    <w:rsid w:val="00B72833"/>
    <w:rPr>
      <w:rFonts w:eastAsia="Times New Roman"/>
      <w:sz w:val="12"/>
      <w:szCs w:val="20"/>
    </w:rPr>
  </w:style>
  <w:style w:type="paragraph" w:customStyle="1" w:styleId="msonormal0">
    <w:name w:val="msonormal"/>
    <w:basedOn w:val="Normal"/>
    <w:uiPriority w:val="99"/>
    <w:rsid w:val="00B72833"/>
    <w:pPr>
      <w:spacing w:before="100" w:beforeAutospacing="1" w:after="100" w:afterAutospacing="1" w:line="256" w:lineRule="auto"/>
    </w:pPr>
    <w:rPr>
      <w:sz w:val="24"/>
    </w:rPr>
  </w:style>
  <w:style w:type="table" w:styleId="TableGrid">
    <w:name w:val="Table Grid"/>
    <w:basedOn w:val="TableNormal"/>
    <w:uiPriority w:val="59"/>
    <w:rsid w:val="00B7283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B72833"/>
    <w:pPr>
      <w:spacing w:before="100" w:beforeAutospacing="1" w:after="100" w:afterAutospacing="1"/>
    </w:pPr>
    <w:rPr>
      <w:rFonts w:eastAsia="Times New Roman"/>
      <w:sz w:val="24"/>
    </w:rPr>
  </w:style>
  <w:style w:type="paragraph" w:customStyle="1" w:styleId="p6">
    <w:name w:val="p6"/>
    <w:basedOn w:val="Normal"/>
    <w:rsid w:val="00B72833"/>
    <w:pPr>
      <w:spacing w:before="100" w:beforeAutospacing="1" w:after="100" w:afterAutospacing="1"/>
    </w:pPr>
    <w:rPr>
      <w:rFonts w:eastAsia="Times New Roman"/>
      <w:sz w:val="24"/>
    </w:rPr>
  </w:style>
  <w:style w:type="paragraph" w:customStyle="1" w:styleId="paragraph-sc-1tqpf5s-0">
    <w:name w:val="paragraph-sc-1tqpf5s-0"/>
    <w:basedOn w:val="Normal"/>
    <w:rsid w:val="00B72833"/>
    <w:pPr>
      <w:spacing w:before="100" w:beforeAutospacing="1" w:after="100" w:afterAutospacing="1"/>
    </w:pPr>
    <w:rPr>
      <w:rFonts w:eastAsia="Times New Roman"/>
      <w:sz w:val="24"/>
    </w:rPr>
  </w:style>
  <w:style w:type="character" w:customStyle="1" w:styleId="edited-3sfazf">
    <w:name w:val="edited-3sfazf"/>
    <w:basedOn w:val="DefaultParagraphFont"/>
    <w:rsid w:val="00B72833"/>
  </w:style>
  <w:style w:type="character" w:customStyle="1" w:styleId="content-1o0f9g">
    <w:name w:val="content-1o0f9g"/>
    <w:basedOn w:val="DefaultParagraphFont"/>
    <w:rsid w:val="00B72833"/>
  </w:style>
  <w:style w:type="paragraph" w:customStyle="1" w:styleId="mol-para-with-font">
    <w:name w:val="mol-para-with-font"/>
    <w:basedOn w:val="Normal"/>
    <w:rsid w:val="00B72833"/>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B72833"/>
  </w:style>
  <w:style w:type="character" w:customStyle="1" w:styleId="comma-separator">
    <w:name w:val="comma-separator"/>
    <w:basedOn w:val="DefaultParagraphFont"/>
    <w:rsid w:val="00B72833"/>
  </w:style>
  <w:style w:type="paragraph" w:customStyle="1" w:styleId="imagecaption">
    <w:name w:val="imagecaption"/>
    <w:basedOn w:val="Normal"/>
    <w:rsid w:val="00B72833"/>
    <w:pPr>
      <w:spacing w:before="100" w:beforeAutospacing="1" w:after="100" w:afterAutospacing="1"/>
    </w:pPr>
    <w:rPr>
      <w:rFonts w:eastAsia="Times New Roman"/>
      <w:sz w:val="24"/>
    </w:rPr>
  </w:style>
  <w:style w:type="character" w:customStyle="1" w:styleId="wikiexternallink">
    <w:name w:val="wikiexternallink"/>
    <w:basedOn w:val="DefaultParagraphFont"/>
    <w:rsid w:val="00B72833"/>
  </w:style>
  <w:style w:type="character" w:customStyle="1" w:styleId="wikigeneratedlinkcontent">
    <w:name w:val="wikigeneratedlinkcontent"/>
    <w:basedOn w:val="DefaultParagraphFont"/>
    <w:rsid w:val="00B72833"/>
  </w:style>
  <w:style w:type="paragraph" w:customStyle="1" w:styleId="ssrcss-1q0x1qg-paragraph">
    <w:name w:val="ssrcss-1q0x1qg-paragraph"/>
    <w:basedOn w:val="Normal"/>
    <w:rsid w:val="00B72833"/>
    <w:pPr>
      <w:spacing w:before="100" w:beforeAutospacing="1" w:after="100" w:afterAutospacing="1"/>
    </w:pPr>
    <w:rPr>
      <w:rFonts w:eastAsia="Times New Roman"/>
      <w:sz w:val="24"/>
    </w:rPr>
  </w:style>
  <w:style w:type="paragraph" w:customStyle="1" w:styleId="css-axufdj">
    <w:name w:val="css-axufdj"/>
    <w:basedOn w:val="Normal"/>
    <w:rsid w:val="00B72833"/>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B72833"/>
  </w:style>
  <w:style w:type="paragraph" w:customStyle="1" w:styleId="insinstorydvcaption">
    <w:name w:val="ins_instory_dv_caption"/>
    <w:basedOn w:val="Normal"/>
    <w:rsid w:val="00B72833"/>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B72833"/>
    <w:rPr>
      <w:rFonts w:ascii="Calibri" w:hAnsi="Calibri" w:cs="Calibri"/>
      <w:sz w:val="26"/>
    </w:rPr>
  </w:style>
  <w:style w:type="character" w:customStyle="1" w:styleId="sr-only">
    <w:name w:val="sr-only"/>
    <w:basedOn w:val="DefaultParagraphFont"/>
    <w:rsid w:val="00B72833"/>
  </w:style>
  <w:style w:type="character" w:customStyle="1" w:styleId="UnresolvedMention1">
    <w:name w:val="Unresolved Mention1"/>
    <w:basedOn w:val="DefaultParagraphFont"/>
    <w:uiPriority w:val="99"/>
    <w:semiHidden/>
    <w:unhideWhenUsed/>
    <w:rsid w:val="00B72833"/>
    <w:rPr>
      <w:color w:val="605E5C"/>
      <w:shd w:val="clear" w:color="auto" w:fill="E1DFDD"/>
    </w:rPr>
  </w:style>
  <w:style w:type="character" w:styleId="PageNumber">
    <w:name w:val="page number"/>
    <w:basedOn w:val="DefaultParagraphFont"/>
    <w:uiPriority w:val="99"/>
    <w:semiHidden/>
    <w:unhideWhenUsed/>
    <w:rsid w:val="00B72833"/>
  </w:style>
  <w:style w:type="character" w:customStyle="1" w:styleId="UnresolvedMention10">
    <w:name w:val="Unresolved Mention10"/>
    <w:basedOn w:val="DefaultParagraphFont"/>
    <w:uiPriority w:val="99"/>
    <w:semiHidden/>
    <w:unhideWhenUsed/>
    <w:rsid w:val="00B72833"/>
    <w:rPr>
      <w:color w:val="605E5C"/>
      <w:shd w:val="clear" w:color="auto" w:fill="E1DFDD"/>
    </w:rPr>
  </w:style>
  <w:style w:type="paragraph" w:styleId="Revision">
    <w:name w:val="Revision"/>
    <w:uiPriority w:val="99"/>
    <w:semiHidden/>
    <w:rsid w:val="00B72833"/>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B72833"/>
    <w:pPr>
      <w:spacing w:before="100" w:beforeAutospacing="1" w:after="100" w:afterAutospacing="1" w:line="256" w:lineRule="auto"/>
    </w:pPr>
    <w:rPr>
      <w:sz w:val="24"/>
    </w:rPr>
  </w:style>
  <w:style w:type="paragraph" w:customStyle="1" w:styleId="p1">
    <w:name w:val="p1"/>
    <w:basedOn w:val="Normal"/>
    <w:uiPriority w:val="99"/>
    <w:semiHidden/>
    <w:rsid w:val="00B72833"/>
    <w:pPr>
      <w:spacing w:line="256" w:lineRule="auto"/>
    </w:pPr>
    <w:rPr>
      <w:sz w:val="20"/>
      <w:szCs w:val="20"/>
    </w:rPr>
  </w:style>
  <w:style w:type="paragraph" w:customStyle="1" w:styleId="Shrink6">
    <w:name w:val="Shrink 6"/>
    <w:basedOn w:val="Normal"/>
    <w:uiPriority w:val="99"/>
    <w:semiHidden/>
    <w:qFormat/>
    <w:rsid w:val="00B72833"/>
    <w:pPr>
      <w:spacing w:line="256" w:lineRule="auto"/>
    </w:pPr>
    <w:rPr>
      <w:rFonts w:ascii="Georgia" w:hAnsi="Georgia"/>
      <w:sz w:val="12"/>
    </w:rPr>
  </w:style>
  <w:style w:type="character" w:styleId="EndnoteReference">
    <w:name w:val="endnote reference"/>
    <w:basedOn w:val="DefaultParagraphFont"/>
    <w:uiPriority w:val="99"/>
    <w:semiHidden/>
    <w:unhideWhenUsed/>
    <w:rsid w:val="00B72833"/>
    <w:rPr>
      <w:vertAlign w:val="superscript"/>
    </w:rPr>
  </w:style>
  <w:style w:type="character" w:customStyle="1" w:styleId="FooterChar1">
    <w:name w:val="Footer Char1"/>
    <w:basedOn w:val="DefaultParagraphFont"/>
    <w:uiPriority w:val="99"/>
    <w:semiHidden/>
    <w:rsid w:val="00B72833"/>
    <w:rPr>
      <w:rFonts w:ascii="Calibri" w:eastAsiaTheme="minorHAnsi" w:hAnsi="Calibri" w:cs="Calibri"/>
      <w:sz w:val="16"/>
      <w:szCs w:val="22"/>
    </w:rPr>
  </w:style>
  <w:style w:type="character" w:customStyle="1" w:styleId="HeaderChar1">
    <w:name w:val="Header Char1"/>
    <w:basedOn w:val="DefaultParagraphFont"/>
    <w:uiPriority w:val="99"/>
    <w:semiHidden/>
    <w:rsid w:val="00B72833"/>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B72833"/>
    <w:rPr>
      <w:rFonts w:ascii="Segoe UI" w:hAnsi="Segoe UI" w:cs="Segoe UI"/>
      <w:sz w:val="16"/>
      <w:szCs w:val="16"/>
    </w:rPr>
  </w:style>
  <w:style w:type="character" w:styleId="CommentReference">
    <w:name w:val="annotation reference"/>
    <w:basedOn w:val="DefaultParagraphFont"/>
    <w:uiPriority w:val="99"/>
    <w:semiHidden/>
    <w:unhideWhenUsed/>
    <w:rsid w:val="00B72833"/>
    <w:rPr>
      <w:sz w:val="16"/>
      <w:szCs w:val="16"/>
    </w:rPr>
  </w:style>
  <w:style w:type="character" w:customStyle="1" w:styleId="UnresolvedMention30">
    <w:name w:val="Unresolved Mention30"/>
    <w:basedOn w:val="DefaultParagraphFont"/>
    <w:uiPriority w:val="99"/>
    <w:semiHidden/>
    <w:unhideWhenUsed/>
    <w:rsid w:val="00B72833"/>
    <w:rPr>
      <w:color w:val="605E5C"/>
      <w:shd w:val="clear" w:color="auto" w:fill="E1DFDD"/>
    </w:rPr>
  </w:style>
  <w:style w:type="character" w:customStyle="1" w:styleId="UnresolvedMention4">
    <w:name w:val="Unresolved Mention4"/>
    <w:basedOn w:val="DefaultParagraphFont"/>
    <w:uiPriority w:val="99"/>
    <w:semiHidden/>
    <w:unhideWhenUsed/>
    <w:rsid w:val="00B72833"/>
    <w:rPr>
      <w:color w:val="605E5C"/>
      <w:shd w:val="clear" w:color="auto" w:fill="E1DFDD"/>
    </w:rPr>
  </w:style>
  <w:style w:type="character" w:customStyle="1" w:styleId="UnresolvedMention5">
    <w:name w:val="Unresolved Mention5"/>
    <w:basedOn w:val="DefaultParagraphFont"/>
    <w:uiPriority w:val="99"/>
    <w:semiHidden/>
    <w:unhideWhenUsed/>
    <w:rsid w:val="00B72833"/>
    <w:rPr>
      <w:color w:val="605E5C"/>
      <w:shd w:val="clear" w:color="auto" w:fill="E1DFDD"/>
    </w:rPr>
  </w:style>
  <w:style w:type="character" w:customStyle="1" w:styleId="UnresolvedMention6">
    <w:name w:val="Unresolved Mention6"/>
    <w:basedOn w:val="DefaultParagraphFont"/>
    <w:uiPriority w:val="99"/>
    <w:semiHidden/>
    <w:unhideWhenUsed/>
    <w:rsid w:val="00B72833"/>
    <w:rPr>
      <w:color w:val="605E5C"/>
      <w:shd w:val="clear" w:color="auto" w:fill="E1DFDD"/>
    </w:rPr>
  </w:style>
  <w:style w:type="character" w:customStyle="1" w:styleId="UnresolvedMention7">
    <w:name w:val="Unresolved Mention7"/>
    <w:basedOn w:val="DefaultParagraphFont"/>
    <w:uiPriority w:val="99"/>
    <w:semiHidden/>
    <w:unhideWhenUsed/>
    <w:rsid w:val="00B72833"/>
    <w:rPr>
      <w:color w:val="605E5C"/>
      <w:shd w:val="clear" w:color="auto" w:fill="E1DFDD"/>
    </w:rPr>
  </w:style>
  <w:style w:type="character" w:customStyle="1" w:styleId="UnresolvedMention8">
    <w:name w:val="Unresolved Mention8"/>
    <w:basedOn w:val="DefaultParagraphFont"/>
    <w:uiPriority w:val="99"/>
    <w:semiHidden/>
    <w:unhideWhenUsed/>
    <w:rsid w:val="00B72833"/>
    <w:rPr>
      <w:color w:val="605E5C"/>
      <w:shd w:val="clear" w:color="auto" w:fill="E1DFDD"/>
    </w:rPr>
  </w:style>
  <w:style w:type="character" w:customStyle="1" w:styleId="UnresolvedMention9">
    <w:name w:val="Unresolved Mention9"/>
    <w:basedOn w:val="DefaultParagraphFont"/>
    <w:uiPriority w:val="99"/>
    <w:semiHidden/>
    <w:unhideWhenUsed/>
    <w:rsid w:val="00B72833"/>
    <w:rPr>
      <w:color w:val="605E5C"/>
      <w:shd w:val="clear" w:color="auto" w:fill="E1DFDD"/>
    </w:rPr>
  </w:style>
  <w:style w:type="character" w:customStyle="1" w:styleId="UnresolvedMention100">
    <w:name w:val="Unresolved Mention100"/>
    <w:basedOn w:val="DefaultParagraphFont"/>
    <w:uiPriority w:val="99"/>
    <w:semiHidden/>
    <w:unhideWhenUsed/>
    <w:rsid w:val="00B72833"/>
    <w:rPr>
      <w:color w:val="605E5C"/>
      <w:shd w:val="clear" w:color="auto" w:fill="E1DFDD"/>
    </w:rPr>
  </w:style>
  <w:style w:type="character" w:customStyle="1" w:styleId="UnresolvedMention11">
    <w:name w:val="Unresolved Mention11"/>
    <w:basedOn w:val="DefaultParagraphFont"/>
    <w:uiPriority w:val="99"/>
    <w:semiHidden/>
    <w:unhideWhenUsed/>
    <w:rsid w:val="00B72833"/>
    <w:rPr>
      <w:color w:val="605E5C"/>
      <w:shd w:val="clear" w:color="auto" w:fill="E1DFDD"/>
    </w:rPr>
  </w:style>
  <w:style w:type="character" w:styleId="PlaceholderText">
    <w:name w:val="Placeholder Text"/>
    <w:basedOn w:val="DefaultParagraphFont"/>
    <w:uiPriority w:val="99"/>
    <w:semiHidden/>
    <w:rsid w:val="00B72833"/>
    <w:rPr>
      <w:color w:val="808080"/>
    </w:rPr>
  </w:style>
  <w:style w:type="paragraph" w:customStyle="1" w:styleId="paragraph">
    <w:name w:val="paragraph"/>
    <w:basedOn w:val="Normal"/>
    <w:rsid w:val="00B72833"/>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story.nasa.gov/moondec.html" TargetMode="External"/><Relationship Id="rId18" Type="http://schemas.openxmlformats.org/officeDocument/2006/relationships/hyperlink" Target="https://www.govtrack.us/congress/bills/114/hr2262/summary" TargetMode="External"/><Relationship Id="rId26" Type="http://schemas.openxmlformats.org/officeDocument/2006/relationships/hyperlink" Target="https://www.washingtonpost.com/technology/2020/05/15/moon-rules-nasa-artemis/" TargetMode="External"/><Relationship Id="rId39" Type="http://schemas.openxmlformats.org/officeDocument/2006/relationships/fontTable" Target="fontTable.xml"/><Relationship Id="rId21" Type="http://schemas.openxmlformats.org/officeDocument/2006/relationships/hyperlink" Target="https://twitter.com/JimBridenstine/status/1304049845309669376?s=20" TargetMode="External"/><Relationship Id="rId34" Type="http://schemas.openxmlformats.org/officeDocument/2006/relationships/hyperlink" Target="https://www.law.upenn.edu/live/files/7804-grego-space-and-crisis-stabilitypdf" TargetMode="External"/><Relationship Id="rId7" Type="http://schemas.openxmlformats.org/officeDocument/2006/relationships/settings" Target="settings.xml"/><Relationship Id="rId12" Type="http://schemas.openxmlformats.org/officeDocument/2006/relationships/hyperlink" Target="https://thehill.com/opinion/technology/537663-the-biden-administration-endorses-nasas-artemis-the-space-force" TargetMode="External"/><Relationship Id="rId17" Type="http://schemas.openxmlformats.org/officeDocument/2006/relationships/hyperlink" Target="https://www.unoosa.org/oosa/en/ourwork/spacelaw/treaties/introouterspacetreaty.html" TargetMode="External"/><Relationship Id="rId25" Type="http://schemas.openxmlformats.org/officeDocument/2006/relationships/hyperlink" Target="https://history.nasa.gov/1967treaty.html" TargetMode="External"/><Relationship Id="rId33" Type="http://schemas.openxmlformats.org/officeDocument/2006/relationships/hyperlink" Target="https://theconversation.com/lunar-gold-rush-could-create-conflict-on-the-ground-if-we-dont-act-now-new-research-151645" TargetMode="External"/><Relationship Id="rId38" Type="http://schemas.openxmlformats.org/officeDocument/2006/relationships/hyperlink" Target="https://www.jstor.org/stable/40607654" TargetMode="External"/><Relationship Id="rId2" Type="http://schemas.openxmlformats.org/officeDocument/2006/relationships/customXml" Target="../customXml/item2.xml"/><Relationship Id="rId16" Type="http://schemas.openxmlformats.org/officeDocument/2006/relationships/hyperlink" Target="https://www.space.com/28189-moon-mining-economic-feasibility.html" TargetMode="External"/><Relationship Id="rId20" Type="http://schemas.openxmlformats.org/officeDocument/2006/relationships/hyperlink" Target="https://www.theguardian.com/science/2020/sep/11/nasa-moon-mining-private-companies" TargetMode="External"/><Relationship Id="rId29" Type="http://schemas.openxmlformats.org/officeDocument/2006/relationships/hyperlink" Target="https://www.scmp.com/comment/opinion/article/3164195/us-extends-rivalry-china-moon-it-resists-cooperation-and-seek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news.com/china-russia-enter-mou-on-international-lunar-research-station/" TargetMode="External"/><Relationship Id="rId24" Type="http://schemas.openxmlformats.org/officeDocument/2006/relationships/hyperlink" Target="https://blogs.nasa.gov/bridenstine/2020/09/10/space-resources-are-the-key-to-safe-and-sustainable-lunar-exploration/" TargetMode="External"/><Relationship Id="rId32" Type="http://schemas.openxmlformats.org/officeDocument/2006/relationships/hyperlink" Target="https://www.independent.co.uk/life-style/gadgets-and-tech/moon-government-companies-resources-conflicts-b1761170.html" TargetMode="External"/><Relationship Id="rId37" Type="http://schemas.openxmlformats.org/officeDocument/2006/relationships/hyperlink" Target="https://www.jstor.org/stable/40607654"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hehill.com/opinion/technology/540856-solving-the-climate-and-energy-crises-mine-the-moons-helium-3" TargetMode="External"/><Relationship Id="rId23" Type="http://schemas.openxmlformats.org/officeDocument/2006/relationships/hyperlink" Target="http://www.nasa.gov/specials/moon2mars/" TargetMode="External"/><Relationship Id="rId28" Type="http://schemas.openxmlformats.org/officeDocument/2006/relationships/hyperlink" Target="https://twitter.com/CaseyDreier/status/1304080050262736896"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thehill.com/opinion/technology/545280-the-new-race-to-the-moon-the-artemis-alliance-vs-the-sino-russian-axis" TargetMode="External"/><Relationship Id="rId19" Type="http://schemas.openxmlformats.org/officeDocument/2006/relationships/hyperlink" Target="https://www.nasa.gov/specials/artemis-accords/index.html" TargetMode="External"/><Relationship Id="rId31" Type="http://schemas.openxmlformats.org/officeDocument/2006/relationships/hyperlink" Target="https://www.forbes.com/sites/brucedorminey/2020/11/26/moon-rush-could-spark-conflict-claims-study/"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thehill.com/opinion/technology/439692-returning-to-the-moon-for-rocket-fuel-and-clean-energy" TargetMode="External"/><Relationship Id="rId22" Type="http://schemas.openxmlformats.org/officeDocument/2006/relationships/hyperlink" Target="https://www.nasa.gov/artemis" TargetMode="External"/><Relationship Id="rId27" Type="http://schemas.openxmlformats.org/officeDocument/2006/relationships/hyperlink" Target="https://swfound.org/events/2020/planetary-protection-and-lunar-activities" TargetMode="External"/><Relationship Id="rId30" Type="http://schemas.openxmlformats.org/officeDocument/2006/relationships/hyperlink" Target="https://lseideas.medium.com/coordination-failure-risks-of-us-china-competition-in-space-7112ca4f4da1" TargetMode="External"/><Relationship Id="rId35" Type="http://schemas.openxmlformats.org/officeDocument/2006/relationships/hyperlink" Target="https://fas.org/2017/01/turning-a-blind-eye-towards-armageddon-u-s-leaders-reject-nuclear-winter-studie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17929</Words>
  <Characters>102197</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119887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22</cp:revision>
  <dcterms:created xsi:type="dcterms:W3CDTF">2022-04-02T02:29:00Z</dcterms:created>
  <dcterms:modified xsi:type="dcterms:W3CDTF">2022-04-09T04:36:00Z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